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627F4" w14:textId="77777777" w:rsidR="00AF2C19" w:rsidRDefault="00AF2C19" w:rsidP="00AF2C19">
      <w:pPr>
        <w:pStyle w:val="Heading3"/>
      </w:pPr>
      <w:r>
        <w:t>AC – Plan</w:t>
      </w:r>
    </w:p>
    <w:p w14:paraId="25979E8C" w14:textId="77777777" w:rsidR="00AF2C19" w:rsidRPr="002E4B7E" w:rsidRDefault="00AF2C19" w:rsidP="00AF2C19">
      <w:pPr>
        <w:pStyle w:val="Heading4"/>
      </w:pPr>
      <w:r>
        <w:t>Space faring nations should restrict private asteroid mining.</w:t>
      </w:r>
    </w:p>
    <w:p w14:paraId="44AA31B5" w14:textId="77777777" w:rsidR="00AF2C19" w:rsidRDefault="00AF2C19" w:rsidP="00AF2C19">
      <w:pPr>
        <w:pStyle w:val="Heading3"/>
      </w:pPr>
      <w:r>
        <w:t>AC – Advantage</w:t>
      </w:r>
    </w:p>
    <w:p w14:paraId="5041C638" w14:textId="77777777" w:rsidR="00AF2C19" w:rsidRPr="00B73AD4" w:rsidRDefault="00AF2C19" w:rsidP="00AF2C19">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065E278B" w14:textId="77777777" w:rsidR="00AF2C19" w:rsidRPr="007D03C7" w:rsidRDefault="00AF2C19" w:rsidP="00AF2C19">
      <w:r w:rsidRPr="00356D1B">
        <w:rPr>
          <w:rStyle w:val="Style13ptBold"/>
        </w:rPr>
        <w:t xml:space="preserve">Ahadi </w:t>
      </w:r>
      <w:r w:rsidRPr="00272710">
        <w:t>2/10/</w:t>
      </w:r>
      <w:r w:rsidRPr="00272710">
        <w:rPr>
          <w:rStyle w:val="Style13ptBold"/>
        </w:rPr>
        <w:t>20</w:t>
      </w:r>
      <w:r w:rsidRPr="00356D1B">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651FA0C3" w14:textId="77777777" w:rsidR="00AF2C19" w:rsidRPr="00272710" w:rsidRDefault="00AF2C19" w:rsidP="00AF2C19">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09674B8F" w14:textId="77777777" w:rsidR="00AF2C19" w:rsidRDefault="00AF2C19" w:rsidP="00AF2C19"/>
    <w:p w14:paraId="5ACA63F2" w14:textId="77777777" w:rsidR="00AF2C19" w:rsidRDefault="00AF2C19" w:rsidP="00AF2C19">
      <w:pPr>
        <w:pStyle w:val="Heading4"/>
      </w:pPr>
      <w:r>
        <w:t xml:space="preserve">Multilateralism solves dangerous space mining and deregulation. </w:t>
      </w:r>
    </w:p>
    <w:p w14:paraId="21692132" w14:textId="77777777" w:rsidR="00AF2C19" w:rsidRDefault="00AF2C19" w:rsidP="00AF2C19">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92B2C51" w14:textId="77777777" w:rsidR="00AF2C19" w:rsidRDefault="00AF2C19" w:rsidP="00AF2C19">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 xml:space="preserve">the US also opens the door to a free-for-all where every country makes up its </w:t>
      </w:r>
      <w:r w:rsidRPr="00504A6A">
        <w:rPr>
          <w:rStyle w:val="Emphasis"/>
          <w:highlight w:val="cyan"/>
        </w:rPr>
        <w:t xml:space="preserve">own </w:t>
      </w:r>
      <w:r w:rsidRPr="00504A6A">
        <w:rPr>
          <w:rStyle w:val="StyleUnderline"/>
          <w:highlight w:val="cyan"/>
        </w:rPr>
        <w:t>rules</w:t>
      </w:r>
      <w:r w:rsidRPr="00504A6A">
        <w:rPr>
          <w:sz w:val="14"/>
          <w:highlight w:val="cyan"/>
        </w:rPr>
        <w:t xml:space="preserve">. </w:t>
      </w:r>
      <w:r w:rsidRPr="00504A6A">
        <w:rPr>
          <w:rStyle w:val="StyleUnderline"/>
          <w:highlight w:val="cyan"/>
        </w:rPr>
        <w:t>Russia is highly critical of the Artemis Accords process and China appears to be frozen out of it, suggesting that two major space powers will not be bound by the new rules.</w:t>
      </w:r>
      <w:r w:rsidRPr="00504A6A">
        <w:rPr>
          <w:sz w:val="14"/>
          <w:highlight w:val="cyan"/>
        </w:rPr>
        <w:t xml:space="preserve"> </w:t>
      </w:r>
      <w:r w:rsidRPr="00504A6A">
        <w:rPr>
          <w:rStyle w:val="Emphasis"/>
          <w:highlight w:val="cyan"/>
        </w:rPr>
        <w:t xml:space="preserve">That potentially sets </w:t>
      </w:r>
      <w:r w:rsidRPr="00EB6DA0">
        <w:rPr>
          <w:rStyle w:val="Emphasis"/>
          <w:highlight w:val="cyan"/>
        </w:rPr>
        <w:t>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84FFF42" w14:textId="77777777" w:rsidR="00AF2C19" w:rsidRPr="00DF65BB" w:rsidRDefault="00AF2C19" w:rsidP="00AF2C19">
      <w:pPr>
        <w:rPr>
          <w:u w:val="single"/>
        </w:rPr>
      </w:pPr>
    </w:p>
    <w:p w14:paraId="60006D07" w14:textId="77777777" w:rsidR="00AF2C19" w:rsidRDefault="00AF2C19" w:rsidP="00AF2C19">
      <w:pPr>
        <w:pStyle w:val="Heading4"/>
      </w:pPr>
      <w:r>
        <w:t xml:space="preserve">Dangerous mining greatly increases the risk of space debris. </w:t>
      </w:r>
    </w:p>
    <w:p w14:paraId="0B638E85" w14:textId="77777777" w:rsidR="00AF2C19" w:rsidRDefault="00AF2C19" w:rsidP="00AF2C19">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55F4A27" w14:textId="77777777" w:rsidR="00AF2C19" w:rsidRDefault="00AF2C19" w:rsidP="00AF2C19">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33AC78BC" w14:textId="77777777" w:rsidR="00AF2C19" w:rsidRPr="00DF65BB" w:rsidRDefault="00AF2C19" w:rsidP="00AF2C19">
      <w:pPr>
        <w:rPr>
          <w:b/>
          <w:iCs/>
          <w:u w:val="single"/>
          <w:bdr w:val="single" w:sz="8" w:space="0" w:color="auto"/>
        </w:rPr>
      </w:pPr>
    </w:p>
    <w:p w14:paraId="7AA09178" w14:textId="77777777" w:rsidR="00AF2C19" w:rsidRPr="00DF65BB" w:rsidRDefault="00AF2C19" w:rsidP="00AF2C19">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7CF9AC3D" w14:textId="77777777" w:rsidR="00AF2C19" w:rsidRDefault="00AF2C19" w:rsidP="00AF2C19">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151A5E9" w14:textId="77777777" w:rsidR="00AF2C19" w:rsidRDefault="00AF2C19" w:rsidP="00AF2C19">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45697F7" w14:textId="77777777" w:rsidR="00AF2C19" w:rsidRPr="00B40499" w:rsidRDefault="00AF2C19" w:rsidP="00AF2C19">
      <w:pPr>
        <w:rPr>
          <w:sz w:val="16"/>
        </w:rPr>
      </w:pPr>
    </w:p>
    <w:p w14:paraId="09109AAD" w14:textId="77777777" w:rsidR="00AF2C19" w:rsidRPr="00DF65BB" w:rsidRDefault="00AF2C19" w:rsidP="00AF2C19">
      <w:pPr>
        <w:pStyle w:val="Heading4"/>
        <w:rPr>
          <w:rFonts w:cs="Arial"/>
        </w:rPr>
      </w:pPr>
      <w:r>
        <w:rPr>
          <w:rFonts w:cs="Arial"/>
        </w:rPr>
        <w:t xml:space="preserve">Debris cascades cause </w:t>
      </w:r>
      <w:r>
        <w:rPr>
          <w:rFonts w:cs="Arial"/>
          <w:u w:val="single"/>
        </w:rPr>
        <w:t>global</w:t>
      </w:r>
      <w:r>
        <w:rPr>
          <w:rFonts w:cs="Arial"/>
        </w:rPr>
        <w:t xml:space="preserve"> nuke war</w:t>
      </w:r>
    </w:p>
    <w:p w14:paraId="5D0A9E4F" w14:textId="77777777" w:rsidR="00AF2C19" w:rsidRPr="00DE79D4" w:rsidRDefault="00AF2C19" w:rsidP="00AF2C19">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B683721" w14:textId="77777777" w:rsidR="00AF2C19" w:rsidRDefault="00AF2C19" w:rsidP="00AF2C19">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817E58C" w14:textId="77777777" w:rsidR="00AF2C19" w:rsidRDefault="00AF2C19" w:rsidP="00AF2C19">
      <w:pPr>
        <w:rPr>
          <w:sz w:val="12"/>
        </w:rPr>
      </w:pPr>
    </w:p>
    <w:p w14:paraId="77CE0FBC" w14:textId="77777777" w:rsidR="00AF2C19" w:rsidRPr="00DF65BB" w:rsidRDefault="00AF2C19" w:rsidP="00AF2C19">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373EA45F" w14:textId="77777777" w:rsidR="00AF2C19" w:rsidRPr="00367B77" w:rsidRDefault="00AF2C19" w:rsidP="00AF2C19">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HowItWorks Daily, 12/22/2018, https://www.howitworksdaily.com/how-satellites-can-protect-planet-earth-from-disaster/</w:t>
      </w:r>
    </w:p>
    <w:p w14:paraId="79349AC3" w14:textId="77777777" w:rsidR="00AF2C19" w:rsidRDefault="00AF2C19" w:rsidP="00AF2C19">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72222B44" w14:textId="77777777" w:rsidR="00AF2C19" w:rsidRDefault="00AF2C19" w:rsidP="00AF2C19">
      <w:pPr>
        <w:rPr>
          <w:sz w:val="16"/>
          <w:szCs w:val="18"/>
        </w:rPr>
      </w:pPr>
    </w:p>
    <w:p w14:paraId="23E2B66F" w14:textId="77777777" w:rsidR="00AF2C19" w:rsidRDefault="00AF2C19" w:rsidP="00AF2C19">
      <w:pPr>
        <w:pStyle w:val="Heading4"/>
      </w:pPr>
      <w:r>
        <w:t>Independently, it shreds the ozone.</w:t>
      </w:r>
    </w:p>
    <w:p w14:paraId="4B7D7500" w14:textId="77777777" w:rsidR="00AF2C19" w:rsidRDefault="00AF2C19" w:rsidP="00AF2C19">
      <w:r>
        <w:t xml:space="preserve">Josy </w:t>
      </w:r>
      <w:r>
        <w:rPr>
          <w:b/>
          <w:sz w:val="26"/>
          <w:szCs w:val="26"/>
        </w:rPr>
        <w:t>O’Donnell 18</w:t>
      </w:r>
      <w:r>
        <w:t xml:space="preserve">, creator of Conservation Institute, “WHAT HAPPENS TO THE “SPACE JUNK” THAT FALLS BACK TO </w:t>
      </w:r>
      <w:proofErr w:type="gramStart"/>
      <w:r>
        <w:t>EARTH?,</w:t>
      </w:r>
      <w:proofErr w:type="gramEnd"/>
      <w:r>
        <w:t>” https://ourplnt.com/space-junk-earth/#axzz5xRXia1uD</w:t>
      </w:r>
    </w:p>
    <w:p w14:paraId="26FE4F14" w14:textId="77777777" w:rsidR="00AF2C19" w:rsidRDefault="00AF2C19" w:rsidP="00AF2C19">
      <w:r>
        <w:rPr>
          <w:u w:val="single"/>
        </w:rPr>
        <w:t xml:space="preserve">Second, as the orbits of </w:t>
      </w:r>
      <w:r>
        <w:rPr>
          <w:highlight w:val="cyan"/>
          <w:u w:val="single"/>
        </w:rPr>
        <w:t>man-made debris degrade</w:t>
      </w:r>
      <w:r>
        <w:rPr>
          <w:u w:val="single"/>
        </w:rPr>
        <w:t xml:space="preserve">, and they </w:t>
      </w:r>
      <w:r>
        <w:rPr>
          <w:highlight w:val="cyan"/>
          <w:u w:val="single"/>
        </w:rPr>
        <w:t>re-enter the earth’s atmosphere</w:t>
      </w:r>
      <w:r>
        <w:rPr>
          <w:u w:val="single"/>
        </w:rPr>
        <w:t xml:space="preserve">, </w:t>
      </w:r>
      <w:r>
        <w:rPr>
          <w:rFonts w:ascii="Calibri" w:eastAsia="Calibri" w:hAnsi="Calibri" w:cs="Calibri"/>
          <w:b/>
          <w:highlight w:val="cyan"/>
          <w:u w:val="single"/>
        </w:rPr>
        <w:t>a shock wave occurs</w:t>
      </w:r>
      <w:r>
        <w:rPr>
          <w:u w:val="single"/>
        </w:rPr>
        <w:t xml:space="preserve"> in the upper reaches of the layer of ozone. This </w:t>
      </w:r>
      <w:r>
        <w:rPr>
          <w:highlight w:val="cyan"/>
          <w:u w:val="single"/>
        </w:rPr>
        <w:t>physical stress</w:t>
      </w:r>
      <w:r>
        <w:rPr>
          <w:u w:val="single"/>
        </w:rPr>
        <w:t xml:space="preserve"> on the area </w:t>
      </w:r>
      <w:r>
        <w:rPr>
          <w:highlight w:val="cyan"/>
          <w:u w:val="single"/>
        </w:rPr>
        <w:t>can be damaging</w:t>
      </w:r>
      <w:r>
        <w:rPr>
          <w:u w:val="single"/>
        </w:rPr>
        <w:t xml:space="preserve"> to the protective buffer</w:t>
      </w:r>
      <w:r>
        <w:t xml:space="preserve">. </w:t>
      </w:r>
      <w:r>
        <w:rPr>
          <w:u w:val="single"/>
        </w:rPr>
        <w:t xml:space="preserve">Researchers have discovered that the impact of objects entering the atmosphere at high speed can </w:t>
      </w:r>
      <w:r>
        <w:rPr>
          <w:highlight w:val="cyan"/>
          <w:u w:val="single"/>
        </w:rPr>
        <w:t>produce nitric oxide</w:t>
      </w:r>
      <w:r>
        <w:rPr>
          <w:u w:val="single"/>
        </w:rPr>
        <w:t xml:space="preserve"> during the rapid cooling that follows the splitting of oxygen and nitrogen</w:t>
      </w:r>
      <w:r>
        <w:t xml:space="preserve">. </w:t>
      </w:r>
      <w:r>
        <w:rPr>
          <w:rFonts w:ascii="Calibri" w:eastAsia="Calibri" w:hAnsi="Calibri" w:cs="Calibri"/>
          <w:b/>
          <w:highlight w:val="cyan"/>
          <w:u w:val="single"/>
        </w:rPr>
        <w:t>Nitric oxide is very destructive to the ozone layer</w:t>
      </w:r>
      <w:r>
        <w:t xml:space="preserve">. </w:t>
      </w:r>
      <w:r>
        <w:rPr>
          <w:u w:val="single"/>
        </w:rPr>
        <w:t xml:space="preserve">Finally, though most of the debris that re-enters the earth’s atmosphere is vaporized due to the build- up of intense heat, the </w:t>
      </w:r>
      <w:r>
        <w:rPr>
          <w:highlight w:val="cyan"/>
          <w:u w:val="single"/>
        </w:rPr>
        <w:t>chemical residue</w:t>
      </w:r>
      <w:r>
        <w:rPr>
          <w:u w:val="single"/>
        </w:rPr>
        <w:t xml:space="preserve"> of this material </w:t>
      </w:r>
      <w:r>
        <w:rPr>
          <w:highlight w:val="cyan"/>
          <w:u w:val="single"/>
        </w:rPr>
        <w:t>can also react with the ozone and deplete it</w:t>
      </w:r>
      <w:r>
        <w:rPr>
          <w:u w:val="single"/>
        </w:rPr>
        <w:t xml:space="preserve">. </w:t>
      </w:r>
      <w: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052C7016" w14:textId="77777777" w:rsidR="00AF2C19" w:rsidRDefault="00AF2C19" w:rsidP="00AF2C19"/>
    <w:p w14:paraId="14D4A9DA" w14:textId="77777777" w:rsidR="00AF2C19" w:rsidRDefault="00AF2C19" w:rsidP="00AF2C19">
      <w:pPr>
        <w:pStyle w:val="Heading4"/>
      </w:pPr>
      <w:r>
        <w:t>Extinction</w:t>
      </w:r>
    </w:p>
    <w:p w14:paraId="3D84C9F7" w14:textId="77777777" w:rsidR="00AF2C19" w:rsidRDefault="00AF2C19" w:rsidP="00AF2C19">
      <w:r>
        <w:t xml:space="preserve">Sean </w:t>
      </w:r>
      <w:r>
        <w:rPr>
          <w:b/>
          <w:sz w:val="26"/>
          <w:szCs w:val="26"/>
        </w:rPr>
        <w:t>Martin 18</w:t>
      </w:r>
      <w:r>
        <w:t>, express reporter, “Ozone layer DECAYING as scientists fear Earth 'heading towards MASS-EXTINCTION',” https://www.express.co.uk/news/science/916405/ozone-layer-destroyed-recovering-mass-extinction-dinosaurs</w:t>
      </w:r>
    </w:p>
    <w:p w14:paraId="2A44E44B" w14:textId="77777777" w:rsidR="00AF2C19" w:rsidRPr="00B4777C" w:rsidRDefault="00AF2C19" w:rsidP="00AF2C19">
      <w:pPr>
        <w:rPr>
          <w:u w:val="single"/>
        </w:rPr>
      </w:pPr>
      <w:r>
        <w:t xml:space="preserve">News in January broke that the ozone was on its way to recovering as Earth cuts down on CO2 emissions. </w:t>
      </w:r>
      <w:r>
        <w:rPr>
          <w:u w:val="single"/>
        </w:rPr>
        <w:t xml:space="preserve">However, on closer inspection, scientists now say </w:t>
      </w:r>
      <w:r>
        <w:rPr>
          <w:highlight w:val="cyan"/>
          <w:u w:val="single"/>
        </w:rPr>
        <w:t>the ozone</w:t>
      </w:r>
      <w:r>
        <w:rPr>
          <w:u w:val="single"/>
        </w:rPr>
        <w:t xml:space="preserve"> layer – the part of the atmosphere which protects us from harmful radiation – </w:t>
      </w:r>
      <w:r>
        <w:rPr>
          <w:rFonts w:ascii="Calibri" w:eastAsia="Calibri" w:hAnsi="Calibri" w:cs="Calibri"/>
          <w:b/>
          <w:highlight w:val="cyan"/>
          <w:u w:val="single"/>
        </w:rPr>
        <w:t>is continuing to deplete</w:t>
      </w:r>
      <w:r>
        <w:rPr>
          <w:u w:val="single"/>
        </w:rPr>
        <w:t xml:space="preserve"> over major </w:t>
      </w:r>
      <w:proofErr w:type="gramStart"/>
      <w:r>
        <w:rPr>
          <w:u w:val="single"/>
        </w:rPr>
        <w:t>cities, and</w:t>
      </w:r>
      <w:proofErr w:type="gramEnd"/>
      <w:r>
        <w:rPr>
          <w:u w:val="single"/>
        </w:rPr>
        <w:t xml:space="preserve"> is only really recovering over Antarctica</w:t>
      </w:r>
      <w: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Pr>
          <w:u w:val="single"/>
        </w:rPr>
        <w:t xml:space="preserve">In a separate study, researchers have found </w:t>
      </w:r>
      <w:r>
        <w:rPr>
          <w:highlight w:val="cyan"/>
          <w:u w:val="single"/>
        </w:rPr>
        <w:t>a thinning ozone</w:t>
      </w:r>
      <w:r>
        <w:rPr>
          <w:u w:val="single"/>
        </w:rPr>
        <w:t xml:space="preserve"> layer could have </w:t>
      </w:r>
      <w:r>
        <w:rPr>
          <w:rFonts w:ascii="Calibri" w:eastAsia="Calibri" w:hAnsi="Calibri" w:cs="Calibri"/>
          <w:b/>
          <w:highlight w:val="cyan"/>
          <w:u w:val="single"/>
        </w:rPr>
        <w:t>led to a mass extinction</w:t>
      </w:r>
      <w:r>
        <w:rPr>
          <w:u w:val="single"/>
        </w:rPr>
        <w:t xml:space="preserve"> 252 million years ago – meaning a </w:t>
      </w:r>
      <w:r>
        <w:rPr>
          <w:highlight w:val="cyan"/>
          <w:u w:val="single"/>
        </w:rPr>
        <w:t>depletion</w:t>
      </w:r>
      <w:r>
        <w:rPr>
          <w:u w:val="single"/>
        </w:rPr>
        <w:t xml:space="preserve"> of the protective layer of the atmosphere </w:t>
      </w:r>
      <w:r>
        <w:rPr>
          <w:highlight w:val="cyan"/>
          <w:u w:val="single"/>
        </w:rPr>
        <w:t>could be</w:t>
      </w:r>
      <w:r>
        <w:rPr>
          <w:u w:val="single"/>
        </w:rPr>
        <w:t xml:space="preserve"> more </w:t>
      </w:r>
      <w:r>
        <w:rPr>
          <w:rFonts w:ascii="Calibri" w:eastAsia="Calibri" w:hAnsi="Calibri" w:cs="Calibri"/>
          <w:b/>
          <w:highlight w:val="cyan"/>
          <w:u w:val="single"/>
        </w:rPr>
        <w:t>catastrophic</w:t>
      </w:r>
      <w:r>
        <w:rPr>
          <w:u w:val="single"/>
        </w:rPr>
        <w:t xml:space="preserve"> than previously thought.</w:t>
      </w:r>
    </w:p>
    <w:p w14:paraId="2FF6E9BD" w14:textId="77777777" w:rsidR="00AF2C19" w:rsidRPr="00DF65BB" w:rsidRDefault="00AF2C19" w:rsidP="00AF2C19">
      <w:pPr>
        <w:rPr>
          <w:sz w:val="16"/>
          <w:szCs w:val="18"/>
        </w:rPr>
      </w:pPr>
    </w:p>
    <w:p w14:paraId="2E71BEFE" w14:textId="77777777" w:rsidR="00AF2C19" w:rsidRPr="00DF65BB" w:rsidRDefault="00AF2C19" w:rsidP="00AF2C19">
      <w:pPr>
        <w:pStyle w:val="Heading4"/>
      </w:pPr>
      <w:r>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5CB8ED1D" w14:textId="77777777" w:rsidR="00AF2C19" w:rsidRDefault="00AF2C19" w:rsidP="00AF2C19">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D6D5F61" w14:textId="77777777" w:rsidR="00AF2C19" w:rsidRDefault="00AF2C19" w:rsidP="00AF2C19">
      <w:pPr>
        <w:rPr>
          <w:rStyle w:val="Emphasis"/>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7F0F105" w14:textId="77777777" w:rsidR="00AF2C19" w:rsidRPr="00DF65BB" w:rsidRDefault="00AF2C19" w:rsidP="00AF2C19">
      <w:pPr>
        <w:rPr>
          <w:bdr w:val="single" w:sz="8" w:space="0" w:color="auto"/>
        </w:rPr>
      </w:pPr>
    </w:p>
    <w:p w14:paraId="615B0C0E" w14:textId="77777777" w:rsidR="00AF2C19" w:rsidRPr="00DF65BB" w:rsidRDefault="00AF2C19" w:rsidP="00AF2C19">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7CEA5A9C" w14:textId="77777777" w:rsidR="00AF2C19" w:rsidRPr="00A42713" w:rsidRDefault="00AF2C19" w:rsidP="00AF2C19">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45A31798" w14:textId="77777777" w:rsidR="00AF2C19" w:rsidRPr="00A42713" w:rsidRDefault="00AF2C19" w:rsidP="00AF2C19">
      <w:pPr>
        <w:rPr>
          <w:sz w:val="16"/>
        </w:rPr>
      </w:pPr>
      <w:r w:rsidRPr="00A42713">
        <w:rPr>
          <w:sz w:val="16"/>
        </w:rPr>
        <w:t xml:space="preserve">Why </w:t>
      </w:r>
      <w:r w:rsidRPr="00A42713">
        <w:rPr>
          <w:rStyle w:val="Emphasis"/>
        </w:rPr>
        <w:t>space is a particular problem for crisis stability</w:t>
      </w:r>
    </w:p>
    <w:p w14:paraId="1CCD050D" w14:textId="77777777" w:rsidR="00AF2C19" w:rsidRPr="00A42713" w:rsidRDefault="00AF2C19" w:rsidP="00AF2C19">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0478D9B" w14:textId="77777777" w:rsidR="00AF2C19" w:rsidRPr="00A42713" w:rsidRDefault="00AF2C19" w:rsidP="00AF2C19">
      <w:pPr>
        <w:rPr>
          <w:sz w:val="16"/>
        </w:rPr>
      </w:pPr>
      <w:r w:rsidRPr="00A42713">
        <w:rPr>
          <w:sz w:val="16"/>
        </w:rPr>
        <w:t>The vulnerability of satellites and first strike incentives</w:t>
      </w:r>
    </w:p>
    <w:p w14:paraId="54102A88" w14:textId="77777777" w:rsidR="00AF2C19" w:rsidRPr="00A42713" w:rsidRDefault="00AF2C19" w:rsidP="00AF2C19">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0B3C783B" w14:textId="77777777" w:rsidR="00AF2C19" w:rsidRPr="00A42713" w:rsidRDefault="00AF2C19" w:rsidP="00AF2C19">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9DD229C" w14:textId="77777777" w:rsidR="00AF2C19" w:rsidRPr="00A42713" w:rsidRDefault="00AF2C19" w:rsidP="00AF2C19">
      <w:pPr>
        <w:rPr>
          <w:sz w:val="16"/>
        </w:rPr>
      </w:pPr>
      <w:r w:rsidRPr="00A42713">
        <w:rPr>
          <w:sz w:val="16"/>
        </w:rPr>
        <w:t>A RAND Corporation monograph commissioned by the Air Force15 described the issue this way:</w:t>
      </w:r>
    </w:p>
    <w:p w14:paraId="238596D6" w14:textId="77777777" w:rsidR="00AF2C19" w:rsidRPr="00A42713" w:rsidRDefault="00AF2C19" w:rsidP="00AF2C19">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6F85340" w14:textId="77777777" w:rsidR="00AF2C19" w:rsidRPr="00A42713" w:rsidRDefault="00AF2C19" w:rsidP="00AF2C19">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0F9EB158" w14:textId="77777777" w:rsidR="00AF2C19" w:rsidRPr="00A42713" w:rsidRDefault="00AF2C19" w:rsidP="00AF2C19">
      <w:pPr>
        <w:rPr>
          <w:sz w:val="16"/>
        </w:rPr>
      </w:pPr>
      <w:r w:rsidRPr="00A42713">
        <w:rPr>
          <w:sz w:val="16"/>
        </w:rPr>
        <w:t>Short timelines and difficulty of attribution</w:t>
      </w:r>
    </w:p>
    <w:p w14:paraId="56063072" w14:textId="77777777" w:rsidR="00AF2C19" w:rsidRPr="00A42713" w:rsidRDefault="00AF2C19" w:rsidP="00AF2C19">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467D5716" w14:textId="77777777" w:rsidR="00AF2C19" w:rsidRPr="00A42713" w:rsidRDefault="00AF2C19" w:rsidP="00AF2C19">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182C062" w14:textId="77777777" w:rsidR="00AF2C19" w:rsidRPr="00A42713" w:rsidRDefault="00AF2C19" w:rsidP="00AF2C19">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01B3DD4" w14:textId="77777777" w:rsidR="00AF2C19" w:rsidRPr="00A42713" w:rsidRDefault="00AF2C19" w:rsidP="00AF2C19">
      <w:pPr>
        <w:rPr>
          <w:sz w:val="16"/>
        </w:rPr>
      </w:pPr>
      <w:r w:rsidRPr="00A42713">
        <w:rPr>
          <w:sz w:val="16"/>
        </w:rPr>
        <w:t>Entanglement of strategic and tactical missions</w:t>
      </w:r>
    </w:p>
    <w:p w14:paraId="501FB9C4" w14:textId="77777777" w:rsidR="00AF2C19" w:rsidRPr="00A42713" w:rsidRDefault="00AF2C19" w:rsidP="00AF2C19">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6C26868B" w14:textId="77777777" w:rsidR="00AF2C19" w:rsidRPr="00A42713" w:rsidRDefault="00AF2C19" w:rsidP="00AF2C19">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D046361" w14:textId="77777777" w:rsidR="00AF2C19" w:rsidRPr="00A42713" w:rsidRDefault="00AF2C19" w:rsidP="00AF2C19">
      <w:pPr>
        <w:rPr>
          <w:sz w:val="16"/>
        </w:rPr>
      </w:pPr>
      <w:r w:rsidRPr="00A42713">
        <w:rPr>
          <w:sz w:val="16"/>
        </w:rPr>
        <w:t>Misperception and dual-use technologies</w:t>
      </w:r>
    </w:p>
    <w:p w14:paraId="4C6554D5" w14:textId="77777777" w:rsidR="00AF2C19" w:rsidRPr="00A42713" w:rsidRDefault="00AF2C19" w:rsidP="00AF2C19">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6744BFD" w14:textId="77777777" w:rsidR="00AF2C19" w:rsidRPr="00A42713" w:rsidRDefault="00AF2C19" w:rsidP="00AF2C19">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694163C" w14:textId="77777777" w:rsidR="00AF2C19" w:rsidRPr="00A42713" w:rsidRDefault="00AF2C19" w:rsidP="00AF2C19">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A25AFCC" w14:textId="77777777" w:rsidR="00AF2C19" w:rsidRPr="00A42713" w:rsidRDefault="00AF2C19" w:rsidP="00AF2C19">
      <w:pPr>
        <w:rPr>
          <w:sz w:val="16"/>
        </w:rPr>
      </w:pPr>
      <w:r w:rsidRPr="00A42713">
        <w:rPr>
          <w:sz w:val="16"/>
        </w:rPr>
        <w:t>Discrimination</w:t>
      </w:r>
    </w:p>
    <w:p w14:paraId="22D60133" w14:textId="77777777" w:rsidR="00AF2C19" w:rsidRPr="00A42713" w:rsidRDefault="00AF2C19" w:rsidP="00AF2C19">
      <w:pPr>
        <w:rPr>
          <w:sz w:val="16"/>
        </w:rPr>
      </w:pPr>
      <w:r w:rsidRPr="00A42713">
        <w:rPr>
          <w:sz w:val="16"/>
        </w:rPr>
        <w:t>The consequences of interfering with a satellite may be vastly different depending on who is affected and how, and whether the satellite represents a legitimate military objective.</w:t>
      </w:r>
    </w:p>
    <w:p w14:paraId="06F8BE13" w14:textId="77777777" w:rsidR="00AF2C19" w:rsidRPr="00A42713" w:rsidRDefault="00AF2C19" w:rsidP="00AF2C19">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FA08964" w14:textId="77777777" w:rsidR="00AF2C19" w:rsidRPr="00A42713" w:rsidRDefault="00AF2C19" w:rsidP="00AF2C19">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CC3746F" w14:textId="77777777" w:rsidR="00AF2C19" w:rsidRPr="00A42713" w:rsidRDefault="00AF2C19" w:rsidP="00AF2C19">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1567528" w14:textId="77777777" w:rsidR="00AF2C19" w:rsidRPr="00A42713" w:rsidRDefault="00AF2C19" w:rsidP="00AF2C19">
      <w:pPr>
        <w:rPr>
          <w:sz w:val="16"/>
        </w:rPr>
      </w:pPr>
      <w:r w:rsidRPr="00A42713">
        <w:rPr>
          <w:sz w:val="16"/>
        </w:rPr>
        <w:t>Lack of shared understanding of consequences/proportionality</w:t>
      </w:r>
    </w:p>
    <w:p w14:paraId="3CD9472A" w14:textId="77777777" w:rsidR="00AF2C19" w:rsidRPr="00A42713" w:rsidRDefault="00AF2C19" w:rsidP="00AF2C19">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68BE29B" w14:textId="77777777" w:rsidR="00AF2C19" w:rsidRDefault="00AF2C19" w:rsidP="00AF2C19">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F815808" w14:textId="77777777" w:rsidR="00AF2C19" w:rsidRDefault="00AF2C19" w:rsidP="00AF2C19">
      <w:pPr>
        <w:rPr>
          <w:sz w:val="16"/>
        </w:rPr>
      </w:pPr>
    </w:p>
    <w:p w14:paraId="501B1155" w14:textId="77777777" w:rsidR="00AF2C19" w:rsidRPr="00B73AD4" w:rsidRDefault="00AF2C19" w:rsidP="00AF2C19">
      <w:pPr>
        <w:rPr>
          <w:sz w:val="16"/>
        </w:rPr>
      </w:pPr>
    </w:p>
    <w:p w14:paraId="3974CF68" w14:textId="77777777" w:rsidR="00AF2C19" w:rsidRPr="00862F77" w:rsidRDefault="00AF2C19" w:rsidP="00AF2C19">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145A757" w14:textId="77777777" w:rsidR="00AF2C19" w:rsidRPr="00DA5043" w:rsidRDefault="00AF2C19" w:rsidP="00AF2C19">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78319748" w14:textId="77777777" w:rsidR="00AF2C19" w:rsidRPr="008E3C60" w:rsidRDefault="00AF2C19" w:rsidP="00AF2C19">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2185ADD4" w14:textId="77777777" w:rsidR="00AF2C19" w:rsidRPr="008E3C60" w:rsidRDefault="00AF2C19" w:rsidP="00AF2C19">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206A5D7B" w14:textId="77777777" w:rsidR="00AF2C19" w:rsidRPr="008E3C60" w:rsidRDefault="00AF2C19" w:rsidP="00AF2C19">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B910BC1" w14:textId="77777777" w:rsidR="00AF2C19" w:rsidRPr="008E3C60" w:rsidRDefault="00AF2C19" w:rsidP="00AF2C19">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767CBD4E" w14:textId="77777777" w:rsidR="00AF2C19" w:rsidRDefault="00AF2C19" w:rsidP="00AF2C19">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2A776381" w14:textId="77777777" w:rsidR="00AF2C19" w:rsidRPr="008E3C60" w:rsidRDefault="00AF2C19" w:rsidP="00AF2C19">
      <w:pPr>
        <w:rPr>
          <w:sz w:val="16"/>
        </w:rPr>
      </w:pPr>
    </w:p>
    <w:p w14:paraId="4131239B" w14:textId="77777777" w:rsidR="00AF2C19" w:rsidRPr="003475F6" w:rsidRDefault="00AF2C19" w:rsidP="00AF2C19">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152FBFB0" w14:textId="77777777" w:rsidR="00AF2C19" w:rsidRPr="002B51C1" w:rsidRDefault="00AF2C19" w:rsidP="00AF2C19">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63D97643" w14:textId="77777777" w:rsidR="00AF2C19" w:rsidRPr="00732233" w:rsidRDefault="00AF2C19" w:rsidP="00AF2C19">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289AD271" w14:textId="77777777" w:rsidR="00AF2C19" w:rsidRPr="00732233" w:rsidRDefault="00AF2C19" w:rsidP="00AF2C19">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F96675">
        <w:rPr>
          <w:rStyle w:val="Emphasis"/>
          <w:highlight w:val="yellow"/>
        </w:rPr>
        <w:t xml:space="preserve">undiverted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5687F451" w14:textId="77777777" w:rsidR="00AF2C19" w:rsidRPr="00732233" w:rsidRDefault="00AF2C19" w:rsidP="00AF2C19">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38B4BB44" w14:textId="77777777" w:rsidR="00AF2C19" w:rsidRPr="00732233" w:rsidRDefault="00AF2C19" w:rsidP="00AF2C19">
      <w:pPr>
        <w:rPr>
          <w:sz w:val="16"/>
        </w:rPr>
      </w:pPr>
      <w:r w:rsidRPr="00732233">
        <w:rPr>
          <w:sz w:val="16"/>
        </w:rPr>
        <w:t>Privatization and industry</w:t>
      </w:r>
    </w:p>
    <w:p w14:paraId="0880F281" w14:textId="77777777" w:rsidR="00AF2C19" w:rsidRPr="00732233" w:rsidRDefault="00AF2C19" w:rsidP="00AF2C19">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55E3E753" w14:textId="77777777" w:rsidR="00AF2C19" w:rsidRPr="00732233" w:rsidRDefault="00AF2C19" w:rsidP="00AF2C19">
      <w:pPr>
        <w:rPr>
          <w:sz w:val="16"/>
        </w:rPr>
      </w:pPr>
      <w:bookmarkStart w:id="0" w:name="_Hlk30322620"/>
      <w:r w:rsidRPr="00732233">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 xml:space="preserve">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232E384A" w14:textId="77777777" w:rsidR="00AF2C19" w:rsidRPr="00732233" w:rsidRDefault="00AF2C19" w:rsidP="00AF2C19">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3F324041" w14:textId="77777777" w:rsidR="00AF2C19" w:rsidRPr="00732233" w:rsidRDefault="00AF2C19" w:rsidP="00AF2C19">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05D7E17F" w14:textId="77777777" w:rsidR="00AF2C19" w:rsidRDefault="00AF2C19" w:rsidP="00AF2C19">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45F27D7C" w14:textId="77777777" w:rsidR="00AF2C19" w:rsidRPr="00732233" w:rsidRDefault="00AF2C19" w:rsidP="00AF2C19">
      <w:pPr>
        <w:rPr>
          <w:rStyle w:val="Emphasis"/>
        </w:rPr>
      </w:pPr>
    </w:p>
    <w:bookmarkEnd w:id="0"/>
    <w:p w14:paraId="02C4C84E" w14:textId="77777777" w:rsidR="00AF2C19" w:rsidRPr="00390BE2" w:rsidRDefault="00AF2C19" w:rsidP="00AF2C19">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52450C09" w14:textId="77777777" w:rsidR="00AF2C19" w:rsidRPr="00DF7A7E" w:rsidRDefault="00AF2C19" w:rsidP="00AF2C19">
      <w:r w:rsidRPr="000028BC">
        <w:rPr>
          <w:rStyle w:val="Style13ptBold"/>
        </w:rPr>
        <w:t>Deudney 20</w:t>
      </w:r>
      <w:r w:rsidRPr="00DF7A7E">
        <w:t xml:space="preserve"> [Daniel H. Deudney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3DEB9BD9" w14:textId="77777777" w:rsidR="00AF2C19" w:rsidRPr="00390BE2" w:rsidRDefault="00AF2C19" w:rsidP="00AF2C19">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12C6B7DD" w14:textId="77777777" w:rsidR="00AF2C19" w:rsidRPr="00390BE2" w:rsidRDefault="00AF2C19" w:rsidP="00AF2C19">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6C885F91" w14:textId="77777777" w:rsidR="00AF2C19" w:rsidRPr="00995EDA" w:rsidRDefault="00AF2C19" w:rsidP="00AF2C19">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6C7260D" w14:textId="77777777" w:rsidR="00AF2C19" w:rsidRDefault="00AF2C19" w:rsidP="00AF2C19">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610B9B9C" w14:textId="77777777" w:rsidR="00AF2C19" w:rsidRPr="00390BE2" w:rsidRDefault="00AF2C19" w:rsidP="00AF2C19">
      <w:pPr>
        <w:rPr>
          <w:sz w:val="16"/>
        </w:rPr>
      </w:pPr>
    </w:p>
    <w:p w14:paraId="155D962D" w14:textId="77777777" w:rsidR="00AF2C19" w:rsidRPr="00DD316F" w:rsidRDefault="00AF2C19" w:rsidP="00AF2C19">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2570268" w14:textId="77777777" w:rsidR="00AF2C19" w:rsidRDefault="00AF2C19" w:rsidP="00AF2C19">
      <w:r w:rsidRPr="00DA5FC3">
        <w:rPr>
          <w:rStyle w:val="Style13ptBold"/>
        </w:rPr>
        <w:t>Dello-Iacovo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7" w:history="1">
        <w:r w:rsidRPr="00184405">
          <w:rPr>
            <w:rStyle w:val="Hyperlink"/>
          </w:rPr>
          <w:t>http://www.michaeldello.com/asteroids-comets-space-weapons/</w:t>
        </w:r>
      </w:hyperlink>
      <w:r>
        <w:t>]</w:t>
      </w:r>
    </w:p>
    <w:p w14:paraId="1F042341" w14:textId="77777777" w:rsidR="00AF2C19" w:rsidRPr="004C62E4" w:rsidRDefault="00AF2C19" w:rsidP="00AF2C19">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7CC9356C" w14:textId="77777777" w:rsidR="00AF2C19" w:rsidRPr="004C62E4" w:rsidRDefault="00AF2C19" w:rsidP="00AF2C19">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4E137502" w14:textId="77777777" w:rsidR="00AF2C19" w:rsidRPr="004C62E4" w:rsidRDefault="00AF2C19" w:rsidP="00AF2C19">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B7CA278" w14:textId="77777777" w:rsidR="00AF2C19" w:rsidRDefault="00AF2C19" w:rsidP="00AF2C19">
      <w:pPr>
        <w:rPr>
          <w:rStyle w:val="Style13ptBold"/>
        </w:rPr>
      </w:pPr>
      <w:r>
        <w:rPr>
          <w:rStyle w:val="Style13ptBold"/>
        </w:rPr>
        <w:t xml:space="preserve">Footnote </w:t>
      </w:r>
    </w:p>
    <w:p w14:paraId="5771C024" w14:textId="77777777" w:rsidR="00AF2C19" w:rsidRDefault="00AF2C19" w:rsidP="00AF2C19">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1E50A28" w14:textId="77777777" w:rsidR="00AF2C19" w:rsidRPr="00525E10" w:rsidRDefault="00AF2C19" w:rsidP="00AF2C19">
      <w:pPr>
        <w:rPr>
          <w:rStyle w:val="StyleUnderline"/>
        </w:rPr>
      </w:pPr>
    </w:p>
    <w:p w14:paraId="0AC37BA6" w14:textId="77777777" w:rsidR="00AF2C19" w:rsidRPr="00056654" w:rsidRDefault="00AF2C19" w:rsidP="00AF2C19">
      <w:pPr>
        <w:pStyle w:val="Heading4"/>
        <w:contextualSpacing/>
        <w:rPr>
          <w:rFonts w:cs="Arial"/>
          <w:b w:val="0"/>
          <w:bCs/>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086B3DFD" w14:textId="77777777" w:rsidR="00AF2C19" w:rsidRPr="00E262FA" w:rsidRDefault="00AF2C19" w:rsidP="00AF2C19">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1535CC9C" w14:textId="77777777" w:rsidR="00AF2C19" w:rsidRDefault="00AF2C19" w:rsidP="00AF2C19">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4BF72AE7" w14:textId="77777777" w:rsidR="00AF2C19" w:rsidRPr="00810E45" w:rsidRDefault="00AF2C19" w:rsidP="00AF2C19">
      <w:pPr>
        <w:contextualSpacing/>
        <w:rPr>
          <w:sz w:val="16"/>
          <w:szCs w:val="16"/>
        </w:rPr>
      </w:pPr>
    </w:p>
    <w:p w14:paraId="6435BC87" w14:textId="77777777" w:rsidR="00AF2C19" w:rsidRPr="00A342A1" w:rsidRDefault="00AF2C19" w:rsidP="00AF2C19">
      <w:pPr>
        <w:pStyle w:val="Heading4"/>
      </w:pPr>
      <w:r>
        <w:t xml:space="preserve">The </w:t>
      </w:r>
      <w:r>
        <w:rPr>
          <w:u w:val="single"/>
        </w:rPr>
        <w:t>mining itself</w:t>
      </w:r>
      <w:r>
        <w:t xml:space="preserve"> increases the risk of asteroid collisions </w:t>
      </w:r>
    </w:p>
    <w:p w14:paraId="7C8E745C" w14:textId="77777777" w:rsidR="00AF2C19" w:rsidRPr="0090528A" w:rsidRDefault="00AF2C19" w:rsidP="00AF2C19">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w:t>
      </w:r>
      <w:proofErr w:type="gramStart"/>
      <w:r w:rsidRPr="0090528A">
        <w:t>a number of</w:t>
      </w:r>
      <w:proofErr w:type="gramEnd"/>
      <w:r w:rsidRPr="0090528A">
        <w:t xml:space="preserve"> op-ed articles on space issues. Relax: An asteroid will just miss hitting Earth. But our actions could still have a deep impact. March 19, 2019. https://www.theglobeandmail.com/opinion/article-relax-an-asteroid-will-just-miss-hitting-earth-but-our-actions-could/</w:t>
      </w:r>
      <w:r>
        <w:t>]</w:t>
      </w:r>
    </w:p>
    <w:p w14:paraId="0012EE27" w14:textId="77777777" w:rsidR="00AF2C19" w:rsidRDefault="00AF2C19" w:rsidP="00AF2C19">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7147040A" w14:textId="77777777" w:rsidR="00AF2C19" w:rsidRDefault="00AF2C19" w:rsidP="00AF2C19">
      <w:pPr>
        <w:rPr>
          <w:sz w:val="16"/>
        </w:rPr>
      </w:pPr>
    </w:p>
    <w:p w14:paraId="4C72E47A" w14:textId="77777777" w:rsidR="00AF2C19" w:rsidRPr="00B60772" w:rsidRDefault="00AF2C19" w:rsidP="00AF2C19">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6EB3F2B6" w14:textId="77777777" w:rsidR="00AF2C19" w:rsidRPr="00E262FA" w:rsidRDefault="00AF2C19" w:rsidP="00AF2C19">
      <w:pPr>
        <w:contextualSpacing/>
      </w:pPr>
      <w:r w:rsidRPr="00E262FA">
        <w:rPr>
          <w:rStyle w:val="Style13ptBold"/>
        </w:rPr>
        <w:t xml:space="preserve">Baum 19 </w:t>
      </w:r>
      <w:r w:rsidRPr="00E262FA">
        <w:t xml:space="preserve">(Executive director of the Global Catastrophic Risk </w:t>
      </w:r>
      <w:proofErr w:type="gramStart"/>
      <w:r w:rsidRPr="00E262FA">
        <w:t>Institute,“</w:t>
      </w:r>
      <w:proofErr w:type="gramEnd"/>
      <w:r w:rsidRPr="00E262FA">
        <w:t>Risk-Risk Tradeoff Analysis of Nuclear Explosives for Asteroid Deflection,” May 31, 2019, https://onlinelibrary.wiley.com/doi/epdf/10.1111/risa.13339.)</w:t>
      </w:r>
    </w:p>
    <w:p w14:paraId="08731A85" w14:textId="77777777" w:rsidR="00AF2C19" w:rsidRPr="00056654" w:rsidRDefault="00AF2C19" w:rsidP="00AF2C19">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42CD1118" w14:textId="77777777" w:rsidR="00AF2C19" w:rsidRPr="00056654" w:rsidRDefault="00AF2C19" w:rsidP="00AF2C19">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5015A913" w14:textId="77777777" w:rsidR="00AF2C19" w:rsidRPr="00056654" w:rsidRDefault="00AF2C19" w:rsidP="00AF2C19">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6A041232" w14:textId="77777777" w:rsidR="00AF2C19" w:rsidRPr="0061423F" w:rsidRDefault="00AF2C19" w:rsidP="00AF2C19">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393AEF44" w14:textId="77777777" w:rsidR="00AF2C19" w:rsidRPr="00056654" w:rsidRDefault="00AF2C19" w:rsidP="00AF2C19">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24F9DB25" w14:textId="77777777" w:rsidR="00AF2C19" w:rsidRDefault="00AF2C19" w:rsidP="00AF2C19">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(Tonn, 2009).</w:t>
      </w:r>
    </w:p>
    <w:p w14:paraId="2058F34F" w14:textId="77777777" w:rsidR="00AF2C19" w:rsidRPr="00056654" w:rsidRDefault="00AF2C19" w:rsidP="00AF2C19">
      <w:pPr>
        <w:contextualSpacing/>
        <w:rPr>
          <w:sz w:val="16"/>
        </w:rPr>
      </w:pPr>
    </w:p>
    <w:p w14:paraId="065DD1A1" w14:textId="77777777" w:rsidR="00AF2C19" w:rsidRDefault="00AF2C19" w:rsidP="00AF2C19">
      <w:pPr>
        <w:pStyle w:val="Heading3"/>
      </w:pPr>
      <w:r>
        <w:t>AC – Framing</w:t>
      </w:r>
    </w:p>
    <w:p w14:paraId="583FB666" w14:textId="77777777" w:rsidR="00AF2C19" w:rsidRPr="00C7794F" w:rsidRDefault="00AF2C19" w:rsidP="00AF2C19">
      <w:pPr>
        <w:rPr>
          <w:sz w:val="16"/>
        </w:rPr>
      </w:pPr>
    </w:p>
    <w:p w14:paraId="1F4547A4" w14:textId="77777777" w:rsidR="00AF2C19" w:rsidRPr="00081CEF" w:rsidRDefault="00AF2C19" w:rsidP="00AF2C19">
      <w:pPr>
        <w:pStyle w:val="Heading4"/>
      </w:pPr>
      <w:r>
        <w:t>The standard is maximizing expected well-being</w:t>
      </w:r>
    </w:p>
    <w:p w14:paraId="3FDA1739" w14:textId="77777777" w:rsidR="00AF2C19" w:rsidRDefault="00AF2C19" w:rsidP="00AF2C19">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CB9CBD6" w14:textId="77777777" w:rsidR="00AF2C19" w:rsidRPr="00BB753A" w:rsidRDefault="00AF2C19" w:rsidP="00AF2C19">
      <w:pPr>
        <w:pStyle w:val="Heading4"/>
      </w:pPr>
      <w:r>
        <w:t xml:space="preserve">2] </w:t>
      </w:r>
      <w:bookmarkStart w:id="1"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1"/>
    </w:p>
    <w:p w14:paraId="6ECD9A52" w14:textId="77777777" w:rsidR="00AF2C19" w:rsidRDefault="00AF2C19" w:rsidP="00AF2C19">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60A623DD" w14:textId="77777777" w:rsidR="00AF2C19" w:rsidRDefault="00AF2C19" w:rsidP="00AF2C19">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60BABAA9" w14:textId="77777777" w:rsidR="00AF2C19" w:rsidRDefault="00AF2C19" w:rsidP="00AF2C19">
      <w:pPr>
        <w:pStyle w:val="Heading4"/>
      </w:pPr>
      <w:r>
        <w:t>5] Reject calc indicts and util triggers permissibility arguments:</w:t>
      </w:r>
    </w:p>
    <w:p w14:paraId="7697DC61" w14:textId="77777777" w:rsidR="00AF2C19" w:rsidRDefault="00AF2C19" w:rsidP="00AF2C19">
      <w:pPr>
        <w:pStyle w:val="Heading4"/>
      </w:pPr>
      <w:r>
        <w:t>A] Empirically denied—both individuals and policymakers carry out effective cost-benefit analysis which means even if decisions aren’t always perfect it’s still better than not acting at all</w:t>
      </w:r>
    </w:p>
    <w:p w14:paraId="3AEE6029" w14:textId="77777777" w:rsidR="00AF2C19" w:rsidRDefault="00AF2C19" w:rsidP="00AF2C19">
      <w:pPr>
        <w:pStyle w:val="Heading4"/>
      </w:pPr>
      <w:r>
        <w:t>B] Theory—they’re functionally NIBs that everyone knows are silly but skew the aff and move the debate away from the topic and actual philosophical debate, killing valuable education</w:t>
      </w:r>
    </w:p>
    <w:p w14:paraId="65EBE686" w14:textId="77777777" w:rsidR="00AF2C19" w:rsidRPr="008A282C" w:rsidRDefault="00AF2C19" w:rsidP="00AF2C19">
      <w:pPr>
        <w:pStyle w:val="Heading4"/>
      </w:pPr>
      <w:r>
        <w:t>6</w:t>
      </w:r>
      <w:r w:rsidRPr="008A282C">
        <w:t xml:space="preserve">] existential threats outweigh- </w:t>
      </w:r>
    </w:p>
    <w:p w14:paraId="25F79685" w14:textId="77777777" w:rsidR="00AF2C19" w:rsidRPr="008A282C" w:rsidRDefault="00AF2C19" w:rsidP="00AF2C19">
      <w:pPr>
        <w:pStyle w:val="Heading4"/>
        <w:rPr>
          <w:rFonts w:cs="Times New Roman"/>
        </w:rPr>
      </w:pPr>
      <w:r w:rsidRPr="008A282C">
        <w:rPr>
          <w:rFonts w:cs="Times New Roman"/>
        </w:rPr>
        <w:t>A] extinction o/ws under any framework- moral uncertainty and future gens</w:t>
      </w:r>
    </w:p>
    <w:p w14:paraId="26563F1D" w14:textId="77777777" w:rsidR="00AF2C19" w:rsidRPr="008A282C" w:rsidRDefault="00AF2C19" w:rsidP="00AF2C19">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55C00A5C" w14:textId="77777777" w:rsidR="00AF2C19" w:rsidRPr="008A282C" w:rsidRDefault="00AF2C19" w:rsidP="00AF2C19">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proofErr w:type="gramStart"/>
      <w:r w:rsidRPr="008A282C">
        <w:rPr>
          <w:rStyle w:val="StyleUnderline"/>
        </w:rPr>
        <w:t>pretty strong</w:t>
      </w:r>
      <w:proofErr w:type="gramEnd"/>
      <w:r w:rsidRPr="008A282C">
        <w:rPr>
          <w:rStyle w:val="StyleUnderline"/>
        </w:rPr>
        <w:t xml:space="preserve">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435A488F" w14:textId="77777777" w:rsidR="00AF2C19" w:rsidRPr="00E56E2D" w:rsidRDefault="00AF2C19" w:rsidP="00AF2C19">
      <w:pPr>
        <w:pStyle w:val="Heading4"/>
      </w:pPr>
      <w:r w:rsidRPr="008A282C">
        <w:t xml:space="preserve">B] prereq to their offense- it forecloses all future value and causes massive structural violence </w:t>
      </w:r>
    </w:p>
    <w:p w14:paraId="799E675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charset w:val="01"/>
    <w:family w:val="swiss"/>
    <w:pitch w:val="variable"/>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7B176D"/>
    <w:multiLevelType w:val="hybridMultilevel"/>
    <w:tmpl w:val="4D762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7514E0"/>
    <w:multiLevelType w:val="hybridMultilevel"/>
    <w:tmpl w:val="4090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21"/>
  </w:num>
  <w:num w:numId="3">
    <w:abstractNumId w:val="44"/>
  </w:num>
  <w:num w:numId="4">
    <w:abstractNumId w:val="41"/>
  </w:num>
  <w:num w:numId="5">
    <w:abstractNumId w:val="33"/>
  </w:num>
  <w:num w:numId="6">
    <w:abstractNumId w:val="42"/>
  </w:num>
  <w:num w:numId="7">
    <w:abstractNumId w:val="25"/>
  </w:num>
  <w:num w:numId="8">
    <w:abstractNumId w:val="16"/>
  </w:num>
  <w:num w:numId="9">
    <w:abstractNumId w:val="19"/>
  </w:num>
  <w:num w:numId="10">
    <w:abstractNumId w:val="48"/>
  </w:num>
  <w:num w:numId="11">
    <w:abstractNumId w:val="13"/>
  </w:num>
  <w:num w:numId="12">
    <w:abstractNumId w:val="31"/>
  </w:num>
  <w:num w:numId="13">
    <w:abstractNumId w:val="22"/>
  </w:num>
  <w:num w:numId="14">
    <w:abstractNumId w:val="40"/>
  </w:num>
  <w:num w:numId="15">
    <w:abstractNumId w:val="11"/>
  </w:num>
  <w:num w:numId="16">
    <w:abstractNumId w:val="18"/>
  </w:num>
  <w:num w:numId="17">
    <w:abstractNumId w:val="29"/>
  </w:num>
  <w:num w:numId="18">
    <w:abstractNumId w:val="28"/>
  </w:num>
  <w:num w:numId="19">
    <w:abstractNumId w:val="20"/>
  </w:num>
  <w:num w:numId="20">
    <w:abstractNumId w:val="23"/>
  </w:num>
  <w:num w:numId="21">
    <w:abstractNumId w:val="12"/>
  </w:num>
  <w:num w:numId="22">
    <w:abstractNumId w:val="39"/>
  </w:num>
  <w:num w:numId="23">
    <w:abstractNumId w:val="46"/>
  </w:num>
  <w:num w:numId="24">
    <w:abstractNumId w:val="38"/>
  </w:num>
  <w:num w:numId="25">
    <w:abstractNumId w:val="36"/>
  </w:num>
  <w:num w:numId="26">
    <w:abstractNumId w:val="10"/>
  </w:num>
  <w:num w:numId="27">
    <w:abstractNumId w:val="17"/>
  </w:num>
  <w:num w:numId="28">
    <w:abstractNumId w:val="37"/>
  </w:num>
  <w:num w:numId="29">
    <w:abstractNumId w:val="35"/>
  </w:num>
  <w:num w:numId="30">
    <w:abstractNumId w:val="27"/>
  </w:num>
  <w:num w:numId="31">
    <w:abstractNumId w:val="47"/>
  </w:num>
  <w:num w:numId="32">
    <w:abstractNumId w:val="14"/>
  </w:num>
  <w:num w:numId="33">
    <w:abstractNumId w:val="24"/>
  </w:num>
  <w:num w:numId="34">
    <w:abstractNumId w:val="45"/>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43"/>
  </w:num>
  <w:num w:numId="46">
    <w:abstractNumId w:val="30"/>
  </w:num>
  <w:num w:numId="47">
    <w:abstractNumId w:val="26"/>
  </w:num>
  <w:num w:numId="48">
    <w:abstractNumId w:val="15"/>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37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B31B4"/>
    <w:rsid w:val="007F5B66"/>
    <w:rsid w:val="00823A1C"/>
    <w:rsid w:val="00845B9D"/>
    <w:rsid w:val="00860984"/>
    <w:rsid w:val="008637B5"/>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AF2C19"/>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1F86"/>
  <w15:chartTrackingRefBased/>
  <w15:docId w15:val="{0573DB02-10B2-4E4D-8529-2C2CF314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31B4"/>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7B31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7B31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7B31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7B31B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AF2C1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AF2C1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F2C1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F2C1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F2C1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B31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1B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7B31B4"/>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7B31B4"/>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7B31B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7B31B4"/>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7B31B4"/>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31B4"/>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7B31B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7B31B4"/>
    <w:rPr>
      <w:color w:val="auto"/>
      <w:u w:val="none"/>
    </w:rPr>
  </w:style>
  <w:style w:type="character" w:styleId="FollowedHyperlink">
    <w:name w:val="FollowedHyperlink"/>
    <w:basedOn w:val="DefaultParagraphFont"/>
    <w:uiPriority w:val="99"/>
    <w:unhideWhenUsed/>
    <w:rsid w:val="007B31B4"/>
    <w:rPr>
      <w:color w:val="auto"/>
      <w:u w:val="none"/>
    </w:rPr>
  </w:style>
  <w:style w:type="paragraph" w:customStyle="1" w:styleId="Analytic">
    <w:name w:val="Analytic"/>
    <w:basedOn w:val="Heading4"/>
    <w:link w:val="AnalyticChar"/>
    <w:autoRedefine/>
    <w:uiPriority w:val="4"/>
    <w:qFormat/>
    <w:rsid w:val="007B31B4"/>
    <w:rPr>
      <w:color w:val="C00000"/>
    </w:rPr>
  </w:style>
  <w:style w:type="character" w:customStyle="1" w:styleId="Heading5Char">
    <w:name w:val="Heading 5 Char"/>
    <w:basedOn w:val="DefaultParagraphFont"/>
    <w:link w:val="Heading5"/>
    <w:rsid w:val="00AF2C1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AF2C19"/>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AF2C19"/>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AF2C19"/>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AF2C19"/>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AF2C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F2C1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AF2C19"/>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AF2C19"/>
  </w:style>
  <w:style w:type="paragraph" w:styleId="DocumentMap">
    <w:name w:val="Document Map"/>
    <w:basedOn w:val="Normal"/>
    <w:link w:val="DocumentMapChar"/>
    <w:uiPriority w:val="99"/>
    <w:unhideWhenUsed/>
    <w:rsid w:val="00AF2C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F2C19"/>
    <w:rPr>
      <w:rFonts w:ascii="Lucida Grande" w:hAnsi="Lucida Grande" w:cs="Lucida Grande"/>
      <w:sz w:val="24"/>
    </w:rPr>
  </w:style>
  <w:style w:type="paragraph" w:styleId="ListParagraph">
    <w:name w:val="List Paragraph"/>
    <w:aliases w:val="6 font"/>
    <w:basedOn w:val="Normal"/>
    <w:uiPriority w:val="99"/>
    <w:qFormat/>
    <w:rsid w:val="00AF2C19"/>
    <w:pPr>
      <w:ind w:left="720"/>
      <w:contextualSpacing/>
    </w:pPr>
  </w:style>
  <w:style w:type="character" w:styleId="UnresolvedMention">
    <w:name w:val="Unresolved Mention"/>
    <w:basedOn w:val="DefaultParagraphFont"/>
    <w:uiPriority w:val="99"/>
    <w:unhideWhenUsed/>
    <w:rsid w:val="00AF2C19"/>
    <w:rPr>
      <w:color w:val="605E5C"/>
      <w:shd w:val="clear" w:color="auto" w:fill="E1DFDD"/>
    </w:rPr>
  </w:style>
  <w:style w:type="paragraph" w:styleId="BalloonText">
    <w:name w:val="Balloon Text"/>
    <w:basedOn w:val="Normal"/>
    <w:link w:val="BalloonTextChar"/>
    <w:uiPriority w:val="99"/>
    <w:unhideWhenUsed/>
    <w:qFormat/>
    <w:rsid w:val="00AF2C19"/>
    <w:pPr>
      <w:spacing w:after="0" w:line="240" w:lineRule="auto"/>
    </w:pPr>
    <w:rPr>
      <w:sz w:val="18"/>
      <w:szCs w:val="18"/>
    </w:rPr>
  </w:style>
  <w:style w:type="character" w:customStyle="1" w:styleId="BalloonTextChar">
    <w:name w:val="Balloon Text Char"/>
    <w:basedOn w:val="DefaultParagraphFont"/>
    <w:link w:val="BalloonText"/>
    <w:uiPriority w:val="99"/>
    <w:qFormat/>
    <w:rsid w:val="00AF2C19"/>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F2C19"/>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AF2C19"/>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AF2C19"/>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AF2C19"/>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AF2C1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AF2C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AF2C19"/>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AF2C1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AF2C19"/>
    <w:rPr>
      <w:rFonts w:ascii="Calibri" w:hAnsi="Calibri"/>
      <w:b/>
      <w:sz w:val="26"/>
    </w:rPr>
  </w:style>
  <w:style w:type="character" w:customStyle="1" w:styleId="Heading4Char3">
    <w:name w:val="Heading 4 Char3"/>
    <w:aliases w:val="Tag Char3,heading 2 Char3,Heading 2 Char2 Char Char1,Heading 2 Char1 Char Char Char1,ta Char"/>
    <w:rsid w:val="00AF2C19"/>
    <w:rPr>
      <w:rFonts w:ascii="Calibri" w:hAnsi="Calibri"/>
      <w:b/>
      <w:sz w:val="26"/>
    </w:rPr>
  </w:style>
  <w:style w:type="character" w:customStyle="1" w:styleId="UnderlineBold">
    <w:name w:val="Underline + Bold"/>
    <w:uiPriority w:val="1"/>
    <w:qFormat/>
    <w:rsid w:val="00AF2C19"/>
    <w:rPr>
      <w:rFonts w:ascii="Georgia" w:hAnsi="Georgia"/>
      <w:b w:val="0"/>
      <w:bCs w:val="0"/>
      <w:sz w:val="22"/>
      <w:u w:val="single"/>
    </w:rPr>
  </w:style>
  <w:style w:type="paragraph" w:customStyle="1" w:styleId="underlined">
    <w:name w:val="underlined"/>
    <w:next w:val="Normal"/>
    <w:link w:val="underlinedChar"/>
    <w:autoRedefine/>
    <w:qFormat/>
    <w:rsid w:val="00AF2C19"/>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AF2C19"/>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F2C1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AF2C19"/>
    <w:pPr>
      <w:spacing w:after="0" w:line="240" w:lineRule="auto"/>
    </w:pPr>
    <w:rPr>
      <w:rFonts w:eastAsia="Calibri"/>
      <w:sz w:val="24"/>
      <w:u w:val="single"/>
      <w:lang w:val="x-none"/>
    </w:rPr>
  </w:style>
  <w:style w:type="character" w:customStyle="1" w:styleId="Style4Char">
    <w:name w:val="Style4 Char"/>
    <w:link w:val="Style4"/>
    <w:qFormat/>
    <w:rsid w:val="00AF2C19"/>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AF2C19"/>
    <w:rPr>
      <w:bCs/>
    </w:rPr>
  </w:style>
  <w:style w:type="character" w:customStyle="1" w:styleId="AnalyticsChar">
    <w:name w:val="Analytics Char"/>
    <w:basedOn w:val="DefaultParagraphFont"/>
    <w:link w:val="Analytics"/>
    <w:uiPriority w:val="4"/>
    <w:rsid w:val="00AF2C19"/>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AF2C19"/>
    <w:rPr>
      <w:rFonts w:cs="Arial"/>
      <w:b/>
      <w:bCs/>
      <w:iCs/>
      <w:szCs w:val="28"/>
      <w:lang w:val="en-US" w:eastAsia="en-US" w:bidi="ar-SA"/>
    </w:rPr>
  </w:style>
  <w:style w:type="numbering" w:customStyle="1" w:styleId="NoList1">
    <w:name w:val="No List1"/>
    <w:next w:val="NoList"/>
    <w:semiHidden/>
    <w:unhideWhenUsed/>
    <w:rsid w:val="00AF2C19"/>
  </w:style>
  <w:style w:type="character" w:customStyle="1" w:styleId="underline">
    <w:name w:val="underline"/>
    <w:basedOn w:val="DefaultParagraphFont"/>
    <w:qFormat/>
    <w:locked/>
    <w:rsid w:val="00AF2C19"/>
    <w:rPr>
      <w:rFonts w:ascii="Times New Roman" w:hAnsi="Times New Roman" w:cs="Times New Roman" w:hint="default"/>
      <w:u w:val="single"/>
    </w:rPr>
  </w:style>
  <w:style w:type="character" w:customStyle="1" w:styleId="Style11ptUnderline">
    <w:name w:val="Style 11 pt Underline"/>
    <w:basedOn w:val="DefaultParagraphFont"/>
    <w:qFormat/>
    <w:rsid w:val="00AF2C19"/>
    <w:rPr>
      <w:sz w:val="20"/>
      <w:u w:val="single"/>
    </w:rPr>
  </w:style>
  <w:style w:type="character" w:customStyle="1" w:styleId="Style11pt">
    <w:name w:val="Style 11 pt"/>
    <w:basedOn w:val="DefaultParagraphFont"/>
    <w:qFormat/>
    <w:rsid w:val="00AF2C19"/>
    <w:rPr>
      <w:sz w:val="20"/>
    </w:rPr>
  </w:style>
  <w:style w:type="character" w:customStyle="1" w:styleId="Style1Char1">
    <w:name w:val="Style1 Char1"/>
    <w:basedOn w:val="DefaultParagraphFont"/>
    <w:qFormat/>
    <w:rsid w:val="00AF2C1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AF2C19"/>
    <w:rPr>
      <w:sz w:val="18"/>
      <w:szCs w:val="18"/>
    </w:rPr>
  </w:style>
  <w:style w:type="paragraph" w:styleId="CommentText">
    <w:name w:val="annotation text"/>
    <w:basedOn w:val="Normal"/>
    <w:link w:val="CommentTextChar"/>
    <w:uiPriority w:val="99"/>
    <w:unhideWhenUsed/>
    <w:rsid w:val="00AF2C19"/>
    <w:pPr>
      <w:spacing w:line="240" w:lineRule="auto"/>
    </w:pPr>
    <w:rPr>
      <w:sz w:val="24"/>
    </w:rPr>
  </w:style>
  <w:style w:type="character" w:customStyle="1" w:styleId="CommentTextChar">
    <w:name w:val="Comment Text Char"/>
    <w:basedOn w:val="DefaultParagraphFont"/>
    <w:link w:val="CommentText"/>
    <w:uiPriority w:val="99"/>
    <w:rsid w:val="00AF2C19"/>
    <w:rPr>
      <w:rFonts w:ascii="Times New Roman" w:hAnsi="Times New Roman" w:cs="Times New Roman"/>
      <w:sz w:val="24"/>
    </w:rPr>
  </w:style>
  <w:style w:type="paragraph" w:styleId="CommentSubject">
    <w:name w:val="annotation subject"/>
    <w:basedOn w:val="CommentText"/>
    <w:next w:val="CommentText"/>
    <w:link w:val="CommentSubjectChar"/>
    <w:unhideWhenUsed/>
    <w:rsid w:val="00AF2C19"/>
    <w:rPr>
      <w:b/>
      <w:bCs/>
      <w:sz w:val="20"/>
      <w:szCs w:val="20"/>
    </w:rPr>
  </w:style>
  <w:style w:type="character" w:customStyle="1" w:styleId="CommentSubjectChar">
    <w:name w:val="Comment Subject Char"/>
    <w:basedOn w:val="CommentTextChar"/>
    <w:link w:val="CommentSubject"/>
    <w:rsid w:val="00AF2C19"/>
    <w:rPr>
      <w:rFonts w:ascii="Times New Roman" w:hAnsi="Times New Roman" w:cs="Times New Roman"/>
      <w:b/>
      <w:bCs/>
      <w:sz w:val="20"/>
      <w:szCs w:val="20"/>
    </w:rPr>
  </w:style>
  <w:style w:type="character" w:customStyle="1" w:styleId="cardChar">
    <w:name w:val="card Char"/>
    <w:aliases w:val="Bold Cite Char Char,Speed Cite Char"/>
    <w:link w:val="card"/>
    <w:qFormat/>
    <w:rsid w:val="00AF2C19"/>
    <w:rPr>
      <w:rFonts w:ascii="Times New Roman" w:hAnsi="Times New Roman" w:cs="Times New Roman"/>
      <w:sz w:val="16"/>
    </w:rPr>
  </w:style>
  <w:style w:type="character" w:customStyle="1" w:styleId="StyleDate">
    <w:name w:val="Style Date"/>
    <w:aliases w:val="Author"/>
    <w:qFormat/>
    <w:rsid w:val="00AF2C19"/>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AF2C19"/>
    <w:rPr>
      <w:b/>
      <w:bCs/>
    </w:rPr>
  </w:style>
  <w:style w:type="character" w:customStyle="1" w:styleId="apple-converted-space">
    <w:name w:val="apple-converted-space"/>
    <w:basedOn w:val="DefaultParagraphFont"/>
    <w:qFormat/>
    <w:rsid w:val="00AF2C19"/>
  </w:style>
  <w:style w:type="character" w:customStyle="1" w:styleId="st">
    <w:name w:val="st"/>
    <w:rsid w:val="00AF2C19"/>
  </w:style>
  <w:style w:type="character" w:customStyle="1" w:styleId="CharChar11">
    <w:name w:val="Char Char11"/>
    <w:rsid w:val="00AF2C19"/>
    <w:rPr>
      <w:rFonts w:cs="Arial"/>
      <w:bCs/>
      <w:szCs w:val="26"/>
      <w:u w:val="single"/>
      <w:lang w:val="en-US" w:eastAsia="en-US" w:bidi="ar-SA"/>
    </w:rPr>
  </w:style>
  <w:style w:type="character" w:customStyle="1" w:styleId="DebateHighlighted">
    <w:name w:val="Debate Highlighted"/>
    <w:basedOn w:val="DefaultParagraphFont"/>
    <w:qFormat/>
    <w:rsid w:val="00AF2C1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AF2C19"/>
    <w:rPr>
      <w:rFonts w:ascii="Times New Roman" w:eastAsia="MS Mincho" w:hAnsi="Times New Roman" w:cs="Times New Roman"/>
      <w:sz w:val="16"/>
    </w:rPr>
  </w:style>
  <w:style w:type="character" w:customStyle="1" w:styleId="Highlightedunderline">
    <w:name w:val="Highlighted underline"/>
    <w:qFormat/>
    <w:rsid w:val="00AF2C19"/>
    <w:rPr>
      <w:rFonts w:ascii="Times New Roman" w:hAnsi="Times New Roman"/>
      <w:sz w:val="20"/>
      <w:shd w:val="clear" w:color="auto" w:fill="C0C0C0"/>
    </w:rPr>
  </w:style>
  <w:style w:type="paragraph" w:customStyle="1" w:styleId="CITE">
    <w:name w:val="CITE"/>
    <w:basedOn w:val="Normal"/>
    <w:next w:val="Normal"/>
    <w:link w:val="CITEChar"/>
    <w:qFormat/>
    <w:rsid w:val="00AF2C1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AF2C19"/>
    <w:rPr>
      <w:rFonts w:ascii="Liberation Sans" w:hAnsi="Liberation Sans" w:cs="Georgia"/>
      <w:sz w:val="20"/>
      <w:szCs w:val="20"/>
      <w:u w:val="single"/>
    </w:rPr>
  </w:style>
  <w:style w:type="paragraph" w:customStyle="1" w:styleId="cardtext">
    <w:name w:val="card text"/>
    <w:basedOn w:val="Normal"/>
    <w:link w:val="cardtextChar"/>
    <w:qFormat/>
    <w:rsid w:val="00AF2C1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AF2C19"/>
    <w:rPr>
      <w:rFonts w:ascii="Georgia" w:eastAsia="Calibri" w:hAnsi="Georgia" w:cs="Times New Roman"/>
      <w:sz w:val="24"/>
    </w:rPr>
  </w:style>
  <w:style w:type="character" w:customStyle="1" w:styleId="UnderlineBold0">
    <w:name w:val="Underline Bold"/>
    <w:basedOn w:val="DefaultParagraphFont"/>
    <w:uiPriority w:val="6"/>
    <w:qFormat/>
    <w:rsid w:val="00AF2C19"/>
    <w:rPr>
      <w:b/>
      <w:sz w:val="20"/>
      <w:u w:val="single"/>
    </w:rPr>
  </w:style>
  <w:style w:type="paragraph" w:styleId="BodyText">
    <w:name w:val="Body Text"/>
    <w:basedOn w:val="Normal"/>
    <w:link w:val="BodyTextChar"/>
    <w:uiPriority w:val="99"/>
    <w:unhideWhenUsed/>
    <w:qFormat/>
    <w:rsid w:val="00AF2C19"/>
    <w:pPr>
      <w:spacing w:after="120"/>
    </w:pPr>
  </w:style>
  <w:style w:type="character" w:customStyle="1" w:styleId="BodyTextChar">
    <w:name w:val="Body Text Char"/>
    <w:basedOn w:val="DefaultParagraphFont"/>
    <w:link w:val="BodyText"/>
    <w:uiPriority w:val="99"/>
    <w:qFormat/>
    <w:rsid w:val="00AF2C19"/>
    <w:rPr>
      <w:rFonts w:ascii="Times New Roman" w:hAnsi="Times New Roman" w:cs="Times New Roman"/>
    </w:rPr>
  </w:style>
  <w:style w:type="character" w:customStyle="1" w:styleId="titlechar0">
    <w:name w:val="titlechar"/>
    <w:basedOn w:val="DefaultParagraphFont"/>
    <w:rsid w:val="00AF2C19"/>
  </w:style>
  <w:style w:type="paragraph" w:customStyle="1" w:styleId="tiny">
    <w:name w:val="tiny"/>
    <w:next w:val="Normal"/>
    <w:link w:val="tinyChar"/>
    <w:autoRedefine/>
    <w:qFormat/>
    <w:rsid w:val="00AF2C1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AF2C19"/>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AF2C19"/>
    <w:rPr>
      <w:rFonts w:ascii="Segoe UI" w:hAnsi="Segoe UI" w:cs="Segoe UI"/>
      <w:sz w:val="16"/>
      <w:szCs w:val="16"/>
    </w:rPr>
  </w:style>
  <w:style w:type="character" w:customStyle="1" w:styleId="CommentSubjectChar1">
    <w:name w:val="Comment Subject Char1"/>
    <w:basedOn w:val="CommentTextChar"/>
    <w:uiPriority w:val="99"/>
    <w:semiHidden/>
    <w:rsid w:val="00AF2C19"/>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AF2C19"/>
    <w:rPr>
      <w:rFonts w:ascii="Lucida Grande" w:eastAsiaTheme="minorHAnsi" w:hAnsi="Lucida Grande" w:cs="Lucida Grande"/>
      <w:sz w:val="18"/>
      <w:szCs w:val="18"/>
    </w:rPr>
  </w:style>
  <w:style w:type="character" w:customStyle="1" w:styleId="Style1Char">
    <w:name w:val="Style1 Char"/>
    <w:basedOn w:val="DefaultParagraphFont"/>
    <w:qFormat/>
    <w:rsid w:val="00AF2C19"/>
    <w:rPr>
      <w:rFonts w:eastAsia="SimSun"/>
      <w:sz w:val="20"/>
      <w:szCs w:val="24"/>
      <w:u w:val="single"/>
      <w:lang w:val="en-US" w:eastAsia="zh-CN" w:bidi="ar-SA"/>
    </w:rPr>
  </w:style>
  <w:style w:type="paragraph" w:customStyle="1" w:styleId="Tag2">
    <w:name w:val="Tag2"/>
    <w:basedOn w:val="Normal"/>
    <w:autoRedefine/>
    <w:qFormat/>
    <w:rsid w:val="00AF2C19"/>
    <w:rPr>
      <w:rFonts w:eastAsia="Calibri" w:cs="Arial"/>
      <w:b/>
    </w:rPr>
  </w:style>
  <w:style w:type="character" w:customStyle="1" w:styleId="CommentTextChar1">
    <w:name w:val="Comment Text Char1"/>
    <w:basedOn w:val="DefaultParagraphFont"/>
    <w:uiPriority w:val="99"/>
    <w:rsid w:val="00AF2C19"/>
    <w:rPr>
      <w:rFonts w:ascii="Calibri" w:hAnsi="Calibri"/>
    </w:rPr>
  </w:style>
  <w:style w:type="character" w:customStyle="1" w:styleId="apple-style-span">
    <w:name w:val="apple-style-span"/>
    <w:basedOn w:val="DefaultParagraphFont"/>
    <w:qFormat/>
    <w:rsid w:val="00AF2C19"/>
  </w:style>
  <w:style w:type="character" w:customStyle="1" w:styleId="FootnoteTextChar">
    <w:name w:val="Footnote Text Char"/>
    <w:basedOn w:val="DefaultParagraphFont"/>
    <w:link w:val="FootnoteText"/>
    <w:rsid w:val="00AF2C19"/>
    <w:rPr>
      <w:rFonts w:ascii="Calibri" w:hAnsi="Calibri"/>
    </w:rPr>
  </w:style>
  <w:style w:type="paragraph" w:styleId="FootnoteText">
    <w:name w:val="footnote text"/>
    <w:basedOn w:val="Normal"/>
    <w:link w:val="FootnoteTextChar"/>
    <w:unhideWhenUsed/>
    <w:qFormat/>
    <w:rsid w:val="00AF2C19"/>
    <w:pPr>
      <w:spacing w:after="0" w:line="240" w:lineRule="auto"/>
    </w:pPr>
    <w:rPr>
      <w:rFonts w:ascii="Calibri" w:hAnsi="Calibri" w:cstheme="minorBidi"/>
    </w:rPr>
  </w:style>
  <w:style w:type="character" w:customStyle="1" w:styleId="FootnoteTextChar1">
    <w:name w:val="Footnote Text Char1"/>
    <w:basedOn w:val="DefaultParagraphFont"/>
    <w:rsid w:val="00AF2C19"/>
    <w:rPr>
      <w:rFonts w:ascii="Times New Roman" w:hAnsi="Times New Roman" w:cs="Times New Roman"/>
      <w:sz w:val="20"/>
      <w:szCs w:val="20"/>
    </w:rPr>
  </w:style>
  <w:style w:type="paragraph" w:customStyle="1" w:styleId="p">
    <w:name w:val="p"/>
    <w:basedOn w:val="Normal"/>
    <w:rsid w:val="00AF2C1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AF2C1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AF2C1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AF2C19"/>
    <w:rPr>
      <w:vertAlign w:val="superscript"/>
    </w:rPr>
  </w:style>
  <w:style w:type="paragraph" w:customStyle="1" w:styleId="para">
    <w:name w:val="para"/>
    <w:basedOn w:val="Normal"/>
    <w:rsid w:val="00AF2C19"/>
    <w:pPr>
      <w:spacing w:before="100" w:beforeAutospacing="1" w:after="100" w:afterAutospacing="1" w:line="240" w:lineRule="auto"/>
    </w:pPr>
  </w:style>
  <w:style w:type="paragraph" w:customStyle="1" w:styleId="selectionshareable">
    <w:name w:val="selectionshareable"/>
    <w:basedOn w:val="Normal"/>
    <w:uiPriority w:val="99"/>
    <w:qFormat/>
    <w:rsid w:val="00AF2C19"/>
    <w:pPr>
      <w:spacing w:before="100" w:beforeAutospacing="1" w:after="100" w:afterAutospacing="1" w:line="240" w:lineRule="auto"/>
    </w:pPr>
  </w:style>
  <w:style w:type="character" w:customStyle="1" w:styleId="vm-hook">
    <w:name w:val="vm-hook"/>
    <w:basedOn w:val="DefaultParagraphFont"/>
    <w:rsid w:val="00AF2C19"/>
  </w:style>
  <w:style w:type="character" w:customStyle="1" w:styleId="dfm-title">
    <w:name w:val="dfm-title"/>
    <w:basedOn w:val="DefaultParagraphFont"/>
    <w:rsid w:val="00AF2C19"/>
  </w:style>
  <w:style w:type="paragraph" w:customStyle="1" w:styleId="evidencetext">
    <w:name w:val="evidence text"/>
    <w:basedOn w:val="Normal"/>
    <w:link w:val="evidencetextChar1"/>
    <w:qFormat/>
    <w:rsid w:val="00AF2C1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AF2C19"/>
    <w:rPr>
      <w:rFonts w:ascii="Arial" w:hAnsi="Arial" w:cs="Arial"/>
      <w:color w:val="000000"/>
      <w:lang w:val="x-none" w:eastAsia="x-none"/>
    </w:rPr>
  </w:style>
  <w:style w:type="paragraph" w:customStyle="1" w:styleId="CardIndented">
    <w:name w:val="Card (Indented)"/>
    <w:basedOn w:val="Normal"/>
    <w:link w:val="CardIndentedChar"/>
    <w:qFormat/>
    <w:rsid w:val="00AF2C19"/>
    <w:pPr>
      <w:spacing w:after="0" w:line="240" w:lineRule="auto"/>
      <w:ind w:left="288"/>
    </w:pPr>
    <w:rPr>
      <w:rFonts w:ascii="Arial" w:hAnsi="Arial" w:cs="Arial"/>
    </w:rPr>
  </w:style>
  <w:style w:type="paragraph" w:customStyle="1" w:styleId="Emphasize">
    <w:name w:val="Emphasize"/>
    <w:basedOn w:val="Normal"/>
    <w:uiPriority w:val="7"/>
    <w:qFormat/>
    <w:rsid w:val="00AF2C1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AF2C19"/>
    <w:rPr>
      <w:rFonts w:asciiTheme="minorHAnsi" w:hAnsiTheme="minorHAnsi"/>
      <w:sz w:val="22"/>
    </w:rPr>
  </w:style>
  <w:style w:type="character" w:customStyle="1" w:styleId="UnresolvedMention1">
    <w:name w:val="Unresolved Mention1"/>
    <w:basedOn w:val="DefaultParagraphFont"/>
    <w:uiPriority w:val="99"/>
    <w:unhideWhenUsed/>
    <w:rsid w:val="00AF2C19"/>
    <w:rPr>
      <w:color w:val="808080"/>
      <w:shd w:val="clear" w:color="auto" w:fill="E6E6E6"/>
    </w:rPr>
  </w:style>
  <w:style w:type="character" w:customStyle="1" w:styleId="BodyTextChar1">
    <w:name w:val="Body Text Char1"/>
    <w:aliases w:val="Very Small Text Char1"/>
    <w:basedOn w:val="DefaultParagraphFont"/>
    <w:uiPriority w:val="99"/>
    <w:rsid w:val="00AF2C19"/>
    <w:rPr>
      <w:rFonts w:ascii="Times New Roman" w:hAnsi="Times New Roman"/>
      <w:sz w:val="24"/>
    </w:rPr>
  </w:style>
  <w:style w:type="character" w:customStyle="1" w:styleId="UnresolvedMention2">
    <w:name w:val="Unresolved Mention2"/>
    <w:basedOn w:val="DefaultParagraphFont"/>
    <w:uiPriority w:val="99"/>
    <w:unhideWhenUsed/>
    <w:rsid w:val="00AF2C19"/>
    <w:rPr>
      <w:color w:val="808080"/>
      <w:shd w:val="clear" w:color="auto" w:fill="E6E6E6"/>
    </w:rPr>
  </w:style>
  <w:style w:type="character" w:customStyle="1" w:styleId="Author-Date">
    <w:name w:val="Author-Date"/>
    <w:qFormat/>
    <w:rsid w:val="00AF2C19"/>
    <w:rPr>
      <w:b/>
      <w:sz w:val="24"/>
    </w:rPr>
  </w:style>
  <w:style w:type="character" w:customStyle="1" w:styleId="ListLabel12">
    <w:name w:val="ListLabel 12"/>
    <w:qFormat/>
    <w:rsid w:val="00AF2C19"/>
    <w:rPr>
      <w:strike w:val="0"/>
      <w:dstrike w:val="0"/>
      <w:color w:val="000000"/>
      <w:spacing w:val="0"/>
      <w:w w:val="100"/>
      <w:sz w:val="16"/>
      <w:lang w:val="en-US"/>
    </w:rPr>
  </w:style>
  <w:style w:type="character" w:customStyle="1" w:styleId="ListLabel11">
    <w:name w:val="ListLabel 11"/>
    <w:qFormat/>
    <w:rsid w:val="00AF2C19"/>
    <w:rPr>
      <w:strike w:val="0"/>
      <w:dstrike w:val="0"/>
      <w:color w:val="000000"/>
      <w:spacing w:val="70"/>
      <w:w w:val="100"/>
      <w:sz w:val="16"/>
      <w:lang w:val="en-US"/>
    </w:rPr>
  </w:style>
  <w:style w:type="character" w:customStyle="1" w:styleId="ListLabel10">
    <w:name w:val="ListLabel 10"/>
    <w:qFormat/>
    <w:rsid w:val="00AF2C19"/>
    <w:rPr>
      <w:strike w:val="0"/>
      <w:dstrike w:val="0"/>
      <w:color w:val="000000"/>
      <w:spacing w:val="0"/>
      <w:w w:val="100"/>
      <w:sz w:val="18"/>
      <w:lang w:val="en-US"/>
    </w:rPr>
  </w:style>
  <w:style w:type="character" w:customStyle="1" w:styleId="ListLabel9">
    <w:name w:val="ListLabel 9"/>
    <w:qFormat/>
    <w:rsid w:val="00AF2C19"/>
    <w:rPr>
      <w:strike w:val="0"/>
      <w:dstrike w:val="0"/>
      <w:color w:val="000000"/>
      <w:spacing w:val="0"/>
      <w:w w:val="100"/>
      <w:sz w:val="21"/>
      <w:lang w:val="en-US"/>
    </w:rPr>
  </w:style>
  <w:style w:type="character" w:customStyle="1" w:styleId="ListLabel8">
    <w:name w:val="ListLabel 8"/>
    <w:qFormat/>
    <w:rsid w:val="00AF2C19"/>
    <w:rPr>
      <w:strike w:val="0"/>
      <w:dstrike w:val="0"/>
      <w:color w:val="000000"/>
      <w:spacing w:val="0"/>
      <w:w w:val="100"/>
      <w:sz w:val="20"/>
      <w:lang w:val="en-US"/>
    </w:rPr>
  </w:style>
  <w:style w:type="character" w:customStyle="1" w:styleId="ListLabel7">
    <w:name w:val="ListLabel 7"/>
    <w:qFormat/>
    <w:rsid w:val="00AF2C19"/>
    <w:rPr>
      <w:strike w:val="0"/>
      <w:dstrike w:val="0"/>
      <w:color w:val="000000"/>
      <w:spacing w:val="0"/>
      <w:w w:val="100"/>
      <w:sz w:val="20"/>
      <w:lang w:val="en-US"/>
    </w:rPr>
  </w:style>
  <w:style w:type="character" w:customStyle="1" w:styleId="ListLabel6">
    <w:name w:val="ListLabel 6"/>
    <w:qFormat/>
    <w:rsid w:val="00AF2C19"/>
    <w:rPr>
      <w:i/>
      <w:strike w:val="0"/>
      <w:dstrike w:val="0"/>
      <w:color w:val="000000"/>
      <w:spacing w:val="0"/>
      <w:w w:val="100"/>
      <w:sz w:val="20"/>
      <w:lang w:val="en-US"/>
    </w:rPr>
  </w:style>
  <w:style w:type="character" w:customStyle="1" w:styleId="ListLabel5">
    <w:name w:val="ListLabel 5"/>
    <w:qFormat/>
    <w:rsid w:val="00AF2C19"/>
    <w:rPr>
      <w:strike w:val="0"/>
      <w:dstrike w:val="0"/>
      <w:color w:val="000000"/>
      <w:spacing w:val="0"/>
      <w:w w:val="100"/>
      <w:sz w:val="20"/>
      <w:lang w:val="en-US"/>
    </w:rPr>
  </w:style>
  <w:style w:type="character" w:customStyle="1" w:styleId="ListLabel4">
    <w:name w:val="ListLabel 4"/>
    <w:qFormat/>
    <w:rsid w:val="00AF2C19"/>
    <w:rPr>
      <w:strike w:val="0"/>
      <w:dstrike w:val="0"/>
      <w:color w:val="000000"/>
      <w:spacing w:val="0"/>
      <w:w w:val="100"/>
      <w:sz w:val="19"/>
      <w:lang w:val="en-US"/>
    </w:rPr>
  </w:style>
  <w:style w:type="character" w:customStyle="1" w:styleId="ListLabel3">
    <w:name w:val="ListLabel 3"/>
    <w:qFormat/>
    <w:rsid w:val="00AF2C19"/>
    <w:rPr>
      <w:i/>
      <w:strike w:val="0"/>
      <w:dstrike w:val="0"/>
      <w:color w:val="000000"/>
      <w:spacing w:val="0"/>
      <w:w w:val="100"/>
      <w:sz w:val="20"/>
      <w:lang w:val="en-US"/>
    </w:rPr>
  </w:style>
  <w:style w:type="character" w:customStyle="1" w:styleId="ListLabel2">
    <w:name w:val="ListLabel 2"/>
    <w:qFormat/>
    <w:rsid w:val="00AF2C19"/>
    <w:rPr>
      <w:strike w:val="0"/>
      <w:dstrike w:val="0"/>
      <w:color w:val="000000"/>
      <w:spacing w:val="0"/>
      <w:w w:val="100"/>
      <w:sz w:val="20"/>
      <w:lang w:val="en-US"/>
    </w:rPr>
  </w:style>
  <w:style w:type="character" w:customStyle="1" w:styleId="ListLabel1">
    <w:name w:val="ListLabel 1"/>
    <w:qFormat/>
    <w:rsid w:val="00AF2C19"/>
    <w:rPr>
      <w:i/>
      <w:strike w:val="0"/>
      <w:dstrike w:val="0"/>
      <w:color w:val="000000"/>
      <w:spacing w:val="0"/>
      <w:w w:val="100"/>
      <w:sz w:val="18"/>
      <w:lang w:val="en-US"/>
    </w:rPr>
  </w:style>
  <w:style w:type="character" w:customStyle="1" w:styleId="verdana">
    <w:name w:val="verdana"/>
    <w:basedOn w:val="DefaultParagraphFont"/>
    <w:qFormat/>
    <w:rsid w:val="00AF2C19"/>
    <w:rPr>
      <w:rFonts w:cs="Times New Roman"/>
    </w:rPr>
  </w:style>
  <w:style w:type="character" w:customStyle="1" w:styleId="italic">
    <w:name w:val="italic"/>
    <w:basedOn w:val="DefaultParagraphFont"/>
    <w:qFormat/>
    <w:rsid w:val="00AF2C19"/>
    <w:rPr>
      <w:rFonts w:cs="Times New Roman"/>
    </w:rPr>
  </w:style>
  <w:style w:type="character" w:customStyle="1" w:styleId="hit">
    <w:name w:val="hit"/>
    <w:basedOn w:val="DefaultParagraphFont"/>
    <w:qFormat/>
    <w:rsid w:val="00AF2C19"/>
    <w:rPr>
      <w:rFonts w:cs="Times New Roman"/>
    </w:rPr>
  </w:style>
  <w:style w:type="character" w:customStyle="1" w:styleId="blue">
    <w:name w:val="blue"/>
    <w:basedOn w:val="DefaultParagraphFont"/>
    <w:qFormat/>
    <w:rsid w:val="00AF2C19"/>
    <w:rPr>
      <w:rFonts w:cs="Times New Roman"/>
    </w:rPr>
  </w:style>
  <w:style w:type="character" w:customStyle="1" w:styleId="copyrightdescription">
    <w:name w:val="copyrightdescription"/>
    <w:basedOn w:val="DefaultParagraphFont"/>
    <w:qFormat/>
    <w:rsid w:val="00AF2C19"/>
    <w:rPr>
      <w:rFonts w:cs="Times New Roman"/>
    </w:rPr>
  </w:style>
  <w:style w:type="character" w:customStyle="1" w:styleId="tabtitle">
    <w:name w:val="tabtitle"/>
    <w:basedOn w:val="DefaultParagraphFont"/>
    <w:qFormat/>
    <w:rsid w:val="00AF2C19"/>
    <w:rPr>
      <w:rFonts w:cs="Times New Roman"/>
    </w:rPr>
  </w:style>
  <w:style w:type="character" w:customStyle="1" w:styleId="resultbodyblack">
    <w:name w:val="resultbodyblack"/>
    <w:basedOn w:val="DefaultParagraphFont"/>
    <w:qFormat/>
    <w:rsid w:val="00AF2C19"/>
    <w:rPr>
      <w:rFonts w:cs="Times New Roman"/>
    </w:rPr>
  </w:style>
  <w:style w:type="character" w:customStyle="1" w:styleId="resultbody">
    <w:name w:val="resultbody"/>
    <w:basedOn w:val="DefaultParagraphFont"/>
    <w:qFormat/>
    <w:rsid w:val="00AF2C19"/>
    <w:rPr>
      <w:rFonts w:cs="Times New Roman"/>
    </w:rPr>
  </w:style>
  <w:style w:type="character" w:customStyle="1" w:styleId="resultbodysmallitalic">
    <w:name w:val="resultbodysmallitalic"/>
    <w:basedOn w:val="DefaultParagraphFont"/>
    <w:qFormat/>
    <w:rsid w:val="00AF2C19"/>
    <w:rPr>
      <w:rFonts w:cs="Times New Roman"/>
    </w:rPr>
  </w:style>
  <w:style w:type="character" w:customStyle="1" w:styleId="resultpron">
    <w:name w:val="resultpron"/>
    <w:basedOn w:val="DefaultParagraphFont"/>
    <w:qFormat/>
    <w:rsid w:val="00AF2C19"/>
    <w:rPr>
      <w:rFonts w:cs="Times New Roman"/>
    </w:rPr>
  </w:style>
  <w:style w:type="character" w:customStyle="1" w:styleId="NumberingSymbols">
    <w:name w:val="Numbering Symbols"/>
    <w:qFormat/>
    <w:rsid w:val="00AF2C19"/>
  </w:style>
  <w:style w:type="character" w:customStyle="1" w:styleId="StrongEmphasis">
    <w:name w:val="Strong Emphasis"/>
    <w:qFormat/>
    <w:rsid w:val="00AF2C19"/>
    <w:rPr>
      <w:b/>
      <w:bCs/>
    </w:rPr>
  </w:style>
  <w:style w:type="character" w:customStyle="1" w:styleId="Emphasis2">
    <w:name w:val="Emphasis2"/>
    <w:basedOn w:val="DefaultParagraphFont"/>
    <w:qFormat/>
    <w:rsid w:val="00AF2C1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AF2C19"/>
    <w:rPr>
      <w:rFonts w:ascii="Times New Roman" w:hAnsi="Times New Roman"/>
      <w:sz w:val="20"/>
      <w:szCs w:val="24"/>
      <w:u w:val="single"/>
      <w:lang w:val="en-US" w:eastAsia="en-US" w:bidi="ar-SA"/>
    </w:rPr>
  </w:style>
  <w:style w:type="character" w:customStyle="1" w:styleId="pg">
    <w:name w:val="pg"/>
    <w:basedOn w:val="DefaultParagraphFont"/>
    <w:qFormat/>
    <w:rsid w:val="00AF2C19"/>
  </w:style>
  <w:style w:type="character" w:customStyle="1" w:styleId="ital-inline">
    <w:name w:val="ital-inline"/>
    <w:basedOn w:val="DefaultParagraphFont"/>
    <w:qFormat/>
    <w:rsid w:val="00AF2C19"/>
  </w:style>
  <w:style w:type="character" w:customStyle="1" w:styleId="senselabelstart">
    <w:name w:val="sense_label start"/>
    <w:basedOn w:val="DefaultParagraphFont"/>
    <w:qFormat/>
    <w:rsid w:val="00AF2C19"/>
  </w:style>
  <w:style w:type="character" w:customStyle="1" w:styleId="sensecontent">
    <w:name w:val="sense_content"/>
    <w:basedOn w:val="DefaultParagraphFont"/>
    <w:qFormat/>
    <w:rsid w:val="00AF2C19"/>
  </w:style>
  <w:style w:type="character" w:customStyle="1" w:styleId="vi">
    <w:name w:val="vi"/>
    <w:basedOn w:val="DefaultParagraphFont"/>
    <w:qFormat/>
    <w:rsid w:val="00AF2C19"/>
  </w:style>
  <w:style w:type="character" w:customStyle="1" w:styleId="senselabel">
    <w:name w:val="sense_label"/>
    <w:basedOn w:val="DefaultParagraphFont"/>
    <w:qFormat/>
    <w:rsid w:val="00AF2C19"/>
  </w:style>
  <w:style w:type="character" w:customStyle="1" w:styleId="Style11ptItalicUnderline">
    <w:name w:val="Style 11 pt Italic Underline"/>
    <w:basedOn w:val="DefaultParagraphFont"/>
    <w:qFormat/>
    <w:rsid w:val="00AF2C19"/>
    <w:rPr>
      <w:i/>
      <w:iCs/>
      <w:sz w:val="20"/>
      <w:u w:val="single"/>
    </w:rPr>
  </w:style>
  <w:style w:type="character" w:customStyle="1" w:styleId="Style11ptBoldUnderline">
    <w:name w:val="Style 11 pt Bold Underline"/>
    <w:basedOn w:val="DefaultParagraphFont"/>
    <w:qFormat/>
    <w:rsid w:val="00AF2C19"/>
    <w:rPr>
      <w:b/>
      <w:bCs/>
      <w:sz w:val="20"/>
      <w:u w:val="single"/>
    </w:rPr>
  </w:style>
  <w:style w:type="character" w:customStyle="1" w:styleId="StyleStyle4CharTimesNewRoman11ptItalic">
    <w:name w:val="Style Style4 Char + Times New Roman 11 pt Italic"/>
    <w:basedOn w:val="DefaultParagraphFont"/>
    <w:qFormat/>
    <w:rsid w:val="00AF2C1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AF2C1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AF2C19"/>
    <w:rPr>
      <w:color w:val="000000"/>
      <w:sz w:val="20"/>
    </w:rPr>
  </w:style>
  <w:style w:type="character" w:customStyle="1" w:styleId="Style11ptBlackUnderline">
    <w:name w:val="Style 11 pt Black Underline"/>
    <w:basedOn w:val="DefaultParagraphFont"/>
    <w:qFormat/>
    <w:rsid w:val="00AF2C19"/>
    <w:rPr>
      <w:color w:val="000000"/>
      <w:sz w:val="20"/>
      <w:u w:val="single"/>
    </w:rPr>
  </w:style>
  <w:style w:type="character" w:customStyle="1" w:styleId="pmterms1">
    <w:name w:val="pmterms1"/>
    <w:basedOn w:val="DefaultParagraphFont"/>
    <w:qFormat/>
    <w:rsid w:val="00AF2C19"/>
  </w:style>
  <w:style w:type="character" w:customStyle="1" w:styleId="HTMLTypewriter3">
    <w:name w:val="HTML Typewriter3"/>
    <w:basedOn w:val="DefaultParagraphFont"/>
    <w:qFormat/>
    <w:rsid w:val="00AF2C19"/>
    <w:rPr>
      <w:rFonts w:ascii="Courier New" w:eastAsia="SimSun" w:hAnsi="Courier New" w:cs="Courier New"/>
      <w:sz w:val="20"/>
      <w:szCs w:val="20"/>
    </w:rPr>
  </w:style>
  <w:style w:type="character" w:customStyle="1" w:styleId="CardsChar">
    <w:name w:val="Cards Char"/>
    <w:basedOn w:val="DefaultParagraphFont"/>
    <w:qFormat/>
    <w:rsid w:val="00AF2C19"/>
    <w:rPr>
      <w:rFonts w:ascii="Times New Roman" w:hAnsi="Times New Roman" w:cs="Times New Roman"/>
      <w:lang w:val="en-US" w:bidi="ar-SA"/>
    </w:rPr>
  </w:style>
  <w:style w:type="character" w:customStyle="1" w:styleId="CardsFont12pt0">
    <w:name w:val="Cards + Font 12pt"/>
    <w:basedOn w:val="CardsChar"/>
    <w:qFormat/>
    <w:rsid w:val="00AF2C1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AF2C19"/>
    <w:rPr>
      <w:rFonts w:ascii="Times New Roman" w:hAnsi="Times New Roman" w:cs="Times New Roman"/>
      <w:b/>
      <w:sz w:val="24"/>
      <w:u w:val="single"/>
      <w:lang w:val="en-US" w:bidi="ar-SA"/>
    </w:rPr>
  </w:style>
  <w:style w:type="character" w:styleId="HTMLCite">
    <w:name w:val="HTML Cite"/>
    <w:basedOn w:val="DefaultParagraphFont"/>
    <w:uiPriority w:val="99"/>
    <w:qFormat/>
    <w:rsid w:val="00AF2C19"/>
    <w:rPr>
      <w:rFonts w:cs="Times New Roman"/>
      <w:i/>
    </w:rPr>
  </w:style>
  <w:style w:type="character" w:customStyle="1" w:styleId="VisitedInternetLink">
    <w:name w:val="Visited Internet Link"/>
    <w:basedOn w:val="DefaultParagraphFont"/>
    <w:rsid w:val="00AF2C19"/>
    <w:rPr>
      <w:color w:val="800080"/>
      <w:u w:val="single"/>
    </w:rPr>
  </w:style>
  <w:style w:type="character" w:customStyle="1" w:styleId="CitesChar">
    <w:name w:val="Cites Char"/>
    <w:basedOn w:val="DefaultParagraphFont"/>
    <w:qFormat/>
    <w:rsid w:val="00AF2C19"/>
    <w:rPr>
      <w:szCs w:val="24"/>
      <w:lang w:val="en-US" w:bidi="ar-SA"/>
    </w:rPr>
  </w:style>
  <w:style w:type="character" w:customStyle="1" w:styleId="loose">
    <w:name w:val="loose"/>
    <w:qFormat/>
    <w:rsid w:val="00AF2C19"/>
  </w:style>
  <w:style w:type="character" w:customStyle="1" w:styleId="domtooltips">
    <w:name w:val="domtooltips"/>
    <w:basedOn w:val="DefaultParagraphFont"/>
    <w:qFormat/>
    <w:rsid w:val="00AF2C19"/>
  </w:style>
  <w:style w:type="character" w:customStyle="1" w:styleId="caps">
    <w:name w:val="caps"/>
    <w:basedOn w:val="DefaultParagraphFont"/>
    <w:qFormat/>
    <w:rsid w:val="00AF2C19"/>
  </w:style>
  <w:style w:type="character" w:customStyle="1" w:styleId="Style11ptUnderlineBorderSinglesolidlineAuto05pt">
    <w:name w:val="Style 11 pt Underline Border: : (Single solid line Auto  0.5 pt..."/>
    <w:basedOn w:val="DefaultParagraphFont"/>
    <w:qFormat/>
    <w:rsid w:val="00AF2C19"/>
    <w:rPr>
      <w:sz w:val="20"/>
      <w:u w:val="single"/>
      <w:bdr w:val="single" w:sz="4" w:space="0" w:color="00000A"/>
    </w:rPr>
  </w:style>
  <w:style w:type="character" w:customStyle="1" w:styleId="StyleUnderlineChar11pt">
    <w:name w:val="Style Underline Char + 11 pt"/>
    <w:basedOn w:val="DefaultParagraphFont"/>
    <w:qFormat/>
    <w:rsid w:val="00AF2C19"/>
    <w:rPr>
      <w:rFonts w:ascii="Times New Roman" w:hAnsi="Times New Roman"/>
      <w:sz w:val="20"/>
      <w:szCs w:val="24"/>
      <w:u w:val="single"/>
      <w:lang w:val="en-US" w:eastAsia="en-US" w:bidi="ar-SA"/>
    </w:rPr>
  </w:style>
  <w:style w:type="paragraph" w:styleId="List">
    <w:name w:val="List"/>
    <w:basedOn w:val="BodyText"/>
    <w:uiPriority w:val="99"/>
    <w:rsid w:val="00AF2C1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AF2C1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AF2C1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AF2C1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AF2C1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F2C19"/>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AF2C1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AF2C19"/>
    <w:rPr>
      <w:rFonts w:ascii="Liberation Sans" w:eastAsia="Droid Sans Fallback" w:hAnsi="Liberation Sans" w:cs="Times New Roman"/>
      <w:color w:val="00000A"/>
    </w:rPr>
  </w:style>
  <w:style w:type="paragraph" w:customStyle="1" w:styleId="FrameContents">
    <w:name w:val="Frame Contents"/>
    <w:basedOn w:val="Normal"/>
    <w:qFormat/>
    <w:rsid w:val="00AF2C1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AF2C19"/>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AF2C1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AF2C19"/>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AF2C19"/>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AF2C19"/>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AF2C1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AF2C1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AF2C19"/>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AF2C19"/>
    <w:rPr>
      <w:rFonts w:cs="Arial"/>
      <w:bCs/>
      <w:szCs w:val="26"/>
      <w:u w:val="single"/>
      <w:lang w:val="en-US" w:eastAsia="en-US" w:bidi="ar-SA"/>
    </w:rPr>
  </w:style>
  <w:style w:type="paragraph" w:styleId="Revision">
    <w:name w:val="Revision"/>
    <w:hidden/>
    <w:uiPriority w:val="99"/>
    <w:semiHidden/>
    <w:rsid w:val="00AF2C19"/>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AF2C19"/>
    <w:rPr>
      <w:rFonts w:eastAsia="MS Mincho"/>
      <w:sz w:val="16"/>
    </w:rPr>
  </w:style>
  <w:style w:type="character" w:customStyle="1" w:styleId="BoldUnderlineChar">
    <w:name w:val="Bold Underline Char"/>
    <w:basedOn w:val="DefaultParagraphFont"/>
    <w:locked/>
    <w:rsid w:val="00AF2C1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AF2C19"/>
    <w:rPr>
      <w:b w:val="0"/>
      <w:bCs w:val="0"/>
      <w:sz w:val="22"/>
      <w:u w:val="single"/>
    </w:rPr>
  </w:style>
  <w:style w:type="character" w:customStyle="1" w:styleId="StyleGaramond">
    <w:name w:val="Style Garamond"/>
    <w:qFormat/>
    <w:rsid w:val="00AF2C19"/>
    <w:rPr>
      <w:rFonts w:ascii="Garamond" w:hAnsi="Garamond" w:cs="Garamond"/>
    </w:rPr>
  </w:style>
  <w:style w:type="character" w:customStyle="1" w:styleId="StyletagGaramondChar">
    <w:name w:val="Style tag + Garamond Char"/>
    <w:qFormat/>
    <w:rsid w:val="00AF2C19"/>
    <w:rPr>
      <w:rFonts w:ascii="Garamond" w:hAnsi="Garamond" w:cs="Garamond"/>
      <w:b/>
      <w:bCs/>
      <w:sz w:val="24"/>
      <w:szCs w:val="24"/>
      <w:lang w:val="en-US" w:bidi="ar-SA"/>
    </w:rPr>
  </w:style>
  <w:style w:type="character" w:customStyle="1" w:styleId="StylecardGaramond12ptUnderlineChar">
    <w:name w:val="Style card + Garamond 12 pt Underline Char"/>
    <w:qFormat/>
    <w:rsid w:val="00AF2C1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AF2C19"/>
    <w:rPr>
      <w:rFonts w:ascii="Arial" w:hAnsi="Arial"/>
      <w:b/>
      <w:sz w:val="20"/>
      <w:u w:val="single"/>
    </w:rPr>
  </w:style>
  <w:style w:type="character" w:customStyle="1" w:styleId="WW8Num2z0">
    <w:name w:val="WW8Num2z0"/>
    <w:qFormat/>
    <w:rsid w:val="00AF2C19"/>
  </w:style>
  <w:style w:type="character" w:customStyle="1" w:styleId="WW8Num2z1">
    <w:name w:val="WW8Num2z1"/>
    <w:qFormat/>
    <w:rsid w:val="00AF2C19"/>
  </w:style>
  <w:style w:type="character" w:customStyle="1" w:styleId="WW8Num2z2">
    <w:name w:val="WW8Num2z2"/>
    <w:qFormat/>
    <w:rsid w:val="00AF2C19"/>
  </w:style>
  <w:style w:type="character" w:customStyle="1" w:styleId="WW8Num2z3">
    <w:name w:val="WW8Num2z3"/>
    <w:qFormat/>
    <w:rsid w:val="00AF2C19"/>
  </w:style>
  <w:style w:type="character" w:customStyle="1" w:styleId="WW8Num2z4">
    <w:name w:val="WW8Num2z4"/>
    <w:qFormat/>
    <w:rsid w:val="00AF2C19"/>
  </w:style>
  <w:style w:type="character" w:customStyle="1" w:styleId="WW8Num2z5">
    <w:name w:val="WW8Num2z5"/>
    <w:qFormat/>
    <w:rsid w:val="00AF2C19"/>
  </w:style>
  <w:style w:type="character" w:customStyle="1" w:styleId="WW8Num2z6">
    <w:name w:val="WW8Num2z6"/>
    <w:qFormat/>
    <w:rsid w:val="00AF2C19"/>
  </w:style>
  <w:style w:type="character" w:customStyle="1" w:styleId="WW8Num2z7">
    <w:name w:val="WW8Num2z7"/>
    <w:qFormat/>
    <w:rsid w:val="00AF2C19"/>
  </w:style>
  <w:style w:type="character" w:customStyle="1" w:styleId="WW8Num2z8">
    <w:name w:val="WW8Num2z8"/>
    <w:qFormat/>
    <w:rsid w:val="00AF2C19"/>
  </w:style>
  <w:style w:type="character" w:customStyle="1" w:styleId="WW8Num5z0">
    <w:name w:val="WW8Num5z0"/>
    <w:qFormat/>
    <w:rsid w:val="00AF2C19"/>
  </w:style>
  <w:style w:type="character" w:customStyle="1" w:styleId="WW8Num5z1">
    <w:name w:val="WW8Num5z1"/>
    <w:qFormat/>
    <w:rsid w:val="00AF2C19"/>
  </w:style>
  <w:style w:type="character" w:customStyle="1" w:styleId="WW8Num5z2">
    <w:name w:val="WW8Num5z2"/>
    <w:qFormat/>
    <w:rsid w:val="00AF2C19"/>
  </w:style>
  <w:style w:type="character" w:customStyle="1" w:styleId="WW8Num5z3">
    <w:name w:val="WW8Num5z3"/>
    <w:qFormat/>
    <w:rsid w:val="00AF2C19"/>
  </w:style>
  <w:style w:type="character" w:customStyle="1" w:styleId="WW8Num5z4">
    <w:name w:val="WW8Num5z4"/>
    <w:qFormat/>
    <w:rsid w:val="00AF2C19"/>
  </w:style>
  <w:style w:type="character" w:customStyle="1" w:styleId="WW8Num5z5">
    <w:name w:val="WW8Num5z5"/>
    <w:qFormat/>
    <w:rsid w:val="00AF2C19"/>
  </w:style>
  <w:style w:type="character" w:customStyle="1" w:styleId="WW8Num5z6">
    <w:name w:val="WW8Num5z6"/>
    <w:qFormat/>
    <w:rsid w:val="00AF2C19"/>
  </w:style>
  <w:style w:type="character" w:customStyle="1" w:styleId="WW8Num5z7">
    <w:name w:val="WW8Num5z7"/>
    <w:qFormat/>
    <w:rsid w:val="00AF2C19"/>
  </w:style>
  <w:style w:type="character" w:customStyle="1" w:styleId="WW8Num5z8">
    <w:name w:val="WW8Num5z8"/>
    <w:qFormat/>
    <w:rsid w:val="00AF2C19"/>
  </w:style>
  <w:style w:type="character" w:customStyle="1" w:styleId="CiteChar0">
    <w:name w:val="Cite Char"/>
    <w:aliases w:val="cite_tag Char,Char Char Char Char1 Char Char1,Char Char Char Char1 Char,Taglines Char Char, Cha"/>
    <w:basedOn w:val="DefaultParagraphFont"/>
    <w:qFormat/>
    <w:rsid w:val="00AF2C1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AF2C19"/>
    <w:rPr>
      <w:rFonts w:ascii="Times New Roman" w:eastAsia="Times New Roman" w:hAnsi="Times New Roman" w:cs="Times New Roman"/>
      <w:u w:val="thick"/>
    </w:rPr>
  </w:style>
  <w:style w:type="character" w:customStyle="1" w:styleId="ListLabel19">
    <w:name w:val="ListLabel 19"/>
    <w:qFormat/>
    <w:rsid w:val="00AF2C19"/>
    <w:rPr>
      <w:b/>
      <w:i/>
      <w:strike w:val="0"/>
      <w:dstrike w:val="0"/>
      <w:spacing w:val="0"/>
      <w:w w:val="100"/>
      <w:sz w:val="26"/>
    </w:rPr>
  </w:style>
  <w:style w:type="paragraph" w:styleId="Footer">
    <w:name w:val="footer"/>
    <w:basedOn w:val="Normal"/>
    <w:link w:val="FooterChar"/>
    <w:uiPriority w:val="99"/>
    <w:rsid w:val="00AF2C19"/>
  </w:style>
  <w:style w:type="character" w:customStyle="1" w:styleId="FooterChar">
    <w:name w:val="Footer Char"/>
    <w:basedOn w:val="DefaultParagraphFont"/>
    <w:link w:val="Footer"/>
    <w:uiPriority w:val="99"/>
    <w:rsid w:val="00AF2C19"/>
    <w:rPr>
      <w:rFonts w:ascii="Times New Roman" w:hAnsi="Times New Roman" w:cs="Times New Roman"/>
    </w:rPr>
  </w:style>
  <w:style w:type="paragraph" w:customStyle="1" w:styleId="TagCite">
    <w:name w:val="Tag/Cite"/>
    <w:basedOn w:val="Normal"/>
    <w:qFormat/>
    <w:rsid w:val="00AF2C19"/>
    <w:rPr>
      <w:rFonts w:eastAsia="Times New Roman"/>
      <w:b/>
    </w:rPr>
  </w:style>
  <w:style w:type="paragraph" w:customStyle="1" w:styleId="NormalText">
    <w:name w:val="Normal Text"/>
    <w:basedOn w:val="Normal"/>
    <w:link w:val="NormalTextChar"/>
    <w:qFormat/>
    <w:rsid w:val="00AF2C19"/>
    <w:pPr>
      <w:jc w:val="both"/>
    </w:pPr>
    <w:rPr>
      <w:sz w:val="20"/>
      <w:szCs w:val="26"/>
    </w:rPr>
  </w:style>
  <w:style w:type="paragraph" w:customStyle="1" w:styleId="CardsFont6pt">
    <w:name w:val="Cards + Font: 6 pt"/>
    <w:basedOn w:val="Normal"/>
    <w:link w:val="CardsFont6ptChar1"/>
    <w:qFormat/>
    <w:rsid w:val="00AF2C19"/>
    <w:pPr>
      <w:ind w:left="432" w:right="432"/>
      <w:jc w:val="both"/>
    </w:pPr>
    <w:rPr>
      <w:rFonts w:eastAsia="Times New Roman"/>
      <w:sz w:val="12"/>
      <w:szCs w:val="20"/>
    </w:rPr>
  </w:style>
  <w:style w:type="paragraph" w:customStyle="1" w:styleId="Small">
    <w:name w:val="Small"/>
    <w:basedOn w:val="Normal"/>
    <w:uiPriority w:val="99"/>
    <w:qFormat/>
    <w:rsid w:val="00AF2C19"/>
    <w:rPr>
      <w:sz w:val="14"/>
    </w:rPr>
  </w:style>
  <w:style w:type="paragraph" w:customStyle="1" w:styleId="NotUnderlined">
    <w:name w:val="Not Underlined"/>
    <w:basedOn w:val="Normal"/>
    <w:uiPriority w:val="99"/>
    <w:qFormat/>
    <w:rsid w:val="00AF2C19"/>
  </w:style>
  <w:style w:type="numbering" w:customStyle="1" w:styleId="WW8Num2">
    <w:name w:val="WW8Num2"/>
    <w:qFormat/>
    <w:rsid w:val="00AF2C19"/>
  </w:style>
  <w:style w:type="numbering" w:customStyle="1" w:styleId="WW8Num5">
    <w:name w:val="WW8Num5"/>
    <w:qFormat/>
    <w:rsid w:val="00AF2C19"/>
  </w:style>
  <w:style w:type="paragraph" w:customStyle="1" w:styleId="citenon-bold">
    <w:name w:val="cite non-bold"/>
    <w:basedOn w:val="Normal"/>
    <w:link w:val="citenon-boldChar"/>
    <w:qFormat/>
    <w:rsid w:val="00AF2C19"/>
    <w:rPr>
      <w:rFonts w:ascii="Georgia" w:eastAsia="Calibri" w:hAnsi="Georgia"/>
    </w:rPr>
  </w:style>
  <w:style w:type="character" w:customStyle="1" w:styleId="citenon-boldChar">
    <w:name w:val="cite non-bold Char"/>
    <w:link w:val="citenon-bold"/>
    <w:rsid w:val="00AF2C19"/>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F2C19"/>
    <w:rPr>
      <w:rFonts w:ascii="Times" w:eastAsia="MS Mincho" w:hAnsi="Times" w:cs="Times New Roman"/>
      <w:sz w:val="20"/>
      <w:szCs w:val="20"/>
    </w:rPr>
  </w:style>
  <w:style w:type="paragraph" w:customStyle="1" w:styleId="NewDebate">
    <w:name w:val="New Debate"/>
    <w:basedOn w:val="Heading4"/>
    <w:link w:val="NewDebateChar"/>
    <w:uiPriority w:val="4"/>
    <w:qFormat/>
    <w:rsid w:val="00AF2C19"/>
  </w:style>
  <w:style w:type="character" w:customStyle="1" w:styleId="NewDebateChar">
    <w:name w:val="New Debate Char"/>
    <w:basedOn w:val="DefaultParagraphFont"/>
    <w:link w:val="NewDebate"/>
    <w:uiPriority w:val="4"/>
    <w:rsid w:val="00AF2C19"/>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AF2C19"/>
    <w:rPr>
      <w:rFonts w:eastAsia="Calibri"/>
      <w:sz w:val="10"/>
    </w:rPr>
  </w:style>
  <w:style w:type="character" w:customStyle="1" w:styleId="ReallyfuckingsmallChar">
    <w:name w:val="Really fucking small Char"/>
    <w:basedOn w:val="DefaultParagraphFont"/>
    <w:link w:val="Reallyfuckingsmall"/>
    <w:rsid w:val="00AF2C19"/>
    <w:rPr>
      <w:rFonts w:ascii="Times New Roman" w:eastAsia="Calibri" w:hAnsi="Times New Roman" w:cs="Times New Roman"/>
      <w:sz w:val="10"/>
    </w:rPr>
  </w:style>
  <w:style w:type="character" w:customStyle="1" w:styleId="NothingChar">
    <w:name w:val="Nothing Char"/>
    <w:link w:val="Nothing"/>
    <w:rsid w:val="00AF2C19"/>
    <w:rPr>
      <w:rFonts w:ascii="Times New Roman" w:eastAsia="Times New Roman" w:hAnsi="Times New Roman" w:cs="Times New Roman"/>
      <w:color w:val="00000A"/>
      <w:sz w:val="20"/>
      <w:szCs w:val="24"/>
    </w:rPr>
  </w:style>
  <w:style w:type="character" w:customStyle="1" w:styleId="Footnote2Char">
    <w:name w:val="Footnote2 Char"/>
    <w:link w:val="Footnote2"/>
    <w:locked/>
    <w:rsid w:val="00AF2C19"/>
  </w:style>
  <w:style w:type="paragraph" w:customStyle="1" w:styleId="Footnote2">
    <w:name w:val="Footnote2"/>
    <w:basedOn w:val="Normal"/>
    <w:next w:val="Normal"/>
    <w:link w:val="Footnote2Char"/>
    <w:autoRedefine/>
    <w:qFormat/>
    <w:rsid w:val="00AF2C19"/>
    <w:pPr>
      <w:spacing w:after="120" w:line="480" w:lineRule="auto"/>
    </w:pPr>
    <w:rPr>
      <w:rFonts w:asciiTheme="minorHAnsi" w:hAnsiTheme="minorHAnsi" w:cstheme="minorBidi"/>
    </w:rPr>
  </w:style>
  <w:style w:type="character" w:customStyle="1" w:styleId="UnderlineCharChar">
    <w:name w:val="Underline Char Char"/>
    <w:basedOn w:val="DefaultParagraphFont"/>
    <w:rsid w:val="00AF2C19"/>
    <w:rPr>
      <w:noProof w:val="0"/>
      <w:u w:val="single"/>
      <w:lang w:val="en-US" w:eastAsia="en-US" w:bidi="ar-SA"/>
    </w:rPr>
  </w:style>
  <w:style w:type="character" w:customStyle="1" w:styleId="UnderlinesCharChar">
    <w:name w:val="Underlines Char Char"/>
    <w:basedOn w:val="DefaultParagraphFont"/>
    <w:rsid w:val="00AF2C19"/>
    <w:rPr>
      <w:rFonts w:cs="Arial"/>
      <w:b/>
      <w:bCs/>
      <w:noProof w:val="0"/>
      <w:sz w:val="22"/>
      <w:szCs w:val="26"/>
      <w:u w:val="single"/>
      <w:lang w:val="en-US" w:eastAsia="en-US" w:bidi="ar-SA"/>
    </w:rPr>
  </w:style>
  <w:style w:type="paragraph" w:customStyle="1" w:styleId="Style3">
    <w:name w:val="Style3"/>
    <w:basedOn w:val="Normal"/>
    <w:link w:val="Style3Char"/>
    <w:qFormat/>
    <w:rsid w:val="00AF2C19"/>
    <w:rPr>
      <w:rFonts w:ascii="Arial Narrow" w:eastAsia="Times New Roman" w:hAnsi="Arial Narrow"/>
      <w:b/>
      <w:sz w:val="20"/>
    </w:rPr>
  </w:style>
  <w:style w:type="character" w:customStyle="1" w:styleId="Style3Char">
    <w:name w:val="Style3 Char"/>
    <w:basedOn w:val="DefaultParagraphFont"/>
    <w:link w:val="Style3"/>
    <w:rsid w:val="00AF2C1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AF2C19"/>
    <w:rPr>
      <w:rFonts w:eastAsia="Times New Roman"/>
      <w:sz w:val="20"/>
      <w:u w:val="single"/>
    </w:rPr>
  </w:style>
  <w:style w:type="character" w:customStyle="1" w:styleId="StyleStyle411ptChar">
    <w:name w:val="Style Style4 + 11 pt Char"/>
    <w:link w:val="StyleStyle411pt"/>
    <w:rsid w:val="00AF2C19"/>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AF2C19"/>
    <w:rPr>
      <w:b/>
      <w:bCs/>
      <w:sz w:val="20"/>
      <w:u w:val="single"/>
    </w:rPr>
  </w:style>
  <w:style w:type="character" w:customStyle="1" w:styleId="StyleStyle411ptBoldChar">
    <w:name w:val="Style Style4 + 11 pt Bold Char"/>
    <w:link w:val="StyleStyle411ptBold"/>
    <w:rsid w:val="00AF2C19"/>
    <w:rPr>
      <w:rFonts w:ascii="Times New Roman" w:hAnsi="Times New Roman" w:cs="Times New Roman"/>
      <w:b/>
      <w:bCs/>
      <w:sz w:val="20"/>
      <w:u w:val="single"/>
    </w:rPr>
  </w:style>
  <w:style w:type="paragraph" w:customStyle="1" w:styleId="Underlining">
    <w:name w:val="Underlining"/>
    <w:basedOn w:val="Normal"/>
    <w:link w:val="UnderliningChar"/>
    <w:qFormat/>
    <w:rsid w:val="00AF2C19"/>
    <w:rPr>
      <w:rFonts w:eastAsia="Times New Roman"/>
      <w:sz w:val="20"/>
      <w:u w:val="single"/>
    </w:rPr>
  </w:style>
  <w:style w:type="character" w:customStyle="1" w:styleId="UnderliningChar">
    <w:name w:val="Underlining Char"/>
    <w:basedOn w:val="DefaultParagraphFont"/>
    <w:link w:val="Underlining"/>
    <w:rsid w:val="00AF2C19"/>
    <w:rPr>
      <w:rFonts w:ascii="Times New Roman" w:eastAsia="Times New Roman" w:hAnsi="Times New Roman" w:cs="Times New Roman"/>
      <w:sz w:val="20"/>
      <w:u w:val="single"/>
    </w:rPr>
  </w:style>
  <w:style w:type="character" w:customStyle="1" w:styleId="StyleTimesNewRoman12ptBold">
    <w:name w:val="Style Times New Roman 12 pt Bold"/>
    <w:rsid w:val="00AF2C1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AF2C19"/>
    <w:rPr>
      <w:rFonts w:ascii="Century Gothic" w:hAnsi="Century Gothic"/>
      <w:sz w:val="24"/>
      <w:u w:val="thick"/>
    </w:rPr>
  </w:style>
  <w:style w:type="paragraph" w:customStyle="1" w:styleId="Cardstyle">
    <w:name w:val="Cardstyle"/>
    <w:basedOn w:val="Normal"/>
    <w:next w:val="Normal"/>
    <w:qFormat/>
    <w:rsid w:val="00AF2C19"/>
    <w:rPr>
      <w:rFonts w:eastAsia="Times New Roman"/>
      <w:sz w:val="20"/>
    </w:rPr>
  </w:style>
  <w:style w:type="character" w:customStyle="1" w:styleId="Style8pt1">
    <w:name w:val="Style 8 pt1"/>
    <w:basedOn w:val="DefaultParagraphFont"/>
    <w:rsid w:val="00AF2C19"/>
    <w:rPr>
      <w:rFonts w:ascii="Georgia" w:hAnsi="Georgia"/>
      <w:sz w:val="16"/>
    </w:rPr>
  </w:style>
  <w:style w:type="character" w:customStyle="1" w:styleId="Style8pt">
    <w:name w:val="Style 8 pt"/>
    <w:basedOn w:val="DefaultParagraphFont"/>
    <w:rsid w:val="00AF2C1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AF2C19"/>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F2C19"/>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AF2C1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AF2C19"/>
    <w:rPr>
      <w:rFonts w:eastAsia="Times New Roman"/>
      <w:b/>
      <w:bCs/>
      <w:sz w:val="20"/>
      <w:u w:val="single"/>
    </w:rPr>
  </w:style>
  <w:style w:type="character" w:customStyle="1" w:styleId="StyleUnderlineChar11ptBoldChar">
    <w:name w:val="Style Underline Char + 11 pt Bold Char"/>
    <w:link w:val="StyleUnderlineChar11ptBold"/>
    <w:rsid w:val="00AF2C19"/>
    <w:rPr>
      <w:rFonts w:ascii="Times New Roman" w:eastAsia="Times New Roman" w:hAnsi="Times New Roman" w:cs="Times New Roman"/>
      <w:b/>
      <w:bCs/>
      <w:sz w:val="20"/>
      <w:u w:val="single"/>
    </w:rPr>
  </w:style>
  <w:style w:type="character" w:customStyle="1" w:styleId="NormalTextChar">
    <w:name w:val="Normal Text Char"/>
    <w:link w:val="NormalText"/>
    <w:rsid w:val="00AF2C19"/>
    <w:rPr>
      <w:rFonts w:ascii="Times New Roman" w:hAnsi="Times New Roman" w:cs="Times New Roman"/>
      <w:sz w:val="20"/>
      <w:szCs w:val="26"/>
    </w:rPr>
  </w:style>
  <w:style w:type="character" w:customStyle="1" w:styleId="ShrinkChar">
    <w:name w:val="Shrink Char"/>
    <w:link w:val="Shrink"/>
    <w:rsid w:val="00AF2C19"/>
    <w:rPr>
      <w:rFonts w:ascii="Garamond" w:hAnsi="Garamond"/>
      <w:sz w:val="12"/>
    </w:rPr>
  </w:style>
  <w:style w:type="paragraph" w:customStyle="1" w:styleId="Shrink">
    <w:name w:val="Shrink"/>
    <w:link w:val="ShrinkChar"/>
    <w:qFormat/>
    <w:rsid w:val="00AF2C19"/>
    <w:pPr>
      <w:spacing w:after="0" w:line="240" w:lineRule="auto"/>
      <w:ind w:left="288" w:right="288"/>
    </w:pPr>
    <w:rPr>
      <w:rFonts w:ascii="Garamond" w:hAnsi="Garamond"/>
      <w:sz w:val="12"/>
    </w:rPr>
  </w:style>
  <w:style w:type="paragraph" w:customStyle="1" w:styleId="cites0">
    <w:name w:val="cites"/>
    <w:link w:val="citesChar0"/>
    <w:autoRedefine/>
    <w:qFormat/>
    <w:rsid w:val="00AF2C19"/>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AF2C19"/>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AF2C1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F2C19"/>
    <w:rPr>
      <w:rFonts w:eastAsia="Times New Roman"/>
      <w:strike/>
      <w:sz w:val="20"/>
    </w:rPr>
  </w:style>
  <w:style w:type="character" w:customStyle="1" w:styleId="CardsHighlight">
    <w:name w:val="Cards Highlight"/>
    <w:basedOn w:val="DefaultParagraphFont"/>
    <w:uiPriority w:val="1"/>
    <w:rsid w:val="00AF2C1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AF2C19"/>
  </w:style>
  <w:style w:type="character" w:customStyle="1" w:styleId="CardsChar1">
    <w:name w:val="Cards Char1"/>
    <w:rsid w:val="00AF2C19"/>
    <w:rPr>
      <w:rFonts w:ascii="Times New Roman" w:hAnsi="Times New Roman" w:cs="Times New Roman"/>
      <w:sz w:val="20"/>
      <w:szCs w:val="20"/>
    </w:rPr>
  </w:style>
  <w:style w:type="character" w:customStyle="1" w:styleId="AuthorYear">
    <w:name w:val="AuthorYear"/>
    <w:uiPriority w:val="1"/>
    <w:qFormat/>
    <w:rsid w:val="00AF2C19"/>
    <w:rPr>
      <w:rFonts w:ascii="Georgia" w:hAnsi="Georgia"/>
      <w:b/>
      <w:sz w:val="24"/>
    </w:rPr>
  </w:style>
  <w:style w:type="paragraph" w:customStyle="1" w:styleId="Shrink8">
    <w:name w:val="Shrink8"/>
    <w:basedOn w:val="Normal"/>
    <w:qFormat/>
    <w:rsid w:val="00AF2C19"/>
    <w:rPr>
      <w:sz w:val="16"/>
    </w:rPr>
  </w:style>
  <w:style w:type="paragraph" w:customStyle="1" w:styleId="Normal1">
    <w:name w:val="Normal1"/>
    <w:qFormat/>
    <w:rsid w:val="00AF2C19"/>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AF2C1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AF2C19"/>
    <w:rPr>
      <w:color w:val="00000A"/>
      <w:sz w:val="20"/>
      <w:lang w:eastAsia="zh-CN"/>
    </w:rPr>
  </w:style>
  <w:style w:type="character" w:customStyle="1" w:styleId="Stylecard11ptChar">
    <w:name w:val="Style card + 11 pt Char"/>
    <w:basedOn w:val="cardChar"/>
    <w:link w:val="Stylecard11pt"/>
    <w:rsid w:val="00AF2C19"/>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AF2C19"/>
    <w:rPr>
      <w:color w:val="00000A"/>
      <w:sz w:val="20"/>
      <w:lang w:eastAsia="zh-CN"/>
    </w:rPr>
  </w:style>
  <w:style w:type="character" w:customStyle="1" w:styleId="Stylecard11ptUnderlineChar">
    <w:name w:val="Style card + 11 pt Underline Char"/>
    <w:basedOn w:val="cardChar"/>
    <w:link w:val="Stylecard11ptUnderline"/>
    <w:rsid w:val="00AF2C19"/>
    <w:rPr>
      <w:rFonts w:ascii="Times New Roman" w:hAnsi="Times New Roman" w:cs="Times New Roman"/>
      <w:color w:val="00000A"/>
      <w:sz w:val="20"/>
      <w:lang w:eastAsia="zh-CN"/>
    </w:rPr>
  </w:style>
  <w:style w:type="character" w:customStyle="1" w:styleId="UnderlinedChar0">
    <w:name w:val="Underlined Char"/>
    <w:aliases w:val="small text Char Char"/>
    <w:rsid w:val="00AF2C1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AF2C19"/>
    <w:rPr>
      <w:rFonts w:cs="Arial"/>
      <w:b/>
      <w:bCs/>
      <w:kern w:val="32"/>
      <w:sz w:val="32"/>
      <w:szCs w:val="32"/>
      <w:u w:val="single"/>
      <w:lang w:val="en-US" w:eastAsia="en-US" w:bidi="ar-SA"/>
    </w:rPr>
  </w:style>
  <w:style w:type="character" w:customStyle="1" w:styleId="UNDERLINECharChar0">
    <w:name w:val="UNDERLINE Char Char"/>
    <w:basedOn w:val="DefaultParagraphFont"/>
    <w:rsid w:val="00AF2C19"/>
    <w:rPr>
      <w:bCs/>
      <w:kern w:val="28"/>
      <w:szCs w:val="32"/>
      <w:u w:val="single"/>
    </w:rPr>
  </w:style>
  <w:style w:type="character" w:customStyle="1" w:styleId="term">
    <w:name w:val="term"/>
    <w:basedOn w:val="DefaultParagraphFont"/>
    <w:rsid w:val="00AF2C19"/>
  </w:style>
  <w:style w:type="character" w:customStyle="1" w:styleId="SmallFontCharCharCharChar">
    <w:name w:val="Small Font Char Char Char Char"/>
    <w:basedOn w:val="DefaultParagraphFont"/>
    <w:rsid w:val="00AF2C19"/>
    <w:rPr>
      <w:rFonts w:ascii="Arial" w:hAnsi="Arial"/>
      <w:sz w:val="12"/>
      <w:szCs w:val="24"/>
    </w:rPr>
  </w:style>
  <w:style w:type="character" w:customStyle="1" w:styleId="vitstoryheadline">
    <w:name w:val="vitstoryheadline"/>
    <w:basedOn w:val="DefaultParagraphFont"/>
    <w:rsid w:val="00AF2C19"/>
  </w:style>
  <w:style w:type="character" w:customStyle="1" w:styleId="regtext">
    <w:name w:val="regtext"/>
    <w:basedOn w:val="DefaultParagraphFont"/>
    <w:rsid w:val="00AF2C19"/>
  </w:style>
  <w:style w:type="character" w:customStyle="1" w:styleId="bps-topic-ident">
    <w:name w:val="bps-topic-ident"/>
    <w:basedOn w:val="DefaultParagraphFont"/>
    <w:rsid w:val="00AF2C19"/>
  </w:style>
  <w:style w:type="character" w:customStyle="1" w:styleId="CharChar4">
    <w:name w:val="Char Char4"/>
    <w:basedOn w:val="DefaultParagraphFont"/>
    <w:rsid w:val="00AF2C19"/>
    <w:rPr>
      <w:b/>
      <w:bCs/>
      <w:sz w:val="28"/>
      <w:szCs w:val="28"/>
    </w:rPr>
  </w:style>
  <w:style w:type="character" w:customStyle="1" w:styleId="CharChar5">
    <w:name w:val="Char Char5"/>
    <w:basedOn w:val="DefaultParagraphFont"/>
    <w:rsid w:val="00AF2C19"/>
    <w:rPr>
      <w:rFonts w:ascii="Arial" w:hAnsi="Arial" w:cs="Arial"/>
      <w:b/>
      <w:bCs/>
      <w:sz w:val="26"/>
      <w:szCs w:val="26"/>
    </w:rPr>
  </w:style>
  <w:style w:type="paragraph" w:customStyle="1" w:styleId="tagcite0">
    <w:name w:val="tagcite"/>
    <w:basedOn w:val="Normal"/>
    <w:qFormat/>
    <w:rsid w:val="00AF2C19"/>
    <w:rPr>
      <w:rFonts w:eastAsia="Times New Roman"/>
      <w:b/>
    </w:rPr>
  </w:style>
  <w:style w:type="paragraph" w:customStyle="1" w:styleId="Regular">
    <w:name w:val="Regular"/>
    <w:link w:val="RegularChar"/>
    <w:rsid w:val="00AF2C19"/>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AF2C19"/>
    <w:rPr>
      <w:rFonts w:eastAsia="Times New Roman" w:cs="Arial"/>
      <w:b/>
      <w:bCs/>
      <w:kern w:val="20"/>
      <w:sz w:val="20"/>
      <w:szCs w:val="32"/>
      <w:u w:val="single"/>
    </w:rPr>
  </w:style>
  <w:style w:type="character" w:customStyle="1" w:styleId="BoldunderlineChar0">
    <w:name w:val="Bold underline Char"/>
    <w:basedOn w:val="DefaultParagraphFont"/>
    <w:rsid w:val="00AF2C19"/>
    <w:rPr>
      <w:rFonts w:ascii="Garamond" w:hAnsi="Garamond" w:cs="Arial"/>
      <w:b/>
      <w:bCs/>
      <w:kern w:val="20"/>
      <w:szCs w:val="32"/>
      <w:u w:val="single"/>
      <w:lang w:val="en-US" w:eastAsia="en-US" w:bidi="ar-SA"/>
    </w:rPr>
  </w:style>
  <w:style w:type="paragraph" w:customStyle="1" w:styleId="tag1">
    <w:name w:val="tag1"/>
    <w:basedOn w:val="Normal"/>
    <w:qFormat/>
    <w:rsid w:val="00AF2C19"/>
    <w:rPr>
      <w:rFonts w:eastAsia="Times New Roman"/>
      <w:b/>
      <w:szCs w:val="20"/>
    </w:rPr>
  </w:style>
  <w:style w:type="character" w:customStyle="1" w:styleId="byline">
    <w:name w:val="byline"/>
    <w:basedOn w:val="DefaultParagraphFont"/>
    <w:rsid w:val="00AF2C19"/>
  </w:style>
  <w:style w:type="character" w:customStyle="1" w:styleId="7TimesNewRoman">
    <w:name w:val="7 Times New Roman"/>
    <w:rsid w:val="00AF2C1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AF2C19"/>
    <w:rPr>
      <w:rFonts w:ascii="Cambria" w:eastAsia="Times New Roman" w:hAnsi="Cambria"/>
      <w:sz w:val="18"/>
      <w:szCs w:val="20"/>
    </w:rPr>
  </w:style>
  <w:style w:type="character" w:customStyle="1" w:styleId="Boxed">
    <w:name w:val="Boxed"/>
    <w:qFormat/>
    <w:rsid w:val="00AF2C19"/>
    <w:rPr>
      <w:rFonts w:ascii="Garamond" w:hAnsi="Garamond"/>
      <w:sz w:val="20"/>
      <w:bdr w:val="single" w:sz="6" w:space="0" w:color="auto"/>
    </w:rPr>
  </w:style>
  <w:style w:type="character" w:customStyle="1" w:styleId="CardtextChar0">
    <w:name w:val="Card text Char"/>
    <w:basedOn w:val="DefaultParagraphFont"/>
    <w:link w:val="Cardtext0"/>
    <w:rsid w:val="00AF2C19"/>
    <w:rPr>
      <w:rFonts w:ascii="Garamond" w:hAnsi="Garamond"/>
      <w:u w:val="single"/>
    </w:rPr>
  </w:style>
  <w:style w:type="paragraph" w:styleId="Date">
    <w:name w:val="Date"/>
    <w:aliases w:val="date"/>
    <w:basedOn w:val="Normal"/>
    <w:next w:val="Normal"/>
    <w:link w:val="DateChar"/>
    <w:uiPriority w:val="99"/>
    <w:rsid w:val="00AF2C19"/>
    <w:rPr>
      <w:rFonts w:eastAsia="Times New Roman"/>
      <w:sz w:val="16"/>
    </w:rPr>
  </w:style>
  <w:style w:type="character" w:customStyle="1" w:styleId="DateChar">
    <w:name w:val="Date Char"/>
    <w:aliases w:val="date Char"/>
    <w:basedOn w:val="DefaultParagraphFont"/>
    <w:link w:val="Date"/>
    <w:uiPriority w:val="99"/>
    <w:rsid w:val="00AF2C19"/>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AF2C19"/>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AF2C19"/>
    <w:rPr>
      <w:rFonts w:ascii="Times New Roman" w:eastAsia="Times New Roman" w:hAnsi="Times New Roman" w:cs="Times New Roman"/>
      <w:sz w:val="16"/>
      <w:szCs w:val="16"/>
      <w:lang w:val="x-none" w:eastAsia="x-none"/>
    </w:rPr>
  </w:style>
  <w:style w:type="character" w:customStyle="1" w:styleId="reduce2">
    <w:name w:val="reduce2"/>
    <w:rsid w:val="00AF2C1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AF2C19"/>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AF2C19"/>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AF2C19"/>
  </w:style>
  <w:style w:type="character" w:customStyle="1" w:styleId="Style1CharChar">
    <w:name w:val="Style1 Char Char"/>
    <w:basedOn w:val="DefaultParagraphFont"/>
    <w:rsid w:val="00AF2C19"/>
    <w:rPr>
      <w:sz w:val="16"/>
      <w:szCs w:val="16"/>
      <w:lang w:val="en-US" w:eastAsia="en-US" w:bidi="ar-SA"/>
    </w:rPr>
  </w:style>
  <w:style w:type="character" w:customStyle="1" w:styleId="Style2CharChar">
    <w:name w:val="Style2 Char Char"/>
    <w:basedOn w:val="DefaultParagraphFont"/>
    <w:rsid w:val="00AF2C19"/>
    <w:rPr>
      <w:u w:val="thick"/>
      <w:lang w:val="en-US" w:eastAsia="en-US" w:bidi="ar-SA"/>
    </w:rPr>
  </w:style>
  <w:style w:type="character" w:customStyle="1" w:styleId="dateline">
    <w:name w:val="dateline"/>
    <w:basedOn w:val="DefaultParagraphFont"/>
    <w:rsid w:val="00AF2C19"/>
  </w:style>
  <w:style w:type="character" w:customStyle="1" w:styleId="date-display-single">
    <w:name w:val="date-display-single"/>
    <w:basedOn w:val="DefaultParagraphFont"/>
    <w:rsid w:val="00AF2C19"/>
  </w:style>
  <w:style w:type="character" w:customStyle="1" w:styleId="wikigeneratedlinkcontent">
    <w:name w:val="wikigeneratedlinkcontent"/>
    <w:basedOn w:val="DefaultParagraphFont"/>
    <w:rsid w:val="00AF2C19"/>
  </w:style>
  <w:style w:type="character" w:customStyle="1" w:styleId="Heading3CharCharChar3">
    <w:name w:val="Heading 3 Char Char Char3"/>
    <w:aliases w:val=" Char Char Char3,Char Char Char3,Heading 3 Char Char Char2, Char Char Char2,Char Char Char2"/>
    <w:basedOn w:val="DefaultParagraphFont"/>
    <w:rsid w:val="00AF2C19"/>
    <w:rPr>
      <w:rFonts w:cs="Arial"/>
      <w:bCs/>
      <w:szCs w:val="26"/>
      <w:u w:val="single"/>
      <w:lang w:val="en-US" w:eastAsia="en-US" w:bidi="ar-SA"/>
    </w:rPr>
  </w:style>
  <w:style w:type="character" w:customStyle="1" w:styleId="aqj">
    <w:name w:val="aqj"/>
    <w:rsid w:val="00AF2C19"/>
  </w:style>
  <w:style w:type="character" w:customStyle="1" w:styleId="CardTextChar1">
    <w:name w:val="CardText Char"/>
    <w:basedOn w:val="DefaultParagraphFont"/>
    <w:link w:val="CardText1"/>
    <w:locked/>
    <w:rsid w:val="00AF2C1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AF2C19"/>
    <w:pPr>
      <w:ind w:left="288" w:right="288"/>
    </w:pPr>
    <w:rPr>
      <w:rFonts w:eastAsia="Times New Roman"/>
      <w:sz w:val="16"/>
    </w:rPr>
  </w:style>
  <w:style w:type="character" w:customStyle="1" w:styleId="ilad">
    <w:name w:val="il_ad"/>
    <w:rsid w:val="00AF2C19"/>
  </w:style>
  <w:style w:type="character" w:customStyle="1" w:styleId="CardsUnderlined">
    <w:name w:val="Cards Underlined"/>
    <w:qFormat/>
    <w:rsid w:val="00AF2C19"/>
    <w:rPr>
      <w:rFonts w:ascii="Helvetica" w:hAnsi="Helvetica"/>
      <w:sz w:val="22"/>
      <w:szCs w:val="24"/>
      <w:u w:val="thick"/>
    </w:rPr>
  </w:style>
  <w:style w:type="paragraph" w:customStyle="1" w:styleId="BBCite">
    <w:name w:val="BB Cite"/>
    <w:basedOn w:val="Normal"/>
    <w:autoRedefine/>
    <w:rsid w:val="00AF2C19"/>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AF2C19"/>
  </w:style>
  <w:style w:type="character" w:customStyle="1" w:styleId="StyleStyleUnderline411pt">
    <w:name w:val="Style Style Underline4 + 11 pt"/>
    <w:basedOn w:val="DefaultParagraphFont"/>
    <w:rsid w:val="00AF2C19"/>
    <w:rPr>
      <w:sz w:val="20"/>
      <w:u w:val="single"/>
    </w:rPr>
  </w:style>
  <w:style w:type="character" w:customStyle="1" w:styleId="StyleStyleUnderline411ptBold">
    <w:name w:val="Style Style Underline4 + 11 pt Bold"/>
    <w:basedOn w:val="DefaultParagraphFont"/>
    <w:rsid w:val="00AF2C19"/>
    <w:rPr>
      <w:b/>
      <w:bCs/>
      <w:sz w:val="20"/>
      <w:u w:val="single"/>
    </w:rPr>
  </w:style>
  <w:style w:type="character" w:customStyle="1" w:styleId="StyleStyleUnderline311pt">
    <w:name w:val="Style Style Underline3 + 11 pt"/>
    <w:basedOn w:val="DefaultParagraphFont"/>
    <w:rsid w:val="00AF2C19"/>
    <w:rPr>
      <w:sz w:val="20"/>
      <w:u w:val="single"/>
    </w:rPr>
  </w:style>
  <w:style w:type="character" w:customStyle="1" w:styleId="StyleStyleUnderline311ptBold">
    <w:name w:val="Style Style Underline3 + 11 pt Bold"/>
    <w:basedOn w:val="DefaultParagraphFont"/>
    <w:rsid w:val="00AF2C19"/>
    <w:rPr>
      <w:b/>
      <w:bCs/>
      <w:sz w:val="20"/>
      <w:u w:val="single"/>
    </w:rPr>
  </w:style>
  <w:style w:type="character" w:customStyle="1" w:styleId="red-subtitle">
    <w:name w:val="red-subtitle"/>
    <w:basedOn w:val="DefaultParagraphFont"/>
    <w:rsid w:val="00AF2C19"/>
  </w:style>
  <w:style w:type="character" w:styleId="PageNumber">
    <w:name w:val="page number"/>
    <w:aliases w:val="card ununderlined"/>
    <w:basedOn w:val="DefaultParagraphFont"/>
    <w:uiPriority w:val="99"/>
    <w:unhideWhenUsed/>
    <w:rsid w:val="00AF2C19"/>
  </w:style>
  <w:style w:type="character" w:customStyle="1" w:styleId="ft1">
    <w:name w:val="ft1"/>
    <w:basedOn w:val="DefaultParagraphFont"/>
    <w:rsid w:val="00AF2C19"/>
  </w:style>
  <w:style w:type="character" w:customStyle="1" w:styleId="dropcap">
    <w:name w:val="dropcap"/>
    <w:basedOn w:val="DefaultParagraphFont"/>
    <w:rsid w:val="00AF2C19"/>
  </w:style>
  <w:style w:type="paragraph" w:customStyle="1" w:styleId="TagText">
    <w:name w:val="TagText"/>
    <w:basedOn w:val="Normal"/>
    <w:uiPriority w:val="99"/>
    <w:qFormat/>
    <w:rsid w:val="00AF2C19"/>
    <w:pPr>
      <w:spacing w:before="200"/>
    </w:pPr>
    <w:rPr>
      <w:rFonts w:eastAsia="Calibri"/>
      <w:b/>
      <w:sz w:val="24"/>
    </w:rPr>
  </w:style>
  <w:style w:type="paragraph" w:customStyle="1" w:styleId="BreakTag">
    <w:name w:val="Break Tag"/>
    <w:basedOn w:val="Normal"/>
    <w:autoRedefine/>
    <w:uiPriority w:val="4"/>
    <w:qFormat/>
    <w:rsid w:val="00AF2C19"/>
    <w:pPr>
      <w:spacing w:before="240"/>
    </w:pPr>
    <w:rPr>
      <w:rFonts w:ascii="Arial" w:hAnsi="Arial" w:cs="Arial"/>
      <w:b/>
      <w:sz w:val="26"/>
    </w:rPr>
  </w:style>
  <w:style w:type="paragraph" w:customStyle="1" w:styleId="BreakBlock">
    <w:name w:val="Break Block"/>
    <w:basedOn w:val="Normal"/>
    <w:link w:val="BreakBlockChar"/>
    <w:autoRedefine/>
    <w:qFormat/>
    <w:rsid w:val="00AF2C1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F2C1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AF2C19"/>
  </w:style>
  <w:style w:type="character" w:customStyle="1" w:styleId="Mention1">
    <w:name w:val="Mention1"/>
    <w:basedOn w:val="DefaultParagraphFont"/>
    <w:uiPriority w:val="99"/>
    <w:semiHidden/>
    <w:unhideWhenUsed/>
    <w:rsid w:val="00AF2C19"/>
    <w:rPr>
      <w:color w:val="2B579A"/>
      <w:shd w:val="clear" w:color="auto" w:fill="E6E6E6"/>
    </w:rPr>
  </w:style>
  <w:style w:type="character" w:customStyle="1" w:styleId="Styleunderline11pt">
    <w:name w:val="Style underline + 11 pt"/>
    <w:rsid w:val="00AF2C19"/>
    <w:rPr>
      <w:rFonts w:ascii="Times New Roman" w:hAnsi="Times New Roman"/>
      <w:sz w:val="20"/>
      <w:u w:val="single"/>
    </w:rPr>
  </w:style>
  <w:style w:type="paragraph" w:customStyle="1" w:styleId="Minimize">
    <w:name w:val="Minimize"/>
    <w:basedOn w:val="card"/>
    <w:next w:val="Normal"/>
    <w:link w:val="MinimizeChar"/>
    <w:qFormat/>
    <w:rsid w:val="00AF2C1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AF2C19"/>
    <w:rPr>
      <w:rFonts w:ascii="Georgia" w:hAnsi="Georgia" w:cs="Times New Roman"/>
      <w:bCs/>
      <w:color w:val="000000"/>
      <w:sz w:val="12"/>
      <w:szCs w:val="20"/>
    </w:rPr>
  </w:style>
  <w:style w:type="character" w:customStyle="1" w:styleId="hilite1">
    <w:name w:val="hilite1"/>
    <w:basedOn w:val="DefaultParagraphFont"/>
    <w:rsid w:val="00AF2C1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AF2C19"/>
    <w:rPr>
      <w:rFonts w:eastAsia="Times New Roman"/>
      <w:b/>
      <w:szCs w:val="20"/>
    </w:rPr>
  </w:style>
  <w:style w:type="character" w:customStyle="1" w:styleId="NormaltagChar">
    <w:name w:val="Normal tag Char"/>
    <w:basedOn w:val="DefaultParagraphFont"/>
    <w:link w:val="Normaltag"/>
    <w:uiPriority w:val="99"/>
    <w:locked/>
    <w:rsid w:val="00AF2C19"/>
    <w:rPr>
      <w:rFonts w:ascii="Times New Roman" w:eastAsia="Times New Roman" w:hAnsi="Times New Roman" w:cs="Times New Roman"/>
      <w:b/>
      <w:szCs w:val="20"/>
    </w:rPr>
  </w:style>
  <w:style w:type="character" w:customStyle="1" w:styleId="CitesChar2">
    <w:name w:val="Cites Char2"/>
    <w:link w:val="Cites"/>
    <w:rsid w:val="00AF2C1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AF2C1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F2C19"/>
    <w:pPr>
      <w:spacing w:before="120" w:after="120"/>
    </w:pPr>
    <w:rPr>
      <w:rFonts w:eastAsia="Times New Roman"/>
      <w:b/>
      <w:u w:val="single"/>
      <w:lang w:bidi="en-US"/>
    </w:rPr>
  </w:style>
  <w:style w:type="paragraph" w:styleId="TOC9">
    <w:name w:val="toc 9"/>
    <w:basedOn w:val="Normal"/>
    <w:next w:val="Normal"/>
    <w:autoRedefine/>
    <w:rsid w:val="00AF2C19"/>
    <w:pPr>
      <w:ind w:left="1600"/>
    </w:pPr>
    <w:rPr>
      <w:rFonts w:eastAsia="Times New Roman"/>
      <w:sz w:val="20"/>
      <w:lang w:bidi="en-US"/>
    </w:rPr>
  </w:style>
  <w:style w:type="paragraph" w:customStyle="1" w:styleId="TxBrp1">
    <w:name w:val="TxBr_p1"/>
    <w:basedOn w:val="Normal"/>
    <w:qFormat/>
    <w:rsid w:val="00AF2C1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AF2C19"/>
    <w:pPr>
      <w:spacing w:before="100" w:beforeAutospacing="1" w:after="100" w:afterAutospacing="1"/>
    </w:pPr>
    <w:rPr>
      <w:rFonts w:eastAsia="Times New Roman"/>
      <w:lang w:bidi="en-US"/>
    </w:rPr>
  </w:style>
  <w:style w:type="character" w:customStyle="1" w:styleId="standardcontent">
    <w:name w:val="standardcontent"/>
    <w:basedOn w:val="DefaultParagraphFont"/>
    <w:rsid w:val="00AF2C19"/>
  </w:style>
  <w:style w:type="paragraph" w:customStyle="1" w:styleId="hat">
    <w:name w:val="hat"/>
    <w:basedOn w:val="Normal"/>
    <w:next w:val="Normal"/>
    <w:link w:val="hatChar"/>
    <w:qFormat/>
    <w:rsid w:val="00AF2C1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F2C19"/>
  </w:style>
  <w:style w:type="paragraph" w:customStyle="1" w:styleId="HotRouteChar">
    <w:name w:val="Hot Route! Char"/>
    <w:basedOn w:val="Normal"/>
    <w:qFormat/>
    <w:rsid w:val="00AF2C19"/>
    <w:pPr>
      <w:ind w:left="144"/>
    </w:pPr>
    <w:rPr>
      <w:rFonts w:eastAsia="Times New Roman"/>
      <w:sz w:val="20"/>
      <w:lang w:bidi="en-US"/>
    </w:rPr>
  </w:style>
  <w:style w:type="paragraph" w:customStyle="1" w:styleId="Default">
    <w:name w:val="Default"/>
    <w:qFormat/>
    <w:rsid w:val="00AF2C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F2C19"/>
    <w:rPr>
      <w:rFonts w:ascii="Cambria" w:hAnsi="Cambria" w:cs="Times New Roman"/>
      <w:b/>
      <w:bCs/>
      <w:sz w:val="26"/>
      <w:szCs w:val="26"/>
    </w:rPr>
  </w:style>
  <w:style w:type="character" w:customStyle="1" w:styleId="CardCharChar1">
    <w:name w:val="Card Char Char1"/>
    <w:basedOn w:val="DefaultParagraphFont"/>
    <w:rsid w:val="00AF2C19"/>
    <w:rPr>
      <w:rFonts w:cs="Times New Roman"/>
      <w:b/>
      <w:bCs/>
      <w:sz w:val="28"/>
      <w:szCs w:val="28"/>
    </w:rPr>
  </w:style>
  <w:style w:type="paragraph" w:customStyle="1" w:styleId="SmallFont">
    <w:name w:val="Small Font"/>
    <w:basedOn w:val="Normal"/>
    <w:link w:val="SmallFontChar"/>
    <w:qFormat/>
    <w:rsid w:val="00AF2C19"/>
    <w:pPr>
      <w:spacing w:after="200"/>
      <w:jc w:val="both"/>
    </w:pPr>
    <w:rPr>
      <w:rFonts w:eastAsia="Calibri"/>
      <w:szCs w:val="18"/>
    </w:rPr>
  </w:style>
  <w:style w:type="character" w:customStyle="1" w:styleId="SmallFontChar">
    <w:name w:val="Small Font Char"/>
    <w:basedOn w:val="DefaultParagraphFont"/>
    <w:link w:val="SmallFont"/>
    <w:locked/>
    <w:rsid w:val="00AF2C19"/>
    <w:rPr>
      <w:rFonts w:ascii="Times New Roman" w:eastAsia="Calibri" w:hAnsi="Times New Roman" w:cs="Times New Roman"/>
      <w:szCs w:val="18"/>
    </w:rPr>
  </w:style>
  <w:style w:type="character" w:customStyle="1" w:styleId="CircleChar1">
    <w:name w:val="Circle Char1"/>
    <w:basedOn w:val="DefaultParagraphFont"/>
    <w:rsid w:val="00AF2C1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AF2C19"/>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AF2C19"/>
    <w:rPr>
      <w:rFonts w:ascii="Times New Roman" w:eastAsia="Times New Roman" w:hAnsi="Times New Roman" w:cs="Times New Roman"/>
      <w:b/>
      <w:sz w:val="20"/>
      <w:szCs w:val="20"/>
    </w:rPr>
  </w:style>
  <w:style w:type="character" w:customStyle="1" w:styleId="hit1">
    <w:name w:val="hit1"/>
    <w:basedOn w:val="DefaultParagraphFont"/>
    <w:rsid w:val="00AF2C19"/>
    <w:rPr>
      <w:b/>
      <w:bCs/>
      <w:color w:val="CC0033"/>
    </w:rPr>
  </w:style>
  <w:style w:type="character" w:customStyle="1" w:styleId="upper">
    <w:name w:val="upper"/>
    <w:basedOn w:val="DefaultParagraphFont"/>
    <w:rsid w:val="00AF2C19"/>
  </w:style>
  <w:style w:type="character" w:customStyle="1" w:styleId="SmallFont7pt">
    <w:name w:val="Small Font (7 pt)"/>
    <w:basedOn w:val="DefaultParagraphFont"/>
    <w:qFormat/>
    <w:rsid w:val="00AF2C19"/>
    <w:rPr>
      <w:sz w:val="14"/>
    </w:rPr>
  </w:style>
  <w:style w:type="paragraph" w:customStyle="1" w:styleId="UnderlinedText">
    <w:name w:val="Underlined Text"/>
    <w:basedOn w:val="Normal"/>
    <w:qFormat/>
    <w:rsid w:val="00AF2C19"/>
    <w:rPr>
      <w:rFonts w:eastAsia="Times New Roman"/>
      <w:b/>
      <w:szCs w:val="20"/>
    </w:rPr>
  </w:style>
  <w:style w:type="character" w:customStyle="1" w:styleId="SmallText-New">
    <w:name w:val="Small Text - New"/>
    <w:basedOn w:val="DefaultParagraphFont"/>
    <w:rsid w:val="00AF2C19"/>
    <w:rPr>
      <w:rFonts w:ascii="Arial Narrow" w:hAnsi="Arial Narrow"/>
      <w:sz w:val="14"/>
    </w:rPr>
  </w:style>
  <w:style w:type="character" w:customStyle="1" w:styleId="Underlined-New">
    <w:name w:val="Underlined - New"/>
    <w:basedOn w:val="DefaultParagraphFont"/>
    <w:rsid w:val="00AF2C19"/>
    <w:rPr>
      <w:rFonts w:ascii="Arial Narrow" w:hAnsi="Arial Narrow"/>
      <w:sz w:val="16"/>
      <w:u w:val="single"/>
    </w:rPr>
  </w:style>
  <w:style w:type="paragraph" w:styleId="TOC2">
    <w:name w:val="toc 2"/>
    <w:basedOn w:val="Normal"/>
    <w:next w:val="Normal"/>
    <w:autoRedefine/>
    <w:uiPriority w:val="39"/>
    <w:qFormat/>
    <w:rsid w:val="00AF2C19"/>
    <w:pPr>
      <w:ind w:left="200"/>
    </w:pPr>
    <w:rPr>
      <w:rFonts w:eastAsia="Times New Roman"/>
      <w:sz w:val="20"/>
      <w:lang w:bidi="en-US"/>
    </w:rPr>
  </w:style>
  <w:style w:type="paragraph" w:styleId="TOCHeading">
    <w:name w:val="TOC Heading"/>
    <w:basedOn w:val="Heading1"/>
    <w:next w:val="Normal"/>
    <w:uiPriority w:val="39"/>
    <w:qFormat/>
    <w:rsid w:val="00AF2C1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F2C19"/>
    <w:rPr>
      <w:rFonts w:ascii="Arial Narrow" w:hAnsi="Arial Narrow"/>
      <w:dstrike w:val="0"/>
      <w:sz w:val="20"/>
      <w:bdr w:val="single" w:sz="2" w:space="0" w:color="auto"/>
      <w:vertAlign w:val="baseline"/>
    </w:rPr>
  </w:style>
  <w:style w:type="character" w:customStyle="1" w:styleId="style65">
    <w:name w:val="style65"/>
    <w:basedOn w:val="DefaultParagraphFont"/>
    <w:rsid w:val="00AF2C19"/>
    <w:rPr>
      <w:rFonts w:cs="Times New Roman"/>
    </w:rPr>
  </w:style>
  <w:style w:type="character" w:customStyle="1" w:styleId="qlabel">
    <w:name w:val="q_label"/>
    <w:basedOn w:val="DefaultParagraphFont"/>
    <w:rsid w:val="00AF2C19"/>
  </w:style>
  <w:style w:type="character" w:customStyle="1" w:styleId="alabel">
    <w:name w:val="a_label"/>
    <w:basedOn w:val="DefaultParagraphFont"/>
    <w:rsid w:val="00AF2C19"/>
  </w:style>
  <w:style w:type="character" w:customStyle="1" w:styleId="BoldandUnderlineCharChar">
    <w:name w:val="Bold and Underline Char Char"/>
    <w:basedOn w:val="DefaultParagraphFont"/>
    <w:rsid w:val="00AF2C19"/>
    <w:rPr>
      <w:rFonts w:eastAsia="MS Mincho"/>
      <w:b/>
      <w:u w:val="single"/>
      <w:lang w:val="en-US" w:eastAsia="en-US" w:bidi="ar-SA"/>
    </w:rPr>
  </w:style>
  <w:style w:type="character" w:customStyle="1" w:styleId="CardTextChar2">
    <w:name w:val="Card Text Char"/>
    <w:basedOn w:val="DefaultParagraphFont"/>
    <w:rsid w:val="00AF2C1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AF2C1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F2C19"/>
    <w:rPr>
      <w:rFonts w:cs="Arial"/>
      <w:bCs/>
      <w:szCs w:val="26"/>
      <w:u w:val="single"/>
      <w:lang w:val="en-US" w:eastAsia="en-US" w:bidi="ar-SA"/>
    </w:rPr>
  </w:style>
  <w:style w:type="paragraph" w:customStyle="1" w:styleId="evidencetextChar">
    <w:name w:val="evidence text Char"/>
    <w:basedOn w:val="Normal"/>
    <w:qFormat/>
    <w:rsid w:val="00AF2C19"/>
    <w:pPr>
      <w:ind w:left="1728" w:right="1008"/>
    </w:pPr>
    <w:rPr>
      <w:rFonts w:eastAsia="Times New Roman"/>
      <w:color w:val="000000"/>
      <w:sz w:val="18"/>
    </w:rPr>
  </w:style>
  <w:style w:type="character" w:customStyle="1" w:styleId="underline2">
    <w:name w:val="underline2"/>
    <w:basedOn w:val="DefaultParagraphFont"/>
    <w:rsid w:val="00AF2C19"/>
    <w:rPr>
      <w:u w:val="single"/>
    </w:rPr>
  </w:style>
  <w:style w:type="character" w:customStyle="1" w:styleId="UnderlineChar4Char">
    <w:name w:val="Underline Char4 Char"/>
    <w:basedOn w:val="DefaultParagraphFont"/>
    <w:link w:val="UnderlineChar4"/>
    <w:rsid w:val="00AF2C19"/>
    <w:rPr>
      <w:u w:val="single"/>
    </w:rPr>
  </w:style>
  <w:style w:type="paragraph" w:customStyle="1" w:styleId="UnderlineChar4">
    <w:name w:val="Underline Char4"/>
    <w:basedOn w:val="Normal"/>
    <w:link w:val="UnderlineChar4Char"/>
    <w:qFormat/>
    <w:rsid w:val="00AF2C19"/>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AF2C19"/>
    <w:rPr>
      <w:b/>
      <w:u w:val="single"/>
    </w:rPr>
  </w:style>
  <w:style w:type="paragraph" w:customStyle="1" w:styleId="BoldandUnderlineChar3">
    <w:name w:val="Bold and Underline Char3"/>
    <w:basedOn w:val="Normal"/>
    <w:link w:val="BoldandUnderlineChar3Char2"/>
    <w:qFormat/>
    <w:rsid w:val="00AF2C19"/>
    <w:rPr>
      <w:rFonts w:asciiTheme="minorHAnsi" w:hAnsiTheme="minorHAnsi" w:cstheme="minorBidi"/>
      <w:b/>
      <w:u w:val="single"/>
    </w:rPr>
  </w:style>
  <w:style w:type="character" w:customStyle="1" w:styleId="inside-head">
    <w:name w:val="inside-head"/>
    <w:basedOn w:val="DefaultParagraphFont"/>
    <w:rsid w:val="00AF2C19"/>
  </w:style>
  <w:style w:type="character" w:customStyle="1" w:styleId="officialstitle-">
    <w:name w:val="official_s_title-"/>
    <w:basedOn w:val="DefaultParagraphFont"/>
    <w:rsid w:val="00AF2C19"/>
  </w:style>
  <w:style w:type="character" w:customStyle="1" w:styleId="officialsbureau">
    <w:name w:val="official_s_bureau"/>
    <w:basedOn w:val="DefaultParagraphFont"/>
    <w:rsid w:val="00AF2C19"/>
  </w:style>
  <w:style w:type="paragraph" w:customStyle="1" w:styleId="Stylecard11ptBoldUnderline">
    <w:name w:val="Style card + 11 pt Bold Underline"/>
    <w:basedOn w:val="card"/>
    <w:link w:val="Stylecard11ptBoldUnderlineChar"/>
    <w:qFormat/>
    <w:rsid w:val="00AF2C19"/>
    <w:rPr>
      <w:rFonts w:ascii="Georgia" w:hAnsi="Georgia"/>
      <w:b/>
      <w:lang w:eastAsia="zh-CN"/>
    </w:rPr>
  </w:style>
  <w:style w:type="character" w:customStyle="1" w:styleId="Stylecard11ptBoldUnderlineChar">
    <w:name w:val="Style card + 11 pt Bold Underline Char"/>
    <w:link w:val="Stylecard11ptBoldUnderline"/>
    <w:rsid w:val="00AF2C19"/>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AF2C1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AF2C19"/>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AF2C19"/>
    <w:rPr>
      <w:rFonts w:ascii="Georgia" w:hAnsi="Georgia" w:cs="Times New Roman"/>
      <w:bCs/>
      <w:sz w:val="16"/>
      <w:lang w:eastAsia="zh-CN"/>
    </w:rPr>
  </w:style>
  <w:style w:type="paragraph" w:styleId="HTMLPreformatted">
    <w:name w:val="HTML Preformatted"/>
    <w:basedOn w:val="Normal"/>
    <w:link w:val="HTMLPreformattedChar"/>
    <w:rsid w:val="00AF2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F2C19"/>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F2C19"/>
    <w:rPr>
      <w:u w:val="single"/>
    </w:rPr>
  </w:style>
  <w:style w:type="character" w:customStyle="1" w:styleId="StyleUnderlining11ptChar">
    <w:name w:val="Style Underlining + 11 pt Char"/>
    <w:basedOn w:val="DefaultParagraphFont"/>
    <w:link w:val="StyleUnderlining11pt"/>
    <w:rsid w:val="00AF2C19"/>
    <w:rPr>
      <w:rFonts w:ascii="Times New Roman" w:hAnsi="Times New Roman" w:cs="Times New Roman"/>
      <w:u w:val="single"/>
    </w:rPr>
  </w:style>
  <w:style w:type="paragraph" w:customStyle="1" w:styleId="StyleCardText9pt">
    <w:name w:val="Style Card Text + 9 pt"/>
    <w:basedOn w:val="Normal"/>
    <w:link w:val="StyleCardText9ptChar"/>
    <w:qFormat/>
    <w:rsid w:val="00AF2C19"/>
    <w:pPr>
      <w:spacing w:after="200"/>
      <w:contextualSpacing/>
    </w:pPr>
    <w:rPr>
      <w:rFonts w:eastAsia="Calibri"/>
    </w:rPr>
  </w:style>
  <w:style w:type="character" w:customStyle="1" w:styleId="StyleCardText9ptChar">
    <w:name w:val="Style Card Text + 9 pt Char"/>
    <w:basedOn w:val="DefaultParagraphFont"/>
    <w:link w:val="StyleCardText9pt"/>
    <w:rsid w:val="00AF2C19"/>
    <w:rPr>
      <w:rFonts w:ascii="Times New Roman" w:eastAsia="Calibri" w:hAnsi="Times New Roman" w:cs="Times New Roman"/>
    </w:rPr>
  </w:style>
  <w:style w:type="paragraph" w:styleId="Quote">
    <w:name w:val="Quote"/>
    <w:basedOn w:val="Normal"/>
    <w:next w:val="Normal"/>
    <w:link w:val="QuoteChar"/>
    <w:uiPriority w:val="29"/>
    <w:qFormat/>
    <w:rsid w:val="00AF2C19"/>
    <w:pPr>
      <w:widowControl w:val="0"/>
    </w:pPr>
    <w:rPr>
      <w:rFonts w:eastAsia="Times New Roman"/>
      <w:iCs/>
      <w:color w:val="000000"/>
      <w:lang w:bidi="en-US"/>
    </w:rPr>
  </w:style>
  <w:style w:type="character" w:customStyle="1" w:styleId="QuoteChar">
    <w:name w:val="Quote Char"/>
    <w:basedOn w:val="DefaultParagraphFont"/>
    <w:link w:val="Quote"/>
    <w:uiPriority w:val="29"/>
    <w:rsid w:val="00AF2C19"/>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AF2C1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F2C1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F2C19"/>
    <w:rPr>
      <w:sz w:val="20"/>
      <w:u w:val="single"/>
    </w:rPr>
  </w:style>
  <w:style w:type="paragraph" w:styleId="BodyTextIndent2">
    <w:name w:val="Body Text Indent 2"/>
    <w:basedOn w:val="Normal"/>
    <w:link w:val="BodyTextIndent2Char"/>
    <w:unhideWhenUsed/>
    <w:rsid w:val="00AF2C19"/>
    <w:pPr>
      <w:spacing w:after="120" w:line="480" w:lineRule="auto"/>
      <w:ind w:left="360"/>
    </w:pPr>
  </w:style>
  <w:style w:type="character" w:customStyle="1" w:styleId="BodyTextIndent2Char">
    <w:name w:val="Body Text Indent 2 Char"/>
    <w:basedOn w:val="DefaultParagraphFont"/>
    <w:link w:val="BodyTextIndent2"/>
    <w:rsid w:val="00AF2C19"/>
    <w:rPr>
      <w:rFonts w:ascii="Times New Roman" w:hAnsi="Times New Roman" w:cs="Times New Roman"/>
    </w:rPr>
  </w:style>
  <w:style w:type="paragraph" w:styleId="BodyTextIndent3">
    <w:name w:val="Body Text Indent 3"/>
    <w:basedOn w:val="Normal"/>
    <w:link w:val="BodyTextIndent3Char"/>
    <w:uiPriority w:val="99"/>
    <w:unhideWhenUsed/>
    <w:rsid w:val="00AF2C19"/>
    <w:pPr>
      <w:spacing w:after="120"/>
      <w:ind w:left="360"/>
    </w:pPr>
    <w:rPr>
      <w:szCs w:val="16"/>
    </w:rPr>
  </w:style>
  <w:style w:type="character" w:customStyle="1" w:styleId="BodyTextIndent3Char">
    <w:name w:val="Body Text Indent 3 Char"/>
    <w:basedOn w:val="DefaultParagraphFont"/>
    <w:link w:val="BodyTextIndent3"/>
    <w:uiPriority w:val="99"/>
    <w:rsid w:val="00AF2C19"/>
    <w:rPr>
      <w:rFonts w:ascii="Times New Roman" w:hAnsi="Times New Roman" w:cs="Times New Roman"/>
      <w:szCs w:val="16"/>
    </w:rPr>
  </w:style>
  <w:style w:type="paragraph" w:styleId="BodyText2">
    <w:name w:val="Body Text 2"/>
    <w:basedOn w:val="Normal"/>
    <w:link w:val="BodyText2Char"/>
    <w:unhideWhenUsed/>
    <w:rsid w:val="00AF2C19"/>
    <w:pPr>
      <w:spacing w:after="120" w:line="480" w:lineRule="auto"/>
    </w:pPr>
  </w:style>
  <w:style w:type="character" w:customStyle="1" w:styleId="BodyText2Char">
    <w:name w:val="Body Text 2 Char"/>
    <w:basedOn w:val="DefaultParagraphFont"/>
    <w:link w:val="BodyText2"/>
    <w:rsid w:val="00AF2C19"/>
    <w:rPr>
      <w:rFonts w:ascii="Times New Roman" w:hAnsi="Times New Roman" w:cs="Times New Roman"/>
    </w:rPr>
  </w:style>
  <w:style w:type="paragraph" w:styleId="BodyTextIndent">
    <w:name w:val="Body Text Indent"/>
    <w:basedOn w:val="Normal"/>
    <w:link w:val="BodyTextIndentChar"/>
    <w:uiPriority w:val="99"/>
    <w:unhideWhenUsed/>
    <w:rsid w:val="00AF2C19"/>
    <w:pPr>
      <w:spacing w:after="120"/>
      <w:ind w:left="360"/>
    </w:pPr>
  </w:style>
  <w:style w:type="character" w:customStyle="1" w:styleId="BodyTextIndentChar">
    <w:name w:val="Body Text Indent Char"/>
    <w:basedOn w:val="DefaultParagraphFont"/>
    <w:link w:val="BodyTextIndent"/>
    <w:uiPriority w:val="99"/>
    <w:rsid w:val="00AF2C19"/>
    <w:rPr>
      <w:rFonts w:ascii="Times New Roman" w:hAnsi="Times New Roman" w:cs="Times New Roman"/>
    </w:rPr>
  </w:style>
  <w:style w:type="paragraph" w:styleId="BodyText3">
    <w:name w:val="Body Text 3"/>
    <w:basedOn w:val="Normal"/>
    <w:link w:val="BodyText3Char"/>
    <w:unhideWhenUsed/>
    <w:rsid w:val="00AF2C19"/>
    <w:pPr>
      <w:spacing w:after="120"/>
    </w:pPr>
    <w:rPr>
      <w:szCs w:val="16"/>
    </w:rPr>
  </w:style>
  <w:style w:type="character" w:customStyle="1" w:styleId="BodyText3Char">
    <w:name w:val="Body Text 3 Char"/>
    <w:basedOn w:val="DefaultParagraphFont"/>
    <w:link w:val="BodyText3"/>
    <w:rsid w:val="00AF2C19"/>
    <w:rPr>
      <w:rFonts w:ascii="Times New Roman" w:hAnsi="Times New Roman" w:cs="Times New Roman"/>
      <w:szCs w:val="16"/>
    </w:rPr>
  </w:style>
  <w:style w:type="character" w:customStyle="1" w:styleId="StyleBold">
    <w:name w:val="Style Bold"/>
    <w:basedOn w:val="DefaultParagraphFont"/>
    <w:uiPriority w:val="9"/>
    <w:semiHidden/>
    <w:qFormat/>
    <w:rsid w:val="00AF2C19"/>
    <w:rPr>
      <w:b/>
      <w:bCs/>
    </w:rPr>
  </w:style>
  <w:style w:type="character" w:customStyle="1" w:styleId="body-text">
    <w:name w:val="body-text"/>
    <w:basedOn w:val="DefaultParagraphFont"/>
    <w:rsid w:val="00AF2C19"/>
  </w:style>
  <w:style w:type="paragraph" w:customStyle="1" w:styleId="StyleStyle411ptBoldBorderSinglesolidlineAuto0">
    <w:name w:val="Style Style4 + 11 pt Bold Border: : (Single solid line Auto  0...."/>
    <w:basedOn w:val="Normal"/>
    <w:link w:val="StyleStyle411ptBoldBorderSinglesolidlineAuto0Char"/>
    <w:qFormat/>
    <w:rsid w:val="00AF2C1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F2C19"/>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AF2C19"/>
  </w:style>
  <w:style w:type="paragraph" w:customStyle="1" w:styleId="StyleStyle112pt">
    <w:name w:val="Style Style1 + 12 pt"/>
    <w:basedOn w:val="Normal"/>
    <w:link w:val="StyleStyle112ptChar"/>
    <w:qFormat/>
    <w:rsid w:val="00AF2C19"/>
    <w:rPr>
      <w:u w:val="single"/>
      <w:lang w:eastAsia="zh-CN"/>
    </w:rPr>
  </w:style>
  <w:style w:type="character" w:customStyle="1" w:styleId="StyleStyle112ptChar">
    <w:name w:val="Style Style1 + 12 pt Char"/>
    <w:basedOn w:val="DefaultParagraphFont"/>
    <w:link w:val="StyleStyle112pt"/>
    <w:rsid w:val="00AF2C19"/>
    <w:rPr>
      <w:rFonts w:ascii="Times New Roman" w:hAnsi="Times New Roman" w:cs="Times New Roman"/>
      <w:u w:val="single"/>
      <w:lang w:eastAsia="zh-CN"/>
    </w:rPr>
  </w:style>
  <w:style w:type="paragraph" w:customStyle="1" w:styleId="MinimizedText">
    <w:name w:val="Minimized Text"/>
    <w:basedOn w:val="Normal"/>
    <w:link w:val="MinimizedTextChar"/>
    <w:qFormat/>
    <w:rsid w:val="00AF2C19"/>
    <w:rPr>
      <w:rFonts w:eastAsia="Times New Roman"/>
    </w:rPr>
  </w:style>
  <w:style w:type="character" w:customStyle="1" w:styleId="MinimizedTextChar">
    <w:name w:val="Minimized Text Char"/>
    <w:basedOn w:val="DefaultParagraphFont"/>
    <w:link w:val="MinimizedText"/>
    <w:rsid w:val="00AF2C19"/>
    <w:rPr>
      <w:rFonts w:ascii="Times New Roman" w:eastAsia="Times New Roman" w:hAnsi="Times New Roman" w:cs="Times New Roman"/>
    </w:rPr>
  </w:style>
  <w:style w:type="character" w:customStyle="1" w:styleId="term1">
    <w:name w:val="term1"/>
    <w:basedOn w:val="DefaultParagraphFont"/>
    <w:rsid w:val="00AF2C19"/>
    <w:rPr>
      <w:b/>
      <w:bCs/>
    </w:rPr>
  </w:style>
  <w:style w:type="character" w:customStyle="1" w:styleId="Styleterm111ptUnderline">
    <w:name w:val="Style term1 + 11 pt Underline"/>
    <w:basedOn w:val="term1"/>
    <w:rsid w:val="00AF2C19"/>
    <w:rPr>
      <w:b/>
      <w:bCs/>
      <w:sz w:val="20"/>
      <w:u w:val="single"/>
    </w:rPr>
  </w:style>
  <w:style w:type="paragraph" w:customStyle="1" w:styleId="StyleMinimizedTextArialNarrow10pt">
    <w:name w:val="Style Minimized Text + Arial Narrow 10 pt"/>
    <w:basedOn w:val="MinimizedText"/>
    <w:link w:val="StyleMinimizedTextArialNarrow10ptChar"/>
    <w:qFormat/>
    <w:rsid w:val="00AF2C19"/>
    <w:rPr>
      <w:sz w:val="20"/>
    </w:rPr>
  </w:style>
  <w:style w:type="character" w:customStyle="1" w:styleId="StyleMinimizedTextArialNarrow10ptChar">
    <w:name w:val="Style Minimized Text + Arial Narrow 10 pt Char"/>
    <w:basedOn w:val="MinimizedTextChar"/>
    <w:link w:val="StyleMinimizedTextArialNarrow10pt"/>
    <w:rsid w:val="00AF2C19"/>
    <w:rPr>
      <w:rFonts w:ascii="Times New Roman" w:eastAsia="Times New Roman" w:hAnsi="Times New Roman" w:cs="Times New Roman"/>
      <w:sz w:val="20"/>
    </w:rPr>
  </w:style>
  <w:style w:type="character" w:customStyle="1" w:styleId="Styleunderline11ptBold">
    <w:name w:val="Style underline + 11 pt Bold"/>
    <w:basedOn w:val="underline"/>
    <w:rsid w:val="00AF2C1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F2C1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F2C19"/>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AF2C19"/>
    <w:rPr>
      <w:rFonts w:ascii="Times New Roman" w:hAnsi="Times New Roman"/>
      <w:sz w:val="20"/>
    </w:rPr>
  </w:style>
  <w:style w:type="paragraph" w:customStyle="1" w:styleId="StyleStyle49pt3">
    <w:name w:val="Style Style4 + 9 pt3"/>
    <w:basedOn w:val="Style4"/>
    <w:link w:val="StyleStyle49pt3Char"/>
    <w:qFormat/>
    <w:rsid w:val="00AF2C19"/>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AF2C19"/>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AF2C19"/>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AF2C19"/>
    <w:rPr>
      <w:rFonts w:ascii="Calibri" w:eastAsia="Times New Roman" w:hAnsi="Calibri" w:cs="Times New Roman"/>
      <w:b/>
      <w:bCs/>
      <w:sz w:val="24"/>
      <w:u w:val="single"/>
      <w:lang w:val="x-none"/>
    </w:rPr>
  </w:style>
  <w:style w:type="character" w:customStyle="1" w:styleId="a">
    <w:name w:val="a"/>
    <w:basedOn w:val="DefaultParagraphFont"/>
    <w:rsid w:val="00AF2C19"/>
  </w:style>
  <w:style w:type="character" w:customStyle="1" w:styleId="StyleUnderline3">
    <w:name w:val="Style Underline3"/>
    <w:basedOn w:val="DefaultParagraphFont"/>
    <w:rsid w:val="00AF2C19"/>
    <w:rPr>
      <w:u w:val="single"/>
    </w:rPr>
  </w:style>
  <w:style w:type="paragraph" w:customStyle="1" w:styleId="StyleStyle111ptBorderSinglesolidlineAuto05ptL">
    <w:name w:val="Style Style1 + 11 pt Border: : (Single solid line Auto  0.5 pt L..."/>
    <w:link w:val="StyleStyle111ptBorderSinglesolidlineAuto05ptLChar"/>
    <w:qFormat/>
    <w:rsid w:val="00AF2C1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F2C1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AF2C19"/>
    <w:rPr>
      <w:u w:val="single"/>
    </w:rPr>
  </w:style>
  <w:style w:type="paragraph" w:customStyle="1" w:styleId="Circled">
    <w:name w:val="Circled"/>
    <w:link w:val="CircledChar"/>
    <w:qFormat/>
    <w:rsid w:val="00AF2C19"/>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AF2C19"/>
    <w:rPr>
      <w:rFonts w:ascii="Times New Roman" w:eastAsia="MS Mincho" w:hAnsi="Times New Roman" w:cs="Times New Roman"/>
      <w:b/>
      <w:szCs w:val="20"/>
      <w:u w:val="single"/>
      <w:lang w:eastAsia="ja-JP"/>
    </w:rPr>
  </w:style>
  <w:style w:type="character" w:customStyle="1" w:styleId="base">
    <w:name w:val="base"/>
    <w:basedOn w:val="DefaultParagraphFont"/>
    <w:rsid w:val="00AF2C19"/>
  </w:style>
  <w:style w:type="character" w:customStyle="1" w:styleId="part-of-speech">
    <w:name w:val="part-of-speech"/>
    <w:basedOn w:val="DefaultParagraphFont"/>
    <w:rsid w:val="00AF2C19"/>
  </w:style>
  <w:style w:type="character" w:customStyle="1" w:styleId="sep">
    <w:name w:val="sep"/>
    <w:basedOn w:val="DefaultParagraphFont"/>
    <w:rsid w:val="00AF2C19"/>
  </w:style>
  <w:style w:type="character" w:customStyle="1" w:styleId="pron">
    <w:name w:val="pron"/>
    <w:basedOn w:val="DefaultParagraphFont"/>
    <w:rsid w:val="00AF2C19"/>
  </w:style>
  <w:style w:type="paragraph" w:customStyle="1" w:styleId="StyleStyle4LatinTimesNewRomanAsianSimSun">
    <w:name w:val="Style Style4 + (Latin) Times New Roman (Asian) SimSun"/>
    <w:basedOn w:val="Normal"/>
    <w:link w:val="StyleStyle4LatinTimesNewRomanAsianSimSunChar"/>
    <w:qFormat/>
    <w:rsid w:val="00AF2C19"/>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AF2C19"/>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F2C19"/>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F2C19"/>
    <w:rPr>
      <w:rFonts w:ascii="Times New Roman" w:hAnsi="Times New Roman" w:cs="Times New Roman"/>
      <w:b/>
      <w:bCs/>
      <w:u w:val="single"/>
    </w:rPr>
  </w:style>
  <w:style w:type="character" w:customStyle="1" w:styleId="CharChar3">
    <w:name w:val="Char Char3"/>
    <w:basedOn w:val="DefaultParagraphFont"/>
    <w:rsid w:val="00AF2C19"/>
    <w:rPr>
      <w:rFonts w:cs="Arial"/>
      <w:b/>
      <w:bCs/>
      <w:iCs/>
      <w:lang w:val="en-US" w:eastAsia="en-US" w:bidi="ar-SA"/>
    </w:rPr>
  </w:style>
  <w:style w:type="character" w:customStyle="1" w:styleId="SubtitleChar1">
    <w:name w:val="Subtitle Char1"/>
    <w:aliases w:val="Underlined card text Char1"/>
    <w:basedOn w:val="DefaultParagraphFont"/>
    <w:rsid w:val="00AF2C19"/>
    <w:rPr>
      <w:color w:val="5A5A5A" w:themeColor="text1" w:themeTint="A5"/>
      <w:spacing w:val="15"/>
      <w:sz w:val="22"/>
      <w:szCs w:val="22"/>
    </w:rPr>
  </w:style>
  <w:style w:type="paragraph" w:customStyle="1" w:styleId="StyleStyle411pt1">
    <w:name w:val="Style Style4 + 11 pt1"/>
    <w:basedOn w:val="Style4"/>
    <w:link w:val="StyleStyle411pt1Char"/>
    <w:qFormat/>
    <w:rsid w:val="00AF2C19"/>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AF2C19"/>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AF2C19"/>
    <w:rPr>
      <w:b/>
      <w:u w:val="single"/>
      <w:lang w:val="en-US" w:eastAsia="en-US" w:bidi="ar-SA"/>
    </w:rPr>
  </w:style>
  <w:style w:type="character" w:customStyle="1" w:styleId="StyleUnderlineCharChar111pt">
    <w:name w:val="Style Underline Char Char1 + 11 pt"/>
    <w:basedOn w:val="DefaultParagraphFont"/>
    <w:rsid w:val="00AF2C1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F2C1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F2C19"/>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F2C19"/>
    <w:rPr>
      <w:sz w:val="22"/>
      <w:u w:val="single"/>
    </w:rPr>
  </w:style>
  <w:style w:type="paragraph" w:customStyle="1" w:styleId="StyleMinimizedTextArialNarrow9pt">
    <w:name w:val="Style Minimized Text + Arial Narrow 9 pt"/>
    <w:basedOn w:val="Normal"/>
    <w:link w:val="StyleMinimizedTextArialNarrow9ptChar"/>
    <w:qFormat/>
    <w:rsid w:val="00AF2C19"/>
    <w:rPr>
      <w:rFonts w:eastAsia="Times New Roman"/>
    </w:rPr>
  </w:style>
  <w:style w:type="character" w:customStyle="1" w:styleId="StyleMinimizedTextArialNarrow9ptChar">
    <w:name w:val="Style Minimized Text + Arial Narrow 9 pt Char"/>
    <w:basedOn w:val="DefaultParagraphFont"/>
    <w:link w:val="StyleMinimizedTextArialNarrow9pt"/>
    <w:rsid w:val="00AF2C19"/>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AF2C1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F2C1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F2C1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F2C1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F2C1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AF2C19"/>
    <w:rPr>
      <w:b w:val="0"/>
      <w:bCs/>
      <w:sz w:val="20"/>
      <w:u w:val="single"/>
      <w:lang w:val="en-US" w:eastAsia="en-US" w:bidi="ar-SA"/>
    </w:rPr>
  </w:style>
  <w:style w:type="character" w:customStyle="1" w:styleId="Styleunderline9pt">
    <w:name w:val="Style underline + 9 pt"/>
    <w:basedOn w:val="underline"/>
    <w:rsid w:val="00AF2C1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F2C19"/>
    <w:rPr>
      <w:rFonts w:ascii="Times New Roman" w:hAnsi="Times New Roman"/>
      <w:sz w:val="20"/>
    </w:rPr>
  </w:style>
  <w:style w:type="character" w:customStyle="1" w:styleId="Styleunderline9pt1">
    <w:name w:val="Style underline + 9 pt1"/>
    <w:basedOn w:val="underline"/>
    <w:rsid w:val="00AF2C1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AF2C1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F2C1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AF2C19"/>
    <w:rPr>
      <w:b/>
      <w:bCs/>
      <w:noProof w:val="0"/>
      <w:sz w:val="20"/>
      <w:u w:val="single"/>
      <w:lang w:val="en-US" w:eastAsia="en-US" w:bidi="ar-SA"/>
    </w:rPr>
  </w:style>
  <w:style w:type="character" w:customStyle="1" w:styleId="Hyperlink23">
    <w:name w:val="Hyperlink23"/>
    <w:basedOn w:val="DefaultParagraphFont"/>
    <w:rsid w:val="00AF2C19"/>
    <w:rPr>
      <w:color w:val="3300CC"/>
      <w:u w:val="single"/>
    </w:rPr>
  </w:style>
  <w:style w:type="paragraph" w:customStyle="1" w:styleId="cardCharChar">
    <w:name w:val="card Char Char"/>
    <w:basedOn w:val="Normal"/>
    <w:link w:val="cardCharCharChar"/>
    <w:qFormat/>
    <w:rsid w:val="00AF2C19"/>
    <w:pPr>
      <w:ind w:left="288" w:right="288"/>
    </w:pPr>
    <w:rPr>
      <w:rFonts w:eastAsia="Times New Roman"/>
      <w:szCs w:val="20"/>
    </w:rPr>
  </w:style>
  <w:style w:type="character" w:customStyle="1" w:styleId="cardCharCharChar">
    <w:name w:val="card Char Char Char"/>
    <w:basedOn w:val="DefaultParagraphFont"/>
    <w:link w:val="cardCharChar"/>
    <w:rsid w:val="00AF2C19"/>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AF2C1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AF2C19"/>
  </w:style>
  <w:style w:type="character" w:customStyle="1" w:styleId="StylecardCharCharArialNarrow9ptChar">
    <w:name w:val="Style card Char Char + Arial Narrow 9 pt Char"/>
    <w:basedOn w:val="cardCharCharChar"/>
    <w:link w:val="StylecardCharCharArialNarrow9pt"/>
    <w:rsid w:val="00AF2C19"/>
    <w:rPr>
      <w:rFonts w:ascii="Times New Roman" w:eastAsia="Times New Roman" w:hAnsi="Times New Roman" w:cs="Times New Roman"/>
      <w:szCs w:val="20"/>
    </w:rPr>
  </w:style>
  <w:style w:type="character" w:customStyle="1" w:styleId="CardTextChar10">
    <w:name w:val="Card Text Char1"/>
    <w:basedOn w:val="DefaultParagraphFont"/>
    <w:rsid w:val="00AF2C1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F2C1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AF2C1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F2C1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F2C1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AF2C1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AF2C1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AF2C1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F2C19"/>
    <w:rPr>
      <w:rFonts w:eastAsia="Times New Roman"/>
    </w:rPr>
  </w:style>
  <w:style w:type="character" w:customStyle="1" w:styleId="TextsmallChar">
    <w:name w:val="Textsmall Char"/>
    <w:basedOn w:val="DefaultParagraphFont"/>
    <w:link w:val="Textsmall"/>
    <w:rsid w:val="00AF2C19"/>
    <w:rPr>
      <w:rFonts w:ascii="Times New Roman" w:eastAsia="Times New Roman" w:hAnsi="Times New Roman" w:cs="Times New Roman"/>
    </w:rPr>
  </w:style>
  <w:style w:type="character" w:customStyle="1" w:styleId="CharChar111">
    <w:name w:val="Char Char111"/>
    <w:basedOn w:val="DefaultParagraphFont"/>
    <w:rsid w:val="00AF2C19"/>
    <w:rPr>
      <w:rFonts w:cs="Arial"/>
      <w:bCs/>
      <w:szCs w:val="26"/>
      <w:u w:val="single"/>
      <w:lang w:val="en-US" w:eastAsia="en-US" w:bidi="ar-SA"/>
    </w:rPr>
  </w:style>
  <w:style w:type="paragraph" w:customStyle="1" w:styleId="cardtextsmall">
    <w:name w:val="card text small"/>
    <w:basedOn w:val="Normal"/>
    <w:qFormat/>
    <w:rsid w:val="00AF2C19"/>
    <w:rPr>
      <w:rFonts w:ascii="Arial Narrow" w:eastAsia="Times New Roman" w:hAnsi="Arial Narrow"/>
    </w:rPr>
  </w:style>
  <w:style w:type="character" w:customStyle="1" w:styleId="AUnterdline">
    <w:name w:val="AUnterdline"/>
    <w:qFormat/>
    <w:rsid w:val="00AF2C1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F2C19"/>
    <w:rPr>
      <w:rFonts w:ascii="Times New Roman" w:hAnsi="Times New Roman"/>
      <w:b/>
      <w:bCs/>
      <w:sz w:val="20"/>
      <w:u w:val="single"/>
      <w:bdr w:val="single" w:sz="4" w:space="0" w:color="auto"/>
    </w:rPr>
  </w:style>
  <w:style w:type="character" w:customStyle="1" w:styleId="highlightedsearchterm">
    <w:name w:val="highlightedsearchterm"/>
    <w:rsid w:val="00AF2C19"/>
  </w:style>
  <w:style w:type="character" w:customStyle="1" w:styleId="StyleUnderline1">
    <w:name w:val="Style Underline1"/>
    <w:basedOn w:val="DefaultParagraphFont"/>
    <w:rsid w:val="00AF2C19"/>
    <w:rPr>
      <w:rFonts w:ascii="Times New Roman" w:hAnsi="Times New Roman"/>
      <w:sz w:val="20"/>
      <w:u w:val="single"/>
    </w:rPr>
  </w:style>
  <w:style w:type="paragraph" w:customStyle="1" w:styleId="StyleStyle49pt10">
    <w:name w:val="Style Style4 + 9 pt10"/>
    <w:basedOn w:val="Style4"/>
    <w:link w:val="StyleStyle49pt10Char"/>
    <w:qFormat/>
    <w:rsid w:val="00AF2C19"/>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AF2C19"/>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AF2C19"/>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AF2C19"/>
    <w:rPr>
      <w:rFonts w:ascii="Calibri" w:eastAsia="Times New Roman" w:hAnsi="Calibri" w:cs="Times New Roman"/>
      <w:b/>
      <w:bCs/>
      <w:u w:val="single"/>
    </w:rPr>
  </w:style>
  <w:style w:type="paragraph" w:customStyle="1" w:styleId="NormalUnderline">
    <w:name w:val="Normal Underline"/>
    <w:basedOn w:val="Normal"/>
    <w:link w:val="NormalUnderlineChar"/>
    <w:qFormat/>
    <w:rsid w:val="00AF2C19"/>
    <w:pPr>
      <w:ind w:left="288"/>
    </w:pPr>
    <w:rPr>
      <w:rFonts w:eastAsia="Times New Roman"/>
      <w:u w:val="single"/>
    </w:rPr>
  </w:style>
  <w:style w:type="character" w:customStyle="1" w:styleId="NormalUnderlineChar">
    <w:name w:val="Normal Underline Char"/>
    <w:link w:val="NormalUnderline"/>
    <w:rsid w:val="00AF2C19"/>
    <w:rPr>
      <w:rFonts w:ascii="Times New Roman" w:eastAsia="Times New Roman" w:hAnsi="Times New Roman" w:cs="Times New Roman"/>
      <w:u w:val="single"/>
    </w:rPr>
  </w:style>
  <w:style w:type="character" w:customStyle="1" w:styleId="DontRead">
    <w:name w:val="Don't Read"/>
    <w:qFormat/>
    <w:rsid w:val="00AF2C19"/>
    <w:rPr>
      <w:rFonts w:ascii="Times New Roman" w:hAnsi="Times New Roman"/>
      <w:sz w:val="16"/>
    </w:rPr>
  </w:style>
  <w:style w:type="paragraph" w:customStyle="1" w:styleId="Underlinestyle">
    <w:name w:val="Underline style"/>
    <w:basedOn w:val="Normal"/>
    <w:qFormat/>
    <w:rsid w:val="00AF2C19"/>
    <w:rPr>
      <w:rFonts w:eastAsia="Times New Roman"/>
      <w:u w:val="single"/>
    </w:rPr>
  </w:style>
  <w:style w:type="character" w:customStyle="1" w:styleId="Style11ptUnderline3">
    <w:name w:val="Style 11 pt Underline3"/>
    <w:rsid w:val="00AF2C19"/>
    <w:rPr>
      <w:sz w:val="20"/>
      <w:u w:val="single"/>
    </w:rPr>
  </w:style>
  <w:style w:type="character" w:customStyle="1" w:styleId="27">
    <w:name w:val="27"/>
    <w:rsid w:val="00AF2C19"/>
    <w:rPr>
      <w:rFonts w:cs="Arial"/>
      <w:bCs/>
      <w:sz w:val="20"/>
      <w:u w:val="single"/>
      <w:lang w:val="en-US" w:eastAsia="en-US" w:bidi="ar-SA"/>
    </w:rPr>
  </w:style>
  <w:style w:type="character" w:customStyle="1" w:styleId="2">
    <w:name w:val="2"/>
    <w:rsid w:val="00AF2C19"/>
    <w:rPr>
      <w:rFonts w:cs="Arial"/>
      <w:bCs/>
      <w:sz w:val="20"/>
      <w:u w:val="single"/>
      <w:lang w:val="en-US" w:eastAsia="en-US" w:bidi="ar-SA"/>
    </w:rPr>
  </w:style>
  <w:style w:type="character" w:customStyle="1" w:styleId="Style9ptUnderline11">
    <w:name w:val="Style 9 pt Underline11"/>
    <w:basedOn w:val="DefaultParagraphFont"/>
    <w:rsid w:val="00AF2C19"/>
    <w:rPr>
      <w:sz w:val="20"/>
      <w:u w:val="single"/>
    </w:rPr>
  </w:style>
  <w:style w:type="character" w:customStyle="1" w:styleId="Style9ptBoldUnderline5">
    <w:name w:val="Style 9 pt Bold Underline5"/>
    <w:basedOn w:val="DefaultParagraphFont"/>
    <w:rsid w:val="00AF2C19"/>
    <w:rPr>
      <w:b/>
      <w:bCs/>
      <w:sz w:val="20"/>
      <w:u w:val="single"/>
    </w:rPr>
  </w:style>
  <w:style w:type="character" w:customStyle="1" w:styleId="CharChar114">
    <w:name w:val="Char Char114"/>
    <w:basedOn w:val="DefaultParagraphFont"/>
    <w:rsid w:val="00AF2C19"/>
    <w:rPr>
      <w:rFonts w:cs="Arial"/>
      <w:bCs/>
      <w:szCs w:val="26"/>
      <w:u w:val="single"/>
      <w:lang w:val="en-US" w:eastAsia="en-US" w:bidi="ar-SA"/>
    </w:rPr>
  </w:style>
  <w:style w:type="character" w:customStyle="1" w:styleId="CharChar113">
    <w:name w:val="Char Char113"/>
    <w:basedOn w:val="DefaultParagraphFont"/>
    <w:rsid w:val="00AF2C19"/>
    <w:rPr>
      <w:rFonts w:cs="Arial"/>
      <w:bCs/>
      <w:szCs w:val="26"/>
      <w:u w:val="single"/>
      <w:lang w:val="en-US" w:eastAsia="en-US" w:bidi="ar-SA"/>
    </w:rPr>
  </w:style>
  <w:style w:type="character" w:customStyle="1" w:styleId="CharChar112">
    <w:name w:val="Char Char112"/>
    <w:basedOn w:val="DefaultParagraphFont"/>
    <w:rsid w:val="00AF2C19"/>
    <w:rPr>
      <w:rFonts w:cs="Arial"/>
      <w:bCs/>
      <w:szCs w:val="26"/>
      <w:u w:val="single"/>
      <w:lang w:val="en-US" w:eastAsia="en-US" w:bidi="ar-SA"/>
    </w:rPr>
  </w:style>
  <w:style w:type="character" w:customStyle="1" w:styleId="ssl0">
    <w:name w:val="ss_l0"/>
    <w:basedOn w:val="DefaultParagraphFont"/>
    <w:rsid w:val="00AF2C19"/>
  </w:style>
  <w:style w:type="paragraph" w:customStyle="1" w:styleId="WW-Default1">
    <w:name w:val="WW-Default1"/>
    <w:basedOn w:val="Normal"/>
    <w:qFormat/>
    <w:rsid w:val="00AF2C19"/>
    <w:pPr>
      <w:suppressAutoHyphens/>
    </w:pPr>
    <w:rPr>
      <w:rFonts w:eastAsia="Times New Roman"/>
      <w:b/>
      <w:bCs/>
      <w:szCs w:val="20"/>
      <w:lang w:eastAsia="ar-SA"/>
    </w:rPr>
  </w:style>
  <w:style w:type="character" w:customStyle="1" w:styleId="zoomme">
    <w:name w:val="zoomme"/>
    <w:basedOn w:val="DefaultParagraphFont"/>
    <w:rsid w:val="00AF2C19"/>
  </w:style>
  <w:style w:type="character" w:customStyle="1" w:styleId="Date1">
    <w:name w:val="Date1"/>
    <w:basedOn w:val="DefaultParagraphFont"/>
    <w:rsid w:val="00AF2C19"/>
  </w:style>
  <w:style w:type="character" w:customStyle="1" w:styleId="classauthor">
    <w:name w:val="class=&quot;author&quot;"/>
    <w:basedOn w:val="DefaultParagraphFont"/>
    <w:rsid w:val="00AF2C19"/>
  </w:style>
  <w:style w:type="paragraph" w:customStyle="1" w:styleId="CardStyle0">
    <w:name w:val="Card Style"/>
    <w:basedOn w:val="Normal"/>
    <w:link w:val="CardStyleChar"/>
    <w:qFormat/>
    <w:rsid w:val="00AF2C19"/>
    <w:rPr>
      <w:rFonts w:eastAsia="Times New Roman"/>
    </w:rPr>
  </w:style>
  <w:style w:type="character" w:customStyle="1" w:styleId="CharCharChar">
    <w:name w:val="Char Char Char"/>
    <w:basedOn w:val="DefaultParagraphFont"/>
    <w:rsid w:val="00AF2C19"/>
    <w:rPr>
      <w:rFonts w:cs="Arial"/>
      <w:bCs/>
      <w:szCs w:val="26"/>
      <w:u w:val="single"/>
      <w:lang w:val="en-US" w:eastAsia="en-US" w:bidi="ar-SA"/>
    </w:rPr>
  </w:style>
  <w:style w:type="character" w:customStyle="1" w:styleId="texto1">
    <w:name w:val="texto1"/>
    <w:rsid w:val="00AF2C1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F2C1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F2C19"/>
    <w:rPr>
      <w:rFonts w:ascii="Times New Roman" w:eastAsia="Times New Roman" w:hAnsi="Times New Roman" w:cs="Arial"/>
      <w:b/>
      <w:bCs/>
      <w:sz w:val="24"/>
      <w:szCs w:val="28"/>
    </w:rPr>
  </w:style>
  <w:style w:type="paragraph" w:customStyle="1" w:styleId="Style23">
    <w:name w:val="Style23"/>
    <w:basedOn w:val="Normal"/>
    <w:uiPriority w:val="99"/>
    <w:qFormat/>
    <w:rsid w:val="00AF2C19"/>
    <w:pPr>
      <w:widowControl w:val="0"/>
      <w:autoSpaceDE w:val="0"/>
      <w:autoSpaceDN w:val="0"/>
      <w:adjustRightInd w:val="0"/>
      <w:spacing w:line="209" w:lineRule="exact"/>
    </w:pPr>
  </w:style>
  <w:style w:type="character" w:customStyle="1" w:styleId="gray">
    <w:name w:val="gray"/>
    <w:basedOn w:val="DefaultParagraphFont"/>
    <w:rsid w:val="00AF2C19"/>
  </w:style>
  <w:style w:type="paragraph" w:customStyle="1" w:styleId="Tagtemplate">
    <w:name w:val="Tagtemplate"/>
    <w:basedOn w:val="Normal"/>
    <w:link w:val="TagtemplateChar"/>
    <w:autoRedefine/>
    <w:qFormat/>
    <w:rsid w:val="00AF2C19"/>
    <w:pPr>
      <w:keepNext/>
      <w:keepLines/>
    </w:pPr>
    <w:rPr>
      <w:rFonts w:eastAsia="Calibri"/>
      <w:b/>
    </w:rPr>
  </w:style>
  <w:style w:type="character" w:customStyle="1" w:styleId="TagtemplateChar">
    <w:name w:val="Tagtemplate Char"/>
    <w:basedOn w:val="DefaultParagraphFont"/>
    <w:link w:val="Tagtemplate"/>
    <w:rsid w:val="00AF2C19"/>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AF2C19"/>
    <w:rPr>
      <w:sz w:val="20"/>
      <w:u w:val="single"/>
      <w:bdr w:val="single" w:sz="4" w:space="0" w:color="auto"/>
    </w:rPr>
  </w:style>
  <w:style w:type="paragraph" w:customStyle="1" w:styleId="Citation-FirstLine">
    <w:name w:val="Citation - First Line"/>
    <w:basedOn w:val="Normal"/>
    <w:next w:val="Normal"/>
    <w:autoRedefine/>
    <w:qFormat/>
    <w:rsid w:val="00AF2C19"/>
    <w:pPr>
      <w:spacing w:line="240" w:lineRule="atLeast"/>
      <w:jc w:val="both"/>
    </w:pPr>
    <w:rPr>
      <w:rFonts w:ascii="Book Antiqua" w:eastAsia="Times New Roman" w:hAnsi="Book Antiqua"/>
    </w:rPr>
  </w:style>
  <w:style w:type="character" w:customStyle="1" w:styleId="CardText-Underlined">
    <w:name w:val="Card Text - Underlined"/>
    <w:rsid w:val="00AF2C19"/>
    <w:rPr>
      <w:b/>
      <w:sz w:val="20"/>
      <w:u w:val="single"/>
    </w:rPr>
  </w:style>
  <w:style w:type="paragraph" w:customStyle="1" w:styleId="Citation-Complete">
    <w:name w:val="Citation - Complete"/>
    <w:basedOn w:val="Normal"/>
    <w:next w:val="Normal"/>
    <w:link w:val="Citation-CompleteChar"/>
    <w:autoRedefine/>
    <w:qFormat/>
    <w:rsid w:val="00AF2C1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F2C19"/>
    <w:rPr>
      <w:rFonts w:ascii="Book Antiqua" w:eastAsia="Times New Roman" w:hAnsi="Book Antiqua" w:cs="Times New Roman"/>
    </w:rPr>
  </w:style>
  <w:style w:type="character" w:customStyle="1" w:styleId="MicroTextChar">
    <w:name w:val="MicroText Char"/>
    <w:link w:val="MicroText"/>
    <w:rsid w:val="00AF2C19"/>
    <w:rPr>
      <w:rFonts w:ascii="Arial Narrow" w:hAnsi="Arial Narrow"/>
      <w:sz w:val="12"/>
    </w:rPr>
  </w:style>
  <w:style w:type="character" w:customStyle="1" w:styleId="Style11ptItalic">
    <w:name w:val="Style 11 pt Italic"/>
    <w:basedOn w:val="DefaultParagraphFont"/>
    <w:rsid w:val="00AF2C19"/>
    <w:rPr>
      <w:rFonts w:ascii="Times New Roman" w:hAnsi="Times New Roman"/>
      <w:i/>
      <w:iCs/>
      <w:sz w:val="20"/>
    </w:rPr>
  </w:style>
  <w:style w:type="character" w:customStyle="1" w:styleId="BoldandUnderlineChar">
    <w:name w:val="Bold and Underline Char"/>
    <w:basedOn w:val="DefaultParagraphFont"/>
    <w:link w:val="BoldandUnderline"/>
    <w:locked/>
    <w:rsid w:val="00AF2C19"/>
    <w:rPr>
      <w:b/>
      <w:u w:val="single"/>
    </w:rPr>
  </w:style>
  <w:style w:type="paragraph" w:customStyle="1" w:styleId="BoldandUnderline">
    <w:name w:val="Bold and Underline"/>
    <w:basedOn w:val="Normal"/>
    <w:link w:val="BoldandUnderlineChar"/>
    <w:qFormat/>
    <w:rsid w:val="00AF2C19"/>
    <w:rPr>
      <w:rFonts w:asciiTheme="minorHAnsi" w:hAnsiTheme="minorHAnsi" w:cstheme="minorBidi"/>
      <w:b/>
      <w:u w:val="single"/>
    </w:rPr>
  </w:style>
  <w:style w:type="character" w:customStyle="1" w:styleId="hdr">
    <w:name w:val="hdr"/>
    <w:basedOn w:val="DefaultParagraphFont"/>
    <w:rsid w:val="00AF2C19"/>
  </w:style>
  <w:style w:type="paragraph" w:customStyle="1" w:styleId="StyleStyle49ptBold3">
    <w:name w:val="Style Style4 + 9 pt Bold3"/>
    <w:basedOn w:val="Style4"/>
    <w:link w:val="StyleStyle49ptBold3Char"/>
    <w:qFormat/>
    <w:rsid w:val="00AF2C19"/>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AF2C19"/>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AF2C19"/>
    <w:rPr>
      <w:sz w:val="20"/>
      <w:u w:val="single"/>
    </w:rPr>
  </w:style>
  <w:style w:type="character" w:customStyle="1" w:styleId="ct-with-fmlt">
    <w:name w:val="ct-with-fmlt"/>
    <w:basedOn w:val="DefaultParagraphFont"/>
    <w:rsid w:val="00AF2C19"/>
  </w:style>
  <w:style w:type="paragraph" w:customStyle="1" w:styleId="StyleStyle49pt">
    <w:name w:val="Style Style4 + 9 pt"/>
    <w:basedOn w:val="Normal"/>
    <w:link w:val="StyleStyle49ptChar"/>
    <w:qFormat/>
    <w:rsid w:val="00AF2C19"/>
    <w:rPr>
      <w:rFonts w:eastAsia="Times New Roman"/>
      <w:u w:val="single"/>
    </w:rPr>
  </w:style>
  <w:style w:type="character" w:customStyle="1" w:styleId="StyleStyle49ptChar">
    <w:name w:val="Style Style4 + 9 pt Char"/>
    <w:basedOn w:val="DefaultParagraphFont"/>
    <w:link w:val="StyleStyle49pt"/>
    <w:rsid w:val="00AF2C19"/>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AF2C19"/>
    <w:rPr>
      <w:rFonts w:eastAsia="Times New Roman"/>
      <w:b/>
      <w:bCs/>
      <w:u w:val="single"/>
    </w:rPr>
  </w:style>
  <w:style w:type="character" w:customStyle="1" w:styleId="StyleStyle49ptBoldChar">
    <w:name w:val="Style Style4 + 9 pt Bold Char"/>
    <w:basedOn w:val="DefaultParagraphFont"/>
    <w:link w:val="StyleStyle49ptBold"/>
    <w:rsid w:val="00AF2C19"/>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AF2C1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F2C19"/>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AF2C1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F2C19"/>
    <w:rPr>
      <w:rFonts w:ascii="Arial" w:eastAsia="Times New Roman" w:hAnsi="Arial" w:cs="Arial"/>
      <w:b/>
      <w:bCs/>
      <w:szCs w:val="24"/>
      <w:u w:val="single"/>
    </w:rPr>
  </w:style>
  <w:style w:type="paragraph" w:customStyle="1" w:styleId="StyleUnderlined11pt">
    <w:name w:val="Style Underlined + 11 pt"/>
    <w:link w:val="StyleUnderlined11ptChar"/>
    <w:qFormat/>
    <w:rsid w:val="00AF2C1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F2C19"/>
    <w:rPr>
      <w:rFonts w:ascii="Arial" w:eastAsia="Times New Roman" w:hAnsi="Arial" w:cs="Arial"/>
      <w:szCs w:val="24"/>
      <w:u w:val="single"/>
    </w:rPr>
  </w:style>
  <w:style w:type="character" w:customStyle="1" w:styleId="newscontent">
    <w:name w:val="newscontent"/>
    <w:rsid w:val="00AF2C19"/>
  </w:style>
  <w:style w:type="character" w:customStyle="1" w:styleId="StyleUnderlinePatternClearYellow">
    <w:name w:val="Style Underline Pattern: Clear (Yellow)"/>
    <w:basedOn w:val="DefaultParagraphFont"/>
    <w:rsid w:val="00AF2C19"/>
    <w:rPr>
      <w:u w:val="single"/>
      <w:shd w:val="clear" w:color="auto" w:fill="00FF00"/>
    </w:rPr>
  </w:style>
  <w:style w:type="paragraph" w:customStyle="1" w:styleId="StyleUnderlineChar11pt3">
    <w:name w:val="Style Underline Char + 11 pt3"/>
    <w:link w:val="StyleUnderlineChar11pt3Char"/>
    <w:qFormat/>
    <w:rsid w:val="00AF2C19"/>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F2C19"/>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AF2C19"/>
    <w:rPr>
      <w:b w:val="0"/>
      <w:bCs/>
      <w:u w:val="single"/>
    </w:rPr>
  </w:style>
  <w:style w:type="paragraph" w:customStyle="1" w:styleId="Cite2">
    <w:name w:val="Cite 2"/>
    <w:basedOn w:val="Normal"/>
    <w:qFormat/>
    <w:rsid w:val="00AF2C19"/>
    <w:rPr>
      <w:rFonts w:eastAsia="MS Mincho"/>
      <w:b/>
      <w:u w:val="single"/>
    </w:rPr>
  </w:style>
  <w:style w:type="character" w:customStyle="1" w:styleId="StyleunderlineBold">
    <w:name w:val="Style underline + Bold"/>
    <w:basedOn w:val="underline"/>
    <w:rsid w:val="00AF2C19"/>
    <w:rPr>
      <w:rFonts w:ascii="Times New Roman" w:hAnsi="Times New Roman" w:cs="Times New Roman" w:hint="default"/>
      <w:b w:val="0"/>
      <w:bCs/>
      <w:sz w:val="20"/>
      <w:u w:val="single"/>
    </w:rPr>
  </w:style>
  <w:style w:type="paragraph" w:customStyle="1" w:styleId="cards0">
    <w:name w:val="cards"/>
    <w:basedOn w:val="Cites"/>
    <w:qFormat/>
    <w:rsid w:val="00AF2C1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AF2C19"/>
    <w:rPr>
      <w:sz w:val="20"/>
      <w:u w:val="single"/>
    </w:rPr>
  </w:style>
  <w:style w:type="character" w:customStyle="1" w:styleId="slug-pub-date">
    <w:name w:val="slug-pub-date"/>
    <w:basedOn w:val="DefaultParagraphFont"/>
    <w:rsid w:val="00AF2C19"/>
  </w:style>
  <w:style w:type="character" w:customStyle="1" w:styleId="slug-vol">
    <w:name w:val="slug-vol"/>
    <w:basedOn w:val="DefaultParagraphFont"/>
    <w:rsid w:val="00AF2C19"/>
  </w:style>
  <w:style w:type="character" w:customStyle="1" w:styleId="slug-issue">
    <w:name w:val="slug-issue"/>
    <w:basedOn w:val="DefaultParagraphFont"/>
    <w:rsid w:val="00AF2C19"/>
  </w:style>
  <w:style w:type="character" w:customStyle="1" w:styleId="slug-pages">
    <w:name w:val="slug-pages"/>
    <w:basedOn w:val="DefaultParagraphFont"/>
    <w:rsid w:val="00AF2C1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F2C19"/>
    <w:rPr>
      <w:b/>
      <w:bCs/>
      <w:strike w:val="0"/>
      <w:dstrike w:val="0"/>
      <w:sz w:val="24"/>
      <w:u w:val="none"/>
      <w:effect w:val="none"/>
    </w:rPr>
  </w:style>
  <w:style w:type="character" w:customStyle="1" w:styleId="tagchar">
    <w:name w:val="tagchar"/>
    <w:basedOn w:val="DefaultParagraphFont"/>
    <w:rsid w:val="00AF2C19"/>
  </w:style>
  <w:style w:type="character" w:customStyle="1" w:styleId="pmterms11">
    <w:name w:val="pmterms11"/>
    <w:basedOn w:val="DefaultParagraphFont"/>
    <w:rsid w:val="00AF2C19"/>
    <w:rPr>
      <w:b/>
      <w:bCs/>
      <w:i w:val="0"/>
      <w:iCs w:val="0"/>
      <w:color w:val="000000"/>
    </w:rPr>
  </w:style>
  <w:style w:type="character" w:customStyle="1" w:styleId="StyleUnderlineChar9ptBold">
    <w:name w:val="Style Underline Char + 9 pt Bold"/>
    <w:basedOn w:val="DefaultParagraphFont"/>
    <w:rsid w:val="00AF2C1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AF2C19"/>
    <w:rPr>
      <w:szCs w:val="24"/>
      <w:u w:val="single"/>
      <w:lang w:val="en-US" w:eastAsia="en-US" w:bidi="ar-SA"/>
    </w:rPr>
  </w:style>
  <w:style w:type="character" w:customStyle="1" w:styleId="BoldandUnderlineChar2Char1">
    <w:name w:val="Bold and Underline Char2 Char1"/>
    <w:basedOn w:val="DefaultParagraphFont"/>
    <w:rsid w:val="00AF2C1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F2C1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F2C19"/>
    <w:rPr>
      <w:szCs w:val="24"/>
      <w:u w:val="single"/>
      <w:lang w:val="en-US" w:eastAsia="en-US" w:bidi="ar-SA"/>
    </w:rPr>
  </w:style>
  <w:style w:type="paragraph" w:customStyle="1" w:styleId="Language">
    <w:name w:val="Language"/>
    <w:basedOn w:val="Normal"/>
    <w:link w:val="LanguageChar"/>
    <w:qFormat/>
    <w:rsid w:val="00AF2C19"/>
    <w:rPr>
      <w:rFonts w:eastAsia="Times New Roman"/>
      <w:strike/>
      <w:szCs w:val="20"/>
    </w:rPr>
  </w:style>
  <w:style w:type="character" w:customStyle="1" w:styleId="LanguageChar">
    <w:name w:val="Language Char"/>
    <w:basedOn w:val="DefaultParagraphFont"/>
    <w:link w:val="Language"/>
    <w:rsid w:val="00AF2C19"/>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AF2C19"/>
    <w:rPr>
      <w:rFonts w:eastAsia="Times New Roman"/>
      <w:u w:val="single"/>
    </w:rPr>
  </w:style>
  <w:style w:type="character" w:customStyle="1" w:styleId="UnderlineChar3Char">
    <w:name w:val="Underline Char3 Char"/>
    <w:basedOn w:val="DefaultParagraphFont"/>
    <w:link w:val="UnderlineChar3"/>
    <w:rsid w:val="00AF2C19"/>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AF2C19"/>
    <w:rPr>
      <w:rFonts w:eastAsia="Times New Roman"/>
      <w:b/>
      <w:u w:val="single"/>
    </w:rPr>
  </w:style>
  <w:style w:type="character" w:customStyle="1" w:styleId="BoldandUnderlineChar3CharChar">
    <w:name w:val="Bold and Underline Char3 Char Char"/>
    <w:basedOn w:val="DefaultParagraphFont"/>
    <w:link w:val="BoldandUnderlineChar3Char"/>
    <w:rsid w:val="00AF2C19"/>
    <w:rPr>
      <w:rFonts w:ascii="Times New Roman" w:eastAsia="Times New Roman" w:hAnsi="Times New Roman" w:cs="Times New Roman"/>
      <w:b/>
      <w:u w:val="single"/>
    </w:rPr>
  </w:style>
  <w:style w:type="character" w:customStyle="1" w:styleId="UnderlineChar1">
    <w:name w:val="Underline Char1"/>
    <w:basedOn w:val="DefaultParagraphFont"/>
    <w:rsid w:val="00AF2C19"/>
    <w:rPr>
      <w:szCs w:val="24"/>
      <w:u w:val="single"/>
      <w:lang w:val="en-US" w:eastAsia="en-US" w:bidi="ar-SA"/>
    </w:rPr>
  </w:style>
  <w:style w:type="character" w:customStyle="1" w:styleId="BoldandUnderlineChar1Char2Char">
    <w:name w:val="Bold and Underline Char1 Char2 Char"/>
    <w:basedOn w:val="DefaultParagraphFont"/>
    <w:rsid w:val="00AF2C19"/>
    <w:rPr>
      <w:b/>
      <w:szCs w:val="24"/>
      <w:u w:val="single"/>
      <w:lang w:val="en-US" w:eastAsia="en-US" w:bidi="ar-SA"/>
    </w:rPr>
  </w:style>
  <w:style w:type="paragraph" w:customStyle="1" w:styleId="HotRoute">
    <w:name w:val="Hot Route"/>
    <w:basedOn w:val="Normal"/>
    <w:link w:val="HotRouteChar0"/>
    <w:qFormat/>
    <w:rsid w:val="00AF2C19"/>
    <w:pPr>
      <w:ind w:left="144"/>
    </w:pPr>
    <w:rPr>
      <w:rFonts w:eastAsia="Times New Roman"/>
    </w:rPr>
  </w:style>
  <w:style w:type="character" w:customStyle="1" w:styleId="Style12ptBoldUnderline1">
    <w:name w:val="Style 12 pt Bold Underline1"/>
    <w:basedOn w:val="DefaultParagraphFont"/>
    <w:rsid w:val="00AF2C19"/>
    <w:rPr>
      <w:b/>
      <w:bCs/>
      <w:sz w:val="24"/>
      <w:u w:val="single"/>
    </w:rPr>
  </w:style>
  <w:style w:type="character" w:customStyle="1" w:styleId="StyleEmphasisArial12ptBoldNotItalic">
    <w:name w:val="Style Emphasis + Arial 12 pt Bold Not Italic"/>
    <w:basedOn w:val="Emphasis"/>
    <w:rsid w:val="00AF2C1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F2C19"/>
    <w:rPr>
      <w:rFonts w:ascii="SimSun" w:hAnsi="SimSun"/>
      <w:sz w:val="15"/>
      <w:lang w:eastAsia="zh-CN"/>
    </w:rPr>
  </w:style>
  <w:style w:type="paragraph" w:customStyle="1" w:styleId="UnreadText">
    <w:name w:val="Unread Text"/>
    <w:basedOn w:val="Normal"/>
    <w:next w:val="Normal"/>
    <w:link w:val="UnreadTextChar"/>
    <w:autoRedefine/>
    <w:qFormat/>
    <w:rsid w:val="00AF2C19"/>
    <w:pPr>
      <w:ind w:left="360"/>
    </w:pPr>
    <w:rPr>
      <w:rFonts w:ascii="SimSun" w:hAnsi="SimSun" w:cstheme="minorBidi"/>
      <w:sz w:val="15"/>
      <w:lang w:eastAsia="zh-CN"/>
    </w:rPr>
  </w:style>
  <w:style w:type="character" w:customStyle="1" w:styleId="smallChar">
    <w:name w:val="small Char"/>
    <w:rsid w:val="00AF2C19"/>
    <w:rPr>
      <w:rFonts w:ascii="Calibri" w:eastAsia="Calibri" w:hAnsi="Calibri" w:cs="Calibri"/>
      <w:sz w:val="16"/>
      <w:szCs w:val="20"/>
      <w:lang w:val="x-none" w:eastAsia="x-none"/>
    </w:rPr>
  </w:style>
  <w:style w:type="paragraph" w:customStyle="1" w:styleId="HotRoute0">
    <w:name w:val="Hot Route!"/>
    <w:basedOn w:val="Normal"/>
    <w:qFormat/>
    <w:rsid w:val="00AF2C1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F2C19"/>
    <w:rPr>
      <w:rFonts w:ascii="Times New Roman" w:hAnsi="Times New Roman" w:cs="Times New Roman"/>
      <w:sz w:val="16"/>
      <w:szCs w:val="16"/>
    </w:rPr>
  </w:style>
  <w:style w:type="character" w:customStyle="1" w:styleId="BodyText2Char1">
    <w:name w:val="Body Text 2 Char1"/>
    <w:basedOn w:val="DefaultParagraphFont"/>
    <w:semiHidden/>
    <w:rsid w:val="00AF2C19"/>
    <w:rPr>
      <w:rFonts w:ascii="Times New Roman" w:hAnsi="Times New Roman" w:cs="Times New Roman"/>
      <w:sz w:val="20"/>
    </w:rPr>
  </w:style>
  <w:style w:type="character" w:customStyle="1" w:styleId="Heading2Char1CharCharCharCharCharC">
    <w:name w:val="Heading 2 Char1 Char Char Char Char Char C"/>
    <w:rsid w:val="00AF2C19"/>
    <w:rPr>
      <w:rFonts w:cs="Arial"/>
      <w:b/>
      <w:bCs/>
      <w:iCs/>
      <w:sz w:val="24"/>
      <w:szCs w:val="28"/>
      <w:lang w:val="en-US" w:eastAsia="en-US" w:bidi="ar-SA"/>
    </w:rPr>
  </w:style>
  <w:style w:type="character" w:customStyle="1" w:styleId="underline1">
    <w:name w:val="underline1"/>
    <w:basedOn w:val="DefaultParagraphFont"/>
    <w:rsid w:val="00AF2C19"/>
    <w:rPr>
      <w:u w:val="single"/>
    </w:rPr>
  </w:style>
  <w:style w:type="character" w:customStyle="1" w:styleId="author">
    <w:name w:val="author"/>
    <w:basedOn w:val="DefaultParagraphFont"/>
    <w:rsid w:val="00AF2C19"/>
    <w:rPr>
      <w:rFonts w:ascii="Times New Roman" w:hAnsi="Times New Roman"/>
      <w:b/>
      <w:sz w:val="24"/>
    </w:rPr>
  </w:style>
  <w:style w:type="character" w:customStyle="1" w:styleId="FontStyle291">
    <w:name w:val="Font Style291"/>
    <w:basedOn w:val="DefaultParagraphFont"/>
    <w:uiPriority w:val="99"/>
    <w:rsid w:val="00AF2C1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F2C1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F2C1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F2C19"/>
    <w:rPr>
      <w:rFonts w:ascii="Times New Roman" w:eastAsia="Times New Roman" w:hAnsi="Times New Roman" w:cs="Times New Roman"/>
    </w:rPr>
  </w:style>
  <w:style w:type="paragraph" w:customStyle="1" w:styleId="Cards1">
    <w:name w:val="Cards1"/>
    <w:basedOn w:val="Normal"/>
    <w:link w:val="Cards1Char"/>
    <w:qFormat/>
    <w:rsid w:val="00AF2C19"/>
    <w:pPr>
      <w:ind w:left="288"/>
    </w:pPr>
    <w:rPr>
      <w:rFonts w:eastAsia="Times New Roman"/>
      <w:u w:val="single"/>
    </w:rPr>
  </w:style>
  <w:style w:type="character" w:customStyle="1" w:styleId="Cards1Char">
    <w:name w:val="Cards1 Char"/>
    <w:basedOn w:val="DefaultParagraphFont"/>
    <w:link w:val="Cards1"/>
    <w:rsid w:val="00AF2C19"/>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AF2C1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F2C19"/>
    <w:rPr>
      <w:rFonts w:ascii="Arial" w:eastAsia="Calibri" w:hAnsi="Arial" w:cs="Arial"/>
      <w:u w:val="single"/>
    </w:rPr>
  </w:style>
  <w:style w:type="character" w:customStyle="1" w:styleId="EmphasizeThis">
    <w:name w:val="EmphasizeThis"/>
    <w:rsid w:val="00AF2C19"/>
    <w:rPr>
      <w:rFonts w:ascii="Georgia" w:hAnsi="Georgia"/>
      <w:b/>
      <w:iCs/>
      <w:sz w:val="24"/>
      <w:u w:val="thick"/>
    </w:rPr>
  </w:style>
  <w:style w:type="paragraph" w:customStyle="1" w:styleId="Stylecard8pt">
    <w:name w:val="Style card + 8 pt"/>
    <w:basedOn w:val="card"/>
    <w:link w:val="Stylecard8ptChar"/>
    <w:qFormat/>
    <w:rsid w:val="00AF2C19"/>
    <w:rPr>
      <w:rFonts w:ascii="Georgia" w:hAnsi="Georgia"/>
      <w:bCs/>
      <w:color w:val="000000"/>
      <w:lang w:eastAsia="ar-SA"/>
    </w:rPr>
  </w:style>
  <w:style w:type="character" w:customStyle="1" w:styleId="Stylecard8ptChar">
    <w:name w:val="Style card + 8 pt Char"/>
    <w:basedOn w:val="cardChar"/>
    <w:link w:val="Stylecard8pt"/>
    <w:rsid w:val="00AF2C19"/>
    <w:rPr>
      <w:rFonts w:ascii="Georgia" w:hAnsi="Georgia" w:cs="Times New Roman"/>
      <w:bCs/>
      <w:color w:val="000000"/>
      <w:sz w:val="16"/>
      <w:lang w:eastAsia="ar-SA"/>
    </w:rPr>
  </w:style>
  <w:style w:type="character" w:customStyle="1" w:styleId="bhl">
    <w:name w:val="bhl"/>
    <w:basedOn w:val="DefaultParagraphFont"/>
    <w:rsid w:val="00AF2C19"/>
  </w:style>
  <w:style w:type="paragraph" w:customStyle="1" w:styleId="TagGA11">
    <w:name w:val="Tag GA 11"/>
    <w:basedOn w:val="TOC1"/>
    <w:qFormat/>
    <w:rsid w:val="00AF2C19"/>
    <w:pPr>
      <w:spacing w:before="0" w:after="160"/>
    </w:pPr>
    <w:rPr>
      <w:rFonts w:ascii="Georgia" w:eastAsia="Calibri" w:hAnsi="Georgia"/>
      <w:u w:val="none"/>
      <w:lang w:bidi="ar-SA"/>
    </w:rPr>
  </w:style>
  <w:style w:type="paragraph" w:customStyle="1" w:styleId="CiteCard">
    <w:name w:val="Cite/Card"/>
    <w:basedOn w:val="TOC2"/>
    <w:qFormat/>
    <w:rsid w:val="00AF2C1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F2C19"/>
    <w:rPr>
      <w:rFonts w:ascii="Georgia" w:eastAsia="Times New Roman" w:hAnsi="Georgia" w:hint="default"/>
      <w:sz w:val="22"/>
      <w:u w:val="single"/>
      <w:lang w:eastAsia="zh-CN"/>
    </w:rPr>
  </w:style>
  <w:style w:type="character" w:customStyle="1" w:styleId="addmd">
    <w:name w:val="addmd"/>
    <w:basedOn w:val="DefaultParagraphFont"/>
    <w:rsid w:val="00AF2C19"/>
  </w:style>
  <w:style w:type="character" w:customStyle="1" w:styleId="UnderlinedTextCharChar">
    <w:name w:val="Underlined Text Char Char"/>
    <w:basedOn w:val="DefaultParagraphFont"/>
    <w:rsid w:val="00AF2C19"/>
    <w:rPr>
      <w:rFonts w:cs="Arial"/>
      <w:bCs/>
      <w:noProof w:val="0"/>
      <w:szCs w:val="26"/>
      <w:u w:val="single"/>
      <w:lang w:val="en-US" w:eastAsia="en-US" w:bidi="ar-SA"/>
    </w:rPr>
  </w:style>
  <w:style w:type="character" w:customStyle="1" w:styleId="CardText1Char">
    <w:name w:val="Card Text 1 Char"/>
    <w:rsid w:val="00AF2C19"/>
    <w:rPr>
      <w:rFonts w:ascii="Georgia" w:hAnsi="Georgia"/>
      <w:color w:val="000000"/>
      <w:sz w:val="22"/>
      <w:szCs w:val="22"/>
      <w:u w:val="single"/>
    </w:rPr>
  </w:style>
  <w:style w:type="character" w:customStyle="1" w:styleId="BoldUnderlining">
    <w:name w:val="Bold Underlining"/>
    <w:rsid w:val="00AF2C19"/>
    <w:rPr>
      <w:u w:val="single"/>
    </w:rPr>
  </w:style>
  <w:style w:type="character" w:customStyle="1" w:styleId="Intemphasis">
    <w:name w:val="Intemphasis"/>
    <w:uiPriority w:val="1"/>
    <w:qFormat/>
    <w:rsid w:val="00AF2C1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AF2C19"/>
    <w:pPr>
      <w:ind w:left="288" w:right="288"/>
    </w:pPr>
    <w:rPr>
      <w:szCs w:val="16"/>
    </w:rPr>
  </w:style>
  <w:style w:type="character" w:customStyle="1" w:styleId="cardtextChar3">
    <w:name w:val="cardtext Char"/>
    <w:basedOn w:val="DefaultParagraphFont"/>
    <w:link w:val="cardtext2"/>
    <w:rsid w:val="00AF2C19"/>
    <w:rPr>
      <w:rFonts w:ascii="Times New Roman" w:hAnsi="Times New Roman" w:cs="Times New Roman"/>
      <w:szCs w:val="16"/>
    </w:rPr>
  </w:style>
  <w:style w:type="character" w:customStyle="1" w:styleId="BoldUnderlineChar10">
    <w:name w:val="BoldUnderline Char1"/>
    <w:rsid w:val="00AF2C1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F2C19"/>
    <w:pPr>
      <w:spacing w:after="200"/>
      <w:contextualSpacing/>
    </w:pPr>
    <w:rPr>
      <w:rFonts w:eastAsia="Calibri"/>
      <w:u w:val="single"/>
    </w:rPr>
  </w:style>
  <w:style w:type="character" w:customStyle="1" w:styleId="UnderlinedCardTextChar">
    <w:name w:val="Underlined Card Text Char"/>
    <w:link w:val="UnderlinedCardText"/>
    <w:rsid w:val="00AF2C19"/>
    <w:rPr>
      <w:rFonts w:ascii="Times New Roman" w:eastAsia="Calibri" w:hAnsi="Times New Roman" w:cs="Times New Roman"/>
      <w:u w:val="single"/>
    </w:rPr>
  </w:style>
  <w:style w:type="character" w:customStyle="1" w:styleId="Hyperlink6">
    <w:name w:val="Hyperlink6"/>
    <w:basedOn w:val="DefaultParagraphFont"/>
    <w:rsid w:val="00AF2C19"/>
    <w:rPr>
      <w:color w:val="3300CC"/>
      <w:u w:val="single"/>
    </w:rPr>
  </w:style>
  <w:style w:type="paragraph" w:customStyle="1" w:styleId="Tag12">
    <w:name w:val="Tag12"/>
    <w:basedOn w:val="Normal"/>
    <w:qFormat/>
    <w:rsid w:val="00AF2C19"/>
    <w:pPr>
      <w:contextualSpacing/>
    </w:pPr>
    <w:rPr>
      <w:rFonts w:eastAsia="Cambria"/>
      <w:b/>
    </w:rPr>
  </w:style>
  <w:style w:type="character" w:customStyle="1" w:styleId="citation">
    <w:name w:val="citation"/>
    <w:basedOn w:val="DefaultParagraphFont"/>
    <w:rsid w:val="00AF2C19"/>
  </w:style>
  <w:style w:type="paragraph" w:customStyle="1" w:styleId="UnderlineText">
    <w:name w:val="Underline Text"/>
    <w:basedOn w:val="Normal"/>
    <w:link w:val="UnderlineTextChar"/>
    <w:qFormat/>
    <w:rsid w:val="00AF2C19"/>
    <w:pPr>
      <w:ind w:left="288"/>
    </w:pPr>
    <w:rPr>
      <w:rFonts w:eastAsia="Times New Roman"/>
      <w:u w:val="single"/>
    </w:rPr>
  </w:style>
  <w:style w:type="character" w:customStyle="1" w:styleId="UnderlineTextChar">
    <w:name w:val="Underline Text Char"/>
    <w:basedOn w:val="DefaultParagraphFont"/>
    <w:link w:val="UnderlineText"/>
    <w:rsid w:val="00AF2C19"/>
    <w:rPr>
      <w:rFonts w:ascii="Times New Roman" w:eastAsia="Times New Roman" w:hAnsi="Times New Roman" w:cs="Times New Roman"/>
      <w:u w:val="single"/>
    </w:rPr>
  </w:style>
  <w:style w:type="character" w:customStyle="1" w:styleId="il">
    <w:name w:val="il"/>
    <w:basedOn w:val="DefaultParagraphFont"/>
    <w:rsid w:val="00AF2C19"/>
  </w:style>
  <w:style w:type="character" w:customStyle="1" w:styleId="commentstext">
    <w:name w:val="comments_text"/>
    <w:uiPriority w:val="99"/>
    <w:rsid w:val="00AF2C19"/>
    <w:rPr>
      <w:rFonts w:cs="Times New Roman"/>
    </w:rPr>
  </w:style>
  <w:style w:type="paragraph" w:customStyle="1" w:styleId="Heading42">
    <w:name w:val="Heading 42"/>
    <w:basedOn w:val="Normal"/>
    <w:qFormat/>
    <w:rsid w:val="00AF2C19"/>
    <w:rPr>
      <w:rFonts w:eastAsia="Times New Roman"/>
    </w:rPr>
  </w:style>
  <w:style w:type="paragraph" w:customStyle="1" w:styleId="DebateNormal">
    <w:name w:val="DebateNormal"/>
    <w:basedOn w:val="Normal"/>
    <w:link w:val="DebateNormalChar"/>
    <w:qFormat/>
    <w:rsid w:val="00AF2C19"/>
    <w:pPr>
      <w:spacing w:line="276" w:lineRule="auto"/>
    </w:pPr>
    <w:rPr>
      <w:rFonts w:eastAsia="Calibri"/>
      <w:szCs w:val="20"/>
    </w:rPr>
  </w:style>
  <w:style w:type="character" w:customStyle="1" w:styleId="DebateNormalChar">
    <w:name w:val="DebateNormal Char"/>
    <w:basedOn w:val="DefaultParagraphFont"/>
    <w:link w:val="DebateNormal"/>
    <w:rsid w:val="00AF2C19"/>
    <w:rPr>
      <w:rFonts w:ascii="Times New Roman" w:eastAsia="Calibri" w:hAnsi="Times New Roman" w:cs="Times New Roman"/>
      <w:szCs w:val="20"/>
    </w:rPr>
  </w:style>
  <w:style w:type="paragraph" w:customStyle="1" w:styleId="DebateEmphasis">
    <w:name w:val="DebateEmphasis"/>
    <w:basedOn w:val="Normal"/>
    <w:link w:val="DebateEmphasisChar"/>
    <w:qFormat/>
    <w:rsid w:val="00AF2C1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F2C19"/>
    <w:rPr>
      <w:rFonts w:ascii="Times New Roman" w:eastAsia="Calibri" w:hAnsi="Times New Roman" w:cs="Times New Roman"/>
      <w:b/>
      <w:szCs w:val="20"/>
      <w:u w:val="single"/>
    </w:rPr>
  </w:style>
  <w:style w:type="paragraph" w:customStyle="1" w:styleId="NormalCite">
    <w:name w:val="NormalCite"/>
    <w:link w:val="NormalCiteChar"/>
    <w:qFormat/>
    <w:rsid w:val="00AF2C19"/>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AF2C19"/>
    <w:rPr>
      <w:rFonts w:ascii="Times New Roman" w:eastAsia="SimSun" w:hAnsi="Times New Roman" w:cs="Times New Roman"/>
      <w:sz w:val="18"/>
    </w:rPr>
  </w:style>
  <w:style w:type="character" w:customStyle="1" w:styleId="articletext">
    <w:name w:val="articletext"/>
    <w:basedOn w:val="DefaultParagraphFont"/>
    <w:rsid w:val="00AF2C19"/>
  </w:style>
  <w:style w:type="character" w:customStyle="1" w:styleId="grey10">
    <w:name w:val="grey10"/>
    <w:basedOn w:val="DefaultParagraphFont"/>
    <w:rsid w:val="00AF2C19"/>
  </w:style>
  <w:style w:type="character" w:customStyle="1" w:styleId="navy13bd">
    <w:name w:val="navy13bd"/>
    <w:basedOn w:val="DefaultParagraphFont"/>
    <w:rsid w:val="00AF2C19"/>
  </w:style>
  <w:style w:type="character" w:customStyle="1" w:styleId="Style9ptUnderline2">
    <w:name w:val="Style 9 pt Underline2"/>
    <w:basedOn w:val="DefaultParagraphFont"/>
    <w:rsid w:val="00AF2C19"/>
    <w:rPr>
      <w:sz w:val="20"/>
      <w:u w:val="single"/>
    </w:rPr>
  </w:style>
  <w:style w:type="character" w:customStyle="1" w:styleId="Style9ptBoldUnderline1">
    <w:name w:val="Style 9 pt Bold Underline1"/>
    <w:basedOn w:val="DefaultParagraphFont"/>
    <w:rsid w:val="00AF2C19"/>
    <w:rPr>
      <w:b/>
      <w:bCs/>
      <w:sz w:val="20"/>
      <w:u w:val="single"/>
    </w:rPr>
  </w:style>
  <w:style w:type="character" w:customStyle="1" w:styleId="TagsCharChar">
    <w:name w:val="Tags Char Char"/>
    <w:basedOn w:val="DefaultParagraphFont"/>
    <w:rsid w:val="00AF2C19"/>
    <w:rPr>
      <w:rFonts w:eastAsia="SimSun"/>
      <w:b/>
      <w:sz w:val="24"/>
      <w:lang w:val="en-US" w:eastAsia="zh-CN" w:bidi="ar-SA"/>
    </w:rPr>
  </w:style>
  <w:style w:type="paragraph" w:customStyle="1" w:styleId="cardCharCharCharChar">
    <w:name w:val="card Char Char Char Char"/>
    <w:basedOn w:val="Normal"/>
    <w:qFormat/>
    <w:rsid w:val="00AF2C1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AF2C19"/>
    <w:rPr>
      <w:rFonts w:eastAsia="Times New Roman"/>
      <w:u w:val="single"/>
    </w:rPr>
  </w:style>
  <w:style w:type="character" w:customStyle="1" w:styleId="CARDChar0">
    <w:name w:val="CARD Char"/>
    <w:basedOn w:val="DefaultParagraphFont"/>
    <w:link w:val="CARD0"/>
    <w:rsid w:val="00AF2C19"/>
    <w:rPr>
      <w:rFonts w:ascii="Times New Roman" w:eastAsia="Times New Roman" w:hAnsi="Times New Roman" w:cs="Times New Roman"/>
      <w:u w:val="single"/>
    </w:rPr>
  </w:style>
  <w:style w:type="paragraph" w:customStyle="1" w:styleId="Normal2">
    <w:name w:val="Normal2"/>
    <w:basedOn w:val="Normal"/>
    <w:qFormat/>
    <w:rsid w:val="00AF2C19"/>
    <w:rPr>
      <w:rFonts w:eastAsia="Times New Roman"/>
    </w:rPr>
  </w:style>
  <w:style w:type="character" w:customStyle="1" w:styleId="Style11ptThickunderline">
    <w:name w:val="Style 11 pt Thick underline"/>
    <w:rsid w:val="00AF2C19"/>
    <w:rPr>
      <w:rFonts w:ascii="Times New Roman" w:hAnsi="Times New Roman"/>
      <w:sz w:val="20"/>
      <w:u w:val="single"/>
    </w:rPr>
  </w:style>
  <w:style w:type="character" w:customStyle="1" w:styleId="Style11ptBoldThickunderline">
    <w:name w:val="Style 11 pt Bold Thick underline"/>
    <w:rsid w:val="00AF2C1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AF2C1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F2C19"/>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AF2C19"/>
    <w:rPr>
      <w:u w:val="single"/>
    </w:rPr>
  </w:style>
  <w:style w:type="character" w:customStyle="1" w:styleId="StyleUnderlineBoldIndent11ptChar">
    <w:name w:val="Style Underline + Bold Indent + 11 pt Char"/>
    <w:link w:val="StyleUnderlineBoldIndent11pt"/>
    <w:rsid w:val="00AF2C19"/>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AF2C19"/>
    <w:rPr>
      <w:b/>
      <w:bCs/>
      <w:u w:val="single"/>
    </w:rPr>
  </w:style>
  <w:style w:type="character" w:customStyle="1" w:styleId="StyleUnderlineBoldIndent11ptBoldChar">
    <w:name w:val="Style Underline + Bold Indent + 11 pt Bold Char"/>
    <w:link w:val="StyleUnderlineBoldIndent11ptBold"/>
    <w:rsid w:val="00AF2C19"/>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AF2C19"/>
    <w:rPr>
      <w:bCs/>
      <w:u w:val="single"/>
    </w:rPr>
  </w:style>
  <w:style w:type="paragraph" w:customStyle="1" w:styleId="author-name">
    <w:name w:val="author-name"/>
    <w:basedOn w:val="Normal"/>
    <w:qFormat/>
    <w:rsid w:val="00AF2C19"/>
    <w:pPr>
      <w:spacing w:before="100" w:beforeAutospacing="1" w:after="100" w:afterAutospacing="1"/>
    </w:pPr>
    <w:rPr>
      <w:rFonts w:eastAsia="Times New Roman"/>
    </w:rPr>
  </w:style>
  <w:style w:type="paragraph" w:customStyle="1" w:styleId="author-credentials">
    <w:name w:val="author-credentials"/>
    <w:basedOn w:val="Normal"/>
    <w:qFormat/>
    <w:rsid w:val="00AF2C1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F2C19"/>
    <w:rPr>
      <w:rFonts w:ascii="Consolas" w:hAnsi="Consolas" w:cs="Consolas"/>
      <w:sz w:val="20"/>
      <w:szCs w:val="20"/>
    </w:rPr>
  </w:style>
  <w:style w:type="character" w:customStyle="1" w:styleId="headline">
    <w:name w:val="headline"/>
    <w:basedOn w:val="DefaultParagraphFont"/>
    <w:rsid w:val="00AF2C19"/>
  </w:style>
  <w:style w:type="character" w:customStyle="1" w:styleId="yshortcuts">
    <w:name w:val="yshortcuts"/>
    <w:basedOn w:val="DefaultParagraphFont"/>
    <w:rsid w:val="00AF2C19"/>
  </w:style>
  <w:style w:type="character" w:customStyle="1" w:styleId="HotRouteChar0">
    <w:name w:val="Hot Route Char"/>
    <w:link w:val="HotRoute"/>
    <w:rsid w:val="00AF2C19"/>
    <w:rPr>
      <w:rFonts w:ascii="Times New Roman" w:eastAsia="Times New Roman" w:hAnsi="Times New Roman" w:cs="Times New Roman"/>
    </w:rPr>
  </w:style>
  <w:style w:type="paragraph" w:styleId="PlainText">
    <w:name w:val="Plain Text"/>
    <w:basedOn w:val="Normal"/>
    <w:link w:val="PlainTextChar"/>
    <w:rsid w:val="00AF2C19"/>
    <w:rPr>
      <w:rFonts w:ascii="Courier New" w:eastAsia="Times New Roman" w:hAnsi="Courier New" w:cs="Courier New"/>
      <w:szCs w:val="20"/>
    </w:rPr>
  </w:style>
  <w:style w:type="character" w:customStyle="1" w:styleId="PlainTextChar">
    <w:name w:val="Plain Text Char"/>
    <w:basedOn w:val="DefaultParagraphFont"/>
    <w:link w:val="PlainText"/>
    <w:rsid w:val="00AF2C19"/>
    <w:rPr>
      <w:rFonts w:ascii="Courier New" w:eastAsia="Times New Roman" w:hAnsi="Courier New" w:cs="Courier New"/>
      <w:szCs w:val="20"/>
    </w:rPr>
  </w:style>
  <w:style w:type="paragraph" w:customStyle="1" w:styleId="Microtext0">
    <w:name w:val="Microtext"/>
    <w:basedOn w:val="Normal"/>
    <w:next w:val="Normal"/>
    <w:link w:val="MicrotextChar0"/>
    <w:qFormat/>
    <w:rsid w:val="00AF2C19"/>
    <w:rPr>
      <w:sz w:val="12"/>
    </w:rPr>
  </w:style>
  <w:style w:type="character" w:customStyle="1" w:styleId="MicrotextChar0">
    <w:name w:val="Microtext Char"/>
    <w:link w:val="Microtext0"/>
    <w:rsid w:val="00AF2C19"/>
    <w:rPr>
      <w:rFonts w:ascii="Times New Roman" w:hAnsi="Times New Roman" w:cs="Times New Roman"/>
      <w:sz w:val="12"/>
    </w:rPr>
  </w:style>
  <w:style w:type="paragraph" w:customStyle="1" w:styleId="Style6">
    <w:name w:val="Style6"/>
    <w:basedOn w:val="Normal"/>
    <w:link w:val="Style6Char"/>
    <w:autoRedefine/>
    <w:qFormat/>
    <w:rsid w:val="00AF2C19"/>
    <w:rPr>
      <w:b/>
    </w:rPr>
  </w:style>
  <w:style w:type="character" w:customStyle="1" w:styleId="Style6Char">
    <w:name w:val="Style6 Char"/>
    <w:basedOn w:val="DefaultParagraphFont"/>
    <w:link w:val="Style6"/>
    <w:rsid w:val="00AF2C19"/>
    <w:rPr>
      <w:rFonts w:ascii="Times New Roman" w:hAnsi="Times New Roman" w:cs="Times New Roman"/>
      <w:b/>
    </w:rPr>
  </w:style>
  <w:style w:type="paragraph" w:customStyle="1" w:styleId="Style11">
    <w:name w:val="Style11"/>
    <w:basedOn w:val="Normal"/>
    <w:link w:val="Style11Char"/>
    <w:qFormat/>
    <w:rsid w:val="00AF2C19"/>
    <w:rPr>
      <w:rFonts w:eastAsia="Times New Roman"/>
      <w:b/>
      <w:szCs w:val="20"/>
      <w:u w:val="thick"/>
    </w:rPr>
  </w:style>
  <w:style w:type="paragraph" w:customStyle="1" w:styleId="Style12">
    <w:name w:val="Style12"/>
    <w:basedOn w:val="Normal"/>
    <w:link w:val="Style12Char"/>
    <w:qFormat/>
    <w:rsid w:val="00AF2C19"/>
    <w:rPr>
      <w:rFonts w:eastAsia="Times New Roman"/>
      <w:b/>
      <w:u w:val="thick"/>
    </w:rPr>
  </w:style>
  <w:style w:type="character" w:customStyle="1" w:styleId="Style11Char">
    <w:name w:val="Style11 Char"/>
    <w:basedOn w:val="DefaultParagraphFont"/>
    <w:link w:val="Style11"/>
    <w:rsid w:val="00AF2C19"/>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AF2C19"/>
    <w:rPr>
      <w:rFonts w:ascii="Times New Roman" w:eastAsia="Times New Roman" w:hAnsi="Times New Roman" w:cs="Times New Roman"/>
      <w:b/>
      <w:u w:val="thick"/>
    </w:rPr>
  </w:style>
  <w:style w:type="character" w:customStyle="1" w:styleId="caps-label">
    <w:name w:val="caps-label"/>
    <w:basedOn w:val="DefaultParagraphFont"/>
    <w:rsid w:val="00AF2C19"/>
  </w:style>
  <w:style w:type="character" w:customStyle="1" w:styleId="wikiexternallink">
    <w:name w:val="wikiexternallink"/>
    <w:basedOn w:val="DefaultParagraphFont"/>
    <w:rsid w:val="00AF2C19"/>
  </w:style>
  <w:style w:type="character" w:customStyle="1" w:styleId="StyleStyleBoldUnderlineIntenseEmphasisUnderlineapple-style-s">
    <w:name w:val="Style Style Bold UnderlineIntense EmphasisUnderlineapple-style-s..."/>
    <w:basedOn w:val="DefaultParagraphFont"/>
    <w:rsid w:val="00AF2C19"/>
    <w:rPr>
      <w:b w:val="0"/>
      <w:bCs w:val="0"/>
      <w:sz w:val="22"/>
      <w:u w:val="single"/>
      <w:bdr w:val="none" w:sz="0" w:space="0" w:color="auto"/>
    </w:rPr>
  </w:style>
  <w:style w:type="paragraph" w:customStyle="1" w:styleId="blocktitle0">
    <w:name w:val="block title"/>
    <w:basedOn w:val="Normal"/>
    <w:link w:val="blocktitleChar0"/>
    <w:autoRedefine/>
    <w:qFormat/>
    <w:rsid w:val="00AF2C19"/>
    <w:pPr>
      <w:spacing w:after="240"/>
      <w:jc w:val="center"/>
      <w:outlineLvl w:val="0"/>
    </w:pPr>
    <w:rPr>
      <w:rFonts w:eastAsia="Calibri"/>
      <w:b/>
      <w:caps/>
      <w:sz w:val="28"/>
      <w:szCs w:val="28"/>
      <w:lang w:val="es-ES"/>
    </w:rPr>
  </w:style>
  <w:style w:type="character" w:customStyle="1" w:styleId="UnderlineCard">
    <w:name w:val="Underline Card"/>
    <w:uiPriority w:val="6"/>
    <w:qFormat/>
    <w:rsid w:val="00AF2C19"/>
    <w:rPr>
      <w:rFonts w:ascii="Arial" w:hAnsi="Arial"/>
      <w:b w:val="0"/>
      <w:bCs/>
      <w:sz w:val="20"/>
      <w:u w:val="single"/>
    </w:rPr>
  </w:style>
  <w:style w:type="character" w:customStyle="1" w:styleId="story-author">
    <w:name w:val="story-author"/>
    <w:basedOn w:val="DefaultParagraphFont"/>
    <w:rsid w:val="00AF2C19"/>
  </w:style>
  <w:style w:type="paragraph" w:customStyle="1" w:styleId="type">
    <w:name w:val="type"/>
    <w:basedOn w:val="Normal"/>
    <w:qFormat/>
    <w:rsid w:val="00AF2C19"/>
    <w:pPr>
      <w:spacing w:before="100" w:beforeAutospacing="1" w:after="100" w:afterAutospacing="1"/>
    </w:pPr>
    <w:rPr>
      <w:rFonts w:eastAsia="Times New Roman"/>
    </w:rPr>
  </w:style>
  <w:style w:type="character" w:customStyle="1" w:styleId="institution">
    <w:name w:val="institution"/>
    <w:basedOn w:val="DefaultParagraphFont"/>
    <w:rsid w:val="00AF2C19"/>
  </w:style>
  <w:style w:type="character" w:customStyle="1" w:styleId="abodyblack3">
    <w:name w:val="abodyblack3"/>
    <w:basedOn w:val="DefaultParagraphFont"/>
    <w:rsid w:val="00AF2C19"/>
  </w:style>
  <w:style w:type="paragraph" w:customStyle="1" w:styleId="UnderlineChar2CharChar">
    <w:name w:val="Underline Char2 Char Char"/>
    <w:basedOn w:val="Normal"/>
    <w:link w:val="UnderlineChar2CharCharChar"/>
    <w:qFormat/>
    <w:rsid w:val="00AF2C19"/>
    <w:rPr>
      <w:rFonts w:eastAsia="MS Mincho"/>
      <w:szCs w:val="20"/>
      <w:u w:val="single"/>
    </w:rPr>
  </w:style>
  <w:style w:type="character" w:customStyle="1" w:styleId="UnderlineChar2CharCharChar">
    <w:name w:val="Underline Char2 Char Char Char"/>
    <w:link w:val="UnderlineChar2CharChar"/>
    <w:rsid w:val="00AF2C19"/>
    <w:rPr>
      <w:rFonts w:ascii="Times New Roman" w:eastAsia="MS Mincho" w:hAnsi="Times New Roman" w:cs="Times New Roman"/>
      <w:szCs w:val="20"/>
      <w:u w:val="single"/>
    </w:rPr>
  </w:style>
  <w:style w:type="character" w:customStyle="1" w:styleId="CharacterStyle1">
    <w:name w:val="Character Style 1"/>
    <w:rsid w:val="00AF2C19"/>
    <w:rPr>
      <w:sz w:val="20"/>
      <w:szCs w:val="20"/>
    </w:rPr>
  </w:style>
  <w:style w:type="character" w:customStyle="1" w:styleId="FontStyle177">
    <w:name w:val="Font Style177"/>
    <w:basedOn w:val="DefaultParagraphFont"/>
    <w:uiPriority w:val="99"/>
    <w:rsid w:val="00AF2C19"/>
    <w:rPr>
      <w:rFonts w:ascii="Times New Roman" w:hAnsi="Times New Roman" w:cs="Times New Roman"/>
      <w:sz w:val="20"/>
      <w:szCs w:val="20"/>
    </w:rPr>
  </w:style>
  <w:style w:type="character" w:customStyle="1" w:styleId="FontStyle173">
    <w:name w:val="Font Style173"/>
    <w:basedOn w:val="DefaultParagraphFont"/>
    <w:uiPriority w:val="99"/>
    <w:rsid w:val="00AF2C19"/>
    <w:rPr>
      <w:rFonts w:ascii="Times New Roman" w:hAnsi="Times New Roman" w:cs="Times New Roman"/>
      <w:sz w:val="14"/>
      <w:szCs w:val="14"/>
    </w:rPr>
  </w:style>
  <w:style w:type="character" w:customStyle="1" w:styleId="FontStyle151">
    <w:name w:val="Font Style151"/>
    <w:basedOn w:val="DefaultParagraphFont"/>
    <w:uiPriority w:val="99"/>
    <w:rsid w:val="00AF2C19"/>
    <w:rPr>
      <w:rFonts w:ascii="Arial Narrow" w:hAnsi="Arial Narrow" w:cs="Arial Narrow"/>
      <w:b/>
      <w:bCs/>
      <w:sz w:val="12"/>
      <w:szCs w:val="12"/>
    </w:rPr>
  </w:style>
  <w:style w:type="character" w:customStyle="1" w:styleId="FontStyle156">
    <w:name w:val="Font Style156"/>
    <w:basedOn w:val="DefaultParagraphFont"/>
    <w:uiPriority w:val="99"/>
    <w:rsid w:val="00AF2C19"/>
    <w:rPr>
      <w:rFonts w:ascii="Arial Narrow" w:hAnsi="Arial Narrow" w:cs="Arial Narrow"/>
      <w:sz w:val="8"/>
      <w:szCs w:val="8"/>
    </w:rPr>
  </w:style>
  <w:style w:type="character" w:customStyle="1" w:styleId="FontStyle160">
    <w:name w:val="Font Style160"/>
    <w:basedOn w:val="DefaultParagraphFont"/>
    <w:uiPriority w:val="99"/>
    <w:rsid w:val="00AF2C19"/>
    <w:rPr>
      <w:rFonts w:ascii="Times New Roman" w:hAnsi="Times New Roman" w:cs="Times New Roman"/>
      <w:b/>
      <w:bCs/>
      <w:sz w:val="20"/>
      <w:szCs w:val="20"/>
    </w:rPr>
  </w:style>
  <w:style w:type="character" w:customStyle="1" w:styleId="FontStyle178">
    <w:name w:val="Font Style178"/>
    <w:basedOn w:val="DefaultParagraphFont"/>
    <w:uiPriority w:val="99"/>
    <w:rsid w:val="00AF2C19"/>
    <w:rPr>
      <w:rFonts w:ascii="Times New Roman" w:hAnsi="Times New Roman" w:cs="Times New Roman"/>
      <w:sz w:val="18"/>
      <w:szCs w:val="18"/>
    </w:rPr>
  </w:style>
  <w:style w:type="paragraph" w:customStyle="1" w:styleId="Style14">
    <w:name w:val="Style14"/>
    <w:basedOn w:val="Normal"/>
    <w:uiPriority w:val="99"/>
    <w:qFormat/>
    <w:rsid w:val="00AF2C1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F2C1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F2C19"/>
    <w:rPr>
      <w:rFonts w:ascii="Times New Roman" w:hAnsi="Times New Roman" w:cs="Times New Roman"/>
      <w:sz w:val="12"/>
      <w:szCs w:val="12"/>
    </w:rPr>
  </w:style>
  <w:style w:type="paragraph" w:customStyle="1" w:styleId="Style9">
    <w:name w:val="Style9"/>
    <w:basedOn w:val="Normal"/>
    <w:uiPriority w:val="99"/>
    <w:qFormat/>
    <w:rsid w:val="00AF2C1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F2C1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F2C1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F2C19"/>
    <w:rPr>
      <w:rFonts w:ascii="Times New Roman" w:hAnsi="Times New Roman" w:cs="Times New Roman"/>
      <w:sz w:val="16"/>
      <w:szCs w:val="16"/>
    </w:rPr>
  </w:style>
  <w:style w:type="character" w:customStyle="1" w:styleId="f">
    <w:name w:val="f"/>
    <w:basedOn w:val="DefaultParagraphFont"/>
    <w:rsid w:val="00AF2C19"/>
  </w:style>
  <w:style w:type="character" w:customStyle="1" w:styleId="TagsChar2">
    <w:name w:val="Tags Char2"/>
    <w:rsid w:val="00AF2C19"/>
    <w:rPr>
      <w:b/>
      <w:sz w:val="24"/>
    </w:rPr>
  </w:style>
  <w:style w:type="paragraph" w:customStyle="1" w:styleId="CardsFont6ptChar">
    <w:name w:val="Cards + Font: 6 pt Char"/>
    <w:basedOn w:val="Normal"/>
    <w:link w:val="CardsFont6ptCharChar"/>
    <w:qFormat/>
    <w:rsid w:val="00AF2C1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F2C19"/>
    <w:rPr>
      <w:rFonts w:ascii="Times New Roman" w:eastAsia="Times New Roman" w:hAnsi="Times New Roman" w:cs="Times New Roman"/>
      <w:sz w:val="12"/>
    </w:rPr>
  </w:style>
  <w:style w:type="character" w:customStyle="1" w:styleId="FontStyle172">
    <w:name w:val="Font Style172"/>
    <w:basedOn w:val="DefaultParagraphFont"/>
    <w:uiPriority w:val="99"/>
    <w:rsid w:val="00AF2C19"/>
    <w:rPr>
      <w:rFonts w:ascii="Times New Roman" w:hAnsi="Times New Roman" w:cs="Times New Roman"/>
      <w:b/>
      <w:bCs/>
      <w:sz w:val="16"/>
      <w:szCs w:val="16"/>
    </w:rPr>
  </w:style>
  <w:style w:type="paragraph" w:customStyle="1" w:styleId="Style18">
    <w:name w:val="Style18"/>
    <w:basedOn w:val="Normal"/>
    <w:uiPriority w:val="99"/>
    <w:qFormat/>
    <w:rsid w:val="00AF2C1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F2C19"/>
    <w:rPr>
      <w:rFonts w:ascii="Times New Roman" w:hAnsi="Times New Roman" w:cs="Times New Roman"/>
      <w:i/>
      <w:iCs/>
      <w:sz w:val="16"/>
      <w:szCs w:val="16"/>
    </w:rPr>
  </w:style>
  <w:style w:type="character" w:customStyle="1" w:styleId="FontStyle162">
    <w:name w:val="Font Style162"/>
    <w:basedOn w:val="DefaultParagraphFont"/>
    <w:uiPriority w:val="99"/>
    <w:rsid w:val="00AF2C19"/>
    <w:rPr>
      <w:rFonts w:ascii="Times New Roman" w:hAnsi="Times New Roman" w:cs="Times New Roman"/>
      <w:b/>
      <w:bCs/>
      <w:sz w:val="18"/>
      <w:szCs w:val="18"/>
    </w:rPr>
  </w:style>
  <w:style w:type="character" w:customStyle="1" w:styleId="FontStyle167">
    <w:name w:val="Font Style167"/>
    <w:basedOn w:val="DefaultParagraphFont"/>
    <w:uiPriority w:val="99"/>
    <w:rsid w:val="00AF2C19"/>
    <w:rPr>
      <w:rFonts w:ascii="Times New Roman" w:hAnsi="Times New Roman" w:cs="Times New Roman"/>
      <w:sz w:val="10"/>
      <w:szCs w:val="10"/>
    </w:rPr>
  </w:style>
  <w:style w:type="character" w:customStyle="1" w:styleId="FontStyle174">
    <w:name w:val="Font Style174"/>
    <w:basedOn w:val="DefaultParagraphFont"/>
    <w:uiPriority w:val="99"/>
    <w:rsid w:val="00AF2C19"/>
    <w:rPr>
      <w:rFonts w:ascii="Arial Narrow" w:hAnsi="Arial Narrow" w:cs="Arial Narrow"/>
      <w:b/>
      <w:bCs/>
      <w:sz w:val="18"/>
      <w:szCs w:val="18"/>
    </w:rPr>
  </w:style>
  <w:style w:type="paragraph" w:customStyle="1" w:styleId="Style47">
    <w:name w:val="Style47"/>
    <w:basedOn w:val="Normal"/>
    <w:uiPriority w:val="99"/>
    <w:qFormat/>
    <w:rsid w:val="00AF2C1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F2C19"/>
    <w:rPr>
      <w:rFonts w:ascii="Times New Roman" w:hAnsi="Times New Roman" w:cs="Times New Roman"/>
      <w:sz w:val="12"/>
      <w:szCs w:val="12"/>
    </w:rPr>
  </w:style>
  <w:style w:type="paragraph" w:customStyle="1" w:styleId="Style24">
    <w:name w:val="Style24"/>
    <w:basedOn w:val="Normal"/>
    <w:uiPriority w:val="99"/>
    <w:qFormat/>
    <w:rsid w:val="00AF2C1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F2C1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F2C1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F2C19"/>
    <w:rPr>
      <w:rFonts w:ascii="Times New Roman" w:hAnsi="Times New Roman" w:cs="Times New Roman"/>
      <w:b/>
      <w:bCs/>
      <w:sz w:val="18"/>
      <w:szCs w:val="18"/>
    </w:rPr>
  </w:style>
  <w:style w:type="paragraph" w:customStyle="1" w:styleId="Style21">
    <w:name w:val="Style21"/>
    <w:basedOn w:val="Normal"/>
    <w:uiPriority w:val="99"/>
    <w:qFormat/>
    <w:rsid w:val="00AF2C1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F2C19"/>
    <w:pPr>
      <w:widowControl w:val="0"/>
      <w:autoSpaceDE w:val="0"/>
      <w:autoSpaceDN w:val="0"/>
      <w:adjustRightInd w:val="0"/>
      <w:spacing w:line="198" w:lineRule="exact"/>
    </w:pPr>
    <w:rPr>
      <w:rFonts w:eastAsia="Times New Roman"/>
    </w:rPr>
  </w:style>
  <w:style w:type="paragraph" w:customStyle="1" w:styleId="Standard">
    <w:name w:val="Standard"/>
    <w:qFormat/>
    <w:rsid w:val="00AF2C1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F2C19"/>
    <w:rPr>
      <w:color w:val="000000"/>
      <w:sz w:val="32"/>
      <w:szCs w:val="32"/>
    </w:rPr>
  </w:style>
  <w:style w:type="paragraph" w:customStyle="1" w:styleId="Cardnon-underlined">
    <w:name w:val="Card non-underlined"/>
    <w:basedOn w:val="Normal"/>
    <w:link w:val="Cardnon-underlinedChar"/>
    <w:autoRedefine/>
    <w:uiPriority w:val="99"/>
    <w:qFormat/>
    <w:rsid w:val="00AF2C19"/>
    <w:rPr>
      <w:rFonts w:eastAsia="Times New Roman"/>
      <w:szCs w:val="20"/>
    </w:rPr>
  </w:style>
  <w:style w:type="character" w:customStyle="1" w:styleId="Cardnon-underlinedChar">
    <w:name w:val="Card non-underlined Char"/>
    <w:basedOn w:val="DefaultParagraphFont"/>
    <w:link w:val="Cardnon-underlined"/>
    <w:uiPriority w:val="99"/>
    <w:rsid w:val="00AF2C19"/>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AF2C19"/>
    <w:rPr>
      <w:b/>
      <w:bCs/>
      <w:u w:val="single"/>
    </w:rPr>
  </w:style>
  <w:style w:type="paragraph" w:styleId="TOC3">
    <w:name w:val="toc 3"/>
    <w:basedOn w:val="Normal"/>
    <w:next w:val="Normal"/>
    <w:autoRedefine/>
    <w:qFormat/>
    <w:rsid w:val="00AF2C19"/>
    <w:pPr>
      <w:ind w:left="400"/>
    </w:pPr>
    <w:rPr>
      <w:rFonts w:eastAsia="Times New Roman"/>
      <w:szCs w:val="20"/>
    </w:rPr>
  </w:style>
  <w:style w:type="paragraph" w:styleId="TOC4">
    <w:name w:val="toc 4"/>
    <w:basedOn w:val="Normal"/>
    <w:next w:val="Normal"/>
    <w:autoRedefine/>
    <w:rsid w:val="00AF2C19"/>
    <w:pPr>
      <w:ind w:left="600"/>
    </w:pPr>
    <w:rPr>
      <w:rFonts w:eastAsia="Times New Roman"/>
      <w:szCs w:val="20"/>
    </w:rPr>
  </w:style>
  <w:style w:type="paragraph" w:styleId="TOC5">
    <w:name w:val="toc 5"/>
    <w:basedOn w:val="Normal"/>
    <w:next w:val="Normal"/>
    <w:autoRedefine/>
    <w:rsid w:val="00AF2C19"/>
    <w:pPr>
      <w:ind w:left="800"/>
    </w:pPr>
    <w:rPr>
      <w:rFonts w:eastAsia="Times New Roman"/>
      <w:szCs w:val="20"/>
    </w:rPr>
  </w:style>
  <w:style w:type="paragraph" w:styleId="TOC6">
    <w:name w:val="toc 6"/>
    <w:basedOn w:val="Normal"/>
    <w:next w:val="Normal"/>
    <w:autoRedefine/>
    <w:rsid w:val="00AF2C19"/>
    <w:pPr>
      <w:ind w:left="1000"/>
    </w:pPr>
    <w:rPr>
      <w:rFonts w:eastAsia="Times New Roman"/>
      <w:szCs w:val="20"/>
    </w:rPr>
  </w:style>
  <w:style w:type="paragraph" w:styleId="TOC7">
    <w:name w:val="toc 7"/>
    <w:basedOn w:val="Normal"/>
    <w:next w:val="Normal"/>
    <w:autoRedefine/>
    <w:rsid w:val="00AF2C19"/>
    <w:pPr>
      <w:ind w:left="1200"/>
    </w:pPr>
    <w:rPr>
      <w:rFonts w:eastAsia="Times New Roman"/>
      <w:szCs w:val="20"/>
    </w:rPr>
  </w:style>
  <w:style w:type="paragraph" w:styleId="TOC8">
    <w:name w:val="toc 8"/>
    <w:basedOn w:val="Normal"/>
    <w:next w:val="Normal"/>
    <w:autoRedefine/>
    <w:rsid w:val="00AF2C19"/>
    <w:pPr>
      <w:ind w:left="1400"/>
    </w:pPr>
    <w:rPr>
      <w:rFonts w:eastAsia="Times New Roman"/>
      <w:szCs w:val="20"/>
    </w:rPr>
  </w:style>
  <w:style w:type="character" w:customStyle="1" w:styleId="allocatoragentsleft">
    <w:name w:val="al_locatoragentsleft"/>
    <w:basedOn w:val="DefaultParagraphFont"/>
    <w:rsid w:val="00AF2C19"/>
  </w:style>
  <w:style w:type="character" w:styleId="HTMLTypewriter">
    <w:name w:val="HTML Typewriter"/>
    <w:basedOn w:val="DefaultParagraphFont"/>
    <w:unhideWhenUsed/>
    <w:rsid w:val="00AF2C19"/>
    <w:rPr>
      <w:rFonts w:ascii="Courier New" w:eastAsia="Times New Roman" w:hAnsi="Courier New" w:cs="Courier New"/>
      <w:sz w:val="20"/>
      <w:szCs w:val="20"/>
    </w:rPr>
  </w:style>
  <w:style w:type="paragraph" w:customStyle="1" w:styleId="Carding">
    <w:name w:val="Carding"/>
    <w:basedOn w:val="Normal"/>
    <w:uiPriority w:val="99"/>
    <w:qFormat/>
    <w:rsid w:val="00AF2C19"/>
    <w:rPr>
      <w:rFonts w:eastAsia="Times New Roman"/>
      <w:sz w:val="18"/>
    </w:rPr>
  </w:style>
  <w:style w:type="character" w:customStyle="1" w:styleId="TagsChar1">
    <w:name w:val="Tags Char1"/>
    <w:aliases w:val="Super Script Char1,TagStyle Char1"/>
    <w:basedOn w:val="DefaultParagraphFont"/>
    <w:rsid w:val="00AF2C19"/>
    <w:rPr>
      <w:rFonts w:ascii="Arial Narrow" w:hAnsi="Arial Narrow"/>
      <w:b/>
      <w:noProof w:val="0"/>
      <w:sz w:val="22"/>
      <w:szCs w:val="60"/>
      <w:lang w:val="en-US" w:eastAsia="en-US" w:bidi="ar-SA"/>
    </w:rPr>
  </w:style>
  <w:style w:type="character" w:customStyle="1" w:styleId="aunderline">
    <w:name w:val="aunderline"/>
    <w:basedOn w:val="DefaultParagraphFont"/>
    <w:qFormat/>
    <w:rsid w:val="00AF2C19"/>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AF2C19"/>
    <w:rPr>
      <w:b/>
      <w:noProof w:val="0"/>
      <w:sz w:val="24"/>
      <w:lang w:val="en-US" w:eastAsia="en-US" w:bidi="ar-SA"/>
    </w:rPr>
  </w:style>
  <w:style w:type="character" w:customStyle="1" w:styleId="tagChar2">
    <w:name w:val="tag Char2"/>
    <w:basedOn w:val="DefaultParagraphFont"/>
    <w:qFormat/>
    <w:rsid w:val="00AF2C19"/>
    <w:rPr>
      <w:b/>
      <w:noProof w:val="0"/>
      <w:sz w:val="24"/>
      <w:lang w:val="en-US" w:eastAsia="en-US" w:bidi="ar-SA"/>
    </w:rPr>
  </w:style>
  <w:style w:type="character" w:customStyle="1" w:styleId="Taggin-New">
    <w:name w:val="Taggin - New"/>
    <w:basedOn w:val="DefaultParagraphFont"/>
    <w:rsid w:val="00AF2C19"/>
    <w:rPr>
      <w:rFonts w:ascii="Arial Narrow" w:hAnsi="Arial Narrow"/>
      <w:b/>
      <w:sz w:val="22"/>
    </w:rPr>
  </w:style>
  <w:style w:type="character" w:customStyle="1" w:styleId="Boxing-New">
    <w:name w:val="Boxing - New"/>
    <w:basedOn w:val="DefaultParagraphFont"/>
    <w:rsid w:val="00AF2C1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AF2C1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F2C1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F2C19"/>
    <w:rPr>
      <w:rFonts w:ascii="Garamond" w:hAnsi="Garamond"/>
      <w:sz w:val="22"/>
      <w:szCs w:val="24"/>
      <w:u w:val="single"/>
      <w:lang w:val="en-US" w:eastAsia="en-US" w:bidi="ar-SA"/>
    </w:rPr>
  </w:style>
  <w:style w:type="paragraph" w:customStyle="1" w:styleId="Style2">
    <w:name w:val="Style2"/>
    <w:basedOn w:val="Heading4"/>
    <w:qFormat/>
    <w:rsid w:val="00AF2C19"/>
    <w:rPr>
      <w:rFonts w:eastAsia="Times New Roman" w:cs="Times New Roman"/>
      <w:iCs w:val="0"/>
      <w:caps/>
      <w:szCs w:val="20"/>
    </w:rPr>
  </w:style>
  <w:style w:type="character" w:customStyle="1" w:styleId="pagetitle">
    <w:name w:val="pagetitle"/>
    <w:basedOn w:val="DefaultParagraphFont"/>
    <w:rsid w:val="00AF2C19"/>
  </w:style>
  <w:style w:type="paragraph" w:customStyle="1" w:styleId="text">
    <w:name w:val="text"/>
    <w:basedOn w:val="Normal"/>
    <w:uiPriority w:val="99"/>
    <w:qFormat/>
    <w:rsid w:val="00AF2C19"/>
    <w:pPr>
      <w:spacing w:before="100" w:beforeAutospacing="1" w:after="100" w:afterAutospacing="1"/>
    </w:pPr>
    <w:rPr>
      <w:rFonts w:eastAsia="Times New Roman"/>
    </w:rPr>
  </w:style>
  <w:style w:type="character" w:customStyle="1" w:styleId="StyleUnderlineCharChar9ptBold1">
    <w:name w:val="Style Underline Char Char + 9 pt Bold1"/>
    <w:rsid w:val="00AF2C1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F2C19"/>
    <w:rPr>
      <w:rFonts w:ascii="Times New Roman" w:hAnsi="Times New Roman"/>
      <w:sz w:val="20"/>
      <w:szCs w:val="24"/>
      <w:u w:val="single"/>
      <w:lang w:val="en-US" w:eastAsia="en-US" w:bidi="ar-SA"/>
    </w:rPr>
  </w:style>
  <w:style w:type="character" w:customStyle="1" w:styleId="Style9ptBoldUnderline">
    <w:name w:val="Style 9 pt Bold Underline"/>
    <w:rsid w:val="00AF2C19"/>
    <w:rPr>
      <w:b/>
      <w:bCs/>
      <w:sz w:val="20"/>
      <w:u w:val="single"/>
    </w:rPr>
  </w:style>
  <w:style w:type="paragraph" w:customStyle="1" w:styleId="StyleUnderline9pt0">
    <w:name w:val="Style Underline + 9 pt"/>
    <w:link w:val="StyleUnderline9ptChar"/>
    <w:qFormat/>
    <w:rsid w:val="00AF2C1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F2C19"/>
    <w:rPr>
      <w:rFonts w:ascii="Arial" w:eastAsia="Times New Roman" w:hAnsi="Arial" w:cs="Times New Roman"/>
      <w:szCs w:val="20"/>
      <w:u w:val="single"/>
    </w:rPr>
  </w:style>
  <w:style w:type="character" w:customStyle="1" w:styleId="StyleUnderlineChar1Bold">
    <w:name w:val="Style Underline Char1 + Bold"/>
    <w:rsid w:val="00AF2C1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AF2C19"/>
    <w:pPr>
      <w:widowControl w:val="0"/>
    </w:pPr>
    <w:rPr>
      <w:bCs/>
      <w:kern w:val="32"/>
      <w:szCs w:val="20"/>
      <w:lang w:eastAsia="ar-SA"/>
    </w:rPr>
  </w:style>
  <w:style w:type="character" w:customStyle="1" w:styleId="Stylecard9ptChar">
    <w:name w:val="Style card + 9 pt Char"/>
    <w:basedOn w:val="cardChar"/>
    <w:link w:val="Stylecard9pt"/>
    <w:rsid w:val="00AF2C19"/>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AF2C1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F2C1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AF2C19"/>
    <w:rPr>
      <w:rFonts w:ascii="Times" w:hAnsi="Times"/>
      <w:b w:val="0"/>
      <w:bCs/>
      <w:sz w:val="20"/>
      <w:u w:val="single"/>
    </w:rPr>
  </w:style>
  <w:style w:type="character" w:customStyle="1" w:styleId="blubigktbiz">
    <w:name w:val="blubigktbiz"/>
    <w:rsid w:val="00AF2C1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F2C1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AF2C19"/>
    <w:rPr>
      <w:rFonts w:ascii="Calibri" w:hAnsi="Calibri"/>
      <w:color w:val="000000"/>
      <w:lang w:val="x-none" w:eastAsia="x-none"/>
    </w:rPr>
  </w:style>
  <w:style w:type="character" w:customStyle="1" w:styleId="Style4CharChar">
    <w:name w:val="Style4 Char Char"/>
    <w:basedOn w:val="DefaultParagraphFont"/>
    <w:rsid w:val="00AF2C1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F2C19"/>
    <w:rPr>
      <w:rFonts w:ascii="Times New Roman" w:hAnsi="Times New Roman" w:cs="Times New Roman"/>
      <w:sz w:val="16"/>
      <w:szCs w:val="16"/>
    </w:rPr>
  </w:style>
  <w:style w:type="character" w:customStyle="1" w:styleId="StyleEmphasisArial12ptBold">
    <w:name w:val="Style Emphasis + Arial 12 pt Bold"/>
    <w:rsid w:val="00AF2C19"/>
    <w:rPr>
      <w:rFonts w:ascii="Arial" w:hAnsi="Arial"/>
      <w:b/>
      <w:bCs/>
      <w:i/>
      <w:iCs/>
      <w:sz w:val="24"/>
    </w:rPr>
  </w:style>
  <w:style w:type="character" w:customStyle="1" w:styleId="super">
    <w:name w:val="super"/>
    <w:rsid w:val="00AF2C19"/>
  </w:style>
  <w:style w:type="character" w:customStyle="1" w:styleId="text30">
    <w:name w:val="text30"/>
    <w:rsid w:val="00AF2C19"/>
  </w:style>
  <w:style w:type="character" w:customStyle="1" w:styleId="uppercase">
    <w:name w:val="uppercase"/>
    <w:rsid w:val="00AF2C19"/>
  </w:style>
  <w:style w:type="character" w:customStyle="1" w:styleId="bodytext0">
    <w:name w:val="bodytext"/>
    <w:rsid w:val="00AF2C19"/>
  </w:style>
  <w:style w:type="character" w:customStyle="1" w:styleId="entry-title">
    <w:name w:val="entry-title"/>
    <w:rsid w:val="00AF2C19"/>
  </w:style>
  <w:style w:type="character" w:customStyle="1" w:styleId="BodyTextIndentChar1">
    <w:name w:val="Body Text Indent Char1"/>
    <w:basedOn w:val="DefaultParagraphFont"/>
    <w:uiPriority w:val="99"/>
    <w:semiHidden/>
    <w:rsid w:val="00AF2C19"/>
    <w:rPr>
      <w:rFonts w:ascii="Times New Roman" w:hAnsi="Times New Roman" w:cs="Times New Roman"/>
      <w:sz w:val="20"/>
    </w:rPr>
  </w:style>
  <w:style w:type="character" w:customStyle="1" w:styleId="Style6pt">
    <w:name w:val="Style 6 pt"/>
    <w:basedOn w:val="DefaultParagraphFont"/>
    <w:qFormat/>
    <w:rsid w:val="00AF2C19"/>
    <w:rPr>
      <w:sz w:val="12"/>
    </w:rPr>
  </w:style>
  <w:style w:type="character" w:customStyle="1" w:styleId="CiteCharCharCharCharCharChar">
    <w:name w:val="Cite Char Char Char Char Char Char"/>
    <w:basedOn w:val="DefaultParagraphFont"/>
    <w:rsid w:val="00AF2C19"/>
    <w:rPr>
      <w:b/>
      <w:noProof w:val="0"/>
      <w:sz w:val="22"/>
      <w:szCs w:val="24"/>
      <w:u w:val="single"/>
      <w:lang w:val="en-US" w:eastAsia="en-US" w:bidi="ar-SA"/>
    </w:rPr>
  </w:style>
  <w:style w:type="character" w:customStyle="1" w:styleId="mainbody1">
    <w:name w:val="mainbody1"/>
    <w:basedOn w:val="DefaultParagraphFont"/>
    <w:rsid w:val="00AF2C19"/>
    <w:rPr>
      <w:rFonts w:ascii="Verdana" w:hAnsi="Verdana" w:hint="default"/>
      <w:color w:val="000000"/>
      <w:sz w:val="22"/>
      <w:szCs w:val="22"/>
    </w:rPr>
  </w:style>
  <w:style w:type="character" w:customStyle="1" w:styleId="ssl4">
    <w:name w:val="ss_l4"/>
    <w:basedOn w:val="DefaultParagraphFont"/>
    <w:rsid w:val="00AF2C19"/>
  </w:style>
  <w:style w:type="paragraph" w:customStyle="1" w:styleId="StyleNormalWeb11ptUnderline">
    <w:name w:val="Style Normal (Web) + 11 pt Underline"/>
    <w:basedOn w:val="NormalWeb"/>
    <w:link w:val="StyleNormalWeb11ptUnderlineChar"/>
    <w:qFormat/>
    <w:rsid w:val="00AF2C1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AF2C19"/>
    <w:rPr>
      <w:rFonts w:ascii="Calibri" w:eastAsia="Calibri" w:hAnsi="Calibri" w:cs="Calibri"/>
      <w:u w:val="single"/>
    </w:rPr>
  </w:style>
  <w:style w:type="character" w:customStyle="1" w:styleId="cit-first-element">
    <w:name w:val="cit-first-element"/>
    <w:basedOn w:val="DefaultParagraphFont"/>
    <w:rsid w:val="00AF2C19"/>
  </w:style>
  <w:style w:type="character" w:customStyle="1" w:styleId="title1">
    <w:name w:val="title1"/>
    <w:basedOn w:val="DefaultParagraphFont"/>
    <w:rsid w:val="00AF2C19"/>
  </w:style>
  <w:style w:type="character" w:customStyle="1" w:styleId="StyleThickunderline1">
    <w:name w:val="Style Thick underline1"/>
    <w:basedOn w:val="DefaultParagraphFont"/>
    <w:rsid w:val="00AF2C1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F2C19"/>
    <w:rPr>
      <w:rFonts w:ascii="Georgia" w:hAnsi="Georgia"/>
    </w:rPr>
  </w:style>
  <w:style w:type="character" w:customStyle="1" w:styleId="FooterChar1">
    <w:name w:val="Footer Char1"/>
    <w:basedOn w:val="DefaultParagraphFont"/>
    <w:uiPriority w:val="99"/>
    <w:semiHidden/>
    <w:rsid w:val="00AF2C19"/>
    <w:rPr>
      <w:rFonts w:ascii="Georgia" w:hAnsi="Georgia"/>
    </w:rPr>
  </w:style>
  <w:style w:type="paragraph" w:customStyle="1" w:styleId="Underline20">
    <w:name w:val="Underline2"/>
    <w:basedOn w:val="Normal"/>
    <w:link w:val="Underline2Char"/>
    <w:autoRedefine/>
    <w:uiPriority w:val="4"/>
    <w:qFormat/>
    <w:rsid w:val="00AF2C19"/>
    <w:rPr>
      <w:b/>
      <w:u w:val="single"/>
    </w:rPr>
  </w:style>
  <w:style w:type="character" w:customStyle="1" w:styleId="Underline2Char">
    <w:name w:val="Underline2 Char"/>
    <w:basedOn w:val="DefaultParagraphFont"/>
    <w:link w:val="Underline20"/>
    <w:uiPriority w:val="4"/>
    <w:qFormat/>
    <w:rsid w:val="00AF2C19"/>
    <w:rPr>
      <w:rFonts w:ascii="Times New Roman" w:hAnsi="Times New Roman" w:cs="Times New Roman"/>
      <w:b/>
      <w:u w:val="single"/>
    </w:rPr>
  </w:style>
  <w:style w:type="paragraph" w:customStyle="1" w:styleId="TableParagraph">
    <w:name w:val="Table Paragraph"/>
    <w:basedOn w:val="Normal"/>
    <w:uiPriority w:val="1"/>
    <w:qFormat/>
    <w:rsid w:val="00AF2C19"/>
    <w:pPr>
      <w:widowControl w:val="0"/>
    </w:pPr>
  </w:style>
  <w:style w:type="character" w:customStyle="1" w:styleId="UnderlineChar0">
    <w:name w:val="UnderlineChar"/>
    <w:rsid w:val="00AF2C19"/>
    <w:rPr>
      <w:sz w:val="24"/>
      <w:u w:val="single"/>
      <w:shd w:val="clear" w:color="auto" w:fill="auto"/>
    </w:rPr>
  </w:style>
  <w:style w:type="character" w:customStyle="1" w:styleId="foreground">
    <w:name w:val="foreground"/>
    <w:basedOn w:val="DefaultParagraphFont"/>
    <w:rsid w:val="00AF2C19"/>
  </w:style>
  <w:style w:type="paragraph" w:customStyle="1" w:styleId="StyleCircled11pt">
    <w:name w:val="Style Circled + 11 pt"/>
    <w:basedOn w:val="Normal"/>
    <w:link w:val="StyleCircled11ptChar"/>
    <w:qFormat/>
    <w:rsid w:val="00AF2C19"/>
    <w:rPr>
      <w:rFonts w:eastAsia="Times New Roman"/>
      <w:b/>
      <w:bCs/>
      <w:sz w:val="20"/>
      <w:u w:val="single"/>
    </w:rPr>
  </w:style>
  <w:style w:type="character" w:customStyle="1" w:styleId="StyleCircled11ptChar">
    <w:name w:val="Style Circled + 11 pt Char"/>
    <w:link w:val="StyleCircled11pt"/>
    <w:rsid w:val="00AF2C19"/>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AF2C1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F2C19"/>
    <w:rPr>
      <w:rFonts w:ascii="Times" w:eastAsia="Times New Roman" w:hAnsi="Times" w:cs="Times New Roman"/>
      <w:sz w:val="20"/>
      <w:szCs w:val="28"/>
      <w:u w:val="single"/>
    </w:rPr>
  </w:style>
  <w:style w:type="paragraph" w:customStyle="1" w:styleId="cite20">
    <w:name w:val="cite2"/>
    <w:basedOn w:val="Normal"/>
    <w:uiPriority w:val="99"/>
    <w:qFormat/>
    <w:rsid w:val="00AF2C19"/>
    <w:rPr>
      <w:rFonts w:eastAsia="Times New Roman"/>
      <w:color w:val="000000"/>
      <w:sz w:val="20"/>
      <w:szCs w:val="20"/>
    </w:rPr>
  </w:style>
  <w:style w:type="character" w:customStyle="1" w:styleId="postby">
    <w:name w:val="post_by"/>
    <w:basedOn w:val="DefaultParagraphFont"/>
    <w:rsid w:val="00AF2C19"/>
  </w:style>
  <w:style w:type="character" w:customStyle="1" w:styleId="Style11ptBorderSinglesolidlineAuto05ptLinewidth">
    <w:name w:val="Style 11 pt Border: : (Single solid line Auto  0.5 pt Line width)"/>
    <w:rsid w:val="00AF2C19"/>
    <w:rPr>
      <w:sz w:val="20"/>
      <w:bdr w:val="single" w:sz="4" w:space="0" w:color="auto" w:frame="1"/>
    </w:rPr>
  </w:style>
  <w:style w:type="character" w:customStyle="1" w:styleId="StyleUnderlineChar9ptBorderSinglesolidlineAuto0">
    <w:name w:val="Style Underline Char + 9 pt Border: : (Single solid line Auto  0..."/>
    <w:rsid w:val="00AF2C1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F2C1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F2C1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F2C1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F2C19"/>
    <w:rPr>
      <w:sz w:val="20"/>
      <w:szCs w:val="24"/>
      <w:u w:val="single"/>
      <w:bdr w:val="single" w:sz="4" w:space="0" w:color="auto"/>
      <w:lang w:val="en-US" w:eastAsia="en-US" w:bidi="ar-SA"/>
    </w:rPr>
  </w:style>
  <w:style w:type="character" w:customStyle="1" w:styleId="StyleLatinGaramondUnderline">
    <w:name w:val="Style (Latin) Garamond Underline"/>
    <w:rsid w:val="00AF2C19"/>
    <w:rPr>
      <w:rFonts w:ascii="Times New Roman" w:hAnsi="Times New Roman"/>
      <w:sz w:val="20"/>
      <w:u w:val="single"/>
    </w:rPr>
  </w:style>
  <w:style w:type="character" w:customStyle="1" w:styleId="StyleLatinGaramond">
    <w:name w:val="Style (Latin) Garamond"/>
    <w:rsid w:val="00AF2C19"/>
    <w:rPr>
      <w:rFonts w:ascii="Times New Roman" w:hAnsi="Times New Roman"/>
      <w:sz w:val="20"/>
    </w:rPr>
  </w:style>
  <w:style w:type="character" w:customStyle="1" w:styleId="styletimesnewroman12ptbold0">
    <w:name w:val="styletimesnewroman12ptbold"/>
    <w:basedOn w:val="DefaultParagraphFont"/>
    <w:rsid w:val="00AF2C19"/>
  </w:style>
  <w:style w:type="character" w:customStyle="1" w:styleId="mainheading">
    <w:name w:val="mainheading"/>
    <w:basedOn w:val="DefaultParagraphFont"/>
    <w:rsid w:val="00AF2C19"/>
  </w:style>
  <w:style w:type="paragraph" w:customStyle="1" w:styleId="BoldandUnderlineChar2CharChar">
    <w:name w:val="Bold and Underline Char2 Char Char"/>
    <w:basedOn w:val="Normal"/>
    <w:link w:val="BoldandUnderlineChar2CharCharChar"/>
    <w:qFormat/>
    <w:rsid w:val="00AF2C1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F2C19"/>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AF2C1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F2C1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F2C19"/>
    <w:rPr>
      <w:sz w:val="16"/>
    </w:rPr>
  </w:style>
  <w:style w:type="paragraph" w:customStyle="1" w:styleId="Reduce8pt">
    <w:name w:val="Reduce 8pt"/>
    <w:basedOn w:val="Normal"/>
    <w:link w:val="Reduce8ptCharChar"/>
    <w:qFormat/>
    <w:rsid w:val="00AF2C19"/>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AF2C19"/>
    <w:rPr>
      <w:rFonts w:ascii="Arial" w:hAnsi="Arial" w:cs="Arial"/>
    </w:rPr>
  </w:style>
  <w:style w:type="character" w:customStyle="1" w:styleId="boldciteChar4">
    <w:name w:val="bold cite Char4"/>
    <w:link w:val="boldcite"/>
    <w:locked/>
    <w:rsid w:val="00AF2C19"/>
    <w:rPr>
      <w:rFonts w:eastAsia="Times New Roman" w:cs="Times New Roman"/>
      <w:b/>
      <w:color w:val="000000"/>
      <w:sz w:val="20"/>
      <w:u w:val="thick" w:color="000000"/>
    </w:rPr>
  </w:style>
  <w:style w:type="paragraph" w:customStyle="1" w:styleId="boldcite">
    <w:name w:val="bold cite"/>
    <w:basedOn w:val="Normal"/>
    <w:link w:val="boldciteChar4"/>
    <w:qFormat/>
    <w:rsid w:val="00AF2C19"/>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AF2C1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AF2C19"/>
    <w:rPr>
      <w:rFonts w:eastAsia="Calibri"/>
      <w:b/>
    </w:rPr>
  </w:style>
  <w:style w:type="character" w:customStyle="1" w:styleId="HeadingsBaseChar">
    <w:name w:val="Headings Base Char"/>
    <w:basedOn w:val="DefaultParagraphFont"/>
    <w:link w:val="HeadingsBase"/>
    <w:locked/>
    <w:rsid w:val="00AF2C19"/>
    <w:rPr>
      <w:rFonts w:ascii="Times New Roman" w:hAnsi="Times New Roman" w:cs="Times New Roman"/>
      <w:b/>
      <w:sz w:val="32"/>
    </w:rPr>
  </w:style>
  <w:style w:type="paragraph" w:customStyle="1" w:styleId="HeadingsBase">
    <w:name w:val="Headings Base"/>
    <w:basedOn w:val="Normal"/>
    <w:link w:val="HeadingsBaseChar"/>
    <w:qFormat/>
    <w:rsid w:val="00AF2C19"/>
    <w:pPr>
      <w:keepNext/>
      <w:keepLines/>
      <w:suppressAutoHyphens/>
      <w:spacing w:before="20" w:after="120"/>
      <w:jc w:val="center"/>
    </w:pPr>
    <w:rPr>
      <w:b/>
      <w:sz w:val="32"/>
    </w:rPr>
  </w:style>
  <w:style w:type="paragraph" w:customStyle="1" w:styleId="HeadingFake">
    <w:name w:val="Heading Fake"/>
    <w:basedOn w:val="Heading3"/>
    <w:qFormat/>
    <w:rsid w:val="00AF2C19"/>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AF2C19"/>
    <w:pPr>
      <w:spacing w:line="480" w:lineRule="auto"/>
      <w:ind w:firstLine="720"/>
    </w:pPr>
    <w:rPr>
      <w:rFonts w:eastAsia="Calibri"/>
    </w:rPr>
  </w:style>
  <w:style w:type="paragraph" w:customStyle="1" w:styleId="SchoolBlockQuote">
    <w:name w:val="School Block Quote"/>
    <w:basedOn w:val="SchoolPaper"/>
    <w:qFormat/>
    <w:rsid w:val="00AF2C19"/>
  </w:style>
  <w:style w:type="paragraph" w:customStyle="1" w:styleId="SchoolWorksCited">
    <w:name w:val="School Works Cited"/>
    <w:basedOn w:val="SchoolPaper"/>
    <w:qFormat/>
    <w:rsid w:val="00AF2C19"/>
  </w:style>
  <w:style w:type="paragraph" w:customStyle="1" w:styleId="BlockQuote">
    <w:name w:val="Block Quote"/>
    <w:basedOn w:val="Normal"/>
    <w:qFormat/>
    <w:rsid w:val="00AF2C19"/>
    <w:pPr>
      <w:ind w:left="720" w:right="720"/>
    </w:pPr>
    <w:rPr>
      <w:rFonts w:eastAsia="Calibri"/>
    </w:rPr>
  </w:style>
  <w:style w:type="paragraph" w:customStyle="1" w:styleId="PaperBody">
    <w:name w:val="Paper Body"/>
    <w:basedOn w:val="Normal"/>
    <w:qFormat/>
    <w:rsid w:val="00AF2C19"/>
    <w:pPr>
      <w:spacing w:line="480" w:lineRule="auto"/>
      <w:ind w:firstLine="720"/>
    </w:pPr>
    <w:rPr>
      <w:rFonts w:eastAsia="Calibri"/>
    </w:rPr>
  </w:style>
  <w:style w:type="paragraph" w:customStyle="1" w:styleId="PaperCitation">
    <w:name w:val="Paper Citation"/>
    <w:basedOn w:val="Normal"/>
    <w:qFormat/>
    <w:rsid w:val="00AF2C19"/>
    <w:pPr>
      <w:spacing w:line="480" w:lineRule="auto"/>
      <w:ind w:left="720" w:hanging="720"/>
    </w:pPr>
    <w:rPr>
      <w:rFonts w:eastAsia="Calibri"/>
    </w:rPr>
  </w:style>
  <w:style w:type="character" w:customStyle="1" w:styleId="hatChar">
    <w:name w:val="hat Char"/>
    <w:basedOn w:val="DefaultParagraphFont"/>
    <w:link w:val="hat"/>
    <w:locked/>
    <w:rsid w:val="00AF2C19"/>
    <w:rPr>
      <w:rFonts w:ascii="Times New Roman" w:eastAsia="Times New Roman" w:hAnsi="Times New Roman" w:cs="Times New Roman"/>
      <w:b/>
      <w:bCs/>
      <w:sz w:val="32"/>
      <w:u w:val="single"/>
      <w:lang w:bidi="en-US"/>
    </w:rPr>
  </w:style>
  <w:style w:type="paragraph" w:customStyle="1" w:styleId="WW-Default">
    <w:name w:val="WW-Default"/>
    <w:qFormat/>
    <w:rsid w:val="00AF2C19"/>
    <w:pPr>
      <w:suppressAutoHyphens/>
      <w:spacing w:after="0" w:line="240" w:lineRule="auto"/>
    </w:pPr>
    <w:rPr>
      <w:rFonts w:ascii="Georgia" w:eastAsia="Calibri" w:hAnsi="Georgia" w:cs="Calibri"/>
      <w:lang w:eastAsia="ar-SA"/>
    </w:rPr>
  </w:style>
  <w:style w:type="paragraph" w:customStyle="1" w:styleId="B-TagCite">
    <w:name w:val="B-TagCite"/>
    <w:qFormat/>
    <w:rsid w:val="00AF2C1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F2C19"/>
    <w:rPr>
      <w:rFonts w:ascii="Times New Roman" w:hAnsi="Times New Roman" w:cs="Times New Roman"/>
      <w:b/>
      <w:sz w:val="20"/>
    </w:rPr>
  </w:style>
  <w:style w:type="paragraph" w:customStyle="1" w:styleId="MicroText">
    <w:name w:val="MicroText"/>
    <w:basedOn w:val="Normal"/>
    <w:next w:val="Normal"/>
    <w:link w:val="MicroTextChar"/>
    <w:qFormat/>
    <w:rsid w:val="00AF2C19"/>
    <w:rPr>
      <w:rFonts w:ascii="Arial Narrow" w:hAnsi="Arial Narrow" w:cstheme="minorBidi"/>
      <w:sz w:val="12"/>
    </w:rPr>
  </w:style>
  <w:style w:type="paragraph" w:customStyle="1" w:styleId="indent">
    <w:name w:val="indent"/>
    <w:basedOn w:val="Normal"/>
    <w:qFormat/>
    <w:rsid w:val="00AF2C19"/>
    <w:pPr>
      <w:spacing w:before="100" w:beforeAutospacing="1" w:after="100" w:afterAutospacing="1"/>
    </w:pPr>
    <w:rPr>
      <w:rFonts w:eastAsia="Times New Roman"/>
    </w:rPr>
  </w:style>
  <w:style w:type="paragraph" w:customStyle="1" w:styleId="PageHeaderLine1">
    <w:name w:val="PageHeaderLine1"/>
    <w:basedOn w:val="Normal"/>
    <w:qFormat/>
    <w:rsid w:val="00AF2C19"/>
    <w:pPr>
      <w:tabs>
        <w:tab w:val="right" w:pos="10800"/>
      </w:tabs>
    </w:pPr>
    <w:rPr>
      <w:rFonts w:eastAsia="Calibri"/>
      <w:b/>
    </w:rPr>
  </w:style>
  <w:style w:type="paragraph" w:customStyle="1" w:styleId="PageHeaderLine2">
    <w:name w:val="PageHeaderLine2"/>
    <w:basedOn w:val="Normal"/>
    <w:next w:val="Normal"/>
    <w:link w:val="PageHeaderLine2Char"/>
    <w:qFormat/>
    <w:rsid w:val="00AF2C19"/>
    <w:pPr>
      <w:tabs>
        <w:tab w:val="right" w:pos="10800"/>
      </w:tabs>
      <w:spacing w:line="480" w:lineRule="auto"/>
    </w:pPr>
    <w:rPr>
      <w:rFonts w:eastAsia="Calibri"/>
      <w:b/>
    </w:rPr>
  </w:style>
  <w:style w:type="character" w:customStyle="1" w:styleId="styleboldunderline">
    <w:name w:val="styleboldunderline"/>
    <w:basedOn w:val="DefaultParagraphFont"/>
    <w:rsid w:val="00AF2C19"/>
  </w:style>
  <w:style w:type="character" w:customStyle="1" w:styleId="box">
    <w:name w:val="box"/>
    <w:basedOn w:val="DefaultParagraphFont"/>
    <w:rsid w:val="00AF2C1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F2C19"/>
    <w:rPr>
      <w:rFonts w:ascii="Arial Narrow" w:hAnsi="Arial Narrow" w:cs="Arial Narrow" w:hint="default"/>
      <w:sz w:val="18"/>
      <w:szCs w:val="18"/>
    </w:rPr>
  </w:style>
  <w:style w:type="character" w:customStyle="1" w:styleId="FontStyle14">
    <w:name w:val="Font Style14"/>
    <w:basedOn w:val="DefaultParagraphFont"/>
    <w:uiPriority w:val="99"/>
    <w:rsid w:val="00AF2C1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F2C19"/>
    <w:rPr>
      <w:rFonts w:ascii="Arial Narrow" w:hAnsi="Arial Narrow" w:cs="Arial Narrow" w:hint="default"/>
      <w:b/>
      <w:bCs/>
      <w:sz w:val="10"/>
      <w:szCs w:val="10"/>
    </w:rPr>
  </w:style>
  <w:style w:type="character" w:customStyle="1" w:styleId="CardTagandCiteChar">
    <w:name w:val="Card Tag and Cite Char"/>
    <w:basedOn w:val="DefaultParagraphFont"/>
    <w:rsid w:val="00AF2C1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AF2C19"/>
    <w:rPr>
      <w:rFonts w:ascii="Arial Narrow" w:hAnsi="Arial Narrow"/>
      <w:b/>
      <w:color w:val="000000"/>
      <w:sz w:val="22"/>
      <w:szCs w:val="22"/>
      <w:u w:val="single"/>
    </w:rPr>
  </w:style>
  <w:style w:type="character" w:customStyle="1" w:styleId="SmallText0">
    <w:name w:val="SmallText"/>
    <w:rsid w:val="00AF2C19"/>
    <w:rPr>
      <w:color w:val="000000"/>
    </w:rPr>
  </w:style>
  <w:style w:type="character" w:customStyle="1" w:styleId="CitesChar1">
    <w:name w:val="Cites Char1"/>
    <w:basedOn w:val="DefaultParagraphFont"/>
    <w:rsid w:val="00AF2C19"/>
    <w:rPr>
      <w:b/>
      <w:bCs w:val="0"/>
      <w:szCs w:val="24"/>
      <w:u w:val="single"/>
      <w:lang w:val="en-US" w:eastAsia="en-US" w:bidi="ar-SA"/>
    </w:rPr>
  </w:style>
  <w:style w:type="character" w:customStyle="1" w:styleId="CardUnderlinedChar">
    <w:name w:val="Card Underlined Char"/>
    <w:basedOn w:val="DefaultParagraphFont"/>
    <w:rsid w:val="00AF2C19"/>
    <w:rPr>
      <w:rFonts w:ascii="Arial Narrow" w:hAnsi="Arial Narrow" w:hint="default"/>
      <w:sz w:val="22"/>
      <w:szCs w:val="24"/>
      <w:u w:val="single"/>
      <w:lang w:val="en-US" w:eastAsia="en-US" w:bidi="ar-SA"/>
    </w:rPr>
  </w:style>
  <w:style w:type="character" w:customStyle="1" w:styleId="underline3">
    <w:name w:val="underline3"/>
    <w:basedOn w:val="underline2"/>
    <w:rsid w:val="00AF2C19"/>
    <w:rPr>
      <w:rFonts w:ascii="Arial" w:hAnsi="Arial"/>
      <w:sz w:val="18"/>
      <w:u w:val="single"/>
      <w:bdr w:val="none" w:sz="0" w:space="0" w:color="auto" w:frame="1"/>
      <w:shd w:val="clear" w:color="auto" w:fill="FFFF00"/>
    </w:rPr>
  </w:style>
  <w:style w:type="character" w:customStyle="1" w:styleId="menu">
    <w:name w:val="menu"/>
    <w:basedOn w:val="DefaultParagraphFont"/>
    <w:rsid w:val="00AF2C19"/>
  </w:style>
  <w:style w:type="character" w:customStyle="1" w:styleId="itxtrst">
    <w:name w:val="itxtrst"/>
    <w:rsid w:val="00AF2C19"/>
  </w:style>
  <w:style w:type="character" w:customStyle="1" w:styleId="A-Underlining">
    <w:name w:val="A-Underlining"/>
    <w:basedOn w:val="DefaultParagraphFont"/>
    <w:rsid w:val="00AF2C19"/>
    <w:rPr>
      <w:rFonts w:ascii="Garamond" w:hAnsi="Garamond" w:hint="default"/>
      <w:color w:val="auto"/>
      <w:sz w:val="24"/>
      <w:u w:val="single"/>
    </w:rPr>
  </w:style>
  <w:style w:type="character" w:customStyle="1" w:styleId="StyleUnderlineBold0">
    <w:name w:val="Style Underline + Bold"/>
    <w:rsid w:val="00AF2C19"/>
    <w:rPr>
      <w:b/>
      <w:bCs/>
      <w:u w:val="single"/>
    </w:rPr>
  </w:style>
  <w:style w:type="character" w:customStyle="1" w:styleId="Underline-Highlighted">
    <w:name w:val="Underline-Highlighted"/>
    <w:uiPriority w:val="1"/>
    <w:qFormat/>
    <w:rsid w:val="00AF2C1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F2C19"/>
  </w:style>
  <w:style w:type="character" w:customStyle="1" w:styleId="newsmain">
    <w:name w:val="news_main"/>
    <w:basedOn w:val="DefaultParagraphFont"/>
    <w:rsid w:val="00AF2C19"/>
  </w:style>
  <w:style w:type="character" w:customStyle="1" w:styleId="AuthorDate0">
    <w:name w:val="Author Date"/>
    <w:rsid w:val="00AF2C19"/>
    <w:rPr>
      <w:b/>
      <w:bCs w:val="0"/>
      <w:sz w:val="24"/>
      <w:u w:val="thick"/>
    </w:rPr>
  </w:style>
  <w:style w:type="character" w:customStyle="1" w:styleId="red">
    <w:name w:val="red"/>
    <w:basedOn w:val="DefaultParagraphFont"/>
    <w:rsid w:val="00AF2C19"/>
  </w:style>
  <w:style w:type="character" w:customStyle="1" w:styleId="at">
    <w:name w:val="at"/>
    <w:rsid w:val="00AF2C19"/>
  </w:style>
  <w:style w:type="character" w:customStyle="1" w:styleId="org">
    <w:name w:val="org"/>
    <w:rsid w:val="00AF2C19"/>
  </w:style>
  <w:style w:type="character" w:customStyle="1" w:styleId="pnumber">
    <w:name w:val="pnumber"/>
    <w:rsid w:val="00AF2C19"/>
  </w:style>
  <w:style w:type="character" w:customStyle="1" w:styleId="ital">
    <w:name w:val="ital"/>
    <w:rsid w:val="00AF2C19"/>
  </w:style>
  <w:style w:type="character" w:customStyle="1" w:styleId="orgdiv">
    <w:name w:val="orgdiv"/>
    <w:rsid w:val="00AF2C19"/>
  </w:style>
  <w:style w:type="character" w:customStyle="1" w:styleId="orgname">
    <w:name w:val="orgname"/>
    <w:rsid w:val="00AF2C19"/>
  </w:style>
  <w:style w:type="character" w:customStyle="1" w:styleId="city">
    <w:name w:val="city"/>
    <w:rsid w:val="00AF2C19"/>
  </w:style>
  <w:style w:type="character" w:customStyle="1" w:styleId="state">
    <w:name w:val="state"/>
    <w:rsid w:val="00AF2C19"/>
  </w:style>
  <w:style w:type="character" w:customStyle="1" w:styleId="country">
    <w:name w:val="country"/>
    <w:rsid w:val="00AF2C19"/>
  </w:style>
  <w:style w:type="character" w:customStyle="1" w:styleId="articletitle">
    <w:name w:val="articletitle"/>
    <w:rsid w:val="00AF2C19"/>
    <w:rPr>
      <w:rFonts w:ascii="Times New Roman" w:hAnsi="Times New Roman" w:cs="Times New Roman" w:hint="default"/>
    </w:rPr>
  </w:style>
  <w:style w:type="character" w:customStyle="1" w:styleId="6pointChar">
    <w:name w:val="6 point Char"/>
    <w:rsid w:val="00AF2C19"/>
    <w:rPr>
      <w:rFonts w:ascii="Times New Roman" w:hAnsi="Times New Roman" w:cs="Times New Roman" w:hint="default"/>
      <w:sz w:val="12"/>
      <w:lang w:val="en-US" w:eastAsia="en-US"/>
    </w:rPr>
  </w:style>
  <w:style w:type="character" w:customStyle="1" w:styleId="StyleThickunderline">
    <w:name w:val="Style Thick underline"/>
    <w:qFormat/>
    <w:rsid w:val="00AF2C19"/>
    <w:rPr>
      <w:u w:val="thick"/>
    </w:rPr>
  </w:style>
  <w:style w:type="character" w:customStyle="1" w:styleId="Box0">
    <w:name w:val="Box!"/>
    <w:rsid w:val="00AF2C19"/>
    <w:rPr>
      <w:rFonts w:ascii="Garamond" w:hAnsi="Garamond" w:hint="default"/>
      <w:sz w:val="24"/>
      <w:u w:val="single"/>
      <w:bdr w:val="single" w:sz="4" w:space="0" w:color="auto" w:frame="1"/>
    </w:rPr>
  </w:style>
  <w:style w:type="character" w:customStyle="1" w:styleId="citechar1">
    <w:name w:val="citechar"/>
    <w:basedOn w:val="DefaultParagraphFont"/>
    <w:rsid w:val="00AF2C19"/>
  </w:style>
  <w:style w:type="character" w:customStyle="1" w:styleId="underlinechar2">
    <w:name w:val="underlinechar"/>
    <w:basedOn w:val="DefaultParagraphFont"/>
    <w:rsid w:val="00AF2C19"/>
  </w:style>
  <w:style w:type="character" w:customStyle="1" w:styleId="CardUnderlineChar">
    <w:name w:val="Card Underline Char"/>
    <w:rsid w:val="00AF2C19"/>
    <w:rPr>
      <w:szCs w:val="24"/>
      <w:u w:val="single"/>
      <w:lang w:val="en-US" w:eastAsia="en-US" w:bidi="ar-SA"/>
    </w:rPr>
  </w:style>
  <w:style w:type="character" w:customStyle="1" w:styleId="tagciteChar">
    <w:name w:val="tag/cite Char"/>
    <w:basedOn w:val="DefaultParagraphFont"/>
    <w:rsid w:val="00AF2C19"/>
    <w:rPr>
      <w:b/>
      <w:bCs w:val="0"/>
      <w:sz w:val="24"/>
      <w:lang w:val="en-US" w:eastAsia="en-US" w:bidi="ar-SA"/>
    </w:rPr>
  </w:style>
  <w:style w:type="character" w:customStyle="1" w:styleId="8pointChar">
    <w:name w:val="8 point Char"/>
    <w:basedOn w:val="DefaultParagraphFont"/>
    <w:rsid w:val="00AF2C19"/>
    <w:rPr>
      <w:sz w:val="16"/>
      <w:lang w:val="en-US" w:eastAsia="en-US" w:bidi="ar-SA"/>
    </w:rPr>
  </w:style>
  <w:style w:type="character" w:customStyle="1" w:styleId="BoldText12pt">
    <w:name w:val="Bold Text 12 pt"/>
    <w:rsid w:val="00AF2C1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F2C19"/>
  </w:style>
  <w:style w:type="table" w:styleId="TableGrid">
    <w:name w:val="Table Grid"/>
    <w:basedOn w:val="TableNormal"/>
    <w:rsid w:val="00AF2C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F2C19"/>
    <w:rPr>
      <w:b/>
      <w:bCs w:val="0"/>
      <w:sz w:val="24"/>
      <w:lang w:val="en-US" w:eastAsia="en-US" w:bidi="ar-SA"/>
    </w:rPr>
  </w:style>
  <w:style w:type="character" w:customStyle="1" w:styleId="Mention11">
    <w:name w:val="Mention11"/>
    <w:basedOn w:val="DefaultParagraphFont"/>
    <w:uiPriority w:val="99"/>
    <w:semiHidden/>
    <w:unhideWhenUsed/>
    <w:rsid w:val="00AF2C19"/>
    <w:rPr>
      <w:color w:val="2B579A"/>
      <w:shd w:val="clear" w:color="auto" w:fill="E6E6E6"/>
    </w:rPr>
  </w:style>
  <w:style w:type="character" w:customStyle="1" w:styleId="Emph">
    <w:name w:val="Emph"/>
    <w:basedOn w:val="DefaultParagraphFont"/>
    <w:uiPriority w:val="1"/>
    <w:qFormat/>
    <w:rsid w:val="00AF2C1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F2C19"/>
  </w:style>
  <w:style w:type="character" w:customStyle="1" w:styleId="Mention2">
    <w:name w:val="Mention2"/>
    <w:basedOn w:val="DefaultParagraphFont"/>
    <w:uiPriority w:val="99"/>
    <w:semiHidden/>
    <w:unhideWhenUsed/>
    <w:rsid w:val="00AF2C19"/>
    <w:rPr>
      <w:color w:val="2B579A"/>
      <w:shd w:val="clear" w:color="auto" w:fill="E6E6E6"/>
    </w:rPr>
  </w:style>
  <w:style w:type="paragraph" w:customStyle="1" w:styleId="FlashTag">
    <w:name w:val="FlashTag"/>
    <w:basedOn w:val="Normal"/>
    <w:link w:val="FlashTagChar"/>
    <w:autoRedefine/>
    <w:uiPriority w:val="4"/>
    <w:qFormat/>
    <w:rsid w:val="00AF2C19"/>
    <w:rPr>
      <w:rFonts w:asciiTheme="majorHAnsi" w:hAnsiTheme="majorHAnsi"/>
      <w:b/>
      <w:sz w:val="28"/>
    </w:rPr>
  </w:style>
  <w:style w:type="character" w:customStyle="1" w:styleId="FlashTagChar">
    <w:name w:val="FlashTag Char"/>
    <w:basedOn w:val="DefaultParagraphFont"/>
    <w:link w:val="FlashTag"/>
    <w:uiPriority w:val="4"/>
    <w:rsid w:val="00AF2C19"/>
    <w:rPr>
      <w:rFonts w:asciiTheme="majorHAnsi" w:hAnsiTheme="majorHAnsi" w:cs="Times New Roman"/>
      <w:b/>
      <w:sz w:val="28"/>
    </w:rPr>
  </w:style>
  <w:style w:type="paragraph" w:customStyle="1" w:styleId="Warrant">
    <w:name w:val="Warrant"/>
    <w:autoRedefine/>
    <w:uiPriority w:val="4"/>
    <w:qFormat/>
    <w:rsid w:val="00AF2C19"/>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AF2C19"/>
  </w:style>
  <w:style w:type="character" w:customStyle="1" w:styleId="m-8793234324905335251gmail-style13ptbold">
    <w:name w:val="m_-8793234324905335251gmail-style13ptbold"/>
    <w:basedOn w:val="DefaultParagraphFont"/>
    <w:rsid w:val="00AF2C19"/>
  </w:style>
  <w:style w:type="character" w:customStyle="1" w:styleId="EndnoteTextChar">
    <w:name w:val="Endnote Text Char"/>
    <w:basedOn w:val="DefaultParagraphFont"/>
    <w:link w:val="EndnoteText"/>
    <w:locked/>
    <w:rsid w:val="00AF2C19"/>
    <w:rPr>
      <w:rFonts w:ascii="Georgia" w:eastAsia="Times New Roman" w:hAnsi="Georgia"/>
      <w:szCs w:val="20"/>
    </w:rPr>
  </w:style>
  <w:style w:type="paragraph" w:styleId="EndnoteText">
    <w:name w:val="endnote text"/>
    <w:basedOn w:val="Normal"/>
    <w:link w:val="EndnoteTextChar"/>
    <w:unhideWhenUsed/>
    <w:rsid w:val="00AF2C19"/>
    <w:rPr>
      <w:rFonts w:ascii="Georgia" w:eastAsia="Times New Roman" w:hAnsi="Georgia" w:cstheme="minorBidi"/>
      <w:szCs w:val="20"/>
    </w:rPr>
  </w:style>
  <w:style w:type="character" w:customStyle="1" w:styleId="EndnoteTextChar1">
    <w:name w:val="Endnote Text Char1"/>
    <w:basedOn w:val="DefaultParagraphFont"/>
    <w:semiHidden/>
    <w:rsid w:val="00AF2C19"/>
    <w:rPr>
      <w:rFonts w:ascii="Times New Roman" w:hAnsi="Times New Roman" w:cs="Times New Roman"/>
      <w:sz w:val="20"/>
      <w:szCs w:val="20"/>
    </w:rPr>
  </w:style>
  <w:style w:type="character" w:customStyle="1" w:styleId="DateChar1">
    <w:name w:val="Date Char1"/>
    <w:basedOn w:val="DefaultParagraphFont"/>
    <w:uiPriority w:val="99"/>
    <w:rsid w:val="00AF2C19"/>
    <w:rPr>
      <w:rFonts w:ascii="Calibri" w:hAnsi="Calibri"/>
      <w:sz w:val="22"/>
    </w:rPr>
  </w:style>
  <w:style w:type="character" w:customStyle="1" w:styleId="BodyTextFirstIndentChar">
    <w:name w:val="Body Text First Indent Char"/>
    <w:basedOn w:val="BodyTextChar"/>
    <w:link w:val="BodyTextFirstIndent"/>
    <w:locked/>
    <w:rsid w:val="00AF2C1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F2C19"/>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AF2C19"/>
    <w:rPr>
      <w:rFonts w:ascii="Times New Roman" w:hAnsi="Times New Roman" w:cs="Times New Roman"/>
    </w:rPr>
  </w:style>
  <w:style w:type="character" w:customStyle="1" w:styleId="BodyTextIndent2Char1">
    <w:name w:val="Body Text Indent 2 Char1"/>
    <w:basedOn w:val="DefaultParagraphFont"/>
    <w:semiHidden/>
    <w:rsid w:val="00AF2C19"/>
    <w:rPr>
      <w:rFonts w:ascii="Calibri" w:hAnsi="Calibri" w:cs="Calibri"/>
    </w:rPr>
  </w:style>
  <w:style w:type="character" w:customStyle="1" w:styleId="PlainTextChar1">
    <w:name w:val="Plain Text Char1"/>
    <w:basedOn w:val="DefaultParagraphFont"/>
    <w:semiHidden/>
    <w:rsid w:val="00AF2C19"/>
    <w:rPr>
      <w:rFonts w:ascii="Consolas" w:hAnsi="Consolas" w:cs="Calibri"/>
      <w:sz w:val="21"/>
      <w:szCs w:val="21"/>
    </w:rPr>
  </w:style>
  <w:style w:type="paragraph" w:customStyle="1" w:styleId="msolistparagraphcxspfirst">
    <w:name w:val="msolistparagraphcxspfirst"/>
    <w:basedOn w:val="Normal"/>
    <w:uiPriority w:val="99"/>
    <w:qFormat/>
    <w:rsid w:val="00AF2C1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F2C1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F2C19"/>
    <w:rPr>
      <w:rFonts w:ascii="Calibri" w:hAnsi="Calibri" w:cs="Calibri"/>
      <w:i/>
      <w:iCs/>
      <w:color w:val="000000" w:themeColor="text1"/>
    </w:rPr>
  </w:style>
  <w:style w:type="paragraph" w:customStyle="1" w:styleId="Heading2-NotBold">
    <w:name w:val="Heading 2 - Not Bold"/>
    <w:basedOn w:val="Heading2"/>
    <w:autoRedefine/>
    <w:uiPriority w:val="99"/>
    <w:qFormat/>
    <w:rsid w:val="00AF2C19"/>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AF2C19"/>
    <w:rPr>
      <w:rFonts w:ascii="Times New Roman" w:eastAsia="Calibri" w:hAnsi="Times New Roman" w:cs="Times New Roman"/>
      <w:b/>
    </w:rPr>
  </w:style>
  <w:style w:type="paragraph" w:customStyle="1" w:styleId="Heading2-Bold">
    <w:name w:val="Heading 2 - Bold"/>
    <w:basedOn w:val="Normal"/>
    <w:autoRedefine/>
    <w:uiPriority w:val="99"/>
    <w:qFormat/>
    <w:rsid w:val="00AF2C19"/>
    <w:rPr>
      <w:rFonts w:eastAsia="Calibri"/>
      <w:b/>
    </w:rPr>
  </w:style>
  <w:style w:type="paragraph" w:customStyle="1" w:styleId="tag">
    <w:name w:val="%tag"/>
    <w:basedOn w:val="Normal"/>
    <w:next w:val="Normal"/>
    <w:uiPriority w:val="99"/>
    <w:qFormat/>
    <w:rsid w:val="00AF2C19"/>
    <w:rPr>
      <w:rFonts w:eastAsia="Calibri"/>
      <w:bCs/>
      <w:sz w:val="18"/>
    </w:rPr>
  </w:style>
  <w:style w:type="character" w:customStyle="1" w:styleId="Style2Char">
    <w:name w:val="Style 2 Char"/>
    <w:link w:val="Style20"/>
    <w:uiPriority w:val="99"/>
    <w:locked/>
    <w:rsid w:val="00AF2C1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F2C19"/>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AF2C1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F2C19"/>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F2C19"/>
    <w:rPr>
      <w:rFonts w:ascii="Georgia" w:eastAsia="Times New Roman" w:hAnsi="Georgia"/>
      <w:sz w:val="18"/>
      <w:szCs w:val="20"/>
      <w:lang w:val="x-none" w:eastAsia="x-none"/>
    </w:rPr>
  </w:style>
  <w:style w:type="paragraph" w:customStyle="1" w:styleId="textsmall0">
    <w:name w:val="textsmall"/>
    <w:basedOn w:val="Normal"/>
    <w:link w:val="textsmallChar0"/>
    <w:qFormat/>
    <w:rsid w:val="00AF2C1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F2C1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F2C1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F2C19"/>
    <w:rPr>
      <w:rFonts w:ascii="Arial" w:eastAsia="Times New Roman" w:hAnsi="Arial" w:cs="Arial"/>
      <w:sz w:val="12"/>
    </w:rPr>
  </w:style>
  <w:style w:type="paragraph" w:customStyle="1" w:styleId="Micro">
    <w:name w:val="Micro"/>
    <w:basedOn w:val="Normal"/>
    <w:next w:val="Normal"/>
    <w:link w:val="MicroChar"/>
    <w:qFormat/>
    <w:rsid w:val="00AF2C19"/>
    <w:rPr>
      <w:rFonts w:ascii="Arial" w:eastAsia="Times New Roman" w:hAnsi="Arial" w:cs="Arial"/>
      <w:sz w:val="12"/>
    </w:rPr>
  </w:style>
  <w:style w:type="character" w:customStyle="1" w:styleId="CardNotUnderlinedChar1">
    <w:name w:val="Card Not Underlined Char1"/>
    <w:link w:val="CardNotUnderlined"/>
    <w:locked/>
    <w:rsid w:val="00AF2C19"/>
    <w:rPr>
      <w:rFonts w:ascii="Cambria" w:eastAsia="Times New Roman" w:hAnsi="Cambria" w:cs="Times New Roman"/>
      <w:sz w:val="18"/>
      <w:szCs w:val="20"/>
    </w:rPr>
  </w:style>
  <w:style w:type="paragraph" w:customStyle="1" w:styleId="h-lead">
    <w:name w:val="h-lead"/>
    <w:basedOn w:val="Normal"/>
    <w:uiPriority w:val="99"/>
    <w:qFormat/>
    <w:rsid w:val="00AF2C19"/>
    <w:pPr>
      <w:spacing w:before="100" w:beforeAutospacing="1" w:after="100" w:afterAutospacing="1"/>
    </w:pPr>
    <w:rPr>
      <w:rFonts w:eastAsia="Times New Roman"/>
      <w:sz w:val="24"/>
    </w:rPr>
  </w:style>
  <w:style w:type="paragraph" w:customStyle="1" w:styleId="intro">
    <w:name w:val="intro"/>
    <w:basedOn w:val="Normal"/>
    <w:uiPriority w:val="99"/>
    <w:qFormat/>
    <w:rsid w:val="00AF2C1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F2C1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F2C1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F2C1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F2C19"/>
    <w:rPr>
      <w:rFonts w:eastAsia="Calibri"/>
    </w:rPr>
  </w:style>
  <w:style w:type="paragraph" w:customStyle="1" w:styleId="F3-TagAuthor">
    <w:name w:val="F3 - Tag/Author"/>
    <w:basedOn w:val="Normal"/>
    <w:uiPriority w:val="99"/>
    <w:qFormat/>
    <w:rsid w:val="00AF2C19"/>
    <w:rPr>
      <w:rFonts w:eastAsia="Times New Roman"/>
      <w:b/>
    </w:rPr>
  </w:style>
  <w:style w:type="paragraph" w:customStyle="1" w:styleId="F5-UnderlineNormal">
    <w:name w:val="F5 - Underline Normal"/>
    <w:basedOn w:val="Normal"/>
    <w:uiPriority w:val="99"/>
    <w:qFormat/>
    <w:rsid w:val="00AF2C19"/>
    <w:rPr>
      <w:rFonts w:eastAsia="Calibri"/>
      <w:u w:val="single"/>
    </w:rPr>
  </w:style>
  <w:style w:type="paragraph" w:customStyle="1" w:styleId="Brief-PrimarySource">
    <w:name w:val="Brief - Primary Source"/>
    <w:basedOn w:val="Normal"/>
    <w:uiPriority w:val="99"/>
    <w:qFormat/>
    <w:rsid w:val="00AF2C19"/>
    <w:rPr>
      <w:rFonts w:eastAsia="Times New Roman"/>
      <w:b/>
      <w:sz w:val="24"/>
      <w:u w:val="single"/>
    </w:rPr>
  </w:style>
  <w:style w:type="paragraph" w:customStyle="1" w:styleId="Brief-Underline">
    <w:name w:val="Brief - Underline"/>
    <w:basedOn w:val="Normal"/>
    <w:uiPriority w:val="99"/>
    <w:qFormat/>
    <w:rsid w:val="00AF2C19"/>
    <w:rPr>
      <w:rFonts w:eastAsia="Times New Roman"/>
      <w:u w:val="single"/>
    </w:rPr>
  </w:style>
  <w:style w:type="paragraph" w:customStyle="1" w:styleId="Brief">
    <w:name w:val="Brief"/>
    <w:basedOn w:val="Brief-PrimarySource"/>
    <w:uiPriority w:val="99"/>
    <w:qFormat/>
    <w:rsid w:val="00AF2C19"/>
    <w:rPr>
      <w:b w:val="0"/>
    </w:rPr>
  </w:style>
  <w:style w:type="paragraph" w:customStyle="1" w:styleId="CM2">
    <w:name w:val="CM2"/>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F2C1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F2C19"/>
    <w:pPr>
      <w:widowControl w:val="0"/>
      <w:spacing w:line="276" w:lineRule="atLeast"/>
    </w:pPr>
    <w:rPr>
      <w:color w:val="auto"/>
    </w:rPr>
  </w:style>
  <w:style w:type="paragraph" w:customStyle="1" w:styleId="CM34">
    <w:name w:val="CM34"/>
    <w:basedOn w:val="Default"/>
    <w:next w:val="Default"/>
    <w:uiPriority w:val="99"/>
    <w:qFormat/>
    <w:rsid w:val="00AF2C19"/>
    <w:pPr>
      <w:widowControl w:val="0"/>
    </w:pPr>
    <w:rPr>
      <w:color w:val="auto"/>
    </w:rPr>
  </w:style>
  <w:style w:type="paragraph" w:customStyle="1" w:styleId="CM56">
    <w:name w:val="CM56"/>
    <w:basedOn w:val="Default"/>
    <w:next w:val="Default"/>
    <w:uiPriority w:val="99"/>
    <w:qFormat/>
    <w:rsid w:val="00AF2C19"/>
    <w:pPr>
      <w:widowControl w:val="0"/>
    </w:pPr>
    <w:rPr>
      <w:rFonts w:eastAsia="Calibri"/>
      <w:color w:val="auto"/>
    </w:rPr>
  </w:style>
  <w:style w:type="paragraph" w:customStyle="1" w:styleId="CM58">
    <w:name w:val="CM58"/>
    <w:basedOn w:val="Default"/>
    <w:next w:val="Default"/>
    <w:uiPriority w:val="99"/>
    <w:qFormat/>
    <w:rsid w:val="00AF2C19"/>
    <w:pPr>
      <w:widowControl w:val="0"/>
    </w:pPr>
    <w:rPr>
      <w:rFonts w:eastAsia="Calibri"/>
      <w:color w:val="auto"/>
    </w:rPr>
  </w:style>
  <w:style w:type="paragraph" w:customStyle="1" w:styleId="CM57">
    <w:name w:val="CM57"/>
    <w:basedOn w:val="Default"/>
    <w:next w:val="Default"/>
    <w:uiPriority w:val="99"/>
    <w:qFormat/>
    <w:rsid w:val="00AF2C19"/>
    <w:pPr>
      <w:widowControl w:val="0"/>
    </w:pPr>
    <w:rPr>
      <w:rFonts w:eastAsia="Calibri"/>
      <w:color w:val="auto"/>
    </w:rPr>
  </w:style>
  <w:style w:type="paragraph" w:customStyle="1" w:styleId="CM1">
    <w:name w:val="CM1"/>
    <w:basedOn w:val="Default"/>
    <w:next w:val="Default"/>
    <w:uiPriority w:val="99"/>
    <w:qFormat/>
    <w:rsid w:val="00AF2C19"/>
    <w:pPr>
      <w:widowControl w:val="0"/>
    </w:pPr>
    <w:rPr>
      <w:rFonts w:eastAsia="Calibri"/>
      <w:color w:val="auto"/>
    </w:rPr>
  </w:style>
  <w:style w:type="paragraph" w:customStyle="1" w:styleId="CM49">
    <w:name w:val="CM49"/>
    <w:basedOn w:val="Default"/>
    <w:next w:val="Default"/>
    <w:uiPriority w:val="99"/>
    <w:qFormat/>
    <w:rsid w:val="00AF2C19"/>
    <w:pPr>
      <w:widowControl w:val="0"/>
    </w:pPr>
    <w:rPr>
      <w:rFonts w:eastAsia="Calibri"/>
      <w:color w:val="auto"/>
    </w:rPr>
  </w:style>
  <w:style w:type="paragraph" w:customStyle="1" w:styleId="CM41">
    <w:name w:val="CM41"/>
    <w:basedOn w:val="Default"/>
    <w:next w:val="Default"/>
    <w:uiPriority w:val="99"/>
    <w:qFormat/>
    <w:rsid w:val="00AF2C19"/>
    <w:pPr>
      <w:widowControl w:val="0"/>
    </w:pPr>
    <w:rPr>
      <w:rFonts w:eastAsia="Calibri"/>
      <w:color w:val="auto"/>
    </w:rPr>
  </w:style>
  <w:style w:type="paragraph" w:customStyle="1" w:styleId="3rdOrderPara">
    <w:name w:val="3rd Order Para"/>
    <w:basedOn w:val="Default"/>
    <w:next w:val="Default"/>
    <w:qFormat/>
    <w:rsid w:val="00AF2C19"/>
    <w:pPr>
      <w:widowControl w:val="0"/>
    </w:pPr>
    <w:rPr>
      <w:rFonts w:eastAsia="Calibri"/>
      <w:color w:val="auto"/>
    </w:rPr>
  </w:style>
  <w:style w:type="paragraph" w:customStyle="1" w:styleId="2ndOrderPara">
    <w:name w:val="2nd Order Para"/>
    <w:basedOn w:val="Default"/>
    <w:next w:val="Default"/>
    <w:qFormat/>
    <w:rsid w:val="00AF2C19"/>
    <w:pPr>
      <w:widowControl w:val="0"/>
    </w:pPr>
    <w:rPr>
      <w:rFonts w:eastAsia="Calibri"/>
      <w:color w:val="auto"/>
    </w:rPr>
  </w:style>
  <w:style w:type="paragraph" w:customStyle="1" w:styleId="Normal-SIGN2">
    <w:name w:val="Normal-SIGN2"/>
    <w:basedOn w:val="Default"/>
    <w:next w:val="Default"/>
    <w:qFormat/>
    <w:rsid w:val="00AF2C19"/>
    <w:pPr>
      <w:widowControl w:val="0"/>
    </w:pPr>
    <w:rPr>
      <w:rFonts w:eastAsia="Calibri"/>
      <w:color w:val="auto"/>
    </w:rPr>
  </w:style>
  <w:style w:type="paragraph" w:customStyle="1" w:styleId="Normal-SIGN1">
    <w:name w:val="Normal-SIGN1"/>
    <w:basedOn w:val="Default"/>
    <w:next w:val="Default"/>
    <w:uiPriority w:val="99"/>
    <w:qFormat/>
    <w:rsid w:val="00AF2C19"/>
    <w:pPr>
      <w:widowControl w:val="0"/>
    </w:pPr>
    <w:rPr>
      <w:rFonts w:eastAsia="Calibri"/>
      <w:color w:val="auto"/>
    </w:rPr>
  </w:style>
  <w:style w:type="paragraph" w:customStyle="1" w:styleId="CM3">
    <w:name w:val="CM3"/>
    <w:basedOn w:val="Default"/>
    <w:next w:val="Default"/>
    <w:uiPriority w:val="99"/>
    <w:qFormat/>
    <w:rsid w:val="00AF2C19"/>
    <w:pPr>
      <w:widowControl w:val="0"/>
      <w:spacing w:line="553" w:lineRule="atLeast"/>
    </w:pPr>
    <w:rPr>
      <w:rFonts w:eastAsia="Calibri"/>
      <w:color w:val="auto"/>
    </w:rPr>
  </w:style>
  <w:style w:type="paragraph" w:customStyle="1" w:styleId="CM33">
    <w:name w:val="CM33"/>
    <w:basedOn w:val="Default"/>
    <w:next w:val="Default"/>
    <w:uiPriority w:val="99"/>
    <w:qFormat/>
    <w:rsid w:val="00AF2C19"/>
    <w:pPr>
      <w:widowControl w:val="0"/>
    </w:pPr>
    <w:rPr>
      <w:rFonts w:eastAsia="Calibri"/>
      <w:color w:val="auto"/>
    </w:rPr>
  </w:style>
  <w:style w:type="paragraph" w:customStyle="1" w:styleId="CM37">
    <w:name w:val="CM37"/>
    <w:basedOn w:val="Default"/>
    <w:next w:val="Default"/>
    <w:uiPriority w:val="99"/>
    <w:qFormat/>
    <w:rsid w:val="00AF2C19"/>
    <w:pPr>
      <w:widowControl w:val="0"/>
    </w:pPr>
    <w:rPr>
      <w:rFonts w:eastAsia="Calibri"/>
      <w:color w:val="auto"/>
    </w:rPr>
  </w:style>
  <w:style w:type="paragraph" w:customStyle="1" w:styleId="CM7">
    <w:name w:val="CM7"/>
    <w:basedOn w:val="Default"/>
    <w:next w:val="Default"/>
    <w:uiPriority w:val="99"/>
    <w:qFormat/>
    <w:rsid w:val="00AF2C19"/>
    <w:pPr>
      <w:widowControl w:val="0"/>
      <w:spacing w:line="553" w:lineRule="atLeast"/>
    </w:pPr>
    <w:rPr>
      <w:rFonts w:eastAsia="Calibri"/>
      <w:color w:val="auto"/>
    </w:rPr>
  </w:style>
  <w:style w:type="paragraph" w:customStyle="1" w:styleId="Brief-SecondarySource">
    <w:name w:val="Brief - Secondary Source"/>
    <w:basedOn w:val="Normal"/>
    <w:qFormat/>
    <w:rsid w:val="00AF2C19"/>
    <w:rPr>
      <w:rFonts w:eastAsia="Times New Roman"/>
      <w:sz w:val="14"/>
      <w:szCs w:val="20"/>
    </w:rPr>
  </w:style>
  <w:style w:type="paragraph" w:customStyle="1" w:styleId="Brief-Card">
    <w:name w:val="Brief - Card"/>
    <w:basedOn w:val="Normal"/>
    <w:uiPriority w:val="99"/>
    <w:qFormat/>
    <w:rsid w:val="00AF2C19"/>
    <w:rPr>
      <w:rFonts w:eastAsia="Times New Roman"/>
    </w:rPr>
  </w:style>
  <w:style w:type="paragraph" w:customStyle="1" w:styleId="Pa2">
    <w:name w:val="Pa2"/>
    <w:basedOn w:val="Default"/>
    <w:next w:val="Default"/>
    <w:uiPriority w:val="99"/>
    <w:qFormat/>
    <w:rsid w:val="00AF2C1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F2C1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F2C1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F2C1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F2C19"/>
    <w:pPr>
      <w:widowControl w:val="0"/>
    </w:pPr>
    <w:rPr>
      <w:rFonts w:ascii="Arial Black" w:hAnsi="Arial Black"/>
      <w:color w:val="auto"/>
    </w:rPr>
  </w:style>
  <w:style w:type="paragraph" w:customStyle="1" w:styleId="Cover1">
    <w:name w:val="Cover 1"/>
    <w:basedOn w:val="Normal"/>
    <w:next w:val="Normal"/>
    <w:uiPriority w:val="99"/>
    <w:qFormat/>
    <w:rsid w:val="00AF2C1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AF2C1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AF2C19"/>
    <w:pPr>
      <w:widowControl w:val="0"/>
    </w:pPr>
    <w:rPr>
      <w:color w:val="auto"/>
    </w:rPr>
  </w:style>
  <w:style w:type="paragraph" w:customStyle="1" w:styleId="Pa11">
    <w:name w:val="Pa11"/>
    <w:basedOn w:val="Normal"/>
    <w:next w:val="Normal"/>
    <w:uiPriority w:val="99"/>
    <w:qFormat/>
    <w:rsid w:val="00AF2C1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F2C1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F2C1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AF2C19"/>
    <w:pPr>
      <w:widowControl w:val="0"/>
    </w:pPr>
    <w:rPr>
      <w:rFonts w:eastAsia="Calibri"/>
      <w:color w:val="auto"/>
    </w:rPr>
  </w:style>
  <w:style w:type="paragraph" w:customStyle="1" w:styleId="CM5">
    <w:name w:val="CM5"/>
    <w:basedOn w:val="Default"/>
    <w:next w:val="Default"/>
    <w:qFormat/>
    <w:rsid w:val="00AF2C19"/>
    <w:pPr>
      <w:widowControl w:val="0"/>
      <w:spacing w:line="553" w:lineRule="atLeast"/>
    </w:pPr>
    <w:rPr>
      <w:rFonts w:eastAsia="Calibri"/>
      <w:color w:val="auto"/>
    </w:rPr>
  </w:style>
  <w:style w:type="paragraph" w:customStyle="1" w:styleId="CM28">
    <w:name w:val="CM28"/>
    <w:basedOn w:val="Default"/>
    <w:next w:val="Default"/>
    <w:uiPriority w:val="99"/>
    <w:qFormat/>
    <w:rsid w:val="00AF2C19"/>
    <w:pPr>
      <w:widowControl w:val="0"/>
    </w:pPr>
    <w:rPr>
      <w:rFonts w:eastAsia="Calibri"/>
      <w:color w:val="auto"/>
    </w:rPr>
  </w:style>
  <w:style w:type="paragraph" w:customStyle="1" w:styleId="CM8">
    <w:name w:val="CM8"/>
    <w:basedOn w:val="Default"/>
    <w:next w:val="Default"/>
    <w:uiPriority w:val="99"/>
    <w:qFormat/>
    <w:rsid w:val="00AF2C19"/>
    <w:pPr>
      <w:widowControl w:val="0"/>
    </w:pPr>
    <w:rPr>
      <w:rFonts w:eastAsia="Calibri"/>
      <w:color w:val="auto"/>
    </w:rPr>
  </w:style>
  <w:style w:type="paragraph" w:customStyle="1" w:styleId="CM6">
    <w:name w:val="CM6"/>
    <w:basedOn w:val="Default"/>
    <w:next w:val="Default"/>
    <w:uiPriority w:val="99"/>
    <w:qFormat/>
    <w:rsid w:val="00AF2C19"/>
    <w:pPr>
      <w:widowControl w:val="0"/>
      <w:spacing w:line="553" w:lineRule="atLeast"/>
    </w:pPr>
    <w:rPr>
      <w:rFonts w:eastAsia="Calibri"/>
      <w:color w:val="auto"/>
    </w:rPr>
  </w:style>
  <w:style w:type="paragraph" w:customStyle="1" w:styleId="CM22">
    <w:name w:val="CM22"/>
    <w:basedOn w:val="Default"/>
    <w:next w:val="Default"/>
    <w:uiPriority w:val="99"/>
    <w:qFormat/>
    <w:rsid w:val="00AF2C19"/>
    <w:pPr>
      <w:widowControl w:val="0"/>
    </w:pPr>
    <w:rPr>
      <w:rFonts w:eastAsia="Calibri"/>
      <w:color w:val="auto"/>
    </w:rPr>
  </w:style>
  <w:style w:type="paragraph" w:customStyle="1" w:styleId="DoubleUnderlined">
    <w:name w:val="Double Underlined"/>
    <w:basedOn w:val="Heading2"/>
    <w:autoRedefine/>
    <w:uiPriority w:val="99"/>
    <w:qFormat/>
    <w:rsid w:val="00AF2C1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F2C1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AF2C1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F2C1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F2C1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F2C1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F2C19"/>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AF2C1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F2C1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AF2C19"/>
  </w:style>
  <w:style w:type="paragraph" w:customStyle="1" w:styleId="StyleUnderliningTimesNewRomanBoldNounderlineKernat16">
    <w:name w:val="Style Underlining + Times New Roman Bold No underline Kern at 16..."/>
    <w:basedOn w:val="Normal"/>
    <w:uiPriority w:val="99"/>
    <w:qFormat/>
    <w:rsid w:val="00AF2C1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F2C19"/>
    <w:rPr>
      <w:rFonts w:eastAsia="Times New Roman"/>
      <w:b/>
      <w:bCs/>
      <w:kern w:val="32"/>
      <w:sz w:val="32"/>
      <w:szCs w:val="32"/>
    </w:rPr>
  </w:style>
  <w:style w:type="paragraph" w:customStyle="1" w:styleId="StyleBoldUnderliningKernat16pt">
    <w:name w:val="Style Bold Underlining + Kern at 16 pt"/>
    <w:uiPriority w:val="99"/>
    <w:qFormat/>
    <w:rsid w:val="00AF2C1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F2C1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AF2C1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F2C19"/>
    <w:pPr>
      <w:ind w:left="400"/>
    </w:pPr>
    <w:rPr>
      <w:rFonts w:eastAsia="Times New Roman"/>
      <w:szCs w:val="20"/>
    </w:rPr>
  </w:style>
  <w:style w:type="paragraph" w:customStyle="1" w:styleId="Paste">
    <w:name w:val="Paste"/>
    <w:basedOn w:val="card"/>
    <w:qFormat/>
    <w:rsid w:val="00AF2C1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AF2C19"/>
    <w:rPr>
      <w:rFonts w:ascii="Georgia" w:eastAsia="Times New Roman" w:hAnsi="Georgia"/>
      <w:b/>
      <w:u w:val="single"/>
    </w:rPr>
  </w:style>
  <w:style w:type="paragraph" w:customStyle="1" w:styleId="UnderlineStyle0">
    <w:name w:val="Underline Style"/>
    <w:basedOn w:val="Normal"/>
    <w:link w:val="UnderlineStyleChar"/>
    <w:qFormat/>
    <w:rsid w:val="00AF2C19"/>
    <w:rPr>
      <w:rFonts w:ascii="Georgia" w:eastAsia="Times New Roman" w:hAnsi="Georgia" w:cstheme="minorBidi"/>
      <w:b/>
      <w:u w:val="single"/>
    </w:rPr>
  </w:style>
  <w:style w:type="paragraph" w:customStyle="1" w:styleId="Normalization">
    <w:name w:val="Normalization"/>
    <w:basedOn w:val="Normal"/>
    <w:uiPriority w:val="99"/>
    <w:qFormat/>
    <w:rsid w:val="00AF2C19"/>
    <w:rPr>
      <w:rFonts w:eastAsia="Times New Roman"/>
      <w:sz w:val="18"/>
    </w:rPr>
  </w:style>
  <w:style w:type="paragraph" w:customStyle="1" w:styleId="BreifTitle">
    <w:name w:val="Breif Title"/>
    <w:basedOn w:val="Normal"/>
    <w:autoRedefine/>
    <w:uiPriority w:val="99"/>
    <w:qFormat/>
    <w:rsid w:val="00AF2C1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F2C1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F2C1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F2C19"/>
    <w:rPr>
      <w:rFonts w:eastAsia="Times New Roman"/>
      <w:color w:val="333333"/>
    </w:rPr>
  </w:style>
  <w:style w:type="paragraph" w:customStyle="1" w:styleId="StyleTagandCiteFranklinGothicDemi">
    <w:name w:val="Style Tag and Cite + Franklin Gothic Demi"/>
    <w:basedOn w:val="Normal"/>
    <w:autoRedefine/>
    <w:uiPriority w:val="99"/>
    <w:qFormat/>
    <w:rsid w:val="00AF2C1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F2C19"/>
    <w:rPr>
      <w:bCs/>
    </w:rPr>
  </w:style>
  <w:style w:type="paragraph" w:customStyle="1" w:styleId="tagCharCharCharCharCharCharChar">
    <w:name w:val="tag Char Char Char Char Char Char Char"/>
    <w:basedOn w:val="Normal"/>
    <w:uiPriority w:val="99"/>
    <w:qFormat/>
    <w:rsid w:val="00AF2C19"/>
    <w:rPr>
      <w:rFonts w:eastAsia="Times New Roman"/>
      <w:b/>
      <w:sz w:val="24"/>
      <w:szCs w:val="20"/>
    </w:rPr>
  </w:style>
  <w:style w:type="paragraph" w:customStyle="1" w:styleId="title-bold-medium">
    <w:name w:val="title-bold-medium"/>
    <w:basedOn w:val="Normal"/>
    <w:uiPriority w:val="99"/>
    <w:qFormat/>
    <w:rsid w:val="00AF2C1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AF2C1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AF2C19"/>
    <w:rPr>
      <w:rFonts w:ascii="Arial Narrow" w:eastAsia="Times New Roman" w:hAnsi="Arial Narrow"/>
      <w:b/>
      <w:sz w:val="24"/>
    </w:rPr>
  </w:style>
  <w:style w:type="paragraph" w:customStyle="1" w:styleId="BLOCKTITLE1">
    <w:name w:val="BLOCK TITLE"/>
    <w:basedOn w:val="Heading1"/>
    <w:uiPriority w:val="99"/>
    <w:qFormat/>
    <w:rsid w:val="00AF2C1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AF2C1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AF2C1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F2C1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F2C1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F2C1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F2C19"/>
    <w:pPr>
      <w:spacing w:before="100" w:beforeAutospacing="1" w:after="100" w:afterAutospacing="1"/>
    </w:pPr>
    <w:rPr>
      <w:rFonts w:eastAsia="Times New Roman"/>
    </w:rPr>
  </w:style>
  <w:style w:type="paragraph" w:customStyle="1" w:styleId="ToRead">
    <w:name w:val="To Read"/>
    <w:basedOn w:val="Normal"/>
    <w:uiPriority w:val="99"/>
    <w:qFormat/>
    <w:rsid w:val="00AF2C19"/>
    <w:pPr>
      <w:ind w:left="720"/>
    </w:pPr>
    <w:rPr>
      <w:rFonts w:ascii="Verdana" w:eastAsia="Times New Roman" w:hAnsi="Verdana"/>
      <w:b/>
      <w:u w:val="single"/>
    </w:rPr>
  </w:style>
  <w:style w:type="paragraph" w:customStyle="1" w:styleId="Style1">
    <w:name w:val="Style 1"/>
    <w:basedOn w:val="Normal"/>
    <w:uiPriority w:val="99"/>
    <w:qFormat/>
    <w:rsid w:val="00AF2C19"/>
    <w:pPr>
      <w:widowControl w:val="0"/>
      <w:ind w:firstLine="216"/>
    </w:pPr>
    <w:rPr>
      <w:rFonts w:eastAsia="Times New Roman"/>
      <w:noProof/>
      <w:color w:val="000000"/>
      <w:szCs w:val="20"/>
    </w:rPr>
  </w:style>
  <w:style w:type="paragraph" w:customStyle="1" w:styleId="Style41">
    <w:name w:val="Style 4"/>
    <w:basedOn w:val="Normal"/>
    <w:uiPriority w:val="99"/>
    <w:qFormat/>
    <w:rsid w:val="00AF2C1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F2C1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F2C1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F2C19"/>
    <w:pPr>
      <w:ind w:left="1660"/>
    </w:pPr>
  </w:style>
  <w:style w:type="paragraph" w:customStyle="1" w:styleId="PageNumber1">
    <w:name w:val="Page Number1"/>
    <w:basedOn w:val="Normal"/>
    <w:next w:val="Normal"/>
    <w:uiPriority w:val="99"/>
    <w:qFormat/>
    <w:rsid w:val="00AF2C19"/>
    <w:rPr>
      <w:rFonts w:eastAsia="Times New Roman"/>
    </w:rPr>
  </w:style>
  <w:style w:type="paragraph" w:customStyle="1" w:styleId="Card1">
    <w:name w:val="Card1"/>
    <w:uiPriority w:val="99"/>
    <w:qFormat/>
    <w:rsid w:val="00AF2C1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F2C1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F2C19"/>
    <w:pPr>
      <w:ind w:left="288" w:right="288"/>
    </w:pPr>
    <w:rPr>
      <w:rFonts w:eastAsia="Times New Roman"/>
    </w:rPr>
  </w:style>
  <w:style w:type="paragraph" w:customStyle="1" w:styleId="CaseListNormal">
    <w:name w:val="Case List Normal"/>
    <w:basedOn w:val="Normal"/>
    <w:uiPriority w:val="99"/>
    <w:qFormat/>
    <w:rsid w:val="00AF2C19"/>
    <w:rPr>
      <w:rFonts w:ascii="Times" w:eastAsia="Times New Roman" w:hAnsi="Times"/>
      <w:szCs w:val="26"/>
    </w:rPr>
  </w:style>
  <w:style w:type="paragraph" w:customStyle="1" w:styleId="Body">
    <w:name w:val="Body"/>
    <w:basedOn w:val="Normal"/>
    <w:uiPriority w:val="99"/>
    <w:qFormat/>
    <w:rsid w:val="00AF2C19"/>
    <w:pPr>
      <w:outlineLvl w:val="3"/>
    </w:pPr>
    <w:rPr>
      <w:rFonts w:eastAsia="Times New Roman"/>
      <w:szCs w:val="20"/>
    </w:rPr>
  </w:style>
  <w:style w:type="paragraph" w:customStyle="1" w:styleId="3text">
    <w:name w:val="3text"/>
    <w:basedOn w:val="Normal"/>
    <w:uiPriority w:val="99"/>
    <w:qFormat/>
    <w:rsid w:val="00AF2C19"/>
    <w:pPr>
      <w:spacing w:before="100" w:beforeAutospacing="1" w:after="100" w:afterAutospacing="1"/>
    </w:pPr>
    <w:rPr>
      <w:rFonts w:eastAsia="Times New Roman"/>
      <w:sz w:val="24"/>
    </w:rPr>
  </w:style>
  <w:style w:type="paragraph" w:customStyle="1" w:styleId="TimesNewRoman12">
    <w:name w:val="TimesNewRoman12"/>
    <w:uiPriority w:val="99"/>
    <w:qFormat/>
    <w:rsid w:val="00AF2C1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F2C1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F2C1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F2C19"/>
    <w:rPr>
      <w:rFonts w:eastAsia="Times New Roman"/>
      <w:color w:val="000000"/>
      <w:sz w:val="18"/>
    </w:rPr>
  </w:style>
  <w:style w:type="paragraph" w:customStyle="1" w:styleId="text1">
    <w:name w:val="text1"/>
    <w:basedOn w:val="Normal"/>
    <w:autoRedefine/>
    <w:uiPriority w:val="99"/>
    <w:qFormat/>
    <w:rsid w:val="00AF2C19"/>
    <w:rPr>
      <w:rFonts w:eastAsia="Times New Roman"/>
      <w:szCs w:val="20"/>
    </w:rPr>
  </w:style>
  <w:style w:type="paragraph" w:customStyle="1" w:styleId="RepeatBlockHeading">
    <w:name w:val="Repeat Block Heading"/>
    <w:basedOn w:val="Normal"/>
    <w:autoRedefine/>
    <w:uiPriority w:val="99"/>
    <w:qFormat/>
    <w:rsid w:val="00AF2C19"/>
    <w:pPr>
      <w:jc w:val="center"/>
    </w:pPr>
    <w:rPr>
      <w:rFonts w:eastAsia="Times New Roman"/>
      <w:b/>
      <w:smallCaps/>
      <w:color w:val="000000"/>
      <w:sz w:val="24"/>
      <w:u w:val="thick"/>
    </w:rPr>
  </w:style>
  <w:style w:type="paragraph" w:customStyle="1" w:styleId="story-headline">
    <w:name w:val="story-headline"/>
    <w:basedOn w:val="Normal"/>
    <w:uiPriority w:val="99"/>
    <w:qFormat/>
    <w:rsid w:val="00AF2C1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AF2C1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AF2C19"/>
    <w:rPr>
      <w:rFonts w:ascii="Arial" w:eastAsia="Times New Roman" w:hAnsi="Arial"/>
      <w:b/>
      <w:bCs/>
    </w:rPr>
  </w:style>
  <w:style w:type="paragraph" w:customStyle="1" w:styleId="TextofCards">
    <w:name w:val="Text of Cards"/>
    <w:basedOn w:val="Normal"/>
    <w:uiPriority w:val="99"/>
    <w:qFormat/>
    <w:rsid w:val="00AF2C19"/>
    <w:rPr>
      <w:rFonts w:eastAsia="Times New Roman"/>
      <w:color w:val="000000"/>
      <w:spacing w:val="6"/>
      <w:szCs w:val="23"/>
    </w:rPr>
  </w:style>
  <w:style w:type="paragraph" w:customStyle="1" w:styleId="Corpotesto">
    <w:name w:val="Corpo testo"/>
    <w:basedOn w:val="Normal"/>
    <w:uiPriority w:val="99"/>
    <w:qFormat/>
    <w:rsid w:val="00AF2C19"/>
    <w:pPr>
      <w:widowControl w:val="0"/>
      <w:adjustRightInd w:val="0"/>
      <w:spacing w:after="283"/>
    </w:pPr>
    <w:rPr>
      <w:rFonts w:ascii="Times" w:eastAsia="Times New Roman" w:hAnsi="Times"/>
    </w:rPr>
  </w:style>
  <w:style w:type="paragraph" w:customStyle="1" w:styleId="tagCharChar1Char">
    <w:name w:val="tag Char Char1 Char"/>
    <w:uiPriority w:val="99"/>
    <w:qFormat/>
    <w:rsid w:val="00AF2C1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F2C1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AF2C1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F2C1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F2C19"/>
    <w:rPr>
      <w:rFonts w:ascii="Arial" w:hAnsi="Arial"/>
      <w:b w:val="0"/>
      <w:caps w:val="0"/>
      <w:sz w:val="20"/>
    </w:rPr>
  </w:style>
  <w:style w:type="paragraph" w:customStyle="1" w:styleId="ProjectTitleLine">
    <w:name w:val="Project Title Line"/>
    <w:basedOn w:val="Normal"/>
    <w:next w:val="Normal"/>
    <w:autoRedefine/>
    <w:uiPriority w:val="99"/>
    <w:qFormat/>
    <w:rsid w:val="00AF2C1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AF2C19"/>
    <w:rPr>
      <w:rFonts w:ascii="Arial Narrow" w:eastAsia="Times New Roman" w:hAnsi="Arial Narrow"/>
      <w:strike/>
    </w:rPr>
  </w:style>
  <w:style w:type="paragraph" w:customStyle="1" w:styleId="NormalVerdana">
    <w:name w:val="Normal + Verdana"/>
    <w:aliases w:val="10 pt,White,Normal + Arial"/>
    <w:basedOn w:val="Normal"/>
    <w:uiPriority w:val="99"/>
    <w:qFormat/>
    <w:rsid w:val="00AF2C19"/>
    <w:rPr>
      <w:rFonts w:ascii="Arial" w:eastAsia="Times New Roman" w:hAnsi="Arial"/>
      <w:szCs w:val="20"/>
      <w:u w:val="single"/>
    </w:rPr>
  </w:style>
  <w:style w:type="paragraph" w:customStyle="1" w:styleId="Normal10pt">
    <w:name w:val="Normal + 10 pt"/>
    <w:basedOn w:val="Normal"/>
    <w:uiPriority w:val="99"/>
    <w:qFormat/>
    <w:rsid w:val="00AF2C19"/>
    <w:rPr>
      <w:rFonts w:eastAsia="Times New Roman"/>
      <w:szCs w:val="20"/>
    </w:rPr>
  </w:style>
  <w:style w:type="paragraph" w:customStyle="1" w:styleId="cardChar1Char">
    <w:name w:val="card Char1 Char"/>
    <w:basedOn w:val="Normal"/>
    <w:uiPriority w:val="99"/>
    <w:qFormat/>
    <w:rsid w:val="00AF2C19"/>
    <w:pPr>
      <w:ind w:left="288" w:right="288"/>
    </w:pPr>
    <w:rPr>
      <w:rFonts w:eastAsia="Times New Roman"/>
      <w:szCs w:val="20"/>
    </w:rPr>
  </w:style>
  <w:style w:type="paragraph" w:customStyle="1" w:styleId="CM12">
    <w:name w:val="CM12"/>
    <w:basedOn w:val="Default"/>
    <w:next w:val="Default"/>
    <w:uiPriority w:val="99"/>
    <w:qFormat/>
    <w:rsid w:val="00AF2C1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F2C19"/>
    <w:pPr>
      <w:widowControl w:val="0"/>
      <w:spacing w:after="480"/>
    </w:pPr>
    <w:rPr>
      <w:rFonts w:ascii="Granjon LT Std" w:hAnsi="Granjon LT Std"/>
      <w:color w:val="auto"/>
    </w:rPr>
  </w:style>
  <w:style w:type="paragraph" w:customStyle="1" w:styleId="CM10">
    <w:name w:val="CM10"/>
    <w:basedOn w:val="Default"/>
    <w:next w:val="Default"/>
    <w:uiPriority w:val="99"/>
    <w:qFormat/>
    <w:rsid w:val="00AF2C19"/>
    <w:pPr>
      <w:widowControl w:val="0"/>
      <w:spacing w:line="320" w:lineRule="atLeast"/>
    </w:pPr>
    <w:rPr>
      <w:rFonts w:ascii="Granjon LT Std" w:hAnsi="Granjon LT Std"/>
      <w:color w:val="auto"/>
    </w:rPr>
  </w:style>
  <w:style w:type="paragraph" w:customStyle="1" w:styleId="bold">
    <w:name w:val="bold"/>
    <w:basedOn w:val="Normal"/>
    <w:uiPriority w:val="99"/>
    <w:qFormat/>
    <w:rsid w:val="00AF2C1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F2C19"/>
    <w:rPr>
      <w:rFonts w:ascii="Arial Narrow" w:eastAsia="Times New Roman" w:hAnsi="Arial Narrow"/>
      <w:strike/>
      <w:szCs w:val="20"/>
    </w:rPr>
  </w:style>
  <w:style w:type="paragraph" w:customStyle="1" w:styleId="textbodyblack">
    <w:name w:val="textbodyblack"/>
    <w:basedOn w:val="Normal"/>
    <w:uiPriority w:val="99"/>
    <w:qFormat/>
    <w:rsid w:val="00AF2C1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F2C1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F2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F2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F2C1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F2C19"/>
    <w:rPr>
      <w:rFonts w:ascii="Georgia" w:eastAsia="Times New Roman" w:hAnsi="Georgia"/>
      <w:b/>
      <w:bCs/>
      <w:szCs w:val="16"/>
      <w:u w:val="single"/>
    </w:rPr>
  </w:style>
  <w:style w:type="paragraph" w:customStyle="1" w:styleId="CiteCorrected">
    <w:name w:val="Cite Corrected"/>
    <w:basedOn w:val="Normal"/>
    <w:link w:val="CiteCorrectedChar"/>
    <w:qFormat/>
    <w:rsid w:val="00AF2C19"/>
    <w:rPr>
      <w:rFonts w:ascii="Georgia" w:eastAsia="Times New Roman" w:hAnsi="Georgia" w:cstheme="minorBidi"/>
      <w:b/>
      <w:bCs/>
      <w:szCs w:val="16"/>
      <w:u w:val="single"/>
    </w:rPr>
  </w:style>
  <w:style w:type="paragraph" w:customStyle="1" w:styleId="CardText20">
    <w:name w:val="Card Text 2"/>
    <w:basedOn w:val="CardText10"/>
    <w:link w:val="CardText2Char"/>
    <w:qFormat/>
    <w:rsid w:val="00AF2C1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F2C19"/>
    <w:pPr>
      <w:ind w:left="288"/>
    </w:pPr>
    <w:rPr>
      <w:szCs w:val="20"/>
      <w:lang w:eastAsia="zh-CN"/>
    </w:rPr>
  </w:style>
  <w:style w:type="paragraph" w:customStyle="1" w:styleId="BriefTitle2">
    <w:name w:val="Brief Title 2"/>
    <w:basedOn w:val="BriefTitle"/>
    <w:uiPriority w:val="99"/>
    <w:qFormat/>
    <w:rsid w:val="00AF2C1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F2C19"/>
    <w:rPr>
      <w:u w:val="single"/>
    </w:rPr>
  </w:style>
  <w:style w:type="paragraph" w:customStyle="1" w:styleId="StyleCardText11ptUnderline">
    <w:name w:val="Style Card Text + 11 pt Underline"/>
    <w:link w:val="StyleCardText11ptUnderlineChar"/>
    <w:qFormat/>
    <w:rsid w:val="00AF2C19"/>
    <w:pPr>
      <w:spacing w:line="254" w:lineRule="auto"/>
    </w:pPr>
    <w:rPr>
      <w:u w:val="single"/>
    </w:rPr>
  </w:style>
  <w:style w:type="character" w:customStyle="1" w:styleId="StyleMinimizedText11ptChar">
    <w:name w:val="Style Minimized Text + 11 pt Char"/>
    <w:basedOn w:val="DefaultParagraphFont"/>
    <w:link w:val="StyleMinimizedText11pt"/>
    <w:locked/>
    <w:rsid w:val="00AF2C19"/>
    <w:rPr>
      <w:rFonts w:ascii="Georgia" w:hAnsi="Georgia"/>
      <w:sz w:val="16"/>
    </w:rPr>
  </w:style>
  <w:style w:type="paragraph" w:customStyle="1" w:styleId="StyleMinimizedText11pt">
    <w:name w:val="Style Minimized Text + 11 pt"/>
    <w:basedOn w:val="Normal"/>
    <w:link w:val="StyleMinimizedText11ptChar"/>
    <w:qFormat/>
    <w:rsid w:val="00AF2C1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F2C19"/>
    <w:rPr>
      <w:rFonts w:ascii="Georgia" w:hAnsi="Georgia"/>
      <w:sz w:val="16"/>
    </w:rPr>
  </w:style>
  <w:style w:type="paragraph" w:customStyle="1" w:styleId="StyleMinimizedText11pt1">
    <w:name w:val="Style Minimized Text + 11 pt1"/>
    <w:basedOn w:val="Normal"/>
    <w:link w:val="StyleMinimizedText11pt1Char"/>
    <w:qFormat/>
    <w:rsid w:val="00AF2C19"/>
    <w:rPr>
      <w:rFonts w:ascii="Georgia" w:hAnsi="Georgia" w:cstheme="minorBidi"/>
      <w:sz w:val="16"/>
    </w:rPr>
  </w:style>
  <w:style w:type="character" w:customStyle="1" w:styleId="Debate-CardSmalltextF2Char">
    <w:name w:val="Debate- Card Small text F2 Char"/>
    <w:link w:val="Debate-CardSmalltextF2"/>
    <w:locked/>
    <w:rsid w:val="00AF2C19"/>
    <w:rPr>
      <w:rFonts w:ascii="Arial Narrow" w:hAnsi="Arial Narrow"/>
      <w:sz w:val="16"/>
    </w:rPr>
  </w:style>
  <w:style w:type="paragraph" w:customStyle="1" w:styleId="Debate-CardSmalltextF2">
    <w:name w:val="Debate- Card Small text F2"/>
    <w:basedOn w:val="Normal"/>
    <w:next w:val="Normal"/>
    <w:link w:val="Debate-CardSmalltextF2Char"/>
    <w:qFormat/>
    <w:rsid w:val="00AF2C1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F2C19"/>
    <w:rPr>
      <w:rFonts w:ascii="Arial Narrow" w:hAnsi="Arial Narrow"/>
      <w:b/>
      <w:sz w:val="18"/>
      <w:u w:val="single"/>
    </w:rPr>
  </w:style>
  <w:style w:type="paragraph" w:customStyle="1" w:styleId="Debate-EmphasizedText-F5">
    <w:name w:val="Debate- Emphasized Text- F5"/>
    <w:basedOn w:val="Normal"/>
    <w:link w:val="Debate-EmphasizedText-F5Char"/>
    <w:qFormat/>
    <w:rsid w:val="00AF2C1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F2C1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F2C1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F2C1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F2C19"/>
    <w:rPr>
      <w:rFonts w:eastAsia="Times New Roman" w:cs="Calibri"/>
      <w:sz w:val="16"/>
    </w:rPr>
  </w:style>
  <w:style w:type="character" w:customStyle="1" w:styleId="CardStyleChar">
    <w:name w:val="Card Style Char"/>
    <w:link w:val="CardStyle0"/>
    <w:locked/>
    <w:rsid w:val="00AF2C19"/>
    <w:rPr>
      <w:rFonts w:ascii="Times New Roman" w:eastAsia="Times New Roman" w:hAnsi="Times New Roman" w:cs="Times New Roman"/>
    </w:rPr>
  </w:style>
  <w:style w:type="paragraph" w:customStyle="1" w:styleId="emactive">
    <w:name w:val="emactive"/>
    <w:basedOn w:val="Normal"/>
    <w:uiPriority w:val="99"/>
    <w:qFormat/>
    <w:rsid w:val="00AF2C19"/>
    <w:pPr>
      <w:spacing w:before="100" w:beforeAutospacing="1" w:after="100" w:afterAutospacing="1"/>
    </w:pPr>
    <w:rPr>
      <w:rFonts w:eastAsia="Times New Roman"/>
      <w:sz w:val="24"/>
    </w:rPr>
  </w:style>
  <w:style w:type="paragraph" w:customStyle="1" w:styleId="emready">
    <w:name w:val="emready"/>
    <w:basedOn w:val="Normal"/>
    <w:uiPriority w:val="99"/>
    <w:qFormat/>
    <w:rsid w:val="00AF2C1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F2C1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F2C19"/>
    <w:rPr>
      <w:rFonts w:ascii="Georgia" w:eastAsia="Times New Roman" w:hAnsi="Georgia"/>
      <w:b/>
      <w:u w:val="single"/>
    </w:rPr>
  </w:style>
  <w:style w:type="character" w:customStyle="1" w:styleId="CardHighlightChar">
    <w:name w:val="Card Highlight Char"/>
    <w:link w:val="CardHighlight"/>
    <w:locked/>
    <w:rsid w:val="00AF2C1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F2C19"/>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F2C1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F2C1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F2C19"/>
    <w:pPr>
      <w:spacing w:before="100" w:beforeAutospacing="1" w:after="100" w:afterAutospacing="1"/>
    </w:pPr>
    <w:rPr>
      <w:rFonts w:eastAsia="Times New Roman"/>
      <w:sz w:val="24"/>
    </w:rPr>
  </w:style>
  <w:style w:type="paragraph" w:customStyle="1" w:styleId="norma">
    <w:name w:val="norma"/>
    <w:basedOn w:val="Heading3"/>
    <w:uiPriority w:val="99"/>
    <w:qFormat/>
    <w:rsid w:val="00AF2C19"/>
    <w:rPr>
      <w:rFonts w:eastAsia="MS Gothic" w:cs="Arial"/>
      <w:bCs/>
      <w:sz w:val="24"/>
    </w:rPr>
  </w:style>
  <w:style w:type="paragraph" w:customStyle="1" w:styleId="nromal">
    <w:name w:val="nromal"/>
    <w:basedOn w:val="Normal"/>
    <w:uiPriority w:val="99"/>
    <w:qFormat/>
    <w:rsid w:val="00AF2C19"/>
    <w:pPr>
      <w:keepNext/>
      <w:keepLines/>
      <w:spacing w:before="200"/>
      <w:outlineLvl w:val="3"/>
    </w:pPr>
    <w:rPr>
      <w:rFonts w:eastAsia="Times New Roman" w:cs="Cambria"/>
      <w:b/>
      <w:iCs/>
    </w:rPr>
  </w:style>
  <w:style w:type="paragraph" w:customStyle="1" w:styleId="natural">
    <w:name w:val="natural"/>
    <w:basedOn w:val="Normal"/>
    <w:uiPriority w:val="99"/>
    <w:qFormat/>
    <w:rsid w:val="00AF2C19"/>
    <w:pPr>
      <w:keepNext/>
      <w:keepLines/>
      <w:spacing w:before="200"/>
      <w:outlineLvl w:val="3"/>
    </w:pPr>
    <w:rPr>
      <w:rFonts w:eastAsia="Times New Roman"/>
      <w:b/>
      <w:iCs/>
    </w:rPr>
  </w:style>
  <w:style w:type="paragraph" w:customStyle="1" w:styleId="nroaml">
    <w:name w:val="nroaml"/>
    <w:basedOn w:val="Normal"/>
    <w:uiPriority w:val="99"/>
    <w:qFormat/>
    <w:rsid w:val="00AF2C19"/>
    <w:pPr>
      <w:keepNext/>
      <w:keepLines/>
      <w:spacing w:before="200"/>
      <w:outlineLvl w:val="3"/>
    </w:pPr>
    <w:rPr>
      <w:rFonts w:eastAsia="Times New Roman"/>
      <w:b/>
      <w:iCs/>
    </w:rPr>
  </w:style>
  <w:style w:type="paragraph" w:customStyle="1" w:styleId="noraml">
    <w:name w:val="noraml"/>
    <w:basedOn w:val="Normal"/>
    <w:uiPriority w:val="99"/>
    <w:qFormat/>
    <w:rsid w:val="00AF2C1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F2C19"/>
    <w:rPr>
      <w:rFonts w:ascii="Georgia" w:eastAsia="Calibri" w:hAnsi="Georgia"/>
      <w:sz w:val="16"/>
      <w:szCs w:val="16"/>
    </w:rPr>
  </w:style>
  <w:style w:type="paragraph" w:customStyle="1" w:styleId="SmallSizeParagraph">
    <w:name w:val="Small Size Paragraph"/>
    <w:basedOn w:val="Normal"/>
    <w:link w:val="SmallSizeParagraphChar"/>
    <w:qFormat/>
    <w:rsid w:val="00AF2C1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F2C1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F2C19"/>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AF2C19"/>
    <w:rPr>
      <w:rFonts w:ascii="Arial" w:eastAsia="Calibri" w:hAnsi="Arial" w:cs="Arial"/>
      <w:kern w:val="2"/>
      <w:sz w:val="14"/>
      <w:szCs w:val="14"/>
      <w:lang w:eastAsia="zh-TW"/>
    </w:rPr>
  </w:style>
  <w:style w:type="paragraph" w:customStyle="1" w:styleId="CardT1">
    <w:name w:val="CardT1"/>
    <w:basedOn w:val="Normal"/>
    <w:link w:val="CardT1Char"/>
    <w:qFormat/>
    <w:rsid w:val="00AF2C1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F2C1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F2C1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F2C19"/>
    <w:pPr>
      <w:spacing w:before="100" w:beforeAutospacing="1" w:after="100" w:afterAutospacing="1"/>
    </w:pPr>
    <w:rPr>
      <w:rFonts w:eastAsia="Times New Roman"/>
      <w:sz w:val="24"/>
    </w:rPr>
  </w:style>
  <w:style w:type="paragraph" w:customStyle="1" w:styleId="CiteReal">
    <w:name w:val="Cite Real"/>
    <w:basedOn w:val="Normal"/>
    <w:next w:val="Normal"/>
    <w:qFormat/>
    <w:rsid w:val="00AF2C19"/>
    <w:rPr>
      <w:rFonts w:ascii="Arial" w:eastAsia="MS Mincho" w:hAnsi="Arial"/>
      <w:b/>
      <w:sz w:val="24"/>
      <w:u w:val="single"/>
    </w:rPr>
  </w:style>
  <w:style w:type="paragraph" w:customStyle="1" w:styleId="2909F619802848F09E01365C32F34654">
    <w:name w:val="2909F619802848F09E01365C32F34654"/>
    <w:uiPriority w:val="99"/>
    <w:qFormat/>
    <w:rsid w:val="00AF2C1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F2C19"/>
    <w:rPr>
      <w:rFonts w:ascii="Georgia" w:eastAsia="Calibri" w:hAnsi="Georgia"/>
      <w:u w:val="single"/>
      <w:lang w:val="x-none" w:eastAsia="zh-CN"/>
    </w:rPr>
  </w:style>
  <w:style w:type="paragraph" w:customStyle="1" w:styleId="UnderlineS">
    <w:name w:val="Underline S"/>
    <w:basedOn w:val="Normal"/>
    <w:link w:val="UnderlineSChar"/>
    <w:qFormat/>
    <w:rsid w:val="00AF2C19"/>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AF2C19"/>
    <w:rPr>
      <w:rFonts w:ascii="Georgia" w:hAnsi="Georgia"/>
      <w:sz w:val="12"/>
    </w:rPr>
  </w:style>
  <w:style w:type="paragraph" w:customStyle="1" w:styleId="Ununderlined">
    <w:name w:val="Ununderlined"/>
    <w:basedOn w:val="Normal"/>
    <w:link w:val="UnunderlinedChar"/>
    <w:qFormat/>
    <w:rsid w:val="00AF2C19"/>
    <w:rPr>
      <w:rFonts w:ascii="Georgia" w:hAnsi="Georgia" w:cstheme="minorBidi"/>
      <w:sz w:val="12"/>
    </w:rPr>
  </w:style>
  <w:style w:type="character" w:customStyle="1" w:styleId="HighlightingChar">
    <w:name w:val="Highlighting Char"/>
    <w:link w:val="Highlighting"/>
    <w:locked/>
    <w:rsid w:val="00AF2C19"/>
    <w:rPr>
      <w:rFonts w:ascii="Georgia" w:hAnsi="Georgia"/>
      <w:u w:val="thick"/>
    </w:rPr>
  </w:style>
  <w:style w:type="paragraph" w:customStyle="1" w:styleId="Highlighting">
    <w:name w:val="Highlighting"/>
    <w:basedOn w:val="Normal"/>
    <w:link w:val="HighlightingChar"/>
    <w:autoRedefine/>
    <w:qFormat/>
    <w:rsid w:val="00AF2C19"/>
    <w:rPr>
      <w:rFonts w:ascii="Georgia" w:hAnsi="Georgia" w:cstheme="minorBidi"/>
      <w:u w:val="thick"/>
    </w:rPr>
  </w:style>
  <w:style w:type="character" w:customStyle="1" w:styleId="CITEChar">
    <w:name w:val="CITE Char"/>
    <w:link w:val="CITE"/>
    <w:locked/>
    <w:rsid w:val="00AF2C19"/>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AF2C1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AF2C1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F2C19"/>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AF2C19"/>
    <w:pPr>
      <w:ind w:left="432"/>
    </w:pPr>
    <w:rPr>
      <w:rFonts w:ascii="Georgia" w:hAnsi="Georgia" w:cstheme="minorBidi"/>
      <w:color w:val="000000"/>
      <w:sz w:val="16"/>
      <w:szCs w:val="20"/>
      <w:lang w:val="x-none" w:eastAsia="x-none"/>
    </w:rPr>
  </w:style>
  <w:style w:type="character" w:customStyle="1" w:styleId="TagofCardChar">
    <w:name w:val="Tag of Card Char"/>
    <w:link w:val="TagofCard"/>
    <w:locked/>
    <w:rsid w:val="00AF2C19"/>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F2C19"/>
    <w:rPr>
      <w:b/>
      <w:sz w:val="28"/>
    </w:rPr>
  </w:style>
  <w:style w:type="character" w:customStyle="1" w:styleId="SourcenameChar">
    <w:name w:val="Source name Char"/>
    <w:link w:val="Sourcename"/>
    <w:locked/>
    <w:rsid w:val="00AF2C19"/>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AF2C19"/>
    <w:rPr>
      <w:b/>
      <w:bCs/>
      <w:sz w:val="20"/>
    </w:rPr>
  </w:style>
  <w:style w:type="character" w:customStyle="1" w:styleId="underlinedcardChar">
    <w:name w:val="underlined card Char"/>
    <w:link w:val="underlinedcard0"/>
    <w:locked/>
    <w:rsid w:val="00AF2C19"/>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AF2C19"/>
    <w:rPr>
      <w:sz w:val="22"/>
      <w:u w:val="single"/>
    </w:rPr>
  </w:style>
  <w:style w:type="paragraph" w:customStyle="1" w:styleId="FullText">
    <w:name w:val="Full Text"/>
    <w:basedOn w:val="Normal"/>
    <w:uiPriority w:val="99"/>
    <w:qFormat/>
    <w:rsid w:val="00AF2C19"/>
    <w:rPr>
      <w:rFonts w:eastAsia="Times New Roman"/>
      <w:sz w:val="16"/>
    </w:rPr>
  </w:style>
  <w:style w:type="character" w:customStyle="1" w:styleId="TextUnderlineChar">
    <w:name w:val="Text Underline Char"/>
    <w:link w:val="TextUnderline"/>
    <w:locked/>
    <w:rsid w:val="00AF2C1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F2C19"/>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F2C1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F2C1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F2C1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F2C19"/>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AF2C19"/>
    <w:pPr>
      <w:spacing w:before="240"/>
      <w:outlineLvl w:val="2"/>
    </w:pPr>
    <w:rPr>
      <w:rFonts w:eastAsia="Times New Roman"/>
      <w:b/>
    </w:rPr>
  </w:style>
  <w:style w:type="character" w:customStyle="1" w:styleId="CiteCardChar">
    <w:name w:val="Cite_Card Char"/>
    <w:link w:val="CiteCard0"/>
    <w:locked/>
    <w:rsid w:val="00AF2C19"/>
    <w:rPr>
      <w:rFonts w:ascii="Times New Roman" w:eastAsia="Times New Roman" w:hAnsi="Times New Roman" w:cs="Arial"/>
      <w:bCs/>
      <w:sz w:val="20"/>
      <w:szCs w:val="20"/>
    </w:rPr>
  </w:style>
  <w:style w:type="paragraph" w:customStyle="1" w:styleId="CiteCard0">
    <w:name w:val="Cite_Card"/>
    <w:link w:val="CiteCardChar"/>
    <w:qFormat/>
    <w:rsid w:val="00AF2C1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F2C19"/>
    <w:pPr>
      <w:widowControl w:val="0"/>
    </w:pPr>
    <w:rPr>
      <w:rFonts w:eastAsia="MS Mincho"/>
      <w:color w:val="auto"/>
    </w:rPr>
  </w:style>
  <w:style w:type="character" w:customStyle="1" w:styleId="StyleStyle49pt6Char">
    <w:name w:val="Style Style4 + 9 pt6 Char"/>
    <w:basedOn w:val="Style4Char"/>
    <w:link w:val="StyleStyle49pt6"/>
    <w:locked/>
    <w:rsid w:val="00AF2C19"/>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AF2C1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AF2C1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F2C19"/>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AF2C1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F2C1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F2C1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F2C19"/>
    <w:rPr>
      <w:rFonts w:ascii="Georgia" w:hAnsi="Georgia" w:cs="Calibri"/>
      <w:b/>
      <w:bCs/>
      <w:u w:val="single"/>
    </w:rPr>
  </w:style>
  <w:style w:type="character" w:customStyle="1" w:styleId="DebatenoramlChar">
    <w:name w:val="Debatenoraml Char"/>
    <w:link w:val="Debatenoraml"/>
    <w:locked/>
    <w:rsid w:val="00AF2C19"/>
    <w:rPr>
      <w:rFonts w:ascii="Times New Roman" w:hAnsi="Times New Roman" w:cs="Times New Roman"/>
    </w:rPr>
  </w:style>
  <w:style w:type="paragraph" w:customStyle="1" w:styleId="Debatenoraml">
    <w:name w:val="Debatenoraml"/>
    <w:basedOn w:val="NoSpacing"/>
    <w:link w:val="DebatenoramlChar"/>
    <w:qFormat/>
    <w:rsid w:val="00AF2C19"/>
    <w:pPr>
      <w:spacing w:before="0" w:line="240" w:lineRule="auto"/>
    </w:pPr>
    <w:rPr>
      <w:rFonts w:ascii="Times New Roman" w:hAnsi="Times New Roman" w:cs="Times New Roman"/>
    </w:rPr>
  </w:style>
  <w:style w:type="paragraph" w:customStyle="1" w:styleId="SynergyTag">
    <w:name w:val="SynergyTag"/>
    <w:basedOn w:val="Normal"/>
    <w:uiPriority w:val="99"/>
    <w:qFormat/>
    <w:rsid w:val="00AF2C19"/>
    <w:rPr>
      <w:rFonts w:eastAsia="Calibri"/>
      <w:b/>
    </w:rPr>
  </w:style>
  <w:style w:type="character" w:customStyle="1" w:styleId="QualsChar">
    <w:name w:val="Quals Char"/>
    <w:link w:val="Quals"/>
    <w:locked/>
    <w:rsid w:val="00AF2C19"/>
    <w:rPr>
      <w:rFonts w:ascii="Georgia" w:eastAsia="Calibri" w:hAnsi="Georgia"/>
      <w:sz w:val="18"/>
    </w:rPr>
  </w:style>
  <w:style w:type="paragraph" w:customStyle="1" w:styleId="Quals">
    <w:name w:val="Quals"/>
    <w:basedOn w:val="Normal"/>
    <w:link w:val="QualsChar"/>
    <w:qFormat/>
    <w:rsid w:val="00AF2C19"/>
    <w:rPr>
      <w:rFonts w:ascii="Georgia" w:eastAsia="Calibri" w:hAnsi="Georgia" w:cstheme="minorBidi"/>
      <w:sz w:val="18"/>
    </w:rPr>
  </w:style>
  <w:style w:type="paragraph" w:customStyle="1" w:styleId="times">
    <w:name w:val="times"/>
    <w:basedOn w:val="Normal"/>
    <w:qFormat/>
    <w:rsid w:val="00AF2C19"/>
    <w:pPr>
      <w:spacing w:before="100" w:beforeAutospacing="1" w:after="100" w:afterAutospacing="1"/>
    </w:pPr>
    <w:rPr>
      <w:rFonts w:eastAsia="Times New Roman"/>
      <w:sz w:val="24"/>
    </w:rPr>
  </w:style>
  <w:style w:type="paragraph" w:customStyle="1" w:styleId="BodyA">
    <w:name w:val="Body A"/>
    <w:uiPriority w:val="99"/>
    <w:qFormat/>
    <w:rsid w:val="00AF2C1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F2C19"/>
    <w:rPr>
      <w:rFonts w:ascii="Georgia" w:eastAsia="Times New Roman" w:hAnsi="Georgia"/>
      <w:b/>
      <w:caps/>
      <w:szCs w:val="28"/>
      <w:u w:val="single"/>
    </w:rPr>
  </w:style>
  <w:style w:type="paragraph" w:customStyle="1" w:styleId="Starred">
    <w:name w:val="Starred"/>
    <w:basedOn w:val="Normal"/>
    <w:link w:val="StarredChar"/>
    <w:qFormat/>
    <w:rsid w:val="00AF2C19"/>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F2C19"/>
    <w:rPr>
      <w:rFonts w:ascii="Georgia" w:eastAsia="Times New Roman" w:hAnsi="Georgia"/>
      <w:b/>
      <w:caps/>
      <w:szCs w:val="28"/>
      <w:u w:val="single"/>
    </w:rPr>
  </w:style>
  <w:style w:type="paragraph" w:customStyle="1" w:styleId="NotStarred">
    <w:name w:val="NotStarred"/>
    <w:basedOn w:val="Normal"/>
    <w:link w:val="NotStarredChar"/>
    <w:qFormat/>
    <w:rsid w:val="00AF2C19"/>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F2C1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F2C1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F2C19"/>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AF2C19"/>
    <w:rPr>
      <w:rFonts w:ascii="Georgia" w:eastAsia="Calibri" w:hAnsi="Georgia"/>
      <w:b/>
    </w:rPr>
  </w:style>
  <w:style w:type="paragraph" w:customStyle="1" w:styleId="H4Tag">
    <w:name w:val="H4 (Tag)"/>
    <w:basedOn w:val="Normal"/>
    <w:link w:val="H4TagChar1"/>
    <w:qFormat/>
    <w:rsid w:val="00AF2C19"/>
    <w:rPr>
      <w:rFonts w:ascii="Georgia" w:eastAsia="Calibri" w:hAnsi="Georgia" w:cstheme="minorBidi"/>
      <w:b/>
    </w:rPr>
  </w:style>
  <w:style w:type="paragraph" w:customStyle="1" w:styleId="CM25">
    <w:name w:val="CM25"/>
    <w:basedOn w:val="Default"/>
    <w:next w:val="Default"/>
    <w:qFormat/>
    <w:rsid w:val="00AF2C1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F2C19"/>
    <w:rPr>
      <w:rFonts w:ascii="Georgia" w:hAnsi="Georgia"/>
      <w:b/>
    </w:rPr>
  </w:style>
  <w:style w:type="paragraph" w:customStyle="1" w:styleId="Debate-CardTagandCite-F6">
    <w:name w:val="Debate- Card Tag and Cite- F6"/>
    <w:basedOn w:val="Normal"/>
    <w:link w:val="Debate-CardTagandCite-F6Char"/>
    <w:qFormat/>
    <w:rsid w:val="00AF2C19"/>
    <w:pPr>
      <w:contextualSpacing/>
    </w:pPr>
    <w:rPr>
      <w:rFonts w:ascii="Georgia" w:hAnsi="Georgia" w:cstheme="minorBidi"/>
      <w:b/>
    </w:rPr>
  </w:style>
  <w:style w:type="paragraph" w:customStyle="1" w:styleId="Cardtext0">
    <w:name w:val="Card text"/>
    <w:link w:val="CardtextChar0"/>
    <w:qFormat/>
    <w:rsid w:val="00AF2C19"/>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AF2C19"/>
    <w:rPr>
      <w:rFonts w:ascii="Georgia" w:eastAsia="Times New Roman" w:hAnsi="Georgia"/>
      <w:b/>
      <w:szCs w:val="28"/>
      <w:u w:val="single"/>
    </w:rPr>
  </w:style>
  <w:style w:type="paragraph" w:customStyle="1" w:styleId="NewHeading2">
    <w:name w:val="NewHeading2"/>
    <w:basedOn w:val="Normal"/>
    <w:link w:val="NewHeading2Char"/>
    <w:qFormat/>
    <w:rsid w:val="00AF2C19"/>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F2C1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F2C19"/>
    <w:rPr>
      <w:rFonts w:eastAsia="Calibri"/>
    </w:rPr>
  </w:style>
  <w:style w:type="paragraph" w:customStyle="1" w:styleId="Card6pt">
    <w:name w:val="Card 6pt"/>
    <w:basedOn w:val="card"/>
    <w:uiPriority w:val="99"/>
    <w:qFormat/>
    <w:rsid w:val="00AF2C19"/>
    <w:rPr>
      <w:rFonts w:ascii="Georgia" w:eastAsia="Calibri" w:hAnsi="Georgia"/>
      <w:bCs/>
      <w:color w:val="000000"/>
      <w:sz w:val="12"/>
      <w:szCs w:val="20"/>
    </w:rPr>
  </w:style>
  <w:style w:type="character" w:customStyle="1" w:styleId="FullCiteChar">
    <w:name w:val="Full Cite Char"/>
    <w:link w:val="FullCite"/>
    <w:locked/>
    <w:rsid w:val="00AF2C19"/>
    <w:rPr>
      <w:rFonts w:ascii="Garamond" w:eastAsia="Calibri" w:hAnsi="Garamond"/>
    </w:rPr>
  </w:style>
  <w:style w:type="paragraph" w:customStyle="1" w:styleId="FullCite">
    <w:name w:val="Full Cite"/>
    <w:basedOn w:val="Normal"/>
    <w:next w:val="Normal"/>
    <w:link w:val="FullCiteChar"/>
    <w:qFormat/>
    <w:rsid w:val="00AF2C19"/>
    <w:rPr>
      <w:rFonts w:ascii="Garamond" w:eastAsia="Calibri" w:hAnsi="Garamond" w:cstheme="minorBidi"/>
    </w:rPr>
  </w:style>
  <w:style w:type="character" w:customStyle="1" w:styleId="StyleCardStyleBlackUnderlineChar">
    <w:name w:val="Style Card Style + Black Underline Char"/>
    <w:link w:val="StyleCardStyleBlackUnderline"/>
    <w:locked/>
    <w:rsid w:val="00AF2C1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F2C19"/>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F2C1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F2C19"/>
    <w:rPr>
      <w:rFonts w:ascii="Georgia" w:hAnsi="Georgia"/>
      <w:u w:val="single"/>
      <w:lang w:eastAsia="zh-CN"/>
    </w:rPr>
  </w:style>
  <w:style w:type="paragraph" w:customStyle="1" w:styleId="StylecardThickunderline">
    <w:name w:val="Style card + Thick underline"/>
    <w:basedOn w:val="card"/>
    <w:link w:val="StylecardThickunderlineChar"/>
    <w:qFormat/>
    <w:rsid w:val="00AF2C19"/>
    <w:rPr>
      <w:rFonts w:ascii="Georgia" w:hAnsi="Georgia" w:cstheme="minorBidi"/>
      <w:sz w:val="22"/>
      <w:u w:val="single"/>
      <w:lang w:eastAsia="zh-CN"/>
    </w:rPr>
  </w:style>
  <w:style w:type="character" w:customStyle="1" w:styleId="StylecardBoldThickunderlineChar">
    <w:name w:val="Style card + Bold Thick underline Char"/>
    <w:link w:val="StylecardBoldThickunderline"/>
    <w:locked/>
    <w:rsid w:val="00AF2C19"/>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AF2C19"/>
    <w:rPr>
      <w:rFonts w:ascii="Georgia" w:hAnsi="Georgia" w:cstheme="minorBidi"/>
      <w:b/>
      <w:bCs/>
      <w:sz w:val="22"/>
      <w:u w:val="single"/>
      <w:lang w:eastAsia="zh-CN"/>
    </w:rPr>
  </w:style>
  <w:style w:type="paragraph" w:customStyle="1" w:styleId="CM27">
    <w:name w:val="CM27"/>
    <w:basedOn w:val="Default"/>
    <w:next w:val="Default"/>
    <w:qFormat/>
    <w:rsid w:val="00AF2C19"/>
    <w:pPr>
      <w:spacing w:after="200" w:line="276" w:lineRule="auto"/>
    </w:pPr>
    <w:rPr>
      <w:rFonts w:eastAsia="Calibri"/>
      <w:color w:val="auto"/>
      <w:sz w:val="22"/>
    </w:rPr>
  </w:style>
  <w:style w:type="paragraph" w:customStyle="1" w:styleId="font-null">
    <w:name w:val="font-null"/>
    <w:basedOn w:val="Normal"/>
    <w:uiPriority w:val="99"/>
    <w:qFormat/>
    <w:rsid w:val="00AF2C19"/>
    <w:pPr>
      <w:spacing w:before="100" w:beforeAutospacing="1" w:after="100" w:afterAutospacing="1"/>
    </w:pPr>
    <w:rPr>
      <w:rFonts w:eastAsia="Times New Roman"/>
      <w:sz w:val="24"/>
    </w:rPr>
  </w:style>
  <w:style w:type="paragraph" w:customStyle="1" w:styleId="rteindent1">
    <w:name w:val="rteindent1"/>
    <w:basedOn w:val="Normal"/>
    <w:uiPriority w:val="99"/>
    <w:qFormat/>
    <w:rsid w:val="00AF2C1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F2C1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F2C1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F2C1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F2C1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F2C19"/>
    <w:pPr>
      <w:spacing w:before="100" w:beforeAutospacing="1" w:after="100" w:afterAutospacing="1"/>
    </w:pPr>
    <w:rPr>
      <w:rFonts w:eastAsia="Times New Roman"/>
      <w:sz w:val="24"/>
    </w:rPr>
  </w:style>
  <w:style w:type="paragraph" w:customStyle="1" w:styleId="class">
    <w:name w:val="class"/>
    <w:basedOn w:val="Normal"/>
    <w:uiPriority w:val="99"/>
    <w:qFormat/>
    <w:rsid w:val="00AF2C19"/>
    <w:pPr>
      <w:spacing w:before="100" w:beforeAutospacing="1" w:after="100" w:afterAutospacing="1"/>
    </w:pPr>
    <w:rPr>
      <w:rFonts w:eastAsia="Times New Roman"/>
      <w:sz w:val="24"/>
    </w:rPr>
  </w:style>
  <w:style w:type="character" w:customStyle="1" w:styleId="blocktitleChar0">
    <w:name w:val="block title Char"/>
    <w:link w:val="blocktitle0"/>
    <w:locked/>
    <w:rsid w:val="00AF2C19"/>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AF2C1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F2C1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F2C1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F2C1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F2C1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F2C1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F2C19"/>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F2C19"/>
    <w:pPr>
      <w:spacing w:after="160" w:line="259" w:lineRule="auto"/>
    </w:pPr>
    <w:rPr>
      <w:rFonts w:ascii="Georgia" w:eastAsiaTheme="minorHAnsi" w:hAnsi="Georgia" w:cstheme="minorBidi"/>
      <w:b/>
      <w:bCs/>
      <w:sz w:val="22"/>
      <w:lang w:val="en-US"/>
    </w:rPr>
  </w:style>
  <w:style w:type="paragraph" w:customStyle="1" w:styleId="summary">
    <w:name w:val="summary"/>
    <w:basedOn w:val="Normal"/>
    <w:uiPriority w:val="99"/>
    <w:qFormat/>
    <w:rsid w:val="00AF2C19"/>
    <w:pPr>
      <w:spacing w:before="100" w:beforeAutospacing="1" w:after="100" w:afterAutospacing="1"/>
    </w:pPr>
    <w:rPr>
      <w:rFonts w:eastAsia="Times New Roman"/>
      <w:sz w:val="24"/>
    </w:rPr>
  </w:style>
  <w:style w:type="paragraph" w:customStyle="1" w:styleId="Caption2">
    <w:name w:val="Caption2"/>
    <w:basedOn w:val="Normal"/>
    <w:uiPriority w:val="99"/>
    <w:qFormat/>
    <w:rsid w:val="00AF2C1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F2C1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F2C19"/>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F2C19"/>
    <w:pPr>
      <w:jc w:val="center"/>
    </w:pPr>
    <w:rPr>
      <w:rFonts w:ascii="Book Antiqua" w:eastAsia="Times New Roman" w:hAnsi="Book Antiqua"/>
      <w:b/>
      <w:sz w:val="28"/>
    </w:rPr>
  </w:style>
  <w:style w:type="paragraph" w:customStyle="1" w:styleId="Little">
    <w:name w:val="Little"/>
    <w:basedOn w:val="Normal"/>
    <w:next w:val="Normal"/>
    <w:link w:val="LittleChar"/>
    <w:qFormat/>
    <w:rsid w:val="00AF2C19"/>
    <w:pPr>
      <w:ind w:left="288"/>
    </w:pPr>
    <w:rPr>
      <w:rFonts w:eastAsia="Times New Roman"/>
      <w:sz w:val="16"/>
    </w:rPr>
  </w:style>
  <w:style w:type="paragraph" w:customStyle="1" w:styleId="AAAcard">
    <w:name w:val="AAAcard"/>
    <w:basedOn w:val="Normal"/>
    <w:uiPriority w:val="99"/>
    <w:qFormat/>
    <w:rsid w:val="00AF2C19"/>
    <w:pPr>
      <w:ind w:left="288" w:right="288"/>
    </w:pPr>
    <w:rPr>
      <w:rFonts w:eastAsia="Times New Roman"/>
    </w:rPr>
  </w:style>
  <w:style w:type="paragraph" w:customStyle="1" w:styleId="Caption3">
    <w:name w:val="Caption3"/>
    <w:basedOn w:val="Normal"/>
    <w:uiPriority w:val="99"/>
    <w:qFormat/>
    <w:rsid w:val="00AF2C19"/>
    <w:pPr>
      <w:spacing w:before="100" w:beforeAutospacing="1" w:after="100" w:afterAutospacing="1"/>
    </w:pPr>
    <w:rPr>
      <w:rFonts w:eastAsia="Times New Roman"/>
      <w:sz w:val="24"/>
    </w:rPr>
  </w:style>
  <w:style w:type="paragraph" w:customStyle="1" w:styleId="body-12-5">
    <w:name w:val="body-12-5"/>
    <w:basedOn w:val="Normal"/>
    <w:uiPriority w:val="99"/>
    <w:qFormat/>
    <w:rsid w:val="00AF2C19"/>
    <w:pPr>
      <w:spacing w:before="100" w:beforeAutospacing="1" w:after="100" w:afterAutospacing="1"/>
    </w:pPr>
    <w:rPr>
      <w:rFonts w:eastAsia="Times New Roman"/>
      <w:sz w:val="24"/>
    </w:rPr>
  </w:style>
  <w:style w:type="paragraph" w:customStyle="1" w:styleId="infuse">
    <w:name w:val="infuse"/>
    <w:basedOn w:val="Normal"/>
    <w:uiPriority w:val="99"/>
    <w:qFormat/>
    <w:rsid w:val="00AF2C19"/>
    <w:pPr>
      <w:spacing w:before="100" w:beforeAutospacing="1" w:after="100" w:afterAutospacing="1"/>
    </w:pPr>
    <w:rPr>
      <w:rFonts w:eastAsia="Times New Roman"/>
      <w:sz w:val="24"/>
    </w:rPr>
  </w:style>
  <w:style w:type="paragraph" w:customStyle="1" w:styleId="fontreg">
    <w:name w:val="font_reg"/>
    <w:basedOn w:val="Normal"/>
    <w:uiPriority w:val="99"/>
    <w:qFormat/>
    <w:rsid w:val="00AF2C19"/>
    <w:pPr>
      <w:spacing w:before="100" w:beforeAutospacing="1" w:after="100" w:afterAutospacing="1"/>
    </w:pPr>
    <w:rPr>
      <w:rFonts w:eastAsia="Times New Roman"/>
      <w:sz w:val="24"/>
    </w:rPr>
  </w:style>
  <w:style w:type="paragraph" w:customStyle="1" w:styleId="CITEF3">
    <w:name w:val="CITE F3"/>
    <w:uiPriority w:val="99"/>
    <w:qFormat/>
    <w:rsid w:val="00AF2C1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F2C1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F2C1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F2C1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F2C1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F2C19"/>
    <w:pPr>
      <w:ind w:left="144"/>
    </w:pPr>
    <w:rPr>
      <w:rFonts w:ascii="Cambria" w:eastAsia="Calibri" w:hAnsi="Cambria"/>
      <w:sz w:val="24"/>
    </w:rPr>
  </w:style>
  <w:style w:type="paragraph" w:customStyle="1" w:styleId="FreeFormA">
    <w:name w:val="Free Form A"/>
    <w:autoRedefine/>
    <w:uiPriority w:val="99"/>
    <w:qFormat/>
    <w:rsid w:val="00AF2C1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F2C19"/>
    <w:pPr>
      <w:spacing w:before="100" w:beforeAutospacing="1" w:after="100" w:afterAutospacing="1"/>
    </w:pPr>
    <w:rPr>
      <w:rFonts w:eastAsia="Times New Roman"/>
      <w:sz w:val="24"/>
    </w:rPr>
  </w:style>
  <w:style w:type="paragraph" w:customStyle="1" w:styleId="subheader">
    <w:name w:val="subheader"/>
    <w:basedOn w:val="Normal"/>
    <w:uiPriority w:val="99"/>
    <w:qFormat/>
    <w:rsid w:val="00AF2C1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F2C19"/>
    <w:pPr>
      <w:spacing w:before="100" w:beforeAutospacing="1" w:after="100" w:afterAutospacing="1"/>
    </w:pPr>
    <w:rPr>
      <w:rFonts w:eastAsia="Times New Roman"/>
      <w:sz w:val="24"/>
    </w:rPr>
  </w:style>
  <w:style w:type="paragraph" w:customStyle="1" w:styleId="more">
    <w:name w:val="more"/>
    <w:basedOn w:val="Normal"/>
    <w:uiPriority w:val="99"/>
    <w:qFormat/>
    <w:rsid w:val="00AF2C19"/>
    <w:pPr>
      <w:spacing w:before="100" w:beforeAutospacing="1" w:after="100" w:afterAutospacing="1"/>
    </w:pPr>
    <w:rPr>
      <w:rFonts w:eastAsia="Times New Roman"/>
      <w:sz w:val="24"/>
    </w:rPr>
  </w:style>
  <w:style w:type="paragraph" w:customStyle="1" w:styleId="story">
    <w:name w:val="story"/>
    <w:basedOn w:val="Normal"/>
    <w:uiPriority w:val="99"/>
    <w:qFormat/>
    <w:rsid w:val="00AF2C19"/>
    <w:pPr>
      <w:spacing w:before="100" w:beforeAutospacing="1" w:after="100" w:afterAutospacing="1"/>
    </w:pPr>
    <w:rPr>
      <w:rFonts w:eastAsia="Times New Roman"/>
      <w:sz w:val="24"/>
    </w:rPr>
  </w:style>
  <w:style w:type="paragraph" w:customStyle="1" w:styleId="H1numbered">
    <w:name w:val="H1 numbered"/>
    <w:basedOn w:val="Normal"/>
    <w:uiPriority w:val="99"/>
    <w:qFormat/>
    <w:rsid w:val="00AF2C19"/>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AF2C19"/>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AF2C1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F2C1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F2C1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F2C1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F2C1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F2C19"/>
    <w:pPr>
      <w:widowControl w:val="0"/>
      <w:spacing w:after="63"/>
    </w:pPr>
    <w:rPr>
      <w:rFonts w:ascii="Arial" w:hAnsi="Arial"/>
      <w:color w:val="auto"/>
    </w:rPr>
  </w:style>
  <w:style w:type="paragraph" w:customStyle="1" w:styleId="CM35">
    <w:name w:val="CM35"/>
    <w:basedOn w:val="Default"/>
    <w:next w:val="Default"/>
    <w:uiPriority w:val="99"/>
    <w:qFormat/>
    <w:rsid w:val="00AF2C1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F2C1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F2C1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F2C1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F2C1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F2C19"/>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AF2C1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F2C19"/>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AF2C1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F2C19"/>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F2C1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F2C1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F2C1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F2C19"/>
    <w:rPr>
      <w:rFonts w:ascii="Georgia" w:hAnsi="Georgia" w:cstheme="minorBidi"/>
      <w:lang w:val="x-none" w:eastAsia="x-none"/>
    </w:rPr>
  </w:style>
  <w:style w:type="character" w:customStyle="1" w:styleId="NormalFontChar">
    <w:name w:val="Normal Font Char"/>
    <w:link w:val="NormalFont"/>
    <w:locked/>
    <w:rsid w:val="00AF2C19"/>
    <w:rPr>
      <w:rFonts w:ascii="Times New Roman" w:eastAsia="Times New Roman" w:hAnsi="Times New Roman" w:cs="Times New Roman"/>
      <w:sz w:val="20"/>
      <w:szCs w:val="20"/>
    </w:rPr>
  </w:style>
  <w:style w:type="paragraph" w:customStyle="1" w:styleId="NormalFont">
    <w:name w:val="Normal Font"/>
    <w:link w:val="NormalFontChar"/>
    <w:qFormat/>
    <w:rsid w:val="00AF2C1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F2C1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F2C1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F2C19"/>
    <w:rPr>
      <w:u w:val="single"/>
      <w:lang w:val="x-none" w:eastAsia="x-none"/>
    </w:rPr>
  </w:style>
  <w:style w:type="character" w:customStyle="1" w:styleId="StyleNormalFont11ptBoldUnderlineChar">
    <w:name w:val="Style Normal Font + 11 pt Bold Underline Char"/>
    <w:link w:val="StyleNormalFont11ptBoldUnderline"/>
    <w:locked/>
    <w:rsid w:val="00AF2C1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F2C19"/>
    <w:rPr>
      <w:b/>
      <w:bCs/>
      <w:u w:val="single"/>
      <w:lang w:val="x-none" w:eastAsia="x-none"/>
    </w:rPr>
  </w:style>
  <w:style w:type="paragraph" w:customStyle="1" w:styleId="Smallfont0">
    <w:name w:val="Smallfont"/>
    <w:basedOn w:val="Normal"/>
    <w:uiPriority w:val="99"/>
    <w:qFormat/>
    <w:rsid w:val="00AF2C19"/>
    <w:rPr>
      <w:rFonts w:eastAsia="Times New Roman"/>
      <w:sz w:val="15"/>
    </w:rPr>
  </w:style>
  <w:style w:type="paragraph" w:customStyle="1" w:styleId="formatvorlage2">
    <w:name w:val="formatvorlage2"/>
    <w:basedOn w:val="Normal"/>
    <w:uiPriority w:val="99"/>
    <w:qFormat/>
    <w:rsid w:val="00AF2C1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F2C1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F2C1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F2C1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F2C1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F2C1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F2C19"/>
    <w:pPr>
      <w:ind w:left="144"/>
    </w:pPr>
    <w:rPr>
      <w:rFonts w:ascii="Georgia" w:eastAsia="Times New Roman" w:hAnsi="Georgia" w:cstheme="minorBidi"/>
      <w:lang w:val="x-none" w:eastAsia="x-none"/>
    </w:rPr>
  </w:style>
  <w:style w:type="paragraph" w:customStyle="1" w:styleId="deck">
    <w:name w:val="deck"/>
    <w:basedOn w:val="Normal"/>
    <w:uiPriority w:val="99"/>
    <w:qFormat/>
    <w:rsid w:val="00AF2C19"/>
    <w:pPr>
      <w:spacing w:before="100" w:beforeAutospacing="1" w:after="100" w:afterAutospacing="1"/>
    </w:pPr>
    <w:rPr>
      <w:rFonts w:eastAsia="Times New Roman"/>
      <w:sz w:val="24"/>
    </w:rPr>
  </w:style>
  <w:style w:type="paragraph" w:customStyle="1" w:styleId="i1">
    <w:name w:val="i1"/>
    <w:basedOn w:val="Normal"/>
    <w:uiPriority w:val="99"/>
    <w:qFormat/>
    <w:rsid w:val="00AF2C19"/>
    <w:pPr>
      <w:spacing w:before="100" w:beforeAutospacing="1" w:after="100" w:afterAutospacing="1"/>
    </w:pPr>
    <w:rPr>
      <w:rFonts w:eastAsia="Times New Roman"/>
      <w:sz w:val="24"/>
    </w:rPr>
  </w:style>
  <w:style w:type="paragraph" w:customStyle="1" w:styleId="question">
    <w:name w:val="question"/>
    <w:basedOn w:val="Normal"/>
    <w:uiPriority w:val="99"/>
    <w:qFormat/>
    <w:rsid w:val="00AF2C19"/>
    <w:pPr>
      <w:spacing w:before="100" w:beforeAutospacing="1" w:after="100" w:afterAutospacing="1"/>
    </w:pPr>
    <w:rPr>
      <w:rFonts w:eastAsia="Times New Roman"/>
      <w:sz w:val="24"/>
    </w:rPr>
  </w:style>
  <w:style w:type="paragraph" w:customStyle="1" w:styleId="bodycopy">
    <w:name w:val="bodycopy"/>
    <w:basedOn w:val="Normal"/>
    <w:uiPriority w:val="99"/>
    <w:qFormat/>
    <w:rsid w:val="00AF2C19"/>
    <w:pPr>
      <w:spacing w:before="100" w:beforeAutospacing="1" w:after="100" w:afterAutospacing="1"/>
    </w:pPr>
    <w:rPr>
      <w:rFonts w:eastAsia="Times New Roman"/>
      <w:sz w:val="24"/>
    </w:rPr>
  </w:style>
  <w:style w:type="paragraph" w:customStyle="1" w:styleId="Fifth">
    <w:name w:val="Fifth"/>
    <w:basedOn w:val="Normal"/>
    <w:link w:val="FifthChar"/>
    <w:qFormat/>
    <w:rsid w:val="00AF2C19"/>
    <w:rPr>
      <w:rFonts w:ascii="Arial" w:eastAsia="Calibri" w:hAnsi="Arial"/>
    </w:rPr>
  </w:style>
  <w:style w:type="paragraph" w:customStyle="1" w:styleId="NoteLevel22">
    <w:name w:val="Note Level 22"/>
    <w:basedOn w:val="card"/>
    <w:next w:val="Normal"/>
    <w:uiPriority w:val="99"/>
    <w:qFormat/>
    <w:rsid w:val="00AF2C19"/>
    <w:pPr>
      <w:keepNext/>
    </w:pPr>
    <w:rPr>
      <w:rFonts w:ascii="Georgia" w:eastAsia="MS Gothic" w:hAnsi="Georgia"/>
      <w:bCs/>
      <w:szCs w:val="20"/>
    </w:rPr>
  </w:style>
  <w:style w:type="paragraph" w:customStyle="1" w:styleId="wp-caption-text">
    <w:name w:val="wp-caption-text"/>
    <w:basedOn w:val="Normal"/>
    <w:qFormat/>
    <w:rsid w:val="00AF2C19"/>
    <w:pPr>
      <w:spacing w:before="100" w:beforeAutospacing="1" w:after="100" w:afterAutospacing="1"/>
    </w:pPr>
    <w:rPr>
      <w:rFonts w:eastAsia="Times New Roman"/>
      <w:sz w:val="24"/>
    </w:rPr>
  </w:style>
  <w:style w:type="paragraph" w:customStyle="1" w:styleId="svarticle">
    <w:name w:val="svarticle"/>
    <w:basedOn w:val="Normal"/>
    <w:uiPriority w:val="99"/>
    <w:qFormat/>
    <w:rsid w:val="00AF2C19"/>
    <w:pPr>
      <w:spacing w:before="100" w:beforeAutospacing="1" w:after="100" w:afterAutospacing="1"/>
    </w:pPr>
    <w:rPr>
      <w:rFonts w:eastAsia="Times New Roman"/>
      <w:sz w:val="24"/>
    </w:rPr>
  </w:style>
  <w:style w:type="paragraph" w:customStyle="1" w:styleId="canvas-atom">
    <w:name w:val="canvas-atom"/>
    <w:basedOn w:val="Normal"/>
    <w:uiPriority w:val="99"/>
    <w:qFormat/>
    <w:rsid w:val="00AF2C19"/>
    <w:pPr>
      <w:spacing w:before="100" w:beforeAutospacing="1" w:after="100" w:afterAutospacing="1"/>
    </w:pPr>
    <w:rPr>
      <w:sz w:val="24"/>
    </w:rPr>
  </w:style>
  <w:style w:type="paragraph" w:customStyle="1" w:styleId="tweet-text">
    <w:name w:val="tweet-text"/>
    <w:basedOn w:val="Normal"/>
    <w:uiPriority w:val="99"/>
    <w:qFormat/>
    <w:rsid w:val="00AF2C19"/>
    <w:pPr>
      <w:spacing w:before="100" w:beforeAutospacing="1" w:after="100" w:afterAutospacing="1"/>
    </w:pPr>
  </w:style>
  <w:style w:type="paragraph" w:customStyle="1" w:styleId="description">
    <w:name w:val="description"/>
    <w:basedOn w:val="Normal"/>
    <w:uiPriority w:val="99"/>
    <w:qFormat/>
    <w:rsid w:val="00AF2C19"/>
    <w:pPr>
      <w:spacing w:before="100" w:beforeAutospacing="1" w:after="100" w:afterAutospacing="1"/>
    </w:pPr>
  </w:style>
  <w:style w:type="paragraph" w:customStyle="1" w:styleId="graf">
    <w:name w:val="graf"/>
    <w:basedOn w:val="Normal"/>
    <w:uiPriority w:val="99"/>
    <w:qFormat/>
    <w:rsid w:val="00AF2C19"/>
    <w:pPr>
      <w:spacing w:before="100" w:beforeAutospacing="1" w:after="100" w:afterAutospacing="1"/>
    </w:pPr>
  </w:style>
  <w:style w:type="paragraph" w:customStyle="1" w:styleId="column">
    <w:name w:val="column"/>
    <w:basedOn w:val="Normal"/>
    <w:uiPriority w:val="99"/>
    <w:qFormat/>
    <w:rsid w:val="00AF2C19"/>
    <w:pPr>
      <w:spacing w:before="100" w:beforeAutospacing="1" w:after="100" w:afterAutospacing="1"/>
    </w:pPr>
  </w:style>
  <w:style w:type="paragraph" w:customStyle="1" w:styleId="recirc-container">
    <w:name w:val="recirc-container"/>
    <w:basedOn w:val="Normal"/>
    <w:uiPriority w:val="99"/>
    <w:qFormat/>
    <w:rsid w:val="00AF2C19"/>
    <w:pPr>
      <w:spacing w:before="100" w:beforeAutospacing="1" w:after="100" w:afterAutospacing="1"/>
    </w:pPr>
    <w:rPr>
      <w:sz w:val="24"/>
    </w:rPr>
  </w:style>
  <w:style w:type="paragraph" w:customStyle="1" w:styleId="interstitial-link">
    <w:name w:val="interstitial-link"/>
    <w:basedOn w:val="Normal"/>
    <w:uiPriority w:val="99"/>
    <w:qFormat/>
    <w:rsid w:val="00AF2C19"/>
    <w:pPr>
      <w:spacing w:before="100" w:beforeAutospacing="1" w:after="100" w:afterAutospacing="1"/>
    </w:pPr>
    <w:rPr>
      <w:sz w:val="24"/>
    </w:rPr>
  </w:style>
  <w:style w:type="paragraph" w:customStyle="1" w:styleId="see-also">
    <w:name w:val="see-also"/>
    <w:basedOn w:val="Normal"/>
    <w:uiPriority w:val="99"/>
    <w:qFormat/>
    <w:rsid w:val="00AF2C19"/>
    <w:pPr>
      <w:spacing w:before="100" w:beforeAutospacing="1" w:after="100" w:afterAutospacing="1"/>
    </w:pPr>
    <w:rPr>
      <w:sz w:val="24"/>
    </w:rPr>
  </w:style>
  <w:style w:type="character" w:styleId="SubtleEmphasis">
    <w:name w:val="Subtle Emphasis"/>
    <w:uiPriority w:val="19"/>
    <w:qFormat/>
    <w:rsid w:val="00AF2C19"/>
    <w:rPr>
      <w:rFonts w:ascii="Georgia" w:hAnsi="Georgia" w:hint="default"/>
      <w:i/>
      <w:iCs/>
      <w:color w:val="808080"/>
    </w:rPr>
  </w:style>
  <w:style w:type="character" w:customStyle="1" w:styleId="cardchar00">
    <w:name w:val="cardchar0"/>
    <w:basedOn w:val="DefaultParagraphFont"/>
    <w:rsid w:val="00AF2C19"/>
  </w:style>
  <w:style w:type="character" w:customStyle="1" w:styleId="UnderlineNon-bold">
    <w:name w:val="Underline Non - bold"/>
    <w:rsid w:val="00AF2C19"/>
    <w:rPr>
      <w:rFonts w:ascii="Times New Roman" w:hAnsi="Times New Roman" w:cs="Times New Roman" w:hint="default"/>
      <w:iCs/>
      <w:sz w:val="22"/>
      <w:u w:val="single"/>
    </w:rPr>
  </w:style>
  <w:style w:type="character" w:customStyle="1" w:styleId="Heading5Char2">
    <w:name w:val="Heading 5 Char2"/>
    <w:rsid w:val="00AF2C1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F2C19"/>
    <w:rPr>
      <w:rFonts w:ascii="Arial" w:hAnsi="Arial" w:cs="Arial"/>
      <w:vanish/>
      <w:sz w:val="16"/>
      <w:szCs w:val="16"/>
    </w:rPr>
  </w:style>
  <w:style w:type="paragraph" w:styleId="z-TopofForm">
    <w:name w:val="HTML Top of Form"/>
    <w:basedOn w:val="Normal"/>
    <w:next w:val="Normal"/>
    <w:link w:val="z-TopofFormChar"/>
    <w:hidden/>
    <w:uiPriority w:val="99"/>
    <w:unhideWhenUsed/>
    <w:rsid w:val="00AF2C1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F2C19"/>
    <w:rPr>
      <w:rFonts w:ascii="Arial" w:hAnsi="Arial" w:cs="Arial"/>
      <w:vanish/>
      <w:sz w:val="16"/>
      <w:szCs w:val="16"/>
    </w:rPr>
  </w:style>
  <w:style w:type="character" w:customStyle="1" w:styleId="z-BottomofFormChar">
    <w:name w:val="z-Bottom of Form Char"/>
    <w:basedOn w:val="DefaultParagraphFont"/>
    <w:link w:val="z-BottomofForm"/>
    <w:uiPriority w:val="99"/>
    <w:rsid w:val="00AF2C1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F2C1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F2C19"/>
    <w:rPr>
      <w:rFonts w:ascii="Arial" w:hAnsi="Arial" w:cs="Arial"/>
      <w:vanish/>
      <w:sz w:val="16"/>
      <w:szCs w:val="16"/>
    </w:rPr>
  </w:style>
  <w:style w:type="character" w:customStyle="1" w:styleId="authordate1">
    <w:name w:val="authordate"/>
    <w:rsid w:val="00AF2C19"/>
  </w:style>
  <w:style w:type="character" w:customStyle="1" w:styleId="underline0">
    <w:name w:val="%underline"/>
    <w:qFormat/>
    <w:rsid w:val="00AF2C19"/>
    <w:rPr>
      <w:rFonts w:ascii="Times New Roman" w:hAnsi="Times New Roman" w:cs="Times New Roman" w:hint="default"/>
      <w:strike w:val="0"/>
      <w:dstrike w:val="0"/>
      <w:sz w:val="16"/>
      <w:u w:val="none"/>
      <w:effect w:val="none"/>
    </w:rPr>
  </w:style>
  <w:style w:type="character" w:customStyle="1" w:styleId="AUNDERLINE0">
    <w:name w:val="AUNDERLINE"/>
    <w:qFormat/>
    <w:rsid w:val="00AF2C19"/>
    <w:rPr>
      <w:rFonts w:ascii="Times New Roman" w:hAnsi="Times New Roman" w:cs="Times New Roman" w:hint="default"/>
      <w:sz w:val="20"/>
      <w:u w:val="single"/>
    </w:rPr>
  </w:style>
  <w:style w:type="character" w:customStyle="1" w:styleId="UnderlinedCharChar">
    <w:name w:val="Underlined Char Char"/>
    <w:rsid w:val="00AF2C19"/>
    <w:rPr>
      <w:rFonts w:ascii="Garamond" w:hAnsi="Garamond" w:hint="default"/>
      <w:szCs w:val="28"/>
      <w:u w:val="single"/>
      <w:lang w:val="en-US" w:eastAsia="en-US" w:bidi="ar-SA"/>
    </w:rPr>
  </w:style>
  <w:style w:type="character" w:customStyle="1" w:styleId="slug-doi">
    <w:name w:val="slug-doi"/>
    <w:basedOn w:val="DefaultParagraphFont"/>
    <w:rsid w:val="00AF2C19"/>
  </w:style>
  <w:style w:type="character" w:customStyle="1" w:styleId="af">
    <w:name w:val="af"/>
    <w:basedOn w:val="DefaultParagraphFont"/>
    <w:rsid w:val="00AF2C19"/>
  </w:style>
  <w:style w:type="character" w:customStyle="1" w:styleId="ab">
    <w:name w:val="ab"/>
    <w:basedOn w:val="DefaultParagraphFont"/>
    <w:rsid w:val="00AF2C19"/>
  </w:style>
  <w:style w:type="character" w:customStyle="1" w:styleId="em">
    <w:name w:val="em"/>
    <w:basedOn w:val="DefaultParagraphFont"/>
    <w:rsid w:val="00AF2C19"/>
  </w:style>
  <w:style w:type="character" w:customStyle="1" w:styleId="au">
    <w:name w:val="au"/>
    <w:basedOn w:val="DefaultParagraphFont"/>
    <w:rsid w:val="00AF2C19"/>
  </w:style>
  <w:style w:type="character" w:customStyle="1" w:styleId="ti">
    <w:name w:val="ti"/>
    <w:basedOn w:val="DefaultParagraphFont"/>
    <w:rsid w:val="00AF2C19"/>
  </w:style>
  <w:style w:type="character" w:customStyle="1" w:styleId="subheadblue">
    <w:name w:val="subhead_blue"/>
    <w:basedOn w:val="DefaultParagraphFont"/>
    <w:rsid w:val="00AF2C19"/>
  </w:style>
  <w:style w:type="character" w:customStyle="1" w:styleId="affiliation">
    <w:name w:val="affiliation"/>
    <w:basedOn w:val="DefaultParagraphFont"/>
    <w:rsid w:val="00AF2C19"/>
  </w:style>
  <w:style w:type="character" w:customStyle="1" w:styleId="slug-doi-wrapper">
    <w:name w:val="slug-doi-wrapper"/>
    <w:basedOn w:val="DefaultParagraphFont"/>
    <w:rsid w:val="00AF2C19"/>
  </w:style>
  <w:style w:type="character" w:customStyle="1" w:styleId="slug-metadata-noteahead-of-print">
    <w:name w:val="slug-metadata-note ahead-of-print"/>
    <w:basedOn w:val="DefaultParagraphFont"/>
    <w:rsid w:val="00AF2C19"/>
  </w:style>
  <w:style w:type="character" w:customStyle="1" w:styleId="slug-ahead-of-print-date">
    <w:name w:val="slug-ahead-of-print-date"/>
    <w:basedOn w:val="DefaultParagraphFont"/>
    <w:rsid w:val="00AF2C19"/>
  </w:style>
  <w:style w:type="character" w:customStyle="1" w:styleId="medium-bold">
    <w:name w:val="medium-bold"/>
    <w:basedOn w:val="DefaultParagraphFont"/>
    <w:rsid w:val="00AF2C19"/>
  </w:style>
  <w:style w:type="character" w:customStyle="1" w:styleId="updated-short-citation">
    <w:name w:val="updated-short-citation"/>
    <w:basedOn w:val="DefaultParagraphFont"/>
    <w:rsid w:val="00AF2C19"/>
  </w:style>
  <w:style w:type="character" w:customStyle="1" w:styleId="goohl0">
    <w:name w:val="goohl0"/>
    <w:basedOn w:val="DefaultParagraphFont"/>
    <w:rsid w:val="00AF2C19"/>
  </w:style>
  <w:style w:type="character" w:customStyle="1" w:styleId="CharChar6">
    <w:name w:val="Char Char6"/>
    <w:rsid w:val="00AF2C19"/>
    <w:rPr>
      <w:rFonts w:ascii="Arial" w:hAnsi="Arial" w:cs="Arial" w:hint="default"/>
      <w:bCs/>
      <w:sz w:val="16"/>
      <w:szCs w:val="26"/>
      <w:lang w:val="en-US" w:eastAsia="en-US" w:bidi="ar-SA"/>
    </w:rPr>
  </w:style>
  <w:style w:type="character" w:customStyle="1" w:styleId="TagCharChar1">
    <w:name w:val="Tag Char Char1"/>
    <w:rsid w:val="00AF2C19"/>
    <w:rPr>
      <w:b/>
      <w:bCs w:val="0"/>
      <w:sz w:val="24"/>
      <w:szCs w:val="24"/>
      <w:lang w:val="en-US" w:eastAsia="en-US" w:bidi="ar-SA"/>
    </w:rPr>
  </w:style>
  <w:style w:type="character" w:customStyle="1" w:styleId="12TimesNewRoman">
    <w:name w:val="12 Times New Roman"/>
    <w:rsid w:val="00AF2C1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F2C1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F2C19"/>
    <w:rPr>
      <w:rFonts w:ascii="Times New Roman" w:hAnsi="Times New Roman" w:cs="Times New Roman" w:hint="default"/>
      <w:strike w:val="0"/>
      <w:dstrike w:val="0"/>
      <w:sz w:val="14"/>
      <w:u w:val="none"/>
      <w:effect w:val="none"/>
    </w:rPr>
  </w:style>
  <w:style w:type="character" w:customStyle="1" w:styleId="F8-UnderlineBold">
    <w:name w:val="F8 - Underline/Bold"/>
    <w:rsid w:val="00AF2C19"/>
    <w:rPr>
      <w:rFonts w:ascii="Times New Roman" w:hAnsi="Times New Roman" w:cs="Times New Roman" w:hint="default"/>
      <w:b/>
      <w:bCs w:val="0"/>
      <w:sz w:val="20"/>
      <w:u w:val="single"/>
    </w:rPr>
  </w:style>
  <w:style w:type="character" w:customStyle="1" w:styleId="F7-SmallFont">
    <w:name w:val="F7 - Small Font"/>
    <w:rsid w:val="00AF2C19"/>
    <w:rPr>
      <w:rFonts w:ascii="Times New Roman" w:hAnsi="Times New Roman" w:cs="Times New Roman" w:hint="default"/>
      <w:sz w:val="14"/>
    </w:rPr>
  </w:style>
  <w:style w:type="character" w:customStyle="1" w:styleId="Brief-Bold">
    <w:name w:val="Brief - Bold"/>
    <w:rsid w:val="00AF2C19"/>
    <w:rPr>
      <w:rFonts w:ascii="Times New Roman" w:hAnsi="Times New Roman" w:cs="Times New Roman" w:hint="default"/>
      <w:b/>
      <w:bCs w:val="0"/>
    </w:rPr>
  </w:style>
  <w:style w:type="character" w:customStyle="1" w:styleId="Card-Underline">
    <w:name w:val="Card - Underline"/>
    <w:rsid w:val="00AF2C19"/>
    <w:rPr>
      <w:rFonts w:ascii="Times New Roman" w:hAnsi="Times New Roman" w:cs="Times New Roman" w:hint="default"/>
      <w:u w:val="single"/>
    </w:rPr>
  </w:style>
  <w:style w:type="character" w:customStyle="1" w:styleId="beriefunderline">
    <w:name w:val="berief = underline"/>
    <w:rsid w:val="00AF2C19"/>
    <w:rPr>
      <w:rFonts w:ascii="Times New Roman" w:eastAsia="Times New Roman" w:hAnsi="Times New Roman" w:cs="Times New Roman" w:hint="default"/>
      <w:sz w:val="20"/>
      <w:u w:val="single"/>
    </w:rPr>
  </w:style>
  <w:style w:type="character" w:customStyle="1" w:styleId="BoldText10pt">
    <w:name w:val="Bold Text 10 pt"/>
    <w:rsid w:val="00AF2C1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F2C19"/>
  </w:style>
  <w:style w:type="character" w:customStyle="1" w:styleId="SC4208902">
    <w:name w:val="SC.4.208902"/>
    <w:rsid w:val="00AF2C19"/>
    <w:rPr>
      <w:rFonts w:ascii="Century" w:hAnsi="Century" w:cs="Century" w:hint="default"/>
      <w:color w:val="000000"/>
      <w:sz w:val="22"/>
      <w:szCs w:val="22"/>
    </w:rPr>
  </w:style>
  <w:style w:type="character" w:customStyle="1" w:styleId="SC4208915">
    <w:name w:val="SC.4.208915"/>
    <w:rsid w:val="00AF2C19"/>
    <w:rPr>
      <w:rFonts w:ascii="Century" w:hAnsi="Century" w:cs="Century" w:hint="default"/>
      <w:color w:val="000000"/>
      <w:sz w:val="13"/>
      <w:szCs w:val="13"/>
    </w:rPr>
  </w:style>
  <w:style w:type="character" w:customStyle="1" w:styleId="SC273764">
    <w:name w:val="SC.2.73764"/>
    <w:rsid w:val="00AF2C19"/>
    <w:rPr>
      <w:rFonts w:ascii="Century" w:hAnsi="Century" w:cs="Century" w:hint="default"/>
      <w:color w:val="000000"/>
      <w:sz w:val="72"/>
      <w:szCs w:val="72"/>
    </w:rPr>
  </w:style>
  <w:style w:type="character" w:customStyle="1" w:styleId="SC273779">
    <w:name w:val="SC.2.73779"/>
    <w:rsid w:val="00AF2C19"/>
    <w:rPr>
      <w:rFonts w:ascii="Century" w:hAnsi="Century" w:cs="Century" w:hint="default"/>
      <w:color w:val="000000"/>
      <w:sz w:val="40"/>
      <w:szCs w:val="40"/>
    </w:rPr>
  </w:style>
  <w:style w:type="character" w:customStyle="1" w:styleId="SC273763">
    <w:name w:val="SC.2.73763"/>
    <w:rsid w:val="00AF2C19"/>
    <w:rPr>
      <w:rFonts w:ascii="Century" w:hAnsi="Century" w:cs="Century" w:hint="default"/>
      <w:b/>
      <w:bCs/>
      <w:color w:val="000000"/>
    </w:rPr>
  </w:style>
  <w:style w:type="character" w:customStyle="1" w:styleId="SC4208910">
    <w:name w:val="SC.4.208910"/>
    <w:rsid w:val="00AF2C19"/>
    <w:rPr>
      <w:rFonts w:ascii="Century" w:hAnsi="Century" w:cs="Century" w:hint="default"/>
      <w:color w:val="000000"/>
      <w:sz w:val="28"/>
      <w:szCs w:val="28"/>
    </w:rPr>
  </w:style>
  <w:style w:type="character" w:customStyle="1" w:styleId="SC4208911">
    <w:name w:val="SC.4.208911"/>
    <w:rsid w:val="00AF2C19"/>
    <w:rPr>
      <w:rFonts w:ascii="Century" w:hAnsi="Century" w:cs="Century" w:hint="default"/>
      <w:color w:val="000000"/>
    </w:rPr>
  </w:style>
  <w:style w:type="character" w:customStyle="1" w:styleId="articlesubtitle">
    <w:name w:val="article_sub_title"/>
    <w:basedOn w:val="DefaultParagraphFont"/>
    <w:rsid w:val="00AF2C19"/>
  </w:style>
  <w:style w:type="character" w:customStyle="1" w:styleId="newsdate2">
    <w:name w:val="news_date2"/>
    <w:basedOn w:val="DefaultParagraphFont"/>
    <w:rsid w:val="00AF2C19"/>
  </w:style>
  <w:style w:type="character" w:customStyle="1" w:styleId="readarticleheader">
    <w:name w:val="readarticleheader"/>
    <w:basedOn w:val="DefaultParagraphFont"/>
    <w:rsid w:val="00AF2C19"/>
  </w:style>
  <w:style w:type="character" w:customStyle="1" w:styleId="UnderlineChar20">
    <w:name w:val="Underline Char2"/>
    <w:rsid w:val="00AF2C19"/>
    <w:rPr>
      <w:rFonts w:ascii="Trebuchet MS" w:hAnsi="Trebuchet MS" w:hint="default"/>
      <w:u w:val="thick"/>
      <w:lang w:val="en-US" w:eastAsia="zh-CN" w:bidi="ar-SA"/>
    </w:rPr>
  </w:style>
  <w:style w:type="character" w:customStyle="1" w:styleId="BoldUnderliningChar">
    <w:name w:val="Bold Underlining Char"/>
    <w:rsid w:val="00AF2C19"/>
    <w:rPr>
      <w:rFonts w:ascii="Arial Narrow" w:eastAsia="Times New Roman" w:hAnsi="Arial Narrow" w:hint="default"/>
      <w:b/>
      <w:bCs w:val="0"/>
      <w:szCs w:val="24"/>
      <w:u w:val="single"/>
      <w:lang w:val="en-GB" w:eastAsia="en-US" w:bidi="ar-SA"/>
    </w:rPr>
  </w:style>
  <w:style w:type="character" w:customStyle="1" w:styleId="medium-normal1">
    <w:name w:val="medium-normal1"/>
    <w:rsid w:val="00AF2C19"/>
    <w:rPr>
      <w:rFonts w:ascii="Arial" w:hAnsi="Arial" w:cs="Arial" w:hint="default"/>
      <w:b w:val="0"/>
      <w:bCs w:val="0"/>
      <w:i w:val="0"/>
      <w:iCs w:val="0"/>
      <w:sz w:val="20"/>
      <w:szCs w:val="20"/>
    </w:rPr>
  </w:style>
  <w:style w:type="character" w:customStyle="1" w:styleId="UnderlinedCardChar0">
    <w:name w:val="Underlined Card Char"/>
    <w:rsid w:val="00AF2C19"/>
    <w:rPr>
      <w:rFonts w:ascii="Palatino Linotype" w:hAnsi="Palatino Linotype" w:hint="default"/>
      <w:u w:val="single"/>
      <w:lang w:val="en-US" w:eastAsia="en-US" w:bidi="ar-SA"/>
    </w:rPr>
  </w:style>
  <w:style w:type="character" w:customStyle="1" w:styleId="char">
    <w:name w:val="char"/>
    <w:basedOn w:val="DefaultParagraphFont"/>
    <w:rsid w:val="00AF2C19"/>
  </w:style>
  <w:style w:type="character" w:customStyle="1" w:styleId="UnderlineCharCharCharCharCharChar">
    <w:name w:val="Underline Char Char Char Char Char Char"/>
    <w:rsid w:val="00AF2C19"/>
    <w:rPr>
      <w:rFonts w:ascii="Arial Narrow" w:hAnsi="Arial Narrow" w:hint="default"/>
      <w:szCs w:val="24"/>
      <w:u w:val="single"/>
      <w:lang w:val="en-US" w:eastAsia="en-US" w:bidi="ar-SA"/>
    </w:rPr>
  </w:style>
  <w:style w:type="character" w:customStyle="1" w:styleId="klink">
    <w:name w:val="klink"/>
    <w:basedOn w:val="DefaultParagraphFont"/>
    <w:rsid w:val="00AF2C19"/>
  </w:style>
  <w:style w:type="character" w:customStyle="1" w:styleId="date10">
    <w:name w:val="date1"/>
    <w:basedOn w:val="DefaultParagraphFont"/>
    <w:rsid w:val="00AF2C19"/>
  </w:style>
  <w:style w:type="character" w:customStyle="1" w:styleId="bolding1">
    <w:name w:val="bolding1"/>
    <w:rsid w:val="00AF2C19"/>
    <w:rPr>
      <w:b/>
      <w:bCs/>
    </w:rPr>
  </w:style>
  <w:style w:type="character" w:customStyle="1" w:styleId="bookoptions1">
    <w:name w:val="book_options1"/>
    <w:rsid w:val="00AF2C19"/>
    <w:rPr>
      <w:b/>
      <w:bCs/>
      <w:color w:val="333366"/>
    </w:rPr>
  </w:style>
  <w:style w:type="character" w:customStyle="1" w:styleId="descriptionblock">
    <w:name w:val="description block"/>
    <w:basedOn w:val="DefaultParagraphFont"/>
    <w:rsid w:val="00AF2C19"/>
  </w:style>
  <w:style w:type="character" w:customStyle="1" w:styleId="detailsboxblock">
    <w:name w:val="detailsbox block"/>
    <w:basedOn w:val="DefaultParagraphFont"/>
    <w:rsid w:val="00AF2C19"/>
  </w:style>
  <w:style w:type="character" w:customStyle="1" w:styleId="Char3">
    <w:name w:val="Char3"/>
    <w:rsid w:val="00AF2C19"/>
    <w:rPr>
      <w:rFonts w:ascii="Arial" w:hAnsi="Arial" w:cs="Arial" w:hint="default"/>
      <w:bCs/>
      <w:u w:val="thick"/>
      <w:lang w:val="en-US" w:eastAsia="en-US" w:bidi="ar-SA"/>
    </w:rPr>
  </w:style>
  <w:style w:type="character" w:customStyle="1" w:styleId="texto11">
    <w:name w:val="texto11"/>
    <w:rsid w:val="00AF2C19"/>
    <w:rPr>
      <w:rFonts w:ascii="Arial" w:hAnsi="Arial" w:cs="Arial" w:hint="default"/>
      <w:b w:val="0"/>
      <w:bCs w:val="0"/>
      <w:i w:val="0"/>
      <w:iCs w:val="0"/>
      <w:caps w:val="0"/>
      <w:color w:val="000000"/>
      <w:sz w:val="26"/>
      <w:szCs w:val="26"/>
    </w:rPr>
  </w:style>
  <w:style w:type="character" w:customStyle="1" w:styleId="CardTagChar">
    <w:name w:val="Card Tag Char"/>
    <w:rsid w:val="00AF2C19"/>
    <w:rPr>
      <w:rFonts w:ascii="Arial Narrow" w:hAnsi="Arial Narrow" w:hint="default"/>
      <w:b/>
      <w:bCs w:val="0"/>
      <w:sz w:val="24"/>
      <w:szCs w:val="24"/>
      <w:lang w:val="en-US" w:eastAsia="en-US" w:bidi="ar-SA"/>
    </w:rPr>
  </w:style>
  <w:style w:type="character" w:customStyle="1" w:styleId="DebateCiteCharCharChar">
    <w:name w:val="Debate Cite Char Char Char"/>
    <w:rsid w:val="00AF2C19"/>
    <w:rPr>
      <w:b/>
      <w:bCs w:val="0"/>
      <w:sz w:val="32"/>
      <w:szCs w:val="32"/>
      <w:lang w:val="en-US" w:eastAsia="en-US" w:bidi="ar-SA"/>
    </w:rPr>
  </w:style>
  <w:style w:type="character" w:customStyle="1" w:styleId="TagandCiteChar">
    <w:name w:val="Tag and Cite Char"/>
    <w:rsid w:val="00AF2C19"/>
    <w:rPr>
      <w:color w:val="333333"/>
      <w:sz w:val="22"/>
      <w:szCs w:val="22"/>
      <w:lang w:val="en-US" w:eastAsia="en-US" w:bidi="ar-SA"/>
    </w:rPr>
  </w:style>
  <w:style w:type="character" w:customStyle="1" w:styleId="Style10ptBold">
    <w:name w:val="Style 10 pt Bold"/>
    <w:rsid w:val="00AF2C19"/>
    <w:rPr>
      <w:b/>
      <w:bCs/>
      <w:sz w:val="20"/>
    </w:rPr>
  </w:style>
  <w:style w:type="character" w:customStyle="1" w:styleId="text9">
    <w:name w:val="text9"/>
    <w:basedOn w:val="DefaultParagraphFont"/>
    <w:rsid w:val="00AF2C19"/>
  </w:style>
  <w:style w:type="character" w:customStyle="1" w:styleId="text21">
    <w:name w:val="text21"/>
    <w:basedOn w:val="DefaultParagraphFont"/>
    <w:rsid w:val="00AF2C19"/>
  </w:style>
  <w:style w:type="character" w:customStyle="1" w:styleId="text19">
    <w:name w:val="text19"/>
    <w:basedOn w:val="DefaultParagraphFont"/>
    <w:rsid w:val="00AF2C19"/>
  </w:style>
  <w:style w:type="character" w:customStyle="1" w:styleId="term2">
    <w:name w:val="term2"/>
    <w:rsid w:val="00AF2C19"/>
    <w:rPr>
      <w:b/>
      <w:bCs/>
    </w:rPr>
  </w:style>
  <w:style w:type="character" w:customStyle="1" w:styleId="pmterms12">
    <w:name w:val="pmterms12"/>
    <w:rsid w:val="00AF2C19"/>
    <w:rPr>
      <w:b/>
      <w:bCs/>
      <w:i w:val="0"/>
      <w:iCs w:val="0"/>
      <w:color w:val="000000"/>
    </w:rPr>
  </w:style>
  <w:style w:type="character" w:customStyle="1" w:styleId="ToReadChar">
    <w:name w:val="To Read Char"/>
    <w:rsid w:val="00AF2C19"/>
    <w:rPr>
      <w:rFonts w:ascii="Verdana" w:hAnsi="Verdana" w:hint="default"/>
      <w:b/>
      <w:bCs w:val="0"/>
      <w:szCs w:val="24"/>
      <w:u w:val="single"/>
      <w:lang w:val="en-US" w:eastAsia="en-US" w:bidi="ar-SA"/>
    </w:rPr>
  </w:style>
  <w:style w:type="character" w:customStyle="1" w:styleId="ToReadCharChar">
    <w:name w:val="To Read Char Char"/>
    <w:rsid w:val="00AF2C19"/>
    <w:rPr>
      <w:rFonts w:ascii="Verdana" w:hAnsi="Verdana" w:hint="default"/>
      <w:b/>
      <w:bCs w:val="0"/>
      <w:szCs w:val="24"/>
      <w:u w:val="single"/>
      <w:lang w:val="en-US" w:eastAsia="en-US" w:bidi="ar-SA"/>
    </w:rPr>
  </w:style>
  <w:style w:type="character" w:customStyle="1" w:styleId="bio">
    <w:name w:val="bio"/>
    <w:basedOn w:val="DefaultParagraphFont"/>
    <w:rsid w:val="00AF2C19"/>
  </w:style>
  <w:style w:type="character" w:customStyle="1" w:styleId="storytextstyle">
    <w:name w:val="storytextstyle"/>
    <w:basedOn w:val="DefaultParagraphFont"/>
    <w:rsid w:val="00AF2C19"/>
  </w:style>
  <w:style w:type="character" w:customStyle="1" w:styleId="cardunderlinedCharChar">
    <w:name w:val="card underlined Char Char"/>
    <w:rsid w:val="00AF2C19"/>
    <w:rPr>
      <w:rFonts w:ascii="Arial" w:hAnsi="Arial" w:cs="Arial" w:hint="default"/>
      <w:sz w:val="22"/>
      <w:szCs w:val="24"/>
      <w:u w:val="single"/>
      <w:lang w:val="en-US" w:eastAsia="en-US" w:bidi="ar-SA"/>
    </w:rPr>
  </w:style>
  <w:style w:type="character" w:customStyle="1" w:styleId="Style2Char0">
    <w:name w:val="Style2 Char"/>
    <w:rsid w:val="00AF2C19"/>
    <w:rPr>
      <w:rFonts w:ascii="Book Antiqua" w:hAnsi="Book Antiqua" w:hint="default"/>
      <w:u w:val="thick"/>
      <w:lang w:val="en-US" w:eastAsia="en-US" w:bidi="ar-SA"/>
    </w:rPr>
  </w:style>
  <w:style w:type="character" w:customStyle="1" w:styleId="Style2Char1">
    <w:name w:val="Style2 Char1"/>
    <w:rsid w:val="00AF2C19"/>
    <w:rPr>
      <w:rFonts w:ascii="Book Antiqua" w:hAnsi="Book Antiqua" w:hint="default"/>
      <w:szCs w:val="24"/>
      <w:u w:val="thick"/>
      <w:lang w:val="en-US" w:eastAsia="en-US" w:bidi="ar-SA"/>
    </w:rPr>
  </w:style>
  <w:style w:type="character" w:customStyle="1" w:styleId="articlehead21">
    <w:name w:val="articlehead21"/>
    <w:rsid w:val="00AF2C19"/>
    <w:rPr>
      <w:rFonts w:ascii="Arial" w:hAnsi="Arial" w:cs="Arial" w:hint="default"/>
      <w:b/>
      <w:bCs/>
      <w:color w:val="660000"/>
      <w:sz w:val="20"/>
      <w:szCs w:val="20"/>
    </w:rPr>
  </w:style>
  <w:style w:type="character" w:customStyle="1" w:styleId="TagCiteChar1">
    <w:name w:val="Tag/Cite Char1"/>
    <w:rsid w:val="00AF2C19"/>
    <w:rPr>
      <w:b/>
      <w:bCs w:val="0"/>
      <w:lang w:val="en-US" w:eastAsia="en-US" w:bidi="ar-SA"/>
    </w:rPr>
  </w:style>
  <w:style w:type="character" w:customStyle="1" w:styleId="goohl2">
    <w:name w:val="goohl2"/>
    <w:basedOn w:val="DefaultParagraphFont"/>
    <w:rsid w:val="00AF2C19"/>
  </w:style>
  <w:style w:type="character" w:customStyle="1" w:styleId="CardCharChar0">
    <w:name w:val="Card Char Char"/>
    <w:rsid w:val="00AF2C19"/>
    <w:rPr>
      <w:lang w:val="en-US" w:eastAsia="en-US" w:bidi="ar-SA"/>
    </w:rPr>
  </w:style>
  <w:style w:type="character" w:customStyle="1" w:styleId="BriefTitle1Char">
    <w:name w:val="Brief Title 1 Char"/>
    <w:rsid w:val="00AF2C19"/>
    <w:rPr>
      <w:b/>
      <w:bCs w:val="0"/>
      <w:u w:val="single"/>
      <w:lang w:val="en-US" w:eastAsia="en-US" w:bidi="ar-SA"/>
    </w:rPr>
  </w:style>
  <w:style w:type="character" w:customStyle="1" w:styleId="TagCiteCharChar">
    <w:name w:val="Tag/Cite Char Char"/>
    <w:rsid w:val="00AF2C19"/>
    <w:rPr>
      <w:b/>
      <w:bCs w:val="0"/>
      <w:lang w:val="en-US" w:eastAsia="en-US" w:bidi="ar-SA"/>
    </w:rPr>
  </w:style>
  <w:style w:type="character" w:customStyle="1" w:styleId="btx">
    <w:name w:val="btx"/>
    <w:basedOn w:val="DefaultParagraphFont"/>
    <w:rsid w:val="00AF2C19"/>
  </w:style>
  <w:style w:type="character" w:customStyle="1" w:styleId="CardChar1">
    <w:name w:val="Card Char1"/>
    <w:rsid w:val="00AF2C19"/>
    <w:rPr>
      <w:lang w:val="en-US" w:eastAsia="en-US" w:bidi="ar-SA"/>
    </w:rPr>
  </w:style>
  <w:style w:type="character" w:customStyle="1" w:styleId="prodgeneral1">
    <w:name w:val="prodgeneral1"/>
    <w:rsid w:val="00AF2C19"/>
    <w:rPr>
      <w:rFonts w:ascii="Verdana" w:hAnsi="Verdana" w:hint="default"/>
      <w:b w:val="0"/>
      <w:bCs w:val="0"/>
      <w:caps w:val="0"/>
      <w:color w:val="000000"/>
      <w:spacing w:val="0"/>
      <w:sz w:val="16"/>
      <w:szCs w:val="16"/>
    </w:rPr>
  </w:style>
  <w:style w:type="character" w:customStyle="1" w:styleId="summary1">
    <w:name w:val="summary1"/>
    <w:rsid w:val="00AF2C19"/>
    <w:rPr>
      <w:rFonts w:ascii="Arial" w:hAnsi="Arial" w:cs="Arial" w:hint="default"/>
      <w:sz w:val="18"/>
      <w:szCs w:val="18"/>
    </w:rPr>
  </w:style>
  <w:style w:type="character" w:customStyle="1" w:styleId="text3">
    <w:name w:val="text3"/>
    <w:basedOn w:val="DefaultParagraphFont"/>
    <w:rsid w:val="00AF2C19"/>
  </w:style>
  <w:style w:type="character" w:customStyle="1" w:styleId="cardtextsmallChar">
    <w:name w:val="card text small Char"/>
    <w:rsid w:val="00AF2C19"/>
    <w:rPr>
      <w:rFonts w:ascii="Arial Narrow" w:hAnsi="Arial Narrow" w:hint="default"/>
      <w:sz w:val="16"/>
      <w:szCs w:val="24"/>
      <w:lang w:val="en-US" w:eastAsia="en-US" w:bidi="ar-SA"/>
    </w:rPr>
  </w:style>
  <w:style w:type="character" w:customStyle="1" w:styleId="countrytitle1">
    <w:name w:val="countrytitle1"/>
    <w:rsid w:val="00AF2C19"/>
    <w:rPr>
      <w:rFonts w:ascii="Verdana" w:hAnsi="Verdana" w:hint="default"/>
      <w:b/>
      <w:bCs/>
      <w:color w:val="293643"/>
      <w:sz w:val="24"/>
      <w:szCs w:val="24"/>
    </w:rPr>
  </w:style>
  <w:style w:type="character" w:customStyle="1" w:styleId="storyheader1">
    <w:name w:val="storyheader1"/>
    <w:rsid w:val="00AF2C19"/>
    <w:rPr>
      <w:rFonts w:ascii="Verdana" w:hAnsi="Verdana" w:hint="default"/>
      <w:b/>
      <w:bCs/>
      <w:color w:val="000000"/>
      <w:sz w:val="21"/>
      <w:szCs w:val="21"/>
    </w:rPr>
  </w:style>
  <w:style w:type="character" w:customStyle="1" w:styleId="cardunderlinedChar0">
    <w:name w:val="card underlined Char"/>
    <w:rsid w:val="00AF2C19"/>
    <w:rPr>
      <w:rFonts w:ascii="Arial" w:hAnsi="Arial" w:cs="Arial" w:hint="default"/>
      <w:sz w:val="22"/>
      <w:szCs w:val="24"/>
      <w:u w:val="single"/>
      <w:lang w:val="en-US" w:eastAsia="en-US" w:bidi="ar-SA"/>
    </w:rPr>
  </w:style>
  <w:style w:type="character" w:customStyle="1" w:styleId="article1">
    <w:name w:val="article1"/>
    <w:rsid w:val="00AF2C19"/>
    <w:rPr>
      <w:rFonts w:ascii="Verdana" w:hAnsi="Verdana" w:hint="default"/>
      <w:color w:val="333333"/>
      <w:sz w:val="16"/>
      <w:szCs w:val="16"/>
    </w:rPr>
  </w:style>
  <w:style w:type="character" w:customStyle="1" w:styleId="story-posted-date1">
    <w:name w:val="story-posted-date1"/>
    <w:rsid w:val="00AF2C1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F2C1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F2C19"/>
  </w:style>
  <w:style w:type="character" w:customStyle="1" w:styleId="textmedium">
    <w:name w:val="textmedium"/>
    <w:basedOn w:val="DefaultParagraphFont"/>
    <w:rsid w:val="00AF2C19"/>
  </w:style>
  <w:style w:type="character" w:customStyle="1" w:styleId="citation1">
    <w:name w:val="citation1"/>
    <w:rsid w:val="00AF2C19"/>
    <w:rPr>
      <w:rFonts w:ascii="Verdana" w:hAnsi="Verdana" w:hint="default"/>
      <w:sz w:val="17"/>
      <w:szCs w:val="17"/>
    </w:rPr>
  </w:style>
  <w:style w:type="character" w:customStyle="1" w:styleId="hithighlite">
    <w:name w:val="hithighlite"/>
    <w:basedOn w:val="DefaultParagraphFont"/>
    <w:rsid w:val="00AF2C19"/>
  </w:style>
  <w:style w:type="character" w:customStyle="1" w:styleId="articlecontent">
    <w:name w:val="articlecontent"/>
    <w:basedOn w:val="DefaultParagraphFont"/>
    <w:rsid w:val="00AF2C19"/>
  </w:style>
  <w:style w:type="character" w:customStyle="1" w:styleId="fource1">
    <w:name w:val="fource1"/>
    <w:rsid w:val="00AF2C19"/>
    <w:rPr>
      <w:sz w:val="34"/>
      <w:szCs w:val="34"/>
    </w:rPr>
  </w:style>
  <w:style w:type="character" w:customStyle="1" w:styleId="LanguageStrikeChar">
    <w:name w:val="Language Strike Char"/>
    <w:rsid w:val="00AF2C19"/>
    <w:rPr>
      <w:rFonts w:ascii="Arial Narrow" w:hAnsi="Arial Narrow" w:hint="default"/>
      <w:strike/>
      <w:szCs w:val="24"/>
      <w:lang w:val="en-US" w:eastAsia="en-US" w:bidi="ar-SA"/>
    </w:rPr>
  </w:style>
  <w:style w:type="character" w:customStyle="1" w:styleId="normal11">
    <w:name w:val="normal1"/>
    <w:basedOn w:val="DefaultParagraphFont"/>
    <w:rsid w:val="00AF2C19"/>
  </w:style>
  <w:style w:type="character" w:customStyle="1" w:styleId="ds">
    <w:name w:val="ds"/>
    <w:basedOn w:val="DefaultParagraphFont"/>
    <w:rsid w:val="00AF2C19"/>
  </w:style>
  <w:style w:type="character" w:customStyle="1" w:styleId="UnderliningChar1">
    <w:name w:val="Underlining Char1"/>
    <w:rsid w:val="00AF2C19"/>
    <w:rPr>
      <w:rFonts w:ascii="Arial Narrow" w:hAnsi="Arial Narrow" w:hint="default"/>
      <w:szCs w:val="24"/>
      <w:u w:val="single"/>
      <w:lang w:val="en-US" w:eastAsia="en-US" w:bidi="ar-SA"/>
    </w:rPr>
  </w:style>
  <w:style w:type="character" w:customStyle="1" w:styleId="UnderliningChar2">
    <w:name w:val="Underlining Char2"/>
    <w:rsid w:val="00AF2C19"/>
    <w:rPr>
      <w:rFonts w:ascii="Arial Narrow" w:hAnsi="Arial Narrow" w:hint="default"/>
      <w:szCs w:val="24"/>
      <w:u w:val="single"/>
      <w:lang w:val="en-US" w:eastAsia="en-US" w:bidi="ar-SA"/>
    </w:rPr>
  </w:style>
  <w:style w:type="character" w:customStyle="1" w:styleId="MicroTextChar1">
    <w:name w:val="MicroText Char1"/>
    <w:rsid w:val="00AF2C19"/>
    <w:rPr>
      <w:rFonts w:ascii="Arial Narrow" w:hAnsi="Arial Narrow" w:hint="default"/>
      <w:sz w:val="12"/>
      <w:szCs w:val="24"/>
      <w:lang w:val="en-US" w:eastAsia="en-US" w:bidi="ar-SA"/>
    </w:rPr>
  </w:style>
  <w:style w:type="character" w:customStyle="1" w:styleId="DefaultPara">
    <w:name w:val="Default Para"/>
    <w:rsid w:val="00AF2C19"/>
    <w:rPr>
      <w:sz w:val="20"/>
    </w:rPr>
  </w:style>
  <w:style w:type="character" w:customStyle="1" w:styleId="SYSHYPERTEXT">
    <w:name w:val="SYS_HYPERTEXT"/>
    <w:rsid w:val="00AF2C19"/>
    <w:rPr>
      <w:color w:val="0000FF"/>
      <w:u w:val="single"/>
    </w:rPr>
  </w:style>
  <w:style w:type="character" w:customStyle="1" w:styleId="Hyperlink1">
    <w:name w:val="Hyperlink1"/>
    <w:rsid w:val="00AF2C1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F2C1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F2C19"/>
    <w:rPr>
      <w:rFonts w:ascii="Arial Narrow" w:hAnsi="Arial Narrow" w:hint="default"/>
      <w:noProof w:val="0"/>
      <w:szCs w:val="24"/>
      <w:u w:val="single"/>
      <w:lang w:val="en-US" w:eastAsia="en-US" w:bidi="ar-SA"/>
    </w:rPr>
  </w:style>
  <w:style w:type="character" w:customStyle="1" w:styleId="BlockHeading1Char">
    <w:name w:val="Block Heading 1 Char"/>
    <w:rsid w:val="00AF2C1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F2C19"/>
    <w:rPr>
      <w:b/>
      <w:bCs w:val="0"/>
      <w:sz w:val="24"/>
      <w:szCs w:val="24"/>
      <w:u w:val="single"/>
      <w:lang w:val="en-US" w:eastAsia="en-US" w:bidi="ar-SA"/>
    </w:rPr>
  </w:style>
  <w:style w:type="character" w:customStyle="1" w:styleId="StyleTagTimesNewRomanChar">
    <w:name w:val="Style Tag + Times New Roman Char"/>
    <w:rsid w:val="00AF2C1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F2C19"/>
    <w:rPr>
      <w:rFonts w:ascii="Arial Narrow" w:hAnsi="Arial Narrow" w:cs="Arial" w:hint="default"/>
      <w:b/>
      <w:bCs/>
      <w:iCs/>
      <w:sz w:val="24"/>
      <w:szCs w:val="28"/>
      <w:lang w:val="en-US" w:eastAsia="en-US" w:bidi="ar-SA"/>
    </w:rPr>
  </w:style>
  <w:style w:type="character" w:customStyle="1" w:styleId="UnderliningCharChar">
    <w:name w:val="Underlining Char Char"/>
    <w:rsid w:val="00AF2C19"/>
    <w:rPr>
      <w:rFonts w:ascii="Arial Narrow" w:hAnsi="Arial Narrow" w:hint="default"/>
      <w:szCs w:val="24"/>
      <w:u w:val="single"/>
      <w:lang w:val="en-US" w:eastAsia="en-US" w:bidi="ar-SA"/>
    </w:rPr>
  </w:style>
  <w:style w:type="character" w:customStyle="1" w:styleId="StyleArialNarrow12ptBold">
    <w:name w:val="Style Arial Narrow 12 pt Bold"/>
    <w:rsid w:val="00AF2C1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AF2C19"/>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AF2C19"/>
    <w:rPr>
      <w:u w:val="single"/>
    </w:rPr>
  </w:style>
  <w:style w:type="character" w:customStyle="1" w:styleId="UnderlinedCharChar1">
    <w:name w:val="Underlined Char Char1"/>
    <w:rsid w:val="00AF2C19"/>
    <w:rPr>
      <w:rFonts w:ascii="Bell MT" w:eastAsia="Times New Roman" w:hAnsi="Bell MT" w:hint="default"/>
      <w:bCs/>
      <w:iCs/>
      <w:sz w:val="22"/>
      <w:u w:val="single"/>
    </w:rPr>
  </w:style>
  <w:style w:type="character" w:customStyle="1" w:styleId="Heading2CharChar2">
    <w:name w:val="Heading 2 Char Char2"/>
    <w:rsid w:val="00AF2C19"/>
    <w:rPr>
      <w:rFonts w:ascii="Arial" w:hAnsi="Arial" w:cs="Arial" w:hint="default"/>
      <w:b/>
      <w:bCs/>
      <w:iCs/>
      <w:sz w:val="22"/>
      <w:szCs w:val="28"/>
      <w:lang w:val="en-US" w:eastAsia="en-US" w:bidi="ar-SA"/>
    </w:rPr>
  </w:style>
  <w:style w:type="character" w:customStyle="1" w:styleId="doctitle">
    <w:name w:val="doctitle"/>
    <w:rsid w:val="00AF2C19"/>
  </w:style>
  <w:style w:type="character" w:customStyle="1" w:styleId="cardtext-underlined0">
    <w:name w:val="card text- underlined"/>
    <w:rsid w:val="00AF2C19"/>
    <w:rPr>
      <w:rFonts w:ascii="Garamond" w:hAnsi="Garamond" w:hint="default"/>
      <w:u w:val="single"/>
    </w:rPr>
  </w:style>
  <w:style w:type="character" w:customStyle="1" w:styleId="BodyText1">
    <w:name w:val="Body Text1"/>
    <w:basedOn w:val="DefaultParagraphFont"/>
    <w:rsid w:val="00AF2C1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F2C19"/>
  </w:style>
  <w:style w:type="character" w:customStyle="1" w:styleId="BriefTitleChar">
    <w:name w:val="Brief Title Char"/>
    <w:basedOn w:val="DefaultParagraphFont"/>
    <w:rsid w:val="00AF2C19"/>
    <w:rPr>
      <w:b/>
      <w:bCs w:val="0"/>
      <w:sz w:val="24"/>
      <w:szCs w:val="24"/>
      <w:u w:val="single"/>
      <w:lang w:val="en-US" w:eastAsia="en-US" w:bidi="ar-SA"/>
    </w:rPr>
  </w:style>
  <w:style w:type="character" w:customStyle="1" w:styleId="BriefTitle2Char">
    <w:name w:val="Brief Title 2 Char"/>
    <w:basedOn w:val="BriefTitleChar"/>
    <w:rsid w:val="00AF2C1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F2C1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AF2C1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F2C19"/>
    <w:rPr>
      <w:rFonts w:ascii="AGaramond" w:hAnsi="AGaramond" w:cs="AGaramond" w:hint="default"/>
      <w:color w:val="211D1E"/>
      <w:sz w:val="14"/>
      <w:szCs w:val="14"/>
    </w:rPr>
  </w:style>
  <w:style w:type="character" w:customStyle="1" w:styleId="CharacterStyle2">
    <w:name w:val="Character Style 2"/>
    <w:uiPriority w:val="99"/>
    <w:rsid w:val="00AF2C19"/>
    <w:rPr>
      <w:sz w:val="20"/>
      <w:szCs w:val="20"/>
    </w:rPr>
  </w:style>
  <w:style w:type="character" w:customStyle="1" w:styleId="cross-head">
    <w:name w:val="cross-head"/>
    <w:rsid w:val="00AF2C19"/>
  </w:style>
  <w:style w:type="character" w:customStyle="1" w:styleId="Subtitle1">
    <w:name w:val="Subtitle1"/>
    <w:rsid w:val="00AF2C19"/>
  </w:style>
  <w:style w:type="character" w:customStyle="1" w:styleId="metaorigin">
    <w:name w:val="meta_origin"/>
    <w:rsid w:val="00AF2C19"/>
  </w:style>
  <w:style w:type="character" w:customStyle="1" w:styleId="mandelbrotrefrag">
    <w:name w:val="mandelbrot_refrag"/>
    <w:rsid w:val="00AF2C19"/>
  </w:style>
  <w:style w:type="character" w:customStyle="1" w:styleId="eminfo">
    <w:name w:val="eminfo"/>
    <w:rsid w:val="00AF2C19"/>
  </w:style>
  <w:style w:type="character" w:customStyle="1" w:styleId="emhighlight">
    <w:name w:val="emhighlight"/>
    <w:rsid w:val="00AF2C19"/>
  </w:style>
  <w:style w:type="character" w:customStyle="1" w:styleId="name">
    <w:name w:val="name"/>
    <w:rsid w:val="00AF2C19"/>
  </w:style>
  <w:style w:type="character" w:customStyle="1" w:styleId="tkrname">
    <w:name w:val="tkrname"/>
    <w:rsid w:val="00AF2C19"/>
  </w:style>
  <w:style w:type="character" w:customStyle="1" w:styleId="tkrchange">
    <w:name w:val="tkrchange"/>
    <w:rsid w:val="00AF2C19"/>
  </w:style>
  <w:style w:type="character" w:customStyle="1" w:styleId="source-org">
    <w:name w:val="source-org"/>
    <w:rsid w:val="00AF2C19"/>
  </w:style>
  <w:style w:type="character" w:customStyle="1" w:styleId="updated">
    <w:name w:val="updated"/>
    <w:rsid w:val="00AF2C19"/>
  </w:style>
  <w:style w:type="character" w:customStyle="1" w:styleId="last">
    <w:name w:val="last"/>
    <w:rsid w:val="00AF2C19"/>
  </w:style>
  <w:style w:type="character" w:customStyle="1" w:styleId="Style11ptBoldUnderline1">
    <w:name w:val="Style 11 pt Bold Underline1"/>
    <w:rsid w:val="00AF2C19"/>
    <w:rPr>
      <w:b/>
      <w:bCs/>
      <w:sz w:val="20"/>
      <w:u w:val="single"/>
    </w:rPr>
  </w:style>
  <w:style w:type="character" w:customStyle="1" w:styleId="StyleStyleunderlineBold11pt">
    <w:name w:val="Style Style underline + Bold + 11 pt"/>
    <w:rsid w:val="00AF2C19"/>
    <w:rPr>
      <w:bCs/>
      <w:sz w:val="20"/>
      <w:u w:val="single"/>
    </w:rPr>
  </w:style>
  <w:style w:type="character" w:customStyle="1" w:styleId="StyleunderlineAsianTimesNewRomanBold">
    <w:name w:val="Style underline + (Asian) Times New Roman Bold"/>
    <w:rsid w:val="00AF2C1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F2C19"/>
    <w:rPr>
      <w:b/>
      <w:bCs/>
      <w:sz w:val="20"/>
      <w:u w:val="single"/>
      <w:bdr w:val="single" w:sz="4" w:space="0" w:color="auto" w:frame="1"/>
    </w:rPr>
  </w:style>
  <w:style w:type="character" w:customStyle="1" w:styleId="A5">
    <w:name w:val="A5"/>
    <w:uiPriority w:val="99"/>
    <w:rsid w:val="00AF2C19"/>
    <w:rPr>
      <w:rFonts w:ascii="Times New Roman" w:hAnsi="Times New Roman" w:cs="Times New Roman" w:hint="default"/>
      <w:color w:val="000000"/>
      <w:sz w:val="13"/>
      <w:szCs w:val="13"/>
    </w:rPr>
  </w:style>
  <w:style w:type="character" w:customStyle="1" w:styleId="quotepeekbase">
    <w:name w:val="quotepeekbase"/>
    <w:rsid w:val="00AF2C19"/>
  </w:style>
  <w:style w:type="character" w:customStyle="1" w:styleId="cardChar10">
    <w:name w:val="card Char1"/>
    <w:rsid w:val="00AF2C19"/>
    <w:rPr>
      <w:rFonts w:ascii="Calibri" w:eastAsia="Calibri" w:hAnsi="Calibri" w:cs="Calibri" w:hint="default"/>
      <w:sz w:val="24"/>
      <w:szCs w:val="22"/>
      <w:lang w:val="x-none" w:eastAsia="x-none"/>
    </w:rPr>
  </w:style>
  <w:style w:type="character" w:customStyle="1" w:styleId="NormalCard">
    <w:name w:val="Normal Card"/>
    <w:uiPriority w:val="1"/>
    <w:qFormat/>
    <w:rsid w:val="00AF2C19"/>
    <w:rPr>
      <w:rFonts w:ascii="Times New Roman" w:hAnsi="Times New Roman" w:cs="Times New Roman" w:hint="default"/>
      <w:sz w:val="24"/>
    </w:rPr>
  </w:style>
  <w:style w:type="character" w:customStyle="1" w:styleId="HighlightedUnderline0">
    <w:name w:val="Highlighted Underline"/>
    <w:uiPriority w:val="1"/>
    <w:qFormat/>
    <w:rsid w:val="00AF2C1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F2C19"/>
    <w:rPr>
      <w:rFonts w:ascii="Times New Roman" w:hAnsi="Times New Roman" w:cs="Times New Roman" w:hint="default"/>
      <w:sz w:val="16"/>
      <w:szCs w:val="16"/>
    </w:rPr>
  </w:style>
  <w:style w:type="character" w:customStyle="1" w:styleId="timebox">
    <w:name w:val="timebox"/>
    <w:rsid w:val="00AF2C19"/>
  </w:style>
  <w:style w:type="character" w:customStyle="1" w:styleId="Heading2Subtext">
    <w:name w:val="Heading 2 Subtext"/>
    <w:rsid w:val="00AF2C19"/>
    <w:rPr>
      <w:rFonts w:ascii="Times New Roman" w:hAnsi="Times New Roman" w:cs="Times New Roman" w:hint="default"/>
      <w:sz w:val="16"/>
    </w:rPr>
  </w:style>
  <w:style w:type="character" w:customStyle="1" w:styleId="-SmallText-">
    <w:name w:val="-Small Text-"/>
    <w:rsid w:val="00AF2C19"/>
    <w:rPr>
      <w:rFonts w:ascii="Garamond" w:hAnsi="Garamond" w:hint="default"/>
      <w:sz w:val="16"/>
    </w:rPr>
  </w:style>
  <w:style w:type="character" w:customStyle="1" w:styleId="label">
    <w:name w:val="label"/>
    <w:rsid w:val="00AF2C19"/>
  </w:style>
  <w:style w:type="character" w:customStyle="1" w:styleId="BoldUnderlineCharChar">
    <w:name w:val="BoldUnderline Char Char"/>
    <w:rsid w:val="00AF2C1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F2C19"/>
  </w:style>
  <w:style w:type="character" w:customStyle="1" w:styleId="FontStyle477">
    <w:name w:val="Font Style477"/>
    <w:basedOn w:val="DefaultParagraphFont"/>
    <w:uiPriority w:val="99"/>
    <w:rsid w:val="00AF2C19"/>
    <w:rPr>
      <w:rFonts w:ascii="Times New Roman" w:hAnsi="Times New Roman" w:cs="Times New Roman" w:hint="default"/>
      <w:sz w:val="18"/>
      <w:szCs w:val="18"/>
    </w:rPr>
  </w:style>
  <w:style w:type="character" w:customStyle="1" w:styleId="FontStyle505">
    <w:name w:val="Font Style505"/>
    <w:basedOn w:val="DefaultParagraphFont"/>
    <w:uiPriority w:val="99"/>
    <w:rsid w:val="00AF2C19"/>
    <w:rPr>
      <w:rFonts w:ascii="Times New Roman" w:hAnsi="Times New Roman" w:cs="Times New Roman" w:hint="default"/>
      <w:sz w:val="18"/>
      <w:szCs w:val="18"/>
    </w:rPr>
  </w:style>
  <w:style w:type="character" w:customStyle="1" w:styleId="FontStyle514">
    <w:name w:val="Font Style514"/>
    <w:basedOn w:val="DefaultParagraphFont"/>
    <w:uiPriority w:val="99"/>
    <w:rsid w:val="00AF2C19"/>
    <w:rPr>
      <w:rFonts w:ascii="Times New Roman" w:hAnsi="Times New Roman" w:cs="Times New Roman" w:hint="default"/>
      <w:sz w:val="14"/>
      <w:szCs w:val="14"/>
    </w:rPr>
  </w:style>
  <w:style w:type="character" w:customStyle="1" w:styleId="FontStyle500">
    <w:name w:val="Font Style500"/>
    <w:basedOn w:val="DefaultParagraphFont"/>
    <w:uiPriority w:val="99"/>
    <w:rsid w:val="00AF2C19"/>
    <w:rPr>
      <w:rFonts w:ascii="Times New Roman" w:hAnsi="Times New Roman" w:cs="Times New Roman" w:hint="default"/>
      <w:b/>
      <w:bCs/>
      <w:sz w:val="16"/>
      <w:szCs w:val="16"/>
    </w:rPr>
  </w:style>
  <w:style w:type="character" w:customStyle="1" w:styleId="CardCite1">
    <w:name w:val="CardCite1"/>
    <w:qFormat/>
    <w:rsid w:val="00AF2C1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F2C1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F2C19"/>
    <w:rPr>
      <w:rFonts w:ascii="Times New Roman" w:hAnsi="Times New Roman" w:cs="Times New Roman" w:hint="default"/>
      <w:b/>
      <w:bCs/>
      <w:sz w:val="22"/>
      <w:szCs w:val="22"/>
    </w:rPr>
  </w:style>
  <w:style w:type="character" w:customStyle="1" w:styleId="CharacterStyle3">
    <w:name w:val="Character Style 3"/>
    <w:uiPriority w:val="99"/>
    <w:rsid w:val="00AF2C19"/>
    <w:rPr>
      <w:rFonts w:ascii="Bookman Old Style" w:hAnsi="Bookman Old Style" w:cs="Bookman Old Style" w:hint="default"/>
      <w:spacing w:val="-5"/>
      <w:sz w:val="18"/>
      <w:szCs w:val="18"/>
    </w:rPr>
  </w:style>
  <w:style w:type="character" w:customStyle="1" w:styleId="UnderlineStyleChar7">
    <w:name w:val="Underline Style Char7"/>
    <w:rsid w:val="00AF2C19"/>
    <w:rPr>
      <w:rFonts w:ascii="Garamond" w:hAnsi="Garamond" w:hint="default"/>
      <w:sz w:val="22"/>
      <w:szCs w:val="24"/>
      <w:u w:val="single"/>
      <w:lang w:val="en-US" w:eastAsia="en-US" w:bidi="ar-SA"/>
    </w:rPr>
  </w:style>
  <w:style w:type="character" w:customStyle="1" w:styleId="StyleArial6ptBold">
    <w:name w:val="Style Arial 6 pt Bold"/>
    <w:rsid w:val="00AF2C19"/>
    <w:rPr>
      <w:rFonts w:ascii="Arial" w:hAnsi="Arial" w:cs="Arial" w:hint="default"/>
      <w:bCs/>
      <w:sz w:val="12"/>
    </w:rPr>
  </w:style>
  <w:style w:type="character" w:customStyle="1" w:styleId="Heading2Char5">
    <w:name w:val="Heading 2 Char5"/>
    <w:rsid w:val="00AF2C19"/>
    <w:rPr>
      <w:rFonts w:ascii="Garamond" w:hAnsi="Garamond" w:cs="Arial" w:hint="default"/>
      <w:b/>
      <w:bCs/>
      <w:iCs/>
      <w:sz w:val="24"/>
      <w:szCs w:val="28"/>
      <w:lang w:val="en-US" w:eastAsia="en-US" w:bidi="ar-SA"/>
    </w:rPr>
  </w:style>
  <w:style w:type="character" w:customStyle="1" w:styleId="TagGreg">
    <w:name w:val="TagGreg"/>
    <w:uiPriority w:val="1"/>
    <w:qFormat/>
    <w:rsid w:val="00AF2C19"/>
    <w:rPr>
      <w:b/>
      <w:bCs w:val="0"/>
      <w:sz w:val="24"/>
    </w:rPr>
  </w:style>
  <w:style w:type="character" w:customStyle="1" w:styleId="StyleDebateUnderline10pt">
    <w:name w:val="Style Debate Underline + 10 pt"/>
    <w:rsid w:val="00AF2C19"/>
    <w:rPr>
      <w:rFonts w:ascii="Times New Roman" w:hAnsi="Times New Roman" w:cs="Times New Roman" w:hint="default"/>
      <w:sz w:val="20"/>
      <w:szCs w:val="20"/>
      <w:u w:val="single"/>
    </w:rPr>
  </w:style>
  <w:style w:type="character" w:customStyle="1" w:styleId="underlinedCharChar0">
    <w:name w:val="underlined Char Char"/>
    <w:locked/>
    <w:rsid w:val="00AF2C19"/>
    <w:rPr>
      <w:u w:val="single"/>
    </w:rPr>
  </w:style>
  <w:style w:type="character" w:customStyle="1" w:styleId="SourceBold">
    <w:name w:val="Source Bold"/>
    <w:rsid w:val="00AF2C19"/>
    <w:rPr>
      <w:rFonts w:ascii="Arial Narrow" w:hAnsi="Arial Narrow" w:hint="default"/>
      <w:b/>
      <w:bCs w:val="0"/>
      <w:strike w:val="0"/>
      <w:dstrike w:val="0"/>
      <w:sz w:val="24"/>
      <w:u w:val="none"/>
      <w:effect w:val="none"/>
    </w:rPr>
  </w:style>
  <w:style w:type="character" w:customStyle="1" w:styleId="2xBoldUnderline">
    <w:name w:val="2x_Bold_Underline"/>
    <w:rsid w:val="00AF2C19"/>
    <w:rPr>
      <w:b/>
      <w:bCs/>
      <w:sz w:val="24"/>
      <w:u w:val="thick"/>
    </w:rPr>
  </w:style>
  <w:style w:type="character" w:customStyle="1" w:styleId="Dottedunderline">
    <w:name w:val="Dotted underline"/>
    <w:rsid w:val="00AF2C19"/>
    <w:rPr>
      <w:u w:val="dotted"/>
    </w:rPr>
  </w:style>
  <w:style w:type="character" w:customStyle="1" w:styleId="readChar">
    <w:name w:val="read Char"/>
    <w:rsid w:val="00AF2C19"/>
    <w:rPr>
      <w:szCs w:val="22"/>
      <w:u w:val="single"/>
      <w:lang w:val="en-US" w:eastAsia="en-US" w:bidi="ar-SA"/>
    </w:rPr>
  </w:style>
  <w:style w:type="character" w:customStyle="1" w:styleId="underlining0">
    <w:name w:val="underlining"/>
    <w:rsid w:val="00AF2C19"/>
    <w:rPr>
      <w:u w:val="single"/>
    </w:rPr>
  </w:style>
  <w:style w:type="character" w:customStyle="1" w:styleId="btitle">
    <w:name w:val="btitle"/>
    <w:rsid w:val="00AF2C19"/>
  </w:style>
  <w:style w:type="character" w:customStyle="1" w:styleId="green">
    <w:name w:val="green"/>
    <w:rsid w:val="00AF2C19"/>
  </w:style>
  <w:style w:type="character" w:customStyle="1" w:styleId="BodyText20">
    <w:name w:val="Body Text2"/>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AF2C1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F2C1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F2C1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F2C1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F2C19"/>
    <w:rPr>
      <w:rFonts w:ascii="Sylfaen" w:hAnsi="Sylfaen" w:cs="Sylfaen" w:hint="default"/>
      <w:i/>
      <w:iCs/>
      <w:strike w:val="0"/>
      <w:dstrike w:val="0"/>
      <w:sz w:val="19"/>
      <w:szCs w:val="19"/>
      <w:u w:val="none"/>
      <w:effect w:val="none"/>
      <w:shd w:val="clear" w:color="auto" w:fill="FFFFFF"/>
    </w:rPr>
  </w:style>
  <w:style w:type="character" w:customStyle="1" w:styleId="1">
    <w:name w:val="1"/>
    <w:rsid w:val="00AF2C19"/>
    <w:rPr>
      <w:rFonts w:ascii="Arial" w:hAnsi="Arial" w:cs="Arial" w:hint="default"/>
      <w:bCs/>
      <w:sz w:val="20"/>
      <w:u w:val="single"/>
      <w:lang w:val="en-US" w:eastAsia="en-US" w:bidi="ar-SA"/>
    </w:rPr>
  </w:style>
  <w:style w:type="character" w:customStyle="1" w:styleId="CharChar31">
    <w:name w:val="Char Char31"/>
    <w:rsid w:val="00AF2C19"/>
    <w:rPr>
      <w:rFonts w:ascii="Arial" w:hAnsi="Arial" w:cs="Arial" w:hint="default"/>
      <w:b/>
      <w:bCs/>
      <w:iCs/>
      <w:lang w:val="en-US" w:eastAsia="en-US" w:bidi="ar-SA"/>
    </w:rPr>
  </w:style>
  <w:style w:type="character" w:customStyle="1" w:styleId="Subtitle2">
    <w:name w:val="Subtitle2"/>
    <w:rsid w:val="00AF2C19"/>
  </w:style>
  <w:style w:type="character" w:customStyle="1" w:styleId="drop">
    <w:name w:val="drop"/>
    <w:rsid w:val="00AF2C19"/>
  </w:style>
  <w:style w:type="character" w:customStyle="1" w:styleId="bioline">
    <w:name w:val="bioline"/>
    <w:rsid w:val="00AF2C19"/>
  </w:style>
  <w:style w:type="character" w:customStyle="1" w:styleId="articletitle0">
    <w:name w:val="article_title"/>
    <w:rsid w:val="00AF2C19"/>
  </w:style>
  <w:style w:type="character" w:customStyle="1" w:styleId="A4">
    <w:name w:val="A4"/>
    <w:uiPriority w:val="99"/>
    <w:rsid w:val="00AF2C19"/>
    <w:rPr>
      <w:color w:val="000000"/>
    </w:rPr>
  </w:style>
  <w:style w:type="character" w:customStyle="1" w:styleId="s2">
    <w:name w:val="s2"/>
    <w:rsid w:val="00AF2C19"/>
  </w:style>
  <w:style w:type="character" w:customStyle="1" w:styleId="s4">
    <w:name w:val="s4"/>
    <w:rsid w:val="00AF2C19"/>
  </w:style>
  <w:style w:type="character" w:customStyle="1" w:styleId="s5">
    <w:name w:val="s5"/>
    <w:rsid w:val="00AF2C19"/>
  </w:style>
  <w:style w:type="character" w:customStyle="1" w:styleId="cap">
    <w:name w:val="cap"/>
    <w:rsid w:val="00AF2C19"/>
  </w:style>
  <w:style w:type="character" w:customStyle="1" w:styleId="rightsnotice">
    <w:name w:val="rightsnotice"/>
    <w:rsid w:val="00AF2C19"/>
  </w:style>
  <w:style w:type="character" w:customStyle="1" w:styleId="Caption1">
    <w:name w:val="Caption1"/>
    <w:rsid w:val="00AF2C19"/>
  </w:style>
  <w:style w:type="character" w:customStyle="1" w:styleId="credit">
    <w:name w:val="credit"/>
    <w:rsid w:val="00AF2C19"/>
  </w:style>
  <w:style w:type="character" w:customStyle="1" w:styleId="scaps">
    <w:name w:val="scaps"/>
    <w:rsid w:val="00AF2C19"/>
  </w:style>
  <w:style w:type="character" w:customStyle="1" w:styleId="current-article">
    <w:name w:val="current-article"/>
    <w:rsid w:val="00AF2C19"/>
  </w:style>
  <w:style w:type="character" w:customStyle="1" w:styleId="related-current-indicator">
    <w:name w:val="related-current-indicator"/>
    <w:rsid w:val="00AF2C19"/>
  </w:style>
  <w:style w:type="character" w:customStyle="1" w:styleId="bylclear">
    <w:name w:val="bylclear"/>
    <w:rsid w:val="00AF2C19"/>
  </w:style>
  <w:style w:type="character" w:customStyle="1" w:styleId="timestamp">
    <w:name w:val="timestamp"/>
    <w:rsid w:val="00AF2C19"/>
  </w:style>
  <w:style w:type="character" w:customStyle="1" w:styleId="comments">
    <w:name w:val="comments"/>
    <w:rsid w:val="00AF2C19"/>
  </w:style>
  <w:style w:type="character" w:customStyle="1" w:styleId="essaytext">
    <w:name w:val="essaytext"/>
    <w:rsid w:val="00AF2C19"/>
  </w:style>
  <w:style w:type="character" w:customStyle="1" w:styleId="username">
    <w:name w:val="username"/>
    <w:rsid w:val="00AF2C19"/>
  </w:style>
  <w:style w:type="character" w:customStyle="1" w:styleId="toplinks">
    <w:name w:val="toplinks"/>
    <w:rsid w:val="00AF2C19"/>
  </w:style>
  <w:style w:type="character" w:customStyle="1" w:styleId="A3">
    <w:name w:val="A3"/>
    <w:uiPriority w:val="99"/>
    <w:rsid w:val="00AF2C19"/>
    <w:rPr>
      <w:rFonts w:ascii="Perpetua" w:hAnsi="Perpetua" w:cs="Perpetua" w:hint="default"/>
      <w:color w:val="000000"/>
      <w:sz w:val="15"/>
      <w:szCs w:val="15"/>
    </w:rPr>
  </w:style>
  <w:style w:type="character" w:customStyle="1" w:styleId="see">
    <w:name w:val="see"/>
    <w:rsid w:val="00AF2C19"/>
  </w:style>
  <w:style w:type="character" w:customStyle="1" w:styleId="first-letter">
    <w:name w:val="first-letter"/>
    <w:rsid w:val="00AF2C19"/>
  </w:style>
  <w:style w:type="character" w:customStyle="1" w:styleId="focusparagraph">
    <w:name w:val="focusparagraph"/>
    <w:rsid w:val="00AF2C19"/>
  </w:style>
  <w:style w:type="character" w:customStyle="1" w:styleId="lightblue">
    <w:name w:val="lightblue"/>
    <w:rsid w:val="00AF2C19"/>
  </w:style>
  <w:style w:type="character" w:customStyle="1" w:styleId="StyleUnderlineCharChar9pt">
    <w:name w:val="Style Underline Char Char + 9 pt"/>
    <w:rsid w:val="00AF2C1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F2C19"/>
  </w:style>
  <w:style w:type="character" w:customStyle="1" w:styleId="Title10">
    <w:name w:val="Title1"/>
    <w:rsid w:val="00AF2C19"/>
  </w:style>
  <w:style w:type="character" w:customStyle="1" w:styleId="BoldandUnderlineCharCharCharChar">
    <w:name w:val="Bold and Underline Char Char Char Char"/>
    <w:rsid w:val="00AF2C19"/>
    <w:rPr>
      <w:b/>
      <w:bCs w:val="0"/>
      <w:noProof w:val="0"/>
      <w:u w:val="single"/>
      <w:lang w:val="en-US" w:eastAsia="en-US" w:bidi="ar-SA"/>
    </w:rPr>
  </w:style>
  <w:style w:type="character" w:customStyle="1" w:styleId="FontStyle29">
    <w:name w:val="Font Style29"/>
    <w:uiPriority w:val="99"/>
    <w:rsid w:val="00AF2C19"/>
    <w:rPr>
      <w:rFonts w:ascii="Arial" w:hAnsi="Arial" w:cs="Arial" w:hint="default"/>
      <w:sz w:val="14"/>
      <w:szCs w:val="14"/>
    </w:rPr>
  </w:style>
  <w:style w:type="character" w:customStyle="1" w:styleId="titles">
    <w:name w:val="titles"/>
    <w:rsid w:val="00AF2C19"/>
  </w:style>
  <w:style w:type="character" w:customStyle="1" w:styleId="articletext0">
    <w:name w:val="article_text"/>
    <w:rsid w:val="00AF2C19"/>
  </w:style>
  <w:style w:type="character" w:customStyle="1" w:styleId="contentauthor">
    <w:name w:val="contentauthor"/>
    <w:rsid w:val="00AF2C19"/>
  </w:style>
  <w:style w:type="character" w:customStyle="1" w:styleId="subarticleheader">
    <w:name w:val="subarticleheader"/>
    <w:rsid w:val="00AF2C19"/>
  </w:style>
  <w:style w:type="character" w:customStyle="1" w:styleId="spelle">
    <w:name w:val="spelle"/>
    <w:rsid w:val="00AF2C19"/>
  </w:style>
  <w:style w:type="character" w:customStyle="1" w:styleId="grame">
    <w:name w:val="grame"/>
    <w:rsid w:val="00AF2C19"/>
  </w:style>
  <w:style w:type="character" w:customStyle="1" w:styleId="newstitle1">
    <w:name w:val="newstitle1"/>
    <w:rsid w:val="00AF2C19"/>
  </w:style>
  <w:style w:type="character" w:customStyle="1" w:styleId="copy">
    <w:name w:val="copy"/>
    <w:rsid w:val="00AF2C19"/>
  </w:style>
  <w:style w:type="character" w:customStyle="1" w:styleId="topheadline">
    <w:name w:val="topheadline"/>
    <w:rsid w:val="00AF2C19"/>
  </w:style>
  <w:style w:type="character" w:customStyle="1" w:styleId="Stylereduce27pt">
    <w:name w:val="Style reduce2 + 7 pt"/>
    <w:rsid w:val="00AF2C19"/>
    <w:rPr>
      <w:rFonts w:ascii="Times New Roman" w:hAnsi="Times New Roman" w:cs="Arial" w:hint="default"/>
      <w:color w:val="000000"/>
      <w:sz w:val="14"/>
      <w:szCs w:val="22"/>
    </w:rPr>
  </w:style>
  <w:style w:type="character" w:customStyle="1" w:styleId="srtitle">
    <w:name w:val="srtitle"/>
    <w:rsid w:val="00AF2C19"/>
  </w:style>
  <w:style w:type="character" w:customStyle="1" w:styleId="st1">
    <w:name w:val="st1"/>
    <w:rsid w:val="00AF2C19"/>
  </w:style>
  <w:style w:type="character" w:customStyle="1" w:styleId="StyleStyleGaramond">
    <w:name w:val="Style Style Garamond +"/>
    <w:rsid w:val="00AF2C19"/>
    <w:rPr>
      <w:rFonts w:ascii="Garamond" w:hAnsi="Garamond" w:cs="Times New Roman" w:hint="default"/>
      <w:sz w:val="20"/>
    </w:rPr>
  </w:style>
  <w:style w:type="character" w:customStyle="1" w:styleId="quotechar0">
    <w:name w:val="quotechar"/>
    <w:rsid w:val="00AF2C19"/>
  </w:style>
  <w:style w:type="character" w:customStyle="1" w:styleId="boldunderline1">
    <w:name w:val="boldunderline"/>
    <w:rsid w:val="00AF2C19"/>
  </w:style>
  <w:style w:type="character" w:customStyle="1" w:styleId="A8">
    <w:name w:val="A8"/>
    <w:rsid w:val="00AF2C19"/>
    <w:rPr>
      <w:rFonts w:ascii="Scala" w:hAnsi="Scala" w:cs="Scala" w:hint="default"/>
      <w:color w:val="000000"/>
      <w:sz w:val="15"/>
      <w:szCs w:val="15"/>
    </w:rPr>
  </w:style>
  <w:style w:type="character" w:customStyle="1" w:styleId="A0">
    <w:name w:val="A0"/>
    <w:uiPriority w:val="99"/>
    <w:rsid w:val="00AF2C19"/>
    <w:rPr>
      <w:rFonts w:ascii="Scala" w:hAnsi="Scala" w:cs="Scala" w:hint="default"/>
      <w:color w:val="000000"/>
      <w:sz w:val="16"/>
      <w:szCs w:val="16"/>
    </w:rPr>
  </w:style>
  <w:style w:type="character" w:customStyle="1" w:styleId="Date11">
    <w:name w:val="Date11"/>
    <w:rsid w:val="00AF2C19"/>
  </w:style>
  <w:style w:type="character" w:customStyle="1" w:styleId="Boxout">
    <w:name w:val="Box out"/>
    <w:uiPriority w:val="1"/>
    <w:qFormat/>
    <w:rsid w:val="00AF2C19"/>
    <w:rPr>
      <w:rFonts w:ascii="Tahoma" w:hAnsi="Tahoma" w:cs="Tahoma" w:hint="default"/>
      <w:b/>
      <w:bCs w:val="0"/>
      <w:sz w:val="20"/>
      <w:u w:val="single"/>
      <w:bdr w:val="none" w:sz="0" w:space="0" w:color="auto" w:frame="1"/>
      <w:shd w:val="clear" w:color="auto" w:fill="A9E8F5"/>
    </w:rPr>
  </w:style>
  <w:style w:type="character" w:customStyle="1" w:styleId="metad">
    <w:name w:val="metad"/>
    <w:rsid w:val="00AF2C19"/>
  </w:style>
  <w:style w:type="character" w:customStyle="1" w:styleId="sifr-alternate">
    <w:name w:val="sifr-alternate"/>
    <w:rsid w:val="00AF2C19"/>
  </w:style>
  <w:style w:type="character" w:customStyle="1" w:styleId="justify1">
    <w:name w:val="justify1"/>
    <w:rsid w:val="00AF2C19"/>
  </w:style>
  <w:style w:type="character" w:customStyle="1" w:styleId="artbody1">
    <w:name w:val="art_body1"/>
    <w:rsid w:val="00AF2C19"/>
    <w:rPr>
      <w:rFonts w:ascii="Arial" w:hAnsi="Arial" w:cs="Arial" w:hint="default"/>
    </w:rPr>
  </w:style>
  <w:style w:type="character" w:customStyle="1" w:styleId="A1">
    <w:name w:val="A1"/>
    <w:uiPriority w:val="99"/>
    <w:rsid w:val="00AF2C19"/>
    <w:rPr>
      <w:rFonts w:ascii="Book Antiqua" w:hAnsi="Book Antiqua" w:cs="Book Antiqua" w:hint="default"/>
      <w:color w:val="221E1F"/>
      <w:sz w:val="22"/>
      <w:szCs w:val="22"/>
    </w:rPr>
  </w:style>
  <w:style w:type="character" w:customStyle="1" w:styleId="reality">
    <w:name w:val="reality"/>
    <w:rsid w:val="00AF2C19"/>
  </w:style>
  <w:style w:type="character" w:customStyle="1" w:styleId="text2">
    <w:name w:val="text2"/>
    <w:rsid w:val="00AF2C19"/>
  </w:style>
  <w:style w:type="character" w:customStyle="1" w:styleId="StyleUnderlineChar2CharChar11pt">
    <w:name w:val="Style Underline Char2 Char Char + 11 pt"/>
    <w:rsid w:val="00AF2C19"/>
    <w:rPr>
      <w:rFonts w:ascii="Times New Roman" w:hAnsi="Times New Roman" w:cs="Times New Roman" w:hint="default"/>
      <w:sz w:val="20"/>
      <w:u w:val="single"/>
    </w:rPr>
  </w:style>
  <w:style w:type="character" w:customStyle="1" w:styleId="StyleStyleBoldUnderline11pt">
    <w:name w:val="Style Style Bold Underline + 11 pt"/>
    <w:rsid w:val="00AF2C19"/>
    <w:rPr>
      <w:b/>
      <w:bCs/>
      <w:sz w:val="20"/>
      <w:u w:val="single"/>
    </w:rPr>
  </w:style>
  <w:style w:type="character" w:customStyle="1" w:styleId="articlehead2">
    <w:name w:val="articlehead2"/>
    <w:rsid w:val="00AF2C19"/>
  </w:style>
  <w:style w:type="character" w:customStyle="1" w:styleId="pronset">
    <w:name w:val="pronset"/>
    <w:rsid w:val="00AF2C19"/>
  </w:style>
  <w:style w:type="character" w:customStyle="1" w:styleId="prondelim">
    <w:name w:val="prondelim"/>
    <w:rsid w:val="00AF2C19"/>
  </w:style>
  <w:style w:type="character" w:customStyle="1" w:styleId="prontoggle">
    <w:name w:val="pron_toggle"/>
    <w:rsid w:val="00AF2C19"/>
  </w:style>
  <w:style w:type="character" w:customStyle="1" w:styleId="boldface">
    <w:name w:val="boldface"/>
    <w:rsid w:val="00AF2C19"/>
  </w:style>
  <w:style w:type="character" w:customStyle="1" w:styleId="secondary-bf">
    <w:name w:val="secondary-bf"/>
    <w:rsid w:val="00AF2C19"/>
  </w:style>
  <w:style w:type="table" w:styleId="ColorfulGrid-Accent1">
    <w:name w:val="Colorful Grid Accent 1"/>
    <w:basedOn w:val="TableNormal"/>
    <w:link w:val="ColorfulGrid-Accent1Char"/>
    <w:uiPriority w:val="29"/>
    <w:unhideWhenUsed/>
    <w:rsid w:val="00AF2C19"/>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F2C19"/>
    <w:rPr>
      <w:rFonts w:ascii="Times New Roman" w:hAnsi="Times New Roman" w:cs="Times New Roman" w:hint="default"/>
      <w:iCs/>
      <w:color w:val="000000"/>
      <w:sz w:val="16"/>
    </w:rPr>
  </w:style>
  <w:style w:type="character" w:customStyle="1" w:styleId="Boxout0">
    <w:name w:val="Boxout"/>
    <w:uiPriority w:val="1"/>
    <w:qFormat/>
    <w:rsid w:val="00AF2C1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F2C19"/>
  </w:style>
  <w:style w:type="character" w:customStyle="1" w:styleId="detailtitle">
    <w:name w:val="detailtitle"/>
    <w:rsid w:val="00AF2C19"/>
  </w:style>
  <w:style w:type="character" w:customStyle="1" w:styleId="storydate">
    <w:name w:val="storydate"/>
    <w:rsid w:val="00AF2C19"/>
  </w:style>
  <w:style w:type="character" w:customStyle="1" w:styleId="preloadwrap">
    <w:name w:val="preloadwrap"/>
    <w:rsid w:val="00AF2C19"/>
  </w:style>
  <w:style w:type="character" w:customStyle="1" w:styleId="creditwrap">
    <w:name w:val="creditwrap"/>
    <w:rsid w:val="00AF2C19"/>
  </w:style>
  <w:style w:type="character" w:customStyle="1" w:styleId="DefaultChar1">
    <w:name w:val="Default Char1"/>
    <w:rsid w:val="00AF2C19"/>
    <w:rPr>
      <w:noProof w:val="0"/>
      <w:color w:val="000000"/>
      <w:lang w:val="en-US" w:eastAsia="en-US" w:bidi="ar-SA"/>
    </w:rPr>
  </w:style>
  <w:style w:type="character" w:customStyle="1" w:styleId="textunderlineChar0">
    <w:name w:val="text underline Char"/>
    <w:link w:val="textunderline0"/>
    <w:rsid w:val="00AF2C19"/>
    <w:rPr>
      <w:u w:val="thick"/>
    </w:rPr>
  </w:style>
  <w:style w:type="character" w:customStyle="1" w:styleId="BoldChar">
    <w:name w:val="Bold Char"/>
    <w:rsid w:val="00AF2C19"/>
    <w:rPr>
      <w:rFonts w:ascii="Times New Roman" w:eastAsia="Times New Roman" w:hAnsi="Times New Roman" w:cs="Times New Roman" w:hint="default"/>
      <w:b/>
      <w:bCs w:val="0"/>
      <w:szCs w:val="24"/>
    </w:rPr>
  </w:style>
  <w:style w:type="character" w:customStyle="1" w:styleId="pmterms31">
    <w:name w:val="pmterms31"/>
    <w:rsid w:val="00AF2C19"/>
    <w:rPr>
      <w:b/>
      <w:bCs/>
      <w:i w:val="0"/>
      <w:iCs w:val="0"/>
      <w:color w:val="000000"/>
    </w:rPr>
  </w:style>
  <w:style w:type="character" w:customStyle="1" w:styleId="ft01">
    <w:name w:val="ft01"/>
    <w:rsid w:val="00AF2C19"/>
    <w:rPr>
      <w:rFonts w:ascii="Times" w:hAnsi="Times" w:cs="Times" w:hint="default"/>
      <w:color w:val="000000"/>
      <w:sz w:val="14"/>
      <w:szCs w:val="14"/>
    </w:rPr>
  </w:style>
  <w:style w:type="character" w:customStyle="1" w:styleId="ft11">
    <w:name w:val="ft11"/>
    <w:rsid w:val="00AF2C19"/>
    <w:rPr>
      <w:rFonts w:ascii="Times" w:hAnsi="Times" w:cs="Times" w:hint="default"/>
      <w:color w:val="000000"/>
      <w:sz w:val="17"/>
      <w:szCs w:val="17"/>
    </w:rPr>
  </w:style>
  <w:style w:type="character" w:customStyle="1" w:styleId="ft21">
    <w:name w:val="ft21"/>
    <w:rsid w:val="00AF2C19"/>
    <w:rPr>
      <w:rFonts w:ascii="Times" w:hAnsi="Times" w:cs="Times" w:hint="default"/>
      <w:color w:val="000000"/>
      <w:sz w:val="15"/>
      <w:szCs w:val="15"/>
    </w:rPr>
  </w:style>
  <w:style w:type="character" w:customStyle="1" w:styleId="ft31">
    <w:name w:val="ft31"/>
    <w:rsid w:val="00AF2C19"/>
    <w:rPr>
      <w:rFonts w:ascii="Times" w:hAnsi="Times" w:cs="Times" w:hint="default"/>
      <w:color w:val="000000"/>
      <w:sz w:val="15"/>
      <w:szCs w:val="15"/>
    </w:rPr>
  </w:style>
  <w:style w:type="character" w:customStyle="1" w:styleId="dquo">
    <w:name w:val="dquo"/>
    <w:rsid w:val="00AF2C19"/>
  </w:style>
  <w:style w:type="character" w:customStyle="1" w:styleId="caps2">
    <w:name w:val="caps2"/>
    <w:rsid w:val="00AF2C19"/>
  </w:style>
  <w:style w:type="character" w:customStyle="1" w:styleId="CardsFont12ptCharCharCharChar">
    <w:name w:val="Cards + Font: 12 pt Char Char Char Char"/>
    <w:rsid w:val="00AF2C19"/>
    <w:rPr>
      <w:sz w:val="24"/>
      <w:szCs w:val="24"/>
      <w:u w:val="thick"/>
      <w:lang w:val="en-US" w:eastAsia="en-US" w:bidi="ar-SA"/>
    </w:rPr>
  </w:style>
  <w:style w:type="character" w:customStyle="1" w:styleId="ccs">
    <w:name w:val="c cs"/>
    <w:rsid w:val="00AF2C19"/>
  </w:style>
  <w:style w:type="character" w:customStyle="1" w:styleId="UnderlinedEvChar">
    <w:name w:val="Underlined Ev Char"/>
    <w:link w:val="UnderlinedEv"/>
    <w:rsid w:val="00AF2C19"/>
    <w:rPr>
      <w:rFonts w:ascii="Times New Roman" w:eastAsia="Times New Roman" w:hAnsi="Times New Roman" w:cs="Times New Roman"/>
      <w:szCs w:val="24"/>
      <w:u w:val="single"/>
    </w:rPr>
  </w:style>
  <w:style w:type="character" w:customStyle="1" w:styleId="dropshadow">
    <w:name w:val="dropshadow"/>
    <w:rsid w:val="00AF2C19"/>
  </w:style>
  <w:style w:type="character" w:customStyle="1" w:styleId="d05ws">
    <w:name w:val="d05ws"/>
    <w:rsid w:val="00AF2C19"/>
  </w:style>
  <w:style w:type="character" w:customStyle="1" w:styleId="rzibod">
    <w:name w:val="rzibod"/>
    <w:rsid w:val="00AF2C19"/>
  </w:style>
  <w:style w:type="character" w:customStyle="1" w:styleId="StyleBold1">
    <w:name w:val="Style Bold1"/>
    <w:rsid w:val="00AF2C19"/>
    <w:rPr>
      <w:rFonts w:ascii="Georgia" w:hAnsi="Georgia" w:hint="default"/>
      <w:b/>
      <w:bCs/>
      <w:sz w:val="22"/>
    </w:rPr>
  </w:style>
  <w:style w:type="character" w:customStyle="1" w:styleId="headertext">
    <w:name w:val="headertext"/>
    <w:rsid w:val="00AF2C19"/>
  </w:style>
  <w:style w:type="character" w:customStyle="1" w:styleId="endnote-reference">
    <w:name w:val="endnote-reference"/>
    <w:rsid w:val="00AF2C19"/>
  </w:style>
  <w:style w:type="character" w:customStyle="1" w:styleId="officialsname">
    <w:name w:val="official_s_name"/>
    <w:rsid w:val="00AF2C19"/>
  </w:style>
  <w:style w:type="character" w:customStyle="1" w:styleId="audience">
    <w:name w:val="audience"/>
    <w:rsid w:val="00AF2C19"/>
  </w:style>
  <w:style w:type="character" w:customStyle="1" w:styleId="A7">
    <w:name w:val="A7"/>
    <w:uiPriority w:val="99"/>
    <w:rsid w:val="00AF2C19"/>
    <w:rPr>
      <w:rFonts w:ascii="Myriad Pro" w:hAnsi="Myriad Pro" w:cs="Myriad Pro" w:hint="default"/>
      <w:color w:val="0066B1"/>
      <w:sz w:val="22"/>
      <w:szCs w:val="22"/>
    </w:rPr>
  </w:style>
  <w:style w:type="character" w:customStyle="1" w:styleId="normalchar">
    <w:name w:val="normal__char"/>
    <w:rsid w:val="00AF2C19"/>
  </w:style>
  <w:style w:type="character" w:customStyle="1" w:styleId="hyperlink002cheading0020100200028block0020title0029char">
    <w:name w:val="hyperlink_002cheading_00201_0020_0028block_0020title_0029__char"/>
    <w:rsid w:val="00AF2C19"/>
  </w:style>
  <w:style w:type="character" w:customStyle="1" w:styleId="underline002cstyle0020bold0020underlinechar">
    <w:name w:val="underline_002cstyle_0020bold_0020underline__char"/>
    <w:rsid w:val="00AF2C19"/>
  </w:style>
  <w:style w:type="character" w:customStyle="1" w:styleId="copyboldblack">
    <w:name w:val="copyboldblack"/>
    <w:rsid w:val="00AF2C19"/>
  </w:style>
  <w:style w:type="character" w:customStyle="1" w:styleId="copybold">
    <w:name w:val="copybold"/>
    <w:rsid w:val="00AF2C19"/>
  </w:style>
  <w:style w:type="character" w:customStyle="1" w:styleId="author-date0">
    <w:name w:val="author-date"/>
    <w:rsid w:val="00AF2C19"/>
  </w:style>
  <w:style w:type="character" w:customStyle="1" w:styleId="hidden">
    <w:name w:val="hidden"/>
    <w:rsid w:val="00AF2C19"/>
  </w:style>
  <w:style w:type="character" w:customStyle="1" w:styleId="articlebegin">
    <w:name w:val="articlebegin"/>
    <w:rsid w:val="00AF2C19"/>
  </w:style>
  <w:style w:type="character" w:customStyle="1" w:styleId="mediaoverlay">
    <w:name w:val="mediaoverlay"/>
    <w:rsid w:val="00AF2C19"/>
  </w:style>
  <w:style w:type="character" w:customStyle="1" w:styleId="blogcaption">
    <w:name w:val="blog_caption"/>
    <w:rsid w:val="00AF2C19"/>
  </w:style>
  <w:style w:type="character" w:customStyle="1" w:styleId="commnet-abuzz">
    <w:name w:val="commnet-abuzz"/>
    <w:rsid w:val="00AF2C19"/>
  </w:style>
  <w:style w:type="character" w:customStyle="1" w:styleId="fbconnectbuttontext">
    <w:name w:val="fbconnectbutton_text"/>
    <w:rsid w:val="00AF2C19"/>
  </w:style>
  <w:style w:type="character" w:customStyle="1" w:styleId="fbsharecountinner">
    <w:name w:val="fb_share_count_inner"/>
    <w:rsid w:val="00AF2C19"/>
  </w:style>
  <w:style w:type="character" w:customStyle="1" w:styleId="stbuttontext">
    <w:name w:val="stbuttontext"/>
    <w:rsid w:val="00AF2C19"/>
  </w:style>
  <w:style w:type="character" w:customStyle="1" w:styleId="source">
    <w:name w:val="source"/>
    <w:rsid w:val="00AF2C19"/>
  </w:style>
  <w:style w:type="character" w:customStyle="1" w:styleId="pubdate">
    <w:name w:val="pubdate"/>
    <w:rsid w:val="00AF2C19"/>
  </w:style>
  <w:style w:type="character" w:customStyle="1" w:styleId="grey">
    <w:name w:val="grey"/>
    <w:rsid w:val="00AF2C19"/>
  </w:style>
  <w:style w:type="character" w:customStyle="1" w:styleId="postdate">
    <w:name w:val="post_date"/>
    <w:rsid w:val="00AF2C19"/>
  </w:style>
  <w:style w:type="character" w:customStyle="1" w:styleId="bdx">
    <w:name w:val="bdx"/>
    <w:rsid w:val="00AF2C19"/>
  </w:style>
  <w:style w:type="character" w:customStyle="1" w:styleId="bdl">
    <w:name w:val="bdl"/>
    <w:rsid w:val="00AF2C19"/>
  </w:style>
  <w:style w:type="character" w:customStyle="1" w:styleId="breadcrumbitemcurrent">
    <w:name w:val="breadcrumbitemcurrent"/>
    <w:rsid w:val="00AF2C19"/>
  </w:style>
  <w:style w:type="character" w:customStyle="1" w:styleId="bbl">
    <w:name w:val="bbl"/>
    <w:rsid w:val="00AF2C19"/>
  </w:style>
  <w:style w:type="character" w:customStyle="1" w:styleId="Date2">
    <w:name w:val="Date2"/>
    <w:rsid w:val="00AF2C19"/>
  </w:style>
  <w:style w:type="character" w:customStyle="1" w:styleId="company">
    <w:name w:val="company"/>
    <w:rsid w:val="00AF2C19"/>
  </w:style>
  <w:style w:type="character" w:customStyle="1" w:styleId="itxtnewhookspan">
    <w:name w:val="itxtnewhookspan"/>
    <w:rsid w:val="00AF2C19"/>
  </w:style>
  <w:style w:type="character" w:customStyle="1" w:styleId="gstxthlt">
    <w:name w:val="gstxt_hlt"/>
    <w:rsid w:val="00AF2C19"/>
  </w:style>
  <w:style w:type="character" w:customStyle="1" w:styleId="SubtleEmphasis1">
    <w:name w:val="Subtle Emphasis1"/>
    <w:uiPriority w:val="19"/>
    <w:qFormat/>
    <w:rsid w:val="00AF2C19"/>
    <w:rPr>
      <w:rFonts w:ascii="Times New Roman" w:hAnsi="Times New Roman" w:cs="Times New Roman" w:hint="default"/>
      <w:b/>
      <w:bCs w:val="0"/>
      <w:iCs/>
      <w:color w:val="auto"/>
      <w:sz w:val="22"/>
    </w:rPr>
  </w:style>
  <w:style w:type="character" w:customStyle="1" w:styleId="StyleBoldRed">
    <w:name w:val="Style Bold Red"/>
    <w:rsid w:val="00AF2C19"/>
    <w:rPr>
      <w:b/>
      <w:bCs/>
      <w:color w:val="auto"/>
    </w:rPr>
  </w:style>
  <w:style w:type="character" w:customStyle="1" w:styleId="StyleTimesNewRoman8pt">
    <w:name w:val="Style Times New Roman 8 pt"/>
    <w:rsid w:val="00AF2C19"/>
    <w:rPr>
      <w:rFonts w:ascii="Georgia" w:hAnsi="Georgia" w:hint="default"/>
      <w:sz w:val="16"/>
    </w:rPr>
  </w:style>
  <w:style w:type="character" w:customStyle="1" w:styleId="StyleStyle7pt8pt">
    <w:name w:val="Style Style 7 pt + 8 pt"/>
    <w:rsid w:val="00AF2C19"/>
    <w:rPr>
      <w:sz w:val="16"/>
    </w:rPr>
  </w:style>
  <w:style w:type="character" w:customStyle="1" w:styleId="StyleStyleThickunderlineBold1">
    <w:name w:val="Style Style Thick underline + Bold1"/>
    <w:rsid w:val="00AF2C19"/>
    <w:rPr>
      <w:b/>
      <w:bCs/>
      <w:u w:val="thick"/>
    </w:rPr>
  </w:style>
  <w:style w:type="character" w:customStyle="1" w:styleId="StyleUnderline2">
    <w:name w:val="Style Underline2"/>
    <w:rsid w:val="00AF2C19"/>
    <w:rPr>
      <w:u w:val="single"/>
    </w:rPr>
  </w:style>
  <w:style w:type="character" w:customStyle="1" w:styleId="ShrinkText">
    <w:name w:val="Shrink Text"/>
    <w:rsid w:val="00AF2C19"/>
    <w:rPr>
      <w:sz w:val="16"/>
    </w:rPr>
  </w:style>
  <w:style w:type="character" w:customStyle="1" w:styleId="smallcaps">
    <w:name w:val="smallcaps"/>
    <w:rsid w:val="00AF2C19"/>
  </w:style>
  <w:style w:type="character" w:customStyle="1" w:styleId="goldbldtext">
    <w:name w:val="goldbldtext"/>
    <w:rsid w:val="00AF2C19"/>
  </w:style>
  <w:style w:type="character" w:customStyle="1" w:styleId="cardshighlight0">
    <w:name w:val="cardshighlight"/>
    <w:rsid w:val="00AF2C19"/>
  </w:style>
  <w:style w:type="character" w:customStyle="1" w:styleId="cardsfont12pt1">
    <w:name w:val="cardsfont12pt"/>
    <w:rsid w:val="00AF2C19"/>
  </w:style>
  <w:style w:type="character" w:customStyle="1" w:styleId="ft6">
    <w:name w:val="ft6"/>
    <w:rsid w:val="00AF2C19"/>
  </w:style>
  <w:style w:type="character" w:customStyle="1" w:styleId="kicker">
    <w:name w:val="kicker"/>
    <w:rsid w:val="00AF2C19"/>
  </w:style>
  <w:style w:type="character" w:customStyle="1" w:styleId="backcontent">
    <w:name w:val="backcontent"/>
    <w:rsid w:val="00AF2C19"/>
  </w:style>
  <w:style w:type="character" w:customStyle="1" w:styleId="daystmp">
    <w:name w:val="daystmp"/>
    <w:rsid w:val="00AF2C19"/>
  </w:style>
  <w:style w:type="character" w:customStyle="1" w:styleId="cardsfont12ptchar">
    <w:name w:val="cardsfont12ptchar"/>
    <w:rsid w:val="00AF2C19"/>
  </w:style>
  <w:style w:type="character" w:customStyle="1" w:styleId="gal">
    <w:name w:val="gal"/>
    <w:rsid w:val="00AF2C19"/>
  </w:style>
  <w:style w:type="character" w:customStyle="1" w:styleId="submitted">
    <w:name w:val="submitted"/>
    <w:rsid w:val="00AF2C19"/>
  </w:style>
  <w:style w:type="character" w:customStyle="1" w:styleId="imagedateline">
    <w:name w:val="image_dateline"/>
    <w:rsid w:val="00AF2C19"/>
  </w:style>
  <w:style w:type="character" w:customStyle="1" w:styleId="authordatecharchar">
    <w:name w:val="authordatecharchar"/>
    <w:rsid w:val="00AF2C19"/>
  </w:style>
  <w:style w:type="character" w:customStyle="1" w:styleId="style1char0">
    <w:name w:val="style1char"/>
    <w:rsid w:val="00AF2C19"/>
  </w:style>
  <w:style w:type="character" w:customStyle="1" w:styleId="tagcharchar0">
    <w:name w:val="tagcharchar"/>
    <w:rsid w:val="00AF2C19"/>
  </w:style>
  <w:style w:type="character" w:customStyle="1" w:styleId="underlinedcharchar2">
    <w:name w:val="underlinedcharchar"/>
    <w:rsid w:val="00AF2C19"/>
  </w:style>
  <w:style w:type="character" w:customStyle="1" w:styleId="BoxedChar">
    <w:name w:val="Boxed Char"/>
    <w:rsid w:val="00AF2C19"/>
    <w:rPr>
      <w:rFonts w:ascii="Arial Narrow" w:hAnsi="Arial Narrow" w:hint="default"/>
      <w:b/>
      <w:bCs w:val="0"/>
      <w:sz w:val="18"/>
      <w:bdr w:val="single" w:sz="6" w:space="0" w:color="auto" w:frame="1"/>
    </w:rPr>
  </w:style>
  <w:style w:type="character" w:customStyle="1" w:styleId="Style11ptUnderline2">
    <w:name w:val="Style 11 pt Underline2"/>
    <w:rsid w:val="00AF2C19"/>
    <w:rPr>
      <w:sz w:val="20"/>
      <w:u w:val="single"/>
    </w:rPr>
  </w:style>
  <w:style w:type="character" w:customStyle="1" w:styleId="Style11ptBoldUnderline2">
    <w:name w:val="Style 11 pt Bold Underline2"/>
    <w:rsid w:val="00AF2C19"/>
    <w:rPr>
      <w:b/>
      <w:bCs/>
      <w:sz w:val="20"/>
      <w:u w:val="single"/>
    </w:rPr>
  </w:style>
  <w:style w:type="character" w:customStyle="1" w:styleId="nw">
    <w:name w:val="nw"/>
    <w:rsid w:val="00AF2C19"/>
  </w:style>
  <w:style w:type="character" w:customStyle="1" w:styleId="Styleunderline11ptBoldBorderSinglesolidlineAuto">
    <w:name w:val="Style underline + 11 pt Bold Border: : (Single solid line Auto ..."/>
    <w:rsid w:val="00AF2C19"/>
    <w:rPr>
      <w:b/>
      <w:bCs/>
      <w:sz w:val="20"/>
      <w:u w:val="single"/>
      <w:bdr w:val="single" w:sz="4" w:space="0" w:color="auto" w:frame="1"/>
    </w:rPr>
  </w:style>
  <w:style w:type="character" w:customStyle="1" w:styleId="cardCharCharChar1">
    <w:name w:val="card Char Char Char1"/>
    <w:rsid w:val="00AF2C19"/>
    <w:rPr>
      <w:lang w:val="en-US" w:eastAsia="en-US" w:bidi="ar-SA"/>
    </w:rPr>
  </w:style>
  <w:style w:type="character" w:customStyle="1" w:styleId="authors1">
    <w:name w:val="authors1"/>
    <w:rsid w:val="00AF2C19"/>
    <w:rPr>
      <w:rFonts w:ascii="Verdana" w:hAnsi="Verdana" w:hint="default"/>
      <w:b/>
      <w:bCs/>
      <w:color w:val="006699"/>
      <w:sz w:val="20"/>
      <w:szCs w:val="20"/>
    </w:rPr>
  </w:style>
  <w:style w:type="character" w:customStyle="1" w:styleId="headlinesectionlarge">
    <w:name w:val="headline_section_large"/>
    <w:rsid w:val="00AF2C19"/>
  </w:style>
  <w:style w:type="character" w:customStyle="1" w:styleId="Styleunderline11ptBlack">
    <w:name w:val="Style underline + 11 pt Black"/>
    <w:rsid w:val="00AF2C19"/>
    <w:rPr>
      <w:color w:val="000000"/>
      <w:sz w:val="20"/>
      <w:u w:val="single"/>
    </w:rPr>
  </w:style>
  <w:style w:type="character" w:customStyle="1" w:styleId="Styleunderline11ptBoldBlack">
    <w:name w:val="Style underline + 11 pt Bold Black"/>
    <w:rsid w:val="00AF2C19"/>
    <w:rPr>
      <w:b/>
      <w:bCs/>
      <w:color w:val="000000"/>
      <w:sz w:val="20"/>
      <w:u w:val="single"/>
    </w:rPr>
  </w:style>
  <w:style w:type="character" w:customStyle="1" w:styleId="Style11ptBoldBlackUnderline">
    <w:name w:val="Style 11 pt Bold Black Underline"/>
    <w:rsid w:val="00AF2C19"/>
    <w:rPr>
      <w:b/>
      <w:bCs/>
      <w:color w:val="000000"/>
      <w:sz w:val="20"/>
      <w:u w:val="single"/>
    </w:rPr>
  </w:style>
  <w:style w:type="character" w:customStyle="1" w:styleId="Style11ptBoldBlackUnderlineBorderSinglesolidline">
    <w:name w:val="Style 11 pt Bold Black Underline Border: : (Single solid line ..."/>
    <w:rsid w:val="00AF2C19"/>
    <w:rPr>
      <w:b/>
      <w:bCs/>
      <w:color w:val="000000"/>
      <w:sz w:val="20"/>
      <w:u w:val="single"/>
      <w:bdr w:val="single" w:sz="4" w:space="0" w:color="auto" w:frame="1"/>
    </w:rPr>
  </w:style>
  <w:style w:type="character" w:customStyle="1" w:styleId="StyleLatinMeridien-Italic11ptItalicUnderline">
    <w:name w:val="Style (Latin) Meridien-Italic 11 pt Italic Underline"/>
    <w:rsid w:val="00AF2C19"/>
    <w:rPr>
      <w:rFonts w:ascii="Meridien-Italic" w:hAnsi="Meridien-Italic" w:hint="default"/>
      <w:i/>
      <w:iCs/>
      <w:sz w:val="20"/>
      <w:u w:val="single"/>
    </w:rPr>
  </w:style>
  <w:style w:type="character" w:customStyle="1" w:styleId="Citation-AuthorDate">
    <w:name w:val="Citation - Author/Date"/>
    <w:rsid w:val="00AF2C19"/>
    <w:rPr>
      <w:b/>
      <w:bCs w:val="0"/>
      <w:smallCaps/>
      <w:sz w:val="24"/>
      <w:u w:val="single"/>
    </w:rPr>
  </w:style>
  <w:style w:type="character" w:customStyle="1" w:styleId="underlinestylechar0">
    <w:name w:val="underlinestylechar"/>
    <w:rsid w:val="00AF2C19"/>
  </w:style>
  <w:style w:type="character" w:customStyle="1" w:styleId="highlight">
    <w:name w:val="highlight"/>
    <w:rsid w:val="00AF2C19"/>
  </w:style>
  <w:style w:type="character" w:customStyle="1" w:styleId="DottedUnderline0">
    <w:name w:val="Dotted Underline"/>
    <w:rsid w:val="00AF2C19"/>
    <w:rPr>
      <w:rFonts w:ascii="Times New Roman" w:hAnsi="Times New Roman" w:cs="Times New Roman" w:hint="default"/>
      <w:sz w:val="20"/>
      <w:u w:val="dottedHeavy"/>
    </w:rPr>
  </w:style>
  <w:style w:type="character" w:customStyle="1" w:styleId="titleauthoretc">
    <w:name w:val="titleauthoretc"/>
    <w:rsid w:val="00AF2C19"/>
  </w:style>
  <w:style w:type="character" w:customStyle="1" w:styleId="labeltext">
    <w:name w:val="labeltext"/>
    <w:rsid w:val="00AF2C19"/>
  </w:style>
  <w:style w:type="character" w:customStyle="1" w:styleId="viewlink">
    <w:name w:val="viewlink"/>
    <w:rsid w:val="00AF2C19"/>
  </w:style>
  <w:style w:type="character" w:customStyle="1" w:styleId="share">
    <w:name w:val="share"/>
    <w:rsid w:val="00AF2C19"/>
  </w:style>
  <w:style w:type="character" w:customStyle="1" w:styleId="inlinkchart">
    <w:name w:val="inlink_chart"/>
    <w:rsid w:val="00AF2C19"/>
  </w:style>
  <w:style w:type="character" w:customStyle="1" w:styleId="underLight">
    <w:name w:val="underLight"/>
    <w:uiPriority w:val="1"/>
    <w:qFormat/>
    <w:rsid w:val="00AF2C1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F2C19"/>
  </w:style>
  <w:style w:type="character" w:customStyle="1" w:styleId="author-rss">
    <w:name w:val="author-rss"/>
    <w:rsid w:val="00AF2C19"/>
  </w:style>
  <w:style w:type="character" w:customStyle="1" w:styleId="fbsharecountwrapper">
    <w:name w:val="fb_share_count_wrapper"/>
    <w:rsid w:val="00AF2C19"/>
  </w:style>
  <w:style w:type="character" w:customStyle="1" w:styleId="fbbuttontext">
    <w:name w:val="fb_button_text"/>
    <w:rsid w:val="00AF2C19"/>
  </w:style>
  <w:style w:type="character" w:customStyle="1" w:styleId="hw">
    <w:name w:val="hw"/>
    <w:rsid w:val="00AF2C19"/>
  </w:style>
  <w:style w:type="character" w:customStyle="1" w:styleId="linktotop">
    <w:name w:val="linktotop"/>
    <w:rsid w:val="00AF2C19"/>
  </w:style>
  <w:style w:type="character" w:customStyle="1" w:styleId="maintextbldleft">
    <w:name w:val="maintextbldleft"/>
    <w:rsid w:val="00AF2C19"/>
  </w:style>
  <w:style w:type="character" w:customStyle="1" w:styleId="maintextleft">
    <w:name w:val="maintextleft"/>
    <w:rsid w:val="00AF2C19"/>
  </w:style>
  <w:style w:type="character" w:customStyle="1" w:styleId="descriptionstyle1block">
    <w:name w:val="description style1 block"/>
    <w:rsid w:val="00AF2C19"/>
  </w:style>
  <w:style w:type="character" w:customStyle="1" w:styleId="gutter-right-1">
    <w:name w:val="gutter-right-1"/>
    <w:basedOn w:val="DefaultParagraphFont"/>
    <w:rsid w:val="00AF2C19"/>
  </w:style>
  <w:style w:type="character" w:customStyle="1" w:styleId="ssl3">
    <w:name w:val="ss_l3"/>
    <w:rsid w:val="00AF2C19"/>
  </w:style>
  <w:style w:type="character" w:customStyle="1" w:styleId="FontStyle39">
    <w:name w:val="Font Style39"/>
    <w:uiPriority w:val="99"/>
    <w:rsid w:val="00AF2C19"/>
    <w:rPr>
      <w:rFonts w:ascii="Constantia" w:hAnsi="Constantia" w:cs="Constantia" w:hint="default"/>
      <w:b/>
      <w:bCs/>
      <w:sz w:val="18"/>
      <w:szCs w:val="18"/>
    </w:rPr>
  </w:style>
  <w:style w:type="character" w:customStyle="1" w:styleId="6">
    <w:name w:val="6"/>
    <w:rsid w:val="00AF2C19"/>
    <w:rPr>
      <w:rFonts w:ascii="Arial" w:hAnsi="Arial" w:cs="Arial" w:hint="default"/>
      <w:bCs/>
      <w:sz w:val="20"/>
      <w:u w:val="single"/>
      <w:lang w:val="en-US" w:eastAsia="en-US" w:bidi="ar-SA"/>
    </w:rPr>
  </w:style>
  <w:style w:type="character" w:customStyle="1" w:styleId="Header11">
    <w:name w:val="Header11"/>
    <w:rsid w:val="00AF2C19"/>
  </w:style>
  <w:style w:type="character" w:customStyle="1" w:styleId="posa">
    <w:name w:val="pos(a)"/>
    <w:basedOn w:val="DefaultParagraphFont"/>
    <w:rsid w:val="00AF2C19"/>
  </w:style>
  <w:style w:type="character" w:customStyle="1" w:styleId="u-hiddeninnarrowenv">
    <w:name w:val="u-hiddeninnarrowenv"/>
    <w:basedOn w:val="DefaultParagraphFont"/>
    <w:rsid w:val="00AF2C19"/>
  </w:style>
  <w:style w:type="character" w:customStyle="1" w:styleId="followbutton-bird">
    <w:name w:val="followbutton-bird"/>
    <w:basedOn w:val="DefaultParagraphFont"/>
    <w:rsid w:val="00AF2C19"/>
  </w:style>
  <w:style w:type="character" w:customStyle="1" w:styleId="tweetauthor-name">
    <w:name w:val="tweetauthor-name"/>
    <w:basedOn w:val="DefaultParagraphFont"/>
    <w:rsid w:val="00AF2C19"/>
  </w:style>
  <w:style w:type="character" w:customStyle="1" w:styleId="tweetauthor-verifiedbadge">
    <w:name w:val="tweetauthor-verifiedbadge"/>
    <w:basedOn w:val="DefaultParagraphFont"/>
    <w:rsid w:val="00AF2C19"/>
  </w:style>
  <w:style w:type="character" w:customStyle="1" w:styleId="tweetauthor-screenname">
    <w:name w:val="tweetauthor-screenname"/>
    <w:basedOn w:val="DefaultParagraphFont"/>
    <w:rsid w:val="00AF2C19"/>
  </w:style>
  <w:style w:type="character" w:customStyle="1" w:styleId="u-hiddenvisually">
    <w:name w:val="u-hiddenvisually"/>
    <w:basedOn w:val="DefaultParagraphFont"/>
    <w:rsid w:val="00AF2C19"/>
  </w:style>
  <w:style w:type="character" w:customStyle="1" w:styleId="tweetaction-stat">
    <w:name w:val="tweetaction-stat"/>
    <w:basedOn w:val="DefaultParagraphFont"/>
    <w:rsid w:val="00AF2C19"/>
  </w:style>
  <w:style w:type="character" w:customStyle="1" w:styleId="related">
    <w:name w:val="related"/>
    <w:basedOn w:val="DefaultParagraphFont"/>
    <w:rsid w:val="00AF2C19"/>
  </w:style>
  <w:style w:type="character" w:customStyle="1" w:styleId="related-content">
    <w:name w:val="related-content"/>
    <w:basedOn w:val="DefaultParagraphFont"/>
    <w:rsid w:val="00AF2C19"/>
  </w:style>
  <w:style w:type="character" w:customStyle="1" w:styleId="name-of-author">
    <w:name w:val="name-of-author"/>
    <w:basedOn w:val="DefaultParagraphFont"/>
    <w:rsid w:val="00AF2C19"/>
  </w:style>
  <w:style w:type="character" w:customStyle="1" w:styleId="first-name">
    <w:name w:val="first-name"/>
    <w:basedOn w:val="DefaultParagraphFont"/>
    <w:rsid w:val="00AF2C19"/>
  </w:style>
  <w:style w:type="character" w:customStyle="1" w:styleId="last-name">
    <w:name w:val="last-name"/>
    <w:basedOn w:val="DefaultParagraphFont"/>
    <w:rsid w:val="00AF2C19"/>
  </w:style>
  <w:style w:type="character" w:customStyle="1" w:styleId="caption10">
    <w:name w:val="caption1"/>
    <w:basedOn w:val="DefaultParagraphFont"/>
    <w:rsid w:val="00AF2C19"/>
  </w:style>
  <w:style w:type="character" w:customStyle="1" w:styleId="recirc-text">
    <w:name w:val="&quot;recirc-text”"/>
    <w:basedOn w:val="DefaultParagraphFont"/>
    <w:rsid w:val="00AF2C19"/>
  </w:style>
  <w:style w:type="character" w:customStyle="1" w:styleId="video-icon">
    <w:name w:val="video-icon"/>
    <w:basedOn w:val="DefaultParagraphFont"/>
    <w:rsid w:val="00AF2C19"/>
  </w:style>
  <w:style w:type="character" w:customStyle="1" w:styleId="powa-shot-play-btn-text">
    <w:name w:val="powa-shot-play-btn-text"/>
    <w:basedOn w:val="DefaultParagraphFont"/>
    <w:rsid w:val="00AF2C19"/>
  </w:style>
  <w:style w:type="character" w:customStyle="1" w:styleId="powa-shot-click">
    <w:name w:val="powa-shot-click"/>
    <w:basedOn w:val="DefaultParagraphFont"/>
    <w:rsid w:val="00AF2C19"/>
  </w:style>
  <w:style w:type="character" w:customStyle="1" w:styleId="wpv-blurb">
    <w:name w:val="wpv-blurb"/>
    <w:basedOn w:val="DefaultParagraphFont"/>
    <w:rsid w:val="00AF2C19"/>
  </w:style>
  <w:style w:type="character" w:customStyle="1" w:styleId="pb-caption">
    <w:name w:val="pb-caption"/>
    <w:basedOn w:val="DefaultParagraphFont"/>
    <w:rsid w:val="00AF2C19"/>
  </w:style>
  <w:style w:type="character" w:customStyle="1" w:styleId="Heading5Char1">
    <w:name w:val="Heading 5 Char1"/>
    <w:aliases w:val="Text Char1"/>
    <w:basedOn w:val="DefaultParagraphFont"/>
    <w:semiHidden/>
    <w:rsid w:val="00AF2C19"/>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F2C19"/>
    <w:rPr>
      <w:vertAlign w:val="baseline"/>
    </w:rPr>
  </w:style>
  <w:style w:type="character" w:customStyle="1" w:styleId="Heading7Char1">
    <w:name w:val="Heading 7 Char1"/>
    <w:basedOn w:val="DefaultParagraphFont"/>
    <w:semiHidden/>
    <w:rsid w:val="00AF2C1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F2C1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F2C1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F2C19"/>
    <w:rPr>
      <w:rFonts w:ascii="Calibri" w:hAnsi="Calibri" w:cs="Calibri"/>
    </w:rPr>
  </w:style>
  <w:style w:type="numbering" w:customStyle="1" w:styleId="NoList2">
    <w:name w:val="No List2"/>
    <w:next w:val="NoList"/>
    <w:uiPriority w:val="99"/>
    <w:semiHidden/>
    <w:unhideWhenUsed/>
    <w:rsid w:val="00AF2C19"/>
  </w:style>
  <w:style w:type="numbering" w:customStyle="1" w:styleId="NoList3">
    <w:name w:val="No List3"/>
    <w:next w:val="NoList"/>
    <w:uiPriority w:val="99"/>
    <w:semiHidden/>
    <w:unhideWhenUsed/>
    <w:rsid w:val="00AF2C19"/>
  </w:style>
  <w:style w:type="numbering" w:customStyle="1" w:styleId="NoList4">
    <w:name w:val="No List4"/>
    <w:next w:val="NoList"/>
    <w:uiPriority w:val="99"/>
    <w:semiHidden/>
    <w:unhideWhenUsed/>
    <w:rsid w:val="00AF2C19"/>
  </w:style>
  <w:style w:type="numbering" w:customStyle="1" w:styleId="NoList5">
    <w:name w:val="No List5"/>
    <w:next w:val="NoList"/>
    <w:semiHidden/>
    <w:unhideWhenUsed/>
    <w:rsid w:val="00AF2C19"/>
  </w:style>
  <w:style w:type="paragraph" w:styleId="BlockText">
    <w:name w:val="Block Text"/>
    <w:basedOn w:val="Normal"/>
    <w:rsid w:val="00AF2C19"/>
    <w:pPr>
      <w:ind w:left="229" w:right="229"/>
    </w:pPr>
    <w:rPr>
      <w:rFonts w:ascii="Verdana" w:eastAsia="Times New Roman" w:hAnsi="Verdana"/>
      <w:sz w:val="16"/>
      <w:szCs w:val="20"/>
    </w:rPr>
  </w:style>
  <w:style w:type="paragraph" w:styleId="NormalIndent">
    <w:name w:val="Normal Indent"/>
    <w:basedOn w:val="Normal"/>
    <w:rsid w:val="00AF2C19"/>
    <w:pPr>
      <w:ind w:left="720"/>
    </w:pPr>
    <w:rPr>
      <w:rFonts w:eastAsia="Times New Roman"/>
      <w:szCs w:val="20"/>
    </w:rPr>
  </w:style>
  <w:style w:type="paragraph" w:styleId="EnvelopeReturn">
    <w:name w:val="envelope return"/>
    <w:basedOn w:val="Normal"/>
    <w:rsid w:val="00AF2C19"/>
    <w:rPr>
      <w:rFonts w:ascii="Arial" w:eastAsia="Times New Roman" w:hAnsi="Arial"/>
      <w:sz w:val="24"/>
      <w:szCs w:val="20"/>
    </w:rPr>
  </w:style>
  <w:style w:type="paragraph" w:styleId="EnvelopeAddress">
    <w:name w:val="envelope address"/>
    <w:basedOn w:val="Normal"/>
    <w:rsid w:val="00AF2C1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AF2C19"/>
  </w:style>
  <w:style w:type="numbering" w:customStyle="1" w:styleId="NoList7">
    <w:name w:val="No List7"/>
    <w:next w:val="NoList"/>
    <w:semiHidden/>
    <w:unhideWhenUsed/>
    <w:rsid w:val="00AF2C19"/>
  </w:style>
  <w:style w:type="paragraph" w:styleId="ListBullet">
    <w:name w:val="List Bullet"/>
    <w:basedOn w:val="Normal"/>
    <w:link w:val="ListBulletChar"/>
    <w:uiPriority w:val="99"/>
    <w:unhideWhenUsed/>
    <w:rsid w:val="00AF2C19"/>
    <w:pPr>
      <w:tabs>
        <w:tab w:val="num" w:pos="360"/>
      </w:tabs>
      <w:ind w:left="360" w:hanging="360"/>
      <w:contextualSpacing/>
    </w:pPr>
    <w:rPr>
      <w:rFonts w:eastAsia="Calibri"/>
    </w:rPr>
  </w:style>
  <w:style w:type="table" w:styleId="MediumGrid1">
    <w:name w:val="Medium Grid 1"/>
    <w:basedOn w:val="TableNormal"/>
    <w:uiPriority w:val="67"/>
    <w:rsid w:val="00AF2C1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AF2C19"/>
  </w:style>
  <w:style w:type="numbering" w:customStyle="1" w:styleId="NoList111">
    <w:name w:val="No List111"/>
    <w:next w:val="NoList"/>
    <w:uiPriority w:val="99"/>
    <w:semiHidden/>
    <w:unhideWhenUsed/>
    <w:rsid w:val="00AF2C19"/>
  </w:style>
  <w:style w:type="numbering" w:customStyle="1" w:styleId="NoList1111">
    <w:name w:val="No List1111"/>
    <w:next w:val="NoList"/>
    <w:uiPriority w:val="99"/>
    <w:semiHidden/>
    <w:unhideWhenUsed/>
    <w:rsid w:val="00AF2C19"/>
  </w:style>
  <w:style w:type="numbering" w:customStyle="1" w:styleId="NoList11111">
    <w:name w:val="No List11111"/>
    <w:next w:val="NoList"/>
    <w:uiPriority w:val="99"/>
    <w:semiHidden/>
    <w:unhideWhenUsed/>
    <w:rsid w:val="00AF2C19"/>
  </w:style>
  <w:style w:type="numbering" w:customStyle="1" w:styleId="NoList111111">
    <w:name w:val="No List111111"/>
    <w:next w:val="NoList"/>
    <w:uiPriority w:val="99"/>
    <w:semiHidden/>
    <w:unhideWhenUsed/>
    <w:rsid w:val="00AF2C19"/>
  </w:style>
  <w:style w:type="numbering" w:customStyle="1" w:styleId="NoList1111111">
    <w:name w:val="No List1111111"/>
    <w:next w:val="NoList"/>
    <w:uiPriority w:val="99"/>
    <w:semiHidden/>
    <w:unhideWhenUsed/>
    <w:rsid w:val="00AF2C19"/>
  </w:style>
  <w:style w:type="numbering" w:customStyle="1" w:styleId="NoList11111111">
    <w:name w:val="No List11111111"/>
    <w:next w:val="NoList"/>
    <w:uiPriority w:val="99"/>
    <w:semiHidden/>
    <w:unhideWhenUsed/>
    <w:rsid w:val="00AF2C19"/>
  </w:style>
  <w:style w:type="numbering" w:customStyle="1" w:styleId="NoList111111111">
    <w:name w:val="No List111111111"/>
    <w:next w:val="NoList"/>
    <w:uiPriority w:val="99"/>
    <w:semiHidden/>
    <w:unhideWhenUsed/>
    <w:rsid w:val="00AF2C19"/>
  </w:style>
  <w:style w:type="numbering" w:customStyle="1" w:styleId="NoList1111111111">
    <w:name w:val="No List1111111111"/>
    <w:next w:val="NoList"/>
    <w:uiPriority w:val="99"/>
    <w:semiHidden/>
    <w:unhideWhenUsed/>
    <w:rsid w:val="00AF2C19"/>
  </w:style>
  <w:style w:type="numbering" w:customStyle="1" w:styleId="NoList11111111111">
    <w:name w:val="No List11111111111"/>
    <w:next w:val="NoList"/>
    <w:uiPriority w:val="99"/>
    <w:semiHidden/>
    <w:unhideWhenUsed/>
    <w:rsid w:val="00AF2C19"/>
  </w:style>
  <w:style w:type="numbering" w:customStyle="1" w:styleId="NoList111111111111">
    <w:name w:val="No List111111111111"/>
    <w:next w:val="NoList"/>
    <w:uiPriority w:val="99"/>
    <w:semiHidden/>
    <w:unhideWhenUsed/>
    <w:rsid w:val="00AF2C19"/>
  </w:style>
  <w:style w:type="numbering" w:customStyle="1" w:styleId="NoList1111111111111">
    <w:name w:val="No List1111111111111"/>
    <w:next w:val="NoList"/>
    <w:uiPriority w:val="99"/>
    <w:semiHidden/>
    <w:unhideWhenUsed/>
    <w:rsid w:val="00AF2C19"/>
  </w:style>
  <w:style w:type="numbering" w:customStyle="1" w:styleId="NoList11111111111111">
    <w:name w:val="No List11111111111111"/>
    <w:next w:val="NoList"/>
    <w:uiPriority w:val="99"/>
    <w:semiHidden/>
    <w:unhideWhenUsed/>
    <w:rsid w:val="00AF2C19"/>
  </w:style>
  <w:style w:type="numbering" w:customStyle="1" w:styleId="NoList111111111111111">
    <w:name w:val="No List111111111111111"/>
    <w:next w:val="NoList"/>
    <w:uiPriority w:val="99"/>
    <w:semiHidden/>
    <w:unhideWhenUsed/>
    <w:rsid w:val="00AF2C19"/>
  </w:style>
  <w:style w:type="numbering" w:customStyle="1" w:styleId="NoList1111111111111111">
    <w:name w:val="No List1111111111111111"/>
    <w:next w:val="NoList"/>
    <w:uiPriority w:val="99"/>
    <w:semiHidden/>
    <w:unhideWhenUsed/>
    <w:rsid w:val="00AF2C19"/>
  </w:style>
  <w:style w:type="numbering" w:customStyle="1" w:styleId="NoList11111111111111111">
    <w:name w:val="No List11111111111111111"/>
    <w:next w:val="NoList"/>
    <w:uiPriority w:val="99"/>
    <w:semiHidden/>
    <w:unhideWhenUsed/>
    <w:rsid w:val="00AF2C19"/>
  </w:style>
  <w:style w:type="character" w:customStyle="1" w:styleId="FontStyle220">
    <w:name w:val="Font Style220"/>
    <w:basedOn w:val="DefaultParagraphFont"/>
    <w:uiPriority w:val="99"/>
    <w:rsid w:val="00AF2C19"/>
    <w:rPr>
      <w:rFonts w:ascii="Candara" w:hAnsi="Candara" w:cs="Candara" w:hint="default"/>
      <w:i/>
      <w:iCs/>
      <w:sz w:val="18"/>
      <w:szCs w:val="18"/>
    </w:rPr>
  </w:style>
  <w:style w:type="character" w:customStyle="1" w:styleId="FontStyle290">
    <w:name w:val="Font Style290"/>
    <w:basedOn w:val="DefaultParagraphFont"/>
    <w:uiPriority w:val="99"/>
    <w:rsid w:val="00AF2C1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F2C19"/>
    <w:rPr>
      <w:rFonts w:ascii="Arial" w:hAnsi="Arial" w:cs="Arial"/>
      <w:b/>
      <w:bCs/>
      <w:sz w:val="16"/>
      <w:szCs w:val="16"/>
    </w:rPr>
  </w:style>
  <w:style w:type="paragraph" w:customStyle="1" w:styleId="articlebodynormaltext">
    <w:name w:val="articlebody_normaltext"/>
    <w:basedOn w:val="Normal"/>
    <w:rsid w:val="00AF2C19"/>
    <w:pPr>
      <w:spacing w:before="100" w:beforeAutospacing="1" w:after="100" w:afterAutospacing="1"/>
    </w:pPr>
    <w:rPr>
      <w:rFonts w:ascii="Georgia" w:hAnsi="Georgia"/>
    </w:rPr>
  </w:style>
  <w:style w:type="character" w:customStyle="1" w:styleId="Bodytext21">
    <w:name w:val="Body text (2)_"/>
    <w:basedOn w:val="DefaultParagraphFont"/>
    <w:link w:val="Bodytext22"/>
    <w:rsid w:val="00AF2C1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F2C1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AF2C19"/>
    <w:rPr>
      <w:color w:val="000000"/>
      <w:sz w:val="28"/>
      <w:szCs w:val="28"/>
    </w:rPr>
  </w:style>
  <w:style w:type="character" w:customStyle="1" w:styleId="Style9ptItalicUnderline">
    <w:name w:val="Style 9 pt Italic Underline"/>
    <w:rsid w:val="00AF2C19"/>
    <w:rPr>
      <w:i/>
      <w:iCs/>
      <w:sz w:val="20"/>
      <w:u w:val="single"/>
    </w:rPr>
  </w:style>
  <w:style w:type="paragraph" w:customStyle="1" w:styleId="StyleHeading4TagsmalltextBigcardbodyNormalTagNotBold">
    <w:name w:val="Style Heading 4Tagsmall textBig cardbodyNormal Tag + Not Bold"/>
    <w:basedOn w:val="Heading4"/>
    <w:rsid w:val="00AF2C19"/>
    <w:rPr>
      <w:bCs/>
      <w:sz w:val="22"/>
    </w:rPr>
  </w:style>
  <w:style w:type="character" w:customStyle="1" w:styleId="StyleBox12ptBold">
    <w:name w:val="Style Box + 12 pt Bold"/>
    <w:basedOn w:val="DefaultParagraphFont"/>
    <w:rsid w:val="00AF2C19"/>
    <w:rPr>
      <w:rFonts w:ascii="Georgia" w:hAnsi="Georgia"/>
      <w:b/>
      <w:bCs/>
      <w:sz w:val="22"/>
      <w:u w:val="single"/>
      <w:bdr w:val="none" w:sz="0" w:space="0" w:color="auto"/>
    </w:rPr>
  </w:style>
  <w:style w:type="character" w:customStyle="1" w:styleId="StyleBox12pt">
    <w:name w:val="Style Box + 12 pt"/>
    <w:basedOn w:val="DefaultParagraphFont"/>
    <w:rsid w:val="00AF2C1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F2C1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AF2C19"/>
    <w:rPr>
      <w:bCs/>
    </w:rPr>
  </w:style>
  <w:style w:type="character" w:customStyle="1" w:styleId="StyleGaramondText1">
    <w:name w:val="Style Garamond Text 1"/>
    <w:basedOn w:val="DefaultParagraphFont"/>
    <w:rsid w:val="00AF2C19"/>
    <w:rPr>
      <w:rFonts w:ascii="Georgia" w:hAnsi="Georgia"/>
      <w:color w:val="0D0D0D" w:themeColor="text1" w:themeTint="F2"/>
      <w:sz w:val="22"/>
    </w:rPr>
  </w:style>
  <w:style w:type="character" w:customStyle="1" w:styleId="StyleGaramondText1Underline">
    <w:name w:val="Style Garamond Text 1 Underline"/>
    <w:basedOn w:val="DefaultParagraphFont"/>
    <w:rsid w:val="00AF2C1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F2C1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F2C1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F2C19"/>
    <w:rPr>
      <w:b w:val="0"/>
      <w:bCs w:val="0"/>
      <w:sz w:val="14"/>
      <w:u w:val="none"/>
    </w:rPr>
  </w:style>
  <w:style w:type="character" w:customStyle="1" w:styleId="Style7ptBold">
    <w:name w:val="Style 7 pt Bold"/>
    <w:basedOn w:val="DefaultParagraphFont"/>
    <w:rsid w:val="00AF2C19"/>
    <w:rPr>
      <w:b w:val="0"/>
      <w:bCs/>
      <w:sz w:val="14"/>
    </w:rPr>
  </w:style>
  <w:style w:type="paragraph" w:customStyle="1" w:styleId="Stylecardtext8pt">
    <w:name w:val="Style card text + 8 pt"/>
    <w:basedOn w:val="Normal"/>
    <w:rsid w:val="00AF2C19"/>
    <w:pPr>
      <w:ind w:right="288"/>
    </w:pPr>
    <w:rPr>
      <w:sz w:val="16"/>
    </w:rPr>
  </w:style>
  <w:style w:type="paragraph" w:customStyle="1" w:styleId="Stylecardtext5pt">
    <w:name w:val="Style card text + 5 pt"/>
    <w:basedOn w:val="Normal"/>
    <w:rsid w:val="00AF2C19"/>
    <w:pPr>
      <w:ind w:right="288"/>
    </w:pPr>
    <w:rPr>
      <w:sz w:val="10"/>
    </w:rPr>
  </w:style>
  <w:style w:type="character" w:customStyle="1" w:styleId="StyleStyleBoldUnderlineUnderlineIntenseEmphasis1apple-style-">
    <w:name w:val="Style Style Bold UnderlineUnderlineIntense Emphasis1apple-style-..."/>
    <w:basedOn w:val="DefaultParagraphFont"/>
    <w:rsid w:val="00AF2C1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F2C1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F2C19"/>
    <w:rPr>
      <w:rFonts w:ascii="Georgia" w:hAnsi="Georgia"/>
      <w:u w:val="single"/>
    </w:rPr>
  </w:style>
  <w:style w:type="paragraph" w:customStyle="1" w:styleId="StyleCardsGeorgia12ptBoldThickunderlineBorderSin">
    <w:name w:val="Style Cards + Georgia 12 pt Bold Thick underline Border: : (Sin..."/>
    <w:basedOn w:val="Normal"/>
    <w:rsid w:val="00AF2C1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F2C19"/>
    <w:rPr>
      <w:rFonts w:ascii="Georgia" w:hAnsi="Georgia"/>
      <w:sz w:val="24"/>
      <w:u w:val="single"/>
    </w:rPr>
  </w:style>
  <w:style w:type="paragraph" w:customStyle="1" w:styleId="StyleCardsGeorgia">
    <w:name w:val="Style Cards + Georgia"/>
    <w:basedOn w:val="Normal"/>
    <w:rsid w:val="00AF2C1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AF2C1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AF2C19"/>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AF2C19"/>
    <w:rPr>
      <w:rFonts w:eastAsia="Times New Roman"/>
      <w:i/>
      <w:iCs/>
    </w:rPr>
  </w:style>
  <w:style w:type="character" w:customStyle="1" w:styleId="HTMLAddressChar">
    <w:name w:val="HTML Address Char"/>
    <w:basedOn w:val="DefaultParagraphFont"/>
    <w:link w:val="HTMLAddress"/>
    <w:uiPriority w:val="99"/>
    <w:rsid w:val="00AF2C19"/>
    <w:rPr>
      <w:rFonts w:ascii="Times New Roman" w:eastAsia="Times New Roman" w:hAnsi="Times New Roman" w:cs="Times New Roman"/>
      <w:i/>
      <w:iCs/>
    </w:rPr>
  </w:style>
  <w:style w:type="paragraph" w:styleId="Index1">
    <w:name w:val="index 1"/>
    <w:basedOn w:val="Normal"/>
    <w:next w:val="Normal"/>
    <w:autoRedefine/>
    <w:unhideWhenUsed/>
    <w:rsid w:val="00AF2C19"/>
    <w:pPr>
      <w:ind w:left="220" w:hanging="220"/>
    </w:pPr>
  </w:style>
  <w:style w:type="character" w:customStyle="1" w:styleId="CardsFont6ptChar1">
    <w:name w:val="Cards + Font: 6 pt Char1"/>
    <w:link w:val="CardsFont6pt"/>
    <w:locked/>
    <w:rsid w:val="00AF2C19"/>
    <w:rPr>
      <w:rFonts w:ascii="Times New Roman" w:eastAsia="Times New Roman" w:hAnsi="Times New Roman" w:cs="Times New Roman"/>
      <w:sz w:val="12"/>
      <w:szCs w:val="20"/>
    </w:rPr>
  </w:style>
  <w:style w:type="paragraph" w:customStyle="1" w:styleId="Quote2">
    <w:name w:val="Quote2"/>
    <w:basedOn w:val="Default"/>
    <w:next w:val="Default"/>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F2C1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AF2C19"/>
    <w:pPr>
      <w:keepNext/>
      <w:keepLines/>
      <w:spacing w:before="200"/>
      <w:outlineLvl w:val="3"/>
    </w:pPr>
    <w:rPr>
      <w:rFonts w:eastAsia="Times New Roman"/>
      <w:b/>
      <w:bCs/>
      <w:iCs/>
      <w:sz w:val="26"/>
    </w:rPr>
  </w:style>
  <w:style w:type="paragraph" w:customStyle="1" w:styleId="post-subtitle">
    <w:name w:val="post-subtitle"/>
    <w:basedOn w:val="Normal"/>
    <w:rsid w:val="00AF2C19"/>
    <w:pPr>
      <w:spacing w:before="100" w:beforeAutospacing="1" w:after="100" w:afterAutospacing="1"/>
    </w:pPr>
    <w:rPr>
      <w:rFonts w:eastAsia="Times New Roman"/>
    </w:rPr>
  </w:style>
  <w:style w:type="paragraph" w:customStyle="1" w:styleId="Pa0">
    <w:name w:val="Pa0"/>
    <w:basedOn w:val="Default"/>
    <w:next w:val="Default"/>
    <w:uiPriority w:val="99"/>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AF2C19"/>
    <w:pPr>
      <w:spacing w:before="100" w:beforeAutospacing="1" w:after="100" w:afterAutospacing="1"/>
    </w:pPr>
    <w:rPr>
      <w:rFonts w:eastAsia="Times New Roman"/>
    </w:rPr>
  </w:style>
  <w:style w:type="paragraph" w:customStyle="1" w:styleId="tagline1">
    <w:name w:val="tagline"/>
    <w:basedOn w:val="Normal"/>
    <w:rsid w:val="00AF2C19"/>
    <w:pPr>
      <w:spacing w:before="100" w:beforeAutospacing="1" w:after="100" w:afterAutospacing="1"/>
    </w:pPr>
    <w:rPr>
      <w:rFonts w:eastAsia="Times New Roman"/>
    </w:rPr>
  </w:style>
  <w:style w:type="paragraph" w:customStyle="1" w:styleId="Block1">
    <w:name w:val="Block1"/>
    <w:basedOn w:val="Normal"/>
    <w:next w:val="Normal"/>
    <w:uiPriority w:val="3"/>
    <w:qFormat/>
    <w:rsid w:val="00AF2C1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F2C1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AF2C19"/>
    <w:rPr>
      <w:sz w:val="10"/>
    </w:rPr>
  </w:style>
  <w:style w:type="paragraph" w:customStyle="1" w:styleId="ReallySamllText">
    <w:name w:val="ReallySamllText"/>
    <w:basedOn w:val="Normal"/>
    <w:link w:val="ReallySamllTextChar"/>
    <w:autoRedefine/>
    <w:rsid w:val="00AF2C19"/>
    <w:rPr>
      <w:rFonts w:asciiTheme="minorHAnsi" w:hAnsiTheme="minorHAnsi" w:cstheme="minorBidi"/>
      <w:sz w:val="10"/>
    </w:rPr>
  </w:style>
  <w:style w:type="paragraph" w:customStyle="1" w:styleId="CardCites">
    <w:name w:val="Card Cites"/>
    <w:basedOn w:val="Normal"/>
    <w:next w:val="Normal"/>
    <w:qFormat/>
    <w:rsid w:val="00AF2C19"/>
    <w:rPr>
      <w:rFonts w:eastAsia="Times New Roman"/>
      <w:b/>
      <w:sz w:val="20"/>
    </w:rPr>
  </w:style>
  <w:style w:type="paragraph" w:customStyle="1" w:styleId="NormalWeb3">
    <w:name w:val="Normal (Web)3"/>
    <w:basedOn w:val="Normal"/>
    <w:rsid w:val="00AF2C1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AF2C19"/>
    <w:pPr>
      <w:ind w:left="400"/>
    </w:pPr>
    <w:rPr>
      <w:rFonts w:eastAsia="Times New Roman"/>
    </w:rPr>
  </w:style>
  <w:style w:type="paragraph" w:customStyle="1" w:styleId="TagCiteChar2">
    <w:name w:val="Tag / Cite Char"/>
    <w:basedOn w:val="Normal"/>
    <w:rsid w:val="00AF2C19"/>
    <w:rPr>
      <w:rFonts w:eastAsia="Times New Roman"/>
      <w:b/>
      <w:color w:val="000000"/>
    </w:rPr>
  </w:style>
  <w:style w:type="paragraph" w:customStyle="1" w:styleId="PageNumber2">
    <w:name w:val="Page Number2"/>
    <w:basedOn w:val="Normal"/>
    <w:next w:val="Normal"/>
    <w:rsid w:val="00AF2C19"/>
    <w:rPr>
      <w:rFonts w:eastAsia="Times New Roman"/>
      <w:sz w:val="20"/>
    </w:rPr>
  </w:style>
  <w:style w:type="paragraph" w:customStyle="1" w:styleId="HeaderFooter">
    <w:name w:val="Header &amp; Footer"/>
    <w:rsid w:val="00AF2C19"/>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AF2C19"/>
    <w:rPr>
      <w:rFonts w:ascii="Arial Narrow" w:eastAsia="Times New Roman" w:hAnsi="Arial Narrow"/>
      <w:color w:val="000000"/>
      <w:sz w:val="16"/>
    </w:rPr>
  </w:style>
  <w:style w:type="paragraph" w:customStyle="1" w:styleId="CardTextUnderlined">
    <w:name w:val="Card Text Underlined"/>
    <w:basedOn w:val="Normal"/>
    <w:uiPriority w:val="99"/>
    <w:qFormat/>
    <w:rsid w:val="00AF2C19"/>
    <w:rPr>
      <w:rFonts w:ascii="Arial Narrow" w:eastAsia="Times New Roman" w:hAnsi="Arial Narrow"/>
      <w:u w:val="single"/>
    </w:rPr>
  </w:style>
  <w:style w:type="paragraph" w:customStyle="1" w:styleId="HeaderDebate">
    <w:name w:val="Header Debate"/>
    <w:basedOn w:val="Normal"/>
    <w:rsid w:val="00AF2C19"/>
    <w:pPr>
      <w:jc w:val="center"/>
      <w:outlineLvl w:val="0"/>
    </w:pPr>
    <w:rPr>
      <w:rFonts w:eastAsia="Times New Roman"/>
      <w:b/>
      <w:sz w:val="48"/>
      <w:u w:val="words"/>
    </w:rPr>
  </w:style>
  <w:style w:type="paragraph" w:customStyle="1" w:styleId="NormalWeb1">
    <w:name w:val="Normal (Web)1"/>
    <w:basedOn w:val="Normal"/>
    <w:uiPriority w:val="99"/>
    <w:qFormat/>
    <w:rsid w:val="00AF2C19"/>
    <w:pPr>
      <w:spacing w:before="100" w:beforeAutospacing="1" w:after="100" w:afterAutospacing="1"/>
    </w:pPr>
    <w:rPr>
      <w:rFonts w:eastAsia="Times New Roman"/>
      <w:sz w:val="20"/>
      <w:szCs w:val="20"/>
    </w:rPr>
  </w:style>
  <w:style w:type="paragraph" w:customStyle="1" w:styleId="CardTagCharChar">
    <w:name w:val="Card Tag Char Char"/>
    <w:basedOn w:val="Normal"/>
    <w:rsid w:val="00AF2C19"/>
    <w:rPr>
      <w:rFonts w:eastAsia="Times New Roman"/>
      <w:b/>
    </w:rPr>
  </w:style>
  <w:style w:type="paragraph" w:customStyle="1" w:styleId="fixed">
    <w:name w:val="fixed"/>
    <w:basedOn w:val="Normal"/>
    <w:rsid w:val="00AF2C1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F2C19"/>
    <w:pPr>
      <w:spacing w:before="100" w:beforeAutospacing="1" w:after="100" w:afterAutospacing="1"/>
    </w:pPr>
    <w:rPr>
      <w:rFonts w:eastAsia="Times New Roman"/>
    </w:rPr>
  </w:style>
  <w:style w:type="paragraph" w:customStyle="1" w:styleId="ExecutiveSummarytext">
    <w:name w:val="Executive Summary text"/>
    <w:basedOn w:val="Normal"/>
    <w:next w:val="Normal"/>
    <w:rsid w:val="00AF2C19"/>
    <w:pPr>
      <w:autoSpaceDE w:val="0"/>
      <w:autoSpaceDN w:val="0"/>
      <w:adjustRightInd w:val="0"/>
    </w:pPr>
    <w:rPr>
      <w:rFonts w:ascii="Arial" w:eastAsia="Times New Roman" w:hAnsi="Arial"/>
    </w:rPr>
  </w:style>
  <w:style w:type="character" w:customStyle="1" w:styleId="NormalUnderlineChar1">
    <w:name w:val="Normal Underline Char1"/>
    <w:locked/>
    <w:rsid w:val="00AF2C19"/>
    <w:rPr>
      <w:u w:val="single"/>
    </w:rPr>
  </w:style>
  <w:style w:type="character" w:customStyle="1" w:styleId="CardUpSize-LightChar">
    <w:name w:val="CardUpSize - Light Char"/>
    <w:link w:val="CardUpSize-Light"/>
    <w:locked/>
    <w:rsid w:val="00AF2C19"/>
    <w:rPr>
      <w:rFonts w:ascii="Times New Roman" w:eastAsia="Times New Roman" w:hAnsi="Times New Roman"/>
      <w:szCs w:val="32"/>
      <w:u w:val="single"/>
    </w:rPr>
  </w:style>
  <w:style w:type="paragraph" w:customStyle="1" w:styleId="CardUpSize-Light">
    <w:name w:val="CardUpSize - Light"/>
    <w:basedOn w:val="Normal"/>
    <w:link w:val="CardUpSize-LightChar"/>
    <w:rsid w:val="00AF2C19"/>
    <w:pPr>
      <w:jc w:val="both"/>
    </w:pPr>
    <w:rPr>
      <w:rFonts w:eastAsia="Times New Roman" w:cstheme="minorBidi"/>
      <w:szCs w:val="32"/>
      <w:u w:val="single"/>
    </w:rPr>
  </w:style>
  <w:style w:type="character" w:customStyle="1" w:styleId="CiteCardUpSize-HeavyChar">
    <w:name w:val="Cite // CardUpSize - Heavy Char"/>
    <w:link w:val="CiteCardUpSize-Heavy"/>
    <w:locked/>
    <w:rsid w:val="00AF2C1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F2C19"/>
    <w:pPr>
      <w:jc w:val="both"/>
    </w:pPr>
    <w:rPr>
      <w:rFonts w:eastAsia="Times New Roman" w:cstheme="minorBidi"/>
      <w:b/>
      <w:szCs w:val="32"/>
      <w:u w:val="single"/>
    </w:rPr>
  </w:style>
  <w:style w:type="paragraph" w:customStyle="1" w:styleId="SmallCite">
    <w:name w:val="Small Cite"/>
    <w:basedOn w:val="Normal"/>
    <w:rsid w:val="00AF2C19"/>
    <w:rPr>
      <w:rFonts w:ascii="Verdana" w:eastAsia="Times New Roman" w:hAnsi="Verdana"/>
      <w:sz w:val="16"/>
    </w:rPr>
  </w:style>
  <w:style w:type="paragraph" w:customStyle="1" w:styleId="clearformatting">
    <w:name w:val="clear formatting"/>
    <w:basedOn w:val="Heading2"/>
    <w:rsid w:val="00AF2C1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AF2C1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AF2C19"/>
    <w:pPr>
      <w:spacing w:after="240" w:line="360" w:lineRule="atLeast"/>
    </w:pPr>
    <w:rPr>
      <w:rFonts w:eastAsia="Times New Roman"/>
      <w:b/>
      <w:bCs/>
      <w:sz w:val="16"/>
      <w:szCs w:val="16"/>
    </w:rPr>
  </w:style>
  <w:style w:type="paragraph" w:customStyle="1" w:styleId="PlaceholderText1">
    <w:name w:val="Placeholder Text1"/>
    <w:basedOn w:val="Normal"/>
    <w:rsid w:val="00AF2C19"/>
    <w:pPr>
      <w:keepNext/>
      <w:numPr>
        <w:numId w:val="2"/>
      </w:numPr>
      <w:outlineLvl w:val="0"/>
    </w:pPr>
    <w:rPr>
      <w:rFonts w:eastAsia="MS Gothic"/>
    </w:rPr>
  </w:style>
  <w:style w:type="character" w:customStyle="1" w:styleId="ImportantTextChar">
    <w:name w:val="Important Text Char"/>
    <w:link w:val="ImportantText"/>
    <w:locked/>
    <w:rsid w:val="00AF2C1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F2C19"/>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F2C19"/>
    <w:rPr>
      <w:rFonts w:ascii="HNKAOE+Arial" w:hAnsi="HNKAOE+Arial"/>
    </w:rPr>
  </w:style>
  <w:style w:type="paragraph" w:customStyle="1" w:styleId="StyleBodyText11ptBlackUnderline">
    <w:name w:val="Style Body Text + 11 pt Black Underline"/>
    <w:basedOn w:val="BodyText"/>
    <w:link w:val="StyleBodyText11ptBlackUnderlineChar"/>
    <w:rsid w:val="00AF2C19"/>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AF2C19"/>
    <w:rPr>
      <w:rFonts w:ascii="HNKAOE+Arial" w:hAnsi="HNKAOE+Arial"/>
    </w:rPr>
  </w:style>
  <w:style w:type="paragraph" w:customStyle="1" w:styleId="StyleBodyText11ptBoldBlack">
    <w:name w:val="Style Body Text + 11 pt Bold Black"/>
    <w:basedOn w:val="BodyText"/>
    <w:link w:val="StyleBodyText11ptBoldBlackChar"/>
    <w:rsid w:val="00AF2C19"/>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AF2C19"/>
    <w:rPr>
      <w:rFonts w:ascii="Times New Roman" w:eastAsia="Malgun Gothic" w:hAnsi="Times New Roman"/>
      <w:bCs/>
    </w:rPr>
  </w:style>
  <w:style w:type="paragraph" w:customStyle="1" w:styleId="StyletinyBold">
    <w:name w:val="Style tiny + Bold"/>
    <w:basedOn w:val="tiny"/>
    <w:link w:val="StyletinyBoldChar"/>
    <w:qFormat/>
    <w:rsid w:val="00AF2C19"/>
    <w:rPr>
      <w:rFonts w:cstheme="minorBidi"/>
      <w:bCs/>
      <w:sz w:val="22"/>
      <w:szCs w:val="22"/>
    </w:rPr>
  </w:style>
  <w:style w:type="character" w:customStyle="1" w:styleId="Heading5SizeDownChar">
    <w:name w:val="Heading 5 Size Down Char"/>
    <w:link w:val="Heading5SizeDown"/>
    <w:locked/>
    <w:rsid w:val="00AF2C19"/>
    <w:rPr>
      <w:rFonts w:ascii="Times New Roman" w:eastAsia="Times New Roman" w:hAnsi="Times New Roman"/>
      <w:szCs w:val="16"/>
    </w:rPr>
  </w:style>
  <w:style w:type="paragraph" w:customStyle="1" w:styleId="Heading5SizeDown">
    <w:name w:val="Heading 5 Size Down"/>
    <w:basedOn w:val="Normal"/>
    <w:link w:val="Heading5SizeDownChar"/>
    <w:autoRedefine/>
    <w:rsid w:val="00AF2C19"/>
    <w:pPr>
      <w:tabs>
        <w:tab w:val="left" w:pos="1440"/>
      </w:tabs>
      <w:jc w:val="both"/>
    </w:pPr>
    <w:rPr>
      <w:rFonts w:eastAsia="Times New Roman" w:cstheme="minorBidi"/>
      <w:szCs w:val="16"/>
    </w:rPr>
  </w:style>
  <w:style w:type="character" w:customStyle="1" w:styleId="Normal2BoldChar">
    <w:name w:val="Normal2 + Bold Char"/>
    <w:link w:val="Normal2Bold"/>
    <w:locked/>
    <w:rsid w:val="00AF2C19"/>
    <w:rPr>
      <w:rFonts w:ascii="Times New Roman" w:eastAsia="Times New Roman" w:hAnsi="Times New Roman" w:cs="Arial"/>
      <w:b/>
      <w:szCs w:val="44"/>
    </w:rPr>
  </w:style>
  <w:style w:type="paragraph" w:customStyle="1" w:styleId="Normal2Bold">
    <w:name w:val="Normal2 + Bold"/>
    <w:basedOn w:val="Normal"/>
    <w:link w:val="Normal2BoldChar"/>
    <w:rsid w:val="00AF2C19"/>
    <w:pPr>
      <w:tabs>
        <w:tab w:val="left" w:pos="1440"/>
      </w:tabs>
    </w:pPr>
    <w:rPr>
      <w:rFonts w:eastAsia="Times New Roman" w:cs="Arial"/>
      <w:b/>
      <w:szCs w:val="44"/>
    </w:rPr>
  </w:style>
  <w:style w:type="character" w:customStyle="1" w:styleId="ListContentsChar">
    <w:name w:val="List Contents Char"/>
    <w:link w:val="ListContents"/>
    <w:locked/>
    <w:rsid w:val="00AF2C19"/>
    <w:rPr>
      <w:rFonts w:ascii="Times New Roman" w:eastAsia="Times New Roman" w:hAnsi="Times New Roman"/>
      <w:lang w:eastAsia="ar-SA"/>
    </w:rPr>
  </w:style>
  <w:style w:type="paragraph" w:customStyle="1" w:styleId="ListContents">
    <w:name w:val="List Contents"/>
    <w:basedOn w:val="Normal"/>
    <w:link w:val="ListContentsChar"/>
    <w:rsid w:val="00AF2C19"/>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F2C1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F2C1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AF2C19"/>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AF2C1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AF2C19"/>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AF2C19"/>
    <w:rPr>
      <w:rFonts w:ascii="Arial" w:eastAsia="Times New Roman" w:hAnsi="Arial"/>
      <w:sz w:val="12"/>
    </w:rPr>
  </w:style>
  <w:style w:type="paragraph" w:customStyle="1" w:styleId="Unimportant">
    <w:name w:val="Unimportant"/>
    <w:basedOn w:val="Normal"/>
    <w:link w:val="UnimportantCharChar"/>
    <w:rsid w:val="00AF2C19"/>
    <w:pPr>
      <w:jc w:val="both"/>
    </w:pPr>
    <w:rPr>
      <w:rFonts w:ascii="Arial" w:eastAsia="Times New Roman" w:hAnsi="Arial" w:cstheme="minorBidi"/>
      <w:sz w:val="12"/>
    </w:rPr>
  </w:style>
  <w:style w:type="character" w:customStyle="1" w:styleId="TagCiteChar3">
    <w:name w:val="Tag &amp; Cite Char"/>
    <w:link w:val="TagCite2"/>
    <w:locked/>
    <w:rsid w:val="00AF2C19"/>
    <w:rPr>
      <w:rFonts w:ascii="Arial" w:eastAsia="Times New Roman" w:hAnsi="Arial"/>
      <w:b/>
    </w:rPr>
  </w:style>
  <w:style w:type="paragraph" w:customStyle="1" w:styleId="TagCite2">
    <w:name w:val="Tag &amp; Cite"/>
    <w:basedOn w:val="Normal"/>
    <w:link w:val="TagCiteChar3"/>
    <w:rsid w:val="00AF2C19"/>
    <w:pPr>
      <w:jc w:val="both"/>
    </w:pPr>
    <w:rPr>
      <w:rFonts w:ascii="Arial" w:eastAsia="Times New Roman" w:hAnsi="Arial" w:cstheme="minorBidi"/>
      <w:b/>
    </w:rPr>
  </w:style>
  <w:style w:type="character" w:customStyle="1" w:styleId="HighlightedTextChar">
    <w:name w:val="Highlighted Text Char"/>
    <w:link w:val="HighlightedText"/>
    <w:locked/>
    <w:rsid w:val="00AF2C19"/>
    <w:rPr>
      <w:rFonts w:ascii="Arial" w:eastAsia="Times New Roman" w:hAnsi="Arial"/>
      <w:b/>
      <w:u w:val="thick"/>
    </w:rPr>
  </w:style>
  <w:style w:type="paragraph" w:customStyle="1" w:styleId="HighlightedText">
    <w:name w:val="Highlighted Text"/>
    <w:basedOn w:val="Normal"/>
    <w:link w:val="HighlightedTextChar"/>
    <w:rsid w:val="00AF2C19"/>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AF2C19"/>
    <w:rPr>
      <w:rFonts w:ascii="Arial" w:eastAsia="Times New Roman" w:hAnsi="Arial"/>
      <w:sz w:val="20"/>
      <w:szCs w:val="20"/>
    </w:rPr>
  </w:style>
  <w:style w:type="paragraph" w:customStyle="1" w:styleId="textunderline0">
    <w:name w:val="text underline"/>
    <w:basedOn w:val="Normal"/>
    <w:link w:val="textunderlineChar0"/>
    <w:autoRedefine/>
    <w:rsid w:val="00AF2C19"/>
    <w:rPr>
      <w:rFonts w:asciiTheme="minorHAnsi" w:hAnsiTheme="minorHAnsi" w:cstheme="minorBidi"/>
      <w:u w:val="thick"/>
    </w:rPr>
  </w:style>
  <w:style w:type="character" w:customStyle="1" w:styleId="DebateTagChar">
    <w:name w:val="Debate Tag Char"/>
    <w:link w:val="DebateTag"/>
    <w:locked/>
    <w:rsid w:val="00AF2C19"/>
    <w:rPr>
      <w:rFonts w:ascii="Garamond" w:hAnsi="Garamond"/>
      <w:b/>
    </w:rPr>
  </w:style>
  <w:style w:type="paragraph" w:customStyle="1" w:styleId="DebateTag">
    <w:name w:val="Debate Tag"/>
    <w:basedOn w:val="Normal"/>
    <w:link w:val="DebateTagChar"/>
    <w:autoRedefine/>
    <w:rsid w:val="00AF2C19"/>
    <w:pPr>
      <w:tabs>
        <w:tab w:val="left" w:pos="270"/>
      </w:tabs>
    </w:pPr>
    <w:rPr>
      <w:rFonts w:ascii="Garamond" w:hAnsi="Garamond" w:cstheme="minorBidi"/>
      <w:b/>
    </w:rPr>
  </w:style>
  <w:style w:type="paragraph" w:customStyle="1" w:styleId="DebateCite">
    <w:name w:val="Debate Cite"/>
    <w:basedOn w:val="Normal"/>
    <w:autoRedefine/>
    <w:rsid w:val="00AF2C19"/>
    <w:pPr>
      <w:tabs>
        <w:tab w:val="left" w:pos="270"/>
      </w:tabs>
    </w:pPr>
    <w:rPr>
      <w:rFonts w:eastAsia="Times New Roman"/>
      <w:sz w:val="20"/>
    </w:rPr>
  </w:style>
  <w:style w:type="paragraph" w:customStyle="1" w:styleId="BlockTitle10">
    <w:name w:val="Block Title #1"/>
    <w:basedOn w:val="Heading1"/>
    <w:rsid w:val="00AF2C1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AF2C19"/>
    <w:pPr>
      <w:widowControl w:val="0"/>
      <w:suppressAutoHyphens/>
    </w:pPr>
    <w:rPr>
      <w:rFonts w:ascii="Courier New" w:eastAsia="Courier New" w:hAnsi="Courier New"/>
      <w:sz w:val="20"/>
      <w:szCs w:val="20"/>
    </w:rPr>
  </w:style>
  <w:style w:type="paragraph" w:customStyle="1" w:styleId="MaggieTag">
    <w:name w:val="MaggieTag"/>
    <w:basedOn w:val="Heading2"/>
    <w:rsid w:val="00AF2C1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AF2C19"/>
    <w:rPr>
      <w:rFonts w:ascii="Times New Roman" w:eastAsia="Times New Roman" w:hAnsi="Times New Roman"/>
    </w:rPr>
  </w:style>
  <w:style w:type="paragraph" w:customStyle="1" w:styleId="Heading4Cite">
    <w:name w:val="Heading 4 Cite"/>
    <w:basedOn w:val="Normal"/>
    <w:link w:val="Heading4CiteChar"/>
    <w:autoRedefine/>
    <w:rsid w:val="00AF2C19"/>
    <w:rPr>
      <w:rFonts w:eastAsia="Times New Roman" w:cstheme="minorBidi"/>
    </w:rPr>
  </w:style>
  <w:style w:type="paragraph" w:customStyle="1" w:styleId="4">
    <w:name w:val="4"/>
    <w:basedOn w:val="Normal"/>
    <w:rsid w:val="00AF2C19"/>
    <w:rPr>
      <w:rFonts w:eastAsia="Times New Roman"/>
      <w:sz w:val="20"/>
    </w:rPr>
  </w:style>
  <w:style w:type="character" w:customStyle="1" w:styleId="UnunderlinedTextChar">
    <w:name w:val="Ununderlined Text Char"/>
    <w:link w:val="UnunderlinedText"/>
    <w:locked/>
    <w:rsid w:val="00AF2C19"/>
    <w:rPr>
      <w:rFonts w:eastAsia="Times New Roman"/>
      <w:bCs/>
      <w:sz w:val="12"/>
    </w:rPr>
  </w:style>
  <w:style w:type="paragraph" w:customStyle="1" w:styleId="UnunderlinedText">
    <w:name w:val="Ununderlined Text"/>
    <w:basedOn w:val="Normal"/>
    <w:link w:val="UnunderlinedTextChar"/>
    <w:autoRedefine/>
    <w:rsid w:val="00AF2C19"/>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AF2C19"/>
    <w:pPr>
      <w:spacing w:after="200" w:line="276" w:lineRule="auto"/>
      <w:ind w:left="288" w:right="288"/>
    </w:pPr>
    <w:rPr>
      <w:rFonts w:eastAsia="Times New Roman"/>
      <w:bCs/>
    </w:rPr>
  </w:style>
  <w:style w:type="paragraph" w:customStyle="1" w:styleId="BlockTitle4">
    <w:name w:val="%Block Title"/>
    <w:basedOn w:val="Heading1"/>
    <w:rsid w:val="00AF2C1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AF2C19"/>
    <w:pPr>
      <w:widowControl w:val="0"/>
      <w:autoSpaceDE/>
      <w:autoSpaceDN/>
      <w:adjustRightInd/>
      <w:outlineLvl w:val="9"/>
    </w:pPr>
    <w:rPr>
      <w:rFonts w:cs="Courier New"/>
      <w:bCs/>
      <w:sz w:val="28"/>
      <w:szCs w:val="22"/>
    </w:rPr>
  </w:style>
  <w:style w:type="paragraph" w:customStyle="1" w:styleId="ThickUnderline">
    <w:name w:val="ThickUnderline"/>
    <w:rsid w:val="00AF2C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AF2C1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AF2C19"/>
    <w:rPr>
      <w:rFonts w:ascii="Century Gothic" w:eastAsia="Cambria" w:hAnsi="Century Gothic"/>
      <w:u w:val="thick"/>
    </w:rPr>
  </w:style>
  <w:style w:type="paragraph" w:customStyle="1" w:styleId="Card-Underline0">
    <w:name w:val="Card-Underline"/>
    <w:basedOn w:val="Normal"/>
    <w:link w:val="Card-UnderlineChar"/>
    <w:qFormat/>
    <w:rsid w:val="00AF2C19"/>
    <w:rPr>
      <w:rFonts w:ascii="Century Gothic" w:eastAsia="Cambria" w:hAnsi="Century Gothic" w:cstheme="minorBidi"/>
      <w:u w:val="thick"/>
    </w:rPr>
  </w:style>
  <w:style w:type="paragraph" w:customStyle="1" w:styleId="PageNumber3">
    <w:name w:val="Page Number3"/>
    <w:basedOn w:val="Normal"/>
    <w:next w:val="Normal"/>
    <w:rsid w:val="00AF2C19"/>
    <w:rPr>
      <w:rFonts w:eastAsia="Times New Roman"/>
      <w:sz w:val="20"/>
    </w:rPr>
  </w:style>
  <w:style w:type="paragraph" w:customStyle="1" w:styleId="PageNumber4">
    <w:name w:val="Page Number4"/>
    <w:basedOn w:val="Normal"/>
    <w:next w:val="Normal"/>
    <w:rsid w:val="00AF2C19"/>
    <w:rPr>
      <w:rFonts w:eastAsia="Times New Roman"/>
      <w:sz w:val="20"/>
    </w:rPr>
  </w:style>
  <w:style w:type="paragraph" w:customStyle="1" w:styleId="PageNumber5">
    <w:name w:val="Page Number5"/>
    <w:basedOn w:val="Normal"/>
    <w:next w:val="Normal"/>
    <w:rsid w:val="00AF2C19"/>
    <w:rPr>
      <w:rFonts w:eastAsia="Times New Roman"/>
      <w:sz w:val="20"/>
    </w:rPr>
  </w:style>
  <w:style w:type="paragraph" w:customStyle="1" w:styleId="smalltext1">
    <w:name w:val="small text1"/>
    <w:basedOn w:val="Normal"/>
    <w:next w:val="Normal"/>
    <w:uiPriority w:val="4"/>
    <w:qFormat/>
    <w:rsid w:val="00AF2C19"/>
    <w:pPr>
      <w:keepNext/>
      <w:keepLines/>
      <w:spacing w:before="200"/>
      <w:outlineLvl w:val="3"/>
    </w:pPr>
    <w:rPr>
      <w:rFonts w:eastAsia="Times New Roman"/>
      <w:b/>
      <w:bCs/>
      <w:iCs/>
      <w:sz w:val="26"/>
    </w:rPr>
  </w:style>
  <w:style w:type="character" w:customStyle="1" w:styleId="CircleChar">
    <w:name w:val="Circle Char"/>
    <w:link w:val="Circle"/>
    <w:locked/>
    <w:rsid w:val="00AF2C19"/>
    <w:rPr>
      <w:rFonts w:ascii="Times New Roman" w:eastAsia="Times New Roman" w:hAnsi="Times New Roman"/>
      <w:b/>
      <w:u w:val="words"/>
    </w:rPr>
  </w:style>
  <w:style w:type="paragraph" w:customStyle="1" w:styleId="Circle">
    <w:name w:val="Circle"/>
    <w:basedOn w:val="Normal"/>
    <w:link w:val="CircleChar"/>
    <w:rsid w:val="00AF2C19"/>
    <w:rPr>
      <w:rFonts w:eastAsia="Times New Roman" w:cstheme="minorBidi"/>
      <w:b/>
      <w:u w:val="words"/>
    </w:rPr>
  </w:style>
  <w:style w:type="paragraph" w:customStyle="1" w:styleId="PageNumber6">
    <w:name w:val="Page Number6"/>
    <w:basedOn w:val="Normal"/>
    <w:next w:val="Normal"/>
    <w:rsid w:val="00AF2C19"/>
    <w:rPr>
      <w:rFonts w:eastAsia="Times New Roman"/>
      <w:sz w:val="20"/>
    </w:rPr>
  </w:style>
  <w:style w:type="paragraph" w:customStyle="1" w:styleId="user">
    <w:name w:val="user"/>
    <w:basedOn w:val="Normal"/>
    <w:rsid w:val="00AF2C1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AF2C1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AF2C1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AF2C1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F2C1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F2C1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AF2C19"/>
    <w:rPr>
      <w:rFonts w:eastAsia="Times New Roman"/>
      <w:sz w:val="20"/>
    </w:rPr>
  </w:style>
  <w:style w:type="paragraph" w:customStyle="1" w:styleId="DebateTag0">
    <w:name w:val="DebateTag"/>
    <w:basedOn w:val="Normal"/>
    <w:qFormat/>
    <w:rsid w:val="00AF2C19"/>
    <w:rPr>
      <w:b/>
    </w:rPr>
  </w:style>
  <w:style w:type="paragraph" w:customStyle="1" w:styleId="date-comments">
    <w:name w:val="date-comments"/>
    <w:basedOn w:val="Normal"/>
    <w:uiPriority w:val="99"/>
    <w:rsid w:val="00AF2C1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AF2C1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AF2C19"/>
    <w:rPr>
      <w:rFonts w:ascii="Garamond" w:eastAsia="Calibri" w:hAnsi="Garamond" w:hint="default"/>
      <w:sz w:val="16"/>
      <w:szCs w:val="22"/>
    </w:rPr>
  </w:style>
  <w:style w:type="character" w:customStyle="1" w:styleId="message-item">
    <w:name w:val="message-item"/>
    <w:rsid w:val="00AF2C19"/>
  </w:style>
  <w:style w:type="character" w:customStyle="1" w:styleId="lightheader">
    <w:name w:val="lightheader"/>
    <w:rsid w:val="00AF2C19"/>
  </w:style>
  <w:style w:type="character" w:customStyle="1" w:styleId="datestamp">
    <w:name w:val="datestamp"/>
    <w:rsid w:val="00AF2C19"/>
  </w:style>
  <w:style w:type="character" w:customStyle="1" w:styleId="i">
    <w:name w:val="i"/>
    <w:uiPriority w:val="99"/>
    <w:rsid w:val="00AF2C19"/>
  </w:style>
  <w:style w:type="character" w:customStyle="1" w:styleId="forenames">
    <w:name w:val="forenames"/>
    <w:rsid w:val="00AF2C19"/>
  </w:style>
  <w:style w:type="character" w:customStyle="1" w:styleId="surname">
    <w:name w:val="surname"/>
    <w:rsid w:val="00AF2C19"/>
  </w:style>
  <w:style w:type="character" w:customStyle="1" w:styleId="medium-font">
    <w:name w:val="medium-font"/>
    <w:rsid w:val="00AF2C19"/>
  </w:style>
  <w:style w:type="character" w:customStyle="1" w:styleId="title-link-wrapper">
    <w:name w:val="title-link-wrapper"/>
    <w:rsid w:val="00AF2C19"/>
  </w:style>
  <w:style w:type="character" w:customStyle="1" w:styleId="refpreview">
    <w:name w:val="refpreview"/>
    <w:rsid w:val="00AF2C19"/>
  </w:style>
  <w:style w:type="character" w:customStyle="1" w:styleId="loose1">
    <w:name w:val="loose1"/>
    <w:rsid w:val="00AF2C19"/>
  </w:style>
  <w:style w:type="character" w:customStyle="1" w:styleId="email">
    <w:name w:val="email"/>
    <w:rsid w:val="00AF2C19"/>
  </w:style>
  <w:style w:type="character" w:customStyle="1" w:styleId="gsa">
    <w:name w:val="gs_a"/>
    <w:rsid w:val="00AF2C19"/>
  </w:style>
  <w:style w:type="character" w:customStyle="1" w:styleId="goohl1">
    <w:name w:val="goohl1"/>
    <w:rsid w:val="00AF2C19"/>
  </w:style>
  <w:style w:type="character" w:customStyle="1" w:styleId="mainarttitle">
    <w:name w:val="mainarttitle"/>
    <w:rsid w:val="00AF2C19"/>
  </w:style>
  <w:style w:type="character" w:customStyle="1" w:styleId="mainartauthor">
    <w:name w:val="mainartauthor"/>
    <w:rsid w:val="00AF2C19"/>
  </w:style>
  <w:style w:type="character" w:customStyle="1" w:styleId="mainartdate">
    <w:name w:val="mainartdate"/>
    <w:rsid w:val="00AF2C19"/>
  </w:style>
  <w:style w:type="character" w:customStyle="1" w:styleId="gsggs">
    <w:name w:val="gs_ggs"/>
    <w:rsid w:val="00AF2C19"/>
  </w:style>
  <w:style w:type="character" w:customStyle="1" w:styleId="ahead">
    <w:name w:val="a_head"/>
    <w:rsid w:val="00AF2C19"/>
  </w:style>
  <w:style w:type="character" w:customStyle="1" w:styleId="articleauthor">
    <w:name w:val="articleauthor"/>
    <w:rsid w:val="00AF2C19"/>
  </w:style>
  <w:style w:type="character" w:customStyle="1" w:styleId="footnote">
    <w:name w:val="footnote"/>
    <w:rsid w:val="00AF2C19"/>
  </w:style>
  <w:style w:type="character" w:customStyle="1" w:styleId="docbody">
    <w:name w:val="docbody"/>
    <w:rsid w:val="00AF2C19"/>
  </w:style>
  <w:style w:type="character" w:customStyle="1" w:styleId="superscript">
    <w:name w:val="superscript"/>
    <w:rsid w:val="00AF2C19"/>
  </w:style>
  <w:style w:type="character" w:customStyle="1" w:styleId="citeChar2">
    <w:name w:val="cite Char"/>
    <w:locked/>
    <w:rsid w:val="00AF2C19"/>
    <w:rPr>
      <w:b/>
      <w:bCs w:val="0"/>
      <w:u w:val="single"/>
    </w:rPr>
  </w:style>
  <w:style w:type="character" w:customStyle="1" w:styleId="StyleUnderlineChar">
    <w:name w:val="Style Underline Char"/>
    <w:locked/>
    <w:rsid w:val="00AF2C19"/>
    <w:rPr>
      <w:u w:val="single"/>
    </w:rPr>
  </w:style>
  <w:style w:type="character" w:customStyle="1" w:styleId="CitesCharChar">
    <w:name w:val="Cites Char Char"/>
    <w:locked/>
    <w:rsid w:val="00AF2C19"/>
    <w:rPr>
      <w:b/>
      <w:bCs/>
    </w:rPr>
  </w:style>
  <w:style w:type="character" w:customStyle="1" w:styleId="bwxsm">
    <w:name w:val="b w xsm"/>
    <w:rsid w:val="00AF2C19"/>
  </w:style>
  <w:style w:type="character" w:customStyle="1" w:styleId="fstd">
    <w:name w:val="f std"/>
    <w:rsid w:val="00AF2C19"/>
  </w:style>
  <w:style w:type="character" w:customStyle="1" w:styleId="gl">
    <w:name w:val="gl"/>
    <w:rsid w:val="00AF2C19"/>
  </w:style>
  <w:style w:type="character" w:customStyle="1" w:styleId="heading2char2charchar1">
    <w:name w:val="heading2char2charchar1"/>
    <w:rsid w:val="00AF2C19"/>
  </w:style>
  <w:style w:type="character" w:customStyle="1" w:styleId="charchar60">
    <w:name w:val="charchar6"/>
    <w:rsid w:val="00AF2C19"/>
  </w:style>
  <w:style w:type="character" w:customStyle="1" w:styleId="bio1">
    <w:name w:val="bio1"/>
    <w:rsid w:val="00AF2C19"/>
    <w:rPr>
      <w:rFonts w:ascii="Arial" w:hAnsi="Arial" w:cs="Arial" w:hint="default"/>
      <w:i/>
      <w:iCs/>
      <w:color w:val="000000"/>
      <w:sz w:val="20"/>
      <w:szCs w:val="20"/>
    </w:rPr>
  </w:style>
  <w:style w:type="character" w:customStyle="1" w:styleId="cardCharCharCharCharCharChar">
    <w:name w:val="card Char Char Char Char Char Char"/>
    <w:rsid w:val="00AF2C19"/>
    <w:rPr>
      <w:sz w:val="24"/>
      <w:szCs w:val="24"/>
      <w:lang w:val="en-US" w:eastAsia="en-US" w:bidi="ar-SA"/>
    </w:rPr>
  </w:style>
  <w:style w:type="character" w:customStyle="1" w:styleId="Style24ptBoldUnderlineCenteredCharChar">
    <w:name w:val="Style 24 pt Bold Underline Centered Char Char"/>
    <w:rsid w:val="00AF2C19"/>
    <w:rPr>
      <w:b/>
      <w:bCs/>
      <w:sz w:val="48"/>
      <w:szCs w:val="24"/>
      <w:u w:val="single"/>
      <w:lang w:val="en-US" w:eastAsia="en-US" w:bidi="ar-SA"/>
    </w:rPr>
  </w:style>
  <w:style w:type="character" w:customStyle="1" w:styleId="TagCiteCharChar0">
    <w:name w:val="Tag / Cite Char Char"/>
    <w:rsid w:val="00AF2C19"/>
    <w:rPr>
      <w:b/>
      <w:bCs w:val="0"/>
      <w:color w:val="000000"/>
      <w:sz w:val="24"/>
      <w:szCs w:val="24"/>
      <w:lang w:val="en-US" w:eastAsia="en-US" w:bidi="ar-SA"/>
    </w:rPr>
  </w:style>
  <w:style w:type="character" w:customStyle="1" w:styleId="CardTextUnderlinedCharChar">
    <w:name w:val="Card Text Underlined Char Char"/>
    <w:rsid w:val="00AF2C19"/>
    <w:rPr>
      <w:rFonts w:ascii="Arial Narrow" w:hAnsi="Arial Narrow" w:hint="default"/>
      <w:szCs w:val="24"/>
      <w:u w:val="single"/>
      <w:lang w:val="en-US" w:eastAsia="en-US" w:bidi="ar-SA"/>
    </w:rPr>
  </w:style>
  <w:style w:type="character" w:customStyle="1" w:styleId="CardTagCharCharChar">
    <w:name w:val="Card Tag Char Char Char"/>
    <w:rsid w:val="00AF2C19"/>
    <w:rPr>
      <w:b/>
      <w:bCs w:val="0"/>
      <w:sz w:val="24"/>
      <w:szCs w:val="24"/>
      <w:lang w:val="en-US" w:eastAsia="en-US" w:bidi="ar-SA"/>
    </w:rPr>
  </w:style>
  <w:style w:type="character" w:customStyle="1" w:styleId="mainbody">
    <w:name w:val="mainbody"/>
    <w:rsid w:val="00AF2C19"/>
  </w:style>
  <w:style w:type="character" w:customStyle="1" w:styleId="UnderlineStyleChar2">
    <w:name w:val="Underline Style Char2"/>
    <w:rsid w:val="00AF2C19"/>
    <w:rPr>
      <w:rFonts w:ascii="Garamond" w:hAnsi="Garamond" w:hint="default"/>
      <w:sz w:val="22"/>
      <w:szCs w:val="24"/>
      <w:u w:val="single"/>
      <w:lang w:val="en-US" w:eastAsia="en-US" w:bidi="ar-SA"/>
    </w:rPr>
  </w:style>
  <w:style w:type="character" w:customStyle="1" w:styleId="Style1Char2">
    <w:name w:val="Style1 Char2"/>
    <w:rsid w:val="00AF2C19"/>
    <w:rPr>
      <w:szCs w:val="24"/>
    </w:rPr>
  </w:style>
  <w:style w:type="character" w:customStyle="1" w:styleId="t13">
    <w:name w:val="t13"/>
    <w:rsid w:val="00AF2C19"/>
  </w:style>
  <w:style w:type="character" w:customStyle="1" w:styleId="lead">
    <w:name w:val="lead"/>
    <w:rsid w:val="00AF2C19"/>
  </w:style>
  <w:style w:type="paragraph" w:customStyle="1" w:styleId="CardDownx1">
    <w:name w:val="CardDown x1"/>
    <w:basedOn w:val="Normal"/>
    <w:link w:val="CardDownx1Char"/>
    <w:rsid w:val="00AF2C19"/>
  </w:style>
  <w:style w:type="character" w:customStyle="1" w:styleId="CardDownx1Char">
    <w:name w:val="CardDown x1 Char"/>
    <w:link w:val="CardDownx1"/>
    <w:locked/>
    <w:rsid w:val="00AF2C19"/>
    <w:rPr>
      <w:rFonts w:ascii="Times New Roman" w:hAnsi="Times New Roman" w:cs="Times New Roman"/>
    </w:rPr>
  </w:style>
  <w:style w:type="character" w:customStyle="1" w:styleId="CharChar17">
    <w:name w:val="Char Char17"/>
    <w:locked/>
    <w:rsid w:val="00AF2C19"/>
    <w:rPr>
      <w:rFonts w:ascii="Arial" w:hAnsi="Arial" w:cs="Arial" w:hint="default"/>
      <w:b/>
      <w:bCs/>
      <w:sz w:val="26"/>
      <w:szCs w:val="26"/>
    </w:rPr>
  </w:style>
  <w:style w:type="character" w:customStyle="1" w:styleId="address">
    <w:name w:val="address"/>
    <w:rsid w:val="00AF2C19"/>
  </w:style>
  <w:style w:type="character" w:customStyle="1" w:styleId="ilspan">
    <w:name w:val="il_span"/>
    <w:rsid w:val="00AF2C19"/>
  </w:style>
  <w:style w:type="character" w:customStyle="1" w:styleId="articletitle1">
    <w:name w:val="articletitle1"/>
    <w:rsid w:val="00AF2C19"/>
    <w:rPr>
      <w:rFonts w:ascii="Times New Roman" w:hAnsi="Times New Roman" w:cs="Times New Roman" w:hint="default"/>
      <w:b/>
      <w:bCs/>
      <w:sz w:val="36"/>
      <w:szCs w:val="36"/>
    </w:rPr>
  </w:style>
  <w:style w:type="character" w:customStyle="1" w:styleId="leftidx1">
    <w:name w:val="leftidx1"/>
    <w:rsid w:val="00AF2C19"/>
    <w:rPr>
      <w:rFonts w:ascii="Verdana" w:hAnsi="Verdana" w:hint="default"/>
      <w:sz w:val="22"/>
      <w:szCs w:val="22"/>
    </w:rPr>
  </w:style>
  <w:style w:type="character" w:customStyle="1" w:styleId="blue1">
    <w:name w:val="blue1"/>
    <w:rsid w:val="00AF2C19"/>
    <w:rPr>
      <w:color w:val="0000FF"/>
    </w:rPr>
  </w:style>
  <w:style w:type="character" w:customStyle="1" w:styleId="author-link1">
    <w:name w:val="author-link1"/>
    <w:rsid w:val="00AF2C19"/>
    <w:rPr>
      <w:b w:val="0"/>
      <w:bCs w:val="0"/>
    </w:rPr>
  </w:style>
  <w:style w:type="character" w:customStyle="1" w:styleId="black1">
    <w:name w:val="black1"/>
    <w:rsid w:val="00AF2C19"/>
    <w:rPr>
      <w:color w:val="000000"/>
    </w:rPr>
  </w:style>
  <w:style w:type="character" w:customStyle="1" w:styleId="StyleunderlinedCharBold">
    <w:name w:val="Style underlined Char + Bold"/>
    <w:rsid w:val="00AF2C19"/>
    <w:rPr>
      <w:rFonts w:ascii="Times New Roman" w:hAnsi="Times New Roman" w:cs="Times New Roman" w:hint="default"/>
      <w:b/>
      <w:bCs/>
      <w:sz w:val="21"/>
      <w:szCs w:val="24"/>
      <w:u w:val="single"/>
    </w:rPr>
  </w:style>
  <w:style w:type="character" w:customStyle="1" w:styleId="ThickUnderlineCharChar">
    <w:name w:val="Thick Underline Char Char"/>
    <w:rsid w:val="00AF2C19"/>
    <w:rPr>
      <w:rFonts w:ascii="Calibri" w:eastAsia="Calibri" w:hAnsi="Calibri" w:hint="default"/>
    </w:rPr>
  </w:style>
  <w:style w:type="character" w:customStyle="1" w:styleId="CardUnderline">
    <w:name w:val="Card Underline"/>
    <w:rsid w:val="00AF2C19"/>
    <w:rPr>
      <w:rFonts w:ascii="Times New Roman" w:hAnsi="Times New Roman" w:cs="Times New Roman" w:hint="default"/>
      <w:sz w:val="20"/>
      <w:u w:val="single"/>
    </w:rPr>
  </w:style>
  <w:style w:type="character" w:customStyle="1" w:styleId="lingoregion">
    <w:name w:val="lingo_region"/>
    <w:rsid w:val="00AF2C19"/>
  </w:style>
  <w:style w:type="character" w:customStyle="1" w:styleId="cite0">
    <w:name w:val="%cite"/>
    <w:rsid w:val="00AF2C19"/>
    <w:rPr>
      <w:rFonts w:ascii="Times New Roman" w:hAnsi="Times New Roman" w:cs="Times New Roman" w:hint="default"/>
      <w:b/>
      <w:bCs w:val="0"/>
      <w:sz w:val="24"/>
    </w:rPr>
  </w:style>
  <w:style w:type="character" w:customStyle="1" w:styleId="Emphasis21">
    <w:name w:val="%Emphasis2"/>
    <w:rsid w:val="00AF2C19"/>
    <w:rPr>
      <w:rFonts w:ascii="Cooper Black" w:hAnsi="Cooper Black" w:hint="default"/>
      <w:iCs/>
      <w:u w:val="single"/>
    </w:rPr>
  </w:style>
  <w:style w:type="character" w:customStyle="1" w:styleId="bodycontentlink">
    <w:name w:val="bodycontentlink"/>
    <w:rsid w:val="00AF2C19"/>
  </w:style>
  <w:style w:type="character" w:customStyle="1" w:styleId="AAAcite">
    <w:name w:val="AAAcite"/>
    <w:rsid w:val="00AF2C19"/>
    <w:rPr>
      <w:rFonts w:ascii="Times New Roman" w:hAnsi="Times New Roman" w:cs="Times New Roman" w:hint="default"/>
      <w:b/>
      <w:bCs w:val="0"/>
      <w:sz w:val="24"/>
    </w:rPr>
  </w:style>
  <w:style w:type="character" w:customStyle="1" w:styleId="tmplheaderlink">
    <w:name w:val="tmplheaderlink"/>
    <w:rsid w:val="00AF2C19"/>
    <w:rPr>
      <w:rFonts w:ascii="Times New Roman" w:hAnsi="Times New Roman" w:cs="Times New Roman" w:hint="default"/>
    </w:rPr>
  </w:style>
  <w:style w:type="character" w:customStyle="1" w:styleId="UnderlinedEvidenceCharChar">
    <w:name w:val="Underlined Evidence Char Char"/>
    <w:rsid w:val="00AF2C19"/>
    <w:rPr>
      <w:rFonts w:ascii="Verdana" w:hAnsi="Verdana" w:hint="default"/>
      <w:sz w:val="21"/>
      <w:szCs w:val="21"/>
      <w:u w:val="thick"/>
      <w:lang w:val="en-US" w:eastAsia="en-US" w:bidi="ar-SA"/>
    </w:rPr>
  </w:style>
  <w:style w:type="character" w:customStyle="1" w:styleId="role">
    <w:name w:val="role"/>
    <w:rsid w:val="00AF2C19"/>
  </w:style>
  <w:style w:type="character" w:customStyle="1" w:styleId="pagination">
    <w:name w:val="pagination"/>
    <w:rsid w:val="00AF2C19"/>
  </w:style>
  <w:style w:type="character" w:customStyle="1" w:styleId="doi">
    <w:name w:val="doi"/>
    <w:rsid w:val="00AF2C19"/>
  </w:style>
  <w:style w:type="character" w:customStyle="1" w:styleId="bodycontents">
    <w:name w:val="bodycontents"/>
    <w:rsid w:val="00AF2C19"/>
  </w:style>
  <w:style w:type="character" w:customStyle="1" w:styleId="comma">
    <w:name w:val="comma"/>
    <w:rsid w:val="00AF2C19"/>
  </w:style>
  <w:style w:type="character" w:customStyle="1" w:styleId="pad5right">
    <w:name w:val="pad5right"/>
    <w:rsid w:val="00AF2C19"/>
  </w:style>
  <w:style w:type="character" w:customStyle="1" w:styleId="entry-date">
    <w:name w:val="entry-date"/>
    <w:rsid w:val="00AF2C19"/>
  </w:style>
  <w:style w:type="character" w:customStyle="1" w:styleId="desc">
    <w:name w:val="desc"/>
    <w:rsid w:val="00AF2C19"/>
  </w:style>
  <w:style w:type="character" w:customStyle="1" w:styleId="divider">
    <w:name w:val="divider"/>
    <w:rsid w:val="00AF2C19"/>
  </w:style>
  <w:style w:type="character" w:customStyle="1" w:styleId="blogdate">
    <w:name w:val="blogdate"/>
    <w:rsid w:val="00AF2C19"/>
  </w:style>
  <w:style w:type="character" w:customStyle="1" w:styleId="ticker">
    <w:name w:val="ticker"/>
    <w:rsid w:val="00AF2C19"/>
  </w:style>
  <w:style w:type="character" w:customStyle="1" w:styleId="posted">
    <w:name w:val="posted"/>
    <w:rsid w:val="00AF2C19"/>
  </w:style>
  <w:style w:type="character" w:customStyle="1" w:styleId="time">
    <w:name w:val="time"/>
    <w:rsid w:val="00AF2C19"/>
  </w:style>
  <w:style w:type="character" w:customStyle="1" w:styleId="dot">
    <w:name w:val="dot"/>
    <w:rsid w:val="00AF2C19"/>
  </w:style>
  <w:style w:type="character" w:customStyle="1" w:styleId="hn-date">
    <w:name w:val="hn-date"/>
    <w:rsid w:val="00AF2C19"/>
  </w:style>
  <w:style w:type="character" w:customStyle="1" w:styleId="location">
    <w:name w:val="location"/>
    <w:rsid w:val="00AF2C19"/>
  </w:style>
  <w:style w:type="character" w:customStyle="1" w:styleId="arial11">
    <w:name w:val="arial_11"/>
    <w:rsid w:val="00AF2C19"/>
  </w:style>
  <w:style w:type="character" w:customStyle="1" w:styleId="dropcap-letter">
    <w:name w:val="dropcap-letter"/>
    <w:rsid w:val="00AF2C19"/>
  </w:style>
  <w:style w:type="character" w:customStyle="1" w:styleId="offscreen">
    <w:name w:val="offscreen"/>
    <w:rsid w:val="00AF2C19"/>
  </w:style>
  <w:style w:type="character" w:customStyle="1" w:styleId="linked-in">
    <w:name w:val="linked-in"/>
    <w:rsid w:val="00AF2C19"/>
  </w:style>
  <w:style w:type="character" w:customStyle="1" w:styleId="in-widget">
    <w:name w:val="in-widget"/>
    <w:rsid w:val="00AF2C19"/>
  </w:style>
  <w:style w:type="character" w:customStyle="1" w:styleId="in-right">
    <w:name w:val="in-right"/>
    <w:rsid w:val="00AF2C19"/>
  </w:style>
  <w:style w:type="character" w:customStyle="1" w:styleId="tickerwrap">
    <w:name w:val="ticker_wrap"/>
    <w:rsid w:val="00AF2C19"/>
  </w:style>
  <w:style w:type="character" w:customStyle="1" w:styleId="divs">
    <w:name w:val="divs"/>
    <w:rsid w:val="00AF2C19"/>
  </w:style>
  <w:style w:type="character" w:customStyle="1" w:styleId="in-top">
    <w:name w:val="in-top"/>
    <w:rsid w:val="00AF2C19"/>
  </w:style>
  <w:style w:type="character" w:customStyle="1" w:styleId="article-date">
    <w:name w:val="article-date"/>
    <w:rsid w:val="00AF2C19"/>
  </w:style>
  <w:style w:type="character" w:customStyle="1" w:styleId="bodysubtoc">
    <w:name w:val="bodysubtoc"/>
    <w:rsid w:val="00AF2C19"/>
  </w:style>
  <w:style w:type="character" w:customStyle="1" w:styleId="lefttitlesmaller">
    <w:name w:val="lefttitlesmaller"/>
    <w:rsid w:val="00AF2C19"/>
  </w:style>
  <w:style w:type="character" w:customStyle="1" w:styleId="mb">
    <w:name w:val="mb"/>
    <w:rsid w:val="00AF2C19"/>
  </w:style>
  <w:style w:type="character" w:customStyle="1" w:styleId="field-content">
    <w:name w:val="field-content"/>
    <w:rsid w:val="00AF2C19"/>
  </w:style>
  <w:style w:type="character" w:customStyle="1" w:styleId="submitted-date">
    <w:name w:val="submitted-date"/>
    <w:rsid w:val="00AF2C19"/>
  </w:style>
  <w:style w:type="character" w:customStyle="1" w:styleId="submitted-time">
    <w:name w:val="submitted-time"/>
    <w:rsid w:val="00AF2C19"/>
  </w:style>
  <w:style w:type="character" w:customStyle="1" w:styleId="A2">
    <w:name w:val="A2"/>
    <w:uiPriority w:val="99"/>
    <w:rsid w:val="00AF2C19"/>
    <w:rPr>
      <w:rFonts w:ascii="Sabon LT Std" w:hAnsi="Sabon LT Std" w:cs="Sabon LT Std" w:hint="default"/>
      <w:color w:val="000000"/>
      <w:sz w:val="15"/>
      <w:szCs w:val="15"/>
    </w:rPr>
  </w:style>
  <w:style w:type="character" w:customStyle="1" w:styleId="searchword">
    <w:name w:val="searchword"/>
    <w:rsid w:val="00AF2C19"/>
  </w:style>
  <w:style w:type="character" w:customStyle="1" w:styleId="meta-prep">
    <w:name w:val="meta-prep"/>
    <w:rsid w:val="00AF2C19"/>
  </w:style>
  <w:style w:type="numbering" w:customStyle="1" w:styleId="1ai1">
    <w:name w:val="1 / a / i1"/>
    <w:rsid w:val="00AF2C19"/>
    <w:pPr>
      <w:numPr>
        <w:numId w:val="2"/>
      </w:numPr>
    </w:pPr>
  </w:style>
  <w:style w:type="numbering" w:styleId="1ai">
    <w:name w:val="Outline List 1"/>
    <w:basedOn w:val="NoList"/>
    <w:unhideWhenUsed/>
    <w:rsid w:val="00AF2C19"/>
    <w:pPr>
      <w:numPr>
        <w:numId w:val="3"/>
      </w:numPr>
    </w:pPr>
  </w:style>
  <w:style w:type="character" w:customStyle="1" w:styleId="FontStyle310">
    <w:name w:val="Font Style310"/>
    <w:uiPriority w:val="99"/>
    <w:rsid w:val="00AF2C19"/>
    <w:rPr>
      <w:rFonts w:ascii="Times New Roman" w:hAnsi="Times New Roman" w:cs="Times New Roman"/>
      <w:b/>
      <w:bCs/>
      <w:i/>
      <w:iCs/>
      <w:spacing w:val="-10"/>
      <w:sz w:val="18"/>
      <w:szCs w:val="18"/>
    </w:rPr>
  </w:style>
  <w:style w:type="character" w:customStyle="1" w:styleId="FontStyle329">
    <w:name w:val="Font Style329"/>
    <w:uiPriority w:val="99"/>
    <w:rsid w:val="00AF2C19"/>
    <w:rPr>
      <w:rFonts w:ascii="Times New Roman" w:hAnsi="Times New Roman" w:cs="Times New Roman"/>
      <w:b/>
      <w:bCs/>
      <w:spacing w:val="-10"/>
      <w:sz w:val="18"/>
      <w:szCs w:val="18"/>
    </w:rPr>
  </w:style>
  <w:style w:type="character" w:customStyle="1" w:styleId="FontStyle370">
    <w:name w:val="Font Style370"/>
    <w:uiPriority w:val="99"/>
    <w:rsid w:val="00AF2C19"/>
    <w:rPr>
      <w:rFonts w:ascii="Cambria" w:hAnsi="Cambria" w:cs="Cambria"/>
      <w:b/>
      <w:bCs/>
      <w:spacing w:val="-10"/>
      <w:sz w:val="18"/>
      <w:szCs w:val="18"/>
    </w:rPr>
  </w:style>
  <w:style w:type="character" w:customStyle="1" w:styleId="FontStyle302">
    <w:name w:val="Font Style302"/>
    <w:uiPriority w:val="99"/>
    <w:rsid w:val="00AF2C19"/>
    <w:rPr>
      <w:rFonts w:ascii="Times New Roman" w:hAnsi="Times New Roman" w:cs="Times New Roman"/>
      <w:b/>
      <w:bCs/>
      <w:sz w:val="22"/>
      <w:szCs w:val="22"/>
    </w:rPr>
  </w:style>
  <w:style w:type="character" w:customStyle="1" w:styleId="FontStyle347">
    <w:name w:val="Font Style347"/>
    <w:uiPriority w:val="99"/>
    <w:rsid w:val="00AF2C19"/>
    <w:rPr>
      <w:rFonts w:ascii="Times New Roman" w:hAnsi="Times New Roman" w:cs="Times New Roman"/>
      <w:b/>
      <w:bCs/>
      <w:spacing w:val="-10"/>
      <w:sz w:val="20"/>
      <w:szCs w:val="20"/>
    </w:rPr>
  </w:style>
  <w:style w:type="paragraph" w:customStyle="1" w:styleId="Style27">
    <w:name w:val="Style27"/>
    <w:basedOn w:val="Normal"/>
    <w:uiPriority w:val="99"/>
    <w:rsid w:val="00AF2C1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AF2C1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AF2C19"/>
    <w:rPr>
      <w:rFonts w:ascii="Times New Roman" w:hAnsi="Times New Roman" w:cs="Times New Roman"/>
      <w:spacing w:val="-10"/>
      <w:sz w:val="18"/>
      <w:szCs w:val="18"/>
    </w:rPr>
  </w:style>
  <w:style w:type="character" w:customStyle="1" w:styleId="FontStyle312">
    <w:name w:val="Font Style312"/>
    <w:uiPriority w:val="99"/>
    <w:rsid w:val="00AF2C19"/>
    <w:rPr>
      <w:rFonts w:ascii="Times New Roman" w:hAnsi="Times New Roman" w:cs="Times New Roman"/>
      <w:b/>
      <w:bCs/>
      <w:spacing w:val="-10"/>
      <w:sz w:val="16"/>
      <w:szCs w:val="16"/>
    </w:rPr>
  </w:style>
  <w:style w:type="character" w:customStyle="1" w:styleId="FontStyle346">
    <w:name w:val="Font Style346"/>
    <w:uiPriority w:val="99"/>
    <w:rsid w:val="00AF2C19"/>
    <w:rPr>
      <w:rFonts w:ascii="Times New Roman" w:hAnsi="Times New Roman" w:cs="Times New Roman"/>
      <w:b/>
      <w:bCs/>
      <w:spacing w:val="-10"/>
      <w:sz w:val="18"/>
      <w:szCs w:val="18"/>
    </w:rPr>
  </w:style>
  <w:style w:type="character" w:customStyle="1" w:styleId="FontStyle330">
    <w:name w:val="Font Style330"/>
    <w:uiPriority w:val="99"/>
    <w:rsid w:val="00AF2C19"/>
    <w:rPr>
      <w:rFonts w:ascii="Times New Roman" w:hAnsi="Times New Roman" w:cs="Times New Roman"/>
      <w:b/>
      <w:bCs/>
      <w:sz w:val="16"/>
      <w:szCs w:val="16"/>
    </w:rPr>
  </w:style>
  <w:style w:type="character" w:customStyle="1" w:styleId="FontStyle372">
    <w:name w:val="Font Style372"/>
    <w:uiPriority w:val="99"/>
    <w:rsid w:val="00AF2C19"/>
    <w:rPr>
      <w:rFonts w:ascii="Times New Roman" w:hAnsi="Times New Roman" w:cs="Times New Roman"/>
      <w:b/>
      <w:bCs/>
      <w:sz w:val="16"/>
      <w:szCs w:val="16"/>
    </w:rPr>
  </w:style>
  <w:style w:type="paragraph" w:customStyle="1" w:styleId="Style59">
    <w:name w:val="Style59"/>
    <w:basedOn w:val="Normal"/>
    <w:uiPriority w:val="99"/>
    <w:rsid w:val="00AF2C1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F2C19"/>
    <w:rPr>
      <w:rFonts w:ascii="Times New Roman" w:hAnsi="Times New Roman" w:cs="Times New Roman"/>
      <w:b/>
      <w:bCs/>
      <w:i/>
      <w:iCs/>
      <w:sz w:val="16"/>
      <w:szCs w:val="16"/>
    </w:rPr>
  </w:style>
  <w:style w:type="paragraph" w:customStyle="1" w:styleId="Style200">
    <w:name w:val="Style20"/>
    <w:basedOn w:val="Normal"/>
    <w:uiPriority w:val="99"/>
    <w:rsid w:val="00AF2C1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F2C19"/>
    <w:rPr>
      <w:rFonts w:ascii="Times New Roman" w:hAnsi="Times New Roman" w:cs="Times New Roman"/>
      <w:smallCaps/>
      <w:sz w:val="14"/>
      <w:szCs w:val="14"/>
    </w:rPr>
  </w:style>
  <w:style w:type="paragraph" w:customStyle="1" w:styleId="Style89">
    <w:name w:val="Style89"/>
    <w:basedOn w:val="Normal"/>
    <w:uiPriority w:val="99"/>
    <w:rsid w:val="00AF2C1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F2C19"/>
    <w:rPr>
      <w:rFonts w:ascii="Times New Roman" w:hAnsi="Times New Roman" w:cs="Times New Roman"/>
      <w:b/>
      <w:bCs/>
      <w:spacing w:val="-10"/>
      <w:sz w:val="22"/>
      <w:szCs w:val="22"/>
    </w:rPr>
  </w:style>
  <w:style w:type="character" w:customStyle="1" w:styleId="FontStyle320">
    <w:name w:val="Font Style320"/>
    <w:uiPriority w:val="99"/>
    <w:rsid w:val="00AF2C19"/>
    <w:rPr>
      <w:rFonts w:ascii="Times New Roman" w:hAnsi="Times New Roman" w:cs="Times New Roman"/>
      <w:b/>
      <w:bCs/>
      <w:spacing w:val="-10"/>
      <w:sz w:val="22"/>
      <w:szCs w:val="22"/>
    </w:rPr>
  </w:style>
  <w:style w:type="character" w:customStyle="1" w:styleId="FontStyle352">
    <w:name w:val="Font Style352"/>
    <w:uiPriority w:val="99"/>
    <w:rsid w:val="00AF2C19"/>
    <w:rPr>
      <w:rFonts w:ascii="Times New Roman" w:hAnsi="Times New Roman" w:cs="Times New Roman"/>
      <w:b/>
      <w:bCs/>
      <w:sz w:val="16"/>
      <w:szCs w:val="16"/>
    </w:rPr>
  </w:style>
  <w:style w:type="character" w:customStyle="1" w:styleId="FontStyle356">
    <w:name w:val="Font Style356"/>
    <w:uiPriority w:val="99"/>
    <w:rsid w:val="00AF2C19"/>
    <w:rPr>
      <w:rFonts w:ascii="Times New Roman" w:hAnsi="Times New Roman" w:cs="Times New Roman"/>
      <w:b/>
      <w:bCs/>
      <w:spacing w:val="-10"/>
      <w:sz w:val="22"/>
      <w:szCs w:val="22"/>
    </w:rPr>
  </w:style>
  <w:style w:type="character" w:customStyle="1" w:styleId="FontStyle298">
    <w:name w:val="Font Style298"/>
    <w:uiPriority w:val="99"/>
    <w:rsid w:val="00AF2C19"/>
    <w:rPr>
      <w:rFonts w:ascii="Times New Roman" w:hAnsi="Times New Roman" w:cs="Times New Roman"/>
      <w:sz w:val="18"/>
      <w:szCs w:val="18"/>
    </w:rPr>
  </w:style>
  <w:style w:type="character" w:customStyle="1" w:styleId="FontStyle311">
    <w:name w:val="Font Style311"/>
    <w:uiPriority w:val="99"/>
    <w:rsid w:val="00AF2C19"/>
    <w:rPr>
      <w:rFonts w:ascii="Times New Roman" w:hAnsi="Times New Roman" w:cs="Times New Roman"/>
      <w:b/>
      <w:bCs/>
      <w:spacing w:val="-10"/>
      <w:sz w:val="18"/>
      <w:szCs w:val="18"/>
    </w:rPr>
  </w:style>
  <w:style w:type="character" w:customStyle="1" w:styleId="FontStyle332">
    <w:name w:val="Font Style332"/>
    <w:uiPriority w:val="99"/>
    <w:rsid w:val="00AF2C19"/>
    <w:rPr>
      <w:rFonts w:ascii="Times New Roman" w:hAnsi="Times New Roman" w:cs="Times New Roman"/>
      <w:b/>
      <w:bCs/>
      <w:i/>
      <w:iCs/>
      <w:spacing w:val="-10"/>
      <w:sz w:val="20"/>
      <w:szCs w:val="20"/>
    </w:rPr>
  </w:style>
  <w:style w:type="character" w:customStyle="1" w:styleId="FontStyle371">
    <w:name w:val="Font Style371"/>
    <w:uiPriority w:val="99"/>
    <w:rsid w:val="00AF2C19"/>
    <w:rPr>
      <w:rFonts w:ascii="Times New Roman" w:hAnsi="Times New Roman" w:cs="Times New Roman"/>
      <w:sz w:val="16"/>
      <w:szCs w:val="16"/>
    </w:rPr>
  </w:style>
  <w:style w:type="character" w:customStyle="1" w:styleId="FontStyle350">
    <w:name w:val="Font Style350"/>
    <w:uiPriority w:val="99"/>
    <w:rsid w:val="00AF2C19"/>
    <w:rPr>
      <w:rFonts w:ascii="Times New Roman" w:hAnsi="Times New Roman" w:cs="Times New Roman"/>
      <w:b/>
      <w:bCs/>
      <w:i/>
      <w:iCs/>
      <w:sz w:val="20"/>
      <w:szCs w:val="20"/>
    </w:rPr>
  </w:style>
  <w:style w:type="paragraph" w:customStyle="1" w:styleId="Style8">
    <w:name w:val="Style8"/>
    <w:basedOn w:val="Normal"/>
    <w:uiPriority w:val="99"/>
    <w:rsid w:val="00AF2C19"/>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AF2C1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AF2C19"/>
    <w:pPr>
      <w:widowControl w:val="0"/>
      <w:autoSpaceDE w:val="0"/>
      <w:autoSpaceDN w:val="0"/>
      <w:adjustRightInd w:val="0"/>
    </w:pPr>
    <w:rPr>
      <w:rFonts w:eastAsia="Times New Roman"/>
      <w:sz w:val="24"/>
    </w:rPr>
  </w:style>
  <w:style w:type="character" w:customStyle="1" w:styleId="FontStyle351">
    <w:name w:val="Font Style351"/>
    <w:uiPriority w:val="99"/>
    <w:rsid w:val="00AF2C19"/>
    <w:rPr>
      <w:rFonts w:ascii="Times New Roman" w:hAnsi="Times New Roman" w:cs="Times New Roman"/>
      <w:b/>
      <w:bCs/>
      <w:sz w:val="22"/>
      <w:szCs w:val="22"/>
    </w:rPr>
  </w:style>
  <w:style w:type="paragraph" w:customStyle="1" w:styleId="Style10">
    <w:name w:val="Style10"/>
    <w:basedOn w:val="Normal"/>
    <w:link w:val="Style10Char"/>
    <w:qFormat/>
    <w:rsid w:val="00AF2C1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F2C19"/>
    <w:pPr>
      <w:widowControl w:val="0"/>
      <w:autoSpaceDE w:val="0"/>
      <w:autoSpaceDN w:val="0"/>
      <w:adjustRightInd w:val="0"/>
      <w:jc w:val="both"/>
    </w:pPr>
    <w:rPr>
      <w:rFonts w:eastAsia="Times New Roman"/>
      <w:sz w:val="24"/>
    </w:rPr>
  </w:style>
  <w:style w:type="character" w:customStyle="1" w:styleId="FontStyle369">
    <w:name w:val="Font Style369"/>
    <w:uiPriority w:val="99"/>
    <w:rsid w:val="00AF2C19"/>
    <w:rPr>
      <w:rFonts w:ascii="Times New Roman" w:hAnsi="Times New Roman" w:cs="Times New Roman"/>
      <w:b/>
      <w:bCs/>
      <w:spacing w:val="-10"/>
      <w:sz w:val="20"/>
      <w:szCs w:val="20"/>
    </w:rPr>
  </w:style>
  <w:style w:type="character" w:customStyle="1" w:styleId="FontStyle357">
    <w:name w:val="Font Style357"/>
    <w:uiPriority w:val="99"/>
    <w:rsid w:val="00AF2C19"/>
    <w:rPr>
      <w:rFonts w:ascii="Times New Roman" w:hAnsi="Times New Roman" w:cs="Times New Roman"/>
      <w:b/>
      <w:bCs/>
      <w:spacing w:val="-10"/>
      <w:sz w:val="22"/>
      <w:szCs w:val="22"/>
    </w:rPr>
  </w:style>
  <w:style w:type="paragraph" w:customStyle="1" w:styleId="Style67">
    <w:name w:val="Style67"/>
    <w:basedOn w:val="Normal"/>
    <w:uiPriority w:val="99"/>
    <w:rsid w:val="00AF2C1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F2C19"/>
    <w:rPr>
      <w:rFonts w:ascii="Times New Roman" w:hAnsi="Times New Roman" w:cs="Times New Roman"/>
      <w:sz w:val="20"/>
      <w:szCs w:val="20"/>
    </w:rPr>
  </w:style>
  <w:style w:type="character" w:customStyle="1" w:styleId="FontStyle374">
    <w:name w:val="Font Style374"/>
    <w:uiPriority w:val="99"/>
    <w:rsid w:val="00AF2C19"/>
    <w:rPr>
      <w:rFonts w:ascii="Times New Roman" w:hAnsi="Times New Roman" w:cs="Times New Roman"/>
      <w:b/>
      <w:bCs/>
      <w:spacing w:val="-10"/>
      <w:sz w:val="22"/>
      <w:szCs w:val="22"/>
    </w:rPr>
  </w:style>
  <w:style w:type="paragraph" w:customStyle="1" w:styleId="Style30">
    <w:name w:val="Style30"/>
    <w:basedOn w:val="Normal"/>
    <w:uiPriority w:val="99"/>
    <w:rsid w:val="00AF2C1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F2C19"/>
    <w:rPr>
      <w:rFonts w:ascii="Times New Roman" w:hAnsi="Times New Roman" w:cs="Times New Roman"/>
      <w:smallCaps/>
      <w:sz w:val="16"/>
      <w:szCs w:val="16"/>
    </w:rPr>
  </w:style>
  <w:style w:type="paragraph" w:customStyle="1" w:styleId="Style93">
    <w:name w:val="Style93"/>
    <w:basedOn w:val="Normal"/>
    <w:uiPriority w:val="99"/>
    <w:rsid w:val="00AF2C1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F2C1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AF2C1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AF2C19"/>
    <w:rPr>
      <w:u w:val="single"/>
    </w:rPr>
  </w:style>
  <w:style w:type="character" w:customStyle="1" w:styleId="SmalltextCharCharCharChar0">
    <w:name w:val="Small text Char Char Char Char"/>
    <w:rsid w:val="00AF2C19"/>
    <w:rPr>
      <w:sz w:val="16"/>
      <w:szCs w:val="24"/>
      <w:lang w:val="en-US" w:eastAsia="en-US" w:bidi="ar-SA"/>
    </w:rPr>
  </w:style>
  <w:style w:type="paragraph" w:customStyle="1" w:styleId="boldcitation">
    <w:name w:val="bold citation"/>
    <w:basedOn w:val="Normal"/>
    <w:rsid w:val="00AF2C19"/>
    <w:rPr>
      <w:rFonts w:ascii="Arial" w:eastAsia="Times New Roman" w:hAnsi="Arial"/>
      <w:b/>
      <w:sz w:val="28"/>
      <w:u w:val="thick"/>
    </w:rPr>
  </w:style>
  <w:style w:type="character" w:customStyle="1" w:styleId="underlinecardChar">
    <w:name w:val="underline card Char"/>
    <w:rsid w:val="00AF2C19"/>
    <w:rPr>
      <w:rFonts w:ascii="Arial" w:hAnsi="Arial"/>
      <w:noProof w:val="0"/>
      <w:sz w:val="18"/>
      <w:szCs w:val="24"/>
      <w:u w:val="single"/>
      <w:lang w:val="en-US" w:eastAsia="en-US" w:bidi="ar-SA"/>
    </w:rPr>
  </w:style>
  <w:style w:type="character" w:customStyle="1" w:styleId="CardsCharCharChar">
    <w:name w:val="Cards Char Char Char"/>
    <w:rsid w:val="00AF2C19"/>
    <w:rPr>
      <w:szCs w:val="24"/>
      <w:lang w:val="en-US" w:eastAsia="en-US" w:bidi="ar-SA"/>
    </w:rPr>
  </w:style>
  <w:style w:type="character" w:customStyle="1" w:styleId="HiddenBlockHeaderChar">
    <w:name w:val="Hidden Block Header Char"/>
    <w:link w:val="HiddenBlockHeader"/>
    <w:rsid w:val="00AF2C19"/>
    <w:rPr>
      <w:rFonts w:ascii="Times New Roman" w:eastAsia="Times New Roman" w:hAnsi="Times New Roman" w:cs="Courier New"/>
      <w:b/>
      <w:bCs/>
      <w:sz w:val="28"/>
    </w:rPr>
  </w:style>
  <w:style w:type="paragraph" w:customStyle="1" w:styleId="NothingCharChar">
    <w:name w:val="Nothing Char Char"/>
    <w:link w:val="NothingCharCharChar"/>
    <w:rsid w:val="00AF2C19"/>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AF2C19"/>
    <w:rPr>
      <w:rFonts w:ascii="Times New Roman" w:eastAsia="MS Mincho" w:hAnsi="Times New Roman" w:cs="Times New Roman"/>
      <w:sz w:val="24"/>
      <w:szCs w:val="24"/>
    </w:rPr>
  </w:style>
  <w:style w:type="character" w:customStyle="1" w:styleId="CardsCharChar">
    <w:name w:val="Cards Char Char"/>
    <w:rsid w:val="00AF2C19"/>
    <w:rPr>
      <w:szCs w:val="24"/>
      <w:lang w:val="en-US" w:eastAsia="en-US" w:bidi="ar-SA"/>
    </w:rPr>
  </w:style>
  <w:style w:type="character" w:customStyle="1" w:styleId="CardsCharCharCharChar">
    <w:name w:val="Cards Char Char Char Char"/>
    <w:rsid w:val="00AF2C19"/>
    <w:rPr>
      <w:szCs w:val="24"/>
      <w:lang w:val="en-US" w:eastAsia="en-US" w:bidi="ar-SA"/>
    </w:rPr>
  </w:style>
  <w:style w:type="character" w:customStyle="1" w:styleId="BlockHeadingsCharChar">
    <w:name w:val="Block Headings Char Char"/>
    <w:rsid w:val="00AF2C19"/>
    <w:rPr>
      <w:b/>
      <w:sz w:val="36"/>
      <w:szCs w:val="24"/>
      <w:u w:val="single"/>
      <w:lang w:val="en-US" w:eastAsia="en-US" w:bidi="ar-SA"/>
    </w:rPr>
  </w:style>
  <w:style w:type="character" w:customStyle="1" w:styleId="NothingChar1">
    <w:name w:val="Nothing Char1"/>
    <w:rsid w:val="00AF2C19"/>
    <w:rPr>
      <w:szCs w:val="24"/>
      <w:lang w:val="en-US" w:eastAsia="en-US" w:bidi="ar-SA"/>
    </w:rPr>
  </w:style>
  <w:style w:type="paragraph" w:customStyle="1" w:styleId="bloctitles">
    <w:name w:val="bloc titles"/>
    <w:basedOn w:val="Heading1"/>
    <w:next w:val="Normal"/>
    <w:link w:val="bloctitlesChar"/>
    <w:autoRedefine/>
    <w:rsid w:val="00AF2C1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AF2C1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AF2C1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AF2C19"/>
  </w:style>
  <w:style w:type="character" w:customStyle="1" w:styleId="RegularChar">
    <w:name w:val="Regular Char"/>
    <w:link w:val="Regular"/>
    <w:rsid w:val="00AF2C19"/>
    <w:rPr>
      <w:rFonts w:ascii="Garamond" w:eastAsia="Times New Roman" w:hAnsi="Garamond" w:cs="Arial"/>
      <w:bCs/>
      <w:kern w:val="20"/>
      <w:sz w:val="20"/>
      <w:szCs w:val="32"/>
    </w:rPr>
  </w:style>
  <w:style w:type="character" w:customStyle="1" w:styleId="StyleTimesNewRoman">
    <w:name w:val="Style Times New Roman"/>
    <w:rsid w:val="00AF2C19"/>
    <w:rPr>
      <w:rFonts w:ascii="Garamond" w:hAnsi="Garamond"/>
    </w:rPr>
  </w:style>
  <w:style w:type="paragraph" w:customStyle="1" w:styleId="INDENTEDPARAGRAPH">
    <w:name w:val="INDENTED PARAGRAPH"/>
    <w:rsid w:val="00AF2C19"/>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AF2C19"/>
    <w:rPr>
      <w:rFonts w:cs="Arial"/>
      <w:bCs/>
      <w:caps/>
      <w:color w:val="FFFFFF"/>
      <w:sz w:val="2"/>
      <w:szCs w:val="2"/>
      <w:lang w:val="en-US" w:eastAsia="en-US" w:bidi="ar-SA"/>
    </w:rPr>
  </w:style>
  <w:style w:type="paragraph" w:customStyle="1" w:styleId="Numbering">
    <w:name w:val="Numbering"/>
    <w:basedOn w:val="Normal"/>
    <w:next w:val="Normal"/>
    <w:rsid w:val="00AF2C19"/>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AF2C1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AF2C19"/>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AF2C19"/>
    <w:pPr>
      <w:numPr>
        <w:numId w:val="6"/>
      </w:numPr>
    </w:pPr>
  </w:style>
  <w:style w:type="paragraph" w:customStyle="1" w:styleId="Lettering">
    <w:name w:val="Lettering"/>
    <w:basedOn w:val="Numbering"/>
    <w:next w:val="Normal"/>
    <w:rsid w:val="00AF2C19"/>
    <w:pPr>
      <w:numPr>
        <w:numId w:val="4"/>
      </w:numPr>
    </w:pPr>
    <w:rPr>
      <w:szCs w:val="22"/>
    </w:rPr>
  </w:style>
  <w:style w:type="paragraph" w:customStyle="1" w:styleId="FileName">
    <w:name w:val="File Name"/>
    <w:basedOn w:val="Normal"/>
    <w:next w:val="Normal"/>
    <w:rsid w:val="00AF2C19"/>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AF2C1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AF2C19"/>
    <w:pPr>
      <w:numPr>
        <w:numId w:val="7"/>
      </w:numPr>
      <w:tabs>
        <w:tab w:val="num" w:pos="360"/>
      </w:tabs>
      <w:ind w:left="360"/>
    </w:pPr>
  </w:style>
  <w:style w:type="paragraph" w:customStyle="1" w:styleId="CardContinued1">
    <w:name w:val="Card Continued 1"/>
    <w:basedOn w:val="Normal"/>
    <w:next w:val="Normal"/>
    <w:rsid w:val="00AF2C19"/>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AF2C19"/>
    <w:pPr>
      <w:numPr>
        <w:numId w:val="0"/>
      </w:numPr>
      <w:spacing w:before="0" w:after="120"/>
      <w:jc w:val="left"/>
    </w:pPr>
  </w:style>
  <w:style w:type="paragraph" w:customStyle="1" w:styleId="Clearformatting0">
    <w:name w:val="Clear formatting"/>
    <w:basedOn w:val="Normal"/>
    <w:rsid w:val="00AF2C1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AF2C19"/>
  </w:style>
  <w:style w:type="paragraph" w:customStyle="1" w:styleId="SmallCardText">
    <w:name w:val="Small Card Text"/>
    <w:rsid w:val="00AF2C1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F2C19"/>
    <w:rPr>
      <w:sz w:val="16"/>
      <w:szCs w:val="16"/>
      <w:lang w:val="en-US" w:eastAsia="en-US" w:bidi="ar-SA"/>
    </w:rPr>
  </w:style>
  <w:style w:type="paragraph" w:customStyle="1" w:styleId="TAGFONT">
    <w:name w:val="TAG FONT"/>
    <w:basedOn w:val="Normal"/>
    <w:autoRedefine/>
    <w:rsid w:val="00AF2C19"/>
    <w:rPr>
      <w:rFonts w:eastAsia="Times New Roman"/>
      <w:sz w:val="24"/>
    </w:rPr>
  </w:style>
  <w:style w:type="character" w:customStyle="1" w:styleId="mainarttxt">
    <w:name w:val="mainarttxt"/>
    <w:basedOn w:val="DefaultParagraphFont"/>
    <w:rsid w:val="00AF2C19"/>
  </w:style>
  <w:style w:type="paragraph" w:customStyle="1" w:styleId="TagChar1CharCharCharChar">
    <w:name w:val="Tag Char1 Char Char Char Char"/>
    <w:basedOn w:val="Normal"/>
    <w:rsid w:val="00AF2C1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F2C19"/>
    <w:rPr>
      <w:sz w:val="20"/>
    </w:rPr>
  </w:style>
  <w:style w:type="character" w:customStyle="1" w:styleId="highlightChar">
    <w:name w:val="highlight Char"/>
    <w:rsid w:val="00AF2C1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AF2C19"/>
    <w:rPr>
      <w:rFonts w:eastAsia="Batang" w:cs="Arial"/>
      <w:b/>
      <w:bCs/>
      <w:iCs/>
      <w:sz w:val="24"/>
      <w:szCs w:val="28"/>
      <w:lang w:val="en-US" w:eastAsia="en-US" w:bidi="ar-SA"/>
    </w:rPr>
  </w:style>
  <w:style w:type="paragraph" w:customStyle="1" w:styleId="formfldssel">
    <w:name w:val="formfldssel"/>
    <w:basedOn w:val="Normal"/>
    <w:rsid w:val="00AF2C1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AF2C1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F2C1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AF2C19"/>
  </w:style>
  <w:style w:type="character" w:customStyle="1" w:styleId="StyleCardTextUnderline3Char">
    <w:name w:val="Style Card Text + Underline3 Char"/>
    <w:rsid w:val="00AF2C19"/>
    <w:rPr>
      <w:rFonts w:eastAsia="SimSun"/>
      <w:szCs w:val="24"/>
      <w:u w:val="thick"/>
      <w:lang w:val="en-US" w:eastAsia="zh-CN" w:bidi="ar-SA"/>
    </w:rPr>
  </w:style>
  <w:style w:type="character" w:customStyle="1" w:styleId="BoldandUnderlineChar1Char2CharChar">
    <w:name w:val="Bold and Underline Char1 Char2 Char Char"/>
    <w:rsid w:val="00AF2C19"/>
    <w:rPr>
      <w:b/>
      <w:noProof w:val="0"/>
      <w:szCs w:val="24"/>
      <w:u w:val="single"/>
      <w:lang w:val="en-US" w:eastAsia="en-US" w:bidi="ar-SA"/>
    </w:rPr>
  </w:style>
  <w:style w:type="character" w:customStyle="1" w:styleId="UnderlineChar1Char1">
    <w:name w:val="Underline Char1 Char1"/>
    <w:rsid w:val="00AF2C19"/>
    <w:rPr>
      <w:noProof w:val="0"/>
      <w:szCs w:val="24"/>
      <w:u w:val="single"/>
      <w:lang w:val="en-US" w:eastAsia="en-US" w:bidi="ar-SA"/>
    </w:rPr>
  </w:style>
  <w:style w:type="paragraph" w:customStyle="1" w:styleId="Underlinestyle1">
    <w:name w:val="Underlinestyle"/>
    <w:basedOn w:val="Normal"/>
    <w:rsid w:val="00AF2C19"/>
    <w:pPr>
      <w:tabs>
        <w:tab w:val="left" w:pos="720"/>
      </w:tabs>
      <w:ind w:left="720"/>
    </w:pPr>
    <w:rPr>
      <w:rFonts w:eastAsia="Times New Roman"/>
      <w:szCs w:val="20"/>
      <w:u w:val="single"/>
    </w:rPr>
  </w:style>
  <w:style w:type="character" w:customStyle="1" w:styleId="featurecontentgray1">
    <w:name w:val="featurecontentgray1"/>
    <w:rsid w:val="00AF2C19"/>
    <w:rPr>
      <w:rFonts w:ascii="Arial" w:hAnsi="Arial" w:cs="Arial" w:hint="default"/>
      <w:color w:val="666666"/>
    </w:rPr>
  </w:style>
  <w:style w:type="character" w:customStyle="1" w:styleId="CardCharCharChar0">
    <w:name w:val="Card Char Char Char"/>
    <w:rsid w:val="00AF2C19"/>
    <w:rPr>
      <w:rFonts w:ascii="Book Antiqua" w:hAnsi="Book Antiqua"/>
      <w:szCs w:val="24"/>
      <w:lang w:val="en-US" w:eastAsia="en-US" w:bidi="ar-SA"/>
    </w:rPr>
  </w:style>
  <w:style w:type="character" w:customStyle="1" w:styleId="big1">
    <w:name w:val="big1"/>
    <w:rsid w:val="00AF2C19"/>
    <w:rPr>
      <w:sz w:val="28"/>
      <w:szCs w:val="28"/>
    </w:rPr>
  </w:style>
  <w:style w:type="character" w:customStyle="1" w:styleId="prodgeneral">
    <w:name w:val="prodgeneral"/>
    <w:basedOn w:val="DefaultParagraphFont"/>
    <w:rsid w:val="00AF2C19"/>
  </w:style>
  <w:style w:type="character" w:customStyle="1" w:styleId="StyleUnderlineChar0">
    <w:name w:val="Style Underline + Char"/>
    <w:rsid w:val="00AF2C19"/>
    <w:rPr>
      <w:rFonts w:eastAsia="SimSun" w:cs="Arial"/>
      <w:b/>
      <w:bCs/>
      <w:iCs/>
      <w:caps/>
      <w:sz w:val="24"/>
      <w:szCs w:val="24"/>
      <w:u w:val="single"/>
      <w:lang w:val="en-US" w:eastAsia="en-US" w:bidi="ar-SA"/>
    </w:rPr>
  </w:style>
  <w:style w:type="character" w:customStyle="1" w:styleId="StyleciteChar">
    <w:name w:val="Style cite + Char"/>
    <w:basedOn w:val="citeChar2"/>
    <w:rsid w:val="00AF2C1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F2C19"/>
    <w:rPr>
      <w:rFonts w:eastAsia="Times New Roman"/>
      <w:b/>
      <w:sz w:val="24"/>
    </w:rPr>
  </w:style>
  <w:style w:type="paragraph" w:customStyle="1" w:styleId="RepeatHeader">
    <w:name w:val="Repeat Header"/>
    <w:basedOn w:val="HeaderDebate"/>
    <w:rsid w:val="00AF2C19"/>
    <w:pPr>
      <w:outlineLvl w:val="1"/>
    </w:pPr>
    <w:rPr>
      <w:szCs w:val="48"/>
    </w:rPr>
  </w:style>
  <w:style w:type="character" w:customStyle="1" w:styleId="sectiontitle">
    <w:name w:val="sectiontitle"/>
    <w:basedOn w:val="DefaultParagraphFont"/>
    <w:rsid w:val="00AF2C19"/>
  </w:style>
  <w:style w:type="character" w:customStyle="1" w:styleId="sectionsubtitle">
    <w:name w:val="sectionsubtitle"/>
    <w:basedOn w:val="DefaultParagraphFont"/>
    <w:rsid w:val="00AF2C19"/>
  </w:style>
  <w:style w:type="character" w:customStyle="1" w:styleId="copyright">
    <w:name w:val="copyright"/>
    <w:basedOn w:val="DefaultParagraphFont"/>
    <w:rsid w:val="00AF2C19"/>
  </w:style>
  <w:style w:type="character" w:customStyle="1" w:styleId="EvidenceTag">
    <w:name w:val="Evidence Tag"/>
    <w:rsid w:val="00AF2C1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F2C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F2C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F2C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F2C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F2C19"/>
    <w:rPr>
      <w:rFonts w:eastAsia="Times New Roman"/>
      <w:sz w:val="16"/>
    </w:rPr>
  </w:style>
  <w:style w:type="paragraph" w:customStyle="1" w:styleId="citationunderline">
    <w:name w:val="citation/underline"/>
    <w:autoRedefine/>
    <w:rsid w:val="00AF2C19"/>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AF2C19"/>
  </w:style>
  <w:style w:type="character" w:customStyle="1" w:styleId="inside-head1">
    <w:name w:val="inside-head1"/>
    <w:rsid w:val="00AF2C19"/>
    <w:rPr>
      <w:rFonts w:ascii="Arial" w:hAnsi="Arial" w:cs="Arial" w:hint="default"/>
      <w:b/>
      <w:bCs/>
      <w:color w:val="000000"/>
      <w:spacing w:val="-15"/>
      <w:sz w:val="45"/>
      <w:szCs w:val="45"/>
    </w:rPr>
  </w:style>
  <w:style w:type="character" w:customStyle="1" w:styleId="datestamp1">
    <w:name w:val="datestamp1"/>
    <w:rsid w:val="00AF2C1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F2C1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F2C19"/>
  </w:style>
  <w:style w:type="paragraph" w:customStyle="1" w:styleId="links1">
    <w:name w:val="links1"/>
    <w:basedOn w:val="Normal"/>
    <w:rsid w:val="00AF2C19"/>
    <w:pPr>
      <w:spacing w:before="100" w:beforeAutospacing="1" w:after="100" w:afterAutospacing="1"/>
    </w:pPr>
    <w:rPr>
      <w:rFonts w:eastAsia="Times New Roman"/>
      <w:color w:val="FFFFFF"/>
      <w:sz w:val="16"/>
      <w:szCs w:val="16"/>
    </w:rPr>
  </w:style>
  <w:style w:type="paragraph" w:customStyle="1" w:styleId="endtext">
    <w:name w:val="endtext"/>
    <w:basedOn w:val="Normal"/>
    <w:rsid w:val="00AF2C1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AF2C19"/>
    <w:rPr>
      <w:rFonts w:ascii="Verdana" w:hAnsi="Verdana" w:hint="default"/>
      <w:b/>
      <w:bCs/>
      <w:sz w:val="32"/>
      <w:szCs w:val="32"/>
    </w:rPr>
  </w:style>
  <w:style w:type="character" w:customStyle="1" w:styleId="storydeck31">
    <w:name w:val="storydeck31"/>
    <w:rsid w:val="00AF2C19"/>
    <w:rPr>
      <w:rFonts w:ascii="Verdana" w:hAnsi="Verdana" w:hint="default"/>
      <w:i w:val="0"/>
      <w:iCs w:val="0"/>
      <w:sz w:val="21"/>
      <w:szCs w:val="21"/>
    </w:rPr>
  </w:style>
  <w:style w:type="character" w:customStyle="1" w:styleId="subtitle10">
    <w:name w:val="subtitle1"/>
    <w:rsid w:val="00AF2C19"/>
    <w:rPr>
      <w:rFonts w:ascii="Verdana" w:hAnsi="Verdana" w:hint="default"/>
      <w:b w:val="0"/>
      <w:bCs w:val="0"/>
      <w:vanish w:val="0"/>
      <w:webHidden w:val="0"/>
      <w:color w:val="484848"/>
      <w:sz w:val="14"/>
      <w:szCs w:val="14"/>
      <w:specVanish w:val="0"/>
    </w:rPr>
  </w:style>
  <w:style w:type="paragraph" w:customStyle="1" w:styleId="g">
    <w:name w:val="g"/>
    <w:basedOn w:val="Normal"/>
    <w:rsid w:val="00AF2C19"/>
    <w:pPr>
      <w:spacing w:before="240" w:after="240"/>
    </w:pPr>
    <w:rPr>
      <w:rFonts w:eastAsia="Times New Roman"/>
      <w:sz w:val="24"/>
    </w:rPr>
  </w:style>
  <w:style w:type="character" w:customStyle="1" w:styleId="clsbiolink">
    <w:name w:val="clsbiolink"/>
    <w:basedOn w:val="DefaultParagraphFont"/>
    <w:rsid w:val="00AF2C19"/>
  </w:style>
  <w:style w:type="character" w:customStyle="1" w:styleId="clssmaller">
    <w:name w:val="clssmaller"/>
    <w:basedOn w:val="DefaultParagraphFont"/>
    <w:rsid w:val="00AF2C19"/>
  </w:style>
  <w:style w:type="character" w:customStyle="1" w:styleId="sm1">
    <w:name w:val="sm1"/>
    <w:rsid w:val="00AF2C19"/>
    <w:rPr>
      <w:rFonts w:ascii="Verdana" w:hAnsi="Verdana" w:hint="default"/>
      <w:i w:val="0"/>
      <w:iCs w:val="0"/>
      <w:smallCaps w:val="0"/>
      <w:color w:val="000000"/>
      <w:sz w:val="17"/>
      <w:szCs w:val="17"/>
    </w:rPr>
  </w:style>
  <w:style w:type="character" w:customStyle="1" w:styleId="noindentChar">
    <w:name w:val="noindent Char"/>
    <w:rsid w:val="00AF2C19"/>
    <w:rPr>
      <w:rFonts w:ascii="Arial" w:hAnsi="Arial" w:cs="Arial"/>
      <w:sz w:val="24"/>
      <w:szCs w:val="24"/>
      <w:lang w:val="en-US" w:eastAsia="en-US" w:bidi="ar-SA"/>
    </w:rPr>
  </w:style>
  <w:style w:type="character" w:customStyle="1" w:styleId="SmallChar1">
    <w:name w:val="Small Char1"/>
    <w:rsid w:val="00AF2C19"/>
    <w:rPr>
      <w:sz w:val="16"/>
      <w:szCs w:val="24"/>
      <w:lang w:val="en-US" w:eastAsia="en-US" w:bidi="ar-SA"/>
    </w:rPr>
  </w:style>
  <w:style w:type="character" w:customStyle="1" w:styleId="fullcite0">
    <w:name w:val="fullcite"/>
    <w:basedOn w:val="DefaultParagraphFont"/>
    <w:rsid w:val="00AF2C19"/>
  </w:style>
  <w:style w:type="character" w:customStyle="1" w:styleId="Style9ptThickunderline">
    <w:name w:val="Style 9 pt Thick underline"/>
    <w:rsid w:val="00AF2C19"/>
    <w:rPr>
      <w:sz w:val="24"/>
      <w:u w:val="thick"/>
    </w:rPr>
  </w:style>
  <w:style w:type="paragraph" w:customStyle="1" w:styleId="Repeatheader0">
    <w:name w:val="Repeat header"/>
    <w:basedOn w:val="Normal"/>
    <w:autoRedefine/>
    <w:rsid w:val="00AF2C1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AF2C19"/>
    <w:rPr>
      <w:rFonts w:ascii="Times New Roman" w:hAnsi="Times New Roman" w:cs="Calibri"/>
      <w:sz w:val="16"/>
    </w:rPr>
  </w:style>
  <w:style w:type="character" w:customStyle="1" w:styleId="CardNotUnderlinedChar">
    <w:name w:val="Card Not Underlined Char"/>
    <w:rsid w:val="00AF2C19"/>
    <w:rPr>
      <w:sz w:val="16"/>
      <w:lang w:val="en-US" w:eastAsia="en-US" w:bidi="ar-SA"/>
    </w:rPr>
  </w:style>
  <w:style w:type="paragraph" w:customStyle="1" w:styleId="CardNotUnderlined3">
    <w:name w:val="Card Not Underlined 3"/>
    <w:basedOn w:val="CardNotUnderlined"/>
    <w:rsid w:val="00AF2C19"/>
    <w:rPr>
      <w:rFonts w:ascii="Times New Roman" w:hAnsi="Times New Roman" w:cs="Calibri"/>
    </w:rPr>
  </w:style>
  <w:style w:type="paragraph" w:customStyle="1" w:styleId="CardNotUnderlinedFinal">
    <w:name w:val="Card Not Underlined Final"/>
    <w:basedOn w:val="CardNotUnderlined3"/>
    <w:rsid w:val="00AF2C19"/>
    <w:rPr>
      <w:sz w:val="20"/>
    </w:rPr>
  </w:style>
  <w:style w:type="character" w:customStyle="1" w:styleId="tagChar3">
    <w:name w:val="tag Char3"/>
    <w:rsid w:val="00AF2C19"/>
    <w:rPr>
      <w:b/>
      <w:sz w:val="24"/>
      <w:szCs w:val="24"/>
      <w:lang w:val="en-US" w:eastAsia="en-US" w:bidi="ar-SA"/>
    </w:rPr>
  </w:style>
  <w:style w:type="character" w:customStyle="1" w:styleId="link-mailto">
    <w:name w:val="link-mailto"/>
    <w:basedOn w:val="DefaultParagraphFont"/>
    <w:rsid w:val="00AF2C19"/>
  </w:style>
  <w:style w:type="character" w:customStyle="1" w:styleId="StyleUnderlineUnderlineChar">
    <w:name w:val="Style Underline + Underline Char"/>
    <w:rsid w:val="00AF2C19"/>
    <w:rPr>
      <w:rFonts w:ascii="Trebuchet MS" w:hAnsi="Trebuchet MS"/>
      <w:szCs w:val="18"/>
      <w:u w:val="single"/>
      <w:lang w:val="en-US" w:eastAsia="en-US" w:bidi="ar-SA"/>
    </w:rPr>
  </w:style>
  <w:style w:type="paragraph" w:customStyle="1" w:styleId="formfld">
    <w:name w:val="formfld"/>
    <w:basedOn w:val="Normal"/>
    <w:rsid w:val="00AF2C1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AF2C19"/>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AF2C1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AF2C19"/>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AF2C1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AF2C19"/>
    <w:rPr>
      <w:rFonts w:ascii="Times New Roman" w:eastAsia="Times New Roman" w:hAnsi="Times New Roman" w:cs="Times New Roman"/>
      <w:sz w:val="14"/>
      <w:szCs w:val="24"/>
    </w:rPr>
  </w:style>
  <w:style w:type="paragraph" w:customStyle="1" w:styleId="ReadingCites">
    <w:name w:val="Reading Cites"/>
    <w:basedOn w:val="Normal"/>
    <w:link w:val="ReadingCitesChar"/>
    <w:rsid w:val="00AF2C19"/>
    <w:rPr>
      <w:rFonts w:eastAsia="Times New Roman"/>
      <w:b/>
      <w:sz w:val="20"/>
      <w:szCs w:val="20"/>
    </w:rPr>
  </w:style>
  <w:style w:type="character" w:customStyle="1" w:styleId="ReadingCitesChar">
    <w:name w:val="Reading Cites Char"/>
    <w:link w:val="ReadingCites"/>
    <w:rsid w:val="00AF2C19"/>
    <w:rPr>
      <w:rFonts w:ascii="Times New Roman" w:eastAsia="Times New Roman" w:hAnsi="Times New Roman" w:cs="Times New Roman"/>
      <w:b/>
      <w:sz w:val="20"/>
      <w:szCs w:val="20"/>
    </w:rPr>
  </w:style>
  <w:style w:type="paragraph" w:customStyle="1" w:styleId="ContentsHeading">
    <w:name w:val="Contents Heading"/>
    <w:basedOn w:val="Heading1"/>
    <w:next w:val="Normal"/>
    <w:rsid w:val="00AF2C1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AF2C19"/>
    <w:pPr>
      <w:spacing w:before="100" w:beforeAutospacing="1" w:after="100" w:afterAutospacing="1"/>
    </w:pPr>
    <w:rPr>
      <w:rFonts w:eastAsia="Times New Roman"/>
      <w:sz w:val="20"/>
    </w:rPr>
  </w:style>
  <w:style w:type="character" w:customStyle="1" w:styleId="CharacterStyle8">
    <w:name w:val="Character Style 8"/>
    <w:rsid w:val="00AF2C19"/>
    <w:rPr>
      <w:sz w:val="22"/>
      <w:szCs w:val="22"/>
    </w:rPr>
  </w:style>
  <w:style w:type="paragraph" w:customStyle="1" w:styleId="Style110">
    <w:name w:val="Style 11"/>
    <w:rsid w:val="00AF2C1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AF2C1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AF2C19"/>
    <w:rPr>
      <w:b/>
      <w:sz w:val="24"/>
    </w:rPr>
  </w:style>
  <w:style w:type="character" w:customStyle="1" w:styleId="CardText1CharChar">
    <w:name w:val="Card Text 1 Char Char"/>
    <w:rsid w:val="00AF2C19"/>
    <w:rPr>
      <w:rFonts w:ascii="Arial Narrow" w:hAnsi="Arial Narrow"/>
      <w:color w:val="000000"/>
      <w:sz w:val="22"/>
      <w:szCs w:val="22"/>
      <w:u w:val="single"/>
      <w:lang w:val="en-US" w:eastAsia="en-US" w:bidi="ar-SA"/>
    </w:rPr>
  </w:style>
  <w:style w:type="character" w:customStyle="1" w:styleId="CardText1Char1">
    <w:name w:val="Card Text 1 Char1"/>
    <w:rsid w:val="00AF2C19"/>
    <w:rPr>
      <w:rFonts w:ascii="Arial Narrow" w:hAnsi="Arial Narrow"/>
      <w:color w:val="000000"/>
      <w:sz w:val="22"/>
      <w:szCs w:val="22"/>
      <w:u w:val="single"/>
      <w:lang w:val="en-US" w:eastAsia="en-US" w:bidi="ar-SA"/>
    </w:rPr>
  </w:style>
  <w:style w:type="paragraph" w:customStyle="1" w:styleId="Style70">
    <w:name w:val="Style 7"/>
    <w:rsid w:val="00AF2C19"/>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AF2C1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AF2C1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F2C19"/>
  </w:style>
  <w:style w:type="paragraph" w:customStyle="1" w:styleId="Header1">
    <w:name w:val="Header1"/>
    <w:aliases w:val="Header Char Char,Header Char Char Char Char Char Char Char Cha,Char Char Char Cha"/>
    <w:basedOn w:val="Heading1"/>
    <w:next w:val="Heading1"/>
    <w:qFormat/>
    <w:rsid w:val="00AF2C1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AF2C19"/>
    <w:rPr>
      <w:b/>
      <w:bCs/>
      <w:color w:val="695B54"/>
    </w:rPr>
  </w:style>
  <w:style w:type="paragraph" w:customStyle="1" w:styleId="Heading11">
    <w:name w:val="Heading 11"/>
    <w:basedOn w:val="Normal"/>
    <w:next w:val="Normal"/>
    <w:rsid w:val="00AF2C19"/>
    <w:pPr>
      <w:keepNext/>
      <w:widowControl w:val="0"/>
      <w:suppressAutoHyphens/>
      <w:jc w:val="center"/>
    </w:pPr>
    <w:rPr>
      <w:rFonts w:eastAsia="Tahoma"/>
      <w:b/>
      <w:sz w:val="48"/>
      <w:szCs w:val="32"/>
      <w:u w:val="single"/>
    </w:rPr>
  </w:style>
  <w:style w:type="paragraph" w:customStyle="1" w:styleId="TextHeading">
    <w:name w:val="Text Heading"/>
    <w:basedOn w:val="Heading3"/>
    <w:rsid w:val="00AF2C19"/>
    <w:pPr>
      <w:keepLines w:val="0"/>
      <w:pageBreakBefore w:val="0"/>
      <w:spacing w:before="0"/>
      <w:jc w:val="left"/>
    </w:pPr>
    <w:rPr>
      <w:rFonts w:eastAsia="Times New Roman" w:cs="Arial"/>
      <w:bCs/>
      <w:sz w:val="22"/>
      <w:szCs w:val="26"/>
    </w:rPr>
  </w:style>
  <w:style w:type="character" w:customStyle="1" w:styleId="TextHeadingChar">
    <w:name w:val="Text Heading Char"/>
    <w:rsid w:val="00AF2C19"/>
    <w:rPr>
      <w:rFonts w:cs="Arial"/>
      <w:b/>
      <w:bCs/>
      <w:sz w:val="22"/>
      <w:szCs w:val="26"/>
      <w:u w:val="single"/>
      <w:lang w:val="en-US" w:eastAsia="en-US" w:bidi="ar-SA"/>
    </w:rPr>
  </w:style>
  <w:style w:type="character" w:customStyle="1" w:styleId="FootnoteCharacters">
    <w:name w:val="Footnote Characters"/>
    <w:rsid w:val="00AF2C19"/>
    <w:rPr>
      <w:vertAlign w:val="superscript"/>
    </w:rPr>
  </w:style>
  <w:style w:type="paragraph" w:customStyle="1" w:styleId="StyleHeading1BlockTitleHeading1Char1ALEXHeadingBrief-He2">
    <w:name w:val="Style Heading 1Block TitleHeading 1 Char1ALEXHeadingBrief - He...2"/>
    <w:basedOn w:val="Heading1"/>
    <w:autoRedefine/>
    <w:rsid w:val="00AF2C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F2C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AF2C1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AF2C19"/>
    <w:rPr>
      <w:rFonts w:ascii="Arial" w:eastAsia="Times New Roman" w:hAnsi="Arial"/>
      <w:smallCaps/>
    </w:rPr>
  </w:style>
  <w:style w:type="paragraph" w:customStyle="1" w:styleId="DebateBody">
    <w:name w:val="Debate Body"/>
    <w:basedOn w:val="Normal"/>
    <w:qFormat/>
    <w:rsid w:val="00AF2C19"/>
    <w:rPr>
      <w:rFonts w:ascii="Cambria" w:eastAsia="Cambria" w:hAnsi="Cambria"/>
      <w:b/>
      <w:caps/>
      <w:sz w:val="24"/>
    </w:rPr>
  </w:style>
  <w:style w:type="paragraph" w:customStyle="1" w:styleId="StyleDebateBodyBefore12pt">
    <w:name w:val="Style Debate Body + Before:  12 pt"/>
    <w:basedOn w:val="Normal"/>
    <w:next w:val="Normal"/>
    <w:rsid w:val="00AF2C19"/>
    <w:pPr>
      <w:spacing w:before="240"/>
    </w:pPr>
    <w:rPr>
      <w:rFonts w:eastAsia="Times New Roman"/>
      <w:bCs/>
      <w:sz w:val="20"/>
      <w:szCs w:val="20"/>
    </w:rPr>
  </w:style>
  <w:style w:type="paragraph" w:customStyle="1" w:styleId="StyleDebateBodyBefore12pt1">
    <w:name w:val="Style Debate Body + Before:  12 pt1"/>
    <w:basedOn w:val="Normal"/>
    <w:rsid w:val="00AF2C19"/>
    <w:pPr>
      <w:spacing w:before="240"/>
    </w:pPr>
    <w:rPr>
      <w:rFonts w:eastAsia="Times New Roman"/>
      <w:bCs/>
      <w:sz w:val="20"/>
      <w:szCs w:val="20"/>
    </w:rPr>
  </w:style>
  <w:style w:type="character" w:customStyle="1" w:styleId="10ptnotbold">
    <w:name w:val="10ptnotbold"/>
    <w:rsid w:val="00AF2C19"/>
    <w:rPr>
      <w:sz w:val="20"/>
    </w:rPr>
  </w:style>
  <w:style w:type="paragraph" w:customStyle="1" w:styleId="PageNumber11">
    <w:name w:val="Page Number11"/>
    <w:basedOn w:val="Normal"/>
    <w:next w:val="Normal"/>
    <w:rsid w:val="00AF2C19"/>
    <w:rPr>
      <w:rFonts w:eastAsia="Times New Roman"/>
      <w:sz w:val="20"/>
    </w:rPr>
  </w:style>
  <w:style w:type="character" w:customStyle="1" w:styleId="Heading2CharCharCharCharCharCharCharCharCharCharCharCharCharChar1">
    <w:name w:val="Heading 2 Char Char Char Char Char Char Char Char Char Char Char Char Char Char1"/>
    <w:rsid w:val="00AF2C19"/>
    <w:rPr>
      <w:rFonts w:eastAsia="SimSun" w:cs="Arial"/>
      <w:b/>
      <w:bCs/>
      <w:iCs/>
      <w:sz w:val="24"/>
      <w:szCs w:val="28"/>
      <w:lang w:val="en-US" w:eastAsia="zh-CN" w:bidi="ar-SA"/>
    </w:rPr>
  </w:style>
  <w:style w:type="character" w:customStyle="1" w:styleId="Char31">
    <w:name w:val="Char31"/>
    <w:rsid w:val="00AF2C19"/>
    <w:rPr>
      <w:rFonts w:cs="Arial"/>
      <w:bCs/>
      <w:u w:val="thick"/>
      <w:lang w:val="en-US" w:eastAsia="en-US" w:bidi="ar-SA"/>
    </w:rPr>
  </w:style>
  <w:style w:type="paragraph" w:customStyle="1" w:styleId="StyleHeading1Centered">
    <w:name w:val="Style Heading 1 + Centered"/>
    <w:basedOn w:val="Heading1"/>
    <w:rsid w:val="00AF2C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AF2C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AF2C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AF2C19"/>
    <w:pPr>
      <w:spacing w:before="120"/>
    </w:pPr>
    <w:rPr>
      <w:rFonts w:eastAsia="Times New Roman"/>
      <w:sz w:val="20"/>
    </w:rPr>
  </w:style>
  <w:style w:type="character" w:customStyle="1" w:styleId="underliningChar0">
    <w:name w:val="underlining Char"/>
    <w:rsid w:val="00AF2C19"/>
    <w:rPr>
      <w:b/>
      <w:szCs w:val="24"/>
      <w:u w:val="single"/>
      <w:lang w:val="en-US" w:eastAsia="en-US" w:bidi="ar-SA"/>
    </w:rPr>
  </w:style>
  <w:style w:type="character" w:customStyle="1" w:styleId="notreadChar">
    <w:name w:val="not read Char"/>
    <w:rsid w:val="00AF2C19"/>
    <w:rPr>
      <w:sz w:val="18"/>
      <w:szCs w:val="24"/>
      <w:lang w:val="en-US" w:eastAsia="en-US" w:bidi="ar-SA"/>
    </w:rPr>
  </w:style>
  <w:style w:type="paragraph" w:customStyle="1" w:styleId="StyleStrong10ptNotBold">
    <w:name w:val="Style Strong + 10 pt Not Bold"/>
    <w:basedOn w:val="Normal"/>
    <w:autoRedefine/>
    <w:rsid w:val="00AF2C19"/>
    <w:pPr>
      <w:ind w:left="720" w:hanging="360"/>
    </w:pPr>
    <w:rPr>
      <w:rFonts w:eastAsia="Times New Roman"/>
      <w:sz w:val="26"/>
      <w:szCs w:val="26"/>
    </w:rPr>
  </w:style>
  <w:style w:type="character" w:customStyle="1" w:styleId="prbodytext1">
    <w:name w:val="pr_bodytext1"/>
    <w:rsid w:val="00AF2C19"/>
    <w:rPr>
      <w:rFonts w:ascii="Arial" w:hAnsi="Arial" w:cs="Arial" w:hint="default"/>
      <w:sz w:val="20"/>
      <w:szCs w:val="20"/>
    </w:rPr>
  </w:style>
  <w:style w:type="character" w:customStyle="1" w:styleId="smallCharChar">
    <w:name w:val="small Char Char"/>
    <w:rsid w:val="00AF2C19"/>
    <w:rPr>
      <w:rFonts w:ascii="Times New Roman" w:eastAsia="Times New Roman" w:hAnsi="Times New Roman" w:cs="Times New Roman"/>
      <w:sz w:val="12"/>
      <w:szCs w:val="16"/>
    </w:rPr>
  </w:style>
  <w:style w:type="character" w:customStyle="1" w:styleId="Undlerine">
    <w:name w:val="Undlerine"/>
    <w:qFormat/>
    <w:rsid w:val="00AF2C19"/>
    <w:rPr>
      <w:rFonts w:ascii="Times New Roman" w:hAnsi="Times New Roman"/>
      <w:w w:val="110"/>
      <w:sz w:val="20"/>
      <w:szCs w:val="20"/>
      <w:u w:val="single"/>
      <w:bdr w:val="none" w:sz="0" w:space="0" w:color="auto"/>
      <w:lang w:bidi="he-IL"/>
    </w:rPr>
  </w:style>
  <w:style w:type="character" w:customStyle="1" w:styleId="Aunderline1">
    <w:name w:val="Aunderline"/>
    <w:qFormat/>
    <w:rsid w:val="00AF2C19"/>
    <w:rPr>
      <w:rFonts w:ascii="Times New Roman" w:hAnsi="Times New Roman"/>
      <w:sz w:val="20"/>
      <w:u w:val="single"/>
    </w:rPr>
  </w:style>
  <w:style w:type="paragraph" w:customStyle="1" w:styleId="NormalUnderline0">
    <w:name w:val="Normal + Underline"/>
    <w:basedOn w:val="Normal"/>
    <w:link w:val="NormalUnderlineChar0"/>
    <w:rsid w:val="00AF2C19"/>
    <w:pPr>
      <w:ind w:left="720"/>
    </w:pPr>
    <w:rPr>
      <w:rFonts w:eastAsia="Times New Roman"/>
      <w:b/>
      <w:sz w:val="20"/>
      <w:u w:val="single"/>
      <w:lang w:val="x-none" w:eastAsia="x-none"/>
    </w:rPr>
  </w:style>
  <w:style w:type="character" w:customStyle="1" w:styleId="NormalUnderlineChar0">
    <w:name w:val="Normal + Underline Char"/>
    <w:link w:val="NormalUnderline0"/>
    <w:rsid w:val="00AF2C19"/>
    <w:rPr>
      <w:rFonts w:ascii="Times New Roman" w:eastAsia="Times New Roman" w:hAnsi="Times New Roman" w:cs="Times New Roman"/>
      <w:b/>
      <w:sz w:val="20"/>
      <w:u w:val="single"/>
      <w:lang w:val="x-none" w:eastAsia="x-none"/>
    </w:rPr>
  </w:style>
  <w:style w:type="character" w:customStyle="1" w:styleId="Boxes">
    <w:name w:val="Boxes"/>
    <w:qFormat/>
    <w:rsid w:val="00AF2C19"/>
    <w:rPr>
      <w:rFonts w:ascii="Times New Roman" w:hAnsi="Times New Roman"/>
      <w:sz w:val="20"/>
      <w:u w:val="single"/>
      <w:bdr w:val="single" w:sz="4" w:space="0" w:color="auto"/>
    </w:rPr>
  </w:style>
  <w:style w:type="character" w:customStyle="1" w:styleId="tim">
    <w:name w:val="tim"/>
    <w:qFormat/>
    <w:rsid w:val="00AF2C19"/>
    <w:rPr>
      <w:rFonts w:ascii="Times New Roman" w:hAnsi="Times New Roman"/>
      <w:sz w:val="20"/>
      <w:u w:val="single"/>
    </w:rPr>
  </w:style>
  <w:style w:type="character" w:customStyle="1" w:styleId="hl">
    <w:name w:val="hl"/>
    <w:basedOn w:val="DefaultParagraphFont"/>
    <w:rsid w:val="00AF2C19"/>
  </w:style>
  <w:style w:type="character" w:customStyle="1" w:styleId="clock1">
    <w:name w:val="clock1"/>
    <w:rsid w:val="00AF2C19"/>
    <w:rPr>
      <w:color w:val="B51B1B"/>
    </w:rPr>
  </w:style>
  <w:style w:type="character" w:customStyle="1" w:styleId="smallChar10">
    <w:name w:val="small Char1"/>
    <w:rsid w:val="00AF2C19"/>
    <w:rPr>
      <w:sz w:val="12"/>
      <w:szCs w:val="16"/>
      <w:lang w:val="en-US" w:eastAsia="en-US" w:bidi="ar-SA"/>
    </w:rPr>
  </w:style>
  <w:style w:type="character" w:customStyle="1" w:styleId="SmallCardsCharChar">
    <w:name w:val="Small Cards Char Char"/>
    <w:rsid w:val="00AF2C19"/>
    <w:rPr>
      <w:sz w:val="14"/>
      <w:szCs w:val="24"/>
      <w:lang w:val="en-US" w:eastAsia="en-US" w:bidi="ar-SA"/>
    </w:rPr>
  </w:style>
  <w:style w:type="paragraph" w:customStyle="1" w:styleId="NormalCards">
    <w:name w:val="Normal Cards"/>
    <w:basedOn w:val="Normal"/>
    <w:rsid w:val="00AF2C19"/>
    <w:pPr>
      <w:ind w:left="288"/>
    </w:pPr>
    <w:rPr>
      <w:rFonts w:eastAsia="Times New Roman"/>
      <w:sz w:val="20"/>
    </w:rPr>
  </w:style>
  <w:style w:type="character" w:customStyle="1" w:styleId="iniciales">
    <w:name w:val="iniciales"/>
    <w:basedOn w:val="DefaultParagraphFont"/>
    <w:rsid w:val="00AF2C19"/>
  </w:style>
  <w:style w:type="character" w:customStyle="1" w:styleId="Style10ptBoldUnderline">
    <w:name w:val="Style 10 pt Bold Underline"/>
    <w:rsid w:val="00AF2C19"/>
    <w:rPr>
      <w:b/>
      <w:bCs/>
      <w:sz w:val="20"/>
      <w:u w:val="single"/>
    </w:rPr>
  </w:style>
  <w:style w:type="paragraph" w:customStyle="1" w:styleId="outdent">
    <w:name w:val="outdent"/>
    <w:basedOn w:val="Normal"/>
    <w:rsid w:val="00AF2C1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F2C19"/>
    <w:pPr>
      <w:spacing w:before="100" w:beforeAutospacing="1" w:after="100" w:afterAutospacing="1"/>
    </w:pPr>
    <w:rPr>
      <w:rFonts w:eastAsia="Times New Roman"/>
      <w:sz w:val="24"/>
    </w:rPr>
  </w:style>
  <w:style w:type="paragraph" w:customStyle="1" w:styleId="separator">
    <w:name w:val="separator"/>
    <w:basedOn w:val="Normal"/>
    <w:rsid w:val="00AF2C19"/>
    <w:pPr>
      <w:spacing w:before="100" w:beforeAutospacing="1" w:after="100" w:afterAutospacing="1"/>
    </w:pPr>
    <w:rPr>
      <w:rFonts w:eastAsia="Times New Roman"/>
      <w:sz w:val="24"/>
    </w:rPr>
  </w:style>
  <w:style w:type="paragraph" w:customStyle="1" w:styleId="bulletfollow">
    <w:name w:val="bulletfollow"/>
    <w:basedOn w:val="Normal"/>
    <w:rsid w:val="00AF2C19"/>
    <w:pPr>
      <w:spacing w:before="100" w:beforeAutospacing="1" w:after="100" w:afterAutospacing="1"/>
    </w:pPr>
    <w:rPr>
      <w:rFonts w:eastAsia="Times New Roman"/>
      <w:sz w:val="24"/>
    </w:rPr>
  </w:style>
  <w:style w:type="paragraph" w:customStyle="1" w:styleId="bulleted">
    <w:name w:val="bulleted"/>
    <w:basedOn w:val="Normal"/>
    <w:rsid w:val="00AF2C1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AF2C19"/>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AF2C19"/>
    <w:rPr>
      <w:rFonts w:ascii="Times New Roman" w:eastAsia="Times New Roman" w:hAnsi="Times New Roman" w:cs="Times New Roman"/>
      <w:strike/>
      <w:sz w:val="20"/>
      <w:szCs w:val="20"/>
    </w:rPr>
  </w:style>
  <w:style w:type="character" w:customStyle="1" w:styleId="UnderlineCardsCharChar">
    <w:name w:val="Underline Cards Char Char"/>
    <w:rsid w:val="00AF2C19"/>
    <w:rPr>
      <w:rFonts w:eastAsia="SimSun"/>
      <w:szCs w:val="24"/>
      <w:u w:val="thick"/>
      <w:lang w:val="en-US" w:eastAsia="en-US" w:bidi="ar-SA"/>
    </w:rPr>
  </w:style>
  <w:style w:type="character" w:customStyle="1" w:styleId="head">
    <w:name w:val="head"/>
    <w:basedOn w:val="DefaultParagraphFont"/>
    <w:rsid w:val="00AF2C19"/>
  </w:style>
  <w:style w:type="paragraph" w:customStyle="1" w:styleId="authorgroup">
    <w:name w:val="authorgroup"/>
    <w:basedOn w:val="Normal"/>
    <w:rsid w:val="00AF2C19"/>
    <w:pPr>
      <w:spacing w:before="100" w:beforeAutospacing="1" w:after="100" w:afterAutospacing="1"/>
    </w:pPr>
    <w:rPr>
      <w:rFonts w:eastAsia="Calibri"/>
      <w:sz w:val="24"/>
    </w:rPr>
  </w:style>
  <w:style w:type="paragraph" w:customStyle="1" w:styleId="affiliation1">
    <w:name w:val="affiliation1"/>
    <w:basedOn w:val="Normal"/>
    <w:rsid w:val="00AF2C19"/>
    <w:pPr>
      <w:spacing w:before="100" w:beforeAutospacing="1" w:after="100" w:afterAutospacing="1"/>
    </w:pPr>
    <w:rPr>
      <w:rFonts w:eastAsia="Calibri"/>
      <w:sz w:val="24"/>
    </w:rPr>
  </w:style>
  <w:style w:type="paragraph" w:customStyle="1" w:styleId="norm">
    <w:name w:val="norm"/>
    <w:basedOn w:val="Normal"/>
    <w:rsid w:val="00AF2C19"/>
    <w:pPr>
      <w:spacing w:before="100" w:beforeAutospacing="1" w:after="100" w:afterAutospacing="1"/>
    </w:pPr>
    <w:rPr>
      <w:rFonts w:eastAsia="Calibri"/>
      <w:sz w:val="24"/>
    </w:rPr>
  </w:style>
  <w:style w:type="character" w:customStyle="1" w:styleId="smallcapitals">
    <w:name w:val="smallcapitals"/>
    <w:basedOn w:val="DefaultParagraphFont"/>
    <w:rsid w:val="00AF2C19"/>
  </w:style>
  <w:style w:type="character" w:customStyle="1" w:styleId="number0">
    <w:name w:val="number"/>
    <w:basedOn w:val="DefaultParagraphFont"/>
    <w:rsid w:val="00AF2C19"/>
  </w:style>
  <w:style w:type="character" w:customStyle="1" w:styleId="swauthor">
    <w:name w:val="sw_author"/>
    <w:rsid w:val="00AF2C19"/>
  </w:style>
  <w:style w:type="character" w:customStyle="1" w:styleId="articlebody1">
    <w:name w:val="articlebody1"/>
    <w:rsid w:val="00AF2C19"/>
  </w:style>
  <w:style w:type="character" w:customStyle="1" w:styleId="small1">
    <w:name w:val="small1"/>
    <w:rsid w:val="00AF2C19"/>
  </w:style>
  <w:style w:type="paragraph" w:customStyle="1" w:styleId="AuthorDate2">
    <w:name w:val="Author/Date"/>
    <w:basedOn w:val="Normal"/>
    <w:link w:val="AuthorDateChar1"/>
    <w:rsid w:val="00AF2C19"/>
    <w:rPr>
      <w:rFonts w:eastAsia="Times New Roman"/>
      <w:b/>
      <w:sz w:val="24"/>
      <w:u w:val="single"/>
    </w:rPr>
  </w:style>
  <w:style w:type="character" w:customStyle="1" w:styleId="AuthorDateChar1">
    <w:name w:val="Author/Date Char1"/>
    <w:link w:val="AuthorDate2"/>
    <w:rsid w:val="00AF2C19"/>
    <w:rPr>
      <w:rFonts w:ascii="Times New Roman" w:eastAsia="Times New Roman" w:hAnsi="Times New Roman" w:cs="Times New Roman"/>
      <w:b/>
      <w:sz w:val="24"/>
      <w:u w:val="single"/>
    </w:rPr>
  </w:style>
  <w:style w:type="character" w:customStyle="1" w:styleId="Shortcite">
    <w:name w:val="Shortcite"/>
    <w:basedOn w:val="DefaultParagraphFont"/>
    <w:rsid w:val="00AF2C19"/>
    <w:rPr>
      <w:rFonts w:ascii="Times New Roman" w:hAnsi="Times New Roman"/>
      <w:b/>
      <w:bCs/>
      <w:sz w:val="20"/>
    </w:rPr>
  </w:style>
  <w:style w:type="character" w:customStyle="1" w:styleId="Longcite">
    <w:name w:val="Longcite"/>
    <w:basedOn w:val="DefaultParagraphFont"/>
    <w:rsid w:val="00AF2C19"/>
    <w:rPr>
      <w:sz w:val="16"/>
    </w:rPr>
  </w:style>
  <w:style w:type="paragraph" w:customStyle="1" w:styleId="analytic0">
    <w:name w:val="analytic"/>
    <w:basedOn w:val="Normal"/>
    <w:link w:val="analyticChar0"/>
    <w:uiPriority w:val="4"/>
    <w:qFormat/>
    <w:rsid w:val="00AF2C19"/>
    <w:pPr>
      <w:spacing w:before="120"/>
    </w:pPr>
    <w:rPr>
      <w:rFonts w:ascii="Arial" w:hAnsi="Arial"/>
      <w:b/>
      <w:sz w:val="20"/>
    </w:rPr>
  </w:style>
  <w:style w:type="character" w:customStyle="1" w:styleId="analyticChar0">
    <w:name w:val="analytic Char"/>
    <w:basedOn w:val="DefaultParagraphFont"/>
    <w:link w:val="analytic0"/>
    <w:uiPriority w:val="4"/>
    <w:rsid w:val="00AF2C19"/>
    <w:rPr>
      <w:rFonts w:ascii="Arial" w:hAnsi="Arial" w:cs="Times New Roman"/>
      <w:b/>
      <w:sz w:val="20"/>
    </w:rPr>
  </w:style>
  <w:style w:type="character" w:customStyle="1" w:styleId="Normal30">
    <w:name w:val="Normal3"/>
    <w:basedOn w:val="DefaultParagraphFont"/>
    <w:rsid w:val="00AF2C19"/>
  </w:style>
  <w:style w:type="paragraph" w:customStyle="1" w:styleId="PageNumber8">
    <w:name w:val="Page Number8"/>
    <w:basedOn w:val="Normal"/>
    <w:next w:val="Normal"/>
    <w:rsid w:val="00AF2C19"/>
    <w:pPr>
      <w:spacing w:after="0" w:line="240" w:lineRule="auto"/>
    </w:pPr>
    <w:rPr>
      <w:rFonts w:eastAsia="Times New Roman"/>
      <w:sz w:val="20"/>
    </w:rPr>
  </w:style>
  <w:style w:type="paragraph" w:customStyle="1" w:styleId="Header2">
    <w:name w:val="Header2"/>
    <w:basedOn w:val="Heading1"/>
    <w:next w:val="Heading1"/>
    <w:rsid w:val="00AF2C19"/>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AF2C19"/>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AF2C19"/>
    <w:rPr>
      <w:rFonts w:cs="New Baskerville"/>
      <w:color w:val="000000"/>
    </w:rPr>
  </w:style>
  <w:style w:type="character" w:customStyle="1" w:styleId="postauthor">
    <w:name w:val="postauthor"/>
    <w:basedOn w:val="DefaultParagraphFont"/>
    <w:rsid w:val="00AF2C19"/>
  </w:style>
  <w:style w:type="paragraph" w:customStyle="1" w:styleId="notes-source-hasnotes">
    <w:name w:val="notes-source-hasnotes"/>
    <w:basedOn w:val="Normal"/>
    <w:rsid w:val="00AF2C19"/>
    <w:pPr>
      <w:spacing w:before="100" w:beforeAutospacing="1" w:after="100" w:afterAutospacing="1"/>
    </w:pPr>
    <w:rPr>
      <w:rFonts w:ascii="Times" w:hAnsi="Times"/>
      <w:sz w:val="20"/>
      <w:szCs w:val="20"/>
    </w:rPr>
  </w:style>
  <w:style w:type="character" w:customStyle="1" w:styleId="span">
    <w:name w:val="span"/>
    <w:basedOn w:val="DefaultParagraphFont"/>
    <w:rsid w:val="00AF2C19"/>
  </w:style>
  <w:style w:type="character" w:customStyle="1" w:styleId="maintitle">
    <w:name w:val="maintitle"/>
    <w:basedOn w:val="DefaultParagraphFont"/>
    <w:rsid w:val="00AF2C19"/>
  </w:style>
  <w:style w:type="character" w:customStyle="1" w:styleId="thirdparty-logo">
    <w:name w:val="thirdparty-logo"/>
    <w:basedOn w:val="DefaultParagraphFont"/>
    <w:rsid w:val="00AF2C19"/>
  </w:style>
  <w:style w:type="paragraph" w:customStyle="1" w:styleId="articlemeta">
    <w:name w:val="articlemeta"/>
    <w:basedOn w:val="Normal"/>
    <w:rsid w:val="00AF2C19"/>
    <w:pPr>
      <w:spacing w:before="100" w:beforeAutospacing="1" w:after="100" w:afterAutospacing="1"/>
    </w:pPr>
    <w:rPr>
      <w:rFonts w:ascii="Times" w:hAnsi="Times"/>
      <w:sz w:val="20"/>
      <w:szCs w:val="20"/>
    </w:rPr>
  </w:style>
  <w:style w:type="character" w:customStyle="1" w:styleId="vcard">
    <w:name w:val="vcard"/>
    <w:basedOn w:val="DefaultParagraphFont"/>
    <w:rsid w:val="00AF2C19"/>
  </w:style>
  <w:style w:type="character" w:customStyle="1" w:styleId="print-footnote">
    <w:name w:val="print-footnote"/>
    <w:basedOn w:val="DefaultParagraphFont"/>
    <w:rsid w:val="00AF2C19"/>
  </w:style>
  <w:style w:type="character" w:customStyle="1" w:styleId="datestring">
    <w:name w:val="datestring"/>
    <w:basedOn w:val="DefaultParagraphFont"/>
    <w:rsid w:val="00AF2C19"/>
  </w:style>
  <w:style w:type="paragraph" w:customStyle="1" w:styleId="left">
    <w:name w:val="left"/>
    <w:basedOn w:val="Normal"/>
    <w:rsid w:val="00AF2C19"/>
    <w:pPr>
      <w:spacing w:before="100" w:beforeAutospacing="1" w:after="100" w:afterAutospacing="1"/>
    </w:pPr>
    <w:rPr>
      <w:rFonts w:ascii="Times" w:hAnsi="Times"/>
      <w:sz w:val="20"/>
      <w:szCs w:val="20"/>
    </w:rPr>
  </w:style>
  <w:style w:type="paragraph" w:customStyle="1" w:styleId="right">
    <w:name w:val="right"/>
    <w:basedOn w:val="Normal"/>
    <w:rsid w:val="00AF2C19"/>
    <w:pPr>
      <w:spacing w:before="100" w:beforeAutospacing="1" w:after="100" w:afterAutospacing="1"/>
    </w:pPr>
    <w:rPr>
      <w:rFonts w:ascii="Times" w:hAnsi="Times"/>
      <w:sz w:val="20"/>
      <w:szCs w:val="20"/>
    </w:rPr>
  </w:style>
  <w:style w:type="character" w:customStyle="1" w:styleId="gptad">
    <w:name w:val="gptad"/>
    <w:basedOn w:val="DefaultParagraphFont"/>
    <w:rsid w:val="00AF2C19"/>
  </w:style>
  <w:style w:type="paragraph" w:customStyle="1" w:styleId="creditpostedmodified">
    <w:name w:val="credit_posted_modified"/>
    <w:basedOn w:val="Normal"/>
    <w:rsid w:val="00AF2C19"/>
    <w:pPr>
      <w:spacing w:before="100" w:beforeAutospacing="1" w:after="100" w:afterAutospacing="1"/>
    </w:pPr>
    <w:rPr>
      <w:rFonts w:ascii="Times" w:hAnsi="Times"/>
      <w:sz w:val="20"/>
      <w:szCs w:val="20"/>
    </w:rPr>
  </w:style>
  <w:style w:type="character" w:customStyle="1" w:styleId="creditline">
    <w:name w:val="creditline"/>
    <w:basedOn w:val="DefaultParagraphFont"/>
    <w:rsid w:val="00AF2C19"/>
  </w:style>
  <w:style w:type="character" w:customStyle="1" w:styleId="grd">
    <w:name w:val="grd"/>
    <w:basedOn w:val="DefaultParagraphFont"/>
    <w:rsid w:val="00AF2C19"/>
  </w:style>
  <w:style w:type="paragraph" w:customStyle="1" w:styleId="hs-text-container">
    <w:name w:val="hs-text-container"/>
    <w:basedOn w:val="Normal"/>
    <w:rsid w:val="00AF2C19"/>
    <w:pPr>
      <w:spacing w:before="100" w:beforeAutospacing="1" w:after="100" w:afterAutospacing="1"/>
    </w:pPr>
    <w:rPr>
      <w:rFonts w:ascii="Times" w:hAnsi="Times"/>
      <w:sz w:val="20"/>
      <w:szCs w:val="20"/>
    </w:rPr>
  </w:style>
  <w:style w:type="character" w:customStyle="1" w:styleId="created">
    <w:name w:val="created"/>
    <w:basedOn w:val="DefaultParagraphFont"/>
    <w:rsid w:val="00AF2C19"/>
  </w:style>
  <w:style w:type="character" w:customStyle="1" w:styleId="changed">
    <w:name w:val="changed"/>
    <w:basedOn w:val="DefaultParagraphFont"/>
    <w:rsid w:val="00AF2C19"/>
  </w:style>
  <w:style w:type="character" w:customStyle="1" w:styleId="article-author-name">
    <w:name w:val="article-author-name"/>
    <w:basedOn w:val="DefaultParagraphFont"/>
    <w:rsid w:val="00AF2C19"/>
  </w:style>
  <w:style w:type="character" w:customStyle="1" w:styleId="bioexcerpt">
    <w:name w:val="bio_excerpt"/>
    <w:basedOn w:val="DefaultParagraphFont"/>
    <w:rsid w:val="00AF2C19"/>
  </w:style>
  <w:style w:type="character" w:customStyle="1" w:styleId="commentcount">
    <w:name w:val="comment_count"/>
    <w:basedOn w:val="DefaultParagraphFont"/>
    <w:rsid w:val="00AF2C19"/>
  </w:style>
  <w:style w:type="character" w:customStyle="1" w:styleId="searchtermshighlighted">
    <w:name w:val="searchtermshighlighted"/>
    <w:basedOn w:val="DefaultParagraphFont"/>
    <w:rsid w:val="00AF2C19"/>
  </w:style>
  <w:style w:type="character" w:customStyle="1" w:styleId="contributornametrigger">
    <w:name w:val="contributornametrigger"/>
    <w:basedOn w:val="DefaultParagraphFont"/>
    <w:rsid w:val="00AF2C19"/>
  </w:style>
  <w:style w:type="character" w:customStyle="1" w:styleId="bylinepipe">
    <w:name w:val="bylinepipe"/>
    <w:basedOn w:val="DefaultParagraphFont"/>
    <w:rsid w:val="00AF2C19"/>
  </w:style>
  <w:style w:type="character" w:customStyle="1" w:styleId="lucenesearchresulturlb">
    <w:name w:val="lucene_search_result_url_b"/>
    <w:basedOn w:val="DefaultParagraphFont"/>
    <w:rsid w:val="00AF2C19"/>
  </w:style>
  <w:style w:type="character" w:customStyle="1" w:styleId="faculty-title">
    <w:name w:val="faculty-title"/>
    <w:basedOn w:val="DefaultParagraphFont"/>
    <w:rsid w:val="00AF2C19"/>
  </w:style>
  <w:style w:type="character" w:customStyle="1" w:styleId="count">
    <w:name w:val="count"/>
    <w:basedOn w:val="DefaultParagraphFont"/>
    <w:rsid w:val="00AF2C19"/>
  </w:style>
  <w:style w:type="character" w:customStyle="1" w:styleId="volume">
    <w:name w:val="volume"/>
    <w:basedOn w:val="DefaultParagraphFont"/>
    <w:rsid w:val="00AF2C19"/>
  </w:style>
  <w:style w:type="character" w:customStyle="1" w:styleId="issue">
    <w:name w:val="issue"/>
    <w:basedOn w:val="DefaultParagraphFont"/>
    <w:rsid w:val="00AF2C19"/>
  </w:style>
  <w:style w:type="character" w:customStyle="1" w:styleId="pages">
    <w:name w:val="pages"/>
    <w:basedOn w:val="DefaultParagraphFont"/>
    <w:rsid w:val="00AF2C19"/>
  </w:style>
  <w:style w:type="character" w:customStyle="1" w:styleId="person">
    <w:name w:val="person"/>
    <w:basedOn w:val="DefaultParagraphFont"/>
    <w:rsid w:val="00AF2C19"/>
  </w:style>
  <w:style w:type="character" w:customStyle="1" w:styleId="corresponding">
    <w:name w:val="corresponding"/>
    <w:basedOn w:val="DefaultParagraphFont"/>
    <w:rsid w:val="00AF2C19"/>
  </w:style>
  <w:style w:type="paragraph" w:customStyle="1" w:styleId="entry-meta">
    <w:name w:val="entry-meta"/>
    <w:basedOn w:val="Normal"/>
    <w:rsid w:val="00AF2C19"/>
    <w:pPr>
      <w:spacing w:before="100" w:beforeAutospacing="1" w:after="100" w:afterAutospacing="1"/>
    </w:pPr>
    <w:rPr>
      <w:rFonts w:ascii="Times" w:hAnsi="Times"/>
      <w:sz w:val="20"/>
      <w:szCs w:val="20"/>
    </w:rPr>
  </w:style>
  <w:style w:type="character" w:customStyle="1" w:styleId="post-time">
    <w:name w:val="post-time"/>
    <w:basedOn w:val="DefaultParagraphFont"/>
    <w:rsid w:val="00AF2C19"/>
  </w:style>
  <w:style w:type="character" w:customStyle="1" w:styleId="post-category">
    <w:name w:val="post-category"/>
    <w:basedOn w:val="DefaultParagraphFont"/>
    <w:rsid w:val="00AF2C19"/>
  </w:style>
  <w:style w:type="character" w:customStyle="1" w:styleId="post-author">
    <w:name w:val="post-author"/>
    <w:basedOn w:val="DefaultParagraphFont"/>
    <w:rsid w:val="00AF2C19"/>
  </w:style>
  <w:style w:type="character" w:customStyle="1" w:styleId="A10">
    <w:name w:val="A10"/>
    <w:uiPriority w:val="99"/>
    <w:rsid w:val="00AF2C19"/>
    <w:rPr>
      <w:rFonts w:cs="Trebuchet MS"/>
      <w:color w:val="000000"/>
      <w:sz w:val="11"/>
      <w:szCs w:val="11"/>
    </w:rPr>
  </w:style>
  <w:style w:type="paragraph" w:customStyle="1" w:styleId="Pa10">
    <w:name w:val="Pa10"/>
    <w:basedOn w:val="Default"/>
    <w:next w:val="Default"/>
    <w:uiPriority w:val="99"/>
    <w:rsid w:val="00AF2C1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AF2C1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F2C19"/>
  </w:style>
  <w:style w:type="paragraph" w:customStyle="1" w:styleId="aff">
    <w:name w:val="aff"/>
    <w:basedOn w:val="Normal"/>
    <w:rsid w:val="00AF2C19"/>
    <w:pPr>
      <w:spacing w:before="100" w:beforeAutospacing="1" w:after="100" w:afterAutospacing="1"/>
    </w:pPr>
    <w:rPr>
      <w:rFonts w:ascii="Times" w:hAnsi="Times"/>
      <w:sz w:val="20"/>
      <w:szCs w:val="20"/>
    </w:rPr>
  </w:style>
  <w:style w:type="character" w:customStyle="1" w:styleId="entry-author">
    <w:name w:val="entry-author"/>
    <w:basedOn w:val="DefaultParagraphFont"/>
    <w:rsid w:val="00AF2C19"/>
  </w:style>
  <w:style w:type="character" w:customStyle="1" w:styleId="entry-author-name">
    <w:name w:val="entry-author-name"/>
    <w:basedOn w:val="DefaultParagraphFont"/>
    <w:rsid w:val="00AF2C19"/>
  </w:style>
  <w:style w:type="character" w:customStyle="1" w:styleId="contrib-degrees">
    <w:name w:val="contrib-degrees"/>
    <w:basedOn w:val="DefaultParagraphFont"/>
    <w:rsid w:val="00AF2C19"/>
  </w:style>
  <w:style w:type="character" w:customStyle="1" w:styleId="contrib-on-behalf-of">
    <w:name w:val="contrib-on-behalf-of"/>
    <w:basedOn w:val="DefaultParagraphFont"/>
    <w:rsid w:val="00AF2C19"/>
  </w:style>
  <w:style w:type="character" w:customStyle="1" w:styleId="pubtime">
    <w:name w:val="pubtime"/>
    <w:basedOn w:val="DefaultParagraphFont"/>
    <w:rsid w:val="00AF2C19"/>
  </w:style>
  <w:style w:type="character" w:customStyle="1" w:styleId="fbcommentscount">
    <w:name w:val="fb_comments_count"/>
    <w:basedOn w:val="DefaultParagraphFont"/>
    <w:rsid w:val="00AF2C19"/>
  </w:style>
  <w:style w:type="character" w:customStyle="1" w:styleId="stsharethiscustom">
    <w:name w:val="st_sharethis_custom"/>
    <w:basedOn w:val="DefaultParagraphFont"/>
    <w:rsid w:val="00AF2C19"/>
  </w:style>
  <w:style w:type="paragraph" w:customStyle="1" w:styleId="permalinkable">
    <w:name w:val="permalinkable"/>
    <w:basedOn w:val="Normal"/>
    <w:rsid w:val="00AF2C19"/>
    <w:pPr>
      <w:spacing w:before="100" w:beforeAutospacing="1" w:after="100" w:afterAutospacing="1"/>
    </w:pPr>
    <w:rPr>
      <w:rFonts w:ascii="Times" w:hAnsi="Times"/>
      <w:sz w:val="20"/>
      <w:szCs w:val="20"/>
    </w:rPr>
  </w:style>
  <w:style w:type="character" w:customStyle="1" w:styleId="post-date">
    <w:name w:val="post-date"/>
    <w:basedOn w:val="DefaultParagraphFont"/>
    <w:rsid w:val="00AF2C19"/>
  </w:style>
  <w:style w:type="character" w:customStyle="1" w:styleId="link-external">
    <w:name w:val="link-external"/>
    <w:basedOn w:val="DefaultParagraphFont"/>
    <w:rsid w:val="00AF2C19"/>
  </w:style>
  <w:style w:type="character" w:customStyle="1" w:styleId="articleauthor0">
    <w:name w:val="article_author"/>
    <w:basedOn w:val="DefaultParagraphFont"/>
    <w:rsid w:val="00AF2C19"/>
  </w:style>
  <w:style w:type="character" w:customStyle="1" w:styleId="articleissue">
    <w:name w:val="article_issue"/>
    <w:basedOn w:val="DefaultParagraphFont"/>
    <w:rsid w:val="00AF2C19"/>
  </w:style>
  <w:style w:type="character" w:customStyle="1" w:styleId="a-size-large">
    <w:name w:val="a-size-large"/>
    <w:basedOn w:val="DefaultParagraphFont"/>
    <w:rsid w:val="00AF2C19"/>
  </w:style>
  <w:style w:type="character" w:customStyle="1" w:styleId="a-size-medium">
    <w:name w:val="a-size-medium"/>
    <w:basedOn w:val="DefaultParagraphFont"/>
    <w:rsid w:val="00AF2C19"/>
  </w:style>
  <w:style w:type="character" w:customStyle="1" w:styleId="contribution">
    <w:name w:val="contribution"/>
    <w:basedOn w:val="DefaultParagraphFont"/>
    <w:rsid w:val="00AF2C19"/>
  </w:style>
  <w:style w:type="character" w:customStyle="1" w:styleId="a-color-secondary">
    <w:name w:val="a-color-secondary"/>
    <w:basedOn w:val="DefaultParagraphFont"/>
    <w:rsid w:val="00AF2C19"/>
  </w:style>
  <w:style w:type="paragraph" w:customStyle="1" w:styleId="sbyline">
    <w:name w:val="sbyline"/>
    <w:basedOn w:val="Normal"/>
    <w:rsid w:val="00AF2C19"/>
    <w:pPr>
      <w:spacing w:before="100" w:beforeAutospacing="1" w:after="100" w:afterAutospacing="1"/>
    </w:pPr>
    <w:rPr>
      <w:rFonts w:ascii="Times" w:hAnsi="Times"/>
      <w:sz w:val="20"/>
      <w:szCs w:val="20"/>
    </w:rPr>
  </w:style>
  <w:style w:type="character" w:customStyle="1" w:styleId="ui-author">
    <w:name w:val="ui-author"/>
    <w:basedOn w:val="DefaultParagraphFont"/>
    <w:rsid w:val="00AF2C19"/>
  </w:style>
  <w:style w:type="character" w:customStyle="1" w:styleId="ui-staffline">
    <w:name w:val="ui-staffline"/>
    <w:basedOn w:val="DefaultParagraphFont"/>
    <w:rsid w:val="00AF2C19"/>
  </w:style>
  <w:style w:type="paragraph" w:customStyle="1" w:styleId="promotion-tag-p">
    <w:name w:val="promotion-tag-p"/>
    <w:basedOn w:val="Normal"/>
    <w:rsid w:val="00AF2C19"/>
    <w:pPr>
      <w:spacing w:before="100" w:beforeAutospacing="1" w:after="100" w:afterAutospacing="1"/>
    </w:pPr>
    <w:rPr>
      <w:rFonts w:ascii="Times" w:hAnsi="Times"/>
      <w:sz w:val="20"/>
      <w:szCs w:val="20"/>
    </w:rPr>
  </w:style>
  <w:style w:type="paragraph" w:customStyle="1" w:styleId="heading">
    <w:name w:val="heading"/>
    <w:basedOn w:val="Normal"/>
    <w:rsid w:val="00AF2C19"/>
    <w:pPr>
      <w:spacing w:before="100" w:beforeAutospacing="1" w:after="100" w:afterAutospacing="1"/>
    </w:pPr>
    <w:rPr>
      <w:rFonts w:ascii="Times" w:hAnsi="Times"/>
      <w:sz w:val="20"/>
      <w:szCs w:val="20"/>
    </w:rPr>
  </w:style>
  <w:style w:type="character" w:customStyle="1" w:styleId="value">
    <w:name w:val="value"/>
    <w:basedOn w:val="DefaultParagraphFont"/>
    <w:rsid w:val="00AF2C19"/>
  </w:style>
  <w:style w:type="character" w:customStyle="1" w:styleId="specialissuelabel">
    <w:name w:val="specialissuelabel"/>
    <w:basedOn w:val="DefaultParagraphFont"/>
    <w:rsid w:val="00AF2C19"/>
  </w:style>
  <w:style w:type="character" w:customStyle="1" w:styleId="referencediv">
    <w:name w:val="referencediv"/>
    <w:basedOn w:val="DefaultParagraphFont"/>
    <w:rsid w:val="00AF2C19"/>
  </w:style>
  <w:style w:type="character" w:customStyle="1" w:styleId="wp-smiley">
    <w:name w:val="wp-smiley"/>
    <w:basedOn w:val="DefaultParagraphFont"/>
    <w:rsid w:val="00AF2C19"/>
  </w:style>
  <w:style w:type="character" w:customStyle="1" w:styleId="artjournal">
    <w:name w:val="art_journal"/>
    <w:basedOn w:val="DefaultParagraphFont"/>
    <w:rsid w:val="00AF2C19"/>
  </w:style>
  <w:style w:type="character" w:customStyle="1" w:styleId="artdatevolumeissuepart">
    <w:name w:val="art_datevolumeissuepart"/>
    <w:basedOn w:val="DefaultParagraphFont"/>
    <w:rsid w:val="00AF2C19"/>
  </w:style>
  <w:style w:type="character" w:customStyle="1" w:styleId="artpages">
    <w:name w:val="art_pages"/>
    <w:basedOn w:val="DefaultParagraphFont"/>
    <w:rsid w:val="00AF2C19"/>
  </w:style>
  <w:style w:type="character" w:customStyle="1" w:styleId="singlehighlightclass">
    <w:name w:val="single_highlight_class"/>
    <w:basedOn w:val="DefaultParagraphFont"/>
    <w:rsid w:val="00AF2C19"/>
  </w:style>
  <w:style w:type="character" w:customStyle="1" w:styleId="degree">
    <w:name w:val="degree"/>
    <w:basedOn w:val="DefaultParagraphFont"/>
    <w:rsid w:val="00AF2C19"/>
  </w:style>
  <w:style w:type="character" w:customStyle="1" w:styleId="major">
    <w:name w:val="major"/>
    <w:basedOn w:val="DefaultParagraphFont"/>
    <w:rsid w:val="00AF2C19"/>
  </w:style>
  <w:style w:type="character" w:customStyle="1" w:styleId="authors">
    <w:name w:val="authors"/>
    <w:basedOn w:val="DefaultParagraphFont"/>
    <w:rsid w:val="00AF2C19"/>
  </w:style>
  <w:style w:type="character" w:customStyle="1" w:styleId="views">
    <w:name w:val="views"/>
    <w:basedOn w:val="DefaultParagraphFont"/>
    <w:rsid w:val="00AF2C19"/>
  </w:style>
  <w:style w:type="character" w:customStyle="1" w:styleId="stmainservices">
    <w:name w:val="stmainservices"/>
    <w:basedOn w:val="DefaultParagraphFont"/>
    <w:rsid w:val="00AF2C19"/>
  </w:style>
  <w:style w:type="character" w:customStyle="1" w:styleId="stbubblehcount">
    <w:name w:val="stbubble_hcount"/>
    <w:basedOn w:val="DefaultParagraphFont"/>
    <w:rsid w:val="00AF2C19"/>
  </w:style>
  <w:style w:type="paragraph" w:customStyle="1" w:styleId="Document">
    <w:name w:val="_Document"/>
    <w:basedOn w:val="Default"/>
    <w:next w:val="Default"/>
    <w:uiPriority w:val="99"/>
    <w:rsid w:val="00AF2C1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AF2C1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AF2C19"/>
    <w:pPr>
      <w:widowControl w:val="0"/>
    </w:pPr>
    <w:rPr>
      <w:rFonts w:ascii="New Baskerville" w:eastAsiaTheme="minorEastAsia" w:hAnsi="New Baskerville"/>
      <w:color w:val="auto"/>
    </w:rPr>
  </w:style>
  <w:style w:type="paragraph" w:customStyle="1" w:styleId="collapsed-hide">
    <w:name w:val="collapsed-hide"/>
    <w:basedOn w:val="Normal"/>
    <w:rsid w:val="00AF2C1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F2C19"/>
    <w:pPr>
      <w:widowControl w:val="0"/>
      <w:spacing w:line="211" w:lineRule="atLeast"/>
    </w:pPr>
    <w:rPr>
      <w:rFonts w:ascii="Mokka" w:eastAsiaTheme="minorEastAsia" w:hAnsi="Mokka"/>
      <w:color w:val="auto"/>
    </w:rPr>
  </w:style>
  <w:style w:type="paragraph" w:customStyle="1" w:styleId="odd">
    <w:name w:val="odd"/>
    <w:basedOn w:val="Normal"/>
    <w:rsid w:val="00AF2C1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AF2C19"/>
  </w:style>
  <w:style w:type="character" w:customStyle="1" w:styleId="tolocaltime">
    <w:name w:val="tolocaltime"/>
    <w:basedOn w:val="DefaultParagraphFont"/>
    <w:rsid w:val="00AF2C19"/>
  </w:style>
  <w:style w:type="character" w:customStyle="1" w:styleId="pb-byline">
    <w:name w:val="pb-byline"/>
    <w:basedOn w:val="DefaultParagraphFont"/>
    <w:rsid w:val="00AF2C19"/>
  </w:style>
  <w:style w:type="character" w:customStyle="1" w:styleId="pb-timestamp">
    <w:name w:val="pb-timestamp"/>
    <w:basedOn w:val="DefaultParagraphFont"/>
    <w:rsid w:val="00AF2C19"/>
  </w:style>
  <w:style w:type="character" w:customStyle="1" w:styleId="posted-on">
    <w:name w:val="posted-on"/>
    <w:basedOn w:val="DefaultParagraphFont"/>
    <w:rsid w:val="00AF2C19"/>
  </w:style>
  <w:style w:type="character" w:customStyle="1" w:styleId="even">
    <w:name w:val="even"/>
    <w:basedOn w:val="DefaultParagraphFont"/>
    <w:rsid w:val="00AF2C19"/>
  </w:style>
  <w:style w:type="paragraph" w:customStyle="1" w:styleId="volissue">
    <w:name w:val="volissue"/>
    <w:basedOn w:val="Normal"/>
    <w:rsid w:val="00AF2C1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F2C19"/>
  </w:style>
  <w:style w:type="character" w:customStyle="1" w:styleId="articledate">
    <w:name w:val="articledate"/>
    <w:basedOn w:val="DefaultParagraphFont"/>
    <w:rsid w:val="00AF2C19"/>
  </w:style>
  <w:style w:type="character" w:customStyle="1" w:styleId="post-byline">
    <w:name w:val="post-byline"/>
    <w:basedOn w:val="DefaultParagraphFont"/>
    <w:rsid w:val="00AF2C19"/>
  </w:style>
  <w:style w:type="character" w:customStyle="1" w:styleId="metadate">
    <w:name w:val="meta_date"/>
    <w:basedOn w:val="DefaultParagraphFont"/>
    <w:rsid w:val="00AF2C19"/>
  </w:style>
  <w:style w:type="character" w:customStyle="1" w:styleId="fa">
    <w:name w:val="fa"/>
    <w:basedOn w:val="DefaultParagraphFont"/>
    <w:rsid w:val="00AF2C19"/>
  </w:style>
  <w:style w:type="character" w:customStyle="1" w:styleId="longname">
    <w:name w:val="longname"/>
    <w:basedOn w:val="DefaultParagraphFont"/>
    <w:rsid w:val="00AF2C19"/>
  </w:style>
  <w:style w:type="character" w:customStyle="1" w:styleId="echocontainer">
    <w:name w:val="echo_container"/>
    <w:basedOn w:val="DefaultParagraphFont"/>
    <w:rsid w:val="00AF2C19"/>
  </w:style>
  <w:style w:type="character" w:customStyle="1" w:styleId="comment-display">
    <w:name w:val="comment-display"/>
    <w:basedOn w:val="DefaultParagraphFont"/>
    <w:rsid w:val="00AF2C19"/>
  </w:style>
  <w:style w:type="paragraph" w:customStyle="1" w:styleId="comment-count-label">
    <w:name w:val="comment-count-label"/>
    <w:basedOn w:val="Normal"/>
    <w:rsid w:val="00AF2C19"/>
    <w:pPr>
      <w:spacing w:before="100" w:beforeAutospacing="1" w:after="100" w:afterAutospacing="1"/>
    </w:pPr>
    <w:rPr>
      <w:rFonts w:ascii="Times" w:hAnsi="Times"/>
      <w:sz w:val="20"/>
      <w:szCs w:val="20"/>
    </w:rPr>
  </w:style>
  <w:style w:type="character" w:customStyle="1" w:styleId="echo-counter">
    <w:name w:val="echo-counter"/>
    <w:basedOn w:val="DefaultParagraphFont"/>
    <w:rsid w:val="00AF2C19"/>
  </w:style>
  <w:style w:type="character" w:customStyle="1" w:styleId="discussion-policy">
    <w:name w:val="discussion-policy"/>
    <w:basedOn w:val="DefaultParagraphFont"/>
    <w:rsid w:val="00AF2C19"/>
  </w:style>
  <w:style w:type="character" w:customStyle="1" w:styleId="echo-apps-conversations-streamcaption">
    <w:name w:val="echo-apps-conversations-streamcaption"/>
    <w:basedOn w:val="DefaultParagraphFont"/>
    <w:rsid w:val="00AF2C19"/>
  </w:style>
  <w:style w:type="character" w:customStyle="1" w:styleId="echo-streamserver-controls-stream-item-text">
    <w:name w:val="echo-streamserver-controls-stream-item-text"/>
    <w:basedOn w:val="DefaultParagraphFont"/>
    <w:rsid w:val="00AF2C19"/>
  </w:style>
  <w:style w:type="character" w:customStyle="1" w:styleId="echo-streamserver-controls-facepile-more">
    <w:name w:val="echo-streamserver-controls-facepile-more"/>
    <w:basedOn w:val="DefaultParagraphFont"/>
    <w:rsid w:val="00AF2C19"/>
  </w:style>
  <w:style w:type="character" w:customStyle="1" w:styleId="echo-primaryfont">
    <w:name w:val="echo-primaryfont"/>
    <w:basedOn w:val="DefaultParagraphFont"/>
    <w:rsid w:val="00AF2C19"/>
  </w:style>
  <w:style w:type="character" w:customStyle="1" w:styleId="section">
    <w:name w:val="section"/>
    <w:basedOn w:val="DefaultParagraphFont"/>
    <w:rsid w:val="00AF2C19"/>
  </w:style>
  <w:style w:type="character" w:customStyle="1" w:styleId="wpsr-txt-headline">
    <w:name w:val="wpsr-txt-headline"/>
    <w:basedOn w:val="DefaultParagraphFont"/>
    <w:rsid w:val="00AF2C19"/>
  </w:style>
  <w:style w:type="character" w:customStyle="1" w:styleId="asset-metabar-author">
    <w:name w:val="asset-metabar-author"/>
    <w:basedOn w:val="DefaultParagraphFont"/>
    <w:rsid w:val="00AF2C19"/>
  </w:style>
  <w:style w:type="character" w:customStyle="1" w:styleId="eza-dateline">
    <w:name w:val="eza-dateline"/>
    <w:basedOn w:val="DefaultParagraphFont"/>
    <w:rsid w:val="00AF2C19"/>
  </w:style>
  <w:style w:type="character" w:customStyle="1" w:styleId="eza-authors">
    <w:name w:val="eza-authors"/>
    <w:basedOn w:val="DefaultParagraphFont"/>
    <w:rsid w:val="00AF2C19"/>
  </w:style>
  <w:style w:type="character" w:customStyle="1" w:styleId="csmstaff">
    <w:name w:val="csm_staff"/>
    <w:basedOn w:val="DefaultParagraphFont"/>
    <w:rsid w:val="00AF2C19"/>
  </w:style>
  <w:style w:type="paragraph" w:customStyle="1" w:styleId="mol-para-with-font">
    <w:name w:val="mol-para-with-font"/>
    <w:basedOn w:val="Normal"/>
    <w:rsid w:val="00AF2C1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F2C19"/>
  </w:style>
  <w:style w:type="character" w:customStyle="1" w:styleId="byline-text">
    <w:name w:val="byline-text"/>
    <w:basedOn w:val="DefaultParagraphFont"/>
    <w:rsid w:val="00AF2C19"/>
  </w:style>
  <w:style w:type="character" w:customStyle="1" w:styleId="itemauthor">
    <w:name w:val="itemauthor"/>
    <w:basedOn w:val="DefaultParagraphFont"/>
    <w:rsid w:val="00AF2C19"/>
  </w:style>
  <w:style w:type="character" w:customStyle="1" w:styleId="itemdatecreated">
    <w:name w:val="itemdatecreated"/>
    <w:basedOn w:val="DefaultParagraphFont"/>
    <w:rsid w:val="00AF2C19"/>
  </w:style>
  <w:style w:type="character" w:customStyle="1" w:styleId="slug-metadata-note">
    <w:name w:val="slug-metadata-note"/>
    <w:basedOn w:val="DefaultParagraphFont"/>
    <w:rsid w:val="00AF2C19"/>
  </w:style>
  <w:style w:type="character" w:customStyle="1" w:styleId="drop-capped">
    <w:name w:val="drop-capped"/>
    <w:basedOn w:val="DefaultParagraphFont"/>
    <w:rsid w:val="00AF2C19"/>
  </w:style>
  <w:style w:type="character" w:customStyle="1" w:styleId="published">
    <w:name w:val="published"/>
    <w:basedOn w:val="DefaultParagraphFont"/>
    <w:rsid w:val="00AF2C19"/>
  </w:style>
  <w:style w:type="paragraph" w:customStyle="1" w:styleId="articleopinion-standfirst">
    <w:name w:val="articleopinion-standfirst"/>
    <w:basedOn w:val="Normal"/>
    <w:rsid w:val="00AF2C19"/>
    <w:pPr>
      <w:spacing w:before="100" w:beforeAutospacing="1" w:after="100" w:afterAutospacing="1"/>
    </w:pPr>
    <w:rPr>
      <w:rFonts w:ascii="Times" w:hAnsi="Times"/>
      <w:sz w:val="20"/>
      <w:szCs w:val="20"/>
    </w:rPr>
  </w:style>
  <w:style w:type="paragraph" w:customStyle="1" w:styleId="snippet">
    <w:name w:val="snippet"/>
    <w:basedOn w:val="Normal"/>
    <w:rsid w:val="00AF2C19"/>
    <w:pPr>
      <w:spacing w:before="100" w:beforeAutospacing="1" w:after="100" w:afterAutospacing="1"/>
    </w:pPr>
    <w:rPr>
      <w:rFonts w:ascii="Times" w:hAnsi="Times"/>
      <w:sz w:val="20"/>
      <w:szCs w:val="20"/>
    </w:rPr>
  </w:style>
  <w:style w:type="character" w:customStyle="1" w:styleId="thetitle">
    <w:name w:val="the_title"/>
    <w:basedOn w:val="DefaultParagraphFont"/>
    <w:rsid w:val="00AF2C19"/>
  </w:style>
  <w:style w:type="character" w:customStyle="1" w:styleId="view-count">
    <w:name w:val="view-count"/>
    <w:basedOn w:val="DefaultParagraphFont"/>
    <w:rsid w:val="00AF2C19"/>
  </w:style>
  <w:style w:type="character" w:customStyle="1" w:styleId="rupee">
    <w:name w:val="rupee"/>
    <w:basedOn w:val="DefaultParagraphFont"/>
    <w:rsid w:val="00AF2C19"/>
  </w:style>
  <w:style w:type="character" w:customStyle="1" w:styleId="grey1">
    <w:name w:val="grey1"/>
    <w:basedOn w:val="DefaultParagraphFont"/>
    <w:rsid w:val="00AF2C19"/>
  </w:style>
  <w:style w:type="paragraph" w:customStyle="1" w:styleId="Pa13">
    <w:name w:val="Pa13"/>
    <w:basedOn w:val="Default"/>
    <w:next w:val="Default"/>
    <w:uiPriority w:val="99"/>
    <w:rsid w:val="00AF2C19"/>
    <w:pPr>
      <w:widowControl w:val="0"/>
      <w:spacing w:line="201" w:lineRule="atLeast"/>
    </w:pPr>
    <w:rPr>
      <w:rFonts w:eastAsiaTheme="minorEastAsia"/>
      <w:color w:val="auto"/>
    </w:rPr>
  </w:style>
  <w:style w:type="paragraph" w:customStyle="1" w:styleId="Pa14">
    <w:name w:val="Pa14"/>
    <w:basedOn w:val="Default"/>
    <w:next w:val="Default"/>
    <w:uiPriority w:val="99"/>
    <w:rsid w:val="00AF2C19"/>
    <w:pPr>
      <w:widowControl w:val="0"/>
      <w:spacing w:line="241" w:lineRule="atLeast"/>
    </w:pPr>
    <w:rPr>
      <w:rFonts w:eastAsiaTheme="minorEastAsia"/>
      <w:color w:val="auto"/>
    </w:rPr>
  </w:style>
  <w:style w:type="paragraph" w:customStyle="1" w:styleId="Pa9">
    <w:name w:val="Pa9"/>
    <w:basedOn w:val="Default"/>
    <w:next w:val="Default"/>
    <w:uiPriority w:val="99"/>
    <w:rsid w:val="00AF2C1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F2C19"/>
  </w:style>
  <w:style w:type="character" w:customStyle="1" w:styleId="reporttitle">
    <w:name w:val="report_title"/>
    <w:basedOn w:val="DefaultParagraphFont"/>
    <w:rsid w:val="00AF2C19"/>
  </w:style>
  <w:style w:type="character" w:customStyle="1" w:styleId="documenttype-longreleases">
    <w:name w:val="document_type_-_long_releases"/>
    <w:basedOn w:val="DefaultParagraphFont"/>
    <w:rsid w:val="00AF2C19"/>
  </w:style>
  <w:style w:type="character" w:customStyle="1" w:styleId="alt-date">
    <w:name w:val="alt-date"/>
    <w:basedOn w:val="DefaultParagraphFont"/>
    <w:rsid w:val="00AF2C19"/>
  </w:style>
  <w:style w:type="character" w:customStyle="1" w:styleId="entry-byline">
    <w:name w:val="entry-byline"/>
    <w:basedOn w:val="DefaultParagraphFont"/>
    <w:rsid w:val="00AF2C19"/>
  </w:style>
  <w:style w:type="character" w:customStyle="1" w:styleId="taglinecontrib">
    <w:name w:val="tagline_contrib"/>
    <w:basedOn w:val="DefaultParagraphFont"/>
    <w:rsid w:val="00AF2C19"/>
  </w:style>
  <w:style w:type="character" w:customStyle="1" w:styleId="articledate0">
    <w:name w:val="article_date"/>
    <w:basedOn w:val="DefaultParagraphFont"/>
    <w:rsid w:val="00AF2C19"/>
  </w:style>
  <w:style w:type="paragraph" w:customStyle="1" w:styleId="hg-daily">
    <w:name w:val="hg-daily"/>
    <w:basedOn w:val="Normal"/>
    <w:rsid w:val="00AF2C19"/>
    <w:pPr>
      <w:spacing w:before="100" w:beforeAutospacing="1" w:after="100" w:afterAutospacing="1"/>
    </w:pPr>
    <w:rPr>
      <w:rFonts w:ascii="Times" w:hAnsi="Times"/>
      <w:sz w:val="20"/>
      <w:szCs w:val="20"/>
    </w:rPr>
  </w:style>
  <w:style w:type="character" w:customStyle="1" w:styleId="cit">
    <w:name w:val="cit"/>
    <w:basedOn w:val="DefaultParagraphFont"/>
    <w:rsid w:val="00AF2C19"/>
  </w:style>
  <w:style w:type="paragraph" w:customStyle="1" w:styleId="buttonheading">
    <w:name w:val="buttonheading"/>
    <w:basedOn w:val="Normal"/>
    <w:rsid w:val="00AF2C19"/>
    <w:pPr>
      <w:spacing w:before="100" w:beforeAutospacing="1" w:after="100" w:afterAutospacing="1"/>
    </w:pPr>
    <w:rPr>
      <w:rFonts w:ascii="Times" w:hAnsi="Times"/>
      <w:sz w:val="20"/>
      <w:szCs w:val="20"/>
    </w:rPr>
  </w:style>
  <w:style w:type="character" w:customStyle="1" w:styleId="createdate">
    <w:name w:val="createdate"/>
    <w:basedOn w:val="DefaultParagraphFont"/>
    <w:rsid w:val="00AF2C19"/>
  </w:style>
  <w:style w:type="character" w:customStyle="1" w:styleId="text-label">
    <w:name w:val="text-label"/>
    <w:basedOn w:val="DefaultParagraphFont"/>
    <w:rsid w:val="00AF2C19"/>
  </w:style>
  <w:style w:type="paragraph" w:customStyle="1" w:styleId="TOC3Char">
    <w:name w:val="TOC 3 Char"/>
    <w:basedOn w:val="Normal"/>
    <w:next w:val="Normal"/>
    <w:rsid w:val="00AF2C19"/>
    <w:rPr>
      <w:rFonts w:eastAsia="Times New Roman"/>
      <w:sz w:val="24"/>
      <w:szCs w:val="20"/>
    </w:rPr>
  </w:style>
  <w:style w:type="paragraph" w:customStyle="1" w:styleId="TOC1Char">
    <w:name w:val="TOC 1 Char"/>
    <w:basedOn w:val="Normal"/>
    <w:next w:val="Normal"/>
    <w:rsid w:val="00AF2C19"/>
    <w:rPr>
      <w:rFonts w:eastAsia="Times New Roman"/>
      <w:b/>
      <w:sz w:val="24"/>
      <w:szCs w:val="20"/>
    </w:rPr>
  </w:style>
  <w:style w:type="character" w:customStyle="1" w:styleId="StyleCardtextChar10pt">
    <w:name w:val="Style Card text Char + 10 pt"/>
    <w:rsid w:val="00AF2C19"/>
    <w:rPr>
      <w:rFonts w:ascii="Georgia" w:eastAsia="Calibri" w:hAnsi="Georgia"/>
      <w:sz w:val="20"/>
      <w:u w:val="single"/>
      <w:lang w:bidi="ar-SA"/>
    </w:rPr>
  </w:style>
  <w:style w:type="paragraph" w:customStyle="1" w:styleId="ColorfulList-Accent11">
    <w:name w:val="Colorful List - Accent 11"/>
    <w:basedOn w:val="Normal"/>
    <w:uiPriority w:val="34"/>
    <w:qFormat/>
    <w:rsid w:val="00AF2C19"/>
    <w:pPr>
      <w:ind w:left="720"/>
      <w:contextualSpacing/>
      <w:jc w:val="both"/>
    </w:pPr>
    <w:rPr>
      <w:rFonts w:eastAsia="Times New Roman"/>
      <w:sz w:val="20"/>
      <w:szCs w:val="20"/>
    </w:rPr>
  </w:style>
  <w:style w:type="paragraph" w:customStyle="1" w:styleId="NoteLevel11">
    <w:name w:val="Note Level 11"/>
    <w:basedOn w:val="Normal"/>
    <w:uiPriority w:val="99"/>
    <w:rsid w:val="00AF2C1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AF2C19"/>
    <w:pPr>
      <w:keepNext/>
      <w:tabs>
        <w:tab w:val="num" w:pos="1440"/>
      </w:tabs>
      <w:ind w:left="1800" w:hanging="360"/>
      <w:outlineLvl w:val="2"/>
    </w:pPr>
    <w:rPr>
      <w:rFonts w:eastAsia="MS Gothic"/>
    </w:rPr>
  </w:style>
  <w:style w:type="paragraph" w:customStyle="1" w:styleId="NoteLevel41">
    <w:name w:val="Note Level 41"/>
    <w:basedOn w:val="Normal"/>
    <w:rsid w:val="00AF2C19"/>
    <w:pPr>
      <w:keepNext/>
      <w:tabs>
        <w:tab w:val="num" w:pos="2160"/>
      </w:tabs>
      <w:ind w:left="2520" w:hanging="360"/>
      <w:outlineLvl w:val="3"/>
    </w:pPr>
    <w:rPr>
      <w:rFonts w:eastAsia="MS Gothic"/>
    </w:rPr>
  </w:style>
  <w:style w:type="paragraph" w:customStyle="1" w:styleId="NoteLevel51">
    <w:name w:val="Note Level 51"/>
    <w:basedOn w:val="Normal"/>
    <w:rsid w:val="00AF2C19"/>
    <w:pPr>
      <w:keepNext/>
      <w:tabs>
        <w:tab w:val="num" w:pos="2880"/>
      </w:tabs>
      <w:ind w:left="3240" w:hanging="360"/>
      <w:outlineLvl w:val="4"/>
    </w:pPr>
    <w:rPr>
      <w:rFonts w:eastAsia="MS Gothic"/>
    </w:rPr>
  </w:style>
  <w:style w:type="paragraph" w:customStyle="1" w:styleId="NoteLevel61">
    <w:name w:val="Note Level 61"/>
    <w:basedOn w:val="Normal"/>
    <w:rsid w:val="00AF2C19"/>
    <w:pPr>
      <w:keepNext/>
      <w:tabs>
        <w:tab w:val="num" w:pos="3600"/>
      </w:tabs>
      <w:ind w:left="3960" w:hanging="360"/>
      <w:outlineLvl w:val="5"/>
    </w:pPr>
    <w:rPr>
      <w:rFonts w:eastAsia="MS Gothic"/>
    </w:rPr>
  </w:style>
  <w:style w:type="paragraph" w:customStyle="1" w:styleId="NoteLevel71">
    <w:name w:val="Note Level 71"/>
    <w:basedOn w:val="Normal"/>
    <w:rsid w:val="00AF2C19"/>
    <w:pPr>
      <w:keepNext/>
      <w:tabs>
        <w:tab w:val="num" w:pos="4320"/>
      </w:tabs>
      <w:ind w:left="4680" w:hanging="360"/>
      <w:outlineLvl w:val="6"/>
    </w:pPr>
    <w:rPr>
      <w:rFonts w:eastAsia="MS Gothic"/>
    </w:rPr>
  </w:style>
  <w:style w:type="paragraph" w:customStyle="1" w:styleId="NoteLevel81">
    <w:name w:val="Note Level 81"/>
    <w:basedOn w:val="Normal"/>
    <w:rsid w:val="00AF2C19"/>
    <w:pPr>
      <w:keepNext/>
      <w:tabs>
        <w:tab w:val="num" w:pos="5040"/>
      </w:tabs>
      <w:ind w:left="5400" w:hanging="360"/>
      <w:outlineLvl w:val="7"/>
    </w:pPr>
    <w:rPr>
      <w:rFonts w:eastAsia="MS Gothic"/>
    </w:rPr>
  </w:style>
  <w:style w:type="paragraph" w:customStyle="1" w:styleId="NoteLevel91">
    <w:name w:val="Note Level 91"/>
    <w:basedOn w:val="Normal"/>
    <w:rsid w:val="00AF2C19"/>
    <w:pPr>
      <w:keepNext/>
      <w:tabs>
        <w:tab w:val="num" w:pos="5760"/>
      </w:tabs>
      <w:ind w:left="6120" w:hanging="360"/>
      <w:outlineLvl w:val="8"/>
    </w:pPr>
    <w:rPr>
      <w:rFonts w:eastAsia="MS Gothic"/>
    </w:rPr>
  </w:style>
  <w:style w:type="paragraph" w:styleId="Index2">
    <w:name w:val="index 2"/>
    <w:basedOn w:val="Normal"/>
    <w:next w:val="Normal"/>
    <w:autoRedefine/>
    <w:rsid w:val="00AF2C19"/>
    <w:pPr>
      <w:spacing w:after="200" w:line="276" w:lineRule="auto"/>
      <w:ind w:left="400" w:hanging="200"/>
    </w:pPr>
    <w:rPr>
      <w:rFonts w:eastAsia="Times New Roman"/>
      <w:bCs/>
    </w:rPr>
  </w:style>
  <w:style w:type="paragraph" w:styleId="Index3">
    <w:name w:val="index 3"/>
    <w:basedOn w:val="Normal"/>
    <w:next w:val="Normal"/>
    <w:autoRedefine/>
    <w:rsid w:val="00AF2C19"/>
    <w:pPr>
      <w:spacing w:after="200" w:line="276" w:lineRule="auto"/>
      <w:ind w:left="600" w:hanging="200"/>
    </w:pPr>
    <w:rPr>
      <w:rFonts w:eastAsia="Times New Roman"/>
      <w:bCs/>
    </w:rPr>
  </w:style>
  <w:style w:type="paragraph" w:styleId="Index4">
    <w:name w:val="index 4"/>
    <w:basedOn w:val="Normal"/>
    <w:next w:val="Normal"/>
    <w:autoRedefine/>
    <w:rsid w:val="00AF2C19"/>
    <w:pPr>
      <w:spacing w:after="200" w:line="276" w:lineRule="auto"/>
      <w:ind w:left="800" w:hanging="200"/>
    </w:pPr>
    <w:rPr>
      <w:rFonts w:eastAsia="Times New Roman"/>
      <w:bCs/>
    </w:rPr>
  </w:style>
  <w:style w:type="paragraph" w:styleId="Index5">
    <w:name w:val="index 5"/>
    <w:basedOn w:val="Normal"/>
    <w:next w:val="Normal"/>
    <w:autoRedefine/>
    <w:rsid w:val="00AF2C19"/>
    <w:pPr>
      <w:spacing w:after="200" w:line="276" w:lineRule="auto"/>
      <w:ind w:left="1000" w:hanging="200"/>
    </w:pPr>
    <w:rPr>
      <w:rFonts w:eastAsia="Times New Roman"/>
      <w:bCs/>
    </w:rPr>
  </w:style>
  <w:style w:type="paragraph" w:styleId="Index6">
    <w:name w:val="index 6"/>
    <w:basedOn w:val="Normal"/>
    <w:next w:val="Normal"/>
    <w:autoRedefine/>
    <w:rsid w:val="00AF2C19"/>
    <w:pPr>
      <w:spacing w:after="200" w:line="276" w:lineRule="auto"/>
      <w:ind w:left="1200" w:hanging="200"/>
    </w:pPr>
    <w:rPr>
      <w:rFonts w:eastAsia="Times New Roman"/>
      <w:bCs/>
    </w:rPr>
  </w:style>
  <w:style w:type="paragraph" w:styleId="Index7">
    <w:name w:val="index 7"/>
    <w:basedOn w:val="Normal"/>
    <w:next w:val="Normal"/>
    <w:autoRedefine/>
    <w:rsid w:val="00AF2C19"/>
    <w:pPr>
      <w:spacing w:after="200" w:line="276" w:lineRule="auto"/>
      <w:ind w:left="1400" w:hanging="200"/>
    </w:pPr>
    <w:rPr>
      <w:rFonts w:eastAsia="Times New Roman"/>
      <w:bCs/>
    </w:rPr>
  </w:style>
  <w:style w:type="paragraph" w:styleId="Index8">
    <w:name w:val="index 8"/>
    <w:basedOn w:val="Normal"/>
    <w:next w:val="Normal"/>
    <w:autoRedefine/>
    <w:rsid w:val="00AF2C19"/>
    <w:pPr>
      <w:spacing w:after="200" w:line="276" w:lineRule="auto"/>
      <w:ind w:left="1600" w:hanging="200"/>
    </w:pPr>
    <w:rPr>
      <w:rFonts w:eastAsia="Times New Roman"/>
      <w:bCs/>
    </w:rPr>
  </w:style>
  <w:style w:type="paragraph" w:styleId="Index9">
    <w:name w:val="index 9"/>
    <w:basedOn w:val="Normal"/>
    <w:next w:val="Normal"/>
    <w:autoRedefine/>
    <w:rsid w:val="00AF2C19"/>
    <w:pPr>
      <w:spacing w:after="200" w:line="276" w:lineRule="auto"/>
      <w:ind w:left="1800" w:hanging="200"/>
    </w:pPr>
    <w:rPr>
      <w:rFonts w:eastAsia="Times New Roman"/>
      <w:bCs/>
    </w:rPr>
  </w:style>
  <w:style w:type="paragraph" w:styleId="IndexHeading">
    <w:name w:val="index heading"/>
    <w:basedOn w:val="Normal"/>
    <w:next w:val="Index1"/>
    <w:rsid w:val="00AF2C1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F2C19"/>
    <w:pPr>
      <w:jc w:val="both"/>
    </w:pPr>
    <w:rPr>
      <w:rFonts w:eastAsia="Times New Roman"/>
      <w:i/>
      <w:iCs/>
      <w:color w:val="000000"/>
      <w:sz w:val="20"/>
    </w:rPr>
  </w:style>
  <w:style w:type="character" w:customStyle="1" w:styleId="MediumGrid11">
    <w:name w:val="Medium Grid 11"/>
    <w:uiPriority w:val="99"/>
    <w:rsid w:val="00AF2C19"/>
    <w:rPr>
      <w:color w:val="808080"/>
    </w:rPr>
  </w:style>
  <w:style w:type="numbering" w:customStyle="1" w:styleId="NoList8">
    <w:name w:val="No List8"/>
    <w:next w:val="NoList"/>
    <w:uiPriority w:val="99"/>
    <w:semiHidden/>
    <w:unhideWhenUsed/>
    <w:rsid w:val="00AF2C19"/>
  </w:style>
  <w:style w:type="numbering" w:customStyle="1" w:styleId="NoList9">
    <w:name w:val="No List9"/>
    <w:next w:val="NoList"/>
    <w:semiHidden/>
    <w:unhideWhenUsed/>
    <w:rsid w:val="00AF2C19"/>
  </w:style>
  <w:style w:type="numbering" w:customStyle="1" w:styleId="NoList10">
    <w:name w:val="No List10"/>
    <w:next w:val="NoList"/>
    <w:semiHidden/>
    <w:unhideWhenUsed/>
    <w:rsid w:val="00AF2C19"/>
  </w:style>
  <w:style w:type="numbering" w:customStyle="1" w:styleId="NoList12">
    <w:name w:val="No List12"/>
    <w:next w:val="NoList"/>
    <w:uiPriority w:val="99"/>
    <w:semiHidden/>
    <w:unhideWhenUsed/>
    <w:rsid w:val="00AF2C19"/>
  </w:style>
  <w:style w:type="numbering" w:customStyle="1" w:styleId="NoList13">
    <w:name w:val="No List13"/>
    <w:next w:val="NoList"/>
    <w:uiPriority w:val="99"/>
    <w:semiHidden/>
    <w:unhideWhenUsed/>
    <w:rsid w:val="00AF2C19"/>
  </w:style>
  <w:style w:type="numbering" w:customStyle="1" w:styleId="NoList14">
    <w:name w:val="No List14"/>
    <w:next w:val="NoList"/>
    <w:uiPriority w:val="99"/>
    <w:semiHidden/>
    <w:unhideWhenUsed/>
    <w:rsid w:val="00AF2C19"/>
  </w:style>
  <w:style w:type="numbering" w:customStyle="1" w:styleId="NoList15">
    <w:name w:val="No List15"/>
    <w:next w:val="NoList"/>
    <w:uiPriority w:val="99"/>
    <w:semiHidden/>
    <w:unhideWhenUsed/>
    <w:rsid w:val="00AF2C19"/>
  </w:style>
  <w:style w:type="numbering" w:customStyle="1" w:styleId="NoList16">
    <w:name w:val="No List16"/>
    <w:next w:val="NoList"/>
    <w:uiPriority w:val="99"/>
    <w:semiHidden/>
    <w:unhideWhenUsed/>
    <w:rsid w:val="00AF2C19"/>
  </w:style>
  <w:style w:type="numbering" w:customStyle="1" w:styleId="NoList17">
    <w:name w:val="No List17"/>
    <w:next w:val="NoList"/>
    <w:uiPriority w:val="99"/>
    <w:semiHidden/>
    <w:unhideWhenUsed/>
    <w:rsid w:val="00AF2C19"/>
  </w:style>
  <w:style w:type="numbering" w:customStyle="1" w:styleId="NoList18">
    <w:name w:val="No List18"/>
    <w:next w:val="NoList"/>
    <w:uiPriority w:val="99"/>
    <w:semiHidden/>
    <w:unhideWhenUsed/>
    <w:rsid w:val="00AF2C19"/>
  </w:style>
  <w:style w:type="numbering" w:customStyle="1" w:styleId="NoList19">
    <w:name w:val="No List19"/>
    <w:next w:val="NoList"/>
    <w:uiPriority w:val="99"/>
    <w:semiHidden/>
    <w:unhideWhenUsed/>
    <w:rsid w:val="00AF2C19"/>
  </w:style>
  <w:style w:type="numbering" w:customStyle="1" w:styleId="NoList20">
    <w:name w:val="No List20"/>
    <w:next w:val="NoList"/>
    <w:semiHidden/>
    <w:unhideWhenUsed/>
    <w:rsid w:val="00AF2C19"/>
  </w:style>
  <w:style w:type="numbering" w:customStyle="1" w:styleId="NoList21">
    <w:name w:val="No List21"/>
    <w:next w:val="NoList"/>
    <w:uiPriority w:val="99"/>
    <w:semiHidden/>
    <w:unhideWhenUsed/>
    <w:rsid w:val="00AF2C19"/>
  </w:style>
  <w:style w:type="paragraph" w:customStyle="1" w:styleId="PlaceholderText2">
    <w:name w:val="Placeholder Text2"/>
    <w:basedOn w:val="Normal"/>
    <w:uiPriority w:val="99"/>
    <w:rsid w:val="00AF2C1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F2C19"/>
    <w:pPr>
      <w:keepNext/>
      <w:tabs>
        <w:tab w:val="num" w:pos="1440"/>
      </w:tabs>
      <w:ind w:left="1800" w:hanging="360"/>
      <w:outlineLvl w:val="2"/>
    </w:pPr>
    <w:rPr>
      <w:rFonts w:eastAsia="MS Gothic"/>
      <w:sz w:val="24"/>
    </w:rPr>
  </w:style>
  <w:style w:type="paragraph" w:customStyle="1" w:styleId="LightList1">
    <w:name w:val="Light List1"/>
    <w:basedOn w:val="Normal"/>
    <w:rsid w:val="00AF2C19"/>
    <w:pPr>
      <w:keepNext/>
      <w:tabs>
        <w:tab w:val="num" w:pos="2160"/>
      </w:tabs>
      <w:ind w:left="2520" w:hanging="360"/>
      <w:outlineLvl w:val="3"/>
    </w:pPr>
    <w:rPr>
      <w:rFonts w:eastAsia="MS Gothic"/>
      <w:sz w:val="24"/>
    </w:rPr>
  </w:style>
  <w:style w:type="paragraph" w:customStyle="1" w:styleId="LightGrid1">
    <w:name w:val="Light Grid1"/>
    <w:basedOn w:val="Normal"/>
    <w:rsid w:val="00AF2C19"/>
    <w:pPr>
      <w:keepNext/>
      <w:tabs>
        <w:tab w:val="num" w:pos="2880"/>
      </w:tabs>
      <w:ind w:left="3240" w:hanging="360"/>
      <w:outlineLvl w:val="4"/>
    </w:pPr>
    <w:rPr>
      <w:rFonts w:eastAsia="MS Gothic"/>
      <w:sz w:val="24"/>
    </w:rPr>
  </w:style>
  <w:style w:type="paragraph" w:customStyle="1" w:styleId="MediumShading11">
    <w:name w:val="Medium Shading 11"/>
    <w:basedOn w:val="Normal"/>
    <w:rsid w:val="00AF2C19"/>
    <w:pPr>
      <w:keepNext/>
      <w:tabs>
        <w:tab w:val="num" w:pos="3600"/>
      </w:tabs>
      <w:ind w:left="3960" w:hanging="360"/>
      <w:outlineLvl w:val="5"/>
    </w:pPr>
    <w:rPr>
      <w:rFonts w:eastAsia="MS Gothic"/>
      <w:sz w:val="24"/>
    </w:rPr>
  </w:style>
  <w:style w:type="paragraph" w:customStyle="1" w:styleId="MediumShading21">
    <w:name w:val="Medium Shading 21"/>
    <w:basedOn w:val="Normal"/>
    <w:rsid w:val="00AF2C19"/>
    <w:pPr>
      <w:keepNext/>
      <w:tabs>
        <w:tab w:val="num" w:pos="4320"/>
      </w:tabs>
      <w:ind w:left="4680" w:hanging="360"/>
      <w:outlineLvl w:val="6"/>
    </w:pPr>
    <w:rPr>
      <w:rFonts w:eastAsia="MS Gothic"/>
      <w:sz w:val="24"/>
    </w:rPr>
  </w:style>
  <w:style w:type="paragraph" w:customStyle="1" w:styleId="MediumList11">
    <w:name w:val="Medium List 11"/>
    <w:basedOn w:val="Normal"/>
    <w:rsid w:val="00AF2C19"/>
    <w:pPr>
      <w:keepNext/>
      <w:tabs>
        <w:tab w:val="num" w:pos="5040"/>
      </w:tabs>
      <w:ind w:left="5400" w:hanging="360"/>
      <w:outlineLvl w:val="7"/>
    </w:pPr>
    <w:rPr>
      <w:rFonts w:eastAsia="MS Gothic"/>
      <w:sz w:val="24"/>
    </w:rPr>
  </w:style>
  <w:style w:type="paragraph" w:customStyle="1" w:styleId="MediumList21">
    <w:name w:val="Medium List 21"/>
    <w:basedOn w:val="Normal"/>
    <w:rsid w:val="00AF2C1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F2C19"/>
    <w:rPr>
      <w:sz w:val="17"/>
      <w:szCs w:val="24"/>
      <w:lang w:val="en-US" w:eastAsia="en-US" w:bidi="ar-SA"/>
    </w:rPr>
  </w:style>
  <w:style w:type="paragraph" w:customStyle="1" w:styleId="TagsFutura">
    <w:name w:val="TagsFutura"/>
    <w:basedOn w:val="Normal"/>
    <w:next w:val="Cites"/>
    <w:rsid w:val="00AF2C19"/>
    <w:rPr>
      <w:rFonts w:ascii="Futura" w:eastAsia="Times" w:hAnsi="Futura"/>
      <w:b/>
      <w:caps/>
      <w:sz w:val="18"/>
      <w:szCs w:val="20"/>
    </w:rPr>
  </w:style>
  <w:style w:type="character" w:customStyle="1" w:styleId="italics">
    <w:name w:val="italics"/>
    <w:basedOn w:val="DefaultParagraphFont"/>
    <w:rsid w:val="00AF2C19"/>
  </w:style>
  <w:style w:type="character" w:customStyle="1" w:styleId="m-3583723223135346788gmail-style13ptbold">
    <w:name w:val="m_-3583723223135346788gmail-style13ptbold"/>
    <w:basedOn w:val="DefaultParagraphFont"/>
    <w:rsid w:val="00AF2C19"/>
  </w:style>
  <w:style w:type="character" w:customStyle="1" w:styleId="m-3583723223135346788gmail-styleunderline">
    <w:name w:val="m_-3583723223135346788gmail-styleunderline"/>
    <w:basedOn w:val="DefaultParagraphFont"/>
    <w:rsid w:val="00AF2C19"/>
  </w:style>
  <w:style w:type="paragraph" w:customStyle="1" w:styleId="speakable">
    <w:name w:val="speakable"/>
    <w:basedOn w:val="Normal"/>
    <w:uiPriority w:val="99"/>
    <w:qFormat/>
    <w:rsid w:val="00AF2C19"/>
    <w:pPr>
      <w:spacing w:before="100" w:beforeAutospacing="1" w:after="100" w:afterAutospacing="1"/>
    </w:pPr>
  </w:style>
  <w:style w:type="character" w:customStyle="1" w:styleId="BoldUnderline2">
    <w:name w:val="Bold.Underline"/>
    <w:uiPriority w:val="1"/>
    <w:qFormat/>
    <w:rsid w:val="00AF2C19"/>
    <w:rPr>
      <w:b/>
      <w:u w:val="single"/>
    </w:rPr>
  </w:style>
  <w:style w:type="character" w:customStyle="1" w:styleId="UnresolvedMention3">
    <w:name w:val="Unresolved Mention3"/>
    <w:basedOn w:val="DefaultParagraphFont"/>
    <w:uiPriority w:val="99"/>
    <w:unhideWhenUsed/>
    <w:rsid w:val="00AF2C19"/>
    <w:rPr>
      <w:color w:val="808080"/>
      <w:shd w:val="clear" w:color="auto" w:fill="E6E6E6"/>
    </w:rPr>
  </w:style>
  <w:style w:type="paragraph" w:customStyle="1" w:styleId="useless">
    <w:name w:val="useless"/>
    <w:basedOn w:val="Normal"/>
    <w:uiPriority w:val="99"/>
    <w:qFormat/>
    <w:rsid w:val="00AF2C19"/>
    <w:rPr>
      <w:rFonts w:eastAsia="Times New Roman"/>
      <w:sz w:val="12"/>
    </w:rPr>
  </w:style>
  <w:style w:type="character" w:customStyle="1" w:styleId="tagCharCharCharChar">
    <w:name w:val="tag Char Char Char Char"/>
    <w:rsid w:val="00AF2C19"/>
    <w:rPr>
      <w:b/>
      <w:sz w:val="24"/>
      <w:szCs w:val="24"/>
      <w:lang w:val="en-US" w:eastAsia="en-US" w:bidi="ar-SA"/>
    </w:rPr>
  </w:style>
  <w:style w:type="character" w:customStyle="1" w:styleId="DebateUnderlined">
    <w:name w:val="Debate Underlined"/>
    <w:rsid w:val="00AF2C19"/>
    <w:rPr>
      <w:rFonts w:ascii="Helvetica" w:hAnsi="Helvetica"/>
      <w:sz w:val="20"/>
      <w:u w:val="single"/>
    </w:rPr>
  </w:style>
  <w:style w:type="character" w:styleId="PlaceholderText">
    <w:name w:val="Placeholder Text"/>
    <w:basedOn w:val="DefaultParagraphFont"/>
    <w:uiPriority w:val="99"/>
    <w:rsid w:val="00AF2C19"/>
    <w:rPr>
      <w:color w:val="808080"/>
    </w:rPr>
  </w:style>
  <w:style w:type="character" w:customStyle="1" w:styleId="byl">
    <w:name w:val="byl"/>
    <w:rsid w:val="00AF2C19"/>
  </w:style>
  <w:style w:type="paragraph" w:customStyle="1" w:styleId="css-xhhu0i">
    <w:name w:val="css-xhhu0i"/>
    <w:basedOn w:val="Normal"/>
    <w:rsid w:val="00AF2C1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AF2C19"/>
  </w:style>
  <w:style w:type="character" w:customStyle="1" w:styleId="m-8878800405382358272gmail-styleunderline">
    <w:name w:val="m_-8878800405382358272gmail-styleunderline"/>
    <w:basedOn w:val="DefaultParagraphFont"/>
    <w:rsid w:val="00AF2C19"/>
  </w:style>
  <w:style w:type="character" w:customStyle="1" w:styleId="m-5498913268213319940gmail-styleunderline">
    <w:name w:val="m_-5498913268213319940gmail-styleunderline"/>
    <w:basedOn w:val="DefaultParagraphFont"/>
    <w:rsid w:val="00AF2C19"/>
  </w:style>
  <w:style w:type="character" w:customStyle="1" w:styleId="overlay">
    <w:name w:val="overlay"/>
    <w:basedOn w:val="DefaultParagraphFont"/>
    <w:rsid w:val="00AF2C19"/>
  </w:style>
  <w:style w:type="character" w:customStyle="1" w:styleId="TagCharCharCharChar0">
    <w:name w:val="Tag Char Char Char Char"/>
    <w:basedOn w:val="DefaultParagraphFont"/>
    <w:rsid w:val="00AF2C19"/>
    <w:rPr>
      <w:rFonts w:ascii="Calibri" w:hAnsi="Calibri" w:cs="Calibri"/>
      <w:b/>
      <w:sz w:val="24"/>
    </w:rPr>
  </w:style>
  <w:style w:type="paragraph" w:customStyle="1" w:styleId="g-body">
    <w:name w:val="g-body"/>
    <w:basedOn w:val="Normal"/>
    <w:uiPriority w:val="99"/>
    <w:qFormat/>
    <w:rsid w:val="00AF2C19"/>
    <w:pPr>
      <w:spacing w:before="100" w:beforeAutospacing="1" w:after="100" w:afterAutospacing="1"/>
    </w:pPr>
    <w:rPr>
      <w:rFonts w:eastAsia="Times New Roman"/>
      <w:sz w:val="24"/>
    </w:rPr>
  </w:style>
  <w:style w:type="paragraph" w:customStyle="1" w:styleId="g-pstyle0">
    <w:name w:val="g-pstyle0"/>
    <w:basedOn w:val="Normal"/>
    <w:uiPriority w:val="99"/>
    <w:qFormat/>
    <w:rsid w:val="00AF2C19"/>
    <w:pPr>
      <w:spacing w:before="100" w:beforeAutospacing="1" w:after="100" w:afterAutospacing="1"/>
    </w:pPr>
    <w:rPr>
      <w:rFonts w:eastAsia="Times New Roman"/>
      <w:sz w:val="24"/>
    </w:rPr>
  </w:style>
  <w:style w:type="paragraph" w:customStyle="1" w:styleId="g-pstyle1">
    <w:name w:val="g-pstyle1"/>
    <w:basedOn w:val="Normal"/>
    <w:uiPriority w:val="99"/>
    <w:qFormat/>
    <w:rsid w:val="00AF2C19"/>
    <w:pPr>
      <w:spacing w:before="100" w:beforeAutospacing="1" w:after="100" w:afterAutospacing="1"/>
    </w:pPr>
    <w:rPr>
      <w:rFonts w:eastAsia="Times New Roman"/>
      <w:sz w:val="24"/>
    </w:rPr>
  </w:style>
  <w:style w:type="paragraph" w:customStyle="1" w:styleId="g-asset-hed">
    <w:name w:val="g-asset-hed"/>
    <w:basedOn w:val="Normal"/>
    <w:uiPriority w:val="99"/>
    <w:qFormat/>
    <w:rsid w:val="00AF2C1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F2C19"/>
    <w:pPr>
      <w:spacing w:before="100" w:beforeAutospacing="1" w:after="100" w:afterAutospacing="1"/>
    </w:pPr>
    <w:rPr>
      <w:rFonts w:ascii="Arial" w:hAnsi="Arial"/>
      <w:sz w:val="24"/>
    </w:rPr>
  </w:style>
  <w:style w:type="paragraph" w:customStyle="1" w:styleId="speech">
    <w:name w:val="speech"/>
    <w:basedOn w:val="Normal"/>
    <w:uiPriority w:val="99"/>
    <w:qFormat/>
    <w:rsid w:val="00AF2C19"/>
    <w:pPr>
      <w:spacing w:before="100" w:beforeAutospacing="1" w:after="100" w:afterAutospacing="1"/>
    </w:pPr>
    <w:rPr>
      <w:sz w:val="24"/>
    </w:rPr>
  </w:style>
  <w:style w:type="character" w:customStyle="1" w:styleId="adtext">
    <w:name w:val="adtext"/>
    <w:basedOn w:val="DefaultParagraphFont"/>
    <w:rsid w:val="00AF2C19"/>
  </w:style>
  <w:style w:type="character" w:customStyle="1" w:styleId="UL-Bold">
    <w:name w:val="UL-Bold"/>
    <w:basedOn w:val="DefaultParagraphFont"/>
    <w:rsid w:val="00AF2C19"/>
    <w:rPr>
      <w:u w:val="thick"/>
    </w:rPr>
  </w:style>
  <w:style w:type="character" w:customStyle="1" w:styleId="UL-None">
    <w:name w:val="UL-None"/>
    <w:basedOn w:val="DefaultParagraphFont"/>
    <w:rsid w:val="00AF2C19"/>
    <w:rPr>
      <w:strike w:val="0"/>
      <w:dstrike w:val="0"/>
      <w:u w:val="none"/>
      <w:effect w:val="none"/>
    </w:rPr>
  </w:style>
  <w:style w:type="character" w:customStyle="1" w:styleId="qu730rj69h">
    <w:name w:val="qu730rj69h"/>
    <w:basedOn w:val="DefaultParagraphFont"/>
    <w:rsid w:val="00AF2C19"/>
  </w:style>
  <w:style w:type="paragraph" w:customStyle="1" w:styleId="optext">
    <w:name w:val="optext"/>
    <w:basedOn w:val="Normal"/>
    <w:uiPriority w:val="99"/>
    <w:qFormat/>
    <w:rsid w:val="00AF2C19"/>
    <w:pPr>
      <w:spacing w:before="100" w:beforeAutospacing="1" w:after="100" w:afterAutospacing="1"/>
    </w:pPr>
    <w:rPr>
      <w:sz w:val="24"/>
    </w:rPr>
  </w:style>
  <w:style w:type="character" w:customStyle="1" w:styleId="lmy74qr12z">
    <w:name w:val="lmy74qr12z"/>
    <w:basedOn w:val="DefaultParagraphFont"/>
    <w:rsid w:val="00AF2C19"/>
  </w:style>
  <w:style w:type="character" w:customStyle="1" w:styleId="icr880">
    <w:name w:val="icr880"/>
    <w:basedOn w:val="DefaultParagraphFont"/>
    <w:rsid w:val="00AF2C19"/>
  </w:style>
  <w:style w:type="character" w:customStyle="1" w:styleId="hx23q54">
    <w:name w:val="hx23q54"/>
    <w:basedOn w:val="DefaultParagraphFont"/>
    <w:rsid w:val="00AF2C19"/>
  </w:style>
  <w:style w:type="character" w:customStyle="1" w:styleId="m-5348258726587825636gmail-style13ptbold">
    <w:name w:val="m_-5348258726587825636gmail-style13ptbold"/>
    <w:basedOn w:val="DefaultParagraphFont"/>
    <w:rsid w:val="00AF2C19"/>
  </w:style>
  <w:style w:type="character" w:customStyle="1" w:styleId="m-5348258726587825636gmail-styleunderline">
    <w:name w:val="m_-5348258726587825636gmail-styleunderline"/>
    <w:basedOn w:val="DefaultParagraphFont"/>
    <w:rsid w:val="00AF2C19"/>
  </w:style>
  <w:style w:type="character" w:customStyle="1" w:styleId="m4385445901877740177gmail-styleunderline">
    <w:name w:val="m_4385445901877740177gmail-styleunderline"/>
    <w:basedOn w:val="DefaultParagraphFont"/>
    <w:rsid w:val="00AF2C19"/>
  </w:style>
  <w:style w:type="character" w:customStyle="1" w:styleId="DDIUnderline">
    <w:name w:val="DDI Underline"/>
    <w:qFormat/>
    <w:rsid w:val="00AF2C19"/>
    <w:rPr>
      <w:rFonts w:ascii="Times New Roman" w:hAnsi="Times New Roman"/>
      <w:sz w:val="24"/>
      <w:u w:val="single"/>
    </w:rPr>
  </w:style>
  <w:style w:type="paragraph" w:customStyle="1" w:styleId="ALLCAPS">
    <w:name w:val="ALL CAPS"/>
    <w:basedOn w:val="Normal"/>
    <w:link w:val="ALLCAPSChar"/>
    <w:qFormat/>
    <w:rsid w:val="00AF2C19"/>
    <w:rPr>
      <w:rFonts w:eastAsia="Times New Roman"/>
      <w:b/>
      <w:caps/>
    </w:rPr>
  </w:style>
  <w:style w:type="character" w:customStyle="1" w:styleId="ALLCAPSChar">
    <w:name w:val="ALL CAPS Char"/>
    <w:basedOn w:val="DefaultParagraphFont"/>
    <w:link w:val="ALLCAPS"/>
    <w:rsid w:val="00AF2C19"/>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AF2C1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AF2C19"/>
    <w:rPr>
      <w:rFonts w:ascii="Times New Roman" w:eastAsia="Times New Roman" w:hAnsi="Times New Roman" w:cs="Times New Roman"/>
      <w:b/>
      <w:sz w:val="24"/>
    </w:rPr>
  </w:style>
  <w:style w:type="character" w:customStyle="1" w:styleId="Cites-AuthorDate">
    <w:name w:val="Cites-Author/Date"/>
    <w:rsid w:val="00AF2C19"/>
    <w:rPr>
      <w:rFonts w:ascii="Helvetica" w:hAnsi="Helvetica"/>
      <w:b/>
      <w:sz w:val="22"/>
      <w:szCs w:val="24"/>
      <w:u w:val="thick"/>
    </w:rPr>
  </w:style>
  <w:style w:type="paragraph" w:customStyle="1" w:styleId="CiteTag">
    <w:name w:val="Cite/Tag"/>
    <w:basedOn w:val="Normal"/>
    <w:uiPriority w:val="99"/>
    <w:qFormat/>
    <w:rsid w:val="00AF2C19"/>
    <w:rPr>
      <w:rFonts w:eastAsia="Cambria"/>
      <w:b/>
    </w:rPr>
  </w:style>
  <w:style w:type="character" w:customStyle="1" w:styleId="m489902567989944824gmail-style13ptbold">
    <w:name w:val="m_489902567989944824gmail-style13ptbold"/>
    <w:basedOn w:val="DefaultParagraphFont"/>
    <w:rsid w:val="00AF2C19"/>
  </w:style>
  <w:style w:type="character" w:customStyle="1" w:styleId="m489902567989944824gmail-styleunderline">
    <w:name w:val="m_489902567989944824gmail-styleunderline"/>
    <w:basedOn w:val="DefaultParagraphFont"/>
    <w:rsid w:val="00AF2C19"/>
  </w:style>
  <w:style w:type="character" w:customStyle="1" w:styleId="UnderlineCharChar3">
    <w:name w:val="Underline Char Char3"/>
    <w:rsid w:val="00AF2C19"/>
    <w:rPr>
      <w:szCs w:val="24"/>
      <w:u w:val="single"/>
      <w:lang w:val="en-US" w:eastAsia="en-US" w:bidi="ar-SA"/>
    </w:rPr>
  </w:style>
  <w:style w:type="character" w:customStyle="1" w:styleId="tl8wme">
    <w:name w:val="tl8wme"/>
    <w:basedOn w:val="DefaultParagraphFont"/>
    <w:rsid w:val="00AF2C19"/>
  </w:style>
  <w:style w:type="character" w:customStyle="1" w:styleId="Mention3">
    <w:name w:val="Mention3"/>
    <w:basedOn w:val="DefaultParagraphFont"/>
    <w:uiPriority w:val="99"/>
    <w:semiHidden/>
    <w:unhideWhenUsed/>
    <w:rsid w:val="00AF2C19"/>
    <w:rPr>
      <w:color w:val="2B579A"/>
      <w:shd w:val="clear" w:color="auto" w:fill="E6E6E6"/>
    </w:rPr>
  </w:style>
  <w:style w:type="character" w:customStyle="1" w:styleId="m-5251091010484660064gmail-style13ptbold">
    <w:name w:val="m_-5251091010484660064gmail-style13ptbold"/>
    <w:basedOn w:val="DefaultParagraphFont"/>
    <w:rsid w:val="00AF2C19"/>
  </w:style>
  <w:style w:type="character" w:customStyle="1" w:styleId="m-5251091010484660064gmail-styleunderline">
    <w:name w:val="m_-5251091010484660064gmail-styleunderline"/>
    <w:basedOn w:val="DefaultParagraphFont"/>
    <w:rsid w:val="00AF2C19"/>
  </w:style>
  <w:style w:type="character" w:customStyle="1" w:styleId="tablecaption">
    <w:name w:val="tablecaption"/>
    <w:basedOn w:val="DefaultParagraphFont"/>
    <w:rsid w:val="00AF2C19"/>
  </w:style>
  <w:style w:type="character" w:customStyle="1" w:styleId="StyleLatinHelvetica105ptBlack">
    <w:name w:val="Style (Latin) Helvetica 10.5 pt Black"/>
    <w:basedOn w:val="DefaultParagraphFont"/>
    <w:rsid w:val="00AF2C19"/>
    <w:rPr>
      <w:rFonts w:ascii="Times New Roman" w:hAnsi="Times New Roman"/>
      <w:color w:val="000000"/>
      <w:sz w:val="21"/>
    </w:rPr>
  </w:style>
  <w:style w:type="character" w:customStyle="1" w:styleId="Quotation">
    <w:name w:val="Quotation"/>
    <w:qFormat/>
    <w:rsid w:val="00AF2C19"/>
    <w:rPr>
      <w:rFonts w:ascii="Arial" w:hAnsi="Arial"/>
      <w:b/>
      <w:i/>
      <w:iCs/>
      <w:sz w:val="24"/>
      <w:u w:val="single"/>
    </w:rPr>
  </w:style>
  <w:style w:type="paragraph" w:customStyle="1" w:styleId="DateTime">
    <w:name w:val="DateTime"/>
    <w:basedOn w:val="Normal"/>
    <w:link w:val="DateTimeChar"/>
    <w:autoRedefine/>
    <w:uiPriority w:val="4"/>
    <w:qFormat/>
    <w:rsid w:val="00AF2C19"/>
  </w:style>
  <w:style w:type="character" w:customStyle="1" w:styleId="DateTimeChar">
    <w:name w:val="DateTime Char"/>
    <w:basedOn w:val="DefaultParagraphFont"/>
    <w:link w:val="DateTime"/>
    <w:uiPriority w:val="4"/>
    <w:rsid w:val="00AF2C19"/>
    <w:rPr>
      <w:rFonts w:ascii="Times New Roman" w:hAnsi="Times New Roman" w:cs="Times New Roman"/>
    </w:rPr>
  </w:style>
  <w:style w:type="paragraph" w:customStyle="1" w:styleId="Lecture">
    <w:name w:val="Lecture"/>
    <w:next w:val="BodyText"/>
    <w:link w:val="LectureChar"/>
    <w:autoRedefine/>
    <w:uiPriority w:val="4"/>
    <w:qFormat/>
    <w:rsid w:val="00AF2C19"/>
    <w:pPr>
      <w:spacing w:after="0"/>
      <w:outlineLvl w:val="5"/>
    </w:pPr>
    <w:rPr>
      <w:rFonts w:ascii="Arial" w:hAnsi="Arial" w:cs="Arial"/>
      <w:spacing w:val="-10"/>
    </w:rPr>
  </w:style>
  <w:style w:type="character" w:customStyle="1" w:styleId="LectureChar">
    <w:name w:val="Lecture Char"/>
    <w:basedOn w:val="DateTimeChar"/>
    <w:link w:val="Lecture"/>
    <w:uiPriority w:val="4"/>
    <w:rsid w:val="00AF2C19"/>
    <w:rPr>
      <w:rFonts w:ascii="Arial" w:hAnsi="Arial" w:cs="Arial"/>
      <w:spacing w:val="-10"/>
    </w:rPr>
  </w:style>
  <w:style w:type="character" w:customStyle="1" w:styleId="m-413333960618644972gmail-style13ptbold">
    <w:name w:val="m_-413333960618644972gmail-style13ptbold"/>
    <w:basedOn w:val="DefaultParagraphFont"/>
    <w:rsid w:val="00AF2C19"/>
  </w:style>
  <w:style w:type="character" w:customStyle="1" w:styleId="m-413333960618644972gmail-styleunderline">
    <w:name w:val="m_-413333960618644972gmail-styleunderline"/>
    <w:basedOn w:val="DefaultParagraphFont"/>
    <w:rsid w:val="00AF2C19"/>
  </w:style>
  <w:style w:type="character" w:customStyle="1" w:styleId="m8314098763611656848gmail-stylestylebold12pt">
    <w:name w:val="m_8314098763611656848gmail-stylestylebold12pt"/>
    <w:basedOn w:val="DefaultParagraphFont"/>
    <w:rsid w:val="00AF2C19"/>
  </w:style>
  <w:style w:type="character" w:customStyle="1" w:styleId="m8314098763611656848gmail-styleboldunderline">
    <w:name w:val="m_8314098763611656848gmail-styleboldunderline"/>
    <w:basedOn w:val="DefaultParagraphFont"/>
    <w:rsid w:val="00AF2C19"/>
  </w:style>
  <w:style w:type="paragraph" w:customStyle="1" w:styleId="Spacer">
    <w:name w:val="Spacer"/>
    <w:basedOn w:val="Heading1"/>
    <w:link w:val="SpacerChar"/>
    <w:autoRedefine/>
    <w:uiPriority w:val="4"/>
    <w:qFormat/>
    <w:rsid w:val="00AF2C1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F2C19"/>
    <w:rPr>
      <w:rFonts w:ascii="Georgia" w:eastAsiaTheme="majorEastAsia" w:hAnsi="Georgia" w:cstheme="majorBidi"/>
      <w:b/>
      <w:sz w:val="24"/>
      <w:szCs w:val="32"/>
    </w:rPr>
  </w:style>
  <w:style w:type="paragraph" w:customStyle="1" w:styleId="msonormal0">
    <w:name w:val="msonormal"/>
    <w:basedOn w:val="Normal"/>
    <w:qFormat/>
    <w:rsid w:val="00AF2C19"/>
    <w:pPr>
      <w:spacing w:before="100" w:beforeAutospacing="1" w:after="100" w:afterAutospacing="1"/>
    </w:pPr>
    <w:rPr>
      <w:rFonts w:eastAsia="Times New Roman"/>
      <w:sz w:val="24"/>
    </w:rPr>
  </w:style>
  <w:style w:type="paragraph" w:customStyle="1" w:styleId="TxBr41p1">
    <w:name w:val="TxBr_41p1"/>
    <w:basedOn w:val="Normal"/>
    <w:qFormat/>
    <w:rsid w:val="00AF2C1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AF2C19"/>
    <w:rPr>
      <w:rFonts w:ascii="Georgia" w:eastAsia="Times New Roman" w:hAnsi="Georgia" w:cs="Arial" w:hint="default"/>
      <w:b/>
      <w:bCs/>
      <w:kern w:val="32"/>
      <w:sz w:val="28"/>
      <w:szCs w:val="32"/>
    </w:rPr>
  </w:style>
  <w:style w:type="character" w:customStyle="1" w:styleId="CiteReal0">
    <w:name w:val="CiteReal"/>
    <w:uiPriority w:val="1"/>
    <w:qFormat/>
    <w:rsid w:val="00AF2C19"/>
    <w:rPr>
      <w:rFonts w:ascii="Arial" w:hAnsi="Arial"/>
      <w:b/>
      <w:sz w:val="24"/>
      <w:u w:val="single"/>
    </w:rPr>
  </w:style>
  <w:style w:type="character" w:customStyle="1" w:styleId="dropcap1">
    <w:name w:val="dropcap1"/>
    <w:rsid w:val="00AF2C19"/>
  </w:style>
  <w:style w:type="paragraph" w:customStyle="1" w:styleId="Style42">
    <w:name w:val="Style42"/>
    <w:basedOn w:val="Normal"/>
    <w:uiPriority w:val="99"/>
    <w:rsid w:val="00AF2C19"/>
    <w:pPr>
      <w:spacing w:line="202" w:lineRule="exact"/>
      <w:jc w:val="both"/>
    </w:pPr>
    <w:rPr>
      <w:rFonts w:ascii="Palatino Linotype" w:hAnsi="Palatino Linotype" w:cs="Palatino Linotype"/>
    </w:rPr>
  </w:style>
  <w:style w:type="character" w:customStyle="1" w:styleId="FontStyle72">
    <w:name w:val="Font Style72"/>
    <w:uiPriority w:val="99"/>
    <w:rsid w:val="00AF2C19"/>
    <w:rPr>
      <w:rFonts w:ascii="Cambria" w:hAnsi="Cambria" w:cs="Cambria" w:hint="default"/>
      <w:sz w:val="16"/>
      <w:szCs w:val="16"/>
    </w:rPr>
  </w:style>
  <w:style w:type="character" w:customStyle="1" w:styleId="FontStyle73">
    <w:name w:val="Font Style73"/>
    <w:uiPriority w:val="99"/>
    <w:rsid w:val="00AF2C19"/>
    <w:rPr>
      <w:rFonts w:ascii="Cambria" w:hAnsi="Cambria" w:cs="Cambria" w:hint="default"/>
      <w:i/>
      <w:iCs/>
      <w:sz w:val="16"/>
      <w:szCs w:val="16"/>
    </w:rPr>
  </w:style>
  <w:style w:type="character" w:customStyle="1" w:styleId="UnderlinestyleChar20">
    <w:name w:val="Underline style Char2"/>
    <w:rsid w:val="00AF2C19"/>
    <w:rPr>
      <w:sz w:val="22"/>
      <w:szCs w:val="24"/>
      <w:u w:val="single"/>
      <w:lang w:val="en-US" w:eastAsia="en-US" w:bidi="ar-SA"/>
    </w:rPr>
  </w:style>
  <w:style w:type="character" w:customStyle="1" w:styleId="FontStyle49">
    <w:name w:val="Font Style49"/>
    <w:uiPriority w:val="99"/>
    <w:rsid w:val="00AF2C19"/>
    <w:rPr>
      <w:rFonts w:ascii="Cambria" w:hAnsi="Cambria" w:cs="Cambria"/>
      <w:sz w:val="20"/>
      <w:szCs w:val="20"/>
    </w:rPr>
  </w:style>
  <w:style w:type="character" w:customStyle="1" w:styleId="FontStyle50">
    <w:name w:val="Font Style50"/>
    <w:uiPriority w:val="99"/>
    <w:rsid w:val="00AF2C1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F2C1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F2C19"/>
    <w:rPr>
      <w:rFonts w:ascii="Cambria" w:eastAsia="Cambria" w:hAnsi="Cambria" w:cs="Cambria"/>
      <w:spacing w:val="-3"/>
      <w:szCs w:val="20"/>
    </w:rPr>
  </w:style>
  <w:style w:type="character" w:customStyle="1" w:styleId="kn">
    <w:name w:val="kn"/>
    <w:basedOn w:val="DefaultParagraphFont"/>
    <w:rsid w:val="00AF2C19"/>
  </w:style>
  <w:style w:type="character" w:customStyle="1" w:styleId="StyleStyleUnderlineUnderlineStyleBoldUnderlineIntenseEmphas">
    <w:name w:val="Style Style UnderlineUnderlineStyle Bold UnderlineIntense Emphas..."/>
    <w:basedOn w:val="DefaultParagraphFont"/>
    <w:rsid w:val="00AF2C19"/>
    <w:rPr>
      <w:b/>
      <w:bCs/>
      <w:sz w:val="26"/>
      <w:u w:val="single"/>
    </w:rPr>
  </w:style>
  <w:style w:type="character" w:customStyle="1" w:styleId="articoloinside">
    <w:name w:val="articolo_inside"/>
    <w:rsid w:val="00AF2C19"/>
  </w:style>
  <w:style w:type="paragraph" w:customStyle="1" w:styleId="pagetools">
    <w:name w:val="pagetools"/>
    <w:basedOn w:val="Normal"/>
    <w:rsid w:val="00AF2C19"/>
    <w:pPr>
      <w:spacing w:before="100" w:beforeAutospacing="1" w:after="100" w:afterAutospacing="1"/>
    </w:pPr>
    <w:rPr>
      <w:rFonts w:ascii="Cambria" w:eastAsia="Cambria" w:hAnsi="Cambria"/>
      <w:sz w:val="24"/>
    </w:rPr>
  </w:style>
  <w:style w:type="character" w:customStyle="1" w:styleId="job">
    <w:name w:val="job"/>
    <w:basedOn w:val="DefaultParagraphFont"/>
    <w:rsid w:val="00AF2C19"/>
  </w:style>
  <w:style w:type="character" w:customStyle="1" w:styleId="publisher">
    <w:name w:val="publisher"/>
    <w:basedOn w:val="DefaultParagraphFont"/>
    <w:rsid w:val="00AF2C19"/>
  </w:style>
  <w:style w:type="character" w:customStyle="1" w:styleId="pubyear">
    <w:name w:val="pubyear"/>
    <w:basedOn w:val="DefaultParagraphFont"/>
    <w:rsid w:val="00AF2C19"/>
  </w:style>
  <w:style w:type="character" w:customStyle="1" w:styleId="pubcity">
    <w:name w:val="pubcity"/>
    <w:basedOn w:val="DefaultParagraphFont"/>
    <w:rsid w:val="00AF2C19"/>
  </w:style>
  <w:style w:type="paragraph" w:customStyle="1" w:styleId="C-Text">
    <w:name w:val="C-Text"/>
    <w:basedOn w:val="Normal"/>
    <w:rsid w:val="00AF2C19"/>
    <w:pPr>
      <w:tabs>
        <w:tab w:val="num" w:pos="720"/>
      </w:tabs>
      <w:ind w:left="720" w:hanging="360"/>
    </w:pPr>
    <w:rPr>
      <w:rFonts w:ascii="Book Antiqua" w:hAnsi="Book Antiqua"/>
      <w:sz w:val="24"/>
    </w:rPr>
  </w:style>
  <w:style w:type="character" w:customStyle="1" w:styleId="ecdate">
    <w:name w:val="ec_date"/>
    <w:basedOn w:val="DefaultParagraphFont"/>
    <w:rsid w:val="00AF2C19"/>
    <w:rPr>
      <w:rFonts w:ascii="Symbol" w:hAnsi="Symbol" w:hint="default"/>
      <w:sz w:val="20"/>
      <w:szCs w:val="20"/>
      <w:shd w:val="clear" w:color="auto" w:fill="FFFFFF"/>
    </w:rPr>
  </w:style>
  <w:style w:type="paragraph" w:customStyle="1" w:styleId="ecmsonormal">
    <w:name w:val="ec_msonormal"/>
    <w:basedOn w:val="Normal"/>
    <w:rsid w:val="00AF2C1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F2C19"/>
  </w:style>
  <w:style w:type="character" w:customStyle="1" w:styleId="articleheadline">
    <w:name w:val="articleheadline"/>
    <w:basedOn w:val="DefaultParagraphFont"/>
    <w:rsid w:val="00AF2C19"/>
  </w:style>
  <w:style w:type="paragraph" w:customStyle="1" w:styleId="u-intro">
    <w:name w:val="u-intro"/>
    <w:basedOn w:val="Normal"/>
    <w:rsid w:val="00AF2C19"/>
    <w:pPr>
      <w:spacing w:before="100" w:beforeAutospacing="1" w:after="100" w:afterAutospacing="1"/>
    </w:pPr>
    <w:rPr>
      <w:rFonts w:ascii="Georgia" w:hAnsi="Georgia"/>
      <w:sz w:val="24"/>
    </w:rPr>
  </w:style>
  <w:style w:type="character" w:customStyle="1" w:styleId="u-byline">
    <w:name w:val="u-byline"/>
    <w:basedOn w:val="DefaultParagraphFont"/>
    <w:rsid w:val="00AF2C19"/>
  </w:style>
  <w:style w:type="character" w:customStyle="1" w:styleId="articlebya">
    <w:name w:val="articleby_a"/>
    <w:basedOn w:val="DefaultParagraphFont"/>
    <w:rsid w:val="00AF2C19"/>
  </w:style>
  <w:style w:type="character" w:customStyle="1" w:styleId="popupwinby">
    <w:name w:val="popupwinby"/>
    <w:basedOn w:val="DefaultParagraphFont"/>
    <w:rsid w:val="00AF2C19"/>
  </w:style>
  <w:style w:type="character" w:customStyle="1" w:styleId="storyheader">
    <w:name w:val="storyheader"/>
    <w:basedOn w:val="DefaultParagraphFont"/>
    <w:rsid w:val="00AF2C19"/>
  </w:style>
  <w:style w:type="character" w:customStyle="1" w:styleId="marron">
    <w:name w:val="marron"/>
    <w:basedOn w:val="DefaultParagraphFont"/>
    <w:rsid w:val="00AF2C19"/>
  </w:style>
  <w:style w:type="paragraph" w:customStyle="1" w:styleId="StyleNormalWeb10pt">
    <w:name w:val="Style Normal (Web) + 10 pt"/>
    <w:basedOn w:val="NormalWeb"/>
    <w:next w:val="Normal"/>
    <w:rsid w:val="00AF2C1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AF2C19"/>
    <w:rPr>
      <w:szCs w:val="24"/>
      <w:lang w:val="en-US" w:eastAsia="en-US" w:bidi="ar-SA"/>
    </w:rPr>
  </w:style>
  <w:style w:type="paragraph" w:customStyle="1" w:styleId="TagCiteShells">
    <w:name w:val="Tag/Cite/Shells"/>
    <w:basedOn w:val="Normal"/>
    <w:rsid w:val="00AF2C19"/>
    <w:rPr>
      <w:rFonts w:ascii="Georgia" w:hAnsi="Georgia"/>
      <w:b/>
    </w:rPr>
  </w:style>
  <w:style w:type="paragraph" w:customStyle="1" w:styleId="DefinitionTerm">
    <w:name w:val="Definition Term"/>
    <w:basedOn w:val="Normal"/>
    <w:next w:val="Normal"/>
    <w:rsid w:val="00AF2C19"/>
    <w:rPr>
      <w:rFonts w:ascii="Georgia" w:hAnsi="Georgia"/>
      <w:snapToGrid w:val="0"/>
      <w:sz w:val="24"/>
    </w:rPr>
  </w:style>
  <w:style w:type="character" w:customStyle="1" w:styleId="Style3CharChar">
    <w:name w:val="Style3 Char Char"/>
    <w:basedOn w:val="DefaultParagraphFont"/>
    <w:rsid w:val="00AF2C1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F2C19"/>
    <w:pPr>
      <w:spacing w:after="60"/>
    </w:pPr>
    <w:rPr>
      <w:rFonts w:ascii="Georgia" w:eastAsia="Segoe UI" w:hAnsi="Georgia" w:cs="Cambria"/>
      <w:caps/>
      <w:sz w:val="20"/>
      <w:lang w:eastAsia="zh-CN"/>
    </w:rPr>
  </w:style>
  <w:style w:type="character" w:customStyle="1" w:styleId="NormalChar0">
    <w:name w:val="Normal Char"/>
    <w:basedOn w:val="DefaultParagraphFont"/>
    <w:rsid w:val="00AF2C19"/>
    <w:rPr>
      <w:lang w:eastAsia="en-US"/>
    </w:rPr>
  </w:style>
  <w:style w:type="character" w:customStyle="1" w:styleId="BoldUnderlineChar2">
    <w:name w:val="Bold + Underline Char"/>
    <w:basedOn w:val="DefaultParagraphFont"/>
    <w:rsid w:val="00AF2C1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AF2C19"/>
  </w:style>
  <w:style w:type="character" w:customStyle="1" w:styleId="CharacterStyle7">
    <w:name w:val="Character Style 7"/>
    <w:rsid w:val="00AF2C19"/>
    <w:rPr>
      <w:rFonts w:ascii="Trebuchet MS" w:hAnsi="Trebuchet MS" w:cs="Trebuchet MS"/>
      <w:sz w:val="20"/>
      <w:szCs w:val="20"/>
      <w:u w:val="single"/>
    </w:rPr>
  </w:style>
  <w:style w:type="character" w:customStyle="1" w:styleId="StyleStyle4Char">
    <w:name w:val="Style Style4 + Char"/>
    <w:basedOn w:val="DefaultParagraphFont"/>
    <w:rsid w:val="00AF2C1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F2C1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F2C19"/>
    <w:rPr>
      <w:rFonts w:ascii="Symbol" w:hAnsi="Symbol"/>
      <w:sz w:val="21"/>
      <w:szCs w:val="21"/>
      <w:u w:val="thick"/>
    </w:rPr>
  </w:style>
  <w:style w:type="paragraph" w:customStyle="1" w:styleId="Cite8">
    <w:name w:val="Cite8"/>
    <w:basedOn w:val="Normal"/>
    <w:autoRedefine/>
    <w:qFormat/>
    <w:rsid w:val="00AF2C19"/>
    <w:rPr>
      <w:rFonts w:ascii="Trebuchet MS" w:eastAsia="Verdana" w:hAnsi="Trebuchet MS" w:cs="Cambria"/>
      <w:sz w:val="16"/>
    </w:rPr>
  </w:style>
  <w:style w:type="paragraph" w:customStyle="1" w:styleId="8font">
    <w:name w:val="8font"/>
    <w:basedOn w:val="Normal"/>
    <w:next w:val="Normal"/>
    <w:autoRedefine/>
    <w:qFormat/>
    <w:rsid w:val="00AF2C19"/>
    <w:rPr>
      <w:rFonts w:ascii="Georgia" w:eastAsia="Cambria Math" w:hAnsi="Georgia" w:cs="Cambria"/>
      <w:sz w:val="16"/>
      <w:szCs w:val="16"/>
    </w:rPr>
  </w:style>
  <w:style w:type="paragraph" w:customStyle="1" w:styleId="BoldUnderlineChar20">
    <w:name w:val="BoldUnderline Char2"/>
    <w:link w:val="BoldUnderlineChar2Char"/>
    <w:rsid w:val="00AF2C1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F2C19"/>
    <w:rPr>
      <w:rFonts w:ascii="Times New Roman" w:eastAsia="Times New Roman" w:hAnsi="Times New Roman" w:cs="Times New Roman"/>
      <w:b/>
      <w:sz w:val="20"/>
      <w:szCs w:val="24"/>
      <w:u w:val="single"/>
    </w:rPr>
  </w:style>
  <w:style w:type="character" w:customStyle="1" w:styleId="UnderlineCharChar4">
    <w:name w:val="Underline Char Char4"/>
    <w:rsid w:val="00AF2C19"/>
    <w:rPr>
      <w:szCs w:val="24"/>
      <w:u w:val="single"/>
      <w:lang w:val="en-US" w:eastAsia="en-US" w:bidi="ar-SA"/>
    </w:rPr>
  </w:style>
  <w:style w:type="character" w:customStyle="1" w:styleId="BoldUnderlineCharChar3">
    <w:name w:val="BoldUnderline Char Char3"/>
    <w:rsid w:val="00AF2C19"/>
    <w:rPr>
      <w:b/>
      <w:szCs w:val="24"/>
      <w:u w:val="single"/>
      <w:lang w:val="en-US" w:eastAsia="en-US" w:bidi="ar-SA"/>
    </w:rPr>
  </w:style>
  <w:style w:type="character" w:customStyle="1" w:styleId="BoldUnderlineCharChar2">
    <w:name w:val="BoldUnderline Char Char2"/>
    <w:rsid w:val="00AF2C19"/>
    <w:rPr>
      <w:b/>
      <w:szCs w:val="24"/>
      <w:u w:val="single"/>
      <w:lang w:val="en-US" w:eastAsia="en-US" w:bidi="ar-SA"/>
    </w:rPr>
  </w:style>
  <w:style w:type="paragraph" w:customStyle="1" w:styleId="UnderlineCard0">
    <w:name w:val="UnderlineCard"/>
    <w:basedOn w:val="Heading3"/>
    <w:link w:val="UnderlineCardChar0"/>
    <w:qFormat/>
    <w:rsid w:val="00AF2C19"/>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AF2C19"/>
    <w:rPr>
      <w:rFonts w:ascii="Georgia" w:eastAsia="Calibri" w:hAnsi="Georgia" w:cs="Times New Roman"/>
      <w:bCs/>
      <w:sz w:val="20"/>
      <w:szCs w:val="20"/>
      <w:u w:val="single"/>
      <w:lang w:val="x-none" w:eastAsia="x-none"/>
    </w:rPr>
  </w:style>
  <w:style w:type="character" w:customStyle="1" w:styleId="5Notunderlined">
    <w:name w:val="5 Not underlined"/>
    <w:rsid w:val="00AF2C19"/>
    <w:rPr>
      <w:rFonts w:ascii="Times New Roman" w:hAnsi="Times New Roman"/>
      <w:sz w:val="16"/>
    </w:rPr>
  </w:style>
  <w:style w:type="character" w:customStyle="1" w:styleId="volume-issue">
    <w:name w:val="volume-issue"/>
    <w:rsid w:val="00AF2C19"/>
    <w:rPr>
      <w:rFonts w:cs="Times New Roman"/>
    </w:rPr>
  </w:style>
  <w:style w:type="character" w:customStyle="1" w:styleId="storytext">
    <w:name w:val="storytext"/>
    <w:basedOn w:val="DefaultParagraphFont"/>
    <w:rsid w:val="00AF2C19"/>
  </w:style>
  <w:style w:type="character" w:customStyle="1" w:styleId="boldness1">
    <w:name w:val="boldness1"/>
    <w:rsid w:val="00AF2C19"/>
  </w:style>
  <w:style w:type="paragraph" w:customStyle="1" w:styleId="Cardd">
    <w:name w:val="Cardd"/>
    <w:basedOn w:val="Normal"/>
    <w:uiPriority w:val="4"/>
    <w:qFormat/>
    <w:rsid w:val="00AF2C19"/>
    <w:pPr>
      <w:ind w:left="288" w:right="288"/>
    </w:pPr>
    <w:rPr>
      <w:rFonts w:ascii="Georgia" w:hAnsi="Georgia"/>
    </w:rPr>
  </w:style>
  <w:style w:type="paragraph" w:customStyle="1" w:styleId="document0">
    <w:name w:val="document"/>
    <w:basedOn w:val="Normal"/>
    <w:qFormat/>
    <w:rsid w:val="00AF2C1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AF2C19"/>
  </w:style>
  <w:style w:type="character" w:customStyle="1" w:styleId="aa">
    <w:name w:val="_"/>
    <w:basedOn w:val="DefaultParagraphFont"/>
    <w:rsid w:val="00AF2C19"/>
  </w:style>
  <w:style w:type="paragraph" w:customStyle="1" w:styleId="Shrink6">
    <w:name w:val="Shrink 6"/>
    <w:basedOn w:val="Normal"/>
    <w:qFormat/>
    <w:rsid w:val="00AF2C19"/>
    <w:rPr>
      <w:rFonts w:ascii="Georgia" w:eastAsia="Calibri" w:hAnsi="Georgia"/>
      <w:sz w:val="12"/>
    </w:rPr>
  </w:style>
  <w:style w:type="character" w:customStyle="1" w:styleId="messagecontent">
    <w:name w:val="message_content"/>
    <w:rsid w:val="00AF2C19"/>
  </w:style>
  <w:style w:type="paragraph" w:customStyle="1" w:styleId="BriefTitleWorks">
    <w:name w:val="Brief Title Works"/>
    <w:basedOn w:val="Heading1"/>
    <w:link w:val="BriefTitleWorksChar"/>
    <w:rsid w:val="00AF2C1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F2C19"/>
    <w:rPr>
      <w:rFonts w:ascii="Georgia" w:eastAsia="Times New Roman" w:hAnsi="Georgia" w:cs="Arial"/>
      <w:b/>
      <w:kern w:val="32"/>
      <w:sz w:val="24"/>
      <w:szCs w:val="32"/>
      <w:u w:val="single"/>
    </w:rPr>
  </w:style>
  <w:style w:type="character" w:customStyle="1" w:styleId="twelptblackblack1">
    <w:name w:val="twelptblackblack1"/>
    <w:basedOn w:val="DefaultParagraphFont"/>
    <w:rsid w:val="00AF2C19"/>
    <w:rPr>
      <w:rFonts w:ascii="Verdana" w:hAnsi="Verdana" w:hint="default"/>
      <w:color w:val="000000"/>
      <w:sz w:val="16"/>
      <w:szCs w:val="16"/>
    </w:rPr>
  </w:style>
  <w:style w:type="character" w:customStyle="1" w:styleId="Heading3CharCharCharChar1">
    <w:name w:val="Heading 3 Char Char Char Char1"/>
    <w:rsid w:val="00AF2C19"/>
    <w:rPr>
      <w:rFonts w:cs="Arial"/>
      <w:bCs/>
      <w:szCs w:val="26"/>
      <w:u w:val="single"/>
      <w:lang w:val="en-US" w:eastAsia="en-US" w:bidi="ar-SA"/>
    </w:rPr>
  </w:style>
  <w:style w:type="paragraph" w:customStyle="1" w:styleId="conintrotext">
    <w:name w:val="conintrotext"/>
    <w:basedOn w:val="Normal"/>
    <w:uiPriority w:val="99"/>
    <w:rsid w:val="00AF2C19"/>
    <w:pPr>
      <w:spacing w:before="100" w:beforeAutospacing="1" w:after="100" w:afterAutospacing="1"/>
    </w:pPr>
    <w:rPr>
      <w:rFonts w:ascii="Georgia" w:eastAsia="Times New Roman" w:hAnsi="Georgia"/>
      <w:sz w:val="24"/>
    </w:rPr>
  </w:style>
  <w:style w:type="character" w:customStyle="1" w:styleId="comment-body">
    <w:name w:val="comment-body"/>
    <w:rsid w:val="00AF2C19"/>
  </w:style>
  <w:style w:type="character" w:customStyle="1" w:styleId="UnderlineCharCharChar1">
    <w:name w:val="Underline Char Char Char1"/>
    <w:rsid w:val="00AF2C1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F2C1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F2C19"/>
    <w:rPr>
      <w:rFonts w:asciiTheme="minorHAnsi" w:eastAsia="MS Mincho" w:hAnsiTheme="minorHAnsi" w:cstheme="minorBidi"/>
      <w:b/>
      <w:u w:val="single"/>
    </w:rPr>
  </w:style>
  <w:style w:type="character" w:customStyle="1" w:styleId="mw-headline">
    <w:name w:val="mw-headline"/>
    <w:rsid w:val="00AF2C19"/>
  </w:style>
  <w:style w:type="character" w:customStyle="1" w:styleId="flagicon">
    <w:name w:val="flagicon"/>
    <w:rsid w:val="00AF2C19"/>
  </w:style>
  <w:style w:type="paragraph" w:customStyle="1" w:styleId="assert">
    <w:name w:val="assert"/>
    <w:basedOn w:val="Normal"/>
    <w:uiPriority w:val="99"/>
    <w:rsid w:val="00AF2C19"/>
    <w:pPr>
      <w:spacing w:before="100" w:beforeAutospacing="1" w:after="100" w:afterAutospacing="1"/>
    </w:pPr>
    <w:rPr>
      <w:rFonts w:ascii="Georgia" w:eastAsia="Times New Roman" w:hAnsi="Georgia"/>
      <w:sz w:val="24"/>
    </w:rPr>
  </w:style>
  <w:style w:type="character" w:customStyle="1" w:styleId="apturelink">
    <w:name w:val="apturelink"/>
    <w:rsid w:val="00AF2C19"/>
  </w:style>
  <w:style w:type="character" w:customStyle="1" w:styleId="apturelinkicon">
    <w:name w:val="apturelinkicon"/>
    <w:rsid w:val="00AF2C19"/>
  </w:style>
  <w:style w:type="paragraph" w:customStyle="1" w:styleId="Default1">
    <w:name w:val="Default1"/>
    <w:basedOn w:val="Default"/>
    <w:next w:val="Default"/>
    <w:uiPriority w:val="99"/>
    <w:rsid w:val="00AF2C19"/>
    <w:rPr>
      <w:color w:val="auto"/>
    </w:rPr>
  </w:style>
  <w:style w:type="paragraph" w:customStyle="1" w:styleId="center">
    <w:name w:val="center"/>
    <w:basedOn w:val="Normal"/>
    <w:uiPriority w:val="99"/>
    <w:rsid w:val="00AF2C19"/>
    <w:pPr>
      <w:spacing w:before="100" w:beforeAutospacing="1" w:after="100" w:afterAutospacing="1"/>
    </w:pPr>
    <w:rPr>
      <w:rFonts w:ascii="Georgia" w:eastAsia="Times New Roman" w:hAnsi="Georgia"/>
      <w:sz w:val="24"/>
    </w:rPr>
  </w:style>
  <w:style w:type="character" w:customStyle="1" w:styleId="LittleChar">
    <w:name w:val="Little Char"/>
    <w:link w:val="Little"/>
    <w:rsid w:val="00AF2C19"/>
    <w:rPr>
      <w:rFonts w:ascii="Times New Roman" w:eastAsia="Times New Roman" w:hAnsi="Times New Roman" w:cs="Times New Roman"/>
      <w:sz w:val="16"/>
    </w:rPr>
  </w:style>
  <w:style w:type="character" w:customStyle="1" w:styleId="UnderlineChar1Char">
    <w:name w:val="Underline Char1 Char"/>
    <w:rsid w:val="00AF2C1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F2C1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F2C19"/>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F2C1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F2C19"/>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F2C1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F2C19"/>
    <w:rPr>
      <w:rFonts w:asciiTheme="minorHAnsi" w:eastAsia="MS Mincho" w:hAnsiTheme="minorHAnsi" w:cstheme="minorBidi"/>
      <w:b/>
      <w:u w:val="single"/>
    </w:rPr>
  </w:style>
  <w:style w:type="paragraph" w:customStyle="1" w:styleId="CardBody">
    <w:name w:val="Card Body"/>
    <w:basedOn w:val="Normal"/>
    <w:link w:val="CardBodyChar"/>
    <w:qFormat/>
    <w:rsid w:val="00AF2C19"/>
    <w:rPr>
      <w:rFonts w:ascii="Georgia" w:eastAsia="Times New Roman" w:hAnsi="Georgia"/>
      <w:sz w:val="16"/>
    </w:rPr>
  </w:style>
  <w:style w:type="character" w:customStyle="1" w:styleId="CardBodyChar">
    <w:name w:val="Card Body Char"/>
    <w:link w:val="CardBody"/>
    <w:rsid w:val="00AF2C19"/>
    <w:rPr>
      <w:rFonts w:ascii="Georgia" w:eastAsia="Times New Roman" w:hAnsi="Georgia" w:cs="Times New Roman"/>
      <w:sz w:val="16"/>
    </w:rPr>
  </w:style>
  <w:style w:type="character" w:customStyle="1" w:styleId="ptitleinside">
    <w:name w:val="p_title_inside"/>
    <w:rsid w:val="00AF2C19"/>
  </w:style>
  <w:style w:type="paragraph" w:customStyle="1" w:styleId="StyleBoldandUnderlineChar11ptBorderSinglesolidline">
    <w:name w:val="Style Bold and Underline Char + 11 pt Border: : (Single solid line..."/>
    <w:link w:val="StyleBoldandUnderlineChar11ptBorderSinglesolidlineChar"/>
    <w:qFormat/>
    <w:rsid w:val="00AF2C1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F2C19"/>
    <w:rPr>
      <w:rFonts w:eastAsia="Times New Roman"/>
      <w:b/>
      <w:bCs/>
      <w:szCs w:val="20"/>
      <w:u w:val="single"/>
      <w:bdr w:val="single" w:sz="4" w:space="0" w:color="auto"/>
    </w:rPr>
  </w:style>
  <w:style w:type="paragraph" w:customStyle="1" w:styleId="Indentation">
    <w:name w:val="Indentation"/>
    <w:basedOn w:val="Normal"/>
    <w:uiPriority w:val="99"/>
    <w:rsid w:val="00AF2C19"/>
    <w:pPr>
      <w:ind w:left="288" w:right="288"/>
    </w:pPr>
    <w:rPr>
      <w:rFonts w:ascii="Georgia" w:hAnsi="Georgia"/>
    </w:rPr>
  </w:style>
  <w:style w:type="character" w:customStyle="1" w:styleId="StyleUnderlineCharChar9ptBold">
    <w:name w:val="Style Underline Char Char + 9 pt Bold"/>
    <w:rsid w:val="00AF2C1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F2C19"/>
    <w:rPr>
      <w:rFonts w:ascii="Georgia" w:eastAsia="Times New Roman" w:hAnsi="Georgia"/>
      <w:u w:val="single"/>
    </w:rPr>
  </w:style>
  <w:style w:type="character" w:customStyle="1" w:styleId="StyleStyle4ArialNarrow9ptChar">
    <w:name w:val="Style Style4 + Arial Narrow 9 pt Char"/>
    <w:link w:val="StyleStyle4ArialNarrow9pt"/>
    <w:rsid w:val="00AF2C19"/>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AF2C1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F2C19"/>
    <w:rPr>
      <w:rFonts w:ascii="Georgia" w:eastAsia="Times New Roman" w:hAnsi="Georgia" w:cs="Times New Roman"/>
      <w:b/>
      <w:bCs/>
      <w:u w:val="single"/>
    </w:rPr>
  </w:style>
  <w:style w:type="character" w:customStyle="1" w:styleId="StyleBoldandUnderlineCharChar29pt">
    <w:name w:val="Style Bold and Underline Char Char2 + 9 pt"/>
    <w:rsid w:val="00AF2C19"/>
    <w:rPr>
      <w:rFonts w:ascii="Times New Roman" w:hAnsi="Times New Roman"/>
      <w:b/>
      <w:bCs/>
      <w:noProof w:val="0"/>
      <w:sz w:val="20"/>
      <w:u w:val="single"/>
    </w:rPr>
  </w:style>
  <w:style w:type="character" w:customStyle="1" w:styleId="StyleUnderlineCharChar19pt">
    <w:name w:val="Style Underline Char Char1 + 9 pt"/>
    <w:rsid w:val="00AF2C1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F2C1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F2C19"/>
    <w:rPr>
      <w:rFonts w:ascii="Georgia" w:eastAsia="Times New Roman" w:hAnsi="Georgia"/>
      <w:b/>
      <w:smallCaps/>
      <w:sz w:val="24"/>
      <w:szCs w:val="24"/>
      <w:u w:val="single"/>
    </w:rPr>
  </w:style>
  <w:style w:type="character" w:customStyle="1" w:styleId="CardTextCharChar">
    <w:name w:val="Card Text Char Char"/>
    <w:rsid w:val="00AF2C1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AF2C1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F2C1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AF2C19"/>
    <w:rPr>
      <w:rFonts w:ascii="Times New Roman" w:hAnsi="Times New Roman"/>
      <w:sz w:val="24"/>
      <w:u w:val="single"/>
      <w:bdr w:val="none" w:sz="0" w:space="0" w:color="auto"/>
      <w:shd w:val="clear" w:color="auto" w:fill="auto"/>
    </w:rPr>
  </w:style>
  <w:style w:type="character" w:customStyle="1" w:styleId="FifthChar">
    <w:name w:val="Fifth Char"/>
    <w:link w:val="Fifth"/>
    <w:rsid w:val="00AF2C19"/>
    <w:rPr>
      <w:rFonts w:ascii="Arial" w:eastAsia="Calibri" w:hAnsi="Arial" w:cs="Times New Roman"/>
    </w:rPr>
  </w:style>
  <w:style w:type="paragraph" w:customStyle="1" w:styleId="Third">
    <w:name w:val="Third"/>
    <w:basedOn w:val="Normal"/>
    <w:link w:val="ThirdChar"/>
    <w:rsid w:val="00AF2C19"/>
    <w:rPr>
      <w:rFonts w:ascii="Georgia" w:eastAsia="Times New Roman" w:hAnsi="Georgia"/>
      <w:b/>
      <w:u w:val="single"/>
      <w:lang w:val="x-none" w:eastAsia="x-none"/>
    </w:rPr>
  </w:style>
  <w:style w:type="character" w:customStyle="1" w:styleId="ThirdChar">
    <w:name w:val="Third Char"/>
    <w:link w:val="Third"/>
    <w:rsid w:val="00AF2C19"/>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AF2C1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AF2C19"/>
  </w:style>
  <w:style w:type="paragraph" w:customStyle="1" w:styleId="DebateUnderlineBoldChar">
    <w:name w:val="Debate Underline Bold Char"/>
    <w:basedOn w:val="Normal"/>
    <w:link w:val="DebateUnderlineBoldCharChar"/>
    <w:rsid w:val="00AF2C19"/>
    <w:pPr>
      <w:jc w:val="both"/>
    </w:pPr>
    <w:rPr>
      <w:rFonts w:ascii="Georgia" w:eastAsia="Times New Roman" w:hAnsi="Georgia"/>
      <w:b/>
      <w:u w:val="thick"/>
    </w:rPr>
  </w:style>
  <w:style w:type="character" w:customStyle="1" w:styleId="DebateUnderlineBoldCharChar">
    <w:name w:val="Debate Underline Bold Char Char"/>
    <w:link w:val="DebateUnderlineBoldChar"/>
    <w:rsid w:val="00AF2C19"/>
    <w:rPr>
      <w:rFonts w:ascii="Georgia" w:eastAsia="Times New Roman" w:hAnsi="Georgia" w:cs="Times New Roman"/>
      <w:b/>
      <w:u w:val="thick"/>
    </w:rPr>
  </w:style>
  <w:style w:type="character" w:customStyle="1" w:styleId="bloctitlesChar">
    <w:name w:val="bloc titles Char"/>
    <w:link w:val="bloctitles"/>
    <w:rsid w:val="00AF2C19"/>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AF2C19"/>
    <w:pPr>
      <w:widowControl w:val="0"/>
      <w:spacing w:after="200"/>
    </w:pPr>
    <w:rPr>
      <w:rFonts w:ascii="Helvetica Neue" w:hAnsi="Helvetica Neue"/>
      <w:b/>
      <w:sz w:val="18"/>
    </w:rPr>
  </w:style>
  <w:style w:type="character" w:customStyle="1" w:styleId="3TagCite">
    <w:name w:val="3 Tag/Cite"/>
    <w:rsid w:val="00AF2C19"/>
    <w:rPr>
      <w:rFonts w:ascii="Times New Roman" w:hAnsi="Times New Roman"/>
      <w:b/>
    </w:rPr>
  </w:style>
  <w:style w:type="character" w:customStyle="1" w:styleId="4Qualifications">
    <w:name w:val="4 Qualifications"/>
    <w:rsid w:val="00AF2C19"/>
    <w:rPr>
      <w:rFonts w:ascii="Times New Roman" w:hAnsi="Times New Roman"/>
      <w:sz w:val="19"/>
    </w:rPr>
  </w:style>
  <w:style w:type="character" w:customStyle="1" w:styleId="6Underlined">
    <w:name w:val="6 Underlined"/>
    <w:rsid w:val="00AF2C19"/>
    <w:rPr>
      <w:rFonts w:ascii="Times New Roman" w:hAnsi="Times New Roman"/>
      <w:b/>
      <w:sz w:val="21"/>
      <w:u w:val="single"/>
    </w:rPr>
  </w:style>
  <w:style w:type="paragraph" w:customStyle="1" w:styleId="Cards1CharChar">
    <w:name w:val="Cards1 Char Char"/>
    <w:basedOn w:val="Normal"/>
    <w:link w:val="Cards1CharCharChar"/>
    <w:rsid w:val="00AF2C1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F2C19"/>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AF2C19"/>
    <w:rPr>
      <w:rFonts w:asciiTheme="minorHAnsi" w:hAnsiTheme="minorHAnsi" w:cstheme="minorBidi"/>
      <w:u w:val="single"/>
    </w:rPr>
  </w:style>
  <w:style w:type="character" w:customStyle="1" w:styleId="CitesCharCharChar">
    <w:name w:val="Cites Char Char Char"/>
    <w:rsid w:val="00AF2C19"/>
    <w:rPr>
      <w:rFonts w:ascii="Times New Roman" w:eastAsia="Times New Roman" w:hAnsi="Times New Roman" w:cs="Times New Roman"/>
      <w:sz w:val="20"/>
      <w:szCs w:val="24"/>
    </w:rPr>
  </w:style>
  <w:style w:type="character" w:customStyle="1" w:styleId="nohighlighting">
    <w:name w:val="no highlighting"/>
    <w:rsid w:val="00AF2C1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F2C19"/>
    <w:rPr>
      <w:rFonts w:ascii="Cambria" w:hAnsi="Cambria" w:hint="default"/>
      <w:sz w:val="21"/>
      <w:u w:val="single"/>
    </w:rPr>
  </w:style>
  <w:style w:type="paragraph" w:customStyle="1" w:styleId="Swag">
    <w:name w:val="Swag"/>
    <w:basedOn w:val="Normal"/>
    <w:link w:val="SwagChar"/>
    <w:qFormat/>
    <w:rsid w:val="00AF2C19"/>
    <w:rPr>
      <w:rFonts w:ascii="Georgia" w:hAnsi="Georgia"/>
      <w:color w:val="0000FF"/>
      <w:sz w:val="12"/>
      <w:u w:val="single"/>
    </w:rPr>
  </w:style>
  <w:style w:type="character" w:customStyle="1" w:styleId="SwagChar">
    <w:name w:val="Swag Char"/>
    <w:link w:val="Swag"/>
    <w:rsid w:val="00AF2C19"/>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AF2C1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F2C1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F2C1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F2C1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AF2C19"/>
    <w:rPr>
      <w:rFonts w:eastAsia="MS Mincho"/>
    </w:rPr>
  </w:style>
  <w:style w:type="character" w:customStyle="1" w:styleId="StyleStyleCardTextLeft-075Right0Char">
    <w:name w:val="Style Style Card Text + Left:  -0.75&quot; + Right:  0&quot; Char"/>
    <w:link w:val="StyleStyleCardTextLeft-075Right0"/>
    <w:rsid w:val="00AF2C19"/>
    <w:rPr>
      <w:rFonts w:ascii="Times New Roman" w:eastAsia="MS Mincho" w:hAnsi="Times New Roman" w:cs="Times New Roman"/>
    </w:rPr>
  </w:style>
  <w:style w:type="character" w:customStyle="1" w:styleId="CharChar61">
    <w:name w:val="Char Char61"/>
    <w:rsid w:val="00AF2C19"/>
    <w:rPr>
      <w:rFonts w:cs="Arial"/>
      <w:bCs/>
      <w:sz w:val="16"/>
      <w:szCs w:val="26"/>
      <w:lang w:val="en-US" w:eastAsia="en-US" w:bidi="ar-SA"/>
    </w:rPr>
  </w:style>
  <w:style w:type="character" w:customStyle="1" w:styleId="ListBulletChar">
    <w:name w:val="List Bullet Char"/>
    <w:link w:val="ListBullet"/>
    <w:uiPriority w:val="99"/>
    <w:rsid w:val="00AF2C19"/>
    <w:rPr>
      <w:rFonts w:ascii="Times New Roman" w:eastAsia="Calibri" w:hAnsi="Times New Roman" w:cs="Times New Roman"/>
    </w:rPr>
  </w:style>
  <w:style w:type="paragraph" w:customStyle="1" w:styleId="subhead10">
    <w:name w:val="subhead1"/>
    <w:basedOn w:val="Normal"/>
    <w:uiPriority w:val="99"/>
    <w:rsid w:val="00AF2C19"/>
    <w:pPr>
      <w:spacing w:before="100" w:beforeAutospacing="1" w:after="100" w:afterAutospacing="1"/>
    </w:pPr>
    <w:rPr>
      <w:rFonts w:ascii="Georgia" w:eastAsia="Times New Roman" w:hAnsi="Georgia"/>
      <w:sz w:val="24"/>
    </w:rPr>
  </w:style>
  <w:style w:type="character" w:customStyle="1" w:styleId="styledate0">
    <w:name w:val="styledate"/>
    <w:rsid w:val="00AF2C19"/>
  </w:style>
  <w:style w:type="character" w:customStyle="1" w:styleId="BoldandUnderlineChar1">
    <w:name w:val="Bold and Underline Char1"/>
    <w:rsid w:val="00AF2C19"/>
    <w:rPr>
      <w:b/>
      <w:szCs w:val="24"/>
      <w:u w:val="single"/>
      <w:lang w:val="en-US" w:eastAsia="en-US" w:bidi="ar-SA"/>
    </w:rPr>
  </w:style>
  <w:style w:type="character" w:customStyle="1" w:styleId="BoldandUnderlineChar1Char2">
    <w:name w:val="Bold and Underline Char1 Char2"/>
    <w:rsid w:val="00AF2C19"/>
    <w:rPr>
      <w:b/>
      <w:szCs w:val="24"/>
      <w:u w:val="single"/>
      <w:lang w:val="en-US" w:eastAsia="en-US" w:bidi="ar-SA"/>
    </w:rPr>
  </w:style>
  <w:style w:type="character" w:customStyle="1" w:styleId="BoldandUnderlineCharChar1">
    <w:name w:val="Bold and Underline Char Char1"/>
    <w:rsid w:val="00AF2C19"/>
    <w:rPr>
      <w:b/>
      <w:szCs w:val="24"/>
      <w:u w:val="single"/>
      <w:lang w:val="en-US" w:eastAsia="en-US" w:bidi="ar-SA"/>
    </w:rPr>
  </w:style>
  <w:style w:type="character" w:customStyle="1" w:styleId="BoldandUnderlineChar6">
    <w:name w:val="Bold and Underline Char6"/>
    <w:rsid w:val="00AF2C19"/>
    <w:rPr>
      <w:b/>
      <w:szCs w:val="24"/>
      <w:u w:val="single"/>
      <w:lang w:val="en-US" w:eastAsia="en-US" w:bidi="ar-SA"/>
    </w:rPr>
  </w:style>
  <w:style w:type="paragraph" w:customStyle="1" w:styleId="abstract">
    <w:name w:val="abstract"/>
    <w:basedOn w:val="Normal"/>
    <w:uiPriority w:val="99"/>
    <w:rsid w:val="00AF2C1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AF2C19"/>
    <w:rPr>
      <w:rFonts w:ascii="Georgia" w:eastAsia="Times New Roman" w:hAnsi="Georgia"/>
      <w:b/>
      <w:bCs/>
      <w:u w:val="single"/>
    </w:rPr>
  </w:style>
  <w:style w:type="character" w:customStyle="1" w:styleId="StyleUnderlineChar11ptBold2Char">
    <w:name w:val="Style Underline Char + 11 pt Bold2 Char"/>
    <w:link w:val="StyleUnderlineChar11ptBold2"/>
    <w:rsid w:val="00AF2C19"/>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AF2C1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F2C19"/>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F2C1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F2C19"/>
    <w:rPr>
      <w:rFonts w:ascii="Georgia" w:eastAsia="Times New Roman" w:hAnsi="Georgia" w:cs="Times New Roman"/>
      <w:u w:val="single"/>
    </w:rPr>
  </w:style>
  <w:style w:type="character" w:customStyle="1" w:styleId="style13">
    <w:name w:val="style1"/>
    <w:rsid w:val="00AF2C19"/>
  </w:style>
  <w:style w:type="character" w:customStyle="1" w:styleId="pmtermsel">
    <w:name w:val="pmtermsel"/>
    <w:rsid w:val="00AF2C19"/>
  </w:style>
  <w:style w:type="character" w:customStyle="1" w:styleId="showipapr">
    <w:name w:val="show_ipapr"/>
    <w:rsid w:val="00AF2C19"/>
  </w:style>
  <w:style w:type="character" w:customStyle="1" w:styleId="dnindex">
    <w:name w:val="dnindex"/>
    <w:rsid w:val="00AF2C19"/>
  </w:style>
  <w:style w:type="character" w:customStyle="1" w:styleId="23">
    <w:name w:val="23"/>
    <w:rsid w:val="00AF2C19"/>
    <w:rPr>
      <w:rFonts w:ascii="Times New Roman" w:hAnsi="Times New Roman" w:cs="Arial"/>
      <w:bCs/>
      <w:sz w:val="20"/>
      <w:u w:val="single"/>
      <w:lang w:val="en-US" w:eastAsia="en-US" w:bidi="ar-SA"/>
    </w:rPr>
  </w:style>
  <w:style w:type="character" w:customStyle="1" w:styleId="33">
    <w:name w:val="33"/>
    <w:rsid w:val="00AF2C19"/>
    <w:rPr>
      <w:rFonts w:ascii="Times New Roman" w:hAnsi="Times New Roman" w:cs="Arial"/>
      <w:b/>
      <w:bCs/>
      <w:sz w:val="20"/>
      <w:u w:val="single"/>
      <w:lang w:val="en-US" w:eastAsia="en-US" w:bidi="ar-SA"/>
    </w:rPr>
  </w:style>
  <w:style w:type="character" w:customStyle="1" w:styleId="55">
    <w:name w:val="55"/>
    <w:rsid w:val="00AF2C19"/>
    <w:rPr>
      <w:rFonts w:cs="Arial"/>
      <w:bCs/>
      <w:sz w:val="20"/>
      <w:u w:val="single"/>
      <w:lang w:val="en-US" w:eastAsia="en-US" w:bidi="ar-SA"/>
    </w:rPr>
  </w:style>
  <w:style w:type="character" w:customStyle="1" w:styleId="authoraffil">
    <w:name w:val="authoraffil"/>
    <w:rsid w:val="00AF2C19"/>
  </w:style>
  <w:style w:type="character" w:customStyle="1" w:styleId="CharChar8">
    <w:name w:val="Char Char8"/>
    <w:rsid w:val="00AF2C19"/>
    <w:rPr>
      <w:rFonts w:ascii="Georgia" w:eastAsia="Times New Roman" w:hAnsi="Georgia"/>
      <w:b/>
      <w:bCs/>
      <w:sz w:val="30"/>
      <w:szCs w:val="28"/>
      <w:u w:val="single"/>
    </w:rPr>
  </w:style>
  <w:style w:type="character" w:customStyle="1" w:styleId="FontStyle13">
    <w:name w:val="Font Style13"/>
    <w:uiPriority w:val="99"/>
    <w:rsid w:val="00AF2C19"/>
    <w:rPr>
      <w:rFonts w:ascii="Constantia" w:hAnsi="Constantia" w:cs="Constantia"/>
      <w:sz w:val="18"/>
      <w:szCs w:val="18"/>
    </w:rPr>
  </w:style>
  <w:style w:type="character" w:customStyle="1" w:styleId="TagsCharCharCharChar">
    <w:name w:val="Tags Char Char Char Char"/>
    <w:rsid w:val="00AF2C19"/>
    <w:rPr>
      <w:rFonts w:ascii="Times New Roman" w:eastAsia="Times New Roman" w:hAnsi="Times New Roman" w:cs="Times New Roman"/>
      <w:b/>
      <w:sz w:val="24"/>
      <w:szCs w:val="24"/>
    </w:rPr>
  </w:style>
  <w:style w:type="character" w:customStyle="1" w:styleId="Citation1Char">
    <w:name w:val="Citation1 Char"/>
    <w:link w:val="Citation10"/>
    <w:locked/>
    <w:rsid w:val="00AF2C19"/>
    <w:rPr>
      <w:rFonts w:ascii="Georgia" w:hAnsi="Georgia"/>
      <w:b/>
      <w:u w:val="single"/>
    </w:rPr>
  </w:style>
  <w:style w:type="paragraph" w:customStyle="1" w:styleId="Citation10">
    <w:name w:val="Citation1"/>
    <w:basedOn w:val="Normal"/>
    <w:link w:val="Citation1Char"/>
    <w:qFormat/>
    <w:rsid w:val="00AF2C19"/>
    <w:rPr>
      <w:rFonts w:ascii="Georgia" w:hAnsi="Georgia" w:cstheme="minorBidi"/>
      <w:b/>
      <w:u w:val="single"/>
    </w:rPr>
  </w:style>
  <w:style w:type="character" w:customStyle="1" w:styleId="TaglineChar">
    <w:name w:val="Tagline Char"/>
    <w:link w:val="Tagline2"/>
    <w:locked/>
    <w:rsid w:val="00AF2C19"/>
    <w:rPr>
      <w:rFonts w:ascii="Georgia" w:hAnsi="Georgia"/>
      <w:b/>
    </w:rPr>
  </w:style>
  <w:style w:type="paragraph" w:customStyle="1" w:styleId="Tagline2">
    <w:name w:val="Tagline"/>
    <w:basedOn w:val="Normal"/>
    <w:link w:val="TaglineChar"/>
    <w:qFormat/>
    <w:rsid w:val="00AF2C19"/>
    <w:rPr>
      <w:rFonts w:ascii="Georgia" w:hAnsi="Georgia" w:cstheme="minorBidi"/>
      <w:b/>
    </w:rPr>
  </w:style>
  <w:style w:type="paragraph" w:customStyle="1" w:styleId="StyleLeft021">
    <w:name w:val="Style Left:  0.2&quot;1"/>
    <w:basedOn w:val="Normal"/>
    <w:uiPriority w:val="99"/>
    <w:rsid w:val="00AF2C19"/>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F2C1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F2C19"/>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F2C1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F2C19"/>
    <w:rPr>
      <w:rFonts w:ascii="Georgia" w:eastAsia="Times New Roman" w:hAnsi="Georgia" w:cs="Times New Roman"/>
      <w:u w:val="single"/>
      <w:bdr w:val="single" w:sz="4" w:space="0" w:color="auto"/>
    </w:rPr>
  </w:style>
  <w:style w:type="character" w:customStyle="1" w:styleId="boldcitationChar">
    <w:name w:val="bold citation Char"/>
    <w:rsid w:val="00AF2C19"/>
    <w:rPr>
      <w:rFonts w:ascii="Arial" w:hAnsi="Arial"/>
      <w:b/>
      <w:sz w:val="28"/>
      <w:szCs w:val="24"/>
      <w:u w:val="thick"/>
      <w:lang w:val="en-US" w:eastAsia="en-US" w:bidi="ar-SA"/>
    </w:rPr>
  </w:style>
  <w:style w:type="paragraph" w:customStyle="1" w:styleId="BlockTitle20">
    <w:name w:val="Block Title #2"/>
    <w:basedOn w:val="Normal"/>
    <w:uiPriority w:val="99"/>
    <w:rsid w:val="00AF2C1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AF2C19"/>
    <w:rPr>
      <w:rFonts w:ascii="Georgia" w:hAnsi="Georgia"/>
      <w:b/>
    </w:rPr>
  </w:style>
  <w:style w:type="character" w:customStyle="1" w:styleId="BoldunderlineChar3">
    <w:name w:val="Bold/underline Char"/>
    <w:rsid w:val="00AF2C19"/>
    <w:rPr>
      <w:rFonts w:eastAsia="SimSun"/>
      <w:b/>
      <w:noProof w:val="0"/>
      <w:sz w:val="24"/>
      <w:szCs w:val="24"/>
      <w:u w:val="single"/>
      <w:lang w:val="en-US" w:eastAsia="zh-CN" w:bidi="ar-SA"/>
    </w:rPr>
  </w:style>
  <w:style w:type="character" w:customStyle="1" w:styleId="underlinetextchar0">
    <w:name w:val="underlinetextchar"/>
    <w:rsid w:val="00AF2C19"/>
  </w:style>
  <w:style w:type="character" w:customStyle="1" w:styleId="boldciteChar1">
    <w:name w:val="bold cite Char1"/>
    <w:rsid w:val="00AF2C19"/>
    <w:rPr>
      <w:b/>
      <w:sz w:val="28"/>
      <w:u w:val="thick" w:color="000000"/>
    </w:rPr>
  </w:style>
  <w:style w:type="character" w:customStyle="1" w:styleId="tagCharCharChar1">
    <w:name w:val="tag Char Char Char1"/>
    <w:rsid w:val="00AF2C1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AF2C1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F2C19"/>
    <w:rPr>
      <w:rFonts w:ascii="Times New Roman" w:hAnsi="Times New Roman" w:cs="Times New Roman"/>
      <w:sz w:val="18"/>
      <w:szCs w:val="18"/>
    </w:rPr>
  </w:style>
  <w:style w:type="character" w:customStyle="1" w:styleId="bylines">
    <w:name w:val="bylines"/>
    <w:basedOn w:val="DefaultParagraphFont"/>
    <w:rsid w:val="00AF2C19"/>
  </w:style>
  <w:style w:type="character" w:customStyle="1" w:styleId="StyleStyleBoldUnderlineUnderlineIntenseEmphasis1apple-style-2">
    <w:name w:val="Style Style Bold UnderlineUnderlineIntense Emphasis1apple-style-...2"/>
    <w:basedOn w:val="DefaultParagraphFont"/>
    <w:rsid w:val="00AF2C19"/>
    <w:rPr>
      <w:b w:val="0"/>
      <w:bCs/>
      <w:sz w:val="22"/>
      <w:u w:val="single"/>
    </w:rPr>
  </w:style>
  <w:style w:type="character" w:customStyle="1" w:styleId="FontStyle57">
    <w:name w:val="Font Style57"/>
    <w:rsid w:val="00AF2C19"/>
    <w:rPr>
      <w:rFonts w:ascii="Georgia" w:hAnsi="Georgia" w:cs="Georgia"/>
      <w:b/>
      <w:bCs/>
      <w:sz w:val="14"/>
      <w:szCs w:val="14"/>
    </w:rPr>
  </w:style>
  <w:style w:type="character" w:customStyle="1" w:styleId="FontStyle89">
    <w:name w:val="Font Style89"/>
    <w:rsid w:val="00AF2C19"/>
    <w:rPr>
      <w:rFonts w:ascii="Times New Roman" w:hAnsi="Times New Roman" w:cs="Times New Roman"/>
      <w:b/>
      <w:bCs/>
      <w:smallCaps/>
      <w:spacing w:val="40"/>
      <w:sz w:val="16"/>
      <w:szCs w:val="16"/>
    </w:rPr>
  </w:style>
  <w:style w:type="character" w:customStyle="1" w:styleId="style3Char0">
    <w:name w:val="style 3 Char"/>
    <w:rsid w:val="00AF2C19"/>
    <w:rPr>
      <w:sz w:val="18"/>
      <w:szCs w:val="24"/>
      <w:lang w:val="en-US" w:eastAsia="en-US" w:bidi="ar-SA"/>
    </w:rPr>
  </w:style>
  <w:style w:type="paragraph" w:customStyle="1" w:styleId="003Cite">
    <w:name w:val="003Cite"/>
    <w:basedOn w:val="Normal"/>
    <w:qFormat/>
    <w:rsid w:val="00AF2C19"/>
    <w:rPr>
      <w:rFonts w:eastAsia="Calibri"/>
      <w:sz w:val="16"/>
      <w:szCs w:val="16"/>
    </w:rPr>
  </w:style>
  <w:style w:type="paragraph" w:customStyle="1" w:styleId="NormalBold">
    <w:name w:val="Normal + Bold"/>
    <w:aliases w:val="Double Underline"/>
    <w:basedOn w:val="Normal"/>
    <w:link w:val="NormalBoldChar"/>
    <w:rsid w:val="00AF2C1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F2C19"/>
    <w:rPr>
      <w:rFonts w:ascii="Georgia" w:hAnsi="Georgia" w:cs="Times New Roman"/>
      <w:b/>
      <w:color w:val="000000"/>
      <w:u w:val="single"/>
    </w:rPr>
  </w:style>
  <w:style w:type="character" w:customStyle="1" w:styleId="BlockHeadingsChar1">
    <w:name w:val="Block Headings Char1"/>
    <w:rsid w:val="00AF2C19"/>
    <w:rPr>
      <w:b/>
      <w:caps/>
    </w:rPr>
  </w:style>
  <w:style w:type="character" w:customStyle="1" w:styleId="FontStyle170">
    <w:name w:val="Font Style170"/>
    <w:uiPriority w:val="99"/>
    <w:rsid w:val="00AF2C19"/>
    <w:rPr>
      <w:rFonts w:ascii="Bookman Old Style" w:hAnsi="Bookman Old Style" w:cs="Bookman Old Style"/>
      <w:sz w:val="16"/>
      <w:szCs w:val="16"/>
    </w:rPr>
  </w:style>
  <w:style w:type="character" w:customStyle="1" w:styleId="FontStyle17">
    <w:name w:val="Font Style17"/>
    <w:uiPriority w:val="99"/>
    <w:rsid w:val="00AF2C19"/>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AF2C19"/>
    <w:rPr>
      <w:u w:val="single"/>
    </w:rPr>
  </w:style>
  <w:style w:type="character" w:customStyle="1" w:styleId="SmallChar0">
    <w:name w:val="Small Char"/>
    <w:aliases w:val="Debate Text Char1,No Spacing2 Char1,No Spacing11 Char1,Read stuff Char,Very Small Text Char,Dont use Char"/>
    <w:qFormat/>
    <w:rsid w:val="00AF2C19"/>
    <w:rPr>
      <w:rFonts w:ascii="Arial Narrow" w:hAnsi="Arial Narrow" w:cs="Times New Roman"/>
      <w:color w:val="000000"/>
      <w:sz w:val="16"/>
    </w:rPr>
  </w:style>
  <w:style w:type="paragraph" w:customStyle="1" w:styleId="CitationCharChar">
    <w:name w:val="Citation Char Char"/>
    <w:basedOn w:val="Normal"/>
    <w:uiPriority w:val="6"/>
    <w:qFormat/>
    <w:rsid w:val="00AF2C19"/>
    <w:pPr>
      <w:ind w:left="1440" w:right="1440"/>
    </w:pPr>
    <w:rPr>
      <w:rFonts w:ascii="Cambria" w:eastAsia="Verdana" w:hAnsi="Cambria" w:cs="Cambria"/>
      <w:szCs w:val="20"/>
      <w:u w:val="single"/>
    </w:rPr>
  </w:style>
  <w:style w:type="character" w:customStyle="1" w:styleId="tChar">
    <w:name w:val="t Char"/>
    <w:rsid w:val="00AF2C19"/>
    <w:rPr>
      <w:rFonts w:ascii="Georgia" w:eastAsia="Times New Roman" w:hAnsi="Georgia" w:cs="Calibri"/>
      <w:b/>
      <w:lang w:val="x-none" w:eastAsia="x-none"/>
    </w:rPr>
  </w:style>
  <w:style w:type="character" w:customStyle="1" w:styleId="Heading3CharCharCharChar">
    <w:name w:val="Heading 3 Char Char Char Char"/>
    <w:basedOn w:val="DefaultParagraphFont"/>
    <w:rsid w:val="00AF2C19"/>
    <w:rPr>
      <w:rFonts w:cs="Arial"/>
      <w:bCs/>
      <w:szCs w:val="26"/>
      <w:u w:val="single"/>
      <w:lang w:val="en-US" w:eastAsia="en-US" w:bidi="ar-SA"/>
    </w:rPr>
  </w:style>
  <w:style w:type="character" w:customStyle="1" w:styleId="Mention4">
    <w:name w:val="Mention4"/>
    <w:basedOn w:val="DefaultParagraphFont"/>
    <w:uiPriority w:val="99"/>
    <w:semiHidden/>
    <w:unhideWhenUsed/>
    <w:rsid w:val="00AF2C19"/>
    <w:rPr>
      <w:color w:val="2B579A"/>
      <w:shd w:val="clear" w:color="auto" w:fill="E6E6E6"/>
    </w:rPr>
  </w:style>
  <w:style w:type="character" w:customStyle="1" w:styleId="m-895152127622952443gmail-style13ptbold">
    <w:name w:val="m_-895152127622952443gmail-style13ptbold"/>
    <w:basedOn w:val="DefaultParagraphFont"/>
    <w:rsid w:val="00AF2C19"/>
  </w:style>
  <w:style w:type="character" w:customStyle="1" w:styleId="m4133802843404377303gmail-style13ptbold">
    <w:name w:val="m_4133802843404377303gmail-style13ptbold"/>
    <w:basedOn w:val="DefaultParagraphFont"/>
    <w:rsid w:val="00AF2C19"/>
  </w:style>
  <w:style w:type="character" w:customStyle="1" w:styleId="m4133802843404377303gmail-styleunderline">
    <w:name w:val="m_4133802843404377303gmail-styleunderline"/>
    <w:basedOn w:val="DefaultParagraphFont"/>
    <w:rsid w:val="00AF2C19"/>
  </w:style>
  <w:style w:type="character" w:customStyle="1" w:styleId="m1864609289044096952gmail-style13ptbold">
    <w:name w:val="m_1864609289044096952gmail-style13ptbold"/>
    <w:basedOn w:val="DefaultParagraphFont"/>
    <w:rsid w:val="00AF2C19"/>
  </w:style>
  <w:style w:type="character" w:customStyle="1" w:styleId="m-2434640214339110092gmail-style13ptbold">
    <w:name w:val="m_-2434640214339110092gmail-style13ptbold"/>
    <w:basedOn w:val="DefaultParagraphFont"/>
    <w:rsid w:val="00AF2C19"/>
  </w:style>
  <w:style w:type="character" w:customStyle="1" w:styleId="m-2434640214339110092gmail-styleunderline">
    <w:name w:val="m_-2434640214339110092gmail-styleunderline"/>
    <w:basedOn w:val="DefaultParagraphFont"/>
    <w:rsid w:val="00AF2C19"/>
  </w:style>
  <w:style w:type="character" w:customStyle="1" w:styleId="articlepage-articlebody-firstletter">
    <w:name w:val="articlepage-articlebody-firstletter"/>
    <w:basedOn w:val="DefaultParagraphFont"/>
    <w:rsid w:val="00AF2C19"/>
  </w:style>
  <w:style w:type="character" w:customStyle="1" w:styleId="UnresolvedMention32">
    <w:name w:val="Unresolved Mention32"/>
    <w:basedOn w:val="DefaultParagraphFont"/>
    <w:uiPriority w:val="99"/>
    <w:semiHidden/>
    <w:unhideWhenUsed/>
    <w:rsid w:val="00AF2C19"/>
    <w:rPr>
      <w:color w:val="605E5C"/>
      <w:shd w:val="clear" w:color="auto" w:fill="E1DFDD"/>
    </w:rPr>
  </w:style>
  <w:style w:type="character" w:customStyle="1" w:styleId="m-2745674872889869693gmail-style13ptbold">
    <w:name w:val="m_-2745674872889869693gmail-style13ptbold"/>
    <w:basedOn w:val="DefaultParagraphFont"/>
    <w:rsid w:val="00AF2C19"/>
  </w:style>
  <w:style w:type="character" w:customStyle="1" w:styleId="m-2745674872889869693gmail-styleunderline">
    <w:name w:val="m_-2745674872889869693gmail-styleunderline"/>
    <w:basedOn w:val="DefaultParagraphFont"/>
    <w:rsid w:val="00AF2C19"/>
  </w:style>
  <w:style w:type="character" w:customStyle="1" w:styleId="UnresolvedMention31">
    <w:name w:val="Unresolved Mention31"/>
    <w:basedOn w:val="DefaultParagraphFont"/>
    <w:uiPriority w:val="99"/>
    <w:semiHidden/>
    <w:unhideWhenUsed/>
    <w:rsid w:val="00AF2C19"/>
    <w:rPr>
      <w:color w:val="808080"/>
      <w:shd w:val="clear" w:color="auto" w:fill="E6E6E6"/>
    </w:rPr>
  </w:style>
  <w:style w:type="character" w:customStyle="1" w:styleId="UnresolvedMention4">
    <w:name w:val="Unresolved Mention4"/>
    <w:basedOn w:val="DefaultParagraphFont"/>
    <w:uiPriority w:val="99"/>
    <w:semiHidden/>
    <w:unhideWhenUsed/>
    <w:rsid w:val="00AF2C19"/>
    <w:rPr>
      <w:color w:val="808080"/>
      <w:shd w:val="clear" w:color="auto" w:fill="E6E6E6"/>
    </w:rPr>
  </w:style>
  <w:style w:type="character" w:customStyle="1" w:styleId="m-8082899869479211226gmail-styleunderline">
    <w:name w:val="m_-8082899869479211226gmail-styleunderline"/>
    <w:basedOn w:val="DefaultParagraphFont"/>
    <w:rsid w:val="00AF2C19"/>
  </w:style>
  <w:style w:type="paragraph" w:customStyle="1" w:styleId="NoteLevel23">
    <w:name w:val="Note Level 23"/>
    <w:basedOn w:val="Normal"/>
    <w:next w:val="Normal"/>
    <w:uiPriority w:val="99"/>
    <w:qFormat/>
    <w:rsid w:val="00AF2C19"/>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AF2C19"/>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AF2C19"/>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AF2C19"/>
    <w:rPr>
      <w:color w:val="605E5C"/>
      <w:shd w:val="clear" w:color="auto" w:fill="E1DFDD"/>
    </w:rPr>
  </w:style>
  <w:style w:type="character" w:customStyle="1" w:styleId="UnresolvedMention6">
    <w:name w:val="Unresolved Mention6"/>
    <w:basedOn w:val="DefaultParagraphFont"/>
    <w:uiPriority w:val="99"/>
    <w:semiHidden/>
    <w:unhideWhenUsed/>
    <w:rsid w:val="00AF2C19"/>
    <w:rPr>
      <w:color w:val="605E5C"/>
      <w:shd w:val="clear" w:color="auto" w:fill="E1DFDD"/>
    </w:rPr>
  </w:style>
  <w:style w:type="character" w:customStyle="1" w:styleId="hubidentifier">
    <w:name w:val="hub_identifier"/>
    <w:basedOn w:val="DefaultParagraphFont"/>
    <w:rsid w:val="00AF2C19"/>
  </w:style>
  <w:style w:type="paragraph" w:customStyle="1" w:styleId="standardeinzug">
    <w:name w:val="standardeinzug"/>
    <w:basedOn w:val="Normal"/>
    <w:rsid w:val="00AF2C19"/>
    <w:pPr>
      <w:spacing w:before="100" w:beforeAutospacing="1" w:after="100" w:afterAutospacing="1"/>
    </w:pPr>
    <w:rPr>
      <w:rFonts w:eastAsia="Times New Roman"/>
      <w:sz w:val="24"/>
      <w:szCs w:val="24"/>
    </w:rPr>
  </w:style>
  <w:style w:type="paragraph" w:customStyle="1" w:styleId="aufzhlungnormal">
    <w:name w:val="aufzhlungnormal"/>
    <w:basedOn w:val="Normal"/>
    <w:rsid w:val="00AF2C19"/>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AF2C19"/>
  </w:style>
  <w:style w:type="paragraph" w:customStyle="1" w:styleId="entrefilet">
    <w:name w:val="entrefilet"/>
    <w:basedOn w:val="Normal"/>
    <w:rsid w:val="00AF2C19"/>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AF2C19"/>
    <w:pPr>
      <w:spacing w:before="100" w:beforeAutospacing="1" w:after="100" w:afterAutospacing="1"/>
    </w:pPr>
    <w:rPr>
      <w:rFonts w:eastAsia="Times New Roman"/>
      <w:sz w:val="24"/>
      <w:szCs w:val="24"/>
    </w:rPr>
  </w:style>
  <w:style w:type="paragraph" w:customStyle="1" w:styleId="tabberschrift">
    <w:name w:val="tabberschrift"/>
    <w:basedOn w:val="Normal"/>
    <w:rsid w:val="00AF2C19"/>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AF2C19"/>
  </w:style>
  <w:style w:type="character" w:customStyle="1" w:styleId="m-268162420547309261gmail-stylestylebold12pt">
    <w:name w:val="m_-268162420547309261gmail-stylestylebold12pt"/>
    <w:basedOn w:val="DefaultParagraphFont"/>
    <w:rsid w:val="00AF2C19"/>
  </w:style>
  <w:style w:type="character" w:customStyle="1" w:styleId="m-268162420547309261gmail-styleboldunderline">
    <w:name w:val="m_-268162420547309261gmail-styleboldunderline"/>
    <w:basedOn w:val="DefaultParagraphFont"/>
    <w:rsid w:val="00AF2C19"/>
  </w:style>
  <w:style w:type="character" w:customStyle="1" w:styleId="m-5621139387307470627gmail-style13ptbold">
    <w:name w:val="m_-5621139387307470627gmail-style13ptbold"/>
    <w:basedOn w:val="DefaultParagraphFont"/>
    <w:rsid w:val="00AF2C19"/>
  </w:style>
  <w:style w:type="character" w:customStyle="1" w:styleId="m-5621139387307470627gmail-styleunderline">
    <w:name w:val="m_-5621139387307470627gmail-styleunderline"/>
    <w:basedOn w:val="DefaultParagraphFont"/>
    <w:rsid w:val="00AF2C19"/>
  </w:style>
  <w:style w:type="character" w:customStyle="1" w:styleId="m-4930835733434609408gmail-style13ptbold">
    <w:name w:val="m_-4930835733434609408gmail-style13ptbold"/>
    <w:basedOn w:val="DefaultParagraphFont"/>
    <w:rsid w:val="00AF2C19"/>
  </w:style>
  <w:style w:type="character" w:customStyle="1" w:styleId="m-4930835733434609408gmail-styleunderline">
    <w:name w:val="m_-4930835733434609408gmail-styleunderline"/>
    <w:basedOn w:val="DefaultParagraphFont"/>
    <w:rsid w:val="00AF2C19"/>
  </w:style>
  <w:style w:type="character" w:customStyle="1" w:styleId="m-2456650549122369157gmail-style13ptbold">
    <w:name w:val="m_-2456650549122369157gmail-style13ptbold"/>
    <w:basedOn w:val="DefaultParagraphFont"/>
    <w:rsid w:val="00AF2C19"/>
  </w:style>
  <w:style w:type="character" w:customStyle="1" w:styleId="m-2456650549122369157gmail-styleunderline">
    <w:name w:val="m_-2456650549122369157gmail-styleunderline"/>
    <w:basedOn w:val="DefaultParagraphFont"/>
    <w:rsid w:val="00AF2C19"/>
  </w:style>
  <w:style w:type="character" w:customStyle="1" w:styleId="hvr">
    <w:name w:val="hvr"/>
    <w:basedOn w:val="DefaultParagraphFont"/>
    <w:rsid w:val="00AF2C19"/>
  </w:style>
  <w:style w:type="character" w:customStyle="1" w:styleId="m-3350902899047358468gmail-styleunderline">
    <w:name w:val="m_-3350902899047358468gmail-styleunderline"/>
    <w:basedOn w:val="DefaultParagraphFont"/>
    <w:rsid w:val="00AF2C19"/>
  </w:style>
  <w:style w:type="paragraph" w:customStyle="1" w:styleId="Style5pt">
    <w:name w:val="Style 5 pt"/>
    <w:basedOn w:val="Normal"/>
    <w:link w:val="Style5ptChar"/>
    <w:rsid w:val="00AF2C1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F2C19"/>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AF2C19"/>
  </w:style>
  <w:style w:type="paragraph" w:customStyle="1" w:styleId="m462447500549623171gmail-msonormal">
    <w:name w:val="m_462447500549623171gmail-msonormal"/>
    <w:basedOn w:val="Normal"/>
    <w:uiPriority w:val="99"/>
    <w:rsid w:val="00AF2C19"/>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AF2C19"/>
  </w:style>
  <w:style w:type="character" w:customStyle="1" w:styleId="SmallerReal">
    <w:name w:val="SmallerReal"/>
    <w:basedOn w:val="DefaultParagraphFont"/>
    <w:uiPriority w:val="1"/>
    <w:qFormat/>
    <w:rsid w:val="00AF2C19"/>
    <w:rPr>
      <w:rFonts w:ascii="Garamond" w:hAnsi="Garamond" w:hint="default"/>
      <w:sz w:val="16"/>
    </w:rPr>
  </w:style>
  <w:style w:type="paragraph" w:customStyle="1" w:styleId="dek">
    <w:name w:val="dek"/>
    <w:basedOn w:val="Normal"/>
    <w:uiPriority w:val="99"/>
    <w:rsid w:val="00AF2C19"/>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AF2C19"/>
  </w:style>
  <w:style w:type="character" w:customStyle="1" w:styleId="serialtitle">
    <w:name w:val="serial_title"/>
    <w:basedOn w:val="DefaultParagraphFont"/>
    <w:rsid w:val="00AF2C19"/>
  </w:style>
  <w:style w:type="character" w:customStyle="1" w:styleId="volumeissue">
    <w:name w:val="volume_issue"/>
    <w:basedOn w:val="DefaultParagraphFont"/>
    <w:rsid w:val="00AF2C19"/>
  </w:style>
  <w:style w:type="character" w:customStyle="1" w:styleId="pagerange">
    <w:name w:val="page_range"/>
    <w:basedOn w:val="DefaultParagraphFont"/>
    <w:rsid w:val="00AF2C19"/>
  </w:style>
  <w:style w:type="character" w:customStyle="1" w:styleId="doilink">
    <w:name w:val="doi_link"/>
    <w:basedOn w:val="DefaultParagraphFont"/>
    <w:rsid w:val="00AF2C19"/>
  </w:style>
  <w:style w:type="character" w:customStyle="1" w:styleId="headingnumber">
    <w:name w:val="headingnumber"/>
    <w:basedOn w:val="DefaultParagraphFont"/>
    <w:rsid w:val="00AF2C19"/>
  </w:style>
  <w:style w:type="character" w:customStyle="1" w:styleId="internalref">
    <w:name w:val="internalref"/>
    <w:basedOn w:val="DefaultParagraphFont"/>
    <w:rsid w:val="00AF2C19"/>
  </w:style>
  <w:style w:type="paragraph" w:customStyle="1" w:styleId="Analyitc">
    <w:name w:val="Analyitc"/>
    <w:basedOn w:val="Normal"/>
    <w:uiPriority w:val="4"/>
    <w:qFormat/>
    <w:rsid w:val="00AF2C19"/>
    <w:rPr>
      <w:b/>
      <w:color w:val="0070C0"/>
      <w:sz w:val="28"/>
    </w:rPr>
  </w:style>
  <w:style w:type="character" w:customStyle="1" w:styleId="l7">
    <w:name w:val="l7"/>
    <w:basedOn w:val="DefaultParagraphFont"/>
    <w:rsid w:val="00AF2C19"/>
  </w:style>
  <w:style w:type="character" w:customStyle="1" w:styleId="l6">
    <w:name w:val="l6"/>
    <w:basedOn w:val="DefaultParagraphFont"/>
    <w:rsid w:val="00AF2C19"/>
  </w:style>
  <w:style w:type="character" w:customStyle="1" w:styleId="l8">
    <w:name w:val="l8"/>
    <w:basedOn w:val="DefaultParagraphFont"/>
    <w:rsid w:val="00AF2C19"/>
  </w:style>
  <w:style w:type="character" w:customStyle="1" w:styleId="l9">
    <w:name w:val="l9"/>
    <w:basedOn w:val="DefaultParagraphFont"/>
    <w:rsid w:val="00AF2C19"/>
  </w:style>
  <w:style w:type="character" w:customStyle="1" w:styleId="m-134349766280542120gmail-style13ptbold">
    <w:name w:val="m_-134349766280542120gmail-style13ptbold"/>
    <w:basedOn w:val="DefaultParagraphFont"/>
    <w:rsid w:val="00AF2C19"/>
  </w:style>
  <w:style w:type="character" w:customStyle="1" w:styleId="m-134349766280542120gmail-msohyperlink">
    <w:name w:val="m_-134349766280542120gmail-msohyperlink"/>
    <w:basedOn w:val="DefaultParagraphFont"/>
    <w:rsid w:val="00AF2C19"/>
  </w:style>
  <w:style w:type="character" w:customStyle="1" w:styleId="m-134349766280542120gmail-styleunderline">
    <w:name w:val="m_-134349766280542120gmail-styleunderline"/>
    <w:basedOn w:val="DefaultParagraphFont"/>
    <w:rsid w:val="00AF2C19"/>
  </w:style>
  <w:style w:type="character" w:customStyle="1" w:styleId="m-134349766280542120gmail-cite">
    <w:name w:val="m_-134349766280542120gmail-cite"/>
    <w:basedOn w:val="DefaultParagraphFont"/>
    <w:rsid w:val="00AF2C19"/>
  </w:style>
  <w:style w:type="character" w:customStyle="1" w:styleId="m-134349766280542120gmail-underline">
    <w:name w:val="m_-134349766280542120gmail-underline"/>
    <w:basedOn w:val="DefaultParagraphFont"/>
    <w:rsid w:val="00AF2C19"/>
  </w:style>
  <w:style w:type="character" w:customStyle="1" w:styleId="m-134349766280542120gmail-underline0">
    <w:name w:val="m_-134349766280542120gmail-underline0"/>
    <w:basedOn w:val="DefaultParagraphFont"/>
    <w:rsid w:val="00AF2C19"/>
  </w:style>
  <w:style w:type="paragraph" w:customStyle="1" w:styleId="element">
    <w:name w:val="element"/>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AF2C19"/>
  </w:style>
  <w:style w:type="character" w:customStyle="1" w:styleId="wsj-article-credit">
    <w:name w:val="wsj-article-credit"/>
    <w:basedOn w:val="DefaultParagraphFont"/>
    <w:rsid w:val="00AF2C19"/>
  </w:style>
  <w:style w:type="character" w:customStyle="1" w:styleId="wsj-article-credit-tag">
    <w:name w:val="wsj-article-credit-tag"/>
    <w:basedOn w:val="DefaultParagraphFont"/>
    <w:rsid w:val="00AF2C19"/>
  </w:style>
  <w:style w:type="paragraph" w:customStyle="1" w:styleId="initial">
    <w:name w:val="initial"/>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AF2C19"/>
    <w:rPr>
      <w:rFonts w:ascii="Arial Narrow" w:hAnsi="Arial Narrow"/>
      <w:sz w:val="22"/>
      <w:szCs w:val="24"/>
      <w:u w:val="single"/>
      <w:lang w:val="en-US" w:eastAsia="en-US" w:bidi="ar-SA"/>
    </w:rPr>
  </w:style>
  <w:style w:type="paragraph" w:customStyle="1" w:styleId="detailsub">
    <w:name w:val="detail__sub"/>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AF2C19"/>
  </w:style>
  <w:style w:type="character" w:customStyle="1" w:styleId="m-299895914748161361gmail-styleunderline">
    <w:name w:val="m_-299895914748161361gmail-styleunderline"/>
    <w:basedOn w:val="DefaultParagraphFont"/>
    <w:rsid w:val="00AF2C19"/>
  </w:style>
  <w:style w:type="paragraph" w:customStyle="1" w:styleId="counter-paragraph">
    <w:name w:val="counter-paragraph"/>
    <w:basedOn w:val="Normal"/>
    <w:rsid w:val="00AF2C19"/>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AF2C19"/>
  </w:style>
  <w:style w:type="paragraph" w:customStyle="1" w:styleId="m-266642551691440061gmail-cards">
    <w:name w:val="m_-266642551691440061gmail-cards"/>
    <w:basedOn w:val="Normal"/>
    <w:rsid w:val="00AF2C19"/>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AF2C19"/>
  </w:style>
  <w:style w:type="paragraph" w:customStyle="1" w:styleId="listingexcerpt">
    <w:name w:val="listing__excerpt"/>
    <w:basedOn w:val="Normal"/>
    <w:rsid w:val="00AF2C19"/>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AF2C19"/>
  </w:style>
  <w:style w:type="paragraph" w:customStyle="1" w:styleId="specialbutton">
    <w:name w:val="special__button"/>
    <w:basedOn w:val="Normal"/>
    <w:rsid w:val="00AF2C19"/>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AF2C19"/>
  </w:style>
  <w:style w:type="character" w:customStyle="1" w:styleId="StyleUnderliningChar9ptBold">
    <w:name w:val="Style Underlining Char + 9 pt Bold"/>
    <w:rsid w:val="00AF2C19"/>
    <w:rPr>
      <w:rFonts w:ascii="Times New Roman" w:hAnsi="Times New Roman"/>
      <w:b/>
      <w:bCs/>
      <w:sz w:val="20"/>
      <w:szCs w:val="24"/>
      <w:u w:val="single"/>
    </w:rPr>
  </w:style>
  <w:style w:type="character" w:customStyle="1" w:styleId="StyleUnderliningChar9pt">
    <w:name w:val="Style Underlining Char + 9 pt"/>
    <w:rsid w:val="00AF2C19"/>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AF2C19"/>
  </w:style>
  <w:style w:type="paragraph" w:customStyle="1" w:styleId="font--body">
    <w:name w:val="font--body"/>
    <w:basedOn w:val="Normal"/>
    <w:rsid w:val="00AF2C19"/>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AF2C19"/>
  </w:style>
  <w:style w:type="character" w:customStyle="1" w:styleId="playbutton-flyout">
    <w:name w:val="playbutton-flyout"/>
    <w:basedOn w:val="DefaultParagraphFont"/>
    <w:rsid w:val="00AF2C19"/>
  </w:style>
  <w:style w:type="character" w:customStyle="1" w:styleId="inlinevideo-videolabel">
    <w:name w:val="inlinevideo-videolabel"/>
    <w:basedOn w:val="DefaultParagraphFont"/>
    <w:rsid w:val="00AF2C19"/>
  </w:style>
  <w:style w:type="character" w:customStyle="1" w:styleId="inlinevideo-videoduration">
    <w:name w:val="inlinevideo-videoduration"/>
    <w:basedOn w:val="DefaultParagraphFont"/>
    <w:rsid w:val="00AF2C19"/>
  </w:style>
  <w:style w:type="character" w:customStyle="1" w:styleId="m2037045589135560752gmail-style13ptbold">
    <w:name w:val="m_2037045589135560752gmail-style13ptbold"/>
    <w:basedOn w:val="DefaultParagraphFont"/>
    <w:rsid w:val="00AF2C19"/>
  </w:style>
  <w:style w:type="paragraph" w:customStyle="1" w:styleId="css-exrw3m">
    <w:name w:val="css-exrw3m"/>
    <w:basedOn w:val="Normal"/>
    <w:rsid w:val="00AF2C19"/>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AF2C19"/>
  </w:style>
  <w:style w:type="character" w:customStyle="1" w:styleId="m5672147096563703424gmail-styleunderline">
    <w:name w:val="m_5672147096563703424gmail-styleunderline"/>
    <w:basedOn w:val="DefaultParagraphFont"/>
    <w:rsid w:val="00AF2C19"/>
  </w:style>
  <w:style w:type="character" w:customStyle="1" w:styleId="m-4276249887353823691gmail-style13ptbold">
    <w:name w:val="m_-4276249887353823691gmail-style13ptbold"/>
    <w:basedOn w:val="DefaultParagraphFont"/>
    <w:rsid w:val="00AF2C19"/>
  </w:style>
  <w:style w:type="character" w:customStyle="1" w:styleId="m-4276249887353823691gmail-styleunderline">
    <w:name w:val="m_-4276249887353823691gmail-styleunderline"/>
    <w:basedOn w:val="DefaultParagraphFont"/>
    <w:rsid w:val="00AF2C19"/>
  </w:style>
  <w:style w:type="character" w:customStyle="1" w:styleId="legacybig">
    <w:name w:val="legacybig"/>
    <w:basedOn w:val="DefaultParagraphFont"/>
    <w:rsid w:val="00AF2C19"/>
  </w:style>
  <w:style w:type="character" w:customStyle="1" w:styleId="art-author">
    <w:name w:val="art-author"/>
    <w:basedOn w:val="DefaultParagraphFont"/>
    <w:rsid w:val="00AF2C19"/>
  </w:style>
  <w:style w:type="paragraph" w:customStyle="1" w:styleId="first">
    <w:name w:val="first"/>
    <w:basedOn w:val="Normal"/>
    <w:qFormat/>
    <w:rsid w:val="00AF2C19"/>
    <w:pPr>
      <w:spacing w:before="100" w:beforeAutospacing="1" w:after="100" w:afterAutospacing="1"/>
    </w:pPr>
    <w:rPr>
      <w:rFonts w:eastAsia="Times New Roman" w:cs="Calibri"/>
      <w:szCs w:val="24"/>
    </w:rPr>
  </w:style>
  <w:style w:type="character" w:customStyle="1" w:styleId="fpred">
    <w:name w:val="fp_red"/>
    <w:basedOn w:val="DefaultParagraphFont"/>
    <w:rsid w:val="00AF2C19"/>
  </w:style>
  <w:style w:type="paragraph" w:customStyle="1" w:styleId="Style32">
    <w:name w:val="Style 3"/>
    <w:qFormat/>
    <w:rsid w:val="00AF2C19"/>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AF2C19"/>
  </w:style>
  <w:style w:type="character" w:customStyle="1" w:styleId="snapnoshots">
    <w:name w:val="snap_noshots"/>
    <w:basedOn w:val="DefaultParagraphFont"/>
    <w:rsid w:val="00AF2C19"/>
  </w:style>
  <w:style w:type="character" w:customStyle="1" w:styleId="typarticle">
    <w:name w:val="typ_article"/>
    <w:basedOn w:val="DefaultParagraphFont"/>
    <w:rsid w:val="00AF2C19"/>
  </w:style>
  <w:style w:type="paragraph" w:customStyle="1" w:styleId="normalweb10">
    <w:name w:val="normalweb1"/>
    <w:basedOn w:val="Normal"/>
    <w:qFormat/>
    <w:rsid w:val="00AF2C19"/>
    <w:pPr>
      <w:spacing w:before="100" w:beforeAutospacing="1" w:after="100" w:afterAutospacing="1"/>
    </w:pPr>
    <w:rPr>
      <w:rFonts w:eastAsia="Times New Roman" w:cs="Calibri"/>
      <w:szCs w:val="24"/>
    </w:rPr>
  </w:style>
  <w:style w:type="character" w:customStyle="1" w:styleId="dispurl">
    <w:name w:val="dispurl"/>
    <w:basedOn w:val="DefaultParagraphFont"/>
    <w:rsid w:val="00AF2C19"/>
  </w:style>
  <w:style w:type="character" w:customStyle="1" w:styleId="resultbodyitalic">
    <w:name w:val="resultbodyitalic"/>
    <w:basedOn w:val="DefaultParagraphFont"/>
    <w:rsid w:val="00AF2C19"/>
  </w:style>
  <w:style w:type="paragraph" w:customStyle="1" w:styleId="10">
    <w:name w:val="... 1"/>
    <w:basedOn w:val="Default"/>
    <w:next w:val="Default"/>
    <w:qFormat/>
    <w:rsid w:val="00AF2C19"/>
    <w:rPr>
      <w:color w:val="auto"/>
    </w:rPr>
  </w:style>
  <w:style w:type="paragraph" w:customStyle="1" w:styleId="ac">
    <w:name w:val=".."/>
    <w:basedOn w:val="Default"/>
    <w:next w:val="Default"/>
    <w:qFormat/>
    <w:rsid w:val="00AF2C19"/>
    <w:rPr>
      <w:color w:val="auto"/>
    </w:rPr>
  </w:style>
  <w:style w:type="paragraph" w:customStyle="1" w:styleId="ad">
    <w:name w:val="...."/>
    <w:basedOn w:val="Default"/>
    <w:next w:val="Default"/>
    <w:qFormat/>
    <w:rsid w:val="00AF2C19"/>
    <w:rPr>
      <w:color w:val="auto"/>
    </w:rPr>
  </w:style>
  <w:style w:type="paragraph" w:customStyle="1" w:styleId="s0">
    <w:name w:val="s0"/>
    <w:basedOn w:val="Normal"/>
    <w:qFormat/>
    <w:rsid w:val="00AF2C19"/>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AF2C19"/>
  </w:style>
  <w:style w:type="numbering" w:customStyle="1" w:styleId="NoList121">
    <w:name w:val="No List121"/>
    <w:next w:val="NoList"/>
    <w:uiPriority w:val="99"/>
    <w:semiHidden/>
    <w:unhideWhenUsed/>
    <w:rsid w:val="00AF2C19"/>
  </w:style>
  <w:style w:type="numbering" w:customStyle="1" w:styleId="NoList41">
    <w:name w:val="No List41"/>
    <w:next w:val="NoList"/>
    <w:uiPriority w:val="99"/>
    <w:semiHidden/>
    <w:unhideWhenUsed/>
    <w:rsid w:val="00AF2C19"/>
  </w:style>
  <w:style w:type="numbering" w:customStyle="1" w:styleId="NoList131">
    <w:name w:val="No List131"/>
    <w:next w:val="NoList"/>
    <w:uiPriority w:val="99"/>
    <w:semiHidden/>
    <w:unhideWhenUsed/>
    <w:rsid w:val="00AF2C19"/>
  </w:style>
  <w:style w:type="numbering" w:customStyle="1" w:styleId="NoList51">
    <w:name w:val="No List51"/>
    <w:next w:val="NoList"/>
    <w:uiPriority w:val="99"/>
    <w:semiHidden/>
    <w:unhideWhenUsed/>
    <w:rsid w:val="00AF2C19"/>
  </w:style>
  <w:style w:type="numbering" w:customStyle="1" w:styleId="NoList141">
    <w:name w:val="No List141"/>
    <w:next w:val="NoList"/>
    <w:uiPriority w:val="99"/>
    <w:semiHidden/>
    <w:unhideWhenUsed/>
    <w:rsid w:val="00AF2C19"/>
  </w:style>
  <w:style w:type="numbering" w:customStyle="1" w:styleId="NoList61">
    <w:name w:val="No List61"/>
    <w:next w:val="NoList"/>
    <w:uiPriority w:val="99"/>
    <w:semiHidden/>
    <w:unhideWhenUsed/>
    <w:rsid w:val="00AF2C19"/>
  </w:style>
  <w:style w:type="numbering" w:customStyle="1" w:styleId="NoList151">
    <w:name w:val="No List151"/>
    <w:next w:val="NoList"/>
    <w:uiPriority w:val="99"/>
    <w:semiHidden/>
    <w:unhideWhenUsed/>
    <w:rsid w:val="00AF2C19"/>
  </w:style>
  <w:style w:type="numbering" w:customStyle="1" w:styleId="NoList22">
    <w:name w:val="No List22"/>
    <w:next w:val="NoList"/>
    <w:uiPriority w:val="99"/>
    <w:semiHidden/>
    <w:unhideWhenUsed/>
    <w:rsid w:val="00AF2C19"/>
  </w:style>
  <w:style w:type="numbering" w:customStyle="1" w:styleId="NoList112">
    <w:name w:val="No List112"/>
    <w:next w:val="NoList"/>
    <w:uiPriority w:val="99"/>
    <w:semiHidden/>
    <w:unhideWhenUsed/>
    <w:rsid w:val="00AF2C19"/>
  </w:style>
  <w:style w:type="numbering" w:customStyle="1" w:styleId="NoList32">
    <w:name w:val="No List32"/>
    <w:next w:val="NoList"/>
    <w:uiPriority w:val="99"/>
    <w:semiHidden/>
    <w:unhideWhenUsed/>
    <w:rsid w:val="00AF2C19"/>
  </w:style>
  <w:style w:type="numbering" w:customStyle="1" w:styleId="NoList122">
    <w:name w:val="No List122"/>
    <w:next w:val="NoList"/>
    <w:uiPriority w:val="99"/>
    <w:semiHidden/>
    <w:unhideWhenUsed/>
    <w:rsid w:val="00AF2C19"/>
  </w:style>
  <w:style w:type="numbering" w:customStyle="1" w:styleId="NoList42">
    <w:name w:val="No List42"/>
    <w:next w:val="NoList"/>
    <w:uiPriority w:val="99"/>
    <w:semiHidden/>
    <w:unhideWhenUsed/>
    <w:rsid w:val="00AF2C19"/>
  </w:style>
  <w:style w:type="numbering" w:customStyle="1" w:styleId="NoList132">
    <w:name w:val="No List132"/>
    <w:next w:val="NoList"/>
    <w:uiPriority w:val="99"/>
    <w:semiHidden/>
    <w:unhideWhenUsed/>
    <w:rsid w:val="00AF2C19"/>
  </w:style>
  <w:style w:type="numbering" w:customStyle="1" w:styleId="NoList52">
    <w:name w:val="No List52"/>
    <w:next w:val="NoList"/>
    <w:uiPriority w:val="99"/>
    <w:semiHidden/>
    <w:unhideWhenUsed/>
    <w:rsid w:val="00AF2C19"/>
  </w:style>
  <w:style w:type="numbering" w:customStyle="1" w:styleId="NoList142">
    <w:name w:val="No List142"/>
    <w:next w:val="NoList"/>
    <w:uiPriority w:val="99"/>
    <w:semiHidden/>
    <w:unhideWhenUsed/>
    <w:rsid w:val="00AF2C19"/>
  </w:style>
  <w:style w:type="numbering" w:customStyle="1" w:styleId="NoList62">
    <w:name w:val="No List62"/>
    <w:next w:val="NoList"/>
    <w:uiPriority w:val="99"/>
    <w:semiHidden/>
    <w:unhideWhenUsed/>
    <w:rsid w:val="00AF2C19"/>
  </w:style>
  <w:style w:type="numbering" w:customStyle="1" w:styleId="NoList152">
    <w:name w:val="No List152"/>
    <w:next w:val="NoList"/>
    <w:uiPriority w:val="99"/>
    <w:semiHidden/>
    <w:unhideWhenUsed/>
    <w:rsid w:val="00AF2C19"/>
  </w:style>
  <w:style w:type="character" w:customStyle="1" w:styleId="oldTagChar">
    <w:name w:val="oldTag Char"/>
    <w:link w:val="oldTag"/>
    <w:locked/>
    <w:rsid w:val="00AF2C19"/>
    <w:rPr>
      <w:rFonts w:ascii="Times New Roman" w:hAnsi="Times New Roman" w:cs="Times New Roman"/>
      <w:b/>
    </w:rPr>
  </w:style>
  <w:style w:type="paragraph" w:customStyle="1" w:styleId="oldTag">
    <w:name w:val="oldTag"/>
    <w:basedOn w:val="Normal"/>
    <w:next w:val="Normal"/>
    <w:link w:val="oldTagChar"/>
    <w:qFormat/>
    <w:rsid w:val="00AF2C19"/>
    <w:pPr>
      <w:spacing w:line="256" w:lineRule="auto"/>
      <w:outlineLvl w:val="2"/>
    </w:pPr>
    <w:rPr>
      <w:b/>
    </w:rPr>
  </w:style>
  <w:style w:type="paragraph" w:customStyle="1" w:styleId="StyletagPalatinoLinotype10pt">
    <w:name w:val="Style tag + Palatino Linotype 10 pt"/>
    <w:basedOn w:val="oldTag"/>
    <w:uiPriority w:val="99"/>
    <w:qFormat/>
    <w:rsid w:val="00AF2C19"/>
    <w:rPr>
      <w:bCs/>
      <w:caps/>
      <w:sz w:val="20"/>
    </w:rPr>
  </w:style>
  <w:style w:type="paragraph" w:customStyle="1" w:styleId="FakeHeader">
    <w:name w:val="Fake Header"/>
    <w:basedOn w:val="Smalltext"/>
    <w:uiPriority w:val="99"/>
    <w:qFormat/>
    <w:rsid w:val="00AF2C19"/>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AF2C19"/>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AF2C19"/>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AF2C19"/>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AF2C19"/>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AF2C19"/>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AF2C19"/>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AF2C19"/>
    <w:rPr>
      <w:b/>
      <w:u w:val="single"/>
    </w:rPr>
  </w:style>
  <w:style w:type="paragraph" w:customStyle="1" w:styleId="EmphasisText">
    <w:name w:val="Emphasis Text"/>
    <w:basedOn w:val="UnderlinedText"/>
    <w:link w:val="EmphasisTextChar"/>
    <w:qFormat/>
    <w:rsid w:val="00AF2C19"/>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AF2C19"/>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AF2C19"/>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AF2C19"/>
    <w:rPr>
      <w:b/>
      <w:bCs/>
      <w:u w:val="single"/>
    </w:rPr>
  </w:style>
  <w:style w:type="paragraph" w:customStyle="1" w:styleId="StyleStyle49ptBold1">
    <w:name w:val="Style Style4 + 9 pt Bold1"/>
    <w:basedOn w:val="Style4"/>
    <w:link w:val="StyleStyle49ptBold1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AF2C19"/>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AF2C19"/>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AF2C19"/>
    <w:rPr>
      <w:b/>
      <w:bCs/>
      <w:u w:val="single"/>
    </w:rPr>
  </w:style>
  <w:style w:type="paragraph" w:customStyle="1" w:styleId="StyleStyle49ptBold2">
    <w:name w:val="Style Style4 + 9 pt Bold2"/>
    <w:basedOn w:val="Style4"/>
    <w:link w:val="StyleStyle49ptBold2Char"/>
    <w:qFormat/>
    <w:rsid w:val="00AF2C19"/>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AF2C19"/>
    <w:rPr>
      <w:szCs w:val="16"/>
    </w:rPr>
  </w:style>
  <w:style w:type="paragraph" w:customStyle="1" w:styleId="CiteBody">
    <w:name w:val="Cite Body"/>
    <w:basedOn w:val="Normal"/>
    <w:link w:val="CiteBodyChar"/>
    <w:qFormat/>
    <w:rsid w:val="00AF2C19"/>
    <w:pPr>
      <w:spacing w:line="256" w:lineRule="auto"/>
    </w:pPr>
    <w:rPr>
      <w:rFonts w:asciiTheme="minorHAnsi" w:hAnsiTheme="minorHAnsi" w:cstheme="minorBidi"/>
      <w:szCs w:val="16"/>
    </w:rPr>
  </w:style>
  <w:style w:type="character" w:customStyle="1" w:styleId="CiteBoldChar">
    <w:name w:val="Cite Bold Char"/>
    <w:link w:val="CiteBold"/>
    <w:locked/>
    <w:rsid w:val="00AF2C19"/>
    <w:rPr>
      <w:b/>
      <w:szCs w:val="16"/>
    </w:rPr>
  </w:style>
  <w:style w:type="paragraph" w:customStyle="1" w:styleId="CiteBold">
    <w:name w:val="Cite Bold"/>
    <w:basedOn w:val="CiteBody"/>
    <w:link w:val="CiteBoldChar"/>
    <w:qFormat/>
    <w:rsid w:val="00AF2C19"/>
    <w:rPr>
      <w:b/>
    </w:rPr>
  </w:style>
  <w:style w:type="character" w:customStyle="1" w:styleId="StyleCardBody11ptUnderlineChar">
    <w:name w:val="Style Card Body + 11 pt Underline Char"/>
    <w:link w:val="StyleCardBody11ptUnderline"/>
    <w:locked/>
    <w:rsid w:val="00AF2C19"/>
    <w:rPr>
      <w:u w:val="single"/>
    </w:rPr>
  </w:style>
  <w:style w:type="paragraph" w:customStyle="1" w:styleId="StyleCardBody11ptUnderline">
    <w:name w:val="Style Card Body + 11 pt Underline"/>
    <w:basedOn w:val="CardBody"/>
    <w:link w:val="StyleCardBody11ptUnderlineChar"/>
    <w:qFormat/>
    <w:rsid w:val="00AF2C19"/>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AF2C19"/>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AF2C19"/>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AF2C19"/>
    <w:rPr>
      <w:b/>
      <w:bCs/>
      <w:u w:val="single"/>
    </w:rPr>
  </w:style>
  <w:style w:type="paragraph" w:customStyle="1" w:styleId="StyleStyle49ptBold4">
    <w:name w:val="Style Style4 + 9 pt Bold4"/>
    <w:basedOn w:val="Style4"/>
    <w:link w:val="StyleStyle49ptBold4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AF2C19"/>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AF2C19"/>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AF2C19"/>
    <w:rPr>
      <w:b/>
      <w:bCs/>
      <w:u w:val="single"/>
    </w:rPr>
  </w:style>
  <w:style w:type="paragraph" w:customStyle="1" w:styleId="StyleStyle49ptBold5">
    <w:name w:val="Style Style4 + 9 pt Bold5"/>
    <w:basedOn w:val="Style4"/>
    <w:link w:val="StyleStyle49ptBold5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AF2C19"/>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AF2C19"/>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AF2C19"/>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AF2C19"/>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AF2C19"/>
    <w:rPr>
      <w:b/>
      <w:bCs/>
      <w:u w:val="single"/>
    </w:rPr>
  </w:style>
  <w:style w:type="paragraph" w:customStyle="1" w:styleId="StyleCardText11ptBoldUnderline">
    <w:name w:val="Style Card Text + 11 pt Bold Underline"/>
    <w:basedOn w:val="Normal"/>
    <w:link w:val="StyleCardText11ptBoldUnderlineChar"/>
    <w:qFormat/>
    <w:rsid w:val="00AF2C19"/>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AF2C19"/>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AF2C19"/>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AF2C19"/>
    <w:rPr>
      <w:b/>
      <w:bCs/>
      <w:u w:val="single"/>
    </w:rPr>
  </w:style>
  <w:style w:type="paragraph" w:customStyle="1" w:styleId="StyleStyle49ptBold6">
    <w:name w:val="Style Style4 + 9 pt Bold6"/>
    <w:basedOn w:val="Style4"/>
    <w:link w:val="StyleStyle49ptBold6Char"/>
    <w:qFormat/>
    <w:rsid w:val="00AF2C19"/>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AF2C19"/>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AF2C19"/>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F2C19"/>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F2C19"/>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AF2C19"/>
    <w:rPr>
      <w:b/>
      <w:u w:val="thick"/>
    </w:rPr>
  </w:style>
  <w:style w:type="paragraph" w:customStyle="1" w:styleId="textboldChar">
    <w:name w:val="text bold Char"/>
    <w:basedOn w:val="Normal"/>
    <w:link w:val="textboldCharChar"/>
    <w:qFormat/>
    <w:rsid w:val="00AF2C19"/>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AF2C19"/>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AF2C19"/>
    <w:pPr>
      <w:widowControl w:val="0"/>
      <w:spacing w:line="256" w:lineRule="auto"/>
    </w:pPr>
    <w:rPr>
      <w:rFonts w:eastAsia="Times New Roman"/>
      <w:szCs w:val="20"/>
    </w:rPr>
  </w:style>
  <w:style w:type="paragraph" w:customStyle="1" w:styleId="Card10f2">
    <w:name w:val="Card.10.f2"/>
    <w:basedOn w:val="Normal"/>
    <w:autoRedefine/>
    <w:uiPriority w:val="99"/>
    <w:qFormat/>
    <w:rsid w:val="00AF2C19"/>
    <w:pPr>
      <w:spacing w:line="256" w:lineRule="auto"/>
    </w:pPr>
    <w:rPr>
      <w:rFonts w:eastAsia="Calibri" w:cs="Calibri"/>
      <w:szCs w:val="20"/>
    </w:rPr>
  </w:style>
  <w:style w:type="paragraph" w:customStyle="1" w:styleId="StyleStyle1">
    <w:name w:val="Style Style1 +"/>
    <w:basedOn w:val="Normal"/>
    <w:uiPriority w:val="99"/>
    <w:qFormat/>
    <w:rsid w:val="00AF2C19"/>
    <w:pPr>
      <w:spacing w:line="256" w:lineRule="auto"/>
    </w:pPr>
    <w:rPr>
      <w:rFonts w:eastAsia="Calibri" w:cs="Calibri"/>
      <w:szCs w:val="24"/>
    </w:rPr>
  </w:style>
  <w:style w:type="paragraph" w:customStyle="1" w:styleId="StyleLinespacingDouble">
    <w:name w:val="Style Line spacing:  Double"/>
    <w:basedOn w:val="Normal"/>
    <w:uiPriority w:val="99"/>
    <w:qFormat/>
    <w:rsid w:val="00AF2C19"/>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AF2C19"/>
  </w:style>
  <w:style w:type="paragraph" w:customStyle="1" w:styleId="normalChar1">
    <w:name w:val="normal Char"/>
    <w:basedOn w:val="Normal"/>
    <w:uiPriority w:val="99"/>
    <w:qFormat/>
    <w:rsid w:val="00AF2C19"/>
    <w:pPr>
      <w:spacing w:line="256" w:lineRule="auto"/>
    </w:pPr>
    <w:rPr>
      <w:rFonts w:eastAsia="Calibri" w:cs="Calibri"/>
      <w:szCs w:val="24"/>
    </w:rPr>
  </w:style>
  <w:style w:type="character" w:customStyle="1" w:styleId="MicroMicroTextChar">
    <w:name w:val="MicroMicroText Char"/>
    <w:link w:val="MicroMicroText"/>
    <w:locked/>
    <w:rsid w:val="00AF2C19"/>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AF2C19"/>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AF2C19"/>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AF2C19"/>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AF2C19"/>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AF2C19"/>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AF2C19"/>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AF2C19"/>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AF2C19"/>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AF2C19"/>
    <w:rPr>
      <w:rFonts w:eastAsia="Times New Roman"/>
      <w:sz w:val="20"/>
      <w:u w:val="thick"/>
    </w:rPr>
  </w:style>
  <w:style w:type="paragraph" w:customStyle="1" w:styleId="article-text">
    <w:name w:val="article-text"/>
    <w:basedOn w:val="Normal"/>
    <w:next w:val="Normal"/>
    <w:autoRedefine/>
    <w:qFormat/>
    <w:rsid w:val="00AF2C19"/>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AF2C19"/>
    <w:pPr>
      <w:jc w:val="center"/>
    </w:pPr>
    <w:rPr>
      <w:rFonts w:eastAsia="Times New Roman" w:cs="Calibri"/>
      <w:b/>
      <w:szCs w:val="20"/>
      <w:u w:val="single"/>
    </w:rPr>
  </w:style>
  <w:style w:type="paragraph" w:customStyle="1" w:styleId="Pa19">
    <w:name w:val="Pa19"/>
    <w:basedOn w:val="Normal"/>
    <w:next w:val="Normal"/>
    <w:autoRedefine/>
    <w:qFormat/>
    <w:rsid w:val="00AF2C19"/>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AF2C19"/>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AF2C19"/>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AF2C19"/>
    <w:rPr>
      <w:rFonts w:ascii="Arial" w:hAnsi="Arial"/>
      <w:color w:val="auto"/>
    </w:rPr>
  </w:style>
  <w:style w:type="paragraph" w:customStyle="1" w:styleId="prnewsp">
    <w:name w:val="prnews_p"/>
    <w:basedOn w:val="Normal"/>
    <w:qFormat/>
    <w:rsid w:val="00AF2C19"/>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AF2C19"/>
  </w:style>
  <w:style w:type="character" w:customStyle="1" w:styleId="CharChar32">
    <w:name w:val="Char Char32"/>
    <w:basedOn w:val="DefaultParagraphFont"/>
    <w:rsid w:val="00AF2C19"/>
    <w:rPr>
      <w:rFonts w:ascii="Arial" w:hAnsi="Arial" w:cs="Arial" w:hint="default"/>
      <w:b/>
      <w:bCs/>
      <w:iCs/>
      <w:lang w:val="en-US" w:eastAsia="en-US" w:bidi="ar-SA"/>
    </w:rPr>
  </w:style>
  <w:style w:type="character" w:customStyle="1" w:styleId="CharChar13">
    <w:name w:val="Char Char13"/>
    <w:rsid w:val="00AF2C19"/>
    <w:rPr>
      <w:rFonts w:ascii="Arial" w:hAnsi="Arial" w:cs="Arial" w:hint="default"/>
      <w:b/>
      <w:bCs/>
      <w:iCs/>
      <w:sz w:val="22"/>
      <w:szCs w:val="28"/>
      <w:lang w:val="en-US" w:eastAsia="en-US" w:bidi="ar-SA"/>
    </w:rPr>
  </w:style>
  <w:style w:type="character" w:customStyle="1" w:styleId="CharChar116">
    <w:name w:val="Char Char116"/>
    <w:rsid w:val="00AF2C19"/>
    <w:rPr>
      <w:rFonts w:ascii="Arial" w:hAnsi="Arial" w:cs="Arial" w:hint="default"/>
      <w:bCs/>
      <w:szCs w:val="26"/>
      <w:u w:val="single"/>
      <w:lang w:val="en-US" w:eastAsia="en-US" w:bidi="ar-SA"/>
    </w:rPr>
  </w:style>
  <w:style w:type="character" w:customStyle="1" w:styleId="CharChar12">
    <w:name w:val="Char Char12"/>
    <w:rsid w:val="00AF2C19"/>
    <w:rPr>
      <w:rFonts w:ascii="Arial" w:hAnsi="Arial" w:cs="Arial" w:hint="default"/>
      <w:bCs/>
      <w:szCs w:val="26"/>
      <w:u w:val="single"/>
      <w:lang w:val="en-US" w:eastAsia="en-US" w:bidi="ar-SA"/>
    </w:rPr>
  </w:style>
  <w:style w:type="character" w:customStyle="1" w:styleId="CharChar115">
    <w:name w:val="Char Char115"/>
    <w:rsid w:val="00AF2C19"/>
    <w:rPr>
      <w:rFonts w:ascii="Arial" w:hAnsi="Arial" w:cs="Arial" w:hint="default"/>
      <w:bCs/>
      <w:szCs w:val="26"/>
      <w:u w:val="single"/>
      <w:lang w:val="en-US" w:eastAsia="en-US" w:bidi="ar-SA"/>
    </w:rPr>
  </w:style>
  <w:style w:type="character" w:customStyle="1" w:styleId="StylePalatinoLinotype6pt">
    <w:name w:val="Style Palatino Linotype 6 pt"/>
    <w:rsid w:val="00AF2C19"/>
    <w:rPr>
      <w:rFonts w:ascii="Times New Roman" w:hAnsi="Times New Roman" w:cs="Times New Roman" w:hint="default"/>
      <w:sz w:val="20"/>
    </w:rPr>
  </w:style>
  <w:style w:type="character" w:customStyle="1" w:styleId="Highighted-New">
    <w:name w:val="Highighted - New"/>
    <w:rsid w:val="00AF2C19"/>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AF2C19"/>
    <w:rPr>
      <w:rFonts w:ascii="Arial" w:hAnsi="Arial" w:cs="Arial" w:hint="default"/>
      <w:b/>
      <w:bCs/>
      <w:sz w:val="24"/>
      <w:szCs w:val="26"/>
      <w:lang w:val="en-US" w:eastAsia="en-US" w:bidi="ar-SA"/>
    </w:rPr>
  </w:style>
  <w:style w:type="character" w:customStyle="1" w:styleId="cardCharChar10">
    <w:name w:val="card Char Char1"/>
    <w:rsid w:val="00AF2C19"/>
    <w:rPr>
      <w:lang w:val="en-US" w:eastAsia="en-US" w:bidi="ar-SA"/>
    </w:rPr>
  </w:style>
  <w:style w:type="character" w:customStyle="1" w:styleId="BlockTitleCharChar1Char">
    <w:name w:val="Block Title Char Char1 Char"/>
    <w:rsid w:val="00AF2C19"/>
    <w:rPr>
      <w:b/>
      <w:bCs w:val="0"/>
      <w:sz w:val="32"/>
      <w:u w:val="single"/>
    </w:rPr>
  </w:style>
  <w:style w:type="character" w:customStyle="1" w:styleId="Header1Char">
    <w:name w:val="Header1 Char"/>
    <w:rsid w:val="00AF2C19"/>
    <w:rPr>
      <w:rFonts w:ascii="Arial" w:hAnsi="Arial" w:cs="Arial" w:hint="default"/>
      <w:b/>
      <w:bCs/>
      <w:caps/>
      <w:kern w:val="32"/>
      <w:sz w:val="28"/>
      <w:szCs w:val="28"/>
    </w:rPr>
  </w:style>
  <w:style w:type="character" w:customStyle="1" w:styleId="StyleArial12ptBoldItalic">
    <w:name w:val="Style Arial 12 pt Bold Italic"/>
    <w:rsid w:val="00AF2C19"/>
    <w:rPr>
      <w:rFonts w:ascii="Times New Roman" w:hAnsi="Times New Roman" w:cs="Times New Roman" w:hint="default"/>
      <w:b/>
      <w:bCs/>
      <w:iCs/>
      <w:sz w:val="24"/>
    </w:rPr>
  </w:style>
  <w:style w:type="character" w:customStyle="1" w:styleId="Styleunderline12pt">
    <w:name w:val="Style underline + 12 pt"/>
    <w:rsid w:val="00AF2C19"/>
    <w:rPr>
      <w:rFonts w:ascii="Times New Roman" w:hAnsi="Times New Roman" w:cs="Times New Roman" w:hint="default"/>
      <w:bCs/>
      <w:sz w:val="20"/>
      <w:u w:val="single"/>
    </w:rPr>
  </w:style>
  <w:style w:type="character" w:customStyle="1" w:styleId="StyleUnderlineChar19pt">
    <w:name w:val="Style Underline Char1 + 9 pt"/>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AF2C19"/>
    <w:rPr>
      <w:rFonts w:ascii="Times New Roman" w:hAnsi="Times New Roman" w:cs="Times New Roman" w:hint="default"/>
      <w:sz w:val="20"/>
      <w:u w:val="single"/>
      <w:lang w:val="en-US" w:eastAsia="en-US" w:bidi="ar-SA"/>
    </w:rPr>
  </w:style>
  <w:style w:type="character" w:customStyle="1" w:styleId="Style9ptUnderline1">
    <w:name w:val="Style 9 pt Underline1"/>
    <w:rsid w:val="00AF2C19"/>
    <w:rPr>
      <w:sz w:val="20"/>
      <w:u w:val="single"/>
    </w:rPr>
  </w:style>
  <w:style w:type="character" w:customStyle="1" w:styleId="StyleUnderlineChar19pt2">
    <w:name w:val="Style Underline Char1 + 9 pt2"/>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AF2C1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AF2C1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AF2C19"/>
  </w:style>
  <w:style w:type="character" w:customStyle="1" w:styleId="3">
    <w:name w:val="3"/>
    <w:rsid w:val="00AF2C19"/>
    <w:rPr>
      <w:rFonts w:ascii="Arial" w:hAnsi="Arial" w:cs="Arial" w:hint="default"/>
      <w:bCs/>
      <w:sz w:val="20"/>
      <w:u w:val="single"/>
      <w:lang w:val="en-US" w:eastAsia="en-US" w:bidi="ar-SA"/>
    </w:rPr>
  </w:style>
  <w:style w:type="character" w:customStyle="1" w:styleId="7">
    <w:name w:val="7"/>
    <w:rsid w:val="00AF2C19"/>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AF2C19"/>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AF2C1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AF2C1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AF2C19"/>
    <w:rPr>
      <w:sz w:val="20"/>
      <w:u w:val="single"/>
    </w:rPr>
  </w:style>
  <w:style w:type="character" w:customStyle="1" w:styleId="StyleUnderlineChar9ptBold1">
    <w:name w:val="Style Underline Char + 9 pt Bold1"/>
    <w:rsid w:val="00AF2C19"/>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AF2C19"/>
    <w:rPr>
      <w:sz w:val="20"/>
      <w:u w:val="single"/>
    </w:rPr>
  </w:style>
  <w:style w:type="character" w:customStyle="1" w:styleId="Styleunderline9ptBold">
    <w:name w:val="Style underline + 9 pt Bold"/>
    <w:rsid w:val="00AF2C19"/>
    <w:rPr>
      <w:b/>
      <w:bCs/>
      <w:sz w:val="20"/>
      <w:u w:val="single"/>
    </w:rPr>
  </w:style>
  <w:style w:type="character" w:customStyle="1" w:styleId="newsstorytitle">
    <w:name w:val="news_story_title"/>
    <w:basedOn w:val="DefaultParagraphFont"/>
    <w:rsid w:val="00AF2C19"/>
  </w:style>
  <w:style w:type="character" w:customStyle="1" w:styleId="34">
    <w:name w:val="34"/>
    <w:rsid w:val="00AF2C19"/>
    <w:rPr>
      <w:rFonts w:ascii="Times New Roman" w:hAnsi="Times New Roman" w:cs="Arial" w:hint="default"/>
      <w:bCs/>
      <w:sz w:val="20"/>
      <w:u w:val="single"/>
      <w:lang w:val="en-US" w:eastAsia="en-US" w:bidi="ar-SA"/>
    </w:rPr>
  </w:style>
  <w:style w:type="character" w:customStyle="1" w:styleId="45">
    <w:name w:val="45"/>
    <w:rsid w:val="00AF2C19"/>
    <w:rPr>
      <w:rFonts w:ascii="Times New Roman" w:hAnsi="Times New Roman" w:cs="Arial" w:hint="default"/>
      <w:b/>
      <w:bCs/>
      <w:sz w:val="20"/>
      <w:u w:val="single"/>
      <w:lang w:val="en-US" w:eastAsia="en-US" w:bidi="ar-SA"/>
    </w:rPr>
  </w:style>
  <w:style w:type="character" w:customStyle="1" w:styleId="Style9ptUnderline5">
    <w:name w:val="Style 9 pt Underline5"/>
    <w:rsid w:val="00AF2C19"/>
    <w:rPr>
      <w:rFonts w:ascii="Times New Roman" w:hAnsi="Times New Roman" w:cs="Times New Roman" w:hint="default"/>
      <w:sz w:val="20"/>
      <w:u w:val="single"/>
    </w:rPr>
  </w:style>
  <w:style w:type="character" w:customStyle="1" w:styleId="Style9ptBoldUnderline2">
    <w:name w:val="Style 9 pt Bold Underline2"/>
    <w:rsid w:val="00AF2C1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AF2C19"/>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AF2C19"/>
    <w:rPr>
      <w:rFonts w:ascii="Times New Roman" w:hAnsi="Times New Roman" w:cs="Times New Roman" w:hint="default"/>
      <w:sz w:val="20"/>
    </w:rPr>
  </w:style>
  <w:style w:type="character" w:customStyle="1" w:styleId="StyleUnderlineCharChar9pt2">
    <w:name w:val="Style Underline Char Char + 9 pt2"/>
    <w:basedOn w:val="UnderlineCharChar"/>
    <w:rsid w:val="00AF2C19"/>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AF2C1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AF2C19"/>
    <w:rPr>
      <w:b/>
      <w:bCs/>
      <w:sz w:val="20"/>
      <w:u w:val="single"/>
      <w:bdr w:val="single" w:sz="4" w:space="0" w:color="auto" w:frame="1"/>
    </w:rPr>
  </w:style>
  <w:style w:type="character" w:customStyle="1" w:styleId="Style9ptUnderline7">
    <w:name w:val="Style 9 pt Underline7"/>
    <w:rsid w:val="00AF2C19"/>
    <w:rPr>
      <w:sz w:val="20"/>
      <w:u w:val="single"/>
    </w:rPr>
  </w:style>
  <w:style w:type="character" w:customStyle="1" w:styleId="Style9ptBoldUnderline3">
    <w:name w:val="Style 9 pt Bold Underline3"/>
    <w:rsid w:val="00AF2C19"/>
    <w:rPr>
      <w:b/>
      <w:bCs/>
      <w:sz w:val="20"/>
      <w:u w:val="single"/>
    </w:rPr>
  </w:style>
  <w:style w:type="character" w:customStyle="1" w:styleId="Style9ptUnderline8">
    <w:name w:val="Style 9 pt Underline8"/>
    <w:rsid w:val="00AF2C19"/>
    <w:rPr>
      <w:sz w:val="20"/>
      <w:u w:val="single"/>
    </w:rPr>
  </w:style>
  <w:style w:type="character" w:customStyle="1" w:styleId="66">
    <w:name w:val="66"/>
    <w:rsid w:val="00AF2C19"/>
    <w:rPr>
      <w:rFonts w:ascii="Arial" w:hAnsi="Arial" w:cs="Arial" w:hint="default"/>
      <w:bCs/>
      <w:sz w:val="20"/>
      <w:u w:val="single"/>
      <w:lang w:val="en-US" w:eastAsia="en-US" w:bidi="ar-SA"/>
    </w:rPr>
  </w:style>
  <w:style w:type="character" w:customStyle="1" w:styleId="Style9ptUnderline9">
    <w:name w:val="Style 9 pt Underline9"/>
    <w:rsid w:val="00AF2C19"/>
    <w:rPr>
      <w:sz w:val="20"/>
      <w:u w:val="single"/>
    </w:rPr>
  </w:style>
  <w:style w:type="character" w:customStyle="1" w:styleId="Style9ptBoldUnderline4">
    <w:name w:val="Style 9 pt Bold Underline4"/>
    <w:rsid w:val="00AF2C19"/>
    <w:rPr>
      <w:b/>
      <w:bCs/>
      <w:sz w:val="20"/>
      <w:u w:val="single"/>
    </w:rPr>
  </w:style>
  <w:style w:type="character" w:customStyle="1" w:styleId="titleblue14">
    <w:name w:val="titleblue14"/>
    <w:basedOn w:val="DefaultParagraphFont"/>
    <w:rsid w:val="00AF2C19"/>
  </w:style>
  <w:style w:type="character" w:customStyle="1" w:styleId="b">
    <w:name w:val="b"/>
    <w:basedOn w:val="DefaultParagraphFont"/>
    <w:rsid w:val="00AF2C19"/>
  </w:style>
  <w:style w:type="character" w:customStyle="1" w:styleId="StyleUnderlineCharChar9pt3">
    <w:name w:val="Style Underline Char Char + 9 pt3"/>
    <w:basedOn w:val="UnderlineCharChar"/>
    <w:rsid w:val="00AF2C19"/>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AF2C19"/>
    <w:rPr>
      <w:sz w:val="20"/>
      <w:u w:val="single"/>
    </w:rPr>
  </w:style>
  <w:style w:type="character" w:customStyle="1" w:styleId="manchettebig2">
    <w:name w:val="manchettebig2"/>
    <w:basedOn w:val="DefaultParagraphFont"/>
    <w:rsid w:val="00AF2C19"/>
  </w:style>
  <w:style w:type="character" w:customStyle="1" w:styleId="ln2">
    <w:name w:val="ln2"/>
    <w:basedOn w:val="DefaultParagraphFont"/>
    <w:rsid w:val="00AF2C19"/>
  </w:style>
  <w:style w:type="character" w:customStyle="1" w:styleId="StyleStyle1Char">
    <w:name w:val="Style Style1 + Char"/>
    <w:basedOn w:val="Style1Char"/>
    <w:rsid w:val="00AF2C19"/>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AF2C19"/>
  </w:style>
  <w:style w:type="character" w:customStyle="1" w:styleId="Card10f2Char">
    <w:name w:val="Card.10.f2 Char"/>
    <w:basedOn w:val="DefaultParagraphFont"/>
    <w:rsid w:val="00AF2C19"/>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AF2C19"/>
    <w:rPr>
      <w:rFonts w:ascii="Cambria" w:hAnsi="Cambria" w:cs="Times New Roman" w:hint="default"/>
      <w:sz w:val="20"/>
      <w:szCs w:val="20"/>
    </w:rPr>
  </w:style>
  <w:style w:type="character" w:customStyle="1" w:styleId="NormalspacingChar">
    <w:name w:val="Normal + spacing Char"/>
    <w:basedOn w:val="StyleLinespacingDoubleChar"/>
    <w:rsid w:val="00AF2C19"/>
    <w:rPr>
      <w:rFonts w:ascii="Cambria" w:hAnsi="Cambria" w:cs="Times New Roman" w:hint="default"/>
      <w:sz w:val="20"/>
      <w:szCs w:val="20"/>
    </w:rPr>
  </w:style>
  <w:style w:type="character" w:customStyle="1" w:styleId="textbold0">
    <w:name w:val="textbold"/>
    <w:basedOn w:val="DefaultParagraphFont"/>
    <w:rsid w:val="00AF2C19"/>
  </w:style>
  <w:style w:type="character" w:customStyle="1" w:styleId="textitalics">
    <w:name w:val="textitalics"/>
    <w:basedOn w:val="DefaultParagraphFont"/>
    <w:rsid w:val="00AF2C19"/>
  </w:style>
  <w:style w:type="character" w:customStyle="1" w:styleId="cardtextsmallCharChar">
    <w:name w:val="card text small Char Char"/>
    <w:basedOn w:val="DefaultParagraphFont"/>
    <w:rsid w:val="00AF2C19"/>
    <w:rPr>
      <w:rFonts w:ascii="Arial Narrow" w:hAnsi="Arial Narrow" w:cs="Times New Roman" w:hint="default"/>
      <w:sz w:val="16"/>
    </w:rPr>
  </w:style>
  <w:style w:type="character" w:customStyle="1" w:styleId="reportbody1">
    <w:name w:val="reportbody1"/>
    <w:basedOn w:val="DefaultParagraphFont"/>
    <w:rsid w:val="00AF2C19"/>
    <w:rPr>
      <w:rFonts w:ascii="Tahoma" w:hAnsi="Tahoma" w:cs="Tahoma" w:hint="default"/>
      <w:color w:val="000000"/>
      <w:sz w:val="14"/>
      <w:szCs w:val="14"/>
    </w:rPr>
  </w:style>
  <w:style w:type="character" w:customStyle="1" w:styleId="Bold12">
    <w:name w:val="Bold12"/>
    <w:uiPriority w:val="1"/>
    <w:qFormat/>
    <w:rsid w:val="00AF2C19"/>
    <w:rPr>
      <w:rFonts w:ascii="Times New Roman" w:hAnsi="Times New Roman" w:cs="Times New Roman" w:hint="default"/>
      <w:b/>
      <w:bCs w:val="0"/>
      <w:sz w:val="24"/>
    </w:rPr>
  </w:style>
  <w:style w:type="character" w:customStyle="1" w:styleId="NotBold10Final">
    <w:name w:val="NotBold10Final"/>
    <w:uiPriority w:val="1"/>
    <w:qFormat/>
    <w:rsid w:val="00AF2C19"/>
    <w:rPr>
      <w:rFonts w:ascii="Times New Roman" w:hAnsi="Times New Roman" w:cs="Times New Roman" w:hint="default"/>
      <w:b w:val="0"/>
      <w:bCs w:val="0"/>
      <w:i w:val="0"/>
      <w:iCs w:val="0"/>
      <w:sz w:val="20"/>
    </w:rPr>
  </w:style>
  <w:style w:type="character" w:customStyle="1" w:styleId="gsstx">
    <w:name w:val="gsstx"/>
    <w:rsid w:val="00AF2C19"/>
  </w:style>
  <w:style w:type="character" w:customStyle="1" w:styleId="bcktital">
    <w:name w:val="bckt_ital"/>
    <w:rsid w:val="00AF2C19"/>
  </w:style>
  <w:style w:type="character" w:customStyle="1" w:styleId="A13">
    <w:name w:val="A13"/>
    <w:rsid w:val="00AF2C19"/>
    <w:rPr>
      <w:rFonts w:ascii="Baskerville" w:hAnsi="Baskerville" w:cs="Baskerville" w:hint="default"/>
      <w:color w:val="000000"/>
      <w:sz w:val="106"/>
      <w:szCs w:val="106"/>
    </w:rPr>
  </w:style>
  <w:style w:type="character" w:customStyle="1" w:styleId="A17">
    <w:name w:val="A17"/>
    <w:rsid w:val="00AF2C19"/>
    <w:rPr>
      <w:rFonts w:ascii="Baskerville" w:hAnsi="Baskerville" w:cs="Baskerville" w:hint="default"/>
      <w:color w:val="000000"/>
      <w:sz w:val="12"/>
      <w:szCs w:val="12"/>
    </w:rPr>
  </w:style>
  <w:style w:type="character" w:customStyle="1" w:styleId="A14">
    <w:name w:val="A14"/>
    <w:rsid w:val="00AF2C19"/>
    <w:rPr>
      <w:rFonts w:ascii="Frutiger 45 Light" w:hAnsi="Frutiger 45 Light" w:cs="Frutiger 45 Light" w:hint="default"/>
      <w:b/>
      <w:bCs/>
      <w:i/>
      <w:iCs/>
      <w:color w:val="000000"/>
      <w:sz w:val="36"/>
      <w:szCs w:val="36"/>
    </w:rPr>
  </w:style>
  <w:style w:type="character" w:customStyle="1" w:styleId="A20">
    <w:name w:val="A20"/>
    <w:rsid w:val="00AF2C19"/>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AF2C19"/>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AF2C1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F2C19"/>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AF2C19"/>
    <w:rPr>
      <w:rFonts w:ascii="Arial" w:hAnsi="Arial" w:cs="Arial" w:hint="default"/>
      <w:b/>
      <w:bCs/>
      <w:sz w:val="24"/>
      <w:szCs w:val="26"/>
      <w:lang w:val="en-US" w:eastAsia="en-US" w:bidi="ar-SA"/>
    </w:rPr>
  </w:style>
  <w:style w:type="character" w:customStyle="1" w:styleId="brief-smalltext0">
    <w:name w:val="brief-smalltext"/>
    <w:basedOn w:val="DefaultParagraphFont"/>
    <w:rsid w:val="00AF2C19"/>
  </w:style>
  <w:style w:type="character" w:customStyle="1" w:styleId="style53">
    <w:name w:val="style5"/>
    <w:basedOn w:val="DefaultParagraphFont"/>
    <w:rsid w:val="00AF2C19"/>
  </w:style>
  <w:style w:type="character" w:customStyle="1" w:styleId="TagCharCharCharCharCharChar">
    <w:name w:val="Tag Char Char Char Char Char Char"/>
    <w:rsid w:val="00AF2C19"/>
    <w:rPr>
      <w:rFonts w:ascii="Arial" w:hAnsi="Arial" w:cs="Arial" w:hint="default"/>
      <w:b/>
      <w:bCs/>
      <w:sz w:val="24"/>
      <w:szCs w:val="26"/>
      <w:lang w:val="en-US" w:eastAsia="en-US" w:bidi="ar-SA"/>
    </w:rPr>
  </w:style>
  <w:style w:type="character" w:customStyle="1" w:styleId="pmterms3">
    <w:name w:val="pmterms3"/>
    <w:basedOn w:val="DefaultParagraphFont"/>
    <w:rsid w:val="00AF2C19"/>
  </w:style>
  <w:style w:type="character" w:customStyle="1" w:styleId="interiorheadline">
    <w:name w:val="interiorheadline"/>
    <w:basedOn w:val="DefaultParagraphFont"/>
    <w:rsid w:val="00AF2C19"/>
  </w:style>
  <w:style w:type="character" w:customStyle="1" w:styleId="Heading31CharCharCharChar1">
    <w:name w:val="Heading 31 Char Char Char Char1"/>
    <w:rsid w:val="00AF2C19"/>
    <w:rPr>
      <w:rFonts w:ascii="Arial" w:hAnsi="Arial" w:cs="Arial" w:hint="default"/>
      <w:b/>
      <w:bCs/>
      <w:sz w:val="24"/>
      <w:szCs w:val="26"/>
      <w:lang w:val="en-US" w:eastAsia="en-US" w:bidi="ar-SA"/>
    </w:rPr>
  </w:style>
  <w:style w:type="character" w:customStyle="1" w:styleId="Heading31CharCharChar">
    <w:name w:val="Heading 31 Char Char Char"/>
    <w:rsid w:val="00AF2C19"/>
    <w:rPr>
      <w:rFonts w:ascii="Arial" w:hAnsi="Arial" w:cs="Arial" w:hint="default"/>
      <w:b/>
      <w:bCs/>
      <w:sz w:val="24"/>
      <w:szCs w:val="26"/>
      <w:lang w:val="en-US" w:eastAsia="en-US" w:bidi="ar-SA"/>
    </w:rPr>
  </w:style>
  <w:style w:type="character" w:customStyle="1" w:styleId="CharChar33">
    <w:name w:val="Char Char33"/>
    <w:rsid w:val="00AF2C19"/>
    <w:rPr>
      <w:rFonts w:ascii="Arial" w:hAnsi="Arial" w:cs="Arial" w:hint="default"/>
      <w:b/>
      <w:bCs/>
      <w:szCs w:val="32"/>
      <w:lang w:val="en-US" w:eastAsia="en-US" w:bidi="ar-SA"/>
    </w:rPr>
  </w:style>
  <w:style w:type="character" w:customStyle="1" w:styleId="CharChar117">
    <w:name w:val="Char Char117"/>
    <w:rsid w:val="00AF2C19"/>
    <w:rPr>
      <w:rFonts w:ascii="Arial" w:hAnsi="Arial" w:cs="Arial" w:hint="default"/>
      <w:bCs/>
      <w:szCs w:val="26"/>
      <w:u w:val="single"/>
      <w:lang w:val="en-US" w:eastAsia="en-US" w:bidi="ar-SA"/>
    </w:rPr>
  </w:style>
  <w:style w:type="character" w:customStyle="1" w:styleId="prnewsspan">
    <w:name w:val="prnews_span"/>
    <w:basedOn w:val="DefaultParagraphFont"/>
    <w:rsid w:val="00AF2C19"/>
  </w:style>
  <w:style w:type="table" w:customStyle="1" w:styleId="TableGrid1">
    <w:name w:val="Table Grid1"/>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AF2C19"/>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AF2C19"/>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AF2C19"/>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AF2C1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AF2C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AF2C19"/>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AF2C19"/>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AF2C19"/>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AF2C19"/>
    <w:rPr>
      <w:rFonts w:ascii="Times New Roman" w:eastAsia="MS Mincho" w:hAnsi="Times New Roman" w:cs="Calibri"/>
      <w:b/>
      <w:szCs w:val="24"/>
      <w:u w:val="single"/>
    </w:rPr>
  </w:style>
  <w:style w:type="character" w:customStyle="1" w:styleId="SubtitleChar2">
    <w:name w:val="Subtitle Char2"/>
    <w:basedOn w:val="DefaultParagraphFont"/>
    <w:uiPriority w:val="11"/>
    <w:rsid w:val="00AF2C19"/>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AF2C19"/>
  </w:style>
  <w:style w:type="character" w:customStyle="1" w:styleId="m1575249786560259391gmail-style13ptbold">
    <w:name w:val="m_1575249786560259391gmail-style13ptbold"/>
    <w:basedOn w:val="DefaultParagraphFont"/>
    <w:rsid w:val="00AF2C19"/>
  </w:style>
  <w:style w:type="paragraph" w:customStyle="1" w:styleId="m-8120030040935583278gmail-msonospacing">
    <w:name w:val="m_-8120030040935583278gmail-msonospacing"/>
    <w:basedOn w:val="Normal"/>
    <w:qFormat/>
    <w:rsid w:val="00AF2C19"/>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AF2C19"/>
  </w:style>
  <w:style w:type="character" w:customStyle="1" w:styleId="m-8120030040935583278gmail-styleunderline">
    <w:name w:val="m_-8120030040935583278gmail-styleunderline"/>
    <w:basedOn w:val="DefaultParagraphFont"/>
    <w:rsid w:val="00AF2C19"/>
  </w:style>
  <w:style w:type="character" w:customStyle="1" w:styleId="m3640724044946509868gmail-m-753298044461936151gmail-style13ptbold">
    <w:name w:val="m_3640724044946509868gmail-m_-753298044461936151gmail-style13ptbold"/>
    <w:basedOn w:val="DefaultParagraphFont"/>
    <w:rsid w:val="00AF2C19"/>
  </w:style>
  <w:style w:type="character" w:customStyle="1" w:styleId="m3640724044946509868gmail-m-753298044461936151gmail-styleunderline">
    <w:name w:val="m_3640724044946509868gmail-m_-753298044461936151gmail-styleunderline"/>
    <w:basedOn w:val="DefaultParagraphFont"/>
    <w:rsid w:val="00AF2C19"/>
  </w:style>
  <w:style w:type="character" w:customStyle="1" w:styleId="m6193703118997007224gmail-style13ptbold">
    <w:name w:val="m_6193703118997007224gmail-style13ptbold"/>
    <w:basedOn w:val="DefaultParagraphFont"/>
    <w:rsid w:val="00AF2C19"/>
  </w:style>
  <w:style w:type="character" w:customStyle="1" w:styleId="m6193703118997007224gmail-styleunderline">
    <w:name w:val="m_6193703118997007224gmail-styleunderline"/>
    <w:basedOn w:val="DefaultParagraphFont"/>
    <w:rsid w:val="00AF2C19"/>
  </w:style>
  <w:style w:type="character" w:customStyle="1" w:styleId="m-1239616313416637319gmail-style13ptbold">
    <w:name w:val="m_-1239616313416637319gmail-style13ptbold"/>
    <w:basedOn w:val="DefaultParagraphFont"/>
    <w:rsid w:val="00AF2C19"/>
  </w:style>
  <w:style w:type="character" w:customStyle="1" w:styleId="m-1239616313416637319gmail-styleunderline">
    <w:name w:val="m_-1239616313416637319gmail-styleunderline"/>
    <w:basedOn w:val="DefaultParagraphFont"/>
    <w:rsid w:val="00AF2C19"/>
  </w:style>
  <w:style w:type="paragraph" w:customStyle="1" w:styleId="m-5451374272084387600gmail-msonormal">
    <w:name w:val="m_-5451374272084387600gmail-msonormal"/>
    <w:basedOn w:val="Normal"/>
    <w:qFormat/>
    <w:rsid w:val="00AF2C19"/>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AF2C19"/>
  </w:style>
  <w:style w:type="character" w:customStyle="1" w:styleId="m-5451374272084387600gmail-styleunderline">
    <w:name w:val="m_-5451374272084387600gmail-styleunderline"/>
    <w:basedOn w:val="DefaultParagraphFont"/>
    <w:rsid w:val="00AF2C19"/>
  </w:style>
  <w:style w:type="character" w:customStyle="1" w:styleId="standardtext1b">
    <w:name w:val="standardtext1b"/>
    <w:basedOn w:val="DefaultParagraphFont"/>
    <w:rsid w:val="00AF2C19"/>
  </w:style>
  <w:style w:type="character" w:customStyle="1" w:styleId="postsubtitle">
    <w:name w:val="post_subtitle"/>
    <w:basedOn w:val="DefaultParagraphFont"/>
    <w:rsid w:val="00AF2C19"/>
  </w:style>
  <w:style w:type="character" w:customStyle="1" w:styleId="m8349405746915611004gmail-styleunderline">
    <w:name w:val="m_8349405746915611004gmail-styleunderline"/>
    <w:basedOn w:val="DefaultParagraphFont"/>
    <w:rsid w:val="00AF2C19"/>
  </w:style>
  <w:style w:type="character" w:customStyle="1" w:styleId="m-8890476860932431250gmail-styleunderline">
    <w:name w:val="m_-8890476860932431250gmail-styleunderline"/>
    <w:basedOn w:val="DefaultParagraphFont"/>
    <w:rsid w:val="00AF2C19"/>
  </w:style>
  <w:style w:type="character" w:customStyle="1" w:styleId="m-7985672042231231606gmail-style13ptbold">
    <w:name w:val="m_-7985672042231231606gmail-style13ptbold"/>
    <w:basedOn w:val="DefaultParagraphFont"/>
    <w:rsid w:val="00AF2C19"/>
  </w:style>
  <w:style w:type="character" w:customStyle="1" w:styleId="m-7985672042231231606gmail-styleunderline">
    <w:name w:val="m_-7985672042231231606gmail-styleunderline"/>
    <w:basedOn w:val="DefaultParagraphFont"/>
    <w:rsid w:val="00AF2C19"/>
  </w:style>
  <w:style w:type="paragraph" w:customStyle="1" w:styleId="StylecardArialNarrow9pt">
    <w:name w:val="Style card + Arial Narrow 9 pt"/>
    <w:basedOn w:val="Normal"/>
    <w:link w:val="StylecardArialNarrow9ptChar"/>
    <w:qFormat/>
    <w:rsid w:val="00AF2C19"/>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AF2C19"/>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AF2C19"/>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AF2C19"/>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AF2C19"/>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AF2C19"/>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AF2C19"/>
    <w:pPr>
      <w:ind w:left="288" w:right="288"/>
    </w:pPr>
    <w:rPr>
      <w:sz w:val="16"/>
    </w:rPr>
  </w:style>
  <w:style w:type="character" w:customStyle="1" w:styleId="m-7723935538954412833gmail-styleunderline">
    <w:name w:val="m_-7723935538954412833gmail-styleunderline"/>
    <w:basedOn w:val="DefaultParagraphFont"/>
    <w:rsid w:val="00AF2C19"/>
  </w:style>
  <w:style w:type="character" w:customStyle="1" w:styleId="m8315103747088905037gmail-style13ptbold">
    <w:name w:val="m_8315103747088905037gmail-style13ptbold"/>
    <w:basedOn w:val="DefaultParagraphFont"/>
    <w:rsid w:val="00AF2C19"/>
  </w:style>
  <w:style w:type="character" w:customStyle="1" w:styleId="m8315103747088905037gmail-styleunderline">
    <w:name w:val="m_8315103747088905037gmail-styleunderline"/>
    <w:basedOn w:val="DefaultParagraphFont"/>
    <w:rsid w:val="00AF2C19"/>
  </w:style>
  <w:style w:type="character" w:customStyle="1" w:styleId="m-5918764401038664981gmail-heading4char">
    <w:name w:val="m_-5918764401038664981gmail-heading4char"/>
    <w:basedOn w:val="DefaultParagraphFont"/>
    <w:rsid w:val="00AF2C19"/>
  </w:style>
  <w:style w:type="character" w:customStyle="1" w:styleId="m-5918764401038664981gmail-styleunderline">
    <w:name w:val="m_-5918764401038664981gmail-styleunderline"/>
    <w:basedOn w:val="DefaultParagraphFont"/>
    <w:rsid w:val="00AF2C19"/>
  </w:style>
  <w:style w:type="character" w:customStyle="1" w:styleId="SmallFont5pt">
    <w:name w:val="Small Font (5 pt)"/>
    <w:rsid w:val="00AF2C19"/>
    <w:rPr>
      <w:sz w:val="10"/>
    </w:rPr>
  </w:style>
  <w:style w:type="character" w:customStyle="1" w:styleId="11">
    <w:name w:val="11"/>
    <w:rsid w:val="00AF2C19"/>
    <w:rPr>
      <w:rFonts w:ascii="Arial" w:hAnsi="Arial" w:cs="Arial" w:hint="default"/>
      <w:bCs/>
      <w:sz w:val="20"/>
      <w:u w:val="single"/>
      <w:lang w:val="en-US" w:eastAsia="en-US" w:bidi="ar-SA"/>
    </w:rPr>
  </w:style>
  <w:style w:type="character" w:customStyle="1" w:styleId="cardChar2">
    <w:name w:val="%card Char"/>
    <w:link w:val="card2"/>
    <w:uiPriority w:val="99"/>
    <w:rsid w:val="00AF2C19"/>
    <w:rPr>
      <w:rFonts w:ascii="Times New Roman" w:eastAsia="Times New Roman" w:hAnsi="Times New Roman" w:cs="Times New Roman"/>
      <w:bCs/>
    </w:rPr>
  </w:style>
  <w:style w:type="paragraph" w:customStyle="1" w:styleId="Caption4">
    <w:name w:val="Caption4"/>
    <w:basedOn w:val="Normal"/>
    <w:rsid w:val="00AF2C19"/>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AF2C19"/>
  </w:style>
  <w:style w:type="character" w:customStyle="1" w:styleId="ff1">
    <w:name w:val="ff1"/>
    <w:basedOn w:val="DefaultParagraphFont"/>
    <w:rsid w:val="00AF2C19"/>
  </w:style>
  <w:style w:type="character" w:customStyle="1" w:styleId="ff2">
    <w:name w:val="ff2"/>
    <w:basedOn w:val="DefaultParagraphFont"/>
    <w:rsid w:val="00AF2C19"/>
  </w:style>
  <w:style w:type="character" w:customStyle="1" w:styleId="display">
    <w:name w:val="display"/>
    <w:basedOn w:val="DefaultParagraphFont"/>
    <w:rsid w:val="00AF2C19"/>
  </w:style>
  <w:style w:type="character" w:customStyle="1" w:styleId="m-5176787357700846886gmail-style13ptbold">
    <w:name w:val="m_-5176787357700846886gmail-style13ptbold"/>
    <w:basedOn w:val="DefaultParagraphFont"/>
    <w:rsid w:val="00AF2C19"/>
  </w:style>
  <w:style w:type="character" w:customStyle="1" w:styleId="storylink">
    <w:name w:val="story_link"/>
    <w:basedOn w:val="DefaultParagraphFont"/>
    <w:rsid w:val="00AF2C19"/>
  </w:style>
  <w:style w:type="paragraph" w:customStyle="1" w:styleId="AnalyticsGBN">
    <w:name w:val="AnalyticsGBN"/>
    <w:basedOn w:val="Normal"/>
    <w:link w:val="AnalyticsGBNChar"/>
    <w:autoRedefine/>
    <w:uiPriority w:val="4"/>
    <w:qFormat/>
    <w:rsid w:val="00AF2C19"/>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AF2C19"/>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AF2C19"/>
  </w:style>
  <w:style w:type="character" w:customStyle="1" w:styleId="article-published-date">
    <w:name w:val="article-published-date"/>
    <w:basedOn w:val="DefaultParagraphFont"/>
    <w:rsid w:val="00AF2C19"/>
  </w:style>
  <w:style w:type="paragraph" w:customStyle="1" w:styleId="m-6964456894805451263gmail-msonormal">
    <w:name w:val="m_-6964456894805451263gmail-msonormal"/>
    <w:basedOn w:val="Normal"/>
    <w:rsid w:val="00AF2C19"/>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AF2C19"/>
  </w:style>
  <w:style w:type="character" w:customStyle="1" w:styleId="m-2807258978724535836gmail-heading4char">
    <w:name w:val="m_-2807258978724535836gmail-heading4char"/>
    <w:basedOn w:val="DefaultParagraphFont"/>
    <w:rsid w:val="00AF2C19"/>
  </w:style>
  <w:style w:type="character" w:customStyle="1" w:styleId="m-2807258978724535836gmail-styleunderline">
    <w:name w:val="m_-2807258978724535836gmail-styleunderline"/>
    <w:basedOn w:val="DefaultParagraphFont"/>
    <w:rsid w:val="00AF2C19"/>
  </w:style>
  <w:style w:type="character" w:customStyle="1" w:styleId="m6004444545773425567gmail-style13ptbold">
    <w:name w:val="m_6004444545773425567gmail-style13ptbold"/>
    <w:basedOn w:val="DefaultParagraphFont"/>
    <w:rsid w:val="00AF2C19"/>
  </w:style>
  <w:style w:type="character" w:customStyle="1" w:styleId="m6004444545773425567gmail-styleunderline">
    <w:name w:val="m_6004444545773425567gmail-styleunderline"/>
    <w:basedOn w:val="DefaultParagraphFont"/>
    <w:rsid w:val="00AF2C19"/>
  </w:style>
  <w:style w:type="paragraph" w:customStyle="1" w:styleId="m38239159385702382gmail-msonormal">
    <w:name w:val="m_38239159385702382gmail-msonormal"/>
    <w:basedOn w:val="Normal"/>
    <w:rsid w:val="00AF2C19"/>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AF2C19"/>
  </w:style>
  <w:style w:type="paragraph" w:customStyle="1" w:styleId="m38239159385702382gmail-card">
    <w:name w:val="m_38239159385702382gmail-card"/>
    <w:basedOn w:val="Normal"/>
    <w:rsid w:val="00AF2C19"/>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AF2C19"/>
  </w:style>
  <w:style w:type="character" w:customStyle="1" w:styleId="m38239159385702382gmail-underline">
    <w:name w:val="m_38239159385702382gmail-underline"/>
    <w:basedOn w:val="DefaultParagraphFont"/>
    <w:rsid w:val="00AF2C19"/>
  </w:style>
  <w:style w:type="character" w:customStyle="1" w:styleId="m-2593922536640332098gmail-style13ptbold">
    <w:name w:val="m_-2593922536640332098gmail-style13ptbold"/>
    <w:basedOn w:val="DefaultParagraphFont"/>
    <w:rsid w:val="00AF2C19"/>
  </w:style>
  <w:style w:type="character" w:customStyle="1" w:styleId="m-2593922536640332098gmail-styleunderline">
    <w:name w:val="m_-2593922536640332098gmail-styleunderline"/>
    <w:basedOn w:val="DefaultParagraphFont"/>
    <w:rsid w:val="00AF2C19"/>
  </w:style>
  <w:style w:type="character" w:customStyle="1" w:styleId="m-3222177990783861315gmail-style13ptbold">
    <w:name w:val="m_-3222177990783861315gmail-style13ptbold"/>
    <w:basedOn w:val="DefaultParagraphFont"/>
    <w:rsid w:val="00AF2C19"/>
  </w:style>
  <w:style w:type="character" w:customStyle="1" w:styleId="m-3222177990783861315gmail-styleunderline">
    <w:name w:val="m_-3222177990783861315gmail-styleunderline"/>
    <w:basedOn w:val="DefaultParagraphFont"/>
    <w:rsid w:val="00AF2C19"/>
  </w:style>
  <w:style w:type="character" w:customStyle="1" w:styleId="DebateSmallText">
    <w:name w:val="DebateSmallText"/>
    <w:rsid w:val="00AF2C19"/>
    <w:rPr>
      <w:rFonts w:ascii="Times New Roman" w:hAnsi="Times New Roman"/>
      <w:sz w:val="20"/>
    </w:rPr>
  </w:style>
  <w:style w:type="character" w:customStyle="1" w:styleId="m-3401163095456589440gmail-styleunderline">
    <w:name w:val="m_-3401163095456589440gmail-styleunderline"/>
    <w:basedOn w:val="DefaultParagraphFont"/>
    <w:rsid w:val="00AF2C19"/>
  </w:style>
  <w:style w:type="character" w:customStyle="1" w:styleId="articleimagecaption">
    <w:name w:val="article__image__caption"/>
    <w:basedOn w:val="DefaultParagraphFont"/>
    <w:rsid w:val="00AF2C19"/>
  </w:style>
  <w:style w:type="character" w:customStyle="1" w:styleId="articleimagecredits">
    <w:name w:val="article__image__credits"/>
    <w:basedOn w:val="DefaultParagraphFont"/>
    <w:rsid w:val="00AF2C19"/>
  </w:style>
  <w:style w:type="paragraph" w:customStyle="1" w:styleId="noname">
    <w:name w:val="no_name"/>
    <w:basedOn w:val="Normal"/>
    <w:rsid w:val="00AF2C19"/>
    <w:pPr>
      <w:spacing w:before="100" w:beforeAutospacing="1" w:after="100" w:afterAutospacing="1"/>
    </w:pPr>
    <w:rPr>
      <w:rFonts w:eastAsia="Times New Roman"/>
      <w:sz w:val="24"/>
    </w:rPr>
  </w:style>
  <w:style w:type="character" w:customStyle="1" w:styleId="3oh-">
    <w:name w:val="_3oh-"/>
    <w:basedOn w:val="DefaultParagraphFont"/>
    <w:rsid w:val="00AF2C19"/>
  </w:style>
  <w:style w:type="paragraph" w:customStyle="1" w:styleId="clay-paragraph">
    <w:name w:val="clay-paragraph"/>
    <w:basedOn w:val="Normal"/>
    <w:rsid w:val="00AF2C19"/>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AF2C19"/>
  </w:style>
  <w:style w:type="character" w:customStyle="1" w:styleId="m-5156237671796814033gmail-styleunderline">
    <w:name w:val="m_-5156237671796814033gmail-styleunderline"/>
    <w:basedOn w:val="DefaultParagraphFont"/>
    <w:rsid w:val="00AF2C19"/>
  </w:style>
  <w:style w:type="paragraph" w:customStyle="1" w:styleId="css-1i0edl6">
    <w:name w:val="css-1i0edl6"/>
    <w:basedOn w:val="Normal"/>
    <w:rsid w:val="00AF2C19"/>
    <w:pPr>
      <w:spacing w:before="100" w:beforeAutospacing="1" w:after="100" w:afterAutospacing="1"/>
    </w:pPr>
    <w:rPr>
      <w:rFonts w:ascii="Times" w:hAnsi="Times"/>
      <w:sz w:val="20"/>
      <w:szCs w:val="20"/>
    </w:rPr>
  </w:style>
  <w:style w:type="paragraph" w:customStyle="1" w:styleId="desktop-rev">
    <w:name w:val="desktop-rev"/>
    <w:basedOn w:val="Normal"/>
    <w:rsid w:val="00AF2C19"/>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AF2C19"/>
  </w:style>
  <w:style w:type="character" w:customStyle="1" w:styleId="m-5842435219695499946gmail-style13ptbold">
    <w:name w:val="m_-5842435219695499946gmail-style13ptbold"/>
    <w:basedOn w:val="DefaultParagraphFont"/>
    <w:rsid w:val="00AF2C19"/>
  </w:style>
  <w:style w:type="paragraph" w:customStyle="1" w:styleId="removeTag">
    <w:name w:val="removeTag"/>
    <w:basedOn w:val="Normal"/>
    <w:link w:val="removeTagChar"/>
    <w:uiPriority w:val="4"/>
    <w:qFormat/>
    <w:rsid w:val="00AF2C19"/>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AF2C19"/>
    <w:rPr>
      <w:rFonts w:ascii="Times New Roman" w:eastAsiaTheme="majorEastAsia" w:hAnsi="Times New Roman" w:cstheme="majorBidi"/>
      <w:b/>
      <w:iCs/>
      <w:sz w:val="26"/>
    </w:rPr>
  </w:style>
  <w:style w:type="paragraph" w:customStyle="1" w:styleId="p402premiuminside">
    <w:name w:val="p402_premiuminside"/>
    <w:basedOn w:val="Normal"/>
    <w:rsid w:val="00AF2C19"/>
    <w:pPr>
      <w:spacing w:before="100" w:beforeAutospacing="1" w:after="100" w:afterAutospacing="1"/>
    </w:pPr>
  </w:style>
  <w:style w:type="character" w:customStyle="1" w:styleId="xstyle13ptbold">
    <w:name w:val="x_style13ptbold"/>
    <w:basedOn w:val="DefaultParagraphFont"/>
    <w:rsid w:val="00AF2C19"/>
  </w:style>
  <w:style w:type="paragraph" w:customStyle="1" w:styleId="xmsonormal">
    <w:name w:val="x_msonormal"/>
    <w:basedOn w:val="Normal"/>
    <w:rsid w:val="00AF2C19"/>
    <w:pPr>
      <w:spacing w:before="100" w:beforeAutospacing="1" w:after="100" w:afterAutospacing="1"/>
    </w:pPr>
    <w:rPr>
      <w:rFonts w:eastAsia="Times New Roman"/>
      <w:sz w:val="24"/>
    </w:rPr>
  </w:style>
  <w:style w:type="paragraph" w:customStyle="1" w:styleId="paragraph">
    <w:name w:val="paragraph"/>
    <w:basedOn w:val="Normal"/>
    <w:rsid w:val="00AF2C19"/>
    <w:pPr>
      <w:spacing w:before="100" w:beforeAutospacing="1" w:after="100" w:afterAutospacing="1"/>
    </w:pPr>
    <w:rPr>
      <w:rFonts w:eastAsia="Times New Roman"/>
      <w:sz w:val="24"/>
    </w:rPr>
  </w:style>
  <w:style w:type="character" w:customStyle="1" w:styleId="normaltextrun">
    <w:name w:val="normaltextrun"/>
    <w:basedOn w:val="DefaultParagraphFont"/>
    <w:rsid w:val="00AF2C19"/>
  </w:style>
  <w:style w:type="character" w:customStyle="1" w:styleId="eop">
    <w:name w:val="eop"/>
    <w:basedOn w:val="DefaultParagraphFont"/>
    <w:rsid w:val="00AF2C19"/>
  </w:style>
  <w:style w:type="paragraph" w:customStyle="1" w:styleId="TxBr16p1">
    <w:name w:val="TxBr_16p1"/>
    <w:basedOn w:val="Normal"/>
    <w:rsid w:val="00AF2C19"/>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AF2C19"/>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AF2C1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F2C1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F2C19"/>
  </w:style>
  <w:style w:type="paragraph" w:customStyle="1" w:styleId="StyleJustified">
    <w:name w:val="Style Justified"/>
    <w:basedOn w:val="Normal"/>
    <w:rsid w:val="00AF2C19"/>
    <w:rPr>
      <w:rFonts w:eastAsia="Times New Roman"/>
      <w:szCs w:val="20"/>
    </w:rPr>
  </w:style>
  <w:style w:type="character" w:customStyle="1" w:styleId="Style5Char">
    <w:name w:val="Style5 Char"/>
    <w:link w:val="Style5"/>
    <w:rsid w:val="00AF2C19"/>
    <w:rPr>
      <w:rFonts w:ascii="Times New Roman" w:eastAsia="Times New Roman" w:hAnsi="Times New Roman" w:cs="Times New Roman"/>
      <w:sz w:val="24"/>
    </w:rPr>
  </w:style>
  <w:style w:type="character" w:customStyle="1" w:styleId="Style10Char">
    <w:name w:val="Style10 Char"/>
    <w:link w:val="Style10"/>
    <w:rsid w:val="00AF2C19"/>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AF2C19"/>
    <w:rPr>
      <w:b w:val="0"/>
      <w:bCs w:val="0"/>
      <w:sz w:val="22"/>
      <w:u w:val="single"/>
      <w:bdr w:val="none" w:sz="0" w:space="0" w:color="auto"/>
    </w:rPr>
  </w:style>
  <w:style w:type="character" w:customStyle="1" w:styleId="Headerorfooter">
    <w:name w:val="Header or footer"/>
    <w:basedOn w:val="DefaultParagraphFont"/>
    <w:rsid w:val="00AF2C19"/>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AF2C19"/>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AF2C19"/>
    <w:rPr>
      <w:rFonts w:eastAsia="Times New Roman"/>
      <w:szCs w:val="24"/>
      <w:u w:val="single"/>
    </w:rPr>
  </w:style>
  <w:style w:type="character" w:customStyle="1" w:styleId="amp">
    <w:name w:val="amp"/>
    <w:basedOn w:val="DefaultParagraphFont"/>
    <w:rsid w:val="00AF2C19"/>
  </w:style>
  <w:style w:type="character" w:customStyle="1" w:styleId="StyleUnderlineBorderSinglesolidlineAuto225ptLine">
    <w:name w:val="Style Underline Border: : (Single solid line Auto  2.25 pt Line ..."/>
    <w:basedOn w:val="DefaultParagraphFont"/>
    <w:rsid w:val="00AF2C19"/>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F2C19"/>
    <w:rPr>
      <w:b w:val="0"/>
      <w:sz w:val="24"/>
      <w:u w:val="single"/>
      <w:bdr w:val="none" w:sz="0" w:space="0" w:color="auto"/>
    </w:rPr>
  </w:style>
  <w:style w:type="character" w:customStyle="1" w:styleId="Bodytext10pt">
    <w:name w:val="Body text + 10 pt"/>
    <w:basedOn w:val="Bodytext5"/>
    <w:rsid w:val="00AF2C19"/>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AF2C19"/>
  </w:style>
  <w:style w:type="character" w:customStyle="1" w:styleId="m4567405558892197225gmail-styleunderline">
    <w:name w:val="m_4567405558892197225gmail-styleunderline"/>
    <w:basedOn w:val="DefaultParagraphFont"/>
    <w:rsid w:val="00AF2C19"/>
  </w:style>
  <w:style w:type="character" w:customStyle="1" w:styleId="m2942784716910838910gmail-style13ptbold">
    <w:name w:val="m_2942784716910838910gmail-style13ptbold"/>
    <w:basedOn w:val="DefaultParagraphFont"/>
    <w:rsid w:val="00AF2C19"/>
  </w:style>
  <w:style w:type="character" w:customStyle="1" w:styleId="m2942784716910838910gmail-msohyperlink">
    <w:name w:val="m_2942784716910838910gmail-msohyperlink"/>
    <w:basedOn w:val="DefaultParagraphFont"/>
    <w:rsid w:val="00AF2C19"/>
  </w:style>
  <w:style w:type="character" w:customStyle="1" w:styleId="m2942784716910838910gmail-styleunderline">
    <w:name w:val="m_2942784716910838910gmail-styleunderline"/>
    <w:basedOn w:val="DefaultParagraphFont"/>
    <w:rsid w:val="00AF2C19"/>
  </w:style>
  <w:style w:type="paragraph" w:customStyle="1" w:styleId="font8">
    <w:name w:val="font_8"/>
    <w:basedOn w:val="Normal"/>
    <w:rsid w:val="00AF2C19"/>
    <w:pPr>
      <w:spacing w:before="100" w:beforeAutospacing="1" w:after="100" w:afterAutospacing="1"/>
    </w:pPr>
  </w:style>
  <w:style w:type="paragraph" w:customStyle="1" w:styleId="font9">
    <w:name w:val="font_9"/>
    <w:basedOn w:val="Normal"/>
    <w:rsid w:val="00AF2C19"/>
    <w:pPr>
      <w:spacing w:before="100" w:beforeAutospacing="1" w:after="100" w:afterAutospacing="1"/>
    </w:pPr>
  </w:style>
  <w:style w:type="character" w:customStyle="1" w:styleId="m-750723176661811423gmail-style13ptbold">
    <w:name w:val="m_-750723176661811423gmail-style13ptbold"/>
    <w:basedOn w:val="DefaultParagraphFont"/>
    <w:rsid w:val="00AF2C19"/>
  </w:style>
  <w:style w:type="character" w:customStyle="1" w:styleId="m-1958352629725285173style13ptbold">
    <w:name w:val="m_-1958352629725285173style13ptbold"/>
    <w:basedOn w:val="DefaultParagraphFont"/>
    <w:rsid w:val="00AF2C19"/>
  </w:style>
  <w:style w:type="character" w:customStyle="1" w:styleId="m-1958352629725285173styleunderline">
    <w:name w:val="m_-1958352629725285173styleunderline"/>
    <w:basedOn w:val="DefaultParagraphFont"/>
    <w:rsid w:val="00AF2C19"/>
  </w:style>
  <w:style w:type="paragraph" w:customStyle="1" w:styleId="generic-articlebody">
    <w:name w:val="generic-article__body"/>
    <w:basedOn w:val="Normal"/>
    <w:rsid w:val="00AF2C19"/>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AF2C19"/>
  </w:style>
  <w:style w:type="paragraph" w:customStyle="1" w:styleId="Genealogy">
    <w:name w:val="Genealogy"/>
    <w:basedOn w:val="Heading4"/>
    <w:autoRedefine/>
    <w:qFormat/>
    <w:rsid w:val="00AF2C19"/>
    <w:rPr>
      <w:rFonts w:cs="Calibri"/>
    </w:rPr>
  </w:style>
  <w:style w:type="paragraph" w:customStyle="1" w:styleId="tag0">
    <w:name w:val="tag"/>
    <w:basedOn w:val="Normal"/>
    <w:link w:val="UnderlineCharChar1"/>
    <w:qFormat/>
    <w:rsid w:val="00AF2C19"/>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AF2C19"/>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AF2C19"/>
    <w:rPr>
      <w:rFonts w:ascii="Arial" w:hAnsi="Arial" w:cs="Arial"/>
      <w:b/>
      <w:bCs/>
      <w:kern w:val="32"/>
      <w:sz w:val="28"/>
      <w:szCs w:val="32"/>
      <w:lang w:bidi="en-US"/>
    </w:rPr>
  </w:style>
  <w:style w:type="character" w:customStyle="1" w:styleId="UnderlineCharCharChar">
    <w:name w:val="Underline Char Char Char"/>
    <w:basedOn w:val="DefaultParagraphFont"/>
    <w:rsid w:val="00AF2C19"/>
    <w:rPr>
      <w:noProof w:val="0"/>
      <w:u w:val="single"/>
      <w:lang w:val="en-US" w:eastAsia="en-US" w:bidi="ar-SA"/>
    </w:rPr>
  </w:style>
  <w:style w:type="character" w:customStyle="1" w:styleId="CardsFont12ptCharChar">
    <w:name w:val="Cards + Font: 12 pt Char Char"/>
    <w:basedOn w:val="DefaultParagraphFont"/>
    <w:rsid w:val="00AF2C19"/>
    <w:rPr>
      <w:sz w:val="24"/>
      <w:szCs w:val="24"/>
      <w:u w:val="thick"/>
      <w:lang w:val="en-US" w:eastAsia="en-US" w:bidi="ar-SA"/>
    </w:rPr>
  </w:style>
  <w:style w:type="character" w:customStyle="1" w:styleId="Char1">
    <w:name w:val="Char1"/>
    <w:basedOn w:val="DefaultParagraphFont"/>
    <w:rsid w:val="00AF2C19"/>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AF2C19"/>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13290</Words>
  <Characters>75753</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2022-02-19T17:07:00Z</dcterms:created>
  <dcterms:modified xsi:type="dcterms:W3CDTF">2022-02-20T02:37:00Z</dcterms:modified>
</cp:coreProperties>
</file>