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627F4" w14:textId="77777777" w:rsidR="00AF2C19" w:rsidRDefault="00AF2C19" w:rsidP="00AF2C19">
      <w:pPr>
        <w:pStyle w:val="Heading3"/>
      </w:pPr>
      <w:r>
        <w:t>AC – Plan</w:t>
      </w:r>
    </w:p>
    <w:p w14:paraId="25979E8C" w14:textId="77777777" w:rsidR="00AF2C19" w:rsidRPr="002E4B7E" w:rsidRDefault="00AF2C19" w:rsidP="00AF2C19">
      <w:pPr>
        <w:pStyle w:val="Heading4"/>
      </w:pPr>
      <w:r>
        <w:t>Space faring nations should restrict private asteroid mining.</w:t>
      </w:r>
    </w:p>
    <w:p w14:paraId="44AA31B5" w14:textId="77777777" w:rsidR="00AF2C19" w:rsidRDefault="00AF2C19" w:rsidP="00AF2C19">
      <w:pPr>
        <w:pStyle w:val="Heading3"/>
      </w:pPr>
      <w:r>
        <w:t>AC – Advantage</w:t>
      </w:r>
    </w:p>
    <w:p w14:paraId="5041C638" w14:textId="77777777" w:rsidR="00AF2C19" w:rsidRPr="00B73AD4" w:rsidRDefault="00AF2C19" w:rsidP="00AF2C19">
      <w:pPr>
        <w:pStyle w:val="Heading4"/>
      </w:pPr>
      <w:r>
        <w:t xml:space="preserve">Mining is </w:t>
      </w:r>
      <w:r>
        <w:rPr>
          <w:u w:val="single"/>
        </w:rPr>
        <w:t>inevitable</w:t>
      </w:r>
      <w:r>
        <w:t xml:space="preserve"> down the line regardless of </w:t>
      </w:r>
      <w:r>
        <w:rPr>
          <w:u w:val="single"/>
        </w:rPr>
        <w:t>capital limits</w:t>
      </w:r>
      <w:r>
        <w:t xml:space="preserve"> because of </w:t>
      </w:r>
      <w:r>
        <w:rPr>
          <w:u w:val="single"/>
        </w:rPr>
        <w:t>oligopolistic consolidation</w:t>
      </w:r>
      <w:r>
        <w:t xml:space="preserve"> </w:t>
      </w:r>
    </w:p>
    <w:p w14:paraId="065E278B" w14:textId="77777777" w:rsidR="00AF2C19" w:rsidRPr="007D03C7" w:rsidRDefault="00AF2C19" w:rsidP="00AF2C19">
      <w:r w:rsidRPr="00356D1B">
        <w:rPr>
          <w:rStyle w:val="Style13ptBold"/>
        </w:rPr>
        <w:t xml:space="preserve">Ahadi </w:t>
      </w:r>
      <w:r w:rsidRPr="00272710">
        <w:t>2/10/</w:t>
      </w:r>
      <w:r w:rsidRPr="00272710">
        <w:rPr>
          <w:rStyle w:val="Style13ptBold"/>
        </w:rPr>
        <w:t>20</w:t>
      </w:r>
      <w:r w:rsidRPr="00356D1B">
        <w:t xml:space="preserve">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w:t>
      </w:r>
      <w:r>
        <w:t xml:space="preserve"> https://www.thespacereview.com/article/3880/1]</w:t>
      </w:r>
    </w:p>
    <w:p w14:paraId="651FA0C3" w14:textId="77777777" w:rsidR="00AF2C19" w:rsidRPr="00272710" w:rsidRDefault="00AF2C19" w:rsidP="00AF2C19">
      <w:pPr>
        <w:rPr>
          <w:sz w:val="16"/>
        </w:rPr>
      </w:pPr>
      <w:r w:rsidRPr="00897ACE">
        <w:rPr>
          <w:rStyle w:val="StyleUnderline"/>
          <w:highlight w:val="yellow"/>
        </w:rPr>
        <w:t>The</w:t>
      </w:r>
      <w:r w:rsidRPr="00B73AD4">
        <w:rPr>
          <w:rStyle w:val="StyleUnderline"/>
        </w:rPr>
        <w:t xml:space="preserve"> proliferation of a </w:t>
      </w:r>
      <w:r w:rsidRPr="00897ACE">
        <w:rPr>
          <w:rStyle w:val="StyleUnderline"/>
          <w:highlight w:val="yellow"/>
        </w:rPr>
        <w:t>lunar economy rests upon</w:t>
      </w:r>
      <w:r w:rsidRPr="00B73AD4">
        <w:rPr>
          <w:rStyle w:val="StyleUnderline"/>
        </w:rPr>
        <w:t xml:space="preserve"> patient </w:t>
      </w:r>
      <w:r w:rsidRPr="00897ACE">
        <w:rPr>
          <w:rStyle w:val="StyleUnderline"/>
          <w:highlight w:val="yellow"/>
        </w:rPr>
        <w:t xml:space="preserve">access to </w:t>
      </w:r>
      <w:r w:rsidRPr="00897ACE">
        <w:rPr>
          <w:rStyle w:val="Emphasis"/>
          <w:highlight w:val="yellow"/>
        </w:rPr>
        <w:t>capital</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fostering</w:t>
      </w:r>
      <w:r w:rsidRPr="00B73AD4">
        <w:rPr>
          <w:sz w:val="16"/>
        </w:rPr>
        <w:t xml:space="preserve"> </w:t>
      </w:r>
      <w:r w:rsidRPr="00B73AD4">
        <w:rPr>
          <w:rStyle w:val="StyleUnderline"/>
        </w:rPr>
        <w:t xml:space="preserve">innovative ideas for large-scale </w:t>
      </w:r>
      <w:r w:rsidRPr="00897ACE">
        <w:rPr>
          <w:rStyle w:val="StyleUnderline"/>
          <w:highlight w:val="yellow"/>
        </w:rPr>
        <w:t>development</w:t>
      </w:r>
      <w:r w:rsidRPr="00B73AD4">
        <w:rPr>
          <w:sz w:val="16"/>
        </w:rPr>
        <w:t xml:space="preserve">. </w:t>
      </w:r>
      <w:r w:rsidRPr="00B73AD4">
        <w:rPr>
          <w:rStyle w:val="StyleUnderline"/>
        </w:rPr>
        <w:t>At the moment</w:t>
      </w:r>
      <w:r w:rsidRPr="00B73AD4">
        <w:rPr>
          <w:sz w:val="16"/>
        </w:rPr>
        <w:t xml:space="preserve">, </w:t>
      </w:r>
      <w:r w:rsidRPr="00897ACE">
        <w:rPr>
          <w:rStyle w:val="Emphasis"/>
          <w:highlight w:val="yellow"/>
        </w:rPr>
        <w:t>capital requirements</w:t>
      </w:r>
      <w:r w:rsidRPr="00B73AD4">
        <w:rPr>
          <w:sz w:val="16"/>
        </w:rPr>
        <w:t xml:space="preserve"> </w:t>
      </w:r>
      <w:r w:rsidRPr="00B73AD4">
        <w:rPr>
          <w:rStyle w:val="StyleUnderline"/>
        </w:rPr>
        <w:t>for lunar miners</w:t>
      </w:r>
      <w:r w:rsidRPr="00B73AD4">
        <w:rPr>
          <w:sz w:val="16"/>
        </w:rPr>
        <w:t xml:space="preserve"> </w:t>
      </w:r>
      <w:r w:rsidRPr="00897ACE">
        <w:rPr>
          <w:rStyle w:val="StyleUnderline"/>
          <w:highlight w:val="yellow"/>
        </w:rPr>
        <w:t>are too high</w:t>
      </w:r>
      <w:r w:rsidRPr="00B73AD4">
        <w:rPr>
          <w:rStyle w:val="StyleUnderline"/>
        </w:rPr>
        <w:t xml:space="preserve"> for companies to succeed in a perfectly competitive market</w:t>
      </w:r>
      <w:r w:rsidRPr="00B73AD4">
        <w:rPr>
          <w:sz w:val="16"/>
        </w:rPr>
        <w:t xml:space="preserve">. For the lunar economy, the emergence of </w:t>
      </w:r>
      <w:r w:rsidRPr="00B73AD4">
        <w:rPr>
          <w:rStyle w:val="StyleUnderline"/>
        </w:rPr>
        <w:t xml:space="preserve">large, </w:t>
      </w:r>
      <w:r w:rsidRPr="00897ACE">
        <w:rPr>
          <w:rStyle w:val="StyleUnderline"/>
          <w:highlight w:val="yellow"/>
        </w:rPr>
        <w:t xml:space="preserve">vertically integrated companies will lead to the </w:t>
      </w:r>
      <w:r w:rsidRPr="00897ACE">
        <w:rPr>
          <w:rStyle w:val="Emphasis"/>
          <w:highlight w:val="yellow"/>
        </w:rPr>
        <w:t>economies of scale</w:t>
      </w:r>
      <w:r w:rsidRPr="00B73AD4">
        <w:rPr>
          <w:rStyle w:val="StyleUnderline"/>
        </w:rPr>
        <w:t xml:space="preserve"> </w:t>
      </w:r>
      <w:r w:rsidRPr="00897ACE">
        <w:rPr>
          <w:rStyle w:val="StyleUnderline"/>
          <w:highlight w:val="yellow"/>
        </w:rPr>
        <w:t>necessary</w:t>
      </w:r>
      <w:r w:rsidRPr="00897ACE">
        <w:rPr>
          <w:sz w:val="16"/>
          <w:highlight w:val="yellow"/>
        </w:rPr>
        <w:t xml:space="preserve"> </w:t>
      </w:r>
      <w:r w:rsidRPr="00897ACE">
        <w:rPr>
          <w:rStyle w:val="StyleUnderline"/>
          <w:highlight w:val="yellow"/>
        </w:rPr>
        <w:t>for</w:t>
      </w:r>
      <w:r w:rsidRPr="00897ACE">
        <w:rPr>
          <w:sz w:val="16"/>
          <w:highlight w:val="yellow"/>
        </w:rPr>
        <w:t xml:space="preserve"> </w:t>
      </w:r>
      <w:r w:rsidRPr="00897ACE">
        <w:rPr>
          <w:rStyle w:val="Emphasis"/>
          <w:highlight w:val="yellow"/>
        </w:rPr>
        <w:t>proliferation</w:t>
      </w:r>
      <w:r w:rsidRPr="00B73AD4">
        <w:rPr>
          <w:sz w:val="16"/>
        </w:rPr>
        <w:t xml:space="preserve">. </w:t>
      </w:r>
      <w:r w:rsidRPr="00B73AD4">
        <w:rPr>
          <w:rStyle w:val="StyleUnderline"/>
        </w:rPr>
        <w:t xml:space="preserve">Terrestrially, when an industry becomes </w:t>
      </w:r>
      <w:r w:rsidRPr="00B73AD4">
        <w:rPr>
          <w:rStyle w:val="Emphasis"/>
        </w:rPr>
        <w:t>mature</w:t>
      </w:r>
      <w:r w:rsidRPr="00B73AD4">
        <w:rPr>
          <w:sz w:val="16"/>
        </w:rPr>
        <w:t xml:space="preserve"> and beholden to traditional economics, like scarcity, </w:t>
      </w:r>
      <w:r w:rsidRPr="00B73AD4">
        <w:rPr>
          <w:rStyle w:val="StyleUnderline"/>
        </w:rPr>
        <w:t xml:space="preserve">a </w:t>
      </w:r>
      <w:r w:rsidRPr="00897ACE">
        <w:rPr>
          <w:rStyle w:val="StyleUnderline"/>
          <w:highlight w:val="yellow"/>
        </w:rPr>
        <w:t>focus on profit</w:t>
      </w:r>
      <w:r w:rsidRPr="00B73AD4">
        <w:rPr>
          <w:rStyle w:val="StyleUnderline"/>
        </w:rPr>
        <w:t xml:space="preserve"> margins </w:t>
      </w:r>
      <w:r w:rsidRPr="00897ACE">
        <w:rPr>
          <w:rStyle w:val="StyleUnderline"/>
          <w:highlight w:val="yellow"/>
        </w:rPr>
        <w:t>takes over</w:t>
      </w:r>
      <w:r w:rsidRPr="00B73AD4">
        <w:rPr>
          <w:rStyle w:val="StyleUnderline"/>
        </w:rPr>
        <w:t xml:space="preserve">, and limitations emerge in the form of price </w:t>
      </w:r>
      <w:r w:rsidRPr="00B73AD4">
        <w:rPr>
          <w:rStyle w:val="Emphasis"/>
        </w:rPr>
        <w:t>manipulation</w:t>
      </w:r>
      <w:r w:rsidRPr="00B73AD4">
        <w:rPr>
          <w:rStyle w:val="StyleUnderline"/>
        </w:rPr>
        <w:t xml:space="preserve"> and a </w:t>
      </w:r>
      <w:r w:rsidRPr="00B73AD4">
        <w:rPr>
          <w:rStyle w:val="Emphasis"/>
        </w:rPr>
        <w:t>lack of competition</w:t>
      </w:r>
      <w:r w:rsidRPr="00B73AD4">
        <w:rPr>
          <w:sz w:val="16"/>
        </w:rPr>
        <w:t xml:space="preserve">. As mentioned, </w:t>
      </w:r>
      <w:r w:rsidRPr="00897ACE">
        <w:rPr>
          <w:rStyle w:val="StyleUnderline"/>
          <w:highlight w:val="yellow"/>
        </w:rPr>
        <w:t>the lunar economy will operate privately</w:t>
      </w:r>
      <w:r w:rsidRPr="00B73AD4">
        <w:rPr>
          <w:rStyle w:val="StyleUnderline"/>
        </w:rPr>
        <w:t xml:space="preserve">, and </w:t>
      </w:r>
      <w:r w:rsidRPr="00897ACE">
        <w:rPr>
          <w:rStyle w:val="Emphasis"/>
          <w:highlight w:val="yellow"/>
        </w:rPr>
        <w:t>independent of scarcity</w:t>
      </w:r>
      <w:r w:rsidRPr="00B73AD4">
        <w:rPr>
          <w:rStyle w:val="StyleUnderline"/>
        </w:rPr>
        <w:t>, using profit margins to increase cash flow for innovation</w:t>
      </w:r>
      <w:r w:rsidRPr="00B73AD4">
        <w:rPr>
          <w:sz w:val="16"/>
        </w:rPr>
        <w:t xml:space="preserve">. </w:t>
      </w:r>
      <w:r w:rsidRPr="00897ACE">
        <w:rPr>
          <w:rStyle w:val="StyleUnderline"/>
          <w:highlight w:val="yellow"/>
        </w:rPr>
        <w:t>An</w:t>
      </w:r>
      <w:r w:rsidRPr="00897ACE">
        <w:rPr>
          <w:sz w:val="16"/>
          <w:highlight w:val="yellow"/>
        </w:rPr>
        <w:t xml:space="preserve"> </w:t>
      </w:r>
      <w:r w:rsidRPr="00897ACE">
        <w:rPr>
          <w:rStyle w:val="Emphasis"/>
          <w:highlight w:val="yellow"/>
        </w:rPr>
        <w:t>oligopoly</w:t>
      </w:r>
      <w:r w:rsidRPr="00B73AD4">
        <w:rPr>
          <w:sz w:val="16"/>
        </w:rPr>
        <w:t xml:space="preserve"> </w:t>
      </w:r>
      <w:r w:rsidRPr="00B73AD4">
        <w:rPr>
          <w:rStyle w:val="StyleUnderline"/>
        </w:rPr>
        <w:t xml:space="preserve">of dedicated space holding companies, each </w:t>
      </w:r>
      <w:r w:rsidRPr="00897ACE">
        <w:rPr>
          <w:rStyle w:val="StyleUnderline"/>
          <w:highlight w:val="yellow"/>
        </w:rPr>
        <w:t>comprised of diverse companies</w:t>
      </w:r>
      <w:r w:rsidRPr="00B73AD4">
        <w:rPr>
          <w:rStyle w:val="StyleUnderline"/>
        </w:rPr>
        <w:t xml:space="preserve"> along the value chain, funded by the parent company and incentivized by prizes, will maintain a culture of innova</w:t>
      </w:r>
      <w:r w:rsidRPr="00B73AD4">
        <w:rPr>
          <w:sz w:val="16"/>
        </w:rPr>
        <w:t xml:space="preserve">tion and competition. </w:t>
      </w:r>
      <w:r w:rsidRPr="00B73AD4">
        <w:rPr>
          <w:rStyle w:val="StyleUnderline"/>
        </w:rPr>
        <w:t xml:space="preserve">Rather than a few concentrated entities, </w:t>
      </w:r>
      <w:r w:rsidRPr="00897ACE">
        <w:rPr>
          <w:rStyle w:val="StyleUnderline"/>
          <w:highlight w:val="yellow"/>
        </w:rPr>
        <w:t>each sacrificing</w:t>
      </w:r>
      <w:r w:rsidRPr="00B73AD4">
        <w:rPr>
          <w:rStyle w:val="StyleUnderline"/>
        </w:rPr>
        <w:t xml:space="preserve"> their identity to their acquirer, </w:t>
      </w:r>
      <w:r w:rsidRPr="00897ACE">
        <w:rPr>
          <w:rStyle w:val="StyleUnderline"/>
          <w:highlight w:val="yellow"/>
        </w:rPr>
        <w:t xml:space="preserve">the lunar economy will be an </w:t>
      </w:r>
      <w:r w:rsidRPr="00897ACE">
        <w:rPr>
          <w:rStyle w:val="Emphasis"/>
          <w:highlight w:val="yellow"/>
        </w:rPr>
        <w:t>oligopoly</w:t>
      </w:r>
      <w:r w:rsidRPr="00B73AD4">
        <w:rPr>
          <w:rStyle w:val="StyleUnderline"/>
        </w:rPr>
        <w:t xml:space="preserve"> of </w:t>
      </w:r>
      <w:r w:rsidRPr="00B73AD4">
        <w:rPr>
          <w:rStyle w:val="Emphasis"/>
        </w:rPr>
        <w:t>teams</w:t>
      </w:r>
      <w:r w:rsidRPr="00B73AD4">
        <w:rPr>
          <w:sz w:val="16"/>
        </w:rPr>
        <w:t>.</w:t>
      </w:r>
    </w:p>
    <w:p w14:paraId="09674B8F" w14:textId="77777777" w:rsidR="00AF2C19" w:rsidRDefault="00AF2C19" w:rsidP="00AF2C19"/>
    <w:p w14:paraId="5ACA63F2" w14:textId="77777777" w:rsidR="00AF2C19" w:rsidRDefault="00AF2C19" w:rsidP="00AF2C19">
      <w:pPr>
        <w:pStyle w:val="Heading4"/>
      </w:pPr>
      <w:r>
        <w:t xml:space="preserve">Multilateralism solves dangerous space mining and deregulation. </w:t>
      </w:r>
    </w:p>
    <w:p w14:paraId="21692132" w14:textId="77777777" w:rsidR="00AF2C19" w:rsidRDefault="00AF2C19" w:rsidP="00AF2C19">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592B2C51" w14:textId="77777777" w:rsidR="00AF2C19" w:rsidRDefault="00AF2C19" w:rsidP="00AF2C19">
      <w:pPr>
        <w:rPr>
          <w:rStyle w:val="StyleUnderlin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 xml:space="preserve">the US also opens the door to a free-for-all where every country makes up its </w:t>
      </w:r>
      <w:r w:rsidRPr="00504A6A">
        <w:rPr>
          <w:rStyle w:val="Emphasis"/>
          <w:highlight w:val="cyan"/>
        </w:rPr>
        <w:t xml:space="preserve">own </w:t>
      </w:r>
      <w:r w:rsidRPr="00504A6A">
        <w:rPr>
          <w:rStyle w:val="StyleUnderline"/>
          <w:highlight w:val="cyan"/>
        </w:rPr>
        <w:t>rules</w:t>
      </w:r>
      <w:r w:rsidRPr="00504A6A">
        <w:rPr>
          <w:sz w:val="14"/>
          <w:highlight w:val="cyan"/>
        </w:rPr>
        <w:t xml:space="preserve">. </w:t>
      </w:r>
      <w:r w:rsidRPr="00504A6A">
        <w:rPr>
          <w:rStyle w:val="StyleUnderline"/>
          <w:highlight w:val="cyan"/>
        </w:rPr>
        <w:t>Russia is highly critical of the Artemis Accords process and China appears to be frozen out of it, suggesting that two major space powers will not be bound by the new rules.</w:t>
      </w:r>
      <w:r w:rsidRPr="00504A6A">
        <w:rPr>
          <w:sz w:val="14"/>
          <w:highlight w:val="cyan"/>
        </w:rPr>
        <w:t xml:space="preserve"> </w:t>
      </w:r>
      <w:r w:rsidRPr="00504A6A">
        <w:rPr>
          <w:rStyle w:val="Emphasis"/>
          <w:highlight w:val="cyan"/>
        </w:rPr>
        <w:t xml:space="preserve">That potentially sets </w:t>
      </w:r>
      <w:r w:rsidRPr="00EB6DA0">
        <w:rPr>
          <w:rStyle w:val="Emphasis"/>
          <w:highlight w:val="cyan"/>
        </w:rPr>
        <w:t>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684FFF42" w14:textId="77777777" w:rsidR="00AF2C19" w:rsidRPr="00DF65BB" w:rsidRDefault="00AF2C19" w:rsidP="00AF2C19">
      <w:pPr>
        <w:rPr>
          <w:u w:val="single"/>
        </w:rPr>
      </w:pPr>
    </w:p>
    <w:p w14:paraId="60006D07" w14:textId="77777777" w:rsidR="00AF2C19" w:rsidRDefault="00AF2C19" w:rsidP="00AF2C19">
      <w:pPr>
        <w:pStyle w:val="Heading4"/>
      </w:pPr>
      <w:r>
        <w:t xml:space="preserve">Dangerous mining greatly increases the risk of space debris. </w:t>
      </w:r>
    </w:p>
    <w:p w14:paraId="0B638E85" w14:textId="77777777" w:rsidR="00AF2C19" w:rsidRDefault="00AF2C19" w:rsidP="00AF2C19">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055F4A27" w14:textId="77777777" w:rsidR="00AF2C19" w:rsidRDefault="00AF2C19" w:rsidP="00AF2C19">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33AC78BC" w14:textId="77777777" w:rsidR="00AF2C19" w:rsidRPr="00DF65BB" w:rsidRDefault="00AF2C19" w:rsidP="00AF2C19">
      <w:pPr>
        <w:rPr>
          <w:b/>
          <w:iCs/>
          <w:u w:val="single"/>
          <w:bdr w:val="single" w:sz="8" w:space="0" w:color="auto"/>
        </w:rPr>
      </w:pPr>
    </w:p>
    <w:p w14:paraId="7AA09178" w14:textId="77777777" w:rsidR="00AF2C19" w:rsidRPr="00DF65BB" w:rsidRDefault="00AF2C19" w:rsidP="00AF2C19">
      <w:pPr>
        <w:pStyle w:val="Heading4"/>
        <w:rPr>
          <w:iCs w:val="0"/>
        </w:rPr>
      </w:pPr>
      <w:r>
        <w:t xml:space="preserve">Clustering makes the risk of collisions </w:t>
      </w:r>
      <w:r w:rsidRPr="004321E6">
        <w:rPr>
          <w:i/>
          <w:u w:val="single"/>
        </w:rPr>
        <w:t>uniquely high</w:t>
      </w:r>
      <w:r>
        <w:rPr>
          <w:i/>
        </w:rPr>
        <w:t xml:space="preserve"> </w:t>
      </w:r>
      <w:r>
        <w:rPr>
          <w:iCs w:val="0"/>
        </w:rPr>
        <w:t xml:space="preserve">and </w:t>
      </w:r>
      <w:r w:rsidRPr="00DF65BB">
        <w:t>the risk is understated</w:t>
      </w:r>
    </w:p>
    <w:p w14:paraId="7CF9AC3D" w14:textId="77777777" w:rsidR="00AF2C19" w:rsidRDefault="00AF2C19" w:rsidP="00AF2C19">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1151A5E9" w14:textId="77777777" w:rsidR="00AF2C19" w:rsidRDefault="00AF2C19" w:rsidP="00AF2C19">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045697F7" w14:textId="77777777" w:rsidR="00AF2C19" w:rsidRPr="00B40499" w:rsidRDefault="00AF2C19" w:rsidP="00AF2C19">
      <w:pPr>
        <w:rPr>
          <w:sz w:val="16"/>
        </w:rPr>
      </w:pPr>
    </w:p>
    <w:p w14:paraId="09109AAD" w14:textId="77777777" w:rsidR="00AF2C19" w:rsidRPr="00DF65BB" w:rsidRDefault="00AF2C19" w:rsidP="00AF2C19">
      <w:pPr>
        <w:pStyle w:val="Heading4"/>
        <w:rPr>
          <w:rFonts w:cs="Arial"/>
        </w:rPr>
      </w:pPr>
      <w:r>
        <w:rPr>
          <w:rFonts w:cs="Arial"/>
        </w:rPr>
        <w:t xml:space="preserve">Debris cascades cause </w:t>
      </w:r>
      <w:r>
        <w:rPr>
          <w:rFonts w:cs="Arial"/>
          <w:u w:val="single"/>
        </w:rPr>
        <w:t>global</w:t>
      </w:r>
      <w:r>
        <w:rPr>
          <w:rFonts w:cs="Arial"/>
        </w:rPr>
        <w:t xml:space="preserve"> nuke war</w:t>
      </w:r>
    </w:p>
    <w:p w14:paraId="5D0A9E4F" w14:textId="77777777" w:rsidR="00AF2C19" w:rsidRPr="00DE79D4" w:rsidRDefault="00AF2C19" w:rsidP="00AF2C19">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7B683721" w14:textId="77777777" w:rsidR="00AF2C19" w:rsidRDefault="00AF2C19" w:rsidP="00AF2C19">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6817E58C" w14:textId="77777777" w:rsidR="00AF2C19" w:rsidRDefault="00AF2C19" w:rsidP="00AF2C19">
      <w:pPr>
        <w:rPr>
          <w:sz w:val="12"/>
        </w:rPr>
      </w:pPr>
    </w:p>
    <w:p w14:paraId="77CE0FBC" w14:textId="77777777" w:rsidR="00AF2C19" w:rsidRPr="00DF65BB" w:rsidRDefault="00AF2C19" w:rsidP="00AF2C19">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373EA45F" w14:textId="77777777" w:rsidR="00AF2C19" w:rsidRPr="00367B77" w:rsidRDefault="00AF2C19" w:rsidP="00AF2C19">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79349AC3" w14:textId="77777777" w:rsidR="00AF2C19" w:rsidRDefault="00AF2C19" w:rsidP="00AF2C19">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72222B44" w14:textId="77777777" w:rsidR="00AF2C19" w:rsidRDefault="00AF2C19" w:rsidP="00AF2C19">
      <w:pPr>
        <w:rPr>
          <w:sz w:val="16"/>
          <w:szCs w:val="18"/>
        </w:rPr>
      </w:pPr>
    </w:p>
    <w:p w14:paraId="23E2B66F" w14:textId="77777777" w:rsidR="00AF2C19" w:rsidRDefault="00AF2C19" w:rsidP="00AF2C19">
      <w:pPr>
        <w:pStyle w:val="Heading4"/>
      </w:pPr>
      <w:r>
        <w:t>Independently, it shreds the ozone.</w:t>
      </w:r>
    </w:p>
    <w:p w14:paraId="4B7D7500" w14:textId="77777777" w:rsidR="00AF2C19" w:rsidRDefault="00AF2C19" w:rsidP="00AF2C19">
      <w:r>
        <w:t xml:space="preserve">Josy </w:t>
      </w:r>
      <w:r>
        <w:rPr>
          <w:b/>
          <w:sz w:val="26"/>
          <w:szCs w:val="26"/>
        </w:rPr>
        <w:t>O’Donnell 18</w:t>
      </w:r>
      <w:r>
        <w:t>, creator of Conservation Institute, “WHAT HAPPENS TO THE “SPACE JUNK” THAT FALLS BACK TO EARTH?,” https://ourplnt.com/space-junk-earth/#axzz5xRXia1uD</w:t>
      </w:r>
    </w:p>
    <w:p w14:paraId="26FE4F14" w14:textId="77777777" w:rsidR="00AF2C19" w:rsidRDefault="00AF2C19" w:rsidP="00AF2C19">
      <w:r>
        <w:rPr>
          <w:u w:val="single"/>
        </w:rPr>
        <w:t xml:space="preserve">Second, as the orbits of </w:t>
      </w:r>
      <w:r>
        <w:rPr>
          <w:highlight w:val="cyan"/>
          <w:u w:val="single"/>
        </w:rPr>
        <w:t>man-made debris degrade</w:t>
      </w:r>
      <w:r>
        <w:rPr>
          <w:u w:val="single"/>
        </w:rPr>
        <w:t xml:space="preserve">, and they </w:t>
      </w:r>
      <w:r>
        <w:rPr>
          <w:highlight w:val="cyan"/>
          <w:u w:val="single"/>
        </w:rPr>
        <w:t>re-enter the earth’s atmosphere</w:t>
      </w:r>
      <w:r>
        <w:rPr>
          <w:u w:val="single"/>
        </w:rPr>
        <w:t xml:space="preserve">, </w:t>
      </w:r>
      <w:r>
        <w:rPr>
          <w:rFonts w:ascii="Calibri" w:eastAsia="Calibri" w:hAnsi="Calibri" w:cs="Calibri"/>
          <w:b/>
          <w:highlight w:val="cyan"/>
          <w:u w:val="single"/>
        </w:rPr>
        <w:t>a shock wave occurs</w:t>
      </w:r>
      <w:r>
        <w:rPr>
          <w:u w:val="single"/>
        </w:rPr>
        <w:t xml:space="preserve"> in the upper reaches of the layer of ozone. This </w:t>
      </w:r>
      <w:r>
        <w:rPr>
          <w:highlight w:val="cyan"/>
          <w:u w:val="single"/>
        </w:rPr>
        <w:t>physical stress</w:t>
      </w:r>
      <w:r>
        <w:rPr>
          <w:u w:val="single"/>
        </w:rPr>
        <w:t xml:space="preserve"> on the area </w:t>
      </w:r>
      <w:r>
        <w:rPr>
          <w:highlight w:val="cyan"/>
          <w:u w:val="single"/>
        </w:rPr>
        <w:t>can be damaging</w:t>
      </w:r>
      <w:r>
        <w:rPr>
          <w:u w:val="single"/>
        </w:rPr>
        <w:t xml:space="preserve"> to the protective buffer</w:t>
      </w:r>
      <w:r>
        <w:t xml:space="preserve">. </w:t>
      </w:r>
      <w:r>
        <w:rPr>
          <w:u w:val="single"/>
        </w:rPr>
        <w:t xml:space="preserve">Researchers have discovered that the impact of objects entering the atmosphere at high speed can </w:t>
      </w:r>
      <w:r>
        <w:rPr>
          <w:highlight w:val="cyan"/>
          <w:u w:val="single"/>
        </w:rPr>
        <w:t>produce nitric oxide</w:t>
      </w:r>
      <w:r>
        <w:rPr>
          <w:u w:val="single"/>
        </w:rPr>
        <w:t xml:space="preserve"> during the rapid cooling that follows the splitting of oxygen and nitrogen</w:t>
      </w:r>
      <w:r>
        <w:t xml:space="preserve">. </w:t>
      </w:r>
      <w:r>
        <w:rPr>
          <w:rFonts w:ascii="Calibri" w:eastAsia="Calibri" w:hAnsi="Calibri" w:cs="Calibri"/>
          <w:b/>
          <w:highlight w:val="cyan"/>
          <w:u w:val="single"/>
        </w:rPr>
        <w:t>Nitric oxide is very destructive to the ozone layer</w:t>
      </w:r>
      <w:r>
        <w:t xml:space="preserve">. </w:t>
      </w:r>
      <w:r>
        <w:rPr>
          <w:u w:val="single"/>
        </w:rPr>
        <w:t xml:space="preserve">Finally, though most of the debris that re-enters the earth’s atmosphere is vaporized due to the build- up of intense heat, the </w:t>
      </w:r>
      <w:r>
        <w:rPr>
          <w:highlight w:val="cyan"/>
          <w:u w:val="single"/>
        </w:rPr>
        <w:t>chemical residue</w:t>
      </w:r>
      <w:r>
        <w:rPr>
          <w:u w:val="single"/>
        </w:rPr>
        <w:t xml:space="preserve"> of this material </w:t>
      </w:r>
      <w:r>
        <w:rPr>
          <w:highlight w:val="cyan"/>
          <w:u w:val="single"/>
        </w:rPr>
        <w:t>can also react with the ozone and deplete it</w:t>
      </w:r>
      <w:r>
        <w:rPr>
          <w:u w:val="single"/>
        </w:rPr>
        <w:t xml:space="preserve">. </w:t>
      </w:r>
      <w: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052C7016" w14:textId="77777777" w:rsidR="00AF2C19" w:rsidRDefault="00AF2C19" w:rsidP="00AF2C19"/>
    <w:p w14:paraId="14D4A9DA" w14:textId="77777777" w:rsidR="00AF2C19" w:rsidRDefault="00AF2C19" w:rsidP="00AF2C19">
      <w:pPr>
        <w:pStyle w:val="Heading4"/>
      </w:pPr>
      <w:r>
        <w:t>Extinction</w:t>
      </w:r>
    </w:p>
    <w:p w14:paraId="3D84C9F7" w14:textId="77777777" w:rsidR="00AF2C19" w:rsidRDefault="00AF2C19" w:rsidP="00AF2C19">
      <w:r>
        <w:t xml:space="preserve">Sean </w:t>
      </w:r>
      <w:r>
        <w:rPr>
          <w:b/>
          <w:sz w:val="26"/>
          <w:szCs w:val="26"/>
        </w:rPr>
        <w:t>Martin 18</w:t>
      </w:r>
      <w:r>
        <w:t>, express reporter, “Ozone layer DECAYING as scientists fear Earth 'heading towards MASS-EXTINCTION',” https://www.express.co.uk/news/science/916405/ozone-layer-destroyed-recovering-mass-extinction-dinosaurs</w:t>
      </w:r>
    </w:p>
    <w:p w14:paraId="2A44E44B" w14:textId="77777777" w:rsidR="00AF2C19" w:rsidRPr="00B4777C" w:rsidRDefault="00AF2C19" w:rsidP="00AF2C19">
      <w:pPr>
        <w:rPr>
          <w:u w:val="single"/>
        </w:rPr>
      </w:pPr>
      <w:r>
        <w:t xml:space="preserve">News in January broke that the ozone was on its way to recovering as Earth cuts down on CO2 emissions. </w:t>
      </w:r>
      <w:r>
        <w:rPr>
          <w:u w:val="single"/>
        </w:rPr>
        <w:t xml:space="preserve">However, on closer inspection, scientists now say </w:t>
      </w:r>
      <w:r>
        <w:rPr>
          <w:highlight w:val="cyan"/>
          <w:u w:val="single"/>
        </w:rPr>
        <w:t>the ozone</w:t>
      </w:r>
      <w:r>
        <w:rPr>
          <w:u w:val="single"/>
        </w:rPr>
        <w:t xml:space="preserve"> layer – the part of the atmosphere which protects us from harmful radiation – </w:t>
      </w:r>
      <w:r>
        <w:rPr>
          <w:rFonts w:ascii="Calibri" w:eastAsia="Calibri" w:hAnsi="Calibri" w:cs="Calibri"/>
          <w:b/>
          <w:highlight w:val="cyan"/>
          <w:u w:val="single"/>
        </w:rPr>
        <w:t>is continuing to deplete</w:t>
      </w:r>
      <w:r>
        <w:rPr>
          <w:u w:val="single"/>
        </w:rPr>
        <w:t xml:space="preserve"> over major cities, and is only really recovering over Antarctica</w:t>
      </w:r>
      <w:r>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w:t>
      </w:r>
      <w:r>
        <w:rPr>
          <w:u w:val="single"/>
        </w:rPr>
        <w:t xml:space="preserve">In a separate study, researchers have found </w:t>
      </w:r>
      <w:r>
        <w:rPr>
          <w:highlight w:val="cyan"/>
          <w:u w:val="single"/>
        </w:rPr>
        <w:t>a thinning ozone</w:t>
      </w:r>
      <w:r>
        <w:rPr>
          <w:u w:val="single"/>
        </w:rPr>
        <w:t xml:space="preserve"> layer could have </w:t>
      </w:r>
      <w:r>
        <w:rPr>
          <w:rFonts w:ascii="Calibri" w:eastAsia="Calibri" w:hAnsi="Calibri" w:cs="Calibri"/>
          <w:b/>
          <w:highlight w:val="cyan"/>
          <w:u w:val="single"/>
        </w:rPr>
        <w:t>led to a mass extinction</w:t>
      </w:r>
      <w:r>
        <w:rPr>
          <w:u w:val="single"/>
        </w:rPr>
        <w:t xml:space="preserve"> 252 million years ago – meaning a </w:t>
      </w:r>
      <w:r>
        <w:rPr>
          <w:highlight w:val="cyan"/>
          <w:u w:val="single"/>
        </w:rPr>
        <w:t>depletion</w:t>
      </w:r>
      <w:r>
        <w:rPr>
          <w:u w:val="single"/>
        </w:rPr>
        <w:t xml:space="preserve"> of the protective layer of the atmosphere </w:t>
      </w:r>
      <w:r>
        <w:rPr>
          <w:highlight w:val="cyan"/>
          <w:u w:val="single"/>
        </w:rPr>
        <w:t>could be</w:t>
      </w:r>
      <w:r>
        <w:rPr>
          <w:u w:val="single"/>
        </w:rPr>
        <w:t xml:space="preserve"> more </w:t>
      </w:r>
      <w:r>
        <w:rPr>
          <w:rFonts w:ascii="Calibri" w:eastAsia="Calibri" w:hAnsi="Calibri" w:cs="Calibri"/>
          <w:b/>
          <w:highlight w:val="cyan"/>
          <w:u w:val="single"/>
        </w:rPr>
        <w:t>catastrophic</w:t>
      </w:r>
      <w:r>
        <w:rPr>
          <w:u w:val="single"/>
        </w:rPr>
        <w:t xml:space="preserve"> than previously thought.</w:t>
      </w:r>
    </w:p>
    <w:p w14:paraId="2FF6E9BD" w14:textId="77777777" w:rsidR="00AF2C19" w:rsidRPr="00DF65BB" w:rsidRDefault="00AF2C19" w:rsidP="00AF2C19">
      <w:pPr>
        <w:rPr>
          <w:sz w:val="16"/>
          <w:szCs w:val="18"/>
        </w:rPr>
      </w:pPr>
    </w:p>
    <w:p w14:paraId="2E71BEFE" w14:textId="77777777" w:rsidR="00AF2C19" w:rsidRPr="00DF65BB" w:rsidRDefault="00AF2C19" w:rsidP="00AF2C19">
      <w:pPr>
        <w:pStyle w:val="Heading4"/>
      </w:pPr>
      <w:r>
        <w:t>U</w:t>
      </w:r>
      <w:r>
        <w:rPr>
          <w:u w:val="single"/>
        </w:rPr>
        <w:t>nregulated</w:t>
      </w:r>
      <w:r>
        <w:t xml:space="preserve"> mining causes </w:t>
      </w:r>
      <w:r>
        <w:rPr>
          <w:u w:val="single"/>
        </w:rPr>
        <w:t>space war</w:t>
      </w:r>
      <w:r>
        <w:t xml:space="preserve"> and turns D</w:t>
      </w:r>
      <w:r>
        <w:rPr>
          <w:rFonts w:hint="eastAsia"/>
          <w:lang w:eastAsia="zh-CN"/>
        </w:rPr>
        <w:t>A</w:t>
      </w:r>
      <w:r>
        <w:rPr>
          <w:lang w:eastAsia="zh-CN"/>
        </w:rPr>
        <w:t>’</w:t>
      </w:r>
      <w:r>
        <w:rPr>
          <w:rFonts w:hint="eastAsia"/>
          <w:lang w:eastAsia="zh-CN"/>
        </w:rPr>
        <w:t>s</w:t>
      </w:r>
    </w:p>
    <w:p w14:paraId="5CB8ED1D" w14:textId="77777777" w:rsidR="00AF2C19" w:rsidRDefault="00AF2C19" w:rsidP="00AF2C19">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3D6D5F61" w14:textId="77777777" w:rsidR="00AF2C19" w:rsidRDefault="00AF2C19" w:rsidP="00AF2C19">
      <w:pPr>
        <w:rPr>
          <w:rStyle w:val="Emphasis"/>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27F0F105" w14:textId="77777777" w:rsidR="00AF2C19" w:rsidRPr="00DF65BB" w:rsidRDefault="00AF2C19" w:rsidP="00AF2C19">
      <w:pPr>
        <w:rPr>
          <w:bdr w:val="single" w:sz="8" w:space="0" w:color="auto"/>
        </w:rPr>
      </w:pPr>
    </w:p>
    <w:p w14:paraId="615B0C0E" w14:textId="77777777" w:rsidR="00AF2C19" w:rsidRPr="00DF65BB" w:rsidRDefault="00AF2C19" w:rsidP="00AF2C19">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7CEA5A9C" w14:textId="77777777" w:rsidR="00AF2C19" w:rsidRPr="00A42713" w:rsidRDefault="00AF2C19" w:rsidP="00AF2C19">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45A31798" w14:textId="77777777" w:rsidR="00AF2C19" w:rsidRPr="00A42713" w:rsidRDefault="00AF2C19" w:rsidP="00AF2C19">
      <w:pPr>
        <w:rPr>
          <w:sz w:val="16"/>
        </w:rPr>
      </w:pPr>
      <w:r w:rsidRPr="00A42713">
        <w:rPr>
          <w:sz w:val="16"/>
        </w:rPr>
        <w:t xml:space="preserve">Why </w:t>
      </w:r>
      <w:r w:rsidRPr="00A42713">
        <w:rPr>
          <w:rStyle w:val="Emphasis"/>
        </w:rPr>
        <w:t>space is a particular problem for crisis stability</w:t>
      </w:r>
    </w:p>
    <w:p w14:paraId="1CCD050D" w14:textId="77777777" w:rsidR="00AF2C19" w:rsidRPr="00A42713" w:rsidRDefault="00AF2C19" w:rsidP="00AF2C19">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00478D9B" w14:textId="77777777" w:rsidR="00AF2C19" w:rsidRPr="00A42713" w:rsidRDefault="00AF2C19" w:rsidP="00AF2C19">
      <w:pPr>
        <w:rPr>
          <w:sz w:val="16"/>
        </w:rPr>
      </w:pPr>
      <w:r w:rsidRPr="00A42713">
        <w:rPr>
          <w:sz w:val="16"/>
        </w:rPr>
        <w:t>The vulnerability of satellites and first strike incentives</w:t>
      </w:r>
    </w:p>
    <w:p w14:paraId="54102A88" w14:textId="77777777" w:rsidR="00AF2C19" w:rsidRPr="00A42713" w:rsidRDefault="00AF2C19" w:rsidP="00AF2C19">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0B3C783B" w14:textId="77777777" w:rsidR="00AF2C19" w:rsidRPr="00A42713" w:rsidRDefault="00AF2C19" w:rsidP="00AF2C19">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29DD229C" w14:textId="77777777" w:rsidR="00AF2C19" w:rsidRPr="00A42713" w:rsidRDefault="00AF2C19" w:rsidP="00AF2C19">
      <w:pPr>
        <w:rPr>
          <w:sz w:val="16"/>
        </w:rPr>
      </w:pPr>
      <w:r w:rsidRPr="00A42713">
        <w:rPr>
          <w:sz w:val="16"/>
        </w:rPr>
        <w:t>A RAND Corporation monograph commissioned by the Air Force15 described the issue this way:</w:t>
      </w:r>
    </w:p>
    <w:p w14:paraId="238596D6" w14:textId="77777777" w:rsidR="00AF2C19" w:rsidRPr="00A42713" w:rsidRDefault="00AF2C19" w:rsidP="00AF2C19">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56F85340" w14:textId="77777777" w:rsidR="00AF2C19" w:rsidRPr="00A42713" w:rsidRDefault="00AF2C19" w:rsidP="00AF2C19">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0F9EB158" w14:textId="77777777" w:rsidR="00AF2C19" w:rsidRPr="00A42713" w:rsidRDefault="00AF2C19" w:rsidP="00AF2C19">
      <w:pPr>
        <w:rPr>
          <w:sz w:val="16"/>
        </w:rPr>
      </w:pPr>
      <w:r w:rsidRPr="00A42713">
        <w:rPr>
          <w:sz w:val="16"/>
        </w:rPr>
        <w:t>Short timelines and difficulty of attribution</w:t>
      </w:r>
    </w:p>
    <w:p w14:paraId="56063072" w14:textId="77777777" w:rsidR="00AF2C19" w:rsidRPr="00A42713" w:rsidRDefault="00AF2C19" w:rsidP="00AF2C19">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467D5716" w14:textId="77777777" w:rsidR="00AF2C19" w:rsidRPr="00A42713" w:rsidRDefault="00AF2C19" w:rsidP="00AF2C19">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5182C062" w14:textId="77777777" w:rsidR="00AF2C19" w:rsidRPr="00A42713" w:rsidRDefault="00AF2C19" w:rsidP="00AF2C19">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201B3DD4" w14:textId="77777777" w:rsidR="00AF2C19" w:rsidRPr="00A42713" w:rsidRDefault="00AF2C19" w:rsidP="00AF2C19">
      <w:pPr>
        <w:rPr>
          <w:sz w:val="16"/>
        </w:rPr>
      </w:pPr>
      <w:r w:rsidRPr="00A42713">
        <w:rPr>
          <w:sz w:val="16"/>
        </w:rPr>
        <w:t>Entanglement of strategic and tactical missions</w:t>
      </w:r>
    </w:p>
    <w:p w14:paraId="501FB9C4" w14:textId="77777777" w:rsidR="00AF2C19" w:rsidRPr="00A42713" w:rsidRDefault="00AF2C19" w:rsidP="00AF2C19">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6C26868B" w14:textId="77777777" w:rsidR="00AF2C19" w:rsidRPr="00A42713" w:rsidRDefault="00AF2C19" w:rsidP="00AF2C19">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1D046361" w14:textId="77777777" w:rsidR="00AF2C19" w:rsidRPr="00A42713" w:rsidRDefault="00AF2C19" w:rsidP="00AF2C19">
      <w:pPr>
        <w:rPr>
          <w:sz w:val="16"/>
        </w:rPr>
      </w:pPr>
      <w:r w:rsidRPr="00A42713">
        <w:rPr>
          <w:sz w:val="16"/>
        </w:rPr>
        <w:t>Misperception and dual-use technologies</w:t>
      </w:r>
    </w:p>
    <w:p w14:paraId="4C6554D5" w14:textId="77777777" w:rsidR="00AF2C19" w:rsidRPr="00A42713" w:rsidRDefault="00AF2C19" w:rsidP="00AF2C19">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66744BFD" w14:textId="77777777" w:rsidR="00AF2C19" w:rsidRPr="00A42713" w:rsidRDefault="00AF2C19" w:rsidP="00AF2C19">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1694163C" w14:textId="77777777" w:rsidR="00AF2C19" w:rsidRPr="00A42713" w:rsidRDefault="00AF2C19" w:rsidP="00AF2C19">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4A25AFCC" w14:textId="77777777" w:rsidR="00AF2C19" w:rsidRPr="00A42713" w:rsidRDefault="00AF2C19" w:rsidP="00AF2C19">
      <w:pPr>
        <w:rPr>
          <w:sz w:val="16"/>
        </w:rPr>
      </w:pPr>
      <w:r w:rsidRPr="00A42713">
        <w:rPr>
          <w:sz w:val="16"/>
        </w:rPr>
        <w:t>Discrimination</w:t>
      </w:r>
    </w:p>
    <w:p w14:paraId="22D60133" w14:textId="77777777" w:rsidR="00AF2C19" w:rsidRPr="00A42713" w:rsidRDefault="00AF2C19" w:rsidP="00AF2C19">
      <w:pPr>
        <w:rPr>
          <w:sz w:val="16"/>
        </w:rPr>
      </w:pPr>
      <w:r w:rsidRPr="00A42713">
        <w:rPr>
          <w:sz w:val="16"/>
        </w:rPr>
        <w:t>The consequences of interfering with a satellite may be vastly different depending on who is affected and how, and whether the satellite represents a legitimate military objective.</w:t>
      </w:r>
    </w:p>
    <w:p w14:paraId="06F8BE13" w14:textId="77777777" w:rsidR="00AF2C19" w:rsidRPr="00A42713" w:rsidRDefault="00AF2C19" w:rsidP="00AF2C19">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FA08964" w14:textId="77777777" w:rsidR="00AF2C19" w:rsidRPr="00A42713" w:rsidRDefault="00AF2C19" w:rsidP="00AF2C19">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1CC3746F" w14:textId="77777777" w:rsidR="00AF2C19" w:rsidRPr="00A42713" w:rsidRDefault="00AF2C19" w:rsidP="00AF2C19">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11567528" w14:textId="77777777" w:rsidR="00AF2C19" w:rsidRPr="00A42713" w:rsidRDefault="00AF2C19" w:rsidP="00AF2C19">
      <w:pPr>
        <w:rPr>
          <w:sz w:val="16"/>
        </w:rPr>
      </w:pPr>
      <w:r w:rsidRPr="00A42713">
        <w:rPr>
          <w:sz w:val="16"/>
        </w:rPr>
        <w:t>Lack of shared understanding of consequences/proportionality</w:t>
      </w:r>
    </w:p>
    <w:p w14:paraId="3CD9472A" w14:textId="77777777" w:rsidR="00AF2C19" w:rsidRPr="00A42713" w:rsidRDefault="00AF2C19" w:rsidP="00AF2C19">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768BE29B" w14:textId="77777777" w:rsidR="00AF2C19" w:rsidRDefault="00AF2C19" w:rsidP="00AF2C19">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6F815808" w14:textId="77777777" w:rsidR="00AF2C19" w:rsidRDefault="00AF2C19" w:rsidP="00AF2C19">
      <w:pPr>
        <w:rPr>
          <w:sz w:val="16"/>
        </w:rPr>
      </w:pPr>
    </w:p>
    <w:p w14:paraId="501B1155" w14:textId="77777777" w:rsidR="00AF2C19" w:rsidRPr="00B73AD4" w:rsidRDefault="00AF2C19" w:rsidP="00AF2C19">
      <w:pPr>
        <w:rPr>
          <w:sz w:val="16"/>
        </w:rPr>
      </w:pPr>
    </w:p>
    <w:p w14:paraId="3974CF68" w14:textId="77777777" w:rsidR="00AF2C19" w:rsidRPr="00862F77" w:rsidRDefault="00AF2C19" w:rsidP="00AF2C19">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5145A757" w14:textId="77777777" w:rsidR="00AF2C19" w:rsidRPr="00DA5043" w:rsidRDefault="00AF2C19" w:rsidP="00AF2C19">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78319748" w14:textId="77777777" w:rsidR="00AF2C19" w:rsidRPr="008E3C60" w:rsidRDefault="00AF2C19" w:rsidP="00AF2C19">
      <w:pPr>
        <w:rPr>
          <w:sz w:val="16"/>
        </w:rPr>
      </w:pPr>
      <w:r w:rsidRPr="008E3C60">
        <w:rPr>
          <w:sz w:val="16"/>
        </w:rPr>
        <w:t xml:space="preserve">Extensive and prolonged </w:t>
      </w:r>
      <w:r w:rsidRPr="00812B4C">
        <w:rPr>
          <w:rStyle w:val="Emphasis"/>
          <w:highlight w:val="yellow"/>
        </w:rPr>
        <w:t>proximity operations</w:t>
      </w:r>
      <w:r w:rsidRPr="00812B4C">
        <w:rPr>
          <w:highlight w:val="yellow"/>
          <w:u w:val="single"/>
        </w:rPr>
        <w:t xml:space="preserve"> will be an essential element of</w:t>
      </w:r>
      <w:r w:rsidRPr="008E3C60">
        <w:rPr>
          <w:sz w:val="16"/>
        </w:rPr>
        <w:t xml:space="preserve"> most types of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2185ADD4" w14:textId="77777777" w:rsidR="00AF2C19" w:rsidRPr="008E3C60" w:rsidRDefault="00AF2C19" w:rsidP="00AF2C19">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206A5D7B" w14:textId="77777777" w:rsidR="00AF2C19" w:rsidRPr="008E3C60" w:rsidRDefault="00AF2C19" w:rsidP="00AF2C19">
      <w:pPr>
        <w:rPr>
          <w:sz w:val="16"/>
        </w:rPr>
      </w:pPr>
      <w:r w:rsidRPr="008E3C60">
        <w:rPr>
          <w:sz w:val="16"/>
        </w:rPr>
        <w:t xml:space="preserve">Similarly, </w:t>
      </w:r>
      <w:r w:rsidRPr="008E3C60">
        <w:rPr>
          <w:u w:val="single"/>
        </w:rPr>
        <w:t xml:space="preserve">asteroid or comet </w:t>
      </w:r>
      <w:r w:rsidRPr="00812B4C">
        <w:rPr>
          <w:highlight w:val="yellow"/>
          <w:u w:val="single"/>
        </w:rPr>
        <w:t xml:space="preserve">mining would </w:t>
      </w:r>
      <w:r w:rsidRPr="00812B4C">
        <w:rPr>
          <w:rStyle w:val="Emphasis"/>
          <w:highlight w:val="yellow"/>
        </w:rPr>
        <w:t>rely entirely</w:t>
      </w:r>
      <w:r w:rsidRPr="00812B4C">
        <w:rPr>
          <w:highlight w:val="yellow"/>
          <w:u w:val="single"/>
        </w:rPr>
        <w:t xml:space="preserve"> on</w:t>
      </w:r>
      <w:r w:rsidRPr="008E3C60">
        <w:rPr>
          <w:u w:val="single"/>
        </w:rPr>
        <w:t xml:space="preserve"> the ability to conduct </w:t>
      </w:r>
      <w:r w:rsidRPr="00812B4C">
        <w:rPr>
          <w:rStyle w:val="Emphasis"/>
          <w:highlight w:val="yellow"/>
        </w:rPr>
        <w:t>reliable</w:t>
      </w:r>
      <w:r w:rsidRPr="008E3C60">
        <w:rPr>
          <w:sz w:val="16"/>
        </w:rPr>
        <w:t xml:space="preserve">, </w:t>
      </w:r>
      <w:r w:rsidRPr="00F96675">
        <w:rPr>
          <w:rStyle w:val="Emphasis"/>
          <w:highlight w:val="yellow"/>
        </w:rPr>
        <w:t>long</w:t>
      </w:r>
      <w:r w:rsidRPr="008E3C60">
        <w:rPr>
          <w:rStyle w:val="Emphasis"/>
        </w:rPr>
        <w:t>-</w:t>
      </w:r>
      <w:r w:rsidRPr="00812B4C">
        <w:rPr>
          <w:rStyle w:val="Emphasis"/>
          <w:highlight w:val="yellow"/>
        </w:rPr>
        <w:t>term</w:t>
      </w:r>
      <w:r w:rsidRPr="008E3C60">
        <w:rPr>
          <w:sz w:val="16"/>
        </w:rPr>
        <w:t xml:space="preserve">, </w:t>
      </w:r>
      <w:r w:rsidRPr="00812B4C">
        <w:rPr>
          <w:rStyle w:val="Emphasis"/>
          <w:highlight w:val="yellow"/>
        </w:rPr>
        <w:t>repetitive</w:t>
      </w:r>
      <w:r w:rsidRPr="00812B4C">
        <w:rPr>
          <w:sz w:val="16"/>
          <w:highlight w:val="yellow"/>
        </w:rPr>
        <w:t xml:space="preserve"> </w:t>
      </w:r>
      <w:r w:rsidRPr="00812B4C">
        <w:rPr>
          <w:highlight w:val="yellow"/>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2B910BC1" w14:textId="77777777" w:rsidR="00AF2C19" w:rsidRPr="008E3C60" w:rsidRDefault="00AF2C19" w:rsidP="00AF2C19">
      <w:pPr>
        <w:rPr>
          <w:sz w:val="16"/>
        </w:rPr>
      </w:pPr>
      <w:r w:rsidRPr="008E3C60">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812B4C">
        <w:rPr>
          <w:highlight w:val="yellow"/>
          <w:u w:val="single"/>
        </w:rPr>
        <w:t>Each</w:t>
      </w:r>
      <w:r w:rsidRPr="008E3C60">
        <w:rPr>
          <w:u w:val="single"/>
        </w:rPr>
        <w:t xml:space="preserve"> of these activities </w:t>
      </w:r>
      <w:r w:rsidRPr="00812B4C">
        <w:rPr>
          <w:highlight w:val="yellow"/>
          <w:u w:val="single"/>
        </w:rPr>
        <w:t xml:space="preserve">would </w:t>
      </w:r>
      <w:r w:rsidRPr="00812B4C">
        <w:rPr>
          <w:rStyle w:val="Emphasis"/>
          <w:highlight w:val="yellow"/>
        </w:rPr>
        <w:t>require</w:t>
      </w:r>
      <w:r w:rsidRPr="008E3C60">
        <w:rPr>
          <w:u w:val="single"/>
        </w:rPr>
        <w:t xml:space="preserve"> the </w:t>
      </w:r>
      <w:r w:rsidRPr="00812B4C">
        <w:rPr>
          <w:highlight w:val="yellow"/>
          <w:u w:val="single"/>
        </w:rPr>
        <w:t xml:space="preserve">ability to </w:t>
      </w:r>
      <w:r w:rsidRPr="00812B4C">
        <w:rPr>
          <w:rStyle w:val="Emphasis"/>
          <w:highlight w:val="yellow"/>
        </w:rPr>
        <w:t>operate on</w:t>
      </w:r>
      <w:r w:rsidRPr="008E3C60">
        <w:rPr>
          <w:u w:val="single"/>
        </w:rPr>
        <w:t xml:space="preserve"> and near the surface of </w:t>
      </w:r>
      <w:r w:rsidRPr="00812B4C">
        <w:rPr>
          <w:highlight w:val="yellow"/>
          <w:u w:val="single"/>
        </w:rPr>
        <w:t xml:space="preserve">the body for </w:t>
      </w:r>
      <w:r w:rsidRPr="00812B4C">
        <w:rPr>
          <w:rStyle w:val="Emphasis"/>
          <w:highlight w:val="yellow"/>
        </w:rPr>
        <w:t>long periods</w:t>
      </w:r>
      <w:r w:rsidRPr="008E3C60">
        <w:rPr>
          <w:sz w:val="16"/>
        </w:rPr>
        <w:t>.</w:t>
      </w:r>
    </w:p>
    <w:p w14:paraId="767CBD4E" w14:textId="77777777" w:rsidR="00AF2C19" w:rsidRDefault="00AF2C19" w:rsidP="00AF2C19">
      <w:pPr>
        <w:rPr>
          <w:sz w:val="16"/>
        </w:rPr>
      </w:pPr>
      <w:r w:rsidRPr="008E3C60">
        <w:rPr>
          <w:sz w:val="16"/>
        </w:rPr>
        <w:t xml:space="preserve">The </w:t>
      </w:r>
      <w:r w:rsidRPr="00812B4C">
        <w:rPr>
          <w:rStyle w:val="Emphasis"/>
          <w:highlight w:val="yellow"/>
        </w:rPr>
        <w:t>commonalities</w:t>
      </w:r>
      <w:r w:rsidRPr="00812B4C">
        <w:rPr>
          <w:highlight w:val="yellow"/>
          <w:u w:val="single"/>
        </w:rPr>
        <w:t xml:space="preserve"> between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12B4C">
        <w:rPr>
          <w:highlight w:val="yellow"/>
          <w:u w:val="single"/>
        </w:rPr>
        <w:t>and</w:t>
      </w:r>
      <w:r w:rsidRPr="008E3C60">
        <w:rPr>
          <w:u w:val="single"/>
        </w:rPr>
        <w:t xml:space="preserve"> </w:t>
      </w:r>
      <w:r w:rsidRPr="008E3C60">
        <w:rPr>
          <w:rStyle w:val="Emphasis"/>
        </w:rPr>
        <w:t xml:space="preserve">asteroid </w:t>
      </w:r>
      <w:r w:rsidRPr="00812B4C">
        <w:rPr>
          <w:rStyle w:val="Emphasis"/>
          <w:highlight w:val="yellow"/>
        </w:rPr>
        <w:t>mining</w:t>
      </w:r>
      <w:r w:rsidRPr="00812B4C">
        <w:rPr>
          <w:highlight w:val="yellow"/>
          <w:u w:val="single"/>
        </w:rPr>
        <w:t xml:space="preserve"> are </w:t>
      </w:r>
      <w:r w:rsidRPr="00812B4C">
        <w:rPr>
          <w:rStyle w:val="Emphasis"/>
          <w:highlight w:val="yellow"/>
        </w:rPr>
        <w:t>extensive</w:t>
      </w:r>
      <w:r w:rsidRPr="008E3C60">
        <w:rPr>
          <w:u w:val="single"/>
        </w:rPr>
        <w:t xml:space="preserve"> for the wide range of </w:t>
      </w:r>
      <w:r w:rsidRPr="008E3C60">
        <w:rPr>
          <w:rStyle w:val="Emphasis"/>
        </w:rPr>
        <w:t>proximity operations</w:t>
      </w:r>
      <w:r w:rsidRPr="008E3C60">
        <w:rPr>
          <w:sz w:val="16"/>
        </w:rPr>
        <w:t xml:space="preserve">. </w:t>
      </w:r>
      <w:r w:rsidRPr="00812B4C">
        <w:rPr>
          <w:highlight w:val="yellow"/>
          <w:u w:val="single"/>
        </w:rPr>
        <w:t xml:space="preserve">For </w:t>
      </w:r>
      <w:r w:rsidRPr="00812B4C">
        <w:rPr>
          <w:rStyle w:val="Emphasis"/>
          <w:highlight w:val="yellow"/>
        </w:rPr>
        <w:t>both</w:t>
      </w:r>
      <w:r w:rsidRPr="008E3C60">
        <w:rPr>
          <w:u w:val="single"/>
        </w:rPr>
        <w:t xml:space="preserve"> endeavors, </w:t>
      </w:r>
      <w:r w:rsidRPr="00812B4C">
        <w:rPr>
          <w:rStyle w:val="Emphasis"/>
          <w:highlight w:val="yellow"/>
        </w:rPr>
        <w:t>hovering</w:t>
      </w:r>
      <w:r w:rsidRPr="008E3C60">
        <w:rPr>
          <w:u w:val="single"/>
        </w:rPr>
        <w:t xml:space="preserve">, </w:t>
      </w:r>
      <w:r w:rsidRPr="00812B4C">
        <w:rPr>
          <w:rStyle w:val="Emphasis"/>
          <w:highlight w:val="yellow"/>
        </w:rPr>
        <w:t>orbiting</w:t>
      </w:r>
      <w:r w:rsidRPr="008E3C60">
        <w:rPr>
          <w:u w:val="single"/>
        </w:rPr>
        <w:t xml:space="preserve">, </w:t>
      </w:r>
      <w:r w:rsidRPr="00812B4C">
        <w:rPr>
          <w:rStyle w:val="Emphasis"/>
          <w:highlight w:val="yellow"/>
        </w:rPr>
        <w:t>landing</w:t>
      </w:r>
      <w:r w:rsidRPr="008E3C60">
        <w:rPr>
          <w:u w:val="single"/>
        </w:rPr>
        <w:t xml:space="preserve">, </w:t>
      </w:r>
      <w:r w:rsidRPr="00812B4C">
        <w:rPr>
          <w:highlight w:val="yellow"/>
          <w:u w:val="single"/>
        </w:rPr>
        <w:t xml:space="preserve">and </w:t>
      </w:r>
      <w:r w:rsidRPr="00812B4C">
        <w:rPr>
          <w:rStyle w:val="Emphasis"/>
          <w:highlight w:val="yellow"/>
        </w:rPr>
        <w:t>anchoring</w:t>
      </w:r>
      <w:r w:rsidRPr="008E3C60">
        <w:rPr>
          <w:u w:val="single"/>
        </w:rPr>
        <w:t xml:space="preserve"> on the space body </w:t>
      </w:r>
      <w:r w:rsidRPr="00812B4C">
        <w:rPr>
          <w:highlight w:val="yellow"/>
          <w:u w:val="single"/>
        </w:rPr>
        <w:t xml:space="preserve">are </w:t>
      </w:r>
      <w:r w:rsidRPr="00812B4C">
        <w:rPr>
          <w:rStyle w:val="Emphasis"/>
          <w:highlight w:val="yellow"/>
        </w:rPr>
        <w:t>essential competencies</w:t>
      </w:r>
      <w:r w:rsidRPr="008E3C60">
        <w:rPr>
          <w:sz w:val="16"/>
        </w:rPr>
        <w:t xml:space="preserve">. </w:t>
      </w:r>
      <w:r w:rsidRPr="00812B4C">
        <w:rPr>
          <w:highlight w:val="yellow"/>
          <w:u w:val="single"/>
        </w:rPr>
        <w:t xml:space="preserve">The </w:t>
      </w:r>
      <w:r w:rsidRPr="00812B4C">
        <w:rPr>
          <w:rStyle w:val="Emphasis"/>
          <w:highlight w:val="yellow"/>
        </w:rPr>
        <w:t>same</w:t>
      </w:r>
      <w:r w:rsidRPr="008E3C60">
        <w:rPr>
          <w:sz w:val="16"/>
        </w:rPr>
        <w:t xml:space="preserve"> base </w:t>
      </w:r>
      <w:r w:rsidRPr="00812B4C">
        <w:rPr>
          <w:rStyle w:val="Emphasis"/>
          <w:highlight w:val="yellow"/>
        </w:rPr>
        <w:t>tech</w:t>
      </w:r>
      <w:r w:rsidRPr="00C872EB">
        <w:rPr>
          <w:sz w:val="16"/>
        </w:rPr>
        <w:t>nologies</w:t>
      </w:r>
      <w:r w:rsidRPr="008E3C60">
        <w:rPr>
          <w:sz w:val="16"/>
        </w:rPr>
        <w:t xml:space="preserve"> </w:t>
      </w:r>
      <w:r w:rsidRPr="00812B4C">
        <w:rPr>
          <w:highlight w:val="yellow"/>
          <w:u w:val="single"/>
        </w:rPr>
        <w:t>that can</w:t>
      </w:r>
      <w:r w:rsidRPr="008E3C60">
        <w:rPr>
          <w:u w:val="single"/>
        </w:rPr>
        <w:t xml:space="preserve"> be used to </w:t>
      </w:r>
      <w:r w:rsidRPr="00812B4C">
        <w:rPr>
          <w:highlight w:val="yellow"/>
          <w:u w:val="single"/>
        </w:rPr>
        <w:t>mine metals could be employed in burying a nuclear device</w:t>
      </w:r>
      <w:r w:rsidRPr="008E3C60">
        <w:rPr>
          <w:u w:val="single"/>
        </w:rPr>
        <w:t xml:space="preserve"> to fragment an asteroid</w:t>
      </w:r>
      <w:r w:rsidRPr="008E3C60">
        <w:rPr>
          <w:sz w:val="16"/>
        </w:rPr>
        <w:t xml:space="preserve">, </w:t>
      </w:r>
      <w:r w:rsidRPr="00F96675">
        <w:rPr>
          <w:rStyle w:val="StyleUnderline"/>
          <w:highlight w:val="yellow"/>
        </w:rPr>
        <w:t>or as a mass driver apparatus</w:t>
      </w:r>
      <w:r w:rsidRPr="008E3C60">
        <w:rPr>
          <w:sz w:val="16"/>
        </w:rPr>
        <w:t xml:space="preserve"> used in deflection. </w:t>
      </w:r>
      <w:r w:rsidRPr="00812B4C">
        <w:rPr>
          <w:highlight w:val="yellow"/>
          <w:u w:val="single"/>
        </w:rPr>
        <w:t>The tech</w:t>
      </w:r>
      <w:r w:rsidRPr="008E3C60">
        <w:rPr>
          <w:u w:val="single"/>
        </w:rPr>
        <w:t xml:space="preserve">nologies that could be employed </w:t>
      </w:r>
      <w:r w:rsidRPr="00812B4C">
        <w:rPr>
          <w:highlight w:val="yellow"/>
          <w:u w:val="single"/>
        </w:rPr>
        <w:t>to secure thrusters</w:t>
      </w:r>
      <w:r w:rsidRPr="008E3C60">
        <w:rPr>
          <w:sz w:val="16"/>
        </w:rPr>
        <w:t xml:space="preserve"> or a solar sail to a tumbling asteroid </w:t>
      </w:r>
      <w:r w:rsidRPr="008E3C60">
        <w:rPr>
          <w:u w:val="single"/>
        </w:rPr>
        <w:t>to change</w:t>
      </w:r>
      <w:r w:rsidRPr="008E3C60">
        <w:rPr>
          <w:sz w:val="16"/>
        </w:rPr>
        <w:t xml:space="preserve"> its </w:t>
      </w:r>
      <w:r w:rsidRPr="008E3C60">
        <w:rPr>
          <w:u w:val="single"/>
        </w:rPr>
        <w:t xml:space="preserve">orbit </w:t>
      </w:r>
      <w:r w:rsidRPr="00812B4C">
        <w:rPr>
          <w:highlight w:val="yellow"/>
          <w:u w:val="single"/>
        </w:rPr>
        <w:t xml:space="preserve">could be </w:t>
      </w:r>
      <w:r w:rsidRPr="00812B4C">
        <w:rPr>
          <w:rStyle w:val="Emphasis"/>
          <w:highlight w:val="yellow"/>
        </w:rPr>
        <w:t>adapted</w:t>
      </w:r>
      <w:r w:rsidRPr="00812B4C">
        <w:rPr>
          <w:highlight w:val="yellow"/>
          <w:u w:val="single"/>
        </w:rPr>
        <w:t xml:space="preserve"> to </w:t>
      </w:r>
      <w:r w:rsidRPr="00812B4C">
        <w:rPr>
          <w:rStyle w:val="Emphasis"/>
          <w:highlight w:val="yellow"/>
        </w:rPr>
        <w:t>anchor</w:t>
      </w:r>
      <w:r w:rsidRPr="008E3C60">
        <w:rPr>
          <w:sz w:val="16"/>
        </w:rPr>
        <w:t xml:space="preserve"> a full suite of </w:t>
      </w:r>
      <w:r w:rsidRPr="00812B4C">
        <w:rPr>
          <w:rStyle w:val="Emphasis"/>
          <w:highlight w:val="yellow"/>
        </w:rPr>
        <w:t>mining equipment</w:t>
      </w:r>
      <w:r w:rsidRPr="008E3C60">
        <w:rPr>
          <w:sz w:val="16"/>
        </w:rPr>
        <w:t xml:space="preserve"> to the surface of a resource-rich body.</w:t>
      </w:r>
    </w:p>
    <w:p w14:paraId="2A776381" w14:textId="77777777" w:rsidR="00AF2C19" w:rsidRPr="008E3C60" w:rsidRDefault="00AF2C19" w:rsidP="00AF2C19">
      <w:pPr>
        <w:rPr>
          <w:sz w:val="16"/>
        </w:rPr>
      </w:pPr>
    </w:p>
    <w:p w14:paraId="4131239B" w14:textId="77777777" w:rsidR="00AF2C19" w:rsidRPr="003475F6" w:rsidRDefault="00AF2C19" w:rsidP="00AF2C19">
      <w:pPr>
        <w:pStyle w:val="Heading4"/>
      </w:pPr>
      <w:r>
        <w:t xml:space="preserve">That </w:t>
      </w:r>
      <w:r>
        <w:rPr>
          <w:u w:val="single"/>
        </w:rPr>
        <w:t>increases the risk</w:t>
      </w:r>
      <w:r>
        <w:t xml:space="preserve"> of accidental collisions, </w:t>
      </w:r>
      <w:r>
        <w:rPr>
          <w:u w:val="single"/>
        </w:rPr>
        <w:t>astro-terror</w:t>
      </w:r>
      <w:r>
        <w:t xml:space="preserve">, and </w:t>
      </w:r>
      <w:r>
        <w:rPr>
          <w:u w:val="single"/>
        </w:rPr>
        <w:t>space weaponization</w:t>
      </w:r>
      <w:r>
        <w:t xml:space="preserve"> </w:t>
      </w:r>
    </w:p>
    <w:p w14:paraId="152FBFB0" w14:textId="77777777" w:rsidR="00AF2C19" w:rsidRPr="002B51C1" w:rsidRDefault="00AF2C19" w:rsidP="00AF2C19">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r>
        <w:t>]</w:t>
      </w:r>
    </w:p>
    <w:p w14:paraId="63D97643" w14:textId="77777777" w:rsidR="00AF2C19" w:rsidRPr="00732233" w:rsidRDefault="00AF2C19" w:rsidP="00AF2C19">
      <w:pPr>
        <w:rPr>
          <w:sz w:val="16"/>
        </w:rPr>
      </w:pPr>
      <w:r w:rsidRPr="00732233">
        <w:rPr>
          <w:sz w:val="16"/>
        </w:rPr>
        <w:t xml:space="preserve">Sooner or later, in order to avoid the fate of the dinosaurs, </w:t>
      </w:r>
      <w:r w:rsidRPr="004E40A0">
        <w:rPr>
          <w:u w:val="single"/>
        </w:rPr>
        <w:t>humanity needs to develop</w:t>
      </w:r>
      <w:r w:rsidRPr="00732233">
        <w:rPr>
          <w:sz w:val="16"/>
        </w:rPr>
        <w:t xml:space="preserve"> scientific and technological </w:t>
      </w:r>
      <w:r w:rsidRPr="00812B4C">
        <w:rPr>
          <w:highlight w:val="yellow"/>
          <w:u w:val="single"/>
        </w:rPr>
        <w:t xml:space="preserve">capabilities to prevent </w:t>
      </w:r>
      <w:r w:rsidRPr="00812B4C">
        <w:rPr>
          <w:rStyle w:val="Emphasis"/>
          <w:highlight w:val="yellow"/>
        </w:rPr>
        <w:t>extinction</w:t>
      </w:r>
      <w:r w:rsidRPr="004E40A0">
        <w:rPr>
          <w:rStyle w:val="Emphasis"/>
        </w:rPr>
        <w:t xml:space="preserve">-level impact </w:t>
      </w:r>
      <w:r w:rsidRPr="00812B4C">
        <w:rPr>
          <w:rStyle w:val="Emphasis"/>
          <w:highlight w:val="yellow"/>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812B4C">
        <w:rPr>
          <w:highlight w:val="yellow"/>
          <w:u w:val="single"/>
        </w:rPr>
        <w:t>bring</w:t>
      </w:r>
      <w:r w:rsidRPr="004E40A0">
        <w:rPr>
          <w:u w:val="single"/>
        </w:rPr>
        <w:t xml:space="preserve"> about </w:t>
      </w:r>
      <w:r w:rsidRPr="00812B4C">
        <w:rPr>
          <w:rStyle w:val="Emphasis"/>
          <w:highlight w:val="yellow"/>
        </w:rPr>
        <w:t>new challenges</w:t>
      </w:r>
      <w:r w:rsidRPr="00732233">
        <w:rPr>
          <w:sz w:val="16"/>
        </w:rPr>
        <w:t xml:space="preserve">, </w:t>
      </w:r>
      <w:r w:rsidRPr="004E40A0">
        <w:rPr>
          <w:u w:val="single"/>
        </w:rPr>
        <w:t xml:space="preserve">because new </w:t>
      </w:r>
      <w:r w:rsidRPr="00812B4C">
        <w:rPr>
          <w:highlight w:val="yellow"/>
          <w:u w:val="single"/>
        </w:rPr>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812B4C">
        <w:rPr>
          <w:highlight w:val="yellow"/>
          <w:u w:val="single"/>
        </w:rPr>
        <w:t>could</w:t>
      </w:r>
      <w:r w:rsidRPr="004E40A0">
        <w:rPr>
          <w:u w:val="single"/>
        </w:rPr>
        <w:t xml:space="preserve"> also </w:t>
      </w:r>
      <w:r w:rsidRPr="00812B4C">
        <w:rPr>
          <w:highlight w:val="yellow"/>
          <w:u w:val="single"/>
        </w:rPr>
        <w:t xml:space="preserve">be used to </w:t>
      </w:r>
      <w:r w:rsidRPr="00812B4C">
        <w:rPr>
          <w:rStyle w:val="Emphasis"/>
          <w:highlight w:val="yellow"/>
        </w:rPr>
        <w:t>direct them towards the Earth</w:t>
      </w:r>
      <w:r w:rsidRPr="00732233">
        <w:rPr>
          <w:sz w:val="16"/>
        </w:rPr>
        <w:t xml:space="preserve">. This means </w:t>
      </w:r>
      <w:r w:rsidRPr="00812B4C">
        <w:rPr>
          <w:highlight w:val="yellow"/>
          <w:u w:val="single"/>
        </w:rPr>
        <w:t>we could</w:t>
      </w:r>
      <w:r w:rsidRPr="004E40A0">
        <w:rPr>
          <w:u w:val="single"/>
        </w:rPr>
        <w:t xml:space="preserve"> potentially </w:t>
      </w:r>
      <w:r w:rsidRPr="00812B4C">
        <w:rPr>
          <w:highlight w:val="yellow"/>
          <w:u w:val="single"/>
        </w:rPr>
        <w:t xml:space="preserve">turn </w:t>
      </w:r>
      <w:r w:rsidRPr="00812B4C">
        <w:rPr>
          <w:rStyle w:val="Emphasis"/>
          <w:highlight w:val="yellow"/>
        </w:rPr>
        <w:t>any future near-miss</w:t>
      </w:r>
      <w:r w:rsidRPr="00812B4C">
        <w:rPr>
          <w:highlight w:val="yellow"/>
          <w:u w:val="single"/>
        </w:rPr>
        <w:t xml:space="preserve"> into an </w:t>
      </w:r>
      <w:r w:rsidRPr="00812B4C">
        <w:rPr>
          <w:rStyle w:val="Emphasis"/>
          <w:highlight w:val="yellow"/>
        </w:rPr>
        <w:t>impact</w:t>
      </w:r>
      <w:r w:rsidRPr="00732233">
        <w:rPr>
          <w:sz w:val="16"/>
        </w:rPr>
        <w:t>, with all its devastating consequences.</w:t>
      </w:r>
    </w:p>
    <w:p w14:paraId="289AD271" w14:textId="77777777" w:rsidR="00AF2C19" w:rsidRPr="00732233" w:rsidRDefault="00AF2C19" w:rsidP="00AF2C19">
      <w:pPr>
        <w:rPr>
          <w:sz w:val="16"/>
        </w:rPr>
      </w:pPr>
      <w:r w:rsidRPr="00812B4C">
        <w:rPr>
          <w:rStyle w:val="Emphasis"/>
          <w:highlight w:val="yellow"/>
        </w:rPr>
        <w:t>Sagan</w:t>
      </w:r>
      <w:r w:rsidRPr="00732233">
        <w:rPr>
          <w:sz w:val="16"/>
        </w:rPr>
        <w:t xml:space="preserve"> &amp; Ostro (1994b) </w:t>
      </w:r>
      <w:r w:rsidRPr="00812B4C">
        <w:rPr>
          <w:highlight w:val="yellow"/>
          <w:u w:val="single"/>
        </w:rPr>
        <w:t>concluded</w:t>
      </w:r>
      <w:r w:rsidRPr="004E40A0">
        <w:rPr>
          <w:u w:val="single"/>
        </w:rPr>
        <w:t xml:space="preserve"> that </w:t>
      </w:r>
      <w:r w:rsidRPr="00812B4C">
        <w:rPr>
          <w:highlight w:val="yellow"/>
          <w:u w:val="single"/>
        </w:rPr>
        <w:t xml:space="preserve">this is a risk </w:t>
      </w:r>
      <w:r w:rsidRPr="00812B4C">
        <w:rPr>
          <w:rStyle w:val="Emphasis"/>
          <w:highlight w:val="yellow"/>
        </w:rPr>
        <w:t>not worth taking</w:t>
      </w:r>
      <w:r w:rsidRPr="00732233">
        <w:rPr>
          <w:sz w:val="16"/>
        </w:rPr>
        <w:t xml:space="preserve">. </w:t>
      </w:r>
      <w:r w:rsidRPr="00812B4C">
        <w:rPr>
          <w:highlight w:val="yellow"/>
          <w:u w:val="single"/>
        </w:rPr>
        <w:t>Considering</w:t>
      </w:r>
      <w:r w:rsidRPr="004E40A0">
        <w:rPr>
          <w:u w:val="single"/>
        </w:rPr>
        <w:t xml:space="preserve"> the </w:t>
      </w:r>
      <w:r w:rsidRPr="00812B4C">
        <w:rPr>
          <w:rStyle w:val="Emphasis"/>
          <w:highlight w:val="yellow"/>
        </w:rPr>
        <w:t>very low probabilities</w:t>
      </w:r>
      <w:r w:rsidRPr="00812B4C">
        <w:rPr>
          <w:highlight w:val="yellow"/>
          <w:u w:val="single"/>
        </w:rPr>
        <w:t xml:space="preserve"> of impacts</w:t>
      </w:r>
      <w:r w:rsidRPr="004E40A0">
        <w:rPr>
          <w:u w:val="single"/>
        </w:rPr>
        <w:t xml:space="preserve"> with objects </w:t>
      </w:r>
      <w:r w:rsidRPr="00812B4C">
        <w:rPr>
          <w:highlight w:val="yellow"/>
          <w:u w:val="single"/>
        </w:rPr>
        <w:t>larger than 1 km</w:t>
      </w:r>
      <w:r w:rsidRPr="00732233">
        <w:rPr>
          <w:sz w:val="16"/>
        </w:rPr>
        <w:t xml:space="preserve"> (generally </w:t>
      </w:r>
      <w:r w:rsidRPr="00812B4C">
        <w:rPr>
          <w:rStyle w:val="Emphasis"/>
          <w:highlight w:val="yellow"/>
        </w:rPr>
        <w:t>less than 1 in 5000</w:t>
      </w:r>
      <w:r w:rsidRPr="00812B4C">
        <w:rPr>
          <w:highlight w:val="yellow"/>
          <w:u w:val="single"/>
        </w:rPr>
        <w:t xml:space="preserve"> for a</w:t>
      </w:r>
      <w:r w:rsidRPr="004E40A0">
        <w:rPr>
          <w:u w:val="single"/>
        </w:rPr>
        <w:t xml:space="preserve"> given </w:t>
      </w:r>
      <w:r w:rsidRPr="00812B4C">
        <w:rPr>
          <w:highlight w:val="yellow"/>
          <w:u w:val="single"/>
        </w:rPr>
        <w:t>century</w:t>
      </w:r>
      <w:r w:rsidRPr="00732233">
        <w:rPr>
          <w:sz w:val="16"/>
        </w:rPr>
        <w:t xml:space="preserve">), </w:t>
      </w:r>
      <w:r w:rsidRPr="00812B4C">
        <w:rPr>
          <w:highlight w:val="yellow"/>
          <w:u w:val="single"/>
        </w:rPr>
        <w:t xml:space="preserve">they were </w:t>
      </w:r>
      <w:r w:rsidRPr="00812B4C">
        <w:rPr>
          <w:rStyle w:val="Emphasis"/>
          <w:highlight w:val="yellow"/>
        </w:rPr>
        <w:t>more worried</w:t>
      </w:r>
      <w:r w:rsidRPr="00812B4C">
        <w:rPr>
          <w:highlight w:val="yellow"/>
          <w:u w:val="single"/>
        </w:rPr>
        <w:t xml:space="preserve"> about</w:t>
      </w:r>
      <w:r w:rsidRPr="004E40A0">
        <w:rPr>
          <w:u w:val="single"/>
        </w:rPr>
        <w:t xml:space="preserve"> the </w:t>
      </w:r>
      <w:r w:rsidRPr="00812B4C">
        <w:rPr>
          <w:rStyle w:val="Emphasis"/>
          <w:highlight w:val="yellow"/>
        </w:rPr>
        <w:t>misuse</w:t>
      </w:r>
      <w:r w:rsidRPr="00812B4C">
        <w:rPr>
          <w:highlight w:val="yellow"/>
          <w:u w:val="single"/>
        </w:rPr>
        <w:t xml:space="preserve"> of</w:t>
      </w:r>
      <w:r w:rsidRPr="004E40A0">
        <w:rPr>
          <w:u w:val="single"/>
        </w:rPr>
        <w:t xml:space="preserve"> such </w:t>
      </w:r>
      <w:r w:rsidRPr="00812B4C">
        <w:rPr>
          <w:rStyle w:val="Emphasis"/>
          <w:highlight w:val="yellow"/>
        </w:rPr>
        <w:t>trajectory-altering tech</w:t>
      </w:r>
      <w:r w:rsidRPr="00732233">
        <w:rPr>
          <w:sz w:val="16"/>
        </w:rPr>
        <w:t xml:space="preserve">nology </w:t>
      </w:r>
      <w:r w:rsidRPr="00812B4C">
        <w:rPr>
          <w:highlight w:val="yellow"/>
          <w:u w:val="single"/>
        </w:rPr>
        <w:t>than</w:t>
      </w:r>
      <w:r w:rsidRPr="00732233">
        <w:rPr>
          <w:sz w:val="16"/>
        </w:rPr>
        <w:t xml:space="preserve"> the </w:t>
      </w:r>
      <w:r w:rsidRPr="00F96675">
        <w:rPr>
          <w:rStyle w:val="Emphasis"/>
          <w:highlight w:val="yellow"/>
        </w:rPr>
        <w:t xml:space="preserve">undiverted </w:t>
      </w:r>
      <w:r w:rsidRPr="00812B4C">
        <w:rPr>
          <w:rStyle w:val="Emphasis"/>
          <w:highlight w:val="yellow"/>
        </w:rPr>
        <w:t>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812B4C">
        <w:rPr>
          <w:highlight w:val="yellow"/>
          <w:u w:val="single"/>
        </w:rPr>
        <w:t>The risk</w:t>
      </w:r>
      <w:r w:rsidRPr="00732233">
        <w:rPr>
          <w:sz w:val="16"/>
        </w:rPr>
        <w:t xml:space="preserve"> that </w:t>
      </w:r>
      <w:r w:rsidRPr="00812B4C">
        <w:rPr>
          <w:highlight w:val="yellow"/>
          <w:u w:val="single"/>
        </w:rPr>
        <w:t>one of humanity's irrational totalitarian powers</w:t>
      </w:r>
      <w:r w:rsidRPr="002E16CB">
        <w:rPr>
          <w:u w:val="single"/>
        </w:rPr>
        <w:t xml:space="preserve"> decides to </w:t>
      </w:r>
      <w:r w:rsidRPr="00812B4C">
        <w:rPr>
          <w:highlight w:val="yellow"/>
          <w:u w:val="single"/>
        </w:rPr>
        <w:t>have some</w:t>
      </w:r>
      <w:r w:rsidRPr="002E16CB">
        <w:rPr>
          <w:u w:val="single"/>
        </w:rPr>
        <w:t xml:space="preserve"> nearby asteroid </w:t>
      </w:r>
      <w:r w:rsidRPr="00812B4C">
        <w:rPr>
          <w:highlight w:val="yellow"/>
          <w:u w:val="single"/>
        </w:rPr>
        <w:t>steered towards Earth might</w:t>
      </w:r>
      <w:r w:rsidRPr="002E16CB">
        <w:rPr>
          <w:u w:val="single"/>
        </w:rPr>
        <w:t xml:space="preserve"> simply </w:t>
      </w:r>
      <w:r w:rsidRPr="00812B4C">
        <w:rPr>
          <w:highlight w:val="yellow"/>
          <w:u w:val="single"/>
        </w:rPr>
        <w:t xml:space="preserve">be </w:t>
      </w:r>
      <w:r w:rsidRPr="00812B4C">
        <w:rPr>
          <w:rStyle w:val="Emphasis"/>
          <w:highlight w:val="yellow"/>
        </w:rPr>
        <w:t>too high</w:t>
      </w:r>
      <w:r w:rsidRPr="00732233">
        <w:rPr>
          <w:sz w:val="16"/>
        </w:rPr>
        <w:t xml:space="preserve">. </w:t>
      </w:r>
      <w:r w:rsidRPr="00812B4C">
        <w:rPr>
          <w:highlight w:val="yellow"/>
          <w:u w:val="single"/>
        </w:rPr>
        <w:t>Many</w:t>
      </w:r>
      <w:r w:rsidRPr="002E16CB">
        <w:rPr>
          <w:u w:val="single"/>
        </w:rPr>
        <w:t xml:space="preserve"> people</w:t>
      </w:r>
      <w:r w:rsidRPr="00732233">
        <w:rPr>
          <w:sz w:val="16"/>
        </w:rPr>
        <w:t xml:space="preserve"> still </w:t>
      </w:r>
      <w:r w:rsidRPr="00812B4C">
        <w:rPr>
          <w:highlight w:val="yellow"/>
          <w:u w:val="single"/>
        </w:rPr>
        <w:t>see</w:t>
      </w:r>
      <w:r w:rsidRPr="002E16CB">
        <w:rPr>
          <w:u w:val="single"/>
        </w:rPr>
        <w:t xml:space="preserve"> the </w:t>
      </w:r>
      <w:r w:rsidRPr="00812B4C">
        <w:rPr>
          <w:rStyle w:val="Emphasis"/>
          <w:highlight w:val="yellow"/>
        </w:rPr>
        <w:t>default cosmic odds</w:t>
      </w:r>
      <w:r w:rsidRPr="002E16CB">
        <w:rPr>
          <w:u w:val="single"/>
        </w:rPr>
        <w:t xml:space="preserve"> as </w:t>
      </w:r>
      <w:r w:rsidRPr="00812B4C">
        <w:rPr>
          <w:rStyle w:val="Emphasis"/>
          <w:highlight w:val="yellow"/>
        </w:rPr>
        <w:t>preferable</w:t>
      </w:r>
      <w:r w:rsidRPr="00812B4C">
        <w:rPr>
          <w:highlight w:val="yellow"/>
          <w:u w:val="single"/>
        </w:rPr>
        <w:t xml:space="preserve"> to</w:t>
      </w:r>
      <w:r w:rsidRPr="002E16CB">
        <w:rPr>
          <w:u w:val="single"/>
        </w:rPr>
        <w:t xml:space="preserve"> the </w:t>
      </w:r>
      <w:r w:rsidRPr="00812B4C">
        <w:rPr>
          <w:rStyle w:val="Emphasis"/>
          <w:highlight w:val="yellow"/>
        </w:rPr>
        <w:t>lessons of</w:t>
      </w:r>
      <w:r w:rsidRPr="00420EBA">
        <w:rPr>
          <w:rStyle w:val="Emphasis"/>
        </w:rPr>
        <w:t xml:space="preserve"> recent</w:t>
      </w:r>
      <w:r w:rsidRPr="002E16CB">
        <w:rPr>
          <w:rStyle w:val="Emphasis"/>
        </w:rPr>
        <w:t xml:space="preserve"> </w:t>
      </w:r>
      <w:r w:rsidRPr="00812B4C">
        <w:rPr>
          <w:rStyle w:val="Emphasis"/>
          <w:highlight w:val="yellow"/>
        </w:rPr>
        <w:t>history</w:t>
      </w:r>
      <w:r w:rsidRPr="00732233">
        <w:rPr>
          <w:sz w:val="16"/>
        </w:rPr>
        <w:t>.</w:t>
      </w:r>
    </w:p>
    <w:p w14:paraId="5687F451" w14:textId="77777777" w:rsidR="00AF2C19" w:rsidRPr="00732233" w:rsidRDefault="00AF2C19" w:rsidP="00AF2C19">
      <w:pPr>
        <w:rPr>
          <w:sz w:val="16"/>
        </w:rPr>
      </w:pPr>
      <w:r w:rsidRPr="00732233">
        <w:rPr>
          <w:sz w:val="16"/>
        </w:rPr>
        <w:t xml:space="preserve">Later on, </w:t>
      </w:r>
      <w:r w:rsidRPr="002E16CB">
        <w:rPr>
          <w:u w:val="single"/>
        </w:rPr>
        <w:t>a modification</w:t>
      </w:r>
      <w:r w:rsidRPr="00732233">
        <w:rPr>
          <w:sz w:val="16"/>
        </w:rPr>
        <w:t xml:space="preserve"> of sorts to the deflection dilemma appeared, positing that the “real” dilemma (Schweickart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812B4C">
        <w:rPr>
          <w:highlight w:val="yellow"/>
          <w:u w:val="single"/>
        </w:rPr>
        <w:t>Should</w:t>
      </w:r>
      <w:r w:rsidRPr="002E16CB">
        <w:rPr>
          <w:u w:val="single"/>
        </w:rPr>
        <w:t xml:space="preserve"> such a </w:t>
      </w:r>
      <w:r w:rsidRPr="00812B4C">
        <w:rPr>
          <w:highlight w:val="yellow"/>
          <w:u w:val="single"/>
        </w:rPr>
        <w:t>deflection</w:t>
      </w:r>
      <w:r w:rsidRPr="002E16CB">
        <w:rPr>
          <w:u w:val="single"/>
        </w:rPr>
        <w:t xml:space="preserve"> attempt </w:t>
      </w:r>
      <w:r w:rsidRPr="00812B4C">
        <w:rPr>
          <w:rStyle w:val="Emphasis"/>
          <w:highlight w:val="yellow"/>
        </w:rPr>
        <w:t>fail</w:t>
      </w:r>
      <w:r w:rsidRPr="00732233">
        <w:rPr>
          <w:sz w:val="16"/>
        </w:rPr>
        <w:t xml:space="preserve"> to modify the trajectory sufficiently, </w:t>
      </w:r>
      <w:r w:rsidRPr="002E16CB">
        <w:rPr>
          <w:u w:val="single"/>
        </w:rPr>
        <w:t xml:space="preserve">the </w:t>
      </w:r>
      <w:r w:rsidRPr="00812B4C">
        <w:rPr>
          <w:highlight w:val="yellow"/>
          <w:u w:val="single"/>
        </w:rPr>
        <w:t>impact would</w:t>
      </w:r>
      <w:r w:rsidRPr="00420EBA">
        <w:rPr>
          <w:u w:val="single"/>
        </w:rPr>
        <w:t xml:space="preserve"> still </w:t>
      </w:r>
      <w:r w:rsidRPr="00812B4C">
        <w:rPr>
          <w:highlight w:val="yellow"/>
          <w:u w:val="single"/>
        </w:rPr>
        <w:t>occur</w:t>
      </w:r>
      <w:r w:rsidRPr="00420EBA">
        <w:rPr>
          <w:sz w:val="16"/>
        </w:rPr>
        <w:t>,</w:t>
      </w:r>
      <w:r w:rsidRPr="00732233">
        <w:rPr>
          <w:sz w:val="16"/>
        </w:rPr>
        <w:t xml:space="preserve"> albeit </w:t>
      </w:r>
      <w:r w:rsidRPr="00812B4C">
        <w:rPr>
          <w:highlight w:val="yellow"/>
          <w:u w:val="single"/>
        </w:rPr>
        <w:t xml:space="preserve">in a </w:t>
      </w:r>
      <w:r w:rsidRPr="00812B4C">
        <w:rPr>
          <w:rStyle w:val="Emphasis"/>
          <w:highlight w:val="yellow"/>
        </w:rPr>
        <w:t>different area</w:t>
      </w:r>
      <w:r w:rsidRPr="00732233">
        <w:rPr>
          <w:sz w:val="16"/>
        </w:rPr>
        <w:t xml:space="preserve">. </w:t>
      </w:r>
      <w:r w:rsidRPr="00812B4C">
        <w:rPr>
          <w:highlight w:val="yellow"/>
          <w:u w:val="single"/>
        </w:rPr>
        <w:t>This could expose</w:t>
      </w:r>
      <w:r w:rsidRPr="002E16CB">
        <w:rPr>
          <w:u w:val="single"/>
        </w:rPr>
        <w:t xml:space="preserve"> to risk </w:t>
      </w:r>
      <w:r w:rsidRPr="00812B4C">
        <w:rPr>
          <w:highlight w:val="yellow"/>
          <w:u w:val="single"/>
        </w:rPr>
        <w:t>countries</w:t>
      </w:r>
      <w:r w:rsidRPr="002E16CB">
        <w:rPr>
          <w:u w:val="single"/>
        </w:rPr>
        <w:t xml:space="preserve"> that were </w:t>
      </w:r>
      <w:r w:rsidRPr="00812B4C">
        <w:rPr>
          <w:highlight w:val="yellow"/>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812B4C">
        <w:rPr>
          <w:rStyle w:val="Emphasis"/>
          <w:highlight w:val="yellow"/>
        </w:rPr>
        <w:t>repercussions</w:t>
      </w:r>
      <w:r w:rsidRPr="002E16CB">
        <w:rPr>
          <w:u w:val="single"/>
        </w:rPr>
        <w:t xml:space="preserve"> of such an event </w:t>
      </w:r>
      <w:r w:rsidRPr="00812B4C">
        <w:rPr>
          <w:highlight w:val="yellow"/>
          <w:u w:val="single"/>
        </w:rPr>
        <w:t>would</w:t>
      </w:r>
      <w:r w:rsidRPr="00732233">
        <w:rPr>
          <w:sz w:val="16"/>
        </w:rPr>
        <w:t xml:space="preserve"> certainly</w:t>
      </w:r>
      <w:r w:rsidRPr="00420EBA">
        <w:t xml:space="preserve"> </w:t>
      </w:r>
      <w:r w:rsidRPr="00812B4C">
        <w:rPr>
          <w:highlight w:val="yellow"/>
          <w:u w:val="single"/>
        </w:rPr>
        <w:t xml:space="preserve">be </w:t>
      </w:r>
      <w:r w:rsidRPr="00812B4C">
        <w:rPr>
          <w:rStyle w:val="Emphasis"/>
          <w:highlight w:val="yellow"/>
        </w:rPr>
        <w:t>grave</w:t>
      </w:r>
      <w:r w:rsidRPr="00732233">
        <w:rPr>
          <w:sz w:val="16"/>
        </w:rPr>
        <w:t>.</w:t>
      </w:r>
    </w:p>
    <w:p w14:paraId="38B4BB44" w14:textId="77777777" w:rsidR="00AF2C19" w:rsidRPr="00732233" w:rsidRDefault="00AF2C19" w:rsidP="00AF2C19">
      <w:pPr>
        <w:rPr>
          <w:sz w:val="16"/>
        </w:rPr>
      </w:pPr>
      <w:r w:rsidRPr="00732233">
        <w:rPr>
          <w:sz w:val="16"/>
        </w:rPr>
        <w:t>Privatization and industry</w:t>
      </w:r>
    </w:p>
    <w:p w14:paraId="0880F281" w14:textId="77777777" w:rsidR="00AF2C19" w:rsidRPr="00732233" w:rsidRDefault="00AF2C19" w:rsidP="00AF2C19">
      <w:pPr>
        <w:rPr>
          <w:sz w:val="16"/>
        </w:rPr>
      </w:pPr>
      <w:r w:rsidRPr="00732233">
        <w:rPr>
          <w:sz w:val="16"/>
        </w:rPr>
        <w:t xml:space="preserve">Both of </w:t>
      </w:r>
      <w:r w:rsidRPr="002E16CB">
        <w:rPr>
          <w:u w:val="single"/>
        </w:rPr>
        <w:t xml:space="preserve">these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812B4C">
        <w:rPr>
          <w:rStyle w:val="Emphasis"/>
          <w:highlight w:val="yellow"/>
        </w:rPr>
        <w:t>asteroid mining</w:t>
      </w:r>
      <w:r w:rsidRPr="00732233">
        <w:rPr>
          <w:sz w:val="16"/>
        </w:rPr>
        <w:t xml:space="preserve">, has received increased attention and investment. It has already spawned private companies (such as Deep Space Industries and Planetary Resources, Inc.); this industry </w:t>
      </w:r>
      <w:r w:rsidRPr="00812B4C">
        <w:rPr>
          <w:highlight w:val="yellow"/>
          <w:u w:val="single"/>
        </w:rPr>
        <w:t xml:space="preserve">is </w:t>
      </w:r>
      <w:r w:rsidRPr="00812B4C">
        <w:rPr>
          <w:rStyle w:val="Emphasis"/>
          <w:highlight w:val="yellow"/>
        </w:rPr>
        <w:t>highly relevant</w:t>
      </w:r>
      <w:r w:rsidRPr="00812B4C">
        <w:rPr>
          <w:highlight w:val="yellow"/>
          <w:u w:val="single"/>
        </w:rPr>
        <w:t xml:space="preserve"> to the </w:t>
      </w:r>
      <w:r w:rsidRPr="00812B4C">
        <w:rPr>
          <w:rStyle w:val="Emphasis"/>
          <w:highlight w:val="yellow"/>
        </w:rPr>
        <w:t>deflection dilemma</w:t>
      </w:r>
      <w:r w:rsidRPr="00732233">
        <w:rPr>
          <w:sz w:val="16"/>
        </w:rPr>
        <w:t xml:space="preserve"> (Ostro 1999).</w:t>
      </w:r>
    </w:p>
    <w:p w14:paraId="55E3E753" w14:textId="77777777" w:rsidR="00AF2C19" w:rsidRPr="00732233" w:rsidRDefault="00AF2C19" w:rsidP="00AF2C19">
      <w:pPr>
        <w:rPr>
          <w:sz w:val="16"/>
        </w:rPr>
      </w:pPr>
      <w:bookmarkStart w:id="0" w:name="_Hlk30322620"/>
      <w:r w:rsidRPr="00732233">
        <w:rPr>
          <w:sz w:val="16"/>
        </w:rPr>
        <w:t>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232E384A" w14:textId="77777777" w:rsidR="00AF2C19" w:rsidRPr="00732233" w:rsidRDefault="00AF2C19" w:rsidP="00AF2C19">
      <w:pPr>
        <w:rPr>
          <w:sz w:val="16"/>
        </w:rPr>
      </w:pPr>
      <w:r w:rsidRPr="00732233">
        <w:rPr>
          <w:u w:val="single"/>
        </w:rPr>
        <w:t>Programmes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812B4C">
        <w:rPr>
          <w:highlight w:val="yellow"/>
          <w:u w:val="single"/>
        </w:rPr>
        <w:t>Once</w:t>
      </w:r>
      <w:r w:rsidRPr="00732233">
        <w:rPr>
          <w:u w:val="single"/>
        </w:rPr>
        <w:t xml:space="preserve"> private mining </w:t>
      </w:r>
      <w:r w:rsidRPr="00812B4C">
        <w:rPr>
          <w:highlight w:val="yellow"/>
          <w:u w:val="single"/>
        </w:rPr>
        <w:t>companies acquire</w:t>
      </w:r>
      <w:r w:rsidRPr="00732233">
        <w:rPr>
          <w:u w:val="single"/>
        </w:rPr>
        <w:t xml:space="preserve"> the technical </w:t>
      </w:r>
      <w:r w:rsidRPr="00812B4C">
        <w:rPr>
          <w:highlight w:val="yellow"/>
          <w:u w:val="single"/>
        </w:rPr>
        <w:t xml:space="preserve">ability to </w:t>
      </w:r>
      <w:r w:rsidRPr="00812B4C">
        <w:rPr>
          <w:rStyle w:val="Emphasis"/>
          <w:highlight w:val="yellow"/>
        </w:rPr>
        <w:t>redirect</w:t>
      </w:r>
      <w:r w:rsidRPr="00732233">
        <w:rPr>
          <w:u w:val="single"/>
        </w:rPr>
        <w:t xml:space="preserve"> suitable </w:t>
      </w:r>
      <w:r w:rsidRPr="00812B4C">
        <w:rPr>
          <w:rStyle w:val="Emphasis"/>
          <w:highlight w:val="yellow"/>
        </w:rPr>
        <w:t>NEOs</w:t>
      </w:r>
      <w:r w:rsidRPr="00732233">
        <w:rPr>
          <w:sz w:val="16"/>
        </w:rPr>
        <w:t xml:space="preserve"> (Baoyin et al. 2011) in order </w:t>
      </w:r>
      <w:r w:rsidRPr="003669C0">
        <w:rPr>
          <w:rStyle w:val="StyleUnderline"/>
          <w:highlight w:val="yellow"/>
        </w:rPr>
        <w:t>to extract platinum or water</w:t>
      </w:r>
      <w:r w:rsidRPr="00732233">
        <w:rPr>
          <w:sz w:val="16"/>
        </w:rPr>
        <w:t xml:space="preserve"> from them, </w:t>
      </w:r>
      <w:r w:rsidRPr="00812B4C">
        <w:rPr>
          <w:rStyle w:val="Emphasis"/>
          <w:highlight w:val="yellow"/>
        </w:rPr>
        <w:t>perilous inflections</w:t>
      </w:r>
      <w:r w:rsidRPr="00812B4C">
        <w:rPr>
          <w:highlight w:val="yellow"/>
          <w:u w:val="single"/>
        </w:rPr>
        <w:t xml:space="preserve"> become </w:t>
      </w:r>
      <w:r w:rsidRPr="00812B4C">
        <w:rPr>
          <w:rStyle w:val="Emphasis"/>
          <w:highlight w:val="yellow"/>
        </w:rPr>
        <w:t>more likely</w:t>
      </w:r>
      <w:r w:rsidRPr="00732233">
        <w:rPr>
          <w:sz w:val="16"/>
        </w:rPr>
        <w:t>.</w:t>
      </w:r>
    </w:p>
    <w:p w14:paraId="3F324041" w14:textId="77777777" w:rsidR="00AF2C19" w:rsidRPr="00732233" w:rsidRDefault="00AF2C19" w:rsidP="00AF2C19">
      <w:pPr>
        <w:rPr>
          <w:sz w:val="16"/>
        </w:rPr>
      </w:pPr>
      <w:r w:rsidRPr="00732233">
        <w:rPr>
          <w:sz w:val="16"/>
        </w:rPr>
        <w:t xml:space="preserve">The </w:t>
      </w:r>
      <w:r w:rsidRPr="00812B4C">
        <w:rPr>
          <w:rStyle w:val="Emphasis"/>
          <w:highlight w:val="yellow"/>
        </w:rPr>
        <w:t>probability of accidents</w:t>
      </w:r>
      <w:r w:rsidRPr="00812B4C">
        <w:rPr>
          <w:sz w:val="16"/>
          <w:highlight w:val="yellow"/>
        </w:rPr>
        <w:t xml:space="preserve"> </w:t>
      </w:r>
      <w:r w:rsidRPr="00812B4C">
        <w:rPr>
          <w:highlight w:val="yellow"/>
          <w:u w:val="single"/>
        </w:rPr>
        <w:t xml:space="preserve">will </w:t>
      </w:r>
      <w:r w:rsidRPr="00812B4C">
        <w:rPr>
          <w:rStyle w:val="Emphasis"/>
          <w:highlight w:val="yellow"/>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812B4C">
        <w:rPr>
          <w:rStyle w:val="Emphasis"/>
          <w:highlight w:val="yellow"/>
        </w:rPr>
        <w:t>even</w:t>
      </w:r>
      <w:r w:rsidRPr="00812B4C">
        <w:rPr>
          <w:highlight w:val="yellow"/>
          <w:u w:val="single"/>
        </w:rPr>
        <w:t xml:space="preserve"> a </w:t>
      </w:r>
      <w:r w:rsidRPr="00812B4C">
        <w:rPr>
          <w:rStyle w:val="Emphasis"/>
          <w:highlight w:val="yellow"/>
        </w:rPr>
        <w:t>tiny technical</w:t>
      </w:r>
      <w:r w:rsidRPr="00812B4C">
        <w:rPr>
          <w:highlight w:val="yellow"/>
          <w:u w:val="single"/>
        </w:rPr>
        <w:t xml:space="preserve"> or </w:t>
      </w:r>
      <w:r w:rsidRPr="00812B4C">
        <w:rPr>
          <w:rStyle w:val="Emphasis"/>
          <w:highlight w:val="yellow"/>
        </w:rPr>
        <w:t>human error</w:t>
      </w:r>
      <w:r w:rsidRPr="00732233">
        <w:rPr>
          <w:u w:val="single"/>
        </w:rPr>
        <w:t xml:space="preserve"> in the execution of an inflection meant to place an asteroid into the lunar or geocentric orbit </w:t>
      </w:r>
      <w:r w:rsidRPr="00812B4C">
        <w:rPr>
          <w:highlight w:val="yellow"/>
          <w:u w:val="single"/>
        </w:rPr>
        <w:t>might send it</w:t>
      </w:r>
      <w:r w:rsidRPr="00732233">
        <w:rPr>
          <w:u w:val="single"/>
        </w:rPr>
        <w:t xml:space="preserve"> </w:t>
      </w:r>
      <w:r w:rsidRPr="00732233">
        <w:rPr>
          <w:rStyle w:val="Emphasis"/>
        </w:rPr>
        <w:t xml:space="preserve">crashing </w:t>
      </w:r>
      <w:r w:rsidRPr="00812B4C">
        <w:rPr>
          <w:rStyle w:val="Emphasis"/>
          <w:highlight w:val="yellow"/>
        </w:rPr>
        <w:t>into</w:t>
      </w:r>
      <w:r w:rsidRPr="00732233">
        <w:rPr>
          <w:rStyle w:val="Emphasis"/>
        </w:rPr>
        <w:t xml:space="preserve"> the </w:t>
      </w:r>
      <w:r w:rsidRPr="00812B4C">
        <w:rPr>
          <w:rStyle w:val="Emphasis"/>
          <w:highlight w:val="yellow"/>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812B4C">
        <w:rPr>
          <w:rStyle w:val="Emphasis"/>
          <w:highlight w:val="yellow"/>
        </w:rPr>
        <w:t>industries</w:t>
      </w:r>
      <w:r w:rsidRPr="00812B4C">
        <w:rPr>
          <w:highlight w:val="yellow"/>
          <w:u w:val="single"/>
        </w:rPr>
        <w:t xml:space="preserve"> tend to be </w:t>
      </w:r>
      <w:r w:rsidRPr="00812B4C">
        <w:rPr>
          <w:rStyle w:val="Emphasis"/>
          <w:highlight w:val="yellow"/>
        </w:rPr>
        <w:t>more accident-prone</w:t>
      </w:r>
      <w:r w:rsidRPr="00812B4C">
        <w:rPr>
          <w:highlight w:val="yellow"/>
          <w:u w:val="single"/>
        </w:rPr>
        <w:t xml:space="preserve"> during</w:t>
      </w:r>
      <w:r w:rsidRPr="00732233">
        <w:rPr>
          <w:u w:val="single"/>
        </w:rPr>
        <w:t xml:space="preserve"> their </w:t>
      </w:r>
      <w:r w:rsidRPr="00812B4C">
        <w:rPr>
          <w:rStyle w:val="Emphasis"/>
          <w:highlight w:val="yellow"/>
        </w:rPr>
        <w:t>infancy</w:t>
      </w:r>
      <w:r w:rsidRPr="00812B4C">
        <w:rPr>
          <w:sz w:val="16"/>
          <w:highlight w:val="yellow"/>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05D7E17F" w14:textId="77777777" w:rsidR="00AF2C19" w:rsidRDefault="00AF2C19" w:rsidP="00AF2C19">
      <w:pPr>
        <w:rPr>
          <w:sz w:val="16"/>
        </w:rPr>
      </w:pPr>
      <w:r w:rsidRPr="00732233">
        <w:rPr>
          <w:u w:val="single"/>
        </w:rPr>
        <w:t xml:space="preserve">The second source of risk is the </w:t>
      </w:r>
      <w:r w:rsidRPr="00732233">
        <w:rPr>
          <w:rStyle w:val="Emphasis"/>
        </w:rPr>
        <w:t>intentional misuse</w:t>
      </w:r>
      <w:r w:rsidRPr="00732233">
        <w:rPr>
          <w:sz w:val="16"/>
        </w:rPr>
        <w:t xml:space="preserve">, similar to the original deflection dilemma. But </w:t>
      </w:r>
      <w:r w:rsidRPr="00732233">
        <w:rPr>
          <w:u w:val="single"/>
        </w:rPr>
        <w:t xml:space="preserve">the </w:t>
      </w:r>
      <w:r w:rsidRPr="00812B4C">
        <w:rPr>
          <w:rStyle w:val="Emphasis"/>
          <w:highlight w:val="yellow"/>
        </w:rPr>
        <w:t>entry barrier</w:t>
      </w:r>
      <w:r w:rsidRPr="00812B4C">
        <w:rPr>
          <w:highlight w:val="yellow"/>
          <w:u w:val="single"/>
        </w:rPr>
        <w:t xml:space="preserve"> for </w:t>
      </w:r>
      <w:r w:rsidRPr="00812B4C">
        <w:rPr>
          <w:rStyle w:val="Emphasis"/>
          <w:highlight w:val="yellow"/>
        </w:rPr>
        <w:t>asteroid weaponization</w:t>
      </w:r>
      <w:r w:rsidRPr="00812B4C">
        <w:rPr>
          <w:highlight w:val="yellow"/>
          <w:u w:val="single"/>
        </w:rPr>
        <w:t xml:space="preserve"> gets </w:t>
      </w:r>
      <w:r w:rsidRPr="00812B4C">
        <w:rPr>
          <w:rStyle w:val="Emphasis"/>
          <w:highlight w:val="yellow"/>
        </w:rPr>
        <w:t>much lower</w:t>
      </w:r>
      <w:r w:rsidRPr="00812B4C">
        <w:rPr>
          <w:highlight w:val="yellow"/>
          <w:u w:val="single"/>
        </w:rPr>
        <w:t xml:space="preserve"> if </w:t>
      </w:r>
      <w:r w:rsidRPr="00812B4C">
        <w:rPr>
          <w:rStyle w:val="Emphasis"/>
          <w:highlight w:val="yellow"/>
        </w:rPr>
        <w:t>mining</w:t>
      </w:r>
      <w:r w:rsidRPr="00732233">
        <w:rPr>
          <w:u w:val="single"/>
        </w:rPr>
        <w:t xml:space="preserve"> them </w:t>
      </w:r>
      <w:r w:rsidRPr="00812B4C">
        <w:rPr>
          <w:highlight w:val="yellow"/>
          <w:u w:val="single"/>
        </w:rPr>
        <w:t xml:space="preserve">and </w:t>
      </w:r>
      <w:r w:rsidRPr="00812B4C">
        <w:rPr>
          <w:rStyle w:val="Emphasis"/>
          <w:highlight w:val="yellow"/>
        </w:rPr>
        <w:t>moving</w:t>
      </w:r>
      <w:r w:rsidRPr="00812B4C">
        <w:rPr>
          <w:highlight w:val="yellow"/>
          <w:u w:val="single"/>
        </w:rPr>
        <w:t xml:space="preserve"> them</w:t>
      </w:r>
      <w:r w:rsidRPr="00732233">
        <w:rPr>
          <w:u w:val="single"/>
        </w:rPr>
        <w:t xml:space="preserve"> around </w:t>
      </w:r>
      <w:r w:rsidRPr="00812B4C">
        <w:rPr>
          <w:highlight w:val="yellow"/>
          <w:u w:val="single"/>
        </w:rPr>
        <w:t>becomes</w:t>
      </w:r>
      <w:r w:rsidRPr="00732233">
        <w:rPr>
          <w:u w:val="single"/>
        </w:rPr>
        <w:t xml:space="preserve"> a </w:t>
      </w:r>
      <w:r w:rsidRPr="00812B4C">
        <w:rPr>
          <w:rStyle w:val="Emphasis"/>
          <w:highlight w:val="yellow"/>
        </w:rPr>
        <w:t>common</w:t>
      </w:r>
      <w:r w:rsidRPr="00732233">
        <w:rPr>
          <w:rStyle w:val="Emphasis"/>
        </w:rPr>
        <w:t xml:space="preserve"> industrial </w:t>
      </w:r>
      <w:r w:rsidRPr="00C52976">
        <w:rPr>
          <w:rStyle w:val="Emphasis"/>
        </w:rPr>
        <w:t>activity</w:t>
      </w:r>
      <w:r w:rsidRPr="00732233">
        <w:rPr>
          <w:sz w:val="16"/>
        </w:rPr>
        <w:t xml:space="preserve">. </w:t>
      </w:r>
      <w:r w:rsidRPr="00812B4C">
        <w:rPr>
          <w:highlight w:val="yellow"/>
          <w:u w:val="single"/>
        </w:rPr>
        <w:t xml:space="preserve">This is in </w:t>
      </w:r>
      <w:r w:rsidRPr="00812B4C">
        <w:rPr>
          <w:rStyle w:val="Emphasis"/>
          <w:highlight w:val="yellow"/>
        </w:rPr>
        <w:t>stark contrast</w:t>
      </w:r>
      <w:r w:rsidRPr="00812B4C">
        <w:rPr>
          <w:highlight w:val="yellow"/>
          <w:u w:val="single"/>
        </w:rPr>
        <w:t xml:space="preserve"> to the original </w:t>
      </w:r>
      <w:r w:rsidRPr="00812B4C">
        <w:rPr>
          <w:rStyle w:val="Emphasis"/>
          <w:highlight w:val="yellow"/>
        </w:rPr>
        <w:t>scenario</w:t>
      </w:r>
      <w:r w:rsidRPr="00812B4C">
        <w:rPr>
          <w:highlight w:val="yellow"/>
          <w:u w:val="single"/>
        </w:rPr>
        <w:t xml:space="preserve"> which</w:t>
      </w:r>
      <w:r w:rsidRPr="00732233">
        <w:rPr>
          <w:u w:val="single"/>
        </w:rPr>
        <w:t xml:space="preserve"> </w:t>
      </w:r>
      <w:r w:rsidRPr="00812B4C">
        <w:rPr>
          <w:highlight w:val="yellow"/>
          <w:u w:val="single"/>
        </w:rPr>
        <w:t>envisioned</w:t>
      </w:r>
      <w:r w:rsidRPr="00732233">
        <w:rPr>
          <w:u w:val="single"/>
        </w:rPr>
        <w:t xml:space="preserve"> this </w:t>
      </w:r>
      <w:r w:rsidRPr="00812B4C">
        <w:rPr>
          <w:highlight w:val="yellow"/>
          <w:u w:val="single"/>
        </w:rPr>
        <w:t>tech</w:t>
      </w:r>
      <w:r w:rsidRPr="00732233">
        <w:rPr>
          <w:sz w:val="16"/>
        </w:rPr>
        <w:t xml:space="preserve">nology to be used </w:t>
      </w:r>
      <w:r w:rsidRPr="00812B4C">
        <w:rPr>
          <w:highlight w:val="yellow"/>
          <w:u w:val="single"/>
        </w:rPr>
        <w:t xml:space="preserve">solely for </w:t>
      </w:r>
      <w:r w:rsidRPr="00812B4C">
        <w:rPr>
          <w:rStyle w:val="Emphasis"/>
          <w:highlight w:val="yellow"/>
        </w:rPr>
        <w:t>planetary defence</w:t>
      </w:r>
      <w:r w:rsidRPr="00732233">
        <w:rPr>
          <w:sz w:val="16"/>
        </w:rPr>
        <w:t xml:space="preserve"> and under control of a very small number of the most powerful countries (Morrison 2010). </w:t>
      </w:r>
      <w:r w:rsidRPr="00812B4C">
        <w:rPr>
          <w:highlight w:val="yellow"/>
          <w:u w:val="single"/>
        </w:rPr>
        <w:t>If</w:t>
      </w:r>
      <w:r w:rsidRPr="00732233">
        <w:rPr>
          <w:u w:val="single"/>
        </w:rPr>
        <w:t xml:space="preserve"> such a powerful </w:t>
      </w:r>
      <w:r w:rsidRPr="00812B4C">
        <w:rPr>
          <w:highlight w:val="yellow"/>
          <w:u w:val="single"/>
        </w:rPr>
        <w:t>tech</w:t>
      </w:r>
      <w:r w:rsidRPr="00732233">
        <w:rPr>
          <w:sz w:val="16"/>
        </w:rPr>
        <w:t xml:space="preserve">nology </w:t>
      </w:r>
      <w:r w:rsidRPr="00812B4C">
        <w:rPr>
          <w:highlight w:val="yellow"/>
          <w:u w:val="single"/>
        </w:rPr>
        <w:t xml:space="preserve">becomes </w:t>
      </w:r>
      <w:r w:rsidRPr="00812B4C">
        <w:rPr>
          <w:rStyle w:val="Emphasis"/>
          <w:highlight w:val="yellow"/>
        </w:rPr>
        <w:t>widely</w:t>
      </w:r>
      <w:r w:rsidRPr="00732233">
        <w:rPr>
          <w:sz w:val="16"/>
        </w:rPr>
        <w:t xml:space="preserve"> and commercially </w:t>
      </w:r>
      <w:r w:rsidRPr="00812B4C">
        <w:rPr>
          <w:rStyle w:val="Emphasis"/>
          <w:highlight w:val="yellow"/>
        </w:rPr>
        <w:t>available</w:t>
      </w:r>
      <w:r w:rsidRPr="00732233">
        <w:rPr>
          <w:sz w:val="16"/>
        </w:rPr>
        <w:t xml:space="preserve">, even </w:t>
      </w:r>
      <w:r w:rsidRPr="00812B4C">
        <w:rPr>
          <w:rStyle w:val="Emphasis"/>
          <w:highlight w:val="yellow"/>
        </w:rPr>
        <w:t>rogue states</w:t>
      </w:r>
      <w:r w:rsidRPr="00812B4C">
        <w:rPr>
          <w:sz w:val="16"/>
          <w:highlight w:val="yellow"/>
        </w:rPr>
        <w:t xml:space="preserve"> </w:t>
      </w:r>
      <w:r w:rsidRPr="00812B4C">
        <w:rPr>
          <w:highlight w:val="yellow"/>
          <w:u w:val="single"/>
        </w:rPr>
        <w:t>and</w:t>
      </w:r>
      <w:r w:rsidRPr="00732233">
        <w:rPr>
          <w:sz w:val="16"/>
        </w:rPr>
        <w:t xml:space="preserve"> well-funded </w:t>
      </w:r>
      <w:r w:rsidRPr="00812B4C">
        <w:rPr>
          <w:rStyle w:val="Emphasis"/>
          <w:highlight w:val="yellow"/>
        </w:rPr>
        <w:t>terrorist groups</w:t>
      </w:r>
      <w:r w:rsidRPr="00812B4C">
        <w:rPr>
          <w:sz w:val="16"/>
          <w:highlight w:val="yellow"/>
        </w:rPr>
        <w:t xml:space="preserve"> </w:t>
      </w:r>
      <w:r w:rsidRPr="00812B4C">
        <w:rPr>
          <w:highlight w:val="yellow"/>
          <w:u w:val="single"/>
        </w:rPr>
        <w:t>might</w:t>
      </w:r>
      <w:r w:rsidRPr="00732233">
        <w:rPr>
          <w:u w:val="single"/>
        </w:rPr>
        <w:t xml:space="preserve"> be tempted to </w:t>
      </w:r>
      <w:r w:rsidRPr="00812B4C">
        <w:rPr>
          <w:highlight w:val="yellow"/>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812B4C">
        <w:rPr>
          <w:highlight w:val="yellow"/>
          <w:u w:val="single"/>
        </w:rPr>
        <w:t xml:space="preserve">an </w:t>
      </w:r>
      <w:r w:rsidRPr="00812B4C">
        <w:rPr>
          <w:rStyle w:val="Emphasis"/>
          <w:highlight w:val="yellow"/>
        </w:rPr>
        <w:t>active</w:t>
      </w:r>
      <w:r w:rsidRPr="00732233">
        <w:rPr>
          <w:u w:val="single"/>
        </w:rPr>
        <w:t xml:space="preserve"> asteroid </w:t>
      </w:r>
      <w:r w:rsidRPr="00812B4C">
        <w:rPr>
          <w:highlight w:val="yellow"/>
          <w:u w:val="single"/>
        </w:rPr>
        <w:t xml:space="preserve">mining </w:t>
      </w:r>
      <w:r w:rsidRPr="00812B4C">
        <w:rPr>
          <w:rStyle w:val="Emphasis"/>
          <w:highlight w:val="yellow"/>
        </w:rPr>
        <w:t>industry</w:t>
      </w:r>
      <w:r w:rsidRPr="00812B4C">
        <w:rPr>
          <w:highlight w:val="yellow"/>
          <w:u w:val="single"/>
        </w:rPr>
        <w:t xml:space="preserve"> would make it</w:t>
      </w:r>
      <w:r w:rsidRPr="00732233">
        <w:rPr>
          <w:u w:val="single"/>
        </w:rPr>
        <w:t xml:space="preserve"> </w:t>
      </w:r>
      <w:r w:rsidRPr="00732233">
        <w:rPr>
          <w:rStyle w:val="Emphasis"/>
        </w:rPr>
        <w:t xml:space="preserve">more </w:t>
      </w:r>
      <w:r w:rsidRPr="00812B4C">
        <w:rPr>
          <w:rStyle w:val="Emphasis"/>
          <w:highlight w:val="yellow"/>
        </w:rPr>
        <w:t>difficult</w:t>
      </w:r>
      <w:r w:rsidRPr="00812B4C">
        <w:rPr>
          <w:highlight w:val="yellow"/>
          <w:u w:val="single"/>
        </w:rPr>
        <w:t xml:space="preserve"> to </w:t>
      </w:r>
      <w:r w:rsidRPr="00812B4C">
        <w:rPr>
          <w:rStyle w:val="Emphasis"/>
          <w:highlight w:val="yellow"/>
        </w:rPr>
        <w:t>detect</w:t>
      </w:r>
      <w:r w:rsidRPr="00732233">
        <w:rPr>
          <w:u w:val="single"/>
        </w:rPr>
        <w:t xml:space="preserve"> any </w:t>
      </w:r>
      <w:r w:rsidRPr="00812B4C">
        <w:rPr>
          <w:rStyle w:val="Emphasis"/>
          <w:highlight w:val="yellow"/>
        </w:rPr>
        <w:t>hostile inflection</w:t>
      </w:r>
      <w:r w:rsidRPr="00732233">
        <w:rPr>
          <w:sz w:val="16"/>
        </w:rPr>
        <w:t xml:space="preserve"> attempts </w:t>
      </w:r>
      <w:r w:rsidRPr="00812B4C">
        <w:rPr>
          <w:rStyle w:val="Emphasis"/>
          <w:highlight w:val="yellow"/>
        </w:rPr>
        <w:t>among</w:t>
      </w:r>
      <w:r w:rsidRPr="00732233">
        <w:rPr>
          <w:u w:val="single"/>
        </w:rPr>
        <w:t xml:space="preserve"> the </w:t>
      </w:r>
      <w:r w:rsidRPr="00732233">
        <w:rPr>
          <w:rStyle w:val="Emphasis"/>
        </w:rPr>
        <w:t xml:space="preserve">number of </w:t>
      </w:r>
      <w:r w:rsidRPr="00812B4C">
        <w:rPr>
          <w:rStyle w:val="Emphasis"/>
          <w:highlight w:val="yellow"/>
        </w:rPr>
        <w:t>legitimate</w:t>
      </w:r>
      <w:r w:rsidRPr="00732233">
        <w:rPr>
          <w:u w:val="single"/>
        </w:rPr>
        <w:t xml:space="preserve"> and benign </w:t>
      </w:r>
      <w:r w:rsidRPr="00812B4C">
        <w:rPr>
          <w:rStyle w:val="Emphasis"/>
          <w:highlight w:val="yellow"/>
        </w:rPr>
        <w:t>ones</w:t>
      </w:r>
      <w:r w:rsidRPr="00732233">
        <w:rPr>
          <w:sz w:val="16"/>
        </w:rPr>
        <w:t>.</w:t>
      </w:r>
    </w:p>
    <w:p w14:paraId="45F27D7C" w14:textId="77777777" w:rsidR="00AF2C19" w:rsidRPr="00732233" w:rsidRDefault="00AF2C19" w:rsidP="00AF2C19">
      <w:pPr>
        <w:rPr>
          <w:rStyle w:val="Emphasis"/>
        </w:rPr>
      </w:pPr>
    </w:p>
    <w:bookmarkEnd w:id="0"/>
    <w:p w14:paraId="02C4C84E" w14:textId="77777777" w:rsidR="00AF2C19" w:rsidRPr="00390BE2" w:rsidRDefault="00AF2C19" w:rsidP="00AF2C19">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52450C09" w14:textId="77777777" w:rsidR="00AF2C19" w:rsidRPr="00DF7A7E" w:rsidRDefault="00AF2C19" w:rsidP="00AF2C19">
      <w:r w:rsidRPr="000028BC">
        <w:rPr>
          <w:rStyle w:val="Style13ptBold"/>
        </w:rPr>
        <w:t>Deudney 20</w:t>
      </w:r>
      <w:r w:rsidRPr="00DF7A7E">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w:t>
      </w:r>
      <w:r>
        <w:t xml:space="preserve"> Google Books]</w:t>
      </w:r>
    </w:p>
    <w:p w14:paraId="3DEB9BD9" w14:textId="77777777" w:rsidR="00AF2C19" w:rsidRPr="00390BE2" w:rsidRDefault="00AF2C19" w:rsidP="00AF2C19">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r w:rsidRPr="005A06DF">
        <w:rPr>
          <w:rStyle w:val="Emphasis"/>
        </w:rPr>
        <w:t>asteroidal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12C6B7DD" w14:textId="77777777" w:rsidR="00AF2C19" w:rsidRPr="00390BE2" w:rsidRDefault="00AF2C19" w:rsidP="00AF2C19">
      <w:pPr>
        <w:rPr>
          <w:sz w:val="16"/>
        </w:rPr>
      </w:pPr>
      <w:r w:rsidRPr="005A06DF">
        <w:rPr>
          <w:rStyle w:val="StyleUnderline"/>
        </w:rPr>
        <w:t xml:space="preserve">An important analysis </w:t>
      </w:r>
      <w:r w:rsidRPr="00390BE2">
        <w:rPr>
          <w:sz w:val="16"/>
        </w:rPr>
        <w:t xml:space="preserve">of the dangers inherent in the deflection of asteroidal bodies </w:t>
      </w:r>
      <w:r w:rsidRPr="005A06DF">
        <w:rPr>
          <w:rStyle w:val="StyleUnderline"/>
        </w:rPr>
        <w:t>is provided by</w:t>
      </w:r>
      <w:r w:rsidRPr="00390BE2">
        <w:rPr>
          <w:sz w:val="16"/>
        </w:rPr>
        <w:t xml:space="preserve"> Carl </w:t>
      </w:r>
      <w:r w:rsidRPr="00897ACE">
        <w:rPr>
          <w:rStyle w:val="Emphasis"/>
          <w:highlight w:val="yellow"/>
        </w:rPr>
        <w:t>Sagan</w:t>
      </w:r>
      <w:r w:rsidRPr="00897ACE">
        <w:rPr>
          <w:sz w:val="16"/>
          <w:highlight w:val="yellow"/>
        </w:rPr>
        <w:t xml:space="preserve"> </w:t>
      </w:r>
      <w:r w:rsidRPr="00897ACE">
        <w:rPr>
          <w:rStyle w:val="StyleUnderline"/>
          <w:highlight w:val="yellow"/>
        </w:rPr>
        <w:t>and</w:t>
      </w:r>
      <w:r w:rsidRPr="00390BE2">
        <w:rPr>
          <w:sz w:val="16"/>
        </w:rPr>
        <w:t xml:space="preserve"> Stephen </w:t>
      </w:r>
      <w:r w:rsidRPr="00897ACE">
        <w:rPr>
          <w:rStyle w:val="Emphasis"/>
          <w:highlight w:val="yellow"/>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5A06DF">
        <w:rPr>
          <w:rStyle w:val="StyleUnderline"/>
        </w:rPr>
        <w:t xml:space="preserve">Unlike virtually all other space scientists and engineers of his era, Sagan also </w:t>
      </w:r>
      <w:r w:rsidRPr="00897ACE">
        <w:rPr>
          <w:rStyle w:val="StyleUnderline"/>
          <w:highlight w:val="yellow"/>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897ACE">
        <w:rPr>
          <w:rStyle w:val="StyleUnderline"/>
          <w:highlight w:val="yellow"/>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897ACE">
        <w:rPr>
          <w:rStyle w:val="StyleUnderline"/>
          <w:highlight w:val="yellow"/>
        </w:rPr>
        <w:t>an ominous asteroid “</w:t>
      </w:r>
      <w:r w:rsidRPr="00897ACE">
        <w:rPr>
          <w:rStyle w:val="Emphasis"/>
          <w:highlight w:val="yellow"/>
        </w:rPr>
        <w:t>deflection dilemma</w:t>
      </w:r>
      <w:r w:rsidRPr="00390BE2">
        <w:rPr>
          <w:sz w:val="16"/>
        </w:rPr>
        <w:t>.”70</w:t>
      </w:r>
    </w:p>
    <w:p w14:paraId="6C885F91" w14:textId="77777777" w:rsidR="00AF2C19" w:rsidRPr="00995EDA" w:rsidRDefault="00AF2C19" w:rsidP="00AF2C19">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897ACE">
        <w:rPr>
          <w:rStyle w:val="StyleUnderline"/>
          <w:highlight w:val="yellow"/>
        </w:rPr>
        <w:t>the ability to deflect asteroids</w:t>
      </w:r>
      <w:r w:rsidRPr="00995EDA">
        <w:rPr>
          <w:rStyle w:val="StyleUnderline"/>
        </w:rPr>
        <w:t xml:space="preserve"> and comets away from Earth</w:t>
      </w:r>
      <w:r w:rsidRPr="00390BE2">
        <w:rPr>
          <w:sz w:val="16"/>
        </w:rPr>
        <w:t xml:space="preserve">, but this technology also inherently </w:t>
      </w:r>
      <w:r w:rsidRPr="00897ACE">
        <w:rPr>
          <w:rStyle w:val="Emphasis"/>
          <w:highlight w:val="yellow"/>
        </w:rPr>
        <w:t>creates</w:t>
      </w:r>
      <w:r w:rsidRPr="00897ACE">
        <w:rPr>
          <w:sz w:val="16"/>
          <w:highlight w:val="yellow"/>
        </w:rPr>
        <w:t xml:space="preserve"> </w:t>
      </w:r>
      <w:r w:rsidRPr="00897ACE">
        <w:rPr>
          <w:rStyle w:val="StyleUnderline"/>
          <w:highlight w:val="yellow"/>
        </w:rPr>
        <w:t>the possibility</w:t>
      </w:r>
      <w:r w:rsidRPr="00995EDA">
        <w:rPr>
          <w:rStyle w:val="StyleUnderline"/>
        </w:rPr>
        <w:t xml:space="preserve"> that such </w:t>
      </w:r>
      <w:r w:rsidRPr="00897ACE">
        <w:rPr>
          <w:rStyle w:val="StyleUnderline"/>
          <w:highlight w:val="yellow"/>
        </w:rPr>
        <w:t>objects could be directed</w:t>
      </w:r>
      <w:r w:rsidRPr="00995EDA">
        <w:rPr>
          <w:rStyle w:val="StyleUnderline"/>
        </w:rPr>
        <w:t xml:space="preserve"> toward the Earth</w:t>
      </w:r>
      <w:r w:rsidRPr="00390BE2">
        <w:rPr>
          <w:sz w:val="16"/>
        </w:rPr>
        <w:t xml:space="preserve">. </w:t>
      </w:r>
      <w:r w:rsidRPr="00897ACE">
        <w:rPr>
          <w:rStyle w:val="StyleUnderline"/>
          <w:highlight w:val="yellow"/>
        </w:rPr>
        <w:t>The</w:t>
      </w:r>
      <w:r w:rsidRPr="00897ACE">
        <w:rPr>
          <w:sz w:val="16"/>
          <w:highlight w:val="yellow"/>
        </w:rPr>
        <w:t xml:space="preserve"> </w:t>
      </w:r>
      <w:r w:rsidRPr="00897ACE">
        <w:rPr>
          <w:rStyle w:val="Emphasis"/>
          <w:highlight w:val="yellow"/>
        </w:rPr>
        <w:t>existential stakes are clear</w:t>
      </w:r>
      <w:r w:rsidRPr="00390BE2">
        <w:rPr>
          <w:sz w:val="16"/>
        </w:rPr>
        <w:t>: “</w:t>
      </w:r>
      <w:r w:rsidRPr="00897ACE">
        <w:rPr>
          <w:rStyle w:val="StyleUnderline"/>
          <w:highlight w:val="yellow"/>
        </w:rPr>
        <w:t>the destructive energy</w:t>
      </w:r>
      <w:r w:rsidRPr="00995EDA">
        <w:rPr>
          <w:rStyle w:val="StyleUnderline"/>
        </w:rPr>
        <w:t xml:space="preserve"> latent in a large near-Earth asteroid </w:t>
      </w:r>
      <w:r w:rsidRPr="00897ACE">
        <w:rPr>
          <w:rStyle w:val="Emphasis"/>
          <w:highlight w:val="yellow"/>
        </w:rPr>
        <w:t>dwarfs anything else</w:t>
      </w:r>
      <w:r w:rsidRPr="00897ACE">
        <w:rPr>
          <w:rStyle w:val="StyleUnderline"/>
          <w:highlight w:val="yellow"/>
        </w:rPr>
        <w:t xml:space="preserve"> the</w:t>
      </w:r>
      <w:r w:rsidRPr="00995EDA">
        <w:rPr>
          <w:rStyle w:val="StyleUnderline"/>
        </w:rPr>
        <w:t xml:space="preserve"> human </w:t>
      </w:r>
      <w:r w:rsidRPr="00897ACE">
        <w:rPr>
          <w:rStyle w:val="StyleUnderline"/>
          <w:highlight w:val="yellow"/>
        </w:rPr>
        <w:t>species can get its hands on,” making them</w:t>
      </w:r>
      <w:r w:rsidRPr="00995EDA">
        <w:rPr>
          <w:rStyle w:val="StyleUnderline"/>
        </w:rPr>
        <w:t xml:space="preserve"> potentially “</w:t>
      </w:r>
      <w:r w:rsidRPr="00897ACE">
        <w:rPr>
          <w:rStyle w:val="StyleUnderline"/>
          <w:highlight w:val="yellow"/>
        </w:rPr>
        <w:t xml:space="preserve">the </w:t>
      </w:r>
      <w:r w:rsidRPr="00897ACE">
        <w:rPr>
          <w:rStyle w:val="Emphasis"/>
          <w:highlight w:val="yellow"/>
        </w:rPr>
        <w:t>most powerful</w:t>
      </w:r>
      <w:r w:rsidRPr="00897ACE">
        <w:rPr>
          <w:sz w:val="16"/>
          <w:highlight w:val="yellow"/>
        </w:rPr>
        <w:t xml:space="preserve"> </w:t>
      </w:r>
      <w:r w:rsidRPr="00897ACE">
        <w:rPr>
          <w:rStyle w:val="Emphasis"/>
          <w:highlight w:val="yellow"/>
        </w:rPr>
        <w:t>w</w:t>
      </w:r>
      <w:r w:rsidRPr="00390BE2">
        <w:rPr>
          <w:sz w:val="16"/>
        </w:rPr>
        <w:t xml:space="preserve">eapon of </w:t>
      </w:r>
      <w:r w:rsidRPr="00897ACE">
        <w:rPr>
          <w:rStyle w:val="Emphasis"/>
          <w:highlight w:val="yellow"/>
        </w:rPr>
        <w:t>m</w:t>
      </w:r>
      <w:r w:rsidRPr="00390BE2">
        <w:rPr>
          <w:sz w:val="16"/>
        </w:rPr>
        <w:t xml:space="preserve">ass </w:t>
      </w:r>
      <w:r w:rsidRPr="00897ACE">
        <w:rPr>
          <w:rStyle w:val="Emphasis"/>
          <w:highlight w:val="yellow"/>
        </w:rPr>
        <w:t>d</w:t>
      </w:r>
      <w:r w:rsidRPr="00390BE2">
        <w:rPr>
          <w:sz w:val="16"/>
        </w:rPr>
        <w:t xml:space="preserve">estruction </w:t>
      </w:r>
      <w:r w:rsidRPr="00897ACE">
        <w:rPr>
          <w:rStyle w:val="StyleUnderline"/>
          <w:highlight w:val="yellow"/>
        </w:rPr>
        <w:t>ever</w:t>
      </w:r>
      <w:r w:rsidRPr="00995EDA">
        <w:rPr>
          <w:rStyle w:val="StyleUnderline"/>
        </w:rPr>
        <w:t xml:space="preserve"> devised</w:t>
      </w:r>
      <w:r w:rsidRPr="00390BE2">
        <w:rPr>
          <w:sz w:val="16"/>
        </w:rPr>
        <w:t xml:space="preserve">”71 (see Table 7.4. A and B).72 </w:t>
      </w:r>
      <w:r w:rsidRPr="00995EDA">
        <w:rPr>
          <w:rStyle w:val="StyleUnderline"/>
        </w:rPr>
        <w:t>Once the population of these bodies is fully mapped, and technologies to deflect them are developed</w:t>
      </w:r>
      <w:r w:rsidRPr="00390BE2">
        <w:rPr>
          <w:sz w:val="16"/>
        </w:rPr>
        <w:t xml:space="preserve">, Sagan argues, </w:t>
      </w:r>
      <w:r w:rsidRPr="00897ACE">
        <w:rPr>
          <w:rStyle w:val="StyleUnderline"/>
          <w:highlight w:val="yellow"/>
        </w:rPr>
        <w:t>the prospects for</w:t>
      </w:r>
      <w:r w:rsidRPr="00995EDA">
        <w:rPr>
          <w:rStyle w:val="StyleUnderline"/>
        </w:rPr>
        <w:t xml:space="preserve"> </w:t>
      </w:r>
      <w:r w:rsidRPr="00897ACE">
        <w:rPr>
          <w:rStyle w:val="StyleUnderline"/>
          <w:highlight w:val="yellow"/>
        </w:rPr>
        <w:t xml:space="preserve">collision </w:t>
      </w:r>
      <w:r w:rsidRPr="00897ACE">
        <w:rPr>
          <w:rStyle w:val="Emphasis"/>
          <w:highlight w:val="yellow"/>
        </w:rPr>
        <w:t>increase</w:t>
      </w:r>
      <w:r w:rsidRPr="00995EDA">
        <w:rPr>
          <w:rStyle w:val="StyleUnderline"/>
        </w:rPr>
        <w:t xml:space="preserve"> over the </w:t>
      </w:r>
      <w:r w:rsidRPr="00995EDA">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897ACE">
        <w:rPr>
          <w:rStyle w:val="StyleUnderline"/>
          <w:highlight w:val="yellow"/>
        </w:rPr>
        <w:t>the dinosaurs lasted</w:t>
      </w:r>
      <w:r w:rsidRPr="00995EDA">
        <w:rPr>
          <w:rStyle w:val="StyleUnderline"/>
        </w:rPr>
        <w:t xml:space="preserve"> for nearly </w:t>
      </w:r>
      <w:r w:rsidRPr="00897ACE">
        <w:rPr>
          <w:rStyle w:val="StyleUnderline"/>
          <w:highlight w:val="yellow"/>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46C7260D" w14:textId="77777777" w:rsidR="00AF2C19" w:rsidRDefault="00AF2C19" w:rsidP="00AF2C19">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897ACE">
        <w:rPr>
          <w:rStyle w:val="StyleUnderline"/>
          <w:highlight w:val="yellow"/>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897ACE">
        <w:rPr>
          <w:rStyle w:val="Emphasis"/>
          <w:highlight w:val="yellow"/>
        </w:rPr>
        <w:t>Hitler</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Stalin</w:t>
      </w:r>
      <w:r w:rsidRPr="00897ACE">
        <w:rPr>
          <w:sz w:val="16"/>
          <w:highlight w:val="yellow"/>
        </w:rPr>
        <w:t>,</w:t>
      </w:r>
      <w:r w:rsidRPr="00390BE2">
        <w:rPr>
          <w:sz w:val="16"/>
        </w:rPr>
        <w:t xml:space="preserve"> </w:t>
      </w:r>
      <w:r w:rsidRPr="00B66DD8">
        <w:rPr>
          <w:rStyle w:val="StyleUnderline"/>
        </w:rPr>
        <w:t xml:space="preserve">Sagan posits the possibility that </w:t>
      </w:r>
      <w:r w:rsidRPr="00897ACE">
        <w:rPr>
          <w:rStyle w:val="StyleUnderline"/>
          <w:highlight w:val="yellow"/>
        </w:rPr>
        <w:t>a</w:t>
      </w:r>
      <w:r w:rsidRPr="00B66DD8">
        <w:rPr>
          <w:rStyle w:val="StyleUnderline"/>
        </w:rPr>
        <w:t xml:space="preserve"> </w:t>
      </w:r>
      <w:r w:rsidRPr="00390BE2">
        <w:rPr>
          <w:sz w:val="16"/>
        </w:rPr>
        <w:t xml:space="preserve">“misanthropic </w:t>
      </w:r>
      <w:r w:rsidRPr="00897ACE">
        <w:rPr>
          <w:rStyle w:val="Emphasis"/>
          <w:highlight w:val="yellow"/>
        </w:rPr>
        <w:t>psychopath</w:t>
      </w:r>
      <w:r w:rsidRPr="00897ACE">
        <w:rPr>
          <w:sz w:val="16"/>
          <w:highlight w:val="yellow"/>
        </w:rPr>
        <w:t xml:space="preserve">” </w:t>
      </w:r>
      <w:r w:rsidRPr="00897ACE">
        <w:rPr>
          <w:rStyle w:val="StyleUnderline"/>
          <w:highlight w:val="yellow"/>
        </w:rPr>
        <w:t>or a “</w:t>
      </w:r>
      <w:r w:rsidRPr="00897ACE">
        <w:rPr>
          <w:rStyle w:val="Emphasis"/>
          <w:highlight w:val="yellow"/>
        </w:rPr>
        <w:t>megalomaniac</w:t>
      </w:r>
      <w:r w:rsidRPr="00B66DD8">
        <w:rPr>
          <w:rStyle w:val="StyleUnderline"/>
        </w:rPr>
        <w:t xml:space="preserve"> lusting after ‘greatness’ or glory, </w:t>
      </w:r>
      <w:r w:rsidRPr="000514EC">
        <w:rPr>
          <w:rStyle w:val="StyleUnderline"/>
          <w:highlight w:val="yellow"/>
        </w:rPr>
        <w:t xml:space="preserve">a victim of </w:t>
      </w:r>
      <w:r w:rsidRPr="000514EC">
        <w:rPr>
          <w:rStyle w:val="Emphasis"/>
          <w:highlight w:val="yellow"/>
        </w:rPr>
        <w:t>ethnic violence bent on revenge</w:t>
      </w:r>
      <w:r w:rsidRPr="00390BE2">
        <w:rPr>
          <w:sz w:val="16"/>
        </w:rPr>
        <w:t xml:space="preserve">, </w:t>
      </w:r>
      <w:r w:rsidRPr="00B66DD8">
        <w:rPr>
          <w:rStyle w:val="StyleUnderline"/>
        </w:rPr>
        <w:t xml:space="preserve">someone in the grip of severe testosterone poisoning, </w:t>
      </w:r>
      <w:r w:rsidRPr="000514EC">
        <w:rPr>
          <w:rStyle w:val="StyleUnderline"/>
          <w:highlight w:val="yellow"/>
        </w:rPr>
        <w:t xml:space="preserve">some </w:t>
      </w:r>
      <w:r w:rsidRPr="000514EC">
        <w:rPr>
          <w:rStyle w:val="Emphasis"/>
          <w:highlight w:val="yellow"/>
        </w:rPr>
        <w:t>religious fanatic</w:t>
      </w:r>
      <w:r w:rsidRPr="00B66DD8">
        <w:rPr>
          <w:rStyle w:val="StyleUnderline"/>
        </w:rPr>
        <w:t xml:space="preserve"> hastening</w:t>
      </w:r>
      <w:r w:rsidRPr="00390BE2">
        <w:rPr>
          <w:sz w:val="16"/>
        </w:rPr>
        <w:t xml:space="preserve"> the Day of Judgment, </w:t>
      </w:r>
      <w:r w:rsidRPr="00B66DD8">
        <w:rPr>
          <w:rStyle w:val="StyleUnderline"/>
        </w:rPr>
        <w:t xml:space="preserve">or just some </w:t>
      </w:r>
      <w:r w:rsidRPr="003669C0">
        <w:rPr>
          <w:rStyle w:val="Emphasis"/>
          <w:highlight w:val="yellow"/>
        </w:rPr>
        <w:t>technicians</w:t>
      </w:r>
      <w:r w:rsidRPr="003669C0">
        <w:rPr>
          <w:rStyle w:val="StyleUnderline"/>
          <w:highlight w:val="yellow"/>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0514EC">
        <w:rPr>
          <w:rStyle w:val="StyleUnderline"/>
          <w:highlight w:val="yellow"/>
        </w:rPr>
        <w:t xml:space="preserve">will bring about a catastrophic </w:t>
      </w:r>
      <w:r w:rsidRPr="000514EC">
        <w:rPr>
          <w:rStyle w:val="Emphasis"/>
          <w:highlight w:val="yellow"/>
        </w:rPr>
        <w:t>collision</w:t>
      </w:r>
      <w:r w:rsidRPr="00390BE2">
        <w:rPr>
          <w:sz w:val="16"/>
        </w:rPr>
        <w:t>.74 Earth-approaching asteroids amount to “</w:t>
      </w:r>
      <w:r w:rsidRPr="003669C0">
        <w:rPr>
          <w:rStyle w:val="StyleUnderline"/>
          <w:highlight w:val="yellow"/>
        </w:rPr>
        <w:t>30,000 swords of Damocles hanging over our heads</w:t>
      </w:r>
      <w:r w:rsidRPr="00390BE2">
        <w:rPr>
          <w:sz w:val="16"/>
        </w:rPr>
        <w:t>,” for which “there is no acceptable national solution.”75 And, like Cole and Salkeld (not mentioned), Sagan points to the possibilities of clandestine use of this technology.</w:t>
      </w:r>
    </w:p>
    <w:p w14:paraId="610B9B9C" w14:textId="77777777" w:rsidR="00AF2C19" w:rsidRPr="00390BE2" w:rsidRDefault="00AF2C19" w:rsidP="00AF2C19">
      <w:pPr>
        <w:rPr>
          <w:sz w:val="16"/>
        </w:rPr>
      </w:pPr>
    </w:p>
    <w:p w14:paraId="155D962D" w14:textId="77777777" w:rsidR="00AF2C19" w:rsidRPr="00DD316F" w:rsidRDefault="00AF2C19" w:rsidP="00AF2C19">
      <w:pPr>
        <w:pStyle w:val="Heading4"/>
      </w:pPr>
      <w:r>
        <w:t xml:space="preserve">Accidental and intentional </w:t>
      </w:r>
      <w:r>
        <w:rPr>
          <w:u w:val="single"/>
        </w:rPr>
        <w:t>deflection attacks</w:t>
      </w:r>
      <w:r>
        <w:t xml:space="preserve"> outweigh the threat of </w:t>
      </w:r>
      <w:r>
        <w:rPr>
          <w:u w:val="single"/>
        </w:rPr>
        <w:t>conventional hits</w:t>
      </w:r>
      <w:r>
        <w:t xml:space="preserve"> – only building in </w:t>
      </w:r>
      <w:r>
        <w:rPr>
          <w:u w:val="single"/>
        </w:rPr>
        <w:t>response time</w:t>
      </w:r>
      <w:r>
        <w:t xml:space="preserve"> with </w:t>
      </w:r>
      <w:r>
        <w:rPr>
          <w:u w:val="single"/>
        </w:rPr>
        <w:t>enhanced tracking</w:t>
      </w:r>
      <w:r>
        <w:t xml:space="preserve"> and </w:t>
      </w:r>
      <w:r>
        <w:rPr>
          <w:u w:val="single"/>
        </w:rPr>
        <w:t>attribution</w:t>
      </w:r>
      <w:r>
        <w:t xml:space="preserve"> solves </w:t>
      </w:r>
      <w:r>
        <w:rPr>
          <w:u w:val="single"/>
        </w:rPr>
        <w:t>rogue strikes</w:t>
      </w:r>
      <w:r>
        <w:t xml:space="preserve"> that </w:t>
      </w:r>
      <w:r>
        <w:rPr>
          <w:u w:val="single"/>
        </w:rPr>
        <w:t>bypass</w:t>
      </w:r>
      <w:r>
        <w:t xml:space="preserve"> conventional deterrence </w:t>
      </w:r>
    </w:p>
    <w:p w14:paraId="42570268" w14:textId="77777777" w:rsidR="00AF2C19" w:rsidRDefault="00AF2C19" w:rsidP="00AF2C19">
      <w:r w:rsidRPr="00DA5FC3">
        <w:rPr>
          <w:rStyle w:val="Style13ptBold"/>
        </w:rPr>
        <w:t>Dello-Iacovo 18</w:t>
      </w:r>
      <w:r>
        <w:t xml:space="preserve"> [Michael, PhD candidate (Mining Engineering), emphasis on space science, looking at asteroid exploration, mining and impact risk @ University of New South Wales. “Asteroids and comets as space weapons,” </w:t>
      </w:r>
      <w:hyperlink r:id="rId7" w:history="1">
        <w:r w:rsidRPr="00184405">
          <w:rPr>
            <w:rStyle w:val="Hyperlink"/>
          </w:rPr>
          <w:t>http://www.michaeldello.com/asteroids-comets-space-weapons/</w:t>
        </w:r>
      </w:hyperlink>
      <w:r>
        <w:t>]</w:t>
      </w:r>
    </w:p>
    <w:p w14:paraId="1F042341" w14:textId="77777777" w:rsidR="00AF2C19" w:rsidRPr="004C62E4" w:rsidRDefault="00AF2C19" w:rsidP="00AF2C19">
      <w:pPr>
        <w:rPr>
          <w:sz w:val="16"/>
        </w:rPr>
      </w:pPr>
      <w:r w:rsidRPr="00365B7E">
        <w:rPr>
          <w:rStyle w:val="StyleUnderline"/>
        </w:rPr>
        <w:t>Ignoring</w:t>
      </w:r>
      <w:r w:rsidRPr="004C62E4">
        <w:rPr>
          <w:sz w:val="16"/>
        </w:rPr>
        <w:t xml:space="preserve"> </w:t>
      </w:r>
      <w:r w:rsidRPr="000514EC">
        <w:rPr>
          <w:rStyle w:val="Emphasis"/>
          <w:highlight w:val="yellow"/>
        </w:rPr>
        <w:t>accidental</w:t>
      </w:r>
      <w:r w:rsidRPr="000514EC">
        <w:rPr>
          <w:sz w:val="16"/>
          <w:highlight w:val="yellow"/>
        </w:rPr>
        <w:t xml:space="preserve"> </w:t>
      </w:r>
      <w:r w:rsidRPr="000514EC">
        <w:rPr>
          <w:rStyle w:val="StyleUnderline"/>
          <w:highlight w:val="yellow"/>
        </w:rPr>
        <w:t>deflection</w:t>
      </w:r>
      <w:r w:rsidRPr="00365B7E">
        <w:rPr>
          <w:rStyle w:val="StyleUnderline"/>
        </w:rPr>
        <w:t xml:space="preserve">, which </w:t>
      </w:r>
      <w:r w:rsidRPr="000514EC">
        <w:rPr>
          <w:rStyle w:val="StyleUnderline"/>
          <w:highlight w:val="yellow"/>
        </w:rPr>
        <w:t>might occur when an asteroid is moved</w:t>
      </w:r>
      <w:r w:rsidRPr="00365B7E">
        <w:rPr>
          <w:rStyle w:val="StyleUnderline"/>
        </w:rPr>
        <w:t xml:space="preserve"> to an Earth or Lunar orbit </w:t>
      </w:r>
      <w:r w:rsidRPr="000514EC">
        <w:rPr>
          <w:rStyle w:val="StyleUnderline"/>
          <w:highlight w:val="yellow"/>
        </w:rPr>
        <w:t>for</w:t>
      </w:r>
      <w:r w:rsidRPr="00365B7E">
        <w:rPr>
          <w:rStyle w:val="StyleUnderline"/>
        </w:rPr>
        <w:t xml:space="preserve"> </w:t>
      </w:r>
      <w:r w:rsidRPr="00365B7E">
        <w:rPr>
          <w:rStyle w:val="Emphasis"/>
        </w:rPr>
        <w:t>research</w:t>
      </w:r>
      <w:r w:rsidRPr="00365B7E">
        <w:rPr>
          <w:rStyle w:val="StyleUnderline"/>
        </w:rPr>
        <w:t xml:space="preserve"> or </w:t>
      </w:r>
      <w:r w:rsidRPr="000514EC">
        <w:rPr>
          <w:rStyle w:val="Emphasis"/>
          <w:highlight w:val="yellow"/>
        </w:rPr>
        <w:t>mining</w:t>
      </w:r>
      <w:r w:rsidRPr="000514EC">
        <w:rPr>
          <w:rStyle w:val="StyleUnderline"/>
          <w:highlight w:val="yellow"/>
        </w:rPr>
        <w:t xml:space="preserve"> purposes</w:t>
      </w:r>
      <w:r w:rsidRPr="004C62E4">
        <w:rPr>
          <w:sz w:val="16"/>
        </w:rPr>
        <w:t xml:space="preserve"> (see this now scrapped proposal to bring a small asteroid in to Lunar orbit), </w:t>
      </w:r>
      <w:r w:rsidRPr="00365B7E">
        <w:rPr>
          <w:rStyle w:val="StyleUnderline"/>
        </w:rPr>
        <w:t>there are two categories of actors that might maliciously deflect such a body</w:t>
      </w:r>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7CC9356C" w14:textId="77777777" w:rsidR="00AF2C19" w:rsidRPr="004C62E4" w:rsidRDefault="00AF2C19" w:rsidP="00AF2C19">
      <w:pPr>
        <w:rPr>
          <w:sz w:val="16"/>
        </w:rPr>
      </w:pPr>
      <w:r w:rsidRPr="000514EC">
        <w:rPr>
          <w:rStyle w:val="StyleUnderline"/>
          <w:highlight w:val="yellow"/>
        </w:rPr>
        <w:t>A state actor might</w:t>
      </w:r>
      <w:r w:rsidRPr="00365B7E">
        <w:rPr>
          <w:rStyle w:val="StyleUnderline"/>
        </w:rPr>
        <w:t xml:space="preserve"> be incentivised to </w:t>
      </w:r>
      <w:r w:rsidRPr="000514EC">
        <w:rPr>
          <w:rStyle w:val="StyleUnderline"/>
          <w:highlight w:val="yellow"/>
        </w:rPr>
        <w:t>authorise an asteroid strike</w:t>
      </w:r>
      <w:r w:rsidRPr="004C62E4">
        <w:rPr>
          <w:sz w:val="16"/>
        </w:rPr>
        <w:t xml:space="preserve"> on an enemy or potential enemy </w:t>
      </w:r>
      <w:r w:rsidRPr="000514EC">
        <w:rPr>
          <w:rStyle w:val="StyleUnderline"/>
          <w:highlight w:val="yellow"/>
        </w:rPr>
        <w:t>in situations where</w:t>
      </w:r>
      <w:r w:rsidRPr="00365B7E">
        <w:rPr>
          <w:rStyle w:val="StyleUnderline"/>
        </w:rPr>
        <w:t xml:space="preserve"> </w:t>
      </w:r>
      <w:r w:rsidRPr="000514EC">
        <w:rPr>
          <w:rStyle w:val="StyleUnderline"/>
          <w:highlight w:val="yellow"/>
        </w:rPr>
        <w:t>they wouldn’t</w:t>
      </w:r>
      <w:r w:rsidRPr="00365B7E">
        <w:rPr>
          <w:rStyle w:val="StyleUnderline"/>
        </w:rPr>
        <w:t xml:space="preserve"> necessarily </w:t>
      </w:r>
      <w:r w:rsidRPr="000514EC">
        <w:rPr>
          <w:rStyle w:val="StyleUnderline"/>
          <w:highlight w:val="yellow"/>
        </w:rPr>
        <w:t xml:space="preserve">authorise a </w:t>
      </w:r>
      <w:r w:rsidRPr="000514EC">
        <w:rPr>
          <w:rStyle w:val="Emphasis"/>
          <w:highlight w:val="yellow"/>
        </w:rPr>
        <w:t>nuclear</w:t>
      </w:r>
      <w:r w:rsidRPr="00365B7E">
        <w:rPr>
          <w:rStyle w:val="StyleUnderline"/>
        </w:rPr>
        <w:t xml:space="preserve"> strike </w:t>
      </w:r>
      <w:r w:rsidRPr="000514EC">
        <w:rPr>
          <w:rStyle w:val="StyleUnderline"/>
          <w:highlight w:val="yellow"/>
        </w:rPr>
        <w:t xml:space="preserve">or </w:t>
      </w:r>
      <w:r w:rsidRPr="000514EC">
        <w:rPr>
          <w:rStyle w:val="Emphasis"/>
          <w:highlight w:val="yellow"/>
        </w:rPr>
        <w:t>conventional</w:t>
      </w:r>
      <w:r w:rsidRPr="000514EC">
        <w:rPr>
          <w:rStyle w:val="StyleUnderline"/>
          <w:highlight w:val="yellow"/>
        </w:rPr>
        <w:t xml:space="preserve"> invasion</w:t>
      </w:r>
      <w:r w:rsidRPr="004C62E4">
        <w:rPr>
          <w:sz w:val="16"/>
        </w:rPr>
        <w:t xml:space="preserve">. For example, let us consider </w:t>
      </w:r>
      <w:r w:rsidRPr="00365B7E">
        <w:rPr>
          <w:rStyle w:val="StyleUnderline"/>
        </w:rPr>
        <w:t>an asteroid of around 20 m</w:t>
      </w:r>
      <w:r w:rsidRPr="004C62E4">
        <w:rPr>
          <w:sz w:val="16"/>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is able to identify an asteroid that will pass near Earth in </w:t>
      </w:r>
      <w:r w:rsidRPr="00365B7E">
        <w:rPr>
          <w:rStyle w:val="Emphasis"/>
        </w:rPr>
        <w:t>secret</w:t>
      </w:r>
      <w:r w:rsidRPr="004C62E4">
        <w:rPr>
          <w:sz w:val="16"/>
        </w:rPr>
        <w:t xml:space="preserve"> before the global community has</w:t>
      </w:r>
      <w:r w:rsidRPr="00365B7E">
        <w:rPr>
          <w:rStyle w:val="StyleUnderline"/>
        </w:rPr>
        <w:t xml:space="preserve">, </w:t>
      </w:r>
      <w:r w:rsidRPr="000514EC">
        <w:rPr>
          <w:rStyle w:val="StyleUnderline"/>
          <w:highlight w:val="yellow"/>
        </w:rPr>
        <w:t>they can</w:t>
      </w:r>
      <w:r w:rsidRPr="00365B7E">
        <w:rPr>
          <w:rStyle w:val="StyleUnderline"/>
        </w:rPr>
        <w:t xml:space="preserve"> feasibly send a mission to </w:t>
      </w:r>
      <w:r w:rsidRPr="000514EC">
        <w:rPr>
          <w:rStyle w:val="StyleUnderline"/>
          <w:highlight w:val="yellow"/>
        </w:rPr>
        <w:t>alter its orbit</w:t>
      </w:r>
      <w:r w:rsidRPr="00365B7E">
        <w:rPr>
          <w:rStyle w:val="StyleUnderline"/>
        </w:rPr>
        <w:t xml:space="preserve"> to intersect with Earth in a way such that </w:t>
      </w:r>
      <w:r w:rsidRPr="000514EC">
        <w:rPr>
          <w:rStyle w:val="StyleUnderline"/>
          <w:highlight w:val="yellow"/>
        </w:rPr>
        <w:t>it would not be</w:t>
      </w:r>
      <w:r w:rsidRPr="00365B7E">
        <w:rPr>
          <w:rStyle w:val="StyleUnderline"/>
        </w:rPr>
        <w:t xml:space="preserve"> </w:t>
      </w:r>
      <w:r w:rsidRPr="000514EC">
        <w:rPr>
          <w:rStyle w:val="StyleUnderline"/>
          <w:highlight w:val="yellow"/>
        </w:rPr>
        <w:t xml:space="preserve">detected until it is </w:t>
      </w:r>
      <w:r w:rsidRPr="000514EC">
        <w:rPr>
          <w:rStyle w:val="Emphasis"/>
          <w:highlight w:val="yellow"/>
        </w:rPr>
        <w:t>much too late</w:t>
      </w:r>
      <w:r w:rsidRPr="004C62E4">
        <w:rPr>
          <w:sz w:val="16"/>
        </w:rPr>
        <w:t xml:space="preserve">. Assuming the state actor did its job well enough, </w:t>
      </w:r>
      <w:r w:rsidRPr="000514EC">
        <w:rPr>
          <w:rStyle w:val="StyleUnderline"/>
          <w:highlight w:val="yellow"/>
        </w:rPr>
        <w:t>it would be impossible</w:t>
      </w:r>
      <w:r w:rsidRPr="00365B7E">
        <w:rPr>
          <w:rStyle w:val="StyleUnderline"/>
        </w:rPr>
        <w:t xml:space="preserve"> for anyone </w:t>
      </w:r>
      <w:r w:rsidRPr="000514EC">
        <w:rPr>
          <w:rStyle w:val="StyleUnderline"/>
          <w:highlight w:val="yellow"/>
        </w:rPr>
        <w:t xml:space="preserve">to lay </w:t>
      </w:r>
      <w:r w:rsidRPr="000514EC">
        <w:rPr>
          <w:rStyle w:val="Emphasis"/>
          <w:highlight w:val="yellow"/>
        </w:rPr>
        <w:t>blame on them</w:t>
      </w:r>
      <w:r w:rsidRPr="004C62E4">
        <w:rPr>
          <w:sz w:val="16"/>
        </w:rPr>
        <w:t xml:space="preserve">, let alone even guess that it might have been caused by malicious intent. </w:t>
      </w:r>
    </w:p>
    <w:p w14:paraId="4E137502" w14:textId="77777777" w:rsidR="00AF2C19" w:rsidRPr="004C62E4" w:rsidRDefault="00AF2C19" w:rsidP="00AF2C19">
      <w:pPr>
        <w:rPr>
          <w:sz w:val="16"/>
        </w:rPr>
      </w:pPr>
      <w:r w:rsidRPr="000514EC">
        <w:rPr>
          <w:rStyle w:val="StyleUnderline"/>
          <w:highlight w:val="yellow"/>
        </w:rPr>
        <w:t>An asteroid</w:t>
      </w:r>
      <w:r w:rsidRPr="00365B7E">
        <w:rPr>
          <w:rStyle w:val="StyleUnderline"/>
        </w:rPr>
        <w:t xml:space="preserve"> of this size would be expected to have enough energy to </w:t>
      </w:r>
      <w:r w:rsidRPr="000514EC">
        <w:rPr>
          <w:rStyle w:val="StyleUnderline"/>
          <w:highlight w:val="yellow"/>
        </w:rPr>
        <w:t>cause an explosion</w:t>
      </w:r>
      <w:r w:rsidRPr="004C62E4">
        <w:rPr>
          <w:sz w:val="16"/>
        </w:rPr>
        <w:t xml:space="preserve"> </w:t>
      </w:r>
      <w:r w:rsidRPr="000514EC">
        <w:rPr>
          <w:rStyle w:val="Emphasis"/>
          <w:highlight w:val="yellow"/>
        </w:rPr>
        <w:t>30 times the strength of the nuclear bomb</w:t>
      </w:r>
      <w:r w:rsidRPr="004C62E4">
        <w:rPr>
          <w:sz w:val="16"/>
        </w:rPr>
        <w:t xml:space="preserve"> dropped over Hiroshima in WWII.</w:t>
      </w:r>
    </w:p>
    <w:p w14:paraId="5B7CA278" w14:textId="77777777" w:rsidR="00AF2C19" w:rsidRDefault="00AF2C19" w:rsidP="00AF2C19">
      <w:pPr>
        <w:rPr>
          <w:rStyle w:val="Style13ptBold"/>
        </w:rPr>
      </w:pPr>
      <w:r>
        <w:rPr>
          <w:rStyle w:val="Style13ptBold"/>
        </w:rPr>
        <w:t xml:space="preserve">Footnote </w:t>
      </w:r>
    </w:p>
    <w:p w14:paraId="5771C024" w14:textId="77777777" w:rsidR="00AF2C19" w:rsidRDefault="00AF2C19" w:rsidP="00AF2C19">
      <w:pPr>
        <w:rPr>
          <w:rStyle w:val="StyleUnderline"/>
        </w:rPr>
      </w:pPr>
      <w:r w:rsidRPr="004C62E4">
        <w:rPr>
          <w:sz w:val="16"/>
        </w:rPr>
        <w:t xml:space="preserve">* </w:t>
      </w:r>
      <w:r w:rsidRPr="000514EC">
        <w:rPr>
          <w:rStyle w:val="StyleUnderline"/>
          <w:highlight w:val="yellow"/>
        </w:rPr>
        <w:t>An</w:t>
      </w:r>
      <w:r w:rsidRPr="000514EC">
        <w:rPr>
          <w:sz w:val="16"/>
          <w:highlight w:val="yellow"/>
        </w:rPr>
        <w:t xml:space="preserve"> ‘</w:t>
      </w:r>
      <w:r w:rsidRPr="000514EC">
        <w:rPr>
          <w:rStyle w:val="Emphasis"/>
          <w:highlight w:val="yellow"/>
        </w:rPr>
        <w:t>existential threat’</w:t>
      </w:r>
      <w:r w:rsidRPr="004C62E4">
        <w:rPr>
          <w:sz w:val="16"/>
        </w:rPr>
        <w:t xml:space="preserve"> </w:t>
      </w:r>
      <w:r w:rsidRPr="00365B7E">
        <w:rPr>
          <w:rStyle w:val="StyleUnderline"/>
        </w:rPr>
        <w:t xml:space="preserve">typically </w:t>
      </w:r>
      <w:r w:rsidRPr="000514EC">
        <w:rPr>
          <w:rStyle w:val="StyleUnderline"/>
          <w:highlight w:val="yellow"/>
        </w:rPr>
        <w:t>refers to an event that could kill</w:t>
      </w:r>
      <w:r w:rsidRPr="00365B7E">
        <w:rPr>
          <w:rStyle w:val="StyleUnderline"/>
        </w:rPr>
        <w:t xml:space="preserve"> either </w:t>
      </w:r>
      <w:r w:rsidRPr="000514EC">
        <w:rPr>
          <w:rStyle w:val="Emphasis"/>
          <w:highlight w:val="yellow"/>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41E50A28" w14:textId="77777777" w:rsidR="00AF2C19" w:rsidRPr="00525E10" w:rsidRDefault="00AF2C19" w:rsidP="00AF2C19">
      <w:pPr>
        <w:rPr>
          <w:rStyle w:val="StyleUnderline"/>
        </w:rPr>
      </w:pPr>
    </w:p>
    <w:p w14:paraId="0AC37BA6" w14:textId="77777777" w:rsidR="00AF2C19" w:rsidRPr="00056654" w:rsidRDefault="00AF2C19" w:rsidP="00AF2C19">
      <w:pPr>
        <w:pStyle w:val="Heading4"/>
        <w:contextualSpacing/>
        <w:rPr>
          <w:rFonts w:cs="Arial"/>
          <w:b w:val="0"/>
          <w:bCs/>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086B3DFD" w14:textId="77777777" w:rsidR="00AF2C19" w:rsidRPr="00E262FA" w:rsidRDefault="00AF2C19" w:rsidP="00AF2C19">
      <w:pPr>
        <w:contextualSpacing/>
      </w:pPr>
      <w:r w:rsidRPr="00E262FA">
        <w:rPr>
          <w:rStyle w:val="Style13ptBold"/>
        </w:rPr>
        <w:t>Lovett 19</w:t>
      </w:r>
      <w:r w:rsidRPr="00E262FA">
        <w:t xml:space="preserve">, [Richard Lovett is a Cosmos contributor, The biggest danger about an asteroid strike? Lawyers, </w:t>
      </w:r>
      <w:r w:rsidRPr="00E262FA">
        <w:rPr>
          <w:rStyle w:val="StyleUnderline"/>
          <w:highlight w:val="cyan"/>
        </w:rPr>
        <w:t xml:space="preserve">Blasting </w:t>
      </w:r>
      <w:r w:rsidRPr="00E262FA">
        <w:rPr>
          <w:rStyle w:val="StyleUnderline"/>
        </w:rPr>
        <w:t xml:space="preserve">away </w:t>
      </w:r>
      <w:r w:rsidRPr="00E262FA">
        <w:rPr>
          <w:rStyle w:val="StyleUnderline"/>
          <w:highlight w:val="cyan"/>
        </w:rPr>
        <w:t>at</w:t>
      </w:r>
      <w:r w:rsidRPr="00E262FA">
        <w:rPr>
          <w:rStyle w:val="StyleUnderline"/>
        </w:rPr>
        <w:t xml:space="preserve"> incoming </w:t>
      </w:r>
      <w:r w:rsidRPr="00E262FA">
        <w:rPr>
          <w:rStyle w:val="StyleUnderline"/>
          <w:highlight w:val="cyan"/>
        </w:rPr>
        <w:t xml:space="preserve">space rock raises </w:t>
      </w:r>
      <w:r w:rsidRPr="00E262FA">
        <w:rPr>
          <w:rStyle w:val="StyleUnderline"/>
        </w:rPr>
        <w:t xml:space="preserve">real </w:t>
      </w:r>
      <w:r w:rsidRPr="00E262FA">
        <w:rPr>
          <w:rStyle w:val="StyleUnderline"/>
          <w:highlight w:val="cyan"/>
        </w:rPr>
        <w:t xml:space="preserve">risks of </w:t>
      </w:r>
      <w:r w:rsidRPr="00E262FA">
        <w:rPr>
          <w:rStyle w:val="Emphasis"/>
          <w:highlight w:val="cyan"/>
        </w:rPr>
        <w:t>nuclear war</w:t>
      </w:r>
      <w:r w:rsidRPr="00E262FA">
        <w:t xml:space="preserve">, experts say. Richard A Lovett reports, </w:t>
      </w:r>
      <w:r w:rsidRPr="00E262FA">
        <w:rPr>
          <w:u w:val="single"/>
        </w:rPr>
        <w:t>May 7</w:t>
      </w:r>
      <w:r w:rsidRPr="00E262FA">
        <w:t>, https://cosmosmagazine.com/space/the-biggest-danger-about-an-asteroid-strike-lawyers]</w:t>
      </w:r>
    </w:p>
    <w:p w14:paraId="1535CC9C" w14:textId="77777777" w:rsidR="00AF2C19" w:rsidRDefault="00AF2C19" w:rsidP="00AF2C19">
      <w:pPr>
        <w:contextualSpacing/>
        <w:rPr>
          <w:sz w:val="16"/>
          <w:szCs w:val="16"/>
        </w:rPr>
      </w:pPr>
      <w:r w:rsidRPr="00056654">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056654">
        <w:rPr>
          <w:sz w:val="16"/>
        </w:rPr>
        <w:t xml:space="preserve">One problem is what would happen </w:t>
      </w:r>
      <w:r w:rsidRPr="00E262FA">
        <w:rPr>
          <w:rStyle w:val="StyleUnderline"/>
          <w:highlight w:val="cyan"/>
        </w:rPr>
        <w:t>if one country</w:t>
      </w:r>
      <w:r w:rsidRPr="00056654">
        <w:rPr>
          <w:sz w:val="16"/>
        </w:rPr>
        <w:t xml:space="preserve">, worried about protecting its own citizens, </w:t>
      </w:r>
      <w:r w:rsidRPr="00056654">
        <w:rPr>
          <w:rStyle w:val="StyleUnderline"/>
          <w:highlight w:val="cyan"/>
        </w:rPr>
        <w:t>attempted to deflect</w:t>
      </w:r>
      <w:r w:rsidRPr="00056654">
        <w:rPr>
          <w:sz w:val="16"/>
        </w:rPr>
        <w:t xml:space="preserve"> the asteroid, </w:t>
      </w:r>
      <w:r w:rsidRPr="00E262FA">
        <w:rPr>
          <w:rStyle w:val="StyleUnderline"/>
          <w:highlight w:val="cyan"/>
        </w:rPr>
        <w:t>screwed up, and</w:t>
      </w:r>
      <w:r w:rsidRPr="00E262FA">
        <w:rPr>
          <w:rStyle w:val="StyleUnderline"/>
        </w:rPr>
        <w:t xml:space="preserve"> accidentally </w:t>
      </w:r>
      <w:r w:rsidRPr="00E262FA">
        <w:rPr>
          <w:rStyle w:val="Emphasis"/>
          <w:highlight w:val="cyan"/>
        </w:rPr>
        <w:t xml:space="preserve">dumped it </w:t>
      </w:r>
      <w:r w:rsidRPr="00E262FA">
        <w:rPr>
          <w:rStyle w:val="StyleUnderline"/>
          <w:highlight w:val="cyan"/>
        </w:rPr>
        <w:t>on a neighbour.</w:t>
      </w:r>
      <w:r>
        <w:rPr>
          <w:u w:val="single"/>
        </w:rPr>
        <w:t xml:space="preserve"> </w:t>
      </w:r>
      <w:r w:rsidRPr="00056654">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DB2681">
        <w:rPr>
          <w:rStyle w:val="Emphasis"/>
          <w:highlight w:val="cyan"/>
        </w:rPr>
        <w:t>Failure to share info</w:t>
      </w:r>
      <w:r w:rsidRPr="00056654">
        <w:rPr>
          <w:sz w:val="16"/>
          <w:szCs w:val="16"/>
        </w:rPr>
        <w:t xml:space="preserve">rmation </w:t>
      </w:r>
      <w:r w:rsidRPr="00DB2681">
        <w:rPr>
          <w:rStyle w:val="StyleUnderline"/>
          <w:highlight w:val="cyan"/>
        </w:rPr>
        <w:t>can be more than just an inconvenience</w:t>
      </w:r>
      <w:r w:rsidRPr="00056654">
        <w:rPr>
          <w:sz w:val="16"/>
          <w:szCs w:val="16"/>
        </w:rPr>
        <w:t xml:space="preserve">. To start with, says Petr Boháček, of Charles University in Prague in the Czech Republic, </w:t>
      </w:r>
      <w:r w:rsidRPr="00056654">
        <w:rPr>
          <w:rStyle w:val="StyleUnderline"/>
        </w:rPr>
        <w:t xml:space="preserve">it could make countries wonder if, instead of international cooperation, the rule is actually </w:t>
      </w:r>
      <w:r w:rsidRPr="00056654">
        <w:rPr>
          <w:rStyle w:val="Emphasis"/>
        </w:rPr>
        <w:t>everyone for themselves</w:t>
      </w:r>
      <w:r w:rsidRPr="00056654">
        <w:rPr>
          <w:rStyle w:val="StyleUnderline"/>
        </w:rPr>
        <w:t>.</w:t>
      </w:r>
      <w:r>
        <w:rPr>
          <w:rStyle w:val="StyleUnderline"/>
        </w:rPr>
        <w:t xml:space="preserve"> </w:t>
      </w:r>
      <w:r w:rsidRPr="00056654">
        <w:rPr>
          <w:sz w:val="16"/>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056654">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E262FA">
        <w:rPr>
          <w:rStyle w:val="Emphasis"/>
        </w:rPr>
        <w:t>Another problem</w:t>
      </w:r>
      <w:r w:rsidRPr="00056654">
        <w:rPr>
          <w:sz w:val="16"/>
        </w:rPr>
        <w:t xml:space="preserve"> is that </w:t>
      </w:r>
      <w:r w:rsidRPr="00E262FA">
        <w:rPr>
          <w:rStyle w:val="StyleUnderline"/>
          <w:highlight w:val="cyan"/>
        </w:rPr>
        <w:t>the nation hit</w:t>
      </w:r>
      <w:r w:rsidRPr="00056654">
        <w:rPr>
          <w:sz w:val="16"/>
        </w:rPr>
        <w:t xml:space="preserve"> by an asteroid </w:t>
      </w:r>
      <w:r w:rsidRPr="00E262FA">
        <w:rPr>
          <w:rStyle w:val="StyleUnderline"/>
        </w:rPr>
        <w:t xml:space="preserve">might </w:t>
      </w:r>
      <w:r w:rsidRPr="00E262FA">
        <w:rPr>
          <w:rStyle w:val="StyleUnderline"/>
          <w:highlight w:val="cyan"/>
        </w:rPr>
        <w:t>see it as an attack</w:t>
      </w:r>
      <w:r w:rsidRPr="00E262FA">
        <w:rPr>
          <w:rStyle w:val="StyleUnderline"/>
        </w:rPr>
        <w:t xml:space="preserve"> by a foe, </w:t>
      </w:r>
      <w:r w:rsidRPr="00E262FA">
        <w:rPr>
          <w:rStyle w:val="StyleUnderline"/>
          <w:highlight w:val="cyan"/>
        </w:rPr>
        <w:t xml:space="preserve">and </w:t>
      </w:r>
      <w:r w:rsidRPr="00E262FA">
        <w:rPr>
          <w:rStyle w:val="Emphasis"/>
          <w:highlight w:val="cyan"/>
        </w:rPr>
        <w:t>retaliate</w:t>
      </w:r>
      <w:r w:rsidRPr="00E262FA">
        <w:rPr>
          <w:rStyle w:val="StyleUnderline"/>
        </w:rPr>
        <w:t>.</w:t>
      </w:r>
      <w:r>
        <w:rPr>
          <w:rStyle w:val="StyleUnderline"/>
        </w:rPr>
        <w:t xml:space="preserve"> </w:t>
      </w:r>
      <w:r w:rsidRPr="00E262FA">
        <w:rPr>
          <w:rStyle w:val="StyleUnderline"/>
          <w:highlight w:val="cyan"/>
        </w:rPr>
        <w:t xml:space="preserve">“[It] </w:t>
      </w:r>
      <w:r w:rsidRPr="00E262FA">
        <w:rPr>
          <w:rStyle w:val="StyleUnderline"/>
        </w:rPr>
        <w:t xml:space="preserve">could </w:t>
      </w:r>
      <w:r w:rsidRPr="00E262FA">
        <w:rPr>
          <w:rStyle w:val="StyleUnderline"/>
          <w:highlight w:val="cyan"/>
        </w:rPr>
        <w:t>look like</w:t>
      </w:r>
      <w:r w:rsidRPr="00056654">
        <w:rPr>
          <w:sz w:val="16"/>
        </w:rPr>
        <w:t xml:space="preserve"> the damage of </w:t>
      </w:r>
      <w:r w:rsidRPr="00E262FA">
        <w:rPr>
          <w:rStyle w:val="StyleUnderline"/>
        </w:rPr>
        <w:t xml:space="preserve">a </w:t>
      </w:r>
      <w:r w:rsidRPr="00E262FA">
        <w:rPr>
          <w:rStyle w:val="Emphasis"/>
          <w:highlight w:val="cyan"/>
        </w:rPr>
        <w:t>nuclear attack</w:t>
      </w:r>
      <w:r w:rsidRPr="00E262FA">
        <w:rPr>
          <w:rStyle w:val="StyleUnderline"/>
        </w:rPr>
        <w:t>,” says</w:t>
      </w:r>
      <w:r w:rsidRPr="00056654">
        <w:rPr>
          <w:sz w:val="16"/>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056654">
        <w:rPr>
          <w:sz w:val="16"/>
        </w:rPr>
        <w:t xml:space="preserve">, a US-based think tank, “so the </w:t>
      </w:r>
      <w:r w:rsidRPr="00E262FA">
        <w:rPr>
          <w:rStyle w:val="StyleUnderline"/>
          <w:highlight w:val="cyan"/>
        </w:rPr>
        <w:t>prospect [of]</w:t>
      </w:r>
      <w:r w:rsidRPr="00E262FA">
        <w:rPr>
          <w:rStyle w:val="StyleUnderline"/>
        </w:rPr>
        <w:t xml:space="preserve"> a </w:t>
      </w:r>
      <w:r w:rsidRPr="00E262FA">
        <w:rPr>
          <w:rStyle w:val="StyleUnderline"/>
          <w:highlight w:val="cyan"/>
        </w:rPr>
        <w:t>counterattack seems</w:t>
      </w:r>
      <w:r w:rsidRPr="00E262FA">
        <w:rPr>
          <w:rStyle w:val="StyleUnderline"/>
        </w:rPr>
        <w:t xml:space="preserve"> like something </w:t>
      </w:r>
      <w:r w:rsidRPr="00E262FA">
        <w:rPr>
          <w:rStyle w:val="StyleUnderline"/>
          <w:highlight w:val="cyan"/>
        </w:rPr>
        <w:t xml:space="preserve">worth taking </w:t>
      </w:r>
      <w:r w:rsidRPr="00E262FA">
        <w:rPr>
          <w:rStyle w:val="Emphasis"/>
          <w:highlight w:val="cyan"/>
        </w:rPr>
        <w:t>very seriously</w:t>
      </w:r>
      <w:r w:rsidRPr="00E262FA">
        <w:rPr>
          <w:rStyle w:val="StyleUnderline"/>
          <w:highlight w:val="cyan"/>
        </w:rPr>
        <w:t>.”</w:t>
      </w:r>
      <w:r>
        <w:rPr>
          <w:rStyle w:val="StyleUnderline"/>
        </w:rPr>
        <w:t xml:space="preserve"> </w:t>
      </w:r>
      <w:r w:rsidRPr="00056654">
        <w:rPr>
          <w:rStyle w:val="Emphasis"/>
        </w:rPr>
        <w:t>Ironically</w:t>
      </w:r>
      <w:r w:rsidRPr="00056654">
        <w:rPr>
          <w:sz w:val="16"/>
          <w:szCs w:val="16"/>
        </w:rPr>
        <w:t xml:space="preserve">, </w:t>
      </w:r>
      <w:r w:rsidRPr="00056654">
        <w:rPr>
          <w:rStyle w:val="StyleUnderline"/>
        </w:rPr>
        <w:t xml:space="preserve">the risk of this is probably </w:t>
      </w:r>
      <w:r w:rsidRPr="00056654">
        <w:rPr>
          <w:rStyle w:val="Emphasis"/>
        </w:rPr>
        <w:t>inversely proportional to the size of asteroid</w:t>
      </w:r>
      <w:r w:rsidRPr="00056654">
        <w:rPr>
          <w:sz w:val="16"/>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056654">
        <w:rPr>
          <w:sz w:val="16"/>
          <w:szCs w:val="16"/>
        </w:rPr>
        <w:t xml:space="preserve">, and have generated a media frenzy (assuming people didn’t brand it as “fake news”). </w:t>
      </w:r>
    </w:p>
    <w:p w14:paraId="4BF72AE7" w14:textId="77777777" w:rsidR="00AF2C19" w:rsidRPr="00810E45" w:rsidRDefault="00AF2C19" w:rsidP="00AF2C19">
      <w:pPr>
        <w:contextualSpacing/>
        <w:rPr>
          <w:sz w:val="16"/>
          <w:szCs w:val="16"/>
        </w:rPr>
      </w:pPr>
    </w:p>
    <w:p w14:paraId="6435BC87" w14:textId="77777777" w:rsidR="00AF2C19" w:rsidRPr="00A342A1" w:rsidRDefault="00AF2C19" w:rsidP="00AF2C19">
      <w:pPr>
        <w:pStyle w:val="Heading4"/>
      </w:pPr>
      <w:r>
        <w:t xml:space="preserve">The </w:t>
      </w:r>
      <w:r>
        <w:rPr>
          <w:u w:val="single"/>
        </w:rPr>
        <w:t>mining itself</w:t>
      </w:r>
      <w:r>
        <w:t xml:space="preserve"> increases the risk of asteroid collisions </w:t>
      </w:r>
    </w:p>
    <w:p w14:paraId="7C8E745C" w14:textId="77777777" w:rsidR="00AF2C19" w:rsidRPr="0090528A" w:rsidRDefault="00AF2C19" w:rsidP="00AF2C19">
      <w:r w:rsidRPr="00003D3D">
        <w:rPr>
          <w:rStyle w:val="Style13ptBold"/>
        </w:rPr>
        <w:t>Byers</w:t>
      </w:r>
      <w:r w:rsidRPr="0090528A">
        <w:t xml:space="preserve"> and Boley </w:t>
      </w:r>
      <w:r w:rsidRPr="00003D3D">
        <w:rPr>
          <w:rStyle w:val="Style13ptBold"/>
        </w:rPr>
        <w:t>19</w:t>
      </w:r>
      <w:r w:rsidRPr="0090528A">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r>
        <w:t>]</w:t>
      </w:r>
    </w:p>
    <w:p w14:paraId="0012EE27" w14:textId="77777777" w:rsidR="00AF2C19" w:rsidRDefault="00AF2C19" w:rsidP="00AF2C19">
      <w:pPr>
        <w:rPr>
          <w:sz w:val="16"/>
        </w:rPr>
      </w:pPr>
      <w:r w:rsidRPr="00812B4C">
        <w:rPr>
          <w:highlight w:val="yellow"/>
          <w:u w:val="single"/>
        </w:rPr>
        <w:t>Beyond</w:t>
      </w:r>
      <w:r w:rsidRPr="0090528A">
        <w:rPr>
          <w:u w:val="single"/>
        </w:rPr>
        <w:t xml:space="preserve"> the </w:t>
      </w:r>
      <w:r w:rsidRPr="00812B4C">
        <w:rPr>
          <w:highlight w:val="yellow"/>
          <w:u w:val="single"/>
        </w:rPr>
        <w:t>battle over resource extraction lies a</w:t>
      </w:r>
      <w:r w:rsidRPr="0090528A">
        <w:rPr>
          <w:u w:val="single"/>
        </w:rPr>
        <w:t xml:space="preserve"> more </w:t>
      </w:r>
      <w:r w:rsidRPr="00812B4C">
        <w:rPr>
          <w:rStyle w:val="Emphasis"/>
          <w:highlight w:val="yellow"/>
        </w:rPr>
        <w:t>existential threat</w:t>
      </w:r>
      <w:r w:rsidRPr="0090528A">
        <w:rPr>
          <w:sz w:val="16"/>
        </w:rPr>
        <w:t xml:space="preserve">: the act of </w:t>
      </w:r>
      <w:r w:rsidRPr="00812B4C">
        <w:rPr>
          <w:rStyle w:val="Emphasis"/>
          <w:highlight w:val="yellow"/>
        </w:rPr>
        <w:t>removing</w:t>
      </w:r>
      <w:r w:rsidRPr="0090528A">
        <w:rPr>
          <w:u w:val="single"/>
        </w:rPr>
        <w:t xml:space="preserve"> large quantities of </w:t>
      </w:r>
      <w:r w:rsidRPr="00812B4C">
        <w:rPr>
          <w:rStyle w:val="Emphasis"/>
          <w:highlight w:val="yellow"/>
        </w:rPr>
        <w:t>mass from an asteroid</w:t>
      </w:r>
      <w:r w:rsidRPr="00812B4C">
        <w:rPr>
          <w:highlight w:val="yellow"/>
          <w:u w:val="single"/>
        </w:rPr>
        <w:t xml:space="preserve"> could </w:t>
      </w:r>
      <w:r w:rsidRPr="00812B4C">
        <w:rPr>
          <w:rStyle w:val="Emphasis"/>
          <w:highlight w:val="yellow"/>
        </w:rPr>
        <w:t>change</w:t>
      </w:r>
      <w:r w:rsidRPr="00812B4C">
        <w:rPr>
          <w:highlight w:val="yellow"/>
          <w:u w:val="single"/>
        </w:rPr>
        <w:t xml:space="preserve"> its </w:t>
      </w:r>
      <w:r w:rsidRPr="00812B4C">
        <w:rPr>
          <w:rStyle w:val="Emphasis"/>
          <w:highlight w:val="yellow"/>
        </w:rPr>
        <w:t>trajectory</w:t>
      </w:r>
      <w:r w:rsidRPr="0090528A">
        <w:rPr>
          <w:sz w:val="16"/>
        </w:rPr>
        <w:t xml:space="preserve">, potentially </w:t>
      </w:r>
      <w:r w:rsidRPr="00812B4C">
        <w:rPr>
          <w:highlight w:val="yellow"/>
          <w:u w:val="single"/>
        </w:rPr>
        <w:t xml:space="preserve">leading to a </w:t>
      </w:r>
      <w:r w:rsidRPr="00812B4C">
        <w:rPr>
          <w:rStyle w:val="Emphasis"/>
          <w:highlight w:val="yellow"/>
        </w:rPr>
        <w:t>human-caused Earth impact</w:t>
      </w:r>
      <w:r w:rsidRPr="0090528A">
        <w:rPr>
          <w:sz w:val="16"/>
        </w:rPr>
        <w:t xml:space="preserve">. For this reason, </w:t>
      </w:r>
      <w:r w:rsidRPr="0090528A">
        <w:rPr>
          <w:u w:val="single"/>
        </w:rPr>
        <w:t xml:space="preserve">any </w:t>
      </w:r>
      <w:r w:rsidRPr="00812B4C">
        <w:rPr>
          <w:highlight w:val="yellow"/>
          <w:u w:val="single"/>
        </w:rPr>
        <w:t>asteroid mining will have to be</w:t>
      </w:r>
      <w:r w:rsidRPr="0090528A">
        <w:rPr>
          <w:u w:val="single"/>
        </w:rPr>
        <w:t xml:space="preserve"> fully informed by astrodynamics, and </w:t>
      </w:r>
      <w:r w:rsidRPr="00812B4C">
        <w:rPr>
          <w:rStyle w:val="Emphasis"/>
          <w:highlight w:val="yellow"/>
        </w:rPr>
        <w:t>closely regulated</w:t>
      </w:r>
      <w:r w:rsidRPr="00812B4C">
        <w:rPr>
          <w:highlight w:val="yellow"/>
          <w:u w:val="single"/>
        </w:rPr>
        <w:t xml:space="preserve"> under </w:t>
      </w:r>
      <w:r w:rsidRPr="00812B4C">
        <w:rPr>
          <w:rStyle w:val="Emphasis"/>
          <w:highlight w:val="yellow"/>
        </w:rPr>
        <w:t>international rules</w:t>
      </w:r>
      <w:r w:rsidRPr="0090528A">
        <w:rPr>
          <w:sz w:val="16"/>
        </w:rPr>
        <w:t xml:space="preserve">. And while the U.S., Luxembourg and Russia might regulate asteroid-mining companies closely with the involvement of planetary scientists, </w:t>
      </w:r>
      <w:r w:rsidRPr="00812B4C">
        <w:rPr>
          <w:highlight w:val="yellow"/>
          <w:u w:val="single"/>
        </w:rPr>
        <w:t>what would happen if a</w:t>
      </w:r>
      <w:r w:rsidRPr="0090528A">
        <w:rPr>
          <w:u w:val="single"/>
        </w:rPr>
        <w:t xml:space="preserve"> mining company </w:t>
      </w:r>
      <w:r w:rsidRPr="00812B4C">
        <w:rPr>
          <w:highlight w:val="yellow"/>
          <w:u w:val="single"/>
        </w:rPr>
        <w:t>were to incorporate a “</w:t>
      </w:r>
      <w:r w:rsidRPr="00812B4C">
        <w:rPr>
          <w:rStyle w:val="Emphasis"/>
          <w:highlight w:val="yellow"/>
        </w:rPr>
        <w:t>flag of convenience state</w:t>
      </w:r>
      <w:r w:rsidRPr="00812B4C">
        <w:rPr>
          <w:highlight w:val="yellow"/>
          <w:u w:val="single"/>
        </w:rPr>
        <w:t xml:space="preserve">” such as </w:t>
      </w:r>
      <w:r w:rsidRPr="00812B4C">
        <w:rPr>
          <w:rStyle w:val="Emphasis"/>
          <w:highlight w:val="yellow"/>
        </w:rPr>
        <w:t>Panama</w:t>
      </w:r>
      <w:r w:rsidRPr="00812B4C">
        <w:rPr>
          <w:highlight w:val="yellow"/>
          <w:u w:val="single"/>
        </w:rPr>
        <w:t xml:space="preserve"> or </w:t>
      </w:r>
      <w:r w:rsidRPr="00812B4C">
        <w:rPr>
          <w:rStyle w:val="Emphasis"/>
          <w:highlight w:val="yellow"/>
        </w:rPr>
        <w:t>Liberia</w:t>
      </w:r>
      <w:r w:rsidRPr="0090528A">
        <w:rPr>
          <w:sz w:val="16"/>
        </w:rPr>
        <w:t>? Would the same respect be paid to science and safety?</w:t>
      </w:r>
    </w:p>
    <w:p w14:paraId="7147040A" w14:textId="77777777" w:rsidR="00AF2C19" w:rsidRDefault="00AF2C19" w:rsidP="00AF2C19">
      <w:pPr>
        <w:rPr>
          <w:sz w:val="16"/>
        </w:rPr>
      </w:pPr>
    </w:p>
    <w:p w14:paraId="4C72E47A" w14:textId="77777777" w:rsidR="00AF2C19" w:rsidRPr="00B60772" w:rsidRDefault="00AF2C19" w:rsidP="00AF2C19">
      <w:pPr>
        <w:pStyle w:val="Heading4"/>
        <w:contextualSpacing/>
        <w:rPr>
          <w:rFonts w:cs="Arial"/>
        </w:rPr>
      </w:pPr>
      <w:r>
        <w:rPr>
          <w:rFonts w:cs="Arial"/>
        </w:rPr>
        <w:t xml:space="preserve">They cause </w:t>
      </w:r>
      <w:r>
        <w:rPr>
          <w:rFonts w:cs="Arial"/>
          <w:u w:val="single"/>
        </w:rPr>
        <w:t>nuke war</w:t>
      </w:r>
      <w:r>
        <w:rPr>
          <w:rFonts w:cs="Arial"/>
        </w:rPr>
        <w:t xml:space="preserve">, </w:t>
      </w:r>
      <w:r>
        <w:rPr>
          <w:rFonts w:cs="Arial"/>
          <w:u w:val="single"/>
        </w:rPr>
        <w:t>miscalc</w:t>
      </w:r>
      <w:r>
        <w:rPr>
          <w:rFonts w:cs="Arial"/>
        </w:rPr>
        <w:t xml:space="preserve">, and </w:t>
      </w:r>
      <w:r>
        <w:rPr>
          <w:rFonts w:cs="Arial"/>
          <w:u w:val="single"/>
        </w:rPr>
        <w:t>extinction</w:t>
      </w:r>
      <w:r>
        <w:rPr>
          <w:rFonts w:cs="Arial"/>
        </w:rPr>
        <w:t xml:space="preserve"> </w:t>
      </w:r>
    </w:p>
    <w:p w14:paraId="6EB3F2B6" w14:textId="77777777" w:rsidR="00AF2C19" w:rsidRPr="00E262FA" w:rsidRDefault="00AF2C19" w:rsidP="00AF2C19">
      <w:pPr>
        <w:contextualSpacing/>
      </w:pPr>
      <w:r w:rsidRPr="00E262FA">
        <w:rPr>
          <w:rStyle w:val="Style13ptBold"/>
        </w:rPr>
        <w:t xml:space="preserve">Baum 19 </w:t>
      </w:r>
      <w:r w:rsidRPr="00E262FA">
        <w:t>(Executive director of the Global Catastrophic Risk Institute,“Risk-Risk Tradeoff Analysis of Nuclear Explosives for Asteroid Deflection,” May 31, 2019, https://onlinelibrary.wiley.com/doi/epdf/10.1111/risa.13339.)</w:t>
      </w:r>
    </w:p>
    <w:p w14:paraId="08731A85" w14:textId="77777777" w:rsidR="00AF2C19" w:rsidRPr="00056654" w:rsidRDefault="00AF2C19" w:rsidP="00AF2C19">
      <w:pPr>
        <w:contextualSpacing/>
        <w:rPr>
          <w:sz w:val="16"/>
        </w:rPr>
      </w:pPr>
      <w:r w:rsidRPr="00056654">
        <w:rPr>
          <w:sz w:val="16"/>
        </w:rPr>
        <w:t>The most severe asteroid</w:t>
      </w:r>
      <w:r w:rsidRPr="00E262FA">
        <w:rPr>
          <w:rStyle w:val="StyleUnderline"/>
        </w:rPr>
        <w:t xml:space="preserve"> </w:t>
      </w:r>
      <w:r w:rsidRPr="00E262FA">
        <w:rPr>
          <w:rStyle w:val="StyleUnderline"/>
          <w:highlight w:val="cyan"/>
        </w:rPr>
        <w:t xml:space="preserve">collisions </w:t>
      </w:r>
      <w:r w:rsidRPr="00056654">
        <w:rPr>
          <w:sz w:val="16"/>
        </w:rPr>
        <w:t>and nuclear wars can</w:t>
      </w:r>
      <w:r w:rsidRPr="00E262FA">
        <w:rPr>
          <w:rStyle w:val="StyleUnderline"/>
        </w:rPr>
        <w:t xml:space="preserve"> </w:t>
      </w:r>
      <w:r w:rsidRPr="00E262FA">
        <w:rPr>
          <w:rStyle w:val="StyleUnderline"/>
          <w:highlight w:val="cyan"/>
        </w:rPr>
        <w:t xml:space="preserve">cause </w:t>
      </w:r>
      <w:r w:rsidRPr="00E262FA">
        <w:rPr>
          <w:rStyle w:val="Emphasis"/>
          <w:highlight w:val="cyan"/>
        </w:rPr>
        <w:t>global environmental effects</w:t>
      </w:r>
      <w:r w:rsidRPr="00056654">
        <w:rPr>
          <w:sz w:val="16"/>
        </w:rPr>
        <w:t xml:space="preserve">. </w:t>
      </w:r>
      <w:r w:rsidRPr="00E262FA">
        <w:rPr>
          <w:rStyle w:val="StyleUnderline"/>
        </w:rPr>
        <w:t>The core mechanism is the transport of 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E262FA">
        <w:rPr>
          <w:rStyle w:val="StyleUnderline"/>
        </w:rPr>
        <w:t>remain aloft for</w:t>
      </w:r>
      <w:r w:rsidRPr="00056654">
        <w:rPr>
          <w:sz w:val="16"/>
        </w:rPr>
        <w:t xml:space="preserve"> years or </w:t>
      </w:r>
      <w:r w:rsidRPr="00E262FA">
        <w:rPr>
          <w:rStyle w:val="StyleUnderline"/>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and </w:t>
      </w:r>
      <w:r w:rsidRPr="00E262FA">
        <w:rPr>
          <w:rStyle w:val="Emphasis"/>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E262FA">
        <w:rPr>
          <w:rStyle w:val="StyleUnderline"/>
          <w:highlight w:val="cyan"/>
        </w:rPr>
        <w:t>eject debris</w:t>
      </w:r>
      <w:r w:rsidRPr="00056654">
        <w:rPr>
          <w:sz w:val="16"/>
        </w:rPr>
        <w:t xml:space="preserve"> from the collision site </w:t>
      </w:r>
      <w:r w:rsidRPr="00E262FA">
        <w:rPr>
          <w:rStyle w:val="StyleUnderline"/>
          <w:highlight w:val="cyan"/>
        </w:rPr>
        <w:t>into space</w:t>
      </w:r>
      <w:r w:rsidRPr="00056654">
        <w:rPr>
          <w:sz w:val="16"/>
        </w:rPr>
        <w:t xml:space="preserve">; upon </w:t>
      </w:r>
      <w:r w:rsidRPr="00E262FA">
        <w:rPr>
          <w:rStyle w:val="StyleUnderline"/>
          <w:highlight w:val="cyan"/>
        </w:rPr>
        <w:t>reentry</w:t>
      </w:r>
      <w:r w:rsidRPr="00056654">
        <w:rPr>
          <w:sz w:val="16"/>
        </w:rPr>
        <w:t xml:space="preserve"> into the atmosphere, the debris </w:t>
      </w:r>
      <w:r w:rsidRPr="00E262FA">
        <w:rPr>
          <w:rStyle w:val="StyleUnderline"/>
        </w:rPr>
        <w:t xml:space="preserve">heats up enough to </w:t>
      </w:r>
      <w:r w:rsidRPr="00E262FA">
        <w:rPr>
          <w:rStyle w:val="StyleUnderline"/>
          <w:highlight w:val="cyan"/>
        </w:rPr>
        <w:t xml:space="preserve">spark </w:t>
      </w:r>
      <w:r w:rsidRPr="00E262FA">
        <w:rPr>
          <w:rStyle w:val="Emphasis"/>
          <w:highlight w:val="cyan"/>
        </w:rPr>
        <w:t>global fires</w:t>
      </w:r>
      <w:r w:rsidRPr="00056654">
        <w:rPr>
          <w:sz w:val="16"/>
        </w:rPr>
        <w:t xml:space="preserve"> (Toon, Zahnle, Morrison, Turco, &amp; Covey, 1997). The fires </w:t>
      </w:r>
      <w:r w:rsidRPr="00E262FA">
        <w:rPr>
          <w:rStyle w:val="StyleUnderline"/>
        </w:rPr>
        <w:t xml:space="preserve">are </w:t>
      </w:r>
      <w:r w:rsidRPr="00E262FA">
        <w:rPr>
          <w:rStyle w:val="StyleUnderline"/>
          <w:highlight w:val="cyan"/>
        </w:rPr>
        <w:t xml:space="preserve">a </w:t>
      </w:r>
      <w:r w:rsidRPr="00E262FA">
        <w:rPr>
          <w:rStyle w:val="Emphasis"/>
          <w:highlight w:val="cyan"/>
        </w:rPr>
        <w:t xml:space="preserve">major impact </w:t>
      </w:r>
      <w:r w:rsidRPr="00E262FA">
        <w:rPr>
          <w:rStyle w:val="Emphasis"/>
        </w:rPr>
        <w:t>in their own right</w:t>
      </w:r>
      <w:r w:rsidRPr="00E262FA">
        <w:rPr>
          <w:rStyle w:val="StyleUnderline"/>
        </w:rPr>
        <w:t xml:space="preserve"> and can send additional smoke into the stratosphere</w:t>
      </w:r>
      <w:r w:rsidRPr="00056654">
        <w:rPr>
          <w:sz w:val="16"/>
        </w:rPr>
        <w:t>. For nuclear explosions, there is also a fireball and smoke, in this case from the burning of cities or other military targets.</w:t>
      </w:r>
    </w:p>
    <w:p w14:paraId="42CD1118" w14:textId="77777777" w:rsidR="00AF2C19" w:rsidRPr="00056654" w:rsidRDefault="00AF2C19" w:rsidP="00AF2C19">
      <w:pPr>
        <w:contextualSpacing/>
        <w:rPr>
          <w:sz w:val="16"/>
        </w:rPr>
      </w:pPr>
      <w:r w:rsidRPr="00056654">
        <w:rPr>
          <w:sz w:val="16"/>
        </w:rPr>
        <w:t xml:space="preserve">While in the stratosphere, </w:t>
      </w:r>
      <w:r w:rsidRPr="00E262FA">
        <w:rPr>
          <w:rStyle w:val="StyleUnderline"/>
        </w:rPr>
        <w:t>the particulate matter blocks sunlight and 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Kinnison, &amp; Garcia, 2008). T</w:t>
      </w:r>
      <w:r w:rsidRPr="00E262FA">
        <w:rPr>
          <w:rStyle w:val="StyleUnderline"/>
        </w:rPr>
        <w:t>he blocked sunlight causes abrupt cooling of Earth’s surface and in turn reduced precipitation</w:t>
      </w:r>
      <w:r w:rsidRPr="00056654">
        <w:rPr>
          <w:sz w:val="16"/>
        </w:rPr>
        <w:t xml:space="preserve"> due to a weakened hydrological cycle. The </w:t>
      </w:r>
      <w:r w:rsidRPr="00E262FA">
        <w:rPr>
          <w:rStyle w:val="StyleUnderline"/>
        </w:rPr>
        <w:t xml:space="preserve">cool, dry, and dark </w:t>
      </w:r>
      <w:r w:rsidRPr="00E262FA">
        <w:rPr>
          <w:rStyle w:val="StyleUnderline"/>
          <w:highlight w:val="cyan"/>
        </w:rPr>
        <w:t>conditions</w:t>
      </w:r>
      <w:r w:rsidRPr="00E262FA">
        <w:rPr>
          <w:rStyle w:val="StyleUnderline"/>
        </w:rPr>
        <w:t xml:space="preserve"> </w:t>
      </w:r>
      <w:r w:rsidRPr="00E262FA">
        <w:rPr>
          <w:rStyle w:val="StyleUnderline"/>
          <w:highlight w:val="cyan"/>
        </w:rPr>
        <w:t>reduce plant growth</w:t>
      </w:r>
      <w:r w:rsidRPr="00056654">
        <w:rPr>
          <w:sz w:val="16"/>
        </w:rPr>
        <w:t xml:space="preserve">. Recent studies use modern climate and crop models to examine the effects for </w:t>
      </w:r>
      <w:r w:rsidRPr="00E262FA">
        <w:rPr>
          <w:rStyle w:val="StyleUnderline"/>
          <w:sz w:val="16"/>
        </w:rPr>
        <w:t>a hypothetical IndiaPakistan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the 100 weapon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reduce </w:t>
      </w:r>
      <w:r w:rsidRPr="00E262FA">
        <w:rPr>
          <w:rStyle w:val="Emphasis"/>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5015A913" w14:textId="77777777" w:rsidR="00AF2C19" w:rsidRPr="00056654" w:rsidRDefault="00AF2C19" w:rsidP="00AF2C19">
      <w:pPr>
        <w:contextualSpacing/>
        <w:rPr>
          <w:sz w:val="16"/>
        </w:rPr>
      </w:pPr>
      <w:r w:rsidRPr="00056654">
        <w:rPr>
          <w:sz w:val="16"/>
        </w:rPr>
        <w:t xml:space="preserve">The harms from asteroid collisions and nuclear wars can also include important secondary effects. The </w:t>
      </w:r>
      <w:r w:rsidRPr="00E262FA">
        <w:rPr>
          <w:rStyle w:val="Emphasis"/>
          <w:highlight w:val="cyan"/>
        </w:rPr>
        <w:t>food shortages</w:t>
      </w:r>
      <w:r w:rsidRPr="00E262FA">
        <w:rPr>
          <w:rStyle w:val="StyleUnderline"/>
        </w:rPr>
        <w:t xml:space="preserve"> from severe global environmental disruption could </w:t>
      </w:r>
      <w:r w:rsidRPr="00E262FA">
        <w:rPr>
          <w:rStyle w:val="Emphasis"/>
          <w:highlight w:val="cyan"/>
        </w:rPr>
        <w:t xml:space="preserve">lead to </w:t>
      </w:r>
      <w:r w:rsidRPr="00E262FA">
        <w:rPr>
          <w:rStyle w:val="Emphasis"/>
        </w:rPr>
        <w:t xml:space="preserve">infectious </w:t>
      </w:r>
      <w:r w:rsidRPr="00E262FA">
        <w:rPr>
          <w:rStyle w:val="Emphasis"/>
          <w:highlight w:val="cya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6A041232" w14:textId="77777777" w:rsidR="00AF2C19" w:rsidRPr="0061423F" w:rsidRDefault="00AF2C19" w:rsidP="00AF2C19">
      <w:pPr>
        <w:contextualSpacing/>
        <w:rPr>
          <w:sz w:val="16"/>
          <w:szCs w:val="16"/>
        </w:rPr>
      </w:pPr>
      <w:r w:rsidRPr="00E262FA">
        <w:rPr>
          <w:rStyle w:val="Emphasis"/>
        </w:rPr>
        <w:t xml:space="preserve">It is possible for </w:t>
      </w:r>
      <w:r w:rsidRPr="00E262FA">
        <w:rPr>
          <w:rStyle w:val="Emphasis"/>
          <w:highlight w:val="cyan"/>
        </w:rPr>
        <w:t xml:space="preserve">asteroid collisions </w:t>
      </w:r>
      <w:r w:rsidRPr="00E262FA">
        <w:rPr>
          <w:rStyle w:val="Emphasis"/>
        </w:rPr>
        <w:t xml:space="preserve">to </w:t>
      </w:r>
      <w:r w:rsidRPr="00E262FA">
        <w:rPr>
          <w:rStyle w:val="Emphasis"/>
          <w:highlight w:val="cyan"/>
        </w:rPr>
        <w:t>cause nuclear war</w:t>
      </w:r>
      <w:r w:rsidRPr="00E262FA">
        <w:t xml:space="preserve">. </w:t>
      </w:r>
      <w:r w:rsidRPr="00E262FA">
        <w:rPr>
          <w:rStyle w:val="StyleUnderline"/>
        </w:rPr>
        <w:t xml:space="preserve">An </w:t>
      </w:r>
      <w:r w:rsidRPr="00E262FA">
        <w:rPr>
          <w:rStyle w:val="StyleUnderline"/>
          <w:highlight w:val="cyan"/>
        </w:rPr>
        <w:t>asteroid</w:t>
      </w:r>
      <w:r w:rsidRPr="00E262FA">
        <w:rPr>
          <w:rStyle w:val="StyleUnderline"/>
        </w:rPr>
        <w:t xml:space="preserve"> explosion could be </w:t>
      </w:r>
      <w:r w:rsidRPr="00E262FA">
        <w:rPr>
          <w:rStyle w:val="Emphasis"/>
          <w:highlight w:val="cyan"/>
        </w:rPr>
        <w:t xml:space="preserve">misinterpreted as </w:t>
      </w:r>
      <w:r w:rsidRPr="00E262FA">
        <w:rPr>
          <w:rStyle w:val="Emphasis"/>
        </w:rPr>
        <w:t xml:space="preserve">a </w:t>
      </w:r>
      <w:r w:rsidRPr="00E262FA">
        <w:rPr>
          <w:rStyle w:val="Emphasis"/>
          <w:highlight w:val="cyan"/>
        </w:rPr>
        <w:t>nuclear attack</w:t>
      </w:r>
      <w:r w:rsidRPr="00E262FA">
        <w:rPr>
          <w:rStyle w:val="Emphasis"/>
        </w:rPr>
        <w:t xml:space="preserve">, </w:t>
      </w:r>
      <w:r w:rsidRPr="00E262FA">
        <w:rPr>
          <w:rStyle w:val="Emphasis"/>
          <w:highlight w:val="cyan"/>
        </w:rPr>
        <w:t>prompting</w:t>
      </w:r>
      <w:r w:rsidRPr="00E262FA">
        <w:rPr>
          <w:rStyle w:val="Emphasis"/>
        </w:rPr>
        <w:t xml:space="preserve"> nuclear attack that is believed to be </w:t>
      </w:r>
      <w:r w:rsidRPr="00E262FA">
        <w:rPr>
          <w:rStyle w:val="Emphasis"/>
          <w:highlight w:val="cya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393AEF44" w14:textId="77777777" w:rsidR="00AF2C19" w:rsidRPr="00056654" w:rsidRDefault="00AF2C19" w:rsidP="00AF2C19">
      <w:pPr>
        <w:contextualSpacing/>
        <w:rPr>
          <w:sz w:val="16"/>
        </w:rPr>
      </w:pPr>
      <w:r w:rsidRPr="00056654">
        <w:rPr>
          <w:sz w:val="16"/>
        </w:rPr>
        <w:t xml:space="preserve">The ultimate severity of an asteroid collision or violent nuclear conflict use would depend on how human society reacts. </w:t>
      </w:r>
      <w:r w:rsidRPr="00E262FA">
        <w:rPr>
          <w:rStyle w:val="StyleUnderline"/>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E262FA">
        <w:rPr>
          <w:rStyle w:val="StyleUnderline"/>
        </w:rPr>
        <w:t>Or would the reaction be disorderly and destructive</w:t>
      </w:r>
      <w:r w:rsidRPr="00056654">
        <w:rPr>
          <w:sz w:val="16"/>
        </w:rPr>
        <w:t>: leave the rubble in place, fight for scarce resources, and 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E262FA">
        <w:rPr>
          <w:rStyle w:val="Emphasis"/>
          <w:highlight w:val="cyan"/>
        </w:rPr>
        <w:t>published</w:t>
      </w:r>
      <w:r w:rsidRPr="00056654">
        <w:rPr>
          <w:sz w:val="16"/>
        </w:rPr>
        <w:t xml:space="preserve"> point </w:t>
      </w:r>
      <w:r w:rsidRPr="00E262FA">
        <w:rPr>
          <w:rStyle w:val="Emphasis"/>
          <w:highlight w:val="cya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E262FA">
        <w:rPr>
          <w:rStyle w:val="Emphasis"/>
          <w:highlight w:val="cyan"/>
        </w:rPr>
        <w:t>inaccurate</w:t>
      </w:r>
      <w:r w:rsidRPr="00E262FA">
        <w:rPr>
          <w:rStyle w:val="StyleUnderline"/>
        </w:rPr>
        <w:t>.</w:t>
      </w:r>
    </w:p>
    <w:p w14:paraId="24F9DB25" w14:textId="77777777" w:rsidR="00AF2C19" w:rsidRDefault="00AF2C19" w:rsidP="00AF2C19">
      <w:pPr>
        <w:contextualSpacing/>
        <w:rPr>
          <w:sz w:val="16"/>
        </w:rPr>
      </w:pPr>
      <w:r w:rsidRPr="00E262FA">
        <w:rPr>
          <w:rStyle w:val="StyleUnderline"/>
        </w:rPr>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E262FA">
        <w:rPr>
          <w:rStyle w:val="Emphasis"/>
          <w:highlight w:val="cya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E262FA">
        <w:rPr>
          <w:rStyle w:val="Emphasis"/>
          <w:highlight w:val="cyan"/>
        </w:rPr>
        <w:t xml:space="preserve">prudent risk management </w:t>
      </w:r>
      <w:r w:rsidRPr="00E262FA">
        <w:rPr>
          <w:rStyle w:val="Emphasis"/>
        </w:rPr>
        <w:t xml:space="preserve">would </w:t>
      </w:r>
      <w:r w:rsidRPr="00E262FA">
        <w:rPr>
          <w:rStyle w:val="Emphasis"/>
          <w:highlight w:val="cyan"/>
        </w:rPr>
        <w:t xml:space="preserve">aim for </w:t>
      </w:r>
      <w:r w:rsidRPr="00E262FA">
        <w:rPr>
          <w:rStyle w:val="Emphasis"/>
        </w:rPr>
        <w:t xml:space="preserve">very </w:t>
      </w:r>
      <w:r w:rsidRPr="00E262FA">
        <w:rPr>
          <w:rStyle w:val="Emphasis"/>
          <w:highlight w:val="cyan"/>
        </w:rPr>
        <w:t>low probabilities of permanent collapse</w:t>
      </w:r>
      <w:r w:rsidRPr="00E262FA">
        <w:rPr>
          <w:rStyle w:val="Emphasis"/>
        </w:rPr>
        <w:t xml:space="preserve"> </w:t>
      </w:r>
      <w:r w:rsidRPr="00056654">
        <w:rPr>
          <w:sz w:val="16"/>
        </w:rPr>
        <w:t>(Tonn, 2009).</w:t>
      </w:r>
    </w:p>
    <w:p w14:paraId="2058F34F" w14:textId="77777777" w:rsidR="00AF2C19" w:rsidRPr="00056654" w:rsidRDefault="00AF2C19" w:rsidP="00AF2C19">
      <w:pPr>
        <w:contextualSpacing/>
        <w:rPr>
          <w:sz w:val="16"/>
        </w:rPr>
      </w:pPr>
    </w:p>
    <w:p w14:paraId="0F7AE183" w14:textId="77777777" w:rsidR="00AF2C19" w:rsidRPr="009C394E" w:rsidRDefault="00AF2C19" w:rsidP="00AF2C19">
      <w:pPr>
        <w:pStyle w:val="Heading4"/>
      </w:pPr>
      <w:r>
        <w:t xml:space="preserve">Reject </w:t>
      </w:r>
      <w:r>
        <w:rPr>
          <w:u w:val="single"/>
        </w:rPr>
        <w:t>conventional risk</w:t>
      </w:r>
      <w:r>
        <w:t xml:space="preserve"> calculus – the </w:t>
      </w:r>
      <w:r>
        <w:rPr>
          <w:u w:val="single"/>
        </w:rPr>
        <w:t>magnitude</w:t>
      </w:r>
      <w:r>
        <w:t xml:space="preserve"> and </w:t>
      </w:r>
      <w:r>
        <w:rPr>
          <w:u w:val="single"/>
        </w:rPr>
        <w:t>inevitability</w:t>
      </w:r>
      <w:r>
        <w:t xml:space="preserve"> of emerging NEO threats requires a </w:t>
      </w:r>
      <w:r>
        <w:rPr>
          <w:u w:val="single"/>
        </w:rPr>
        <w:t>totally different model</w:t>
      </w:r>
      <w:r>
        <w:t xml:space="preserve"> for risk calculus </w:t>
      </w:r>
    </w:p>
    <w:p w14:paraId="782A20D3" w14:textId="77777777" w:rsidR="00AF2C19" w:rsidRPr="0050701C" w:rsidRDefault="00AF2C19" w:rsidP="00AF2C19">
      <w:r w:rsidRPr="0036451E">
        <w:rPr>
          <w:rStyle w:val="Style13ptBold"/>
        </w:rPr>
        <w:t>Koplow 19</w:t>
      </w:r>
      <w:r>
        <w:t xml:space="preserve"> </w:t>
      </w:r>
      <w:r w:rsidRPr="0036451E">
        <w:t>[David A. Koplow. Professor of Law at Georgetown University. He specializes in the areas of public international law, national security law, and the intersection between international law and U.S. constitutional law. Koplow served as Special Counsel for Arms Control to the General Counsel of the Department of Defense (2009-2011); Deputy General Counsel for International Affairs at the Department of Defense (1997-1999); and as Attorney-Advisor and Special Assistant to the Director of the U.S. Arms Control and Disarmament Agency (1978-1981). A Rhodes scholar, Koplow graduated from Harvard College and Yale Law School. "Exoatmospheric Plowshares: Using a Nuclear Explosive Device for Planetary Defense against an Incoming Asteroid," UCLA Journal of International Law and Foreign Affairs 23, no. 1 (Spring 2019): 76-158]</w:t>
      </w:r>
    </w:p>
    <w:p w14:paraId="033A2E60" w14:textId="77777777" w:rsidR="00AF2C19" w:rsidRPr="009C394E" w:rsidRDefault="00AF2C19" w:rsidP="00AF2C19">
      <w:pPr>
        <w:rPr>
          <w:sz w:val="16"/>
        </w:rPr>
      </w:pPr>
      <w:r w:rsidRPr="009C394E">
        <w:rPr>
          <w:sz w:val="16"/>
        </w:rPr>
        <w:t xml:space="preserve">Astronomers are fond of observing that the </w:t>
      </w:r>
      <w:r w:rsidRPr="00602CAD">
        <w:rPr>
          <w:rStyle w:val="StyleUnderline"/>
        </w:rPr>
        <w:t xml:space="preserve">real </w:t>
      </w:r>
      <w:r w:rsidRPr="00FB274B">
        <w:rPr>
          <w:rStyle w:val="StyleUnderline"/>
          <w:highlight w:val="cyan"/>
        </w:rPr>
        <w:t>question</w:t>
      </w:r>
      <w:r w:rsidRPr="00602CAD">
        <w:rPr>
          <w:rStyle w:val="StyleUnderline"/>
        </w:rPr>
        <w:t xml:space="preserve"> is </w:t>
      </w:r>
      <w:r w:rsidRPr="00FB274B">
        <w:rPr>
          <w:rStyle w:val="StyleUnderline"/>
          <w:highlight w:val="cyan"/>
        </w:rPr>
        <w:t>not "whether"</w:t>
      </w:r>
      <w:r w:rsidRPr="00602CAD">
        <w:rPr>
          <w:rStyle w:val="StyleUnderline"/>
        </w:rPr>
        <w:t xml:space="preserve"> </w:t>
      </w:r>
      <w:r w:rsidRPr="00FB274B">
        <w:rPr>
          <w:rStyle w:val="StyleUnderline"/>
          <w:highlight w:val="cyan"/>
        </w:rPr>
        <w:t>Earth</w:t>
      </w:r>
      <w:r w:rsidRPr="00602CAD">
        <w:rPr>
          <w:rStyle w:val="StyleUnderline"/>
        </w:rPr>
        <w:t xml:space="preserve"> will again be </w:t>
      </w:r>
      <w:r w:rsidRPr="00FB274B">
        <w:rPr>
          <w:rStyle w:val="StyleUnderline"/>
          <w:highlight w:val="cyan"/>
        </w:rPr>
        <w:t>struck by</w:t>
      </w:r>
      <w:r w:rsidRPr="00602CAD">
        <w:rPr>
          <w:rStyle w:val="StyleUnderline"/>
        </w:rPr>
        <w:t xml:space="preserve"> a large </w:t>
      </w:r>
      <w:r w:rsidRPr="00FB274B">
        <w:rPr>
          <w:rStyle w:val="StyleUnderline"/>
          <w:highlight w:val="cyan"/>
        </w:rPr>
        <w:t>asteroid</w:t>
      </w:r>
      <w:r w:rsidRPr="00602CAD">
        <w:rPr>
          <w:rStyle w:val="StyleUnderline"/>
        </w:rPr>
        <w:t xml:space="preserve">, </w:t>
      </w:r>
      <w:r w:rsidRPr="00FB274B">
        <w:rPr>
          <w:rStyle w:val="StyleUnderline"/>
          <w:highlight w:val="cyan"/>
        </w:rPr>
        <w:t>but "when</w:t>
      </w:r>
      <w:r w:rsidRPr="00602CAD">
        <w:rPr>
          <w:rStyle w:val="StyleUnderline"/>
        </w:rPr>
        <w:t>."</w:t>
      </w:r>
      <w:r w:rsidRPr="009C394E">
        <w:rPr>
          <w:sz w:val="16"/>
        </w:rPr>
        <w:t xml:space="preserve"> We can detect around the planet the remnants of scores of impact craters of diverse size and age left by previous NEOs, and the pockmarks are even more obvious on the Moon and other celestial bodies, where erosion has not degraded their silhouettes. </w:t>
      </w:r>
      <w:r w:rsidRPr="00602CAD">
        <w:rPr>
          <w:rStyle w:val="StyleUnderline"/>
        </w:rPr>
        <w:t xml:space="preserve">As asteroids pinball around the Solar System, it is only a matter of time before the </w:t>
      </w:r>
      <w:r w:rsidRPr="002D46DC">
        <w:rPr>
          <w:rStyle w:val="StyleUnderline"/>
        </w:rPr>
        <w:t>next jarring</w:t>
      </w:r>
      <w:r w:rsidRPr="00602CAD">
        <w:rPr>
          <w:rStyle w:val="StyleUnderline"/>
        </w:rPr>
        <w:t xml:space="preserve"> impact-time</w:t>
      </w:r>
      <w:r w:rsidRPr="009C394E">
        <w:rPr>
          <w:sz w:val="16"/>
        </w:rPr>
        <w:t xml:space="preserve"> that might be measured in months or in millions of years. </w:t>
      </w:r>
    </w:p>
    <w:p w14:paraId="6A11C5C1" w14:textId="77777777" w:rsidR="00AF2C19" w:rsidRPr="009C394E" w:rsidRDefault="00AF2C19" w:rsidP="00AF2C19">
      <w:pPr>
        <w:rPr>
          <w:sz w:val="16"/>
        </w:rPr>
      </w:pPr>
      <w:r w:rsidRPr="00602CAD">
        <w:rPr>
          <w:rStyle w:val="StyleUnderline"/>
        </w:rPr>
        <w:t xml:space="preserve">The potential </w:t>
      </w:r>
      <w:r w:rsidRPr="00FB274B">
        <w:rPr>
          <w:rStyle w:val="StyleUnderline"/>
          <w:highlight w:val="cyan"/>
        </w:rPr>
        <w:t>consequences</w:t>
      </w:r>
      <w:r w:rsidRPr="00602CAD">
        <w:rPr>
          <w:rStyle w:val="StyleUnderline"/>
        </w:rPr>
        <w:t xml:space="preserve"> </w:t>
      </w:r>
      <w:r w:rsidRPr="00FB274B">
        <w:rPr>
          <w:rStyle w:val="StyleUnderline"/>
          <w:highlight w:val="cyan"/>
        </w:rPr>
        <w:t>of such</w:t>
      </w:r>
      <w:r w:rsidRPr="00602CAD">
        <w:rPr>
          <w:rStyle w:val="StyleUnderline"/>
        </w:rPr>
        <w:t xml:space="preserve"> a </w:t>
      </w:r>
      <w:r w:rsidRPr="00FB274B">
        <w:rPr>
          <w:rStyle w:val="StyleUnderline"/>
          <w:highlight w:val="cyan"/>
        </w:rPr>
        <w:t>collision</w:t>
      </w:r>
      <w:r w:rsidRPr="00602CAD">
        <w:rPr>
          <w:rStyle w:val="StyleUnderline"/>
        </w:rPr>
        <w:t xml:space="preserve"> beggar belief Prehistoric experience </w:t>
      </w:r>
      <w:r w:rsidRPr="00FB274B">
        <w:rPr>
          <w:rStyle w:val="StyleUnderline"/>
          <w:highlight w:val="cyan"/>
        </w:rPr>
        <w:t>demonstrates</w:t>
      </w:r>
      <w:r w:rsidRPr="00602CAD">
        <w:rPr>
          <w:rStyle w:val="StyleUnderline"/>
        </w:rPr>
        <w:t xml:space="preserve"> that </w:t>
      </w:r>
      <w:r w:rsidRPr="00FB274B">
        <w:rPr>
          <w:rStyle w:val="Emphasis"/>
          <w:highlight w:val="cyan"/>
        </w:rPr>
        <w:t>all of human civilization</w:t>
      </w:r>
      <w:r w:rsidRPr="00602CAD">
        <w:rPr>
          <w:rStyle w:val="StyleUnderline"/>
        </w:rPr>
        <w:t xml:space="preserve">, </w:t>
      </w:r>
      <w:r w:rsidRPr="00FB274B">
        <w:rPr>
          <w:rStyle w:val="StyleUnderline"/>
          <w:highlight w:val="cyan"/>
        </w:rPr>
        <w:t>as well as</w:t>
      </w:r>
      <w:r w:rsidRPr="00602CAD">
        <w:rPr>
          <w:rStyle w:val="StyleUnderline"/>
        </w:rPr>
        <w:t xml:space="preserve"> most or </w:t>
      </w:r>
      <w:r w:rsidRPr="00FB274B">
        <w:rPr>
          <w:rStyle w:val="StyleUnderline"/>
          <w:highlight w:val="cyan"/>
        </w:rPr>
        <w:t>all</w:t>
      </w:r>
      <w:r w:rsidRPr="00602CAD">
        <w:rPr>
          <w:rStyle w:val="StyleUnderline"/>
        </w:rPr>
        <w:t xml:space="preserve"> other </w:t>
      </w:r>
      <w:r w:rsidRPr="00FB274B">
        <w:rPr>
          <w:rStyle w:val="StyleUnderline"/>
          <w:highlight w:val="cyan"/>
        </w:rPr>
        <w:t>forms of life</w:t>
      </w:r>
      <w:r w:rsidRPr="00602CAD">
        <w:rPr>
          <w:rStyle w:val="StyleUnderline"/>
        </w:rPr>
        <w:t xml:space="preserve"> on Earth, may </w:t>
      </w:r>
      <w:r w:rsidRPr="00FB274B">
        <w:rPr>
          <w:rStyle w:val="Emphasis"/>
          <w:highlight w:val="cyan"/>
        </w:rPr>
        <w:t>hang in the balance</w:t>
      </w:r>
      <w:r w:rsidRPr="00602CAD">
        <w:rPr>
          <w:rStyle w:val="StyleUnderline"/>
        </w:rPr>
        <w:t>.</w:t>
      </w:r>
      <w:r w:rsidRPr="009C394E">
        <w:rPr>
          <w:sz w:val="16"/>
        </w:rPr>
        <w:t xml:space="preserve"> Even </w:t>
      </w:r>
      <w:r w:rsidRPr="00602CAD">
        <w:rPr>
          <w:rStyle w:val="StyleUnderline"/>
        </w:rPr>
        <w:t>a more moderately sized asteroid could devastate a community or a country in an instant.</w:t>
      </w:r>
      <w:r w:rsidRPr="009C394E">
        <w:rPr>
          <w:sz w:val="16"/>
        </w:rPr>
        <w:t xml:space="preserve"> As Igor Ashurbeyli assesses the stakes, </w:t>
      </w:r>
      <w:r w:rsidRPr="00FB274B">
        <w:rPr>
          <w:rStyle w:val="StyleUnderline"/>
          <w:highlight w:val="cyan"/>
        </w:rPr>
        <w:t>developing countermeasures</w:t>
      </w:r>
      <w:r w:rsidRPr="00602CAD">
        <w:rPr>
          <w:rStyle w:val="StyleUnderline"/>
        </w:rPr>
        <w:t xml:space="preserve"> to this apocalyptic threat "</w:t>
      </w:r>
      <w:r w:rsidRPr="00FB274B">
        <w:rPr>
          <w:rStyle w:val="StyleUnderline"/>
          <w:highlight w:val="cyan"/>
        </w:rPr>
        <w:t>must</w:t>
      </w:r>
      <w:r w:rsidRPr="00602CAD">
        <w:rPr>
          <w:rStyle w:val="StyleUnderline"/>
        </w:rPr>
        <w:t xml:space="preserve"> </w:t>
      </w:r>
      <w:r w:rsidRPr="00FB274B">
        <w:rPr>
          <w:rStyle w:val="StyleUnderline"/>
          <w:highlight w:val="cyan"/>
        </w:rPr>
        <w:t>become</w:t>
      </w:r>
      <w:r w:rsidRPr="00602CAD">
        <w:rPr>
          <w:rStyle w:val="StyleUnderline"/>
        </w:rPr>
        <w:t xml:space="preserve"> the </w:t>
      </w:r>
      <w:r w:rsidRPr="00FB274B">
        <w:rPr>
          <w:rStyle w:val="Emphasis"/>
          <w:highlight w:val="cyan"/>
        </w:rPr>
        <w:t>most important task</w:t>
      </w:r>
      <w:r w:rsidRPr="00602CAD">
        <w:rPr>
          <w:rStyle w:val="StyleUnderline"/>
        </w:rPr>
        <w:t xml:space="preserve"> that humanity must solve </w:t>
      </w:r>
      <w:r w:rsidRPr="00FB274B">
        <w:rPr>
          <w:rStyle w:val="Emphasis"/>
          <w:highlight w:val="cyan"/>
        </w:rPr>
        <w:t>in the 2 1st century</w:t>
      </w:r>
      <w:r w:rsidRPr="009C394E">
        <w:rPr>
          <w:sz w:val="16"/>
        </w:rPr>
        <w:t xml:space="preserve">. "211 </w:t>
      </w:r>
    </w:p>
    <w:p w14:paraId="46DC75C0" w14:textId="77777777" w:rsidR="00AF2C19" w:rsidRDefault="00AF2C19" w:rsidP="00AF2C19">
      <w:pPr>
        <w:rPr>
          <w:rStyle w:val="StyleUnderline"/>
        </w:rPr>
      </w:pPr>
      <w:r w:rsidRPr="009C394E">
        <w:rPr>
          <w:sz w:val="16"/>
        </w:rPr>
        <w:t xml:space="preserve">But </w:t>
      </w:r>
      <w:r w:rsidRPr="00FB274B">
        <w:rPr>
          <w:rStyle w:val="StyleUnderline"/>
          <w:highlight w:val="cyan"/>
        </w:rPr>
        <w:t xml:space="preserve">the </w:t>
      </w:r>
      <w:r w:rsidRPr="00FB274B">
        <w:rPr>
          <w:rStyle w:val="Emphasis"/>
          <w:highlight w:val="cyan"/>
        </w:rPr>
        <w:t>time frame matters</w:t>
      </w:r>
      <w:r w:rsidRPr="00602CAD">
        <w:rPr>
          <w:rStyle w:val="StyleUnderline"/>
        </w:rPr>
        <w:t>, too.</w:t>
      </w:r>
      <w:r w:rsidRPr="009C394E">
        <w:rPr>
          <w:sz w:val="16"/>
        </w:rPr>
        <w:t xml:space="preserve"> If we knew, hypothetically, that an extinction-level event was not going to occur for thousands or millions of years, why would we devote time, attention, and money to it now? </w:t>
      </w:r>
      <w:r w:rsidRPr="00602CAD">
        <w:rPr>
          <w:rStyle w:val="StyleUnderline"/>
        </w:rPr>
        <w:t xml:space="preserve">A known risk of extermination, eons into the future, would pose profound philosophical and psychological conundrums, but preemptively responding to it would not be on anyone's active "to-do list" for generations. </w:t>
      </w:r>
    </w:p>
    <w:p w14:paraId="129E222A" w14:textId="77777777" w:rsidR="00AF2C19" w:rsidRPr="009C394E" w:rsidRDefault="00AF2C19" w:rsidP="00AF2C19">
      <w:pPr>
        <w:rPr>
          <w:sz w:val="16"/>
        </w:rPr>
      </w:pPr>
      <w:r w:rsidRPr="00602CAD">
        <w:rPr>
          <w:rStyle w:val="StyleUnderline"/>
        </w:rPr>
        <w:t xml:space="preserve">Still, timing matters in another way, too. </w:t>
      </w:r>
      <w:r w:rsidRPr="00FB274B">
        <w:rPr>
          <w:rStyle w:val="StyleUnderline"/>
          <w:highlight w:val="cyan"/>
        </w:rPr>
        <w:t>With our present state of</w:t>
      </w:r>
      <w:r w:rsidRPr="00602CAD">
        <w:rPr>
          <w:rStyle w:val="StyleUnderline"/>
        </w:rPr>
        <w:t xml:space="preserve"> astronomical </w:t>
      </w:r>
      <w:r w:rsidRPr="00FB274B">
        <w:rPr>
          <w:rStyle w:val="StyleUnderline"/>
          <w:highlight w:val="cyan"/>
        </w:rPr>
        <w:t>intelligence</w:t>
      </w:r>
      <w:r w:rsidRPr="00602CAD">
        <w:rPr>
          <w:rStyle w:val="StyleUnderline"/>
        </w:rPr>
        <w:t xml:space="preserve">, </w:t>
      </w:r>
      <w:r w:rsidRPr="00FB274B">
        <w:rPr>
          <w:rStyle w:val="Emphasis"/>
          <w:highlight w:val="cyan"/>
        </w:rPr>
        <w:t>we cannot be certain</w:t>
      </w:r>
      <w:r w:rsidRPr="00602CAD">
        <w:rPr>
          <w:rStyle w:val="Emphasis"/>
        </w:rPr>
        <w:t xml:space="preserve"> </w:t>
      </w:r>
      <w:r w:rsidRPr="00FB274B">
        <w:rPr>
          <w:rStyle w:val="StyleUnderline"/>
          <w:highlight w:val="cyan"/>
        </w:rPr>
        <w:t>about</w:t>
      </w:r>
      <w:r w:rsidRPr="00602CAD">
        <w:rPr>
          <w:rStyle w:val="StyleUnderline"/>
        </w:rPr>
        <w:t xml:space="preserve"> our planet's </w:t>
      </w:r>
      <w:r w:rsidRPr="00FB274B">
        <w:rPr>
          <w:rStyle w:val="StyleUnderline"/>
          <w:highlight w:val="cyan"/>
        </w:rPr>
        <w:t>prolonged safety</w:t>
      </w:r>
      <w:r w:rsidRPr="00602CAD">
        <w:rPr>
          <w:rStyle w:val="StyleUnderline"/>
        </w:rPr>
        <w:t>, and we must exhibit appropriate modesty about our confidence in the completeness of the inventory of known NEOs.</w:t>
      </w:r>
      <w:r w:rsidRPr="009C394E">
        <w:rPr>
          <w:sz w:val="16"/>
        </w:rPr>
        <w:t xml:space="preserve"> Accordingly, the </w:t>
      </w:r>
      <w:r w:rsidRPr="00FB274B">
        <w:rPr>
          <w:rStyle w:val="StyleUnderline"/>
          <w:highlight w:val="cyan"/>
        </w:rPr>
        <w:t>planet</w:t>
      </w:r>
      <w:r w:rsidRPr="00602CAD">
        <w:rPr>
          <w:rStyle w:val="StyleUnderline"/>
        </w:rPr>
        <w:t xml:space="preserve"> </w:t>
      </w:r>
      <w:r w:rsidRPr="00FB274B">
        <w:rPr>
          <w:rStyle w:val="StyleUnderline"/>
          <w:highlight w:val="cyan"/>
        </w:rPr>
        <w:t>may</w:t>
      </w:r>
      <w:r w:rsidRPr="00602CAD">
        <w:rPr>
          <w:rStyle w:val="StyleUnderline"/>
        </w:rPr>
        <w:t xml:space="preserve"> </w:t>
      </w:r>
      <w:r w:rsidRPr="00FB274B">
        <w:rPr>
          <w:rStyle w:val="Emphasis"/>
          <w:highlight w:val="cyan"/>
        </w:rPr>
        <w:t>not have</w:t>
      </w:r>
      <w:r w:rsidRPr="00602CAD">
        <w:rPr>
          <w:rStyle w:val="Emphasis"/>
        </w:rPr>
        <w:t xml:space="preserve"> much </w:t>
      </w:r>
      <w:r w:rsidRPr="00FB274B">
        <w:rPr>
          <w:rStyle w:val="Emphasis"/>
          <w:highlight w:val="cyan"/>
        </w:rPr>
        <w:t>advance notice</w:t>
      </w:r>
      <w:r w:rsidRPr="009C394E">
        <w:rPr>
          <w:sz w:val="16"/>
          <w:highlight w:val="cyan"/>
        </w:rPr>
        <w:t xml:space="preserve"> </w:t>
      </w:r>
      <w:r w:rsidRPr="009C394E">
        <w:rPr>
          <w:sz w:val="16"/>
        </w:rPr>
        <w:t xml:space="preserve">about the next Chicxulub, and we </w:t>
      </w:r>
      <w:r w:rsidRPr="00602CAD">
        <w:rPr>
          <w:rStyle w:val="StyleUnderline"/>
        </w:rPr>
        <w:t xml:space="preserve">may be </w:t>
      </w:r>
      <w:r w:rsidRPr="00FB274B">
        <w:rPr>
          <w:rStyle w:val="Emphasis"/>
          <w:highlight w:val="cyan"/>
        </w:rPr>
        <w:t>no more able than the</w:t>
      </w:r>
      <w:r w:rsidRPr="00602CAD">
        <w:rPr>
          <w:rStyle w:val="Emphasis"/>
        </w:rPr>
        <w:t xml:space="preserve"> </w:t>
      </w:r>
      <w:r w:rsidRPr="00FB274B">
        <w:rPr>
          <w:rStyle w:val="Emphasis"/>
          <w:highlight w:val="cyan"/>
        </w:rPr>
        <w:t>dinosaurs</w:t>
      </w:r>
      <w:r w:rsidRPr="00602CAD">
        <w:rPr>
          <w:rStyle w:val="StyleUnderline"/>
        </w:rPr>
        <w:t xml:space="preserve"> </w:t>
      </w:r>
      <w:r w:rsidRPr="00FB274B">
        <w:rPr>
          <w:rStyle w:val="StyleUnderline"/>
          <w:highlight w:val="cyan"/>
        </w:rPr>
        <w:t>to</w:t>
      </w:r>
      <w:r w:rsidRPr="00602CAD">
        <w:rPr>
          <w:rStyle w:val="StyleUnderline"/>
        </w:rPr>
        <w:t xml:space="preserve"> </w:t>
      </w:r>
      <w:r w:rsidRPr="00FB274B">
        <w:rPr>
          <w:rStyle w:val="StyleUnderline"/>
          <w:highlight w:val="cyan"/>
        </w:rPr>
        <w:t>immediately</w:t>
      </w:r>
      <w:r w:rsidRPr="00602CAD">
        <w:rPr>
          <w:rStyle w:val="StyleUnderline"/>
        </w:rPr>
        <w:t xml:space="preserve"> </w:t>
      </w:r>
      <w:r w:rsidRPr="00FB274B">
        <w:rPr>
          <w:rStyle w:val="StyleUnderline"/>
          <w:highlight w:val="cyan"/>
        </w:rPr>
        <w:t>invent</w:t>
      </w:r>
      <w:r w:rsidRPr="00602CAD">
        <w:rPr>
          <w:rStyle w:val="StyleUnderline"/>
        </w:rPr>
        <w:t xml:space="preserve"> </w:t>
      </w:r>
      <w:r w:rsidRPr="00FB274B">
        <w:rPr>
          <w:rStyle w:val="StyleUnderline"/>
          <w:highlight w:val="cyan"/>
        </w:rPr>
        <w:t>our way out</w:t>
      </w:r>
      <w:r w:rsidRPr="00602CAD">
        <w:rPr>
          <w:rStyle w:val="StyleUnderline"/>
        </w:rPr>
        <w:t xml:space="preserve"> of an unanticipated fatal space specter</w:t>
      </w:r>
      <w:r w:rsidRPr="009C394E">
        <w:rPr>
          <w:sz w:val="16"/>
        </w:rPr>
        <w:t>. Frances Lyall and Paul B. Larsen summarize the issue this way: "</w:t>
      </w:r>
      <w:r w:rsidRPr="00945F32">
        <w:rPr>
          <w:rStyle w:val="StyleUnderline"/>
        </w:rPr>
        <w:t>Time</w:t>
      </w:r>
      <w:r w:rsidRPr="00602CAD">
        <w:rPr>
          <w:rStyle w:val="StyleUnderline"/>
        </w:rPr>
        <w:t xml:space="preserve"> might be </w:t>
      </w:r>
      <w:r w:rsidRPr="00945F32">
        <w:rPr>
          <w:rStyle w:val="StyleUnderline"/>
        </w:rPr>
        <w:t>too</w:t>
      </w:r>
      <w:r w:rsidRPr="00602CAD">
        <w:rPr>
          <w:rStyle w:val="StyleUnderline"/>
        </w:rPr>
        <w:t xml:space="preserve"> </w:t>
      </w:r>
      <w:r w:rsidRPr="00945F32">
        <w:rPr>
          <w:rStyle w:val="StyleUnderline"/>
        </w:rPr>
        <w:t>short</w:t>
      </w:r>
      <w:r w:rsidRPr="00602CAD">
        <w:rPr>
          <w:rStyle w:val="StyleUnderline"/>
        </w:rPr>
        <w:t xml:space="preserve"> adequately to deal with the crisis-missile or other </w:t>
      </w:r>
      <w:r w:rsidRPr="00FB274B">
        <w:rPr>
          <w:rStyle w:val="Emphasis"/>
          <w:highlight w:val="cyan"/>
        </w:rPr>
        <w:t>technology has to be prepared</w:t>
      </w:r>
      <w:r w:rsidRPr="009C394E">
        <w:rPr>
          <w:sz w:val="16"/>
        </w:rPr>
        <w:t xml:space="preserve">." 2 12 </w:t>
      </w:r>
    </w:p>
    <w:p w14:paraId="57916FCF" w14:textId="77777777" w:rsidR="00AF2C19" w:rsidRPr="009C394E" w:rsidRDefault="00AF2C19" w:rsidP="00AF2C19">
      <w:pPr>
        <w:rPr>
          <w:sz w:val="16"/>
        </w:rPr>
      </w:pPr>
      <w:r w:rsidRPr="009C394E">
        <w:rPr>
          <w:sz w:val="16"/>
        </w:rPr>
        <w:t xml:space="preserve">It is </w:t>
      </w:r>
      <w:r w:rsidRPr="00FB274B">
        <w:rPr>
          <w:rStyle w:val="Emphasis"/>
          <w:highlight w:val="cyan"/>
        </w:rPr>
        <w:t>difficult for humans to think rationally</w:t>
      </w:r>
      <w:r w:rsidRPr="00602CAD">
        <w:rPr>
          <w:rStyle w:val="Emphasis"/>
        </w:rPr>
        <w:t xml:space="preserve"> about this</w:t>
      </w:r>
      <w:r w:rsidRPr="00602CAD">
        <w:rPr>
          <w:rStyle w:val="StyleUnderline"/>
        </w:rPr>
        <w:t xml:space="preserve"> sort of problem-it is </w:t>
      </w:r>
      <w:r w:rsidRPr="00FB274B">
        <w:rPr>
          <w:rStyle w:val="StyleUnderline"/>
          <w:highlight w:val="cyan"/>
        </w:rPr>
        <w:t>hard to get</w:t>
      </w:r>
      <w:r w:rsidRPr="00602CAD">
        <w:rPr>
          <w:rStyle w:val="StyleUnderline"/>
        </w:rPr>
        <w:t xml:space="preserve"> our </w:t>
      </w:r>
      <w:r w:rsidRPr="00FB274B">
        <w:rPr>
          <w:rStyle w:val="StyleUnderline"/>
          <w:highlight w:val="cyan"/>
        </w:rPr>
        <w:t>collective</w:t>
      </w:r>
      <w:r w:rsidRPr="00602CAD">
        <w:rPr>
          <w:rStyle w:val="StyleUnderline"/>
        </w:rPr>
        <w:t xml:space="preserve"> </w:t>
      </w:r>
      <w:r w:rsidRPr="00FB274B">
        <w:rPr>
          <w:rStyle w:val="StyleUnderline"/>
          <w:highlight w:val="cyan"/>
        </w:rPr>
        <w:t>minds</w:t>
      </w:r>
      <w:r w:rsidRPr="00602CAD">
        <w:rPr>
          <w:rStyle w:val="StyleUnderline"/>
        </w:rPr>
        <w:t xml:space="preserve"> </w:t>
      </w:r>
      <w:r w:rsidRPr="00FB274B">
        <w:rPr>
          <w:rStyle w:val="StyleUnderline"/>
          <w:highlight w:val="cyan"/>
        </w:rPr>
        <w:t>around</w:t>
      </w:r>
      <w:r w:rsidRPr="00602CAD">
        <w:rPr>
          <w:rStyle w:val="StyleUnderline"/>
        </w:rPr>
        <w:t xml:space="preserve"> such </w:t>
      </w:r>
      <w:r w:rsidRPr="00FB274B">
        <w:rPr>
          <w:rStyle w:val="StyleUnderline"/>
          <w:highlight w:val="cyan"/>
        </w:rPr>
        <w:t>enormous consequences</w:t>
      </w:r>
      <w:r w:rsidRPr="00602CAD">
        <w:rPr>
          <w:rStyle w:val="StyleUnderline"/>
        </w:rPr>
        <w:t xml:space="preserve"> </w:t>
      </w:r>
      <w:r w:rsidRPr="00FB274B">
        <w:rPr>
          <w:rStyle w:val="StyleUnderline"/>
          <w:highlight w:val="cyan"/>
        </w:rPr>
        <w:t>and</w:t>
      </w:r>
      <w:r w:rsidRPr="00602CAD">
        <w:rPr>
          <w:rStyle w:val="StyleUnderline"/>
        </w:rPr>
        <w:t xml:space="preserve"> such </w:t>
      </w:r>
      <w:r w:rsidRPr="00FB274B">
        <w:rPr>
          <w:rStyle w:val="StyleUnderline"/>
          <w:highlight w:val="cyan"/>
        </w:rPr>
        <w:t>tiny probabilities</w:t>
      </w:r>
      <w:r w:rsidRPr="00602CAD">
        <w:rPr>
          <w:rStyle w:val="StyleUnderline"/>
        </w:rPr>
        <w:t xml:space="preserve"> simultaneously-especially when people have so little first-hand experience with the causal phenomenon. </w:t>
      </w:r>
      <w:r w:rsidRPr="009C394E">
        <w:rPr>
          <w:sz w:val="16"/>
        </w:rPr>
        <w:t xml:space="preserve">A </w:t>
      </w:r>
      <w:r w:rsidRPr="00FB274B">
        <w:rPr>
          <w:rStyle w:val="Emphasis"/>
          <w:highlight w:val="cyan"/>
        </w:rPr>
        <w:t>2010</w:t>
      </w:r>
      <w:r w:rsidRPr="00602CAD">
        <w:rPr>
          <w:rStyle w:val="Emphasis"/>
        </w:rPr>
        <w:t xml:space="preserve"> </w:t>
      </w:r>
      <w:r w:rsidRPr="00FB274B">
        <w:rPr>
          <w:rStyle w:val="Emphasis"/>
          <w:highlight w:val="cyan"/>
        </w:rPr>
        <w:t>study</w:t>
      </w:r>
      <w:r w:rsidRPr="00602CAD">
        <w:rPr>
          <w:rStyle w:val="StyleUnderline"/>
        </w:rPr>
        <w:t xml:space="preserve"> by the National Academy of Sciences </w:t>
      </w:r>
      <w:r w:rsidRPr="00FB274B">
        <w:rPr>
          <w:rStyle w:val="StyleUnderline"/>
          <w:highlight w:val="cyan"/>
        </w:rPr>
        <w:t>referred</w:t>
      </w:r>
      <w:r w:rsidRPr="00602CAD">
        <w:rPr>
          <w:rStyle w:val="StyleUnderline"/>
        </w:rPr>
        <w:t xml:space="preserve"> </w:t>
      </w:r>
      <w:r w:rsidRPr="00FB274B">
        <w:rPr>
          <w:rStyle w:val="StyleUnderline"/>
          <w:highlight w:val="cyan"/>
        </w:rPr>
        <w:t>to this as</w:t>
      </w:r>
      <w:r w:rsidRPr="00602CAD">
        <w:rPr>
          <w:rStyle w:val="StyleUnderline"/>
        </w:rPr>
        <w:t xml:space="preserve"> a </w:t>
      </w:r>
      <w:r w:rsidRPr="00FB274B">
        <w:rPr>
          <w:rStyle w:val="Emphasis"/>
          <w:highlight w:val="cyan"/>
        </w:rPr>
        <w:t>classic "zero times infinity" problem</w:t>
      </w:r>
      <w:r w:rsidRPr="00602CAD">
        <w:rPr>
          <w:rStyle w:val="StyleUnderline"/>
        </w:rPr>
        <w:t xml:space="preserve"> </w:t>
      </w:r>
      <w:r w:rsidRPr="00FB274B">
        <w:rPr>
          <w:rStyle w:val="StyleUnderline"/>
          <w:highlight w:val="cyan"/>
        </w:rPr>
        <w:t>that</w:t>
      </w:r>
      <w:r w:rsidRPr="00602CAD">
        <w:rPr>
          <w:rStyle w:val="StyleUnderline"/>
        </w:rPr>
        <w:t xml:space="preserve"> </w:t>
      </w:r>
      <w:r w:rsidRPr="00FB274B">
        <w:rPr>
          <w:rStyle w:val="Emphasis"/>
          <w:highlight w:val="cyan"/>
        </w:rPr>
        <w:t>thwarts human cognitive processing</w:t>
      </w:r>
      <w:r w:rsidRPr="00602CAD">
        <w:rPr>
          <w:rStyle w:val="StyleUnderline"/>
        </w:rPr>
        <w:t>.</w:t>
      </w:r>
      <w:r w:rsidRPr="009C394E">
        <w:rPr>
          <w:sz w:val="16"/>
        </w:rPr>
        <w:t xml:space="preserve">213 Cass Sunstein and Richard Zeckhauser label </w:t>
      </w:r>
      <w:r w:rsidRPr="00602CAD">
        <w:rPr>
          <w:rStyle w:val="StyleUnderline"/>
        </w:rPr>
        <w:t xml:space="preserve">the </w:t>
      </w:r>
      <w:r w:rsidRPr="00FB274B">
        <w:rPr>
          <w:rStyle w:val="StyleUnderline"/>
          <w:highlight w:val="cyan"/>
        </w:rPr>
        <w:t>resulting bias</w:t>
      </w:r>
      <w:r w:rsidRPr="00602CAD">
        <w:rPr>
          <w:rStyle w:val="StyleUnderline"/>
        </w:rPr>
        <w:t xml:space="preserve"> in decision-making </w:t>
      </w:r>
      <w:r w:rsidRPr="00FB274B">
        <w:rPr>
          <w:rStyle w:val="StyleUnderline"/>
          <w:highlight w:val="cyan"/>
        </w:rPr>
        <w:t xml:space="preserve">as </w:t>
      </w:r>
      <w:r w:rsidRPr="00FB274B">
        <w:rPr>
          <w:rStyle w:val="Emphasis"/>
          <w:highlight w:val="cyan"/>
        </w:rPr>
        <w:t>"probability neglect"-</w:t>
      </w:r>
      <w:r w:rsidRPr="00602CAD">
        <w:rPr>
          <w:rStyle w:val="StyleUnderline"/>
        </w:rPr>
        <w:t xml:space="preserve">a </w:t>
      </w:r>
      <w:r w:rsidRPr="00FB274B">
        <w:rPr>
          <w:rStyle w:val="StyleUnderline"/>
          <w:highlight w:val="cyan"/>
        </w:rPr>
        <w:t>propensity</w:t>
      </w:r>
      <w:r w:rsidRPr="00602CAD">
        <w:rPr>
          <w:rStyle w:val="StyleUnderline"/>
        </w:rPr>
        <w:t xml:space="preserve"> </w:t>
      </w:r>
      <w:r w:rsidRPr="00FB274B">
        <w:rPr>
          <w:rStyle w:val="StyleUnderline"/>
          <w:highlight w:val="cyan"/>
        </w:rPr>
        <w:t>to</w:t>
      </w:r>
      <w:r w:rsidRPr="00602CAD">
        <w:rPr>
          <w:rStyle w:val="StyleUnderline"/>
        </w:rPr>
        <w:t xml:space="preserve"> </w:t>
      </w:r>
      <w:r w:rsidRPr="00FB274B">
        <w:rPr>
          <w:rStyle w:val="Emphasis"/>
          <w:highlight w:val="cyan"/>
        </w:rPr>
        <w:t>misunderstand</w:t>
      </w:r>
      <w:r w:rsidRPr="00602CAD">
        <w:rPr>
          <w:rStyle w:val="Emphasis"/>
        </w:rPr>
        <w:t xml:space="preserve"> </w:t>
      </w:r>
      <w:r w:rsidRPr="00FB274B">
        <w:rPr>
          <w:rStyle w:val="Emphasis"/>
          <w:highlight w:val="cyan"/>
        </w:rPr>
        <w:t>the fearsome risks</w:t>
      </w:r>
      <w:r w:rsidRPr="00602CAD">
        <w:rPr>
          <w:rStyle w:val="StyleUnderline"/>
        </w:rPr>
        <w:t xml:space="preserve"> </w:t>
      </w:r>
      <w:r w:rsidRPr="00FB274B">
        <w:rPr>
          <w:rStyle w:val="StyleUnderline"/>
          <w:highlight w:val="cyan"/>
        </w:rPr>
        <w:t>that</w:t>
      </w:r>
      <w:r w:rsidRPr="00602CAD">
        <w:rPr>
          <w:rStyle w:val="StyleUnderline"/>
        </w:rPr>
        <w:t xml:space="preserve"> </w:t>
      </w:r>
      <w:r w:rsidRPr="00FB274B">
        <w:rPr>
          <w:rStyle w:val="StyleUnderline"/>
          <w:highlight w:val="cyan"/>
        </w:rPr>
        <w:t>are</w:t>
      </w:r>
      <w:r w:rsidRPr="00602CAD">
        <w:rPr>
          <w:rStyle w:val="StyleUnderline"/>
        </w:rPr>
        <w:t xml:space="preserve"> so </w:t>
      </w:r>
      <w:r w:rsidRPr="00FB274B">
        <w:rPr>
          <w:rStyle w:val="StyleUnderline"/>
          <w:highlight w:val="cyan"/>
        </w:rPr>
        <w:t>difficult to conceptualize</w:t>
      </w:r>
      <w:r w:rsidRPr="009C394E">
        <w:rPr>
          <w:sz w:val="16"/>
        </w:rPr>
        <w:t xml:space="preserve">.2 14 </w:t>
      </w:r>
      <w:r w:rsidRPr="00FB274B">
        <w:rPr>
          <w:rStyle w:val="Emphasis"/>
          <w:highlight w:val="cyan"/>
        </w:rPr>
        <w:t>Behavioral</w:t>
      </w:r>
      <w:r w:rsidRPr="00602CAD">
        <w:rPr>
          <w:rStyle w:val="Emphasis"/>
        </w:rPr>
        <w:t xml:space="preserve"> </w:t>
      </w:r>
      <w:r w:rsidRPr="00FB274B">
        <w:rPr>
          <w:rStyle w:val="Emphasis"/>
          <w:highlight w:val="cyan"/>
        </w:rPr>
        <w:t>economics</w:t>
      </w:r>
      <w:r w:rsidRPr="00602CAD">
        <w:rPr>
          <w:rStyle w:val="StyleUnderline"/>
        </w:rPr>
        <w:t xml:space="preserve"> literature </w:t>
      </w:r>
      <w:r w:rsidRPr="00FB274B">
        <w:rPr>
          <w:rStyle w:val="StyleUnderline"/>
          <w:highlight w:val="cyan"/>
        </w:rPr>
        <w:t>abounds</w:t>
      </w:r>
      <w:r w:rsidRPr="00602CAD">
        <w:rPr>
          <w:rStyle w:val="StyleUnderline"/>
        </w:rPr>
        <w:t xml:space="preserve"> </w:t>
      </w:r>
      <w:r w:rsidRPr="00FB274B">
        <w:rPr>
          <w:rStyle w:val="StyleUnderline"/>
          <w:highlight w:val="cyan"/>
        </w:rPr>
        <w:t>with</w:t>
      </w:r>
      <w:r w:rsidRPr="00602CAD">
        <w:rPr>
          <w:rStyle w:val="StyleUnderline"/>
        </w:rPr>
        <w:t xml:space="preserve"> </w:t>
      </w:r>
      <w:r w:rsidRPr="00FB274B">
        <w:rPr>
          <w:rStyle w:val="StyleUnderline"/>
          <w:highlight w:val="cyan"/>
        </w:rPr>
        <w:t>examinations</w:t>
      </w:r>
      <w:r w:rsidRPr="00602CAD">
        <w:rPr>
          <w:rStyle w:val="StyleUnderline"/>
        </w:rPr>
        <w:t xml:space="preserve"> </w:t>
      </w:r>
      <w:r w:rsidRPr="00FB274B">
        <w:rPr>
          <w:rStyle w:val="StyleUnderline"/>
          <w:highlight w:val="cyan"/>
        </w:rPr>
        <w:t>of</w:t>
      </w:r>
      <w:r w:rsidRPr="00602CAD">
        <w:rPr>
          <w:rStyle w:val="StyleUnderline"/>
        </w:rPr>
        <w:t xml:space="preserve"> the collective </w:t>
      </w:r>
      <w:r w:rsidRPr="00FB274B">
        <w:rPr>
          <w:rStyle w:val="StyleUnderline"/>
          <w:highlight w:val="cyan"/>
        </w:rPr>
        <w:t>non-rationality</w:t>
      </w:r>
      <w:r w:rsidRPr="00602CAD">
        <w:rPr>
          <w:rStyle w:val="StyleUnderline"/>
        </w:rPr>
        <w:t xml:space="preserve"> </w:t>
      </w:r>
      <w:r w:rsidRPr="00FB274B">
        <w:rPr>
          <w:rStyle w:val="StyleUnderline"/>
          <w:highlight w:val="cyan"/>
        </w:rPr>
        <w:t>in</w:t>
      </w:r>
      <w:r w:rsidRPr="00602CAD">
        <w:rPr>
          <w:rStyle w:val="StyleUnderline"/>
        </w:rPr>
        <w:t xml:space="preserve"> our species' approach to high-severity/low-probability events, leading to </w:t>
      </w:r>
      <w:r w:rsidRPr="00FB274B">
        <w:rPr>
          <w:rStyle w:val="Emphasis"/>
          <w:highlight w:val="cyan"/>
        </w:rPr>
        <w:t>extreme</w:t>
      </w:r>
      <w:r w:rsidRPr="00602CAD">
        <w:rPr>
          <w:rStyle w:val="Emphasis"/>
        </w:rPr>
        <w:t xml:space="preserve"> </w:t>
      </w:r>
      <w:r w:rsidRPr="00FB274B">
        <w:rPr>
          <w:rStyle w:val="Emphasis"/>
          <w:highlight w:val="cyan"/>
        </w:rPr>
        <w:t>discounting of remote future catastrophes</w:t>
      </w:r>
      <w:r w:rsidRPr="00602CAD">
        <w:rPr>
          <w:rStyle w:val="StyleUnderline"/>
        </w:rPr>
        <w:t>, to the detriment of individuals and society.</w:t>
      </w:r>
      <w:r w:rsidRPr="009C394E">
        <w:rPr>
          <w:sz w:val="16"/>
        </w:rPr>
        <w:t xml:space="preserve">2 15 </w:t>
      </w:r>
    </w:p>
    <w:p w14:paraId="017B4E24" w14:textId="77777777" w:rsidR="00AF2C19" w:rsidRPr="009C394E" w:rsidRDefault="00AF2C19" w:rsidP="00AF2C19">
      <w:pPr>
        <w:rPr>
          <w:sz w:val="16"/>
        </w:rPr>
      </w:pPr>
      <w:r w:rsidRPr="009C394E">
        <w:rPr>
          <w:sz w:val="16"/>
        </w:rPr>
        <w:t xml:space="preserve">The </w:t>
      </w:r>
      <w:r w:rsidRPr="00FB274B">
        <w:rPr>
          <w:rStyle w:val="Emphasis"/>
          <w:highlight w:val="cyan"/>
        </w:rPr>
        <w:t>underdeveloped</w:t>
      </w:r>
      <w:r w:rsidRPr="000209BA">
        <w:rPr>
          <w:rStyle w:val="Emphasis"/>
        </w:rPr>
        <w:t xml:space="preserve"> state of </w:t>
      </w:r>
      <w:r w:rsidRPr="00FB274B">
        <w:rPr>
          <w:rStyle w:val="Emphasis"/>
          <w:highlight w:val="cyan"/>
        </w:rPr>
        <w:t>international law</w:t>
      </w:r>
      <w:r w:rsidRPr="00602CAD">
        <w:rPr>
          <w:rStyle w:val="StyleUnderline"/>
        </w:rPr>
        <w:t xml:space="preserve"> on trans-border disasters </w:t>
      </w:r>
      <w:r w:rsidRPr="00FB274B">
        <w:rPr>
          <w:rStyle w:val="StyleUnderline"/>
          <w:highlight w:val="cyan"/>
        </w:rPr>
        <w:t>reflects</w:t>
      </w:r>
      <w:r w:rsidRPr="00602CAD">
        <w:rPr>
          <w:rStyle w:val="StyleUnderline"/>
        </w:rPr>
        <w:t xml:space="preserve"> this </w:t>
      </w:r>
      <w:r w:rsidRPr="00FB274B">
        <w:rPr>
          <w:rStyle w:val="StyleUnderline"/>
          <w:highlight w:val="cyan"/>
        </w:rPr>
        <w:t>cognitive deficit</w:t>
      </w:r>
      <w:r w:rsidRPr="00602CAD">
        <w:rPr>
          <w:rStyle w:val="StyleUnderline"/>
        </w:rPr>
        <w:t>. Perhaps this should not be surprising-the tasks of preventing, responding to, and rebuilding after global catastrophes are daunting</w:t>
      </w:r>
      <w:r w:rsidRPr="009C394E">
        <w:rPr>
          <w:sz w:val="16"/>
        </w:rPr>
        <w:t xml:space="preserve">. These are </w:t>
      </w:r>
      <w:r w:rsidRPr="00602CAD">
        <w:rPr>
          <w:rStyle w:val="StyleUnderline"/>
        </w:rPr>
        <w:t xml:space="preserve">topics that sovereign </w:t>
      </w:r>
      <w:r w:rsidRPr="00FB274B">
        <w:rPr>
          <w:rStyle w:val="StyleUnderline"/>
          <w:highlight w:val="cyan"/>
        </w:rPr>
        <w:t>states</w:t>
      </w:r>
      <w:r w:rsidRPr="00602CAD">
        <w:rPr>
          <w:rStyle w:val="StyleUnderline"/>
        </w:rPr>
        <w:t xml:space="preserve">, as well as individual human beings, </w:t>
      </w:r>
      <w:r w:rsidRPr="00FB274B">
        <w:rPr>
          <w:rStyle w:val="Emphasis"/>
          <w:highlight w:val="cyan"/>
        </w:rPr>
        <w:t>shy away from</w:t>
      </w:r>
      <w:r w:rsidRPr="00602CAD">
        <w:rPr>
          <w:rStyle w:val="Emphasis"/>
        </w:rPr>
        <w:t xml:space="preserve"> </w:t>
      </w:r>
      <w:r w:rsidRPr="00FB274B">
        <w:rPr>
          <w:rStyle w:val="Emphasis"/>
          <w:highlight w:val="cyan"/>
        </w:rPr>
        <w:t>addressing</w:t>
      </w:r>
      <w:r w:rsidRPr="00602CAD">
        <w:rPr>
          <w:rStyle w:val="Emphasis"/>
        </w:rPr>
        <w:t xml:space="preserve">-they are </w:t>
      </w:r>
      <w:r w:rsidRPr="00FB274B">
        <w:rPr>
          <w:rStyle w:val="Emphasis"/>
          <w:highlight w:val="cyan"/>
        </w:rPr>
        <w:t>uncomfortable to think about</w:t>
      </w:r>
      <w:r w:rsidRPr="00602CAD">
        <w:rPr>
          <w:rStyle w:val="StyleUnderline"/>
        </w:rPr>
        <w:t>; they can involve sharing resources, as well as sympathy, with foreigners; and they seem to call for spending immense sums of money on vanishingly remote contingencies.</w:t>
      </w:r>
      <w:r w:rsidRPr="009C394E">
        <w:rPr>
          <w:sz w:val="16"/>
        </w:rPr>
        <w:t xml:space="preserve"> It will never be easy to marshal political support for developing, improving, and sustaining planetary defense capabilities that in all likelihood will never be exercised during any government official's term in office or even lifetime.216 Nevertheless, </w:t>
      </w:r>
      <w:r w:rsidRPr="00FB274B">
        <w:rPr>
          <w:rStyle w:val="StyleUnderline"/>
          <w:highlight w:val="cyan"/>
        </w:rPr>
        <w:t>planetary defense represents</w:t>
      </w:r>
      <w:r w:rsidRPr="00602CAD">
        <w:rPr>
          <w:rStyle w:val="StyleUnderline"/>
        </w:rPr>
        <w:t xml:space="preserve"> one</w:t>
      </w:r>
      <w:r>
        <w:rPr>
          <w:rStyle w:val="StyleUnderline"/>
        </w:rPr>
        <w:t xml:space="preserve"> </w:t>
      </w:r>
      <w:r w:rsidRPr="00602CAD">
        <w:rPr>
          <w:rStyle w:val="StyleUnderline"/>
        </w:rPr>
        <w:t xml:space="preserve">of the occasions </w:t>
      </w:r>
      <w:r w:rsidRPr="00FB274B">
        <w:rPr>
          <w:rStyle w:val="StyleUnderline"/>
          <w:highlight w:val="cyan"/>
        </w:rPr>
        <w:t xml:space="preserve">in which </w:t>
      </w:r>
      <w:r w:rsidRPr="000209BA">
        <w:rPr>
          <w:rStyle w:val="StyleUnderline"/>
        </w:rPr>
        <w:t>these</w:t>
      </w:r>
      <w:r w:rsidRPr="00602CAD">
        <w:rPr>
          <w:rStyle w:val="StyleUnderline"/>
        </w:rPr>
        <w:t xml:space="preserve"> </w:t>
      </w:r>
      <w:r w:rsidRPr="00FB274B">
        <w:rPr>
          <w:rStyle w:val="Emphasis"/>
          <w:highlight w:val="cyan"/>
        </w:rPr>
        <w:t>psychological barriers must be overcome</w:t>
      </w:r>
      <w:r w:rsidRPr="009C394E">
        <w:rPr>
          <w:sz w:val="16"/>
        </w:rPr>
        <w:t xml:space="preserve">. </w:t>
      </w:r>
    </w:p>
    <w:p w14:paraId="72716ACE" w14:textId="77777777" w:rsidR="00AF2C19" w:rsidRPr="009C394E" w:rsidRDefault="00AF2C19" w:rsidP="00AF2C19">
      <w:pPr>
        <w:rPr>
          <w:sz w:val="16"/>
        </w:rPr>
      </w:pPr>
      <w:r w:rsidRPr="009C394E">
        <w:rPr>
          <w:sz w:val="16"/>
        </w:rPr>
        <w:t xml:space="preserve">The extended time frame in dealing with asteroids places special burdens on the effort to think rationally about very-low-probability dangers, because the people at risk are (likely) not ourselves but our far-distant progeny, generations so remote that the emotional connection to them is strained. We can appreciate that the good work of IAWN and SMPAG today may help increase the odds of our species' survival, but we must also be aware that the counter-asteroid technology available to earthlings a century or two from now will surely surpass today's puny capabilities in ways we cannot imagine.2 17 </w:t>
      </w:r>
      <w:r w:rsidRPr="00FB274B">
        <w:rPr>
          <w:rStyle w:val="StyleUnderline"/>
          <w:highlight w:val="cyan"/>
        </w:rPr>
        <w:t>Collision</w:t>
      </w:r>
      <w:r w:rsidRPr="0050701C">
        <w:rPr>
          <w:rStyle w:val="StyleUnderline"/>
        </w:rPr>
        <w:t xml:space="preserve"> </w:t>
      </w:r>
      <w:r w:rsidRPr="000209BA">
        <w:rPr>
          <w:rStyle w:val="StyleUnderline"/>
        </w:rPr>
        <w:t>with</w:t>
      </w:r>
      <w:r w:rsidRPr="0050701C">
        <w:rPr>
          <w:rStyle w:val="StyleUnderline"/>
        </w:rPr>
        <w:t xml:space="preserve"> a body of 3-5 km diameter</w:t>
      </w:r>
      <w:r w:rsidRPr="009C394E">
        <w:rPr>
          <w:sz w:val="16"/>
        </w:rPr>
        <w:t xml:space="preserve">) could </w:t>
      </w:r>
      <w:r w:rsidRPr="00FB274B">
        <w:rPr>
          <w:rStyle w:val="Emphasis"/>
          <w:highlight w:val="cyan"/>
        </w:rPr>
        <w:t>kill</w:t>
      </w:r>
      <w:r w:rsidRPr="0050701C">
        <w:rPr>
          <w:rStyle w:val="StyleUnderline"/>
        </w:rPr>
        <w:t xml:space="preserve">, say, </w:t>
      </w:r>
      <w:r w:rsidRPr="00FB274B">
        <w:rPr>
          <w:rStyle w:val="Emphasis"/>
          <w:highlight w:val="cyan"/>
        </w:rPr>
        <w:t>half the world's population</w:t>
      </w:r>
      <w:r w:rsidRPr="009C394E">
        <w:rPr>
          <w:sz w:val="16"/>
        </w:rPr>
        <w:t xml:space="preserve"> (soon to reach eight billion people) sometime in the next million years. On an actuarial basis, that works out to </w:t>
      </w:r>
      <w:r w:rsidRPr="0050701C">
        <w:rPr>
          <w:rStyle w:val="StyleUnderline"/>
        </w:rPr>
        <w:t>4,000 statistical deaths annually</w:t>
      </w:r>
      <w:r w:rsidRPr="009C394E">
        <w:rPr>
          <w:sz w:val="16"/>
        </w:rPr>
        <w:t xml:space="preserve">. That is </w:t>
      </w:r>
      <w:r w:rsidRPr="0050701C">
        <w:rPr>
          <w:rStyle w:val="StyleUnderline"/>
        </w:rPr>
        <w:t>surely a significant fatality rate-enough to warrant substantial financial investment-even though the incidents would be extraordinarily "lumpy,"</w:t>
      </w:r>
      <w:r w:rsidRPr="009C394E">
        <w:rPr>
          <w:sz w:val="16"/>
        </w:rPr>
        <w:t xml:space="preserve"> in the sense that for almost all of those one million years, there would be no deaths at all due to asteroids, but in one year there would be an unprecedented catastrophe. At this rate, </w:t>
      </w:r>
      <w:r w:rsidRPr="00FB274B">
        <w:rPr>
          <w:rStyle w:val="StyleUnderline"/>
          <w:highlight w:val="cyan"/>
        </w:rPr>
        <w:t>asteroids</w:t>
      </w:r>
      <w:r w:rsidRPr="0050701C">
        <w:rPr>
          <w:rStyle w:val="StyleUnderline"/>
        </w:rPr>
        <w:t xml:space="preserve"> would </w:t>
      </w:r>
      <w:r w:rsidRPr="00FB274B">
        <w:rPr>
          <w:rStyle w:val="Emphasis"/>
          <w:highlight w:val="cyan"/>
        </w:rPr>
        <w:t>rank</w:t>
      </w:r>
      <w:r w:rsidRPr="0050701C">
        <w:rPr>
          <w:rStyle w:val="Emphasis"/>
        </w:rPr>
        <w:t xml:space="preserve"> </w:t>
      </w:r>
      <w:r w:rsidRPr="00FB274B">
        <w:rPr>
          <w:rStyle w:val="Emphasis"/>
          <w:highlight w:val="cyan"/>
        </w:rPr>
        <w:t>above</w:t>
      </w:r>
      <w:r w:rsidRPr="0050701C">
        <w:rPr>
          <w:rStyle w:val="Emphasis"/>
        </w:rPr>
        <w:t xml:space="preserve"> many </w:t>
      </w:r>
      <w:r w:rsidRPr="00FB274B">
        <w:rPr>
          <w:rStyle w:val="Emphasis"/>
          <w:highlight w:val="cyan"/>
        </w:rPr>
        <w:t>other natural and bizarre</w:t>
      </w:r>
      <w:r w:rsidRPr="0050701C">
        <w:rPr>
          <w:rStyle w:val="Emphasis"/>
        </w:rPr>
        <w:t xml:space="preserve"> </w:t>
      </w:r>
      <w:r w:rsidRPr="00FB274B">
        <w:rPr>
          <w:rStyle w:val="Emphasis"/>
          <w:highlight w:val="cyan"/>
        </w:rPr>
        <w:t>phenomena</w:t>
      </w:r>
      <w:r w:rsidRPr="0050701C">
        <w:rPr>
          <w:rStyle w:val="StyleUnderline"/>
        </w:rPr>
        <w:t xml:space="preserve"> that people fear (and that societies attempt to do something about), </w:t>
      </w:r>
      <w:r w:rsidRPr="00FB274B">
        <w:rPr>
          <w:rStyle w:val="StyleUnderline"/>
          <w:highlight w:val="cyan"/>
        </w:rPr>
        <w:t>such</w:t>
      </w:r>
      <w:r w:rsidRPr="0050701C">
        <w:rPr>
          <w:rStyle w:val="StyleUnderline"/>
        </w:rPr>
        <w:t xml:space="preserve"> </w:t>
      </w:r>
      <w:r w:rsidRPr="00FB274B">
        <w:rPr>
          <w:rStyle w:val="StyleUnderline"/>
          <w:highlight w:val="cyan"/>
        </w:rPr>
        <w:t>as</w:t>
      </w:r>
      <w:r w:rsidRPr="0050701C">
        <w:rPr>
          <w:rStyle w:val="StyleUnderline"/>
        </w:rPr>
        <w:t xml:space="preserve"> floods, tornados, airplane crashes, </w:t>
      </w:r>
      <w:r w:rsidRPr="00FB274B">
        <w:rPr>
          <w:rStyle w:val="Emphasis"/>
          <w:highlight w:val="cyan"/>
        </w:rPr>
        <w:t>terrorism</w:t>
      </w:r>
      <w:r w:rsidRPr="0050701C">
        <w:rPr>
          <w:rStyle w:val="StyleUnderline"/>
        </w:rPr>
        <w:t>, or choking</w:t>
      </w:r>
      <w:r w:rsidRPr="009C394E">
        <w:rPr>
          <w:sz w:val="16"/>
        </w:rPr>
        <w:t xml:space="preserve">. Asteroids, however, would still fall far below other leading causes of death, such as automobile accidents, communicable diseases, and tobacco use. 218 </w:t>
      </w:r>
    </w:p>
    <w:p w14:paraId="041B55BB" w14:textId="77777777" w:rsidR="00AF2C19" w:rsidRPr="009C394E" w:rsidRDefault="00AF2C19" w:rsidP="00AF2C19">
      <w:pPr>
        <w:rPr>
          <w:sz w:val="16"/>
          <w:szCs w:val="16"/>
        </w:rPr>
      </w:pPr>
      <w:r w:rsidRPr="009C394E">
        <w:rPr>
          <w:sz w:val="16"/>
          <w:szCs w:val="16"/>
        </w:rPr>
        <w:t>One plausible formula would be to posit that a major NEO impact (a collision with a body of 3-5 km diameter) could kill, say, half the world's population (soon to reach eight billion people) some time in the next million years. On an actuarial basis, that works out to 4,000 statistical deaths annually. That is surely a significant fatality rate-enough to warrant substantial financial investment-even though the incidents would be extraordinarily "lumpy," in the sense that for almost all of those one million years, there would be no deaths at all due to asteroids, but in one year there would be an unprecedented catastrophe. At this rate, asteroids would rank above many other natural and bizarre phenomena that people fear (and that societies attempt to do something about), such as floods, tornados, airplane crashes, terrorism, or choking. Asteroids, however, would still fall far below other leading causes of death, such as automobile accidents, communicable diseases, and tobacco use. 2 18</w:t>
      </w:r>
    </w:p>
    <w:p w14:paraId="27B48D60" w14:textId="77777777" w:rsidR="00AF2C19" w:rsidRPr="009C394E" w:rsidRDefault="00AF2C19" w:rsidP="00AF2C19">
      <w:pPr>
        <w:rPr>
          <w:sz w:val="16"/>
        </w:rPr>
      </w:pPr>
      <w:r w:rsidRPr="009C394E">
        <w:rPr>
          <w:sz w:val="16"/>
        </w:rPr>
        <w:t xml:space="preserve">This </w:t>
      </w:r>
      <w:r w:rsidRPr="00FB274B">
        <w:rPr>
          <w:rStyle w:val="StyleUnderline"/>
          <w:highlight w:val="cyan"/>
        </w:rPr>
        <w:t>weird combination</w:t>
      </w:r>
      <w:r w:rsidRPr="0050701C">
        <w:rPr>
          <w:rStyle w:val="StyleUnderline"/>
        </w:rPr>
        <w:t xml:space="preserve"> of probabilities and consequences </w:t>
      </w:r>
      <w:r w:rsidRPr="00FB274B">
        <w:rPr>
          <w:rStyle w:val="StyleUnderline"/>
          <w:highlight w:val="cyan"/>
        </w:rPr>
        <w:t>promotes</w:t>
      </w:r>
      <w:r w:rsidRPr="0050701C">
        <w:rPr>
          <w:rStyle w:val="StyleUnderline"/>
        </w:rPr>
        <w:t xml:space="preserve"> what many call </w:t>
      </w:r>
      <w:r w:rsidRPr="00FB274B">
        <w:rPr>
          <w:rStyle w:val="Emphasis"/>
          <w:highlight w:val="cyan"/>
        </w:rPr>
        <w:t>the "giggle</w:t>
      </w:r>
      <w:r w:rsidRPr="0050701C">
        <w:rPr>
          <w:rStyle w:val="Emphasis"/>
        </w:rPr>
        <w:t xml:space="preserve"> </w:t>
      </w:r>
      <w:r w:rsidRPr="00FB274B">
        <w:rPr>
          <w:rStyle w:val="Emphasis"/>
          <w:highlight w:val="cyan"/>
        </w:rPr>
        <w:t>factor</w:t>
      </w:r>
      <w:r w:rsidRPr="0050701C">
        <w:rPr>
          <w:rStyle w:val="Emphasis"/>
        </w:rPr>
        <w:t>"</w:t>
      </w:r>
      <w:r w:rsidRPr="009C394E">
        <w:rPr>
          <w:sz w:val="16"/>
        </w:rPr>
        <w:t>:</w:t>
      </w:r>
      <w:r w:rsidRPr="0050701C">
        <w:rPr>
          <w:rStyle w:val="StyleUnderline"/>
        </w:rPr>
        <w:t xml:space="preserve"> </w:t>
      </w:r>
      <w:r w:rsidRPr="00FB274B">
        <w:rPr>
          <w:rStyle w:val="StyleUnderline"/>
          <w:highlight w:val="cyan"/>
        </w:rPr>
        <w:t>humans'</w:t>
      </w:r>
      <w:r w:rsidRPr="0050701C">
        <w:rPr>
          <w:rStyle w:val="StyleUnderline"/>
        </w:rPr>
        <w:t xml:space="preserve"> seemingly </w:t>
      </w:r>
      <w:r w:rsidRPr="00FB274B">
        <w:rPr>
          <w:rStyle w:val="Emphasis"/>
          <w:highlight w:val="cyan"/>
        </w:rPr>
        <w:t>congenital reluctance to discuss planetary defense</w:t>
      </w:r>
      <w:r w:rsidRPr="0050701C">
        <w:rPr>
          <w:rStyle w:val="StyleUnderline"/>
        </w:rPr>
        <w:t xml:space="preserve"> seriously </w:t>
      </w:r>
      <w:r w:rsidRPr="00FB274B">
        <w:rPr>
          <w:rStyle w:val="StyleUnderline"/>
          <w:highlight w:val="cyan"/>
        </w:rPr>
        <w:t>without</w:t>
      </w:r>
      <w:r w:rsidRPr="0050701C">
        <w:rPr>
          <w:rStyle w:val="StyleUnderline"/>
        </w:rPr>
        <w:t xml:space="preserve"> retreating to the silliest </w:t>
      </w:r>
      <w:r w:rsidRPr="00FB274B">
        <w:rPr>
          <w:rStyle w:val="StyleUnderline"/>
          <w:highlight w:val="cyan"/>
        </w:rPr>
        <w:t>tropes</w:t>
      </w:r>
      <w:r w:rsidRPr="0050701C">
        <w:rPr>
          <w:rStyle w:val="StyleUnderline"/>
        </w:rPr>
        <w:t xml:space="preserve"> </w:t>
      </w:r>
      <w:r w:rsidRPr="00FB274B">
        <w:rPr>
          <w:rStyle w:val="StyleUnderline"/>
          <w:highlight w:val="cyan"/>
        </w:rPr>
        <w:t>about</w:t>
      </w:r>
      <w:r w:rsidRPr="0050701C">
        <w:rPr>
          <w:rStyle w:val="StyleUnderline"/>
        </w:rPr>
        <w:t xml:space="preserve"> alien attacks or </w:t>
      </w:r>
      <w:r w:rsidRPr="00FB274B">
        <w:rPr>
          <w:rStyle w:val="StyleUnderline"/>
          <w:highlight w:val="cyan"/>
        </w:rPr>
        <w:t xml:space="preserve">sci-fi </w:t>
      </w:r>
      <w:r w:rsidRPr="000209BA">
        <w:rPr>
          <w:rStyle w:val="StyleUnderline"/>
        </w:rPr>
        <w:t>thrillers</w:t>
      </w:r>
      <w:r w:rsidRPr="0050701C">
        <w:rPr>
          <w:rStyle w:val="StyleUnderline"/>
        </w:rPr>
        <w:t xml:space="preserve">. </w:t>
      </w:r>
      <w:r w:rsidRPr="009C394E">
        <w:rPr>
          <w:sz w:val="16"/>
        </w:rPr>
        <w:t xml:space="preserve">The topic seems to be ripped from kitschy movie trailers, not news headlines. 2 19 </w:t>
      </w:r>
    </w:p>
    <w:p w14:paraId="54A05651" w14:textId="77777777" w:rsidR="00AF2C19" w:rsidRPr="00A42713" w:rsidRDefault="00AF2C19" w:rsidP="00AF2C19">
      <w:pPr>
        <w:rPr>
          <w:sz w:val="16"/>
        </w:rPr>
      </w:pPr>
      <w:r w:rsidRPr="009C394E">
        <w:rPr>
          <w:sz w:val="16"/>
        </w:rPr>
        <w:t xml:space="preserve">An </w:t>
      </w:r>
      <w:r w:rsidRPr="00FB274B">
        <w:rPr>
          <w:rStyle w:val="StyleUnderline"/>
          <w:highlight w:val="cyan"/>
        </w:rPr>
        <w:t>additional</w:t>
      </w:r>
      <w:r w:rsidRPr="0050701C">
        <w:rPr>
          <w:rStyle w:val="StyleUnderline"/>
        </w:rPr>
        <w:t xml:space="preserve"> </w:t>
      </w:r>
      <w:r w:rsidRPr="00FB274B">
        <w:rPr>
          <w:rStyle w:val="StyleUnderline"/>
          <w:highlight w:val="cyan"/>
        </w:rPr>
        <w:t>fear</w:t>
      </w:r>
      <w:r w:rsidRPr="0050701C">
        <w:rPr>
          <w:rStyle w:val="StyleUnderline"/>
        </w:rPr>
        <w:t xml:space="preserve"> factor here </w:t>
      </w:r>
      <w:r w:rsidRPr="00FB274B">
        <w:rPr>
          <w:rStyle w:val="StyleUnderline"/>
          <w:highlight w:val="cyan"/>
        </w:rPr>
        <w:t>is</w:t>
      </w:r>
      <w:r w:rsidRPr="0050701C">
        <w:rPr>
          <w:rStyle w:val="StyleUnderline"/>
        </w:rPr>
        <w:t xml:space="preserve"> the </w:t>
      </w:r>
      <w:r w:rsidRPr="00FB274B">
        <w:rPr>
          <w:rStyle w:val="Emphasis"/>
          <w:highlight w:val="cyan"/>
        </w:rPr>
        <w:t>danger of surprise</w:t>
      </w:r>
      <w:r w:rsidRPr="009C394E">
        <w:rPr>
          <w:sz w:val="16"/>
        </w:rPr>
        <w:t xml:space="preserve">. </w:t>
      </w:r>
      <w:r w:rsidRPr="0050701C">
        <w:rPr>
          <w:rStyle w:val="StyleUnderline"/>
        </w:rPr>
        <w:t xml:space="preserve">If a significant asteroid were to arrive without warning-as in the Chelyabinsk incident-the afflicted </w:t>
      </w:r>
      <w:r w:rsidRPr="00FB274B">
        <w:rPr>
          <w:rStyle w:val="Emphasis"/>
          <w:highlight w:val="cyan"/>
        </w:rPr>
        <w:t>country might perceive</w:t>
      </w:r>
      <w:r w:rsidRPr="0050701C">
        <w:rPr>
          <w:rStyle w:val="StyleUnderline"/>
        </w:rPr>
        <w:t xml:space="preserve"> that it had been </w:t>
      </w:r>
      <w:r w:rsidRPr="00FB274B">
        <w:rPr>
          <w:rStyle w:val="Emphasis"/>
          <w:highlight w:val="cyan"/>
        </w:rPr>
        <w:t>attacked by a hostile neighbor</w:t>
      </w:r>
      <w:r w:rsidRPr="0050701C">
        <w:rPr>
          <w:rStyle w:val="StyleUnderline"/>
        </w:rPr>
        <w:t>, rather than by a fickle Mother Nature</w:t>
      </w:r>
      <w:r w:rsidRPr="009C394E">
        <w:rPr>
          <w:sz w:val="16"/>
        </w:rPr>
        <w:t>.</w:t>
      </w:r>
      <w:r w:rsidRPr="000209BA">
        <w:rPr>
          <w:u w:val="single"/>
        </w:rPr>
        <w:t xml:space="preserve"> </w:t>
      </w:r>
      <w:r w:rsidRPr="00FB274B">
        <w:rPr>
          <w:highlight w:val="cyan"/>
          <w:u w:val="single"/>
        </w:rPr>
        <w:t>If</w:t>
      </w:r>
      <w:r w:rsidRPr="009C394E">
        <w:rPr>
          <w:sz w:val="16"/>
          <w:highlight w:val="cyan"/>
        </w:rPr>
        <w:t>,</w:t>
      </w:r>
      <w:r w:rsidRPr="009C394E">
        <w:rPr>
          <w:sz w:val="16"/>
        </w:rPr>
        <w:t xml:space="preserve"> by further malign luck, </w:t>
      </w:r>
      <w:r w:rsidRPr="0050701C">
        <w:rPr>
          <w:rStyle w:val="StyleUnderline"/>
        </w:rPr>
        <w:t xml:space="preserve">the event happened to occur </w:t>
      </w:r>
      <w:r w:rsidRPr="00FB274B">
        <w:rPr>
          <w:rStyle w:val="StyleUnderline"/>
          <w:highlight w:val="cyan"/>
        </w:rPr>
        <w:t>during</w:t>
      </w:r>
      <w:r w:rsidRPr="0050701C">
        <w:rPr>
          <w:rStyle w:val="StyleUnderline"/>
        </w:rPr>
        <w:t xml:space="preserve"> </w:t>
      </w:r>
      <w:r w:rsidRPr="000209BA">
        <w:rPr>
          <w:rStyle w:val="StyleUnderline"/>
        </w:rPr>
        <w:t>a</w:t>
      </w:r>
      <w:r w:rsidRPr="0050701C">
        <w:rPr>
          <w:rStyle w:val="StyleUnderline"/>
        </w:rPr>
        <w:t xml:space="preserve"> period of </w:t>
      </w:r>
      <w:r w:rsidRPr="0050701C">
        <w:rPr>
          <w:rStyle w:val="Emphasis"/>
        </w:rPr>
        <w:t xml:space="preserve">heightened </w:t>
      </w:r>
      <w:r w:rsidRPr="00FB274B">
        <w:rPr>
          <w:rStyle w:val="Emphasis"/>
          <w:highlight w:val="cyan"/>
        </w:rPr>
        <w:t>international tensions</w:t>
      </w:r>
      <w:r w:rsidRPr="0050701C">
        <w:rPr>
          <w:rStyle w:val="StyleUnderline"/>
        </w:rPr>
        <w:t xml:space="preserve">, the </w:t>
      </w:r>
      <w:r w:rsidRPr="00FB274B">
        <w:rPr>
          <w:rStyle w:val="Emphasis"/>
          <w:highlight w:val="cyan"/>
        </w:rPr>
        <w:t>propensity to</w:t>
      </w:r>
      <w:r w:rsidRPr="0050701C">
        <w:rPr>
          <w:rStyle w:val="Emphasis"/>
        </w:rPr>
        <w:t xml:space="preserve"> </w:t>
      </w:r>
      <w:r w:rsidRPr="00FB274B">
        <w:rPr>
          <w:rStyle w:val="Emphasis"/>
          <w:highlight w:val="cyan"/>
        </w:rPr>
        <w:t>misinterpret</w:t>
      </w:r>
      <w:r w:rsidRPr="0050701C">
        <w:rPr>
          <w:rStyle w:val="StyleUnderline"/>
        </w:rPr>
        <w:t xml:space="preserve">, </w:t>
      </w:r>
      <w:r w:rsidRPr="00FB274B">
        <w:rPr>
          <w:rStyle w:val="StyleUnderline"/>
          <w:highlight w:val="cyan"/>
        </w:rPr>
        <w:t>and</w:t>
      </w:r>
      <w:r w:rsidRPr="0050701C">
        <w:rPr>
          <w:rStyle w:val="StyleUnderline"/>
        </w:rPr>
        <w:t xml:space="preserve"> to </w:t>
      </w:r>
      <w:r w:rsidRPr="00FB274B">
        <w:rPr>
          <w:rStyle w:val="Emphasis"/>
          <w:highlight w:val="cyan"/>
        </w:rPr>
        <w:t>respond precipitously</w:t>
      </w:r>
      <w:r w:rsidRPr="0050701C">
        <w:rPr>
          <w:rStyle w:val="StyleUnderline"/>
        </w:rPr>
        <w:t>, would rise</w:t>
      </w:r>
      <w:r w:rsidRPr="009C394E">
        <w:rPr>
          <w:sz w:val="16"/>
        </w:rPr>
        <w:t xml:space="preserve">. The unforeseen space </w:t>
      </w:r>
      <w:r w:rsidRPr="0050701C">
        <w:rPr>
          <w:rStyle w:val="StyleUnderline"/>
        </w:rPr>
        <w:t xml:space="preserve">object could </w:t>
      </w:r>
      <w:r w:rsidRPr="00FB274B">
        <w:rPr>
          <w:rStyle w:val="StyleUnderline"/>
          <w:highlight w:val="cyan"/>
        </w:rPr>
        <w:t>thus</w:t>
      </w:r>
      <w:r w:rsidRPr="0050701C">
        <w:rPr>
          <w:rStyle w:val="StyleUnderline"/>
        </w:rPr>
        <w:t xml:space="preserve"> </w:t>
      </w:r>
      <w:r w:rsidRPr="00FB274B">
        <w:rPr>
          <w:rStyle w:val="Emphasis"/>
          <w:highlight w:val="cyan"/>
        </w:rPr>
        <w:t>catalyze</w:t>
      </w:r>
      <w:r w:rsidRPr="0050701C">
        <w:rPr>
          <w:rStyle w:val="Emphasis"/>
        </w:rPr>
        <w:t xml:space="preserve"> a </w:t>
      </w:r>
      <w:r w:rsidRPr="00FB274B">
        <w:rPr>
          <w:rStyle w:val="Emphasis"/>
          <w:highlight w:val="cyan"/>
        </w:rPr>
        <w:t>larger</w:t>
      </w:r>
      <w:r w:rsidRPr="0050701C">
        <w:rPr>
          <w:rStyle w:val="Emphasis"/>
        </w:rPr>
        <w:t xml:space="preserve"> human-caused </w:t>
      </w:r>
      <w:r w:rsidRPr="00FB274B">
        <w:rPr>
          <w:rStyle w:val="Emphasis"/>
          <w:highlight w:val="cyan"/>
        </w:rPr>
        <w:t>tragedy</w:t>
      </w:r>
      <w:r w:rsidRPr="009C394E">
        <w:rPr>
          <w:sz w:val="16"/>
        </w:rPr>
        <w:t xml:space="preserve">.2 20 </w:t>
      </w:r>
    </w:p>
    <w:p w14:paraId="261C5557" w14:textId="77777777" w:rsidR="00AF2C19" w:rsidRDefault="00AF2C19" w:rsidP="00AF2C19">
      <w:pPr>
        <w:pStyle w:val="Heading3"/>
      </w:pPr>
      <w:r>
        <w:t>AC – Solvency</w:t>
      </w:r>
    </w:p>
    <w:p w14:paraId="2802C45F" w14:textId="77777777" w:rsidR="00AF2C19" w:rsidRDefault="00AF2C19" w:rsidP="00AF2C19">
      <w:pPr>
        <w:pStyle w:val="Heading4"/>
      </w:pPr>
      <w:r>
        <w:t xml:space="preserve">Creating a legal regime so everyone benefits from mining creates sustainable mining while avoiding conflict. </w:t>
      </w:r>
    </w:p>
    <w:p w14:paraId="0D343B38" w14:textId="77777777" w:rsidR="00AF2C19" w:rsidRDefault="00AF2C19" w:rsidP="00AF2C19">
      <w:r>
        <w:t xml:space="preserve">Morgan </w:t>
      </w:r>
      <w:r w:rsidRPr="00531E7E">
        <w:rPr>
          <w:rStyle w:val="Style13ptBold"/>
        </w:rPr>
        <w:t>Saletta 16,</w:t>
      </w:r>
      <w:r>
        <w:t xml:space="preserve"> PhD, History and Philosophy of Science, The University of Melbourne, “All of humanity should share in the space mining boom,” Conversation, 4-17-2016, https://theconversation.com/all-of-humanity-should-share-in-the-space-mining-boom-57740</w:t>
      </w:r>
    </w:p>
    <w:p w14:paraId="27D08A7E" w14:textId="77777777" w:rsidR="00AF2C19" w:rsidRDefault="00AF2C19" w:rsidP="00AF2C19">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Diamondis, co-founder of Planetary Resources and founder of the XPrize Grand Challenges, believes that the benefits to humanity give us a moral imperative to explore and utilise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licence companies to engage in timber extraction, mining, offshore oil exploration and other activities, receiving royalties payments on production. In the United States, revenues from such royalties totalled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other global commons such as the deep sea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well established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philanthopist; </w:t>
      </w:r>
      <w:r w:rsidRPr="00EB6DA0">
        <w:rPr>
          <w:rStyle w:val="StyleUnderline"/>
          <w:highlight w:val="cyan"/>
        </w:rPr>
        <w:t xml:space="preserve">it pays </w:t>
      </w:r>
      <w:r w:rsidRPr="00EB6DA0">
        <w:rPr>
          <w:rStyle w:val="Emphasis"/>
          <w:highlight w:val="cyan"/>
        </w:rPr>
        <w:t xml:space="preserve">every owner in a global commons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065DD1A1" w14:textId="77777777" w:rsidR="00AF2C19" w:rsidRDefault="00AF2C19" w:rsidP="00AF2C19">
      <w:pPr>
        <w:pStyle w:val="Heading3"/>
      </w:pPr>
      <w:r>
        <w:t>AC – Framing</w:t>
      </w:r>
    </w:p>
    <w:p w14:paraId="583FB666" w14:textId="77777777" w:rsidR="00AF2C19" w:rsidRPr="00C7794F" w:rsidRDefault="00AF2C19" w:rsidP="00AF2C19">
      <w:pPr>
        <w:rPr>
          <w:sz w:val="16"/>
        </w:rPr>
      </w:pPr>
    </w:p>
    <w:p w14:paraId="1F4547A4" w14:textId="77777777" w:rsidR="00AF2C19" w:rsidRPr="00081CEF" w:rsidRDefault="00AF2C19" w:rsidP="00AF2C19">
      <w:pPr>
        <w:pStyle w:val="Heading4"/>
      </w:pPr>
      <w:r>
        <w:t>The standard is maximizing expected well-being</w:t>
      </w:r>
    </w:p>
    <w:p w14:paraId="3FDA1739" w14:textId="77777777" w:rsidR="00AF2C19" w:rsidRDefault="00AF2C19" w:rsidP="00AF2C19">
      <w:pPr>
        <w:pStyle w:val="Heading4"/>
        <w:tabs>
          <w:tab w:val="left" w:pos="2250"/>
        </w:tabs>
        <w:spacing w:line="276" w:lineRule="auto"/>
        <w:rPr>
          <w:rFonts w:cstheme="majorHAnsi"/>
        </w:rPr>
      </w:pPr>
      <w:r>
        <w:rPr>
          <w:rFonts w:cstheme="majorHAnsi"/>
        </w:rPr>
        <w:t>1] Util</w:t>
      </w:r>
      <w:r w:rsidRPr="00276CBF">
        <w:rPr>
          <w:rFonts w:cstheme="majorHAnsi"/>
        </w:rPr>
        <w:t xml:space="preserve">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2CB9CBD6" w14:textId="77777777" w:rsidR="00AF2C19" w:rsidRPr="00BB753A" w:rsidRDefault="00AF2C19" w:rsidP="00AF2C19">
      <w:pPr>
        <w:pStyle w:val="Heading4"/>
      </w:pPr>
      <w:r>
        <w:t xml:space="preserve">2] </w:t>
      </w:r>
      <w:bookmarkStart w:id="1" w:name="_Hlk63077120"/>
      <w:r>
        <w:t>actor-specificity: side constraints freeze action because government policies always require trade-offs—the only justifiable way to resolve those conflicts is by benefiting everyone. Actor-specificity comes first because different agents have different ethical obligations.</w:t>
      </w:r>
      <w:bookmarkEnd w:id="1"/>
    </w:p>
    <w:p w14:paraId="6ECD9A52" w14:textId="77777777" w:rsidR="00AF2C19" w:rsidRDefault="00AF2C19" w:rsidP="00AF2C19">
      <w:pPr>
        <w:pStyle w:val="Heading4"/>
      </w:pPr>
      <w:r>
        <w:t>3] No intent-foresight distinction—</w:t>
      </w:r>
      <w:r>
        <w:rPr>
          <w:rFonts w:eastAsia="Calibri" w:cs="Arial"/>
        </w:rPr>
        <w:t>if</w:t>
      </w:r>
      <w:r>
        <w:rPr>
          <w:rFonts w:cs="Arial"/>
        </w:rPr>
        <w:t xml:space="preserve"> </w:t>
      </w:r>
      <w:r>
        <w:rPr>
          <w:rFonts w:eastAsia="Calibri" w:cs="Arial"/>
        </w:rPr>
        <w:t>we</w:t>
      </w:r>
      <w:r>
        <w:rPr>
          <w:rFonts w:cs="Arial"/>
        </w:rPr>
        <w:t xml:space="preserve"> </w:t>
      </w:r>
      <w:r>
        <w:rPr>
          <w:rFonts w:eastAsia="Calibri" w:cs="Arial"/>
        </w:rPr>
        <w:t>foresee</w:t>
      </w:r>
      <w:r>
        <w:rPr>
          <w:rFonts w:cs="Arial"/>
        </w:rPr>
        <w:t xml:space="preserve"> </w:t>
      </w:r>
      <w:r>
        <w:rPr>
          <w:rFonts w:eastAsia="Calibri" w:cs="Arial"/>
        </w:rPr>
        <w:t>a</w:t>
      </w:r>
      <w:r>
        <w:rPr>
          <w:rFonts w:cs="Arial"/>
        </w:rPr>
        <w:t xml:space="preserve"> </w:t>
      </w:r>
      <w:r>
        <w:rPr>
          <w:rFonts w:eastAsia="Calibri" w:cs="Arial"/>
        </w:rPr>
        <w:t>consequence</w:t>
      </w:r>
      <w:r>
        <w:rPr>
          <w:rFonts w:cs="Arial"/>
        </w:rPr>
        <w:t xml:space="preserve">, </w:t>
      </w:r>
      <w:r>
        <w:rPr>
          <w:rFonts w:eastAsia="Calibri" w:cs="Arial"/>
        </w:rPr>
        <w:t>then</w:t>
      </w:r>
      <w:r>
        <w:rPr>
          <w:rFonts w:cs="Arial"/>
        </w:rPr>
        <w:t xml:space="preserve"> </w:t>
      </w:r>
      <w:r>
        <w:rPr>
          <w:rFonts w:eastAsia="Calibri" w:cs="Arial"/>
        </w:rPr>
        <w:t>it</w:t>
      </w:r>
      <w:r>
        <w:rPr>
          <w:rFonts w:cs="Arial"/>
        </w:rPr>
        <w:t xml:space="preserve"> </w:t>
      </w:r>
      <w:r>
        <w:rPr>
          <w:rFonts w:eastAsia="Calibri" w:cs="Arial"/>
        </w:rPr>
        <w:t>becomes</w:t>
      </w:r>
      <w:r>
        <w:rPr>
          <w:rFonts w:cs="Arial"/>
        </w:rPr>
        <w:t xml:space="preserve"> </w:t>
      </w:r>
      <w:r>
        <w:rPr>
          <w:rFonts w:eastAsia="Calibri" w:cs="Arial"/>
        </w:rPr>
        <w:t>part</w:t>
      </w:r>
      <w:r>
        <w:rPr>
          <w:rFonts w:cs="Arial"/>
        </w:rPr>
        <w:t xml:space="preserve"> </w:t>
      </w:r>
      <w:r>
        <w:rPr>
          <w:rFonts w:eastAsia="Calibri" w:cs="Arial"/>
        </w:rPr>
        <w:t>of</w:t>
      </w:r>
      <w:r>
        <w:rPr>
          <w:rFonts w:cs="Arial"/>
        </w:rPr>
        <w:t xml:space="preserve"> </w:t>
      </w:r>
      <w:r>
        <w:rPr>
          <w:rFonts w:eastAsia="Calibri" w:cs="Arial"/>
        </w:rPr>
        <w:t>our</w:t>
      </w:r>
      <w:r>
        <w:rPr>
          <w:rFonts w:cs="Arial"/>
        </w:rPr>
        <w:t xml:space="preserve"> </w:t>
      </w:r>
      <w:r>
        <w:rPr>
          <w:rFonts w:eastAsia="Calibri" w:cs="Arial"/>
        </w:rPr>
        <w:t>deliberation</w:t>
      </w:r>
      <w:r>
        <w:rPr>
          <w:rFonts w:cs="Arial"/>
        </w:rPr>
        <w:t xml:space="preserve"> </w:t>
      </w:r>
      <w:r>
        <w:rPr>
          <w:rFonts w:eastAsia="Calibri" w:cs="Arial"/>
        </w:rPr>
        <w:t>which</w:t>
      </w:r>
      <w:r>
        <w:rPr>
          <w:rFonts w:cs="Arial"/>
        </w:rPr>
        <w:t xml:space="preserve"> </w:t>
      </w:r>
      <w:r>
        <w:rPr>
          <w:rFonts w:eastAsia="Calibri" w:cs="Arial"/>
        </w:rPr>
        <w:t>makes</w:t>
      </w:r>
      <w:r>
        <w:rPr>
          <w:rFonts w:cs="Arial"/>
        </w:rPr>
        <w:t xml:space="preserve"> </w:t>
      </w:r>
      <w:r>
        <w:rPr>
          <w:rFonts w:eastAsia="Calibri" w:cs="Arial"/>
        </w:rPr>
        <w:t>it</w:t>
      </w:r>
      <w:r>
        <w:rPr>
          <w:rFonts w:cs="Arial"/>
        </w:rPr>
        <w:t xml:space="preserve"> </w:t>
      </w:r>
      <w:r>
        <w:rPr>
          <w:rFonts w:eastAsia="Calibri" w:cs="Arial"/>
        </w:rPr>
        <w:t>intrinsic</w:t>
      </w:r>
      <w:r>
        <w:rPr>
          <w:rFonts w:cs="Arial"/>
        </w:rPr>
        <w:t xml:space="preserve"> </w:t>
      </w:r>
      <w:r>
        <w:rPr>
          <w:rFonts w:eastAsia="Calibri" w:cs="Arial"/>
        </w:rPr>
        <w:t>to</w:t>
      </w:r>
      <w:r>
        <w:rPr>
          <w:rFonts w:cs="Arial"/>
        </w:rPr>
        <w:t xml:space="preserve"> </w:t>
      </w:r>
      <w:r>
        <w:rPr>
          <w:rFonts w:eastAsia="Calibri" w:cs="Arial"/>
        </w:rPr>
        <w:t>our</w:t>
      </w:r>
      <w:r>
        <w:rPr>
          <w:rFonts w:cs="Arial"/>
        </w:rPr>
        <w:t xml:space="preserve"> </w:t>
      </w:r>
      <w:r>
        <w:rPr>
          <w:rFonts w:eastAsia="Calibri" w:cs="Arial"/>
        </w:rPr>
        <w:t>action</w:t>
      </w:r>
      <w:r>
        <w:rPr>
          <w:rFonts w:cs="Arial"/>
        </w:rPr>
        <w:t xml:space="preserve"> </w:t>
      </w:r>
      <w:r>
        <w:rPr>
          <w:rFonts w:eastAsia="Calibri" w:cs="Arial"/>
        </w:rPr>
        <w:t>since</w:t>
      </w:r>
      <w:r>
        <w:rPr>
          <w:rFonts w:cs="Arial"/>
        </w:rPr>
        <w:t xml:space="preserve"> </w:t>
      </w:r>
      <w:r>
        <w:rPr>
          <w:rFonts w:eastAsia="Calibri" w:cs="Arial"/>
        </w:rPr>
        <w:t>we</w:t>
      </w:r>
      <w:r>
        <w:rPr>
          <w:rFonts w:cs="Arial"/>
        </w:rPr>
        <w:t xml:space="preserve"> </w:t>
      </w:r>
      <w:r>
        <w:rPr>
          <w:rFonts w:eastAsia="Calibri" w:cs="Arial"/>
        </w:rPr>
        <w:t>intend</w:t>
      </w:r>
      <w:r>
        <w:rPr>
          <w:rFonts w:cs="Arial"/>
        </w:rPr>
        <w:t xml:space="preserve"> </w:t>
      </w:r>
      <w:r>
        <w:rPr>
          <w:rFonts w:eastAsia="Calibri" w:cs="Arial"/>
        </w:rPr>
        <w:t>it</w:t>
      </w:r>
      <w:r>
        <w:rPr>
          <w:rFonts w:cs="Arial"/>
        </w:rPr>
        <w:t xml:space="preserve"> </w:t>
      </w:r>
      <w:r>
        <w:rPr>
          <w:rFonts w:eastAsia="Calibri" w:cs="Arial"/>
        </w:rPr>
        <w:t>to</w:t>
      </w:r>
      <w:r>
        <w:rPr>
          <w:rFonts w:cs="Arial"/>
        </w:rPr>
        <w:t xml:space="preserve"> </w:t>
      </w:r>
      <w:r>
        <w:rPr>
          <w:rFonts w:eastAsia="Calibri" w:cs="Arial"/>
        </w:rPr>
        <w:t>happen</w:t>
      </w:r>
      <w:r>
        <w:rPr>
          <w:rFonts w:cs="Arial"/>
        </w:rPr>
        <w:t>.</w:t>
      </w:r>
    </w:p>
    <w:p w14:paraId="60A623DD" w14:textId="77777777" w:rsidR="00AF2C19" w:rsidRDefault="00AF2C19" w:rsidP="00AF2C19">
      <w:pPr>
        <w:pStyle w:val="Heading4"/>
        <w:rPr>
          <w:rFonts w:cs="Arial"/>
        </w:rPr>
      </w:pPr>
      <w:r>
        <w:rPr>
          <w:rFonts w:cs="Arial"/>
        </w:rPr>
        <w:t xml:space="preserve">4] </w:t>
      </w:r>
      <w:r>
        <w:rPr>
          <w:rFonts w:eastAsia="Calibri" w:cs="Arial"/>
        </w:rPr>
        <w:t>Only</w:t>
      </w:r>
      <w:r>
        <w:rPr>
          <w:rFonts w:cs="Arial"/>
        </w:rPr>
        <w:t xml:space="preserve"> </w:t>
      </w:r>
      <w:r>
        <w:rPr>
          <w:rFonts w:eastAsia="Calibri" w:cs="Arial"/>
        </w:rPr>
        <w:t>consequentialism</w:t>
      </w:r>
      <w:r>
        <w:rPr>
          <w:rFonts w:cs="Arial"/>
        </w:rPr>
        <w:t xml:space="preserve"> </w:t>
      </w:r>
      <w:r>
        <w:rPr>
          <w:rFonts w:eastAsia="Calibri" w:cs="Arial"/>
        </w:rPr>
        <w:t>explains</w:t>
      </w:r>
      <w:r>
        <w:rPr>
          <w:rFonts w:cs="Arial"/>
        </w:rPr>
        <w:t xml:space="preserve"> </w:t>
      </w:r>
      <w:r>
        <w:rPr>
          <w:rFonts w:eastAsia="Calibri" w:cs="Arial"/>
        </w:rPr>
        <w:t>degrees</w:t>
      </w:r>
      <w:r>
        <w:rPr>
          <w:rFonts w:cs="Arial"/>
        </w:rPr>
        <w:t xml:space="preserve"> </w:t>
      </w:r>
      <w:r>
        <w:rPr>
          <w:rFonts w:eastAsia="Calibri" w:cs="Arial"/>
        </w:rPr>
        <w:t>of</w:t>
      </w:r>
      <w:r>
        <w:rPr>
          <w:rFonts w:cs="Arial"/>
        </w:rPr>
        <w:t xml:space="preserve"> </w:t>
      </w:r>
      <w:r>
        <w:rPr>
          <w:rFonts w:eastAsia="Calibri" w:cs="Arial"/>
        </w:rPr>
        <w:t>wrongness</w:t>
      </w:r>
      <w:r>
        <w:rPr>
          <w:rFonts w:cs="Arial"/>
        </w:rPr>
        <w:t>—</w:t>
      </w:r>
      <w:r>
        <w:rPr>
          <w:rFonts w:eastAsia="Calibri" w:cs="Arial"/>
        </w:rPr>
        <w:t>if</w:t>
      </w:r>
      <w:r>
        <w:rPr>
          <w:rFonts w:cs="Arial"/>
        </w:rPr>
        <w:t xml:space="preserve"> </w:t>
      </w:r>
      <w:r>
        <w:rPr>
          <w:rFonts w:eastAsia="Calibri" w:cs="Arial"/>
        </w:rPr>
        <w:t>I</w:t>
      </w:r>
      <w:r>
        <w:rPr>
          <w:rFonts w:cs="Arial"/>
        </w:rPr>
        <w:t xml:space="preserve"> </w:t>
      </w:r>
      <w:r>
        <w:rPr>
          <w:rFonts w:eastAsia="Calibri" w:cs="Arial"/>
        </w:rPr>
        <w:t>break</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meet</w:t>
      </w:r>
      <w:r>
        <w:rPr>
          <w:rFonts w:cs="Arial"/>
        </w:rPr>
        <w:t xml:space="preserve"> </w:t>
      </w:r>
      <w:r>
        <w:rPr>
          <w:rFonts w:eastAsia="Calibri" w:cs="Arial"/>
        </w:rPr>
        <w:t>up</w:t>
      </w:r>
      <w:r>
        <w:rPr>
          <w:rFonts w:cs="Arial"/>
        </w:rPr>
        <w:t xml:space="preserve"> </w:t>
      </w:r>
      <w:r>
        <w:rPr>
          <w:rFonts w:eastAsia="Calibri" w:cs="Arial"/>
        </w:rPr>
        <w:t>for</w:t>
      </w:r>
      <w:r>
        <w:rPr>
          <w:rFonts w:cs="Arial"/>
        </w:rPr>
        <w:t xml:space="preserve"> </w:t>
      </w:r>
      <w:r>
        <w:rPr>
          <w:rFonts w:eastAsia="Calibri" w:cs="Arial"/>
        </w:rPr>
        <w:t>lunch</w:t>
      </w:r>
      <w:r>
        <w:rPr>
          <w:rFonts w:cs="Arial"/>
        </w:rPr>
        <w:t xml:space="preserve">, </w:t>
      </w:r>
      <w:r>
        <w:rPr>
          <w:rFonts w:eastAsia="Calibri" w:cs="Arial"/>
        </w:rPr>
        <w:t>that</w:t>
      </w:r>
      <w:r>
        <w:rPr>
          <w:rFonts w:cs="Arial"/>
        </w:rPr>
        <w:t xml:space="preserve"> </w:t>
      </w:r>
      <w:r>
        <w:rPr>
          <w:rFonts w:eastAsia="Calibri" w:cs="Arial"/>
        </w:rPr>
        <w:t>is</w:t>
      </w:r>
      <w:r>
        <w:rPr>
          <w:rFonts w:cs="Arial"/>
        </w:rPr>
        <w:t xml:space="preserve"> </w:t>
      </w:r>
      <w:r>
        <w:rPr>
          <w:rFonts w:eastAsia="Calibri" w:cs="Arial"/>
        </w:rPr>
        <w:t>not</w:t>
      </w:r>
      <w:r>
        <w:rPr>
          <w:rFonts w:cs="Arial"/>
        </w:rPr>
        <w:t xml:space="preserve"> </w:t>
      </w:r>
      <w:r>
        <w:rPr>
          <w:rFonts w:eastAsia="Calibri" w:cs="Arial"/>
        </w:rPr>
        <w:t>as</w:t>
      </w:r>
      <w:r>
        <w:rPr>
          <w:rFonts w:cs="Arial"/>
        </w:rPr>
        <w:t xml:space="preserve"> </w:t>
      </w:r>
      <w:r>
        <w:rPr>
          <w:rFonts w:eastAsia="Calibri" w:cs="Arial"/>
        </w:rPr>
        <w:t>bad</w:t>
      </w:r>
      <w:r>
        <w:rPr>
          <w:rFonts w:cs="Arial"/>
        </w:rPr>
        <w:t xml:space="preserve"> </w:t>
      </w:r>
      <w:r>
        <w:rPr>
          <w:rFonts w:eastAsia="Calibri" w:cs="Arial"/>
        </w:rPr>
        <w:t>as</w:t>
      </w:r>
      <w:r>
        <w:rPr>
          <w:rFonts w:cs="Arial"/>
        </w:rPr>
        <w:t xml:space="preserve"> </w:t>
      </w:r>
      <w:r>
        <w:rPr>
          <w:rFonts w:eastAsia="Calibri" w:cs="Arial"/>
        </w:rPr>
        <w:t>breaking</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take</w:t>
      </w:r>
      <w:r>
        <w:rPr>
          <w:rFonts w:cs="Arial"/>
        </w:rPr>
        <w:t xml:space="preserve"> </w:t>
      </w:r>
      <w:r>
        <w:rPr>
          <w:rFonts w:eastAsia="Calibri" w:cs="Arial"/>
        </w:rPr>
        <w:t>a</w:t>
      </w:r>
      <w:r>
        <w:rPr>
          <w:rFonts w:cs="Arial"/>
        </w:rPr>
        <w:t xml:space="preserve"> </w:t>
      </w:r>
      <w:r>
        <w:rPr>
          <w:rFonts w:eastAsia="Calibri" w:cs="Arial"/>
        </w:rPr>
        <w:t>dying</w:t>
      </w:r>
      <w:r>
        <w:rPr>
          <w:rFonts w:cs="Arial"/>
        </w:rPr>
        <w:t xml:space="preserve"> </w:t>
      </w:r>
      <w:r>
        <w:rPr>
          <w:rFonts w:eastAsia="Calibri" w:cs="Arial"/>
        </w:rPr>
        <w:t>person</w:t>
      </w:r>
      <w:r>
        <w:rPr>
          <w:rFonts w:cs="Arial"/>
        </w:rPr>
        <w:t xml:space="preserve"> </w:t>
      </w:r>
      <w:r>
        <w:rPr>
          <w:rFonts w:eastAsia="Calibri" w:cs="Arial"/>
        </w:rPr>
        <w:t>to</w:t>
      </w:r>
      <w:r>
        <w:rPr>
          <w:rFonts w:cs="Arial"/>
        </w:rPr>
        <w:t xml:space="preserve"> </w:t>
      </w:r>
      <w:r>
        <w:rPr>
          <w:rFonts w:eastAsia="Calibri" w:cs="Arial"/>
        </w:rPr>
        <w:t>the</w:t>
      </w:r>
      <w:r>
        <w:rPr>
          <w:rFonts w:cs="Arial"/>
        </w:rPr>
        <w:t xml:space="preserve"> </w:t>
      </w:r>
      <w:r>
        <w:rPr>
          <w:rFonts w:eastAsia="Calibri" w:cs="Arial"/>
        </w:rPr>
        <w:t>hospital</w:t>
      </w:r>
      <w:r>
        <w:rPr>
          <w:rFonts w:cs="Arial"/>
        </w:rPr>
        <w:t xml:space="preserve">. </w:t>
      </w:r>
      <w:r>
        <w:rPr>
          <w:rFonts w:eastAsia="Calibri" w:cs="Arial"/>
        </w:rPr>
        <w:t>Only</w:t>
      </w:r>
      <w:r>
        <w:rPr>
          <w:rFonts w:cs="Arial"/>
        </w:rPr>
        <w:t xml:space="preserve"> </w:t>
      </w:r>
      <w:r>
        <w:rPr>
          <w:rFonts w:eastAsia="Calibri" w:cs="Arial"/>
        </w:rPr>
        <w:t>the</w:t>
      </w:r>
      <w:r>
        <w:rPr>
          <w:rFonts w:cs="Arial"/>
        </w:rPr>
        <w:t xml:space="preserve"> </w:t>
      </w:r>
      <w:r>
        <w:rPr>
          <w:rFonts w:eastAsia="Calibri" w:cs="Arial"/>
        </w:rPr>
        <w:t>consequences</w:t>
      </w:r>
      <w:r>
        <w:rPr>
          <w:rFonts w:cs="Arial"/>
        </w:rPr>
        <w:t xml:space="preserve"> </w:t>
      </w:r>
      <w:r>
        <w:rPr>
          <w:rFonts w:eastAsia="Calibri" w:cs="Arial"/>
        </w:rPr>
        <w:t>of</w:t>
      </w:r>
      <w:r>
        <w:rPr>
          <w:rFonts w:cs="Arial"/>
        </w:rPr>
        <w:t xml:space="preserve"> </w:t>
      </w:r>
      <w:r>
        <w:rPr>
          <w:rFonts w:eastAsia="Calibri" w:cs="Arial"/>
        </w:rPr>
        <w:t>breaking</w:t>
      </w:r>
      <w:r>
        <w:rPr>
          <w:rFonts w:cs="Arial"/>
        </w:rPr>
        <w:t xml:space="preserve"> </w:t>
      </w:r>
      <w:r>
        <w:rPr>
          <w:rFonts w:eastAsia="Calibri" w:cs="Arial"/>
        </w:rPr>
        <w:t>the</w:t>
      </w:r>
      <w:r>
        <w:rPr>
          <w:rFonts w:cs="Arial"/>
        </w:rPr>
        <w:t xml:space="preserve"> </w:t>
      </w:r>
      <w:r>
        <w:rPr>
          <w:rFonts w:eastAsia="Calibri" w:cs="Arial"/>
        </w:rPr>
        <w:t>promise</w:t>
      </w:r>
      <w:r>
        <w:rPr>
          <w:rFonts w:cs="Arial"/>
        </w:rPr>
        <w:t xml:space="preserve"> </w:t>
      </w:r>
      <w:r>
        <w:rPr>
          <w:rFonts w:eastAsia="Calibri" w:cs="Arial"/>
        </w:rPr>
        <w:t>explain</w:t>
      </w:r>
      <w:r>
        <w:rPr>
          <w:rFonts w:cs="Arial"/>
        </w:rPr>
        <w:t xml:space="preserve"> </w:t>
      </w:r>
      <w:r>
        <w:rPr>
          <w:rFonts w:eastAsia="Calibri" w:cs="Arial"/>
        </w:rPr>
        <w:t>why</w:t>
      </w:r>
      <w:r>
        <w:rPr>
          <w:rFonts w:cs="Arial"/>
        </w:rPr>
        <w:t xml:space="preserve"> </w:t>
      </w:r>
      <w:r>
        <w:rPr>
          <w:rFonts w:eastAsia="Calibri" w:cs="Arial"/>
        </w:rPr>
        <w:t>the</w:t>
      </w:r>
      <w:r>
        <w:rPr>
          <w:rFonts w:cs="Arial"/>
        </w:rPr>
        <w:t xml:space="preserve"> </w:t>
      </w:r>
      <w:r>
        <w:rPr>
          <w:rFonts w:eastAsia="Calibri" w:cs="Arial"/>
        </w:rPr>
        <w:t>second</w:t>
      </w:r>
      <w:r>
        <w:rPr>
          <w:rFonts w:cs="Arial"/>
        </w:rPr>
        <w:t xml:space="preserve"> </w:t>
      </w:r>
      <w:r>
        <w:rPr>
          <w:rFonts w:eastAsia="Calibri" w:cs="Arial"/>
        </w:rPr>
        <w:t>one</w:t>
      </w:r>
      <w:r>
        <w:rPr>
          <w:rFonts w:cs="Arial"/>
        </w:rPr>
        <w:t xml:space="preserve"> </w:t>
      </w:r>
      <w:r>
        <w:rPr>
          <w:rFonts w:eastAsia="Calibri" w:cs="Arial"/>
        </w:rPr>
        <w:t>is</w:t>
      </w:r>
      <w:r>
        <w:rPr>
          <w:rFonts w:cs="Arial"/>
        </w:rPr>
        <w:t xml:space="preserve"> </w:t>
      </w:r>
      <w:r>
        <w:rPr>
          <w:rFonts w:eastAsia="Calibri" w:cs="Arial"/>
        </w:rPr>
        <w:t>much</w:t>
      </w:r>
      <w:r>
        <w:rPr>
          <w:rFonts w:cs="Arial"/>
        </w:rPr>
        <w:t xml:space="preserve"> </w:t>
      </w:r>
      <w:r>
        <w:rPr>
          <w:rFonts w:eastAsia="Calibri" w:cs="Arial"/>
        </w:rPr>
        <w:t>worse</w:t>
      </w:r>
      <w:r>
        <w:rPr>
          <w:rFonts w:cs="Arial"/>
        </w:rPr>
        <w:t xml:space="preserve"> </w:t>
      </w:r>
      <w:r>
        <w:rPr>
          <w:rFonts w:eastAsia="Calibri" w:cs="Arial"/>
        </w:rPr>
        <w:t>than</w:t>
      </w:r>
      <w:r>
        <w:rPr>
          <w:rFonts w:cs="Arial"/>
        </w:rPr>
        <w:t xml:space="preserve"> </w:t>
      </w:r>
      <w:r>
        <w:rPr>
          <w:rFonts w:eastAsia="Calibri" w:cs="Arial"/>
        </w:rPr>
        <w:t>the</w:t>
      </w:r>
      <w:r>
        <w:rPr>
          <w:rFonts w:cs="Arial"/>
        </w:rPr>
        <w:t xml:space="preserve"> </w:t>
      </w:r>
      <w:r>
        <w:rPr>
          <w:rFonts w:eastAsia="Calibri" w:cs="Arial"/>
        </w:rPr>
        <w:t>first</w:t>
      </w:r>
      <w:r>
        <w:rPr>
          <w:rFonts w:cs="Arial"/>
        </w:rPr>
        <w:t>. Intuitions outweigh—they’re the foundational basis for any argument and theories that contradict our intuitions are most likely false even if we can’t deductively determine why.</w:t>
      </w:r>
    </w:p>
    <w:p w14:paraId="60BABAA9" w14:textId="77777777" w:rsidR="00AF2C19" w:rsidRDefault="00AF2C19" w:rsidP="00AF2C19">
      <w:pPr>
        <w:pStyle w:val="Heading4"/>
      </w:pPr>
      <w:r>
        <w:t>5] Reject calc indicts and util triggers permissibility arguments:</w:t>
      </w:r>
    </w:p>
    <w:p w14:paraId="7697DC61" w14:textId="77777777" w:rsidR="00AF2C19" w:rsidRDefault="00AF2C19" w:rsidP="00AF2C19">
      <w:pPr>
        <w:pStyle w:val="Heading4"/>
      </w:pPr>
      <w:r>
        <w:t>A] Empirically denied—both individuals and policymakers carry out effective cost-benefit analysis which means even if decisions aren’t always perfect it’s still better than not acting at all</w:t>
      </w:r>
    </w:p>
    <w:p w14:paraId="3AEE6029" w14:textId="77777777" w:rsidR="00AF2C19" w:rsidRDefault="00AF2C19" w:rsidP="00AF2C19">
      <w:pPr>
        <w:pStyle w:val="Heading4"/>
      </w:pPr>
      <w:r>
        <w:t>B] Theory—they’re functionally NIBs that everyone knows are silly but skew the aff and move the debate away from the topic and actual philosophical debate, killing valuable education</w:t>
      </w:r>
    </w:p>
    <w:p w14:paraId="65EBE686" w14:textId="77777777" w:rsidR="00AF2C19" w:rsidRPr="008A282C" w:rsidRDefault="00AF2C19" w:rsidP="00AF2C19">
      <w:pPr>
        <w:pStyle w:val="Heading4"/>
      </w:pPr>
      <w:r>
        <w:t>6</w:t>
      </w:r>
      <w:r w:rsidRPr="008A282C">
        <w:t xml:space="preserve">] existential threats outweigh- </w:t>
      </w:r>
    </w:p>
    <w:p w14:paraId="25F79685" w14:textId="77777777" w:rsidR="00AF2C19" w:rsidRPr="008A282C" w:rsidRDefault="00AF2C19" w:rsidP="00AF2C19">
      <w:pPr>
        <w:pStyle w:val="Heading4"/>
        <w:rPr>
          <w:rFonts w:cs="Times New Roman"/>
        </w:rPr>
      </w:pPr>
      <w:r w:rsidRPr="008A282C">
        <w:rPr>
          <w:rFonts w:cs="Times New Roman"/>
        </w:rPr>
        <w:t>A] extinction o/ws under any framework- moral uncertainty and future gens</w:t>
      </w:r>
    </w:p>
    <w:p w14:paraId="26563F1D" w14:textId="77777777" w:rsidR="00AF2C19" w:rsidRPr="008A282C" w:rsidRDefault="00AF2C19" w:rsidP="00AF2C19">
      <w:r w:rsidRPr="008A282C">
        <w:rPr>
          <w:rStyle w:val="Style13ptBold"/>
        </w:rPr>
        <w:t>Pummer 15</w:t>
      </w:r>
      <w:r w:rsidRPr="008A282C">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 </w:t>
      </w:r>
    </w:p>
    <w:p w14:paraId="55C00A5C" w14:textId="77777777" w:rsidR="00AF2C19" w:rsidRPr="008A282C" w:rsidRDefault="00AF2C19" w:rsidP="00AF2C19">
      <w:pPr>
        <w:rPr>
          <w:sz w:val="16"/>
        </w:rPr>
      </w:pPr>
      <w:r w:rsidRPr="008A282C">
        <w:rPr>
          <w:rStyle w:val="StyleUnderline"/>
        </w:rPr>
        <w:t>There appears to be lot of disagreement in moral philosophy.</w:t>
      </w:r>
      <w:r w:rsidRPr="008A282C">
        <w:rPr>
          <w:sz w:val="16"/>
        </w:rPr>
        <w:t xml:space="preserve"> Whether these many apparent disagreements are deep and irresolvable, I believe </w:t>
      </w:r>
      <w:r w:rsidRPr="008A282C">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Pr>
        <w:t xml:space="preserve">. If the happiness or well-being of possible future people is just as important as that of people who already exist, and if they would have good lives, it is not hard to see how </w:t>
      </w:r>
      <w:r w:rsidRPr="00124F26">
        <w:rPr>
          <w:rStyle w:val="StyleUnderline"/>
          <w:highlight w:val="green"/>
        </w:rPr>
        <w:t>reducing existential risk is</w:t>
      </w:r>
      <w:r w:rsidRPr="008A282C">
        <w:rPr>
          <w:rStyle w:val="StyleUnderline"/>
        </w:rPr>
        <w:t xml:space="preserve"> easily </w:t>
      </w:r>
      <w:r w:rsidRPr="00124F26">
        <w:rPr>
          <w:rStyle w:val="StyleUnderline"/>
          <w:highlight w:val="green"/>
        </w:rPr>
        <w:t>the most important</w:t>
      </w:r>
      <w:r w:rsidRPr="008A282C">
        <w:rPr>
          <w:rStyle w:val="StyleUnderline"/>
        </w:rPr>
        <w:t xml:space="preserve"> thing in the whole world. This is for the familiar reason that there are so many people who could exist in the future – </w:t>
      </w:r>
      <w:r w:rsidRPr="00124F26">
        <w:rPr>
          <w:rStyle w:val="StyleUnderline"/>
          <w:highlight w:val="green"/>
        </w:rPr>
        <w:t>there are</w:t>
      </w:r>
      <w:r w:rsidRPr="008A282C">
        <w:rPr>
          <w:rStyle w:val="StyleUnderline"/>
        </w:rPr>
        <w:t xml:space="preserve"> </w:t>
      </w:r>
      <w:r w:rsidRPr="00124F26">
        <w:rPr>
          <w:rStyle w:val="StyleUnderline"/>
          <w:highlight w:val="green"/>
        </w:rPr>
        <w:t>trillions upon trillions</w:t>
      </w:r>
      <w:r w:rsidRPr="008A282C">
        <w:rPr>
          <w:rStyle w:val="StyleUnderline"/>
        </w:rPr>
        <w:t>… upon trillions.</w:t>
      </w:r>
      <w:r w:rsidRPr="008A282C">
        <w:rPr>
          <w:sz w:val="16"/>
        </w:rPr>
        <w:t xml:space="preserve"> </w:t>
      </w:r>
      <w:r w:rsidRPr="008A282C">
        <w:rPr>
          <w:rStyle w:val="StyleUnderline"/>
        </w:rPr>
        <w:t xml:space="preserve">There are so many possible </w:t>
      </w:r>
      <w:r w:rsidRPr="00124F26">
        <w:rPr>
          <w:rStyle w:val="StyleUnderline"/>
          <w:highlight w:val="green"/>
        </w:rPr>
        <w:t>future people</w:t>
      </w:r>
      <w:r w:rsidRPr="008A282C">
        <w:rPr>
          <w:rStyle w:val="StyleUnderline"/>
        </w:rPr>
        <w:t xml:space="preserve"> that reducing existential risk is arguably the most important thing in the world,</w:t>
      </w:r>
      <w:r w:rsidRPr="008A282C">
        <w:rPr>
          <w:sz w:val="16"/>
        </w:rPr>
        <w:t xml:space="preserve"> </w:t>
      </w:r>
      <w:r w:rsidRPr="00124F26">
        <w:rPr>
          <w:rStyle w:val="StyleUnderline"/>
          <w:highlight w:val="green"/>
        </w:rPr>
        <w:t>even if the well-being</w:t>
      </w:r>
      <w:r w:rsidRPr="008A282C">
        <w:rPr>
          <w:rStyle w:val="StyleUnderline"/>
        </w:rPr>
        <w:t xml:space="preserve"> of these possible people </w:t>
      </w:r>
      <w:r w:rsidRPr="00124F26">
        <w:rPr>
          <w:rStyle w:val="StyleUnderline"/>
          <w:highlight w:val="green"/>
        </w:rPr>
        <w:t>were</w:t>
      </w:r>
      <w:r w:rsidRPr="008A282C">
        <w:rPr>
          <w:rStyle w:val="StyleUnderline"/>
        </w:rPr>
        <w:t xml:space="preserve"> </w:t>
      </w:r>
      <w:r w:rsidRPr="00124F26">
        <w:rPr>
          <w:rStyle w:val="StyleUnderline"/>
          <w:highlight w:val="green"/>
        </w:rPr>
        <w:t>given</w:t>
      </w:r>
      <w:r w:rsidRPr="008A282C">
        <w:rPr>
          <w:rStyle w:val="StyleUnderline"/>
        </w:rPr>
        <w:t xml:space="preserve"> only </w:t>
      </w:r>
      <w:r w:rsidRPr="00124F26">
        <w:rPr>
          <w:rStyle w:val="StyleUnderline"/>
          <w:highlight w:val="green"/>
        </w:rPr>
        <w:t xml:space="preserve">0.001% </w:t>
      </w:r>
      <w:r w:rsidRPr="008A282C">
        <w:rPr>
          <w:rStyle w:val="StyleUnderline"/>
        </w:rPr>
        <w:t xml:space="preserve">as much </w:t>
      </w:r>
      <w:r w:rsidRPr="00124F26">
        <w:rPr>
          <w:rStyle w:val="StyleUnderline"/>
          <w:highlight w:val="green"/>
        </w:rPr>
        <w:t>weight</w:t>
      </w:r>
      <w:r w:rsidRPr="008A282C">
        <w:rPr>
          <w:rStyle w:val="StyleUnderline"/>
        </w:rPr>
        <w:t xml:space="preserve"> as that of existing people</w:t>
      </w:r>
      <w:r w:rsidRPr="008A282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sz w:val="16"/>
        </w:rPr>
        <w:t xml:space="preserve">. But that is a huge mistake. </w:t>
      </w:r>
      <w:r w:rsidRPr="00124F26">
        <w:rPr>
          <w:rStyle w:val="StyleUnderline"/>
          <w:highlight w:val="green"/>
        </w:rPr>
        <w:t xml:space="preserve">Non-consequentialism </w:t>
      </w:r>
      <w:r w:rsidRPr="008A282C">
        <w:rPr>
          <w:rStyle w:val="StyleUnderline"/>
        </w:rPr>
        <w:t xml:space="preserve">is the view that there’s more that determines rightness than the goodness of consequences or outcomes; it </w:t>
      </w:r>
      <w:r w:rsidRPr="00124F26">
        <w:rPr>
          <w:rStyle w:val="StyleUnderline"/>
          <w:highlight w:val="green"/>
        </w:rPr>
        <w:t>is not</w:t>
      </w:r>
      <w:r w:rsidRPr="008A282C">
        <w:rPr>
          <w:rStyle w:val="StyleUnderline"/>
        </w:rPr>
        <w:t xml:space="preserve"> the view </w:t>
      </w:r>
      <w:r w:rsidRPr="00124F26">
        <w:rPr>
          <w:rStyle w:val="StyleUnderline"/>
          <w:highlight w:val="green"/>
        </w:rPr>
        <w:t>that the latter don’t matter</w:t>
      </w:r>
      <w:r w:rsidRPr="008A282C">
        <w:rPr>
          <w:rStyle w:val="StyleUnderline"/>
        </w:rPr>
        <w:t xml:space="preserve">. Even John Rawls wrote, “All ethical doctrines worth our attention take consequences into account in judging rightness. One which did not would simply be irrational, crazy.” </w:t>
      </w:r>
      <w:r w:rsidRPr="00124F26">
        <w:rPr>
          <w:rStyle w:val="StyleUnderline"/>
          <w:highlight w:val="green"/>
        </w:rPr>
        <w:t>Minimally plausible versions of deont</w:t>
      </w:r>
      <w:r w:rsidRPr="008A282C">
        <w:rPr>
          <w:rStyle w:val="StyleUnderline"/>
        </w:rPr>
        <w:t xml:space="preserve">ology </w:t>
      </w:r>
      <w:r w:rsidRPr="00124F26">
        <w:rPr>
          <w:rStyle w:val="StyleUnderline"/>
          <w:highlight w:val="green"/>
        </w:rPr>
        <w:t>and virtue ethics must be concerned</w:t>
      </w:r>
      <w:r w:rsidRPr="008A282C">
        <w:rPr>
          <w:rStyle w:val="StyleUnderline"/>
        </w:rPr>
        <w:t xml:space="preserve"> in part </w:t>
      </w:r>
      <w:r w:rsidRPr="00124F26">
        <w:rPr>
          <w:rStyle w:val="StyleUnderline"/>
          <w:highlight w:val="green"/>
        </w:rPr>
        <w:t>with promoting the good</w:t>
      </w:r>
      <w:r w:rsidRPr="008A282C">
        <w:rPr>
          <w:rStyle w:val="StyleUnderline"/>
        </w:rPr>
        <w:t xml:space="preserve">, from an impartial point of view. They’d thus </w:t>
      </w:r>
      <w:r w:rsidRPr="00124F26">
        <w:rPr>
          <w:rStyle w:val="StyleUnderline"/>
          <w:highlight w:val="green"/>
        </w:rPr>
        <w:t>imply</w:t>
      </w:r>
      <w:r w:rsidRPr="008A282C">
        <w:rPr>
          <w:rStyle w:val="StyleUnderline"/>
        </w:rPr>
        <w:t xml:space="preserve"> very </w:t>
      </w:r>
      <w:r w:rsidRPr="00124F26">
        <w:rPr>
          <w:rStyle w:val="StyleUnderline"/>
          <w:highlight w:val="green"/>
        </w:rPr>
        <w:t>strong reasons to reduce existential risk</w:t>
      </w:r>
      <w:r w:rsidRPr="008A282C">
        <w:rPr>
          <w:rStyle w:val="StyleUnderline"/>
        </w:rPr>
        <w:t xml:space="preserve">, </w:t>
      </w:r>
      <w:r w:rsidRPr="008A282C">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sz w:val="16"/>
        </w:rPr>
        <w:t>. But even those (hedonistic egoists) who disagree should have a significant level of confidence that they are mistaken, and that one of the above views is correct</w:t>
      </w:r>
      <w:r w:rsidRPr="008A282C">
        <w:rPr>
          <w:rStyle w:val="StyleUnderline"/>
        </w:rPr>
        <w:t xml:space="preserve">. </w:t>
      </w:r>
      <w:r w:rsidRPr="00124F26">
        <w:rPr>
          <w:rStyle w:val="StyleUnderline"/>
          <w:highlight w:val="green"/>
        </w:rPr>
        <w:t xml:space="preserve">Even if they were 90% sure </w:t>
      </w:r>
      <w:r w:rsidRPr="008A282C">
        <w:rPr>
          <w:rStyle w:val="StyleUnderline"/>
        </w:rPr>
        <w:t xml:space="preserve">that their view is the correct one (and 10% sure that one of these other ones is correct), </w:t>
      </w:r>
      <w:r w:rsidRPr="00124F26">
        <w:rPr>
          <w:rStyle w:val="StyleUnderline"/>
          <w:highlight w:val="green"/>
        </w:rPr>
        <w:t xml:space="preserve">they would have </w:t>
      </w:r>
      <w:r w:rsidRPr="008A282C">
        <w:rPr>
          <w:rStyle w:val="StyleUnderline"/>
        </w:rPr>
        <w:t xml:space="preserve">pretty strong </w:t>
      </w:r>
      <w:r w:rsidRPr="00124F26">
        <w:rPr>
          <w:rStyle w:val="StyleUnderline"/>
          <w:highlight w:val="green"/>
        </w:rPr>
        <w:t xml:space="preserve">reason, from </w:t>
      </w:r>
      <w:r w:rsidRPr="008A282C">
        <w:rPr>
          <w:rStyle w:val="StyleUnderline"/>
        </w:rPr>
        <w:t xml:space="preserve">the standpoint of </w:t>
      </w:r>
      <w:r w:rsidRPr="00124F26">
        <w:rPr>
          <w:rStyle w:val="StyleUnderline"/>
          <w:highlight w:val="green"/>
        </w:rPr>
        <w:t>moral uncertainty, to reduce existential risk</w:t>
      </w:r>
      <w:r w:rsidRPr="008A282C">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Pr>
        <w:t>Derek Parfit, whose work has emphasized future generations as well as agreement in ethics, described our situation clearly and accurately:</w:t>
      </w:r>
      <w:r w:rsidRPr="008A282C">
        <w:rPr>
          <w:sz w:val="16"/>
        </w:rPr>
        <w:t xml:space="preserve"> “We live during the hinge of history. </w:t>
      </w:r>
      <w:r w:rsidRPr="008A282C">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sz w:val="16"/>
        </w:rPr>
        <w:t xml:space="preserve"> </w:t>
      </w:r>
      <w:r w:rsidRPr="008A282C">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sz w:val="16"/>
        </w:rPr>
        <w:t>.” (From chapter 36 of On What Matters)</w:t>
      </w:r>
    </w:p>
    <w:p w14:paraId="435A488F" w14:textId="77777777" w:rsidR="00AF2C19" w:rsidRPr="00E56E2D" w:rsidRDefault="00AF2C19" w:rsidP="00AF2C19">
      <w:pPr>
        <w:pStyle w:val="Heading4"/>
      </w:pPr>
      <w:r w:rsidRPr="008A282C">
        <w:t xml:space="preserve">B] prereq to their offense- it forecloses all future value and causes massive structural violence </w:t>
      </w:r>
    </w:p>
    <w:p w14:paraId="799E675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iberation Sans">
    <w:charset w:val="01"/>
    <w:family w:val="swiss"/>
    <w:pitch w:val="variable"/>
  </w:font>
  <w:font w:name="Droid Sans Fallback">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jan-Bold">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0000000000000000000"/>
    <w:charset w:val="00"/>
    <w:family w:val="swiss"/>
    <w:notTrueType/>
    <w:pitch w:val="default"/>
    <w:sig w:usb0="00000003" w:usb1="00000000" w:usb2="00000000" w:usb3="00000000" w:csb0="00000001" w:csb1="00000000"/>
  </w:font>
  <w:font w:name="Times-Roman">
    <w:panose1 w:val="00000000000000000000"/>
    <w:charset w:val="4D"/>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0000000000000000000"/>
    <w:charset w:val="4D"/>
    <w:family w:val="roman"/>
    <w:notTrueType/>
    <w:pitch w:val="default"/>
    <w:sig w:usb0="00000003" w:usb1="00000000" w:usb2="00000000" w:usb3="00000000" w:csb0="00000001" w:csb1="00000000"/>
  </w:font>
  <w:font w:name="Mokka">
    <w:panose1 w:val="00000000000000000000"/>
    <w:charset w:val="4D"/>
    <w:family w:val="roman"/>
    <w:notTrueType/>
    <w:pitch w:val="default"/>
    <w:sig w:usb0="00000003" w:usb1="00000000" w:usb2="00000000" w:usb3="00000000" w:csb0="00000001"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Neue">
    <w:altName w:val="Sylfaen"/>
    <w:charset w:val="00"/>
    <w:family w:val="auto"/>
    <w:pitch w:val="variable"/>
    <w:sig w:usb0="00000003" w:usb1="00000000" w:usb2="00000000" w:usb3="00000000" w:csb0="00000001" w:csb1="00000000"/>
  </w:font>
  <w:font w:name="Baskerville">
    <w:charset w:val="00"/>
    <w:family w:val="auto"/>
    <w:pitch w:val="variable"/>
    <w:sig w:usb0="80000067"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311A2"/>
    <w:multiLevelType w:val="hybridMultilevel"/>
    <w:tmpl w:val="2EE2D9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A36370"/>
    <w:multiLevelType w:val="hybridMultilevel"/>
    <w:tmpl w:val="F12A94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C01552"/>
    <w:multiLevelType w:val="hybridMultilevel"/>
    <w:tmpl w:val="6C962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15:restartNumberingAfterBreak="0">
    <w:nsid w:val="077002B7"/>
    <w:multiLevelType w:val="hybridMultilevel"/>
    <w:tmpl w:val="F7948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7B176D"/>
    <w:multiLevelType w:val="hybridMultilevel"/>
    <w:tmpl w:val="4D762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ABB46FC"/>
    <w:multiLevelType w:val="hybridMultilevel"/>
    <w:tmpl w:val="7D86E3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C72DA0"/>
    <w:multiLevelType w:val="hybridMultilevel"/>
    <w:tmpl w:val="8F52D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DD0226"/>
    <w:multiLevelType w:val="hybridMultilevel"/>
    <w:tmpl w:val="DB62F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1FD02027"/>
    <w:multiLevelType w:val="hybridMultilevel"/>
    <w:tmpl w:val="218EBE56"/>
    <w:lvl w:ilvl="0" w:tplc="96DE6102">
      <w:start w:val="1"/>
      <w:numFmt w:val="lowerLetter"/>
      <w:lvlText w:val="(%1)"/>
      <w:lvlJc w:val="left"/>
      <w:pPr>
        <w:ind w:left="728" w:hanging="36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0E7689"/>
    <w:multiLevelType w:val="hybridMultilevel"/>
    <w:tmpl w:val="872AB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F7C7590"/>
    <w:multiLevelType w:val="hybridMultilevel"/>
    <w:tmpl w:val="D83AC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2C1ED5"/>
    <w:multiLevelType w:val="hybridMultilevel"/>
    <w:tmpl w:val="A8008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32A0DEF"/>
    <w:multiLevelType w:val="hybridMultilevel"/>
    <w:tmpl w:val="ED846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91468F0"/>
    <w:multiLevelType w:val="hybridMultilevel"/>
    <w:tmpl w:val="4120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C7514E0"/>
    <w:multiLevelType w:val="hybridMultilevel"/>
    <w:tmpl w:val="40905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41E11904"/>
    <w:multiLevelType w:val="hybridMultilevel"/>
    <w:tmpl w:val="BB565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8454D33"/>
    <w:multiLevelType w:val="hybridMultilevel"/>
    <w:tmpl w:val="C69CC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40E6E95"/>
    <w:multiLevelType w:val="hybridMultilevel"/>
    <w:tmpl w:val="9A649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51C62DE"/>
    <w:multiLevelType w:val="hybridMultilevel"/>
    <w:tmpl w:val="F61E9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2916F1"/>
    <w:multiLevelType w:val="hybridMultilevel"/>
    <w:tmpl w:val="4ECEC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514929"/>
    <w:multiLevelType w:val="hybridMultilevel"/>
    <w:tmpl w:val="79B20A3E"/>
    <w:lvl w:ilvl="0" w:tplc="8E7C9A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21"/>
  </w:num>
  <w:num w:numId="3">
    <w:abstractNumId w:val="44"/>
  </w:num>
  <w:num w:numId="4">
    <w:abstractNumId w:val="41"/>
  </w:num>
  <w:num w:numId="5">
    <w:abstractNumId w:val="33"/>
  </w:num>
  <w:num w:numId="6">
    <w:abstractNumId w:val="42"/>
  </w:num>
  <w:num w:numId="7">
    <w:abstractNumId w:val="25"/>
  </w:num>
  <w:num w:numId="8">
    <w:abstractNumId w:val="16"/>
  </w:num>
  <w:num w:numId="9">
    <w:abstractNumId w:val="19"/>
  </w:num>
  <w:num w:numId="10">
    <w:abstractNumId w:val="48"/>
  </w:num>
  <w:num w:numId="11">
    <w:abstractNumId w:val="13"/>
  </w:num>
  <w:num w:numId="12">
    <w:abstractNumId w:val="31"/>
  </w:num>
  <w:num w:numId="13">
    <w:abstractNumId w:val="22"/>
  </w:num>
  <w:num w:numId="14">
    <w:abstractNumId w:val="40"/>
  </w:num>
  <w:num w:numId="15">
    <w:abstractNumId w:val="11"/>
  </w:num>
  <w:num w:numId="16">
    <w:abstractNumId w:val="18"/>
  </w:num>
  <w:num w:numId="17">
    <w:abstractNumId w:val="29"/>
  </w:num>
  <w:num w:numId="18">
    <w:abstractNumId w:val="28"/>
  </w:num>
  <w:num w:numId="19">
    <w:abstractNumId w:val="20"/>
  </w:num>
  <w:num w:numId="20">
    <w:abstractNumId w:val="23"/>
  </w:num>
  <w:num w:numId="21">
    <w:abstractNumId w:val="12"/>
  </w:num>
  <w:num w:numId="22">
    <w:abstractNumId w:val="39"/>
  </w:num>
  <w:num w:numId="23">
    <w:abstractNumId w:val="46"/>
  </w:num>
  <w:num w:numId="24">
    <w:abstractNumId w:val="38"/>
  </w:num>
  <w:num w:numId="25">
    <w:abstractNumId w:val="36"/>
  </w:num>
  <w:num w:numId="26">
    <w:abstractNumId w:val="10"/>
  </w:num>
  <w:num w:numId="27">
    <w:abstractNumId w:val="17"/>
  </w:num>
  <w:num w:numId="28">
    <w:abstractNumId w:val="37"/>
  </w:num>
  <w:num w:numId="29">
    <w:abstractNumId w:val="35"/>
  </w:num>
  <w:num w:numId="30">
    <w:abstractNumId w:val="27"/>
  </w:num>
  <w:num w:numId="31">
    <w:abstractNumId w:val="47"/>
  </w:num>
  <w:num w:numId="32">
    <w:abstractNumId w:val="14"/>
  </w:num>
  <w:num w:numId="33">
    <w:abstractNumId w:val="24"/>
  </w:num>
  <w:num w:numId="34">
    <w:abstractNumId w:val="45"/>
  </w:num>
  <w:num w:numId="35">
    <w:abstractNumId w:val="9"/>
  </w:num>
  <w:num w:numId="36">
    <w:abstractNumId w:val="7"/>
  </w:num>
  <w:num w:numId="37">
    <w:abstractNumId w:val="6"/>
  </w:num>
  <w:num w:numId="38">
    <w:abstractNumId w:val="5"/>
  </w:num>
  <w:num w:numId="39">
    <w:abstractNumId w:val="4"/>
  </w:num>
  <w:num w:numId="40">
    <w:abstractNumId w:val="8"/>
  </w:num>
  <w:num w:numId="41">
    <w:abstractNumId w:val="3"/>
  </w:num>
  <w:num w:numId="42">
    <w:abstractNumId w:val="2"/>
  </w:num>
  <w:num w:numId="43">
    <w:abstractNumId w:val="1"/>
  </w:num>
  <w:num w:numId="44">
    <w:abstractNumId w:val="0"/>
  </w:num>
  <w:num w:numId="45">
    <w:abstractNumId w:val="43"/>
  </w:num>
  <w:num w:numId="46">
    <w:abstractNumId w:val="30"/>
  </w:num>
  <w:num w:numId="47">
    <w:abstractNumId w:val="26"/>
  </w:num>
  <w:num w:numId="48">
    <w:abstractNumId w:val="15"/>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637B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637B5"/>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AF2C19"/>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B1F86"/>
  <w15:chartTrackingRefBased/>
  <w15:docId w15:val="{0573DB02-10B2-4E4D-8529-2C2CF3147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F2C19"/>
    <w:rPr>
      <w:rFonts w:ascii="Times New Roman" w:hAnsi="Times New Roman" w:cs="Times New Roman"/>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8637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8637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2"/>
    <w:unhideWhenUsed/>
    <w:qFormat/>
    <w:rsid w:val="008637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T"/>
    <w:basedOn w:val="Normal"/>
    <w:next w:val="Normal"/>
    <w:link w:val="Heading4Char"/>
    <w:uiPriority w:val="3"/>
    <w:unhideWhenUsed/>
    <w:qFormat/>
    <w:rsid w:val="008637B5"/>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AF2C19"/>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AF2C19"/>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AF2C19"/>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AF2C19"/>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AF2C19"/>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8637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37B5"/>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8637B5"/>
    <w:rPr>
      <w:rFonts w:ascii="Times New Roman" w:eastAsiaTheme="majorEastAsia" w:hAnsi="Times New Roman"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8637B5"/>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8637B5"/>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8637B5"/>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8637B5"/>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637B5"/>
    <w:rPr>
      <w:b/>
      <w:bCs/>
      <w:sz w:val="21"/>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S"/>
    <w:basedOn w:val="DefaultParagraphFont"/>
    <w:uiPriority w:val="6"/>
    <w:qFormat/>
    <w:rsid w:val="008637B5"/>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8637B5"/>
    <w:rPr>
      <w:color w:val="auto"/>
      <w:u w:val="none"/>
    </w:rPr>
  </w:style>
  <w:style w:type="character" w:styleId="FollowedHyperlink">
    <w:name w:val="FollowedHyperlink"/>
    <w:basedOn w:val="DefaultParagraphFont"/>
    <w:uiPriority w:val="99"/>
    <w:unhideWhenUsed/>
    <w:rsid w:val="008637B5"/>
    <w:rPr>
      <w:color w:val="auto"/>
      <w:u w:val="none"/>
    </w:rPr>
  </w:style>
  <w:style w:type="paragraph" w:customStyle="1" w:styleId="Analytic">
    <w:name w:val="Analytic"/>
    <w:basedOn w:val="Heading4"/>
    <w:link w:val="AnalyticChar"/>
    <w:autoRedefine/>
    <w:uiPriority w:val="4"/>
    <w:qFormat/>
    <w:rsid w:val="008637B5"/>
    <w:rPr>
      <w:color w:val="C00000"/>
    </w:rPr>
  </w:style>
  <w:style w:type="character" w:customStyle="1" w:styleId="Heading5Char">
    <w:name w:val="Heading 5 Char"/>
    <w:basedOn w:val="DefaultParagraphFont"/>
    <w:link w:val="Heading5"/>
    <w:rsid w:val="00AF2C19"/>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AF2C19"/>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AF2C19"/>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AF2C19"/>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AF2C19"/>
    <w:rPr>
      <w:rFonts w:ascii="Cambria" w:eastAsia="Times New Roman" w:hAnsi="Cambria" w:cs="Times New Roman"/>
      <w:i/>
      <w:iCs/>
      <w:sz w:val="18"/>
      <w:szCs w:val="18"/>
      <w:lang w:bidi="en-US"/>
    </w:rPr>
  </w:style>
  <w:style w:type="paragraph" w:customStyle="1" w:styleId="Emphasis1">
    <w:name w:val="Emphasis1"/>
    <w:basedOn w:val="Normal"/>
    <w:link w:val="Emphasis"/>
    <w:uiPriority w:val="7"/>
    <w:qFormat/>
    <w:rsid w:val="00AF2C1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AF2C1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AF2C19"/>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AF2C19"/>
  </w:style>
  <w:style w:type="paragraph" w:styleId="DocumentMap">
    <w:name w:val="Document Map"/>
    <w:basedOn w:val="Normal"/>
    <w:link w:val="DocumentMapChar"/>
    <w:uiPriority w:val="99"/>
    <w:unhideWhenUsed/>
    <w:rsid w:val="00AF2C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F2C19"/>
    <w:rPr>
      <w:rFonts w:ascii="Lucida Grande" w:hAnsi="Lucida Grande" w:cs="Lucida Grande"/>
      <w:sz w:val="24"/>
    </w:rPr>
  </w:style>
  <w:style w:type="paragraph" w:styleId="ListParagraph">
    <w:name w:val="List Paragraph"/>
    <w:aliases w:val="6 font"/>
    <w:basedOn w:val="Normal"/>
    <w:uiPriority w:val="99"/>
    <w:qFormat/>
    <w:rsid w:val="00AF2C19"/>
    <w:pPr>
      <w:ind w:left="720"/>
      <w:contextualSpacing/>
    </w:pPr>
  </w:style>
  <w:style w:type="character" w:styleId="UnresolvedMention">
    <w:name w:val="Unresolved Mention"/>
    <w:basedOn w:val="DefaultParagraphFont"/>
    <w:uiPriority w:val="99"/>
    <w:unhideWhenUsed/>
    <w:rsid w:val="00AF2C19"/>
    <w:rPr>
      <w:color w:val="605E5C"/>
      <w:shd w:val="clear" w:color="auto" w:fill="E1DFDD"/>
    </w:rPr>
  </w:style>
  <w:style w:type="paragraph" w:styleId="BalloonText">
    <w:name w:val="Balloon Text"/>
    <w:basedOn w:val="Normal"/>
    <w:link w:val="BalloonTextChar"/>
    <w:uiPriority w:val="99"/>
    <w:unhideWhenUsed/>
    <w:qFormat/>
    <w:rsid w:val="00AF2C19"/>
    <w:pPr>
      <w:spacing w:after="0" w:line="240" w:lineRule="auto"/>
    </w:pPr>
    <w:rPr>
      <w:sz w:val="18"/>
      <w:szCs w:val="18"/>
    </w:rPr>
  </w:style>
  <w:style w:type="character" w:customStyle="1" w:styleId="BalloonTextChar">
    <w:name w:val="Balloon Text Char"/>
    <w:basedOn w:val="DefaultParagraphFont"/>
    <w:link w:val="BalloonText"/>
    <w:uiPriority w:val="99"/>
    <w:qFormat/>
    <w:rsid w:val="00AF2C19"/>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AF2C19"/>
    <w:pPr>
      <w:spacing w:after="0" w:line="240" w:lineRule="auto"/>
    </w:pPr>
    <w:rPr>
      <w:rFonts w:eastAsiaTheme="minorEastAsia"/>
      <w:szCs w:val="24"/>
      <w:u w:val="single"/>
    </w:rPr>
  </w:style>
  <w:style w:type="character" w:customStyle="1" w:styleId="AnalyticChar">
    <w:name w:val="Analytic Char"/>
    <w:basedOn w:val="DefaultParagraphFont"/>
    <w:link w:val="Analytic"/>
    <w:uiPriority w:val="4"/>
    <w:rsid w:val="00AF2C19"/>
    <w:rPr>
      <w:rFonts w:ascii="Times New Roman" w:eastAsiaTheme="majorEastAsia" w:hAnsi="Times New Roman" w:cstheme="majorBidi"/>
      <w:b/>
      <w:iCs/>
      <w:color w:val="C00000"/>
      <w:sz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AF2C19"/>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AF2C19"/>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AF2C19"/>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AF2C1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No Spacing112,No Spacing111,No Spacing11,Debate Text,Read stuff,No Spacing1,No Spacing2"/>
    <w:basedOn w:val="Normal"/>
    <w:next w:val="Normal"/>
    <w:link w:val="cardChar"/>
    <w:autoRedefine/>
    <w:qFormat/>
    <w:rsid w:val="00AF2C19"/>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AF2C19"/>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AF2C19"/>
    <w:rPr>
      <w:rFonts w:ascii="Calibri" w:hAnsi="Calibri"/>
      <w:b/>
      <w:sz w:val="26"/>
    </w:rPr>
  </w:style>
  <w:style w:type="character" w:customStyle="1" w:styleId="Heading4Char3">
    <w:name w:val="Heading 4 Char3"/>
    <w:aliases w:val="Tag Char3,heading 2 Char3,Heading 2 Char2 Char Char1,Heading 2 Char1 Char Char Char1,ta Char"/>
    <w:rsid w:val="00AF2C19"/>
    <w:rPr>
      <w:rFonts w:ascii="Calibri" w:hAnsi="Calibri"/>
      <w:b/>
      <w:sz w:val="26"/>
    </w:rPr>
  </w:style>
  <w:style w:type="character" w:customStyle="1" w:styleId="UnderlineBold">
    <w:name w:val="Underline + Bold"/>
    <w:uiPriority w:val="1"/>
    <w:qFormat/>
    <w:rsid w:val="00AF2C19"/>
    <w:rPr>
      <w:rFonts w:ascii="Georgia" w:hAnsi="Georgia"/>
      <w:b w:val="0"/>
      <w:bCs w:val="0"/>
      <w:sz w:val="22"/>
      <w:u w:val="single"/>
    </w:rPr>
  </w:style>
  <w:style w:type="paragraph" w:customStyle="1" w:styleId="underlined">
    <w:name w:val="underlined"/>
    <w:next w:val="Normal"/>
    <w:link w:val="underlinedChar"/>
    <w:autoRedefine/>
    <w:qFormat/>
    <w:rsid w:val="00AF2C19"/>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AF2C19"/>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F2C19"/>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AF2C19"/>
    <w:pPr>
      <w:spacing w:after="0" w:line="240" w:lineRule="auto"/>
    </w:pPr>
    <w:rPr>
      <w:rFonts w:eastAsia="Calibri"/>
      <w:sz w:val="24"/>
      <w:u w:val="single"/>
      <w:lang w:val="x-none"/>
    </w:rPr>
  </w:style>
  <w:style w:type="character" w:customStyle="1" w:styleId="Style4Char">
    <w:name w:val="Style4 Char"/>
    <w:link w:val="Style4"/>
    <w:qFormat/>
    <w:rsid w:val="00AF2C19"/>
    <w:rPr>
      <w:rFonts w:ascii="Times New Roman" w:eastAsia="Calibri" w:hAnsi="Times New Roman" w:cs="Times New Roman"/>
      <w:sz w:val="24"/>
      <w:u w:val="single"/>
      <w:lang w:val="x-none"/>
    </w:rPr>
  </w:style>
  <w:style w:type="paragraph" w:customStyle="1" w:styleId="Analytics">
    <w:name w:val="Analytics"/>
    <w:basedOn w:val="Heading4"/>
    <w:link w:val="AnalyticsChar"/>
    <w:uiPriority w:val="4"/>
    <w:qFormat/>
    <w:rsid w:val="00AF2C19"/>
    <w:rPr>
      <w:bCs/>
    </w:rPr>
  </w:style>
  <w:style w:type="character" w:customStyle="1" w:styleId="AnalyticsChar">
    <w:name w:val="Analytics Char"/>
    <w:basedOn w:val="DefaultParagraphFont"/>
    <w:link w:val="Analytics"/>
    <w:uiPriority w:val="4"/>
    <w:rsid w:val="00AF2C19"/>
    <w:rPr>
      <w:rFonts w:ascii="Times New Roman" w:eastAsiaTheme="majorEastAsia" w:hAnsi="Times New Roman"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AF2C19"/>
    <w:rPr>
      <w:rFonts w:cs="Arial"/>
      <w:b/>
      <w:bCs/>
      <w:iCs/>
      <w:szCs w:val="28"/>
      <w:lang w:val="en-US" w:eastAsia="en-US" w:bidi="ar-SA"/>
    </w:rPr>
  </w:style>
  <w:style w:type="numbering" w:customStyle="1" w:styleId="NoList1">
    <w:name w:val="No List1"/>
    <w:next w:val="NoList"/>
    <w:semiHidden/>
    <w:unhideWhenUsed/>
    <w:rsid w:val="00AF2C19"/>
  </w:style>
  <w:style w:type="character" w:customStyle="1" w:styleId="underline">
    <w:name w:val="underline"/>
    <w:basedOn w:val="DefaultParagraphFont"/>
    <w:qFormat/>
    <w:locked/>
    <w:rsid w:val="00AF2C19"/>
    <w:rPr>
      <w:rFonts w:ascii="Times New Roman" w:hAnsi="Times New Roman" w:cs="Times New Roman" w:hint="default"/>
      <w:u w:val="single"/>
    </w:rPr>
  </w:style>
  <w:style w:type="character" w:customStyle="1" w:styleId="Style11ptUnderline">
    <w:name w:val="Style 11 pt Underline"/>
    <w:basedOn w:val="DefaultParagraphFont"/>
    <w:qFormat/>
    <w:rsid w:val="00AF2C19"/>
    <w:rPr>
      <w:sz w:val="20"/>
      <w:u w:val="single"/>
    </w:rPr>
  </w:style>
  <w:style w:type="character" w:customStyle="1" w:styleId="Style11pt">
    <w:name w:val="Style 11 pt"/>
    <w:basedOn w:val="DefaultParagraphFont"/>
    <w:qFormat/>
    <w:rsid w:val="00AF2C19"/>
    <w:rPr>
      <w:sz w:val="20"/>
    </w:rPr>
  </w:style>
  <w:style w:type="character" w:customStyle="1" w:styleId="Style1Char1">
    <w:name w:val="Style1 Char1"/>
    <w:basedOn w:val="DefaultParagraphFont"/>
    <w:qFormat/>
    <w:rsid w:val="00AF2C19"/>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AF2C19"/>
    <w:rPr>
      <w:sz w:val="18"/>
      <w:szCs w:val="18"/>
    </w:rPr>
  </w:style>
  <w:style w:type="paragraph" w:styleId="CommentText">
    <w:name w:val="annotation text"/>
    <w:basedOn w:val="Normal"/>
    <w:link w:val="CommentTextChar"/>
    <w:uiPriority w:val="99"/>
    <w:unhideWhenUsed/>
    <w:rsid w:val="00AF2C19"/>
    <w:pPr>
      <w:spacing w:line="240" w:lineRule="auto"/>
    </w:pPr>
    <w:rPr>
      <w:sz w:val="24"/>
    </w:rPr>
  </w:style>
  <w:style w:type="character" w:customStyle="1" w:styleId="CommentTextChar">
    <w:name w:val="Comment Text Char"/>
    <w:basedOn w:val="DefaultParagraphFont"/>
    <w:link w:val="CommentText"/>
    <w:uiPriority w:val="99"/>
    <w:rsid w:val="00AF2C19"/>
    <w:rPr>
      <w:rFonts w:ascii="Times New Roman" w:hAnsi="Times New Roman" w:cs="Times New Roman"/>
      <w:sz w:val="24"/>
    </w:rPr>
  </w:style>
  <w:style w:type="paragraph" w:styleId="CommentSubject">
    <w:name w:val="annotation subject"/>
    <w:basedOn w:val="CommentText"/>
    <w:next w:val="CommentText"/>
    <w:link w:val="CommentSubjectChar"/>
    <w:unhideWhenUsed/>
    <w:rsid w:val="00AF2C19"/>
    <w:rPr>
      <w:b/>
      <w:bCs/>
      <w:sz w:val="20"/>
      <w:szCs w:val="20"/>
    </w:rPr>
  </w:style>
  <w:style w:type="character" w:customStyle="1" w:styleId="CommentSubjectChar">
    <w:name w:val="Comment Subject Char"/>
    <w:basedOn w:val="CommentTextChar"/>
    <w:link w:val="CommentSubject"/>
    <w:rsid w:val="00AF2C19"/>
    <w:rPr>
      <w:rFonts w:ascii="Times New Roman" w:hAnsi="Times New Roman" w:cs="Times New Roman"/>
      <w:b/>
      <w:bCs/>
      <w:sz w:val="20"/>
      <w:szCs w:val="20"/>
    </w:rPr>
  </w:style>
  <w:style w:type="character" w:customStyle="1" w:styleId="cardChar">
    <w:name w:val="card Char"/>
    <w:aliases w:val="Bold Cite Char Char,Speed Cite Char"/>
    <w:link w:val="card"/>
    <w:qFormat/>
    <w:rsid w:val="00AF2C19"/>
    <w:rPr>
      <w:rFonts w:ascii="Times New Roman" w:hAnsi="Times New Roman" w:cs="Times New Roman"/>
      <w:sz w:val="16"/>
    </w:rPr>
  </w:style>
  <w:style w:type="character" w:customStyle="1" w:styleId="StyleDate">
    <w:name w:val="Style Date"/>
    <w:aliases w:val="Author"/>
    <w:qFormat/>
    <w:rsid w:val="00AF2C19"/>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AF2C19"/>
    <w:rPr>
      <w:b/>
      <w:bCs/>
    </w:rPr>
  </w:style>
  <w:style w:type="character" w:customStyle="1" w:styleId="apple-converted-space">
    <w:name w:val="apple-converted-space"/>
    <w:basedOn w:val="DefaultParagraphFont"/>
    <w:qFormat/>
    <w:rsid w:val="00AF2C19"/>
  </w:style>
  <w:style w:type="character" w:customStyle="1" w:styleId="st">
    <w:name w:val="st"/>
    <w:rsid w:val="00AF2C19"/>
  </w:style>
  <w:style w:type="character" w:customStyle="1" w:styleId="CharChar11">
    <w:name w:val="Char Char11"/>
    <w:rsid w:val="00AF2C19"/>
    <w:rPr>
      <w:rFonts w:cs="Arial"/>
      <w:bCs/>
      <w:szCs w:val="26"/>
      <w:u w:val="single"/>
      <w:lang w:val="en-US" w:eastAsia="en-US" w:bidi="ar-SA"/>
    </w:rPr>
  </w:style>
  <w:style w:type="character" w:customStyle="1" w:styleId="DebateHighlighted">
    <w:name w:val="Debate Highlighted"/>
    <w:basedOn w:val="DefaultParagraphFont"/>
    <w:qFormat/>
    <w:rsid w:val="00AF2C19"/>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AF2C19"/>
    <w:rPr>
      <w:rFonts w:ascii="Times New Roman" w:eastAsia="MS Mincho" w:hAnsi="Times New Roman" w:cs="Times New Roman"/>
      <w:sz w:val="16"/>
    </w:rPr>
  </w:style>
  <w:style w:type="character" w:customStyle="1" w:styleId="Highlightedunderline">
    <w:name w:val="Highlighted underline"/>
    <w:qFormat/>
    <w:rsid w:val="00AF2C19"/>
    <w:rPr>
      <w:rFonts w:ascii="Times New Roman" w:hAnsi="Times New Roman"/>
      <w:sz w:val="20"/>
      <w:shd w:val="clear" w:color="auto" w:fill="C0C0C0"/>
    </w:rPr>
  </w:style>
  <w:style w:type="paragraph" w:customStyle="1" w:styleId="CITE">
    <w:name w:val="CITE"/>
    <w:basedOn w:val="Normal"/>
    <w:next w:val="Normal"/>
    <w:link w:val="CITEChar"/>
    <w:qFormat/>
    <w:rsid w:val="00AF2C19"/>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AF2C19"/>
    <w:rPr>
      <w:rFonts w:ascii="Liberation Sans" w:hAnsi="Liberation Sans" w:cs="Georgia"/>
      <w:sz w:val="20"/>
      <w:szCs w:val="20"/>
      <w:u w:val="single"/>
    </w:rPr>
  </w:style>
  <w:style w:type="paragraph" w:customStyle="1" w:styleId="cardtext">
    <w:name w:val="card text"/>
    <w:basedOn w:val="Normal"/>
    <w:link w:val="cardtextChar"/>
    <w:qFormat/>
    <w:rsid w:val="00AF2C19"/>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AF2C19"/>
    <w:rPr>
      <w:rFonts w:ascii="Georgia" w:eastAsia="Calibri" w:hAnsi="Georgia" w:cs="Times New Roman"/>
      <w:sz w:val="24"/>
    </w:rPr>
  </w:style>
  <w:style w:type="character" w:customStyle="1" w:styleId="UnderlineBold0">
    <w:name w:val="Underline Bold"/>
    <w:basedOn w:val="DefaultParagraphFont"/>
    <w:uiPriority w:val="6"/>
    <w:qFormat/>
    <w:rsid w:val="00AF2C19"/>
    <w:rPr>
      <w:b/>
      <w:sz w:val="20"/>
      <w:u w:val="single"/>
    </w:rPr>
  </w:style>
  <w:style w:type="paragraph" w:styleId="BodyText">
    <w:name w:val="Body Text"/>
    <w:basedOn w:val="Normal"/>
    <w:link w:val="BodyTextChar"/>
    <w:uiPriority w:val="99"/>
    <w:unhideWhenUsed/>
    <w:qFormat/>
    <w:rsid w:val="00AF2C19"/>
    <w:pPr>
      <w:spacing w:after="120"/>
    </w:pPr>
  </w:style>
  <w:style w:type="character" w:customStyle="1" w:styleId="BodyTextChar">
    <w:name w:val="Body Text Char"/>
    <w:basedOn w:val="DefaultParagraphFont"/>
    <w:link w:val="BodyText"/>
    <w:uiPriority w:val="99"/>
    <w:qFormat/>
    <w:rsid w:val="00AF2C19"/>
    <w:rPr>
      <w:rFonts w:ascii="Times New Roman" w:hAnsi="Times New Roman" w:cs="Times New Roman"/>
    </w:rPr>
  </w:style>
  <w:style w:type="character" w:customStyle="1" w:styleId="titlechar0">
    <w:name w:val="titlechar"/>
    <w:basedOn w:val="DefaultParagraphFont"/>
    <w:rsid w:val="00AF2C19"/>
  </w:style>
  <w:style w:type="paragraph" w:customStyle="1" w:styleId="tiny">
    <w:name w:val="tiny"/>
    <w:next w:val="Normal"/>
    <w:link w:val="tinyChar"/>
    <w:autoRedefine/>
    <w:qFormat/>
    <w:rsid w:val="00AF2C19"/>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AF2C19"/>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AF2C19"/>
    <w:rPr>
      <w:rFonts w:ascii="Segoe UI" w:hAnsi="Segoe UI" w:cs="Segoe UI"/>
      <w:sz w:val="16"/>
      <w:szCs w:val="16"/>
    </w:rPr>
  </w:style>
  <w:style w:type="character" w:customStyle="1" w:styleId="CommentSubjectChar1">
    <w:name w:val="Comment Subject Char1"/>
    <w:basedOn w:val="CommentTextChar"/>
    <w:uiPriority w:val="99"/>
    <w:semiHidden/>
    <w:rsid w:val="00AF2C19"/>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AF2C19"/>
    <w:rPr>
      <w:rFonts w:ascii="Lucida Grande" w:eastAsiaTheme="minorHAnsi" w:hAnsi="Lucida Grande" w:cs="Lucida Grande"/>
      <w:sz w:val="18"/>
      <w:szCs w:val="18"/>
    </w:rPr>
  </w:style>
  <w:style w:type="character" w:customStyle="1" w:styleId="Style1Char">
    <w:name w:val="Style1 Char"/>
    <w:basedOn w:val="DefaultParagraphFont"/>
    <w:qFormat/>
    <w:rsid w:val="00AF2C19"/>
    <w:rPr>
      <w:rFonts w:eastAsia="SimSun"/>
      <w:sz w:val="20"/>
      <w:szCs w:val="24"/>
      <w:u w:val="single"/>
      <w:lang w:val="en-US" w:eastAsia="zh-CN" w:bidi="ar-SA"/>
    </w:rPr>
  </w:style>
  <w:style w:type="paragraph" w:customStyle="1" w:styleId="Tag2">
    <w:name w:val="Tag2"/>
    <w:basedOn w:val="Normal"/>
    <w:autoRedefine/>
    <w:qFormat/>
    <w:rsid w:val="00AF2C19"/>
    <w:rPr>
      <w:rFonts w:eastAsia="Calibri" w:cs="Arial"/>
      <w:b/>
    </w:rPr>
  </w:style>
  <w:style w:type="character" w:customStyle="1" w:styleId="CommentTextChar1">
    <w:name w:val="Comment Text Char1"/>
    <w:basedOn w:val="DefaultParagraphFont"/>
    <w:uiPriority w:val="99"/>
    <w:rsid w:val="00AF2C19"/>
    <w:rPr>
      <w:rFonts w:ascii="Calibri" w:hAnsi="Calibri"/>
    </w:rPr>
  </w:style>
  <w:style w:type="character" w:customStyle="1" w:styleId="apple-style-span">
    <w:name w:val="apple-style-span"/>
    <w:basedOn w:val="DefaultParagraphFont"/>
    <w:qFormat/>
    <w:rsid w:val="00AF2C19"/>
  </w:style>
  <w:style w:type="character" w:customStyle="1" w:styleId="FootnoteTextChar">
    <w:name w:val="Footnote Text Char"/>
    <w:basedOn w:val="DefaultParagraphFont"/>
    <w:link w:val="FootnoteText"/>
    <w:rsid w:val="00AF2C19"/>
    <w:rPr>
      <w:rFonts w:ascii="Calibri" w:hAnsi="Calibri"/>
    </w:rPr>
  </w:style>
  <w:style w:type="paragraph" w:styleId="FootnoteText">
    <w:name w:val="footnote text"/>
    <w:basedOn w:val="Normal"/>
    <w:link w:val="FootnoteTextChar"/>
    <w:unhideWhenUsed/>
    <w:qFormat/>
    <w:rsid w:val="00AF2C19"/>
    <w:pPr>
      <w:spacing w:after="0" w:line="240" w:lineRule="auto"/>
    </w:pPr>
    <w:rPr>
      <w:rFonts w:ascii="Calibri" w:hAnsi="Calibri" w:cstheme="minorBidi"/>
    </w:rPr>
  </w:style>
  <w:style w:type="character" w:customStyle="1" w:styleId="FootnoteTextChar1">
    <w:name w:val="Footnote Text Char1"/>
    <w:basedOn w:val="DefaultParagraphFont"/>
    <w:rsid w:val="00AF2C19"/>
    <w:rPr>
      <w:rFonts w:ascii="Times New Roman" w:hAnsi="Times New Roman" w:cs="Times New Roman"/>
      <w:sz w:val="20"/>
      <w:szCs w:val="20"/>
    </w:rPr>
  </w:style>
  <w:style w:type="paragraph" w:customStyle="1" w:styleId="p">
    <w:name w:val="p"/>
    <w:basedOn w:val="Normal"/>
    <w:rsid w:val="00AF2C19"/>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AF2C19"/>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AF2C19"/>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AF2C19"/>
    <w:rPr>
      <w:vertAlign w:val="superscript"/>
    </w:rPr>
  </w:style>
  <w:style w:type="paragraph" w:customStyle="1" w:styleId="para">
    <w:name w:val="para"/>
    <w:basedOn w:val="Normal"/>
    <w:rsid w:val="00AF2C19"/>
    <w:pPr>
      <w:spacing w:before="100" w:beforeAutospacing="1" w:after="100" w:afterAutospacing="1" w:line="240" w:lineRule="auto"/>
    </w:pPr>
  </w:style>
  <w:style w:type="paragraph" w:customStyle="1" w:styleId="selectionshareable">
    <w:name w:val="selectionshareable"/>
    <w:basedOn w:val="Normal"/>
    <w:uiPriority w:val="99"/>
    <w:qFormat/>
    <w:rsid w:val="00AF2C19"/>
    <w:pPr>
      <w:spacing w:before="100" w:beforeAutospacing="1" w:after="100" w:afterAutospacing="1" w:line="240" w:lineRule="auto"/>
    </w:pPr>
  </w:style>
  <w:style w:type="character" w:customStyle="1" w:styleId="vm-hook">
    <w:name w:val="vm-hook"/>
    <w:basedOn w:val="DefaultParagraphFont"/>
    <w:rsid w:val="00AF2C19"/>
  </w:style>
  <w:style w:type="character" w:customStyle="1" w:styleId="dfm-title">
    <w:name w:val="dfm-title"/>
    <w:basedOn w:val="DefaultParagraphFont"/>
    <w:rsid w:val="00AF2C19"/>
  </w:style>
  <w:style w:type="paragraph" w:customStyle="1" w:styleId="evidencetext">
    <w:name w:val="evidence text"/>
    <w:basedOn w:val="Normal"/>
    <w:link w:val="evidencetextChar1"/>
    <w:qFormat/>
    <w:rsid w:val="00AF2C19"/>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AF2C19"/>
    <w:rPr>
      <w:rFonts w:ascii="Arial" w:hAnsi="Arial" w:cs="Arial"/>
      <w:color w:val="000000"/>
      <w:lang w:val="x-none" w:eastAsia="x-none"/>
    </w:rPr>
  </w:style>
  <w:style w:type="paragraph" w:customStyle="1" w:styleId="CardIndented">
    <w:name w:val="Card (Indented)"/>
    <w:basedOn w:val="Normal"/>
    <w:link w:val="CardIndentedChar"/>
    <w:qFormat/>
    <w:rsid w:val="00AF2C19"/>
    <w:pPr>
      <w:spacing w:after="0" w:line="240" w:lineRule="auto"/>
      <w:ind w:left="288"/>
    </w:pPr>
    <w:rPr>
      <w:rFonts w:ascii="Arial" w:hAnsi="Arial" w:cs="Arial"/>
    </w:rPr>
  </w:style>
  <w:style w:type="paragraph" w:customStyle="1" w:styleId="Emphasize">
    <w:name w:val="Emphasize"/>
    <w:basedOn w:val="Normal"/>
    <w:uiPriority w:val="7"/>
    <w:qFormat/>
    <w:rsid w:val="00AF2C1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AF2C19"/>
    <w:rPr>
      <w:rFonts w:asciiTheme="minorHAnsi" w:hAnsiTheme="minorHAnsi"/>
      <w:sz w:val="22"/>
    </w:rPr>
  </w:style>
  <w:style w:type="character" w:customStyle="1" w:styleId="UnresolvedMention1">
    <w:name w:val="Unresolved Mention1"/>
    <w:basedOn w:val="DefaultParagraphFont"/>
    <w:uiPriority w:val="99"/>
    <w:unhideWhenUsed/>
    <w:rsid w:val="00AF2C19"/>
    <w:rPr>
      <w:color w:val="808080"/>
      <w:shd w:val="clear" w:color="auto" w:fill="E6E6E6"/>
    </w:rPr>
  </w:style>
  <w:style w:type="character" w:customStyle="1" w:styleId="BodyTextChar1">
    <w:name w:val="Body Text Char1"/>
    <w:aliases w:val="Very Small Text Char1"/>
    <w:basedOn w:val="DefaultParagraphFont"/>
    <w:uiPriority w:val="99"/>
    <w:rsid w:val="00AF2C19"/>
    <w:rPr>
      <w:rFonts w:ascii="Times New Roman" w:hAnsi="Times New Roman"/>
      <w:sz w:val="24"/>
    </w:rPr>
  </w:style>
  <w:style w:type="character" w:customStyle="1" w:styleId="UnresolvedMention2">
    <w:name w:val="Unresolved Mention2"/>
    <w:basedOn w:val="DefaultParagraphFont"/>
    <w:uiPriority w:val="99"/>
    <w:unhideWhenUsed/>
    <w:rsid w:val="00AF2C19"/>
    <w:rPr>
      <w:color w:val="808080"/>
      <w:shd w:val="clear" w:color="auto" w:fill="E6E6E6"/>
    </w:rPr>
  </w:style>
  <w:style w:type="character" w:customStyle="1" w:styleId="Author-Date">
    <w:name w:val="Author-Date"/>
    <w:qFormat/>
    <w:rsid w:val="00AF2C19"/>
    <w:rPr>
      <w:b/>
      <w:sz w:val="24"/>
    </w:rPr>
  </w:style>
  <w:style w:type="character" w:customStyle="1" w:styleId="ListLabel12">
    <w:name w:val="ListLabel 12"/>
    <w:qFormat/>
    <w:rsid w:val="00AF2C19"/>
    <w:rPr>
      <w:strike w:val="0"/>
      <w:dstrike w:val="0"/>
      <w:color w:val="000000"/>
      <w:spacing w:val="0"/>
      <w:w w:val="100"/>
      <w:sz w:val="16"/>
      <w:lang w:val="en-US"/>
    </w:rPr>
  </w:style>
  <w:style w:type="character" w:customStyle="1" w:styleId="ListLabel11">
    <w:name w:val="ListLabel 11"/>
    <w:qFormat/>
    <w:rsid w:val="00AF2C19"/>
    <w:rPr>
      <w:strike w:val="0"/>
      <w:dstrike w:val="0"/>
      <w:color w:val="000000"/>
      <w:spacing w:val="70"/>
      <w:w w:val="100"/>
      <w:sz w:val="16"/>
      <w:lang w:val="en-US"/>
    </w:rPr>
  </w:style>
  <w:style w:type="character" w:customStyle="1" w:styleId="ListLabel10">
    <w:name w:val="ListLabel 10"/>
    <w:qFormat/>
    <w:rsid w:val="00AF2C19"/>
    <w:rPr>
      <w:strike w:val="0"/>
      <w:dstrike w:val="0"/>
      <w:color w:val="000000"/>
      <w:spacing w:val="0"/>
      <w:w w:val="100"/>
      <w:sz w:val="18"/>
      <w:lang w:val="en-US"/>
    </w:rPr>
  </w:style>
  <w:style w:type="character" w:customStyle="1" w:styleId="ListLabel9">
    <w:name w:val="ListLabel 9"/>
    <w:qFormat/>
    <w:rsid w:val="00AF2C19"/>
    <w:rPr>
      <w:strike w:val="0"/>
      <w:dstrike w:val="0"/>
      <w:color w:val="000000"/>
      <w:spacing w:val="0"/>
      <w:w w:val="100"/>
      <w:sz w:val="21"/>
      <w:lang w:val="en-US"/>
    </w:rPr>
  </w:style>
  <w:style w:type="character" w:customStyle="1" w:styleId="ListLabel8">
    <w:name w:val="ListLabel 8"/>
    <w:qFormat/>
    <w:rsid w:val="00AF2C19"/>
    <w:rPr>
      <w:strike w:val="0"/>
      <w:dstrike w:val="0"/>
      <w:color w:val="000000"/>
      <w:spacing w:val="0"/>
      <w:w w:val="100"/>
      <w:sz w:val="20"/>
      <w:lang w:val="en-US"/>
    </w:rPr>
  </w:style>
  <w:style w:type="character" w:customStyle="1" w:styleId="ListLabel7">
    <w:name w:val="ListLabel 7"/>
    <w:qFormat/>
    <w:rsid w:val="00AF2C19"/>
    <w:rPr>
      <w:strike w:val="0"/>
      <w:dstrike w:val="0"/>
      <w:color w:val="000000"/>
      <w:spacing w:val="0"/>
      <w:w w:val="100"/>
      <w:sz w:val="20"/>
      <w:lang w:val="en-US"/>
    </w:rPr>
  </w:style>
  <w:style w:type="character" w:customStyle="1" w:styleId="ListLabel6">
    <w:name w:val="ListLabel 6"/>
    <w:qFormat/>
    <w:rsid w:val="00AF2C19"/>
    <w:rPr>
      <w:i/>
      <w:strike w:val="0"/>
      <w:dstrike w:val="0"/>
      <w:color w:val="000000"/>
      <w:spacing w:val="0"/>
      <w:w w:val="100"/>
      <w:sz w:val="20"/>
      <w:lang w:val="en-US"/>
    </w:rPr>
  </w:style>
  <w:style w:type="character" w:customStyle="1" w:styleId="ListLabel5">
    <w:name w:val="ListLabel 5"/>
    <w:qFormat/>
    <w:rsid w:val="00AF2C19"/>
    <w:rPr>
      <w:strike w:val="0"/>
      <w:dstrike w:val="0"/>
      <w:color w:val="000000"/>
      <w:spacing w:val="0"/>
      <w:w w:val="100"/>
      <w:sz w:val="20"/>
      <w:lang w:val="en-US"/>
    </w:rPr>
  </w:style>
  <w:style w:type="character" w:customStyle="1" w:styleId="ListLabel4">
    <w:name w:val="ListLabel 4"/>
    <w:qFormat/>
    <w:rsid w:val="00AF2C19"/>
    <w:rPr>
      <w:strike w:val="0"/>
      <w:dstrike w:val="0"/>
      <w:color w:val="000000"/>
      <w:spacing w:val="0"/>
      <w:w w:val="100"/>
      <w:sz w:val="19"/>
      <w:lang w:val="en-US"/>
    </w:rPr>
  </w:style>
  <w:style w:type="character" w:customStyle="1" w:styleId="ListLabel3">
    <w:name w:val="ListLabel 3"/>
    <w:qFormat/>
    <w:rsid w:val="00AF2C19"/>
    <w:rPr>
      <w:i/>
      <w:strike w:val="0"/>
      <w:dstrike w:val="0"/>
      <w:color w:val="000000"/>
      <w:spacing w:val="0"/>
      <w:w w:val="100"/>
      <w:sz w:val="20"/>
      <w:lang w:val="en-US"/>
    </w:rPr>
  </w:style>
  <w:style w:type="character" w:customStyle="1" w:styleId="ListLabel2">
    <w:name w:val="ListLabel 2"/>
    <w:qFormat/>
    <w:rsid w:val="00AF2C19"/>
    <w:rPr>
      <w:strike w:val="0"/>
      <w:dstrike w:val="0"/>
      <w:color w:val="000000"/>
      <w:spacing w:val="0"/>
      <w:w w:val="100"/>
      <w:sz w:val="20"/>
      <w:lang w:val="en-US"/>
    </w:rPr>
  </w:style>
  <w:style w:type="character" w:customStyle="1" w:styleId="ListLabel1">
    <w:name w:val="ListLabel 1"/>
    <w:qFormat/>
    <w:rsid w:val="00AF2C19"/>
    <w:rPr>
      <w:i/>
      <w:strike w:val="0"/>
      <w:dstrike w:val="0"/>
      <w:color w:val="000000"/>
      <w:spacing w:val="0"/>
      <w:w w:val="100"/>
      <w:sz w:val="18"/>
      <w:lang w:val="en-US"/>
    </w:rPr>
  </w:style>
  <w:style w:type="character" w:customStyle="1" w:styleId="verdana">
    <w:name w:val="verdana"/>
    <w:basedOn w:val="DefaultParagraphFont"/>
    <w:qFormat/>
    <w:rsid w:val="00AF2C19"/>
    <w:rPr>
      <w:rFonts w:cs="Times New Roman"/>
    </w:rPr>
  </w:style>
  <w:style w:type="character" w:customStyle="1" w:styleId="italic">
    <w:name w:val="italic"/>
    <w:basedOn w:val="DefaultParagraphFont"/>
    <w:qFormat/>
    <w:rsid w:val="00AF2C19"/>
    <w:rPr>
      <w:rFonts w:cs="Times New Roman"/>
    </w:rPr>
  </w:style>
  <w:style w:type="character" w:customStyle="1" w:styleId="hit">
    <w:name w:val="hit"/>
    <w:basedOn w:val="DefaultParagraphFont"/>
    <w:qFormat/>
    <w:rsid w:val="00AF2C19"/>
    <w:rPr>
      <w:rFonts w:cs="Times New Roman"/>
    </w:rPr>
  </w:style>
  <w:style w:type="character" w:customStyle="1" w:styleId="blue">
    <w:name w:val="blue"/>
    <w:basedOn w:val="DefaultParagraphFont"/>
    <w:qFormat/>
    <w:rsid w:val="00AF2C19"/>
    <w:rPr>
      <w:rFonts w:cs="Times New Roman"/>
    </w:rPr>
  </w:style>
  <w:style w:type="character" w:customStyle="1" w:styleId="copyrightdescription">
    <w:name w:val="copyrightdescription"/>
    <w:basedOn w:val="DefaultParagraphFont"/>
    <w:qFormat/>
    <w:rsid w:val="00AF2C19"/>
    <w:rPr>
      <w:rFonts w:cs="Times New Roman"/>
    </w:rPr>
  </w:style>
  <w:style w:type="character" w:customStyle="1" w:styleId="tabtitle">
    <w:name w:val="tabtitle"/>
    <w:basedOn w:val="DefaultParagraphFont"/>
    <w:qFormat/>
    <w:rsid w:val="00AF2C19"/>
    <w:rPr>
      <w:rFonts w:cs="Times New Roman"/>
    </w:rPr>
  </w:style>
  <w:style w:type="character" w:customStyle="1" w:styleId="resultbodyblack">
    <w:name w:val="resultbodyblack"/>
    <w:basedOn w:val="DefaultParagraphFont"/>
    <w:qFormat/>
    <w:rsid w:val="00AF2C19"/>
    <w:rPr>
      <w:rFonts w:cs="Times New Roman"/>
    </w:rPr>
  </w:style>
  <w:style w:type="character" w:customStyle="1" w:styleId="resultbody">
    <w:name w:val="resultbody"/>
    <w:basedOn w:val="DefaultParagraphFont"/>
    <w:qFormat/>
    <w:rsid w:val="00AF2C19"/>
    <w:rPr>
      <w:rFonts w:cs="Times New Roman"/>
    </w:rPr>
  </w:style>
  <w:style w:type="character" w:customStyle="1" w:styleId="resultbodysmallitalic">
    <w:name w:val="resultbodysmallitalic"/>
    <w:basedOn w:val="DefaultParagraphFont"/>
    <w:qFormat/>
    <w:rsid w:val="00AF2C19"/>
    <w:rPr>
      <w:rFonts w:cs="Times New Roman"/>
    </w:rPr>
  </w:style>
  <w:style w:type="character" w:customStyle="1" w:styleId="resultpron">
    <w:name w:val="resultpron"/>
    <w:basedOn w:val="DefaultParagraphFont"/>
    <w:qFormat/>
    <w:rsid w:val="00AF2C19"/>
    <w:rPr>
      <w:rFonts w:cs="Times New Roman"/>
    </w:rPr>
  </w:style>
  <w:style w:type="character" w:customStyle="1" w:styleId="NumberingSymbols">
    <w:name w:val="Numbering Symbols"/>
    <w:qFormat/>
    <w:rsid w:val="00AF2C19"/>
  </w:style>
  <w:style w:type="character" w:customStyle="1" w:styleId="StrongEmphasis">
    <w:name w:val="Strong Emphasis"/>
    <w:qFormat/>
    <w:rsid w:val="00AF2C19"/>
    <w:rPr>
      <w:b/>
      <w:bCs/>
    </w:rPr>
  </w:style>
  <w:style w:type="character" w:customStyle="1" w:styleId="Emphasis2">
    <w:name w:val="Emphasis2"/>
    <w:basedOn w:val="DefaultParagraphFont"/>
    <w:qFormat/>
    <w:rsid w:val="00AF2C19"/>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AF2C19"/>
    <w:rPr>
      <w:rFonts w:ascii="Times New Roman" w:hAnsi="Times New Roman"/>
      <w:sz w:val="20"/>
      <w:szCs w:val="24"/>
      <w:u w:val="single"/>
      <w:lang w:val="en-US" w:eastAsia="en-US" w:bidi="ar-SA"/>
    </w:rPr>
  </w:style>
  <w:style w:type="character" w:customStyle="1" w:styleId="pg">
    <w:name w:val="pg"/>
    <w:basedOn w:val="DefaultParagraphFont"/>
    <w:qFormat/>
    <w:rsid w:val="00AF2C19"/>
  </w:style>
  <w:style w:type="character" w:customStyle="1" w:styleId="ital-inline">
    <w:name w:val="ital-inline"/>
    <w:basedOn w:val="DefaultParagraphFont"/>
    <w:qFormat/>
    <w:rsid w:val="00AF2C19"/>
  </w:style>
  <w:style w:type="character" w:customStyle="1" w:styleId="senselabelstart">
    <w:name w:val="sense_label start"/>
    <w:basedOn w:val="DefaultParagraphFont"/>
    <w:qFormat/>
    <w:rsid w:val="00AF2C19"/>
  </w:style>
  <w:style w:type="character" w:customStyle="1" w:styleId="sensecontent">
    <w:name w:val="sense_content"/>
    <w:basedOn w:val="DefaultParagraphFont"/>
    <w:qFormat/>
    <w:rsid w:val="00AF2C19"/>
  </w:style>
  <w:style w:type="character" w:customStyle="1" w:styleId="vi">
    <w:name w:val="vi"/>
    <w:basedOn w:val="DefaultParagraphFont"/>
    <w:qFormat/>
    <w:rsid w:val="00AF2C19"/>
  </w:style>
  <w:style w:type="character" w:customStyle="1" w:styleId="senselabel">
    <w:name w:val="sense_label"/>
    <w:basedOn w:val="DefaultParagraphFont"/>
    <w:qFormat/>
    <w:rsid w:val="00AF2C19"/>
  </w:style>
  <w:style w:type="character" w:customStyle="1" w:styleId="Style11ptItalicUnderline">
    <w:name w:val="Style 11 pt Italic Underline"/>
    <w:basedOn w:val="DefaultParagraphFont"/>
    <w:qFormat/>
    <w:rsid w:val="00AF2C19"/>
    <w:rPr>
      <w:i/>
      <w:iCs/>
      <w:sz w:val="20"/>
      <w:u w:val="single"/>
    </w:rPr>
  </w:style>
  <w:style w:type="character" w:customStyle="1" w:styleId="Style11ptBoldUnderline">
    <w:name w:val="Style 11 pt Bold Underline"/>
    <w:basedOn w:val="DefaultParagraphFont"/>
    <w:qFormat/>
    <w:rsid w:val="00AF2C19"/>
    <w:rPr>
      <w:b/>
      <w:bCs/>
      <w:sz w:val="20"/>
      <w:u w:val="single"/>
    </w:rPr>
  </w:style>
  <w:style w:type="character" w:customStyle="1" w:styleId="StyleStyle4CharTimesNewRoman11ptItalic">
    <w:name w:val="Style Style4 Char + Times New Roman 11 pt Italic"/>
    <w:basedOn w:val="DefaultParagraphFont"/>
    <w:qFormat/>
    <w:rsid w:val="00AF2C19"/>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AF2C19"/>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AF2C19"/>
    <w:rPr>
      <w:color w:val="000000"/>
      <w:sz w:val="20"/>
    </w:rPr>
  </w:style>
  <w:style w:type="character" w:customStyle="1" w:styleId="Style11ptBlackUnderline">
    <w:name w:val="Style 11 pt Black Underline"/>
    <w:basedOn w:val="DefaultParagraphFont"/>
    <w:qFormat/>
    <w:rsid w:val="00AF2C19"/>
    <w:rPr>
      <w:color w:val="000000"/>
      <w:sz w:val="20"/>
      <w:u w:val="single"/>
    </w:rPr>
  </w:style>
  <w:style w:type="character" w:customStyle="1" w:styleId="pmterms1">
    <w:name w:val="pmterms1"/>
    <w:basedOn w:val="DefaultParagraphFont"/>
    <w:qFormat/>
    <w:rsid w:val="00AF2C19"/>
  </w:style>
  <w:style w:type="character" w:customStyle="1" w:styleId="HTMLTypewriter3">
    <w:name w:val="HTML Typewriter3"/>
    <w:basedOn w:val="DefaultParagraphFont"/>
    <w:qFormat/>
    <w:rsid w:val="00AF2C19"/>
    <w:rPr>
      <w:rFonts w:ascii="Courier New" w:eastAsia="SimSun" w:hAnsi="Courier New" w:cs="Courier New"/>
      <w:sz w:val="20"/>
      <w:szCs w:val="20"/>
    </w:rPr>
  </w:style>
  <w:style w:type="character" w:customStyle="1" w:styleId="CardsChar">
    <w:name w:val="Cards Char"/>
    <w:basedOn w:val="DefaultParagraphFont"/>
    <w:qFormat/>
    <w:rsid w:val="00AF2C19"/>
    <w:rPr>
      <w:rFonts w:ascii="Times New Roman" w:hAnsi="Times New Roman" w:cs="Times New Roman"/>
      <w:lang w:val="en-US" w:bidi="ar-SA"/>
    </w:rPr>
  </w:style>
  <w:style w:type="character" w:customStyle="1" w:styleId="CardsFont12pt0">
    <w:name w:val="Cards + Font 12pt"/>
    <w:basedOn w:val="CardsChar"/>
    <w:qFormat/>
    <w:rsid w:val="00AF2C19"/>
    <w:rPr>
      <w:rFonts w:ascii="Times New Roman" w:hAnsi="Times New Roman" w:cs="Times New Roman"/>
      <w:sz w:val="24"/>
      <w:u w:val="single"/>
      <w:lang w:val="en-US" w:bidi="ar-SA"/>
    </w:rPr>
  </w:style>
  <w:style w:type="character" w:customStyle="1" w:styleId="AuthorDateChar">
    <w:name w:val="AuthorDate Char"/>
    <w:basedOn w:val="DefaultParagraphFont"/>
    <w:qFormat/>
    <w:rsid w:val="00AF2C19"/>
    <w:rPr>
      <w:rFonts w:ascii="Times New Roman" w:hAnsi="Times New Roman" w:cs="Times New Roman"/>
      <w:b/>
      <w:sz w:val="24"/>
      <w:u w:val="single"/>
      <w:lang w:val="en-US" w:bidi="ar-SA"/>
    </w:rPr>
  </w:style>
  <w:style w:type="character" w:styleId="HTMLCite">
    <w:name w:val="HTML Cite"/>
    <w:basedOn w:val="DefaultParagraphFont"/>
    <w:uiPriority w:val="99"/>
    <w:qFormat/>
    <w:rsid w:val="00AF2C19"/>
    <w:rPr>
      <w:rFonts w:cs="Times New Roman"/>
      <w:i/>
    </w:rPr>
  </w:style>
  <w:style w:type="character" w:customStyle="1" w:styleId="VisitedInternetLink">
    <w:name w:val="Visited Internet Link"/>
    <w:basedOn w:val="DefaultParagraphFont"/>
    <w:rsid w:val="00AF2C19"/>
    <w:rPr>
      <w:color w:val="800080"/>
      <w:u w:val="single"/>
    </w:rPr>
  </w:style>
  <w:style w:type="character" w:customStyle="1" w:styleId="CitesChar">
    <w:name w:val="Cites Char"/>
    <w:basedOn w:val="DefaultParagraphFont"/>
    <w:qFormat/>
    <w:rsid w:val="00AF2C19"/>
    <w:rPr>
      <w:szCs w:val="24"/>
      <w:lang w:val="en-US" w:bidi="ar-SA"/>
    </w:rPr>
  </w:style>
  <w:style w:type="character" w:customStyle="1" w:styleId="loose">
    <w:name w:val="loose"/>
    <w:qFormat/>
    <w:rsid w:val="00AF2C19"/>
  </w:style>
  <w:style w:type="character" w:customStyle="1" w:styleId="domtooltips">
    <w:name w:val="domtooltips"/>
    <w:basedOn w:val="DefaultParagraphFont"/>
    <w:qFormat/>
    <w:rsid w:val="00AF2C19"/>
  </w:style>
  <w:style w:type="character" w:customStyle="1" w:styleId="caps">
    <w:name w:val="caps"/>
    <w:basedOn w:val="DefaultParagraphFont"/>
    <w:qFormat/>
    <w:rsid w:val="00AF2C19"/>
  </w:style>
  <w:style w:type="character" w:customStyle="1" w:styleId="Style11ptUnderlineBorderSinglesolidlineAuto05pt">
    <w:name w:val="Style 11 pt Underline Border: : (Single solid line Auto  0.5 pt..."/>
    <w:basedOn w:val="DefaultParagraphFont"/>
    <w:qFormat/>
    <w:rsid w:val="00AF2C19"/>
    <w:rPr>
      <w:sz w:val="20"/>
      <w:u w:val="single"/>
      <w:bdr w:val="single" w:sz="4" w:space="0" w:color="00000A"/>
    </w:rPr>
  </w:style>
  <w:style w:type="character" w:customStyle="1" w:styleId="StyleUnderlineChar11pt">
    <w:name w:val="Style Underline Char + 11 pt"/>
    <w:basedOn w:val="DefaultParagraphFont"/>
    <w:qFormat/>
    <w:rsid w:val="00AF2C19"/>
    <w:rPr>
      <w:rFonts w:ascii="Times New Roman" w:hAnsi="Times New Roman"/>
      <w:sz w:val="20"/>
      <w:szCs w:val="24"/>
      <w:u w:val="single"/>
      <w:lang w:val="en-US" w:eastAsia="en-US" w:bidi="ar-SA"/>
    </w:rPr>
  </w:style>
  <w:style w:type="paragraph" w:styleId="List">
    <w:name w:val="List"/>
    <w:basedOn w:val="BodyText"/>
    <w:uiPriority w:val="99"/>
    <w:rsid w:val="00AF2C19"/>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AF2C19"/>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AF2C19"/>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AF2C19"/>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AF2C19"/>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AF2C19"/>
    <w:rPr>
      <w:rFonts w:cs="Times New Roman"/>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AF2C19"/>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AF2C19"/>
    <w:rPr>
      <w:rFonts w:ascii="Liberation Sans" w:eastAsia="Droid Sans Fallback" w:hAnsi="Liberation Sans" w:cs="Times New Roman"/>
      <w:color w:val="00000A"/>
    </w:rPr>
  </w:style>
  <w:style w:type="paragraph" w:customStyle="1" w:styleId="FrameContents">
    <w:name w:val="Frame Contents"/>
    <w:basedOn w:val="Normal"/>
    <w:qFormat/>
    <w:rsid w:val="00AF2C19"/>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AF2C19"/>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AF2C19"/>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AF2C19"/>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AF2C19"/>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AF2C19"/>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AF2C19"/>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AF2C19"/>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AF2C19"/>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AF2C19"/>
    <w:rPr>
      <w:rFonts w:cs="Arial"/>
      <w:bCs/>
      <w:szCs w:val="26"/>
      <w:u w:val="single"/>
      <w:lang w:val="en-US" w:eastAsia="en-US" w:bidi="ar-SA"/>
    </w:rPr>
  </w:style>
  <w:style w:type="paragraph" w:styleId="Revision">
    <w:name w:val="Revision"/>
    <w:hidden/>
    <w:uiPriority w:val="99"/>
    <w:semiHidden/>
    <w:rsid w:val="00AF2C19"/>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AF2C19"/>
    <w:rPr>
      <w:rFonts w:eastAsia="MS Mincho"/>
      <w:sz w:val="16"/>
    </w:rPr>
  </w:style>
  <w:style w:type="character" w:customStyle="1" w:styleId="BoldUnderlineChar">
    <w:name w:val="Bold Underline Char"/>
    <w:basedOn w:val="DefaultParagraphFont"/>
    <w:locked/>
    <w:rsid w:val="00AF2C19"/>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Char Char Char Char Char Char Char Char1"/>
    <w:basedOn w:val="DefaultParagraphFont"/>
    <w:qFormat/>
    <w:rsid w:val="00AF2C19"/>
    <w:rPr>
      <w:b w:val="0"/>
      <w:bCs w:val="0"/>
      <w:sz w:val="22"/>
      <w:u w:val="single"/>
    </w:rPr>
  </w:style>
  <w:style w:type="character" w:customStyle="1" w:styleId="StyleGaramond">
    <w:name w:val="Style Garamond"/>
    <w:qFormat/>
    <w:rsid w:val="00AF2C19"/>
    <w:rPr>
      <w:rFonts w:ascii="Garamond" w:hAnsi="Garamond" w:cs="Garamond"/>
    </w:rPr>
  </w:style>
  <w:style w:type="character" w:customStyle="1" w:styleId="StyletagGaramondChar">
    <w:name w:val="Style tag + Garamond Char"/>
    <w:qFormat/>
    <w:rsid w:val="00AF2C19"/>
    <w:rPr>
      <w:rFonts w:ascii="Garamond" w:hAnsi="Garamond" w:cs="Garamond"/>
      <w:b/>
      <w:bCs/>
      <w:sz w:val="24"/>
      <w:szCs w:val="24"/>
      <w:lang w:val="en-US" w:bidi="ar-SA"/>
    </w:rPr>
  </w:style>
  <w:style w:type="character" w:customStyle="1" w:styleId="StylecardGaramond12ptUnderlineChar">
    <w:name w:val="Style card + Garamond 12 pt Underline Char"/>
    <w:qFormat/>
    <w:rsid w:val="00AF2C19"/>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AF2C19"/>
    <w:rPr>
      <w:rFonts w:ascii="Arial" w:hAnsi="Arial"/>
      <w:b/>
      <w:sz w:val="20"/>
      <w:u w:val="single"/>
    </w:rPr>
  </w:style>
  <w:style w:type="character" w:customStyle="1" w:styleId="WW8Num2z0">
    <w:name w:val="WW8Num2z0"/>
    <w:qFormat/>
    <w:rsid w:val="00AF2C19"/>
  </w:style>
  <w:style w:type="character" w:customStyle="1" w:styleId="WW8Num2z1">
    <w:name w:val="WW8Num2z1"/>
    <w:qFormat/>
    <w:rsid w:val="00AF2C19"/>
  </w:style>
  <w:style w:type="character" w:customStyle="1" w:styleId="WW8Num2z2">
    <w:name w:val="WW8Num2z2"/>
    <w:qFormat/>
    <w:rsid w:val="00AF2C19"/>
  </w:style>
  <w:style w:type="character" w:customStyle="1" w:styleId="WW8Num2z3">
    <w:name w:val="WW8Num2z3"/>
    <w:qFormat/>
    <w:rsid w:val="00AF2C19"/>
  </w:style>
  <w:style w:type="character" w:customStyle="1" w:styleId="WW8Num2z4">
    <w:name w:val="WW8Num2z4"/>
    <w:qFormat/>
    <w:rsid w:val="00AF2C19"/>
  </w:style>
  <w:style w:type="character" w:customStyle="1" w:styleId="WW8Num2z5">
    <w:name w:val="WW8Num2z5"/>
    <w:qFormat/>
    <w:rsid w:val="00AF2C19"/>
  </w:style>
  <w:style w:type="character" w:customStyle="1" w:styleId="WW8Num2z6">
    <w:name w:val="WW8Num2z6"/>
    <w:qFormat/>
    <w:rsid w:val="00AF2C19"/>
  </w:style>
  <w:style w:type="character" w:customStyle="1" w:styleId="WW8Num2z7">
    <w:name w:val="WW8Num2z7"/>
    <w:qFormat/>
    <w:rsid w:val="00AF2C19"/>
  </w:style>
  <w:style w:type="character" w:customStyle="1" w:styleId="WW8Num2z8">
    <w:name w:val="WW8Num2z8"/>
    <w:qFormat/>
    <w:rsid w:val="00AF2C19"/>
  </w:style>
  <w:style w:type="character" w:customStyle="1" w:styleId="WW8Num5z0">
    <w:name w:val="WW8Num5z0"/>
    <w:qFormat/>
    <w:rsid w:val="00AF2C19"/>
  </w:style>
  <w:style w:type="character" w:customStyle="1" w:styleId="WW8Num5z1">
    <w:name w:val="WW8Num5z1"/>
    <w:qFormat/>
    <w:rsid w:val="00AF2C19"/>
  </w:style>
  <w:style w:type="character" w:customStyle="1" w:styleId="WW8Num5z2">
    <w:name w:val="WW8Num5z2"/>
    <w:qFormat/>
    <w:rsid w:val="00AF2C19"/>
  </w:style>
  <w:style w:type="character" w:customStyle="1" w:styleId="WW8Num5z3">
    <w:name w:val="WW8Num5z3"/>
    <w:qFormat/>
    <w:rsid w:val="00AF2C19"/>
  </w:style>
  <w:style w:type="character" w:customStyle="1" w:styleId="WW8Num5z4">
    <w:name w:val="WW8Num5z4"/>
    <w:qFormat/>
    <w:rsid w:val="00AF2C19"/>
  </w:style>
  <w:style w:type="character" w:customStyle="1" w:styleId="WW8Num5z5">
    <w:name w:val="WW8Num5z5"/>
    <w:qFormat/>
    <w:rsid w:val="00AF2C19"/>
  </w:style>
  <w:style w:type="character" w:customStyle="1" w:styleId="WW8Num5z6">
    <w:name w:val="WW8Num5z6"/>
    <w:qFormat/>
    <w:rsid w:val="00AF2C19"/>
  </w:style>
  <w:style w:type="character" w:customStyle="1" w:styleId="WW8Num5z7">
    <w:name w:val="WW8Num5z7"/>
    <w:qFormat/>
    <w:rsid w:val="00AF2C19"/>
  </w:style>
  <w:style w:type="character" w:customStyle="1" w:styleId="WW8Num5z8">
    <w:name w:val="WW8Num5z8"/>
    <w:qFormat/>
    <w:rsid w:val="00AF2C19"/>
  </w:style>
  <w:style w:type="character" w:customStyle="1" w:styleId="CiteChar0">
    <w:name w:val="Cite Char"/>
    <w:aliases w:val="cite_tag Char,Char Char Char Char1 Char Char1,Char Char Char Char1 Char,Taglines Char Char, Cha"/>
    <w:basedOn w:val="DefaultParagraphFont"/>
    <w:qFormat/>
    <w:rsid w:val="00AF2C19"/>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AF2C19"/>
    <w:rPr>
      <w:rFonts w:ascii="Times New Roman" w:eastAsia="Times New Roman" w:hAnsi="Times New Roman" w:cs="Times New Roman"/>
      <w:u w:val="thick"/>
    </w:rPr>
  </w:style>
  <w:style w:type="character" w:customStyle="1" w:styleId="ListLabel19">
    <w:name w:val="ListLabel 19"/>
    <w:qFormat/>
    <w:rsid w:val="00AF2C19"/>
    <w:rPr>
      <w:b/>
      <w:i/>
      <w:strike w:val="0"/>
      <w:dstrike w:val="0"/>
      <w:spacing w:val="0"/>
      <w:w w:val="100"/>
      <w:sz w:val="26"/>
    </w:rPr>
  </w:style>
  <w:style w:type="paragraph" w:styleId="Footer">
    <w:name w:val="footer"/>
    <w:basedOn w:val="Normal"/>
    <w:link w:val="FooterChar"/>
    <w:uiPriority w:val="99"/>
    <w:rsid w:val="00AF2C19"/>
  </w:style>
  <w:style w:type="character" w:customStyle="1" w:styleId="FooterChar">
    <w:name w:val="Footer Char"/>
    <w:basedOn w:val="DefaultParagraphFont"/>
    <w:link w:val="Footer"/>
    <w:uiPriority w:val="99"/>
    <w:rsid w:val="00AF2C19"/>
    <w:rPr>
      <w:rFonts w:ascii="Times New Roman" w:hAnsi="Times New Roman" w:cs="Times New Roman"/>
    </w:rPr>
  </w:style>
  <w:style w:type="paragraph" w:customStyle="1" w:styleId="TagCite">
    <w:name w:val="Tag/Cite"/>
    <w:basedOn w:val="Normal"/>
    <w:qFormat/>
    <w:rsid w:val="00AF2C19"/>
    <w:rPr>
      <w:rFonts w:eastAsia="Times New Roman"/>
      <w:b/>
    </w:rPr>
  </w:style>
  <w:style w:type="paragraph" w:customStyle="1" w:styleId="NormalText">
    <w:name w:val="Normal Text"/>
    <w:basedOn w:val="Normal"/>
    <w:link w:val="NormalTextChar"/>
    <w:qFormat/>
    <w:rsid w:val="00AF2C19"/>
    <w:pPr>
      <w:jc w:val="both"/>
    </w:pPr>
    <w:rPr>
      <w:sz w:val="20"/>
      <w:szCs w:val="26"/>
    </w:rPr>
  </w:style>
  <w:style w:type="paragraph" w:customStyle="1" w:styleId="CardsFont6pt">
    <w:name w:val="Cards + Font: 6 pt"/>
    <w:basedOn w:val="Normal"/>
    <w:link w:val="CardsFont6ptChar1"/>
    <w:qFormat/>
    <w:rsid w:val="00AF2C19"/>
    <w:pPr>
      <w:ind w:left="432" w:right="432"/>
      <w:jc w:val="both"/>
    </w:pPr>
    <w:rPr>
      <w:rFonts w:eastAsia="Times New Roman"/>
      <w:sz w:val="12"/>
      <w:szCs w:val="20"/>
    </w:rPr>
  </w:style>
  <w:style w:type="paragraph" w:customStyle="1" w:styleId="Small">
    <w:name w:val="Small"/>
    <w:basedOn w:val="Normal"/>
    <w:uiPriority w:val="99"/>
    <w:qFormat/>
    <w:rsid w:val="00AF2C19"/>
    <w:rPr>
      <w:sz w:val="14"/>
    </w:rPr>
  </w:style>
  <w:style w:type="paragraph" w:customStyle="1" w:styleId="NotUnderlined">
    <w:name w:val="Not Underlined"/>
    <w:basedOn w:val="Normal"/>
    <w:uiPriority w:val="99"/>
    <w:qFormat/>
    <w:rsid w:val="00AF2C19"/>
  </w:style>
  <w:style w:type="numbering" w:customStyle="1" w:styleId="WW8Num2">
    <w:name w:val="WW8Num2"/>
    <w:qFormat/>
    <w:rsid w:val="00AF2C19"/>
  </w:style>
  <w:style w:type="numbering" w:customStyle="1" w:styleId="WW8Num5">
    <w:name w:val="WW8Num5"/>
    <w:qFormat/>
    <w:rsid w:val="00AF2C19"/>
  </w:style>
  <w:style w:type="paragraph" w:customStyle="1" w:styleId="citenon-bold">
    <w:name w:val="cite non-bold"/>
    <w:basedOn w:val="Normal"/>
    <w:link w:val="citenon-boldChar"/>
    <w:qFormat/>
    <w:rsid w:val="00AF2C19"/>
    <w:rPr>
      <w:rFonts w:ascii="Georgia" w:eastAsia="Calibri" w:hAnsi="Georgia"/>
    </w:rPr>
  </w:style>
  <w:style w:type="character" w:customStyle="1" w:styleId="citenon-boldChar">
    <w:name w:val="cite non-bold Char"/>
    <w:link w:val="citenon-bold"/>
    <w:rsid w:val="00AF2C19"/>
    <w:rPr>
      <w:rFonts w:ascii="Georgia" w:eastAsia="Calibri" w:hAnsi="Georgia"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AF2C19"/>
    <w:rPr>
      <w:rFonts w:ascii="Times" w:eastAsia="MS Mincho" w:hAnsi="Times" w:cs="Times New Roman"/>
      <w:sz w:val="20"/>
      <w:szCs w:val="20"/>
    </w:rPr>
  </w:style>
  <w:style w:type="paragraph" w:customStyle="1" w:styleId="NewDebate">
    <w:name w:val="New Debate"/>
    <w:basedOn w:val="Heading4"/>
    <w:link w:val="NewDebateChar"/>
    <w:uiPriority w:val="4"/>
    <w:qFormat/>
    <w:rsid w:val="00AF2C19"/>
  </w:style>
  <w:style w:type="character" w:customStyle="1" w:styleId="NewDebateChar">
    <w:name w:val="New Debate Char"/>
    <w:basedOn w:val="DefaultParagraphFont"/>
    <w:link w:val="NewDebate"/>
    <w:uiPriority w:val="4"/>
    <w:rsid w:val="00AF2C19"/>
    <w:rPr>
      <w:rFonts w:ascii="Times New Roman" w:eastAsiaTheme="majorEastAsia" w:hAnsi="Times New Roman" w:cstheme="majorBidi"/>
      <w:b/>
      <w:iCs/>
      <w:sz w:val="26"/>
    </w:rPr>
  </w:style>
  <w:style w:type="paragraph" w:customStyle="1" w:styleId="Reallyfuckingsmall">
    <w:name w:val="Really fucking small"/>
    <w:basedOn w:val="Normal"/>
    <w:link w:val="ReallyfuckingsmallChar"/>
    <w:qFormat/>
    <w:rsid w:val="00AF2C19"/>
    <w:rPr>
      <w:rFonts w:eastAsia="Calibri"/>
      <w:sz w:val="10"/>
    </w:rPr>
  </w:style>
  <w:style w:type="character" w:customStyle="1" w:styleId="ReallyfuckingsmallChar">
    <w:name w:val="Really fucking small Char"/>
    <w:basedOn w:val="DefaultParagraphFont"/>
    <w:link w:val="Reallyfuckingsmall"/>
    <w:rsid w:val="00AF2C19"/>
    <w:rPr>
      <w:rFonts w:ascii="Times New Roman" w:eastAsia="Calibri" w:hAnsi="Times New Roman" w:cs="Times New Roman"/>
      <w:sz w:val="10"/>
    </w:rPr>
  </w:style>
  <w:style w:type="character" w:customStyle="1" w:styleId="NothingChar">
    <w:name w:val="Nothing Char"/>
    <w:link w:val="Nothing"/>
    <w:rsid w:val="00AF2C19"/>
    <w:rPr>
      <w:rFonts w:ascii="Times New Roman" w:eastAsia="Times New Roman" w:hAnsi="Times New Roman" w:cs="Times New Roman"/>
      <w:color w:val="00000A"/>
      <w:sz w:val="20"/>
      <w:szCs w:val="24"/>
    </w:rPr>
  </w:style>
  <w:style w:type="character" w:customStyle="1" w:styleId="Footnote2Char">
    <w:name w:val="Footnote2 Char"/>
    <w:link w:val="Footnote2"/>
    <w:locked/>
    <w:rsid w:val="00AF2C19"/>
  </w:style>
  <w:style w:type="paragraph" w:customStyle="1" w:styleId="Footnote2">
    <w:name w:val="Footnote2"/>
    <w:basedOn w:val="Normal"/>
    <w:next w:val="Normal"/>
    <w:link w:val="Footnote2Char"/>
    <w:autoRedefine/>
    <w:qFormat/>
    <w:rsid w:val="00AF2C19"/>
    <w:pPr>
      <w:spacing w:after="120" w:line="480" w:lineRule="auto"/>
    </w:pPr>
    <w:rPr>
      <w:rFonts w:asciiTheme="minorHAnsi" w:hAnsiTheme="minorHAnsi" w:cstheme="minorBidi"/>
    </w:rPr>
  </w:style>
  <w:style w:type="character" w:customStyle="1" w:styleId="UnderlineCharChar">
    <w:name w:val="Underline Char Char"/>
    <w:basedOn w:val="DefaultParagraphFont"/>
    <w:rsid w:val="00AF2C19"/>
    <w:rPr>
      <w:noProof w:val="0"/>
      <w:u w:val="single"/>
      <w:lang w:val="en-US" w:eastAsia="en-US" w:bidi="ar-SA"/>
    </w:rPr>
  </w:style>
  <w:style w:type="character" w:customStyle="1" w:styleId="UnderlinesCharChar">
    <w:name w:val="Underlines Char Char"/>
    <w:basedOn w:val="DefaultParagraphFont"/>
    <w:rsid w:val="00AF2C19"/>
    <w:rPr>
      <w:rFonts w:cs="Arial"/>
      <w:b/>
      <w:bCs/>
      <w:noProof w:val="0"/>
      <w:sz w:val="22"/>
      <w:szCs w:val="26"/>
      <w:u w:val="single"/>
      <w:lang w:val="en-US" w:eastAsia="en-US" w:bidi="ar-SA"/>
    </w:rPr>
  </w:style>
  <w:style w:type="paragraph" w:customStyle="1" w:styleId="Style3">
    <w:name w:val="Style3"/>
    <w:basedOn w:val="Normal"/>
    <w:link w:val="Style3Char"/>
    <w:qFormat/>
    <w:rsid w:val="00AF2C19"/>
    <w:rPr>
      <w:rFonts w:ascii="Arial Narrow" w:eastAsia="Times New Roman" w:hAnsi="Arial Narrow"/>
      <w:b/>
      <w:sz w:val="20"/>
    </w:rPr>
  </w:style>
  <w:style w:type="character" w:customStyle="1" w:styleId="Style3Char">
    <w:name w:val="Style3 Char"/>
    <w:basedOn w:val="DefaultParagraphFont"/>
    <w:link w:val="Style3"/>
    <w:rsid w:val="00AF2C19"/>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AF2C19"/>
    <w:rPr>
      <w:rFonts w:eastAsia="Times New Roman"/>
      <w:sz w:val="20"/>
      <w:u w:val="single"/>
    </w:rPr>
  </w:style>
  <w:style w:type="character" w:customStyle="1" w:styleId="StyleStyle411ptChar">
    <w:name w:val="Style Style4 + 11 pt Char"/>
    <w:link w:val="StyleStyle411pt"/>
    <w:rsid w:val="00AF2C19"/>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AF2C19"/>
    <w:rPr>
      <w:b/>
      <w:bCs/>
      <w:sz w:val="20"/>
      <w:u w:val="single"/>
    </w:rPr>
  </w:style>
  <w:style w:type="character" w:customStyle="1" w:styleId="StyleStyle411ptBoldChar">
    <w:name w:val="Style Style4 + 11 pt Bold Char"/>
    <w:link w:val="StyleStyle411ptBold"/>
    <w:rsid w:val="00AF2C19"/>
    <w:rPr>
      <w:rFonts w:ascii="Times New Roman" w:hAnsi="Times New Roman" w:cs="Times New Roman"/>
      <w:b/>
      <w:bCs/>
      <w:sz w:val="20"/>
      <w:u w:val="single"/>
    </w:rPr>
  </w:style>
  <w:style w:type="paragraph" w:customStyle="1" w:styleId="Underlining">
    <w:name w:val="Underlining"/>
    <w:basedOn w:val="Normal"/>
    <w:link w:val="UnderliningChar"/>
    <w:qFormat/>
    <w:rsid w:val="00AF2C19"/>
    <w:rPr>
      <w:rFonts w:eastAsia="Times New Roman"/>
      <w:sz w:val="20"/>
      <w:u w:val="single"/>
    </w:rPr>
  </w:style>
  <w:style w:type="character" w:customStyle="1" w:styleId="UnderliningChar">
    <w:name w:val="Underlining Char"/>
    <w:basedOn w:val="DefaultParagraphFont"/>
    <w:link w:val="Underlining"/>
    <w:rsid w:val="00AF2C19"/>
    <w:rPr>
      <w:rFonts w:ascii="Times New Roman" w:eastAsia="Times New Roman" w:hAnsi="Times New Roman" w:cs="Times New Roman"/>
      <w:sz w:val="20"/>
      <w:u w:val="single"/>
    </w:rPr>
  </w:style>
  <w:style w:type="character" w:customStyle="1" w:styleId="StyleTimesNewRoman12ptBold">
    <w:name w:val="Style Times New Roman 12 pt Bold"/>
    <w:rsid w:val="00AF2C19"/>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AF2C19"/>
    <w:rPr>
      <w:rFonts w:ascii="Century Gothic" w:hAnsi="Century Gothic"/>
      <w:sz w:val="24"/>
      <w:u w:val="thick"/>
    </w:rPr>
  </w:style>
  <w:style w:type="paragraph" w:customStyle="1" w:styleId="Cardstyle">
    <w:name w:val="Cardstyle"/>
    <w:basedOn w:val="Normal"/>
    <w:next w:val="Normal"/>
    <w:qFormat/>
    <w:rsid w:val="00AF2C19"/>
    <w:rPr>
      <w:rFonts w:eastAsia="Times New Roman"/>
      <w:sz w:val="20"/>
    </w:rPr>
  </w:style>
  <w:style w:type="character" w:customStyle="1" w:styleId="Style8pt1">
    <w:name w:val="Style 8 pt1"/>
    <w:basedOn w:val="DefaultParagraphFont"/>
    <w:rsid w:val="00AF2C19"/>
    <w:rPr>
      <w:rFonts w:ascii="Georgia" w:hAnsi="Georgia"/>
      <w:sz w:val="16"/>
    </w:rPr>
  </w:style>
  <w:style w:type="character" w:customStyle="1" w:styleId="Style8pt">
    <w:name w:val="Style 8 pt"/>
    <w:basedOn w:val="DefaultParagraphFont"/>
    <w:rsid w:val="00AF2C19"/>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AF2C19"/>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AF2C19"/>
    <w:rPr>
      <w:rFonts w:ascii="Times New Roman" w:eastAsia="Times New Roman" w:hAnsi="Times New Roman" w:cs="Times New Roman"/>
      <w:u w:val="single"/>
      <w:bdr w:val="single" w:sz="4" w:space="0" w:color="auto"/>
    </w:rPr>
  </w:style>
  <w:style w:type="character" w:customStyle="1" w:styleId="StyleUnderlineChar11ptChar">
    <w:name w:val="Style Underline Char + 11 pt Char"/>
    <w:rsid w:val="00AF2C19"/>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AF2C19"/>
    <w:rPr>
      <w:rFonts w:eastAsia="Times New Roman"/>
      <w:b/>
      <w:bCs/>
      <w:sz w:val="20"/>
      <w:u w:val="single"/>
    </w:rPr>
  </w:style>
  <w:style w:type="character" w:customStyle="1" w:styleId="StyleUnderlineChar11ptBoldChar">
    <w:name w:val="Style Underline Char + 11 pt Bold Char"/>
    <w:link w:val="StyleUnderlineChar11ptBold"/>
    <w:rsid w:val="00AF2C19"/>
    <w:rPr>
      <w:rFonts w:ascii="Times New Roman" w:eastAsia="Times New Roman" w:hAnsi="Times New Roman" w:cs="Times New Roman"/>
      <w:b/>
      <w:bCs/>
      <w:sz w:val="20"/>
      <w:u w:val="single"/>
    </w:rPr>
  </w:style>
  <w:style w:type="character" w:customStyle="1" w:styleId="NormalTextChar">
    <w:name w:val="Normal Text Char"/>
    <w:link w:val="NormalText"/>
    <w:rsid w:val="00AF2C19"/>
    <w:rPr>
      <w:rFonts w:ascii="Times New Roman" w:hAnsi="Times New Roman" w:cs="Times New Roman"/>
      <w:sz w:val="20"/>
      <w:szCs w:val="26"/>
    </w:rPr>
  </w:style>
  <w:style w:type="character" w:customStyle="1" w:styleId="ShrinkChar">
    <w:name w:val="Shrink Char"/>
    <w:link w:val="Shrink"/>
    <w:rsid w:val="00AF2C19"/>
    <w:rPr>
      <w:rFonts w:ascii="Garamond" w:hAnsi="Garamond"/>
      <w:sz w:val="12"/>
    </w:rPr>
  </w:style>
  <w:style w:type="paragraph" w:customStyle="1" w:styleId="Shrink">
    <w:name w:val="Shrink"/>
    <w:link w:val="ShrinkChar"/>
    <w:qFormat/>
    <w:rsid w:val="00AF2C19"/>
    <w:pPr>
      <w:spacing w:after="0" w:line="240" w:lineRule="auto"/>
      <w:ind w:left="288" w:right="288"/>
    </w:pPr>
    <w:rPr>
      <w:rFonts w:ascii="Garamond" w:hAnsi="Garamond"/>
      <w:sz w:val="12"/>
    </w:rPr>
  </w:style>
  <w:style w:type="paragraph" w:customStyle="1" w:styleId="cites0">
    <w:name w:val="cites"/>
    <w:link w:val="citesChar0"/>
    <w:autoRedefine/>
    <w:qFormat/>
    <w:rsid w:val="00AF2C19"/>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AF2C19"/>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AF2C1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F2C19"/>
    <w:rPr>
      <w:rFonts w:eastAsia="Times New Roman"/>
      <w:strike/>
      <w:sz w:val="20"/>
    </w:rPr>
  </w:style>
  <w:style w:type="character" w:customStyle="1" w:styleId="CardsHighlight">
    <w:name w:val="Cards Highlight"/>
    <w:basedOn w:val="DefaultParagraphFont"/>
    <w:uiPriority w:val="1"/>
    <w:rsid w:val="00AF2C19"/>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AF2C19"/>
  </w:style>
  <w:style w:type="character" w:customStyle="1" w:styleId="CardsChar1">
    <w:name w:val="Cards Char1"/>
    <w:rsid w:val="00AF2C19"/>
    <w:rPr>
      <w:rFonts w:ascii="Times New Roman" w:hAnsi="Times New Roman" w:cs="Times New Roman"/>
      <w:sz w:val="20"/>
      <w:szCs w:val="20"/>
    </w:rPr>
  </w:style>
  <w:style w:type="character" w:customStyle="1" w:styleId="AuthorYear">
    <w:name w:val="AuthorYear"/>
    <w:uiPriority w:val="1"/>
    <w:qFormat/>
    <w:rsid w:val="00AF2C19"/>
    <w:rPr>
      <w:rFonts w:ascii="Georgia" w:hAnsi="Georgia"/>
      <w:b/>
      <w:sz w:val="24"/>
    </w:rPr>
  </w:style>
  <w:style w:type="paragraph" w:customStyle="1" w:styleId="Shrink8">
    <w:name w:val="Shrink8"/>
    <w:basedOn w:val="Normal"/>
    <w:qFormat/>
    <w:rsid w:val="00AF2C19"/>
    <w:rPr>
      <w:sz w:val="16"/>
    </w:rPr>
  </w:style>
  <w:style w:type="paragraph" w:customStyle="1" w:styleId="Normal1">
    <w:name w:val="Normal1"/>
    <w:qFormat/>
    <w:rsid w:val="00AF2C19"/>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AF2C19"/>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AF2C19"/>
    <w:rPr>
      <w:color w:val="00000A"/>
      <w:sz w:val="20"/>
      <w:lang w:eastAsia="zh-CN"/>
    </w:rPr>
  </w:style>
  <w:style w:type="character" w:customStyle="1" w:styleId="Stylecard11ptChar">
    <w:name w:val="Style card + 11 pt Char"/>
    <w:basedOn w:val="cardChar"/>
    <w:link w:val="Stylecard11pt"/>
    <w:rsid w:val="00AF2C19"/>
    <w:rPr>
      <w:rFonts w:ascii="Times New Roma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AF2C19"/>
    <w:rPr>
      <w:color w:val="00000A"/>
      <w:sz w:val="20"/>
      <w:lang w:eastAsia="zh-CN"/>
    </w:rPr>
  </w:style>
  <w:style w:type="character" w:customStyle="1" w:styleId="Stylecard11ptUnderlineChar">
    <w:name w:val="Style card + 11 pt Underline Char"/>
    <w:basedOn w:val="cardChar"/>
    <w:link w:val="Stylecard11ptUnderline"/>
    <w:rsid w:val="00AF2C19"/>
    <w:rPr>
      <w:rFonts w:ascii="Times New Roman" w:hAnsi="Times New Roman" w:cs="Times New Roman"/>
      <w:color w:val="00000A"/>
      <w:sz w:val="20"/>
      <w:lang w:eastAsia="zh-CN"/>
    </w:rPr>
  </w:style>
  <w:style w:type="character" w:customStyle="1" w:styleId="UnderlinedChar0">
    <w:name w:val="Underlined Char"/>
    <w:aliases w:val="small text Char Char"/>
    <w:rsid w:val="00AF2C19"/>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AF2C19"/>
    <w:rPr>
      <w:rFonts w:cs="Arial"/>
      <w:b/>
      <w:bCs/>
      <w:kern w:val="32"/>
      <w:sz w:val="32"/>
      <w:szCs w:val="32"/>
      <w:u w:val="single"/>
      <w:lang w:val="en-US" w:eastAsia="en-US" w:bidi="ar-SA"/>
    </w:rPr>
  </w:style>
  <w:style w:type="character" w:customStyle="1" w:styleId="UNDERLINECharChar0">
    <w:name w:val="UNDERLINE Char Char"/>
    <w:basedOn w:val="DefaultParagraphFont"/>
    <w:rsid w:val="00AF2C19"/>
    <w:rPr>
      <w:bCs/>
      <w:kern w:val="28"/>
      <w:szCs w:val="32"/>
      <w:u w:val="single"/>
    </w:rPr>
  </w:style>
  <w:style w:type="character" w:customStyle="1" w:styleId="term">
    <w:name w:val="term"/>
    <w:basedOn w:val="DefaultParagraphFont"/>
    <w:rsid w:val="00AF2C19"/>
  </w:style>
  <w:style w:type="character" w:customStyle="1" w:styleId="SmallFontCharCharCharChar">
    <w:name w:val="Small Font Char Char Char Char"/>
    <w:basedOn w:val="DefaultParagraphFont"/>
    <w:rsid w:val="00AF2C19"/>
    <w:rPr>
      <w:rFonts w:ascii="Arial" w:hAnsi="Arial"/>
      <w:sz w:val="12"/>
      <w:szCs w:val="24"/>
    </w:rPr>
  </w:style>
  <w:style w:type="character" w:customStyle="1" w:styleId="vitstoryheadline">
    <w:name w:val="vitstoryheadline"/>
    <w:basedOn w:val="DefaultParagraphFont"/>
    <w:rsid w:val="00AF2C19"/>
  </w:style>
  <w:style w:type="character" w:customStyle="1" w:styleId="regtext">
    <w:name w:val="regtext"/>
    <w:basedOn w:val="DefaultParagraphFont"/>
    <w:rsid w:val="00AF2C19"/>
  </w:style>
  <w:style w:type="character" w:customStyle="1" w:styleId="bps-topic-ident">
    <w:name w:val="bps-topic-ident"/>
    <w:basedOn w:val="DefaultParagraphFont"/>
    <w:rsid w:val="00AF2C19"/>
  </w:style>
  <w:style w:type="character" w:customStyle="1" w:styleId="CharChar4">
    <w:name w:val="Char Char4"/>
    <w:basedOn w:val="DefaultParagraphFont"/>
    <w:rsid w:val="00AF2C19"/>
    <w:rPr>
      <w:b/>
      <w:bCs/>
      <w:sz w:val="28"/>
      <w:szCs w:val="28"/>
    </w:rPr>
  </w:style>
  <w:style w:type="character" w:customStyle="1" w:styleId="CharChar5">
    <w:name w:val="Char Char5"/>
    <w:basedOn w:val="DefaultParagraphFont"/>
    <w:rsid w:val="00AF2C19"/>
    <w:rPr>
      <w:rFonts w:ascii="Arial" w:hAnsi="Arial" w:cs="Arial"/>
      <w:b/>
      <w:bCs/>
      <w:sz w:val="26"/>
      <w:szCs w:val="26"/>
    </w:rPr>
  </w:style>
  <w:style w:type="paragraph" w:customStyle="1" w:styleId="tagcite0">
    <w:name w:val="tagcite"/>
    <w:basedOn w:val="Normal"/>
    <w:qFormat/>
    <w:rsid w:val="00AF2C19"/>
    <w:rPr>
      <w:rFonts w:eastAsia="Times New Roman"/>
      <w:b/>
    </w:rPr>
  </w:style>
  <w:style w:type="paragraph" w:customStyle="1" w:styleId="Regular">
    <w:name w:val="Regular"/>
    <w:link w:val="RegularChar"/>
    <w:rsid w:val="00AF2C19"/>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AF2C19"/>
    <w:rPr>
      <w:rFonts w:eastAsia="Times New Roman" w:cs="Arial"/>
      <w:b/>
      <w:bCs/>
      <w:kern w:val="20"/>
      <w:sz w:val="20"/>
      <w:szCs w:val="32"/>
      <w:u w:val="single"/>
    </w:rPr>
  </w:style>
  <w:style w:type="character" w:customStyle="1" w:styleId="BoldunderlineChar0">
    <w:name w:val="Bold underline Char"/>
    <w:basedOn w:val="DefaultParagraphFont"/>
    <w:rsid w:val="00AF2C19"/>
    <w:rPr>
      <w:rFonts w:ascii="Garamond" w:hAnsi="Garamond" w:cs="Arial"/>
      <w:b/>
      <w:bCs/>
      <w:kern w:val="20"/>
      <w:szCs w:val="32"/>
      <w:u w:val="single"/>
      <w:lang w:val="en-US" w:eastAsia="en-US" w:bidi="ar-SA"/>
    </w:rPr>
  </w:style>
  <w:style w:type="paragraph" w:customStyle="1" w:styleId="tag1">
    <w:name w:val="tag1"/>
    <w:basedOn w:val="Normal"/>
    <w:qFormat/>
    <w:rsid w:val="00AF2C19"/>
    <w:rPr>
      <w:rFonts w:eastAsia="Times New Roman"/>
      <w:b/>
      <w:szCs w:val="20"/>
    </w:rPr>
  </w:style>
  <w:style w:type="character" w:customStyle="1" w:styleId="byline">
    <w:name w:val="byline"/>
    <w:basedOn w:val="DefaultParagraphFont"/>
    <w:rsid w:val="00AF2C19"/>
  </w:style>
  <w:style w:type="character" w:customStyle="1" w:styleId="7TimesNewRoman">
    <w:name w:val="7 Times New Roman"/>
    <w:rsid w:val="00AF2C1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AF2C19"/>
    <w:rPr>
      <w:rFonts w:ascii="Cambria" w:eastAsia="Times New Roman" w:hAnsi="Cambria"/>
      <w:sz w:val="18"/>
      <w:szCs w:val="20"/>
    </w:rPr>
  </w:style>
  <w:style w:type="character" w:customStyle="1" w:styleId="Boxed">
    <w:name w:val="Boxed"/>
    <w:qFormat/>
    <w:rsid w:val="00AF2C19"/>
    <w:rPr>
      <w:rFonts w:ascii="Garamond" w:hAnsi="Garamond"/>
      <w:sz w:val="20"/>
      <w:bdr w:val="single" w:sz="6" w:space="0" w:color="auto"/>
    </w:rPr>
  </w:style>
  <w:style w:type="character" w:customStyle="1" w:styleId="CardtextChar0">
    <w:name w:val="Card text Char"/>
    <w:basedOn w:val="DefaultParagraphFont"/>
    <w:link w:val="Cardtext0"/>
    <w:rsid w:val="00AF2C19"/>
    <w:rPr>
      <w:rFonts w:ascii="Garamond" w:hAnsi="Garamond"/>
      <w:u w:val="single"/>
    </w:rPr>
  </w:style>
  <w:style w:type="paragraph" w:styleId="Date">
    <w:name w:val="Date"/>
    <w:aliases w:val="date"/>
    <w:basedOn w:val="Normal"/>
    <w:next w:val="Normal"/>
    <w:link w:val="DateChar"/>
    <w:uiPriority w:val="99"/>
    <w:rsid w:val="00AF2C19"/>
    <w:rPr>
      <w:rFonts w:eastAsia="Times New Roman"/>
      <w:sz w:val="16"/>
    </w:rPr>
  </w:style>
  <w:style w:type="character" w:customStyle="1" w:styleId="DateChar">
    <w:name w:val="Date Char"/>
    <w:aliases w:val="date Char"/>
    <w:basedOn w:val="DefaultParagraphFont"/>
    <w:link w:val="Date"/>
    <w:uiPriority w:val="99"/>
    <w:rsid w:val="00AF2C19"/>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AF2C19"/>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AF2C19"/>
    <w:rPr>
      <w:rFonts w:ascii="Times New Roman" w:eastAsia="Times New Roman" w:hAnsi="Times New Roman" w:cs="Times New Roman"/>
      <w:sz w:val="16"/>
      <w:szCs w:val="16"/>
      <w:lang w:val="x-none" w:eastAsia="x-none"/>
    </w:rPr>
  </w:style>
  <w:style w:type="character" w:customStyle="1" w:styleId="reduce2">
    <w:name w:val="reduce2"/>
    <w:rsid w:val="00AF2C19"/>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AF2C19"/>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AF2C19"/>
    <w:rPr>
      <w:rFonts w:ascii="Times New Roman" w:eastAsia="Times New Roman" w:hAnsi="Times New Roman" w:cs="Times New Roman"/>
      <w:bCs/>
      <w:iCs/>
      <w:sz w:val="20"/>
      <w:szCs w:val="20"/>
      <w:u w:val="single"/>
      <w:lang w:val="x-none" w:eastAsia="x-none"/>
    </w:rPr>
  </w:style>
  <w:style w:type="character" w:customStyle="1" w:styleId="asset-metabar-time">
    <w:name w:val="asset-metabar-time"/>
    <w:basedOn w:val="DefaultParagraphFont"/>
    <w:rsid w:val="00AF2C19"/>
  </w:style>
  <w:style w:type="character" w:customStyle="1" w:styleId="Style1CharChar">
    <w:name w:val="Style1 Char Char"/>
    <w:basedOn w:val="DefaultParagraphFont"/>
    <w:rsid w:val="00AF2C19"/>
    <w:rPr>
      <w:sz w:val="16"/>
      <w:szCs w:val="16"/>
      <w:lang w:val="en-US" w:eastAsia="en-US" w:bidi="ar-SA"/>
    </w:rPr>
  </w:style>
  <w:style w:type="character" w:customStyle="1" w:styleId="Style2CharChar">
    <w:name w:val="Style2 Char Char"/>
    <w:basedOn w:val="DefaultParagraphFont"/>
    <w:rsid w:val="00AF2C19"/>
    <w:rPr>
      <w:u w:val="thick"/>
      <w:lang w:val="en-US" w:eastAsia="en-US" w:bidi="ar-SA"/>
    </w:rPr>
  </w:style>
  <w:style w:type="character" w:customStyle="1" w:styleId="dateline">
    <w:name w:val="dateline"/>
    <w:basedOn w:val="DefaultParagraphFont"/>
    <w:rsid w:val="00AF2C19"/>
  </w:style>
  <w:style w:type="character" w:customStyle="1" w:styleId="date-display-single">
    <w:name w:val="date-display-single"/>
    <w:basedOn w:val="DefaultParagraphFont"/>
    <w:rsid w:val="00AF2C19"/>
  </w:style>
  <w:style w:type="character" w:customStyle="1" w:styleId="wikigeneratedlinkcontent">
    <w:name w:val="wikigeneratedlinkcontent"/>
    <w:basedOn w:val="DefaultParagraphFont"/>
    <w:rsid w:val="00AF2C19"/>
  </w:style>
  <w:style w:type="character" w:customStyle="1" w:styleId="Heading3CharCharChar3">
    <w:name w:val="Heading 3 Char Char Char3"/>
    <w:aliases w:val=" Char Char Char3,Char Char Char3,Heading 3 Char Char Char2, Char Char Char2,Char Char Char2"/>
    <w:basedOn w:val="DefaultParagraphFont"/>
    <w:rsid w:val="00AF2C19"/>
    <w:rPr>
      <w:rFonts w:cs="Arial"/>
      <w:bCs/>
      <w:szCs w:val="26"/>
      <w:u w:val="single"/>
      <w:lang w:val="en-US" w:eastAsia="en-US" w:bidi="ar-SA"/>
    </w:rPr>
  </w:style>
  <w:style w:type="character" w:customStyle="1" w:styleId="aqj">
    <w:name w:val="aqj"/>
    <w:rsid w:val="00AF2C19"/>
  </w:style>
  <w:style w:type="character" w:customStyle="1" w:styleId="CardTextChar1">
    <w:name w:val="CardText Char"/>
    <w:basedOn w:val="DefaultParagraphFont"/>
    <w:link w:val="CardText1"/>
    <w:locked/>
    <w:rsid w:val="00AF2C19"/>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AF2C19"/>
    <w:pPr>
      <w:ind w:left="288" w:right="288"/>
    </w:pPr>
    <w:rPr>
      <w:rFonts w:eastAsia="Times New Roman"/>
      <w:sz w:val="16"/>
    </w:rPr>
  </w:style>
  <w:style w:type="character" w:customStyle="1" w:styleId="ilad">
    <w:name w:val="il_ad"/>
    <w:rsid w:val="00AF2C19"/>
  </w:style>
  <w:style w:type="character" w:customStyle="1" w:styleId="CardsUnderlined">
    <w:name w:val="Cards Underlined"/>
    <w:qFormat/>
    <w:rsid w:val="00AF2C19"/>
    <w:rPr>
      <w:rFonts w:ascii="Helvetica" w:hAnsi="Helvetica"/>
      <w:sz w:val="22"/>
      <w:szCs w:val="24"/>
      <w:u w:val="thick"/>
    </w:rPr>
  </w:style>
  <w:style w:type="paragraph" w:customStyle="1" w:styleId="BBCite">
    <w:name w:val="BB Cite"/>
    <w:basedOn w:val="Normal"/>
    <w:autoRedefine/>
    <w:rsid w:val="00AF2C19"/>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AF2C19"/>
  </w:style>
  <w:style w:type="character" w:customStyle="1" w:styleId="StyleStyleUnderline411pt">
    <w:name w:val="Style Style Underline4 + 11 pt"/>
    <w:basedOn w:val="DefaultParagraphFont"/>
    <w:rsid w:val="00AF2C19"/>
    <w:rPr>
      <w:sz w:val="20"/>
      <w:u w:val="single"/>
    </w:rPr>
  </w:style>
  <w:style w:type="character" w:customStyle="1" w:styleId="StyleStyleUnderline411ptBold">
    <w:name w:val="Style Style Underline4 + 11 pt Bold"/>
    <w:basedOn w:val="DefaultParagraphFont"/>
    <w:rsid w:val="00AF2C19"/>
    <w:rPr>
      <w:b/>
      <w:bCs/>
      <w:sz w:val="20"/>
      <w:u w:val="single"/>
    </w:rPr>
  </w:style>
  <w:style w:type="character" w:customStyle="1" w:styleId="StyleStyleUnderline311pt">
    <w:name w:val="Style Style Underline3 + 11 pt"/>
    <w:basedOn w:val="DefaultParagraphFont"/>
    <w:rsid w:val="00AF2C19"/>
    <w:rPr>
      <w:sz w:val="20"/>
      <w:u w:val="single"/>
    </w:rPr>
  </w:style>
  <w:style w:type="character" w:customStyle="1" w:styleId="StyleStyleUnderline311ptBold">
    <w:name w:val="Style Style Underline3 + 11 pt Bold"/>
    <w:basedOn w:val="DefaultParagraphFont"/>
    <w:rsid w:val="00AF2C19"/>
    <w:rPr>
      <w:b/>
      <w:bCs/>
      <w:sz w:val="20"/>
      <w:u w:val="single"/>
    </w:rPr>
  </w:style>
  <w:style w:type="character" w:customStyle="1" w:styleId="red-subtitle">
    <w:name w:val="red-subtitle"/>
    <w:basedOn w:val="DefaultParagraphFont"/>
    <w:rsid w:val="00AF2C19"/>
  </w:style>
  <w:style w:type="character" w:styleId="PageNumber">
    <w:name w:val="page number"/>
    <w:aliases w:val="card ununderlined"/>
    <w:basedOn w:val="DefaultParagraphFont"/>
    <w:uiPriority w:val="99"/>
    <w:unhideWhenUsed/>
    <w:rsid w:val="00AF2C19"/>
  </w:style>
  <w:style w:type="character" w:customStyle="1" w:styleId="ft1">
    <w:name w:val="ft1"/>
    <w:basedOn w:val="DefaultParagraphFont"/>
    <w:rsid w:val="00AF2C19"/>
  </w:style>
  <w:style w:type="character" w:customStyle="1" w:styleId="dropcap">
    <w:name w:val="dropcap"/>
    <w:basedOn w:val="DefaultParagraphFont"/>
    <w:rsid w:val="00AF2C19"/>
  </w:style>
  <w:style w:type="paragraph" w:customStyle="1" w:styleId="TagText">
    <w:name w:val="TagText"/>
    <w:basedOn w:val="Normal"/>
    <w:uiPriority w:val="99"/>
    <w:qFormat/>
    <w:rsid w:val="00AF2C19"/>
    <w:pPr>
      <w:spacing w:before="200"/>
    </w:pPr>
    <w:rPr>
      <w:rFonts w:eastAsia="Calibri"/>
      <w:b/>
      <w:sz w:val="24"/>
    </w:rPr>
  </w:style>
  <w:style w:type="paragraph" w:customStyle="1" w:styleId="BreakTag">
    <w:name w:val="Break Tag"/>
    <w:basedOn w:val="Normal"/>
    <w:autoRedefine/>
    <w:uiPriority w:val="4"/>
    <w:qFormat/>
    <w:rsid w:val="00AF2C19"/>
    <w:pPr>
      <w:spacing w:before="240"/>
    </w:pPr>
    <w:rPr>
      <w:rFonts w:ascii="Arial" w:hAnsi="Arial" w:cs="Arial"/>
      <w:b/>
      <w:sz w:val="26"/>
    </w:rPr>
  </w:style>
  <w:style w:type="paragraph" w:customStyle="1" w:styleId="BreakBlock">
    <w:name w:val="Break Block"/>
    <w:basedOn w:val="Normal"/>
    <w:link w:val="BreakBlockChar"/>
    <w:autoRedefine/>
    <w:qFormat/>
    <w:rsid w:val="00AF2C19"/>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AF2C19"/>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AF2C19"/>
  </w:style>
  <w:style w:type="character" w:customStyle="1" w:styleId="Mention1">
    <w:name w:val="Mention1"/>
    <w:basedOn w:val="DefaultParagraphFont"/>
    <w:uiPriority w:val="99"/>
    <w:semiHidden/>
    <w:unhideWhenUsed/>
    <w:rsid w:val="00AF2C19"/>
    <w:rPr>
      <w:color w:val="2B579A"/>
      <w:shd w:val="clear" w:color="auto" w:fill="E6E6E6"/>
    </w:rPr>
  </w:style>
  <w:style w:type="character" w:customStyle="1" w:styleId="Styleunderline11pt">
    <w:name w:val="Style underline + 11 pt"/>
    <w:rsid w:val="00AF2C19"/>
    <w:rPr>
      <w:rFonts w:ascii="Times New Roman" w:hAnsi="Times New Roman"/>
      <w:sz w:val="20"/>
      <w:u w:val="single"/>
    </w:rPr>
  </w:style>
  <w:style w:type="paragraph" w:customStyle="1" w:styleId="Minimize">
    <w:name w:val="Minimize"/>
    <w:basedOn w:val="card"/>
    <w:next w:val="Normal"/>
    <w:link w:val="MinimizeChar"/>
    <w:qFormat/>
    <w:rsid w:val="00AF2C19"/>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AF2C19"/>
    <w:rPr>
      <w:rFonts w:ascii="Georgia" w:hAnsi="Georgia" w:cs="Times New Roman"/>
      <w:bCs/>
      <w:color w:val="000000"/>
      <w:sz w:val="12"/>
      <w:szCs w:val="20"/>
    </w:rPr>
  </w:style>
  <w:style w:type="character" w:customStyle="1" w:styleId="hilite1">
    <w:name w:val="hilite1"/>
    <w:basedOn w:val="DefaultParagraphFont"/>
    <w:rsid w:val="00AF2C19"/>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AF2C19"/>
    <w:rPr>
      <w:rFonts w:eastAsia="Times New Roman"/>
      <w:b/>
      <w:szCs w:val="20"/>
    </w:rPr>
  </w:style>
  <w:style w:type="character" w:customStyle="1" w:styleId="NormaltagChar">
    <w:name w:val="Normal tag Char"/>
    <w:basedOn w:val="DefaultParagraphFont"/>
    <w:link w:val="Normaltag"/>
    <w:uiPriority w:val="99"/>
    <w:locked/>
    <w:rsid w:val="00AF2C19"/>
    <w:rPr>
      <w:rFonts w:ascii="Times New Roman" w:eastAsia="Times New Roman" w:hAnsi="Times New Roman" w:cs="Times New Roman"/>
      <w:b/>
      <w:szCs w:val="20"/>
    </w:rPr>
  </w:style>
  <w:style w:type="character" w:customStyle="1" w:styleId="CitesChar2">
    <w:name w:val="Cites Char2"/>
    <w:link w:val="Cites"/>
    <w:rsid w:val="00AF2C19"/>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AF2C19"/>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AF2C19"/>
    <w:pPr>
      <w:spacing w:before="120" w:after="120"/>
    </w:pPr>
    <w:rPr>
      <w:rFonts w:eastAsia="Times New Roman"/>
      <w:b/>
      <w:u w:val="single"/>
      <w:lang w:bidi="en-US"/>
    </w:rPr>
  </w:style>
  <w:style w:type="paragraph" w:styleId="TOC9">
    <w:name w:val="toc 9"/>
    <w:basedOn w:val="Normal"/>
    <w:next w:val="Normal"/>
    <w:autoRedefine/>
    <w:rsid w:val="00AF2C19"/>
    <w:pPr>
      <w:ind w:left="1600"/>
    </w:pPr>
    <w:rPr>
      <w:rFonts w:eastAsia="Times New Roman"/>
      <w:sz w:val="20"/>
      <w:lang w:bidi="en-US"/>
    </w:rPr>
  </w:style>
  <w:style w:type="paragraph" w:customStyle="1" w:styleId="TxBrp1">
    <w:name w:val="TxBr_p1"/>
    <w:basedOn w:val="Normal"/>
    <w:qFormat/>
    <w:rsid w:val="00AF2C19"/>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AF2C19"/>
    <w:pPr>
      <w:spacing w:before="100" w:beforeAutospacing="1" w:after="100" w:afterAutospacing="1"/>
    </w:pPr>
    <w:rPr>
      <w:rFonts w:eastAsia="Times New Roman"/>
      <w:lang w:bidi="en-US"/>
    </w:rPr>
  </w:style>
  <w:style w:type="character" w:customStyle="1" w:styleId="standardcontent">
    <w:name w:val="standardcontent"/>
    <w:basedOn w:val="DefaultParagraphFont"/>
    <w:rsid w:val="00AF2C19"/>
  </w:style>
  <w:style w:type="paragraph" w:customStyle="1" w:styleId="hat">
    <w:name w:val="hat"/>
    <w:basedOn w:val="Normal"/>
    <w:next w:val="Normal"/>
    <w:link w:val="hatChar"/>
    <w:qFormat/>
    <w:rsid w:val="00AF2C19"/>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AF2C19"/>
  </w:style>
  <w:style w:type="paragraph" w:customStyle="1" w:styleId="HotRouteChar">
    <w:name w:val="Hot Route! Char"/>
    <w:basedOn w:val="Normal"/>
    <w:qFormat/>
    <w:rsid w:val="00AF2C19"/>
    <w:pPr>
      <w:ind w:left="144"/>
    </w:pPr>
    <w:rPr>
      <w:rFonts w:eastAsia="Times New Roman"/>
      <w:sz w:val="20"/>
      <w:lang w:bidi="en-US"/>
    </w:rPr>
  </w:style>
  <w:style w:type="paragraph" w:customStyle="1" w:styleId="Default">
    <w:name w:val="Default"/>
    <w:qFormat/>
    <w:rsid w:val="00AF2C19"/>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AF2C19"/>
    <w:rPr>
      <w:rFonts w:ascii="Cambria" w:hAnsi="Cambria" w:cs="Times New Roman"/>
      <w:b/>
      <w:bCs/>
      <w:sz w:val="26"/>
      <w:szCs w:val="26"/>
    </w:rPr>
  </w:style>
  <w:style w:type="character" w:customStyle="1" w:styleId="CardCharChar1">
    <w:name w:val="Card Char Char1"/>
    <w:basedOn w:val="DefaultParagraphFont"/>
    <w:rsid w:val="00AF2C19"/>
    <w:rPr>
      <w:rFonts w:cs="Times New Roman"/>
      <w:b/>
      <w:bCs/>
      <w:sz w:val="28"/>
      <w:szCs w:val="28"/>
    </w:rPr>
  </w:style>
  <w:style w:type="paragraph" w:customStyle="1" w:styleId="SmallFont">
    <w:name w:val="Small Font"/>
    <w:basedOn w:val="Normal"/>
    <w:link w:val="SmallFontChar"/>
    <w:qFormat/>
    <w:rsid w:val="00AF2C19"/>
    <w:pPr>
      <w:spacing w:after="200"/>
      <w:jc w:val="both"/>
    </w:pPr>
    <w:rPr>
      <w:rFonts w:eastAsia="Calibri"/>
      <w:szCs w:val="18"/>
    </w:rPr>
  </w:style>
  <w:style w:type="character" w:customStyle="1" w:styleId="SmallFontChar">
    <w:name w:val="Small Font Char"/>
    <w:basedOn w:val="DefaultParagraphFont"/>
    <w:link w:val="SmallFont"/>
    <w:locked/>
    <w:rsid w:val="00AF2C19"/>
    <w:rPr>
      <w:rFonts w:ascii="Times New Roman" w:eastAsia="Calibri" w:hAnsi="Times New Roman" w:cs="Times New Roman"/>
      <w:szCs w:val="18"/>
    </w:rPr>
  </w:style>
  <w:style w:type="character" w:customStyle="1" w:styleId="CircleChar1">
    <w:name w:val="Circle Char1"/>
    <w:basedOn w:val="DefaultParagraphFont"/>
    <w:rsid w:val="00AF2C19"/>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AF2C19"/>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AF2C19"/>
    <w:rPr>
      <w:rFonts w:ascii="Times New Roman" w:eastAsia="Times New Roman" w:hAnsi="Times New Roman" w:cs="Times New Roman"/>
      <w:b/>
      <w:sz w:val="20"/>
      <w:szCs w:val="20"/>
    </w:rPr>
  </w:style>
  <w:style w:type="character" w:customStyle="1" w:styleId="hit1">
    <w:name w:val="hit1"/>
    <w:basedOn w:val="DefaultParagraphFont"/>
    <w:rsid w:val="00AF2C19"/>
    <w:rPr>
      <w:b/>
      <w:bCs/>
      <w:color w:val="CC0033"/>
    </w:rPr>
  </w:style>
  <w:style w:type="character" w:customStyle="1" w:styleId="upper">
    <w:name w:val="upper"/>
    <w:basedOn w:val="DefaultParagraphFont"/>
    <w:rsid w:val="00AF2C19"/>
  </w:style>
  <w:style w:type="character" w:customStyle="1" w:styleId="SmallFont7pt">
    <w:name w:val="Small Font (7 pt)"/>
    <w:basedOn w:val="DefaultParagraphFont"/>
    <w:qFormat/>
    <w:rsid w:val="00AF2C19"/>
    <w:rPr>
      <w:sz w:val="14"/>
    </w:rPr>
  </w:style>
  <w:style w:type="paragraph" w:customStyle="1" w:styleId="UnderlinedText">
    <w:name w:val="Underlined Text"/>
    <w:basedOn w:val="Normal"/>
    <w:qFormat/>
    <w:rsid w:val="00AF2C19"/>
    <w:rPr>
      <w:rFonts w:eastAsia="Times New Roman"/>
      <w:b/>
      <w:szCs w:val="20"/>
    </w:rPr>
  </w:style>
  <w:style w:type="character" w:customStyle="1" w:styleId="SmallText-New">
    <w:name w:val="Small Text - New"/>
    <w:basedOn w:val="DefaultParagraphFont"/>
    <w:rsid w:val="00AF2C19"/>
    <w:rPr>
      <w:rFonts w:ascii="Arial Narrow" w:hAnsi="Arial Narrow"/>
      <w:sz w:val="14"/>
    </w:rPr>
  </w:style>
  <w:style w:type="character" w:customStyle="1" w:styleId="Underlined-New">
    <w:name w:val="Underlined - New"/>
    <w:basedOn w:val="DefaultParagraphFont"/>
    <w:rsid w:val="00AF2C19"/>
    <w:rPr>
      <w:rFonts w:ascii="Arial Narrow" w:hAnsi="Arial Narrow"/>
      <w:sz w:val="16"/>
      <w:u w:val="single"/>
    </w:rPr>
  </w:style>
  <w:style w:type="paragraph" w:styleId="TOC2">
    <w:name w:val="toc 2"/>
    <w:basedOn w:val="Normal"/>
    <w:next w:val="Normal"/>
    <w:autoRedefine/>
    <w:uiPriority w:val="39"/>
    <w:qFormat/>
    <w:rsid w:val="00AF2C19"/>
    <w:pPr>
      <w:ind w:left="200"/>
    </w:pPr>
    <w:rPr>
      <w:rFonts w:eastAsia="Times New Roman"/>
      <w:sz w:val="20"/>
      <w:lang w:bidi="en-US"/>
    </w:rPr>
  </w:style>
  <w:style w:type="paragraph" w:styleId="TOCHeading">
    <w:name w:val="TOC Heading"/>
    <w:basedOn w:val="Heading1"/>
    <w:next w:val="Normal"/>
    <w:uiPriority w:val="39"/>
    <w:qFormat/>
    <w:rsid w:val="00AF2C1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AF2C19"/>
    <w:rPr>
      <w:rFonts w:ascii="Arial Narrow" w:hAnsi="Arial Narrow"/>
      <w:dstrike w:val="0"/>
      <w:sz w:val="20"/>
      <w:bdr w:val="single" w:sz="2" w:space="0" w:color="auto"/>
      <w:vertAlign w:val="baseline"/>
    </w:rPr>
  </w:style>
  <w:style w:type="character" w:customStyle="1" w:styleId="style65">
    <w:name w:val="style65"/>
    <w:basedOn w:val="DefaultParagraphFont"/>
    <w:rsid w:val="00AF2C19"/>
    <w:rPr>
      <w:rFonts w:cs="Times New Roman"/>
    </w:rPr>
  </w:style>
  <w:style w:type="character" w:customStyle="1" w:styleId="qlabel">
    <w:name w:val="q_label"/>
    <w:basedOn w:val="DefaultParagraphFont"/>
    <w:rsid w:val="00AF2C19"/>
  </w:style>
  <w:style w:type="character" w:customStyle="1" w:styleId="alabel">
    <w:name w:val="a_label"/>
    <w:basedOn w:val="DefaultParagraphFont"/>
    <w:rsid w:val="00AF2C19"/>
  </w:style>
  <w:style w:type="character" w:customStyle="1" w:styleId="BoldandUnderlineCharChar">
    <w:name w:val="Bold and Underline Char Char"/>
    <w:basedOn w:val="DefaultParagraphFont"/>
    <w:rsid w:val="00AF2C19"/>
    <w:rPr>
      <w:rFonts w:eastAsia="MS Mincho"/>
      <w:b/>
      <w:u w:val="single"/>
      <w:lang w:val="en-US" w:eastAsia="en-US" w:bidi="ar-SA"/>
    </w:rPr>
  </w:style>
  <w:style w:type="character" w:customStyle="1" w:styleId="CardTextChar2">
    <w:name w:val="Card Text Char"/>
    <w:basedOn w:val="DefaultParagraphFont"/>
    <w:rsid w:val="00AF2C19"/>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AF2C19"/>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AF2C19"/>
    <w:rPr>
      <w:rFonts w:cs="Arial"/>
      <w:bCs/>
      <w:szCs w:val="26"/>
      <w:u w:val="single"/>
      <w:lang w:val="en-US" w:eastAsia="en-US" w:bidi="ar-SA"/>
    </w:rPr>
  </w:style>
  <w:style w:type="paragraph" w:customStyle="1" w:styleId="evidencetextChar">
    <w:name w:val="evidence text Char"/>
    <w:basedOn w:val="Normal"/>
    <w:qFormat/>
    <w:rsid w:val="00AF2C19"/>
    <w:pPr>
      <w:ind w:left="1728" w:right="1008"/>
    </w:pPr>
    <w:rPr>
      <w:rFonts w:eastAsia="Times New Roman"/>
      <w:color w:val="000000"/>
      <w:sz w:val="18"/>
    </w:rPr>
  </w:style>
  <w:style w:type="character" w:customStyle="1" w:styleId="underline2">
    <w:name w:val="underline2"/>
    <w:basedOn w:val="DefaultParagraphFont"/>
    <w:rsid w:val="00AF2C19"/>
    <w:rPr>
      <w:u w:val="single"/>
    </w:rPr>
  </w:style>
  <w:style w:type="character" w:customStyle="1" w:styleId="UnderlineChar4Char">
    <w:name w:val="Underline Char4 Char"/>
    <w:basedOn w:val="DefaultParagraphFont"/>
    <w:link w:val="UnderlineChar4"/>
    <w:rsid w:val="00AF2C19"/>
    <w:rPr>
      <w:u w:val="single"/>
    </w:rPr>
  </w:style>
  <w:style w:type="paragraph" w:customStyle="1" w:styleId="UnderlineChar4">
    <w:name w:val="Underline Char4"/>
    <w:basedOn w:val="Normal"/>
    <w:link w:val="UnderlineChar4Char"/>
    <w:qFormat/>
    <w:rsid w:val="00AF2C19"/>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AF2C19"/>
    <w:rPr>
      <w:b/>
      <w:u w:val="single"/>
    </w:rPr>
  </w:style>
  <w:style w:type="paragraph" w:customStyle="1" w:styleId="BoldandUnderlineChar3">
    <w:name w:val="Bold and Underline Char3"/>
    <w:basedOn w:val="Normal"/>
    <w:link w:val="BoldandUnderlineChar3Char2"/>
    <w:qFormat/>
    <w:rsid w:val="00AF2C19"/>
    <w:rPr>
      <w:rFonts w:asciiTheme="minorHAnsi" w:hAnsiTheme="minorHAnsi" w:cstheme="minorBidi"/>
      <w:b/>
      <w:u w:val="single"/>
    </w:rPr>
  </w:style>
  <w:style w:type="character" w:customStyle="1" w:styleId="inside-head">
    <w:name w:val="inside-head"/>
    <w:basedOn w:val="DefaultParagraphFont"/>
    <w:rsid w:val="00AF2C19"/>
  </w:style>
  <w:style w:type="character" w:customStyle="1" w:styleId="officialstitle-">
    <w:name w:val="official_s_title-"/>
    <w:basedOn w:val="DefaultParagraphFont"/>
    <w:rsid w:val="00AF2C19"/>
  </w:style>
  <w:style w:type="character" w:customStyle="1" w:styleId="officialsbureau">
    <w:name w:val="official_s_bureau"/>
    <w:basedOn w:val="DefaultParagraphFont"/>
    <w:rsid w:val="00AF2C19"/>
  </w:style>
  <w:style w:type="paragraph" w:customStyle="1" w:styleId="Stylecard11ptBoldUnderline">
    <w:name w:val="Style card + 11 pt Bold Underline"/>
    <w:basedOn w:val="card"/>
    <w:link w:val="Stylecard11ptBoldUnderlineChar"/>
    <w:qFormat/>
    <w:rsid w:val="00AF2C19"/>
    <w:rPr>
      <w:rFonts w:ascii="Georgia" w:hAnsi="Georgia"/>
      <w:b/>
      <w:lang w:eastAsia="zh-CN"/>
    </w:rPr>
  </w:style>
  <w:style w:type="character" w:customStyle="1" w:styleId="Stylecard11ptBoldUnderlineChar">
    <w:name w:val="Style card + 11 pt Bold Underline Char"/>
    <w:link w:val="Stylecard11ptBoldUnderline"/>
    <w:rsid w:val="00AF2C19"/>
    <w:rPr>
      <w:rFonts w:ascii="Georgia"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AF2C19"/>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AF2C19"/>
    <w:rPr>
      <w:rFonts w:ascii="Georgia" w:hAnsi="Georgia"/>
      <w:bCs/>
      <w:lang w:eastAsia="zh-CN"/>
    </w:rPr>
  </w:style>
  <w:style w:type="character" w:customStyle="1" w:styleId="StylecardLatinVerdana-BoldUnderlineChar">
    <w:name w:val="Style card + (Latin) Verdana-Bold Underline Char"/>
    <w:basedOn w:val="cardChar"/>
    <w:link w:val="StylecardLatinVerdana-BoldUnderline"/>
    <w:rsid w:val="00AF2C19"/>
    <w:rPr>
      <w:rFonts w:ascii="Georgia" w:hAnsi="Georgia" w:cs="Times New Roman"/>
      <w:bCs/>
      <w:sz w:val="16"/>
      <w:lang w:eastAsia="zh-CN"/>
    </w:rPr>
  </w:style>
  <w:style w:type="paragraph" w:styleId="HTMLPreformatted">
    <w:name w:val="HTML Preformatted"/>
    <w:basedOn w:val="Normal"/>
    <w:link w:val="HTMLPreformattedChar"/>
    <w:rsid w:val="00AF2C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AF2C19"/>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AF2C19"/>
    <w:rPr>
      <w:u w:val="single"/>
    </w:rPr>
  </w:style>
  <w:style w:type="character" w:customStyle="1" w:styleId="StyleUnderlining11ptChar">
    <w:name w:val="Style Underlining + 11 pt Char"/>
    <w:basedOn w:val="DefaultParagraphFont"/>
    <w:link w:val="StyleUnderlining11pt"/>
    <w:rsid w:val="00AF2C19"/>
    <w:rPr>
      <w:rFonts w:ascii="Times New Roman" w:hAnsi="Times New Roman" w:cs="Times New Roman"/>
      <w:u w:val="single"/>
    </w:rPr>
  </w:style>
  <w:style w:type="paragraph" w:customStyle="1" w:styleId="StyleCardText9pt">
    <w:name w:val="Style Card Text + 9 pt"/>
    <w:basedOn w:val="Normal"/>
    <w:link w:val="StyleCardText9ptChar"/>
    <w:qFormat/>
    <w:rsid w:val="00AF2C19"/>
    <w:pPr>
      <w:spacing w:after="200"/>
      <w:contextualSpacing/>
    </w:pPr>
    <w:rPr>
      <w:rFonts w:eastAsia="Calibri"/>
    </w:rPr>
  </w:style>
  <w:style w:type="character" w:customStyle="1" w:styleId="StyleCardText9ptChar">
    <w:name w:val="Style Card Text + 9 pt Char"/>
    <w:basedOn w:val="DefaultParagraphFont"/>
    <w:link w:val="StyleCardText9pt"/>
    <w:rsid w:val="00AF2C19"/>
    <w:rPr>
      <w:rFonts w:ascii="Times New Roman" w:eastAsia="Calibri" w:hAnsi="Times New Roman" w:cs="Times New Roman"/>
    </w:rPr>
  </w:style>
  <w:style w:type="paragraph" w:styleId="Quote">
    <w:name w:val="Quote"/>
    <w:basedOn w:val="Normal"/>
    <w:next w:val="Normal"/>
    <w:link w:val="QuoteChar"/>
    <w:uiPriority w:val="29"/>
    <w:qFormat/>
    <w:rsid w:val="00AF2C19"/>
    <w:pPr>
      <w:widowControl w:val="0"/>
    </w:pPr>
    <w:rPr>
      <w:rFonts w:eastAsia="Times New Roman"/>
      <w:iCs/>
      <w:color w:val="000000"/>
      <w:lang w:bidi="en-US"/>
    </w:rPr>
  </w:style>
  <w:style w:type="character" w:customStyle="1" w:styleId="QuoteChar">
    <w:name w:val="Quote Char"/>
    <w:basedOn w:val="DefaultParagraphFont"/>
    <w:link w:val="Quote"/>
    <w:uiPriority w:val="29"/>
    <w:rsid w:val="00AF2C19"/>
    <w:rPr>
      <w:rFonts w:ascii="Times New Roman" w:eastAsia="Times New Roman" w:hAnsi="Times New Roman" w:cs="Times New Roman"/>
      <w:iCs/>
      <w:color w:val="000000"/>
      <w:lang w:bidi="en-US"/>
    </w:rPr>
  </w:style>
  <w:style w:type="character" w:customStyle="1" w:styleId="underlineChar">
    <w:name w:val="underline Char"/>
    <w:basedOn w:val="DefaultParagraphFont"/>
    <w:rsid w:val="00AF2C1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AF2C1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F2C19"/>
    <w:rPr>
      <w:sz w:val="20"/>
      <w:u w:val="single"/>
    </w:rPr>
  </w:style>
  <w:style w:type="paragraph" w:styleId="BodyTextIndent2">
    <w:name w:val="Body Text Indent 2"/>
    <w:basedOn w:val="Normal"/>
    <w:link w:val="BodyTextIndent2Char"/>
    <w:unhideWhenUsed/>
    <w:rsid w:val="00AF2C19"/>
    <w:pPr>
      <w:spacing w:after="120" w:line="480" w:lineRule="auto"/>
      <w:ind w:left="360"/>
    </w:pPr>
  </w:style>
  <w:style w:type="character" w:customStyle="1" w:styleId="BodyTextIndent2Char">
    <w:name w:val="Body Text Indent 2 Char"/>
    <w:basedOn w:val="DefaultParagraphFont"/>
    <w:link w:val="BodyTextIndent2"/>
    <w:rsid w:val="00AF2C19"/>
    <w:rPr>
      <w:rFonts w:ascii="Times New Roman" w:hAnsi="Times New Roman" w:cs="Times New Roman"/>
    </w:rPr>
  </w:style>
  <w:style w:type="paragraph" w:styleId="BodyTextIndent3">
    <w:name w:val="Body Text Indent 3"/>
    <w:basedOn w:val="Normal"/>
    <w:link w:val="BodyTextIndent3Char"/>
    <w:uiPriority w:val="99"/>
    <w:unhideWhenUsed/>
    <w:rsid w:val="00AF2C19"/>
    <w:pPr>
      <w:spacing w:after="120"/>
      <w:ind w:left="360"/>
    </w:pPr>
    <w:rPr>
      <w:szCs w:val="16"/>
    </w:rPr>
  </w:style>
  <w:style w:type="character" w:customStyle="1" w:styleId="BodyTextIndent3Char">
    <w:name w:val="Body Text Indent 3 Char"/>
    <w:basedOn w:val="DefaultParagraphFont"/>
    <w:link w:val="BodyTextIndent3"/>
    <w:uiPriority w:val="99"/>
    <w:rsid w:val="00AF2C19"/>
    <w:rPr>
      <w:rFonts w:ascii="Times New Roman" w:hAnsi="Times New Roman" w:cs="Times New Roman"/>
      <w:szCs w:val="16"/>
    </w:rPr>
  </w:style>
  <w:style w:type="paragraph" w:styleId="BodyText2">
    <w:name w:val="Body Text 2"/>
    <w:basedOn w:val="Normal"/>
    <w:link w:val="BodyText2Char"/>
    <w:unhideWhenUsed/>
    <w:rsid w:val="00AF2C19"/>
    <w:pPr>
      <w:spacing w:after="120" w:line="480" w:lineRule="auto"/>
    </w:pPr>
  </w:style>
  <w:style w:type="character" w:customStyle="1" w:styleId="BodyText2Char">
    <w:name w:val="Body Text 2 Char"/>
    <w:basedOn w:val="DefaultParagraphFont"/>
    <w:link w:val="BodyText2"/>
    <w:rsid w:val="00AF2C19"/>
    <w:rPr>
      <w:rFonts w:ascii="Times New Roman" w:hAnsi="Times New Roman" w:cs="Times New Roman"/>
    </w:rPr>
  </w:style>
  <w:style w:type="paragraph" w:styleId="BodyTextIndent">
    <w:name w:val="Body Text Indent"/>
    <w:basedOn w:val="Normal"/>
    <w:link w:val="BodyTextIndentChar"/>
    <w:uiPriority w:val="99"/>
    <w:unhideWhenUsed/>
    <w:rsid w:val="00AF2C19"/>
    <w:pPr>
      <w:spacing w:after="120"/>
      <w:ind w:left="360"/>
    </w:pPr>
  </w:style>
  <w:style w:type="character" w:customStyle="1" w:styleId="BodyTextIndentChar">
    <w:name w:val="Body Text Indent Char"/>
    <w:basedOn w:val="DefaultParagraphFont"/>
    <w:link w:val="BodyTextIndent"/>
    <w:uiPriority w:val="99"/>
    <w:rsid w:val="00AF2C19"/>
    <w:rPr>
      <w:rFonts w:ascii="Times New Roman" w:hAnsi="Times New Roman" w:cs="Times New Roman"/>
    </w:rPr>
  </w:style>
  <w:style w:type="paragraph" w:styleId="BodyText3">
    <w:name w:val="Body Text 3"/>
    <w:basedOn w:val="Normal"/>
    <w:link w:val="BodyText3Char"/>
    <w:unhideWhenUsed/>
    <w:rsid w:val="00AF2C19"/>
    <w:pPr>
      <w:spacing w:after="120"/>
    </w:pPr>
    <w:rPr>
      <w:szCs w:val="16"/>
    </w:rPr>
  </w:style>
  <w:style w:type="character" w:customStyle="1" w:styleId="BodyText3Char">
    <w:name w:val="Body Text 3 Char"/>
    <w:basedOn w:val="DefaultParagraphFont"/>
    <w:link w:val="BodyText3"/>
    <w:rsid w:val="00AF2C19"/>
    <w:rPr>
      <w:rFonts w:ascii="Times New Roman" w:hAnsi="Times New Roman" w:cs="Times New Roman"/>
      <w:szCs w:val="16"/>
    </w:rPr>
  </w:style>
  <w:style w:type="character" w:customStyle="1" w:styleId="StyleBold">
    <w:name w:val="Style Bold"/>
    <w:basedOn w:val="DefaultParagraphFont"/>
    <w:uiPriority w:val="9"/>
    <w:semiHidden/>
    <w:qFormat/>
    <w:rsid w:val="00AF2C19"/>
    <w:rPr>
      <w:b/>
      <w:bCs/>
    </w:rPr>
  </w:style>
  <w:style w:type="character" w:customStyle="1" w:styleId="body-text">
    <w:name w:val="body-text"/>
    <w:basedOn w:val="DefaultParagraphFont"/>
    <w:rsid w:val="00AF2C19"/>
  </w:style>
  <w:style w:type="paragraph" w:customStyle="1" w:styleId="StyleStyle411ptBoldBorderSinglesolidlineAuto0">
    <w:name w:val="Style Style4 + 11 pt Bold Border: : (Single solid line Auto  0...."/>
    <w:basedOn w:val="Normal"/>
    <w:link w:val="StyleStyle411ptBoldBorderSinglesolidlineAuto0Char"/>
    <w:qFormat/>
    <w:rsid w:val="00AF2C19"/>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F2C19"/>
    <w:rPr>
      <w:rFonts w:ascii="Times New Roman" w:eastAsia="Times New Roman" w:hAnsi="Times New Roman" w:cs="Times New Roman"/>
      <w:b/>
      <w:bCs/>
      <w:u w:val="single"/>
      <w:bdr w:val="single" w:sz="4" w:space="0" w:color="auto"/>
    </w:rPr>
  </w:style>
  <w:style w:type="character" w:customStyle="1" w:styleId="globalcontentbody">
    <w:name w:val="globalcontentbody"/>
    <w:basedOn w:val="DefaultParagraphFont"/>
    <w:rsid w:val="00AF2C19"/>
  </w:style>
  <w:style w:type="paragraph" w:customStyle="1" w:styleId="StyleStyle112pt">
    <w:name w:val="Style Style1 + 12 pt"/>
    <w:basedOn w:val="Normal"/>
    <w:link w:val="StyleStyle112ptChar"/>
    <w:qFormat/>
    <w:rsid w:val="00AF2C19"/>
    <w:rPr>
      <w:u w:val="single"/>
      <w:lang w:eastAsia="zh-CN"/>
    </w:rPr>
  </w:style>
  <w:style w:type="character" w:customStyle="1" w:styleId="StyleStyle112ptChar">
    <w:name w:val="Style Style1 + 12 pt Char"/>
    <w:basedOn w:val="DefaultParagraphFont"/>
    <w:link w:val="StyleStyle112pt"/>
    <w:rsid w:val="00AF2C19"/>
    <w:rPr>
      <w:rFonts w:ascii="Times New Roman" w:hAnsi="Times New Roman" w:cs="Times New Roman"/>
      <w:u w:val="single"/>
      <w:lang w:eastAsia="zh-CN"/>
    </w:rPr>
  </w:style>
  <w:style w:type="paragraph" w:customStyle="1" w:styleId="MinimizedText">
    <w:name w:val="Minimized Text"/>
    <w:basedOn w:val="Normal"/>
    <w:link w:val="MinimizedTextChar"/>
    <w:qFormat/>
    <w:rsid w:val="00AF2C19"/>
    <w:rPr>
      <w:rFonts w:eastAsia="Times New Roman"/>
    </w:rPr>
  </w:style>
  <w:style w:type="character" w:customStyle="1" w:styleId="MinimizedTextChar">
    <w:name w:val="Minimized Text Char"/>
    <w:basedOn w:val="DefaultParagraphFont"/>
    <w:link w:val="MinimizedText"/>
    <w:rsid w:val="00AF2C19"/>
    <w:rPr>
      <w:rFonts w:ascii="Times New Roman" w:eastAsia="Times New Roman" w:hAnsi="Times New Roman" w:cs="Times New Roman"/>
    </w:rPr>
  </w:style>
  <w:style w:type="character" w:customStyle="1" w:styleId="term1">
    <w:name w:val="term1"/>
    <w:basedOn w:val="DefaultParagraphFont"/>
    <w:rsid w:val="00AF2C19"/>
    <w:rPr>
      <w:b/>
      <w:bCs/>
    </w:rPr>
  </w:style>
  <w:style w:type="character" w:customStyle="1" w:styleId="Styleterm111ptUnderline">
    <w:name w:val="Style term1 + 11 pt Underline"/>
    <w:basedOn w:val="term1"/>
    <w:rsid w:val="00AF2C19"/>
    <w:rPr>
      <w:b/>
      <w:bCs/>
      <w:sz w:val="20"/>
      <w:u w:val="single"/>
    </w:rPr>
  </w:style>
  <w:style w:type="paragraph" w:customStyle="1" w:styleId="StyleMinimizedTextArialNarrow10pt">
    <w:name w:val="Style Minimized Text + Arial Narrow 10 pt"/>
    <w:basedOn w:val="MinimizedText"/>
    <w:link w:val="StyleMinimizedTextArialNarrow10ptChar"/>
    <w:qFormat/>
    <w:rsid w:val="00AF2C19"/>
    <w:rPr>
      <w:sz w:val="20"/>
    </w:rPr>
  </w:style>
  <w:style w:type="character" w:customStyle="1" w:styleId="StyleMinimizedTextArialNarrow10ptChar">
    <w:name w:val="Style Minimized Text + Arial Narrow 10 pt Char"/>
    <w:basedOn w:val="MinimizedTextChar"/>
    <w:link w:val="StyleMinimizedTextArialNarrow10pt"/>
    <w:rsid w:val="00AF2C19"/>
    <w:rPr>
      <w:rFonts w:ascii="Times New Roman" w:eastAsia="Times New Roman" w:hAnsi="Times New Roman" w:cs="Times New Roman"/>
      <w:sz w:val="20"/>
    </w:rPr>
  </w:style>
  <w:style w:type="character" w:customStyle="1" w:styleId="Styleunderline11ptBold">
    <w:name w:val="Style underline + 11 pt Bold"/>
    <w:basedOn w:val="underline"/>
    <w:rsid w:val="00AF2C19"/>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AF2C19"/>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F2C19"/>
    <w:rPr>
      <w:rFonts w:ascii="Times New Roman" w:eastAsia="Times New Roman" w:hAnsi="Times New Roman" w:cs="Times New Roman"/>
      <w:u w:val="single"/>
      <w:bdr w:val="single" w:sz="4" w:space="0" w:color="auto"/>
    </w:rPr>
  </w:style>
  <w:style w:type="character" w:customStyle="1" w:styleId="Style9pt">
    <w:name w:val="Style 9 pt"/>
    <w:basedOn w:val="DefaultParagraphFont"/>
    <w:rsid w:val="00AF2C19"/>
    <w:rPr>
      <w:rFonts w:ascii="Times New Roman" w:hAnsi="Times New Roman"/>
      <w:sz w:val="20"/>
    </w:rPr>
  </w:style>
  <w:style w:type="paragraph" w:customStyle="1" w:styleId="StyleStyle49pt3">
    <w:name w:val="Style Style4 + 9 pt3"/>
    <w:basedOn w:val="Style4"/>
    <w:link w:val="StyleStyle49pt3Char"/>
    <w:qFormat/>
    <w:rsid w:val="00AF2C19"/>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AF2C19"/>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AF2C19"/>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AF2C19"/>
    <w:rPr>
      <w:rFonts w:ascii="Calibri" w:eastAsia="Times New Roman" w:hAnsi="Calibri" w:cs="Times New Roman"/>
      <w:b/>
      <w:bCs/>
      <w:sz w:val="24"/>
      <w:u w:val="single"/>
      <w:lang w:val="x-none"/>
    </w:rPr>
  </w:style>
  <w:style w:type="character" w:customStyle="1" w:styleId="a">
    <w:name w:val="a"/>
    <w:basedOn w:val="DefaultParagraphFont"/>
    <w:rsid w:val="00AF2C19"/>
  </w:style>
  <w:style w:type="character" w:customStyle="1" w:styleId="StyleUnderline3">
    <w:name w:val="Style Underline3"/>
    <w:basedOn w:val="DefaultParagraphFont"/>
    <w:rsid w:val="00AF2C19"/>
    <w:rPr>
      <w:u w:val="single"/>
    </w:rPr>
  </w:style>
  <w:style w:type="paragraph" w:customStyle="1" w:styleId="StyleStyle111ptBorderSinglesolidlineAuto05ptL">
    <w:name w:val="Style Style1 + 11 pt Border: : (Single solid line Auto  0.5 pt L..."/>
    <w:link w:val="StyleStyle111ptBorderSinglesolidlineAuto05ptLChar"/>
    <w:qFormat/>
    <w:rsid w:val="00AF2C19"/>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F2C19"/>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AF2C19"/>
    <w:rPr>
      <w:u w:val="single"/>
    </w:rPr>
  </w:style>
  <w:style w:type="paragraph" w:customStyle="1" w:styleId="Circled">
    <w:name w:val="Circled"/>
    <w:link w:val="CircledChar"/>
    <w:qFormat/>
    <w:rsid w:val="00AF2C19"/>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AF2C19"/>
    <w:rPr>
      <w:rFonts w:ascii="Times New Roman" w:eastAsia="MS Mincho" w:hAnsi="Times New Roman" w:cs="Times New Roman"/>
      <w:b/>
      <w:szCs w:val="20"/>
      <w:u w:val="single"/>
      <w:lang w:eastAsia="ja-JP"/>
    </w:rPr>
  </w:style>
  <w:style w:type="character" w:customStyle="1" w:styleId="base">
    <w:name w:val="base"/>
    <w:basedOn w:val="DefaultParagraphFont"/>
    <w:rsid w:val="00AF2C19"/>
  </w:style>
  <w:style w:type="character" w:customStyle="1" w:styleId="part-of-speech">
    <w:name w:val="part-of-speech"/>
    <w:basedOn w:val="DefaultParagraphFont"/>
    <w:rsid w:val="00AF2C19"/>
  </w:style>
  <w:style w:type="character" w:customStyle="1" w:styleId="sep">
    <w:name w:val="sep"/>
    <w:basedOn w:val="DefaultParagraphFont"/>
    <w:rsid w:val="00AF2C19"/>
  </w:style>
  <w:style w:type="character" w:customStyle="1" w:styleId="pron">
    <w:name w:val="pron"/>
    <w:basedOn w:val="DefaultParagraphFont"/>
    <w:rsid w:val="00AF2C19"/>
  </w:style>
  <w:style w:type="paragraph" w:customStyle="1" w:styleId="StyleStyle4LatinTimesNewRomanAsianSimSun">
    <w:name w:val="Style Style4 + (Latin) Times New Roman (Asian) SimSun"/>
    <w:basedOn w:val="Normal"/>
    <w:link w:val="StyleStyle4LatinTimesNewRomanAsianSimSunChar"/>
    <w:qFormat/>
    <w:rsid w:val="00AF2C19"/>
    <w:rPr>
      <w:u w:val="single"/>
    </w:rPr>
  </w:style>
  <w:style w:type="character" w:customStyle="1" w:styleId="StyleStyle4LatinTimesNewRomanAsianSimSunChar">
    <w:name w:val="Style Style4 + (Latin) Times New Roman (Asian) SimSun Char"/>
    <w:basedOn w:val="DefaultParagraphFont"/>
    <w:link w:val="StyleStyle4LatinTimesNewRomanAsianSimSun"/>
    <w:rsid w:val="00AF2C19"/>
    <w:rPr>
      <w:rFonts w:ascii="Times New Roman" w:hAnsi="Times New Roman" w:cs="Times New Roma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F2C19"/>
    <w:rPr>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F2C19"/>
    <w:rPr>
      <w:rFonts w:ascii="Times New Roman" w:hAnsi="Times New Roman" w:cs="Times New Roman"/>
      <w:b/>
      <w:bCs/>
      <w:u w:val="single"/>
    </w:rPr>
  </w:style>
  <w:style w:type="character" w:customStyle="1" w:styleId="CharChar3">
    <w:name w:val="Char Char3"/>
    <w:basedOn w:val="DefaultParagraphFont"/>
    <w:rsid w:val="00AF2C19"/>
    <w:rPr>
      <w:rFonts w:cs="Arial"/>
      <w:b/>
      <w:bCs/>
      <w:iCs/>
      <w:lang w:val="en-US" w:eastAsia="en-US" w:bidi="ar-SA"/>
    </w:rPr>
  </w:style>
  <w:style w:type="character" w:customStyle="1" w:styleId="SubtitleChar1">
    <w:name w:val="Subtitle Char1"/>
    <w:aliases w:val="Underlined card text Char1"/>
    <w:basedOn w:val="DefaultParagraphFont"/>
    <w:rsid w:val="00AF2C19"/>
    <w:rPr>
      <w:color w:val="5A5A5A" w:themeColor="text1" w:themeTint="A5"/>
      <w:spacing w:val="15"/>
      <w:sz w:val="22"/>
      <w:szCs w:val="22"/>
    </w:rPr>
  </w:style>
  <w:style w:type="paragraph" w:customStyle="1" w:styleId="StyleStyle411pt1">
    <w:name w:val="Style Style4 + 11 pt1"/>
    <w:basedOn w:val="Style4"/>
    <w:link w:val="StyleStyle411pt1Char"/>
    <w:qFormat/>
    <w:rsid w:val="00AF2C19"/>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AF2C19"/>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AF2C19"/>
    <w:rPr>
      <w:b/>
      <w:u w:val="single"/>
      <w:lang w:val="en-US" w:eastAsia="en-US" w:bidi="ar-SA"/>
    </w:rPr>
  </w:style>
  <w:style w:type="character" w:customStyle="1" w:styleId="StyleUnderlineCharChar111pt">
    <w:name w:val="Style Underline Char Char1 + 11 pt"/>
    <w:basedOn w:val="DefaultParagraphFont"/>
    <w:rsid w:val="00AF2C19"/>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AF2C19"/>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AF2C19"/>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AF2C19"/>
    <w:rPr>
      <w:sz w:val="22"/>
      <w:u w:val="single"/>
    </w:rPr>
  </w:style>
  <w:style w:type="paragraph" w:customStyle="1" w:styleId="StyleMinimizedTextArialNarrow9pt">
    <w:name w:val="Style Minimized Text + Arial Narrow 9 pt"/>
    <w:basedOn w:val="Normal"/>
    <w:link w:val="StyleMinimizedTextArialNarrow9ptChar"/>
    <w:qFormat/>
    <w:rsid w:val="00AF2C19"/>
    <w:rPr>
      <w:rFonts w:eastAsia="Times New Roman"/>
    </w:rPr>
  </w:style>
  <w:style w:type="character" w:customStyle="1" w:styleId="StyleMinimizedTextArialNarrow9ptChar">
    <w:name w:val="Style Minimized Text + Arial Narrow 9 pt Char"/>
    <w:basedOn w:val="DefaultParagraphFont"/>
    <w:link w:val="StyleMinimizedTextArialNarrow9pt"/>
    <w:rsid w:val="00AF2C19"/>
    <w:rPr>
      <w:rFonts w:ascii="Times New Roman" w:eastAsia="Times New Roman" w:hAnsi="Times New Roman" w:cs="Times New Roman"/>
    </w:rPr>
  </w:style>
  <w:style w:type="paragraph" w:customStyle="1" w:styleId="StyleBoldandUnderlineChar11ptNotBold">
    <w:name w:val="Style Bold and Underline Char + 11 pt Not Bold"/>
    <w:link w:val="StyleBoldandUnderlineChar11ptNotBoldChar"/>
    <w:qFormat/>
    <w:rsid w:val="00AF2C19"/>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F2C19"/>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AF2C19"/>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AF2C19"/>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AF2C19"/>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AF2C19"/>
    <w:rPr>
      <w:b w:val="0"/>
      <w:bCs/>
      <w:sz w:val="20"/>
      <w:u w:val="single"/>
      <w:lang w:val="en-US" w:eastAsia="en-US" w:bidi="ar-SA"/>
    </w:rPr>
  </w:style>
  <w:style w:type="character" w:customStyle="1" w:styleId="Styleunderline9pt">
    <w:name w:val="Style underline + 9 pt"/>
    <w:basedOn w:val="underline"/>
    <w:rsid w:val="00AF2C19"/>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AF2C19"/>
    <w:rPr>
      <w:rFonts w:ascii="Times New Roman" w:hAnsi="Times New Roman"/>
      <w:sz w:val="20"/>
    </w:rPr>
  </w:style>
  <w:style w:type="character" w:customStyle="1" w:styleId="Styleunderline9pt1">
    <w:name w:val="Style underline + 9 pt1"/>
    <w:basedOn w:val="underline"/>
    <w:rsid w:val="00AF2C19"/>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AF2C19"/>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AF2C19"/>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AF2C19"/>
    <w:rPr>
      <w:b/>
      <w:bCs/>
      <w:noProof w:val="0"/>
      <w:sz w:val="20"/>
      <w:u w:val="single"/>
      <w:lang w:val="en-US" w:eastAsia="en-US" w:bidi="ar-SA"/>
    </w:rPr>
  </w:style>
  <w:style w:type="character" w:customStyle="1" w:styleId="Hyperlink23">
    <w:name w:val="Hyperlink23"/>
    <w:basedOn w:val="DefaultParagraphFont"/>
    <w:rsid w:val="00AF2C19"/>
    <w:rPr>
      <w:color w:val="3300CC"/>
      <w:u w:val="single"/>
    </w:rPr>
  </w:style>
  <w:style w:type="paragraph" w:customStyle="1" w:styleId="cardCharChar">
    <w:name w:val="card Char Char"/>
    <w:basedOn w:val="Normal"/>
    <w:link w:val="cardCharCharChar"/>
    <w:qFormat/>
    <w:rsid w:val="00AF2C19"/>
    <w:pPr>
      <w:ind w:left="288" w:right="288"/>
    </w:pPr>
    <w:rPr>
      <w:rFonts w:eastAsia="Times New Roman"/>
      <w:szCs w:val="20"/>
    </w:rPr>
  </w:style>
  <w:style w:type="character" w:customStyle="1" w:styleId="cardCharCharChar">
    <w:name w:val="card Char Char Char"/>
    <w:basedOn w:val="DefaultParagraphFont"/>
    <w:link w:val="cardCharChar"/>
    <w:rsid w:val="00AF2C19"/>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AF2C19"/>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AF2C19"/>
  </w:style>
  <w:style w:type="character" w:customStyle="1" w:styleId="StylecardCharCharArialNarrow9ptChar">
    <w:name w:val="Style card Char Char + Arial Narrow 9 pt Char"/>
    <w:basedOn w:val="cardCharCharChar"/>
    <w:link w:val="StylecardCharCharArialNarrow9pt"/>
    <w:rsid w:val="00AF2C19"/>
    <w:rPr>
      <w:rFonts w:ascii="Times New Roman" w:eastAsia="Times New Roman" w:hAnsi="Times New Roman" w:cs="Times New Roman"/>
      <w:szCs w:val="20"/>
    </w:rPr>
  </w:style>
  <w:style w:type="character" w:customStyle="1" w:styleId="CardTextChar10">
    <w:name w:val="Card Text Char1"/>
    <w:basedOn w:val="DefaultParagraphFont"/>
    <w:rsid w:val="00AF2C19"/>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AF2C19"/>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AF2C19"/>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AF2C1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AF2C19"/>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AF2C19"/>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AF2C19"/>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AF2C19"/>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AF2C19"/>
    <w:rPr>
      <w:rFonts w:eastAsia="Times New Roman"/>
    </w:rPr>
  </w:style>
  <w:style w:type="character" w:customStyle="1" w:styleId="TextsmallChar">
    <w:name w:val="Textsmall Char"/>
    <w:basedOn w:val="DefaultParagraphFont"/>
    <w:link w:val="Textsmall"/>
    <w:rsid w:val="00AF2C19"/>
    <w:rPr>
      <w:rFonts w:ascii="Times New Roman" w:eastAsia="Times New Roman" w:hAnsi="Times New Roman" w:cs="Times New Roman"/>
    </w:rPr>
  </w:style>
  <w:style w:type="character" w:customStyle="1" w:styleId="CharChar111">
    <w:name w:val="Char Char111"/>
    <w:basedOn w:val="DefaultParagraphFont"/>
    <w:rsid w:val="00AF2C19"/>
    <w:rPr>
      <w:rFonts w:cs="Arial"/>
      <w:bCs/>
      <w:szCs w:val="26"/>
      <w:u w:val="single"/>
      <w:lang w:val="en-US" w:eastAsia="en-US" w:bidi="ar-SA"/>
    </w:rPr>
  </w:style>
  <w:style w:type="paragraph" w:customStyle="1" w:styleId="cardtextsmall">
    <w:name w:val="card text small"/>
    <w:basedOn w:val="Normal"/>
    <w:qFormat/>
    <w:rsid w:val="00AF2C19"/>
    <w:rPr>
      <w:rFonts w:ascii="Arial Narrow" w:eastAsia="Times New Roman" w:hAnsi="Arial Narrow"/>
    </w:rPr>
  </w:style>
  <w:style w:type="character" w:customStyle="1" w:styleId="AUnterdline">
    <w:name w:val="AUnterdline"/>
    <w:qFormat/>
    <w:rsid w:val="00AF2C19"/>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AF2C19"/>
    <w:rPr>
      <w:rFonts w:ascii="Times New Roman" w:hAnsi="Times New Roman"/>
      <w:b/>
      <w:bCs/>
      <w:sz w:val="20"/>
      <w:u w:val="single"/>
      <w:bdr w:val="single" w:sz="4" w:space="0" w:color="auto"/>
    </w:rPr>
  </w:style>
  <w:style w:type="character" w:customStyle="1" w:styleId="highlightedsearchterm">
    <w:name w:val="highlightedsearchterm"/>
    <w:rsid w:val="00AF2C19"/>
  </w:style>
  <w:style w:type="character" w:customStyle="1" w:styleId="StyleUnderline1">
    <w:name w:val="Style Underline1"/>
    <w:basedOn w:val="DefaultParagraphFont"/>
    <w:rsid w:val="00AF2C19"/>
    <w:rPr>
      <w:rFonts w:ascii="Times New Roman" w:hAnsi="Times New Roman"/>
      <w:sz w:val="20"/>
      <w:u w:val="single"/>
    </w:rPr>
  </w:style>
  <w:style w:type="paragraph" w:customStyle="1" w:styleId="StyleStyle49pt10">
    <w:name w:val="Style Style4 + 9 pt10"/>
    <w:basedOn w:val="Style4"/>
    <w:link w:val="StyleStyle49pt10Char"/>
    <w:qFormat/>
    <w:rsid w:val="00AF2C19"/>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AF2C19"/>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AF2C19"/>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AF2C19"/>
    <w:rPr>
      <w:rFonts w:ascii="Calibri" w:eastAsia="Times New Roman" w:hAnsi="Calibri" w:cs="Times New Roman"/>
      <w:b/>
      <w:bCs/>
      <w:u w:val="single"/>
    </w:rPr>
  </w:style>
  <w:style w:type="paragraph" w:customStyle="1" w:styleId="NormalUnderline">
    <w:name w:val="Normal Underline"/>
    <w:basedOn w:val="Normal"/>
    <w:link w:val="NormalUnderlineChar"/>
    <w:qFormat/>
    <w:rsid w:val="00AF2C19"/>
    <w:pPr>
      <w:ind w:left="288"/>
    </w:pPr>
    <w:rPr>
      <w:rFonts w:eastAsia="Times New Roman"/>
      <w:u w:val="single"/>
    </w:rPr>
  </w:style>
  <w:style w:type="character" w:customStyle="1" w:styleId="NormalUnderlineChar">
    <w:name w:val="Normal Underline Char"/>
    <w:link w:val="NormalUnderline"/>
    <w:rsid w:val="00AF2C19"/>
    <w:rPr>
      <w:rFonts w:ascii="Times New Roman" w:eastAsia="Times New Roman" w:hAnsi="Times New Roman" w:cs="Times New Roman"/>
      <w:u w:val="single"/>
    </w:rPr>
  </w:style>
  <w:style w:type="character" w:customStyle="1" w:styleId="DontRead">
    <w:name w:val="Don't Read"/>
    <w:qFormat/>
    <w:rsid w:val="00AF2C19"/>
    <w:rPr>
      <w:rFonts w:ascii="Times New Roman" w:hAnsi="Times New Roman"/>
      <w:sz w:val="16"/>
    </w:rPr>
  </w:style>
  <w:style w:type="paragraph" w:customStyle="1" w:styleId="Underlinestyle">
    <w:name w:val="Underline style"/>
    <w:basedOn w:val="Normal"/>
    <w:qFormat/>
    <w:rsid w:val="00AF2C19"/>
    <w:rPr>
      <w:rFonts w:eastAsia="Times New Roman"/>
      <w:u w:val="single"/>
    </w:rPr>
  </w:style>
  <w:style w:type="character" w:customStyle="1" w:styleId="Style11ptUnderline3">
    <w:name w:val="Style 11 pt Underline3"/>
    <w:rsid w:val="00AF2C19"/>
    <w:rPr>
      <w:sz w:val="20"/>
      <w:u w:val="single"/>
    </w:rPr>
  </w:style>
  <w:style w:type="character" w:customStyle="1" w:styleId="27">
    <w:name w:val="27"/>
    <w:rsid w:val="00AF2C19"/>
    <w:rPr>
      <w:rFonts w:cs="Arial"/>
      <w:bCs/>
      <w:sz w:val="20"/>
      <w:u w:val="single"/>
      <w:lang w:val="en-US" w:eastAsia="en-US" w:bidi="ar-SA"/>
    </w:rPr>
  </w:style>
  <w:style w:type="character" w:customStyle="1" w:styleId="2">
    <w:name w:val="2"/>
    <w:rsid w:val="00AF2C19"/>
    <w:rPr>
      <w:rFonts w:cs="Arial"/>
      <w:bCs/>
      <w:sz w:val="20"/>
      <w:u w:val="single"/>
      <w:lang w:val="en-US" w:eastAsia="en-US" w:bidi="ar-SA"/>
    </w:rPr>
  </w:style>
  <w:style w:type="character" w:customStyle="1" w:styleId="Style9ptUnderline11">
    <w:name w:val="Style 9 pt Underline11"/>
    <w:basedOn w:val="DefaultParagraphFont"/>
    <w:rsid w:val="00AF2C19"/>
    <w:rPr>
      <w:sz w:val="20"/>
      <w:u w:val="single"/>
    </w:rPr>
  </w:style>
  <w:style w:type="character" w:customStyle="1" w:styleId="Style9ptBoldUnderline5">
    <w:name w:val="Style 9 pt Bold Underline5"/>
    <w:basedOn w:val="DefaultParagraphFont"/>
    <w:rsid w:val="00AF2C19"/>
    <w:rPr>
      <w:b/>
      <w:bCs/>
      <w:sz w:val="20"/>
      <w:u w:val="single"/>
    </w:rPr>
  </w:style>
  <w:style w:type="character" w:customStyle="1" w:styleId="CharChar114">
    <w:name w:val="Char Char114"/>
    <w:basedOn w:val="DefaultParagraphFont"/>
    <w:rsid w:val="00AF2C19"/>
    <w:rPr>
      <w:rFonts w:cs="Arial"/>
      <w:bCs/>
      <w:szCs w:val="26"/>
      <w:u w:val="single"/>
      <w:lang w:val="en-US" w:eastAsia="en-US" w:bidi="ar-SA"/>
    </w:rPr>
  </w:style>
  <w:style w:type="character" w:customStyle="1" w:styleId="CharChar113">
    <w:name w:val="Char Char113"/>
    <w:basedOn w:val="DefaultParagraphFont"/>
    <w:rsid w:val="00AF2C19"/>
    <w:rPr>
      <w:rFonts w:cs="Arial"/>
      <w:bCs/>
      <w:szCs w:val="26"/>
      <w:u w:val="single"/>
      <w:lang w:val="en-US" w:eastAsia="en-US" w:bidi="ar-SA"/>
    </w:rPr>
  </w:style>
  <w:style w:type="character" w:customStyle="1" w:styleId="CharChar112">
    <w:name w:val="Char Char112"/>
    <w:basedOn w:val="DefaultParagraphFont"/>
    <w:rsid w:val="00AF2C19"/>
    <w:rPr>
      <w:rFonts w:cs="Arial"/>
      <w:bCs/>
      <w:szCs w:val="26"/>
      <w:u w:val="single"/>
      <w:lang w:val="en-US" w:eastAsia="en-US" w:bidi="ar-SA"/>
    </w:rPr>
  </w:style>
  <w:style w:type="character" w:customStyle="1" w:styleId="ssl0">
    <w:name w:val="ss_l0"/>
    <w:basedOn w:val="DefaultParagraphFont"/>
    <w:rsid w:val="00AF2C19"/>
  </w:style>
  <w:style w:type="paragraph" w:customStyle="1" w:styleId="WW-Default1">
    <w:name w:val="WW-Default1"/>
    <w:basedOn w:val="Normal"/>
    <w:qFormat/>
    <w:rsid w:val="00AF2C19"/>
    <w:pPr>
      <w:suppressAutoHyphens/>
    </w:pPr>
    <w:rPr>
      <w:rFonts w:eastAsia="Times New Roman"/>
      <w:b/>
      <w:bCs/>
      <w:szCs w:val="20"/>
      <w:lang w:eastAsia="ar-SA"/>
    </w:rPr>
  </w:style>
  <w:style w:type="character" w:customStyle="1" w:styleId="zoomme">
    <w:name w:val="zoomme"/>
    <w:basedOn w:val="DefaultParagraphFont"/>
    <w:rsid w:val="00AF2C19"/>
  </w:style>
  <w:style w:type="character" w:customStyle="1" w:styleId="Date1">
    <w:name w:val="Date1"/>
    <w:basedOn w:val="DefaultParagraphFont"/>
    <w:rsid w:val="00AF2C19"/>
  </w:style>
  <w:style w:type="character" w:customStyle="1" w:styleId="classauthor">
    <w:name w:val="class=&quot;author&quot;"/>
    <w:basedOn w:val="DefaultParagraphFont"/>
    <w:rsid w:val="00AF2C19"/>
  </w:style>
  <w:style w:type="paragraph" w:customStyle="1" w:styleId="CardStyle0">
    <w:name w:val="Card Style"/>
    <w:basedOn w:val="Normal"/>
    <w:link w:val="CardStyleChar"/>
    <w:qFormat/>
    <w:rsid w:val="00AF2C19"/>
    <w:rPr>
      <w:rFonts w:eastAsia="Times New Roman"/>
    </w:rPr>
  </w:style>
  <w:style w:type="character" w:customStyle="1" w:styleId="CharCharChar">
    <w:name w:val="Char Char Char"/>
    <w:basedOn w:val="DefaultParagraphFont"/>
    <w:rsid w:val="00AF2C19"/>
    <w:rPr>
      <w:rFonts w:cs="Arial"/>
      <w:bCs/>
      <w:szCs w:val="26"/>
      <w:u w:val="single"/>
      <w:lang w:val="en-US" w:eastAsia="en-US" w:bidi="ar-SA"/>
    </w:rPr>
  </w:style>
  <w:style w:type="character" w:customStyle="1" w:styleId="texto1">
    <w:name w:val="texto1"/>
    <w:rsid w:val="00AF2C19"/>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F2C19"/>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F2C19"/>
    <w:rPr>
      <w:rFonts w:ascii="Times New Roman" w:eastAsia="Times New Roman" w:hAnsi="Times New Roman" w:cs="Arial"/>
      <w:b/>
      <w:bCs/>
      <w:sz w:val="24"/>
      <w:szCs w:val="28"/>
    </w:rPr>
  </w:style>
  <w:style w:type="paragraph" w:customStyle="1" w:styleId="Style23">
    <w:name w:val="Style23"/>
    <w:basedOn w:val="Normal"/>
    <w:uiPriority w:val="99"/>
    <w:qFormat/>
    <w:rsid w:val="00AF2C19"/>
    <w:pPr>
      <w:widowControl w:val="0"/>
      <w:autoSpaceDE w:val="0"/>
      <w:autoSpaceDN w:val="0"/>
      <w:adjustRightInd w:val="0"/>
      <w:spacing w:line="209" w:lineRule="exact"/>
    </w:pPr>
  </w:style>
  <w:style w:type="character" w:customStyle="1" w:styleId="gray">
    <w:name w:val="gray"/>
    <w:basedOn w:val="DefaultParagraphFont"/>
    <w:rsid w:val="00AF2C19"/>
  </w:style>
  <w:style w:type="paragraph" w:customStyle="1" w:styleId="Tagtemplate">
    <w:name w:val="Tagtemplate"/>
    <w:basedOn w:val="Normal"/>
    <w:link w:val="TagtemplateChar"/>
    <w:autoRedefine/>
    <w:qFormat/>
    <w:rsid w:val="00AF2C19"/>
    <w:pPr>
      <w:keepNext/>
      <w:keepLines/>
    </w:pPr>
    <w:rPr>
      <w:rFonts w:eastAsia="Calibri"/>
      <w:b/>
    </w:rPr>
  </w:style>
  <w:style w:type="character" w:customStyle="1" w:styleId="TagtemplateChar">
    <w:name w:val="Tagtemplate Char"/>
    <w:basedOn w:val="DefaultParagraphFont"/>
    <w:link w:val="Tagtemplate"/>
    <w:rsid w:val="00AF2C19"/>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AF2C19"/>
    <w:rPr>
      <w:sz w:val="20"/>
      <w:u w:val="single"/>
      <w:bdr w:val="single" w:sz="4" w:space="0" w:color="auto"/>
    </w:rPr>
  </w:style>
  <w:style w:type="paragraph" w:customStyle="1" w:styleId="Citation-FirstLine">
    <w:name w:val="Citation - First Line"/>
    <w:basedOn w:val="Normal"/>
    <w:next w:val="Normal"/>
    <w:autoRedefine/>
    <w:qFormat/>
    <w:rsid w:val="00AF2C19"/>
    <w:pPr>
      <w:spacing w:line="240" w:lineRule="atLeast"/>
      <w:jc w:val="both"/>
    </w:pPr>
    <w:rPr>
      <w:rFonts w:ascii="Book Antiqua" w:eastAsia="Times New Roman" w:hAnsi="Book Antiqua"/>
    </w:rPr>
  </w:style>
  <w:style w:type="character" w:customStyle="1" w:styleId="CardText-Underlined">
    <w:name w:val="Card Text - Underlined"/>
    <w:rsid w:val="00AF2C19"/>
    <w:rPr>
      <w:b/>
      <w:sz w:val="20"/>
      <w:u w:val="single"/>
    </w:rPr>
  </w:style>
  <w:style w:type="paragraph" w:customStyle="1" w:styleId="Citation-Complete">
    <w:name w:val="Citation - Complete"/>
    <w:basedOn w:val="Normal"/>
    <w:next w:val="Normal"/>
    <w:link w:val="Citation-CompleteChar"/>
    <w:autoRedefine/>
    <w:qFormat/>
    <w:rsid w:val="00AF2C19"/>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AF2C19"/>
    <w:rPr>
      <w:rFonts w:ascii="Book Antiqua" w:eastAsia="Times New Roman" w:hAnsi="Book Antiqua" w:cs="Times New Roman"/>
    </w:rPr>
  </w:style>
  <w:style w:type="character" w:customStyle="1" w:styleId="MicroTextChar">
    <w:name w:val="MicroText Char"/>
    <w:link w:val="MicroText"/>
    <w:rsid w:val="00AF2C19"/>
    <w:rPr>
      <w:rFonts w:ascii="Arial Narrow" w:hAnsi="Arial Narrow"/>
      <w:sz w:val="12"/>
    </w:rPr>
  </w:style>
  <w:style w:type="character" w:customStyle="1" w:styleId="Style11ptItalic">
    <w:name w:val="Style 11 pt Italic"/>
    <w:basedOn w:val="DefaultParagraphFont"/>
    <w:rsid w:val="00AF2C19"/>
    <w:rPr>
      <w:rFonts w:ascii="Times New Roman" w:hAnsi="Times New Roman"/>
      <w:i/>
      <w:iCs/>
      <w:sz w:val="20"/>
    </w:rPr>
  </w:style>
  <w:style w:type="character" w:customStyle="1" w:styleId="BoldandUnderlineChar">
    <w:name w:val="Bold and Underline Char"/>
    <w:basedOn w:val="DefaultParagraphFont"/>
    <w:link w:val="BoldandUnderline"/>
    <w:locked/>
    <w:rsid w:val="00AF2C19"/>
    <w:rPr>
      <w:b/>
      <w:u w:val="single"/>
    </w:rPr>
  </w:style>
  <w:style w:type="paragraph" w:customStyle="1" w:styleId="BoldandUnderline">
    <w:name w:val="Bold and Underline"/>
    <w:basedOn w:val="Normal"/>
    <w:link w:val="BoldandUnderlineChar"/>
    <w:qFormat/>
    <w:rsid w:val="00AF2C19"/>
    <w:rPr>
      <w:rFonts w:asciiTheme="minorHAnsi" w:hAnsiTheme="minorHAnsi" w:cstheme="minorBidi"/>
      <w:b/>
      <w:u w:val="single"/>
    </w:rPr>
  </w:style>
  <w:style w:type="character" w:customStyle="1" w:styleId="hdr">
    <w:name w:val="hdr"/>
    <w:basedOn w:val="DefaultParagraphFont"/>
    <w:rsid w:val="00AF2C19"/>
  </w:style>
  <w:style w:type="paragraph" w:customStyle="1" w:styleId="StyleStyle49ptBold3">
    <w:name w:val="Style Style4 + 9 pt Bold3"/>
    <w:basedOn w:val="Style4"/>
    <w:link w:val="StyleStyle49ptBold3Char"/>
    <w:qFormat/>
    <w:rsid w:val="00AF2C19"/>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AF2C19"/>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AF2C19"/>
    <w:rPr>
      <w:sz w:val="20"/>
      <w:u w:val="single"/>
    </w:rPr>
  </w:style>
  <w:style w:type="character" w:customStyle="1" w:styleId="ct-with-fmlt">
    <w:name w:val="ct-with-fmlt"/>
    <w:basedOn w:val="DefaultParagraphFont"/>
    <w:rsid w:val="00AF2C19"/>
  </w:style>
  <w:style w:type="paragraph" w:customStyle="1" w:styleId="StyleStyle49pt">
    <w:name w:val="Style Style4 + 9 pt"/>
    <w:basedOn w:val="Normal"/>
    <w:link w:val="StyleStyle49ptChar"/>
    <w:qFormat/>
    <w:rsid w:val="00AF2C19"/>
    <w:rPr>
      <w:rFonts w:eastAsia="Times New Roman"/>
      <w:u w:val="single"/>
    </w:rPr>
  </w:style>
  <w:style w:type="character" w:customStyle="1" w:styleId="StyleStyle49ptChar">
    <w:name w:val="Style Style4 + 9 pt Char"/>
    <w:basedOn w:val="DefaultParagraphFont"/>
    <w:link w:val="StyleStyle49pt"/>
    <w:rsid w:val="00AF2C19"/>
    <w:rPr>
      <w:rFonts w:ascii="Times New Roman" w:eastAsia="Times New Roman" w:hAnsi="Times New Roman" w:cs="Times New Roman"/>
      <w:u w:val="single"/>
    </w:rPr>
  </w:style>
  <w:style w:type="paragraph" w:customStyle="1" w:styleId="StyleStyle49ptBold">
    <w:name w:val="Style Style4 + 9 pt Bold"/>
    <w:basedOn w:val="Normal"/>
    <w:link w:val="StyleStyle49ptBoldChar"/>
    <w:qFormat/>
    <w:rsid w:val="00AF2C19"/>
    <w:rPr>
      <w:rFonts w:eastAsia="Times New Roman"/>
      <w:b/>
      <w:bCs/>
      <w:u w:val="single"/>
    </w:rPr>
  </w:style>
  <w:style w:type="character" w:customStyle="1" w:styleId="StyleStyle49ptBoldChar">
    <w:name w:val="Style Style4 + 9 pt Bold Char"/>
    <w:basedOn w:val="DefaultParagraphFont"/>
    <w:link w:val="StyleStyle49ptBold"/>
    <w:rsid w:val="00AF2C19"/>
    <w:rPr>
      <w:rFonts w:ascii="Times New Roman" w:eastAsia="Times New Roman" w:hAnsi="Times New Roman" w:cs="Times New Roman"/>
      <w:b/>
      <w:bCs/>
      <w:u w:val="single"/>
    </w:rPr>
  </w:style>
  <w:style w:type="paragraph" w:customStyle="1" w:styleId="StyleStyle49ptBoldItalic">
    <w:name w:val="Style Style4 + 9 pt Bold Italic"/>
    <w:basedOn w:val="Normal"/>
    <w:link w:val="StyleStyle49ptBoldItalicChar"/>
    <w:qFormat/>
    <w:rsid w:val="00AF2C1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F2C19"/>
    <w:rPr>
      <w:rFonts w:ascii="Times New Roman" w:eastAsia="Times New Roman" w:hAnsi="Times New Roman" w:cs="Times New Roman"/>
      <w:b/>
      <w:bCs/>
      <w:i/>
      <w:iCs/>
      <w:u w:val="single"/>
    </w:rPr>
  </w:style>
  <w:style w:type="paragraph" w:customStyle="1" w:styleId="StyleUnderlined11ptBold">
    <w:name w:val="Style Underlined + 11 pt Bold"/>
    <w:link w:val="StyleUnderlined11ptBoldChar"/>
    <w:qFormat/>
    <w:rsid w:val="00AF2C19"/>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AF2C19"/>
    <w:rPr>
      <w:rFonts w:ascii="Arial" w:eastAsia="Times New Roman" w:hAnsi="Arial" w:cs="Arial"/>
      <w:b/>
      <w:bCs/>
      <w:szCs w:val="24"/>
      <w:u w:val="single"/>
    </w:rPr>
  </w:style>
  <w:style w:type="paragraph" w:customStyle="1" w:styleId="StyleUnderlined11pt">
    <w:name w:val="Style Underlined + 11 pt"/>
    <w:link w:val="StyleUnderlined11ptChar"/>
    <w:qFormat/>
    <w:rsid w:val="00AF2C19"/>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AF2C19"/>
    <w:rPr>
      <w:rFonts w:ascii="Arial" w:eastAsia="Times New Roman" w:hAnsi="Arial" w:cs="Arial"/>
      <w:szCs w:val="24"/>
      <w:u w:val="single"/>
    </w:rPr>
  </w:style>
  <w:style w:type="character" w:customStyle="1" w:styleId="newscontent">
    <w:name w:val="newscontent"/>
    <w:rsid w:val="00AF2C19"/>
  </w:style>
  <w:style w:type="character" w:customStyle="1" w:styleId="StyleUnderlinePatternClearYellow">
    <w:name w:val="Style Underline Pattern: Clear (Yellow)"/>
    <w:basedOn w:val="DefaultParagraphFont"/>
    <w:rsid w:val="00AF2C19"/>
    <w:rPr>
      <w:u w:val="single"/>
      <w:shd w:val="clear" w:color="auto" w:fill="00FF00"/>
    </w:rPr>
  </w:style>
  <w:style w:type="paragraph" w:customStyle="1" w:styleId="StyleUnderlineChar11pt3">
    <w:name w:val="Style Underline Char + 11 pt3"/>
    <w:link w:val="StyleUnderlineChar11pt3Char"/>
    <w:qFormat/>
    <w:rsid w:val="00AF2C19"/>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AF2C19"/>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AF2C19"/>
    <w:rPr>
      <w:b w:val="0"/>
      <w:bCs/>
      <w:u w:val="single"/>
    </w:rPr>
  </w:style>
  <w:style w:type="paragraph" w:customStyle="1" w:styleId="Cite2">
    <w:name w:val="Cite 2"/>
    <w:basedOn w:val="Normal"/>
    <w:qFormat/>
    <w:rsid w:val="00AF2C19"/>
    <w:rPr>
      <w:rFonts w:eastAsia="MS Mincho"/>
      <w:b/>
      <w:u w:val="single"/>
    </w:rPr>
  </w:style>
  <w:style w:type="character" w:customStyle="1" w:styleId="StyleunderlineBold">
    <w:name w:val="Style underline + Bold"/>
    <w:basedOn w:val="underline"/>
    <w:rsid w:val="00AF2C19"/>
    <w:rPr>
      <w:rFonts w:ascii="Times New Roman" w:hAnsi="Times New Roman" w:cs="Times New Roman" w:hint="default"/>
      <w:b w:val="0"/>
      <w:bCs/>
      <w:sz w:val="20"/>
      <w:u w:val="single"/>
    </w:rPr>
  </w:style>
  <w:style w:type="paragraph" w:customStyle="1" w:styleId="cards0">
    <w:name w:val="cards"/>
    <w:basedOn w:val="Cites"/>
    <w:qFormat/>
    <w:rsid w:val="00AF2C19"/>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AF2C19"/>
    <w:rPr>
      <w:sz w:val="20"/>
      <w:u w:val="single"/>
    </w:rPr>
  </w:style>
  <w:style w:type="character" w:customStyle="1" w:styleId="slug-pub-date">
    <w:name w:val="slug-pub-date"/>
    <w:basedOn w:val="DefaultParagraphFont"/>
    <w:rsid w:val="00AF2C19"/>
  </w:style>
  <w:style w:type="character" w:customStyle="1" w:styleId="slug-vol">
    <w:name w:val="slug-vol"/>
    <w:basedOn w:val="DefaultParagraphFont"/>
    <w:rsid w:val="00AF2C19"/>
  </w:style>
  <w:style w:type="character" w:customStyle="1" w:styleId="slug-issue">
    <w:name w:val="slug-issue"/>
    <w:basedOn w:val="DefaultParagraphFont"/>
    <w:rsid w:val="00AF2C19"/>
  </w:style>
  <w:style w:type="character" w:customStyle="1" w:styleId="slug-pages">
    <w:name w:val="slug-pages"/>
    <w:basedOn w:val="DefaultParagraphFont"/>
    <w:rsid w:val="00AF2C1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AF2C19"/>
    <w:rPr>
      <w:b/>
      <w:bCs/>
      <w:strike w:val="0"/>
      <w:dstrike w:val="0"/>
      <w:sz w:val="24"/>
      <w:u w:val="none"/>
      <w:effect w:val="none"/>
    </w:rPr>
  </w:style>
  <w:style w:type="character" w:customStyle="1" w:styleId="tagchar">
    <w:name w:val="tagchar"/>
    <w:basedOn w:val="DefaultParagraphFont"/>
    <w:rsid w:val="00AF2C19"/>
  </w:style>
  <w:style w:type="character" w:customStyle="1" w:styleId="pmterms11">
    <w:name w:val="pmterms11"/>
    <w:basedOn w:val="DefaultParagraphFont"/>
    <w:rsid w:val="00AF2C19"/>
    <w:rPr>
      <w:b/>
      <w:bCs/>
      <w:i w:val="0"/>
      <w:iCs w:val="0"/>
      <w:color w:val="000000"/>
    </w:rPr>
  </w:style>
  <w:style w:type="character" w:customStyle="1" w:styleId="StyleUnderlineChar9ptBold">
    <w:name w:val="Style Underline Char + 9 pt Bold"/>
    <w:basedOn w:val="DefaultParagraphFont"/>
    <w:rsid w:val="00AF2C19"/>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AF2C19"/>
    <w:rPr>
      <w:szCs w:val="24"/>
      <w:u w:val="single"/>
      <w:lang w:val="en-US" w:eastAsia="en-US" w:bidi="ar-SA"/>
    </w:rPr>
  </w:style>
  <w:style w:type="character" w:customStyle="1" w:styleId="BoldandUnderlineChar2Char1">
    <w:name w:val="Bold and Underline Char2 Char1"/>
    <w:basedOn w:val="DefaultParagraphFont"/>
    <w:rsid w:val="00AF2C1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F2C1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F2C19"/>
    <w:rPr>
      <w:szCs w:val="24"/>
      <w:u w:val="single"/>
      <w:lang w:val="en-US" w:eastAsia="en-US" w:bidi="ar-SA"/>
    </w:rPr>
  </w:style>
  <w:style w:type="paragraph" w:customStyle="1" w:styleId="Language">
    <w:name w:val="Language"/>
    <w:basedOn w:val="Normal"/>
    <w:link w:val="LanguageChar"/>
    <w:qFormat/>
    <w:rsid w:val="00AF2C19"/>
    <w:rPr>
      <w:rFonts w:eastAsia="Times New Roman"/>
      <w:strike/>
      <w:szCs w:val="20"/>
    </w:rPr>
  </w:style>
  <w:style w:type="character" w:customStyle="1" w:styleId="LanguageChar">
    <w:name w:val="Language Char"/>
    <w:basedOn w:val="DefaultParagraphFont"/>
    <w:link w:val="Language"/>
    <w:rsid w:val="00AF2C19"/>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AF2C19"/>
    <w:rPr>
      <w:rFonts w:eastAsia="Times New Roman"/>
      <w:u w:val="single"/>
    </w:rPr>
  </w:style>
  <w:style w:type="character" w:customStyle="1" w:styleId="UnderlineChar3Char">
    <w:name w:val="Underline Char3 Char"/>
    <w:basedOn w:val="DefaultParagraphFont"/>
    <w:link w:val="UnderlineChar3"/>
    <w:rsid w:val="00AF2C19"/>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AF2C19"/>
    <w:rPr>
      <w:rFonts w:eastAsia="Times New Roman"/>
      <w:b/>
      <w:u w:val="single"/>
    </w:rPr>
  </w:style>
  <w:style w:type="character" w:customStyle="1" w:styleId="BoldandUnderlineChar3CharChar">
    <w:name w:val="Bold and Underline Char3 Char Char"/>
    <w:basedOn w:val="DefaultParagraphFont"/>
    <w:link w:val="BoldandUnderlineChar3Char"/>
    <w:rsid w:val="00AF2C19"/>
    <w:rPr>
      <w:rFonts w:ascii="Times New Roman" w:eastAsia="Times New Roman" w:hAnsi="Times New Roman" w:cs="Times New Roman"/>
      <w:b/>
      <w:u w:val="single"/>
    </w:rPr>
  </w:style>
  <w:style w:type="character" w:customStyle="1" w:styleId="UnderlineChar1">
    <w:name w:val="Underline Char1"/>
    <w:basedOn w:val="DefaultParagraphFont"/>
    <w:rsid w:val="00AF2C19"/>
    <w:rPr>
      <w:szCs w:val="24"/>
      <w:u w:val="single"/>
      <w:lang w:val="en-US" w:eastAsia="en-US" w:bidi="ar-SA"/>
    </w:rPr>
  </w:style>
  <w:style w:type="character" w:customStyle="1" w:styleId="BoldandUnderlineChar1Char2Char">
    <w:name w:val="Bold and Underline Char1 Char2 Char"/>
    <w:basedOn w:val="DefaultParagraphFont"/>
    <w:rsid w:val="00AF2C19"/>
    <w:rPr>
      <w:b/>
      <w:szCs w:val="24"/>
      <w:u w:val="single"/>
      <w:lang w:val="en-US" w:eastAsia="en-US" w:bidi="ar-SA"/>
    </w:rPr>
  </w:style>
  <w:style w:type="paragraph" w:customStyle="1" w:styleId="HotRoute">
    <w:name w:val="Hot Route"/>
    <w:basedOn w:val="Normal"/>
    <w:link w:val="HotRouteChar0"/>
    <w:qFormat/>
    <w:rsid w:val="00AF2C19"/>
    <w:pPr>
      <w:ind w:left="144"/>
    </w:pPr>
    <w:rPr>
      <w:rFonts w:eastAsia="Times New Roman"/>
    </w:rPr>
  </w:style>
  <w:style w:type="character" w:customStyle="1" w:styleId="Style12ptBoldUnderline1">
    <w:name w:val="Style 12 pt Bold Underline1"/>
    <w:basedOn w:val="DefaultParagraphFont"/>
    <w:rsid w:val="00AF2C19"/>
    <w:rPr>
      <w:b/>
      <w:bCs/>
      <w:sz w:val="24"/>
      <w:u w:val="single"/>
    </w:rPr>
  </w:style>
  <w:style w:type="character" w:customStyle="1" w:styleId="StyleEmphasisArial12ptBoldNotItalic">
    <w:name w:val="Style Emphasis + Arial 12 pt Bold Not Italic"/>
    <w:basedOn w:val="Emphasis"/>
    <w:rsid w:val="00AF2C19"/>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AF2C19"/>
    <w:rPr>
      <w:rFonts w:ascii="SimSun" w:hAnsi="SimSun"/>
      <w:sz w:val="15"/>
      <w:lang w:eastAsia="zh-CN"/>
    </w:rPr>
  </w:style>
  <w:style w:type="paragraph" w:customStyle="1" w:styleId="UnreadText">
    <w:name w:val="Unread Text"/>
    <w:basedOn w:val="Normal"/>
    <w:next w:val="Normal"/>
    <w:link w:val="UnreadTextChar"/>
    <w:autoRedefine/>
    <w:qFormat/>
    <w:rsid w:val="00AF2C19"/>
    <w:pPr>
      <w:ind w:left="360"/>
    </w:pPr>
    <w:rPr>
      <w:rFonts w:ascii="SimSun" w:hAnsi="SimSun" w:cstheme="minorBidi"/>
      <w:sz w:val="15"/>
      <w:lang w:eastAsia="zh-CN"/>
    </w:rPr>
  </w:style>
  <w:style w:type="character" w:customStyle="1" w:styleId="smallChar">
    <w:name w:val="small Char"/>
    <w:rsid w:val="00AF2C19"/>
    <w:rPr>
      <w:rFonts w:ascii="Calibri" w:eastAsia="Calibri" w:hAnsi="Calibri" w:cs="Calibri"/>
      <w:sz w:val="16"/>
      <w:szCs w:val="20"/>
      <w:lang w:val="x-none" w:eastAsia="x-none"/>
    </w:rPr>
  </w:style>
  <w:style w:type="paragraph" w:customStyle="1" w:styleId="HotRoute0">
    <w:name w:val="Hot Route!"/>
    <w:basedOn w:val="Normal"/>
    <w:qFormat/>
    <w:rsid w:val="00AF2C19"/>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AF2C19"/>
    <w:rPr>
      <w:rFonts w:ascii="Times New Roman" w:hAnsi="Times New Roman" w:cs="Times New Roman"/>
      <w:sz w:val="16"/>
      <w:szCs w:val="16"/>
    </w:rPr>
  </w:style>
  <w:style w:type="character" w:customStyle="1" w:styleId="BodyText2Char1">
    <w:name w:val="Body Text 2 Char1"/>
    <w:basedOn w:val="DefaultParagraphFont"/>
    <w:semiHidden/>
    <w:rsid w:val="00AF2C19"/>
    <w:rPr>
      <w:rFonts w:ascii="Times New Roman" w:hAnsi="Times New Roman" w:cs="Times New Roman"/>
      <w:sz w:val="20"/>
    </w:rPr>
  </w:style>
  <w:style w:type="character" w:customStyle="1" w:styleId="Heading2Char1CharCharCharCharCharC">
    <w:name w:val="Heading 2 Char1 Char Char Char Char Char C"/>
    <w:rsid w:val="00AF2C19"/>
    <w:rPr>
      <w:rFonts w:cs="Arial"/>
      <w:b/>
      <w:bCs/>
      <w:iCs/>
      <w:sz w:val="24"/>
      <w:szCs w:val="28"/>
      <w:lang w:val="en-US" w:eastAsia="en-US" w:bidi="ar-SA"/>
    </w:rPr>
  </w:style>
  <w:style w:type="character" w:customStyle="1" w:styleId="underline1">
    <w:name w:val="underline1"/>
    <w:basedOn w:val="DefaultParagraphFont"/>
    <w:rsid w:val="00AF2C19"/>
    <w:rPr>
      <w:u w:val="single"/>
    </w:rPr>
  </w:style>
  <w:style w:type="character" w:customStyle="1" w:styleId="author">
    <w:name w:val="author"/>
    <w:basedOn w:val="DefaultParagraphFont"/>
    <w:rsid w:val="00AF2C19"/>
    <w:rPr>
      <w:rFonts w:ascii="Times New Roman" w:hAnsi="Times New Roman"/>
      <w:b/>
      <w:sz w:val="24"/>
    </w:rPr>
  </w:style>
  <w:style w:type="character" w:customStyle="1" w:styleId="FontStyle291">
    <w:name w:val="Font Style291"/>
    <w:basedOn w:val="DefaultParagraphFont"/>
    <w:uiPriority w:val="99"/>
    <w:rsid w:val="00AF2C1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F2C1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F2C1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AF2C19"/>
    <w:rPr>
      <w:rFonts w:ascii="Times New Roman" w:eastAsia="Times New Roman" w:hAnsi="Times New Roman" w:cs="Times New Roman"/>
    </w:rPr>
  </w:style>
  <w:style w:type="paragraph" w:customStyle="1" w:styleId="Cards1">
    <w:name w:val="Cards1"/>
    <w:basedOn w:val="Normal"/>
    <w:link w:val="Cards1Char"/>
    <w:qFormat/>
    <w:rsid w:val="00AF2C19"/>
    <w:pPr>
      <w:ind w:left="288"/>
    </w:pPr>
    <w:rPr>
      <w:rFonts w:eastAsia="Times New Roman"/>
      <w:u w:val="single"/>
    </w:rPr>
  </w:style>
  <w:style w:type="character" w:customStyle="1" w:styleId="Cards1Char">
    <w:name w:val="Cards1 Char"/>
    <w:basedOn w:val="DefaultParagraphFont"/>
    <w:link w:val="Cards1"/>
    <w:rsid w:val="00AF2C19"/>
    <w:rPr>
      <w:rFonts w:ascii="Times New Roman" w:eastAsia="Times New Roman" w:hAnsi="Times New Roman" w:cs="Times New Roman"/>
      <w:u w:val="single"/>
    </w:rPr>
  </w:style>
  <w:style w:type="paragraph" w:customStyle="1" w:styleId="StyleCardTextTimesNewRoman11ptUnderline">
    <w:name w:val="Style Card Text + Times New Roman 11 pt Underline"/>
    <w:link w:val="StyleCardTextTimesNewRoman11ptUnderlineChar"/>
    <w:qFormat/>
    <w:rsid w:val="00AF2C19"/>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AF2C19"/>
    <w:rPr>
      <w:rFonts w:ascii="Arial" w:eastAsia="Calibri" w:hAnsi="Arial" w:cs="Arial"/>
      <w:u w:val="single"/>
    </w:rPr>
  </w:style>
  <w:style w:type="character" w:customStyle="1" w:styleId="EmphasizeThis">
    <w:name w:val="EmphasizeThis"/>
    <w:rsid w:val="00AF2C19"/>
    <w:rPr>
      <w:rFonts w:ascii="Georgia" w:hAnsi="Georgia"/>
      <w:b/>
      <w:iCs/>
      <w:sz w:val="24"/>
      <w:u w:val="thick"/>
    </w:rPr>
  </w:style>
  <w:style w:type="paragraph" w:customStyle="1" w:styleId="Stylecard8pt">
    <w:name w:val="Style card + 8 pt"/>
    <w:basedOn w:val="card"/>
    <w:link w:val="Stylecard8ptChar"/>
    <w:qFormat/>
    <w:rsid w:val="00AF2C19"/>
    <w:rPr>
      <w:rFonts w:ascii="Georgia" w:hAnsi="Georgia"/>
      <w:bCs/>
      <w:color w:val="000000"/>
      <w:lang w:eastAsia="ar-SA"/>
    </w:rPr>
  </w:style>
  <w:style w:type="character" w:customStyle="1" w:styleId="Stylecard8ptChar">
    <w:name w:val="Style card + 8 pt Char"/>
    <w:basedOn w:val="cardChar"/>
    <w:link w:val="Stylecard8pt"/>
    <w:rsid w:val="00AF2C19"/>
    <w:rPr>
      <w:rFonts w:ascii="Georgia" w:hAnsi="Georgia" w:cs="Times New Roman"/>
      <w:bCs/>
      <w:color w:val="000000"/>
      <w:sz w:val="16"/>
      <w:lang w:eastAsia="ar-SA"/>
    </w:rPr>
  </w:style>
  <w:style w:type="character" w:customStyle="1" w:styleId="bhl">
    <w:name w:val="bhl"/>
    <w:basedOn w:val="DefaultParagraphFont"/>
    <w:rsid w:val="00AF2C19"/>
  </w:style>
  <w:style w:type="paragraph" w:customStyle="1" w:styleId="TagGA11">
    <w:name w:val="Tag GA 11"/>
    <w:basedOn w:val="TOC1"/>
    <w:qFormat/>
    <w:rsid w:val="00AF2C19"/>
    <w:pPr>
      <w:spacing w:before="0" w:after="160"/>
    </w:pPr>
    <w:rPr>
      <w:rFonts w:ascii="Georgia" w:eastAsia="Calibri" w:hAnsi="Georgia"/>
      <w:u w:val="none"/>
      <w:lang w:bidi="ar-SA"/>
    </w:rPr>
  </w:style>
  <w:style w:type="paragraph" w:customStyle="1" w:styleId="CiteCard">
    <w:name w:val="Cite/Card"/>
    <w:basedOn w:val="TOC2"/>
    <w:qFormat/>
    <w:rsid w:val="00AF2C19"/>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AF2C19"/>
    <w:rPr>
      <w:rFonts w:ascii="Georgia" w:eastAsia="Times New Roman" w:hAnsi="Georgia" w:hint="default"/>
      <w:sz w:val="22"/>
      <w:u w:val="single"/>
      <w:lang w:eastAsia="zh-CN"/>
    </w:rPr>
  </w:style>
  <w:style w:type="character" w:customStyle="1" w:styleId="addmd">
    <w:name w:val="addmd"/>
    <w:basedOn w:val="DefaultParagraphFont"/>
    <w:rsid w:val="00AF2C19"/>
  </w:style>
  <w:style w:type="character" w:customStyle="1" w:styleId="UnderlinedTextCharChar">
    <w:name w:val="Underlined Text Char Char"/>
    <w:basedOn w:val="DefaultParagraphFont"/>
    <w:rsid w:val="00AF2C19"/>
    <w:rPr>
      <w:rFonts w:cs="Arial"/>
      <w:bCs/>
      <w:noProof w:val="0"/>
      <w:szCs w:val="26"/>
      <w:u w:val="single"/>
      <w:lang w:val="en-US" w:eastAsia="en-US" w:bidi="ar-SA"/>
    </w:rPr>
  </w:style>
  <w:style w:type="character" w:customStyle="1" w:styleId="CardText1Char">
    <w:name w:val="Card Text 1 Char"/>
    <w:rsid w:val="00AF2C19"/>
    <w:rPr>
      <w:rFonts w:ascii="Georgia" w:hAnsi="Georgia"/>
      <w:color w:val="000000"/>
      <w:sz w:val="22"/>
      <w:szCs w:val="22"/>
      <w:u w:val="single"/>
    </w:rPr>
  </w:style>
  <w:style w:type="character" w:customStyle="1" w:styleId="BoldUnderlining">
    <w:name w:val="Bold Underlining"/>
    <w:rsid w:val="00AF2C19"/>
    <w:rPr>
      <w:u w:val="single"/>
    </w:rPr>
  </w:style>
  <w:style w:type="character" w:customStyle="1" w:styleId="Intemphasis">
    <w:name w:val="Intemphasis"/>
    <w:uiPriority w:val="1"/>
    <w:qFormat/>
    <w:rsid w:val="00AF2C19"/>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AF2C19"/>
    <w:pPr>
      <w:ind w:left="288" w:right="288"/>
    </w:pPr>
    <w:rPr>
      <w:szCs w:val="16"/>
    </w:rPr>
  </w:style>
  <w:style w:type="character" w:customStyle="1" w:styleId="cardtextChar3">
    <w:name w:val="cardtext Char"/>
    <w:basedOn w:val="DefaultParagraphFont"/>
    <w:link w:val="cardtext2"/>
    <w:rsid w:val="00AF2C19"/>
    <w:rPr>
      <w:rFonts w:ascii="Times New Roman" w:hAnsi="Times New Roman" w:cs="Times New Roman"/>
      <w:szCs w:val="16"/>
    </w:rPr>
  </w:style>
  <w:style w:type="character" w:customStyle="1" w:styleId="BoldUnderlineChar10">
    <w:name w:val="BoldUnderline Char1"/>
    <w:rsid w:val="00AF2C1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AF2C19"/>
    <w:pPr>
      <w:spacing w:after="200"/>
      <w:contextualSpacing/>
    </w:pPr>
    <w:rPr>
      <w:rFonts w:eastAsia="Calibri"/>
      <w:u w:val="single"/>
    </w:rPr>
  </w:style>
  <w:style w:type="character" w:customStyle="1" w:styleId="UnderlinedCardTextChar">
    <w:name w:val="Underlined Card Text Char"/>
    <w:link w:val="UnderlinedCardText"/>
    <w:rsid w:val="00AF2C19"/>
    <w:rPr>
      <w:rFonts w:ascii="Times New Roman" w:eastAsia="Calibri" w:hAnsi="Times New Roman" w:cs="Times New Roman"/>
      <w:u w:val="single"/>
    </w:rPr>
  </w:style>
  <w:style w:type="character" w:customStyle="1" w:styleId="Hyperlink6">
    <w:name w:val="Hyperlink6"/>
    <w:basedOn w:val="DefaultParagraphFont"/>
    <w:rsid w:val="00AF2C19"/>
    <w:rPr>
      <w:color w:val="3300CC"/>
      <w:u w:val="single"/>
    </w:rPr>
  </w:style>
  <w:style w:type="paragraph" w:customStyle="1" w:styleId="Tag12">
    <w:name w:val="Tag12"/>
    <w:basedOn w:val="Normal"/>
    <w:qFormat/>
    <w:rsid w:val="00AF2C19"/>
    <w:pPr>
      <w:contextualSpacing/>
    </w:pPr>
    <w:rPr>
      <w:rFonts w:eastAsia="Cambria"/>
      <w:b/>
    </w:rPr>
  </w:style>
  <w:style w:type="character" w:customStyle="1" w:styleId="citation">
    <w:name w:val="citation"/>
    <w:basedOn w:val="DefaultParagraphFont"/>
    <w:rsid w:val="00AF2C19"/>
  </w:style>
  <w:style w:type="paragraph" w:customStyle="1" w:styleId="UnderlineText">
    <w:name w:val="Underline Text"/>
    <w:basedOn w:val="Normal"/>
    <w:link w:val="UnderlineTextChar"/>
    <w:qFormat/>
    <w:rsid w:val="00AF2C19"/>
    <w:pPr>
      <w:ind w:left="288"/>
    </w:pPr>
    <w:rPr>
      <w:rFonts w:eastAsia="Times New Roman"/>
      <w:u w:val="single"/>
    </w:rPr>
  </w:style>
  <w:style w:type="character" w:customStyle="1" w:styleId="UnderlineTextChar">
    <w:name w:val="Underline Text Char"/>
    <w:basedOn w:val="DefaultParagraphFont"/>
    <w:link w:val="UnderlineText"/>
    <w:rsid w:val="00AF2C19"/>
    <w:rPr>
      <w:rFonts w:ascii="Times New Roman" w:eastAsia="Times New Roman" w:hAnsi="Times New Roman" w:cs="Times New Roman"/>
      <w:u w:val="single"/>
    </w:rPr>
  </w:style>
  <w:style w:type="character" w:customStyle="1" w:styleId="il">
    <w:name w:val="il"/>
    <w:basedOn w:val="DefaultParagraphFont"/>
    <w:rsid w:val="00AF2C19"/>
  </w:style>
  <w:style w:type="character" w:customStyle="1" w:styleId="commentstext">
    <w:name w:val="comments_text"/>
    <w:uiPriority w:val="99"/>
    <w:rsid w:val="00AF2C19"/>
    <w:rPr>
      <w:rFonts w:cs="Times New Roman"/>
    </w:rPr>
  </w:style>
  <w:style w:type="paragraph" w:customStyle="1" w:styleId="Heading42">
    <w:name w:val="Heading 42"/>
    <w:basedOn w:val="Normal"/>
    <w:qFormat/>
    <w:rsid w:val="00AF2C19"/>
    <w:rPr>
      <w:rFonts w:eastAsia="Times New Roman"/>
    </w:rPr>
  </w:style>
  <w:style w:type="paragraph" w:customStyle="1" w:styleId="DebateNormal">
    <w:name w:val="DebateNormal"/>
    <w:basedOn w:val="Normal"/>
    <w:link w:val="DebateNormalChar"/>
    <w:qFormat/>
    <w:rsid w:val="00AF2C19"/>
    <w:pPr>
      <w:spacing w:line="276" w:lineRule="auto"/>
    </w:pPr>
    <w:rPr>
      <w:rFonts w:eastAsia="Calibri"/>
      <w:szCs w:val="20"/>
    </w:rPr>
  </w:style>
  <w:style w:type="character" w:customStyle="1" w:styleId="DebateNormalChar">
    <w:name w:val="DebateNormal Char"/>
    <w:basedOn w:val="DefaultParagraphFont"/>
    <w:link w:val="DebateNormal"/>
    <w:rsid w:val="00AF2C19"/>
    <w:rPr>
      <w:rFonts w:ascii="Times New Roman" w:eastAsia="Calibri" w:hAnsi="Times New Roman" w:cs="Times New Roman"/>
      <w:szCs w:val="20"/>
    </w:rPr>
  </w:style>
  <w:style w:type="paragraph" w:customStyle="1" w:styleId="DebateEmphasis">
    <w:name w:val="DebateEmphasis"/>
    <w:basedOn w:val="Normal"/>
    <w:link w:val="DebateEmphasisChar"/>
    <w:qFormat/>
    <w:rsid w:val="00AF2C1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AF2C19"/>
    <w:rPr>
      <w:rFonts w:ascii="Times New Roman" w:eastAsia="Calibri" w:hAnsi="Times New Roman" w:cs="Times New Roman"/>
      <w:b/>
      <w:szCs w:val="20"/>
      <w:u w:val="single"/>
    </w:rPr>
  </w:style>
  <w:style w:type="paragraph" w:customStyle="1" w:styleId="NormalCite">
    <w:name w:val="NormalCite"/>
    <w:link w:val="NormalCiteChar"/>
    <w:qFormat/>
    <w:rsid w:val="00AF2C19"/>
    <w:pPr>
      <w:spacing w:after="0" w:line="240" w:lineRule="auto"/>
    </w:pPr>
    <w:rPr>
      <w:rFonts w:ascii="Times New Roman" w:eastAsia="SimSun" w:hAnsi="Times New Roman" w:cs="Times New Roman"/>
      <w:sz w:val="18"/>
    </w:rPr>
  </w:style>
  <w:style w:type="character" w:customStyle="1" w:styleId="NormalCiteChar">
    <w:name w:val="NormalCite Char"/>
    <w:basedOn w:val="DefaultParagraphFont"/>
    <w:link w:val="NormalCite"/>
    <w:rsid w:val="00AF2C19"/>
    <w:rPr>
      <w:rFonts w:ascii="Times New Roman" w:eastAsia="SimSun" w:hAnsi="Times New Roman" w:cs="Times New Roman"/>
      <w:sz w:val="18"/>
    </w:rPr>
  </w:style>
  <w:style w:type="character" w:customStyle="1" w:styleId="articletext">
    <w:name w:val="articletext"/>
    <w:basedOn w:val="DefaultParagraphFont"/>
    <w:rsid w:val="00AF2C19"/>
  </w:style>
  <w:style w:type="character" w:customStyle="1" w:styleId="grey10">
    <w:name w:val="grey10"/>
    <w:basedOn w:val="DefaultParagraphFont"/>
    <w:rsid w:val="00AF2C19"/>
  </w:style>
  <w:style w:type="character" w:customStyle="1" w:styleId="navy13bd">
    <w:name w:val="navy13bd"/>
    <w:basedOn w:val="DefaultParagraphFont"/>
    <w:rsid w:val="00AF2C19"/>
  </w:style>
  <w:style w:type="character" w:customStyle="1" w:styleId="Style9ptUnderline2">
    <w:name w:val="Style 9 pt Underline2"/>
    <w:basedOn w:val="DefaultParagraphFont"/>
    <w:rsid w:val="00AF2C19"/>
    <w:rPr>
      <w:sz w:val="20"/>
      <w:u w:val="single"/>
    </w:rPr>
  </w:style>
  <w:style w:type="character" w:customStyle="1" w:styleId="Style9ptBoldUnderline1">
    <w:name w:val="Style 9 pt Bold Underline1"/>
    <w:basedOn w:val="DefaultParagraphFont"/>
    <w:rsid w:val="00AF2C19"/>
    <w:rPr>
      <w:b/>
      <w:bCs/>
      <w:sz w:val="20"/>
      <w:u w:val="single"/>
    </w:rPr>
  </w:style>
  <w:style w:type="character" w:customStyle="1" w:styleId="TagsCharChar">
    <w:name w:val="Tags Char Char"/>
    <w:basedOn w:val="DefaultParagraphFont"/>
    <w:rsid w:val="00AF2C19"/>
    <w:rPr>
      <w:rFonts w:eastAsia="SimSun"/>
      <w:b/>
      <w:sz w:val="24"/>
      <w:lang w:val="en-US" w:eastAsia="zh-CN" w:bidi="ar-SA"/>
    </w:rPr>
  </w:style>
  <w:style w:type="paragraph" w:customStyle="1" w:styleId="cardCharCharCharChar">
    <w:name w:val="card Char Char Char Char"/>
    <w:basedOn w:val="Normal"/>
    <w:qFormat/>
    <w:rsid w:val="00AF2C19"/>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AF2C19"/>
    <w:rPr>
      <w:rFonts w:eastAsia="Times New Roman"/>
      <w:u w:val="single"/>
    </w:rPr>
  </w:style>
  <w:style w:type="character" w:customStyle="1" w:styleId="CARDChar0">
    <w:name w:val="CARD Char"/>
    <w:basedOn w:val="DefaultParagraphFont"/>
    <w:link w:val="CARD0"/>
    <w:rsid w:val="00AF2C19"/>
    <w:rPr>
      <w:rFonts w:ascii="Times New Roman" w:eastAsia="Times New Roman" w:hAnsi="Times New Roman" w:cs="Times New Roman"/>
      <w:u w:val="single"/>
    </w:rPr>
  </w:style>
  <w:style w:type="paragraph" w:customStyle="1" w:styleId="Normal2">
    <w:name w:val="Normal2"/>
    <w:basedOn w:val="Normal"/>
    <w:qFormat/>
    <w:rsid w:val="00AF2C19"/>
    <w:rPr>
      <w:rFonts w:eastAsia="Times New Roman"/>
    </w:rPr>
  </w:style>
  <w:style w:type="character" w:customStyle="1" w:styleId="Style11ptThickunderline">
    <w:name w:val="Style 11 pt Thick underline"/>
    <w:rsid w:val="00AF2C19"/>
    <w:rPr>
      <w:rFonts w:ascii="Times New Roman" w:hAnsi="Times New Roman"/>
      <w:sz w:val="20"/>
      <w:u w:val="single"/>
    </w:rPr>
  </w:style>
  <w:style w:type="character" w:customStyle="1" w:styleId="Style11ptBoldThickunderline">
    <w:name w:val="Style 11 pt Bold Thick underline"/>
    <w:rsid w:val="00AF2C19"/>
    <w:rPr>
      <w:rFonts w:ascii="Times New Roman" w:hAnsi="Times New Roman"/>
      <w:b/>
      <w:bCs/>
      <w:sz w:val="20"/>
      <w:u w:val="single"/>
    </w:rPr>
  </w:style>
  <w:style w:type="paragraph" w:customStyle="1" w:styleId="UnderlineBoldIndent">
    <w:name w:val="Underline + Bold Indent"/>
    <w:basedOn w:val="Normal"/>
    <w:link w:val="UnderlineBoldIndentCharChar"/>
    <w:qFormat/>
    <w:rsid w:val="00AF2C1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F2C19"/>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AF2C19"/>
    <w:rPr>
      <w:u w:val="single"/>
    </w:rPr>
  </w:style>
  <w:style w:type="character" w:customStyle="1" w:styleId="StyleUnderlineBoldIndent11ptChar">
    <w:name w:val="Style Underline + Bold Indent + 11 pt Char"/>
    <w:link w:val="StyleUnderlineBoldIndent11pt"/>
    <w:rsid w:val="00AF2C19"/>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AF2C19"/>
    <w:rPr>
      <w:b/>
      <w:bCs/>
      <w:u w:val="single"/>
    </w:rPr>
  </w:style>
  <w:style w:type="character" w:customStyle="1" w:styleId="StyleUnderlineBoldIndent11ptBoldChar">
    <w:name w:val="Style Underline + Bold Indent + 11 pt Bold Char"/>
    <w:link w:val="StyleUnderlineBoldIndent11ptBold"/>
    <w:rsid w:val="00AF2C19"/>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AF2C19"/>
    <w:rPr>
      <w:bCs/>
      <w:u w:val="single"/>
    </w:rPr>
  </w:style>
  <w:style w:type="paragraph" w:customStyle="1" w:styleId="author-name">
    <w:name w:val="author-name"/>
    <w:basedOn w:val="Normal"/>
    <w:qFormat/>
    <w:rsid w:val="00AF2C19"/>
    <w:pPr>
      <w:spacing w:before="100" w:beforeAutospacing="1" w:after="100" w:afterAutospacing="1"/>
    </w:pPr>
    <w:rPr>
      <w:rFonts w:eastAsia="Times New Roman"/>
    </w:rPr>
  </w:style>
  <w:style w:type="paragraph" w:customStyle="1" w:styleId="author-credentials">
    <w:name w:val="author-credentials"/>
    <w:basedOn w:val="Normal"/>
    <w:qFormat/>
    <w:rsid w:val="00AF2C19"/>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AF2C19"/>
    <w:rPr>
      <w:rFonts w:ascii="Consolas" w:hAnsi="Consolas" w:cs="Consolas"/>
      <w:sz w:val="20"/>
      <w:szCs w:val="20"/>
    </w:rPr>
  </w:style>
  <w:style w:type="character" w:customStyle="1" w:styleId="headline">
    <w:name w:val="headline"/>
    <w:basedOn w:val="DefaultParagraphFont"/>
    <w:rsid w:val="00AF2C19"/>
  </w:style>
  <w:style w:type="character" w:customStyle="1" w:styleId="yshortcuts">
    <w:name w:val="yshortcuts"/>
    <w:basedOn w:val="DefaultParagraphFont"/>
    <w:rsid w:val="00AF2C19"/>
  </w:style>
  <w:style w:type="character" w:customStyle="1" w:styleId="HotRouteChar0">
    <w:name w:val="Hot Route Char"/>
    <w:link w:val="HotRoute"/>
    <w:rsid w:val="00AF2C19"/>
    <w:rPr>
      <w:rFonts w:ascii="Times New Roman" w:eastAsia="Times New Roman" w:hAnsi="Times New Roman" w:cs="Times New Roman"/>
    </w:rPr>
  </w:style>
  <w:style w:type="paragraph" w:styleId="PlainText">
    <w:name w:val="Plain Text"/>
    <w:basedOn w:val="Normal"/>
    <w:link w:val="PlainTextChar"/>
    <w:rsid w:val="00AF2C19"/>
    <w:rPr>
      <w:rFonts w:ascii="Courier New" w:eastAsia="Times New Roman" w:hAnsi="Courier New" w:cs="Courier New"/>
      <w:szCs w:val="20"/>
    </w:rPr>
  </w:style>
  <w:style w:type="character" w:customStyle="1" w:styleId="PlainTextChar">
    <w:name w:val="Plain Text Char"/>
    <w:basedOn w:val="DefaultParagraphFont"/>
    <w:link w:val="PlainText"/>
    <w:rsid w:val="00AF2C19"/>
    <w:rPr>
      <w:rFonts w:ascii="Courier New" w:eastAsia="Times New Roman" w:hAnsi="Courier New" w:cs="Courier New"/>
      <w:szCs w:val="20"/>
    </w:rPr>
  </w:style>
  <w:style w:type="paragraph" w:customStyle="1" w:styleId="Microtext0">
    <w:name w:val="Microtext"/>
    <w:basedOn w:val="Normal"/>
    <w:next w:val="Normal"/>
    <w:link w:val="MicrotextChar0"/>
    <w:qFormat/>
    <w:rsid w:val="00AF2C19"/>
    <w:rPr>
      <w:sz w:val="12"/>
    </w:rPr>
  </w:style>
  <w:style w:type="character" w:customStyle="1" w:styleId="MicrotextChar0">
    <w:name w:val="Microtext Char"/>
    <w:link w:val="Microtext0"/>
    <w:rsid w:val="00AF2C19"/>
    <w:rPr>
      <w:rFonts w:ascii="Times New Roman" w:hAnsi="Times New Roman" w:cs="Times New Roman"/>
      <w:sz w:val="12"/>
    </w:rPr>
  </w:style>
  <w:style w:type="paragraph" w:customStyle="1" w:styleId="Style6">
    <w:name w:val="Style6"/>
    <w:basedOn w:val="Normal"/>
    <w:link w:val="Style6Char"/>
    <w:autoRedefine/>
    <w:qFormat/>
    <w:rsid w:val="00AF2C19"/>
    <w:rPr>
      <w:b/>
    </w:rPr>
  </w:style>
  <w:style w:type="character" w:customStyle="1" w:styleId="Style6Char">
    <w:name w:val="Style6 Char"/>
    <w:basedOn w:val="DefaultParagraphFont"/>
    <w:link w:val="Style6"/>
    <w:rsid w:val="00AF2C19"/>
    <w:rPr>
      <w:rFonts w:ascii="Times New Roman" w:hAnsi="Times New Roman" w:cs="Times New Roman"/>
      <w:b/>
    </w:rPr>
  </w:style>
  <w:style w:type="paragraph" w:customStyle="1" w:styleId="Style11">
    <w:name w:val="Style11"/>
    <w:basedOn w:val="Normal"/>
    <w:link w:val="Style11Char"/>
    <w:qFormat/>
    <w:rsid w:val="00AF2C19"/>
    <w:rPr>
      <w:rFonts w:eastAsia="Times New Roman"/>
      <w:b/>
      <w:szCs w:val="20"/>
      <w:u w:val="thick"/>
    </w:rPr>
  </w:style>
  <w:style w:type="paragraph" w:customStyle="1" w:styleId="Style12">
    <w:name w:val="Style12"/>
    <w:basedOn w:val="Normal"/>
    <w:link w:val="Style12Char"/>
    <w:qFormat/>
    <w:rsid w:val="00AF2C19"/>
    <w:rPr>
      <w:rFonts w:eastAsia="Times New Roman"/>
      <w:b/>
      <w:u w:val="thick"/>
    </w:rPr>
  </w:style>
  <w:style w:type="character" w:customStyle="1" w:styleId="Style11Char">
    <w:name w:val="Style11 Char"/>
    <w:basedOn w:val="DefaultParagraphFont"/>
    <w:link w:val="Style11"/>
    <w:rsid w:val="00AF2C19"/>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AF2C19"/>
    <w:rPr>
      <w:rFonts w:ascii="Times New Roman" w:eastAsia="Times New Roman" w:hAnsi="Times New Roman" w:cs="Times New Roman"/>
      <w:b/>
      <w:u w:val="thick"/>
    </w:rPr>
  </w:style>
  <w:style w:type="character" w:customStyle="1" w:styleId="caps-label">
    <w:name w:val="caps-label"/>
    <w:basedOn w:val="DefaultParagraphFont"/>
    <w:rsid w:val="00AF2C19"/>
  </w:style>
  <w:style w:type="character" w:customStyle="1" w:styleId="wikiexternallink">
    <w:name w:val="wikiexternallink"/>
    <w:basedOn w:val="DefaultParagraphFont"/>
    <w:rsid w:val="00AF2C19"/>
  </w:style>
  <w:style w:type="character" w:customStyle="1" w:styleId="StyleStyleBoldUnderlineIntenseEmphasisUnderlineapple-style-s">
    <w:name w:val="Style Style Bold UnderlineIntense EmphasisUnderlineapple-style-s..."/>
    <w:basedOn w:val="DefaultParagraphFont"/>
    <w:rsid w:val="00AF2C19"/>
    <w:rPr>
      <w:b w:val="0"/>
      <w:bCs w:val="0"/>
      <w:sz w:val="22"/>
      <w:u w:val="single"/>
      <w:bdr w:val="none" w:sz="0" w:space="0" w:color="auto"/>
    </w:rPr>
  </w:style>
  <w:style w:type="paragraph" w:customStyle="1" w:styleId="blocktitle0">
    <w:name w:val="block title"/>
    <w:basedOn w:val="Normal"/>
    <w:link w:val="blocktitleChar0"/>
    <w:autoRedefine/>
    <w:qFormat/>
    <w:rsid w:val="00AF2C19"/>
    <w:pPr>
      <w:spacing w:after="240"/>
      <w:jc w:val="center"/>
      <w:outlineLvl w:val="0"/>
    </w:pPr>
    <w:rPr>
      <w:rFonts w:eastAsia="Calibri"/>
      <w:b/>
      <w:caps/>
      <w:sz w:val="28"/>
      <w:szCs w:val="28"/>
      <w:lang w:val="es-ES"/>
    </w:rPr>
  </w:style>
  <w:style w:type="character" w:customStyle="1" w:styleId="UnderlineCard">
    <w:name w:val="Underline Card"/>
    <w:uiPriority w:val="6"/>
    <w:qFormat/>
    <w:rsid w:val="00AF2C19"/>
    <w:rPr>
      <w:rFonts w:ascii="Arial" w:hAnsi="Arial"/>
      <w:b w:val="0"/>
      <w:bCs/>
      <w:sz w:val="20"/>
      <w:u w:val="single"/>
    </w:rPr>
  </w:style>
  <w:style w:type="character" w:customStyle="1" w:styleId="story-author">
    <w:name w:val="story-author"/>
    <w:basedOn w:val="DefaultParagraphFont"/>
    <w:rsid w:val="00AF2C19"/>
  </w:style>
  <w:style w:type="paragraph" w:customStyle="1" w:styleId="type">
    <w:name w:val="type"/>
    <w:basedOn w:val="Normal"/>
    <w:qFormat/>
    <w:rsid w:val="00AF2C19"/>
    <w:pPr>
      <w:spacing w:before="100" w:beforeAutospacing="1" w:after="100" w:afterAutospacing="1"/>
    </w:pPr>
    <w:rPr>
      <w:rFonts w:eastAsia="Times New Roman"/>
    </w:rPr>
  </w:style>
  <w:style w:type="character" w:customStyle="1" w:styleId="institution">
    <w:name w:val="institution"/>
    <w:basedOn w:val="DefaultParagraphFont"/>
    <w:rsid w:val="00AF2C19"/>
  </w:style>
  <w:style w:type="character" w:customStyle="1" w:styleId="abodyblack3">
    <w:name w:val="abodyblack3"/>
    <w:basedOn w:val="DefaultParagraphFont"/>
    <w:rsid w:val="00AF2C19"/>
  </w:style>
  <w:style w:type="paragraph" w:customStyle="1" w:styleId="UnderlineChar2CharChar">
    <w:name w:val="Underline Char2 Char Char"/>
    <w:basedOn w:val="Normal"/>
    <w:link w:val="UnderlineChar2CharCharChar"/>
    <w:qFormat/>
    <w:rsid w:val="00AF2C19"/>
    <w:rPr>
      <w:rFonts w:eastAsia="MS Mincho"/>
      <w:szCs w:val="20"/>
      <w:u w:val="single"/>
    </w:rPr>
  </w:style>
  <w:style w:type="character" w:customStyle="1" w:styleId="UnderlineChar2CharCharChar">
    <w:name w:val="Underline Char2 Char Char Char"/>
    <w:link w:val="UnderlineChar2CharChar"/>
    <w:rsid w:val="00AF2C19"/>
    <w:rPr>
      <w:rFonts w:ascii="Times New Roman" w:eastAsia="MS Mincho" w:hAnsi="Times New Roman" w:cs="Times New Roman"/>
      <w:szCs w:val="20"/>
      <w:u w:val="single"/>
    </w:rPr>
  </w:style>
  <w:style w:type="character" w:customStyle="1" w:styleId="CharacterStyle1">
    <w:name w:val="Character Style 1"/>
    <w:rsid w:val="00AF2C19"/>
    <w:rPr>
      <w:sz w:val="20"/>
      <w:szCs w:val="20"/>
    </w:rPr>
  </w:style>
  <w:style w:type="character" w:customStyle="1" w:styleId="FontStyle177">
    <w:name w:val="Font Style177"/>
    <w:basedOn w:val="DefaultParagraphFont"/>
    <w:uiPriority w:val="99"/>
    <w:rsid w:val="00AF2C19"/>
    <w:rPr>
      <w:rFonts w:ascii="Times New Roman" w:hAnsi="Times New Roman" w:cs="Times New Roman"/>
      <w:sz w:val="20"/>
      <w:szCs w:val="20"/>
    </w:rPr>
  </w:style>
  <w:style w:type="character" w:customStyle="1" w:styleId="FontStyle173">
    <w:name w:val="Font Style173"/>
    <w:basedOn w:val="DefaultParagraphFont"/>
    <w:uiPriority w:val="99"/>
    <w:rsid w:val="00AF2C19"/>
    <w:rPr>
      <w:rFonts w:ascii="Times New Roman" w:hAnsi="Times New Roman" w:cs="Times New Roman"/>
      <w:sz w:val="14"/>
      <w:szCs w:val="14"/>
    </w:rPr>
  </w:style>
  <w:style w:type="character" w:customStyle="1" w:styleId="FontStyle151">
    <w:name w:val="Font Style151"/>
    <w:basedOn w:val="DefaultParagraphFont"/>
    <w:uiPriority w:val="99"/>
    <w:rsid w:val="00AF2C19"/>
    <w:rPr>
      <w:rFonts w:ascii="Arial Narrow" w:hAnsi="Arial Narrow" w:cs="Arial Narrow"/>
      <w:b/>
      <w:bCs/>
      <w:sz w:val="12"/>
      <w:szCs w:val="12"/>
    </w:rPr>
  </w:style>
  <w:style w:type="character" w:customStyle="1" w:styleId="FontStyle156">
    <w:name w:val="Font Style156"/>
    <w:basedOn w:val="DefaultParagraphFont"/>
    <w:uiPriority w:val="99"/>
    <w:rsid w:val="00AF2C19"/>
    <w:rPr>
      <w:rFonts w:ascii="Arial Narrow" w:hAnsi="Arial Narrow" w:cs="Arial Narrow"/>
      <w:sz w:val="8"/>
      <w:szCs w:val="8"/>
    </w:rPr>
  </w:style>
  <w:style w:type="character" w:customStyle="1" w:styleId="FontStyle160">
    <w:name w:val="Font Style160"/>
    <w:basedOn w:val="DefaultParagraphFont"/>
    <w:uiPriority w:val="99"/>
    <w:rsid w:val="00AF2C19"/>
    <w:rPr>
      <w:rFonts w:ascii="Times New Roman" w:hAnsi="Times New Roman" w:cs="Times New Roman"/>
      <w:b/>
      <w:bCs/>
      <w:sz w:val="20"/>
      <w:szCs w:val="20"/>
    </w:rPr>
  </w:style>
  <w:style w:type="character" w:customStyle="1" w:styleId="FontStyle178">
    <w:name w:val="Font Style178"/>
    <w:basedOn w:val="DefaultParagraphFont"/>
    <w:uiPriority w:val="99"/>
    <w:rsid w:val="00AF2C19"/>
    <w:rPr>
      <w:rFonts w:ascii="Times New Roman" w:hAnsi="Times New Roman" w:cs="Times New Roman"/>
      <w:sz w:val="18"/>
      <w:szCs w:val="18"/>
    </w:rPr>
  </w:style>
  <w:style w:type="paragraph" w:customStyle="1" w:styleId="Style14">
    <w:name w:val="Style14"/>
    <w:basedOn w:val="Normal"/>
    <w:uiPriority w:val="99"/>
    <w:qFormat/>
    <w:rsid w:val="00AF2C19"/>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AF2C19"/>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AF2C19"/>
    <w:rPr>
      <w:rFonts w:ascii="Times New Roman" w:hAnsi="Times New Roman" w:cs="Times New Roman"/>
      <w:sz w:val="12"/>
      <w:szCs w:val="12"/>
    </w:rPr>
  </w:style>
  <w:style w:type="paragraph" w:customStyle="1" w:styleId="Style9">
    <w:name w:val="Style9"/>
    <w:basedOn w:val="Normal"/>
    <w:uiPriority w:val="99"/>
    <w:qFormat/>
    <w:rsid w:val="00AF2C19"/>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AF2C19"/>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AF2C19"/>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AF2C19"/>
    <w:rPr>
      <w:rFonts w:ascii="Times New Roman" w:hAnsi="Times New Roman" w:cs="Times New Roman"/>
      <w:sz w:val="16"/>
      <w:szCs w:val="16"/>
    </w:rPr>
  </w:style>
  <w:style w:type="character" w:customStyle="1" w:styleId="f">
    <w:name w:val="f"/>
    <w:basedOn w:val="DefaultParagraphFont"/>
    <w:rsid w:val="00AF2C19"/>
  </w:style>
  <w:style w:type="character" w:customStyle="1" w:styleId="TagsChar2">
    <w:name w:val="Tags Char2"/>
    <w:rsid w:val="00AF2C19"/>
    <w:rPr>
      <w:b/>
      <w:sz w:val="24"/>
    </w:rPr>
  </w:style>
  <w:style w:type="paragraph" w:customStyle="1" w:styleId="CardsFont6ptChar">
    <w:name w:val="Cards + Font: 6 pt Char"/>
    <w:basedOn w:val="Normal"/>
    <w:link w:val="CardsFont6ptCharChar"/>
    <w:qFormat/>
    <w:rsid w:val="00AF2C19"/>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AF2C19"/>
    <w:rPr>
      <w:rFonts w:ascii="Times New Roman" w:eastAsia="Times New Roman" w:hAnsi="Times New Roman" w:cs="Times New Roman"/>
      <w:sz w:val="12"/>
    </w:rPr>
  </w:style>
  <w:style w:type="character" w:customStyle="1" w:styleId="FontStyle172">
    <w:name w:val="Font Style172"/>
    <w:basedOn w:val="DefaultParagraphFont"/>
    <w:uiPriority w:val="99"/>
    <w:rsid w:val="00AF2C19"/>
    <w:rPr>
      <w:rFonts w:ascii="Times New Roman" w:hAnsi="Times New Roman" w:cs="Times New Roman"/>
      <w:b/>
      <w:bCs/>
      <w:sz w:val="16"/>
      <w:szCs w:val="16"/>
    </w:rPr>
  </w:style>
  <w:style w:type="paragraph" w:customStyle="1" w:styleId="Style18">
    <w:name w:val="Style18"/>
    <w:basedOn w:val="Normal"/>
    <w:uiPriority w:val="99"/>
    <w:qFormat/>
    <w:rsid w:val="00AF2C19"/>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AF2C19"/>
    <w:rPr>
      <w:rFonts w:ascii="Times New Roman" w:hAnsi="Times New Roman" w:cs="Times New Roman"/>
      <w:i/>
      <w:iCs/>
      <w:sz w:val="16"/>
      <w:szCs w:val="16"/>
    </w:rPr>
  </w:style>
  <w:style w:type="character" w:customStyle="1" w:styleId="FontStyle162">
    <w:name w:val="Font Style162"/>
    <w:basedOn w:val="DefaultParagraphFont"/>
    <w:uiPriority w:val="99"/>
    <w:rsid w:val="00AF2C19"/>
    <w:rPr>
      <w:rFonts w:ascii="Times New Roman" w:hAnsi="Times New Roman" w:cs="Times New Roman"/>
      <w:b/>
      <w:bCs/>
      <w:sz w:val="18"/>
      <w:szCs w:val="18"/>
    </w:rPr>
  </w:style>
  <w:style w:type="character" w:customStyle="1" w:styleId="FontStyle167">
    <w:name w:val="Font Style167"/>
    <w:basedOn w:val="DefaultParagraphFont"/>
    <w:uiPriority w:val="99"/>
    <w:rsid w:val="00AF2C19"/>
    <w:rPr>
      <w:rFonts w:ascii="Times New Roman" w:hAnsi="Times New Roman" w:cs="Times New Roman"/>
      <w:sz w:val="10"/>
      <w:szCs w:val="10"/>
    </w:rPr>
  </w:style>
  <w:style w:type="character" w:customStyle="1" w:styleId="FontStyle174">
    <w:name w:val="Font Style174"/>
    <w:basedOn w:val="DefaultParagraphFont"/>
    <w:uiPriority w:val="99"/>
    <w:rsid w:val="00AF2C19"/>
    <w:rPr>
      <w:rFonts w:ascii="Arial Narrow" w:hAnsi="Arial Narrow" w:cs="Arial Narrow"/>
      <w:b/>
      <w:bCs/>
      <w:sz w:val="18"/>
      <w:szCs w:val="18"/>
    </w:rPr>
  </w:style>
  <w:style w:type="paragraph" w:customStyle="1" w:styleId="Style47">
    <w:name w:val="Style47"/>
    <w:basedOn w:val="Normal"/>
    <w:uiPriority w:val="99"/>
    <w:qFormat/>
    <w:rsid w:val="00AF2C19"/>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AF2C19"/>
    <w:rPr>
      <w:rFonts w:ascii="Times New Roman" w:hAnsi="Times New Roman" w:cs="Times New Roman"/>
      <w:sz w:val="12"/>
      <w:szCs w:val="12"/>
    </w:rPr>
  </w:style>
  <w:style w:type="paragraph" w:customStyle="1" w:styleId="Style24">
    <w:name w:val="Style24"/>
    <w:basedOn w:val="Normal"/>
    <w:uiPriority w:val="99"/>
    <w:qFormat/>
    <w:rsid w:val="00AF2C19"/>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AF2C19"/>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AF2C19"/>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AF2C19"/>
    <w:rPr>
      <w:rFonts w:ascii="Times New Roman" w:hAnsi="Times New Roman" w:cs="Times New Roman"/>
      <w:b/>
      <w:bCs/>
      <w:sz w:val="18"/>
      <w:szCs w:val="18"/>
    </w:rPr>
  </w:style>
  <w:style w:type="paragraph" w:customStyle="1" w:styleId="Style21">
    <w:name w:val="Style21"/>
    <w:basedOn w:val="Normal"/>
    <w:uiPriority w:val="99"/>
    <w:qFormat/>
    <w:rsid w:val="00AF2C19"/>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AF2C19"/>
    <w:pPr>
      <w:widowControl w:val="0"/>
      <w:autoSpaceDE w:val="0"/>
      <w:autoSpaceDN w:val="0"/>
      <w:adjustRightInd w:val="0"/>
      <w:spacing w:line="198" w:lineRule="exact"/>
    </w:pPr>
    <w:rPr>
      <w:rFonts w:eastAsia="Times New Roman"/>
    </w:rPr>
  </w:style>
  <w:style w:type="paragraph" w:customStyle="1" w:styleId="Standard">
    <w:name w:val="Standard"/>
    <w:qFormat/>
    <w:rsid w:val="00AF2C19"/>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AF2C19"/>
    <w:rPr>
      <w:color w:val="000000"/>
      <w:sz w:val="32"/>
      <w:szCs w:val="32"/>
    </w:rPr>
  </w:style>
  <w:style w:type="paragraph" w:customStyle="1" w:styleId="Cardnon-underlined">
    <w:name w:val="Card non-underlined"/>
    <w:basedOn w:val="Normal"/>
    <w:link w:val="Cardnon-underlinedChar"/>
    <w:autoRedefine/>
    <w:uiPriority w:val="99"/>
    <w:qFormat/>
    <w:rsid w:val="00AF2C19"/>
    <w:rPr>
      <w:rFonts w:eastAsia="Times New Roman"/>
      <w:szCs w:val="20"/>
    </w:rPr>
  </w:style>
  <w:style w:type="character" w:customStyle="1" w:styleId="Cardnon-underlinedChar">
    <w:name w:val="Card non-underlined Char"/>
    <w:basedOn w:val="DefaultParagraphFont"/>
    <w:link w:val="Cardnon-underlined"/>
    <w:uiPriority w:val="99"/>
    <w:rsid w:val="00AF2C19"/>
    <w:rPr>
      <w:rFonts w:ascii="Times New Roman" w:eastAsia="Times New Roman" w:hAnsi="Times New Roman" w:cs="Times New Roman"/>
      <w:szCs w:val="20"/>
    </w:rPr>
  </w:style>
  <w:style w:type="character" w:customStyle="1" w:styleId="TitleChar2">
    <w:name w:val="Title Char2"/>
    <w:aliases w:val="Cites and Cards Char1"/>
    <w:basedOn w:val="DefaultParagraphFont"/>
    <w:uiPriority w:val="10"/>
    <w:qFormat/>
    <w:locked/>
    <w:rsid w:val="00AF2C19"/>
    <w:rPr>
      <w:b/>
      <w:bCs/>
      <w:u w:val="single"/>
    </w:rPr>
  </w:style>
  <w:style w:type="paragraph" w:styleId="TOC3">
    <w:name w:val="toc 3"/>
    <w:basedOn w:val="Normal"/>
    <w:next w:val="Normal"/>
    <w:autoRedefine/>
    <w:qFormat/>
    <w:rsid w:val="00AF2C19"/>
    <w:pPr>
      <w:ind w:left="400"/>
    </w:pPr>
    <w:rPr>
      <w:rFonts w:eastAsia="Times New Roman"/>
      <w:szCs w:val="20"/>
    </w:rPr>
  </w:style>
  <w:style w:type="paragraph" w:styleId="TOC4">
    <w:name w:val="toc 4"/>
    <w:basedOn w:val="Normal"/>
    <w:next w:val="Normal"/>
    <w:autoRedefine/>
    <w:rsid w:val="00AF2C19"/>
    <w:pPr>
      <w:ind w:left="600"/>
    </w:pPr>
    <w:rPr>
      <w:rFonts w:eastAsia="Times New Roman"/>
      <w:szCs w:val="20"/>
    </w:rPr>
  </w:style>
  <w:style w:type="paragraph" w:styleId="TOC5">
    <w:name w:val="toc 5"/>
    <w:basedOn w:val="Normal"/>
    <w:next w:val="Normal"/>
    <w:autoRedefine/>
    <w:rsid w:val="00AF2C19"/>
    <w:pPr>
      <w:ind w:left="800"/>
    </w:pPr>
    <w:rPr>
      <w:rFonts w:eastAsia="Times New Roman"/>
      <w:szCs w:val="20"/>
    </w:rPr>
  </w:style>
  <w:style w:type="paragraph" w:styleId="TOC6">
    <w:name w:val="toc 6"/>
    <w:basedOn w:val="Normal"/>
    <w:next w:val="Normal"/>
    <w:autoRedefine/>
    <w:rsid w:val="00AF2C19"/>
    <w:pPr>
      <w:ind w:left="1000"/>
    </w:pPr>
    <w:rPr>
      <w:rFonts w:eastAsia="Times New Roman"/>
      <w:szCs w:val="20"/>
    </w:rPr>
  </w:style>
  <w:style w:type="paragraph" w:styleId="TOC7">
    <w:name w:val="toc 7"/>
    <w:basedOn w:val="Normal"/>
    <w:next w:val="Normal"/>
    <w:autoRedefine/>
    <w:rsid w:val="00AF2C19"/>
    <w:pPr>
      <w:ind w:left="1200"/>
    </w:pPr>
    <w:rPr>
      <w:rFonts w:eastAsia="Times New Roman"/>
      <w:szCs w:val="20"/>
    </w:rPr>
  </w:style>
  <w:style w:type="paragraph" w:styleId="TOC8">
    <w:name w:val="toc 8"/>
    <w:basedOn w:val="Normal"/>
    <w:next w:val="Normal"/>
    <w:autoRedefine/>
    <w:rsid w:val="00AF2C19"/>
    <w:pPr>
      <w:ind w:left="1400"/>
    </w:pPr>
    <w:rPr>
      <w:rFonts w:eastAsia="Times New Roman"/>
      <w:szCs w:val="20"/>
    </w:rPr>
  </w:style>
  <w:style w:type="character" w:customStyle="1" w:styleId="allocatoragentsleft">
    <w:name w:val="al_locatoragentsleft"/>
    <w:basedOn w:val="DefaultParagraphFont"/>
    <w:rsid w:val="00AF2C19"/>
  </w:style>
  <w:style w:type="character" w:styleId="HTMLTypewriter">
    <w:name w:val="HTML Typewriter"/>
    <w:basedOn w:val="DefaultParagraphFont"/>
    <w:unhideWhenUsed/>
    <w:rsid w:val="00AF2C19"/>
    <w:rPr>
      <w:rFonts w:ascii="Courier New" w:eastAsia="Times New Roman" w:hAnsi="Courier New" w:cs="Courier New"/>
      <w:sz w:val="20"/>
      <w:szCs w:val="20"/>
    </w:rPr>
  </w:style>
  <w:style w:type="paragraph" w:customStyle="1" w:styleId="Carding">
    <w:name w:val="Carding"/>
    <w:basedOn w:val="Normal"/>
    <w:uiPriority w:val="99"/>
    <w:qFormat/>
    <w:rsid w:val="00AF2C19"/>
    <w:rPr>
      <w:rFonts w:eastAsia="Times New Roman"/>
      <w:sz w:val="18"/>
    </w:rPr>
  </w:style>
  <w:style w:type="character" w:customStyle="1" w:styleId="TagsChar1">
    <w:name w:val="Tags Char1"/>
    <w:aliases w:val="Super Script Char1,TagStyle Char1"/>
    <w:basedOn w:val="DefaultParagraphFont"/>
    <w:rsid w:val="00AF2C19"/>
    <w:rPr>
      <w:rFonts w:ascii="Arial Narrow" w:hAnsi="Arial Narrow"/>
      <w:b/>
      <w:noProof w:val="0"/>
      <w:sz w:val="22"/>
      <w:szCs w:val="60"/>
      <w:lang w:val="en-US" w:eastAsia="en-US" w:bidi="ar-SA"/>
    </w:rPr>
  </w:style>
  <w:style w:type="character" w:customStyle="1" w:styleId="aunderline">
    <w:name w:val="aunderline"/>
    <w:basedOn w:val="DefaultParagraphFont"/>
    <w:qFormat/>
    <w:rsid w:val="00AF2C19"/>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uiPriority w:val="1"/>
    <w:qFormat/>
    <w:rsid w:val="00AF2C19"/>
    <w:rPr>
      <w:b/>
      <w:noProof w:val="0"/>
      <w:sz w:val="24"/>
      <w:lang w:val="en-US" w:eastAsia="en-US" w:bidi="ar-SA"/>
    </w:rPr>
  </w:style>
  <w:style w:type="character" w:customStyle="1" w:styleId="tagChar2">
    <w:name w:val="tag Char2"/>
    <w:basedOn w:val="DefaultParagraphFont"/>
    <w:qFormat/>
    <w:rsid w:val="00AF2C19"/>
    <w:rPr>
      <w:b/>
      <w:noProof w:val="0"/>
      <w:sz w:val="24"/>
      <w:lang w:val="en-US" w:eastAsia="en-US" w:bidi="ar-SA"/>
    </w:rPr>
  </w:style>
  <w:style w:type="character" w:customStyle="1" w:styleId="Taggin-New">
    <w:name w:val="Taggin - New"/>
    <w:basedOn w:val="DefaultParagraphFont"/>
    <w:rsid w:val="00AF2C19"/>
    <w:rPr>
      <w:rFonts w:ascii="Arial Narrow" w:hAnsi="Arial Narrow"/>
      <w:b/>
      <w:sz w:val="22"/>
    </w:rPr>
  </w:style>
  <w:style w:type="character" w:customStyle="1" w:styleId="Boxing-New">
    <w:name w:val="Boxing - New"/>
    <w:basedOn w:val="DefaultParagraphFont"/>
    <w:rsid w:val="00AF2C19"/>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AF2C19"/>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AF2C19"/>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AF2C19"/>
    <w:rPr>
      <w:rFonts w:ascii="Garamond" w:hAnsi="Garamond"/>
      <w:sz w:val="22"/>
      <w:szCs w:val="24"/>
      <w:u w:val="single"/>
      <w:lang w:val="en-US" w:eastAsia="en-US" w:bidi="ar-SA"/>
    </w:rPr>
  </w:style>
  <w:style w:type="paragraph" w:customStyle="1" w:styleId="Style2">
    <w:name w:val="Style2"/>
    <w:basedOn w:val="Heading4"/>
    <w:qFormat/>
    <w:rsid w:val="00AF2C19"/>
    <w:rPr>
      <w:rFonts w:eastAsia="Times New Roman" w:cs="Times New Roman"/>
      <w:iCs w:val="0"/>
      <w:caps/>
      <w:szCs w:val="20"/>
    </w:rPr>
  </w:style>
  <w:style w:type="character" w:customStyle="1" w:styleId="pagetitle">
    <w:name w:val="pagetitle"/>
    <w:basedOn w:val="DefaultParagraphFont"/>
    <w:rsid w:val="00AF2C19"/>
  </w:style>
  <w:style w:type="paragraph" w:customStyle="1" w:styleId="text">
    <w:name w:val="text"/>
    <w:basedOn w:val="Normal"/>
    <w:uiPriority w:val="99"/>
    <w:qFormat/>
    <w:rsid w:val="00AF2C19"/>
    <w:pPr>
      <w:spacing w:before="100" w:beforeAutospacing="1" w:after="100" w:afterAutospacing="1"/>
    </w:pPr>
    <w:rPr>
      <w:rFonts w:eastAsia="Times New Roman"/>
    </w:rPr>
  </w:style>
  <w:style w:type="character" w:customStyle="1" w:styleId="StyleUnderlineCharChar9ptBold1">
    <w:name w:val="Style Underline Char Char + 9 pt Bold1"/>
    <w:rsid w:val="00AF2C1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F2C19"/>
    <w:rPr>
      <w:rFonts w:ascii="Times New Roman" w:hAnsi="Times New Roman"/>
      <w:sz w:val="20"/>
      <w:szCs w:val="24"/>
      <w:u w:val="single"/>
      <w:lang w:val="en-US" w:eastAsia="en-US" w:bidi="ar-SA"/>
    </w:rPr>
  </w:style>
  <w:style w:type="character" w:customStyle="1" w:styleId="Style9ptBoldUnderline">
    <w:name w:val="Style 9 pt Bold Underline"/>
    <w:rsid w:val="00AF2C19"/>
    <w:rPr>
      <w:b/>
      <w:bCs/>
      <w:sz w:val="20"/>
      <w:u w:val="single"/>
    </w:rPr>
  </w:style>
  <w:style w:type="paragraph" w:customStyle="1" w:styleId="StyleUnderline9pt0">
    <w:name w:val="Style Underline + 9 pt"/>
    <w:link w:val="StyleUnderline9ptChar"/>
    <w:qFormat/>
    <w:rsid w:val="00AF2C19"/>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AF2C19"/>
    <w:rPr>
      <w:rFonts w:ascii="Arial" w:eastAsia="Times New Roman" w:hAnsi="Arial" w:cs="Times New Roman"/>
      <w:szCs w:val="20"/>
      <w:u w:val="single"/>
    </w:rPr>
  </w:style>
  <w:style w:type="character" w:customStyle="1" w:styleId="StyleUnderlineChar1Bold">
    <w:name w:val="Style Underline Char1 + Bold"/>
    <w:rsid w:val="00AF2C19"/>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AF2C19"/>
    <w:pPr>
      <w:widowControl w:val="0"/>
    </w:pPr>
    <w:rPr>
      <w:bCs/>
      <w:kern w:val="32"/>
      <w:szCs w:val="20"/>
      <w:lang w:eastAsia="ar-SA"/>
    </w:rPr>
  </w:style>
  <w:style w:type="character" w:customStyle="1" w:styleId="Stylecard9ptChar">
    <w:name w:val="Style card + 9 pt Char"/>
    <w:basedOn w:val="cardChar"/>
    <w:link w:val="Stylecard9pt"/>
    <w:rsid w:val="00AF2C19"/>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AF2C1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F2C19"/>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AF2C19"/>
    <w:rPr>
      <w:rFonts w:ascii="Times" w:hAnsi="Times"/>
      <w:b w:val="0"/>
      <w:bCs/>
      <w:sz w:val="20"/>
      <w:u w:val="single"/>
    </w:rPr>
  </w:style>
  <w:style w:type="character" w:customStyle="1" w:styleId="blubigktbiz">
    <w:name w:val="blubigktbiz"/>
    <w:rsid w:val="00AF2C1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F2C19"/>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AF2C19"/>
    <w:rPr>
      <w:rFonts w:ascii="Calibri" w:hAnsi="Calibri"/>
      <w:color w:val="000000"/>
      <w:lang w:val="x-none" w:eastAsia="x-none"/>
    </w:rPr>
  </w:style>
  <w:style w:type="character" w:customStyle="1" w:styleId="Style4CharChar">
    <w:name w:val="Style4 Char Char"/>
    <w:basedOn w:val="DefaultParagraphFont"/>
    <w:rsid w:val="00AF2C19"/>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AF2C19"/>
    <w:rPr>
      <w:rFonts w:ascii="Times New Roman" w:hAnsi="Times New Roman" w:cs="Times New Roman"/>
      <w:sz w:val="16"/>
      <w:szCs w:val="16"/>
    </w:rPr>
  </w:style>
  <w:style w:type="character" w:customStyle="1" w:styleId="StyleEmphasisArial12ptBold">
    <w:name w:val="Style Emphasis + Arial 12 pt Bold"/>
    <w:rsid w:val="00AF2C19"/>
    <w:rPr>
      <w:rFonts w:ascii="Arial" w:hAnsi="Arial"/>
      <w:b/>
      <w:bCs/>
      <w:i/>
      <w:iCs/>
      <w:sz w:val="24"/>
    </w:rPr>
  </w:style>
  <w:style w:type="character" w:customStyle="1" w:styleId="super">
    <w:name w:val="super"/>
    <w:rsid w:val="00AF2C19"/>
  </w:style>
  <w:style w:type="character" w:customStyle="1" w:styleId="text30">
    <w:name w:val="text30"/>
    <w:rsid w:val="00AF2C19"/>
  </w:style>
  <w:style w:type="character" w:customStyle="1" w:styleId="uppercase">
    <w:name w:val="uppercase"/>
    <w:rsid w:val="00AF2C19"/>
  </w:style>
  <w:style w:type="character" w:customStyle="1" w:styleId="bodytext0">
    <w:name w:val="bodytext"/>
    <w:rsid w:val="00AF2C19"/>
  </w:style>
  <w:style w:type="character" w:customStyle="1" w:styleId="entry-title">
    <w:name w:val="entry-title"/>
    <w:rsid w:val="00AF2C19"/>
  </w:style>
  <w:style w:type="character" w:customStyle="1" w:styleId="BodyTextIndentChar1">
    <w:name w:val="Body Text Indent Char1"/>
    <w:basedOn w:val="DefaultParagraphFont"/>
    <w:uiPriority w:val="99"/>
    <w:semiHidden/>
    <w:rsid w:val="00AF2C19"/>
    <w:rPr>
      <w:rFonts w:ascii="Times New Roman" w:hAnsi="Times New Roman" w:cs="Times New Roman"/>
      <w:sz w:val="20"/>
    </w:rPr>
  </w:style>
  <w:style w:type="character" w:customStyle="1" w:styleId="Style6pt">
    <w:name w:val="Style 6 pt"/>
    <w:basedOn w:val="DefaultParagraphFont"/>
    <w:qFormat/>
    <w:rsid w:val="00AF2C19"/>
    <w:rPr>
      <w:sz w:val="12"/>
    </w:rPr>
  </w:style>
  <w:style w:type="character" w:customStyle="1" w:styleId="CiteCharCharCharCharCharChar">
    <w:name w:val="Cite Char Char Char Char Char Char"/>
    <w:basedOn w:val="DefaultParagraphFont"/>
    <w:rsid w:val="00AF2C19"/>
    <w:rPr>
      <w:b/>
      <w:noProof w:val="0"/>
      <w:sz w:val="22"/>
      <w:szCs w:val="24"/>
      <w:u w:val="single"/>
      <w:lang w:val="en-US" w:eastAsia="en-US" w:bidi="ar-SA"/>
    </w:rPr>
  </w:style>
  <w:style w:type="character" w:customStyle="1" w:styleId="mainbody1">
    <w:name w:val="mainbody1"/>
    <w:basedOn w:val="DefaultParagraphFont"/>
    <w:rsid w:val="00AF2C19"/>
    <w:rPr>
      <w:rFonts w:ascii="Verdana" w:hAnsi="Verdana" w:hint="default"/>
      <w:color w:val="000000"/>
      <w:sz w:val="22"/>
      <w:szCs w:val="22"/>
    </w:rPr>
  </w:style>
  <w:style w:type="character" w:customStyle="1" w:styleId="ssl4">
    <w:name w:val="ss_l4"/>
    <w:basedOn w:val="DefaultParagraphFont"/>
    <w:rsid w:val="00AF2C19"/>
  </w:style>
  <w:style w:type="paragraph" w:customStyle="1" w:styleId="StyleNormalWeb11ptUnderline">
    <w:name w:val="Style Normal (Web) + 11 pt Underline"/>
    <w:basedOn w:val="NormalWeb"/>
    <w:link w:val="StyleNormalWeb11ptUnderlineChar"/>
    <w:qFormat/>
    <w:rsid w:val="00AF2C19"/>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AF2C19"/>
    <w:rPr>
      <w:rFonts w:ascii="Calibri" w:eastAsia="Calibri" w:hAnsi="Calibri" w:cs="Calibri"/>
      <w:u w:val="single"/>
    </w:rPr>
  </w:style>
  <w:style w:type="character" w:customStyle="1" w:styleId="cit-first-element">
    <w:name w:val="cit-first-element"/>
    <w:basedOn w:val="DefaultParagraphFont"/>
    <w:rsid w:val="00AF2C19"/>
  </w:style>
  <w:style w:type="character" w:customStyle="1" w:styleId="title1">
    <w:name w:val="title1"/>
    <w:basedOn w:val="DefaultParagraphFont"/>
    <w:rsid w:val="00AF2C19"/>
  </w:style>
  <w:style w:type="character" w:customStyle="1" w:styleId="StyleThickunderline1">
    <w:name w:val="Style Thick underline1"/>
    <w:basedOn w:val="DefaultParagraphFont"/>
    <w:rsid w:val="00AF2C19"/>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AF2C19"/>
    <w:rPr>
      <w:rFonts w:ascii="Georgia" w:hAnsi="Georgia"/>
    </w:rPr>
  </w:style>
  <w:style w:type="character" w:customStyle="1" w:styleId="FooterChar1">
    <w:name w:val="Footer Char1"/>
    <w:basedOn w:val="DefaultParagraphFont"/>
    <w:uiPriority w:val="99"/>
    <w:semiHidden/>
    <w:rsid w:val="00AF2C19"/>
    <w:rPr>
      <w:rFonts w:ascii="Georgia" w:hAnsi="Georgia"/>
    </w:rPr>
  </w:style>
  <w:style w:type="paragraph" w:customStyle="1" w:styleId="Underline20">
    <w:name w:val="Underline2"/>
    <w:basedOn w:val="Normal"/>
    <w:link w:val="Underline2Char"/>
    <w:autoRedefine/>
    <w:uiPriority w:val="4"/>
    <w:qFormat/>
    <w:rsid w:val="00AF2C19"/>
    <w:rPr>
      <w:b/>
      <w:u w:val="single"/>
    </w:rPr>
  </w:style>
  <w:style w:type="character" w:customStyle="1" w:styleId="Underline2Char">
    <w:name w:val="Underline2 Char"/>
    <w:basedOn w:val="DefaultParagraphFont"/>
    <w:link w:val="Underline20"/>
    <w:uiPriority w:val="4"/>
    <w:qFormat/>
    <w:rsid w:val="00AF2C19"/>
    <w:rPr>
      <w:rFonts w:ascii="Times New Roman" w:hAnsi="Times New Roman" w:cs="Times New Roman"/>
      <w:b/>
      <w:u w:val="single"/>
    </w:rPr>
  </w:style>
  <w:style w:type="paragraph" w:customStyle="1" w:styleId="TableParagraph">
    <w:name w:val="Table Paragraph"/>
    <w:basedOn w:val="Normal"/>
    <w:uiPriority w:val="1"/>
    <w:qFormat/>
    <w:rsid w:val="00AF2C19"/>
    <w:pPr>
      <w:widowControl w:val="0"/>
    </w:pPr>
  </w:style>
  <w:style w:type="character" w:customStyle="1" w:styleId="UnderlineChar0">
    <w:name w:val="UnderlineChar"/>
    <w:rsid w:val="00AF2C19"/>
    <w:rPr>
      <w:sz w:val="24"/>
      <w:u w:val="single"/>
      <w:shd w:val="clear" w:color="auto" w:fill="auto"/>
    </w:rPr>
  </w:style>
  <w:style w:type="character" w:customStyle="1" w:styleId="foreground">
    <w:name w:val="foreground"/>
    <w:basedOn w:val="DefaultParagraphFont"/>
    <w:rsid w:val="00AF2C19"/>
  </w:style>
  <w:style w:type="paragraph" w:customStyle="1" w:styleId="StyleCircled11pt">
    <w:name w:val="Style Circled + 11 pt"/>
    <w:basedOn w:val="Normal"/>
    <w:link w:val="StyleCircled11ptChar"/>
    <w:qFormat/>
    <w:rsid w:val="00AF2C19"/>
    <w:rPr>
      <w:rFonts w:eastAsia="Times New Roman"/>
      <w:b/>
      <w:bCs/>
      <w:sz w:val="20"/>
      <w:u w:val="single"/>
    </w:rPr>
  </w:style>
  <w:style w:type="character" w:customStyle="1" w:styleId="StyleCircled11ptChar">
    <w:name w:val="Style Circled + 11 pt Char"/>
    <w:link w:val="StyleCircled11pt"/>
    <w:rsid w:val="00AF2C19"/>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AF2C19"/>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F2C19"/>
    <w:rPr>
      <w:rFonts w:ascii="Times" w:eastAsia="Times New Roman" w:hAnsi="Times" w:cs="Times New Roman"/>
      <w:sz w:val="20"/>
      <w:szCs w:val="28"/>
      <w:u w:val="single"/>
    </w:rPr>
  </w:style>
  <w:style w:type="paragraph" w:customStyle="1" w:styleId="cite20">
    <w:name w:val="cite2"/>
    <w:basedOn w:val="Normal"/>
    <w:uiPriority w:val="99"/>
    <w:qFormat/>
    <w:rsid w:val="00AF2C19"/>
    <w:rPr>
      <w:rFonts w:eastAsia="Times New Roman"/>
      <w:color w:val="000000"/>
      <w:sz w:val="20"/>
      <w:szCs w:val="20"/>
    </w:rPr>
  </w:style>
  <w:style w:type="character" w:customStyle="1" w:styleId="postby">
    <w:name w:val="post_by"/>
    <w:basedOn w:val="DefaultParagraphFont"/>
    <w:rsid w:val="00AF2C19"/>
  </w:style>
  <w:style w:type="character" w:customStyle="1" w:styleId="Style11ptBorderSinglesolidlineAuto05ptLinewidth">
    <w:name w:val="Style 11 pt Border: : (Single solid line Auto  0.5 pt Line width)"/>
    <w:rsid w:val="00AF2C19"/>
    <w:rPr>
      <w:sz w:val="20"/>
      <w:bdr w:val="single" w:sz="4" w:space="0" w:color="auto" w:frame="1"/>
    </w:rPr>
  </w:style>
  <w:style w:type="character" w:customStyle="1" w:styleId="StyleUnderlineChar9ptBorderSinglesolidlineAuto0">
    <w:name w:val="Style Underline Char + 9 pt Border: : (Single solid line Auto  0..."/>
    <w:rsid w:val="00AF2C1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F2C1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F2C1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F2C1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F2C19"/>
    <w:rPr>
      <w:sz w:val="20"/>
      <w:szCs w:val="24"/>
      <w:u w:val="single"/>
      <w:bdr w:val="single" w:sz="4" w:space="0" w:color="auto"/>
      <w:lang w:val="en-US" w:eastAsia="en-US" w:bidi="ar-SA"/>
    </w:rPr>
  </w:style>
  <w:style w:type="character" w:customStyle="1" w:styleId="StyleLatinGaramondUnderline">
    <w:name w:val="Style (Latin) Garamond Underline"/>
    <w:rsid w:val="00AF2C19"/>
    <w:rPr>
      <w:rFonts w:ascii="Times New Roman" w:hAnsi="Times New Roman"/>
      <w:sz w:val="20"/>
      <w:u w:val="single"/>
    </w:rPr>
  </w:style>
  <w:style w:type="character" w:customStyle="1" w:styleId="StyleLatinGaramond">
    <w:name w:val="Style (Latin) Garamond"/>
    <w:rsid w:val="00AF2C19"/>
    <w:rPr>
      <w:rFonts w:ascii="Times New Roman" w:hAnsi="Times New Roman"/>
      <w:sz w:val="20"/>
    </w:rPr>
  </w:style>
  <w:style w:type="character" w:customStyle="1" w:styleId="styletimesnewroman12ptbold0">
    <w:name w:val="styletimesnewroman12ptbold"/>
    <w:basedOn w:val="DefaultParagraphFont"/>
    <w:rsid w:val="00AF2C19"/>
  </w:style>
  <w:style w:type="character" w:customStyle="1" w:styleId="mainheading">
    <w:name w:val="mainheading"/>
    <w:basedOn w:val="DefaultParagraphFont"/>
    <w:rsid w:val="00AF2C19"/>
  </w:style>
  <w:style w:type="paragraph" w:customStyle="1" w:styleId="BoldandUnderlineChar2CharChar">
    <w:name w:val="Bold and Underline Char2 Char Char"/>
    <w:basedOn w:val="Normal"/>
    <w:link w:val="BoldandUnderlineChar2CharCharChar"/>
    <w:qFormat/>
    <w:rsid w:val="00AF2C19"/>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AF2C19"/>
    <w:rPr>
      <w:rFonts w:ascii="Times New Roman" w:eastAsia="Times New Roman" w:hAnsi="Times New Roman" w:cs="Times New Roman"/>
      <w:b/>
      <w:u w:val="single"/>
    </w:rPr>
  </w:style>
  <w:style w:type="character" w:customStyle="1" w:styleId="StyleUnderlineChar9ptChar">
    <w:name w:val="Style Underline Char + 9 pt Char"/>
    <w:basedOn w:val="UnderlineCharChar"/>
    <w:rsid w:val="00AF2C19"/>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AF2C19"/>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AF2C19"/>
    <w:rPr>
      <w:sz w:val="16"/>
    </w:rPr>
  </w:style>
  <w:style w:type="paragraph" w:customStyle="1" w:styleId="Reduce8pt">
    <w:name w:val="Reduce 8pt"/>
    <w:basedOn w:val="Normal"/>
    <w:link w:val="Reduce8ptCharChar"/>
    <w:qFormat/>
    <w:rsid w:val="00AF2C19"/>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AF2C19"/>
    <w:rPr>
      <w:rFonts w:ascii="Arial" w:hAnsi="Arial" w:cs="Arial"/>
    </w:rPr>
  </w:style>
  <w:style w:type="character" w:customStyle="1" w:styleId="boldciteChar4">
    <w:name w:val="bold cite Char4"/>
    <w:link w:val="boldcite"/>
    <w:locked/>
    <w:rsid w:val="00AF2C19"/>
    <w:rPr>
      <w:rFonts w:eastAsia="Times New Roman" w:cs="Times New Roman"/>
      <w:b/>
      <w:color w:val="000000"/>
      <w:sz w:val="20"/>
      <w:u w:val="thick" w:color="000000"/>
    </w:rPr>
  </w:style>
  <w:style w:type="paragraph" w:customStyle="1" w:styleId="boldcite">
    <w:name w:val="bold cite"/>
    <w:basedOn w:val="Normal"/>
    <w:link w:val="boldciteChar4"/>
    <w:qFormat/>
    <w:rsid w:val="00AF2C19"/>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AF2C19"/>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AF2C19"/>
    <w:rPr>
      <w:rFonts w:eastAsia="Calibri"/>
      <w:b/>
    </w:rPr>
  </w:style>
  <w:style w:type="character" w:customStyle="1" w:styleId="HeadingsBaseChar">
    <w:name w:val="Headings Base Char"/>
    <w:basedOn w:val="DefaultParagraphFont"/>
    <w:link w:val="HeadingsBase"/>
    <w:locked/>
    <w:rsid w:val="00AF2C19"/>
    <w:rPr>
      <w:rFonts w:ascii="Times New Roman" w:hAnsi="Times New Roman" w:cs="Times New Roman"/>
      <w:b/>
      <w:sz w:val="32"/>
    </w:rPr>
  </w:style>
  <w:style w:type="paragraph" w:customStyle="1" w:styleId="HeadingsBase">
    <w:name w:val="Headings Base"/>
    <w:basedOn w:val="Normal"/>
    <w:link w:val="HeadingsBaseChar"/>
    <w:qFormat/>
    <w:rsid w:val="00AF2C19"/>
    <w:pPr>
      <w:keepNext/>
      <w:keepLines/>
      <w:suppressAutoHyphens/>
      <w:spacing w:before="20" w:after="120"/>
      <w:jc w:val="center"/>
    </w:pPr>
    <w:rPr>
      <w:b/>
      <w:sz w:val="32"/>
    </w:rPr>
  </w:style>
  <w:style w:type="paragraph" w:customStyle="1" w:styleId="HeadingFake">
    <w:name w:val="Heading Fake"/>
    <w:basedOn w:val="Heading3"/>
    <w:qFormat/>
    <w:rsid w:val="00AF2C19"/>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AF2C19"/>
    <w:pPr>
      <w:spacing w:line="480" w:lineRule="auto"/>
      <w:ind w:firstLine="720"/>
    </w:pPr>
    <w:rPr>
      <w:rFonts w:eastAsia="Calibri"/>
    </w:rPr>
  </w:style>
  <w:style w:type="paragraph" w:customStyle="1" w:styleId="SchoolBlockQuote">
    <w:name w:val="School Block Quote"/>
    <w:basedOn w:val="SchoolPaper"/>
    <w:qFormat/>
    <w:rsid w:val="00AF2C19"/>
  </w:style>
  <w:style w:type="paragraph" w:customStyle="1" w:styleId="SchoolWorksCited">
    <w:name w:val="School Works Cited"/>
    <w:basedOn w:val="SchoolPaper"/>
    <w:qFormat/>
    <w:rsid w:val="00AF2C19"/>
  </w:style>
  <w:style w:type="paragraph" w:customStyle="1" w:styleId="BlockQuote">
    <w:name w:val="Block Quote"/>
    <w:basedOn w:val="Normal"/>
    <w:qFormat/>
    <w:rsid w:val="00AF2C19"/>
    <w:pPr>
      <w:ind w:left="720" w:right="720"/>
    </w:pPr>
    <w:rPr>
      <w:rFonts w:eastAsia="Calibri"/>
    </w:rPr>
  </w:style>
  <w:style w:type="paragraph" w:customStyle="1" w:styleId="PaperBody">
    <w:name w:val="Paper Body"/>
    <w:basedOn w:val="Normal"/>
    <w:qFormat/>
    <w:rsid w:val="00AF2C19"/>
    <w:pPr>
      <w:spacing w:line="480" w:lineRule="auto"/>
      <w:ind w:firstLine="720"/>
    </w:pPr>
    <w:rPr>
      <w:rFonts w:eastAsia="Calibri"/>
    </w:rPr>
  </w:style>
  <w:style w:type="paragraph" w:customStyle="1" w:styleId="PaperCitation">
    <w:name w:val="Paper Citation"/>
    <w:basedOn w:val="Normal"/>
    <w:qFormat/>
    <w:rsid w:val="00AF2C19"/>
    <w:pPr>
      <w:spacing w:line="480" w:lineRule="auto"/>
      <w:ind w:left="720" w:hanging="720"/>
    </w:pPr>
    <w:rPr>
      <w:rFonts w:eastAsia="Calibri"/>
    </w:rPr>
  </w:style>
  <w:style w:type="character" w:customStyle="1" w:styleId="hatChar">
    <w:name w:val="hat Char"/>
    <w:basedOn w:val="DefaultParagraphFont"/>
    <w:link w:val="hat"/>
    <w:locked/>
    <w:rsid w:val="00AF2C19"/>
    <w:rPr>
      <w:rFonts w:ascii="Times New Roman" w:eastAsia="Times New Roman" w:hAnsi="Times New Roman" w:cs="Times New Roman"/>
      <w:b/>
      <w:bCs/>
      <w:sz w:val="32"/>
      <w:u w:val="single"/>
      <w:lang w:bidi="en-US"/>
    </w:rPr>
  </w:style>
  <w:style w:type="paragraph" w:customStyle="1" w:styleId="WW-Default">
    <w:name w:val="WW-Default"/>
    <w:qFormat/>
    <w:rsid w:val="00AF2C19"/>
    <w:pPr>
      <w:suppressAutoHyphens/>
      <w:spacing w:after="0" w:line="240" w:lineRule="auto"/>
    </w:pPr>
    <w:rPr>
      <w:rFonts w:ascii="Georgia" w:eastAsia="Calibri" w:hAnsi="Georgia" w:cs="Calibri"/>
      <w:lang w:eastAsia="ar-SA"/>
    </w:rPr>
  </w:style>
  <w:style w:type="paragraph" w:customStyle="1" w:styleId="B-TagCite">
    <w:name w:val="B-TagCite"/>
    <w:qFormat/>
    <w:rsid w:val="00AF2C19"/>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AF2C19"/>
    <w:rPr>
      <w:rFonts w:ascii="Times New Roman" w:hAnsi="Times New Roman" w:cs="Times New Roman"/>
      <w:b/>
      <w:sz w:val="20"/>
    </w:rPr>
  </w:style>
  <w:style w:type="paragraph" w:customStyle="1" w:styleId="MicroText">
    <w:name w:val="MicroText"/>
    <w:basedOn w:val="Normal"/>
    <w:next w:val="Normal"/>
    <w:link w:val="MicroTextChar"/>
    <w:qFormat/>
    <w:rsid w:val="00AF2C19"/>
    <w:rPr>
      <w:rFonts w:ascii="Arial Narrow" w:hAnsi="Arial Narrow" w:cstheme="minorBidi"/>
      <w:sz w:val="12"/>
    </w:rPr>
  </w:style>
  <w:style w:type="paragraph" w:customStyle="1" w:styleId="indent">
    <w:name w:val="indent"/>
    <w:basedOn w:val="Normal"/>
    <w:qFormat/>
    <w:rsid w:val="00AF2C19"/>
    <w:pPr>
      <w:spacing w:before="100" w:beforeAutospacing="1" w:after="100" w:afterAutospacing="1"/>
    </w:pPr>
    <w:rPr>
      <w:rFonts w:eastAsia="Times New Roman"/>
    </w:rPr>
  </w:style>
  <w:style w:type="paragraph" w:customStyle="1" w:styleId="PageHeaderLine1">
    <w:name w:val="PageHeaderLine1"/>
    <w:basedOn w:val="Normal"/>
    <w:qFormat/>
    <w:rsid w:val="00AF2C19"/>
    <w:pPr>
      <w:tabs>
        <w:tab w:val="right" w:pos="10800"/>
      </w:tabs>
    </w:pPr>
    <w:rPr>
      <w:rFonts w:eastAsia="Calibri"/>
      <w:b/>
    </w:rPr>
  </w:style>
  <w:style w:type="paragraph" w:customStyle="1" w:styleId="PageHeaderLine2">
    <w:name w:val="PageHeaderLine2"/>
    <w:basedOn w:val="Normal"/>
    <w:next w:val="Normal"/>
    <w:link w:val="PageHeaderLine2Char"/>
    <w:qFormat/>
    <w:rsid w:val="00AF2C19"/>
    <w:pPr>
      <w:tabs>
        <w:tab w:val="right" w:pos="10800"/>
      </w:tabs>
      <w:spacing w:line="480" w:lineRule="auto"/>
    </w:pPr>
    <w:rPr>
      <w:rFonts w:eastAsia="Calibri"/>
      <w:b/>
    </w:rPr>
  </w:style>
  <w:style w:type="character" w:customStyle="1" w:styleId="styleboldunderline">
    <w:name w:val="styleboldunderline"/>
    <w:basedOn w:val="DefaultParagraphFont"/>
    <w:rsid w:val="00AF2C19"/>
  </w:style>
  <w:style w:type="character" w:customStyle="1" w:styleId="box">
    <w:name w:val="box"/>
    <w:basedOn w:val="DefaultParagraphFont"/>
    <w:rsid w:val="00AF2C1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AF2C19"/>
    <w:rPr>
      <w:rFonts w:ascii="Arial Narrow" w:hAnsi="Arial Narrow" w:cs="Arial Narrow" w:hint="default"/>
      <w:sz w:val="18"/>
      <w:szCs w:val="18"/>
    </w:rPr>
  </w:style>
  <w:style w:type="character" w:customStyle="1" w:styleId="FontStyle14">
    <w:name w:val="Font Style14"/>
    <w:basedOn w:val="DefaultParagraphFont"/>
    <w:uiPriority w:val="99"/>
    <w:rsid w:val="00AF2C1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F2C19"/>
    <w:rPr>
      <w:rFonts w:ascii="Arial Narrow" w:hAnsi="Arial Narrow" w:cs="Arial Narrow" w:hint="default"/>
      <w:b/>
      <w:bCs/>
      <w:sz w:val="10"/>
      <w:szCs w:val="10"/>
    </w:rPr>
  </w:style>
  <w:style w:type="character" w:customStyle="1" w:styleId="CardTagandCiteChar">
    <w:name w:val="Card Tag and Cite Char"/>
    <w:basedOn w:val="DefaultParagraphFont"/>
    <w:rsid w:val="00AF2C19"/>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AF2C19"/>
    <w:rPr>
      <w:rFonts w:ascii="Arial Narrow" w:hAnsi="Arial Narrow"/>
      <w:b/>
      <w:color w:val="000000"/>
      <w:sz w:val="22"/>
      <w:szCs w:val="22"/>
      <w:u w:val="single"/>
    </w:rPr>
  </w:style>
  <w:style w:type="character" w:customStyle="1" w:styleId="SmallText0">
    <w:name w:val="SmallText"/>
    <w:rsid w:val="00AF2C19"/>
    <w:rPr>
      <w:color w:val="000000"/>
    </w:rPr>
  </w:style>
  <w:style w:type="character" w:customStyle="1" w:styleId="CitesChar1">
    <w:name w:val="Cites Char1"/>
    <w:basedOn w:val="DefaultParagraphFont"/>
    <w:rsid w:val="00AF2C19"/>
    <w:rPr>
      <w:b/>
      <w:bCs w:val="0"/>
      <w:szCs w:val="24"/>
      <w:u w:val="single"/>
      <w:lang w:val="en-US" w:eastAsia="en-US" w:bidi="ar-SA"/>
    </w:rPr>
  </w:style>
  <w:style w:type="character" w:customStyle="1" w:styleId="CardUnderlinedChar">
    <w:name w:val="Card Underlined Char"/>
    <w:basedOn w:val="DefaultParagraphFont"/>
    <w:rsid w:val="00AF2C19"/>
    <w:rPr>
      <w:rFonts w:ascii="Arial Narrow" w:hAnsi="Arial Narrow" w:hint="default"/>
      <w:sz w:val="22"/>
      <w:szCs w:val="24"/>
      <w:u w:val="single"/>
      <w:lang w:val="en-US" w:eastAsia="en-US" w:bidi="ar-SA"/>
    </w:rPr>
  </w:style>
  <w:style w:type="character" w:customStyle="1" w:styleId="underline3">
    <w:name w:val="underline3"/>
    <w:basedOn w:val="underline2"/>
    <w:rsid w:val="00AF2C19"/>
    <w:rPr>
      <w:rFonts w:ascii="Arial" w:hAnsi="Arial"/>
      <w:sz w:val="18"/>
      <w:u w:val="single"/>
      <w:bdr w:val="none" w:sz="0" w:space="0" w:color="auto" w:frame="1"/>
      <w:shd w:val="clear" w:color="auto" w:fill="FFFF00"/>
    </w:rPr>
  </w:style>
  <w:style w:type="character" w:customStyle="1" w:styleId="menu">
    <w:name w:val="menu"/>
    <w:basedOn w:val="DefaultParagraphFont"/>
    <w:rsid w:val="00AF2C19"/>
  </w:style>
  <w:style w:type="character" w:customStyle="1" w:styleId="itxtrst">
    <w:name w:val="itxtrst"/>
    <w:rsid w:val="00AF2C19"/>
  </w:style>
  <w:style w:type="character" w:customStyle="1" w:styleId="A-Underlining">
    <w:name w:val="A-Underlining"/>
    <w:basedOn w:val="DefaultParagraphFont"/>
    <w:rsid w:val="00AF2C19"/>
    <w:rPr>
      <w:rFonts w:ascii="Garamond" w:hAnsi="Garamond" w:hint="default"/>
      <w:color w:val="auto"/>
      <w:sz w:val="24"/>
      <w:u w:val="single"/>
    </w:rPr>
  </w:style>
  <w:style w:type="character" w:customStyle="1" w:styleId="StyleUnderlineBold0">
    <w:name w:val="Style Underline + Bold"/>
    <w:rsid w:val="00AF2C19"/>
    <w:rPr>
      <w:b/>
      <w:bCs/>
      <w:u w:val="single"/>
    </w:rPr>
  </w:style>
  <w:style w:type="character" w:customStyle="1" w:styleId="Underline-Highlighted">
    <w:name w:val="Underline-Highlighted"/>
    <w:uiPriority w:val="1"/>
    <w:qFormat/>
    <w:rsid w:val="00AF2C1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AF2C19"/>
  </w:style>
  <w:style w:type="character" w:customStyle="1" w:styleId="newsmain">
    <w:name w:val="news_main"/>
    <w:basedOn w:val="DefaultParagraphFont"/>
    <w:rsid w:val="00AF2C19"/>
  </w:style>
  <w:style w:type="character" w:customStyle="1" w:styleId="AuthorDate0">
    <w:name w:val="Author Date"/>
    <w:rsid w:val="00AF2C19"/>
    <w:rPr>
      <w:b/>
      <w:bCs w:val="0"/>
      <w:sz w:val="24"/>
      <w:u w:val="thick"/>
    </w:rPr>
  </w:style>
  <w:style w:type="character" w:customStyle="1" w:styleId="red">
    <w:name w:val="red"/>
    <w:basedOn w:val="DefaultParagraphFont"/>
    <w:rsid w:val="00AF2C19"/>
  </w:style>
  <w:style w:type="character" w:customStyle="1" w:styleId="at">
    <w:name w:val="at"/>
    <w:rsid w:val="00AF2C19"/>
  </w:style>
  <w:style w:type="character" w:customStyle="1" w:styleId="org">
    <w:name w:val="org"/>
    <w:rsid w:val="00AF2C19"/>
  </w:style>
  <w:style w:type="character" w:customStyle="1" w:styleId="pnumber">
    <w:name w:val="pnumber"/>
    <w:rsid w:val="00AF2C19"/>
  </w:style>
  <w:style w:type="character" w:customStyle="1" w:styleId="ital">
    <w:name w:val="ital"/>
    <w:rsid w:val="00AF2C19"/>
  </w:style>
  <w:style w:type="character" w:customStyle="1" w:styleId="orgdiv">
    <w:name w:val="orgdiv"/>
    <w:rsid w:val="00AF2C19"/>
  </w:style>
  <w:style w:type="character" w:customStyle="1" w:styleId="orgname">
    <w:name w:val="orgname"/>
    <w:rsid w:val="00AF2C19"/>
  </w:style>
  <w:style w:type="character" w:customStyle="1" w:styleId="city">
    <w:name w:val="city"/>
    <w:rsid w:val="00AF2C19"/>
  </w:style>
  <w:style w:type="character" w:customStyle="1" w:styleId="state">
    <w:name w:val="state"/>
    <w:rsid w:val="00AF2C19"/>
  </w:style>
  <w:style w:type="character" w:customStyle="1" w:styleId="country">
    <w:name w:val="country"/>
    <w:rsid w:val="00AF2C19"/>
  </w:style>
  <w:style w:type="character" w:customStyle="1" w:styleId="articletitle">
    <w:name w:val="articletitle"/>
    <w:rsid w:val="00AF2C19"/>
    <w:rPr>
      <w:rFonts w:ascii="Times New Roman" w:hAnsi="Times New Roman" w:cs="Times New Roman" w:hint="default"/>
    </w:rPr>
  </w:style>
  <w:style w:type="character" w:customStyle="1" w:styleId="6pointChar">
    <w:name w:val="6 point Char"/>
    <w:rsid w:val="00AF2C19"/>
    <w:rPr>
      <w:rFonts w:ascii="Times New Roman" w:hAnsi="Times New Roman" w:cs="Times New Roman" w:hint="default"/>
      <w:sz w:val="12"/>
      <w:lang w:val="en-US" w:eastAsia="en-US"/>
    </w:rPr>
  </w:style>
  <w:style w:type="character" w:customStyle="1" w:styleId="StyleThickunderline">
    <w:name w:val="Style Thick underline"/>
    <w:qFormat/>
    <w:rsid w:val="00AF2C19"/>
    <w:rPr>
      <w:u w:val="thick"/>
    </w:rPr>
  </w:style>
  <w:style w:type="character" w:customStyle="1" w:styleId="Box0">
    <w:name w:val="Box!"/>
    <w:rsid w:val="00AF2C19"/>
    <w:rPr>
      <w:rFonts w:ascii="Garamond" w:hAnsi="Garamond" w:hint="default"/>
      <w:sz w:val="24"/>
      <w:u w:val="single"/>
      <w:bdr w:val="single" w:sz="4" w:space="0" w:color="auto" w:frame="1"/>
    </w:rPr>
  </w:style>
  <w:style w:type="character" w:customStyle="1" w:styleId="citechar1">
    <w:name w:val="citechar"/>
    <w:basedOn w:val="DefaultParagraphFont"/>
    <w:rsid w:val="00AF2C19"/>
  </w:style>
  <w:style w:type="character" w:customStyle="1" w:styleId="underlinechar2">
    <w:name w:val="underlinechar"/>
    <w:basedOn w:val="DefaultParagraphFont"/>
    <w:rsid w:val="00AF2C19"/>
  </w:style>
  <w:style w:type="character" w:customStyle="1" w:styleId="CardUnderlineChar">
    <w:name w:val="Card Underline Char"/>
    <w:rsid w:val="00AF2C19"/>
    <w:rPr>
      <w:szCs w:val="24"/>
      <w:u w:val="single"/>
      <w:lang w:val="en-US" w:eastAsia="en-US" w:bidi="ar-SA"/>
    </w:rPr>
  </w:style>
  <w:style w:type="character" w:customStyle="1" w:styleId="tagciteChar">
    <w:name w:val="tag/cite Char"/>
    <w:basedOn w:val="DefaultParagraphFont"/>
    <w:rsid w:val="00AF2C19"/>
    <w:rPr>
      <w:b/>
      <w:bCs w:val="0"/>
      <w:sz w:val="24"/>
      <w:lang w:val="en-US" w:eastAsia="en-US" w:bidi="ar-SA"/>
    </w:rPr>
  </w:style>
  <w:style w:type="character" w:customStyle="1" w:styleId="8pointChar">
    <w:name w:val="8 point Char"/>
    <w:basedOn w:val="DefaultParagraphFont"/>
    <w:rsid w:val="00AF2C19"/>
    <w:rPr>
      <w:sz w:val="16"/>
      <w:lang w:val="en-US" w:eastAsia="en-US" w:bidi="ar-SA"/>
    </w:rPr>
  </w:style>
  <w:style w:type="character" w:customStyle="1" w:styleId="BoldText12pt">
    <w:name w:val="Bold Text 12 pt"/>
    <w:rsid w:val="00AF2C1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AF2C19"/>
  </w:style>
  <w:style w:type="table" w:styleId="TableGrid">
    <w:name w:val="Table Grid"/>
    <w:basedOn w:val="TableNormal"/>
    <w:rsid w:val="00AF2C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AF2C19"/>
    <w:rPr>
      <w:b/>
      <w:bCs w:val="0"/>
      <w:sz w:val="24"/>
      <w:lang w:val="en-US" w:eastAsia="en-US" w:bidi="ar-SA"/>
    </w:rPr>
  </w:style>
  <w:style w:type="character" w:customStyle="1" w:styleId="Mention11">
    <w:name w:val="Mention11"/>
    <w:basedOn w:val="DefaultParagraphFont"/>
    <w:uiPriority w:val="99"/>
    <w:semiHidden/>
    <w:unhideWhenUsed/>
    <w:rsid w:val="00AF2C19"/>
    <w:rPr>
      <w:color w:val="2B579A"/>
      <w:shd w:val="clear" w:color="auto" w:fill="E6E6E6"/>
    </w:rPr>
  </w:style>
  <w:style w:type="character" w:customStyle="1" w:styleId="Emph">
    <w:name w:val="Emph"/>
    <w:basedOn w:val="DefaultParagraphFont"/>
    <w:uiPriority w:val="1"/>
    <w:qFormat/>
    <w:rsid w:val="00AF2C1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AF2C19"/>
  </w:style>
  <w:style w:type="character" w:customStyle="1" w:styleId="Mention2">
    <w:name w:val="Mention2"/>
    <w:basedOn w:val="DefaultParagraphFont"/>
    <w:uiPriority w:val="99"/>
    <w:semiHidden/>
    <w:unhideWhenUsed/>
    <w:rsid w:val="00AF2C19"/>
    <w:rPr>
      <w:color w:val="2B579A"/>
      <w:shd w:val="clear" w:color="auto" w:fill="E6E6E6"/>
    </w:rPr>
  </w:style>
  <w:style w:type="paragraph" w:customStyle="1" w:styleId="FlashTag">
    <w:name w:val="FlashTag"/>
    <w:basedOn w:val="Normal"/>
    <w:link w:val="FlashTagChar"/>
    <w:autoRedefine/>
    <w:uiPriority w:val="4"/>
    <w:qFormat/>
    <w:rsid w:val="00AF2C19"/>
    <w:rPr>
      <w:rFonts w:asciiTheme="majorHAnsi" w:hAnsiTheme="majorHAnsi"/>
      <w:b/>
      <w:sz w:val="28"/>
    </w:rPr>
  </w:style>
  <w:style w:type="character" w:customStyle="1" w:styleId="FlashTagChar">
    <w:name w:val="FlashTag Char"/>
    <w:basedOn w:val="DefaultParagraphFont"/>
    <w:link w:val="FlashTag"/>
    <w:uiPriority w:val="4"/>
    <w:rsid w:val="00AF2C19"/>
    <w:rPr>
      <w:rFonts w:asciiTheme="majorHAnsi" w:hAnsiTheme="majorHAnsi" w:cs="Times New Roman"/>
      <w:b/>
      <w:sz w:val="28"/>
    </w:rPr>
  </w:style>
  <w:style w:type="paragraph" w:customStyle="1" w:styleId="Warrant">
    <w:name w:val="Warrant"/>
    <w:autoRedefine/>
    <w:uiPriority w:val="4"/>
    <w:qFormat/>
    <w:rsid w:val="00AF2C19"/>
    <w:pPr>
      <w:ind w:left="720"/>
    </w:pPr>
    <w:rPr>
      <w:rFonts w:ascii="Calibri" w:eastAsia="SimSun" w:hAnsi="Calibri" w:cs="Arial"/>
    </w:rPr>
  </w:style>
  <w:style w:type="character" w:customStyle="1" w:styleId="m3965771245576658108gmail-styleunderline">
    <w:name w:val="m_3965771245576658108gmail-styleunderline"/>
    <w:basedOn w:val="DefaultParagraphFont"/>
    <w:rsid w:val="00AF2C19"/>
  </w:style>
  <w:style w:type="character" w:customStyle="1" w:styleId="m-8793234324905335251gmail-style13ptbold">
    <w:name w:val="m_-8793234324905335251gmail-style13ptbold"/>
    <w:basedOn w:val="DefaultParagraphFont"/>
    <w:rsid w:val="00AF2C19"/>
  </w:style>
  <w:style w:type="character" w:customStyle="1" w:styleId="EndnoteTextChar">
    <w:name w:val="Endnote Text Char"/>
    <w:basedOn w:val="DefaultParagraphFont"/>
    <w:link w:val="EndnoteText"/>
    <w:locked/>
    <w:rsid w:val="00AF2C19"/>
    <w:rPr>
      <w:rFonts w:ascii="Georgia" w:eastAsia="Times New Roman" w:hAnsi="Georgia"/>
      <w:szCs w:val="20"/>
    </w:rPr>
  </w:style>
  <w:style w:type="paragraph" w:styleId="EndnoteText">
    <w:name w:val="endnote text"/>
    <w:basedOn w:val="Normal"/>
    <w:link w:val="EndnoteTextChar"/>
    <w:unhideWhenUsed/>
    <w:rsid w:val="00AF2C19"/>
    <w:rPr>
      <w:rFonts w:ascii="Georgia" w:eastAsia="Times New Roman" w:hAnsi="Georgia" w:cstheme="minorBidi"/>
      <w:szCs w:val="20"/>
    </w:rPr>
  </w:style>
  <w:style w:type="character" w:customStyle="1" w:styleId="EndnoteTextChar1">
    <w:name w:val="Endnote Text Char1"/>
    <w:basedOn w:val="DefaultParagraphFont"/>
    <w:semiHidden/>
    <w:rsid w:val="00AF2C19"/>
    <w:rPr>
      <w:rFonts w:ascii="Times New Roman" w:hAnsi="Times New Roman" w:cs="Times New Roman"/>
      <w:sz w:val="20"/>
      <w:szCs w:val="20"/>
    </w:rPr>
  </w:style>
  <w:style w:type="character" w:customStyle="1" w:styleId="DateChar1">
    <w:name w:val="Date Char1"/>
    <w:basedOn w:val="DefaultParagraphFont"/>
    <w:uiPriority w:val="99"/>
    <w:rsid w:val="00AF2C19"/>
    <w:rPr>
      <w:rFonts w:ascii="Calibri" w:hAnsi="Calibri"/>
      <w:sz w:val="22"/>
    </w:rPr>
  </w:style>
  <w:style w:type="character" w:customStyle="1" w:styleId="BodyTextFirstIndentChar">
    <w:name w:val="Body Text First Indent Char"/>
    <w:basedOn w:val="BodyTextChar"/>
    <w:link w:val="BodyTextFirstIndent"/>
    <w:locked/>
    <w:rsid w:val="00AF2C19"/>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AF2C19"/>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AF2C19"/>
    <w:rPr>
      <w:rFonts w:ascii="Times New Roman" w:hAnsi="Times New Roman" w:cs="Times New Roman"/>
    </w:rPr>
  </w:style>
  <w:style w:type="character" w:customStyle="1" w:styleId="BodyTextIndent2Char1">
    <w:name w:val="Body Text Indent 2 Char1"/>
    <w:basedOn w:val="DefaultParagraphFont"/>
    <w:semiHidden/>
    <w:rsid w:val="00AF2C19"/>
    <w:rPr>
      <w:rFonts w:ascii="Calibri" w:hAnsi="Calibri" w:cs="Calibri"/>
    </w:rPr>
  </w:style>
  <w:style w:type="character" w:customStyle="1" w:styleId="PlainTextChar1">
    <w:name w:val="Plain Text Char1"/>
    <w:basedOn w:val="DefaultParagraphFont"/>
    <w:semiHidden/>
    <w:rsid w:val="00AF2C19"/>
    <w:rPr>
      <w:rFonts w:ascii="Consolas" w:hAnsi="Consolas" w:cs="Calibri"/>
      <w:sz w:val="21"/>
      <w:szCs w:val="21"/>
    </w:rPr>
  </w:style>
  <w:style w:type="paragraph" w:customStyle="1" w:styleId="msolistparagraphcxspfirst">
    <w:name w:val="msolistparagraphcxspfirst"/>
    <w:basedOn w:val="Normal"/>
    <w:uiPriority w:val="99"/>
    <w:qFormat/>
    <w:rsid w:val="00AF2C19"/>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AF2C19"/>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AF2C19"/>
    <w:rPr>
      <w:rFonts w:ascii="Calibri" w:hAnsi="Calibri" w:cs="Calibri"/>
      <w:i/>
      <w:iCs/>
      <w:color w:val="000000" w:themeColor="text1"/>
    </w:rPr>
  </w:style>
  <w:style w:type="paragraph" w:customStyle="1" w:styleId="Heading2-NotBold">
    <w:name w:val="Heading 2 - Not Bold"/>
    <w:basedOn w:val="Heading2"/>
    <w:autoRedefine/>
    <w:uiPriority w:val="99"/>
    <w:qFormat/>
    <w:rsid w:val="00AF2C19"/>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AF2C19"/>
    <w:rPr>
      <w:rFonts w:ascii="Times New Roman" w:eastAsia="Calibri" w:hAnsi="Times New Roman" w:cs="Times New Roman"/>
      <w:b/>
    </w:rPr>
  </w:style>
  <w:style w:type="paragraph" w:customStyle="1" w:styleId="Heading2-Bold">
    <w:name w:val="Heading 2 - Bold"/>
    <w:basedOn w:val="Normal"/>
    <w:autoRedefine/>
    <w:uiPriority w:val="99"/>
    <w:qFormat/>
    <w:rsid w:val="00AF2C19"/>
    <w:rPr>
      <w:rFonts w:eastAsia="Calibri"/>
      <w:b/>
    </w:rPr>
  </w:style>
  <w:style w:type="paragraph" w:customStyle="1" w:styleId="tag">
    <w:name w:val="%tag"/>
    <w:basedOn w:val="Normal"/>
    <w:next w:val="Normal"/>
    <w:uiPriority w:val="99"/>
    <w:qFormat/>
    <w:rsid w:val="00AF2C19"/>
    <w:rPr>
      <w:rFonts w:eastAsia="Calibri"/>
      <w:bCs/>
      <w:sz w:val="18"/>
    </w:rPr>
  </w:style>
  <w:style w:type="character" w:customStyle="1" w:styleId="Style2Char">
    <w:name w:val="Style 2 Char"/>
    <w:link w:val="Style20"/>
    <w:uiPriority w:val="99"/>
    <w:locked/>
    <w:rsid w:val="00AF2C1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AF2C19"/>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AF2C1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F2C19"/>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AF2C19"/>
    <w:rPr>
      <w:rFonts w:ascii="Georgia" w:eastAsia="Times New Roman" w:hAnsi="Georgia"/>
      <w:sz w:val="18"/>
      <w:szCs w:val="20"/>
      <w:lang w:val="x-none" w:eastAsia="x-none"/>
    </w:rPr>
  </w:style>
  <w:style w:type="paragraph" w:customStyle="1" w:styleId="textsmall0">
    <w:name w:val="textsmall"/>
    <w:basedOn w:val="Normal"/>
    <w:link w:val="textsmallChar0"/>
    <w:qFormat/>
    <w:rsid w:val="00AF2C19"/>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AF2C1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F2C19"/>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AF2C19"/>
    <w:rPr>
      <w:rFonts w:ascii="Arial" w:eastAsia="Times New Roman" w:hAnsi="Arial" w:cs="Arial"/>
      <w:sz w:val="12"/>
    </w:rPr>
  </w:style>
  <w:style w:type="paragraph" w:customStyle="1" w:styleId="Micro">
    <w:name w:val="Micro"/>
    <w:basedOn w:val="Normal"/>
    <w:next w:val="Normal"/>
    <w:link w:val="MicroChar"/>
    <w:qFormat/>
    <w:rsid w:val="00AF2C19"/>
    <w:rPr>
      <w:rFonts w:ascii="Arial" w:eastAsia="Times New Roman" w:hAnsi="Arial" w:cs="Arial"/>
      <w:sz w:val="12"/>
    </w:rPr>
  </w:style>
  <w:style w:type="character" w:customStyle="1" w:styleId="CardNotUnderlinedChar1">
    <w:name w:val="Card Not Underlined Char1"/>
    <w:link w:val="CardNotUnderlined"/>
    <w:locked/>
    <w:rsid w:val="00AF2C19"/>
    <w:rPr>
      <w:rFonts w:ascii="Cambria" w:eastAsia="Times New Roman" w:hAnsi="Cambria" w:cs="Times New Roman"/>
      <w:sz w:val="18"/>
      <w:szCs w:val="20"/>
    </w:rPr>
  </w:style>
  <w:style w:type="paragraph" w:customStyle="1" w:styleId="h-lead">
    <w:name w:val="h-lead"/>
    <w:basedOn w:val="Normal"/>
    <w:uiPriority w:val="99"/>
    <w:qFormat/>
    <w:rsid w:val="00AF2C19"/>
    <w:pPr>
      <w:spacing w:before="100" w:beforeAutospacing="1" w:after="100" w:afterAutospacing="1"/>
    </w:pPr>
    <w:rPr>
      <w:rFonts w:eastAsia="Times New Roman"/>
      <w:sz w:val="24"/>
    </w:rPr>
  </w:style>
  <w:style w:type="paragraph" w:customStyle="1" w:styleId="intro">
    <w:name w:val="intro"/>
    <w:basedOn w:val="Normal"/>
    <w:uiPriority w:val="99"/>
    <w:qFormat/>
    <w:rsid w:val="00AF2C19"/>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AF2C19"/>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AF2C1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F2C19"/>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AF2C19"/>
    <w:rPr>
      <w:rFonts w:eastAsia="Calibri"/>
    </w:rPr>
  </w:style>
  <w:style w:type="paragraph" w:customStyle="1" w:styleId="F3-TagAuthor">
    <w:name w:val="F3 - Tag/Author"/>
    <w:basedOn w:val="Normal"/>
    <w:uiPriority w:val="99"/>
    <w:qFormat/>
    <w:rsid w:val="00AF2C19"/>
    <w:rPr>
      <w:rFonts w:eastAsia="Times New Roman"/>
      <w:b/>
    </w:rPr>
  </w:style>
  <w:style w:type="paragraph" w:customStyle="1" w:styleId="F5-UnderlineNormal">
    <w:name w:val="F5 - Underline Normal"/>
    <w:basedOn w:val="Normal"/>
    <w:uiPriority w:val="99"/>
    <w:qFormat/>
    <w:rsid w:val="00AF2C19"/>
    <w:rPr>
      <w:rFonts w:eastAsia="Calibri"/>
      <w:u w:val="single"/>
    </w:rPr>
  </w:style>
  <w:style w:type="paragraph" w:customStyle="1" w:styleId="Brief-PrimarySource">
    <w:name w:val="Brief - Primary Source"/>
    <w:basedOn w:val="Normal"/>
    <w:uiPriority w:val="99"/>
    <w:qFormat/>
    <w:rsid w:val="00AF2C19"/>
    <w:rPr>
      <w:rFonts w:eastAsia="Times New Roman"/>
      <w:b/>
      <w:sz w:val="24"/>
      <w:u w:val="single"/>
    </w:rPr>
  </w:style>
  <w:style w:type="paragraph" w:customStyle="1" w:styleId="Brief-Underline">
    <w:name w:val="Brief - Underline"/>
    <w:basedOn w:val="Normal"/>
    <w:uiPriority w:val="99"/>
    <w:qFormat/>
    <w:rsid w:val="00AF2C19"/>
    <w:rPr>
      <w:rFonts w:eastAsia="Times New Roman"/>
      <w:u w:val="single"/>
    </w:rPr>
  </w:style>
  <w:style w:type="paragraph" w:customStyle="1" w:styleId="Brief">
    <w:name w:val="Brief"/>
    <w:basedOn w:val="Brief-PrimarySource"/>
    <w:uiPriority w:val="99"/>
    <w:qFormat/>
    <w:rsid w:val="00AF2C19"/>
    <w:rPr>
      <w:b w:val="0"/>
    </w:rPr>
  </w:style>
  <w:style w:type="paragraph" w:customStyle="1" w:styleId="CM2">
    <w:name w:val="CM2"/>
    <w:basedOn w:val="Normal"/>
    <w:next w:val="Normal"/>
    <w:uiPriority w:val="99"/>
    <w:qFormat/>
    <w:rsid w:val="00AF2C19"/>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AF2C19"/>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AF2C19"/>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AF2C19"/>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AF2C19"/>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AF2C19"/>
    <w:pPr>
      <w:widowControl w:val="0"/>
      <w:spacing w:line="276" w:lineRule="atLeast"/>
    </w:pPr>
    <w:rPr>
      <w:color w:val="auto"/>
    </w:rPr>
  </w:style>
  <w:style w:type="paragraph" w:customStyle="1" w:styleId="CM34">
    <w:name w:val="CM34"/>
    <w:basedOn w:val="Default"/>
    <w:next w:val="Default"/>
    <w:uiPriority w:val="99"/>
    <w:qFormat/>
    <w:rsid w:val="00AF2C19"/>
    <w:pPr>
      <w:widowControl w:val="0"/>
    </w:pPr>
    <w:rPr>
      <w:color w:val="auto"/>
    </w:rPr>
  </w:style>
  <w:style w:type="paragraph" w:customStyle="1" w:styleId="CM56">
    <w:name w:val="CM56"/>
    <w:basedOn w:val="Default"/>
    <w:next w:val="Default"/>
    <w:uiPriority w:val="99"/>
    <w:qFormat/>
    <w:rsid w:val="00AF2C19"/>
    <w:pPr>
      <w:widowControl w:val="0"/>
    </w:pPr>
    <w:rPr>
      <w:rFonts w:eastAsia="Calibri"/>
      <w:color w:val="auto"/>
    </w:rPr>
  </w:style>
  <w:style w:type="paragraph" w:customStyle="1" w:styleId="CM58">
    <w:name w:val="CM58"/>
    <w:basedOn w:val="Default"/>
    <w:next w:val="Default"/>
    <w:uiPriority w:val="99"/>
    <w:qFormat/>
    <w:rsid w:val="00AF2C19"/>
    <w:pPr>
      <w:widowControl w:val="0"/>
    </w:pPr>
    <w:rPr>
      <w:rFonts w:eastAsia="Calibri"/>
      <w:color w:val="auto"/>
    </w:rPr>
  </w:style>
  <w:style w:type="paragraph" w:customStyle="1" w:styleId="CM57">
    <w:name w:val="CM57"/>
    <w:basedOn w:val="Default"/>
    <w:next w:val="Default"/>
    <w:uiPriority w:val="99"/>
    <w:qFormat/>
    <w:rsid w:val="00AF2C19"/>
    <w:pPr>
      <w:widowControl w:val="0"/>
    </w:pPr>
    <w:rPr>
      <w:rFonts w:eastAsia="Calibri"/>
      <w:color w:val="auto"/>
    </w:rPr>
  </w:style>
  <w:style w:type="paragraph" w:customStyle="1" w:styleId="CM1">
    <w:name w:val="CM1"/>
    <w:basedOn w:val="Default"/>
    <w:next w:val="Default"/>
    <w:uiPriority w:val="99"/>
    <w:qFormat/>
    <w:rsid w:val="00AF2C19"/>
    <w:pPr>
      <w:widowControl w:val="0"/>
    </w:pPr>
    <w:rPr>
      <w:rFonts w:eastAsia="Calibri"/>
      <w:color w:val="auto"/>
    </w:rPr>
  </w:style>
  <w:style w:type="paragraph" w:customStyle="1" w:styleId="CM49">
    <w:name w:val="CM49"/>
    <w:basedOn w:val="Default"/>
    <w:next w:val="Default"/>
    <w:uiPriority w:val="99"/>
    <w:qFormat/>
    <w:rsid w:val="00AF2C19"/>
    <w:pPr>
      <w:widowControl w:val="0"/>
    </w:pPr>
    <w:rPr>
      <w:rFonts w:eastAsia="Calibri"/>
      <w:color w:val="auto"/>
    </w:rPr>
  </w:style>
  <w:style w:type="paragraph" w:customStyle="1" w:styleId="CM41">
    <w:name w:val="CM41"/>
    <w:basedOn w:val="Default"/>
    <w:next w:val="Default"/>
    <w:uiPriority w:val="99"/>
    <w:qFormat/>
    <w:rsid w:val="00AF2C19"/>
    <w:pPr>
      <w:widowControl w:val="0"/>
    </w:pPr>
    <w:rPr>
      <w:rFonts w:eastAsia="Calibri"/>
      <w:color w:val="auto"/>
    </w:rPr>
  </w:style>
  <w:style w:type="paragraph" w:customStyle="1" w:styleId="3rdOrderPara">
    <w:name w:val="3rd Order Para"/>
    <w:basedOn w:val="Default"/>
    <w:next w:val="Default"/>
    <w:qFormat/>
    <w:rsid w:val="00AF2C19"/>
    <w:pPr>
      <w:widowControl w:val="0"/>
    </w:pPr>
    <w:rPr>
      <w:rFonts w:eastAsia="Calibri"/>
      <w:color w:val="auto"/>
    </w:rPr>
  </w:style>
  <w:style w:type="paragraph" w:customStyle="1" w:styleId="2ndOrderPara">
    <w:name w:val="2nd Order Para"/>
    <w:basedOn w:val="Default"/>
    <w:next w:val="Default"/>
    <w:qFormat/>
    <w:rsid w:val="00AF2C19"/>
    <w:pPr>
      <w:widowControl w:val="0"/>
    </w:pPr>
    <w:rPr>
      <w:rFonts w:eastAsia="Calibri"/>
      <w:color w:val="auto"/>
    </w:rPr>
  </w:style>
  <w:style w:type="paragraph" w:customStyle="1" w:styleId="Normal-SIGN2">
    <w:name w:val="Normal-SIGN2"/>
    <w:basedOn w:val="Default"/>
    <w:next w:val="Default"/>
    <w:qFormat/>
    <w:rsid w:val="00AF2C19"/>
    <w:pPr>
      <w:widowControl w:val="0"/>
    </w:pPr>
    <w:rPr>
      <w:rFonts w:eastAsia="Calibri"/>
      <w:color w:val="auto"/>
    </w:rPr>
  </w:style>
  <w:style w:type="paragraph" w:customStyle="1" w:styleId="Normal-SIGN1">
    <w:name w:val="Normal-SIGN1"/>
    <w:basedOn w:val="Default"/>
    <w:next w:val="Default"/>
    <w:uiPriority w:val="99"/>
    <w:qFormat/>
    <w:rsid w:val="00AF2C19"/>
    <w:pPr>
      <w:widowControl w:val="0"/>
    </w:pPr>
    <w:rPr>
      <w:rFonts w:eastAsia="Calibri"/>
      <w:color w:val="auto"/>
    </w:rPr>
  </w:style>
  <w:style w:type="paragraph" w:customStyle="1" w:styleId="CM3">
    <w:name w:val="CM3"/>
    <w:basedOn w:val="Default"/>
    <w:next w:val="Default"/>
    <w:uiPriority w:val="99"/>
    <w:qFormat/>
    <w:rsid w:val="00AF2C19"/>
    <w:pPr>
      <w:widowControl w:val="0"/>
      <w:spacing w:line="553" w:lineRule="atLeast"/>
    </w:pPr>
    <w:rPr>
      <w:rFonts w:eastAsia="Calibri"/>
      <w:color w:val="auto"/>
    </w:rPr>
  </w:style>
  <w:style w:type="paragraph" w:customStyle="1" w:styleId="CM33">
    <w:name w:val="CM33"/>
    <w:basedOn w:val="Default"/>
    <w:next w:val="Default"/>
    <w:uiPriority w:val="99"/>
    <w:qFormat/>
    <w:rsid w:val="00AF2C19"/>
    <w:pPr>
      <w:widowControl w:val="0"/>
    </w:pPr>
    <w:rPr>
      <w:rFonts w:eastAsia="Calibri"/>
      <w:color w:val="auto"/>
    </w:rPr>
  </w:style>
  <w:style w:type="paragraph" w:customStyle="1" w:styleId="CM37">
    <w:name w:val="CM37"/>
    <w:basedOn w:val="Default"/>
    <w:next w:val="Default"/>
    <w:uiPriority w:val="99"/>
    <w:qFormat/>
    <w:rsid w:val="00AF2C19"/>
    <w:pPr>
      <w:widowControl w:val="0"/>
    </w:pPr>
    <w:rPr>
      <w:rFonts w:eastAsia="Calibri"/>
      <w:color w:val="auto"/>
    </w:rPr>
  </w:style>
  <w:style w:type="paragraph" w:customStyle="1" w:styleId="CM7">
    <w:name w:val="CM7"/>
    <w:basedOn w:val="Default"/>
    <w:next w:val="Default"/>
    <w:uiPriority w:val="99"/>
    <w:qFormat/>
    <w:rsid w:val="00AF2C19"/>
    <w:pPr>
      <w:widowControl w:val="0"/>
      <w:spacing w:line="553" w:lineRule="atLeast"/>
    </w:pPr>
    <w:rPr>
      <w:rFonts w:eastAsia="Calibri"/>
      <w:color w:val="auto"/>
    </w:rPr>
  </w:style>
  <w:style w:type="paragraph" w:customStyle="1" w:styleId="Brief-SecondarySource">
    <w:name w:val="Brief - Secondary Source"/>
    <w:basedOn w:val="Normal"/>
    <w:qFormat/>
    <w:rsid w:val="00AF2C19"/>
    <w:rPr>
      <w:rFonts w:eastAsia="Times New Roman"/>
      <w:sz w:val="14"/>
      <w:szCs w:val="20"/>
    </w:rPr>
  </w:style>
  <w:style w:type="paragraph" w:customStyle="1" w:styleId="Brief-Card">
    <w:name w:val="Brief - Card"/>
    <w:basedOn w:val="Normal"/>
    <w:uiPriority w:val="99"/>
    <w:qFormat/>
    <w:rsid w:val="00AF2C19"/>
    <w:rPr>
      <w:rFonts w:eastAsia="Times New Roman"/>
    </w:rPr>
  </w:style>
  <w:style w:type="paragraph" w:customStyle="1" w:styleId="Pa2">
    <w:name w:val="Pa2"/>
    <w:basedOn w:val="Default"/>
    <w:next w:val="Default"/>
    <w:uiPriority w:val="99"/>
    <w:qFormat/>
    <w:rsid w:val="00AF2C1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AF2C19"/>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AF2C19"/>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AF2C19"/>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AF2C19"/>
    <w:pPr>
      <w:widowControl w:val="0"/>
    </w:pPr>
    <w:rPr>
      <w:rFonts w:ascii="Arial Black" w:hAnsi="Arial Black"/>
      <w:color w:val="auto"/>
    </w:rPr>
  </w:style>
  <w:style w:type="paragraph" w:customStyle="1" w:styleId="Cover1">
    <w:name w:val="Cover 1"/>
    <w:basedOn w:val="Normal"/>
    <w:next w:val="Normal"/>
    <w:uiPriority w:val="99"/>
    <w:qFormat/>
    <w:rsid w:val="00AF2C19"/>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AF2C19"/>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AF2C19"/>
    <w:pPr>
      <w:widowControl w:val="0"/>
    </w:pPr>
    <w:rPr>
      <w:color w:val="auto"/>
    </w:rPr>
  </w:style>
  <w:style w:type="paragraph" w:customStyle="1" w:styleId="Pa11">
    <w:name w:val="Pa11"/>
    <w:basedOn w:val="Normal"/>
    <w:next w:val="Normal"/>
    <w:uiPriority w:val="99"/>
    <w:qFormat/>
    <w:rsid w:val="00AF2C19"/>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AF2C19"/>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AF2C1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AF2C19"/>
    <w:pPr>
      <w:widowControl w:val="0"/>
    </w:pPr>
    <w:rPr>
      <w:rFonts w:eastAsia="Calibri"/>
      <w:color w:val="auto"/>
    </w:rPr>
  </w:style>
  <w:style w:type="paragraph" w:customStyle="1" w:styleId="CM5">
    <w:name w:val="CM5"/>
    <w:basedOn w:val="Default"/>
    <w:next w:val="Default"/>
    <w:qFormat/>
    <w:rsid w:val="00AF2C19"/>
    <w:pPr>
      <w:widowControl w:val="0"/>
      <w:spacing w:line="553" w:lineRule="atLeast"/>
    </w:pPr>
    <w:rPr>
      <w:rFonts w:eastAsia="Calibri"/>
      <w:color w:val="auto"/>
    </w:rPr>
  </w:style>
  <w:style w:type="paragraph" w:customStyle="1" w:styleId="CM28">
    <w:name w:val="CM28"/>
    <w:basedOn w:val="Default"/>
    <w:next w:val="Default"/>
    <w:uiPriority w:val="99"/>
    <w:qFormat/>
    <w:rsid w:val="00AF2C19"/>
    <w:pPr>
      <w:widowControl w:val="0"/>
    </w:pPr>
    <w:rPr>
      <w:rFonts w:eastAsia="Calibri"/>
      <w:color w:val="auto"/>
    </w:rPr>
  </w:style>
  <w:style w:type="paragraph" w:customStyle="1" w:styleId="CM8">
    <w:name w:val="CM8"/>
    <w:basedOn w:val="Default"/>
    <w:next w:val="Default"/>
    <w:uiPriority w:val="99"/>
    <w:qFormat/>
    <w:rsid w:val="00AF2C19"/>
    <w:pPr>
      <w:widowControl w:val="0"/>
    </w:pPr>
    <w:rPr>
      <w:rFonts w:eastAsia="Calibri"/>
      <w:color w:val="auto"/>
    </w:rPr>
  </w:style>
  <w:style w:type="paragraph" w:customStyle="1" w:styleId="CM6">
    <w:name w:val="CM6"/>
    <w:basedOn w:val="Default"/>
    <w:next w:val="Default"/>
    <w:uiPriority w:val="99"/>
    <w:qFormat/>
    <w:rsid w:val="00AF2C19"/>
    <w:pPr>
      <w:widowControl w:val="0"/>
      <w:spacing w:line="553" w:lineRule="atLeast"/>
    </w:pPr>
    <w:rPr>
      <w:rFonts w:eastAsia="Calibri"/>
      <w:color w:val="auto"/>
    </w:rPr>
  </w:style>
  <w:style w:type="paragraph" w:customStyle="1" w:styleId="CM22">
    <w:name w:val="CM22"/>
    <w:basedOn w:val="Default"/>
    <w:next w:val="Default"/>
    <w:uiPriority w:val="99"/>
    <w:qFormat/>
    <w:rsid w:val="00AF2C19"/>
    <w:pPr>
      <w:widowControl w:val="0"/>
    </w:pPr>
    <w:rPr>
      <w:rFonts w:eastAsia="Calibri"/>
      <w:color w:val="auto"/>
    </w:rPr>
  </w:style>
  <w:style w:type="paragraph" w:customStyle="1" w:styleId="DoubleUnderlined">
    <w:name w:val="Double Underlined"/>
    <w:basedOn w:val="Heading2"/>
    <w:autoRedefine/>
    <w:uiPriority w:val="99"/>
    <w:qFormat/>
    <w:rsid w:val="00AF2C19"/>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AF2C1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AF2C19"/>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AF2C19"/>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AF2C19"/>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AF2C19"/>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F2C19"/>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AF2C19"/>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AF2C1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AF2C19"/>
  </w:style>
  <w:style w:type="paragraph" w:customStyle="1" w:styleId="StyleUnderliningTimesNewRomanBoldNounderlineKernat16">
    <w:name w:val="Style Underlining + Times New Roman Bold No underline Kern at 16..."/>
    <w:basedOn w:val="Normal"/>
    <w:uiPriority w:val="99"/>
    <w:qFormat/>
    <w:rsid w:val="00AF2C1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F2C19"/>
    <w:rPr>
      <w:rFonts w:eastAsia="Times New Roman"/>
      <w:b/>
      <w:bCs/>
      <w:kern w:val="32"/>
      <w:sz w:val="32"/>
      <w:szCs w:val="32"/>
    </w:rPr>
  </w:style>
  <w:style w:type="paragraph" w:customStyle="1" w:styleId="StyleBoldUnderliningKernat16pt">
    <w:name w:val="Style Bold Underlining + Kern at 16 pt"/>
    <w:uiPriority w:val="99"/>
    <w:qFormat/>
    <w:rsid w:val="00AF2C19"/>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AF2C19"/>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AF2C19"/>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F2C19"/>
    <w:pPr>
      <w:ind w:left="400"/>
    </w:pPr>
    <w:rPr>
      <w:rFonts w:eastAsia="Times New Roman"/>
      <w:szCs w:val="20"/>
    </w:rPr>
  </w:style>
  <w:style w:type="paragraph" w:customStyle="1" w:styleId="Paste">
    <w:name w:val="Paste"/>
    <w:basedOn w:val="card"/>
    <w:qFormat/>
    <w:rsid w:val="00AF2C19"/>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AF2C19"/>
    <w:rPr>
      <w:rFonts w:ascii="Georgia" w:eastAsia="Times New Roman" w:hAnsi="Georgia"/>
      <w:b/>
      <w:u w:val="single"/>
    </w:rPr>
  </w:style>
  <w:style w:type="paragraph" w:customStyle="1" w:styleId="UnderlineStyle0">
    <w:name w:val="Underline Style"/>
    <w:basedOn w:val="Normal"/>
    <w:link w:val="UnderlineStyleChar"/>
    <w:qFormat/>
    <w:rsid w:val="00AF2C19"/>
    <w:rPr>
      <w:rFonts w:ascii="Georgia" w:eastAsia="Times New Roman" w:hAnsi="Georgia" w:cstheme="minorBidi"/>
      <w:b/>
      <w:u w:val="single"/>
    </w:rPr>
  </w:style>
  <w:style w:type="paragraph" w:customStyle="1" w:styleId="Normalization">
    <w:name w:val="Normalization"/>
    <w:basedOn w:val="Normal"/>
    <w:uiPriority w:val="99"/>
    <w:qFormat/>
    <w:rsid w:val="00AF2C19"/>
    <w:rPr>
      <w:rFonts w:eastAsia="Times New Roman"/>
      <w:sz w:val="18"/>
    </w:rPr>
  </w:style>
  <w:style w:type="paragraph" w:customStyle="1" w:styleId="BreifTitle">
    <w:name w:val="Breif Title"/>
    <w:basedOn w:val="Normal"/>
    <w:autoRedefine/>
    <w:uiPriority w:val="99"/>
    <w:qFormat/>
    <w:rsid w:val="00AF2C19"/>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AF2C1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AF2C1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AF2C19"/>
    <w:rPr>
      <w:rFonts w:eastAsia="Times New Roman"/>
      <w:color w:val="333333"/>
    </w:rPr>
  </w:style>
  <w:style w:type="paragraph" w:customStyle="1" w:styleId="StyleTagandCiteFranklinGothicDemi">
    <w:name w:val="Style Tag and Cite + Franklin Gothic Demi"/>
    <w:basedOn w:val="Normal"/>
    <w:autoRedefine/>
    <w:uiPriority w:val="99"/>
    <w:qFormat/>
    <w:rsid w:val="00AF2C19"/>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AF2C19"/>
    <w:rPr>
      <w:bCs/>
    </w:rPr>
  </w:style>
  <w:style w:type="paragraph" w:customStyle="1" w:styleId="tagCharCharCharCharCharCharChar">
    <w:name w:val="tag Char Char Char Char Char Char Char"/>
    <w:basedOn w:val="Normal"/>
    <w:uiPriority w:val="99"/>
    <w:qFormat/>
    <w:rsid w:val="00AF2C19"/>
    <w:rPr>
      <w:rFonts w:eastAsia="Times New Roman"/>
      <w:b/>
      <w:sz w:val="24"/>
      <w:szCs w:val="20"/>
    </w:rPr>
  </w:style>
  <w:style w:type="paragraph" w:customStyle="1" w:styleId="title-bold-medium">
    <w:name w:val="title-bold-medium"/>
    <w:basedOn w:val="Normal"/>
    <w:uiPriority w:val="99"/>
    <w:qFormat/>
    <w:rsid w:val="00AF2C19"/>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AF2C19"/>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AF2C19"/>
    <w:rPr>
      <w:rFonts w:ascii="Arial Narrow" w:eastAsia="Times New Roman" w:hAnsi="Arial Narrow"/>
      <w:b/>
      <w:sz w:val="24"/>
    </w:rPr>
  </w:style>
  <w:style w:type="paragraph" w:customStyle="1" w:styleId="BLOCKTITLE1">
    <w:name w:val="BLOCK TITLE"/>
    <w:basedOn w:val="Heading1"/>
    <w:uiPriority w:val="99"/>
    <w:qFormat/>
    <w:rsid w:val="00AF2C1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AF2C19"/>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AF2C19"/>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AF2C19"/>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AF2C1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AF2C19"/>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AF2C19"/>
    <w:pPr>
      <w:spacing w:before="100" w:beforeAutospacing="1" w:after="100" w:afterAutospacing="1"/>
    </w:pPr>
    <w:rPr>
      <w:rFonts w:eastAsia="Times New Roman"/>
    </w:rPr>
  </w:style>
  <w:style w:type="paragraph" w:customStyle="1" w:styleId="ToRead">
    <w:name w:val="To Read"/>
    <w:basedOn w:val="Normal"/>
    <w:uiPriority w:val="99"/>
    <w:qFormat/>
    <w:rsid w:val="00AF2C19"/>
    <w:pPr>
      <w:ind w:left="720"/>
    </w:pPr>
    <w:rPr>
      <w:rFonts w:ascii="Verdana" w:eastAsia="Times New Roman" w:hAnsi="Verdana"/>
      <w:b/>
      <w:u w:val="single"/>
    </w:rPr>
  </w:style>
  <w:style w:type="paragraph" w:customStyle="1" w:styleId="Style1">
    <w:name w:val="Style 1"/>
    <w:basedOn w:val="Normal"/>
    <w:uiPriority w:val="99"/>
    <w:qFormat/>
    <w:rsid w:val="00AF2C19"/>
    <w:pPr>
      <w:widowControl w:val="0"/>
      <w:ind w:firstLine="216"/>
    </w:pPr>
    <w:rPr>
      <w:rFonts w:eastAsia="Times New Roman"/>
      <w:noProof/>
      <w:color w:val="000000"/>
      <w:szCs w:val="20"/>
    </w:rPr>
  </w:style>
  <w:style w:type="paragraph" w:customStyle="1" w:styleId="Style41">
    <w:name w:val="Style 4"/>
    <w:basedOn w:val="Normal"/>
    <w:uiPriority w:val="99"/>
    <w:qFormat/>
    <w:rsid w:val="00AF2C1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AF2C19"/>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AF2C19"/>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AF2C19"/>
    <w:pPr>
      <w:ind w:left="1660"/>
    </w:pPr>
  </w:style>
  <w:style w:type="paragraph" w:customStyle="1" w:styleId="PageNumber1">
    <w:name w:val="Page Number1"/>
    <w:basedOn w:val="Normal"/>
    <w:next w:val="Normal"/>
    <w:uiPriority w:val="99"/>
    <w:qFormat/>
    <w:rsid w:val="00AF2C19"/>
    <w:rPr>
      <w:rFonts w:eastAsia="Times New Roman"/>
    </w:rPr>
  </w:style>
  <w:style w:type="paragraph" w:customStyle="1" w:styleId="Card1">
    <w:name w:val="Card1"/>
    <w:uiPriority w:val="99"/>
    <w:qFormat/>
    <w:rsid w:val="00AF2C19"/>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F2C19"/>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AF2C19"/>
    <w:pPr>
      <w:ind w:left="288" w:right="288"/>
    </w:pPr>
    <w:rPr>
      <w:rFonts w:eastAsia="Times New Roman"/>
    </w:rPr>
  </w:style>
  <w:style w:type="paragraph" w:customStyle="1" w:styleId="CaseListNormal">
    <w:name w:val="Case List Normal"/>
    <w:basedOn w:val="Normal"/>
    <w:uiPriority w:val="99"/>
    <w:qFormat/>
    <w:rsid w:val="00AF2C19"/>
    <w:rPr>
      <w:rFonts w:ascii="Times" w:eastAsia="Times New Roman" w:hAnsi="Times"/>
      <w:szCs w:val="26"/>
    </w:rPr>
  </w:style>
  <w:style w:type="paragraph" w:customStyle="1" w:styleId="Body">
    <w:name w:val="Body"/>
    <w:basedOn w:val="Normal"/>
    <w:uiPriority w:val="99"/>
    <w:qFormat/>
    <w:rsid w:val="00AF2C19"/>
    <w:pPr>
      <w:outlineLvl w:val="3"/>
    </w:pPr>
    <w:rPr>
      <w:rFonts w:eastAsia="Times New Roman"/>
      <w:szCs w:val="20"/>
    </w:rPr>
  </w:style>
  <w:style w:type="paragraph" w:customStyle="1" w:styleId="3text">
    <w:name w:val="3text"/>
    <w:basedOn w:val="Normal"/>
    <w:uiPriority w:val="99"/>
    <w:qFormat/>
    <w:rsid w:val="00AF2C19"/>
    <w:pPr>
      <w:spacing w:before="100" w:beforeAutospacing="1" w:after="100" w:afterAutospacing="1"/>
    </w:pPr>
    <w:rPr>
      <w:rFonts w:eastAsia="Times New Roman"/>
      <w:sz w:val="24"/>
    </w:rPr>
  </w:style>
  <w:style w:type="paragraph" w:customStyle="1" w:styleId="TimesNewRoman12">
    <w:name w:val="TimesNewRoman12"/>
    <w:uiPriority w:val="99"/>
    <w:qFormat/>
    <w:rsid w:val="00AF2C19"/>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AF2C19"/>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AF2C19"/>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AF2C19"/>
    <w:rPr>
      <w:rFonts w:eastAsia="Times New Roman"/>
      <w:color w:val="000000"/>
      <w:sz w:val="18"/>
    </w:rPr>
  </w:style>
  <w:style w:type="paragraph" w:customStyle="1" w:styleId="text1">
    <w:name w:val="text1"/>
    <w:basedOn w:val="Normal"/>
    <w:autoRedefine/>
    <w:uiPriority w:val="99"/>
    <w:qFormat/>
    <w:rsid w:val="00AF2C19"/>
    <w:rPr>
      <w:rFonts w:eastAsia="Times New Roman"/>
      <w:szCs w:val="20"/>
    </w:rPr>
  </w:style>
  <w:style w:type="paragraph" w:customStyle="1" w:styleId="RepeatBlockHeading">
    <w:name w:val="Repeat Block Heading"/>
    <w:basedOn w:val="Normal"/>
    <w:autoRedefine/>
    <w:uiPriority w:val="99"/>
    <w:qFormat/>
    <w:rsid w:val="00AF2C19"/>
    <w:pPr>
      <w:jc w:val="center"/>
    </w:pPr>
    <w:rPr>
      <w:rFonts w:eastAsia="Times New Roman"/>
      <w:b/>
      <w:smallCaps/>
      <w:color w:val="000000"/>
      <w:sz w:val="24"/>
      <w:u w:val="thick"/>
    </w:rPr>
  </w:style>
  <w:style w:type="paragraph" w:customStyle="1" w:styleId="story-headline">
    <w:name w:val="story-headline"/>
    <w:basedOn w:val="Normal"/>
    <w:uiPriority w:val="99"/>
    <w:qFormat/>
    <w:rsid w:val="00AF2C19"/>
    <w:pPr>
      <w:spacing w:before="72" w:after="72"/>
    </w:pPr>
    <w:rPr>
      <w:rFonts w:ascii="Arial" w:eastAsia="Times New Roman" w:hAnsi="Arial"/>
      <w:b/>
      <w:bCs/>
      <w:sz w:val="26"/>
      <w:szCs w:val="26"/>
    </w:rPr>
  </w:style>
  <w:style w:type="paragraph" w:customStyle="1" w:styleId="story-body">
    <w:name w:val="story-body"/>
    <w:basedOn w:val="Normal"/>
    <w:uiPriority w:val="99"/>
    <w:qFormat/>
    <w:rsid w:val="00AF2C19"/>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AF2C19"/>
    <w:rPr>
      <w:rFonts w:ascii="Arial" w:eastAsia="Times New Roman" w:hAnsi="Arial"/>
      <w:b/>
      <w:bCs/>
    </w:rPr>
  </w:style>
  <w:style w:type="paragraph" w:customStyle="1" w:styleId="TextofCards">
    <w:name w:val="Text of Cards"/>
    <w:basedOn w:val="Normal"/>
    <w:uiPriority w:val="99"/>
    <w:qFormat/>
    <w:rsid w:val="00AF2C19"/>
    <w:rPr>
      <w:rFonts w:eastAsia="Times New Roman"/>
      <w:color w:val="000000"/>
      <w:spacing w:val="6"/>
      <w:szCs w:val="23"/>
    </w:rPr>
  </w:style>
  <w:style w:type="paragraph" w:customStyle="1" w:styleId="Corpotesto">
    <w:name w:val="Corpo testo"/>
    <w:basedOn w:val="Normal"/>
    <w:uiPriority w:val="99"/>
    <w:qFormat/>
    <w:rsid w:val="00AF2C19"/>
    <w:pPr>
      <w:widowControl w:val="0"/>
      <w:adjustRightInd w:val="0"/>
      <w:spacing w:after="283"/>
    </w:pPr>
    <w:rPr>
      <w:rFonts w:ascii="Times" w:eastAsia="Times New Roman" w:hAnsi="Times"/>
    </w:rPr>
  </w:style>
  <w:style w:type="paragraph" w:customStyle="1" w:styleId="tagCharChar1Char">
    <w:name w:val="tag Char Char1 Char"/>
    <w:uiPriority w:val="99"/>
    <w:qFormat/>
    <w:rsid w:val="00AF2C19"/>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AF2C19"/>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AF2C19"/>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AF2C19"/>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AF2C19"/>
    <w:rPr>
      <w:rFonts w:ascii="Arial" w:hAnsi="Arial"/>
      <w:b w:val="0"/>
      <w:caps w:val="0"/>
      <w:sz w:val="20"/>
    </w:rPr>
  </w:style>
  <w:style w:type="paragraph" w:customStyle="1" w:styleId="ProjectTitleLine">
    <w:name w:val="Project Title Line"/>
    <w:basedOn w:val="Normal"/>
    <w:next w:val="Normal"/>
    <w:autoRedefine/>
    <w:uiPriority w:val="99"/>
    <w:qFormat/>
    <w:rsid w:val="00AF2C19"/>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AF2C19"/>
    <w:rPr>
      <w:rFonts w:ascii="Arial Narrow" w:eastAsia="Times New Roman" w:hAnsi="Arial Narrow"/>
      <w:strike/>
    </w:rPr>
  </w:style>
  <w:style w:type="paragraph" w:customStyle="1" w:styleId="NormalVerdana">
    <w:name w:val="Normal + Verdana"/>
    <w:aliases w:val="10 pt,White,Normal + Arial"/>
    <w:basedOn w:val="Normal"/>
    <w:uiPriority w:val="99"/>
    <w:qFormat/>
    <w:rsid w:val="00AF2C19"/>
    <w:rPr>
      <w:rFonts w:ascii="Arial" w:eastAsia="Times New Roman" w:hAnsi="Arial"/>
      <w:szCs w:val="20"/>
      <w:u w:val="single"/>
    </w:rPr>
  </w:style>
  <w:style w:type="paragraph" w:customStyle="1" w:styleId="Normal10pt">
    <w:name w:val="Normal + 10 pt"/>
    <w:basedOn w:val="Normal"/>
    <w:uiPriority w:val="99"/>
    <w:qFormat/>
    <w:rsid w:val="00AF2C19"/>
    <w:rPr>
      <w:rFonts w:eastAsia="Times New Roman"/>
      <w:szCs w:val="20"/>
    </w:rPr>
  </w:style>
  <w:style w:type="paragraph" w:customStyle="1" w:styleId="cardChar1Char">
    <w:name w:val="card Char1 Char"/>
    <w:basedOn w:val="Normal"/>
    <w:uiPriority w:val="99"/>
    <w:qFormat/>
    <w:rsid w:val="00AF2C19"/>
    <w:pPr>
      <w:ind w:left="288" w:right="288"/>
    </w:pPr>
    <w:rPr>
      <w:rFonts w:eastAsia="Times New Roman"/>
      <w:szCs w:val="20"/>
    </w:rPr>
  </w:style>
  <w:style w:type="paragraph" w:customStyle="1" w:styleId="CM12">
    <w:name w:val="CM12"/>
    <w:basedOn w:val="Default"/>
    <w:next w:val="Default"/>
    <w:uiPriority w:val="99"/>
    <w:qFormat/>
    <w:rsid w:val="00AF2C1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AF2C19"/>
    <w:pPr>
      <w:widowControl w:val="0"/>
      <w:spacing w:after="480"/>
    </w:pPr>
    <w:rPr>
      <w:rFonts w:ascii="Granjon LT Std" w:hAnsi="Granjon LT Std"/>
      <w:color w:val="auto"/>
    </w:rPr>
  </w:style>
  <w:style w:type="paragraph" w:customStyle="1" w:styleId="CM10">
    <w:name w:val="CM10"/>
    <w:basedOn w:val="Default"/>
    <w:next w:val="Default"/>
    <w:uiPriority w:val="99"/>
    <w:qFormat/>
    <w:rsid w:val="00AF2C19"/>
    <w:pPr>
      <w:widowControl w:val="0"/>
      <w:spacing w:line="320" w:lineRule="atLeast"/>
    </w:pPr>
    <w:rPr>
      <w:rFonts w:ascii="Granjon LT Std" w:hAnsi="Granjon LT Std"/>
      <w:color w:val="auto"/>
    </w:rPr>
  </w:style>
  <w:style w:type="paragraph" w:customStyle="1" w:styleId="bold">
    <w:name w:val="bold"/>
    <w:basedOn w:val="Normal"/>
    <w:uiPriority w:val="99"/>
    <w:qFormat/>
    <w:rsid w:val="00AF2C19"/>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AF2C19"/>
    <w:rPr>
      <w:rFonts w:ascii="Arial Narrow" w:eastAsia="Times New Roman" w:hAnsi="Arial Narrow"/>
      <w:strike/>
      <w:szCs w:val="20"/>
    </w:rPr>
  </w:style>
  <w:style w:type="paragraph" w:customStyle="1" w:styleId="textbodyblack">
    <w:name w:val="textbodyblack"/>
    <w:basedOn w:val="Normal"/>
    <w:uiPriority w:val="99"/>
    <w:qFormat/>
    <w:rsid w:val="00AF2C19"/>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AF2C1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F2C1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AF2C1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AF2C19"/>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F2C19"/>
    <w:rPr>
      <w:rFonts w:ascii="Georgia" w:eastAsia="Times New Roman" w:hAnsi="Georgia"/>
      <w:b/>
      <w:bCs/>
      <w:szCs w:val="16"/>
      <w:u w:val="single"/>
    </w:rPr>
  </w:style>
  <w:style w:type="paragraph" w:customStyle="1" w:styleId="CiteCorrected">
    <w:name w:val="Cite Corrected"/>
    <w:basedOn w:val="Normal"/>
    <w:link w:val="CiteCorrectedChar"/>
    <w:qFormat/>
    <w:rsid w:val="00AF2C19"/>
    <w:rPr>
      <w:rFonts w:ascii="Georgia" w:eastAsia="Times New Roman" w:hAnsi="Georgia" w:cstheme="minorBidi"/>
      <w:b/>
      <w:bCs/>
      <w:szCs w:val="16"/>
      <w:u w:val="single"/>
    </w:rPr>
  </w:style>
  <w:style w:type="paragraph" w:customStyle="1" w:styleId="CardText20">
    <w:name w:val="Card Text 2"/>
    <w:basedOn w:val="CardText10"/>
    <w:link w:val="CardText2Char"/>
    <w:qFormat/>
    <w:rsid w:val="00AF2C1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AF2C19"/>
    <w:pPr>
      <w:ind w:left="288"/>
    </w:pPr>
    <w:rPr>
      <w:szCs w:val="20"/>
      <w:lang w:eastAsia="zh-CN"/>
    </w:rPr>
  </w:style>
  <w:style w:type="paragraph" w:customStyle="1" w:styleId="BriefTitle2">
    <w:name w:val="Brief Title 2"/>
    <w:basedOn w:val="BriefTitle"/>
    <w:uiPriority w:val="99"/>
    <w:qFormat/>
    <w:rsid w:val="00AF2C19"/>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AF2C19"/>
    <w:rPr>
      <w:u w:val="single"/>
    </w:rPr>
  </w:style>
  <w:style w:type="paragraph" w:customStyle="1" w:styleId="StyleCardText11ptUnderline">
    <w:name w:val="Style Card Text + 11 pt Underline"/>
    <w:link w:val="StyleCardText11ptUnderlineChar"/>
    <w:qFormat/>
    <w:rsid w:val="00AF2C19"/>
    <w:pPr>
      <w:spacing w:line="254" w:lineRule="auto"/>
    </w:pPr>
    <w:rPr>
      <w:u w:val="single"/>
    </w:rPr>
  </w:style>
  <w:style w:type="character" w:customStyle="1" w:styleId="StyleMinimizedText11ptChar">
    <w:name w:val="Style Minimized Text + 11 pt Char"/>
    <w:basedOn w:val="DefaultParagraphFont"/>
    <w:link w:val="StyleMinimizedText11pt"/>
    <w:locked/>
    <w:rsid w:val="00AF2C19"/>
    <w:rPr>
      <w:rFonts w:ascii="Georgia" w:hAnsi="Georgia"/>
      <w:sz w:val="16"/>
    </w:rPr>
  </w:style>
  <w:style w:type="paragraph" w:customStyle="1" w:styleId="StyleMinimizedText11pt">
    <w:name w:val="Style Minimized Text + 11 pt"/>
    <w:basedOn w:val="Normal"/>
    <w:link w:val="StyleMinimizedText11ptChar"/>
    <w:qFormat/>
    <w:rsid w:val="00AF2C19"/>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AF2C19"/>
    <w:rPr>
      <w:rFonts w:ascii="Georgia" w:hAnsi="Georgia"/>
      <w:sz w:val="16"/>
    </w:rPr>
  </w:style>
  <w:style w:type="paragraph" w:customStyle="1" w:styleId="StyleMinimizedText11pt1">
    <w:name w:val="Style Minimized Text + 11 pt1"/>
    <w:basedOn w:val="Normal"/>
    <w:link w:val="StyleMinimizedText11pt1Char"/>
    <w:qFormat/>
    <w:rsid w:val="00AF2C19"/>
    <w:rPr>
      <w:rFonts w:ascii="Georgia" w:hAnsi="Georgia" w:cstheme="minorBidi"/>
      <w:sz w:val="16"/>
    </w:rPr>
  </w:style>
  <w:style w:type="character" w:customStyle="1" w:styleId="Debate-CardSmalltextF2Char">
    <w:name w:val="Debate- Card Small text F2 Char"/>
    <w:link w:val="Debate-CardSmalltextF2"/>
    <w:locked/>
    <w:rsid w:val="00AF2C19"/>
    <w:rPr>
      <w:rFonts w:ascii="Arial Narrow" w:hAnsi="Arial Narrow"/>
      <w:sz w:val="16"/>
    </w:rPr>
  </w:style>
  <w:style w:type="paragraph" w:customStyle="1" w:styleId="Debate-CardSmalltextF2">
    <w:name w:val="Debate- Card Small text F2"/>
    <w:basedOn w:val="Normal"/>
    <w:next w:val="Normal"/>
    <w:link w:val="Debate-CardSmalltextF2Char"/>
    <w:qFormat/>
    <w:rsid w:val="00AF2C19"/>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AF2C19"/>
    <w:rPr>
      <w:rFonts w:ascii="Arial Narrow" w:hAnsi="Arial Narrow"/>
      <w:b/>
      <w:sz w:val="18"/>
      <w:u w:val="single"/>
    </w:rPr>
  </w:style>
  <w:style w:type="paragraph" w:customStyle="1" w:styleId="Debate-EmphasizedText-F5">
    <w:name w:val="Debate- Emphasized Text- F5"/>
    <w:basedOn w:val="Normal"/>
    <w:link w:val="Debate-EmphasizedText-F5Char"/>
    <w:qFormat/>
    <w:rsid w:val="00AF2C19"/>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AF2C1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F2C19"/>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AF2C1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F2C19"/>
    <w:rPr>
      <w:rFonts w:eastAsia="Times New Roman" w:cs="Calibri"/>
      <w:sz w:val="16"/>
    </w:rPr>
  </w:style>
  <w:style w:type="character" w:customStyle="1" w:styleId="CardStyleChar">
    <w:name w:val="Card Style Char"/>
    <w:link w:val="CardStyle0"/>
    <w:locked/>
    <w:rsid w:val="00AF2C19"/>
    <w:rPr>
      <w:rFonts w:ascii="Times New Roman" w:eastAsia="Times New Roman" w:hAnsi="Times New Roman" w:cs="Times New Roman"/>
    </w:rPr>
  </w:style>
  <w:style w:type="paragraph" w:customStyle="1" w:styleId="emactive">
    <w:name w:val="emactive"/>
    <w:basedOn w:val="Normal"/>
    <w:uiPriority w:val="99"/>
    <w:qFormat/>
    <w:rsid w:val="00AF2C19"/>
    <w:pPr>
      <w:spacing w:before="100" w:beforeAutospacing="1" w:after="100" w:afterAutospacing="1"/>
    </w:pPr>
    <w:rPr>
      <w:rFonts w:eastAsia="Times New Roman"/>
      <w:sz w:val="24"/>
    </w:rPr>
  </w:style>
  <w:style w:type="paragraph" w:customStyle="1" w:styleId="emready">
    <w:name w:val="emready"/>
    <w:basedOn w:val="Normal"/>
    <w:uiPriority w:val="99"/>
    <w:qFormat/>
    <w:rsid w:val="00AF2C19"/>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AF2C1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F2C19"/>
    <w:rPr>
      <w:rFonts w:ascii="Georgia" w:eastAsia="Times New Roman" w:hAnsi="Georgia"/>
      <w:b/>
      <w:u w:val="single"/>
    </w:rPr>
  </w:style>
  <w:style w:type="character" w:customStyle="1" w:styleId="CardHighlightChar">
    <w:name w:val="Card Highlight Char"/>
    <w:link w:val="CardHighlight"/>
    <w:locked/>
    <w:rsid w:val="00AF2C1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F2C19"/>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AF2C1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F2C19"/>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F2C19"/>
    <w:pPr>
      <w:spacing w:before="100" w:beforeAutospacing="1" w:after="100" w:afterAutospacing="1"/>
    </w:pPr>
    <w:rPr>
      <w:rFonts w:eastAsia="Times New Roman"/>
      <w:sz w:val="24"/>
    </w:rPr>
  </w:style>
  <w:style w:type="paragraph" w:customStyle="1" w:styleId="norma">
    <w:name w:val="norma"/>
    <w:basedOn w:val="Heading3"/>
    <w:uiPriority w:val="99"/>
    <w:qFormat/>
    <w:rsid w:val="00AF2C19"/>
    <w:rPr>
      <w:rFonts w:eastAsia="MS Gothic" w:cs="Arial"/>
      <w:bCs/>
      <w:sz w:val="24"/>
    </w:rPr>
  </w:style>
  <w:style w:type="paragraph" w:customStyle="1" w:styleId="nromal">
    <w:name w:val="nromal"/>
    <w:basedOn w:val="Normal"/>
    <w:uiPriority w:val="99"/>
    <w:qFormat/>
    <w:rsid w:val="00AF2C19"/>
    <w:pPr>
      <w:keepNext/>
      <w:keepLines/>
      <w:spacing w:before="200"/>
      <w:outlineLvl w:val="3"/>
    </w:pPr>
    <w:rPr>
      <w:rFonts w:eastAsia="Times New Roman" w:cs="Cambria"/>
      <w:b/>
      <w:iCs/>
    </w:rPr>
  </w:style>
  <w:style w:type="paragraph" w:customStyle="1" w:styleId="natural">
    <w:name w:val="natural"/>
    <w:basedOn w:val="Normal"/>
    <w:uiPriority w:val="99"/>
    <w:qFormat/>
    <w:rsid w:val="00AF2C19"/>
    <w:pPr>
      <w:keepNext/>
      <w:keepLines/>
      <w:spacing w:before="200"/>
      <w:outlineLvl w:val="3"/>
    </w:pPr>
    <w:rPr>
      <w:rFonts w:eastAsia="Times New Roman"/>
      <w:b/>
      <w:iCs/>
    </w:rPr>
  </w:style>
  <w:style w:type="paragraph" w:customStyle="1" w:styleId="nroaml">
    <w:name w:val="nroaml"/>
    <w:basedOn w:val="Normal"/>
    <w:uiPriority w:val="99"/>
    <w:qFormat/>
    <w:rsid w:val="00AF2C19"/>
    <w:pPr>
      <w:keepNext/>
      <w:keepLines/>
      <w:spacing w:before="200"/>
      <w:outlineLvl w:val="3"/>
    </w:pPr>
    <w:rPr>
      <w:rFonts w:eastAsia="Times New Roman"/>
      <w:b/>
      <w:iCs/>
    </w:rPr>
  </w:style>
  <w:style w:type="paragraph" w:customStyle="1" w:styleId="noraml">
    <w:name w:val="noraml"/>
    <w:basedOn w:val="Normal"/>
    <w:uiPriority w:val="99"/>
    <w:qFormat/>
    <w:rsid w:val="00AF2C19"/>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AF2C19"/>
    <w:rPr>
      <w:rFonts w:ascii="Georgia" w:eastAsia="Calibri" w:hAnsi="Georgia"/>
      <w:sz w:val="16"/>
      <w:szCs w:val="16"/>
    </w:rPr>
  </w:style>
  <w:style w:type="paragraph" w:customStyle="1" w:styleId="SmallSizeParagraph">
    <w:name w:val="Small Size Paragraph"/>
    <w:basedOn w:val="Normal"/>
    <w:link w:val="SmallSizeParagraphChar"/>
    <w:qFormat/>
    <w:rsid w:val="00AF2C19"/>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F2C1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F2C19"/>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AF2C19"/>
    <w:rPr>
      <w:rFonts w:ascii="Arial" w:eastAsia="Calibri" w:hAnsi="Arial" w:cs="Arial"/>
      <w:kern w:val="2"/>
      <w:sz w:val="14"/>
      <w:szCs w:val="14"/>
      <w:lang w:eastAsia="zh-TW"/>
    </w:rPr>
  </w:style>
  <w:style w:type="paragraph" w:customStyle="1" w:styleId="CardT1">
    <w:name w:val="CardT1"/>
    <w:basedOn w:val="Normal"/>
    <w:link w:val="CardT1Char"/>
    <w:qFormat/>
    <w:rsid w:val="00AF2C1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F2C1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F2C19"/>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AF2C19"/>
    <w:pPr>
      <w:spacing w:before="100" w:beforeAutospacing="1" w:after="100" w:afterAutospacing="1"/>
    </w:pPr>
    <w:rPr>
      <w:rFonts w:eastAsia="Times New Roman"/>
      <w:sz w:val="24"/>
    </w:rPr>
  </w:style>
  <w:style w:type="paragraph" w:customStyle="1" w:styleId="CiteReal">
    <w:name w:val="Cite Real"/>
    <w:basedOn w:val="Normal"/>
    <w:next w:val="Normal"/>
    <w:qFormat/>
    <w:rsid w:val="00AF2C19"/>
    <w:rPr>
      <w:rFonts w:ascii="Arial" w:eastAsia="MS Mincho" w:hAnsi="Arial"/>
      <w:b/>
      <w:sz w:val="24"/>
      <w:u w:val="single"/>
    </w:rPr>
  </w:style>
  <w:style w:type="paragraph" w:customStyle="1" w:styleId="2909F619802848F09E01365C32F34654">
    <w:name w:val="2909F619802848F09E01365C32F34654"/>
    <w:uiPriority w:val="99"/>
    <w:qFormat/>
    <w:rsid w:val="00AF2C19"/>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AF2C19"/>
    <w:rPr>
      <w:rFonts w:ascii="Georgia" w:eastAsia="Calibri" w:hAnsi="Georgia"/>
      <w:u w:val="single"/>
      <w:lang w:val="x-none" w:eastAsia="zh-CN"/>
    </w:rPr>
  </w:style>
  <w:style w:type="paragraph" w:customStyle="1" w:styleId="UnderlineS">
    <w:name w:val="Underline S"/>
    <w:basedOn w:val="Normal"/>
    <w:link w:val="UnderlineSChar"/>
    <w:qFormat/>
    <w:rsid w:val="00AF2C19"/>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AF2C19"/>
    <w:rPr>
      <w:rFonts w:ascii="Georgia" w:hAnsi="Georgia"/>
      <w:sz w:val="12"/>
    </w:rPr>
  </w:style>
  <w:style w:type="paragraph" w:customStyle="1" w:styleId="Ununderlined">
    <w:name w:val="Ununderlined"/>
    <w:basedOn w:val="Normal"/>
    <w:link w:val="UnunderlinedChar"/>
    <w:qFormat/>
    <w:rsid w:val="00AF2C19"/>
    <w:rPr>
      <w:rFonts w:ascii="Georgia" w:hAnsi="Georgia" w:cstheme="minorBidi"/>
      <w:sz w:val="12"/>
    </w:rPr>
  </w:style>
  <w:style w:type="character" w:customStyle="1" w:styleId="HighlightingChar">
    <w:name w:val="Highlighting Char"/>
    <w:link w:val="Highlighting"/>
    <w:locked/>
    <w:rsid w:val="00AF2C19"/>
    <w:rPr>
      <w:rFonts w:ascii="Georgia" w:hAnsi="Georgia"/>
      <w:u w:val="thick"/>
    </w:rPr>
  </w:style>
  <w:style w:type="paragraph" w:customStyle="1" w:styleId="Highlighting">
    <w:name w:val="Highlighting"/>
    <w:basedOn w:val="Normal"/>
    <w:link w:val="HighlightingChar"/>
    <w:autoRedefine/>
    <w:qFormat/>
    <w:rsid w:val="00AF2C19"/>
    <w:rPr>
      <w:rFonts w:ascii="Georgia" w:hAnsi="Georgia" w:cstheme="minorBidi"/>
      <w:u w:val="thick"/>
    </w:rPr>
  </w:style>
  <w:style w:type="character" w:customStyle="1" w:styleId="CITEChar">
    <w:name w:val="CITE Char"/>
    <w:link w:val="CITE"/>
    <w:locked/>
    <w:rsid w:val="00AF2C19"/>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AF2C19"/>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AF2C19"/>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AF2C19"/>
    <w:rPr>
      <w:rFonts w:ascii="Georgia" w:hAnsi="Georgia"/>
      <w:color w:val="000000"/>
      <w:sz w:val="16"/>
      <w:szCs w:val="20"/>
      <w:lang w:val="x-none" w:eastAsia="x-none"/>
    </w:rPr>
  </w:style>
  <w:style w:type="paragraph" w:customStyle="1" w:styleId="Normaltext0">
    <w:name w:val="Normal text"/>
    <w:basedOn w:val="Normal"/>
    <w:link w:val="NormaltextCharChar"/>
    <w:autoRedefine/>
    <w:qFormat/>
    <w:rsid w:val="00AF2C19"/>
    <w:pPr>
      <w:ind w:left="432"/>
    </w:pPr>
    <w:rPr>
      <w:rFonts w:ascii="Georgia" w:hAnsi="Georgia" w:cstheme="minorBidi"/>
      <w:color w:val="000000"/>
      <w:sz w:val="16"/>
      <w:szCs w:val="20"/>
      <w:lang w:val="x-none" w:eastAsia="x-none"/>
    </w:rPr>
  </w:style>
  <w:style w:type="character" w:customStyle="1" w:styleId="TagofCardChar">
    <w:name w:val="Tag of Card Char"/>
    <w:link w:val="TagofCard"/>
    <w:locked/>
    <w:rsid w:val="00AF2C19"/>
    <w:rPr>
      <w:rFonts w:ascii="Georgia"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F2C19"/>
    <w:rPr>
      <w:b/>
      <w:sz w:val="28"/>
    </w:rPr>
  </w:style>
  <w:style w:type="character" w:customStyle="1" w:styleId="SourcenameChar">
    <w:name w:val="Source name Char"/>
    <w:link w:val="Sourcename"/>
    <w:locked/>
    <w:rsid w:val="00AF2C19"/>
    <w:rPr>
      <w:rFonts w:ascii="Georgia" w:hAnsi="Georgia"/>
      <w:b/>
      <w:bCs/>
      <w:color w:val="000000"/>
      <w:sz w:val="20"/>
      <w:szCs w:val="20"/>
      <w:lang w:val="x-none" w:eastAsia="x-none"/>
    </w:rPr>
  </w:style>
  <w:style w:type="paragraph" w:customStyle="1" w:styleId="Sourcename">
    <w:name w:val="Source name"/>
    <w:basedOn w:val="Normaltext0"/>
    <w:link w:val="SourcenameChar"/>
    <w:autoRedefine/>
    <w:qFormat/>
    <w:rsid w:val="00AF2C19"/>
    <w:rPr>
      <w:b/>
      <w:bCs/>
      <w:sz w:val="20"/>
    </w:rPr>
  </w:style>
  <w:style w:type="character" w:customStyle="1" w:styleId="underlinedcardChar">
    <w:name w:val="underlined card Char"/>
    <w:link w:val="underlinedcard0"/>
    <w:locked/>
    <w:rsid w:val="00AF2C19"/>
    <w:rPr>
      <w:rFonts w:ascii="Georgia" w:hAnsi="Georgia"/>
      <w:color w:val="000000"/>
      <w:szCs w:val="20"/>
      <w:u w:val="single"/>
      <w:lang w:val="x-none" w:eastAsia="x-none"/>
    </w:rPr>
  </w:style>
  <w:style w:type="paragraph" w:customStyle="1" w:styleId="underlinedcard0">
    <w:name w:val="underlined card"/>
    <w:basedOn w:val="Normaltext0"/>
    <w:link w:val="underlinedcardChar"/>
    <w:autoRedefine/>
    <w:qFormat/>
    <w:rsid w:val="00AF2C19"/>
    <w:rPr>
      <w:sz w:val="22"/>
      <w:u w:val="single"/>
    </w:rPr>
  </w:style>
  <w:style w:type="paragraph" w:customStyle="1" w:styleId="FullText">
    <w:name w:val="Full Text"/>
    <w:basedOn w:val="Normal"/>
    <w:uiPriority w:val="99"/>
    <w:qFormat/>
    <w:rsid w:val="00AF2C19"/>
    <w:rPr>
      <w:rFonts w:eastAsia="Times New Roman"/>
      <w:sz w:val="16"/>
    </w:rPr>
  </w:style>
  <w:style w:type="character" w:customStyle="1" w:styleId="TextUnderlineChar">
    <w:name w:val="Text Underline Char"/>
    <w:link w:val="TextUnderline"/>
    <w:locked/>
    <w:rsid w:val="00AF2C1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F2C19"/>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AF2C1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F2C19"/>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AF2C1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F2C19"/>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AF2C19"/>
    <w:pPr>
      <w:spacing w:before="240"/>
      <w:outlineLvl w:val="2"/>
    </w:pPr>
    <w:rPr>
      <w:rFonts w:eastAsia="Times New Roman"/>
      <w:b/>
    </w:rPr>
  </w:style>
  <w:style w:type="character" w:customStyle="1" w:styleId="CiteCardChar">
    <w:name w:val="Cite_Card Char"/>
    <w:link w:val="CiteCard0"/>
    <w:locked/>
    <w:rsid w:val="00AF2C19"/>
    <w:rPr>
      <w:rFonts w:ascii="Times New Roman" w:eastAsia="Times New Roman" w:hAnsi="Times New Roman" w:cs="Arial"/>
      <w:bCs/>
      <w:sz w:val="20"/>
      <w:szCs w:val="20"/>
    </w:rPr>
  </w:style>
  <w:style w:type="paragraph" w:customStyle="1" w:styleId="CiteCard0">
    <w:name w:val="Cite_Card"/>
    <w:link w:val="CiteCardChar"/>
    <w:qFormat/>
    <w:rsid w:val="00AF2C19"/>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F2C19"/>
    <w:pPr>
      <w:widowControl w:val="0"/>
    </w:pPr>
    <w:rPr>
      <w:rFonts w:eastAsia="MS Mincho"/>
      <w:color w:val="auto"/>
    </w:rPr>
  </w:style>
  <w:style w:type="character" w:customStyle="1" w:styleId="StyleStyle49pt6Char">
    <w:name w:val="Style Style4 + 9 pt6 Char"/>
    <w:basedOn w:val="Style4Char"/>
    <w:link w:val="StyleStyle49pt6"/>
    <w:locked/>
    <w:rsid w:val="00AF2C19"/>
    <w:rPr>
      <w:rFonts w:ascii="Georgia" w:eastAsia="Times New Roman" w:hAnsi="Georgia" w:cs="Times New Roman"/>
      <w:sz w:val="24"/>
      <w:u w:val="single"/>
      <w:lang w:val="x-none"/>
    </w:rPr>
  </w:style>
  <w:style w:type="paragraph" w:customStyle="1" w:styleId="StyleStyle49pt6">
    <w:name w:val="Style Style4 + 9 pt6"/>
    <w:basedOn w:val="Style4"/>
    <w:link w:val="StyleStyle49pt6Char"/>
    <w:qFormat/>
    <w:rsid w:val="00AF2C19"/>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AF2C1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F2C19"/>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AF2C1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F2C19"/>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F2C1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F2C19"/>
    <w:rPr>
      <w:rFonts w:ascii="Georgia" w:hAnsi="Georgia" w:cs="Calibri"/>
      <w:b/>
      <w:bCs/>
      <w:u w:val="single"/>
    </w:rPr>
  </w:style>
  <w:style w:type="character" w:customStyle="1" w:styleId="DebatenoramlChar">
    <w:name w:val="Debatenoraml Char"/>
    <w:link w:val="Debatenoraml"/>
    <w:locked/>
    <w:rsid w:val="00AF2C19"/>
    <w:rPr>
      <w:rFonts w:ascii="Times New Roman" w:hAnsi="Times New Roman" w:cs="Times New Roman"/>
    </w:rPr>
  </w:style>
  <w:style w:type="paragraph" w:customStyle="1" w:styleId="Debatenoraml">
    <w:name w:val="Debatenoraml"/>
    <w:basedOn w:val="NoSpacing"/>
    <w:link w:val="DebatenoramlChar"/>
    <w:qFormat/>
    <w:rsid w:val="00AF2C19"/>
    <w:pPr>
      <w:spacing w:before="0" w:line="240" w:lineRule="auto"/>
    </w:pPr>
    <w:rPr>
      <w:rFonts w:ascii="Times New Roman" w:hAnsi="Times New Roman" w:cs="Times New Roman"/>
    </w:rPr>
  </w:style>
  <w:style w:type="paragraph" w:customStyle="1" w:styleId="SynergyTag">
    <w:name w:val="SynergyTag"/>
    <w:basedOn w:val="Normal"/>
    <w:uiPriority w:val="99"/>
    <w:qFormat/>
    <w:rsid w:val="00AF2C19"/>
    <w:rPr>
      <w:rFonts w:eastAsia="Calibri"/>
      <w:b/>
    </w:rPr>
  </w:style>
  <w:style w:type="character" w:customStyle="1" w:styleId="QualsChar">
    <w:name w:val="Quals Char"/>
    <w:link w:val="Quals"/>
    <w:locked/>
    <w:rsid w:val="00AF2C19"/>
    <w:rPr>
      <w:rFonts w:ascii="Georgia" w:eastAsia="Calibri" w:hAnsi="Georgia"/>
      <w:sz w:val="18"/>
    </w:rPr>
  </w:style>
  <w:style w:type="paragraph" w:customStyle="1" w:styleId="Quals">
    <w:name w:val="Quals"/>
    <w:basedOn w:val="Normal"/>
    <w:link w:val="QualsChar"/>
    <w:qFormat/>
    <w:rsid w:val="00AF2C19"/>
    <w:rPr>
      <w:rFonts w:ascii="Georgia" w:eastAsia="Calibri" w:hAnsi="Georgia" w:cstheme="minorBidi"/>
      <w:sz w:val="18"/>
    </w:rPr>
  </w:style>
  <w:style w:type="paragraph" w:customStyle="1" w:styleId="times">
    <w:name w:val="times"/>
    <w:basedOn w:val="Normal"/>
    <w:qFormat/>
    <w:rsid w:val="00AF2C19"/>
    <w:pPr>
      <w:spacing w:before="100" w:beforeAutospacing="1" w:after="100" w:afterAutospacing="1"/>
    </w:pPr>
    <w:rPr>
      <w:rFonts w:eastAsia="Times New Roman"/>
      <w:sz w:val="24"/>
    </w:rPr>
  </w:style>
  <w:style w:type="paragraph" w:customStyle="1" w:styleId="BodyA">
    <w:name w:val="Body A"/>
    <w:uiPriority w:val="99"/>
    <w:qFormat/>
    <w:rsid w:val="00AF2C19"/>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AF2C19"/>
    <w:rPr>
      <w:rFonts w:ascii="Georgia" w:eastAsia="Times New Roman" w:hAnsi="Georgia"/>
      <w:b/>
      <w:caps/>
      <w:szCs w:val="28"/>
      <w:u w:val="single"/>
    </w:rPr>
  </w:style>
  <w:style w:type="paragraph" w:customStyle="1" w:styleId="Starred">
    <w:name w:val="Starred"/>
    <w:basedOn w:val="Normal"/>
    <w:link w:val="StarredChar"/>
    <w:qFormat/>
    <w:rsid w:val="00AF2C19"/>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AF2C19"/>
    <w:rPr>
      <w:rFonts w:ascii="Georgia" w:eastAsia="Times New Roman" w:hAnsi="Georgia"/>
      <w:b/>
      <w:caps/>
      <w:szCs w:val="28"/>
      <w:u w:val="single"/>
    </w:rPr>
  </w:style>
  <w:style w:type="paragraph" w:customStyle="1" w:styleId="NotStarred">
    <w:name w:val="NotStarred"/>
    <w:basedOn w:val="Normal"/>
    <w:link w:val="NotStarredChar"/>
    <w:qFormat/>
    <w:rsid w:val="00AF2C19"/>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AF2C19"/>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AF2C1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F2C19"/>
    <w:pPr>
      <w:pBdr>
        <w:top w:val="single" w:sz="4" w:space="0" w:color="auto"/>
        <w:left w:val="single" w:sz="4" w:space="0" w:color="auto"/>
        <w:bottom w:val="single" w:sz="4" w:space="0" w:color="auto"/>
        <w:right w:val="single" w:sz="4" w:space="0" w:color="auto"/>
      </w:pBdr>
      <w:spacing w:after="160" w:line="259" w:lineRule="auto"/>
    </w:pPr>
    <w:rPr>
      <w:rFonts w:eastAsiaTheme="minorHAnsi"/>
      <w:sz w:val="22"/>
      <w:bdr w:val="single" w:sz="4" w:space="0" w:color="auto" w:frame="1"/>
      <w:lang w:val="en-US"/>
    </w:rPr>
  </w:style>
  <w:style w:type="character" w:customStyle="1" w:styleId="H4TagChar1">
    <w:name w:val="H4 (Tag) Char1"/>
    <w:link w:val="H4Tag"/>
    <w:locked/>
    <w:rsid w:val="00AF2C19"/>
    <w:rPr>
      <w:rFonts w:ascii="Georgia" w:eastAsia="Calibri" w:hAnsi="Georgia"/>
      <w:b/>
    </w:rPr>
  </w:style>
  <w:style w:type="paragraph" w:customStyle="1" w:styleId="H4Tag">
    <w:name w:val="H4 (Tag)"/>
    <w:basedOn w:val="Normal"/>
    <w:link w:val="H4TagChar1"/>
    <w:qFormat/>
    <w:rsid w:val="00AF2C19"/>
    <w:rPr>
      <w:rFonts w:ascii="Georgia" w:eastAsia="Calibri" w:hAnsi="Georgia" w:cstheme="minorBidi"/>
      <w:b/>
    </w:rPr>
  </w:style>
  <w:style w:type="paragraph" w:customStyle="1" w:styleId="CM25">
    <w:name w:val="CM25"/>
    <w:basedOn w:val="Default"/>
    <w:next w:val="Default"/>
    <w:qFormat/>
    <w:rsid w:val="00AF2C1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AF2C19"/>
    <w:rPr>
      <w:rFonts w:ascii="Georgia" w:hAnsi="Georgia"/>
      <w:b/>
    </w:rPr>
  </w:style>
  <w:style w:type="paragraph" w:customStyle="1" w:styleId="Debate-CardTagandCite-F6">
    <w:name w:val="Debate- Card Tag and Cite- F6"/>
    <w:basedOn w:val="Normal"/>
    <w:link w:val="Debate-CardTagandCite-F6Char"/>
    <w:qFormat/>
    <w:rsid w:val="00AF2C19"/>
    <w:pPr>
      <w:contextualSpacing/>
    </w:pPr>
    <w:rPr>
      <w:rFonts w:ascii="Georgia" w:hAnsi="Georgia" w:cstheme="minorBidi"/>
      <w:b/>
    </w:rPr>
  </w:style>
  <w:style w:type="paragraph" w:customStyle="1" w:styleId="Cardtext0">
    <w:name w:val="Card text"/>
    <w:link w:val="CardtextChar0"/>
    <w:qFormat/>
    <w:rsid w:val="00AF2C19"/>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AF2C19"/>
    <w:rPr>
      <w:rFonts w:ascii="Georgia" w:eastAsia="Times New Roman" w:hAnsi="Georgia"/>
      <w:b/>
      <w:szCs w:val="28"/>
      <w:u w:val="single"/>
    </w:rPr>
  </w:style>
  <w:style w:type="paragraph" w:customStyle="1" w:styleId="NewHeading2">
    <w:name w:val="NewHeading2"/>
    <w:basedOn w:val="Normal"/>
    <w:link w:val="NewHeading2Char"/>
    <w:qFormat/>
    <w:rsid w:val="00AF2C19"/>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AF2C19"/>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AF2C19"/>
    <w:rPr>
      <w:rFonts w:eastAsia="Calibri"/>
    </w:rPr>
  </w:style>
  <w:style w:type="paragraph" w:customStyle="1" w:styleId="Card6pt">
    <w:name w:val="Card 6pt"/>
    <w:basedOn w:val="card"/>
    <w:uiPriority w:val="99"/>
    <w:qFormat/>
    <w:rsid w:val="00AF2C19"/>
    <w:rPr>
      <w:rFonts w:ascii="Georgia" w:eastAsia="Calibri" w:hAnsi="Georgia"/>
      <w:bCs/>
      <w:color w:val="000000"/>
      <w:sz w:val="12"/>
      <w:szCs w:val="20"/>
    </w:rPr>
  </w:style>
  <w:style w:type="character" w:customStyle="1" w:styleId="FullCiteChar">
    <w:name w:val="Full Cite Char"/>
    <w:link w:val="FullCite"/>
    <w:locked/>
    <w:rsid w:val="00AF2C19"/>
    <w:rPr>
      <w:rFonts w:ascii="Garamond" w:eastAsia="Calibri" w:hAnsi="Garamond"/>
    </w:rPr>
  </w:style>
  <w:style w:type="paragraph" w:customStyle="1" w:styleId="FullCite">
    <w:name w:val="Full Cite"/>
    <w:basedOn w:val="Normal"/>
    <w:next w:val="Normal"/>
    <w:link w:val="FullCiteChar"/>
    <w:qFormat/>
    <w:rsid w:val="00AF2C19"/>
    <w:rPr>
      <w:rFonts w:ascii="Garamond" w:eastAsia="Calibri" w:hAnsi="Garamond" w:cstheme="minorBidi"/>
    </w:rPr>
  </w:style>
  <w:style w:type="character" w:customStyle="1" w:styleId="StyleCardStyleBlackUnderlineChar">
    <w:name w:val="Style Card Style + Black Underline Char"/>
    <w:link w:val="StyleCardStyleBlackUnderline"/>
    <w:locked/>
    <w:rsid w:val="00AF2C1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F2C19"/>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AF2C19"/>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AF2C19"/>
    <w:rPr>
      <w:rFonts w:ascii="Georgia" w:hAnsi="Georgia"/>
      <w:u w:val="single"/>
      <w:lang w:eastAsia="zh-CN"/>
    </w:rPr>
  </w:style>
  <w:style w:type="paragraph" w:customStyle="1" w:styleId="StylecardThickunderline">
    <w:name w:val="Style card + Thick underline"/>
    <w:basedOn w:val="card"/>
    <w:link w:val="StylecardThickunderlineChar"/>
    <w:qFormat/>
    <w:rsid w:val="00AF2C19"/>
    <w:rPr>
      <w:rFonts w:ascii="Georgia" w:hAnsi="Georgia" w:cstheme="minorBidi"/>
      <w:sz w:val="22"/>
      <w:u w:val="single"/>
      <w:lang w:eastAsia="zh-CN"/>
    </w:rPr>
  </w:style>
  <w:style w:type="character" w:customStyle="1" w:styleId="StylecardBoldThickunderlineChar">
    <w:name w:val="Style card + Bold Thick underline Char"/>
    <w:link w:val="StylecardBoldThickunderline"/>
    <w:locked/>
    <w:rsid w:val="00AF2C19"/>
    <w:rPr>
      <w:rFonts w:ascii="Georgia" w:hAnsi="Georgia"/>
      <w:b/>
      <w:bCs/>
      <w:u w:val="single"/>
      <w:lang w:eastAsia="zh-CN"/>
    </w:rPr>
  </w:style>
  <w:style w:type="paragraph" w:customStyle="1" w:styleId="StylecardBoldThickunderline">
    <w:name w:val="Style card + Bold Thick underline"/>
    <w:basedOn w:val="card"/>
    <w:link w:val="StylecardBoldThickunderlineChar"/>
    <w:qFormat/>
    <w:rsid w:val="00AF2C19"/>
    <w:rPr>
      <w:rFonts w:ascii="Georgia" w:hAnsi="Georgia" w:cstheme="minorBidi"/>
      <w:b/>
      <w:bCs/>
      <w:sz w:val="22"/>
      <w:u w:val="single"/>
      <w:lang w:eastAsia="zh-CN"/>
    </w:rPr>
  </w:style>
  <w:style w:type="paragraph" w:customStyle="1" w:styleId="CM27">
    <w:name w:val="CM27"/>
    <w:basedOn w:val="Default"/>
    <w:next w:val="Default"/>
    <w:qFormat/>
    <w:rsid w:val="00AF2C19"/>
    <w:pPr>
      <w:spacing w:after="200" w:line="276" w:lineRule="auto"/>
    </w:pPr>
    <w:rPr>
      <w:rFonts w:eastAsia="Calibri"/>
      <w:color w:val="auto"/>
      <w:sz w:val="22"/>
    </w:rPr>
  </w:style>
  <w:style w:type="paragraph" w:customStyle="1" w:styleId="font-null">
    <w:name w:val="font-null"/>
    <w:basedOn w:val="Normal"/>
    <w:uiPriority w:val="99"/>
    <w:qFormat/>
    <w:rsid w:val="00AF2C19"/>
    <w:pPr>
      <w:spacing w:before="100" w:beforeAutospacing="1" w:after="100" w:afterAutospacing="1"/>
    </w:pPr>
    <w:rPr>
      <w:rFonts w:eastAsia="Times New Roman"/>
      <w:sz w:val="24"/>
    </w:rPr>
  </w:style>
  <w:style w:type="paragraph" w:customStyle="1" w:styleId="rteindent1">
    <w:name w:val="rteindent1"/>
    <w:basedOn w:val="Normal"/>
    <w:uiPriority w:val="99"/>
    <w:qFormat/>
    <w:rsid w:val="00AF2C19"/>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AF2C1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AF2C19"/>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AF2C19"/>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AF2C19"/>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AF2C19"/>
    <w:pPr>
      <w:spacing w:before="100" w:beforeAutospacing="1" w:after="100" w:afterAutospacing="1"/>
    </w:pPr>
    <w:rPr>
      <w:rFonts w:eastAsia="Times New Roman"/>
      <w:sz w:val="24"/>
    </w:rPr>
  </w:style>
  <w:style w:type="paragraph" w:customStyle="1" w:styleId="class">
    <w:name w:val="class"/>
    <w:basedOn w:val="Normal"/>
    <w:uiPriority w:val="99"/>
    <w:qFormat/>
    <w:rsid w:val="00AF2C19"/>
    <w:pPr>
      <w:spacing w:before="100" w:beforeAutospacing="1" w:after="100" w:afterAutospacing="1"/>
    </w:pPr>
    <w:rPr>
      <w:rFonts w:eastAsia="Times New Roman"/>
      <w:sz w:val="24"/>
    </w:rPr>
  </w:style>
  <w:style w:type="character" w:customStyle="1" w:styleId="blocktitleChar0">
    <w:name w:val="block title Char"/>
    <w:link w:val="blocktitle0"/>
    <w:locked/>
    <w:rsid w:val="00AF2C19"/>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AF2C19"/>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AF2C19"/>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AF2C19"/>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AF2C19"/>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AF2C19"/>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AF2C19"/>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AF2C19"/>
    <w:rPr>
      <w:rFonts w:ascii="Georgia"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F2C19"/>
    <w:pPr>
      <w:spacing w:after="160" w:line="259" w:lineRule="auto"/>
    </w:pPr>
    <w:rPr>
      <w:rFonts w:ascii="Georgia" w:eastAsiaTheme="minorHAnsi" w:hAnsi="Georgia" w:cstheme="minorBidi"/>
      <w:b/>
      <w:bCs/>
      <w:sz w:val="22"/>
      <w:lang w:val="en-US"/>
    </w:rPr>
  </w:style>
  <w:style w:type="paragraph" w:customStyle="1" w:styleId="summary">
    <w:name w:val="summary"/>
    <w:basedOn w:val="Normal"/>
    <w:uiPriority w:val="99"/>
    <w:qFormat/>
    <w:rsid w:val="00AF2C19"/>
    <w:pPr>
      <w:spacing w:before="100" w:beforeAutospacing="1" w:after="100" w:afterAutospacing="1"/>
    </w:pPr>
    <w:rPr>
      <w:rFonts w:eastAsia="Times New Roman"/>
      <w:sz w:val="24"/>
    </w:rPr>
  </w:style>
  <w:style w:type="paragraph" w:customStyle="1" w:styleId="Caption2">
    <w:name w:val="Caption2"/>
    <w:basedOn w:val="Normal"/>
    <w:uiPriority w:val="99"/>
    <w:qFormat/>
    <w:rsid w:val="00AF2C19"/>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AF2C1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F2C19"/>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AF2C19"/>
    <w:pPr>
      <w:jc w:val="center"/>
    </w:pPr>
    <w:rPr>
      <w:rFonts w:ascii="Book Antiqua" w:eastAsia="Times New Roman" w:hAnsi="Book Antiqua"/>
      <w:b/>
      <w:sz w:val="28"/>
    </w:rPr>
  </w:style>
  <w:style w:type="paragraph" w:customStyle="1" w:styleId="Little">
    <w:name w:val="Little"/>
    <w:basedOn w:val="Normal"/>
    <w:next w:val="Normal"/>
    <w:link w:val="LittleChar"/>
    <w:qFormat/>
    <w:rsid w:val="00AF2C19"/>
    <w:pPr>
      <w:ind w:left="288"/>
    </w:pPr>
    <w:rPr>
      <w:rFonts w:eastAsia="Times New Roman"/>
      <w:sz w:val="16"/>
    </w:rPr>
  </w:style>
  <w:style w:type="paragraph" w:customStyle="1" w:styleId="AAAcard">
    <w:name w:val="AAAcard"/>
    <w:basedOn w:val="Normal"/>
    <w:uiPriority w:val="99"/>
    <w:qFormat/>
    <w:rsid w:val="00AF2C19"/>
    <w:pPr>
      <w:ind w:left="288" w:right="288"/>
    </w:pPr>
    <w:rPr>
      <w:rFonts w:eastAsia="Times New Roman"/>
    </w:rPr>
  </w:style>
  <w:style w:type="paragraph" w:customStyle="1" w:styleId="Caption3">
    <w:name w:val="Caption3"/>
    <w:basedOn w:val="Normal"/>
    <w:uiPriority w:val="99"/>
    <w:qFormat/>
    <w:rsid w:val="00AF2C19"/>
    <w:pPr>
      <w:spacing w:before="100" w:beforeAutospacing="1" w:after="100" w:afterAutospacing="1"/>
    </w:pPr>
    <w:rPr>
      <w:rFonts w:eastAsia="Times New Roman"/>
      <w:sz w:val="24"/>
    </w:rPr>
  </w:style>
  <w:style w:type="paragraph" w:customStyle="1" w:styleId="body-12-5">
    <w:name w:val="body-12-5"/>
    <w:basedOn w:val="Normal"/>
    <w:uiPriority w:val="99"/>
    <w:qFormat/>
    <w:rsid w:val="00AF2C19"/>
    <w:pPr>
      <w:spacing w:before="100" w:beforeAutospacing="1" w:after="100" w:afterAutospacing="1"/>
    </w:pPr>
    <w:rPr>
      <w:rFonts w:eastAsia="Times New Roman"/>
      <w:sz w:val="24"/>
    </w:rPr>
  </w:style>
  <w:style w:type="paragraph" w:customStyle="1" w:styleId="infuse">
    <w:name w:val="infuse"/>
    <w:basedOn w:val="Normal"/>
    <w:uiPriority w:val="99"/>
    <w:qFormat/>
    <w:rsid w:val="00AF2C19"/>
    <w:pPr>
      <w:spacing w:before="100" w:beforeAutospacing="1" w:after="100" w:afterAutospacing="1"/>
    </w:pPr>
    <w:rPr>
      <w:rFonts w:eastAsia="Times New Roman"/>
      <w:sz w:val="24"/>
    </w:rPr>
  </w:style>
  <w:style w:type="paragraph" w:customStyle="1" w:styleId="fontreg">
    <w:name w:val="font_reg"/>
    <w:basedOn w:val="Normal"/>
    <w:uiPriority w:val="99"/>
    <w:qFormat/>
    <w:rsid w:val="00AF2C19"/>
    <w:pPr>
      <w:spacing w:before="100" w:beforeAutospacing="1" w:after="100" w:afterAutospacing="1"/>
    </w:pPr>
    <w:rPr>
      <w:rFonts w:eastAsia="Times New Roman"/>
      <w:sz w:val="24"/>
    </w:rPr>
  </w:style>
  <w:style w:type="paragraph" w:customStyle="1" w:styleId="CITEF3">
    <w:name w:val="CITE F3"/>
    <w:uiPriority w:val="99"/>
    <w:qFormat/>
    <w:rsid w:val="00AF2C19"/>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AF2C1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F2C1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F2C1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F2C19"/>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AF2C19"/>
    <w:pPr>
      <w:ind w:left="144"/>
    </w:pPr>
    <w:rPr>
      <w:rFonts w:ascii="Cambria" w:eastAsia="Calibri" w:hAnsi="Cambria"/>
      <w:sz w:val="24"/>
    </w:rPr>
  </w:style>
  <w:style w:type="paragraph" w:customStyle="1" w:styleId="FreeFormA">
    <w:name w:val="Free Form A"/>
    <w:autoRedefine/>
    <w:uiPriority w:val="99"/>
    <w:qFormat/>
    <w:rsid w:val="00AF2C19"/>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AF2C19"/>
    <w:pPr>
      <w:spacing w:before="100" w:beforeAutospacing="1" w:after="100" w:afterAutospacing="1"/>
    </w:pPr>
    <w:rPr>
      <w:rFonts w:eastAsia="Times New Roman"/>
      <w:sz w:val="24"/>
    </w:rPr>
  </w:style>
  <w:style w:type="paragraph" w:customStyle="1" w:styleId="subheader">
    <w:name w:val="subheader"/>
    <w:basedOn w:val="Normal"/>
    <w:uiPriority w:val="99"/>
    <w:qFormat/>
    <w:rsid w:val="00AF2C19"/>
    <w:pPr>
      <w:spacing w:before="100" w:beforeAutospacing="1" w:after="100" w:afterAutospacing="1"/>
    </w:pPr>
    <w:rPr>
      <w:rFonts w:eastAsia="Times New Roman"/>
      <w:sz w:val="24"/>
    </w:rPr>
  </w:style>
  <w:style w:type="paragraph" w:customStyle="1" w:styleId="firstletter">
    <w:name w:val="firstletter"/>
    <w:basedOn w:val="Normal"/>
    <w:uiPriority w:val="99"/>
    <w:qFormat/>
    <w:rsid w:val="00AF2C19"/>
    <w:pPr>
      <w:spacing w:before="100" w:beforeAutospacing="1" w:after="100" w:afterAutospacing="1"/>
    </w:pPr>
    <w:rPr>
      <w:rFonts w:eastAsia="Times New Roman"/>
      <w:sz w:val="24"/>
    </w:rPr>
  </w:style>
  <w:style w:type="paragraph" w:customStyle="1" w:styleId="more">
    <w:name w:val="more"/>
    <w:basedOn w:val="Normal"/>
    <w:uiPriority w:val="99"/>
    <w:qFormat/>
    <w:rsid w:val="00AF2C19"/>
    <w:pPr>
      <w:spacing w:before="100" w:beforeAutospacing="1" w:after="100" w:afterAutospacing="1"/>
    </w:pPr>
    <w:rPr>
      <w:rFonts w:eastAsia="Times New Roman"/>
      <w:sz w:val="24"/>
    </w:rPr>
  </w:style>
  <w:style w:type="paragraph" w:customStyle="1" w:styleId="story">
    <w:name w:val="story"/>
    <w:basedOn w:val="Normal"/>
    <w:uiPriority w:val="99"/>
    <w:qFormat/>
    <w:rsid w:val="00AF2C19"/>
    <w:pPr>
      <w:spacing w:before="100" w:beforeAutospacing="1" w:after="100" w:afterAutospacing="1"/>
    </w:pPr>
    <w:rPr>
      <w:rFonts w:eastAsia="Times New Roman"/>
      <w:sz w:val="24"/>
    </w:rPr>
  </w:style>
  <w:style w:type="paragraph" w:customStyle="1" w:styleId="H1numbered">
    <w:name w:val="H1 numbered"/>
    <w:basedOn w:val="Normal"/>
    <w:uiPriority w:val="99"/>
    <w:qFormat/>
    <w:rsid w:val="00AF2C19"/>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AF2C19"/>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AF2C19"/>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AF2C19"/>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AF2C19"/>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AF2C19"/>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AF2C19"/>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AF2C19"/>
    <w:pPr>
      <w:widowControl w:val="0"/>
      <w:spacing w:after="63"/>
    </w:pPr>
    <w:rPr>
      <w:rFonts w:ascii="Arial" w:hAnsi="Arial"/>
      <w:color w:val="auto"/>
    </w:rPr>
  </w:style>
  <w:style w:type="paragraph" w:customStyle="1" w:styleId="CM35">
    <w:name w:val="CM35"/>
    <w:basedOn w:val="Default"/>
    <w:next w:val="Default"/>
    <w:uiPriority w:val="99"/>
    <w:qFormat/>
    <w:rsid w:val="00AF2C1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AF2C1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AF2C1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F2C19"/>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F2C1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F2C19"/>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AF2C1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F2C19"/>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AF2C1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F2C19"/>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F2C1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F2C19"/>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AF2C1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F2C19"/>
    <w:rPr>
      <w:rFonts w:ascii="Georgia" w:hAnsi="Georgia" w:cstheme="minorBidi"/>
      <w:lang w:val="x-none" w:eastAsia="x-none"/>
    </w:rPr>
  </w:style>
  <w:style w:type="character" w:customStyle="1" w:styleId="NormalFontChar">
    <w:name w:val="Normal Font Char"/>
    <w:link w:val="NormalFont"/>
    <w:locked/>
    <w:rsid w:val="00AF2C19"/>
    <w:rPr>
      <w:rFonts w:ascii="Times New Roman" w:eastAsia="Times New Roman" w:hAnsi="Times New Roman" w:cs="Times New Roman"/>
      <w:sz w:val="20"/>
      <w:szCs w:val="20"/>
    </w:rPr>
  </w:style>
  <w:style w:type="paragraph" w:customStyle="1" w:styleId="NormalFont">
    <w:name w:val="Normal Font"/>
    <w:link w:val="NormalFontChar"/>
    <w:qFormat/>
    <w:rsid w:val="00AF2C19"/>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AF2C19"/>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AF2C1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F2C19"/>
    <w:rPr>
      <w:u w:val="single"/>
      <w:lang w:val="x-none" w:eastAsia="x-none"/>
    </w:rPr>
  </w:style>
  <w:style w:type="character" w:customStyle="1" w:styleId="StyleNormalFont11ptBoldUnderlineChar">
    <w:name w:val="Style Normal Font + 11 pt Bold Underline Char"/>
    <w:link w:val="StyleNormalFont11ptBoldUnderline"/>
    <w:locked/>
    <w:rsid w:val="00AF2C1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F2C19"/>
    <w:rPr>
      <w:b/>
      <w:bCs/>
      <w:u w:val="single"/>
      <w:lang w:val="x-none" w:eastAsia="x-none"/>
    </w:rPr>
  </w:style>
  <w:style w:type="paragraph" w:customStyle="1" w:styleId="Smallfont0">
    <w:name w:val="Smallfont"/>
    <w:basedOn w:val="Normal"/>
    <w:uiPriority w:val="99"/>
    <w:qFormat/>
    <w:rsid w:val="00AF2C19"/>
    <w:rPr>
      <w:rFonts w:eastAsia="Times New Roman"/>
      <w:sz w:val="15"/>
    </w:rPr>
  </w:style>
  <w:style w:type="paragraph" w:customStyle="1" w:styleId="formatvorlage2">
    <w:name w:val="formatvorlage2"/>
    <w:basedOn w:val="Normal"/>
    <w:uiPriority w:val="99"/>
    <w:qFormat/>
    <w:rsid w:val="00AF2C19"/>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AF2C1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F2C19"/>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AF2C1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F2C19"/>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AF2C1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F2C19"/>
    <w:pPr>
      <w:ind w:left="144"/>
    </w:pPr>
    <w:rPr>
      <w:rFonts w:ascii="Georgia" w:eastAsia="Times New Roman" w:hAnsi="Georgia" w:cstheme="minorBidi"/>
      <w:lang w:val="x-none" w:eastAsia="x-none"/>
    </w:rPr>
  </w:style>
  <w:style w:type="paragraph" w:customStyle="1" w:styleId="deck">
    <w:name w:val="deck"/>
    <w:basedOn w:val="Normal"/>
    <w:uiPriority w:val="99"/>
    <w:qFormat/>
    <w:rsid w:val="00AF2C19"/>
    <w:pPr>
      <w:spacing w:before="100" w:beforeAutospacing="1" w:after="100" w:afterAutospacing="1"/>
    </w:pPr>
    <w:rPr>
      <w:rFonts w:eastAsia="Times New Roman"/>
      <w:sz w:val="24"/>
    </w:rPr>
  </w:style>
  <w:style w:type="paragraph" w:customStyle="1" w:styleId="i1">
    <w:name w:val="i1"/>
    <w:basedOn w:val="Normal"/>
    <w:uiPriority w:val="99"/>
    <w:qFormat/>
    <w:rsid w:val="00AF2C19"/>
    <w:pPr>
      <w:spacing w:before="100" w:beforeAutospacing="1" w:after="100" w:afterAutospacing="1"/>
    </w:pPr>
    <w:rPr>
      <w:rFonts w:eastAsia="Times New Roman"/>
      <w:sz w:val="24"/>
    </w:rPr>
  </w:style>
  <w:style w:type="paragraph" w:customStyle="1" w:styleId="question">
    <w:name w:val="question"/>
    <w:basedOn w:val="Normal"/>
    <w:uiPriority w:val="99"/>
    <w:qFormat/>
    <w:rsid w:val="00AF2C19"/>
    <w:pPr>
      <w:spacing w:before="100" w:beforeAutospacing="1" w:after="100" w:afterAutospacing="1"/>
    </w:pPr>
    <w:rPr>
      <w:rFonts w:eastAsia="Times New Roman"/>
      <w:sz w:val="24"/>
    </w:rPr>
  </w:style>
  <w:style w:type="paragraph" w:customStyle="1" w:styleId="bodycopy">
    <w:name w:val="bodycopy"/>
    <w:basedOn w:val="Normal"/>
    <w:uiPriority w:val="99"/>
    <w:qFormat/>
    <w:rsid w:val="00AF2C19"/>
    <w:pPr>
      <w:spacing w:before="100" w:beforeAutospacing="1" w:after="100" w:afterAutospacing="1"/>
    </w:pPr>
    <w:rPr>
      <w:rFonts w:eastAsia="Times New Roman"/>
      <w:sz w:val="24"/>
    </w:rPr>
  </w:style>
  <w:style w:type="paragraph" w:customStyle="1" w:styleId="Fifth">
    <w:name w:val="Fifth"/>
    <w:basedOn w:val="Normal"/>
    <w:link w:val="FifthChar"/>
    <w:qFormat/>
    <w:rsid w:val="00AF2C19"/>
    <w:rPr>
      <w:rFonts w:ascii="Arial" w:eastAsia="Calibri" w:hAnsi="Arial"/>
    </w:rPr>
  </w:style>
  <w:style w:type="paragraph" w:customStyle="1" w:styleId="NoteLevel22">
    <w:name w:val="Note Level 22"/>
    <w:basedOn w:val="card"/>
    <w:next w:val="Normal"/>
    <w:uiPriority w:val="99"/>
    <w:qFormat/>
    <w:rsid w:val="00AF2C19"/>
    <w:pPr>
      <w:keepNext/>
    </w:pPr>
    <w:rPr>
      <w:rFonts w:ascii="Georgia" w:eastAsia="MS Gothic" w:hAnsi="Georgia"/>
      <w:bCs/>
      <w:szCs w:val="20"/>
    </w:rPr>
  </w:style>
  <w:style w:type="paragraph" w:customStyle="1" w:styleId="wp-caption-text">
    <w:name w:val="wp-caption-text"/>
    <w:basedOn w:val="Normal"/>
    <w:qFormat/>
    <w:rsid w:val="00AF2C19"/>
    <w:pPr>
      <w:spacing w:before="100" w:beforeAutospacing="1" w:after="100" w:afterAutospacing="1"/>
    </w:pPr>
    <w:rPr>
      <w:rFonts w:eastAsia="Times New Roman"/>
      <w:sz w:val="24"/>
    </w:rPr>
  </w:style>
  <w:style w:type="paragraph" w:customStyle="1" w:styleId="svarticle">
    <w:name w:val="svarticle"/>
    <w:basedOn w:val="Normal"/>
    <w:uiPriority w:val="99"/>
    <w:qFormat/>
    <w:rsid w:val="00AF2C19"/>
    <w:pPr>
      <w:spacing w:before="100" w:beforeAutospacing="1" w:after="100" w:afterAutospacing="1"/>
    </w:pPr>
    <w:rPr>
      <w:rFonts w:eastAsia="Times New Roman"/>
      <w:sz w:val="24"/>
    </w:rPr>
  </w:style>
  <w:style w:type="paragraph" w:customStyle="1" w:styleId="canvas-atom">
    <w:name w:val="canvas-atom"/>
    <w:basedOn w:val="Normal"/>
    <w:uiPriority w:val="99"/>
    <w:qFormat/>
    <w:rsid w:val="00AF2C19"/>
    <w:pPr>
      <w:spacing w:before="100" w:beforeAutospacing="1" w:after="100" w:afterAutospacing="1"/>
    </w:pPr>
    <w:rPr>
      <w:sz w:val="24"/>
    </w:rPr>
  </w:style>
  <w:style w:type="paragraph" w:customStyle="1" w:styleId="tweet-text">
    <w:name w:val="tweet-text"/>
    <w:basedOn w:val="Normal"/>
    <w:uiPriority w:val="99"/>
    <w:qFormat/>
    <w:rsid w:val="00AF2C19"/>
    <w:pPr>
      <w:spacing w:before="100" w:beforeAutospacing="1" w:after="100" w:afterAutospacing="1"/>
    </w:pPr>
  </w:style>
  <w:style w:type="paragraph" w:customStyle="1" w:styleId="description">
    <w:name w:val="description"/>
    <w:basedOn w:val="Normal"/>
    <w:uiPriority w:val="99"/>
    <w:qFormat/>
    <w:rsid w:val="00AF2C19"/>
    <w:pPr>
      <w:spacing w:before="100" w:beforeAutospacing="1" w:after="100" w:afterAutospacing="1"/>
    </w:pPr>
  </w:style>
  <w:style w:type="paragraph" w:customStyle="1" w:styleId="graf">
    <w:name w:val="graf"/>
    <w:basedOn w:val="Normal"/>
    <w:uiPriority w:val="99"/>
    <w:qFormat/>
    <w:rsid w:val="00AF2C19"/>
    <w:pPr>
      <w:spacing w:before="100" w:beforeAutospacing="1" w:after="100" w:afterAutospacing="1"/>
    </w:pPr>
  </w:style>
  <w:style w:type="paragraph" w:customStyle="1" w:styleId="column">
    <w:name w:val="column"/>
    <w:basedOn w:val="Normal"/>
    <w:uiPriority w:val="99"/>
    <w:qFormat/>
    <w:rsid w:val="00AF2C19"/>
    <w:pPr>
      <w:spacing w:before="100" w:beforeAutospacing="1" w:after="100" w:afterAutospacing="1"/>
    </w:pPr>
  </w:style>
  <w:style w:type="paragraph" w:customStyle="1" w:styleId="recirc-container">
    <w:name w:val="recirc-container"/>
    <w:basedOn w:val="Normal"/>
    <w:uiPriority w:val="99"/>
    <w:qFormat/>
    <w:rsid w:val="00AF2C19"/>
    <w:pPr>
      <w:spacing w:before="100" w:beforeAutospacing="1" w:after="100" w:afterAutospacing="1"/>
    </w:pPr>
    <w:rPr>
      <w:sz w:val="24"/>
    </w:rPr>
  </w:style>
  <w:style w:type="paragraph" w:customStyle="1" w:styleId="interstitial-link">
    <w:name w:val="interstitial-link"/>
    <w:basedOn w:val="Normal"/>
    <w:uiPriority w:val="99"/>
    <w:qFormat/>
    <w:rsid w:val="00AF2C19"/>
    <w:pPr>
      <w:spacing w:before="100" w:beforeAutospacing="1" w:after="100" w:afterAutospacing="1"/>
    </w:pPr>
    <w:rPr>
      <w:sz w:val="24"/>
    </w:rPr>
  </w:style>
  <w:style w:type="paragraph" w:customStyle="1" w:styleId="see-also">
    <w:name w:val="see-also"/>
    <w:basedOn w:val="Normal"/>
    <w:uiPriority w:val="99"/>
    <w:qFormat/>
    <w:rsid w:val="00AF2C19"/>
    <w:pPr>
      <w:spacing w:before="100" w:beforeAutospacing="1" w:after="100" w:afterAutospacing="1"/>
    </w:pPr>
    <w:rPr>
      <w:sz w:val="24"/>
    </w:rPr>
  </w:style>
  <w:style w:type="character" w:styleId="SubtleEmphasis">
    <w:name w:val="Subtle Emphasis"/>
    <w:uiPriority w:val="19"/>
    <w:qFormat/>
    <w:rsid w:val="00AF2C19"/>
    <w:rPr>
      <w:rFonts w:ascii="Georgia" w:hAnsi="Georgia" w:hint="default"/>
      <w:i/>
      <w:iCs/>
      <w:color w:val="808080"/>
    </w:rPr>
  </w:style>
  <w:style w:type="character" w:customStyle="1" w:styleId="cardchar00">
    <w:name w:val="cardchar0"/>
    <w:basedOn w:val="DefaultParagraphFont"/>
    <w:rsid w:val="00AF2C19"/>
  </w:style>
  <w:style w:type="character" w:customStyle="1" w:styleId="UnderlineNon-bold">
    <w:name w:val="Underline Non - bold"/>
    <w:rsid w:val="00AF2C19"/>
    <w:rPr>
      <w:rFonts w:ascii="Times New Roman" w:hAnsi="Times New Roman" w:cs="Times New Roman" w:hint="default"/>
      <w:iCs/>
      <w:sz w:val="22"/>
      <w:u w:val="single"/>
    </w:rPr>
  </w:style>
  <w:style w:type="character" w:customStyle="1" w:styleId="Heading5Char2">
    <w:name w:val="Heading 5 Char2"/>
    <w:rsid w:val="00AF2C19"/>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AF2C19"/>
    <w:rPr>
      <w:rFonts w:ascii="Arial" w:hAnsi="Arial" w:cs="Arial"/>
      <w:vanish/>
      <w:sz w:val="16"/>
      <w:szCs w:val="16"/>
    </w:rPr>
  </w:style>
  <w:style w:type="paragraph" w:styleId="z-TopofForm">
    <w:name w:val="HTML Top of Form"/>
    <w:basedOn w:val="Normal"/>
    <w:next w:val="Normal"/>
    <w:link w:val="z-TopofFormChar"/>
    <w:hidden/>
    <w:uiPriority w:val="99"/>
    <w:unhideWhenUsed/>
    <w:rsid w:val="00AF2C19"/>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AF2C19"/>
    <w:rPr>
      <w:rFonts w:ascii="Arial" w:hAnsi="Arial" w:cs="Arial"/>
      <w:vanish/>
      <w:sz w:val="16"/>
      <w:szCs w:val="16"/>
    </w:rPr>
  </w:style>
  <w:style w:type="character" w:customStyle="1" w:styleId="z-BottomofFormChar">
    <w:name w:val="z-Bottom of Form Char"/>
    <w:basedOn w:val="DefaultParagraphFont"/>
    <w:link w:val="z-BottomofForm"/>
    <w:uiPriority w:val="99"/>
    <w:rsid w:val="00AF2C1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F2C19"/>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AF2C19"/>
    <w:rPr>
      <w:rFonts w:ascii="Arial" w:hAnsi="Arial" w:cs="Arial"/>
      <w:vanish/>
      <w:sz w:val="16"/>
      <w:szCs w:val="16"/>
    </w:rPr>
  </w:style>
  <w:style w:type="character" w:customStyle="1" w:styleId="authordate1">
    <w:name w:val="authordate"/>
    <w:rsid w:val="00AF2C19"/>
  </w:style>
  <w:style w:type="character" w:customStyle="1" w:styleId="underline0">
    <w:name w:val="%underline"/>
    <w:qFormat/>
    <w:rsid w:val="00AF2C19"/>
    <w:rPr>
      <w:rFonts w:ascii="Times New Roman" w:hAnsi="Times New Roman" w:cs="Times New Roman" w:hint="default"/>
      <w:strike w:val="0"/>
      <w:dstrike w:val="0"/>
      <w:sz w:val="16"/>
      <w:u w:val="none"/>
      <w:effect w:val="none"/>
    </w:rPr>
  </w:style>
  <w:style w:type="character" w:customStyle="1" w:styleId="AUNDERLINE0">
    <w:name w:val="AUNDERLINE"/>
    <w:qFormat/>
    <w:rsid w:val="00AF2C19"/>
    <w:rPr>
      <w:rFonts w:ascii="Times New Roman" w:hAnsi="Times New Roman" w:cs="Times New Roman" w:hint="default"/>
      <w:sz w:val="20"/>
      <w:u w:val="single"/>
    </w:rPr>
  </w:style>
  <w:style w:type="character" w:customStyle="1" w:styleId="UnderlinedCharChar">
    <w:name w:val="Underlined Char Char"/>
    <w:rsid w:val="00AF2C19"/>
    <w:rPr>
      <w:rFonts w:ascii="Garamond" w:hAnsi="Garamond" w:hint="default"/>
      <w:szCs w:val="28"/>
      <w:u w:val="single"/>
      <w:lang w:val="en-US" w:eastAsia="en-US" w:bidi="ar-SA"/>
    </w:rPr>
  </w:style>
  <w:style w:type="character" w:customStyle="1" w:styleId="slug-doi">
    <w:name w:val="slug-doi"/>
    <w:basedOn w:val="DefaultParagraphFont"/>
    <w:rsid w:val="00AF2C19"/>
  </w:style>
  <w:style w:type="character" w:customStyle="1" w:styleId="af">
    <w:name w:val="af"/>
    <w:basedOn w:val="DefaultParagraphFont"/>
    <w:rsid w:val="00AF2C19"/>
  </w:style>
  <w:style w:type="character" w:customStyle="1" w:styleId="ab">
    <w:name w:val="ab"/>
    <w:basedOn w:val="DefaultParagraphFont"/>
    <w:rsid w:val="00AF2C19"/>
  </w:style>
  <w:style w:type="character" w:customStyle="1" w:styleId="em">
    <w:name w:val="em"/>
    <w:basedOn w:val="DefaultParagraphFont"/>
    <w:rsid w:val="00AF2C19"/>
  </w:style>
  <w:style w:type="character" w:customStyle="1" w:styleId="au">
    <w:name w:val="au"/>
    <w:basedOn w:val="DefaultParagraphFont"/>
    <w:rsid w:val="00AF2C19"/>
  </w:style>
  <w:style w:type="character" w:customStyle="1" w:styleId="ti">
    <w:name w:val="ti"/>
    <w:basedOn w:val="DefaultParagraphFont"/>
    <w:rsid w:val="00AF2C19"/>
  </w:style>
  <w:style w:type="character" w:customStyle="1" w:styleId="subheadblue">
    <w:name w:val="subhead_blue"/>
    <w:basedOn w:val="DefaultParagraphFont"/>
    <w:rsid w:val="00AF2C19"/>
  </w:style>
  <w:style w:type="character" w:customStyle="1" w:styleId="affiliation">
    <w:name w:val="affiliation"/>
    <w:basedOn w:val="DefaultParagraphFont"/>
    <w:rsid w:val="00AF2C19"/>
  </w:style>
  <w:style w:type="character" w:customStyle="1" w:styleId="slug-doi-wrapper">
    <w:name w:val="slug-doi-wrapper"/>
    <w:basedOn w:val="DefaultParagraphFont"/>
    <w:rsid w:val="00AF2C19"/>
  </w:style>
  <w:style w:type="character" w:customStyle="1" w:styleId="slug-metadata-noteahead-of-print">
    <w:name w:val="slug-metadata-note ahead-of-print"/>
    <w:basedOn w:val="DefaultParagraphFont"/>
    <w:rsid w:val="00AF2C19"/>
  </w:style>
  <w:style w:type="character" w:customStyle="1" w:styleId="slug-ahead-of-print-date">
    <w:name w:val="slug-ahead-of-print-date"/>
    <w:basedOn w:val="DefaultParagraphFont"/>
    <w:rsid w:val="00AF2C19"/>
  </w:style>
  <w:style w:type="character" w:customStyle="1" w:styleId="medium-bold">
    <w:name w:val="medium-bold"/>
    <w:basedOn w:val="DefaultParagraphFont"/>
    <w:rsid w:val="00AF2C19"/>
  </w:style>
  <w:style w:type="character" w:customStyle="1" w:styleId="updated-short-citation">
    <w:name w:val="updated-short-citation"/>
    <w:basedOn w:val="DefaultParagraphFont"/>
    <w:rsid w:val="00AF2C19"/>
  </w:style>
  <w:style w:type="character" w:customStyle="1" w:styleId="goohl0">
    <w:name w:val="goohl0"/>
    <w:basedOn w:val="DefaultParagraphFont"/>
    <w:rsid w:val="00AF2C19"/>
  </w:style>
  <w:style w:type="character" w:customStyle="1" w:styleId="CharChar6">
    <w:name w:val="Char Char6"/>
    <w:rsid w:val="00AF2C19"/>
    <w:rPr>
      <w:rFonts w:ascii="Arial" w:hAnsi="Arial" w:cs="Arial" w:hint="default"/>
      <w:bCs/>
      <w:sz w:val="16"/>
      <w:szCs w:val="26"/>
      <w:lang w:val="en-US" w:eastAsia="en-US" w:bidi="ar-SA"/>
    </w:rPr>
  </w:style>
  <w:style w:type="character" w:customStyle="1" w:styleId="TagCharChar1">
    <w:name w:val="Tag Char Char1"/>
    <w:rsid w:val="00AF2C19"/>
    <w:rPr>
      <w:b/>
      <w:bCs w:val="0"/>
      <w:sz w:val="24"/>
      <w:szCs w:val="24"/>
      <w:lang w:val="en-US" w:eastAsia="en-US" w:bidi="ar-SA"/>
    </w:rPr>
  </w:style>
  <w:style w:type="character" w:customStyle="1" w:styleId="12TimesNewRoman">
    <w:name w:val="12 Times New Roman"/>
    <w:rsid w:val="00AF2C1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F2C1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F2C19"/>
    <w:rPr>
      <w:rFonts w:ascii="Times New Roman" w:hAnsi="Times New Roman" w:cs="Times New Roman" w:hint="default"/>
      <w:strike w:val="0"/>
      <w:dstrike w:val="0"/>
      <w:sz w:val="14"/>
      <w:u w:val="none"/>
      <w:effect w:val="none"/>
    </w:rPr>
  </w:style>
  <w:style w:type="character" w:customStyle="1" w:styleId="F8-UnderlineBold">
    <w:name w:val="F8 - Underline/Bold"/>
    <w:rsid w:val="00AF2C19"/>
    <w:rPr>
      <w:rFonts w:ascii="Times New Roman" w:hAnsi="Times New Roman" w:cs="Times New Roman" w:hint="default"/>
      <w:b/>
      <w:bCs w:val="0"/>
      <w:sz w:val="20"/>
      <w:u w:val="single"/>
    </w:rPr>
  </w:style>
  <w:style w:type="character" w:customStyle="1" w:styleId="F7-SmallFont">
    <w:name w:val="F7 - Small Font"/>
    <w:rsid w:val="00AF2C19"/>
    <w:rPr>
      <w:rFonts w:ascii="Times New Roman" w:hAnsi="Times New Roman" w:cs="Times New Roman" w:hint="default"/>
      <w:sz w:val="14"/>
    </w:rPr>
  </w:style>
  <w:style w:type="character" w:customStyle="1" w:styleId="Brief-Bold">
    <w:name w:val="Brief - Bold"/>
    <w:rsid w:val="00AF2C19"/>
    <w:rPr>
      <w:rFonts w:ascii="Times New Roman" w:hAnsi="Times New Roman" w:cs="Times New Roman" w:hint="default"/>
      <w:b/>
      <w:bCs w:val="0"/>
    </w:rPr>
  </w:style>
  <w:style w:type="character" w:customStyle="1" w:styleId="Card-Underline">
    <w:name w:val="Card - Underline"/>
    <w:rsid w:val="00AF2C19"/>
    <w:rPr>
      <w:rFonts w:ascii="Times New Roman" w:hAnsi="Times New Roman" w:cs="Times New Roman" w:hint="default"/>
      <w:u w:val="single"/>
    </w:rPr>
  </w:style>
  <w:style w:type="character" w:customStyle="1" w:styleId="beriefunderline">
    <w:name w:val="berief = underline"/>
    <w:rsid w:val="00AF2C19"/>
    <w:rPr>
      <w:rFonts w:ascii="Times New Roman" w:eastAsia="Times New Roman" w:hAnsi="Times New Roman" w:cs="Times New Roman" w:hint="default"/>
      <w:sz w:val="20"/>
      <w:u w:val="single"/>
    </w:rPr>
  </w:style>
  <w:style w:type="character" w:customStyle="1" w:styleId="BoldText10pt">
    <w:name w:val="Bold Text 10 pt"/>
    <w:rsid w:val="00AF2C1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AF2C19"/>
  </w:style>
  <w:style w:type="character" w:customStyle="1" w:styleId="SC4208902">
    <w:name w:val="SC.4.208902"/>
    <w:rsid w:val="00AF2C19"/>
    <w:rPr>
      <w:rFonts w:ascii="Century" w:hAnsi="Century" w:cs="Century" w:hint="default"/>
      <w:color w:val="000000"/>
      <w:sz w:val="22"/>
      <w:szCs w:val="22"/>
    </w:rPr>
  </w:style>
  <w:style w:type="character" w:customStyle="1" w:styleId="SC4208915">
    <w:name w:val="SC.4.208915"/>
    <w:rsid w:val="00AF2C19"/>
    <w:rPr>
      <w:rFonts w:ascii="Century" w:hAnsi="Century" w:cs="Century" w:hint="default"/>
      <w:color w:val="000000"/>
      <w:sz w:val="13"/>
      <w:szCs w:val="13"/>
    </w:rPr>
  </w:style>
  <w:style w:type="character" w:customStyle="1" w:styleId="SC273764">
    <w:name w:val="SC.2.73764"/>
    <w:rsid w:val="00AF2C19"/>
    <w:rPr>
      <w:rFonts w:ascii="Century" w:hAnsi="Century" w:cs="Century" w:hint="default"/>
      <w:color w:val="000000"/>
      <w:sz w:val="72"/>
      <w:szCs w:val="72"/>
    </w:rPr>
  </w:style>
  <w:style w:type="character" w:customStyle="1" w:styleId="SC273779">
    <w:name w:val="SC.2.73779"/>
    <w:rsid w:val="00AF2C19"/>
    <w:rPr>
      <w:rFonts w:ascii="Century" w:hAnsi="Century" w:cs="Century" w:hint="default"/>
      <w:color w:val="000000"/>
      <w:sz w:val="40"/>
      <w:szCs w:val="40"/>
    </w:rPr>
  </w:style>
  <w:style w:type="character" w:customStyle="1" w:styleId="SC273763">
    <w:name w:val="SC.2.73763"/>
    <w:rsid w:val="00AF2C19"/>
    <w:rPr>
      <w:rFonts w:ascii="Century" w:hAnsi="Century" w:cs="Century" w:hint="default"/>
      <w:b/>
      <w:bCs/>
      <w:color w:val="000000"/>
    </w:rPr>
  </w:style>
  <w:style w:type="character" w:customStyle="1" w:styleId="SC4208910">
    <w:name w:val="SC.4.208910"/>
    <w:rsid w:val="00AF2C19"/>
    <w:rPr>
      <w:rFonts w:ascii="Century" w:hAnsi="Century" w:cs="Century" w:hint="default"/>
      <w:color w:val="000000"/>
      <w:sz w:val="28"/>
      <w:szCs w:val="28"/>
    </w:rPr>
  </w:style>
  <w:style w:type="character" w:customStyle="1" w:styleId="SC4208911">
    <w:name w:val="SC.4.208911"/>
    <w:rsid w:val="00AF2C19"/>
    <w:rPr>
      <w:rFonts w:ascii="Century" w:hAnsi="Century" w:cs="Century" w:hint="default"/>
      <w:color w:val="000000"/>
    </w:rPr>
  </w:style>
  <w:style w:type="character" w:customStyle="1" w:styleId="articlesubtitle">
    <w:name w:val="article_sub_title"/>
    <w:basedOn w:val="DefaultParagraphFont"/>
    <w:rsid w:val="00AF2C19"/>
  </w:style>
  <w:style w:type="character" w:customStyle="1" w:styleId="newsdate2">
    <w:name w:val="news_date2"/>
    <w:basedOn w:val="DefaultParagraphFont"/>
    <w:rsid w:val="00AF2C19"/>
  </w:style>
  <w:style w:type="character" w:customStyle="1" w:styleId="readarticleheader">
    <w:name w:val="readarticleheader"/>
    <w:basedOn w:val="DefaultParagraphFont"/>
    <w:rsid w:val="00AF2C19"/>
  </w:style>
  <w:style w:type="character" w:customStyle="1" w:styleId="UnderlineChar20">
    <w:name w:val="Underline Char2"/>
    <w:rsid w:val="00AF2C19"/>
    <w:rPr>
      <w:rFonts w:ascii="Trebuchet MS" w:hAnsi="Trebuchet MS" w:hint="default"/>
      <w:u w:val="thick"/>
      <w:lang w:val="en-US" w:eastAsia="zh-CN" w:bidi="ar-SA"/>
    </w:rPr>
  </w:style>
  <w:style w:type="character" w:customStyle="1" w:styleId="BoldUnderliningChar">
    <w:name w:val="Bold Underlining Char"/>
    <w:rsid w:val="00AF2C19"/>
    <w:rPr>
      <w:rFonts w:ascii="Arial Narrow" w:eastAsia="Times New Roman" w:hAnsi="Arial Narrow" w:hint="default"/>
      <w:b/>
      <w:bCs w:val="0"/>
      <w:szCs w:val="24"/>
      <w:u w:val="single"/>
      <w:lang w:val="en-GB" w:eastAsia="en-US" w:bidi="ar-SA"/>
    </w:rPr>
  </w:style>
  <w:style w:type="character" w:customStyle="1" w:styleId="medium-normal1">
    <w:name w:val="medium-normal1"/>
    <w:rsid w:val="00AF2C19"/>
    <w:rPr>
      <w:rFonts w:ascii="Arial" w:hAnsi="Arial" w:cs="Arial" w:hint="default"/>
      <w:b w:val="0"/>
      <w:bCs w:val="0"/>
      <w:i w:val="0"/>
      <w:iCs w:val="0"/>
      <w:sz w:val="20"/>
      <w:szCs w:val="20"/>
    </w:rPr>
  </w:style>
  <w:style w:type="character" w:customStyle="1" w:styleId="UnderlinedCardChar0">
    <w:name w:val="Underlined Card Char"/>
    <w:rsid w:val="00AF2C19"/>
    <w:rPr>
      <w:rFonts w:ascii="Palatino Linotype" w:hAnsi="Palatino Linotype" w:hint="default"/>
      <w:u w:val="single"/>
      <w:lang w:val="en-US" w:eastAsia="en-US" w:bidi="ar-SA"/>
    </w:rPr>
  </w:style>
  <w:style w:type="character" w:customStyle="1" w:styleId="char">
    <w:name w:val="char"/>
    <w:basedOn w:val="DefaultParagraphFont"/>
    <w:rsid w:val="00AF2C19"/>
  </w:style>
  <w:style w:type="character" w:customStyle="1" w:styleId="UnderlineCharCharCharCharCharChar">
    <w:name w:val="Underline Char Char Char Char Char Char"/>
    <w:rsid w:val="00AF2C19"/>
    <w:rPr>
      <w:rFonts w:ascii="Arial Narrow" w:hAnsi="Arial Narrow" w:hint="default"/>
      <w:szCs w:val="24"/>
      <w:u w:val="single"/>
      <w:lang w:val="en-US" w:eastAsia="en-US" w:bidi="ar-SA"/>
    </w:rPr>
  </w:style>
  <w:style w:type="character" w:customStyle="1" w:styleId="klink">
    <w:name w:val="klink"/>
    <w:basedOn w:val="DefaultParagraphFont"/>
    <w:rsid w:val="00AF2C19"/>
  </w:style>
  <w:style w:type="character" w:customStyle="1" w:styleId="date10">
    <w:name w:val="date1"/>
    <w:basedOn w:val="DefaultParagraphFont"/>
    <w:rsid w:val="00AF2C19"/>
  </w:style>
  <w:style w:type="character" w:customStyle="1" w:styleId="bolding1">
    <w:name w:val="bolding1"/>
    <w:rsid w:val="00AF2C19"/>
    <w:rPr>
      <w:b/>
      <w:bCs/>
    </w:rPr>
  </w:style>
  <w:style w:type="character" w:customStyle="1" w:styleId="bookoptions1">
    <w:name w:val="book_options1"/>
    <w:rsid w:val="00AF2C19"/>
    <w:rPr>
      <w:b/>
      <w:bCs/>
      <w:color w:val="333366"/>
    </w:rPr>
  </w:style>
  <w:style w:type="character" w:customStyle="1" w:styleId="descriptionblock">
    <w:name w:val="description block"/>
    <w:basedOn w:val="DefaultParagraphFont"/>
    <w:rsid w:val="00AF2C19"/>
  </w:style>
  <w:style w:type="character" w:customStyle="1" w:styleId="detailsboxblock">
    <w:name w:val="detailsbox block"/>
    <w:basedOn w:val="DefaultParagraphFont"/>
    <w:rsid w:val="00AF2C19"/>
  </w:style>
  <w:style w:type="character" w:customStyle="1" w:styleId="Char3">
    <w:name w:val="Char3"/>
    <w:rsid w:val="00AF2C19"/>
    <w:rPr>
      <w:rFonts w:ascii="Arial" w:hAnsi="Arial" w:cs="Arial" w:hint="default"/>
      <w:bCs/>
      <w:u w:val="thick"/>
      <w:lang w:val="en-US" w:eastAsia="en-US" w:bidi="ar-SA"/>
    </w:rPr>
  </w:style>
  <w:style w:type="character" w:customStyle="1" w:styleId="texto11">
    <w:name w:val="texto11"/>
    <w:rsid w:val="00AF2C19"/>
    <w:rPr>
      <w:rFonts w:ascii="Arial" w:hAnsi="Arial" w:cs="Arial" w:hint="default"/>
      <w:b w:val="0"/>
      <w:bCs w:val="0"/>
      <w:i w:val="0"/>
      <w:iCs w:val="0"/>
      <w:caps w:val="0"/>
      <w:color w:val="000000"/>
      <w:sz w:val="26"/>
      <w:szCs w:val="26"/>
    </w:rPr>
  </w:style>
  <w:style w:type="character" w:customStyle="1" w:styleId="CardTagChar">
    <w:name w:val="Card Tag Char"/>
    <w:rsid w:val="00AF2C19"/>
    <w:rPr>
      <w:rFonts w:ascii="Arial Narrow" w:hAnsi="Arial Narrow" w:hint="default"/>
      <w:b/>
      <w:bCs w:val="0"/>
      <w:sz w:val="24"/>
      <w:szCs w:val="24"/>
      <w:lang w:val="en-US" w:eastAsia="en-US" w:bidi="ar-SA"/>
    </w:rPr>
  </w:style>
  <w:style w:type="character" w:customStyle="1" w:styleId="DebateCiteCharCharChar">
    <w:name w:val="Debate Cite Char Char Char"/>
    <w:rsid w:val="00AF2C19"/>
    <w:rPr>
      <w:b/>
      <w:bCs w:val="0"/>
      <w:sz w:val="32"/>
      <w:szCs w:val="32"/>
      <w:lang w:val="en-US" w:eastAsia="en-US" w:bidi="ar-SA"/>
    </w:rPr>
  </w:style>
  <w:style w:type="character" w:customStyle="1" w:styleId="TagandCiteChar">
    <w:name w:val="Tag and Cite Char"/>
    <w:rsid w:val="00AF2C19"/>
    <w:rPr>
      <w:color w:val="333333"/>
      <w:sz w:val="22"/>
      <w:szCs w:val="22"/>
      <w:lang w:val="en-US" w:eastAsia="en-US" w:bidi="ar-SA"/>
    </w:rPr>
  </w:style>
  <w:style w:type="character" w:customStyle="1" w:styleId="Style10ptBold">
    <w:name w:val="Style 10 pt Bold"/>
    <w:rsid w:val="00AF2C19"/>
    <w:rPr>
      <w:b/>
      <w:bCs/>
      <w:sz w:val="20"/>
    </w:rPr>
  </w:style>
  <w:style w:type="character" w:customStyle="1" w:styleId="text9">
    <w:name w:val="text9"/>
    <w:basedOn w:val="DefaultParagraphFont"/>
    <w:rsid w:val="00AF2C19"/>
  </w:style>
  <w:style w:type="character" w:customStyle="1" w:styleId="text21">
    <w:name w:val="text21"/>
    <w:basedOn w:val="DefaultParagraphFont"/>
    <w:rsid w:val="00AF2C19"/>
  </w:style>
  <w:style w:type="character" w:customStyle="1" w:styleId="text19">
    <w:name w:val="text19"/>
    <w:basedOn w:val="DefaultParagraphFont"/>
    <w:rsid w:val="00AF2C19"/>
  </w:style>
  <w:style w:type="character" w:customStyle="1" w:styleId="term2">
    <w:name w:val="term2"/>
    <w:rsid w:val="00AF2C19"/>
    <w:rPr>
      <w:b/>
      <w:bCs/>
    </w:rPr>
  </w:style>
  <w:style w:type="character" w:customStyle="1" w:styleId="pmterms12">
    <w:name w:val="pmterms12"/>
    <w:rsid w:val="00AF2C19"/>
    <w:rPr>
      <w:b/>
      <w:bCs/>
      <w:i w:val="0"/>
      <w:iCs w:val="0"/>
      <w:color w:val="000000"/>
    </w:rPr>
  </w:style>
  <w:style w:type="character" w:customStyle="1" w:styleId="ToReadChar">
    <w:name w:val="To Read Char"/>
    <w:rsid w:val="00AF2C19"/>
    <w:rPr>
      <w:rFonts w:ascii="Verdana" w:hAnsi="Verdana" w:hint="default"/>
      <w:b/>
      <w:bCs w:val="0"/>
      <w:szCs w:val="24"/>
      <w:u w:val="single"/>
      <w:lang w:val="en-US" w:eastAsia="en-US" w:bidi="ar-SA"/>
    </w:rPr>
  </w:style>
  <w:style w:type="character" w:customStyle="1" w:styleId="ToReadCharChar">
    <w:name w:val="To Read Char Char"/>
    <w:rsid w:val="00AF2C19"/>
    <w:rPr>
      <w:rFonts w:ascii="Verdana" w:hAnsi="Verdana" w:hint="default"/>
      <w:b/>
      <w:bCs w:val="0"/>
      <w:szCs w:val="24"/>
      <w:u w:val="single"/>
      <w:lang w:val="en-US" w:eastAsia="en-US" w:bidi="ar-SA"/>
    </w:rPr>
  </w:style>
  <w:style w:type="character" w:customStyle="1" w:styleId="bio">
    <w:name w:val="bio"/>
    <w:basedOn w:val="DefaultParagraphFont"/>
    <w:rsid w:val="00AF2C19"/>
  </w:style>
  <w:style w:type="character" w:customStyle="1" w:styleId="storytextstyle">
    <w:name w:val="storytextstyle"/>
    <w:basedOn w:val="DefaultParagraphFont"/>
    <w:rsid w:val="00AF2C19"/>
  </w:style>
  <w:style w:type="character" w:customStyle="1" w:styleId="cardunderlinedCharChar">
    <w:name w:val="card underlined Char Char"/>
    <w:rsid w:val="00AF2C19"/>
    <w:rPr>
      <w:rFonts w:ascii="Arial" w:hAnsi="Arial" w:cs="Arial" w:hint="default"/>
      <w:sz w:val="22"/>
      <w:szCs w:val="24"/>
      <w:u w:val="single"/>
      <w:lang w:val="en-US" w:eastAsia="en-US" w:bidi="ar-SA"/>
    </w:rPr>
  </w:style>
  <w:style w:type="character" w:customStyle="1" w:styleId="Style2Char0">
    <w:name w:val="Style2 Char"/>
    <w:rsid w:val="00AF2C19"/>
    <w:rPr>
      <w:rFonts w:ascii="Book Antiqua" w:hAnsi="Book Antiqua" w:hint="default"/>
      <w:u w:val="thick"/>
      <w:lang w:val="en-US" w:eastAsia="en-US" w:bidi="ar-SA"/>
    </w:rPr>
  </w:style>
  <w:style w:type="character" w:customStyle="1" w:styleId="Style2Char1">
    <w:name w:val="Style2 Char1"/>
    <w:rsid w:val="00AF2C19"/>
    <w:rPr>
      <w:rFonts w:ascii="Book Antiqua" w:hAnsi="Book Antiqua" w:hint="default"/>
      <w:szCs w:val="24"/>
      <w:u w:val="thick"/>
      <w:lang w:val="en-US" w:eastAsia="en-US" w:bidi="ar-SA"/>
    </w:rPr>
  </w:style>
  <w:style w:type="character" w:customStyle="1" w:styleId="articlehead21">
    <w:name w:val="articlehead21"/>
    <w:rsid w:val="00AF2C19"/>
    <w:rPr>
      <w:rFonts w:ascii="Arial" w:hAnsi="Arial" w:cs="Arial" w:hint="default"/>
      <w:b/>
      <w:bCs/>
      <w:color w:val="660000"/>
      <w:sz w:val="20"/>
      <w:szCs w:val="20"/>
    </w:rPr>
  </w:style>
  <w:style w:type="character" w:customStyle="1" w:styleId="TagCiteChar1">
    <w:name w:val="Tag/Cite Char1"/>
    <w:rsid w:val="00AF2C19"/>
    <w:rPr>
      <w:b/>
      <w:bCs w:val="0"/>
      <w:lang w:val="en-US" w:eastAsia="en-US" w:bidi="ar-SA"/>
    </w:rPr>
  </w:style>
  <w:style w:type="character" w:customStyle="1" w:styleId="goohl2">
    <w:name w:val="goohl2"/>
    <w:basedOn w:val="DefaultParagraphFont"/>
    <w:rsid w:val="00AF2C19"/>
  </w:style>
  <w:style w:type="character" w:customStyle="1" w:styleId="CardCharChar0">
    <w:name w:val="Card Char Char"/>
    <w:rsid w:val="00AF2C19"/>
    <w:rPr>
      <w:lang w:val="en-US" w:eastAsia="en-US" w:bidi="ar-SA"/>
    </w:rPr>
  </w:style>
  <w:style w:type="character" w:customStyle="1" w:styleId="BriefTitle1Char">
    <w:name w:val="Brief Title 1 Char"/>
    <w:rsid w:val="00AF2C19"/>
    <w:rPr>
      <w:b/>
      <w:bCs w:val="0"/>
      <w:u w:val="single"/>
      <w:lang w:val="en-US" w:eastAsia="en-US" w:bidi="ar-SA"/>
    </w:rPr>
  </w:style>
  <w:style w:type="character" w:customStyle="1" w:styleId="TagCiteCharChar">
    <w:name w:val="Tag/Cite Char Char"/>
    <w:rsid w:val="00AF2C19"/>
    <w:rPr>
      <w:b/>
      <w:bCs w:val="0"/>
      <w:lang w:val="en-US" w:eastAsia="en-US" w:bidi="ar-SA"/>
    </w:rPr>
  </w:style>
  <w:style w:type="character" w:customStyle="1" w:styleId="btx">
    <w:name w:val="btx"/>
    <w:basedOn w:val="DefaultParagraphFont"/>
    <w:rsid w:val="00AF2C19"/>
  </w:style>
  <w:style w:type="character" w:customStyle="1" w:styleId="CardChar1">
    <w:name w:val="Card Char1"/>
    <w:rsid w:val="00AF2C19"/>
    <w:rPr>
      <w:lang w:val="en-US" w:eastAsia="en-US" w:bidi="ar-SA"/>
    </w:rPr>
  </w:style>
  <w:style w:type="character" w:customStyle="1" w:styleId="prodgeneral1">
    <w:name w:val="prodgeneral1"/>
    <w:rsid w:val="00AF2C19"/>
    <w:rPr>
      <w:rFonts w:ascii="Verdana" w:hAnsi="Verdana" w:hint="default"/>
      <w:b w:val="0"/>
      <w:bCs w:val="0"/>
      <w:caps w:val="0"/>
      <w:color w:val="000000"/>
      <w:spacing w:val="0"/>
      <w:sz w:val="16"/>
      <w:szCs w:val="16"/>
    </w:rPr>
  </w:style>
  <w:style w:type="character" w:customStyle="1" w:styleId="summary1">
    <w:name w:val="summary1"/>
    <w:rsid w:val="00AF2C19"/>
    <w:rPr>
      <w:rFonts w:ascii="Arial" w:hAnsi="Arial" w:cs="Arial" w:hint="default"/>
      <w:sz w:val="18"/>
      <w:szCs w:val="18"/>
    </w:rPr>
  </w:style>
  <w:style w:type="character" w:customStyle="1" w:styleId="text3">
    <w:name w:val="text3"/>
    <w:basedOn w:val="DefaultParagraphFont"/>
    <w:rsid w:val="00AF2C19"/>
  </w:style>
  <w:style w:type="character" w:customStyle="1" w:styleId="cardtextsmallChar">
    <w:name w:val="card text small Char"/>
    <w:rsid w:val="00AF2C19"/>
    <w:rPr>
      <w:rFonts w:ascii="Arial Narrow" w:hAnsi="Arial Narrow" w:hint="default"/>
      <w:sz w:val="16"/>
      <w:szCs w:val="24"/>
      <w:lang w:val="en-US" w:eastAsia="en-US" w:bidi="ar-SA"/>
    </w:rPr>
  </w:style>
  <w:style w:type="character" w:customStyle="1" w:styleId="countrytitle1">
    <w:name w:val="countrytitle1"/>
    <w:rsid w:val="00AF2C19"/>
    <w:rPr>
      <w:rFonts w:ascii="Verdana" w:hAnsi="Verdana" w:hint="default"/>
      <w:b/>
      <w:bCs/>
      <w:color w:val="293643"/>
      <w:sz w:val="24"/>
      <w:szCs w:val="24"/>
    </w:rPr>
  </w:style>
  <w:style w:type="character" w:customStyle="1" w:styleId="storyheader1">
    <w:name w:val="storyheader1"/>
    <w:rsid w:val="00AF2C19"/>
    <w:rPr>
      <w:rFonts w:ascii="Verdana" w:hAnsi="Verdana" w:hint="default"/>
      <w:b/>
      <w:bCs/>
      <w:color w:val="000000"/>
      <w:sz w:val="21"/>
      <w:szCs w:val="21"/>
    </w:rPr>
  </w:style>
  <w:style w:type="character" w:customStyle="1" w:styleId="cardunderlinedChar0">
    <w:name w:val="card underlined Char"/>
    <w:rsid w:val="00AF2C19"/>
    <w:rPr>
      <w:rFonts w:ascii="Arial" w:hAnsi="Arial" w:cs="Arial" w:hint="default"/>
      <w:sz w:val="22"/>
      <w:szCs w:val="24"/>
      <w:u w:val="single"/>
      <w:lang w:val="en-US" w:eastAsia="en-US" w:bidi="ar-SA"/>
    </w:rPr>
  </w:style>
  <w:style w:type="character" w:customStyle="1" w:styleId="article1">
    <w:name w:val="article1"/>
    <w:rsid w:val="00AF2C19"/>
    <w:rPr>
      <w:rFonts w:ascii="Verdana" w:hAnsi="Verdana" w:hint="default"/>
      <w:color w:val="333333"/>
      <w:sz w:val="16"/>
      <w:szCs w:val="16"/>
    </w:rPr>
  </w:style>
  <w:style w:type="character" w:customStyle="1" w:styleId="story-posted-date1">
    <w:name w:val="story-posted-date1"/>
    <w:rsid w:val="00AF2C1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F2C1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F2C19"/>
  </w:style>
  <w:style w:type="character" w:customStyle="1" w:styleId="textmedium">
    <w:name w:val="textmedium"/>
    <w:basedOn w:val="DefaultParagraphFont"/>
    <w:rsid w:val="00AF2C19"/>
  </w:style>
  <w:style w:type="character" w:customStyle="1" w:styleId="citation1">
    <w:name w:val="citation1"/>
    <w:rsid w:val="00AF2C19"/>
    <w:rPr>
      <w:rFonts w:ascii="Verdana" w:hAnsi="Verdana" w:hint="default"/>
      <w:sz w:val="17"/>
      <w:szCs w:val="17"/>
    </w:rPr>
  </w:style>
  <w:style w:type="character" w:customStyle="1" w:styleId="hithighlite">
    <w:name w:val="hithighlite"/>
    <w:basedOn w:val="DefaultParagraphFont"/>
    <w:rsid w:val="00AF2C19"/>
  </w:style>
  <w:style w:type="character" w:customStyle="1" w:styleId="articlecontent">
    <w:name w:val="articlecontent"/>
    <w:basedOn w:val="DefaultParagraphFont"/>
    <w:rsid w:val="00AF2C19"/>
  </w:style>
  <w:style w:type="character" w:customStyle="1" w:styleId="fource1">
    <w:name w:val="fource1"/>
    <w:rsid w:val="00AF2C19"/>
    <w:rPr>
      <w:sz w:val="34"/>
      <w:szCs w:val="34"/>
    </w:rPr>
  </w:style>
  <w:style w:type="character" w:customStyle="1" w:styleId="LanguageStrikeChar">
    <w:name w:val="Language Strike Char"/>
    <w:rsid w:val="00AF2C19"/>
    <w:rPr>
      <w:rFonts w:ascii="Arial Narrow" w:hAnsi="Arial Narrow" w:hint="default"/>
      <w:strike/>
      <w:szCs w:val="24"/>
      <w:lang w:val="en-US" w:eastAsia="en-US" w:bidi="ar-SA"/>
    </w:rPr>
  </w:style>
  <w:style w:type="character" w:customStyle="1" w:styleId="normal11">
    <w:name w:val="normal1"/>
    <w:basedOn w:val="DefaultParagraphFont"/>
    <w:rsid w:val="00AF2C19"/>
  </w:style>
  <w:style w:type="character" w:customStyle="1" w:styleId="ds">
    <w:name w:val="ds"/>
    <w:basedOn w:val="DefaultParagraphFont"/>
    <w:rsid w:val="00AF2C19"/>
  </w:style>
  <w:style w:type="character" w:customStyle="1" w:styleId="UnderliningChar1">
    <w:name w:val="Underlining Char1"/>
    <w:rsid w:val="00AF2C19"/>
    <w:rPr>
      <w:rFonts w:ascii="Arial Narrow" w:hAnsi="Arial Narrow" w:hint="default"/>
      <w:szCs w:val="24"/>
      <w:u w:val="single"/>
      <w:lang w:val="en-US" w:eastAsia="en-US" w:bidi="ar-SA"/>
    </w:rPr>
  </w:style>
  <w:style w:type="character" w:customStyle="1" w:styleId="UnderliningChar2">
    <w:name w:val="Underlining Char2"/>
    <w:rsid w:val="00AF2C19"/>
    <w:rPr>
      <w:rFonts w:ascii="Arial Narrow" w:hAnsi="Arial Narrow" w:hint="default"/>
      <w:szCs w:val="24"/>
      <w:u w:val="single"/>
      <w:lang w:val="en-US" w:eastAsia="en-US" w:bidi="ar-SA"/>
    </w:rPr>
  </w:style>
  <w:style w:type="character" w:customStyle="1" w:styleId="MicroTextChar1">
    <w:name w:val="MicroText Char1"/>
    <w:rsid w:val="00AF2C19"/>
    <w:rPr>
      <w:rFonts w:ascii="Arial Narrow" w:hAnsi="Arial Narrow" w:hint="default"/>
      <w:sz w:val="12"/>
      <w:szCs w:val="24"/>
      <w:lang w:val="en-US" w:eastAsia="en-US" w:bidi="ar-SA"/>
    </w:rPr>
  </w:style>
  <w:style w:type="character" w:customStyle="1" w:styleId="DefaultPara">
    <w:name w:val="Default Para"/>
    <w:rsid w:val="00AF2C19"/>
    <w:rPr>
      <w:sz w:val="20"/>
    </w:rPr>
  </w:style>
  <w:style w:type="character" w:customStyle="1" w:styleId="SYSHYPERTEXT">
    <w:name w:val="SYS_HYPERTEXT"/>
    <w:rsid w:val="00AF2C19"/>
    <w:rPr>
      <w:color w:val="0000FF"/>
      <w:u w:val="single"/>
    </w:rPr>
  </w:style>
  <w:style w:type="character" w:customStyle="1" w:styleId="Hyperlink1">
    <w:name w:val="Hyperlink1"/>
    <w:rsid w:val="00AF2C1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F2C1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F2C19"/>
    <w:rPr>
      <w:rFonts w:ascii="Arial Narrow" w:hAnsi="Arial Narrow" w:hint="default"/>
      <w:noProof w:val="0"/>
      <w:szCs w:val="24"/>
      <w:u w:val="single"/>
      <w:lang w:val="en-US" w:eastAsia="en-US" w:bidi="ar-SA"/>
    </w:rPr>
  </w:style>
  <w:style w:type="character" w:customStyle="1" w:styleId="BlockHeading1Char">
    <w:name w:val="Block Heading 1 Char"/>
    <w:rsid w:val="00AF2C1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AF2C19"/>
    <w:rPr>
      <w:b/>
      <w:bCs w:val="0"/>
      <w:sz w:val="24"/>
      <w:szCs w:val="24"/>
      <w:u w:val="single"/>
      <w:lang w:val="en-US" w:eastAsia="en-US" w:bidi="ar-SA"/>
    </w:rPr>
  </w:style>
  <w:style w:type="character" w:customStyle="1" w:styleId="StyleTagTimesNewRomanChar">
    <w:name w:val="Style Tag + Times New Roman Char"/>
    <w:rsid w:val="00AF2C1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F2C19"/>
    <w:rPr>
      <w:rFonts w:ascii="Arial Narrow" w:hAnsi="Arial Narrow" w:cs="Arial" w:hint="default"/>
      <w:b/>
      <w:bCs/>
      <w:iCs/>
      <w:sz w:val="24"/>
      <w:szCs w:val="28"/>
      <w:lang w:val="en-US" w:eastAsia="en-US" w:bidi="ar-SA"/>
    </w:rPr>
  </w:style>
  <w:style w:type="character" w:customStyle="1" w:styleId="UnderliningCharChar">
    <w:name w:val="Underlining Char Char"/>
    <w:rsid w:val="00AF2C19"/>
    <w:rPr>
      <w:rFonts w:ascii="Arial Narrow" w:hAnsi="Arial Narrow" w:hint="default"/>
      <w:szCs w:val="24"/>
      <w:u w:val="single"/>
      <w:lang w:val="en-US" w:eastAsia="en-US" w:bidi="ar-SA"/>
    </w:rPr>
  </w:style>
  <w:style w:type="character" w:customStyle="1" w:styleId="StyleArialNarrow12ptBold">
    <w:name w:val="Style Arial Narrow 12 pt Bold"/>
    <w:rsid w:val="00AF2C19"/>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AF2C19"/>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AF2C19"/>
    <w:rPr>
      <w:u w:val="single"/>
    </w:rPr>
  </w:style>
  <w:style w:type="character" w:customStyle="1" w:styleId="UnderlinedCharChar1">
    <w:name w:val="Underlined Char Char1"/>
    <w:rsid w:val="00AF2C19"/>
    <w:rPr>
      <w:rFonts w:ascii="Bell MT" w:eastAsia="Times New Roman" w:hAnsi="Bell MT" w:hint="default"/>
      <w:bCs/>
      <w:iCs/>
      <w:sz w:val="22"/>
      <w:u w:val="single"/>
    </w:rPr>
  </w:style>
  <w:style w:type="character" w:customStyle="1" w:styleId="Heading2CharChar2">
    <w:name w:val="Heading 2 Char Char2"/>
    <w:rsid w:val="00AF2C19"/>
    <w:rPr>
      <w:rFonts w:ascii="Arial" w:hAnsi="Arial" w:cs="Arial" w:hint="default"/>
      <w:b/>
      <w:bCs/>
      <w:iCs/>
      <w:sz w:val="22"/>
      <w:szCs w:val="28"/>
      <w:lang w:val="en-US" w:eastAsia="en-US" w:bidi="ar-SA"/>
    </w:rPr>
  </w:style>
  <w:style w:type="character" w:customStyle="1" w:styleId="doctitle">
    <w:name w:val="doctitle"/>
    <w:rsid w:val="00AF2C19"/>
  </w:style>
  <w:style w:type="character" w:customStyle="1" w:styleId="cardtext-underlined0">
    <w:name w:val="card text- underlined"/>
    <w:rsid w:val="00AF2C19"/>
    <w:rPr>
      <w:rFonts w:ascii="Garamond" w:hAnsi="Garamond" w:hint="default"/>
      <w:u w:val="single"/>
    </w:rPr>
  </w:style>
  <w:style w:type="character" w:customStyle="1" w:styleId="BodyText1">
    <w:name w:val="Body Text1"/>
    <w:basedOn w:val="DefaultParagraphFont"/>
    <w:rsid w:val="00AF2C1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AF2C19"/>
  </w:style>
  <w:style w:type="character" w:customStyle="1" w:styleId="BriefTitleChar">
    <w:name w:val="Brief Title Char"/>
    <w:basedOn w:val="DefaultParagraphFont"/>
    <w:rsid w:val="00AF2C19"/>
    <w:rPr>
      <w:b/>
      <w:bCs w:val="0"/>
      <w:sz w:val="24"/>
      <w:szCs w:val="24"/>
      <w:u w:val="single"/>
      <w:lang w:val="en-US" w:eastAsia="en-US" w:bidi="ar-SA"/>
    </w:rPr>
  </w:style>
  <w:style w:type="character" w:customStyle="1" w:styleId="BriefTitle2Char">
    <w:name w:val="Brief Title 2 Char"/>
    <w:basedOn w:val="BriefTitleChar"/>
    <w:rsid w:val="00AF2C1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F2C19"/>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AF2C1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AF2C19"/>
    <w:rPr>
      <w:rFonts w:ascii="AGaramond" w:hAnsi="AGaramond" w:cs="AGaramond" w:hint="default"/>
      <w:color w:val="211D1E"/>
      <w:sz w:val="14"/>
      <w:szCs w:val="14"/>
    </w:rPr>
  </w:style>
  <w:style w:type="character" w:customStyle="1" w:styleId="CharacterStyle2">
    <w:name w:val="Character Style 2"/>
    <w:uiPriority w:val="99"/>
    <w:rsid w:val="00AF2C19"/>
    <w:rPr>
      <w:sz w:val="20"/>
      <w:szCs w:val="20"/>
    </w:rPr>
  </w:style>
  <w:style w:type="character" w:customStyle="1" w:styleId="cross-head">
    <w:name w:val="cross-head"/>
    <w:rsid w:val="00AF2C19"/>
  </w:style>
  <w:style w:type="character" w:customStyle="1" w:styleId="Subtitle1">
    <w:name w:val="Subtitle1"/>
    <w:rsid w:val="00AF2C19"/>
  </w:style>
  <w:style w:type="character" w:customStyle="1" w:styleId="metaorigin">
    <w:name w:val="meta_origin"/>
    <w:rsid w:val="00AF2C19"/>
  </w:style>
  <w:style w:type="character" w:customStyle="1" w:styleId="mandelbrotrefrag">
    <w:name w:val="mandelbrot_refrag"/>
    <w:rsid w:val="00AF2C19"/>
  </w:style>
  <w:style w:type="character" w:customStyle="1" w:styleId="eminfo">
    <w:name w:val="eminfo"/>
    <w:rsid w:val="00AF2C19"/>
  </w:style>
  <w:style w:type="character" w:customStyle="1" w:styleId="emhighlight">
    <w:name w:val="emhighlight"/>
    <w:rsid w:val="00AF2C19"/>
  </w:style>
  <w:style w:type="character" w:customStyle="1" w:styleId="name">
    <w:name w:val="name"/>
    <w:rsid w:val="00AF2C19"/>
  </w:style>
  <w:style w:type="character" w:customStyle="1" w:styleId="tkrname">
    <w:name w:val="tkrname"/>
    <w:rsid w:val="00AF2C19"/>
  </w:style>
  <w:style w:type="character" w:customStyle="1" w:styleId="tkrchange">
    <w:name w:val="tkrchange"/>
    <w:rsid w:val="00AF2C19"/>
  </w:style>
  <w:style w:type="character" w:customStyle="1" w:styleId="source-org">
    <w:name w:val="source-org"/>
    <w:rsid w:val="00AF2C19"/>
  </w:style>
  <w:style w:type="character" w:customStyle="1" w:styleId="updated">
    <w:name w:val="updated"/>
    <w:rsid w:val="00AF2C19"/>
  </w:style>
  <w:style w:type="character" w:customStyle="1" w:styleId="last">
    <w:name w:val="last"/>
    <w:rsid w:val="00AF2C19"/>
  </w:style>
  <w:style w:type="character" w:customStyle="1" w:styleId="Style11ptBoldUnderline1">
    <w:name w:val="Style 11 pt Bold Underline1"/>
    <w:rsid w:val="00AF2C19"/>
    <w:rPr>
      <w:b/>
      <w:bCs/>
      <w:sz w:val="20"/>
      <w:u w:val="single"/>
    </w:rPr>
  </w:style>
  <w:style w:type="character" w:customStyle="1" w:styleId="StyleStyleunderlineBold11pt">
    <w:name w:val="Style Style underline + Bold + 11 pt"/>
    <w:rsid w:val="00AF2C19"/>
    <w:rPr>
      <w:bCs/>
      <w:sz w:val="20"/>
      <w:u w:val="single"/>
    </w:rPr>
  </w:style>
  <w:style w:type="character" w:customStyle="1" w:styleId="StyleunderlineAsianTimesNewRomanBold">
    <w:name w:val="Style underline + (Asian) Times New Roman Bold"/>
    <w:rsid w:val="00AF2C1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F2C19"/>
    <w:rPr>
      <w:b/>
      <w:bCs/>
      <w:sz w:val="20"/>
      <w:u w:val="single"/>
      <w:bdr w:val="single" w:sz="4" w:space="0" w:color="auto" w:frame="1"/>
    </w:rPr>
  </w:style>
  <w:style w:type="character" w:customStyle="1" w:styleId="A5">
    <w:name w:val="A5"/>
    <w:uiPriority w:val="99"/>
    <w:rsid w:val="00AF2C19"/>
    <w:rPr>
      <w:rFonts w:ascii="Times New Roman" w:hAnsi="Times New Roman" w:cs="Times New Roman" w:hint="default"/>
      <w:color w:val="000000"/>
      <w:sz w:val="13"/>
      <w:szCs w:val="13"/>
    </w:rPr>
  </w:style>
  <w:style w:type="character" w:customStyle="1" w:styleId="quotepeekbase">
    <w:name w:val="quotepeekbase"/>
    <w:rsid w:val="00AF2C19"/>
  </w:style>
  <w:style w:type="character" w:customStyle="1" w:styleId="cardChar10">
    <w:name w:val="card Char1"/>
    <w:rsid w:val="00AF2C19"/>
    <w:rPr>
      <w:rFonts w:ascii="Calibri" w:eastAsia="Calibri" w:hAnsi="Calibri" w:cs="Calibri" w:hint="default"/>
      <w:sz w:val="24"/>
      <w:szCs w:val="22"/>
      <w:lang w:val="x-none" w:eastAsia="x-none"/>
    </w:rPr>
  </w:style>
  <w:style w:type="character" w:customStyle="1" w:styleId="NormalCard">
    <w:name w:val="Normal Card"/>
    <w:uiPriority w:val="1"/>
    <w:qFormat/>
    <w:rsid w:val="00AF2C19"/>
    <w:rPr>
      <w:rFonts w:ascii="Times New Roman" w:hAnsi="Times New Roman" w:cs="Times New Roman" w:hint="default"/>
      <w:sz w:val="24"/>
    </w:rPr>
  </w:style>
  <w:style w:type="character" w:customStyle="1" w:styleId="HighlightedUnderline0">
    <w:name w:val="Highlighted Underline"/>
    <w:uiPriority w:val="1"/>
    <w:qFormat/>
    <w:rsid w:val="00AF2C1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F2C19"/>
    <w:rPr>
      <w:rFonts w:ascii="Times New Roman" w:hAnsi="Times New Roman" w:cs="Times New Roman" w:hint="default"/>
      <w:sz w:val="16"/>
      <w:szCs w:val="16"/>
    </w:rPr>
  </w:style>
  <w:style w:type="character" w:customStyle="1" w:styleId="timebox">
    <w:name w:val="timebox"/>
    <w:rsid w:val="00AF2C19"/>
  </w:style>
  <w:style w:type="character" w:customStyle="1" w:styleId="Heading2Subtext">
    <w:name w:val="Heading 2 Subtext"/>
    <w:rsid w:val="00AF2C19"/>
    <w:rPr>
      <w:rFonts w:ascii="Times New Roman" w:hAnsi="Times New Roman" w:cs="Times New Roman" w:hint="default"/>
      <w:sz w:val="16"/>
    </w:rPr>
  </w:style>
  <w:style w:type="character" w:customStyle="1" w:styleId="-SmallText-">
    <w:name w:val="-Small Text-"/>
    <w:rsid w:val="00AF2C19"/>
    <w:rPr>
      <w:rFonts w:ascii="Garamond" w:hAnsi="Garamond" w:hint="default"/>
      <w:sz w:val="16"/>
    </w:rPr>
  </w:style>
  <w:style w:type="character" w:customStyle="1" w:styleId="label">
    <w:name w:val="label"/>
    <w:rsid w:val="00AF2C19"/>
  </w:style>
  <w:style w:type="character" w:customStyle="1" w:styleId="BoldUnderlineCharChar">
    <w:name w:val="BoldUnderline Char Char"/>
    <w:rsid w:val="00AF2C1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F2C19"/>
  </w:style>
  <w:style w:type="character" w:customStyle="1" w:styleId="FontStyle477">
    <w:name w:val="Font Style477"/>
    <w:basedOn w:val="DefaultParagraphFont"/>
    <w:uiPriority w:val="99"/>
    <w:rsid w:val="00AF2C19"/>
    <w:rPr>
      <w:rFonts w:ascii="Times New Roman" w:hAnsi="Times New Roman" w:cs="Times New Roman" w:hint="default"/>
      <w:sz w:val="18"/>
      <w:szCs w:val="18"/>
    </w:rPr>
  </w:style>
  <w:style w:type="character" w:customStyle="1" w:styleId="FontStyle505">
    <w:name w:val="Font Style505"/>
    <w:basedOn w:val="DefaultParagraphFont"/>
    <w:uiPriority w:val="99"/>
    <w:rsid w:val="00AF2C19"/>
    <w:rPr>
      <w:rFonts w:ascii="Times New Roman" w:hAnsi="Times New Roman" w:cs="Times New Roman" w:hint="default"/>
      <w:sz w:val="18"/>
      <w:szCs w:val="18"/>
    </w:rPr>
  </w:style>
  <w:style w:type="character" w:customStyle="1" w:styleId="FontStyle514">
    <w:name w:val="Font Style514"/>
    <w:basedOn w:val="DefaultParagraphFont"/>
    <w:uiPriority w:val="99"/>
    <w:rsid w:val="00AF2C19"/>
    <w:rPr>
      <w:rFonts w:ascii="Times New Roman" w:hAnsi="Times New Roman" w:cs="Times New Roman" w:hint="default"/>
      <w:sz w:val="14"/>
      <w:szCs w:val="14"/>
    </w:rPr>
  </w:style>
  <w:style w:type="character" w:customStyle="1" w:styleId="FontStyle500">
    <w:name w:val="Font Style500"/>
    <w:basedOn w:val="DefaultParagraphFont"/>
    <w:uiPriority w:val="99"/>
    <w:rsid w:val="00AF2C19"/>
    <w:rPr>
      <w:rFonts w:ascii="Times New Roman" w:hAnsi="Times New Roman" w:cs="Times New Roman" w:hint="default"/>
      <w:b/>
      <w:bCs/>
      <w:sz w:val="16"/>
      <w:szCs w:val="16"/>
    </w:rPr>
  </w:style>
  <w:style w:type="character" w:customStyle="1" w:styleId="CardCite1">
    <w:name w:val="CardCite1"/>
    <w:qFormat/>
    <w:rsid w:val="00AF2C1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F2C1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F2C19"/>
    <w:rPr>
      <w:rFonts w:ascii="Times New Roman" w:hAnsi="Times New Roman" w:cs="Times New Roman" w:hint="default"/>
      <w:b/>
      <w:bCs/>
      <w:sz w:val="22"/>
      <w:szCs w:val="22"/>
    </w:rPr>
  </w:style>
  <w:style w:type="character" w:customStyle="1" w:styleId="CharacterStyle3">
    <w:name w:val="Character Style 3"/>
    <w:uiPriority w:val="99"/>
    <w:rsid w:val="00AF2C19"/>
    <w:rPr>
      <w:rFonts w:ascii="Bookman Old Style" w:hAnsi="Bookman Old Style" w:cs="Bookman Old Style" w:hint="default"/>
      <w:spacing w:val="-5"/>
      <w:sz w:val="18"/>
      <w:szCs w:val="18"/>
    </w:rPr>
  </w:style>
  <w:style w:type="character" w:customStyle="1" w:styleId="UnderlineStyleChar7">
    <w:name w:val="Underline Style Char7"/>
    <w:rsid w:val="00AF2C19"/>
    <w:rPr>
      <w:rFonts w:ascii="Garamond" w:hAnsi="Garamond" w:hint="default"/>
      <w:sz w:val="22"/>
      <w:szCs w:val="24"/>
      <w:u w:val="single"/>
      <w:lang w:val="en-US" w:eastAsia="en-US" w:bidi="ar-SA"/>
    </w:rPr>
  </w:style>
  <w:style w:type="character" w:customStyle="1" w:styleId="StyleArial6ptBold">
    <w:name w:val="Style Arial 6 pt Bold"/>
    <w:rsid w:val="00AF2C19"/>
    <w:rPr>
      <w:rFonts w:ascii="Arial" w:hAnsi="Arial" w:cs="Arial" w:hint="default"/>
      <w:bCs/>
      <w:sz w:val="12"/>
    </w:rPr>
  </w:style>
  <w:style w:type="character" w:customStyle="1" w:styleId="Heading2Char5">
    <w:name w:val="Heading 2 Char5"/>
    <w:rsid w:val="00AF2C19"/>
    <w:rPr>
      <w:rFonts w:ascii="Garamond" w:hAnsi="Garamond" w:cs="Arial" w:hint="default"/>
      <w:b/>
      <w:bCs/>
      <w:iCs/>
      <w:sz w:val="24"/>
      <w:szCs w:val="28"/>
      <w:lang w:val="en-US" w:eastAsia="en-US" w:bidi="ar-SA"/>
    </w:rPr>
  </w:style>
  <w:style w:type="character" w:customStyle="1" w:styleId="TagGreg">
    <w:name w:val="TagGreg"/>
    <w:uiPriority w:val="1"/>
    <w:qFormat/>
    <w:rsid w:val="00AF2C19"/>
    <w:rPr>
      <w:b/>
      <w:bCs w:val="0"/>
      <w:sz w:val="24"/>
    </w:rPr>
  </w:style>
  <w:style w:type="character" w:customStyle="1" w:styleId="StyleDebateUnderline10pt">
    <w:name w:val="Style Debate Underline + 10 pt"/>
    <w:rsid w:val="00AF2C19"/>
    <w:rPr>
      <w:rFonts w:ascii="Times New Roman" w:hAnsi="Times New Roman" w:cs="Times New Roman" w:hint="default"/>
      <w:sz w:val="20"/>
      <w:szCs w:val="20"/>
      <w:u w:val="single"/>
    </w:rPr>
  </w:style>
  <w:style w:type="character" w:customStyle="1" w:styleId="underlinedCharChar0">
    <w:name w:val="underlined Char Char"/>
    <w:locked/>
    <w:rsid w:val="00AF2C19"/>
    <w:rPr>
      <w:u w:val="single"/>
    </w:rPr>
  </w:style>
  <w:style w:type="character" w:customStyle="1" w:styleId="SourceBold">
    <w:name w:val="Source Bold"/>
    <w:rsid w:val="00AF2C19"/>
    <w:rPr>
      <w:rFonts w:ascii="Arial Narrow" w:hAnsi="Arial Narrow" w:hint="default"/>
      <w:b/>
      <w:bCs w:val="0"/>
      <w:strike w:val="0"/>
      <w:dstrike w:val="0"/>
      <w:sz w:val="24"/>
      <w:u w:val="none"/>
      <w:effect w:val="none"/>
    </w:rPr>
  </w:style>
  <w:style w:type="character" w:customStyle="1" w:styleId="2xBoldUnderline">
    <w:name w:val="2x_Bold_Underline"/>
    <w:rsid w:val="00AF2C19"/>
    <w:rPr>
      <w:b/>
      <w:bCs/>
      <w:sz w:val="24"/>
      <w:u w:val="thick"/>
    </w:rPr>
  </w:style>
  <w:style w:type="character" w:customStyle="1" w:styleId="Dottedunderline">
    <w:name w:val="Dotted underline"/>
    <w:rsid w:val="00AF2C19"/>
    <w:rPr>
      <w:u w:val="dotted"/>
    </w:rPr>
  </w:style>
  <w:style w:type="character" w:customStyle="1" w:styleId="readChar">
    <w:name w:val="read Char"/>
    <w:rsid w:val="00AF2C19"/>
    <w:rPr>
      <w:szCs w:val="22"/>
      <w:u w:val="single"/>
      <w:lang w:val="en-US" w:eastAsia="en-US" w:bidi="ar-SA"/>
    </w:rPr>
  </w:style>
  <w:style w:type="character" w:customStyle="1" w:styleId="underlining0">
    <w:name w:val="underlining"/>
    <w:rsid w:val="00AF2C19"/>
    <w:rPr>
      <w:u w:val="single"/>
    </w:rPr>
  </w:style>
  <w:style w:type="character" w:customStyle="1" w:styleId="btitle">
    <w:name w:val="btitle"/>
    <w:rsid w:val="00AF2C19"/>
  </w:style>
  <w:style w:type="character" w:customStyle="1" w:styleId="green">
    <w:name w:val="green"/>
    <w:rsid w:val="00AF2C19"/>
  </w:style>
  <w:style w:type="character" w:customStyle="1" w:styleId="BodyText20">
    <w:name w:val="Body Text2"/>
    <w:rsid w:val="00AF2C1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Italic"/>
    <w:uiPriority w:val="99"/>
    <w:rsid w:val="00AF2C1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F2C1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F2C1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F2C1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F2C1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F2C1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F2C19"/>
    <w:rPr>
      <w:rFonts w:ascii="Sylfaen" w:hAnsi="Sylfaen" w:cs="Sylfaen" w:hint="default"/>
      <w:i/>
      <w:iCs/>
      <w:strike w:val="0"/>
      <w:dstrike w:val="0"/>
      <w:sz w:val="19"/>
      <w:szCs w:val="19"/>
      <w:u w:val="none"/>
      <w:effect w:val="none"/>
      <w:shd w:val="clear" w:color="auto" w:fill="FFFFFF"/>
    </w:rPr>
  </w:style>
  <w:style w:type="character" w:customStyle="1" w:styleId="1">
    <w:name w:val="1"/>
    <w:rsid w:val="00AF2C19"/>
    <w:rPr>
      <w:rFonts w:ascii="Arial" w:hAnsi="Arial" w:cs="Arial" w:hint="default"/>
      <w:bCs/>
      <w:sz w:val="20"/>
      <w:u w:val="single"/>
      <w:lang w:val="en-US" w:eastAsia="en-US" w:bidi="ar-SA"/>
    </w:rPr>
  </w:style>
  <w:style w:type="character" w:customStyle="1" w:styleId="CharChar31">
    <w:name w:val="Char Char31"/>
    <w:rsid w:val="00AF2C19"/>
    <w:rPr>
      <w:rFonts w:ascii="Arial" w:hAnsi="Arial" w:cs="Arial" w:hint="default"/>
      <w:b/>
      <w:bCs/>
      <w:iCs/>
      <w:lang w:val="en-US" w:eastAsia="en-US" w:bidi="ar-SA"/>
    </w:rPr>
  </w:style>
  <w:style w:type="character" w:customStyle="1" w:styleId="Subtitle2">
    <w:name w:val="Subtitle2"/>
    <w:rsid w:val="00AF2C19"/>
  </w:style>
  <w:style w:type="character" w:customStyle="1" w:styleId="drop">
    <w:name w:val="drop"/>
    <w:rsid w:val="00AF2C19"/>
  </w:style>
  <w:style w:type="character" w:customStyle="1" w:styleId="bioline">
    <w:name w:val="bioline"/>
    <w:rsid w:val="00AF2C19"/>
  </w:style>
  <w:style w:type="character" w:customStyle="1" w:styleId="articletitle0">
    <w:name w:val="article_title"/>
    <w:rsid w:val="00AF2C19"/>
  </w:style>
  <w:style w:type="character" w:customStyle="1" w:styleId="A4">
    <w:name w:val="A4"/>
    <w:uiPriority w:val="99"/>
    <w:rsid w:val="00AF2C19"/>
    <w:rPr>
      <w:color w:val="000000"/>
    </w:rPr>
  </w:style>
  <w:style w:type="character" w:customStyle="1" w:styleId="s2">
    <w:name w:val="s2"/>
    <w:rsid w:val="00AF2C19"/>
  </w:style>
  <w:style w:type="character" w:customStyle="1" w:styleId="s4">
    <w:name w:val="s4"/>
    <w:rsid w:val="00AF2C19"/>
  </w:style>
  <w:style w:type="character" w:customStyle="1" w:styleId="s5">
    <w:name w:val="s5"/>
    <w:rsid w:val="00AF2C19"/>
  </w:style>
  <w:style w:type="character" w:customStyle="1" w:styleId="cap">
    <w:name w:val="cap"/>
    <w:rsid w:val="00AF2C19"/>
  </w:style>
  <w:style w:type="character" w:customStyle="1" w:styleId="rightsnotice">
    <w:name w:val="rightsnotice"/>
    <w:rsid w:val="00AF2C19"/>
  </w:style>
  <w:style w:type="character" w:customStyle="1" w:styleId="Caption1">
    <w:name w:val="Caption1"/>
    <w:rsid w:val="00AF2C19"/>
  </w:style>
  <w:style w:type="character" w:customStyle="1" w:styleId="credit">
    <w:name w:val="credit"/>
    <w:rsid w:val="00AF2C19"/>
  </w:style>
  <w:style w:type="character" w:customStyle="1" w:styleId="scaps">
    <w:name w:val="scaps"/>
    <w:rsid w:val="00AF2C19"/>
  </w:style>
  <w:style w:type="character" w:customStyle="1" w:styleId="current-article">
    <w:name w:val="current-article"/>
    <w:rsid w:val="00AF2C19"/>
  </w:style>
  <w:style w:type="character" w:customStyle="1" w:styleId="related-current-indicator">
    <w:name w:val="related-current-indicator"/>
    <w:rsid w:val="00AF2C19"/>
  </w:style>
  <w:style w:type="character" w:customStyle="1" w:styleId="bylclear">
    <w:name w:val="bylclear"/>
    <w:rsid w:val="00AF2C19"/>
  </w:style>
  <w:style w:type="character" w:customStyle="1" w:styleId="timestamp">
    <w:name w:val="timestamp"/>
    <w:rsid w:val="00AF2C19"/>
  </w:style>
  <w:style w:type="character" w:customStyle="1" w:styleId="comments">
    <w:name w:val="comments"/>
    <w:rsid w:val="00AF2C19"/>
  </w:style>
  <w:style w:type="character" w:customStyle="1" w:styleId="essaytext">
    <w:name w:val="essaytext"/>
    <w:rsid w:val="00AF2C19"/>
  </w:style>
  <w:style w:type="character" w:customStyle="1" w:styleId="username">
    <w:name w:val="username"/>
    <w:rsid w:val="00AF2C19"/>
  </w:style>
  <w:style w:type="character" w:customStyle="1" w:styleId="toplinks">
    <w:name w:val="toplinks"/>
    <w:rsid w:val="00AF2C19"/>
  </w:style>
  <w:style w:type="character" w:customStyle="1" w:styleId="A3">
    <w:name w:val="A3"/>
    <w:uiPriority w:val="99"/>
    <w:rsid w:val="00AF2C19"/>
    <w:rPr>
      <w:rFonts w:ascii="Perpetua" w:hAnsi="Perpetua" w:cs="Perpetua" w:hint="default"/>
      <w:color w:val="000000"/>
      <w:sz w:val="15"/>
      <w:szCs w:val="15"/>
    </w:rPr>
  </w:style>
  <w:style w:type="character" w:customStyle="1" w:styleId="see">
    <w:name w:val="see"/>
    <w:rsid w:val="00AF2C19"/>
  </w:style>
  <w:style w:type="character" w:customStyle="1" w:styleId="first-letter">
    <w:name w:val="first-letter"/>
    <w:rsid w:val="00AF2C19"/>
  </w:style>
  <w:style w:type="character" w:customStyle="1" w:styleId="focusparagraph">
    <w:name w:val="focusparagraph"/>
    <w:rsid w:val="00AF2C19"/>
  </w:style>
  <w:style w:type="character" w:customStyle="1" w:styleId="lightblue">
    <w:name w:val="lightblue"/>
    <w:rsid w:val="00AF2C19"/>
  </w:style>
  <w:style w:type="character" w:customStyle="1" w:styleId="StyleUnderlineCharChar9pt">
    <w:name w:val="Style Underline Char Char + 9 pt"/>
    <w:rsid w:val="00AF2C1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F2C19"/>
  </w:style>
  <w:style w:type="character" w:customStyle="1" w:styleId="Title10">
    <w:name w:val="Title1"/>
    <w:rsid w:val="00AF2C19"/>
  </w:style>
  <w:style w:type="character" w:customStyle="1" w:styleId="BoldandUnderlineCharCharCharChar">
    <w:name w:val="Bold and Underline Char Char Char Char"/>
    <w:rsid w:val="00AF2C19"/>
    <w:rPr>
      <w:b/>
      <w:bCs w:val="0"/>
      <w:noProof w:val="0"/>
      <w:u w:val="single"/>
      <w:lang w:val="en-US" w:eastAsia="en-US" w:bidi="ar-SA"/>
    </w:rPr>
  </w:style>
  <w:style w:type="character" w:customStyle="1" w:styleId="FontStyle29">
    <w:name w:val="Font Style29"/>
    <w:uiPriority w:val="99"/>
    <w:rsid w:val="00AF2C19"/>
    <w:rPr>
      <w:rFonts w:ascii="Arial" w:hAnsi="Arial" w:cs="Arial" w:hint="default"/>
      <w:sz w:val="14"/>
      <w:szCs w:val="14"/>
    </w:rPr>
  </w:style>
  <w:style w:type="character" w:customStyle="1" w:styleId="titles">
    <w:name w:val="titles"/>
    <w:rsid w:val="00AF2C19"/>
  </w:style>
  <w:style w:type="character" w:customStyle="1" w:styleId="articletext0">
    <w:name w:val="article_text"/>
    <w:rsid w:val="00AF2C19"/>
  </w:style>
  <w:style w:type="character" w:customStyle="1" w:styleId="contentauthor">
    <w:name w:val="contentauthor"/>
    <w:rsid w:val="00AF2C19"/>
  </w:style>
  <w:style w:type="character" w:customStyle="1" w:styleId="subarticleheader">
    <w:name w:val="subarticleheader"/>
    <w:rsid w:val="00AF2C19"/>
  </w:style>
  <w:style w:type="character" w:customStyle="1" w:styleId="spelle">
    <w:name w:val="spelle"/>
    <w:rsid w:val="00AF2C19"/>
  </w:style>
  <w:style w:type="character" w:customStyle="1" w:styleId="grame">
    <w:name w:val="grame"/>
    <w:rsid w:val="00AF2C19"/>
  </w:style>
  <w:style w:type="character" w:customStyle="1" w:styleId="newstitle1">
    <w:name w:val="newstitle1"/>
    <w:rsid w:val="00AF2C19"/>
  </w:style>
  <w:style w:type="character" w:customStyle="1" w:styleId="copy">
    <w:name w:val="copy"/>
    <w:rsid w:val="00AF2C19"/>
  </w:style>
  <w:style w:type="character" w:customStyle="1" w:styleId="topheadline">
    <w:name w:val="topheadline"/>
    <w:rsid w:val="00AF2C19"/>
  </w:style>
  <w:style w:type="character" w:customStyle="1" w:styleId="Stylereduce27pt">
    <w:name w:val="Style reduce2 + 7 pt"/>
    <w:rsid w:val="00AF2C19"/>
    <w:rPr>
      <w:rFonts w:ascii="Times New Roman" w:hAnsi="Times New Roman" w:cs="Arial" w:hint="default"/>
      <w:color w:val="000000"/>
      <w:sz w:val="14"/>
      <w:szCs w:val="22"/>
    </w:rPr>
  </w:style>
  <w:style w:type="character" w:customStyle="1" w:styleId="srtitle">
    <w:name w:val="srtitle"/>
    <w:rsid w:val="00AF2C19"/>
  </w:style>
  <w:style w:type="character" w:customStyle="1" w:styleId="st1">
    <w:name w:val="st1"/>
    <w:rsid w:val="00AF2C19"/>
  </w:style>
  <w:style w:type="character" w:customStyle="1" w:styleId="StyleStyleGaramond">
    <w:name w:val="Style Style Garamond +"/>
    <w:rsid w:val="00AF2C19"/>
    <w:rPr>
      <w:rFonts w:ascii="Garamond" w:hAnsi="Garamond" w:cs="Times New Roman" w:hint="default"/>
      <w:sz w:val="20"/>
    </w:rPr>
  </w:style>
  <w:style w:type="character" w:customStyle="1" w:styleId="quotechar0">
    <w:name w:val="quotechar"/>
    <w:rsid w:val="00AF2C19"/>
  </w:style>
  <w:style w:type="character" w:customStyle="1" w:styleId="boldunderline1">
    <w:name w:val="boldunderline"/>
    <w:rsid w:val="00AF2C19"/>
  </w:style>
  <w:style w:type="character" w:customStyle="1" w:styleId="A8">
    <w:name w:val="A8"/>
    <w:rsid w:val="00AF2C19"/>
    <w:rPr>
      <w:rFonts w:ascii="Scala" w:hAnsi="Scala" w:cs="Scala" w:hint="default"/>
      <w:color w:val="000000"/>
      <w:sz w:val="15"/>
      <w:szCs w:val="15"/>
    </w:rPr>
  </w:style>
  <w:style w:type="character" w:customStyle="1" w:styleId="A0">
    <w:name w:val="A0"/>
    <w:uiPriority w:val="99"/>
    <w:rsid w:val="00AF2C19"/>
    <w:rPr>
      <w:rFonts w:ascii="Scala" w:hAnsi="Scala" w:cs="Scala" w:hint="default"/>
      <w:color w:val="000000"/>
      <w:sz w:val="16"/>
      <w:szCs w:val="16"/>
    </w:rPr>
  </w:style>
  <w:style w:type="character" w:customStyle="1" w:styleId="Date11">
    <w:name w:val="Date11"/>
    <w:rsid w:val="00AF2C19"/>
  </w:style>
  <w:style w:type="character" w:customStyle="1" w:styleId="Boxout">
    <w:name w:val="Box out"/>
    <w:uiPriority w:val="1"/>
    <w:qFormat/>
    <w:rsid w:val="00AF2C19"/>
    <w:rPr>
      <w:rFonts w:ascii="Tahoma" w:hAnsi="Tahoma" w:cs="Tahoma" w:hint="default"/>
      <w:b/>
      <w:bCs w:val="0"/>
      <w:sz w:val="20"/>
      <w:u w:val="single"/>
      <w:bdr w:val="none" w:sz="0" w:space="0" w:color="auto" w:frame="1"/>
      <w:shd w:val="clear" w:color="auto" w:fill="A9E8F5"/>
    </w:rPr>
  </w:style>
  <w:style w:type="character" w:customStyle="1" w:styleId="metad">
    <w:name w:val="metad"/>
    <w:rsid w:val="00AF2C19"/>
  </w:style>
  <w:style w:type="character" w:customStyle="1" w:styleId="sifr-alternate">
    <w:name w:val="sifr-alternate"/>
    <w:rsid w:val="00AF2C19"/>
  </w:style>
  <w:style w:type="character" w:customStyle="1" w:styleId="justify1">
    <w:name w:val="justify1"/>
    <w:rsid w:val="00AF2C19"/>
  </w:style>
  <w:style w:type="character" w:customStyle="1" w:styleId="artbody1">
    <w:name w:val="art_body1"/>
    <w:rsid w:val="00AF2C19"/>
    <w:rPr>
      <w:rFonts w:ascii="Arial" w:hAnsi="Arial" w:cs="Arial" w:hint="default"/>
    </w:rPr>
  </w:style>
  <w:style w:type="character" w:customStyle="1" w:styleId="A1">
    <w:name w:val="A1"/>
    <w:uiPriority w:val="99"/>
    <w:rsid w:val="00AF2C19"/>
    <w:rPr>
      <w:rFonts w:ascii="Book Antiqua" w:hAnsi="Book Antiqua" w:cs="Book Antiqua" w:hint="default"/>
      <w:color w:val="221E1F"/>
      <w:sz w:val="22"/>
      <w:szCs w:val="22"/>
    </w:rPr>
  </w:style>
  <w:style w:type="character" w:customStyle="1" w:styleId="reality">
    <w:name w:val="reality"/>
    <w:rsid w:val="00AF2C19"/>
  </w:style>
  <w:style w:type="character" w:customStyle="1" w:styleId="text2">
    <w:name w:val="text2"/>
    <w:rsid w:val="00AF2C19"/>
  </w:style>
  <w:style w:type="character" w:customStyle="1" w:styleId="StyleUnderlineChar2CharChar11pt">
    <w:name w:val="Style Underline Char2 Char Char + 11 pt"/>
    <w:rsid w:val="00AF2C19"/>
    <w:rPr>
      <w:rFonts w:ascii="Times New Roman" w:hAnsi="Times New Roman" w:cs="Times New Roman" w:hint="default"/>
      <w:sz w:val="20"/>
      <w:u w:val="single"/>
    </w:rPr>
  </w:style>
  <w:style w:type="character" w:customStyle="1" w:styleId="StyleStyleBoldUnderline11pt">
    <w:name w:val="Style Style Bold Underline + 11 pt"/>
    <w:rsid w:val="00AF2C19"/>
    <w:rPr>
      <w:b/>
      <w:bCs/>
      <w:sz w:val="20"/>
      <w:u w:val="single"/>
    </w:rPr>
  </w:style>
  <w:style w:type="character" w:customStyle="1" w:styleId="articlehead2">
    <w:name w:val="articlehead2"/>
    <w:rsid w:val="00AF2C19"/>
  </w:style>
  <w:style w:type="character" w:customStyle="1" w:styleId="pronset">
    <w:name w:val="pronset"/>
    <w:rsid w:val="00AF2C19"/>
  </w:style>
  <w:style w:type="character" w:customStyle="1" w:styleId="prondelim">
    <w:name w:val="prondelim"/>
    <w:rsid w:val="00AF2C19"/>
  </w:style>
  <w:style w:type="character" w:customStyle="1" w:styleId="prontoggle">
    <w:name w:val="pron_toggle"/>
    <w:rsid w:val="00AF2C19"/>
  </w:style>
  <w:style w:type="character" w:customStyle="1" w:styleId="boldface">
    <w:name w:val="boldface"/>
    <w:rsid w:val="00AF2C19"/>
  </w:style>
  <w:style w:type="character" w:customStyle="1" w:styleId="secondary-bf">
    <w:name w:val="secondary-bf"/>
    <w:rsid w:val="00AF2C19"/>
  </w:style>
  <w:style w:type="table" w:styleId="ColorfulGrid-Accent1">
    <w:name w:val="Colorful Grid Accent 1"/>
    <w:basedOn w:val="TableNormal"/>
    <w:link w:val="ColorfulGrid-Accent1Char"/>
    <w:uiPriority w:val="29"/>
    <w:unhideWhenUsed/>
    <w:rsid w:val="00AF2C19"/>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F2C19"/>
    <w:rPr>
      <w:rFonts w:ascii="Times New Roman" w:hAnsi="Times New Roman" w:cs="Times New Roman" w:hint="default"/>
      <w:iCs/>
      <w:color w:val="000000"/>
      <w:sz w:val="16"/>
    </w:rPr>
  </w:style>
  <w:style w:type="character" w:customStyle="1" w:styleId="Boxout0">
    <w:name w:val="Boxout"/>
    <w:uiPriority w:val="1"/>
    <w:qFormat/>
    <w:rsid w:val="00AF2C1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F2C19"/>
  </w:style>
  <w:style w:type="character" w:customStyle="1" w:styleId="detailtitle">
    <w:name w:val="detailtitle"/>
    <w:rsid w:val="00AF2C19"/>
  </w:style>
  <w:style w:type="character" w:customStyle="1" w:styleId="storydate">
    <w:name w:val="storydate"/>
    <w:rsid w:val="00AF2C19"/>
  </w:style>
  <w:style w:type="character" w:customStyle="1" w:styleId="preloadwrap">
    <w:name w:val="preloadwrap"/>
    <w:rsid w:val="00AF2C19"/>
  </w:style>
  <w:style w:type="character" w:customStyle="1" w:styleId="creditwrap">
    <w:name w:val="creditwrap"/>
    <w:rsid w:val="00AF2C19"/>
  </w:style>
  <w:style w:type="character" w:customStyle="1" w:styleId="DefaultChar1">
    <w:name w:val="Default Char1"/>
    <w:rsid w:val="00AF2C19"/>
    <w:rPr>
      <w:noProof w:val="0"/>
      <w:color w:val="000000"/>
      <w:lang w:val="en-US" w:eastAsia="en-US" w:bidi="ar-SA"/>
    </w:rPr>
  </w:style>
  <w:style w:type="character" w:customStyle="1" w:styleId="textunderlineChar0">
    <w:name w:val="text underline Char"/>
    <w:link w:val="textunderline0"/>
    <w:rsid w:val="00AF2C19"/>
    <w:rPr>
      <w:u w:val="thick"/>
    </w:rPr>
  </w:style>
  <w:style w:type="character" w:customStyle="1" w:styleId="BoldChar">
    <w:name w:val="Bold Char"/>
    <w:rsid w:val="00AF2C19"/>
    <w:rPr>
      <w:rFonts w:ascii="Times New Roman" w:eastAsia="Times New Roman" w:hAnsi="Times New Roman" w:cs="Times New Roman" w:hint="default"/>
      <w:b/>
      <w:bCs w:val="0"/>
      <w:szCs w:val="24"/>
    </w:rPr>
  </w:style>
  <w:style w:type="character" w:customStyle="1" w:styleId="pmterms31">
    <w:name w:val="pmterms31"/>
    <w:rsid w:val="00AF2C19"/>
    <w:rPr>
      <w:b/>
      <w:bCs/>
      <w:i w:val="0"/>
      <w:iCs w:val="0"/>
      <w:color w:val="000000"/>
    </w:rPr>
  </w:style>
  <w:style w:type="character" w:customStyle="1" w:styleId="ft01">
    <w:name w:val="ft01"/>
    <w:rsid w:val="00AF2C19"/>
    <w:rPr>
      <w:rFonts w:ascii="Times" w:hAnsi="Times" w:cs="Times" w:hint="default"/>
      <w:color w:val="000000"/>
      <w:sz w:val="14"/>
      <w:szCs w:val="14"/>
    </w:rPr>
  </w:style>
  <w:style w:type="character" w:customStyle="1" w:styleId="ft11">
    <w:name w:val="ft11"/>
    <w:rsid w:val="00AF2C19"/>
    <w:rPr>
      <w:rFonts w:ascii="Times" w:hAnsi="Times" w:cs="Times" w:hint="default"/>
      <w:color w:val="000000"/>
      <w:sz w:val="17"/>
      <w:szCs w:val="17"/>
    </w:rPr>
  </w:style>
  <w:style w:type="character" w:customStyle="1" w:styleId="ft21">
    <w:name w:val="ft21"/>
    <w:rsid w:val="00AF2C19"/>
    <w:rPr>
      <w:rFonts w:ascii="Times" w:hAnsi="Times" w:cs="Times" w:hint="default"/>
      <w:color w:val="000000"/>
      <w:sz w:val="15"/>
      <w:szCs w:val="15"/>
    </w:rPr>
  </w:style>
  <w:style w:type="character" w:customStyle="1" w:styleId="ft31">
    <w:name w:val="ft31"/>
    <w:rsid w:val="00AF2C19"/>
    <w:rPr>
      <w:rFonts w:ascii="Times" w:hAnsi="Times" w:cs="Times" w:hint="default"/>
      <w:color w:val="000000"/>
      <w:sz w:val="15"/>
      <w:szCs w:val="15"/>
    </w:rPr>
  </w:style>
  <w:style w:type="character" w:customStyle="1" w:styleId="dquo">
    <w:name w:val="dquo"/>
    <w:rsid w:val="00AF2C19"/>
  </w:style>
  <w:style w:type="character" w:customStyle="1" w:styleId="caps2">
    <w:name w:val="caps2"/>
    <w:rsid w:val="00AF2C19"/>
  </w:style>
  <w:style w:type="character" w:customStyle="1" w:styleId="CardsFont12ptCharCharCharChar">
    <w:name w:val="Cards + Font: 12 pt Char Char Char Char"/>
    <w:rsid w:val="00AF2C19"/>
    <w:rPr>
      <w:sz w:val="24"/>
      <w:szCs w:val="24"/>
      <w:u w:val="thick"/>
      <w:lang w:val="en-US" w:eastAsia="en-US" w:bidi="ar-SA"/>
    </w:rPr>
  </w:style>
  <w:style w:type="character" w:customStyle="1" w:styleId="ccs">
    <w:name w:val="c cs"/>
    <w:rsid w:val="00AF2C19"/>
  </w:style>
  <w:style w:type="character" w:customStyle="1" w:styleId="UnderlinedEvChar">
    <w:name w:val="Underlined Ev Char"/>
    <w:link w:val="UnderlinedEv"/>
    <w:rsid w:val="00AF2C19"/>
    <w:rPr>
      <w:rFonts w:ascii="Times New Roman" w:eastAsia="Times New Roman" w:hAnsi="Times New Roman" w:cs="Times New Roman"/>
      <w:szCs w:val="24"/>
      <w:u w:val="single"/>
    </w:rPr>
  </w:style>
  <w:style w:type="character" w:customStyle="1" w:styleId="dropshadow">
    <w:name w:val="dropshadow"/>
    <w:rsid w:val="00AF2C19"/>
  </w:style>
  <w:style w:type="character" w:customStyle="1" w:styleId="d05ws">
    <w:name w:val="d05ws"/>
    <w:rsid w:val="00AF2C19"/>
  </w:style>
  <w:style w:type="character" w:customStyle="1" w:styleId="rzibod">
    <w:name w:val="rzibod"/>
    <w:rsid w:val="00AF2C19"/>
  </w:style>
  <w:style w:type="character" w:customStyle="1" w:styleId="StyleBold1">
    <w:name w:val="Style Bold1"/>
    <w:rsid w:val="00AF2C19"/>
    <w:rPr>
      <w:rFonts w:ascii="Georgia" w:hAnsi="Georgia" w:hint="default"/>
      <w:b/>
      <w:bCs/>
      <w:sz w:val="22"/>
    </w:rPr>
  </w:style>
  <w:style w:type="character" w:customStyle="1" w:styleId="headertext">
    <w:name w:val="headertext"/>
    <w:rsid w:val="00AF2C19"/>
  </w:style>
  <w:style w:type="character" w:customStyle="1" w:styleId="endnote-reference">
    <w:name w:val="endnote-reference"/>
    <w:rsid w:val="00AF2C19"/>
  </w:style>
  <w:style w:type="character" w:customStyle="1" w:styleId="officialsname">
    <w:name w:val="official_s_name"/>
    <w:rsid w:val="00AF2C19"/>
  </w:style>
  <w:style w:type="character" w:customStyle="1" w:styleId="audience">
    <w:name w:val="audience"/>
    <w:rsid w:val="00AF2C19"/>
  </w:style>
  <w:style w:type="character" w:customStyle="1" w:styleId="A7">
    <w:name w:val="A7"/>
    <w:uiPriority w:val="99"/>
    <w:rsid w:val="00AF2C19"/>
    <w:rPr>
      <w:rFonts w:ascii="Myriad Pro" w:hAnsi="Myriad Pro" w:cs="Myriad Pro" w:hint="default"/>
      <w:color w:val="0066B1"/>
      <w:sz w:val="22"/>
      <w:szCs w:val="22"/>
    </w:rPr>
  </w:style>
  <w:style w:type="character" w:customStyle="1" w:styleId="normalchar">
    <w:name w:val="normal__char"/>
    <w:rsid w:val="00AF2C19"/>
  </w:style>
  <w:style w:type="character" w:customStyle="1" w:styleId="hyperlink002cheading0020100200028block0020title0029char">
    <w:name w:val="hyperlink_002cheading_00201_0020_0028block_0020title_0029__char"/>
    <w:rsid w:val="00AF2C19"/>
  </w:style>
  <w:style w:type="character" w:customStyle="1" w:styleId="underline002cstyle0020bold0020underlinechar">
    <w:name w:val="underline_002cstyle_0020bold_0020underline__char"/>
    <w:rsid w:val="00AF2C19"/>
  </w:style>
  <w:style w:type="character" w:customStyle="1" w:styleId="copyboldblack">
    <w:name w:val="copyboldblack"/>
    <w:rsid w:val="00AF2C19"/>
  </w:style>
  <w:style w:type="character" w:customStyle="1" w:styleId="copybold">
    <w:name w:val="copybold"/>
    <w:rsid w:val="00AF2C19"/>
  </w:style>
  <w:style w:type="character" w:customStyle="1" w:styleId="author-date0">
    <w:name w:val="author-date"/>
    <w:rsid w:val="00AF2C19"/>
  </w:style>
  <w:style w:type="character" w:customStyle="1" w:styleId="hidden">
    <w:name w:val="hidden"/>
    <w:rsid w:val="00AF2C19"/>
  </w:style>
  <w:style w:type="character" w:customStyle="1" w:styleId="articlebegin">
    <w:name w:val="articlebegin"/>
    <w:rsid w:val="00AF2C19"/>
  </w:style>
  <w:style w:type="character" w:customStyle="1" w:styleId="mediaoverlay">
    <w:name w:val="mediaoverlay"/>
    <w:rsid w:val="00AF2C19"/>
  </w:style>
  <w:style w:type="character" w:customStyle="1" w:styleId="blogcaption">
    <w:name w:val="blog_caption"/>
    <w:rsid w:val="00AF2C19"/>
  </w:style>
  <w:style w:type="character" w:customStyle="1" w:styleId="commnet-abuzz">
    <w:name w:val="commnet-abuzz"/>
    <w:rsid w:val="00AF2C19"/>
  </w:style>
  <w:style w:type="character" w:customStyle="1" w:styleId="fbconnectbuttontext">
    <w:name w:val="fbconnectbutton_text"/>
    <w:rsid w:val="00AF2C19"/>
  </w:style>
  <w:style w:type="character" w:customStyle="1" w:styleId="fbsharecountinner">
    <w:name w:val="fb_share_count_inner"/>
    <w:rsid w:val="00AF2C19"/>
  </w:style>
  <w:style w:type="character" w:customStyle="1" w:styleId="stbuttontext">
    <w:name w:val="stbuttontext"/>
    <w:rsid w:val="00AF2C19"/>
  </w:style>
  <w:style w:type="character" w:customStyle="1" w:styleId="source">
    <w:name w:val="source"/>
    <w:rsid w:val="00AF2C19"/>
  </w:style>
  <w:style w:type="character" w:customStyle="1" w:styleId="pubdate">
    <w:name w:val="pubdate"/>
    <w:rsid w:val="00AF2C19"/>
  </w:style>
  <w:style w:type="character" w:customStyle="1" w:styleId="grey">
    <w:name w:val="grey"/>
    <w:rsid w:val="00AF2C19"/>
  </w:style>
  <w:style w:type="character" w:customStyle="1" w:styleId="postdate">
    <w:name w:val="post_date"/>
    <w:rsid w:val="00AF2C19"/>
  </w:style>
  <w:style w:type="character" w:customStyle="1" w:styleId="bdx">
    <w:name w:val="bdx"/>
    <w:rsid w:val="00AF2C19"/>
  </w:style>
  <w:style w:type="character" w:customStyle="1" w:styleId="bdl">
    <w:name w:val="bdl"/>
    <w:rsid w:val="00AF2C19"/>
  </w:style>
  <w:style w:type="character" w:customStyle="1" w:styleId="breadcrumbitemcurrent">
    <w:name w:val="breadcrumbitemcurrent"/>
    <w:rsid w:val="00AF2C19"/>
  </w:style>
  <w:style w:type="character" w:customStyle="1" w:styleId="bbl">
    <w:name w:val="bbl"/>
    <w:rsid w:val="00AF2C19"/>
  </w:style>
  <w:style w:type="character" w:customStyle="1" w:styleId="Date2">
    <w:name w:val="Date2"/>
    <w:rsid w:val="00AF2C19"/>
  </w:style>
  <w:style w:type="character" w:customStyle="1" w:styleId="company">
    <w:name w:val="company"/>
    <w:rsid w:val="00AF2C19"/>
  </w:style>
  <w:style w:type="character" w:customStyle="1" w:styleId="itxtnewhookspan">
    <w:name w:val="itxtnewhookspan"/>
    <w:rsid w:val="00AF2C19"/>
  </w:style>
  <w:style w:type="character" w:customStyle="1" w:styleId="gstxthlt">
    <w:name w:val="gstxt_hlt"/>
    <w:rsid w:val="00AF2C19"/>
  </w:style>
  <w:style w:type="character" w:customStyle="1" w:styleId="SubtleEmphasis1">
    <w:name w:val="Subtle Emphasis1"/>
    <w:uiPriority w:val="19"/>
    <w:qFormat/>
    <w:rsid w:val="00AF2C19"/>
    <w:rPr>
      <w:rFonts w:ascii="Times New Roman" w:hAnsi="Times New Roman" w:cs="Times New Roman" w:hint="default"/>
      <w:b/>
      <w:bCs w:val="0"/>
      <w:iCs/>
      <w:color w:val="auto"/>
      <w:sz w:val="22"/>
    </w:rPr>
  </w:style>
  <w:style w:type="character" w:customStyle="1" w:styleId="StyleBoldRed">
    <w:name w:val="Style Bold Red"/>
    <w:rsid w:val="00AF2C19"/>
    <w:rPr>
      <w:b/>
      <w:bCs/>
      <w:color w:val="auto"/>
    </w:rPr>
  </w:style>
  <w:style w:type="character" w:customStyle="1" w:styleId="StyleTimesNewRoman8pt">
    <w:name w:val="Style Times New Roman 8 pt"/>
    <w:rsid w:val="00AF2C19"/>
    <w:rPr>
      <w:rFonts w:ascii="Georgia" w:hAnsi="Georgia" w:hint="default"/>
      <w:sz w:val="16"/>
    </w:rPr>
  </w:style>
  <w:style w:type="character" w:customStyle="1" w:styleId="StyleStyle7pt8pt">
    <w:name w:val="Style Style 7 pt + 8 pt"/>
    <w:rsid w:val="00AF2C19"/>
    <w:rPr>
      <w:sz w:val="16"/>
    </w:rPr>
  </w:style>
  <w:style w:type="character" w:customStyle="1" w:styleId="StyleStyleThickunderlineBold1">
    <w:name w:val="Style Style Thick underline + Bold1"/>
    <w:rsid w:val="00AF2C19"/>
    <w:rPr>
      <w:b/>
      <w:bCs/>
      <w:u w:val="thick"/>
    </w:rPr>
  </w:style>
  <w:style w:type="character" w:customStyle="1" w:styleId="StyleUnderline2">
    <w:name w:val="Style Underline2"/>
    <w:rsid w:val="00AF2C19"/>
    <w:rPr>
      <w:u w:val="single"/>
    </w:rPr>
  </w:style>
  <w:style w:type="character" w:customStyle="1" w:styleId="ShrinkText">
    <w:name w:val="Shrink Text"/>
    <w:rsid w:val="00AF2C19"/>
    <w:rPr>
      <w:sz w:val="16"/>
    </w:rPr>
  </w:style>
  <w:style w:type="character" w:customStyle="1" w:styleId="smallcaps">
    <w:name w:val="smallcaps"/>
    <w:rsid w:val="00AF2C19"/>
  </w:style>
  <w:style w:type="character" w:customStyle="1" w:styleId="goldbldtext">
    <w:name w:val="goldbldtext"/>
    <w:rsid w:val="00AF2C19"/>
  </w:style>
  <w:style w:type="character" w:customStyle="1" w:styleId="cardshighlight0">
    <w:name w:val="cardshighlight"/>
    <w:rsid w:val="00AF2C19"/>
  </w:style>
  <w:style w:type="character" w:customStyle="1" w:styleId="cardsfont12pt1">
    <w:name w:val="cardsfont12pt"/>
    <w:rsid w:val="00AF2C19"/>
  </w:style>
  <w:style w:type="character" w:customStyle="1" w:styleId="ft6">
    <w:name w:val="ft6"/>
    <w:rsid w:val="00AF2C19"/>
  </w:style>
  <w:style w:type="character" w:customStyle="1" w:styleId="kicker">
    <w:name w:val="kicker"/>
    <w:rsid w:val="00AF2C19"/>
  </w:style>
  <w:style w:type="character" w:customStyle="1" w:styleId="backcontent">
    <w:name w:val="backcontent"/>
    <w:rsid w:val="00AF2C19"/>
  </w:style>
  <w:style w:type="character" w:customStyle="1" w:styleId="daystmp">
    <w:name w:val="daystmp"/>
    <w:rsid w:val="00AF2C19"/>
  </w:style>
  <w:style w:type="character" w:customStyle="1" w:styleId="cardsfont12ptchar">
    <w:name w:val="cardsfont12ptchar"/>
    <w:rsid w:val="00AF2C19"/>
  </w:style>
  <w:style w:type="character" w:customStyle="1" w:styleId="gal">
    <w:name w:val="gal"/>
    <w:rsid w:val="00AF2C19"/>
  </w:style>
  <w:style w:type="character" w:customStyle="1" w:styleId="submitted">
    <w:name w:val="submitted"/>
    <w:rsid w:val="00AF2C19"/>
  </w:style>
  <w:style w:type="character" w:customStyle="1" w:styleId="imagedateline">
    <w:name w:val="image_dateline"/>
    <w:rsid w:val="00AF2C19"/>
  </w:style>
  <w:style w:type="character" w:customStyle="1" w:styleId="authordatecharchar">
    <w:name w:val="authordatecharchar"/>
    <w:rsid w:val="00AF2C19"/>
  </w:style>
  <w:style w:type="character" w:customStyle="1" w:styleId="style1char0">
    <w:name w:val="style1char"/>
    <w:rsid w:val="00AF2C19"/>
  </w:style>
  <w:style w:type="character" w:customStyle="1" w:styleId="tagcharchar0">
    <w:name w:val="tagcharchar"/>
    <w:rsid w:val="00AF2C19"/>
  </w:style>
  <w:style w:type="character" w:customStyle="1" w:styleId="underlinedcharchar2">
    <w:name w:val="underlinedcharchar"/>
    <w:rsid w:val="00AF2C19"/>
  </w:style>
  <w:style w:type="character" w:customStyle="1" w:styleId="BoxedChar">
    <w:name w:val="Boxed Char"/>
    <w:rsid w:val="00AF2C19"/>
    <w:rPr>
      <w:rFonts w:ascii="Arial Narrow" w:hAnsi="Arial Narrow" w:hint="default"/>
      <w:b/>
      <w:bCs w:val="0"/>
      <w:sz w:val="18"/>
      <w:bdr w:val="single" w:sz="6" w:space="0" w:color="auto" w:frame="1"/>
    </w:rPr>
  </w:style>
  <w:style w:type="character" w:customStyle="1" w:styleId="Style11ptUnderline2">
    <w:name w:val="Style 11 pt Underline2"/>
    <w:rsid w:val="00AF2C19"/>
    <w:rPr>
      <w:sz w:val="20"/>
      <w:u w:val="single"/>
    </w:rPr>
  </w:style>
  <w:style w:type="character" w:customStyle="1" w:styleId="Style11ptBoldUnderline2">
    <w:name w:val="Style 11 pt Bold Underline2"/>
    <w:rsid w:val="00AF2C19"/>
    <w:rPr>
      <w:b/>
      <w:bCs/>
      <w:sz w:val="20"/>
      <w:u w:val="single"/>
    </w:rPr>
  </w:style>
  <w:style w:type="character" w:customStyle="1" w:styleId="nw">
    <w:name w:val="nw"/>
    <w:rsid w:val="00AF2C19"/>
  </w:style>
  <w:style w:type="character" w:customStyle="1" w:styleId="Styleunderline11ptBoldBorderSinglesolidlineAuto">
    <w:name w:val="Style underline + 11 pt Bold Border: : (Single solid line Auto ..."/>
    <w:rsid w:val="00AF2C19"/>
    <w:rPr>
      <w:b/>
      <w:bCs/>
      <w:sz w:val="20"/>
      <w:u w:val="single"/>
      <w:bdr w:val="single" w:sz="4" w:space="0" w:color="auto" w:frame="1"/>
    </w:rPr>
  </w:style>
  <w:style w:type="character" w:customStyle="1" w:styleId="cardCharCharChar1">
    <w:name w:val="card Char Char Char1"/>
    <w:rsid w:val="00AF2C19"/>
    <w:rPr>
      <w:lang w:val="en-US" w:eastAsia="en-US" w:bidi="ar-SA"/>
    </w:rPr>
  </w:style>
  <w:style w:type="character" w:customStyle="1" w:styleId="authors1">
    <w:name w:val="authors1"/>
    <w:rsid w:val="00AF2C19"/>
    <w:rPr>
      <w:rFonts w:ascii="Verdana" w:hAnsi="Verdana" w:hint="default"/>
      <w:b/>
      <w:bCs/>
      <w:color w:val="006699"/>
      <w:sz w:val="20"/>
      <w:szCs w:val="20"/>
    </w:rPr>
  </w:style>
  <w:style w:type="character" w:customStyle="1" w:styleId="headlinesectionlarge">
    <w:name w:val="headline_section_large"/>
    <w:rsid w:val="00AF2C19"/>
  </w:style>
  <w:style w:type="character" w:customStyle="1" w:styleId="Styleunderline11ptBlack">
    <w:name w:val="Style underline + 11 pt Black"/>
    <w:rsid w:val="00AF2C19"/>
    <w:rPr>
      <w:color w:val="000000"/>
      <w:sz w:val="20"/>
      <w:u w:val="single"/>
    </w:rPr>
  </w:style>
  <w:style w:type="character" w:customStyle="1" w:styleId="Styleunderline11ptBoldBlack">
    <w:name w:val="Style underline + 11 pt Bold Black"/>
    <w:rsid w:val="00AF2C19"/>
    <w:rPr>
      <w:b/>
      <w:bCs/>
      <w:color w:val="000000"/>
      <w:sz w:val="20"/>
      <w:u w:val="single"/>
    </w:rPr>
  </w:style>
  <w:style w:type="character" w:customStyle="1" w:styleId="Style11ptBoldBlackUnderline">
    <w:name w:val="Style 11 pt Bold Black Underline"/>
    <w:rsid w:val="00AF2C19"/>
    <w:rPr>
      <w:b/>
      <w:bCs/>
      <w:color w:val="000000"/>
      <w:sz w:val="20"/>
      <w:u w:val="single"/>
    </w:rPr>
  </w:style>
  <w:style w:type="character" w:customStyle="1" w:styleId="Style11ptBoldBlackUnderlineBorderSinglesolidline">
    <w:name w:val="Style 11 pt Bold Black Underline Border: : (Single solid line ..."/>
    <w:rsid w:val="00AF2C19"/>
    <w:rPr>
      <w:b/>
      <w:bCs/>
      <w:color w:val="000000"/>
      <w:sz w:val="20"/>
      <w:u w:val="single"/>
      <w:bdr w:val="single" w:sz="4" w:space="0" w:color="auto" w:frame="1"/>
    </w:rPr>
  </w:style>
  <w:style w:type="character" w:customStyle="1" w:styleId="StyleLatinMeridien-Italic11ptItalicUnderline">
    <w:name w:val="Style (Latin) Meridien-Italic 11 pt Italic Underline"/>
    <w:rsid w:val="00AF2C19"/>
    <w:rPr>
      <w:rFonts w:ascii="Meridien-Italic" w:hAnsi="Meridien-Italic" w:hint="default"/>
      <w:i/>
      <w:iCs/>
      <w:sz w:val="20"/>
      <w:u w:val="single"/>
    </w:rPr>
  </w:style>
  <w:style w:type="character" w:customStyle="1" w:styleId="Citation-AuthorDate">
    <w:name w:val="Citation - Author/Date"/>
    <w:rsid w:val="00AF2C19"/>
    <w:rPr>
      <w:b/>
      <w:bCs w:val="0"/>
      <w:smallCaps/>
      <w:sz w:val="24"/>
      <w:u w:val="single"/>
    </w:rPr>
  </w:style>
  <w:style w:type="character" w:customStyle="1" w:styleId="underlinestylechar0">
    <w:name w:val="underlinestylechar"/>
    <w:rsid w:val="00AF2C19"/>
  </w:style>
  <w:style w:type="character" w:customStyle="1" w:styleId="highlight">
    <w:name w:val="highlight"/>
    <w:rsid w:val="00AF2C19"/>
  </w:style>
  <w:style w:type="character" w:customStyle="1" w:styleId="DottedUnderline0">
    <w:name w:val="Dotted Underline"/>
    <w:rsid w:val="00AF2C19"/>
    <w:rPr>
      <w:rFonts w:ascii="Times New Roman" w:hAnsi="Times New Roman" w:cs="Times New Roman" w:hint="default"/>
      <w:sz w:val="20"/>
      <w:u w:val="dottedHeavy"/>
    </w:rPr>
  </w:style>
  <w:style w:type="character" w:customStyle="1" w:styleId="titleauthoretc">
    <w:name w:val="titleauthoretc"/>
    <w:rsid w:val="00AF2C19"/>
  </w:style>
  <w:style w:type="character" w:customStyle="1" w:styleId="labeltext">
    <w:name w:val="labeltext"/>
    <w:rsid w:val="00AF2C19"/>
  </w:style>
  <w:style w:type="character" w:customStyle="1" w:styleId="viewlink">
    <w:name w:val="viewlink"/>
    <w:rsid w:val="00AF2C19"/>
  </w:style>
  <w:style w:type="character" w:customStyle="1" w:styleId="share">
    <w:name w:val="share"/>
    <w:rsid w:val="00AF2C19"/>
  </w:style>
  <w:style w:type="character" w:customStyle="1" w:styleId="inlinkchart">
    <w:name w:val="inlink_chart"/>
    <w:rsid w:val="00AF2C19"/>
  </w:style>
  <w:style w:type="character" w:customStyle="1" w:styleId="underLight">
    <w:name w:val="underLight"/>
    <w:uiPriority w:val="1"/>
    <w:qFormat/>
    <w:rsid w:val="00AF2C1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F2C19"/>
  </w:style>
  <w:style w:type="character" w:customStyle="1" w:styleId="author-rss">
    <w:name w:val="author-rss"/>
    <w:rsid w:val="00AF2C19"/>
  </w:style>
  <w:style w:type="character" w:customStyle="1" w:styleId="fbsharecountwrapper">
    <w:name w:val="fb_share_count_wrapper"/>
    <w:rsid w:val="00AF2C19"/>
  </w:style>
  <w:style w:type="character" w:customStyle="1" w:styleId="fbbuttontext">
    <w:name w:val="fb_button_text"/>
    <w:rsid w:val="00AF2C19"/>
  </w:style>
  <w:style w:type="character" w:customStyle="1" w:styleId="hw">
    <w:name w:val="hw"/>
    <w:rsid w:val="00AF2C19"/>
  </w:style>
  <w:style w:type="character" w:customStyle="1" w:styleId="linktotop">
    <w:name w:val="linktotop"/>
    <w:rsid w:val="00AF2C19"/>
  </w:style>
  <w:style w:type="character" w:customStyle="1" w:styleId="maintextbldleft">
    <w:name w:val="maintextbldleft"/>
    <w:rsid w:val="00AF2C19"/>
  </w:style>
  <w:style w:type="character" w:customStyle="1" w:styleId="maintextleft">
    <w:name w:val="maintextleft"/>
    <w:rsid w:val="00AF2C19"/>
  </w:style>
  <w:style w:type="character" w:customStyle="1" w:styleId="descriptionstyle1block">
    <w:name w:val="description style1 block"/>
    <w:rsid w:val="00AF2C19"/>
  </w:style>
  <w:style w:type="character" w:customStyle="1" w:styleId="gutter-right-1">
    <w:name w:val="gutter-right-1"/>
    <w:basedOn w:val="DefaultParagraphFont"/>
    <w:rsid w:val="00AF2C19"/>
  </w:style>
  <w:style w:type="character" w:customStyle="1" w:styleId="ssl3">
    <w:name w:val="ss_l3"/>
    <w:rsid w:val="00AF2C19"/>
  </w:style>
  <w:style w:type="character" w:customStyle="1" w:styleId="FontStyle39">
    <w:name w:val="Font Style39"/>
    <w:uiPriority w:val="99"/>
    <w:rsid w:val="00AF2C19"/>
    <w:rPr>
      <w:rFonts w:ascii="Constantia" w:hAnsi="Constantia" w:cs="Constantia" w:hint="default"/>
      <w:b/>
      <w:bCs/>
      <w:sz w:val="18"/>
      <w:szCs w:val="18"/>
    </w:rPr>
  </w:style>
  <w:style w:type="character" w:customStyle="1" w:styleId="6">
    <w:name w:val="6"/>
    <w:rsid w:val="00AF2C19"/>
    <w:rPr>
      <w:rFonts w:ascii="Arial" w:hAnsi="Arial" w:cs="Arial" w:hint="default"/>
      <w:bCs/>
      <w:sz w:val="20"/>
      <w:u w:val="single"/>
      <w:lang w:val="en-US" w:eastAsia="en-US" w:bidi="ar-SA"/>
    </w:rPr>
  </w:style>
  <w:style w:type="character" w:customStyle="1" w:styleId="Header11">
    <w:name w:val="Header11"/>
    <w:rsid w:val="00AF2C19"/>
  </w:style>
  <w:style w:type="character" w:customStyle="1" w:styleId="posa">
    <w:name w:val="pos(a)"/>
    <w:basedOn w:val="DefaultParagraphFont"/>
    <w:rsid w:val="00AF2C19"/>
  </w:style>
  <w:style w:type="character" w:customStyle="1" w:styleId="u-hiddeninnarrowenv">
    <w:name w:val="u-hiddeninnarrowenv"/>
    <w:basedOn w:val="DefaultParagraphFont"/>
    <w:rsid w:val="00AF2C19"/>
  </w:style>
  <w:style w:type="character" w:customStyle="1" w:styleId="followbutton-bird">
    <w:name w:val="followbutton-bird"/>
    <w:basedOn w:val="DefaultParagraphFont"/>
    <w:rsid w:val="00AF2C19"/>
  </w:style>
  <w:style w:type="character" w:customStyle="1" w:styleId="tweetauthor-name">
    <w:name w:val="tweetauthor-name"/>
    <w:basedOn w:val="DefaultParagraphFont"/>
    <w:rsid w:val="00AF2C19"/>
  </w:style>
  <w:style w:type="character" w:customStyle="1" w:styleId="tweetauthor-verifiedbadge">
    <w:name w:val="tweetauthor-verifiedbadge"/>
    <w:basedOn w:val="DefaultParagraphFont"/>
    <w:rsid w:val="00AF2C19"/>
  </w:style>
  <w:style w:type="character" w:customStyle="1" w:styleId="tweetauthor-screenname">
    <w:name w:val="tweetauthor-screenname"/>
    <w:basedOn w:val="DefaultParagraphFont"/>
    <w:rsid w:val="00AF2C19"/>
  </w:style>
  <w:style w:type="character" w:customStyle="1" w:styleId="u-hiddenvisually">
    <w:name w:val="u-hiddenvisually"/>
    <w:basedOn w:val="DefaultParagraphFont"/>
    <w:rsid w:val="00AF2C19"/>
  </w:style>
  <w:style w:type="character" w:customStyle="1" w:styleId="tweetaction-stat">
    <w:name w:val="tweetaction-stat"/>
    <w:basedOn w:val="DefaultParagraphFont"/>
    <w:rsid w:val="00AF2C19"/>
  </w:style>
  <w:style w:type="character" w:customStyle="1" w:styleId="related">
    <w:name w:val="related"/>
    <w:basedOn w:val="DefaultParagraphFont"/>
    <w:rsid w:val="00AF2C19"/>
  </w:style>
  <w:style w:type="character" w:customStyle="1" w:styleId="related-content">
    <w:name w:val="related-content"/>
    <w:basedOn w:val="DefaultParagraphFont"/>
    <w:rsid w:val="00AF2C19"/>
  </w:style>
  <w:style w:type="character" w:customStyle="1" w:styleId="name-of-author">
    <w:name w:val="name-of-author"/>
    <w:basedOn w:val="DefaultParagraphFont"/>
    <w:rsid w:val="00AF2C19"/>
  </w:style>
  <w:style w:type="character" w:customStyle="1" w:styleId="first-name">
    <w:name w:val="first-name"/>
    <w:basedOn w:val="DefaultParagraphFont"/>
    <w:rsid w:val="00AF2C19"/>
  </w:style>
  <w:style w:type="character" w:customStyle="1" w:styleId="last-name">
    <w:name w:val="last-name"/>
    <w:basedOn w:val="DefaultParagraphFont"/>
    <w:rsid w:val="00AF2C19"/>
  </w:style>
  <w:style w:type="character" w:customStyle="1" w:styleId="caption10">
    <w:name w:val="caption1"/>
    <w:basedOn w:val="DefaultParagraphFont"/>
    <w:rsid w:val="00AF2C19"/>
  </w:style>
  <w:style w:type="character" w:customStyle="1" w:styleId="recirc-text">
    <w:name w:val="&quot;recirc-text”"/>
    <w:basedOn w:val="DefaultParagraphFont"/>
    <w:rsid w:val="00AF2C19"/>
  </w:style>
  <w:style w:type="character" w:customStyle="1" w:styleId="video-icon">
    <w:name w:val="video-icon"/>
    <w:basedOn w:val="DefaultParagraphFont"/>
    <w:rsid w:val="00AF2C19"/>
  </w:style>
  <w:style w:type="character" w:customStyle="1" w:styleId="powa-shot-play-btn-text">
    <w:name w:val="powa-shot-play-btn-text"/>
    <w:basedOn w:val="DefaultParagraphFont"/>
    <w:rsid w:val="00AF2C19"/>
  </w:style>
  <w:style w:type="character" w:customStyle="1" w:styleId="powa-shot-click">
    <w:name w:val="powa-shot-click"/>
    <w:basedOn w:val="DefaultParagraphFont"/>
    <w:rsid w:val="00AF2C19"/>
  </w:style>
  <w:style w:type="character" w:customStyle="1" w:styleId="wpv-blurb">
    <w:name w:val="wpv-blurb"/>
    <w:basedOn w:val="DefaultParagraphFont"/>
    <w:rsid w:val="00AF2C19"/>
  </w:style>
  <w:style w:type="character" w:customStyle="1" w:styleId="pb-caption">
    <w:name w:val="pb-caption"/>
    <w:basedOn w:val="DefaultParagraphFont"/>
    <w:rsid w:val="00AF2C19"/>
  </w:style>
  <w:style w:type="character" w:customStyle="1" w:styleId="Heading5Char1">
    <w:name w:val="Heading 5 Char1"/>
    <w:aliases w:val="Text Char1"/>
    <w:basedOn w:val="DefaultParagraphFont"/>
    <w:semiHidden/>
    <w:rsid w:val="00AF2C19"/>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AF2C19"/>
    <w:rPr>
      <w:vertAlign w:val="baseline"/>
    </w:rPr>
  </w:style>
  <w:style w:type="character" w:customStyle="1" w:styleId="Heading7Char1">
    <w:name w:val="Heading 7 Char1"/>
    <w:basedOn w:val="DefaultParagraphFont"/>
    <w:semiHidden/>
    <w:rsid w:val="00AF2C19"/>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AF2C1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F2C19"/>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AF2C19"/>
    <w:rPr>
      <w:rFonts w:ascii="Calibri" w:hAnsi="Calibri" w:cs="Calibri"/>
    </w:rPr>
  </w:style>
  <w:style w:type="numbering" w:customStyle="1" w:styleId="NoList2">
    <w:name w:val="No List2"/>
    <w:next w:val="NoList"/>
    <w:uiPriority w:val="99"/>
    <w:semiHidden/>
    <w:unhideWhenUsed/>
    <w:rsid w:val="00AF2C19"/>
  </w:style>
  <w:style w:type="numbering" w:customStyle="1" w:styleId="NoList3">
    <w:name w:val="No List3"/>
    <w:next w:val="NoList"/>
    <w:uiPriority w:val="99"/>
    <w:semiHidden/>
    <w:unhideWhenUsed/>
    <w:rsid w:val="00AF2C19"/>
  </w:style>
  <w:style w:type="numbering" w:customStyle="1" w:styleId="NoList4">
    <w:name w:val="No List4"/>
    <w:next w:val="NoList"/>
    <w:uiPriority w:val="99"/>
    <w:semiHidden/>
    <w:unhideWhenUsed/>
    <w:rsid w:val="00AF2C19"/>
  </w:style>
  <w:style w:type="numbering" w:customStyle="1" w:styleId="NoList5">
    <w:name w:val="No List5"/>
    <w:next w:val="NoList"/>
    <w:semiHidden/>
    <w:unhideWhenUsed/>
    <w:rsid w:val="00AF2C19"/>
  </w:style>
  <w:style w:type="paragraph" w:styleId="BlockText">
    <w:name w:val="Block Text"/>
    <w:basedOn w:val="Normal"/>
    <w:rsid w:val="00AF2C19"/>
    <w:pPr>
      <w:ind w:left="229" w:right="229"/>
    </w:pPr>
    <w:rPr>
      <w:rFonts w:ascii="Verdana" w:eastAsia="Times New Roman" w:hAnsi="Verdana"/>
      <w:sz w:val="16"/>
      <w:szCs w:val="20"/>
    </w:rPr>
  </w:style>
  <w:style w:type="paragraph" w:styleId="NormalIndent">
    <w:name w:val="Normal Indent"/>
    <w:basedOn w:val="Normal"/>
    <w:rsid w:val="00AF2C19"/>
    <w:pPr>
      <w:ind w:left="720"/>
    </w:pPr>
    <w:rPr>
      <w:rFonts w:eastAsia="Times New Roman"/>
      <w:szCs w:val="20"/>
    </w:rPr>
  </w:style>
  <w:style w:type="paragraph" w:styleId="EnvelopeReturn">
    <w:name w:val="envelope return"/>
    <w:basedOn w:val="Normal"/>
    <w:rsid w:val="00AF2C19"/>
    <w:rPr>
      <w:rFonts w:ascii="Arial" w:eastAsia="Times New Roman" w:hAnsi="Arial"/>
      <w:sz w:val="24"/>
      <w:szCs w:val="20"/>
    </w:rPr>
  </w:style>
  <w:style w:type="paragraph" w:styleId="EnvelopeAddress">
    <w:name w:val="envelope address"/>
    <w:basedOn w:val="Normal"/>
    <w:rsid w:val="00AF2C19"/>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AF2C19"/>
  </w:style>
  <w:style w:type="numbering" w:customStyle="1" w:styleId="NoList7">
    <w:name w:val="No List7"/>
    <w:next w:val="NoList"/>
    <w:semiHidden/>
    <w:unhideWhenUsed/>
    <w:rsid w:val="00AF2C19"/>
  </w:style>
  <w:style w:type="paragraph" w:styleId="ListBullet">
    <w:name w:val="List Bullet"/>
    <w:basedOn w:val="Normal"/>
    <w:link w:val="ListBulletChar"/>
    <w:uiPriority w:val="99"/>
    <w:unhideWhenUsed/>
    <w:rsid w:val="00AF2C19"/>
    <w:pPr>
      <w:tabs>
        <w:tab w:val="num" w:pos="360"/>
      </w:tabs>
      <w:ind w:left="360" w:hanging="360"/>
      <w:contextualSpacing/>
    </w:pPr>
    <w:rPr>
      <w:rFonts w:eastAsia="Calibri"/>
    </w:rPr>
  </w:style>
  <w:style w:type="table" w:styleId="MediumGrid1">
    <w:name w:val="Medium Grid 1"/>
    <w:basedOn w:val="TableNormal"/>
    <w:uiPriority w:val="67"/>
    <w:rsid w:val="00AF2C19"/>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AF2C19"/>
  </w:style>
  <w:style w:type="numbering" w:customStyle="1" w:styleId="NoList111">
    <w:name w:val="No List111"/>
    <w:next w:val="NoList"/>
    <w:uiPriority w:val="99"/>
    <w:semiHidden/>
    <w:unhideWhenUsed/>
    <w:rsid w:val="00AF2C19"/>
  </w:style>
  <w:style w:type="numbering" w:customStyle="1" w:styleId="NoList1111">
    <w:name w:val="No List1111"/>
    <w:next w:val="NoList"/>
    <w:uiPriority w:val="99"/>
    <w:semiHidden/>
    <w:unhideWhenUsed/>
    <w:rsid w:val="00AF2C19"/>
  </w:style>
  <w:style w:type="numbering" w:customStyle="1" w:styleId="NoList11111">
    <w:name w:val="No List11111"/>
    <w:next w:val="NoList"/>
    <w:uiPriority w:val="99"/>
    <w:semiHidden/>
    <w:unhideWhenUsed/>
    <w:rsid w:val="00AF2C19"/>
  </w:style>
  <w:style w:type="numbering" w:customStyle="1" w:styleId="NoList111111">
    <w:name w:val="No List111111"/>
    <w:next w:val="NoList"/>
    <w:uiPriority w:val="99"/>
    <w:semiHidden/>
    <w:unhideWhenUsed/>
    <w:rsid w:val="00AF2C19"/>
  </w:style>
  <w:style w:type="numbering" w:customStyle="1" w:styleId="NoList1111111">
    <w:name w:val="No List1111111"/>
    <w:next w:val="NoList"/>
    <w:uiPriority w:val="99"/>
    <w:semiHidden/>
    <w:unhideWhenUsed/>
    <w:rsid w:val="00AF2C19"/>
  </w:style>
  <w:style w:type="numbering" w:customStyle="1" w:styleId="NoList11111111">
    <w:name w:val="No List11111111"/>
    <w:next w:val="NoList"/>
    <w:uiPriority w:val="99"/>
    <w:semiHidden/>
    <w:unhideWhenUsed/>
    <w:rsid w:val="00AF2C19"/>
  </w:style>
  <w:style w:type="numbering" w:customStyle="1" w:styleId="NoList111111111">
    <w:name w:val="No List111111111"/>
    <w:next w:val="NoList"/>
    <w:uiPriority w:val="99"/>
    <w:semiHidden/>
    <w:unhideWhenUsed/>
    <w:rsid w:val="00AF2C19"/>
  </w:style>
  <w:style w:type="numbering" w:customStyle="1" w:styleId="NoList1111111111">
    <w:name w:val="No List1111111111"/>
    <w:next w:val="NoList"/>
    <w:uiPriority w:val="99"/>
    <w:semiHidden/>
    <w:unhideWhenUsed/>
    <w:rsid w:val="00AF2C19"/>
  </w:style>
  <w:style w:type="numbering" w:customStyle="1" w:styleId="NoList11111111111">
    <w:name w:val="No List11111111111"/>
    <w:next w:val="NoList"/>
    <w:uiPriority w:val="99"/>
    <w:semiHidden/>
    <w:unhideWhenUsed/>
    <w:rsid w:val="00AF2C19"/>
  </w:style>
  <w:style w:type="numbering" w:customStyle="1" w:styleId="NoList111111111111">
    <w:name w:val="No List111111111111"/>
    <w:next w:val="NoList"/>
    <w:uiPriority w:val="99"/>
    <w:semiHidden/>
    <w:unhideWhenUsed/>
    <w:rsid w:val="00AF2C19"/>
  </w:style>
  <w:style w:type="numbering" w:customStyle="1" w:styleId="NoList1111111111111">
    <w:name w:val="No List1111111111111"/>
    <w:next w:val="NoList"/>
    <w:uiPriority w:val="99"/>
    <w:semiHidden/>
    <w:unhideWhenUsed/>
    <w:rsid w:val="00AF2C19"/>
  </w:style>
  <w:style w:type="numbering" w:customStyle="1" w:styleId="NoList11111111111111">
    <w:name w:val="No List11111111111111"/>
    <w:next w:val="NoList"/>
    <w:uiPriority w:val="99"/>
    <w:semiHidden/>
    <w:unhideWhenUsed/>
    <w:rsid w:val="00AF2C19"/>
  </w:style>
  <w:style w:type="numbering" w:customStyle="1" w:styleId="NoList111111111111111">
    <w:name w:val="No List111111111111111"/>
    <w:next w:val="NoList"/>
    <w:uiPriority w:val="99"/>
    <w:semiHidden/>
    <w:unhideWhenUsed/>
    <w:rsid w:val="00AF2C19"/>
  </w:style>
  <w:style w:type="numbering" w:customStyle="1" w:styleId="NoList1111111111111111">
    <w:name w:val="No List1111111111111111"/>
    <w:next w:val="NoList"/>
    <w:uiPriority w:val="99"/>
    <w:semiHidden/>
    <w:unhideWhenUsed/>
    <w:rsid w:val="00AF2C19"/>
  </w:style>
  <w:style w:type="numbering" w:customStyle="1" w:styleId="NoList11111111111111111">
    <w:name w:val="No List11111111111111111"/>
    <w:next w:val="NoList"/>
    <w:uiPriority w:val="99"/>
    <w:semiHidden/>
    <w:unhideWhenUsed/>
    <w:rsid w:val="00AF2C19"/>
  </w:style>
  <w:style w:type="character" w:customStyle="1" w:styleId="FontStyle220">
    <w:name w:val="Font Style220"/>
    <w:basedOn w:val="DefaultParagraphFont"/>
    <w:uiPriority w:val="99"/>
    <w:rsid w:val="00AF2C19"/>
    <w:rPr>
      <w:rFonts w:ascii="Candara" w:hAnsi="Candara" w:cs="Candara" w:hint="default"/>
      <w:i/>
      <w:iCs/>
      <w:sz w:val="18"/>
      <w:szCs w:val="18"/>
    </w:rPr>
  </w:style>
  <w:style w:type="character" w:customStyle="1" w:styleId="FontStyle290">
    <w:name w:val="Font Style290"/>
    <w:basedOn w:val="DefaultParagraphFont"/>
    <w:uiPriority w:val="99"/>
    <w:rsid w:val="00AF2C1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F2C19"/>
    <w:rPr>
      <w:rFonts w:ascii="Arial" w:hAnsi="Arial" w:cs="Arial"/>
      <w:b/>
      <w:bCs/>
      <w:sz w:val="16"/>
      <w:szCs w:val="16"/>
    </w:rPr>
  </w:style>
  <w:style w:type="paragraph" w:customStyle="1" w:styleId="articlebodynormaltext">
    <w:name w:val="articlebody_normaltext"/>
    <w:basedOn w:val="Normal"/>
    <w:rsid w:val="00AF2C19"/>
    <w:pPr>
      <w:spacing w:before="100" w:beforeAutospacing="1" w:after="100" w:afterAutospacing="1"/>
    </w:pPr>
    <w:rPr>
      <w:rFonts w:ascii="Georgia" w:hAnsi="Georgia"/>
    </w:rPr>
  </w:style>
  <w:style w:type="character" w:customStyle="1" w:styleId="Bodytext21">
    <w:name w:val="Body text (2)_"/>
    <w:basedOn w:val="DefaultParagraphFont"/>
    <w:link w:val="Bodytext22"/>
    <w:rsid w:val="00AF2C19"/>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AF2C19"/>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AF2C19"/>
    <w:rPr>
      <w:color w:val="000000"/>
      <w:sz w:val="28"/>
      <w:szCs w:val="28"/>
    </w:rPr>
  </w:style>
  <w:style w:type="character" w:customStyle="1" w:styleId="Style9ptItalicUnderline">
    <w:name w:val="Style 9 pt Italic Underline"/>
    <w:rsid w:val="00AF2C19"/>
    <w:rPr>
      <w:i/>
      <w:iCs/>
      <w:sz w:val="20"/>
      <w:u w:val="single"/>
    </w:rPr>
  </w:style>
  <w:style w:type="paragraph" w:customStyle="1" w:styleId="StyleHeading4TagsmalltextBigcardbodyNormalTagNotBold">
    <w:name w:val="Style Heading 4Tagsmall textBig cardbodyNormal Tag + Not Bold"/>
    <w:basedOn w:val="Heading4"/>
    <w:rsid w:val="00AF2C19"/>
    <w:rPr>
      <w:bCs/>
      <w:sz w:val="22"/>
    </w:rPr>
  </w:style>
  <w:style w:type="character" w:customStyle="1" w:styleId="StyleBox12ptBold">
    <w:name w:val="Style Box + 12 pt Bold"/>
    <w:basedOn w:val="DefaultParagraphFont"/>
    <w:rsid w:val="00AF2C19"/>
    <w:rPr>
      <w:rFonts w:ascii="Georgia" w:hAnsi="Georgia"/>
      <w:b/>
      <w:bCs/>
      <w:sz w:val="22"/>
      <w:u w:val="single"/>
      <w:bdr w:val="none" w:sz="0" w:space="0" w:color="auto"/>
    </w:rPr>
  </w:style>
  <w:style w:type="character" w:customStyle="1" w:styleId="StyleBox12pt">
    <w:name w:val="Style Box + 12 pt"/>
    <w:basedOn w:val="DefaultParagraphFont"/>
    <w:rsid w:val="00AF2C19"/>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AF2C19"/>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AF2C19"/>
    <w:rPr>
      <w:bCs/>
    </w:rPr>
  </w:style>
  <w:style w:type="character" w:customStyle="1" w:styleId="StyleGaramondText1">
    <w:name w:val="Style Garamond Text 1"/>
    <w:basedOn w:val="DefaultParagraphFont"/>
    <w:rsid w:val="00AF2C19"/>
    <w:rPr>
      <w:rFonts w:ascii="Georgia" w:hAnsi="Georgia"/>
      <w:color w:val="0D0D0D" w:themeColor="text1" w:themeTint="F2"/>
      <w:sz w:val="22"/>
    </w:rPr>
  </w:style>
  <w:style w:type="character" w:customStyle="1" w:styleId="StyleGaramondText1Underline">
    <w:name w:val="Style Garamond Text 1 Underline"/>
    <w:basedOn w:val="DefaultParagraphFont"/>
    <w:rsid w:val="00AF2C19"/>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AF2C19"/>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AF2C19"/>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AF2C19"/>
    <w:rPr>
      <w:b w:val="0"/>
      <w:bCs w:val="0"/>
      <w:sz w:val="14"/>
      <w:u w:val="none"/>
    </w:rPr>
  </w:style>
  <w:style w:type="character" w:customStyle="1" w:styleId="Style7ptBold">
    <w:name w:val="Style 7 pt Bold"/>
    <w:basedOn w:val="DefaultParagraphFont"/>
    <w:rsid w:val="00AF2C19"/>
    <w:rPr>
      <w:b w:val="0"/>
      <w:bCs/>
      <w:sz w:val="14"/>
    </w:rPr>
  </w:style>
  <w:style w:type="paragraph" w:customStyle="1" w:styleId="Stylecardtext8pt">
    <w:name w:val="Style card text + 8 pt"/>
    <w:basedOn w:val="Normal"/>
    <w:rsid w:val="00AF2C19"/>
    <w:pPr>
      <w:ind w:right="288"/>
    </w:pPr>
    <w:rPr>
      <w:sz w:val="16"/>
    </w:rPr>
  </w:style>
  <w:style w:type="paragraph" w:customStyle="1" w:styleId="Stylecardtext5pt">
    <w:name w:val="Style card text + 5 pt"/>
    <w:basedOn w:val="Normal"/>
    <w:rsid w:val="00AF2C19"/>
    <w:pPr>
      <w:ind w:right="288"/>
    </w:pPr>
    <w:rPr>
      <w:sz w:val="10"/>
    </w:rPr>
  </w:style>
  <w:style w:type="character" w:customStyle="1" w:styleId="StyleStyleBoldUnderlineUnderlineIntenseEmphasis1apple-style-">
    <w:name w:val="Style Style Bold UnderlineUnderlineIntense Emphasis1apple-style-..."/>
    <w:basedOn w:val="DefaultParagraphFont"/>
    <w:rsid w:val="00AF2C1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AF2C1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AF2C19"/>
    <w:rPr>
      <w:rFonts w:ascii="Georgia" w:hAnsi="Georgia"/>
      <w:u w:val="single"/>
    </w:rPr>
  </w:style>
  <w:style w:type="paragraph" w:customStyle="1" w:styleId="StyleCardsGeorgia12ptBoldThickunderlineBorderSin">
    <w:name w:val="Style Cards + Georgia 12 pt Bold Thick underline Border: : (Sin..."/>
    <w:basedOn w:val="Normal"/>
    <w:rsid w:val="00AF2C19"/>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AF2C19"/>
    <w:rPr>
      <w:rFonts w:ascii="Georgia" w:hAnsi="Georgia"/>
      <w:sz w:val="24"/>
      <w:u w:val="single"/>
    </w:rPr>
  </w:style>
  <w:style w:type="paragraph" w:customStyle="1" w:styleId="StyleCardsGeorgia">
    <w:name w:val="Style Cards + Georgia"/>
    <w:basedOn w:val="Normal"/>
    <w:rsid w:val="00AF2C19"/>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AF2C19"/>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AF2C19"/>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AF2C19"/>
    <w:rPr>
      <w:rFonts w:eastAsia="Times New Roman"/>
      <w:i/>
      <w:iCs/>
    </w:rPr>
  </w:style>
  <w:style w:type="character" w:customStyle="1" w:styleId="HTMLAddressChar">
    <w:name w:val="HTML Address Char"/>
    <w:basedOn w:val="DefaultParagraphFont"/>
    <w:link w:val="HTMLAddress"/>
    <w:uiPriority w:val="99"/>
    <w:rsid w:val="00AF2C19"/>
    <w:rPr>
      <w:rFonts w:ascii="Times New Roman" w:eastAsia="Times New Roman" w:hAnsi="Times New Roman" w:cs="Times New Roman"/>
      <w:i/>
      <w:iCs/>
    </w:rPr>
  </w:style>
  <w:style w:type="paragraph" w:styleId="Index1">
    <w:name w:val="index 1"/>
    <w:basedOn w:val="Normal"/>
    <w:next w:val="Normal"/>
    <w:autoRedefine/>
    <w:unhideWhenUsed/>
    <w:rsid w:val="00AF2C19"/>
    <w:pPr>
      <w:ind w:left="220" w:hanging="220"/>
    </w:pPr>
  </w:style>
  <w:style w:type="character" w:customStyle="1" w:styleId="CardsFont6ptChar1">
    <w:name w:val="Cards + Font: 6 pt Char1"/>
    <w:link w:val="CardsFont6pt"/>
    <w:locked/>
    <w:rsid w:val="00AF2C19"/>
    <w:rPr>
      <w:rFonts w:ascii="Times New Roman" w:eastAsia="Times New Roman" w:hAnsi="Times New Roman" w:cs="Times New Roman"/>
      <w:sz w:val="12"/>
      <w:szCs w:val="20"/>
    </w:rPr>
  </w:style>
  <w:style w:type="paragraph" w:customStyle="1" w:styleId="Quote2">
    <w:name w:val="Quote2"/>
    <w:basedOn w:val="Default"/>
    <w:next w:val="Default"/>
    <w:rsid w:val="00AF2C1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AF2C19"/>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AF2C19"/>
    <w:pPr>
      <w:keepNext/>
      <w:keepLines/>
      <w:spacing w:before="200"/>
      <w:outlineLvl w:val="3"/>
    </w:pPr>
    <w:rPr>
      <w:rFonts w:eastAsia="Times New Roman"/>
      <w:b/>
      <w:bCs/>
      <w:iCs/>
      <w:sz w:val="26"/>
    </w:rPr>
  </w:style>
  <w:style w:type="paragraph" w:customStyle="1" w:styleId="post-subtitle">
    <w:name w:val="post-subtitle"/>
    <w:basedOn w:val="Normal"/>
    <w:rsid w:val="00AF2C19"/>
    <w:pPr>
      <w:spacing w:before="100" w:beforeAutospacing="1" w:after="100" w:afterAutospacing="1"/>
    </w:pPr>
    <w:rPr>
      <w:rFonts w:eastAsia="Times New Roman"/>
    </w:rPr>
  </w:style>
  <w:style w:type="paragraph" w:customStyle="1" w:styleId="Pa0">
    <w:name w:val="Pa0"/>
    <w:basedOn w:val="Default"/>
    <w:next w:val="Default"/>
    <w:uiPriority w:val="99"/>
    <w:rsid w:val="00AF2C1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AF2C1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AF2C19"/>
    <w:pPr>
      <w:spacing w:before="100" w:beforeAutospacing="1" w:after="100" w:afterAutospacing="1"/>
    </w:pPr>
    <w:rPr>
      <w:rFonts w:eastAsia="Times New Roman"/>
    </w:rPr>
  </w:style>
  <w:style w:type="paragraph" w:customStyle="1" w:styleId="tagline1">
    <w:name w:val="tagline"/>
    <w:basedOn w:val="Normal"/>
    <w:rsid w:val="00AF2C19"/>
    <w:pPr>
      <w:spacing w:before="100" w:beforeAutospacing="1" w:after="100" w:afterAutospacing="1"/>
    </w:pPr>
    <w:rPr>
      <w:rFonts w:eastAsia="Times New Roman"/>
    </w:rPr>
  </w:style>
  <w:style w:type="paragraph" w:customStyle="1" w:styleId="Block1">
    <w:name w:val="Block1"/>
    <w:basedOn w:val="Normal"/>
    <w:next w:val="Normal"/>
    <w:uiPriority w:val="3"/>
    <w:qFormat/>
    <w:rsid w:val="00AF2C19"/>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AF2C19"/>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AF2C19"/>
    <w:rPr>
      <w:sz w:val="10"/>
    </w:rPr>
  </w:style>
  <w:style w:type="paragraph" w:customStyle="1" w:styleId="ReallySamllText">
    <w:name w:val="ReallySamllText"/>
    <w:basedOn w:val="Normal"/>
    <w:link w:val="ReallySamllTextChar"/>
    <w:autoRedefine/>
    <w:rsid w:val="00AF2C19"/>
    <w:rPr>
      <w:rFonts w:asciiTheme="minorHAnsi" w:hAnsiTheme="minorHAnsi" w:cstheme="minorBidi"/>
      <w:sz w:val="10"/>
    </w:rPr>
  </w:style>
  <w:style w:type="paragraph" w:customStyle="1" w:styleId="CardCites">
    <w:name w:val="Card Cites"/>
    <w:basedOn w:val="Normal"/>
    <w:next w:val="Normal"/>
    <w:qFormat/>
    <w:rsid w:val="00AF2C19"/>
    <w:rPr>
      <w:rFonts w:eastAsia="Times New Roman"/>
      <w:b/>
      <w:sz w:val="20"/>
    </w:rPr>
  </w:style>
  <w:style w:type="paragraph" w:customStyle="1" w:styleId="NormalWeb3">
    <w:name w:val="Normal (Web)3"/>
    <w:basedOn w:val="Normal"/>
    <w:rsid w:val="00AF2C19"/>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AF2C19"/>
    <w:pPr>
      <w:ind w:left="400"/>
    </w:pPr>
    <w:rPr>
      <w:rFonts w:eastAsia="Times New Roman"/>
    </w:rPr>
  </w:style>
  <w:style w:type="paragraph" w:customStyle="1" w:styleId="TagCiteChar2">
    <w:name w:val="Tag / Cite Char"/>
    <w:basedOn w:val="Normal"/>
    <w:rsid w:val="00AF2C19"/>
    <w:rPr>
      <w:rFonts w:eastAsia="Times New Roman"/>
      <w:b/>
      <w:color w:val="000000"/>
    </w:rPr>
  </w:style>
  <w:style w:type="paragraph" w:customStyle="1" w:styleId="PageNumber2">
    <w:name w:val="Page Number2"/>
    <w:basedOn w:val="Normal"/>
    <w:next w:val="Normal"/>
    <w:rsid w:val="00AF2C19"/>
    <w:rPr>
      <w:rFonts w:eastAsia="Times New Roman"/>
      <w:sz w:val="20"/>
    </w:rPr>
  </w:style>
  <w:style w:type="paragraph" w:customStyle="1" w:styleId="HeaderFooter">
    <w:name w:val="Header &amp; Footer"/>
    <w:rsid w:val="00AF2C19"/>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AF2C19"/>
    <w:rPr>
      <w:rFonts w:ascii="Arial Narrow" w:eastAsia="Times New Roman" w:hAnsi="Arial Narrow"/>
      <w:color w:val="000000"/>
      <w:sz w:val="16"/>
    </w:rPr>
  </w:style>
  <w:style w:type="paragraph" w:customStyle="1" w:styleId="CardTextUnderlined">
    <w:name w:val="Card Text Underlined"/>
    <w:basedOn w:val="Normal"/>
    <w:uiPriority w:val="99"/>
    <w:qFormat/>
    <w:rsid w:val="00AF2C19"/>
    <w:rPr>
      <w:rFonts w:ascii="Arial Narrow" w:eastAsia="Times New Roman" w:hAnsi="Arial Narrow"/>
      <w:u w:val="single"/>
    </w:rPr>
  </w:style>
  <w:style w:type="paragraph" w:customStyle="1" w:styleId="HeaderDebate">
    <w:name w:val="Header Debate"/>
    <w:basedOn w:val="Normal"/>
    <w:rsid w:val="00AF2C19"/>
    <w:pPr>
      <w:jc w:val="center"/>
      <w:outlineLvl w:val="0"/>
    </w:pPr>
    <w:rPr>
      <w:rFonts w:eastAsia="Times New Roman"/>
      <w:b/>
      <w:sz w:val="48"/>
      <w:u w:val="words"/>
    </w:rPr>
  </w:style>
  <w:style w:type="paragraph" w:customStyle="1" w:styleId="NormalWeb1">
    <w:name w:val="Normal (Web)1"/>
    <w:basedOn w:val="Normal"/>
    <w:uiPriority w:val="99"/>
    <w:qFormat/>
    <w:rsid w:val="00AF2C19"/>
    <w:pPr>
      <w:spacing w:before="100" w:beforeAutospacing="1" w:after="100" w:afterAutospacing="1"/>
    </w:pPr>
    <w:rPr>
      <w:rFonts w:eastAsia="Times New Roman"/>
      <w:sz w:val="20"/>
      <w:szCs w:val="20"/>
    </w:rPr>
  </w:style>
  <w:style w:type="paragraph" w:customStyle="1" w:styleId="CardTagCharChar">
    <w:name w:val="Card Tag Char Char"/>
    <w:basedOn w:val="Normal"/>
    <w:rsid w:val="00AF2C19"/>
    <w:rPr>
      <w:rFonts w:eastAsia="Times New Roman"/>
      <w:b/>
    </w:rPr>
  </w:style>
  <w:style w:type="paragraph" w:customStyle="1" w:styleId="fixed">
    <w:name w:val="fixed"/>
    <w:basedOn w:val="Normal"/>
    <w:rsid w:val="00AF2C19"/>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AF2C19"/>
    <w:pPr>
      <w:spacing w:before="100" w:beforeAutospacing="1" w:after="100" w:afterAutospacing="1"/>
    </w:pPr>
    <w:rPr>
      <w:rFonts w:eastAsia="Times New Roman"/>
    </w:rPr>
  </w:style>
  <w:style w:type="paragraph" w:customStyle="1" w:styleId="ExecutiveSummarytext">
    <w:name w:val="Executive Summary text"/>
    <w:basedOn w:val="Normal"/>
    <w:next w:val="Normal"/>
    <w:rsid w:val="00AF2C19"/>
    <w:pPr>
      <w:autoSpaceDE w:val="0"/>
      <w:autoSpaceDN w:val="0"/>
      <w:adjustRightInd w:val="0"/>
    </w:pPr>
    <w:rPr>
      <w:rFonts w:ascii="Arial" w:eastAsia="Times New Roman" w:hAnsi="Arial"/>
    </w:rPr>
  </w:style>
  <w:style w:type="character" w:customStyle="1" w:styleId="NormalUnderlineChar1">
    <w:name w:val="Normal Underline Char1"/>
    <w:locked/>
    <w:rsid w:val="00AF2C19"/>
    <w:rPr>
      <w:u w:val="single"/>
    </w:rPr>
  </w:style>
  <w:style w:type="character" w:customStyle="1" w:styleId="CardUpSize-LightChar">
    <w:name w:val="CardUpSize - Light Char"/>
    <w:link w:val="CardUpSize-Light"/>
    <w:locked/>
    <w:rsid w:val="00AF2C19"/>
    <w:rPr>
      <w:rFonts w:ascii="Times New Roman" w:eastAsia="Times New Roman" w:hAnsi="Times New Roman"/>
      <w:szCs w:val="32"/>
      <w:u w:val="single"/>
    </w:rPr>
  </w:style>
  <w:style w:type="paragraph" w:customStyle="1" w:styleId="CardUpSize-Light">
    <w:name w:val="CardUpSize - Light"/>
    <w:basedOn w:val="Normal"/>
    <w:link w:val="CardUpSize-LightChar"/>
    <w:rsid w:val="00AF2C19"/>
    <w:pPr>
      <w:jc w:val="both"/>
    </w:pPr>
    <w:rPr>
      <w:rFonts w:eastAsia="Times New Roman" w:cstheme="minorBidi"/>
      <w:szCs w:val="32"/>
      <w:u w:val="single"/>
    </w:rPr>
  </w:style>
  <w:style w:type="character" w:customStyle="1" w:styleId="CiteCardUpSize-HeavyChar">
    <w:name w:val="Cite // CardUpSize - Heavy Char"/>
    <w:link w:val="CiteCardUpSize-Heavy"/>
    <w:locked/>
    <w:rsid w:val="00AF2C19"/>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AF2C19"/>
    <w:pPr>
      <w:jc w:val="both"/>
    </w:pPr>
    <w:rPr>
      <w:rFonts w:eastAsia="Times New Roman" w:cstheme="minorBidi"/>
      <w:b/>
      <w:szCs w:val="32"/>
      <w:u w:val="single"/>
    </w:rPr>
  </w:style>
  <w:style w:type="paragraph" w:customStyle="1" w:styleId="SmallCite">
    <w:name w:val="Small Cite"/>
    <w:basedOn w:val="Normal"/>
    <w:rsid w:val="00AF2C19"/>
    <w:rPr>
      <w:rFonts w:ascii="Verdana" w:eastAsia="Times New Roman" w:hAnsi="Verdana"/>
      <w:sz w:val="16"/>
    </w:rPr>
  </w:style>
  <w:style w:type="paragraph" w:customStyle="1" w:styleId="clearformatting">
    <w:name w:val="clear formatting"/>
    <w:basedOn w:val="Heading2"/>
    <w:rsid w:val="00AF2C19"/>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AF2C19"/>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AF2C19"/>
    <w:pPr>
      <w:spacing w:after="240" w:line="360" w:lineRule="atLeast"/>
    </w:pPr>
    <w:rPr>
      <w:rFonts w:eastAsia="Times New Roman"/>
      <w:b/>
      <w:bCs/>
      <w:sz w:val="16"/>
      <w:szCs w:val="16"/>
    </w:rPr>
  </w:style>
  <w:style w:type="paragraph" w:customStyle="1" w:styleId="PlaceholderText1">
    <w:name w:val="Placeholder Text1"/>
    <w:basedOn w:val="Normal"/>
    <w:rsid w:val="00AF2C19"/>
    <w:pPr>
      <w:keepNext/>
      <w:numPr>
        <w:numId w:val="2"/>
      </w:numPr>
      <w:outlineLvl w:val="0"/>
    </w:pPr>
    <w:rPr>
      <w:rFonts w:eastAsia="MS Gothic"/>
    </w:rPr>
  </w:style>
  <w:style w:type="character" w:customStyle="1" w:styleId="ImportantTextChar">
    <w:name w:val="Important Text Char"/>
    <w:link w:val="ImportantText"/>
    <w:locked/>
    <w:rsid w:val="00AF2C19"/>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AF2C19"/>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AF2C19"/>
    <w:rPr>
      <w:rFonts w:ascii="HNKAOE+Arial" w:hAnsi="HNKAOE+Arial"/>
    </w:rPr>
  </w:style>
  <w:style w:type="paragraph" w:customStyle="1" w:styleId="StyleBodyText11ptBlackUnderline">
    <w:name w:val="Style Body Text + 11 pt Black Underline"/>
    <w:basedOn w:val="BodyText"/>
    <w:link w:val="StyleBodyText11ptBlackUnderlineChar"/>
    <w:rsid w:val="00AF2C19"/>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AF2C19"/>
    <w:rPr>
      <w:rFonts w:ascii="HNKAOE+Arial" w:hAnsi="HNKAOE+Arial"/>
    </w:rPr>
  </w:style>
  <w:style w:type="paragraph" w:customStyle="1" w:styleId="StyleBodyText11ptBoldBlack">
    <w:name w:val="Style Body Text + 11 pt Bold Black"/>
    <w:basedOn w:val="BodyText"/>
    <w:link w:val="StyleBodyText11ptBoldBlackChar"/>
    <w:rsid w:val="00AF2C19"/>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AF2C19"/>
    <w:rPr>
      <w:rFonts w:ascii="Times New Roman" w:eastAsia="Malgun Gothic" w:hAnsi="Times New Roman"/>
      <w:bCs/>
    </w:rPr>
  </w:style>
  <w:style w:type="paragraph" w:customStyle="1" w:styleId="StyletinyBold">
    <w:name w:val="Style tiny + Bold"/>
    <w:basedOn w:val="tiny"/>
    <w:link w:val="StyletinyBoldChar"/>
    <w:qFormat/>
    <w:rsid w:val="00AF2C19"/>
    <w:rPr>
      <w:rFonts w:cstheme="minorBidi"/>
      <w:bCs/>
      <w:sz w:val="22"/>
      <w:szCs w:val="22"/>
    </w:rPr>
  </w:style>
  <w:style w:type="character" w:customStyle="1" w:styleId="Heading5SizeDownChar">
    <w:name w:val="Heading 5 Size Down Char"/>
    <w:link w:val="Heading5SizeDown"/>
    <w:locked/>
    <w:rsid w:val="00AF2C19"/>
    <w:rPr>
      <w:rFonts w:ascii="Times New Roman" w:eastAsia="Times New Roman" w:hAnsi="Times New Roman"/>
      <w:szCs w:val="16"/>
    </w:rPr>
  </w:style>
  <w:style w:type="paragraph" w:customStyle="1" w:styleId="Heading5SizeDown">
    <w:name w:val="Heading 5 Size Down"/>
    <w:basedOn w:val="Normal"/>
    <w:link w:val="Heading5SizeDownChar"/>
    <w:autoRedefine/>
    <w:rsid w:val="00AF2C19"/>
    <w:pPr>
      <w:tabs>
        <w:tab w:val="left" w:pos="1440"/>
      </w:tabs>
      <w:jc w:val="both"/>
    </w:pPr>
    <w:rPr>
      <w:rFonts w:eastAsia="Times New Roman" w:cstheme="minorBidi"/>
      <w:szCs w:val="16"/>
    </w:rPr>
  </w:style>
  <w:style w:type="character" w:customStyle="1" w:styleId="Normal2BoldChar">
    <w:name w:val="Normal2 + Bold Char"/>
    <w:link w:val="Normal2Bold"/>
    <w:locked/>
    <w:rsid w:val="00AF2C19"/>
    <w:rPr>
      <w:rFonts w:ascii="Times New Roman" w:eastAsia="Times New Roman" w:hAnsi="Times New Roman" w:cs="Arial"/>
      <w:b/>
      <w:szCs w:val="44"/>
    </w:rPr>
  </w:style>
  <w:style w:type="paragraph" w:customStyle="1" w:styleId="Normal2Bold">
    <w:name w:val="Normal2 + Bold"/>
    <w:basedOn w:val="Normal"/>
    <w:link w:val="Normal2BoldChar"/>
    <w:rsid w:val="00AF2C19"/>
    <w:pPr>
      <w:tabs>
        <w:tab w:val="left" w:pos="1440"/>
      </w:tabs>
    </w:pPr>
    <w:rPr>
      <w:rFonts w:eastAsia="Times New Roman" w:cs="Arial"/>
      <w:b/>
      <w:szCs w:val="44"/>
    </w:rPr>
  </w:style>
  <w:style w:type="character" w:customStyle="1" w:styleId="ListContentsChar">
    <w:name w:val="List Contents Char"/>
    <w:link w:val="ListContents"/>
    <w:locked/>
    <w:rsid w:val="00AF2C19"/>
    <w:rPr>
      <w:rFonts w:ascii="Times New Roman" w:eastAsia="Times New Roman" w:hAnsi="Times New Roman"/>
      <w:lang w:eastAsia="ar-SA"/>
    </w:rPr>
  </w:style>
  <w:style w:type="paragraph" w:customStyle="1" w:styleId="ListContents">
    <w:name w:val="List Contents"/>
    <w:basedOn w:val="Normal"/>
    <w:link w:val="ListContentsChar"/>
    <w:rsid w:val="00AF2C19"/>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AF2C19"/>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AF2C19"/>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AF2C19"/>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AF2C19"/>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AF2C19"/>
    <w:pPr>
      <w:autoSpaceDE w:val="0"/>
      <w:autoSpaceDN w:val="0"/>
      <w:adjustRightInd w:val="0"/>
      <w:ind w:left="432" w:right="432"/>
      <w:jc w:val="both"/>
    </w:pPr>
    <w:rPr>
      <w:rFonts w:eastAsia="Times New Roman" w:cstheme="minorBidi"/>
      <w:u w:val="thick"/>
    </w:rPr>
  </w:style>
  <w:style w:type="character" w:customStyle="1" w:styleId="UnimportantCharChar">
    <w:name w:val="Unimportant Char Char"/>
    <w:link w:val="Unimportant"/>
    <w:locked/>
    <w:rsid w:val="00AF2C19"/>
    <w:rPr>
      <w:rFonts w:ascii="Arial" w:eastAsia="Times New Roman" w:hAnsi="Arial"/>
      <w:sz w:val="12"/>
    </w:rPr>
  </w:style>
  <w:style w:type="paragraph" w:customStyle="1" w:styleId="Unimportant">
    <w:name w:val="Unimportant"/>
    <w:basedOn w:val="Normal"/>
    <w:link w:val="UnimportantCharChar"/>
    <w:rsid w:val="00AF2C19"/>
    <w:pPr>
      <w:jc w:val="both"/>
    </w:pPr>
    <w:rPr>
      <w:rFonts w:ascii="Arial" w:eastAsia="Times New Roman" w:hAnsi="Arial" w:cstheme="minorBidi"/>
      <w:sz w:val="12"/>
    </w:rPr>
  </w:style>
  <w:style w:type="character" w:customStyle="1" w:styleId="TagCiteChar3">
    <w:name w:val="Tag &amp; Cite Char"/>
    <w:link w:val="TagCite2"/>
    <w:locked/>
    <w:rsid w:val="00AF2C19"/>
    <w:rPr>
      <w:rFonts w:ascii="Arial" w:eastAsia="Times New Roman" w:hAnsi="Arial"/>
      <w:b/>
    </w:rPr>
  </w:style>
  <w:style w:type="paragraph" w:customStyle="1" w:styleId="TagCite2">
    <w:name w:val="Tag &amp; Cite"/>
    <w:basedOn w:val="Normal"/>
    <w:link w:val="TagCiteChar3"/>
    <w:rsid w:val="00AF2C19"/>
    <w:pPr>
      <w:jc w:val="both"/>
    </w:pPr>
    <w:rPr>
      <w:rFonts w:ascii="Arial" w:eastAsia="Times New Roman" w:hAnsi="Arial" w:cstheme="minorBidi"/>
      <w:b/>
    </w:rPr>
  </w:style>
  <w:style w:type="character" w:customStyle="1" w:styleId="HighlightedTextChar">
    <w:name w:val="Highlighted Text Char"/>
    <w:link w:val="HighlightedText"/>
    <w:locked/>
    <w:rsid w:val="00AF2C19"/>
    <w:rPr>
      <w:rFonts w:ascii="Arial" w:eastAsia="Times New Roman" w:hAnsi="Arial"/>
      <w:b/>
      <w:u w:val="thick"/>
    </w:rPr>
  </w:style>
  <w:style w:type="paragraph" w:customStyle="1" w:styleId="HighlightedText">
    <w:name w:val="Highlighted Text"/>
    <w:basedOn w:val="Normal"/>
    <w:link w:val="HighlightedTextChar"/>
    <w:rsid w:val="00AF2C19"/>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AF2C19"/>
    <w:rPr>
      <w:rFonts w:ascii="Arial" w:eastAsia="Times New Roman" w:hAnsi="Arial"/>
      <w:sz w:val="20"/>
      <w:szCs w:val="20"/>
    </w:rPr>
  </w:style>
  <w:style w:type="paragraph" w:customStyle="1" w:styleId="textunderline0">
    <w:name w:val="text underline"/>
    <w:basedOn w:val="Normal"/>
    <w:link w:val="textunderlineChar0"/>
    <w:autoRedefine/>
    <w:rsid w:val="00AF2C19"/>
    <w:rPr>
      <w:rFonts w:asciiTheme="minorHAnsi" w:hAnsiTheme="minorHAnsi" w:cstheme="minorBidi"/>
      <w:u w:val="thick"/>
    </w:rPr>
  </w:style>
  <w:style w:type="character" w:customStyle="1" w:styleId="DebateTagChar">
    <w:name w:val="Debate Tag Char"/>
    <w:link w:val="DebateTag"/>
    <w:locked/>
    <w:rsid w:val="00AF2C19"/>
    <w:rPr>
      <w:rFonts w:ascii="Garamond" w:hAnsi="Garamond"/>
      <w:b/>
    </w:rPr>
  </w:style>
  <w:style w:type="paragraph" w:customStyle="1" w:styleId="DebateTag">
    <w:name w:val="Debate Tag"/>
    <w:basedOn w:val="Normal"/>
    <w:link w:val="DebateTagChar"/>
    <w:autoRedefine/>
    <w:rsid w:val="00AF2C19"/>
    <w:pPr>
      <w:tabs>
        <w:tab w:val="left" w:pos="270"/>
      </w:tabs>
    </w:pPr>
    <w:rPr>
      <w:rFonts w:ascii="Garamond" w:hAnsi="Garamond" w:cstheme="minorBidi"/>
      <w:b/>
    </w:rPr>
  </w:style>
  <w:style w:type="paragraph" w:customStyle="1" w:styleId="DebateCite">
    <w:name w:val="Debate Cite"/>
    <w:basedOn w:val="Normal"/>
    <w:autoRedefine/>
    <w:rsid w:val="00AF2C19"/>
    <w:pPr>
      <w:tabs>
        <w:tab w:val="left" w:pos="270"/>
      </w:tabs>
    </w:pPr>
    <w:rPr>
      <w:rFonts w:eastAsia="Times New Roman"/>
      <w:sz w:val="20"/>
    </w:rPr>
  </w:style>
  <w:style w:type="paragraph" w:customStyle="1" w:styleId="BlockTitle10">
    <w:name w:val="Block Title #1"/>
    <w:basedOn w:val="Heading1"/>
    <w:rsid w:val="00AF2C19"/>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AF2C19"/>
    <w:pPr>
      <w:widowControl w:val="0"/>
      <w:suppressAutoHyphens/>
    </w:pPr>
    <w:rPr>
      <w:rFonts w:ascii="Courier New" w:eastAsia="Courier New" w:hAnsi="Courier New"/>
      <w:sz w:val="20"/>
      <w:szCs w:val="20"/>
    </w:rPr>
  </w:style>
  <w:style w:type="paragraph" w:customStyle="1" w:styleId="MaggieTag">
    <w:name w:val="MaggieTag"/>
    <w:basedOn w:val="Heading2"/>
    <w:rsid w:val="00AF2C19"/>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AF2C19"/>
    <w:rPr>
      <w:rFonts w:ascii="Times New Roman" w:eastAsia="Times New Roman" w:hAnsi="Times New Roman"/>
    </w:rPr>
  </w:style>
  <w:style w:type="paragraph" w:customStyle="1" w:styleId="Heading4Cite">
    <w:name w:val="Heading 4 Cite"/>
    <w:basedOn w:val="Normal"/>
    <w:link w:val="Heading4CiteChar"/>
    <w:autoRedefine/>
    <w:rsid w:val="00AF2C19"/>
    <w:rPr>
      <w:rFonts w:eastAsia="Times New Roman" w:cstheme="minorBidi"/>
    </w:rPr>
  </w:style>
  <w:style w:type="paragraph" w:customStyle="1" w:styleId="4">
    <w:name w:val="4"/>
    <w:basedOn w:val="Normal"/>
    <w:rsid w:val="00AF2C19"/>
    <w:rPr>
      <w:rFonts w:eastAsia="Times New Roman"/>
      <w:sz w:val="20"/>
    </w:rPr>
  </w:style>
  <w:style w:type="character" w:customStyle="1" w:styleId="UnunderlinedTextChar">
    <w:name w:val="Ununderlined Text Char"/>
    <w:link w:val="UnunderlinedText"/>
    <w:locked/>
    <w:rsid w:val="00AF2C19"/>
    <w:rPr>
      <w:rFonts w:eastAsia="Times New Roman"/>
      <w:bCs/>
      <w:sz w:val="12"/>
    </w:rPr>
  </w:style>
  <w:style w:type="paragraph" w:customStyle="1" w:styleId="UnunderlinedText">
    <w:name w:val="Ununderlined Text"/>
    <w:basedOn w:val="Normal"/>
    <w:link w:val="UnunderlinedTextChar"/>
    <w:autoRedefine/>
    <w:rsid w:val="00AF2C19"/>
    <w:pPr>
      <w:spacing w:after="200" w:line="276" w:lineRule="auto"/>
    </w:pPr>
    <w:rPr>
      <w:rFonts w:asciiTheme="minorHAnsi" w:eastAsia="Times New Roman" w:hAnsiTheme="minorHAnsi" w:cstheme="minorBidi"/>
      <w:bCs/>
      <w:sz w:val="12"/>
    </w:rPr>
  </w:style>
  <w:style w:type="paragraph" w:customStyle="1" w:styleId="card2">
    <w:name w:val="%card"/>
    <w:basedOn w:val="Normal"/>
    <w:link w:val="cardChar2"/>
    <w:autoRedefine/>
    <w:uiPriority w:val="99"/>
    <w:qFormat/>
    <w:rsid w:val="00AF2C19"/>
    <w:pPr>
      <w:spacing w:after="200" w:line="276" w:lineRule="auto"/>
      <w:ind w:left="288" w:right="288"/>
    </w:pPr>
    <w:rPr>
      <w:rFonts w:eastAsia="Times New Roman"/>
      <w:bCs/>
    </w:rPr>
  </w:style>
  <w:style w:type="paragraph" w:customStyle="1" w:styleId="BlockTitle4">
    <w:name w:val="%Block Title"/>
    <w:basedOn w:val="Heading1"/>
    <w:rsid w:val="00AF2C19"/>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AF2C19"/>
    <w:pPr>
      <w:widowControl w:val="0"/>
      <w:autoSpaceDE/>
      <w:autoSpaceDN/>
      <w:adjustRightInd/>
      <w:outlineLvl w:val="9"/>
    </w:pPr>
    <w:rPr>
      <w:rFonts w:cs="Courier New"/>
      <w:bCs/>
      <w:sz w:val="28"/>
      <w:szCs w:val="22"/>
    </w:rPr>
  </w:style>
  <w:style w:type="paragraph" w:customStyle="1" w:styleId="ThickUnderline">
    <w:name w:val="ThickUnderline"/>
    <w:rsid w:val="00AF2C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AF2C19"/>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AF2C19"/>
    <w:rPr>
      <w:rFonts w:ascii="Century Gothic" w:eastAsia="Cambria" w:hAnsi="Century Gothic"/>
      <w:u w:val="thick"/>
    </w:rPr>
  </w:style>
  <w:style w:type="paragraph" w:customStyle="1" w:styleId="Card-Underline0">
    <w:name w:val="Card-Underline"/>
    <w:basedOn w:val="Normal"/>
    <w:link w:val="Card-UnderlineChar"/>
    <w:qFormat/>
    <w:rsid w:val="00AF2C19"/>
    <w:rPr>
      <w:rFonts w:ascii="Century Gothic" w:eastAsia="Cambria" w:hAnsi="Century Gothic" w:cstheme="minorBidi"/>
      <w:u w:val="thick"/>
    </w:rPr>
  </w:style>
  <w:style w:type="paragraph" w:customStyle="1" w:styleId="PageNumber3">
    <w:name w:val="Page Number3"/>
    <w:basedOn w:val="Normal"/>
    <w:next w:val="Normal"/>
    <w:rsid w:val="00AF2C19"/>
    <w:rPr>
      <w:rFonts w:eastAsia="Times New Roman"/>
      <w:sz w:val="20"/>
    </w:rPr>
  </w:style>
  <w:style w:type="paragraph" w:customStyle="1" w:styleId="PageNumber4">
    <w:name w:val="Page Number4"/>
    <w:basedOn w:val="Normal"/>
    <w:next w:val="Normal"/>
    <w:rsid w:val="00AF2C19"/>
    <w:rPr>
      <w:rFonts w:eastAsia="Times New Roman"/>
      <w:sz w:val="20"/>
    </w:rPr>
  </w:style>
  <w:style w:type="paragraph" w:customStyle="1" w:styleId="PageNumber5">
    <w:name w:val="Page Number5"/>
    <w:basedOn w:val="Normal"/>
    <w:next w:val="Normal"/>
    <w:rsid w:val="00AF2C19"/>
    <w:rPr>
      <w:rFonts w:eastAsia="Times New Roman"/>
      <w:sz w:val="20"/>
    </w:rPr>
  </w:style>
  <w:style w:type="paragraph" w:customStyle="1" w:styleId="smalltext1">
    <w:name w:val="small text1"/>
    <w:basedOn w:val="Normal"/>
    <w:next w:val="Normal"/>
    <w:uiPriority w:val="4"/>
    <w:qFormat/>
    <w:rsid w:val="00AF2C19"/>
    <w:pPr>
      <w:keepNext/>
      <w:keepLines/>
      <w:spacing w:before="200"/>
      <w:outlineLvl w:val="3"/>
    </w:pPr>
    <w:rPr>
      <w:rFonts w:eastAsia="Times New Roman"/>
      <w:b/>
      <w:bCs/>
      <w:iCs/>
      <w:sz w:val="26"/>
    </w:rPr>
  </w:style>
  <w:style w:type="character" w:customStyle="1" w:styleId="CircleChar">
    <w:name w:val="Circle Char"/>
    <w:link w:val="Circle"/>
    <w:locked/>
    <w:rsid w:val="00AF2C19"/>
    <w:rPr>
      <w:rFonts w:ascii="Times New Roman" w:eastAsia="Times New Roman" w:hAnsi="Times New Roman"/>
      <w:b/>
      <w:u w:val="words"/>
    </w:rPr>
  </w:style>
  <w:style w:type="paragraph" w:customStyle="1" w:styleId="Circle">
    <w:name w:val="Circle"/>
    <w:basedOn w:val="Normal"/>
    <w:link w:val="CircleChar"/>
    <w:rsid w:val="00AF2C19"/>
    <w:rPr>
      <w:rFonts w:eastAsia="Times New Roman" w:cstheme="minorBidi"/>
      <w:b/>
      <w:u w:val="words"/>
    </w:rPr>
  </w:style>
  <w:style w:type="paragraph" w:customStyle="1" w:styleId="PageNumber6">
    <w:name w:val="Page Number6"/>
    <w:basedOn w:val="Normal"/>
    <w:next w:val="Normal"/>
    <w:rsid w:val="00AF2C19"/>
    <w:rPr>
      <w:rFonts w:eastAsia="Times New Roman"/>
      <w:sz w:val="20"/>
    </w:rPr>
  </w:style>
  <w:style w:type="paragraph" w:customStyle="1" w:styleId="user">
    <w:name w:val="user"/>
    <w:basedOn w:val="Normal"/>
    <w:rsid w:val="00AF2C19"/>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AF2C19"/>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AF2C19"/>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AF2C19"/>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AF2C19"/>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AF2C19"/>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AF2C19"/>
    <w:rPr>
      <w:rFonts w:eastAsia="Times New Roman"/>
      <w:sz w:val="20"/>
    </w:rPr>
  </w:style>
  <w:style w:type="paragraph" w:customStyle="1" w:styleId="DebateTag0">
    <w:name w:val="DebateTag"/>
    <w:basedOn w:val="Normal"/>
    <w:qFormat/>
    <w:rsid w:val="00AF2C19"/>
    <w:rPr>
      <w:b/>
    </w:rPr>
  </w:style>
  <w:style w:type="paragraph" w:customStyle="1" w:styleId="date-comments">
    <w:name w:val="date-comments"/>
    <w:basedOn w:val="Normal"/>
    <w:uiPriority w:val="99"/>
    <w:rsid w:val="00AF2C19"/>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AF2C1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AF2C1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AF2C19"/>
    <w:rPr>
      <w:rFonts w:ascii="Garamond" w:eastAsia="Calibri" w:hAnsi="Garamond" w:hint="default"/>
      <w:sz w:val="16"/>
      <w:szCs w:val="22"/>
    </w:rPr>
  </w:style>
  <w:style w:type="character" w:customStyle="1" w:styleId="message-item">
    <w:name w:val="message-item"/>
    <w:rsid w:val="00AF2C19"/>
  </w:style>
  <w:style w:type="character" w:customStyle="1" w:styleId="lightheader">
    <w:name w:val="lightheader"/>
    <w:rsid w:val="00AF2C19"/>
  </w:style>
  <w:style w:type="character" w:customStyle="1" w:styleId="datestamp">
    <w:name w:val="datestamp"/>
    <w:rsid w:val="00AF2C19"/>
  </w:style>
  <w:style w:type="character" w:customStyle="1" w:styleId="i">
    <w:name w:val="i"/>
    <w:uiPriority w:val="99"/>
    <w:rsid w:val="00AF2C19"/>
  </w:style>
  <w:style w:type="character" w:customStyle="1" w:styleId="forenames">
    <w:name w:val="forenames"/>
    <w:rsid w:val="00AF2C19"/>
  </w:style>
  <w:style w:type="character" w:customStyle="1" w:styleId="surname">
    <w:name w:val="surname"/>
    <w:rsid w:val="00AF2C19"/>
  </w:style>
  <w:style w:type="character" w:customStyle="1" w:styleId="medium-font">
    <w:name w:val="medium-font"/>
    <w:rsid w:val="00AF2C19"/>
  </w:style>
  <w:style w:type="character" w:customStyle="1" w:styleId="title-link-wrapper">
    <w:name w:val="title-link-wrapper"/>
    <w:rsid w:val="00AF2C19"/>
  </w:style>
  <w:style w:type="character" w:customStyle="1" w:styleId="refpreview">
    <w:name w:val="refpreview"/>
    <w:rsid w:val="00AF2C19"/>
  </w:style>
  <w:style w:type="character" w:customStyle="1" w:styleId="loose1">
    <w:name w:val="loose1"/>
    <w:rsid w:val="00AF2C19"/>
  </w:style>
  <w:style w:type="character" w:customStyle="1" w:styleId="email">
    <w:name w:val="email"/>
    <w:rsid w:val="00AF2C19"/>
  </w:style>
  <w:style w:type="character" w:customStyle="1" w:styleId="gsa">
    <w:name w:val="gs_a"/>
    <w:rsid w:val="00AF2C19"/>
  </w:style>
  <w:style w:type="character" w:customStyle="1" w:styleId="goohl1">
    <w:name w:val="goohl1"/>
    <w:rsid w:val="00AF2C19"/>
  </w:style>
  <w:style w:type="character" w:customStyle="1" w:styleId="mainarttitle">
    <w:name w:val="mainarttitle"/>
    <w:rsid w:val="00AF2C19"/>
  </w:style>
  <w:style w:type="character" w:customStyle="1" w:styleId="mainartauthor">
    <w:name w:val="mainartauthor"/>
    <w:rsid w:val="00AF2C19"/>
  </w:style>
  <w:style w:type="character" w:customStyle="1" w:styleId="mainartdate">
    <w:name w:val="mainartdate"/>
    <w:rsid w:val="00AF2C19"/>
  </w:style>
  <w:style w:type="character" w:customStyle="1" w:styleId="gsggs">
    <w:name w:val="gs_ggs"/>
    <w:rsid w:val="00AF2C19"/>
  </w:style>
  <w:style w:type="character" w:customStyle="1" w:styleId="ahead">
    <w:name w:val="a_head"/>
    <w:rsid w:val="00AF2C19"/>
  </w:style>
  <w:style w:type="character" w:customStyle="1" w:styleId="articleauthor">
    <w:name w:val="articleauthor"/>
    <w:rsid w:val="00AF2C19"/>
  </w:style>
  <w:style w:type="character" w:customStyle="1" w:styleId="footnote">
    <w:name w:val="footnote"/>
    <w:rsid w:val="00AF2C19"/>
  </w:style>
  <w:style w:type="character" w:customStyle="1" w:styleId="docbody">
    <w:name w:val="docbody"/>
    <w:rsid w:val="00AF2C19"/>
  </w:style>
  <w:style w:type="character" w:customStyle="1" w:styleId="superscript">
    <w:name w:val="superscript"/>
    <w:rsid w:val="00AF2C19"/>
  </w:style>
  <w:style w:type="character" w:customStyle="1" w:styleId="citeChar2">
    <w:name w:val="cite Char"/>
    <w:locked/>
    <w:rsid w:val="00AF2C19"/>
    <w:rPr>
      <w:b/>
      <w:bCs w:val="0"/>
      <w:u w:val="single"/>
    </w:rPr>
  </w:style>
  <w:style w:type="character" w:customStyle="1" w:styleId="StyleUnderlineChar">
    <w:name w:val="Style Underline Char"/>
    <w:locked/>
    <w:rsid w:val="00AF2C19"/>
    <w:rPr>
      <w:u w:val="single"/>
    </w:rPr>
  </w:style>
  <w:style w:type="character" w:customStyle="1" w:styleId="CitesCharChar">
    <w:name w:val="Cites Char Char"/>
    <w:locked/>
    <w:rsid w:val="00AF2C19"/>
    <w:rPr>
      <w:b/>
      <w:bCs/>
    </w:rPr>
  </w:style>
  <w:style w:type="character" w:customStyle="1" w:styleId="bwxsm">
    <w:name w:val="b w xsm"/>
    <w:rsid w:val="00AF2C19"/>
  </w:style>
  <w:style w:type="character" w:customStyle="1" w:styleId="fstd">
    <w:name w:val="f std"/>
    <w:rsid w:val="00AF2C19"/>
  </w:style>
  <w:style w:type="character" w:customStyle="1" w:styleId="gl">
    <w:name w:val="gl"/>
    <w:rsid w:val="00AF2C19"/>
  </w:style>
  <w:style w:type="character" w:customStyle="1" w:styleId="heading2char2charchar1">
    <w:name w:val="heading2char2charchar1"/>
    <w:rsid w:val="00AF2C19"/>
  </w:style>
  <w:style w:type="character" w:customStyle="1" w:styleId="charchar60">
    <w:name w:val="charchar6"/>
    <w:rsid w:val="00AF2C19"/>
  </w:style>
  <w:style w:type="character" w:customStyle="1" w:styleId="bio1">
    <w:name w:val="bio1"/>
    <w:rsid w:val="00AF2C19"/>
    <w:rPr>
      <w:rFonts w:ascii="Arial" w:hAnsi="Arial" w:cs="Arial" w:hint="default"/>
      <w:i/>
      <w:iCs/>
      <w:color w:val="000000"/>
      <w:sz w:val="20"/>
      <w:szCs w:val="20"/>
    </w:rPr>
  </w:style>
  <w:style w:type="character" w:customStyle="1" w:styleId="cardCharCharCharCharCharChar">
    <w:name w:val="card Char Char Char Char Char Char"/>
    <w:rsid w:val="00AF2C19"/>
    <w:rPr>
      <w:sz w:val="24"/>
      <w:szCs w:val="24"/>
      <w:lang w:val="en-US" w:eastAsia="en-US" w:bidi="ar-SA"/>
    </w:rPr>
  </w:style>
  <w:style w:type="character" w:customStyle="1" w:styleId="Style24ptBoldUnderlineCenteredCharChar">
    <w:name w:val="Style 24 pt Bold Underline Centered Char Char"/>
    <w:rsid w:val="00AF2C19"/>
    <w:rPr>
      <w:b/>
      <w:bCs/>
      <w:sz w:val="48"/>
      <w:szCs w:val="24"/>
      <w:u w:val="single"/>
      <w:lang w:val="en-US" w:eastAsia="en-US" w:bidi="ar-SA"/>
    </w:rPr>
  </w:style>
  <w:style w:type="character" w:customStyle="1" w:styleId="TagCiteCharChar0">
    <w:name w:val="Tag / Cite Char Char"/>
    <w:rsid w:val="00AF2C19"/>
    <w:rPr>
      <w:b/>
      <w:bCs w:val="0"/>
      <w:color w:val="000000"/>
      <w:sz w:val="24"/>
      <w:szCs w:val="24"/>
      <w:lang w:val="en-US" w:eastAsia="en-US" w:bidi="ar-SA"/>
    </w:rPr>
  </w:style>
  <w:style w:type="character" w:customStyle="1" w:styleId="CardTextUnderlinedCharChar">
    <w:name w:val="Card Text Underlined Char Char"/>
    <w:rsid w:val="00AF2C19"/>
    <w:rPr>
      <w:rFonts w:ascii="Arial Narrow" w:hAnsi="Arial Narrow" w:hint="default"/>
      <w:szCs w:val="24"/>
      <w:u w:val="single"/>
      <w:lang w:val="en-US" w:eastAsia="en-US" w:bidi="ar-SA"/>
    </w:rPr>
  </w:style>
  <w:style w:type="character" w:customStyle="1" w:styleId="CardTagCharCharChar">
    <w:name w:val="Card Tag Char Char Char"/>
    <w:rsid w:val="00AF2C19"/>
    <w:rPr>
      <w:b/>
      <w:bCs w:val="0"/>
      <w:sz w:val="24"/>
      <w:szCs w:val="24"/>
      <w:lang w:val="en-US" w:eastAsia="en-US" w:bidi="ar-SA"/>
    </w:rPr>
  </w:style>
  <w:style w:type="character" w:customStyle="1" w:styleId="mainbody">
    <w:name w:val="mainbody"/>
    <w:rsid w:val="00AF2C19"/>
  </w:style>
  <w:style w:type="character" w:customStyle="1" w:styleId="UnderlineStyleChar2">
    <w:name w:val="Underline Style Char2"/>
    <w:rsid w:val="00AF2C19"/>
    <w:rPr>
      <w:rFonts w:ascii="Garamond" w:hAnsi="Garamond" w:hint="default"/>
      <w:sz w:val="22"/>
      <w:szCs w:val="24"/>
      <w:u w:val="single"/>
      <w:lang w:val="en-US" w:eastAsia="en-US" w:bidi="ar-SA"/>
    </w:rPr>
  </w:style>
  <w:style w:type="character" w:customStyle="1" w:styleId="Style1Char2">
    <w:name w:val="Style1 Char2"/>
    <w:rsid w:val="00AF2C19"/>
    <w:rPr>
      <w:szCs w:val="24"/>
    </w:rPr>
  </w:style>
  <w:style w:type="character" w:customStyle="1" w:styleId="t13">
    <w:name w:val="t13"/>
    <w:rsid w:val="00AF2C19"/>
  </w:style>
  <w:style w:type="character" w:customStyle="1" w:styleId="lead">
    <w:name w:val="lead"/>
    <w:rsid w:val="00AF2C19"/>
  </w:style>
  <w:style w:type="paragraph" w:customStyle="1" w:styleId="CardDownx1">
    <w:name w:val="CardDown x1"/>
    <w:basedOn w:val="Normal"/>
    <w:link w:val="CardDownx1Char"/>
    <w:rsid w:val="00AF2C19"/>
  </w:style>
  <w:style w:type="character" w:customStyle="1" w:styleId="CardDownx1Char">
    <w:name w:val="CardDown x1 Char"/>
    <w:link w:val="CardDownx1"/>
    <w:locked/>
    <w:rsid w:val="00AF2C19"/>
    <w:rPr>
      <w:rFonts w:ascii="Times New Roman" w:hAnsi="Times New Roman" w:cs="Times New Roman"/>
    </w:rPr>
  </w:style>
  <w:style w:type="character" w:customStyle="1" w:styleId="CharChar17">
    <w:name w:val="Char Char17"/>
    <w:locked/>
    <w:rsid w:val="00AF2C19"/>
    <w:rPr>
      <w:rFonts w:ascii="Arial" w:hAnsi="Arial" w:cs="Arial" w:hint="default"/>
      <w:b/>
      <w:bCs/>
      <w:sz w:val="26"/>
      <w:szCs w:val="26"/>
    </w:rPr>
  </w:style>
  <w:style w:type="character" w:customStyle="1" w:styleId="address">
    <w:name w:val="address"/>
    <w:rsid w:val="00AF2C19"/>
  </w:style>
  <w:style w:type="character" w:customStyle="1" w:styleId="ilspan">
    <w:name w:val="il_span"/>
    <w:rsid w:val="00AF2C19"/>
  </w:style>
  <w:style w:type="character" w:customStyle="1" w:styleId="articletitle1">
    <w:name w:val="articletitle1"/>
    <w:rsid w:val="00AF2C19"/>
    <w:rPr>
      <w:rFonts w:ascii="Times New Roman" w:hAnsi="Times New Roman" w:cs="Times New Roman" w:hint="default"/>
      <w:b/>
      <w:bCs/>
      <w:sz w:val="36"/>
      <w:szCs w:val="36"/>
    </w:rPr>
  </w:style>
  <w:style w:type="character" w:customStyle="1" w:styleId="leftidx1">
    <w:name w:val="leftidx1"/>
    <w:rsid w:val="00AF2C19"/>
    <w:rPr>
      <w:rFonts w:ascii="Verdana" w:hAnsi="Verdana" w:hint="default"/>
      <w:sz w:val="22"/>
      <w:szCs w:val="22"/>
    </w:rPr>
  </w:style>
  <w:style w:type="character" w:customStyle="1" w:styleId="blue1">
    <w:name w:val="blue1"/>
    <w:rsid w:val="00AF2C19"/>
    <w:rPr>
      <w:color w:val="0000FF"/>
    </w:rPr>
  </w:style>
  <w:style w:type="character" w:customStyle="1" w:styleId="author-link1">
    <w:name w:val="author-link1"/>
    <w:rsid w:val="00AF2C19"/>
    <w:rPr>
      <w:b w:val="0"/>
      <w:bCs w:val="0"/>
    </w:rPr>
  </w:style>
  <w:style w:type="character" w:customStyle="1" w:styleId="black1">
    <w:name w:val="black1"/>
    <w:rsid w:val="00AF2C19"/>
    <w:rPr>
      <w:color w:val="000000"/>
    </w:rPr>
  </w:style>
  <w:style w:type="character" w:customStyle="1" w:styleId="StyleunderlinedCharBold">
    <w:name w:val="Style underlined Char + Bold"/>
    <w:rsid w:val="00AF2C19"/>
    <w:rPr>
      <w:rFonts w:ascii="Times New Roman" w:hAnsi="Times New Roman" w:cs="Times New Roman" w:hint="default"/>
      <w:b/>
      <w:bCs/>
      <w:sz w:val="21"/>
      <w:szCs w:val="24"/>
      <w:u w:val="single"/>
    </w:rPr>
  </w:style>
  <w:style w:type="character" w:customStyle="1" w:styleId="ThickUnderlineCharChar">
    <w:name w:val="Thick Underline Char Char"/>
    <w:rsid w:val="00AF2C19"/>
    <w:rPr>
      <w:rFonts w:ascii="Calibri" w:eastAsia="Calibri" w:hAnsi="Calibri" w:hint="default"/>
    </w:rPr>
  </w:style>
  <w:style w:type="character" w:customStyle="1" w:styleId="CardUnderline">
    <w:name w:val="Card Underline"/>
    <w:rsid w:val="00AF2C19"/>
    <w:rPr>
      <w:rFonts w:ascii="Times New Roman" w:hAnsi="Times New Roman" w:cs="Times New Roman" w:hint="default"/>
      <w:sz w:val="20"/>
      <w:u w:val="single"/>
    </w:rPr>
  </w:style>
  <w:style w:type="character" w:customStyle="1" w:styleId="lingoregion">
    <w:name w:val="lingo_region"/>
    <w:rsid w:val="00AF2C19"/>
  </w:style>
  <w:style w:type="character" w:customStyle="1" w:styleId="cite0">
    <w:name w:val="%cite"/>
    <w:rsid w:val="00AF2C19"/>
    <w:rPr>
      <w:rFonts w:ascii="Times New Roman" w:hAnsi="Times New Roman" w:cs="Times New Roman" w:hint="default"/>
      <w:b/>
      <w:bCs w:val="0"/>
      <w:sz w:val="24"/>
    </w:rPr>
  </w:style>
  <w:style w:type="character" w:customStyle="1" w:styleId="Emphasis21">
    <w:name w:val="%Emphasis2"/>
    <w:rsid w:val="00AF2C19"/>
    <w:rPr>
      <w:rFonts w:ascii="Cooper Black" w:hAnsi="Cooper Black" w:hint="default"/>
      <w:iCs/>
      <w:u w:val="single"/>
    </w:rPr>
  </w:style>
  <w:style w:type="character" w:customStyle="1" w:styleId="bodycontentlink">
    <w:name w:val="bodycontentlink"/>
    <w:rsid w:val="00AF2C19"/>
  </w:style>
  <w:style w:type="character" w:customStyle="1" w:styleId="AAAcite">
    <w:name w:val="AAAcite"/>
    <w:rsid w:val="00AF2C19"/>
    <w:rPr>
      <w:rFonts w:ascii="Times New Roman" w:hAnsi="Times New Roman" w:cs="Times New Roman" w:hint="default"/>
      <w:b/>
      <w:bCs w:val="0"/>
      <w:sz w:val="24"/>
    </w:rPr>
  </w:style>
  <w:style w:type="character" w:customStyle="1" w:styleId="tmplheaderlink">
    <w:name w:val="tmplheaderlink"/>
    <w:rsid w:val="00AF2C19"/>
    <w:rPr>
      <w:rFonts w:ascii="Times New Roman" w:hAnsi="Times New Roman" w:cs="Times New Roman" w:hint="default"/>
    </w:rPr>
  </w:style>
  <w:style w:type="character" w:customStyle="1" w:styleId="UnderlinedEvidenceCharChar">
    <w:name w:val="Underlined Evidence Char Char"/>
    <w:rsid w:val="00AF2C19"/>
    <w:rPr>
      <w:rFonts w:ascii="Verdana" w:hAnsi="Verdana" w:hint="default"/>
      <w:sz w:val="21"/>
      <w:szCs w:val="21"/>
      <w:u w:val="thick"/>
      <w:lang w:val="en-US" w:eastAsia="en-US" w:bidi="ar-SA"/>
    </w:rPr>
  </w:style>
  <w:style w:type="character" w:customStyle="1" w:styleId="role">
    <w:name w:val="role"/>
    <w:rsid w:val="00AF2C19"/>
  </w:style>
  <w:style w:type="character" w:customStyle="1" w:styleId="pagination">
    <w:name w:val="pagination"/>
    <w:rsid w:val="00AF2C19"/>
  </w:style>
  <w:style w:type="character" w:customStyle="1" w:styleId="doi">
    <w:name w:val="doi"/>
    <w:rsid w:val="00AF2C19"/>
  </w:style>
  <w:style w:type="character" w:customStyle="1" w:styleId="bodycontents">
    <w:name w:val="bodycontents"/>
    <w:rsid w:val="00AF2C19"/>
  </w:style>
  <w:style w:type="character" w:customStyle="1" w:styleId="comma">
    <w:name w:val="comma"/>
    <w:rsid w:val="00AF2C19"/>
  </w:style>
  <w:style w:type="character" w:customStyle="1" w:styleId="pad5right">
    <w:name w:val="pad5right"/>
    <w:rsid w:val="00AF2C19"/>
  </w:style>
  <w:style w:type="character" w:customStyle="1" w:styleId="entry-date">
    <w:name w:val="entry-date"/>
    <w:rsid w:val="00AF2C19"/>
  </w:style>
  <w:style w:type="character" w:customStyle="1" w:styleId="desc">
    <w:name w:val="desc"/>
    <w:rsid w:val="00AF2C19"/>
  </w:style>
  <w:style w:type="character" w:customStyle="1" w:styleId="divider">
    <w:name w:val="divider"/>
    <w:rsid w:val="00AF2C19"/>
  </w:style>
  <w:style w:type="character" w:customStyle="1" w:styleId="blogdate">
    <w:name w:val="blogdate"/>
    <w:rsid w:val="00AF2C19"/>
  </w:style>
  <w:style w:type="character" w:customStyle="1" w:styleId="ticker">
    <w:name w:val="ticker"/>
    <w:rsid w:val="00AF2C19"/>
  </w:style>
  <w:style w:type="character" w:customStyle="1" w:styleId="posted">
    <w:name w:val="posted"/>
    <w:rsid w:val="00AF2C19"/>
  </w:style>
  <w:style w:type="character" w:customStyle="1" w:styleId="time">
    <w:name w:val="time"/>
    <w:rsid w:val="00AF2C19"/>
  </w:style>
  <w:style w:type="character" w:customStyle="1" w:styleId="dot">
    <w:name w:val="dot"/>
    <w:rsid w:val="00AF2C19"/>
  </w:style>
  <w:style w:type="character" w:customStyle="1" w:styleId="hn-date">
    <w:name w:val="hn-date"/>
    <w:rsid w:val="00AF2C19"/>
  </w:style>
  <w:style w:type="character" w:customStyle="1" w:styleId="location">
    <w:name w:val="location"/>
    <w:rsid w:val="00AF2C19"/>
  </w:style>
  <w:style w:type="character" w:customStyle="1" w:styleId="arial11">
    <w:name w:val="arial_11"/>
    <w:rsid w:val="00AF2C19"/>
  </w:style>
  <w:style w:type="character" w:customStyle="1" w:styleId="dropcap-letter">
    <w:name w:val="dropcap-letter"/>
    <w:rsid w:val="00AF2C19"/>
  </w:style>
  <w:style w:type="character" w:customStyle="1" w:styleId="offscreen">
    <w:name w:val="offscreen"/>
    <w:rsid w:val="00AF2C19"/>
  </w:style>
  <w:style w:type="character" w:customStyle="1" w:styleId="linked-in">
    <w:name w:val="linked-in"/>
    <w:rsid w:val="00AF2C19"/>
  </w:style>
  <w:style w:type="character" w:customStyle="1" w:styleId="in-widget">
    <w:name w:val="in-widget"/>
    <w:rsid w:val="00AF2C19"/>
  </w:style>
  <w:style w:type="character" w:customStyle="1" w:styleId="in-right">
    <w:name w:val="in-right"/>
    <w:rsid w:val="00AF2C19"/>
  </w:style>
  <w:style w:type="character" w:customStyle="1" w:styleId="tickerwrap">
    <w:name w:val="ticker_wrap"/>
    <w:rsid w:val="00AF2C19"/>
  </w:style>
  <w:style w:type="character" w:customStyle="1" w:styleId="divs">
    <w:name w:val="divs"/>
    <w:rsid w:val="00AF2C19"/>
  </w:style>
  <w:style w:type="character" w:customStyle="1" w:styleId="in-top">
    <w:name w:val="in-top"/>
    <w:rsid w:val="00AF2C19"/>
  </w:style>
  <w:style w:type="character" w:customStyle="1" w:styleId="article-date">
    <w:name w:val="article-date"/>
    <w:rsid w:val="00AF2C19"/>
  </w:style>
  <w:style w:type="character" w:customStyle="1" w:styleId="bodysubtoc">
    <w:name w:val="bodysubtoc"/>
    <w:rsid w:val="00AF2C19"/>
  </w:style>
  <w:style w:type="character" w:customStyle="1" w:styleId="lefttitlesmaller">
    <w:name w:val="lefttitlesmaller"/>
    <w:rsid w:val="00AF2C19"/>
  </w:style>
  <w:style w:type="character" w:customStyle="1" w:styleId="mb">
    <w:name w:val="mb"/>
    <w:rsid w:val="00AF2C19"/>
  </w:style>
  <w:style w:type="character" w:customStyle="1" w:styleId="field-content">
    <w:name w:val="field-content"/>
    <w:rsid w:val="00AF2C19"/>
  </w:style>
  <w:style w:type="character" w:customStyle="1" w:styleId="submitted-date">
    <w:name w:val="submitted-date"/>
    <w:rsid w:val="00AF2C19"/>
  </w:style>
  <w:style w:type="character" w:customStyle="1" w:styleId="submitted-time">
    <w:name w:val="submitted-time"/>
    <w:rsid w:val="00AF2C19"/>
  </w:style>
  <w:style w:type="character" w:customStyle="1" w:styleId="A2">
    <w:name w:val="A2"/>
    <w:uiPriority w:val="99"/>
    <w:rsid w:val="00AF2C19"/>
    <w:rPr>
      <w:rFonts w:ascii="Sabon LT Std" w:hAnsi="Sabon LT Std" w:cs="Sabon LT Std" w:hint="default"/>
      <w:color w:val="000000"/>
      <w:sz w:val="15"/>
      <w:szCs w:val="15"/>
    </w:rPr>
  </w:style>
  <w:style w:type="character" w:customStyle="1" w:styleId="searchword">
    <w:name w:val="searchword"/>
    <w:rsid w:val="00AF2C19"/>
  </w:style>
  <w:style w:type="character" w:customStyle="1" w:styleId="meta-prep">
    <w:name w:val="meta-prep"/>
    <w:rsid w:val="00AF2C19"/>
  </w:style>
  <w:style w:type="numbering" w:customStyle="1" w:styleId="1ai1">
    <w:name w:val="1 / a / i1"/>
    <w:rsid w:val="00AF2C19"/>
    <w:pPr>
      <w:numPr>
        <w:numId w:val="2"/>
      </w:numPr>
    </w:pPr>
  </w:style>
  <w:style w:type="numbering" w:styleId="1ai">
    <w:name w:val="Outline List 1"/>
    <w:basedOn w:val="NoList"/>
    <w:unhideWhenUsed/>
    <w:rsid w:val="00AF2C19"/>
    <w:pPr>
      <w:numPr>
        <w:numId w:val="3"/>
      </w:numPr>
    </w:pPr>
  </w:style>
  <w:style w:type="character" w:customStyle="1" w:styleId="FontStyle310">
    <w:name w:val="Font Style310"/>
    <w:uiPriority w:val="99"/>
    <w:rsid w:val="00AF2C19"/>
    <w:rPr>
      <w:rFonts w:ascii="Times New Roman" w:hAnsi="Times New Roman" w:cs="Times New Roman"/>
      <w:b/>
      <w:bCs/>
      <w:i/>
      <w:iCs/>
      <w:spacing w:val="-10"/>
      <w:sz w:val="18"/>
      <w:szCs w:val="18"/>
    </w:rPr>
  </w:style>
  <w:style w:type="character" w:customStyle="1" w:styleId="FontStyle329">
    <w:name w:val="Font Style329"/>
    <w:uiPriority w:val="99"/>
    <w:rsid w:val="00AF2C19"/>
    <w:rPr>
      <w:rFonts w:ascii="Times New Roman" w:hAnsi="Times New Roman" w:cs="Times New Roman"/>
      <w:b/>
      <w:bCs/>
      <w:spacing w:val="-10"/>
      <w:sz w:val="18"/>
      <w:szCs w:val="18"/>
    </w:rPr>
  </w:style>
  <w:style w:type="character" w:customStyle="1" w:styleId="FontStyle370">
    <w:name w:val="Font Style370"/>
    <w:uiPriority w:val="99"/>
    <w:rsid w:val="00AF2C19"/>
    <w:rPr>
      <w:rFonts w:ascii="Cambria" w:hAnsi="Cambria" w:cs="Cambria"/>
      <w:b/>
      <w:bCs/>
      <w:spacing w:val="-10"/>
      <w:sz w:val="18"/>
      <w:szCs w:val="18"/>
    </w:rPr>
  </w:style>
  <w:style w:type="character" w:customStyle="1" w:styleId="FontStyle302">
    <w:name w:val="Font Style302"/>
    <w:uiPriority w:val="99"/>
    <w:rsid w:val="00AF2C19"/>
    <w:rPr>
      <w:rFonts w:ascii="Times New Roman" w:hAnsi="Times New Roman" w:cs="Times New Roman"/>
      <w:b/>
      <w:bCs/>
      <w:sz w:val="22"/>
      <w:szCs w:val="22"/>
    </w:rPr>
  </w:style>
  <w:style w:type="character" w:customStyle="1" w:styleId="FontStyle347">
    <w:name w:val="Font Style347"/>
    <w:uiPriority w:val="99"/>
    <w:rsid w:val="00AF2C19"/>
    <w:rPr>
      <w:rFonts w:ascii="Times New Roman" w:hAnsi="Times New Roman" w:cs="Times New Roman"/>
      <w:b/>
      <w:bCs/>
      <w:spacing w:val="-10"/>
      <w:sz w:val="20"/>
      <w:szCs w:val="20"/>
    </w:rPr>
  </w:style>
  <w:style w:type="paragraph" w:customStyle="1" w:styleId="Style27">
    <w:name w:val="Style27"/>
    <w:basedOn w:val="Normal"/>
    <w:uiPriority w:val="99"/>
    <w:rsid w:val="00AF2C19"/>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AF2C19"/>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AF2C19"/>
    <w:rPr>
      <w:rFonts w:ascii="Times New Roman" w:hAnsi="Times New Roman" w:cs="Times New Roman"/>
      <w:spacing w:val="-10"/>
      <w:sz w:val="18"/>
      <w:szCs w:val="18"/>
    </w:rPr>
  </w:style>
  <w:style w:type="character" w:customStyle="1" w:styleId="FontStyle312">
    <w:name w:val="Font Style312"/>
    <w:uiPriority w:val="99"/>
    <w:rsid w:val="00AF2C19"/>
    <w:rPr>
      <w:rFonts w:ascii="Times New Roman" w:hAnsi="Times New Roman" w:cs="Times New Roman"/>
      <w:b/>
      <w:bCs/>
      <w:spacing w:val="-10"/>
      <w:sz w:val="16"/>
      <w:szCs w:val="16"/>
    </w:rPr>
  </w:style>
  <w:style w:type="character" w:customStyle="1" w:styleId="FontStyle346">
    <w:name w:val="Font Style346"/>
    <w:uiPriority w:val="99"/>
    <w:rsid w:val="00AF2C19"/>
    <w:rPr>
      <w:rFonts w:ascii="Times New Roman" w:hAnsi="Times New Roman" w:cs="Times New Roman"/>
      <w:b/>
      <w:bCs/>
      <w:spacing w:val="-10"/>
      <w:sz w:val="18"/>
      <w:szCs w:val="18"/>
    </w:rPr>
  </w:style>
  <w:style w:type="character" w:customStyle="1" w:styleId="FontStyle330">
    <w:name w:val="Font Style330"/>
    <w:uiPriority w:val="99"/>
    <w:rsid w:val="00AF2C19"/>
    <w:rPr>
      <w:rFonts w:ascii="Times New Roman" w:hAnsi="Times New Roman" w:cs="Times New Roman"/>
      <w:b/>
      <w:bCs/>
      <w:sz w:val="16"/>
      <w:szCs w:val="16"/>
    </w:rPr>
  </w:style>
  <w:style w:type="character" w:customStyle="1" w:styleId="FontStyle372">
    <w:name w:val="Font Style372"/>
    <w:uiPriority w:val="99"/>
    <w:rsid w:val="00AF2C19"/>
    <w:rPr>
      <w:rFonts w:ascii="Times New Roman" w:hAnsi="Times New Roman" w:cs="Times New Roman"/>
      <w:b/>
      <w:bCs/>
      <w:sz w:val="16"/>
      <w:szCs w:val="16"/>
    </w:rPr>
  </w:style>
  <w:style w:type="paragraph" w:customStyle="1" w:styleId="Style59">
    <w:name w:val="Style59"/>
    <w:basedOn w:val="Normal"/>
    <w:uiPriority w:val="99"/>
    <w:rsid w:val="00AF2C19"/>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AF2C19"/>
    <w:rPr>
      <w:rFonts w:ascii="Times New Roman" w:hAnsi="Times New Roman" w:cs="Times New Roman"/>
      <w:b/>
      <w:bCs/>
      <w:i/>
      <w:iCs/>
      <w:sz w:val="16"/>
      <w:szCs w:val="16"/>
    </w:rPr>
  </w:style>
  <w:style w:type="paragraph" w:customStyle="1" w:styleId="Style200">
    <w:name w:val="Style20"/>
    <w:basedOn w:val="Normal"/>
    <w:uiPriority w:val="99"/>
    <w:rsid w:val="00AF2C19"/>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AF2C19"/>
    <w:rPr>
      <w:rFonts w:ascii="Times New Roman" w:hAnsi="Times New Roman" w:cs="Times New Roman"/>
      <w:smallCaps/>
      <w:sz w:val="14"/>
      <w:szCs w:val="14"/>
    </w:rPr>
  </w:style>
  <w:style w:type="paragraph" w:customStyle="1" w:styleId="Style89">
    <w:name w:val="Style89"/>
    <w:basedOn w:val="Normal"/>
    <w:uiPriority w:val="99"/>
    <w:rsid w:val="00AF2C19"/>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AF2C19"/>
    <w:rPr>
      <w:rFonts w:ascii="Times New Roman" w:hAnsi="Times New Roman" w:cs="Times New Roman"/>
      <w:b/>
      <w:bCs/>
      <w:spacing w:val="-10"/>
      <w:sz w:val="22"/>
      <w:szCs w:val="22"/>
    </w:rPr>
  </w:style>
  <w:style w:type="character" w:customStyle="1" w:styleId="FontStyle320">
    <w:name w:val="Font Style320"/>
    <w:uiPriority w:val="99"/>
    <w:rsid w:val="00AF2C19"/>
    <w:rPr>
      <w:rFonts w:ascii="Times New Roman" w:hAnsi="Times New Roman" w:cs="Times New Roman"/>
      <w:b/>
      <w:bCs/>
      <w:spacing w:val="-10"/>
      <w:sz w:val="22"/>
      <w:szCs w:val="22"/>
    </w:rPr>
  </w:style>
  <w:style w:type="character" w:customStyle="1" w:styleId="FontStyle352">
    <w:name w:val="Font Style352"/>
    <w:uiPriority w:val="99"/>
    <w:rsid w:val="00AF2C19"/>
    <w:rPr>
      <w:rFonts w:ascii="Times New Roman" w:hAnsi="Times New Roman" w:cs="Times New Roman"/>
      <w:b/>
      <w:bCs/>
      <w:sz w:val="16"/>
      <w:szCs w:val="16"/>
    </w:rPr>
  </w:style>
  <w:style w:type="character" w:customStyle="1" w:styleId="FontStyle356">
    <w:name w:val="Font Style356"/>
    <w:uiPriority w:val="99"/>
    <w:rsid w:val="00AF2C19"/>
    <w:rPr>
      <w:rFonts w:ascii="Times New Roman" w:hAnsi="Times New Roman" w:cs="Times New Roman"/>
      <w:b/>
      <w:bCs/>
      <w:spacing w:val="-10"/>
      <w:sz w:val="22"/>
      <w:szCs w:val="22"/>
    </w:rPr>
  </w:style>
  <w:style w:type="character" w:customStyle="1" w:styleId="FontStyle298">
    <w:name w:val="Font Style298"/>
    <w:uiPriority w:val="99"/>
    <w:rsid w:val="00AF2C19"/>
    <w:rPr>
      <w:rFonts w:ascii="Times New Roman" w:hAnsi="Times New Roman" w:cs="Times New Roman"/>
      <w:sz w:val="18"/>
      <w:szCs w:val="18"/>
    </w:rPr>
  </w:style>
  <w:style w:type="character" w:customStyle="1" w:styleId="FontStyle311">
    <w:name w:val="Font Style311"/>
    <w:uiPriority w:val="99"/>
    <w:rsid w:val="00AF2C19"/>
    <w:rPr>
      <w:rFonts w:ascii="Times New Roman" w:hAnsi="Times New Roman" w:cs="Times New Roman"/>
      <w:b/>
      <w:bCs/>
      <w:spacing w:val="-10"/>
      <w:sz w:val="18"/>
      <w:szCs w:val="18"/>
    </w:rPr>
  </w:style>
  <w:style w:type="character" w:customStyle="1" w:styleId="FontStyle332">
    <w:name w:val="Font Style332"/>
    <w:uiPriority w:val="99"/>
    <w:rsid w:val="00AF2C19"/>
    <w:rPr>
      <w:rFonts w:ascii="Times New Roman" w:hAnsi="Times New Roman" w:cs="Times New Roman"/>
      <w:b/>
      <w:bCs/>
      <w:i/>
      <w:iCs/>
      <w:spacing w:val="-10"/>
      <w:sz w:val="20"/>
      <w:szCs w:val="20"/>
    </w:rPr>
  </w:style>
  <w:style w:type="character" w:customStyle="1" w:styleId="FontStyle371">
    <w:name w:val="Font Style371"/>
    <w:uiPriority w:val="99"/>
    <w:rsid w:val="00AF2C19"/>
    <w:rPr>
      <w:rFonts w:ascii="Times New Roman" w:hAnsi="Times New Roman" w:cs="Times New Roman"/>
      <w:sz w:val="16"/>
      <w:szCs w:val="16"/>
    </w:rPr>
  </w:style>
  <w:style w:type="character" w:customStyle="1" w:styleId="FontStyle350">
    <w:name w:val="Font Style350"/>
    <w:uiPriority w:val="99"/>
    <w:rsid w:val="00AF2C19"/>
    <w:rPr>
      <w:rFonts w:ascii="Times New Roman" w:hAnsi="Times New Roman" w:cs="Times New Roman"/>
      <w:b/>
      <w:bCs/>
      <w:i/>
      <w:iCs/>
      <w:sz w:val="20"/>
      <w:szCs w:val="20"/>
    </w:rPr>
  </w:style>
  <w:style w:type="paragraph" w:customStyle="1" w:styleId="Style8">
    <w:name w:val="Style8"/>
    <w:basedOn w:val="Normal"/>
    <w:uiPriority w:val="99"/>
    <w:rsid w:val="00AF2C19"/>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AF2C19"/>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AF2C19"/>
    <w:pPr>
      <w:widowControl w:val="0"/>
      <w:autoSpaceDE w:val="0"/>
      <w:autoSpaceDN w:val="0"/>
      <w:adjustRightInd w:val="0"/>
    </w:pPr>
    <w:rPr>
      <w:rFonts w:eastAsia="Times New Roman"/>
      <w:sz w:val="24"/>
    </w:rPr>
  </w:style>
  <w:style w:type="character" w:customStyle="1" w:styleId="FontStyle351">
    <w:name w:val="Font Style351"/>
    <w:uiPriority w:val="99"/>
    <w:rsid w:val="00AF2C19"/>
    <w:rPr>
      <w:rFonts w:ascii="Times New Roman" w:hAnsi="Times New Roman" w:cs="Times New Roman"/>
      <w:b/>
      <w:bCs/>
      <w:sz w:val="22"/>
      <w:szCs w:val="22"/>
    </w:rPr>
  </w:style>
  <w:style w:type="paragraph" w:customStyle="1" w:styleId="Style10">
    <w:name w:val="Style10"/>
    <w:basedOn w:val="Normal"/>
    <w:link w:val="Style10Char"/>
    <w:qFormat/>
    <w:rsid w:val="00AF2C19"/>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AF2C19"/>
    <w:pPr>
      <w:widowControl w:val="0"/>
      <w:autoSpaceDE w:val="0"/>
      <w:autoSpaceDN w:val="0"/>
      <w:adjustRightInd w:val="0"/>
      <w:jc w:val="both"/>
    </w:pPr>
    <w:rPr>
      <w:rFonts w:eastAsia="Times New Roman"/>
      <w:sz w:val="24"/>
    </w:rPr>
  </w:style>
  <w:style w:type="character" w:customStyle="1" w:styleId="FontStyle369">
    <w:name w:val="Font Style369"/>
    <w:uiPriority w:val="99"/>
    <w:rsid w:val="00AF2C19"/>
    <w:rPr>
      <w:rFonts w:ascii="Times New Roman" w:hAnsi="Times New Roman" w:cs="Times New Roman"/>
      <w:b/>
      <w:bCs/>
      <w:spacing w:val="-10"/>
      <w:sz w:val="20"/>
      <w:szCs w:val="20"/>
    </w:rPr>
  </w:style>
  <w:style w:type="character" w:customStyle="1" w:styleId="FontStyle357">
    <w:name w:val="Font Style357"/>
    <w:uiPriority w:val="99"/>
    <w:rsid w:val="00AF2C19"/>
    <w:rPr>
      <w:rFonts w:ascii="Times New Roman" w:hAnsi="Times New Roman" w:cs="Times New Roman"/>
      <w:b/>
      <w:bCs/>
      <w:spacing w:val="-10"/>
      <w:sz w:val="22"/>
      <w:szCs w:val="22"/>
    </w:rPr>
  </w:style>
  <w:style w:type="paragraph" w:customStyle="1" w:styleId="Style67">
    <w:name w:val="Style67"/>
    <w:basedOn w:val="Normal"/>
    <w:uiPriority w:val="99"/>
    <w:rsid w:val="00AF2C19"/>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AF2C19"/>
    <w:rPr>
      <w:rFonts w:ascii="Times New Roman" w:hAnsi="Times New Roman" w:cs="Times New Roman"/>
      <w:sz w:val="20"/>
      <w:szCs w:val="20"/>
    </w:rPr>
  </w:style>
  <w:style w:type="character" w:customStyle="1" w:styleId="FontStyle374">
    <w:name w:val="Font Style374"/>
    <w:uiPriority w:val="99"/>
    <w:rsid w:val="00AF2C19"/>
    <w:rPr>
      <w:rFonts w:ascii="Times New Roman" w:hAnsi="Times New Roman" w:cs="Times New Roman"/>
      <w:b/>
      <w:bCs/>
      <w:spacing w:val="-10"/>
      <w:sz w:val="22"/>
      <w:szCs w:val="22"/>
    </w:rPr>
  </w:style>
  <w:style w:type="paragraph" w:customStyle="1" w:styleId="Style30">
    <w:name w:val="Style30"/>
    <w:basedOn w:val="Normal"/>
    <w:uiPriority w:val="99"/>
    <w:rsid w:val="00AF2C19"/>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AF2C19"/>
    <w:rPr>
      <w:rFonts w:ascii="Times New Roman" w:hAnsi="Times New Roman" w:cs="Times New Roman"/>
      <w:smallCaps/>
      <w:sz w:val="16"/>
      <w:szCs w:val="16"/>
    </w:rPr>
  </w:style>
  <w:style w:type="paragraph" w:customStyle="1" w:styleId="Style93">
    <w:name w:val="Style93"/>
    <w:basedOn w:val="Normal"/>
    <w:uiPriority w:val="99"/>
    <w:rsid w:val="00AF2C19"/>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AF2C19"/>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AF2C19"/>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AF2C19"/>
    <w:rPr>
      <w:u w:val="single"/>
    </w:rPr>
  </w:style>
  <w:style w:type="character" w:customStyle="1" w:styleId="SmalltextCharCharCharChar0">
    <w:name w:val="Small text Char Char Char Char"/>
    <w:rsid w:val="00AF2C19"/>
    <w:rPr>
      <w:sz w:val="16"/>
      <w:szCs w:val="24"/>
      <w:lang w:val="en-US" w:eastAsia="en-US" w:bidi="ar-SA"/>
    </w:rPr>
  </w:style>
  <w:style w:type="paragraph" w:customStyle="1" w:styleId="boldcitation">
    <w:name w:val="bold citation"/>
    <w:basedOn w:val="Normal"/>
    <w:rsid w:val="00AF2C19"/>
    <w:rPr>
      <w:rFonts w:ascii="Arial" w:eastAsia="Times New Roman" w:hAnsi="Arial"/>
      <w:b/>
      <w:sz w:val="28"/>
      <w:u w:val="thick"/>
    </w:rPr>
  </w:style>
  <w:style w:type="character" w:customStyle="1" w:styleId="underlinecardChar">
    <w:name w:val="underline card Char"/>
    <w:rsid w:val="00AF2C19"/>
    <w:rPr>
      <w:rFonts w:ascii="Arial" w:hAnsi="Arial"/>
      <w:noProof w:val="0"/>
      <w:sz w:val="18"/>
      <w:szCs w:val="24"/>
      <w:u w:val="single"/>
      <w:lang w:val="en-US" w:eastAsia="en-US" w:bidi="ar-SA"/>
    </w:rPr>
  </w:style>
  <w:style w:type="character" w:customStyle="1" w:styleId="CardsCharCharChar">
    <w:name w:val="Cards Char Char Char"/>
    <w:rsid w:val="00AF2C19"/>
    <w:rPr>
      <w:szCs w:val="24"/>
      <w:lang w:val="en-US" w:eastAsia="en-US" w:bidi="ar-SA"/>
    </w:rPr>
  </w:style>
  <w:style w:type="character" w:customStyle="1" w:styleId="HiddenBlockHeaderChar">
    <w:name w:val="Hidden Block Header Char"/>
    <w:link w:val="HiddenBlockHeader"/>
    <w:rsid w:val="00AF2C19"/>
    <w:rPr>
      <w:rFonts w:ascii="Times New Roman" w:eastAsia="Times New Roman" w:hAnsi="Times New Roman" w:cs="Courier New"/>
      <w:b/>
      <w:bCs/>
      <w:sz w:val="28"/>
    </w:rPr>
  </w:style>
  <w:style w:type="paragraph" w:customStyle="1" w:styleId="NothingCharChar">
    <w:name w:val="Nothing Char Char"/>
    <w:link w:val="NothingCharCharChar"/>
    <w:rsid w:val="00AF2C19"/>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AF2C19"/>
    <w:rPr>
      <w:rFonts w:ascii="Times New Roman" w:eastAsia="MS Mincho" w:hAnsi="Times New Roman" w:cs="Times New Roman"/>
      <w:sz w:val="24"/>
      <w:szCs w:val="24"/>
    </w:rPr>
  </w:style>
  <w:style w:type="character" w:customStyle="1" w:styleId="CardsCharChar">
    <w:name w:val="Cards Char Char"/>
    <w:rsid w:val="00AF2C19"/>
    <w:rPr>
      <w:szCs w:val="24"/>
      <w:lang w:val="en-US" w:eastAsia="en-US" w:bidi="ar-SA"/>
    </w:rPr>
  </w:style>
  <w:style w:type="character" w:customStyle="1" w:styleId="CardsCharCharCharChar">
    <w:name w:val="Cards Char Char Char Char"/>
    <w:rsid w:val="00AF2C19"/>
    <w:rPr>
      <w:szCs w:val="24"/>
      <w:lang w:val="en-US" w:eastAsia="en-US" w:bidi="ar-SA"/>
    </w:rPr>
  </w:style>
  <w:style w:type="character" w:customStyle="1" w:styleId="BlockHeadingsCharChar">
    <w:name w:val="Block Headings Char Char"/>
    <w:rsid w:val="00AF2C19"/>
    <w:rPr>
      <w:b/>
      <w:sz w:val="36"/>
      <w:szCs w:val="24"/>
      <w:u w:val="single"/>
      <w:lang w:val="en-US" w:eastAsia="en-US" w:bidi="ar-SA"/>
    </w:rPr>
  </w:style>
  <w:style w:type="character" w:customStyle="1" w:styleId="NothingChar1">
    <w:name w:val="Nothing Char1"/>
    <w:rsid w:val="00AF2C19"/>
    <w:rPr>
      <w:szCs w:val="24"/>
      <w:lang w:val="en-US" w:eastAsia="en-US" w:bidi="ar-SA"/>
    </w:rPr>
  </w:style>
  <w:style w:type="paragraph" w:customStyle="1" w:styleId="bloctitles">
    <w:name w:val="bloc titles"/>
    <w:basedOn w:val="Heading1"/>
    <w:next w:val="Normal"/>
    <w:link w:val="bloctitlesChar"/>
    <w:autoRedefine/>
    <w:rsid w:val="00AF2C19"/>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AF2C19"/>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AF2C19"/>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AF2C19"/>
  </w:style>
  <w:style w:type="character" w:customStyle="1" w:styleId="RegularChar">
    <w:name w:val="Regular Char"/>
    <w:link w:val="Regular"/>
    <w:rsid w:val="00AF2C19"/>
    <w:rPr>
      <w:rFonts w:ascii="Garamond" w:eastAsia="Times New Roman" w:hAnsi="Garamond" w:cs="Arial"/>
      <w:bCs/>
      <w:kern w:val="20"/>
      <w:sz w:val="20"/>
      <w:szCs w:val="32"/>
    </w:rPr>
  </w:style>
  <w:style w:type="character" w:customStyle="1" w:styleId="StyleTimesNewRoman">
    <w:name w:val="Style Times New Roman"/>
    <w:rsid w:val="00AF2C19"/>
    <w:rPr>
      <w:rFonts w:ascii="Garamond" w:hAnsi="Garamond"/>
    </w:rPr>
  </w:style>
  <w:style w:type="paragraph" w:customStyle="1" w:styleId="INDENTEDPARAGRAPH">
    <w:name w:val="INDENTED PARAGRAPH"/>
    <w:rsid w:val="00AF2C19"/>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AF2C19"/>
    <w:rPr>
      <w:rFonts w:cs="Arial"/>
      <w:bCs/>
      <w:caps/>
      <w:color w:val="FFFFFF"/>
      <w:sz w:val="2"/>
      <w:szCs w:val="2"/>
      <w:lang w:val="en-US" w:eastAsia="en-US" w:bidi="ar-SA"/>
    </w:rPr>
  </w:style>
  <w:style w:type="paragraph" w:customStyle="1" w:styleId="Numbering">
    <w:name w:val="Numbering"/>
    <w:basedOn w:val="Normal"/>
    <w:next w:val="Normal"/>
    <w:rsid w:val="00AF2C19"/>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AF2C19"/>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AF2C19"/>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AF2C19"/>
    <w:pPr>
      <w:numPr>
        <w:numId w:val="6"/>
      </w:numPr>
    </w:pPr>
  </w:style>
  <w:style w:type="paragraph" w:customStyle="1" w:styleId="Lettering">
    <w:name w:val="Lettering"/>
    <w:basedOn w:val="Numbering"/>
    <w:next w:val="Normal"/>
    <w:rsid w:val="00AF2C19"/>
    <w:pPr>
      <w:numPr>
        <w:numId w:val="4"/>
      </w:numPr>
    </w:pPr>
    <w:rPr>
      <w:szCs w:val="22"/>
    </w:rPr>
  </w:style>
  <w:style w:type="paragraph" w:customStyle="1" w:styleId="FileName">
    <w:name w:val="File Name"/>
    <w:basedOn w:val="Normal"/>
    <w:next w:val="Normal"/>
    <w:rsid w:val="00AF2C19"/>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AF2C19"/>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AF2C19"/>
    <w:pPr>
      <w:numPr>
        <w:numId w:val="7"/>
      </w:numPr>
      <w:tabs>
        <w:tab w:val="num" w:pos="360"/>
      </w:tabs>
      <w:ind w:left="360"/>
    </w:pPr>
  </w:style>
  <w:style w:type="paragraph" w:customStyle="1" w:styleId="CardContinued1">
    <w:name w:val="Card Continued 1"/>
    <w:basedOn w:val="Normal"/>
    <w:next w:val="Normal"/>
    <w:rsid w:val="00AF2C19"/>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AF2C19"/>
    <w:pPr>
      <w:numPr>
        <w:numId w:val="0"/>
      </w:numPr>
      <w:spacing w:before="0" w:after="120"/>
      <w:jc w:val="left"/>
    </w:pPr>
  </w:style>
  <w:style w:type="paragraph" w:customStyle="1" w:styleId="Clearformatting0">
    <w:name w:val="Clear formatting"/>
    <w:basedOn w:val="Normal"/>
    <w:rsid w:val="00AF2C19"/>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AF2C19"/>
  </w:style>
  <w:style w:type="paragraph" w:customStyle="1" w:styleId="SmallCardText">
    <w:name w:val="Small Card Text"/>
    <w:rsid w:val="00AF2C19"/>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AF2C19"/>
    <w:rPr>
      <w:sz w:val="16"/>
      <w:szCs w:val="16"/>
      <w:lang w:val="en-US" w:eastAsia="en-US" w:bidi="ar-SA"/>
    </w:rPr>
  </w:style>
  <w:style w:type="paragraph" w:customStyle="1" w:styleId="TAGFONT">
    <w:name w:val="TAG FONT"/>
    <w:basedOn w:val="Normal"/>
    <w:autoRedefine/>
    <w:rsid w:val="00AF2C19"/>
    <w:rPr>
      <w:rFonts w:eastAsia="Times New Roman"/>
      <w:sz w:val="24"/>
    </w:rPr>
  </w:style>
  <w:style w:type="character" w:customStyle="1" w:styleId="mainarttxt">
    <w:name w:val="mainarttxt"/>
    <w:basedOn w:val="DefaultParagraphFont"/>
    <w:rsid w:val="00AF2C19"/>
  </w:style>
  <w:style w:type="paragraph" w:customStyle="1" w:styleId="TagChar1CharCharCharChar">
    <w:name w:val="Tag Char1 Char Char Char Char"/>
    <w:basedOn w:val="Normal"/>
    <w:rsid w:val="00AF2C19"/>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AF2C19"/>
    <w:rPr>
      <w:sz w:val="20"/>
    </w:rPr>
  </w:style>
  <w:style w:type="character" w:customStyle="1" w:styleId="highlightChar">
    <w:name w:val="highlight Char"/>
    <w:rsid w:val="00AF2C19"/>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AF2C19"/>
    <w:rPr>
      <w:rFonts w:eastAsia="Batang" w:cs="Arial"/>
      <w:b/>
      <w:bCs/>
      <w:iCs/>
      <w:sz w:val="24"/>
      <w:szCs w:val="28"/>
      <w:lang w:val="en-US" w:eastAsia="en-US" w:bidi="ar-SA"/>
    </w:rPr>
  </w:style>
  <w:style w:type="paragraph" w:customStyle="1" w:styleId="formfldssel">
    <w:name w:val="formfldssel"/>
    <w:basedOn w:val="Normal"/>
    <w:rsid w:val="00AF2C19"/>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AF2C19"/>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AF2C19"/>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AF2C19"/>
  </w:style>
  <w:style w:type="character" w:customStyle="1" w:styleId="StyleCardTextUnderline3Char">
    <w:name w:val="Style Card Text + Underline3 Char"/>
    <w:rsid w:val="00AF2C19"/>
    <w:rPr>
      <w:rFonts w:eastAsia="SimSun"/>
      <w:szCs w:val="24"/>
      <w:u w:val="thick"/>
      <w:lang w:val="en-US" w:eastAsia="zh-CN" w:bidi="ar-SA"/>
    </w:rPr>
  </w:style>
  <w:style w:type="character" w:customStyle="1" w:styleId="BoldandUnderlineChar1Char2CharChar">
    <w:name w:val="Bold and Underline Char1 Char2 Char Char"/>
    <w:rsid w:val="00AF2C19"/>
    <w:rPr>
      <w:b/>
      <w:noProof w:val="0"/>
      <w:szCs w:val="24"/>
      <w:u w:val="single"/>
      <w:lang w:val="en-US" w:eastAsia="en-US" w:bidi="ar-SA"/>
    </w:rPr>
  </w:style>
  <w:style w:type="character" w:customStyle="1" w:styleId="UnderlineChar1Char1">
    <w:name w:val="Underline Char1 Char1"/>
    <w:rsid w:val="00AF2C19"/>
    <w:rPr>
      <w:noProof w:val="0"/>
      <w:szCs w:val="24"/>
      <w:u w:val="single"/>
      <w:lang w:val="en-US" w:eastAsia="en-US" w:bidi="ar-SA"/>
    </w:rPr>
  </w:style>
  <w:style w:type="paragraph" w:customStyle="1" w:styleId="Underlinestyle1">
    <w:name w:val="Underlinestyle"/>
    <w:basedOn w:val="Normal"/>
    <w:rsid w:val="00AF2C19"/>
    <w:pPr>
      <w:tabs>
        <w:tab w:val="left" w:pos="720"/>
      </w:tabs>
      <w:ind w:left="720"/>
    </w:pPr>
    <w:rPr>
      <w:rFonts w:eastAsia="Times New Roman"/>
      <w:szCs w:val="20"/>
      <w:u w:val="single"/>
    </w:rPr>
  </w:style>
  <w:style w:type="character" w:customStyle="1" w:styleId="featurecontentgray1">
    <w:name w:val="featurecontentgray1"/>
    <w:rsid w:val="00AF2C19"/>
    <w:rPr>
      <w:rFonts w:ascii="Arial" w:hAnsi="Arial" w:cs="Arial" w:hint="default"/>
      <w:color w:val="666666"/>
    </w:rPr>
  </w:style>
  <w:style w:type="character" w:customStyle="1" w:styleId="CardCharCharChar0">
    <w:name w:val="Card Char Char Char"/>
    <w:rsid w:val="00AF2C19"/>
    <w:rPr>
      <w:rFonts w:ascii="Book Antiqua" w:hAnsi="Book Antiqua"/>
      <w:szCs w:val="24"/>
      <w:lang w:val="en-US" w:eastAsia="en-US" w:bidi="ar-SA"/>
    </w:rPr>
  </w:style>
  <w:style w:type="character" w:customStyle="1" w:styleId="big1">
    <w:name w:val="big1"/>
    <w:rsid w:val="00AF2C19"/>
    <w:rPr>
      <w:sz w:val="28"/>
      <w:szCs w:val="28"/>
    </w:rPr>
  </w:style>
  <w:style w:type="character" w:customStyle="1" w:styleId="prodgeneral">
    <w:name w:val="prodgeneral"/>
    <w:basedOn w:val="DefaultParagraphFont"/>
    <w:rsid w:val="00AF2C19"/>
  </w:style>
  <w:style w:type="character" w:customStyle="1" w:styleId="StyleUnderlineChar0">
    <w:name w:val="Style Underline + Char"/>
    <w:rsid w:val="00AF2C19"/>
    <w:rPr>
      <w:rFonts w:eastAsia="SimSun" w:cs="Arial"/>
      <w:b/>
      <w:bCs/>
      <w:iCs/>
      <w:caps/>
      <w:sz w:val="24"/>
      <w:szCs w:val="24"/>
      <w:u w:val="single"/>
      <w:lang w:val="en-US" w:eastAsia="en-US" w:bidi="ar-SA"/>
    </w:rPr>
  </w:style>
  <w:style w:type="character" w:customStyle="1" w:styleId="StyleciteChar">
    <w:name w:val="Style cite + Char"/>
    <w:basedOn w:val="citeChar2"/>
    <w:rsid w:val="00AF2C19"/>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AF2C19"/>
    <w:rPr>
      <w:rFonts w:eastAsia="Times New Roman"/>
      <w:b/>
      <w:sz w:val="24"/>
    </w:rPr>
  </w:style>
  <w:style w:type="paragraph" w:customStyle="1" w:styleId="RepeatHeader">
    <w:name w:val="Repeat Header"/>
    <w:basedOn w:val="HeaderDebate"/>
    <w:rsid w:val="00AF2C19"/>
    <w:pPr>
      <w:outlineLvl w:val="1"/>
    </w:pPr>
    <w:rPr>
      <w:szCs w:val="48"/>
    </w:rPr>
  </w:style>
  <w:style w:type="character" w:customStyle="1" w:styleId="sectiontitle">
    <w:name w:val="sectiontitle"/>
    <w:basedOn w:val="DefaultParagraphFont"/>
    <w:rsid w:val="00AF2C19"/>
  </w:style>
  <w:style w:type="character" w:customStyle="1" w:styleId="sectionsubtitle">
    <w:name w:val="sectionsubtitle"/>
    <w:basedOn w:val="DefaultParagraphFont"/>
    <w:rsid w:val="00AF2C19"/>
  </w:style>
  <w:style w:type="character" w:customStyle="1" w:styleId="copyright">
    <w:name w:val="copyright"/>
    <w:basedOn w:val="DefaultParagraphFont"/>
    <w:rsid w:val="00AF2C19"/>
  </w:style>
  <w:style w:type="character" w:customStyle="1" w:styleId="EvidenceTag">
    <w:name w:val="Evidence Tag"/>
    <w:rsid w:val="00AF2C19"/>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AF2C1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AF2C1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AF2C1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AF2C1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AF2C19"/>
    <w:rPr>
      <w:rFonts w:eastAsia="Times New Roman"/>
      <w:sz w:val="16"/>
    </w:rPr>
  </w:style>
  <w:style w:type="paragraph" w:customStyle="1" w:styleId="citationunderline">
    <w:name w:val="citation/underline"/>
    <w:autoRedefine/>
    <w:rsid w:val="00AF2C19"/>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AF2C19"/>
  </w:style>
  <w:style w:type="character" w:customStyle="1" w:styleId="inside-head1">
    <w:name w:val="inside-head1"/>
    <w:rsid w:val="00AF2C19"/>
    <w:rPr>
      <w:rFonts w:ascii="Arial" w:hAnsi="Arial" w:cs="Arial" w:hint="default"/>
      <w:b/>
      <w:bCs/>
      <w:color w:val="000000"/>
      <w:spacing w:val="-15"/>
      <w:sz w:val="45"/>
      <w:szCs w:val="45"/>
    </w:rPr>
  </w:style>
  <w:style w:type="character" w:customStyle="1" w:styleId="datestamp1">
    <w:name w:val="datestamp1"/>
    <w:rsid w:val="00AF2C19"/>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AF2C19"/>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AF2C19"/>
  </w:style>
  <w:style w:type="paragraph" w:customStyle="1" w:styleId="links1">
    <w:name w:val="links1"/>
    <w:basedOn w:val="Normal"/>
    <w:rsid w:val="00AF2C19"/>
    <w:pPr>
      <w:spacing w:before="100" w:beforeAutospacing="1" w:after="100" w:afterAutospacing="1"/>
    </w:pPr>
    <w:rPr>
      <w:rFonts w:eastAsia="Times New Roman"/>
      <w:color w:val="FFFFFF"/>
      <w:sz w:val="16"/>
      <w:szCs w:val="16"/>
    </w:rPr>
  </w:style>
  <w:style w:type="paragraph" w:customStyle="1" w:styleId="endtext">
    <w:name w:val="endtext"/>
    <w:basedOn w:val="Normal"/>
    <w:rsid w:val="00AF2C19"/>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AF2C19"/>
    <w:rPr>
      <w:rFonts w:ascii="Verdana" w:hAnsi="Verdana" w:hint="default"/>
      <w:b/>
      <w:bCs/>
      <w:sz w:val="32"/>
      <w:szCs w:val="32"/>
    </w:rPr>
  </w:style>
  <w:style w:type="character" w:customStyle="1" w:styleId="storydeck31">
    <w:name w:val="storydeck31"/>
    <w:rsid w:val="00AF2C19"/>
    <w:rPr>
      <w:rFonts w:ascii="Verdana" w:hAnsi="Verdana" w:hint="default"/>
      <w:i w:val="0"/>
      <w:iCs w:val="0"/>
      <w:sz w:val="21"/>
      <w:szCs w:val="21"/>
    </w:rPr>
  </w:style>
  <w:style w:type="character" w:customStyle="1" w:styleId="subtitle10">
    <w:name w:val="subtitle1"/>
    <w:rsid w:val="00AF2C19"/>
    <w:rPr>
      <w:rFonts w:ascii="Verdana" w:hAnsi="Verdana" w:hint="default"/>
      <w:b w:val="0"/>
      <w:bCs w:val="0"/>
      <w:vanish w:val="0"/>
      <w:webHidden w:val="0"/>
      <w:color w:val="484848"/>
      <w:sz w:val="14"/>
      <w:szCs w:val="14"/>
      <w:specVanish w:val="0"/>
    </w:rPr>
  </w:style>
  <w:style w:type="paragraph" w:customStyle="1" w:styleId="g">
    <w:name w:val="g"/>
    <w:basedOn w:val="Normal"/>
    <w:rsid w:val="00AF2C19"/>
    <w:pPr>
      <w:spacing w:before="240" w:after="240"/>
    </w:pPr>
    <w:rPr>
      <w:rFonts w:eastAsia="Times New Roman"/>
      <w:sz w:val="24"/>
    </w:rPr>
  </w:style>
  <w:style w:type="character" w:customStyle="1" w:styleId="clsbiolink">
    <w:name w:val="clsbiolink"/>
    <w:basedOn w:val="DefaultParagraphFont"/>
    <w:rsid w:val="00AF2C19"/>
  </w:style>
  <w:style w:type="character" w:customStyle="1" w:styleId="clssmaller">
    <w:name w:val="clssmaller"/>
    <w:basedOn w:val="DefaultParagraphFont"/>
    <w:rsid w:val="00AF2C19"/>
  </w:style>
  <w:style w:type="character" w:customStyle="1" w:styleId="sm1">
    <w:name w:val="sm1"/>
    <w:rsid w:val="00AF2C19"/>
    <w:rPr>
      <w:rFonts w:ascii="Verdana" w:hAnsi="Verdana" w:hint="default"/>
      <w:i w:val="0"/>
      <w:iCs w:val="0"/>
      <w:smallCaps w:val="0"/>
      <w:color w:val="000000"/>
      <w:sz w:val="17"/>
      <w:szCs w:val="17"/>
    </w:rPr>
  </w:style>
  <w:style w:type="character" w:customStyle="1" w:styleId="noindentChar">
    <w:name w:val="noindent Char"/>
    <w:rsid w:val="00AF2C19"/>
    <w:rPr>
      <w:rFonts w:ascii="Arial" w:hAnsi="Arial" w:cs="Arial"/>
      <w:sz w:val="24"/>
      <w:szCs w:val="24"/>
      <w:lang w:val="en-US" w:eastAsia="en-US" w:bidi="ar-SA"/>
    </w:rPr>
  </w:style>
  <w:style w:type="character" w:customStyle="1" w:styleId="SmallChar1">
    <w:name w:val="Small Char1"/>
    <w:rsid w:val="00AF2C19"/>
    <w:rPr>
      <w:sz w:val="16"/>
      <w:szCs w:val="24"/>
      <w:lang w:val="en-US" w:eastAsia="en-US" w:bidi="ar-SA"/>
    </w:rPr>
  </w:style>
  <w:style w:type="character" w:customStyle="1" w:styleId="fullcite0">
    <w:name w:val="fullcite"/>
    <w:basedOn w:val="DefaultParagraphFont"/>
    <w:rsid w:val="00AF2C19"/>
  </w:style>
  <w:style w:type="character" w:customStyle="1" w:styleId="Style9ptThickunderline">
    <w:name w:val="Style 9 pt Thick underline"/>
    <w:rsid w:val="00AF2C19"/>
    <w:rPr>
      <w:sz w:val="24"/>
      <w:u w:val="thick"/>
    </w:rPr>
  </w:style>
  <w:style w:type="paragraph" w:customStyle="1" w:styleId="Repeatheader0">
    <w:name w:val="Repeat header"/>
    <w:basedOn w:val="Normal"/>
    <w:autoRedefine/>
    <w:rsid w:val="00AF2C19"/>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AF2C19"/>
    <w:rPr>
      <w:rFonts w:ascii="Times New Roman" w:hAnsi="Times New Roman" w:cs="Calibri"/>
      <w:sz w:val="16"/>
    </w:rPr>
  </w:style>
  <w:style w:type="character" w:customStyle="1" w:styleId="CardNotUnderlinedChar">
    <w:name w:val="Card Not Underlined Char"/>
    <w:rsid w:val="00AF2C19"/>
    <w:rPr>
      <w:sz w:val="16"/>
      <w:lang w:val="en-US" w:eastAsia="en-US" w:bidi="ar-SA"/>
    </w:rPr>
  </w:style>
  <w:style w:type="paragraph" w:customStyle="1" w:styleId="CardNotUnderlined3">
    <w:name w:val="Card Not Underlined 3"/>
    <w:basedOn w:val="CardNotUnderlined"/>
    <w:rsid w:val="00AF2C19"/>
    <w:rPr>
      <w:rFonts w:ascii="Times New Roman" w:hAnsi="Times New Roman" w:cs="Calibri"/>
    </w:rPr>
  </w:style>
  <w:style w:type="paragraph" w:customStyle="1" w:styleId="CardNotUnderlinedFinal">
    <w:name w:val="Card Not Underlined Final"/>
    <w:basedOn w:val="CardNotUnderlined3"/>
    <w:rsid w:val="00AF2C19"/>
    <w:rPr>
      <w:sz w:val="20"/>
    </w:rPr>
  </w:style>
  <w:style w:type="character" w:customStyle="1" w:styleId="tagChar3">
    <w:name w:val="tag Char3"/>
    <w:rsid w:val="00AF2C19"/>
    <w:rPr>
      <w:b/>
      <w:sz w:val="24"/>
      <w:szCs w:val="24"/>
      <w:lang w:val="en-US" w:eastAsia="en-US" w:bidi="ar-SA"/>
    </w:rPr>
  </w:style>
  <w:style w:type="character" w:customStyle="1" w:styleId="link-mailto">
    <w:name w:val="link-mailto"/>
    <w:basedOn w:val="DefaultParagraphFont"/>
    <w:rsid w:val="00AF2C19"/>
  </w:style>
  <w:style w:type="character" w:customStyle="1" w:styleId="StyleUnderlineUnderlineChar">
    <w:name w:val="Style Underline + Underline Char"/>
    <w:rsid w:val="00AF2C19"/>
    <w:rPr>
      <w:rFonts w:ascii="Trebuchet MS" w:hAnsi="Trebuchet MS"/>
      <w:szCs w:val="18"/>
      <w:u w:val="single"/>
      <w:lang w:val="en-US" w:eastAsia="en-US" w:bidi="ar-SA"/>
    </w:rPr>
  </w:style>
  <w:style w:type="paragraph" w:customStyle="1" w:styleId="formfld">
    <w:name w:val="formfld"/>
    <w:basedOn w:val="Normal"/>
    <w:rsid w:val="00AF2C19"/>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AF2C19"/>
    <w:pPr>
      <w:keepLines w:val="0"/>
      <w:pageBreakBefore w:val="0"/>
      <w:numPr>
        <w:numId w:val="9"/>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AF2C19"/>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AF2C19"/>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AF2C19"/>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AF2C19"/>
    <w:rPr>
      <w:rFonts w:ascii="Times New Roman" w:eastAsia="Times New Roman" w:hAnsi="Times New Roman" w:cs="Times New Roman"/>
      <w:sz w:val="14"/>
      <w:szCs w:val="24"/>
    </w:rPr>
  </w:style>
  <w:style w:type="paragraph" w:customStyle="1" w:styleId="ReadingCites">
    <w:name w:val="Reading Cites"/>
    <w:basedOn w:val="Normal"/>
    <w:link w:val="ReadingCitesChar"/>
    <w:rsid w:val="00AF2C19"/>
    <w:rPr>
      <w:rFonts w:eastAsia="Times New Roman"/>
      <w:b/>
      <w:sz w:val="20"/>
      <w:szCs w:val="20"/>
    </w:rPr>
  </w:style>
  <w:style w:type="character" w:customStyle="1" w:styleId="ReadingCitesChar">
    <w:name w:val="Reading Cites Char"/>
    <w:link w:val="ReadingCites"/>
    <w:rsid w:val="00AF2C19"/>
    <w:rPr>
      <w:rFonts w:ascii="Times New Roman" w:eastAsia="Times New Roman" w:hAnsi="Times New Roman" w:cs="Times New Roman"/>
      <w:b/>
      <w:sz w:val="20"/>
      <w:szCs w:val="20"/>
    </w:rPr>
  </w:style>
  <w:style w:type="paragraph" w:customStyle="1" w:styleId="ContentsHeading">
    <w:name w:val="Contents Heading"/>
    <w:basedOn w:val="Heading1"/>
    <w:next w:val="Normal"/>
    <w:rsid w:val="00AF2C19"/>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AF2C19"/>
    <w:pPr>
      <w:spacing w:before="100" w:beforeAutospacing="1" w:after="100" w:afterAutospacing="1"/>
    </w:pPr>
    <w:rPr>
      <w:rFonts w:eastAsia="Times New Roman"/>
      <w:sz w:val="20"/>
    </w:rPr>
  </w:style>
  <w:style w:type="character" w:customStyle="1" w:styleId="CharacterStyle8">
    <w:name w:val="Character Style 8"/>
    <w:rsid w:val="00AF2C19"/>
    <w:rPr>
      <w:sz w:val="22"/>
      <w:szCs w:val="22"/>
    </w:rPr>
  </w:style>
  <w:style w:type="paragraph" w:customStyle="1" w:styleId="Style110">
    <w:name w:val="Style 11"/>
    <w:rsid w:val="00AF2C19"/>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AF2C19"/>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AF2C19"/>
    <w:rPr>
      <w:b/>
      <w:sz w:val="24"/>
    </w:rPr>
  </w:style>
  <w:style w:type="character" w:customStyle="1" w:styleId="CardText1CharChar">
    <w:name w:val="Card Text 1 Char Char"/>
    <w:rsid w:val="00AF2C19"/>
    <w:rPr>
      <w:rFonts w:ascii="Arial Narrow" w:hAnsi="Arial Narrow"/>
      <w:color w:val="000000"/>
      <w:sz w:val="22"/>
      <w:szCs w:val="22"/>
      <w:u w:val="single"/>
      <w:lang w:val="en-US" w:eastAsia="en-US" w:bidi="ar-SA"/>
    </w:rPr>
  </w:style>
  <w:style w:type="character" w:customStyle="1" w:styleId="CardText1Char1">
    <w:name w:val="Card Text 1 Char1"/>
    <w:rsid w:val="00AF2C19"/>
    <w:rPr>
      <w:rFonts w:ascii="Arial Narrow" w:hAnsi="Arial Narrow"/>
      <w:color w:val="000000"/>
      <w:sz w:val="22"/>
      <w:szCs w:val="22"/>
      <w:u w:val="single"/>
      <w:lang w:val="en-US" w:eastAsia="en-US" w:bidi="ar-SA"/>
    </w:rPr>
  </w:style>
  <w:style w:type="paragraph" w:customStyle="1" w:styleId="Style70">
    <w:name w:val="Style 7"/>
    <w:rsid w:val="00AF2C19"/>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qFormat/>
    <w:rsid w:val="00AF2C1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AF2C19"/>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AF2C19"/>
  </w:style>
  <w:style w:type="paragraph" w:customStyle="1" w:styleId="Header1">
    <w:name w:val="Header1"/>
    <w:aliases w:val="Header Char Char,Header Char Char Char Char Char Char Char Cha,Char Char Char Cha"/>
    <w:basedOn w:val="Heading1"/>
    <w:next w:val="Heading1"/>
    <w:qFormat/>
    <w:rsid w:val="00AF2C19"/>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AF2C19"/>
    <w:rPr>
      <w:b/>
      <w:bCs/>
      <w:color w:val="695B54"/>
    </w:rPr>
  </w:style>
  <w:style w:type="paragraph" w:customStyle="1" w:styleId="Heading11">
    <w:name w:val="Heading 11"/>
    <w:basedOn w:val="Normal"/>
    <w:next w:val="Normal"/>
    <w:rsid w:val="00AF2C19"/>
    <w:pPr>
      <w:keepNext/>
      <w:widowControl w:val="0"/>
      <w:suppressAutoHyphens/>
      <w:jc w:val="center"/>
    </w:pPr>
    <w:rPr>
      <w:rFonts w:eastAsia="Tahoma"/>
      <w:b/>
      <w:sz w:val="48"/>
      <w:szCs w:val="32"/>
      <w:u w:val="single"/>
    </w:rPr>
  </w:style>
  <w:style w:type="paragraph" w:customStyle="1" w:styleId="TextHeading">
    <w:name w:val="Text Heading"/>
    <w:basedOn w:val="Heading3"/>
    <w:rsid w:val="00AF2C19"/>
    <w:pPr>
      <w:keepLines w:val="0"/>
      <w:pageBreakBefore w:val="0"/>
      <w:spacing w:before="0"/>
      <w:jc w:val="left"/>
    </w:pPr>
    <w:rPr>
      <w:rFonts w:eastAsia="Times New Roman" w:cs="Arial"/>
      <w:bCs/>
      <w:sz w:val="22"/>
      <w:szCs w:val="26"/>
    </w:rPr>
  </w:style>
  <w:style w:type="character" w:customStyle="1" w:styleId="TextHeadingChar">
    <w:name w:val="Text Heading Char"/>
    <w:rsid w:val="00AF2C19"/>
    <w:rPr>
      <w:rFonts w:cs="Arial"/>
      <w:b/>
      <w:bCs/>
      <w:sz w:val="22"/>
      <w:szCs w:val="26"/>
      <w:u w:val="single"/>
      <w:lang w:val="en-US" w:eastAsia="en-US" w:bidi="ar-SA"/>
    </w:rPr>
  </w:style>
  <w:style w:type="character" w:customStyle="1" w:styleId="FootnoteCharacters">
    <w:name w:val="Footnote Characters"/>
    <w:rsid w:val="00AF2C19"/>
    <w:rPr>
      <w:vertAlign w:val="superscript"/>
    </w:rPr>
  </w:style>
  <w:style w:type="paragraph" w:customStyle="1" w:styleId="StyleHeading1BlockTitleHeading1Char1ALEXHeadingBrief-He2">
    <w:name w:val="Style Heading 1Block TitleHeading 1 Char1ALEXHeadingBrief - He...2"/>
    <w:basedOn w:val="Heading1"/>
    <w:autoRedefine/>
    <w:rsid w:val="00AF2C1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AF2C1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AF2C19"/>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AF2C19"/>
    <w:rPr>
      <w:rFonts w:ascii="Arial" w:eastAsia="Times New Roman" w:hAnsi="Arial"/>
      <w:smallCaps/>
    </w:rPr>
  </w:style>
  <w:style w:type="paragraph" w:customStyle="1" w:styleId="DebateBody">
    <w:name w:val="Debate Body"/>
    <w:basedOn w:val="Normal"/>
    <w:qFormat/>
    <w:rsid w:val="00AF2C19"/>
    <w:rPr>
      <w:rFonts w:ascii="Cambria" w:eastAsia="Cambria" w:hAnsi="Cambria"/>
      <w:b/>
      <w:caps/>
      <w:sz w:val="24"/>
    </w:rPr>
  </w:style>
  <w:style w:type="paragraph" w:customStyle="1" w:styleId="StyleDebateBodyBefore12pt">
    <w:name w:val="Style Debate Body + Before:  12 pt"/>
    <w:basedOn w:val="Normal"/>
    <w:next w:val="Normal"/>
    <w:rsid w:val="00AF2C19"/>
    <w:pPr>
      <w:spacing w:before="240"/>
    </w:pPr>
    <w:rPr>
      <w:rFonts w:eastAsia="Times New Roman"/>
      <w:bCs/>
      <w:sz w:val="20"/>
      <w:szCs w:val="20"/>
    </w:rPr>
  </w:style>
  <w:style w:type="paragraph" w:customStyle="1" w:styleId="StyleDebateBodyBefore12pt1">
    <w:name w:val="Style Debate Body + Before:  12 pt1"/>
    <w:basedOn w:val="Normal"/>
    <w:rsid w:val="00AF2C19"/>
    <w:pPr>
      <w:spacing w:before="240"/>
    </w:pPr>
    <w:rPr>
      <w:rFonts w:eastAsia="Times New Roman"/>
      <w:bCs/>
      <w:sz w:val="20"/>
      <w:szCs w:val="20"/>
    </w:rPr>
  </w:style>
  <w:style w:type="character" w:customStyle="1" w:styleId="10ptnotbold">
    <w:name w:val="10ptnotbold"/>
    <w:rsid w:val="00AF2C19"/>
    <w:rPr>
      <w:sz w:val="20"/>
    </w:rPr>
  </w:style>
  <w:style w:type="paragraph" w:customStyle="1" w:styleId="PageNumber11">
    <w:name w:val="Page Number11"/>
    <w:basedOn w:val="Normal"/>
    <w:next w:val="Normal"/>
    <w:rsid w:val="00AF2C19"/>
    <w:rPr>
      <w:rFonts w:eastAsia="Times New Roman"/>
      <w:sz w:val="20"/>
    </w:rPr>
  </w:style>
  <w:style w:type="character" w:customStyle="1" w:styleId="Heading2CharCharCharCharCharCharCharCharCharCharCharCharCharChar1">
    <w:name w:val="Heading 2 Char Char Char Char Char Char Char Char Char Char Char Char Char Char1"/>
    <w:rsid w:val="00AF2C19"/>
    <w:rPr>
      <w:rFonts w:eastAsia="SimSun" w:cs="Arial"/>
      <w:b/>
      <w:bCs/>
      <w:iCs/>
      <w:sz w:val="24"/>
      <w:szCs w:val="28"/>
      <w:lang w:val="en-US" w:eastAsia="zh-CN" w:bidi="ar-SA"/>
    </w:rPr>
  </w:style>
  <w:style w:type="character" w:customStyle="1" w:styleId="Char31">
    <w:name w:val="Char31"/>
    <w:rsid w:val="00AF2C19"/>
    <w:rPr>
      <w:rFonts w:cs="Arial"/>
      <w:bCs/>
      <w:u w:val="thick"/>
      <w:lang w:val="en-US" w:eastAsia="en-US" w:bidi="ar-SA"/>
    </w:rPr>
  </w:style>
  <w:style w:type="paragraph" w:customStyle="1" w:styleId="StyleHeading1Centered">
    <w:name w:val="Style Heading 1 + Centered"/>
    <w:basedOn w:val="Heading1"/>
    <w:rsid w:val="00AF2C1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AF2C1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AF2C1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AF2C19"/>
    <w:pPr>
      <w:spacing w:before="120"/>
    </w:pPr>
    <w:rPr>
      <w:rFonts w:eastAsia="Times New Roman"/>
      <w:sz w:val="20"/>
    </w:rPr>
  </w:style>
  <w:style w:type="character" w:customStyle="1" w:styleId="underliningChar0">
    <w:name w:val="underlining Char"/>
    <w:rsid w:val="00AF2C19"/>
    <w:rPr>
      <w:b/>
      <w:szCs w:val="24"/>
      <w:u w:val="single"/>
      <w:lang w:val="en-US" w:eastAsia="en-US" w:bidi="ar-SA"/>
    </w:rPr>
  </w:style>
  <w:style w:type="character" w:customStyle="1" w:styleId="notreadChar">
    <w:name w:val="not read Char"/>
    <w:rsid w:val="00AF2C19"/>
    <w:rPr>
      <w:sz w:val="18"/>
      <w:szCs w:val="24"/>
      <w:lang w:val="en-US" w:eastAsia="en-US" w:bidi="ar-SA"/>
    </w:rPr>
  </w:style>
  <w:style w:type="paragraph" w:customStyle="1" w:styleId="StyleStrong10ptNotBold">
    <w:name w:val="Style Strong + 10 pt Not Bold"/>
    <w:basedOn w:val="Normal"/>
    <w:autoRedefine/>
    <w:rsid w:val="00AF2C19"/>
    <w:pPr>
      <w:ind w:left="720" w:hanging="360"/>
    </w:pPr>
    <w:rPr>
      <w:rFonts w:eastAsia="Times New Roman"/>
      <w:sz w:val="26"/>
      <w:szCs w:val="26"/>
    </w:rPr>
  </w:style>
  <w:style w:type="character" w:customStyle="1" w:styleId="prbodytext1">
    <w:name w:val="pr_bodytext1"/>
    <w:rsid w:val="00AF2C19"/>
    <w:rPr>
      <w:rFonts w:ascii="Arial" w:hAnsi="Arial" w:cs="Arial" w:hint="default"/>
      <w:sz w:val="20"/>
      <w:szCs w:val="20"/>
    </w:rPr>
  </w:style>
  <w:style w:type="character" w:customStyle="1" w:styleId="smallCharChar">
    <w:name w:val="small Char Char"/>
    <w:rsid w:val="00AF2C19"/>
    <w:rPr>
      <w:rFonts w:ascii="Times New Roman" w:eastAsia="Times New Roman" w:hAnsi="Times New Roman" w:cs="Times New Roman"/>
      <w:sz w:val="12"/>
      <w:szCs w:val="16"/>
    </w:rPr>
  </w:style>
  <w:style w:type="character" w:customStyle="1" w:styleId="Undlerine">
    <w:name w:val="Undlerine"/>
    <w:qFormat/>
    <w:rsid w:val="00AF2C19"/>
    <w:rPr>
      <w:rFonts w:ascii="Times New Roman" w:hAnsi="Times New Roman"/>
      <w:w w:val="110"/>
      <w:sz w:val="20"/>
      <w:szCs w:val="20"/>
      <w:u w:val="single"/>
      <w:bdr w:val="none" w:sz="0" w:space="0" w:color="auto"/>
      <w:lang w:bidi="he-IL"/>
    </w:rPr>
  </w:style>
  <w:style w:type="character" w:customStyle="1" w:styleId="Aunderline1">
    <w:name w:val="Aunderline"/>
    <w:qFormat/>
    <w:rsid w:val="00AF2C19"/>
    <w:rPr>
      <w:rFonts w:ascii="Times New Roman" w:hAnsi="Times New Roman"/>
      <w:sz w:val="20"/>
      <w:u w:val="single"/>
    </w:rPr>
  </w:style>
  <w:style w:type="paragraph" w:customStyle="1" w:styleId="NormalUnderline0">
    <w:name w:val="Normal + Underline"/>
    <w:basedOn w:val="Normal"/>
    <w:link w:val="NormalUnderlineChar0"/>
    <w:rsid w:val="00AF2C19"/>
    <w:pPr>
      <w:ind w:left="720"/>
    </w:pPr>
    <w:rPr>
      <w:rFonts w:eastAsia="Times New Roman"/>
      <w:b/>
      <w:sz w:val="20"/>
      <w:u w:val="single"/>
      <w:lang w:val="x-none" w:eastAsia="x-none"/>
    </w:rPr>
  </w:style>
  <w:style w:type="character" w:customStyle="1" w:styleId="NormalUnderlineChar0">
    <w:name w:val="Normal + Underline Char"/>
    <w:link w:val="NormalUnderline0"/>
    <w:rsid w:val="00AF2C19"/>
    <w:rPr>
      <w:rFonts w:ascii="Times New Roman" w:eastAsia="Times New Roman" w:hAnsi="Times New Roman" w:cs="Times New Roman"/>
      <w:b/>
      <w:sz w:val="20"/>
      <w:u w:val="single"/>
      <w:lang w:val="x-none" w:eastAsia="x-none"/>
    </w:rPr>
  </w:style>
  <w:style w:type="character" w:customStyle="1" w:styleId="Boxes">
    <w:name w:val="Boxes"/>
    <w:qFormat/>
    <w:rsid w:val="00AF2C19"/>
    <w:rPr>
      <w:rFonts w:ascii="Times New Roman" w:hAnsi="Times New Roman"/>
      <w:sz w:val="20"/>
      <w:u w:val="single"/>
      <w:bdr w:val="single" w:sz="4" w:space="0" w:color="auto"/>
    </w:rPr>
  </w:style>
  <w:style w:type="character" w:customStyle="1" w:styleId="tim">
    <w:name w:val="tim"/>
    <w:qFormat/>
    <w:rsid w:val="00AF2C19"/>
    <w:rPr>
      <w:rFonts w:ascii="Times New Roman" w:hAnsi="Times New Roman"/>
      <w:sz w:val="20"/>
      <w:u w:val="single"/>
    </w:rPr>
  </w:style>
  <w:style w:type="character" w:customStyle="1" w:styleId="hl">
    <w:name w:val="hl"/>
    <w:basedOn w:val="DefaultParagraphFont"/>
    <w:rsid w:val="00AF2C19"/>
  </w:style>
  <w:style w:type="character" w:customStyle="1" w:styleId="clock1">
    <w:name w:val="clock1"/>
    <w:rsid w:val="00AF2C19"/>
    <w:rPr>
      <w:color w:val="B51B1B"/>
    </w:rPr>
  </w:style>
  <w:style w:type="character" w:customStyle="1" w:styleId="smallChar10">
    <w:name w:val="small Char1"/>
    <w:rsid w:val="00AF2C19"/>
    <w:rPr>
      <w:sz w:val="12"/>
      <w:szCs w:val="16"/>
      <w:lang w:val="en-US" w:eastAsia="en-US" w:bidi="ar-SA"/>
    </w:rPr>
  </w:style>
  <w:style w:type="character" w:customStyle="1" w:styleId="SmallCardsCharChar">
    <w:name w:val="Small Cards Char Char"/>
    <w:rsid w:val="00AF2C19"/>
    <w:rPr>
      <w:sz w:val="14"/>
      <w:szCs w:val="24"/>
      <w:lang w:val="en-US" w:eastAsia="en-US" w:bidi="ar-SA"/>
    </w:rPr>
  </w:style>
  <w:style w:type="paragraph" w:customStyle="1" w:styleId="NormalCards">
    <w:name w:val="Normal Cards"/>
    <w:basedOn w:val="Normal"/>
    <w:rsid w:val="00AF2C19"/>
    <w:pPr>
      <w:ind w:left="288"/>
    </w:pPr>
    <w:rPr>
      <w:rFonts w:eastAsia="Times New Roman"/>
      <w:sz w:val="20"/>
    </w:rPr>
  </w:style>
  <w:style w:type="character" w:customStyle="1" w:styleId="iniciales">
    <w:name w:val="iniciales"/>
    <w:basedOn w:val="DefaultParagraphFont"/>
    <w:rsid w:val="00AF2C19"/>
  </w:style>
  <w:style w:type="character" w:customStyle="1" w:styleId="Style10ptBoldUnderline">
    <w:name w:val="Style 10 pt Bold Underline"/>
    <w:rsid w:val="00AF2C19"/>
    <w:rPr>
      <w:b/>
      <w:bCs/>
      <w:sz w:val="20"/>
      <w:u w:val="single"/>
    </w:rPr>
  </w:style>
  <w:style w:type="paragraph" w:customStyle="1" w:styleId="outdent">
    <w:name w:val="outdent"/>
    <w:basedOn w:val="Normal"/>
    <w:rsid w:val="00AF2C19"/>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AF2C19"/>
    <w:pPr>
      <w:spacing w:before="100" w:beforeAutospacing="1" w:after="100" w:afterAutospacing="1"/>
    </w:pPr>
    <w:rPr>
      <w:rFonts w:eastAsia="Times New Roman"/>
      <w:sz w:val="24"/>
    </w:rPr>
  </w:style>
  <w:style w:type="paragraph" w:customStyle="1" w:styleId="separator">
    <w:name w:val="separator"/>
    <w:basedOn w:val="Normal"/>
    <w:rsid w:val="00AF2C19"/>
    <w:pPr>
      <w:spacing w:before="100" w:beforeAutospacing="1" w:after="100" w:afterAutospacing="1"/>
    </w:pPr>
    <w:rPr>
      <w:rFonts w:eastAsia="Times New Roman"/>
      <w:sz w:val="24"/>
    </w:rPr>
  </w:style>
  <w:style w:type="paragraph" w:customStyle="1" w:styleId="bulletfollow">
    <w:name w:val="bulletfollow"/>
    <w:basedOn w:val="Normal"/>
    <w:rsid w:val="00AF2C19"/>
    <w:pPr>
      <w:spacing w:before="100" w:beforeAutospacing="1" w:after="100" w:afterAutospacing="1"/>
    </w:pPr>
    <w:rPr>
      <w:rFonts w:eastAsia="Times New Roman"/>
      <w:sz w:val="24"/>
    </w:rPr>
  </w:style>
  <w:style w:type="paragraph" w:customStyle="1" w:styleId="bulleted">
    <w:name w:val="bulleted"/>
    <w:basedOn w:val="Normal"/>
    <w:rsid w:val="00AF2C19"/>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AF2C19"/>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AF2C19"/>
    <w:rPr>
      <w:rFonts w:ascii="Times New Roman" w:eastAsia="Times New Roman" w:hAnsi="Times New Roman" w:cs="Times New Roman"/>
      <w:strike/>
      <w:sz w:val="20"/>
      <w:szCs w:val="20"/>
    </w:rPr>
  </w:style>
  <w:style w:type="character" w:customStyle="1" w:styleId="UnderlineCardsCharChar">
    <w:name w:val="Underline Cards Char Char"/>
    <w:rsid w:val="00AF2C19"/>
    <w:rPr>
      <w:rFonts w:eastAsia="SimSun"/>
      <w:szCs w:val="24"/>
      <w:u w:val="thick"/>
      <w:lang w:val="en-US" w:eastAsia="en-US" w:bidi="ar-SA"/>
    </w:rPr>
  </w:style>
  <w:style w:type="character" w:customStyle="1" w:styleId="head">
    <w:name w:val="head"/>
    <w:basedOn w:val="DefaultParagraphFont"/>
    <w:rsid w:val="00AF2C19"/>
  </w:style>
  <w:style w:type="paragraph" w:customStyle="1" w:styleId="authorgroup">
    <w:name w:val="authorgroup"/>
    <w:basedOn w:val="Normal"/>
    <w:rsid w:val="00AF2C19"/>
    <w:pPr>
      <w:spacing w:before="100" w:beforeAutospacing="1" w:after="100" w:afterAutospacing="1"/>
    </w:pPr>
    <w:rPr>
      <w:rFonts w:eastAsia="Calibri"/>
      <w:sz w:val="24"/>
    </w:rPr>
  </w:style>
  <w:style w:type="paragraph" w:customStyle="1" w:styleId="affiliation1">
    <w:name w:val="affiliation1"/>
    <w:basedOn w:val="Normal"/>
    <w:rsid w:val="00AF2C19"/>
    <w:pPr>
      <w:spacing w:before="100" w:beforeAutospacing="1" w:after="100" w:afterAutospacing="1"/>
    </w:pPr>
    <w:rPr>
      <w:rFonts w:eastAsia="Calibri"/>
      <w:sz w:val="24"/>
    </w:rPr>
  </w:style>
  <w:style w:type="paragraph" w:customStyle="1" w:styleId="norm">
    <w:name w:val="norm"/>
    <w:basedOn w:val="Normal"/>
    <w:rsid w:val="00AF2C19"/>
    <w:pPr>
      <w:spacing w:before="100" w:beforeAutospacing="1" w:after="100" w:afterAutospacing="1"/>
    </w:pPr>
    <w:rPr>
      <w:rFonts w:eastAsia="Calibri"/>
      <w:sz w:val="24"/>
    </w:rPr>
  </w:style>
  <w:style w:type="character" w:customStyle="1" w:styleId="smallcapitals">
    <w:name w:val="smallcapitals"/>
    <w:basedOn w:val="DefaultParagraphFont"/>
    <w:rsid w:val="00AF2C19"/>
  </w:style>
  <w:style w:type="character" w:customStyle="1" w:styleId="number0">
    <w:name w:val="number"/>
    <w:basedOn w:val="DefaultParagraphFont"/>
    <w:rsid w:val="00AF2C19"/>
  </w:style>
  <w:style w:type="character" w:customStyle="1" w:styleId="swauthor">
    <w:name w:val="sw_author"/>
    <w:rsid w:val="00AF2C19"/>
  </w:style>
  <w:style w:type="character" w:customStyle="1" w:styleId="articlebody1">
    <w:name w:val="articlebody1"/>
    <w:rsid w:val="00AF2C19"/>
  </w:style>
  <w:style w:type="character" w:customStyle="1" w:styleId="small1">
    <w:name w:val="small1"/>
    <w:rsid w:val="00AF2C19"/>
  </w:style>
  <w:style w:type="paragraph" w:customStyle="1" w:styleId="AuthorDate2">
    <w:name w:val="Author/Date"/>
    <w:basedOn w:val="Normal"/>
    <w:link w:val="AuthorDateChar1"/>
    <w:rsid w:val="00AF2C19"/>
    <w:rPr>
      <w:rFonts w:eastAsia="Times New Roman"/>
      <w:b/>
      <w:sz w:val="24"/>
      <w:u w:val="single"/>
    </w:rPr>
  </w:style>
  <w:style w:type="character" w:customStyle="1" w:styleId="AuthorDateChar1">
    <w:name w:val="Author/Date Char1"/>
    <w:link w:val="AuthorDate2"/>
    <w:rsid w:val="00AF2C19"/>
    <w:rPr>
      <w:rFonts w:ascii="Times New Roman" w:eastAsia="Times New Roman" w:hAnsi="Times New Roman" w:cs="Times New Roman"/>
      <w:b/>
      <w:sz w:val="24"/>
      <w:u w:val="single"/>
    </w:rPr>
  </w:style>
  <w:style w:type="character" w:customStyle="1" w:styleId="Shortcite">
    <w:name w:val="Shortcite"/>
    <w:basedOn w:val="DefaultParagraphFont"/>
    <w:rsid w:val="00AF2C19"/>
    <w:rPr>
      <w:rFonts w:ascii="Times New Roman" w:hAnsi="Times New Roman"/>
      <w:b/>
      <w:bCs/>
      <w:sz w:val="20"/>
    </w:rPr>
  </w:style>
  <w:style w:type="character" w:customStyle="1" w:styleId="Longcite">
    <w:name w:val="Longcite"/>
    <w:basedOn w:val="DefaultParagraphFont"/>
    <w:rsid w:val="00AF2C19"/>
    <w:rPr>
      <w:sz w:val="16"/>
    </w:rPr>
  </w:style>
  <w:style w:type="paragraph" w:customStyle="1" w:styleId="analytic0">
    <w:name w:val="analytic"/>
    <w:basedOn w:val="Normal"/>
    <w:link w:val="analyticChar0"/>
    <w:uiPriority w:val="4"/>
    <w:qFormat/>
    <w:rsid w:val="00AF2C19"/>
    <w:pPr>
      <w:spacing w:before="120"/>
    </w:pPr>
    <w:rPr>
      <w:rFonts w:ascii="Arial" w:hAnsi="Arial"/>
      <w:b/>
      <w:sz w:val="20"/>
    </w:rPr>
  </w:style>
  <w:style w:type="character" w:customStyle="1" w:styleId="analyticChar0">
    <w:name w:val="analytic Char"/>
    <w:basedOn w:val="DefaultParagraphFont"/>
    <w:link w:val="analytic0"/>
    <w:uiPriority w:val="4"/>
    <w:rsid w:val="00AF2C19"/>
    <w:rPr>
      <w:rFonts w:ascii="Arial" w:hAnsi="Arial" w:cs="Times New Roman"/>
      <w:b/>
      <w:sz w:val="20"/>
    </w:rPr>
  </w:style>
  <w:style w:type="character" w:customStyle="1" w:styleId="Normal30">
    <w:name w:val="Normal3"/>
    <w:basedOn w:val="DefaultParagraphFont"/>
    <w:rsid w:val="00AF2C19"/>
  </w:style>
  <w:style w:type="paragraph" w:customStyle="1" w:styleId="PageNumber8">
    <w:name w:val="Page Number8"/>
    <w:basedOn w:val="Normal"/>
    <w:next w:val="Normal"/>
    <w:rsid w:val="00AF2C19"/>
    <w:pPr>
      <w:spacing w:after="0" w:line="240" w:lineRule="auto"/>
    </w:pPr>
    <w:rPr>
      <w:rFonts w:eastAsia="Times New Roman"/>
      <w:sz w:val="20"/>
    </w:rPr>
  </w:style>
  <w:style w:type="paragraph" w:customStyle="1" w:styleId="Header2">
    <w:name w:val="Header2"/>
    <w:basedOn w:val="Heading1"/>
    <w:next w:val="Heading1"/>
    <w:rsid w:val="00AF2C19"/>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kern w:val="32"/>
      <w:sz w:val="48"/>
      <w:szCs w:val="24"/>
      <w:u w:val="single"/>
    </w:rPr>
  </w:style>
  <w:style w:type="paragraph" w:customStyle="1" w:styleId="Heading12">
    <w:name w:val="Heading 12"/>
    <w:basedOn w:val="Normal"/>
    <w:next w:val="Normal"/>
    <w:rsid w:val="00AF2C19"/>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AF2C19"/>
    <w:rPr>
      <w:rFonts w:cs="New Baskerville"/>
      <w:color w:val="000000"/>
    </w:rPr>
  </w:style>
  <w:style w:type="character" w:customStyle="1" w:styleId="postauthor">
    <w:name w:val="postauthor"/>
    <w:basedOn w:val="DefaultParagraphFont"/>
    <w:rsid w:val="00AF2C19"/>
  </w:style>
  <w:style w:type="paragraph" w:customStyle="1" w:styleId="notes-source-hasnotes">
    <w:name w:val="notes-source-hasnotes"/>
    <w:basedOn w:val="Normal"/>
    <w:rsid w:val="00AF2C19"/>
    <w:pPr>
      <w:spacing w:before="100" w:beforeAutospacing="1" w:after="100" w:afterAutospacing="1"/>
    </w:pPr>
    <w:rPr>
      <w:rFonts w:ascii="Times" w:hAnsi="Times"/>
      <w:sz w:val="20"/>
      <w:szCs w:val="20"/>
    </w:rPr>
  </w:style>
  <w:style w:type="character" w:customStyle="1" w:styleId="span">
    <w:name w:val="span"/>
    <w:basedOn w:val="DefaultParagraphFont"/>
    <w:rsid w:val="00AF2C19"/>
  </w:style>
  <w:style w:type="character" w:customStyle="1" w:styleId="maintitle">
    <w:name w:val="maintitle"/>
    <w:basedOn w:val="DefaultParagraphFont"/>
    <w:rsid w:val="00AF2C19"/>
  </w:style>
  <w:style w:type="character" w:customStyle="1" w:styleId="thirdparty-logo">
    <w:name w:val="thirdparty-logo"/>
    <w:basedOn w:val="DefaultParagraphFont"/>
    <w:rsid w:val="00AF2C19"/>
  </w:style>
  <w:style w:type="paragraph" w:customStyle="1" w:styleId="articlemeta">
    <w:name w:val="articlemeta"/>
    <w:basedOn w:val="Normal"/>
    <w:rsid w:val="00AF2C19"/>
    <w:pPr>
      <w:spacing w:before="100" w:beforeAutospacing="1" w:after="100" w:afterAutospacing="1"/>
    </w:pPr>
    <w:rPr>
      <w:rFonts w:ascii="Times" w:hAnsi="Times"/>
      <w:sz w:val="20"/>
      <w:szCs w:val="20"/>
    </w:rPr>
  </w:style>
  <w:style w:type="character" w:customStyle="1" w:styleId="vcard">
    <w:name w:val="vcard"/>
    <w:basedOn w:val="DefaultParagraphFont"/>
    <w:rsid w:val="00AF2C19"/>
  </w:style>
  <w:style w:type="character" w:customStyle="1" w:styleId="print-footnote">
    <w:name w:val="print-footnote"/>
    <w:basedOn w:val="DefaultParagraphFont"/>
    <w:rsid w:val="00AF2C19"/>
  </w:style>
  <w:style w:type="character" w:customStyle="1" w:styleId="datestring">
    <w:name w:val="datestring"/>
    <w:basedOn w:val="DefaultParagraphFont"/>
    <w:rsid w:val="00AF2C19"/>
  </w:style>
  <w:style w:type="paragraph" w:customStyle="1" w:styleId="left">
    <w:name w:val="left"/>
    <w:basedOn w:val="Normal"/>
    <w:rsid w:val="00AF2C19"/>
    <w:pPr>
      <w:spacing w:before="100" w:beforeAutospacing="1" w:after="100" w:afterAutospacing="1"/>
    </w:pPr>
    <w:rPr>
      <w:rFonts w:ascii="Times" w:hAnsi="Times"/>
      <w:sz w:val="20"/>
      <w:szCs w:val="20"/>
    </w:rPr>
  </w:style>
  <w:style w:type="paragraph" w:customStyle="1" w:styleId="right">
    <w:name w:val="right"/>
    <w:basedOn w:val="Normal"/>
    <w:rsid w:val="00AF2C19"/>
    <w:pPr>
      <w:spacing w:before="100" w:beforeAutospacing="1" w:after="100" w:afterAutospacing="1"/>
    </w:pPr>
    <w:rPr>
      <w:rFonts w:ascii="Times" w:hAnsi="Times"/>
      <w:sz w:val="20"/>
      <w:szCs w:val="20"/>
    </w:rPr>
  </w:style>
  <w:style w:type="character" w:customStyle="1" w:styleId="gptad">
    <w:name w:val="gptad"/>
    <w:basedOn w:val="DefaultParagraphFont"/>
    <w:rsid w:val="00AF2C19"/>
  </w:style>
  <w:style w:type="paragraph" w:customStyle="1" w:styleId="creditpostedmodified">
    <w:name w:val="credit_posted_modified"/>
    <w:basedOn w:val="Normal"/>
    <w:rsid w:val="00AF2C19"/>
    <w:pPr>
      <w:spacing w:before="100" w:beforeAutospacing="1" w:after="100" w:afterAutospacing="1"/>
    </w:pPr>
    <w:rPr>
      <w:rFonts w:ascii="Times" w:hAnsi="Times"/>
      <w:sz w:val="20"/>
      <w:szCs w:val="20"/>
    </w:rPr>
  </w:style>
  <w:style w:type="character" w:customStyle="1" w:styleId="creditline">
    <w:name w:val="creditline"/>
    <w:basedOn w:val="DefaultParagraphFont"/>
    <w:rsid w:val="00AF2C19"/>
  </w:style>
  <w:style w:type="character" w:customStyle="1" w:styleId="grd">
    <w:name w:val="grd"/>
    <w:basedOn w:val="DefaultParagraphFont"/>
    <w:rsid w:val="00AF2C19"/>
  </w:style>
  <w:style w:type="paragraph" w:customStyle="1" w:styleId="hs-text-container">
    <w:name w:val="hs-text-container"/>
    <w:basedOn w:val="Normal"/>
    <w:rsid w:val="00AF2C19"/>
    <w:pPr>
      <w:spacing w:before="100" w:beforeAutospacing="1" w:after="100" w:afterAutospacing="1"/>
    </w:pPr>
    <w:rPr>
      <w:rFonts w:ascii="Times" w:hAnsi="Times"/>
      <w:sz w:val="20"/>
      <w:szCs w:val="20"/>
    </w:rPr>
  </w:style>
  <w:style w:type="character" w:customStyle="1" w:styleId="created">
    <w:name w:val="created"/>
    <w:basedOn w:val="DefaultParagraphFont"/>
    <w:rsid w:val="00AF2C19"/>
  </w:style>
  <w:style w:type="character" w:customStyle="1" w:styleId="changed">
    <w:name w:val="changed"/>
    <w:basedOn w:val="DefaultParagraphFont"/>
    <w:rsid w:val="00AF2C19"/>
  </w:style>
  <w:style w:type="character" w:customStyle="1" w:styleId="article-author-name">
    <w:name w:val="article-author-name"/>
    <w:basedOn w:val="DefaultParagraphFont"/>
    <w:rsid w:val="00AF2C19"/>
  </w:style>
  <w:style w:type="character" w:customStyle="1" w:styleId="bioexcerpt">
    <w:name w:val="bio_excerpt"/>
    <w:basedOn w:val="DefaultParagraphFont"/>
    <w:rsid w:val="00AF2C19"/>
  </w:style>
  <w:style w:type="character" w:customStyle="1" w:styleId="commentcount">
    <w:name w:val="comment_count"/>
    <w:basedOn w:val="DefaultParagraphFont"/>
    <w:rsid w:val="00AF2C19"/>
  </w:style>
  <w:style w:type="character" w:customStyle="1" w:styleId="searchtermshighlighted">
    <w:name w:val="searchtermshighlighted"/>
    <w:basedOn w:val="DefaultParagraphFont"/>
    <w:rsid w:val="00AF2C19"/>
  </w:style>
  <w:style w:type="character" w:customStyle="1" w:styleId="contributornametrigger">
    <w:name w:val="contributornametrigger"/>
    <w:basedOn w:val="DefaultParagraphFont"/>
    <w:rsid w:val="00AF2C19"/>
  </w:style>
  <w:style w:type="character" w:customStyle="1" w:styleId="bylinepipe">
    <w:name w:val="bylinepipe"/>
    <w:basedOn w:val="DefaultParagraphFont"/>
    <w:rsid w:val="00AF2C19"/>
  </w:style>
  <w:style w:type="character" w:customStyle="1" w:styleId="lucenesearchresulturlb">
    <w:name w:val="lucene_search_result_url_b"/>
    <w:basedOn w:val="DefaultParagraphFont"/>
    <w:rsid w:val="00AF2C19"/>
  </w:style>
  <w:style w:type="character" w:customStyle="1" w:styleId="faculty-title">
    <w:name w:val="faculty-title"/>
    <w:basedOn w:val="DefaultParagraphFont"/>
    <w:rsid w:val="00AF2C19"/>
  </w:style>
  <w:style w:type="character" w:customStyle="1" w:styleId="count">
    <w:name w:val="count"/>
    <w:basedOn w:val="DefaultParagraphFont"/>
    <w:rsid w:val="00AF2C19"/>
  </w:style>
  <w:style w:type="character" w:customStyle="1" w:styleId="volume">
    <w:name w:val="volume"/>
    <w:basedOn w:val="DefaultParagraphFont"/>
    <w:rsid w:val="00AF2C19"/>
  </w:style>
  <w:style w:type="character" w:customStyle="1" w:styleId="issue">
    <w:name w:val="issue"/>
    <w:basedOn w:val="DefaultParagraphFont"/>
    <w:rsid w:val="00AF2C19"/>
  </w:style>
  <w:style w:type="character" w:customStyle="1" w:styleId="pages">
    <w:name w:val="pages"/>
    <w:basedOn w:val="DefaultParagraphFont"/>
    <w:rsid w:val="00AF2C19"/>
  </w:style>
  <w:style w:type="character" w:customStyle="1" w:styleId="person">
    <w:name w:val="person"/>
    <w:basedOn w:val="DefaultParagraphFont"/>
    <w:rsid w:val="00AF2C19"/>
  </w:style>
  <w:style w:type="character" w:customStyle="1" w:styleId="corresponding">
    <w:name w:val="corresponding"/>
    <w:basedOn w:val="DefaultParagraphFont"/>
    <w:rsid w:val="00AF2C19"/>
  </w:style>
  <w:style w:type="paragraph" w:customStyle="1" w:styleId="entry-meta">
    <w:name w:val="entry-meta"/>
    <w:basedOn w:val="Normal"/>
    <w:rsid w:val="00AF2C19"/>
    <w:pPr>
      <w:spacing w:before="100" w:beforeAutospacing="1" w:after="100" w:afterAutospacing="1"/>
    </w:pPr>
    <w:rPr>
      <w:rFonts w:ascii="Times" w:hAnsi="Times"/>
      <w:sz w:val="20"/>
      <w:szCs w:val="20"/>
    </w:rPr>
  </w:style>
  <w:style w:type="character" w:customStyle="1" w:styleId="post-time">
    <w:name w:val="post-time"/>
    <w:basedOn w:val="DefaultParagraphFont"/>
    <w:rsid w:val="00AF2C19"/>
  </w:style>
  <w:style w:type="character" w:customStyle="1" w:styleId="post-category">
    <w:name w:val="post-category"/>
    <w:basedOn w:val="DefaultParagraphFont"/>
    <w:rsid w:val="00AF2C19"/>
  </w:style>
  <w:style w:type="character" w:customStyle="1" w:styleId="post-author">
    <w:name w:val="post-author"/>
    <w:basedOn w:val="DefaultParagraphFont"/>
    <w:rsid w:val="00AF2C19"/>
  </w:style>
  <w:style w:type="character" w:customStyle="1" w:styleId="A10">
    <w:name w:val="A10"/>
    <w:uiPriority w:val="99"/>
    <w:rsid w:val="00AF2C19"/>
    <w:rPr>
      <w:rFonts w:cs="Trebuchet MS"/>
      <w:color w:val="000000"/>
      <w:sz w:val="11"/>
      <w:szCs w:val="11"/>
    </w:rPr>
  </w:style>
  <w:style w:type="paragraph" w:customStyle="1" w:styleId="Pa10">
    <w:name w:val="Pa10"/>
    <w:basedOn w:val="Default"/>
    <w:next w:val="Default"/>
    <w:uiPriority w:val="99"/>
    <w:rsid w:val="00AF2C19"/>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AF2C19"/>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AF2C19"/>
  </w:style>
  <w:style w:type="paragraph" w:customStyle="1" w:styleId="aff">
    <w:name w:val="aff"/>
    <w:basedOn w:val="Normal"/>
    <w:rsid w:val="00AF2C19"/>
    <w:pPr>
      <w:spacing w:before="100" w:beforeAutospacing="1" w:after="100" w:afterAutospacing="1"/>
    </w:pPr>
    <w:rPr>
      <w:rFonts w:ascii="Times" w:hAnsi="Times"/>
      <w:sz w:val="20"/>
      <w:szCs w:val="20"/>
    </w:rPr>
  </w:style>
  <w:style w:type="character" w:customStyle="1" w:styleId="entry-author">
    <w:name w:val="entry-author"/>
    <w:basedOn w:val="DefaultParagraphFont"/>
    <w:rsid w:val="00AF2C19"/>
  </w:style>
  <w:style w:type="character" w:customStyle="1" w:styleId="entry-author-name">
    <w:name w:val="entry-author-name"/>
    <w:basedOn w:val="DefaultParagraphFont"/>
    <w:rsid w:val="00AF2C19"/>
  </w:style>
  <w:style w:type="character" w:customStyle="1" w:styleId="contrib-degrees">
    <w:name w:val="contrib-degrees"/>
    <w:basedOn w:val="DefaultParagraphFont"/>
    <w:rsid w:val="00AF2C19"/>
  </w:style>
  <w:style w:type="character" w:customStyle="1" w:styleId="contrib-on-behalf-of">
    <w:name w:val="contrib-on-behalf-of"/>
    <w:basedOn w:val="DefaultParagraphFont"/>
    <w:rsid w:val="00AF2C19"/>
  </w:style>
  <w:style w:type="character" w:customStyle="1" w:styleId="pubtime">
    <w:name w:val="pubtime"/>
    <w:basedOn w:val="DefaultParagraphFont"/>
    <w:rsid w:val="00AF2C19"/>
  </w:style>
  <w:style w:type="character" w:customStyle="1" w:styleId="fbcommentscount">
    <w:name w:val="fb_comments_count"/>
    <w:basedOn w:val="DefaultParagraphFont"/>
    <w:rsid w:val="00AF2C19"/>
  </w:style>
  <w:style w:type="character" w:customStyle="1" w:styleId="stsharethiscustom">
    <w:name w:val="st_sharethis_custom"/>
    <w:basedOn w:val="DefaultParagraphFont"/>
    <w:rsid w:val="00AF2C19"/>
  </w:style>
  <w:style w:type="paragraph" w:customStyle="1" w:styleId="permalinkable">
    <w:name w:val="permalinkable"/>
    <w:basedOn w:val="Normal"/>
    <w:rsid w:val="00AF2C19"/>
    <w:pPr>
      <w:spacing w:before="100" w:beforeAutospacing="1" w:after="100" w:afterAutospacing="1"/>
    </w:pPr>
    <w:rPr>
      <w:rFonts w:ascii="Times" w:hAnsi="Times"/>
      <w:sz w:val="20"/>
      <w:szCs w:val="20"/>
    </w:rPr>
  </w:style>
  <w:style w:type="character" w:customStyle="1" w:styleId="post-date">
    <w:name w:val="post-date"/>
    <w:basedOn w:val="DefaultParagraphFont"/>
    <w:rsid w:val="00AF2C19"/>
  </w:style>
  <w:style w:type="character" w:customStyle="1" w:styleId="link-external">
    <w:name w:val="link-external"/>
    <w:basedOn w:val="DefaultParagraphFont"/>
    <w:rsid w:val="00AF2C19"/>
  </w:style>
  <w:style w:type="character" w:customStyle="1" w:styleId="articleauthor0">
    <w:name w:val="article_author"/>
    <w:basedOn w:val="DefaultParagraphFont"/>
    <w:rsid w:val="00AF2C19"/>
  </w:style>
  <w:style w:type="character" w:customStyle="1" w:styleId="articleissue">
    <w:name w:val="article_issue"/>
    <w:basedOn w:val="DefaultParagraphFont"/>
    <w:rsid w:val="00AF2C19"/>
  </w:style>
  <w:style w:type="character" w:customStyle="1" w:styleId="a-size-large">
    <w:name w:val="a-size-large"/>
    <w:basedOn w:val="DefaultParagraphFont"/>
    <w:rsid w:val="00AF2C19"/>
  </w:style>
  <w:style w:type="character" w:customStyle="1" w:styleId="a-size-medium">
    <w:name w:val="a-size-medium"/>
    <w:basedOn w:val="DefaultParagraphFont"/>
    <w:rsid w:val="00AF2C19"/>
  </w:style>
  <w:style w:type="character" w:customStyle="1" w:styleId="contribution">
    <w:name w:val="contribution"/>
    <w:basedOn w:val="DefaultParagraphFont"/>
    <w:rsid w:val="00AF2C19"/>
  </w:style>
  <w:style w:type="character" w:customStyle="1" w:styleId="a-color-secondary">
    <w:name w:val="a-color-secondary"/>
    <w:basedOn w:val="DefaultParagraphFont"/>
    <w:rsid w:val="00AF2C19"/>
  </w:style>
  <w:style w:type="paragraph" w:customStyle="1" w:styleId="sbyline">
    <w:name w:val="sbyline"/>
    <w:basedOn w:val="Normal"/>
    <w:rsid w:val="00AF2C19"/>
    <w:pPr>
      <w:spacing w:before="100" w:beforeAutospacing="1" w:after="100" w:afterAutospacing="1"/>
    </w:pPr>
    <w:rPr>
      <w:rFonts w:ascii="Times" w:hAnsi="Times"/>
      <w:sz w:val="20"/>
      <w:szCs w:val="20"/>
    </w:rPr>
  </w:style>
  <w:style w:type="character" w:customStyle="1" w:styleId="ui-author">
    <w:name w:val="ui-author"/>
    <w:basedOn w:val="DefaultParagraphFont"/>
    <w:rsid w:val="00AF2C19"/>
  </w:style>
  <w:style w:type="character" w:customStyle="1" w:styleId="ui-staffline">
    <w:name w:val="ui-staffline"/>
    <w:basedOn w:val="DefaultParagraphFont"/>
    <w:rsid w:val="00AF2C19"/>
  </w:style>
  <w:style w:type="paragraph" w:customStyle="1" w:styleId="promotion-tag-p">
    <w:name w:val="promotion-tag-p"/>
    <w:basedOn w:val="Normal"/>
    <w:rsid w:val="00AF2C19"/>
    <w:pPr>
      <w:spacing w:before="100" w:beforeAutospacing="1" w:after="100" w:afterAutospacing="1"/>
    </w:pPr>
    <w:rPr>
      <w:rFonts w:ascii="Times" w:hAnsi="Times"/>
      <w:sz w:val="20"/>
      <w:szCs w:val="20"/>
    </w:rPr>
  </w:style>
  <w:style w:type="paragraph" w:customStyle="1" w:styleId="heading">
    <w:name w:val="heading"/>
    <w:basedOn w:val="Normal"/>
    <w:rsid w:val="00AF2C19"/>
    <w:pPr>
      <w:spacing w:before="100" w:beforeAutospacing="1" w:after="100" w:afterAutospacing="1"/>
    </w:pPr>
    <w:rPr>
      <w:rFonts w:ascii="Times" w:hAnsi="Times"/>
      <w:sz w:val="20"/>
      <w:szCs w:val="20"/>
    </w:rPr>
  </w:style>
  <w:style w:type="character" w:customStyle="1" w:styleId="value">
    <w:name w:val="value"/>
    <w:basedOn w:val="DefaultParagraphFont"/>
    <w:rsid w:val="00AF2C19"/>
  </w:style>
  <w:style w:type="character" w:customStyle="1" w:styleId="specialissuelabel">
    <w:name w:val="specialissuelabel"/>
    <w:basedOn w:val="DefaultParagraphFont"/>
    <w:rsid w:val="00AF2C19"/>
  </w:style>
  <w:style w:type="character" w:customStyle="1" w:styleId="referencediv">
    <w:name w:val="referencediv"/>
    <w:basedOn w:val="DefaultParagraphFont"/>
    <w:rsid w:val="00AF2C19"/>
  </w:style>
  <w:style w:type="character" w:customStyle="1" w:styleId="wp-smiley">
    <w:name w:val="wp-smiley"/>
    <w:basedOn w:val="DefaultParagraphFont"/>
    <w:rsid w:val="00AF2C19"/>
  </w:style>
  <w:style w:type="character" w:customStyle="1" w:styleId="artjournal">
    <w:name w:val="art_journal"/>
    <w:basedOn w:val="DefaultParagraphFont"/>
    <w:rsid w:val="00AF2C19"/>
  </w:style>
  <w:style w:type="character" w:customStyle="1" w:styleId="artdatevolumeissuepart">
    <w:name w:val="art_datevolumeissuepart"/>
    <w:basedOn w:val="DefaultParagraphFont"/>
    <w:rsid w:val="00AF2C19"/>
  </w:style>
  <w:style w:type="character" w:customStyle="1" w:styleId="artpages">
    <w:name w:val="art_pages"/>
    <w:basedOn w:val="DefaultParagraphFont"/>
    <w:rsid w:val="00AF2C19"/>
  </w:style>
  <w:style w:type="character" w:customStyle="1" w:styleId="singlehighlightclass">
    <w:name w:val="single_highlight_class"/>
    <w:basedOn w:val="DefaultParagraphFont"/>
    <w:rsid w:val="00AF2C19"/>
  </w:style>
  <w:style w:type="character" w:customStyle="1" w:styleId="degree">
    <w:name w:val="degree"/>
    <w:basedOn w:val="DefaultParagraphFont"/>
    <w:rsid w:val="00AF2C19"/>
  </w:style>
  <w:style w:type="character" w:customStyle="1" w:styleId="major">
    <w:name w:val="major"/>
    <w:basedOn w:val="DefaultParagraphFont"/>
    <w:rsid w:val="00AF2C19"/>
  </w:style>
  <w:style w:type="character" w:customStyle="1" w:styleId="authors">
    <w:name w:val="authors"/>
    <w:basedOn w:val="DefaultParagraphFont"/>
    <w:rsid w:val="00AF2C19"/>
  </w:style>
  <w:style w:type="character" w:customStyle="1" w:styleId="views">
    <w:name w:val="views"/>
    <w:basedOn w:val="DefaultParagraphFont"/>
    <w:rsid w:val="00AF2C19"/>
  </w:style>
  <w:style w:type="character" w:customStyle="1" w:styleId="stmainservices">
    <w:name w:val="stmainservices"/>
    <w:basedOn w:val="DefaultParagraphFont"/>
    <w:rsid w:val="00AF2C19"/>
  </w:style>
  <w:style w:type="character" w:customStyle="1" w:styleId="stbubblehcount">
    <w:name w:val="stbubble_hcount"/>
    <w:basedOn w:val="DefaultParagraphFont"/>
    <w:rsid w:val="00AF2C19"/>
  </w:style>
  <w:style w:type="paragraph" w:customStyle="1" w:styleId="Document">
    <w:name w:val="_Document"/>
    <w:basedOn w:val="Default"/>
    <w:next w:val="Default"/>
    <w:uiPriority w:val="99"/>
    <w:rsid w:val="00AF2C19"/>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AF2C19"/>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AF2C19"/>
    <w:pPr>
      <w:widowControl w:val="0"/>
    </w:pPr>
    <w:rPr>
      <w:rFonts w:ascii="New Baskerville" w:eastAsiaTheme="minorEastAsia" w:hAnsi="New Baskerville"/>
      <w:color w:val="auto"/>
    </w:rPr>
  </w:style>
  <w:style w:type="paragraph" w:customStyle="1" w:styleId="collapsed-hide">
    <w:name w:val="collapsed-hide"/>
    <w:basedOn w:val="Normal"/>
    <w:rsid w:val="00AF2C19"/>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AF2C19"/>
    <w:pPr>
      <w:widowControl w:val="0"/>
      <w:spacing w:line="211" w:lineRule="atLeast"/>
    </w:pPr>
    <w:rPr>
      <w:rFonts w:ascii="Mokka" w:eastAsiaTheme="minorEastAsia" w:hAnsi="Mokka"/>
      <w:color w:val="auto"/>
    </w:rPr>
  </w:style>
  <w:style w:type="paragraph" w:customStyle="1" w:styleId="odd">
    <w:name w:val="odd"/>
    <w:basedOn w:val="Normal"/>
    <w:rsid w:val="00AF2C19"/>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AF2C19"/>
  </w:style>
  <w:style w:type="character" w:customStyle="1" w:styleId="tolocaltime">
    <w:name w:val="tolocaltime"/>
    <w:basedOn w:val="DefaultParagraphFont"/>
    <w:rsid w:val="00AF2C19"/>
  </w:style>
  <w:style w:type="character" w:customStyle="1" w:styleId="pb-byline">
    <w:name w:val="pb-byline"/>
    <w:basedOn w:val="DefaultParagraphFont"/>
    <w:rsid w:val="00AF2C19"/>
  </w:style>
  <w:style w:type="character" w:customStyle="1" w:styleId="pb-timestamp">
    <w:name w:val="pb-timestamp"/>
    <w:basedOn w:val="DefaultParagraphFont"/>
    <w:rsid w:val="00AF2C19"/>
  </w:style>
  <w:style w:type="character" w:customStyle="1" w:styleId="posted-on">
    <w:name w:val="posted-on"/>
    <w:basedOn w:val="DefaultParagraphFont"/>
    <w:rsid w:val="00AF2C19"/>
  </w:style>
  <w:style w:type="character" w:customStyle="1" w:styleId="even">
    <w:name w:val="even"/>
    <w:basedOn w:val="DefaultParagraphFont"/>
    <w:rsid w:val="00AF2C19"/>
  </w:style>
  <w:style w:type="paragraph" w:customStyle="1" w:styleId="volissue">
    <w:name w:val="volissue"/>
    <w:basedOn w:val="Normal"/>
    <w:rsid w:val="00AF2C19"/>
    <w:pPr>
      <w:spacing w:before="100" w:beforeAutospacing="1" w:after="100" w:afterAutospacing="1"/>
    </w:pPr>
    <w:rPr>
      <w:rFonts w:ascii="Times" w:hAnsi="Times"/>
      <w:sz w:val="20"/>
      <w:szCs w:val="20"/>
    </w:rPr>
  </w:style>
  <w:style w:type="character" w:customStyle="1" w:styleId="cat-date-line4">
    <w:name w:val="cat-date-line4"/>
    <w:basedOn w:val="DefaultParagraphFont"/>
    <w:rsid w:val="00AF2C19"/>
  </w:style>
  <w:style w:type="character" w:customStyle="1" w:styleId="articledate">
    <w:name w:val="articledate"/>
    <w:basedOn w:val="DefaultParagraphFont"/>
    <w:rsid w:val="00AF2C19"/>
  </w:style>
  <w:style w:type="character" w:customStyle="1" w:styleId="post-byline">
    <w:name w:val="post-byline"/>
    <w:basedOn w:val="DefaultParagraphFont"/>
    <w:rsid w:val="00AF2C19"/>
  </w:style>
  <w:style w:type="character" w:customStyle="1" w:styleId="metadate">
    <w:name w:val="meta_date"/>
    <w:basedOn w:val="DefaultParagraphFont"/>
    <w:rsid w:val="00AF2C19"/>
  </w:style>
  <w:style w:type="character" w:customStyle="1" w:styleId="fa">
    <w:name w:val="fa"/>
    <w:basedOn w:val="DefaultParagraphFont"/>
    <w:rsid w:val="00AF2C19"/>
  </w:style>
  <w:style w:type="character" w:customStyle="1" w:styleId="longname">
    <w:name w:val="longname"/>
    <w:basedOn w:val="DefaultParagraphFont"/>
    <w:rsid w:val="00AF2C19"/>
  </w:style>
  <w:style w:type="character" w:customStyle="1" w:styleId="echocontainer">
    <w:name w:val="echo_container"/>
    <w:basedOn w:val="DefaultParagraphFont"/>
    <w:rsid w:val="00AF2C19"/>
  </w:style>
  <w:style w:type="character" w:customStyle="1" w:styleId="comment-display">
    <w:name w:val="comment-display"/>
    <w:basedOn w:val="DefaultParagraphFont"/>
    <w:rsid w:val="00AF2C19"/>
  </w:style>
  <w:style w:type="paragraph" w:customStyle="1" w:styleId="comment-count-label">
    <w:name w:val="comment-count-label"/>
    <w:basedOn w:val="Normal"/>
    <w:rsid w:val="00AF2C19"/>
    <w:pPr>
      <w:spacing w:before="100" w:beforeAutospacing="1" w:after="100" w:afterAutospacing="1"/>
    </w:pPr>
    <w:rPr>
      <w:rFonts w:ascii="Times" w:hAnsi="Times"/>
      <w:sz w:val="20"/>
      <w:szCs w:val="20"/>
    </w:rPr>
  </w:style>
  <w:style w:type="character" w:customStyle="1" w:styleId="echo-counter">
    <w:name w:val="echo-counter"/>
    <w:basedOn w:val="DefaultParagraphFont"/>
    <w:rsid w:val="00AF2C19"/>
  </w:style>
  <w:style w:type="character" w:customStyle="1" w:styleId="discussion-policy">
    <w:name w:val="discussion-policy"/>
    <w:basedOn w:val="DefaultParagraphFont"/>
    <w:rsid w:val="00AF2C19"/>
  </w:style>
  <w:style w:type="character" w:customStyle="1" w:styleId="echo-apps-conversations-streamcaption">
    <w:name w:val="echo-apps-conversations-streamcaption"/>
    <w:basedOn w:val="DefaultParagraphFont"/>
    <w:rsid w:val="00AF2C19"/>
  </w:style>
  <w:style w:type="character" w:customStyle="1" w:styleId="echo-streamserver-controls-stream-item-text">
    <w:name w:val="echo-streamserver-controls-stream-item-text"/>
    <w:basedOn w:val="DefaultParagraphFont"/>
    <w:rsid w:val="00AF2C19"/>
  </w:style>
  <w:style w:type="character" w:customStyle="1" w:styleId="echo-streamserver-controls-facepile-more">
    <w:name w:val="echo-streamserver-controls-facepile-more"/>
    <w:basedOn w:val="DefaultParagraphFont"/>
    <w:rsid w:val="00AF2C19"/>
  </w:style>
  <w:style w:type="character" w:customStyle="1" w:styleId="echo-primaryfont">
    <w:name w:val="echo-primaryfont"/>
    <w:basedOn w:val="DefaultParagraphFont"/>
    <w:rsid w:val="00AF2C19"/>
  </w:style>
  <w:style w:type="character" w:customStyle="1" w:styleId="section">
    <w:name w:val="section"/>
    <w:basedOn w:val="DefaultParagraphFont"/>
    <w:rsid w:val="00AF2C19"/>
  </w:style>
  <w:style w:type="character" w:customStyle="1" w:styleId="wpsr-txt-headline">
    <w:name w:val="wpsr-txt-headline"/>
    <w:basedOn w:val="DefaultParagraphFont"/>
    <w:rsid w:val="00AF2C19"/>
  </w:style>
  <w:style w:type="character" w:customStyle="1" w:styleId="asset-metabar-author">
    <w:name w:val="asset-metabar-author"/>
    <w:basedOn w:val="DefaultParagraphFont"/>
    <w:rsid w:val="00AF2C19"/>
  </w:style>
  <w:style w:type="character" w:customStyle="1" w:styleId="eza-dateline">
    <w:name w:val="eza-dateline"/>
    <w:basedOn w:val="DefaultParagraphFont"/>
    <w:rsid w:val="00AF2C19"/>
  </w:style>
  <w:style w:type="character" w:customStyle="1" w:styleId="eza-authors">
    <w:name w:val="eza-authors"/>
    <w:basedOn w:val="DefaultParagraphFont"/>
    <w:rsid w:val="00AF2C19"/>
  </w:style>
  <w:style w:type="character" w:customStyle="1" w:styleId="csmstaff">
    <w:name w:val="csm_staff"/>
    <w:basedOn w:val="DefaultParagraphFont"/>
    <w:rsid w:val="00AF2C19"/>
  </w:style>
  <w:style w:type="paragraph" w:customStyle="1" w:styleId="mol-para-with-font">
    <w:name w:val="mol-para-with-font"/>
    <w:basedOn w:val="Normal"/>
    <w:rsid w:val="00AF2C19"/>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AF2C19"/>
  </w:style>
  <w:style w:type="character" w:customStyle="1" w:styleId="byline-text">
    <w:name w:val="byline-text"/>
    <w:basedOn w:val="DefaultParagraphFont"/>
    <w:rsid w:val="00AF2C19"/>
  </w:style>
  <w:style w:type="character" w:customStyle="1" w:styleId="itemauthor">
    <w:name w:val="itemauthor"/>
    <w:basedOn w:val="DefaultParagraphFont"/>
    <w:rsid w:val="00AF2C19"/>
  </w:style>
  <w:style w:type="character" w:customStyle="1" w:styleId="itemdatecreated">
    <w:name w:val="itemdatecreated"/>
    <w:basedOn w:val="DefaultParagraphFont"/>
    <w:rsid w:val="00AF2C19"/>
  </w:style>
  <w:style w:type="character" w:customStyle="1" w:styleId="slug-metadata-note">
    <w:name w:val="slug-metadata-note"/>
    <w:basedOn w:val="DefaultParagraphFont"/>
    <w:rsid w:val="00AF2C19"/>
  </w:style>
  <w:style w:type="character" w:customStyle="1" w:styleId="drop-capped">
    <w:name w:val="drop-capped"/>
    <w:basedOn w:val="DefaultParagraphFont"/>
    <w:rsid w:val="00AF2C19"/>
  </w:style>
  <w:style w:type="character" w:customStyle="1" w:styleId="published">
    <w:name w:val="published"/>
    <w:basedOn w:val="DefaultParagraphFont"/>
    <w:rsid w:val="00AF2C19"/>
  </w:style>
  <w:style w:type="paragraph" w:customStyle="1" w:styleId="articleopinion-standfirst">
    <w:name w:val="articleopinion-standfirst"/>
    <w:basedOn w:val="Normal"/>
    <w:rsid w:val="00AF2C19"/>
    <w:pPr>
      <w:spacing w:before="100" w:beforeAutospacing="1" w:after="100" w:afterAutospacing="1"/>
    </w:pPr>
    <w:rPr>
      <w:rFonts w:ascii="Times" w:hAnsi="Times"/>
      <w:sz w:val="20"/>
      <w:szCs w:val="20"/>
    </w:rPr>
  </w:style>
  <w:style w:type="paragraph" w:customStyle="1" w:styleId="snippet">
    <w:name w:val="snippet"/>
    <w:basedOn w:val="Normal"/>
    <w:rsid w:val="00AF2C19"/>
    <w:pPr>
      <w:spacing w:before="100" w:beforeAutospacing="1" w:after="100" w:afterAutospacing="1"/>
    </w:pPr>
    <w:rPr>
      <w:rFonts w:ascii="Times" w:hAnsi="Times"/>
      <w:sz w:val="20"/>
      <w:szCs w:val="20"/>
    </w:rPr>
  </w:style>
  <w:style w:type="character" w:customStyle="1" w:styleId="thetitle">
    <w:name w:val="the_title"/>
    <w:basedOn w:val="DefaultParagraphFont"/>
    <w:rsid w:val="00AF2C19"/>
  </w:style>
  <w:style w:type="character" w:customStyle="1" w:styleId="view-count">
    <w:name w:val="view-count"/>
    <w:basedOn w:val="DefaultParagraphFont"/>
    <w:rsid w:val="00AF2C19"/>
  </w:style>
  <w:style w:type="character" w:customStyle="1" w:styleId="rupee">
    <w:name w:val="rupee"/>
    <w:basedOn w:val="DefaultParagraphFont"/>
    <w:rsid w:val="00AF2C19"/>
  </w:style>
  <w:style w:type="character" w:customStyle="1" w:styleId="grey1">
    <w:name w:val="grey1"/>
    <w:basedOn w:val="DefaultParagraphFont"/>
    <w:rsid w:val="00AF2C19"/>
  </w:style>
  <w:style w:type="paragraph" w:customStyle="1" w:styleId="Pa13">
    <w:name w:val="Pa13"/>
    <w:basedOn w:val="Default"/>
    <w:next w:val="Default"/>
    <w:uiPriority w:val="99"/>
    <w:rsid w:val="00AF2C19"/>
    <w:pPr>
      <w:widowControl w:val="0"/>
      <w:spacing w:line="201" w:lineRule="atLeast"/>
    </w:pPr>
    <w:rPr>
      <w:rFonts w:eastAsiaTheme="minorEastAsia"/>
      <w:color w:val="auto"/>
    </w:rPr>
  </w:style>
  <w:style w:type="paragraph" w:customStyle="1" w:styleId="Pa14">
    <w:name w:val="Pa14"/>
    <w:basedOn w:val="Default"/>
    <w:next w:val="Default"/>
    <w:uiPriority w:val="99"/>
    <w:rsid w:val="00AF2C19"/>
    <w:pPr>
      <w:widowControl w:val="0"/>
      <w:spacing w:line="241" w:lineRule="atLeast"/>
    </w:pPr>
    <w:rPr>
      <w:rFonts w:eastAsiaTheme="minorEastAsia"/>
      <w:color w:val="auto"/>
    </w:rPr>
  </w:style>
  <w:style w:type="paragraph" w:customStyle="1" w:styleId="Pa9">
    <w:name w:val="Pa9"/>
    <w:basedOn w:val="Default"/>
    <w:next w:val="Default"/>
    <w:uiPriority w:val="99"/>
    <w:rsid w:val="00AF2C19"/>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AF2C19"/>
  </w:style>
  <w:style w:type="character" w:customStyle="1" w:styleId="reporttitle">
    <w:name w:val="report_title"/>
    <w:basedOn w:val="DefaultParagraphFont"/>
    <w:rsid w:val="00AF2C19"/>
  </w:style>
  <w:style w:type="character" w:customStyle="1" w:styleId="documenttype-longreleases">
    <w:name w:val="document_type_-_long_releases"/>
    <w:basedOn w:val="DefaultParagraphFont"/>
    <w:rsid w:val="00AF2C19"/>
  </w:style>
  <w:style w:type="character" w:customStyle="1" w:styleId="alt-date">
    <w:name w:val="alt-date"/>
    <w:basedOn w:val="DefaultParagraphFont"/>
    <w:rsid w:val="00AF2C19"/>
  </w:style>
  <w:style w:type="character" w:customStyle="1" w:styleId="entry-byline">
    <w:name w:val="entry-byline"/>
    <w:basedOn w:val="DefaultParagraphFont"/>
    <w:rsid w:val="00AF2C19"/>
  </w:style>
  <w:style w:type="character" w:customStyle="1" w:styleId="taglinecontrib">
    <w:name w:val="tagline_contrib"/>
    <w:basedOn w:val="DefaultParagraphFont"/>
    <w:rsid w:val="00AF2C19"/>
  </w:style>
  <w:style w:type="character" w:customStyle="1" w:styleId="articledate0">
    <w:name w:val="article_date"/>
    <w:basedOn w:val="DefaultParagraphFont"/>
    <w:rsid w:val="00AF2C19"/>
  </w:style>
  <w:style w:type="paragraph" w:customStyle="1" w:styleId="hg-daily">
    <w:name w:val="hg-daily"/>
    <w:basedOn w:val="Normal"/>
    <w:rsid w:val="00AF2C19"/>
    <w:pPr>
      <w:spacing w:before="100" w:beforeAutospacing="1" w:after="100" w:afterAutospacing="1"/>
    </w:pPr>
    <w:rPr>
      <w:rFonts w:ascii="Times" w:hAnsi="Times"/>
      <w:sz w:val="20"/>
      <w:szCs w:val="20"/>
    </w:rPr>
  </w:style>
  <w:style w:type="character" w:customStyle="1" w:styleId="cit">
    <w:name w:val="cit"/>
    <w:basedOn w:val="DefaultParagraphFont"/>
    <w:rsid w:val="00AF2C19"/>
  </w:style>
  <w:style w:type="paragraph" w:customStyle="1" w:styleId="buttonheading">
    <w:name w:val="buttonheading"/>
    <w:basedOn w:val="Normal"/>
    <w:rsid w:val="00AF2C19"/>
    <w:pPr>
      <w:spacing w:before="100" w:beforeAutospacing="1" w:after="100" w:afterAutospacing="1"/>
    </w:pPr>
    <w:rPr>
      <w:rFonts w:ascii="Times" w:hAnsi="Times"/>
      <w:sz w:val="20"/>
      <w:szCs w:val="20"/>
    </w:rPr>
  </w:style>
  <w:style w:type="character" w:customStyle="1" w:styleId="createdate">
    <w:name w:val="createdate"/>
    <w:basedOn w:val="DefaultParagraphFont"/>
    <w:rsid w:val="00AF2C19"/>
  </w:style>
  <w:style w:type="character" w:customStyle="1" w:styleId="text-label">
    <w:name w:val="text-label"/>
    <w:basedOn w:val="DefaultParagraphFont"/>
    <w:rsid w:val="00AF2C19"/>
  </w:style>
  <w:style w:type="paragraph" w:customStyle="1" w:styleId="TOC3Char">
    <w:name w:val="TOC 3 Char"/>
    <w:basedOn w:val="Normal"/>
    <w:next w:val="Normal"/>
    <w:rsid w:val="00AF2C19"/>
    <w:rPr>
      <w:rFonts w:eastAsia="Times New Roman"/>
      <w:sz w:val="24"/>
      <w:szCs w:val="20"/>
    </w:rPr>
  </w:style>
  <w:style w:type="paragraph" w:customStyle="1" w:styleId="TOC1Char">
    <w:name w:val="TOC 1 Char"/>
    <w:basedOn w:val="Normal"/>
    <w:next w:val="Normal"/>
    <w:rsid w:val="00AF2C19"/>
    <w:rPr>
      <w:rFonts w:eastAsia="Times New Roman"/>
      <w:b/>
      <w:sz w:val="24"/>
      <w:szCs w:val="20"/>
    </w:rPr>
  </w:style>
  <w:style w:type="character" w:customStyle="1" w:styleId="StyleCardtextChar10pt">
    <w:name w:val="Style Card text Char + 10 pt"/>
    <w:rsid w:val="00AF2C19"/>
    <w:rPr>
      <w:rFonts w:ascii="Georgia" w:eastAsia="Calibri" w:hAnsi="Georgia"/>
      <w:sz w:val="20"/>
      <w:u w:val="single"/>
      <w:lang w:bidi="ar-SA"/>
    </w:rPr>
  </w:style>
  <w:style w:type="paragraph" w:customStyle="1" w:styleId="ColorfulList-Accent11">
    <w:name w:val="Colorful List - Accent 11"/>
    <w:basedOn w:val="Normal"/>
    <w:uiPriority w:val="34"/>
    <w:qFormat/>
    <w:rsid w:val="00AF2C19"/>
    <w:pPr>
      <w:ind w:left="720"/>
      <w:contextualSpacing/>
      <w:jc w:val="both"/>
    </w:pPr>
    <w:rPr>
      <w:rFonts w:eastAsia="Times New Roman"/>
      <w:sz w:val="20"/>
      <w:szCs w:val="20"/>
    </w:rPr>
  </w:style>
  <w:style w:type="paragraph" w:customStyle="1" w:styleId="NoteLevel11">
    <w:name w:val="Note Level 11"/>
    <w:basedOn w:val="Normal"/>
    <w:uiPriority w:val="99"/>
    <w:rsid w:val="00AF2C19"/>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AF2C19"/>
    <w:pPr>
      <w:keepNext/>
      <w:tabs>
        <w:tab w:val="num" w:pos="1440"/>
      </w:tabs>
      <w:ind w:left="1800" w:hanging="360"/>
      <w:outlineLvl w:val="2"/>
    </w:pPr>
    <w:rPr>
      <w:rFonts w:eastAsia="MS Gothic"/>
    </w:rPr>
  </w:style>
  <w:style w:type="paragraph" w:customStyle="1" w:styleId="NoteLevel41">
    <w:name w:val="Note Level 41"/>
    <w:basedOn w:val="Normal"/>
    <w:rsid w:val="00AF2C19"/>
    <w:pPr>
      <w:keepNext/>
      <w:tabs>
        <w:tab w:val="num" w:pos="2160"/>
      </w:tabs>
      <w:ind w:left="2520" w:hanging="360"/>
      <w:outlineLvl w:val="3"/>
    </w:pPr>
    <w:rPr>
      <w:rFonts w:eastAsia="MS Gothic"/>
    </w:rPr>
  </w:style>
  <w:style w:type="paragraph" w:customStyle="1" w:styleId="NoteLevel51">
    <w:name w:val="Note Level 51"/>
    <w:basedOn w:val="Normal"/>
    <w:rsid w:val="00AF2C19"/>
    <w:pPr>
      <w:keepNext/>
      <w:tabs>
        <w:tab w:val="num" w:pos="2880"/>
      </w:tabs>
      <w:ind w:left="3240" w:hanging="360"/>
      <w:outlineLvl w:val="4"/>
    </w:pPr>
    <w:rPr>
      <w:rFonts w:eastAsia="MS Gothic"/>
    </w:rPr>
  </w:style>
  <w:style w:type="paragraph" w:customStyle="1" w:styleId="NoteLevel61">
    <w:name w:val="Note Level 61"/>
    <w:basedOn w:val="Normal"/>
    <w:rsid w:val="00AF2C19"/>
    <w:pPr>
      <w:keepNext/>
      <w:tabs>
        <w:tab w:val="num" w:pos="3600"/>
      </w:tabs>
      <w:ind w:left="3960" w:hanging="360"/>
      <w:outlineLvl w:val="5"/>
    </w:pPr>
    <w:rPr>
      <w:rFonts w:eastAsia="MS Gothic"/>
    </w:rPr>
  </w:style>
  <w:style w:type="paragraph" w:customStyle="1" w:styleId="NoteLevel71">
    <w:name w:val="Note Level 71"/>
    <w:basedOn w:val="Normal"/>
    <w:rsid w:val="00AF2C19"/>
    <w:pPr>
      <w:keepNext/>
      <w:tabs>
        <w:tab w:val="num" w:pos="4320"/>
      </w:tabs>
      <w:ind w:left="4680" w:hanging="360"/>
      <w:outlineLvl w:val="6"/>
    </w:pPr>
    <w:rPr>
      <w:rFonts w:eastAsia="MS Gothic"/>
    </w:rPr>
  </w:style>
  <w:style w:type="paragraph" w:customStyle="1" w:styleId="NoteLevel81">
    <w:name w:val="Note Level 81"/>
    <w:basedOn w:val="Normal"/>
    <w:rsid w:val="00AF2C19"/>
    <w:pPr>
      <w:keepNext/>
      <w:tabs>
        <w:tab w:val="num" w:pos="5040"/>
      </w:tabs>
      <w:ind w:left="5400" w:hanging="360"/>
      <w:outlineLvl w:val="7"/>
    </w:pPr>
    <w:rPr>
      <w:rFonts w:eastAsia="MS Gothic"/>
    </w:rPr>
  </w:style>
  <w:style w:type="paragraph" w:customStyle="1" w:styleId="NoteLevel91">
    <w:name w:val="Note Level 91"/>
    <w:basedOn w:val="Normal"/>
    <w:rsid w:val="00AF2C19"/>
    <w:pPr>
      <w:keepNext/>
      <w:tabs>
        <w:tab w:val="num" w:pos="5760"/>
      </w:tabs>
      <w:ind w:left="6120" w:hanging="360"/>
      <w:outlineLvl w:val="8"/>
    </w:pPr>
    <w:rPr>
      <w:rFonts w:eastAsia="MS Gothic"/>
    </w:rPr>
  </w:style>
  <w:style w:type="paragraph" w:styleId="Index2">
    <w:name w:val="index 2"/>
    <w:basedOn w:val="Normal"/>
    <w:next w:val="Normal"/>
    <w:autoRedefine/>
    <w:rsid w:val="00AF2C19"/>
    <w:pPr>
      <w:spacing w:after="200" w:line="276" w:lineRule="auto"/>
      <w:ind w:left="400" w:hanging="200"/>
    </w:pPr>
    <w:rPr>
      <w:rFonts w:eastAsia="Times New Roman"/>
      <w:bCs/>
    </w:rPr>
  </w:style>
  <w:style w:type="paragraph" w:styleId="Index3">
    <w:name w:val="index 3"/>
    <w:basedOn w:val="Normal"/>
    <w:next w:val="Normal"/>
    <w:autoRedefine/>
    <w:rsid w:val="00AF2C19"/>
    <w:pPr>
      <w:spacing w:after="200" w:line="276" w:lineRule="auto"/>
      <w:ind w:left="600" w:hanging="200"/>
    </w:pPr>
    <w:rPr>
      <w:rFonts w:eastAsia="Times New Roman"/>
      <w:bCs/>
    </w:rPr>
  </w:style>
  <w:style w:type="paragraph" w:styleId="Index4">
    <w:name w:val="index 4"/>
    <w:basedOn w:val="Normal"/>
    <w:next w:val="Normal"/>
    <w:autoRedefine/>
    <w:rsid w:val="00AF2C19"/>
    <w:pPr>
      <w:spacing w:after="200" w:line="276" w:lineRule="auto"/>
      <w:ind w:left="800" w:hanging="200"/>
    </w:pPr>
    <w:rPr>
      <w:rFonts w:eastAsia="Times New Roman"/>
      <w:bCs/>
    </w:rPr>
  </w:style>
  <w:style w:type="paragraph" w:styleId="Index5">
    <w:name w:val="index 5"/>
    <w:basedOn w:val="Normal"/>
    <w:next w:val="Normal"/>
    <w:autoRedefine/>
    <w:rsid w:val="00AF2C19"/>
    <w:pPr>
      <w:spacing w:after="200" w:line="276" w:lineRule="auto"/>
      <w:ind w:left="1000" w:hanging="200"/>
    </w:pPr>
    <w:rPr>
      <w:rFonts w:eastAsia="Times New Roman"/>
      <w:bCs/>
    </w:rPr>
  </w:style>
  <w:style w:type="paragraph" w:styleId="Index6">
    <w:name w:val="index 6"/>
    <w:basedOn w:val="Normal"/>
    <w:next w:val="Normal"/>
    <w:autoRedefine/>
    <w:rsid w:val="00AF2C19"/>
    <w:pPr>
      <w:spacing w:after="200" w:line="276" w:lineRule="auto"/>
      <w:ind w:left="1200" w:hanging="200"/>
    </w:pPr>
    <w:rPr>
      <w:rFonts w:eastAsia="Times New Roman"/>
      <w:bCs/>
    </w:rPr>
  </w:style>
  <w:style w:type="paragraph" w:styleId="Index7">
    <w:name w:val="index 7"/>
    <w:basedOn w:val="Normal"/>
    <w:next w:val="Normal"/>
    <w:autoRedefine/>
    <w:rsid w:val="00AF2C19"/>
    <w:pPr>
      <w:spacing w:after="200" w:line="276" w:lineRule="auto"/>
      <w:ind w:left="1400" w:hanging="200"/>
    </w:pPr>
    <w:rPr>
      <w:rFonts w:eastAsia="Times New Roman"/>
      <w:bCs/>
    </w:rPr>
  </w:style>
  <w:style w:type="paragraph" w:styleId="Index8">
    <w:name w:val="index 8"/>
    <w:basedOn w:val="Normal"/>
    <w:next w:val="Normal"/>
    <w:autoRedefine/>
    <w:rsid w:val="00AF2C19"/>
    <w:pPr>
      <w:spacing w:after="200" w:line="276" w:lineRule="auto"/>
      <w:ind w:left="1600" w:hanging="200"/>
    </w:pPr>
    <w:rPr>
      <w:rFonts w:eastAsia="Times New Roman"/>
      <w:bCs/>
    </w:rPr>
  </w:style>
  <w:style w:type="paragraph" w:styleId="Index9">
    <w:name w:val="index 9"/>
    <w:basedOn w:val="Normal"/>
    <w:next w:val="Normal"/>
    <w:autoRedefine/>
    <w:rsid w:val="00AF2C19"/>
    <w:pPr>
      <w:spacing w:after="200" w:line="276" w:lineRule="auto"/>
      <w:ind w:left="1800" w:hanging="200"/>
    </w:pPr>
    <w:rPr>
      <w:rFonts w:eastAsia="Times New Roman"/>
      <w:bCs/>
    </w:rPr>
  </w:style>
  <w:style w:type="paragraph" w:styleId="IndexHeading">
    <w:name w:val="index heading"/>
    <w:basedOn w:val="Normal"/>
    <w:next w:val="Index1"/>
    <w:rsid w:val="00AF2C19"/>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AF2C19"/>
    <w:pPr>
      <w:jc w:val="both"/>
    </w:pPr>
    <w:rPr>
      <w:rFonts w:eastAsia="Times New Roman"/>
      <w:i/>
      <w:iCs/>
      <w:color w:val="000000"/>
      <w:sz w:val="20"/>
    </w:rPr>
  </w:style>
  <w:style w:type="character" w:customStyle="1" w:styleId="MediumGrid11">
    <w:name w:val="Medium Grid 11"/>
    <w:uiPriority w:val="99"/>
    <w:rsid w:val="00AF2C19"/>
    <w:rPr>
      <w:color w:val="808080"/>
    </w:rPr>
  </w:style>
  <w:style w:type="numbering" w:customStyle="1" w:styleId="NoList8">
    <w:name w:val="No List8"/>
    <w:next w:val="NoList"/>
    <w:uiPriority w:val="99"/>
    <w:semiHidden/>
    <w:unhideWhenUsed/>
    <w:rsid w:val="00AF2C19"/>
  </w:style>
  <w:style w:type="numbering" w:customStyle="1" w:styleId="NoList9">
    <w:name w:val="No List9"/>
    <w:next w:val="NoList"/>
    <w:semiHidden/>
    <w:unhideWhenUsed/>
    <w:rsid w:val="00AF2C19"/>
  </w:style>
  <w:style w:type="numbering" w:customStyle="1" w:styleId="NoList10">
    <w:name w:val="No List10"/>
    <w:next w:val="NoList"/>
    <w:semiHidden/>
    <w:unhideWhenUsed/>
    <w:rsid w:val="00AF2C19"/>
  </w:style>
  <w:style w:type="numbering" w:customStyle="1" w:styleId="NoList12">
    <w:name w:val="No List12"/>
    <w:next w:val="NoList"/>
    <w:uiPriority w:val="99"/>
    <w:semiHidden/>
    <w:unhideWhenUsed/>
    <w:rsid w:val="00AF2C19"/>
  </w:style>
  <w:style w:type="numbering" w:customStyle="1" w:styleId="NoList13">
    <w:name w:val="No List13"/>
    <w:next w:val="NoList"/>
    <w:uiPriority w:val="99"/>
    <w:semiHidden/>
    <w:unhideWhenUsed/>
    <w:rsid w:val="00AF2C19"/>
  </w:style>
  <w:style w:type="numbering" w:customStyle="1" w:styleId="NoList14">
    <w:name w:val="No List14"/>
    <w:next w:val="NoList"/>
    <w:uiPriority w:val="99"/>
    <w:semiHidden/>
    <w:unhideWhenUsed/>
    <w:rsid w:val="00AF2C19"/>
  </w:style>
  <w:style w:type="numbering" w:customStyle="1" w:styleId="NoList15">
    <w:name w:val="No List15"/>
    <w:next w:val="NoList"/>
    <w:uiPriority w:val="99"/>
    <w:semiHidden/>
    <w:unhideWhenUsed/>
    <w:rsid w:val="00AF2C19"/>
  </w:style>
  <w:style w:type="numbering" w:customStyle="1" w:styleId="NoList16">
    <w:name w:val="No List16"/>
    <w:next w:val="NoList"/>
    <w:uiPriority w:val="99"/>
    <w:semiHidden/>
    <w:unhideWhenUsed/>
    <w:rsid w:val="00AF2C19"/>
  </w:style>
  <w:style w:type="numbering" w:customStyle="1" w:styleId="NoList17">
    <w:name w:val="No List17"/>
    <w:next w:val="NoList"/>
    <w:uiPriority w:val="99"/>
    <w:semiHidden/>
    <w:unhideWhenUsed/>
    <w:rsid w:val="00AF2C19"/>
  </w:style>
  <w:style w:type="numbering" w:customStyle="1" w:styleId="NoList18">
    <w:name w:val="No List18"/>
    <w:next w:val="NoList"/>
    <w:uiPriority w:val="99"/>
    <w:semiHidden/>
    <w:unhideWhenUsed/>
    <w:rsid w:val="00AF2C19"/>
  </w:style>
  <w:style w:type="numbering" w:customStyle="1" w:styleId="NoList19">
    <w:name w:val="No List19"/>
    <w:next w:val="NoList"/>
    <w:uiPriority w:val="99"/>
    <w:semiHidden/>
    <w:unhideWhenUsed/>
    <w:rsid w:val="00AF2C19"/>
  </w:style>
  <w:style w:type="numbering" w:customStyle="1" w:styleId="NoList20">
    <w:name w:val="No List20"/>
    <w:next w:val="NoList"/>
    <w:semiHidden/>
    <w:unhideWhenUsed/>
    <w:rsid w:val="00AF2C19"/>
  </w:style>
  <w:style w:type="numbering" w:customStyle="1" w:styleId="NoList21">
    <w:name w:val="No List21"/>
    <w:next w:val="NoList"/>
    <w:uiPriority w:val="99"/>
    <w:semiHidden/>
    <w:unhideWhenUsed/>
    <w:rsid w:val="00AF2C19"/>
  </w:style>
  <w:style w:type="paragraph" w:customStyle="1" w:styleId="PlaceholderText2">
    <w:name w:val="Placeholder Text2"/>
    <w:basedOn w:val="Normal"/>
    <w:uiPriority w:val="99"/>
    <w:rsid w:val="00AF2C19"/>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AF2C19"/>
    <w:pPr>
      <w:keepNext/>
      <w:tabs>
        <w:tab w:val="num" w:pos="1440"/>
      </w:tabs>
      <w:ind w:left="1800" w:hanging="360"/>
      <w:outlineLvl w:val="2"/>
    </w:pPr>
    <w:rPr>
      <w:rFonts w:eastAsia="MS Gothic"/>
      <w:sz w:val="24"/>
    </w:rPr>
  </w:style>
  <w:style w:type="paragraph" w:customStyle="1" w:styleId="LightList1">
    <w:name w:val="Light List1"/>
    <w:basedOn w:val="Normal"/>
    <w:rsid w:val="00AF2C19"/>
    <w:pPr>
      <w:keepNext/>
      <w:tabs>
        <w:tab w:val="num" w:pos="2160"/>
      </w:tabs>
      <w:ind w:left="2520" w:hanging="360"/>
      <w:outlineLvl w:val="3"/>
    </w:pPr>
    <w:rPr>
      <w:rFonts w:eastAsia="MS Gothic"/>
      <w:sz w:val="24"/>
    </w:rPr>
  </w:style>
  <w:style w:type="paragraph" w:customStyle="1" w:styleId="LightGrid1">
    <w:name w:val="Light Grid1"/>
    <w:basedOn w:val="Normal"/>
    <w:rsid w:val="00AF2C19"/>
    <w:pPr>
      <w:keepNext/>
      <w:tabs>
        <w:tab w:val="num" w:pos="2880"/>
      </w:tabs>
      <w:ind w:left="3240" w:hanging="360"/>
      <w:outlineLvl w:val="4"/>
    </w:pPr>
    <w:rPr>
      <w:rFonts w:eastAsia="MS Gothic"/>
      <w:sz w:val="24"/>
    </w:rPr>
  </w:style>
  <w:style w:type="paragraph" w:customStyle="1" w:styleId="MediumShading11">
    <w:name w:val="Medium Shading 11"/>
    <w:basedOn w:val="Normal"/>
    <w:rsid w:val="00AF2C19"/>
    <w:pPr>
      <w:keepNext/>
      <w:tabs>
        <w:tab w:val="num" w:pos="3600"/>
      </w:tabs>
      <w:ind w:left="3960" w:hanging="360"/>
      <w:outlineLvl w:val="5"/>
    </w:pPr>
    <w:rPr>
      <w:rFonts w:eastAsia="MS Gothic"/>
      <w:sz w:val="24"/>
    </w:rPr>
  </w:style>
  <w:style w:type="paragraph" w:customStyle="1" w:styleId="MediumShading21">
    <w:name w:val="Medium Shading 21"/>
    <w:basedOn w:val="Normal"/>
    <w:rsid w:val="00AF2C19"/>
    <w:pPr>
      <w:keepNext/>
      <w:tabs>
        <w:tab w:val="num" w:pos="4320"/>
      </w:tabs>
      <w:ind w:left="4680" w:hanging="360"/>
      <w:outlineLvl w:val="6"/>
    </w:pPr>
    <w:rPr>
      <w:rFonts w:eastAsia="MS Gothic"/>
      <w:sz w:val="24"/>
    </w:rPr>
  </w:style>
  <w:style w:type="paragraph" w:customStyle="1" w:styleId="MediumList11">
    <w:name w:val="Medium List 11"/>
    <w:basedOn w:val="Normal"/>
    <w:rsid w:val="00AF2C19"/>
    <w:pPr>
      <w:keepNext/>
      <w:tabs>
        <w:tab w:val="num" w:pos="5040"/>
      </w:tabs>
      <w:ind w:left="5400" w:hanging="360"/>
      <w:outlineLvl w:val="7"/>
    </w:pPr>
    <w:rPr>
      <w:rFonts w:eastAsia="MS Gothic"/>
      <w:sz w:val="24"/>
    </w:rPr>
  </w:style>
  <w:style w:type="paragraph" w:customStyle="1" w:styleId="MediumList21">
    <w:name w:val="Medium List 21"/>
    <w:basedOn w:val="Normal"/>
    <w:rsid w:val="00AF2C19"/>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AF2C19"/>
    <w:rPr>
      <w:sz w:val="17"/>
      <w:szCs w:val="24"/>
      <w:lang w:val="en-US" w:eastAsia="en-US" w:bidi="ar-SA"/>
    </w:rPr>
  </w:style>
  <w:style w:type="paragraph" w:customStyle="1" w:styleId="TagsFutura">
    <w:name w:val="TagsFutura"/>
    <w:basedOn w:val="Normal"/>
    <w:next w:val="Cites"/>
    <w:rsid w:val="00AF2C19"/>
    <w:rPr>
      <w:rFonts w:ascii="Futura" w:eastAsia="Times" w:hAnsi="Futura"/>
      <w:b/>
      <w:caps/>
      <w:sz w:val="18"/>
      <w:szCs w:val="20"/>
    </w:rPr>
  </w:style>
  <w:style w:type="character" w:customStyle="1" w:styleId="italics">
    <w:name w:val="italics"/>
    <w:basedOn w:val="DefaultParagraphFont"/>
    <w:rsid w:val="00AF2C19"/>
  </w:style>
  <w:style w:type="character" w:customStyle="1" w:styleId="m-3583723223135346788gmail-style13ptbold">
    <w:name w:val="m_-3583723223135346788gmail-style13ptbold"/>
    <w:basedOn w:val="DefaultParagraphFont"/>
    <w:rsid w:val="00AF2C19"/>
  </w:style>
  <w:style w:type="character" w:customStyle="1" w:styleId="m-3583723223135346788gmail-styleunderline">
    <w:name w:val="m_-3583723223135346788gmail-styleunderline"/>
    <w:basedOn w:val="DefaultParagraphFont"/>
    <w:rsid w:val="00AF2C19"/>
  </w:style>
  <w:style w:type="paragraph" w:customStyle="1" w:styleId="speakable">
    <w:name w:val="speakable"/>
    <w:basedOn w:val="Normal"/>
    <w:uiPriority w:val="99"/>
    <w:qFormat/>
    <w:rsid w:val="00AF2C19"/>
    <w:pPr>
      <w:spacing w:before="100" w:beforeAutospacing="1" w:after="100" w:afterAutospacing="1"/>
    </w:pPr>
  </w:style>
  <w:style w:type="character" w:customStyle="1" w:styleId="BoldUnderline2">
    <w:name w:val="Bold.Underline"/>
    <w:uiPriority w:val="1"/>
    <w:qFormat/>
    <w:rsid w:val="00AF2C19"/>
    <w:rPr>
      <w:b/>
      <w:u w:val="single"/>
    </w:rPr>
  </w:style>
  <w:style w:type="character" w:customStyle="1" w:styleId="UnresolvedMention3">
    <w:name w:val="Unresolved Mention3"/>
    <w:basedOn w:val="DefaultParagraphFont"/>
    <w:uiPriority w:val="99"/>
    <w:unhideWhenUsed/>
    <w:rsid w:val="00AF2C19"/>
    <w:rPr>
      <w:color w:val="808080"/>
      <w:shd w:val="clear" w:color="auto" w:fill="E6E6E6"/>
    </w:rPr>
  </w:style>
  <w:style w:type="paragraph" w:customStyle="1" w:styleId="useless">
    <w:name w:val="useless"/>
    <w:basedOn w:val="Normal"/>
    <w:uiPriority w:val="99"/>
    <w:qFormat/>
    <w:rsid w:val="00AF2C19"/>
    <w:rPr>
      <w:rFonts w:eastAsia="Times New Roman"/>
      <w:sz w:val="12"/>
    </w:rPr>
  </w:style>
  <w:style w:type="character" w:customStyle="1" w:styleId="tagCharCharCharChar">
    <w:name w:val="tag Char Char Char Char"/>
    <w:rsid w:val="00AF2C19"/>
    <w:rPr>
      <w:b/>
      <w:sz w:val="24"/>
      <w:szCs w:val="24"/>
      <w:lang w:val="en-US" w:eastAsia="en-US" w:bidi="ar-SA"/>
    </w:rPr>
  </w:style>
  <w:style w:type="character" w:customStyle="1" w:styleId="DebateUnderlined">
    <w:name w:val="Debate Underlined"/>
    <w:rsid w:val="00AF2C19"/>
    <w:rPr>
      <w:rFonts w:ascii="Helvetica" w:hAnsi="Helvetica"/>
      <w:sz w:val="20"/>
      <w:u w:val="single"/>
    </w:rPr>
  </w:style>
  <w:style w:type="character" w:styleId="PlaceholderText">
    <w:name w:val="Placeholder Text"/>
    <w:basedOn w:val="DefaultParagraphFont"/>
    <w:uiPriority w:val="99"/>
    <w:rsid w:val="00AF2C19"/>
    <w:rPr>
      <w:color w:val="808080"/>
    </w:rPr>
  </w:style>
  <w:style w:type="character" w:customStyle="1" w:styleId="byl">
    <w:name w:val="byl"/>
    <w:rsid w:val="00AF2C19"/>
  </w:style>
  <w:style w:type="paragraph" w:customStyle="1" w:styleId="css-xhhu0i">
    <w:name w:val="css-xhhu0i"/>
    <w:basedOn w:val="Normal"/>
    <w:rsid w:val="00AF2C19"/>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AF2C19"/>
  </w:style>
  <w:style w:type="character" w:customStyle="1" w:styleId="m-8878800405382358272gmail-styleunderline">
    <w:name w:val="m_-8878800405382358272gmail-styleunderline"/>
    <w:basedOn w:val="DefaultParagraphFont"/>
    <w:rsid w:val="00AF2C19"/>
  </w:style>
  <w:style w:type="character" w:customStyle="1" w:styleId="m-5498913268213319940gmail-styleunderline">
    <w:name w:val="m_-5498913268213319940gmail-styleunderline"/>
    <w:basedOn w:val="DefaultParagraphFont"/>
    <w:rsid w:val="00AF2C19"/>
  </w:style>
  <w:style w:type="character" w:customStyle="1" w:styleId="overlay">
    <w:name w:val="overlay"/>
    <w:basedOn w:val="DefaultParagraphFont"/>
    <w:rsid w:val="00AF2C19"/>
  </w:style>
  <w:style w:type="character" w:customStyle="1" w:styleId="TagCharCharCharChar0">
    <w:name w:val="Tag Char Char Char Char"/>
    <w:basedOn w:val="DefaultParagraphFont"/>
    <w:rsid w:val="00AF2C19"/>
    <w:rPr>
      <w:rFonts w:ascii="Calibri" w:hAnsi="Calibri" w:cs="Calibri"/>
      <w:b/>
      <w:sz w:val="24"/>
    </w:rPr>
  </w:style>
  <w:style w:type="paragraph" w:customStyle="1" w:styleId="g-body">
    <w:name w:val="g-body"/>
    <w:basedOn w:val="Normal"/>
    <w:uiPriority w:val="99"/>
    <w:qFormat/>
    <w:rsid w:val="00AF2C19"/>
    <w:pPr>
      <w:spacing w:before="100" w:beforeAutospacing="1" w:after="100" w:afterAutospacing="1"/>
    </w:pPr>
    <w:rPr>
      <w:rFonts w:eastAsia="Times New Roman"/>
      <w:sz w:val="24"/>
    </w:rPr>
  </w:style>
  <w:style w:type="paragraph" w:customStyle="1" w:styleId="g-pstyle0">
    <w:name w:val="g-pstyle0"/>
    <w:basedOn w:val="Normal"/>
    <w:uiPriority w:val="99"/>
    <w:qFormat/>
    <w:rsid w:val="00AF2C19"/>
    <w:pPr>
      <w:spacing w:before="100" w:beforeAutospacing="1" w:after="100" w:afterAutospacing="1"/>
    </w:pPr>
    <w:rPr>
      <w:rFonts w:eastAsia="Times New Roman"/>
      <w:sz w:val="24"/>
    </w:rPr>
  </w:style>
  <w:style w:type="paragraph" w:customStyle="1" w:styleId="g-pstyle1">
    <w:name w:val="g-pstyle1"/>
    <w:basedOn w:val="Normal"/>
    <w:uiPriority w:val="99"/>
    <w:qFormat/>
    <w:rsid w:val="00AF2C19"/>
    <w:pPr>
      <w:spacing w:before="100" w:beforeAutospacing="1" w:after="100" w:afterAutospacing="1"/>
    </w:pPr>
    <w:rPr>
      <w:rFonts w:eastAsia="Times New Roman"/>
      <w:sz w:val="24"/>
    </w:rPr>
  </w:style>
  <w:style w:type="paragraph" w:customStyle="1" w:styleId="g-asset-hed">
    <w:name w:val="g-asset-hed"/>
    <w:basedOn w:val="Normal"/>
    <w:uiPriority w:val="99"/>
    <w:qFormat/>
    <w:rsid w:val="00AF2C19"/>
    <w:pPr>
      <w:spacing w:before="100" w:beforeAutospacing="1" w:after="100" w:afterAutospacing="1"/>
    </w:pPr>
    <w:rPr>
      <w:rFonts w:eastAsia="Times New Roman"/>
      <w:sz w:val="24"/>
    </w:rPr>
  </w:style>
  <w:style w:type="paragraph" w:customStyle="1" w:styleId="js-tweet-text">
    <w:name w:val="js-tweet-text"/>
    <w:basedOn w:val="Normal"/>
    <w:uiPriority w:val="99"/>
    <w:qFormat/>
    <w:rsid w:val="00AF2C19"/>
    <w:pPr>
      <w:spacing w:before="100" w:beforeAutospacing="1" w:after="100" w:afterAutospacing="1"/>
    </w:pPr>
    <w:rPr>
      <w:rFonts w:ascii="Arial" w:hAnsi="Arial"/>
      <w:sz w:val="24"/>
    </w:rPr>
  </w:style>
  <w:style w:type="paragraph" w:customStyle="1" w:styleId="speech">
    <w:name w:val="speech"/>
    <w:basedOn w:val="Normal"/>
    <w:uiPriority w:val="99"/>
    <w:qFormat/>
    <w:rsid w:val="00AF2C19"/>
    <w:pPr>
      <w:spacing w:before="100" w:beforeAutospacing="1" w:after="100" w:afterAutospacing="1"/>
    </w:pPr>
    <w:rPr>
      <w:sz w:val="24"/>
    </w:rPr>
  </w:style>
  <w:style w:type="character" w:customStyle="1" w:styleId="adtext">
    <w:name w:val="adtext"/>
    <w:basedOn w:val="DefaultParagraphFont"/>
    <w:rsid w:val="00AF2C19"/>
  </w:style>
  <w:style w:type="character" w:customStyle="1" w:styleId="UL-Bold">
    <w:name w:val="UL-Bold"/>
    <w:basedOn w:val="DefaultParagraphFont"/>
    <w:rsid w:val="00AF2C19"/>
    <w:rPr>
      <w:u w:val="thick"/>
    </w:rPr>
  </w:style>
  <w:style w:type="character" w:customStyle="1" w:styleId="UL-None">
    <w:name w:val="UL-None"/>
    <w:basedOn w:val="DefaultParagraphFont"/>
    <w:rsid w:val="00AF2C19"/>
    <w:rPr>
      <w:strike w:val="0"/>
      <w:dstrike w:val="0"/>
      <w:u w:val="none"/>
      <w:effect w:val="none"/>
    </w:rPr>
  </w:style>
  <w:style w:type="character" w:customStyle="1" w:styleId="qu730rj69h">
    <w:name w:val="qu730rj69h"/>
    <w:basedOn w:val="DefaultParagraphFont"/>
    <w:rsid w:val="00AF2C19"/>
  </w:style>
  <w:style w:type="paragraph" w:customStyle="1" w:styleId="optext">
    <w:name w:val="optext"/>
    <w:basedOn w:val="Normal"/>
    <w:uiPriority w:val="99"/>
    <w:qFormat/>
    <w:rsid w:val="00AF2C19"/>
    <w:pPr>
      <w:spacing w:before="100" w:beforeAutospacing="1" w:after="100" w:afterAutospacing="1"/>
    </w:pPr>
    <w:rPr>
      <w:sz w:val="24"/>
    </w:rPr>
  </w:style>
  <w:style w:type="character" w:customStyle="1" w:styleId="lmy74qr12z">
    <w:name w:val="lmy74qr12z"/>
    <w:basedOn w:val="DefaultParagraphFont"/>
    <w:rsid w:val="00AF2C19"/>
  </w:style>
  <w:style w:type="character" w:customStyle="1" w:styleId="icr880">
    <w:name w:val="icr880"/>
    <w:basedOn w:val="DefaultParagraphFont"/>
    <w:rsid w:val="00AF2C19"/>
  </w:style>
  <w:style w:type="character" w:customStyle="1" w:styleId="hx23q54">
    <w:name w:val="hx23q54"/>
    <w:basedOn w:val="DefaultParagraphFont"/>
    <w:rsid w:val="00AF2C19"/>
  </w:style>
  <w:style w:type="character" w:customStyle="1" w:styleId="m-5348258726587825636gmail-style13ptbold">
    <w:name w:val="m_-5348258726587825636gmail-style13ptbold"/>
    <w:basedOn w:val="DefaultParagraphFont"/>
    <w:rsid w:val="00AF2C19"/>
  </w:style>
  <w:style w:type="character" w:customStyle="1" w:styleId="m-5348258726587825636gmail-styleunderline">
    <w:name w:val="m_-5348258726587825636gmail-styleunderline"/>
    <w:basedOn w:val="DefaultParagraphFont"/>
    <w:rsid w:val="00AF2C19"/>
  </w:style>
  <w:style w:type="character" w:customStyle="1" w:styleId="m4385445901877740177gmail-styleunderline">
    <w:name w:val="m_4385445901877740177gmail-styleunderline"/>
    <w:basedOn w:val="DefaultParagraphFont"/>
    <w:rsid w:val="00AF2C19"/>
  </w:style>
  <w:style w:type="character" w:customStyle="1" w:styleId="DDIUnderline">
    <w:name w:val="DDI Underline"/>
    <w:qFormat/>
    <w:rsid w:val="00AF2C19"/>
    <w:rPr>
      <w:rFonts w:ascii="Times New Roman" w:hAnsi="Times New Roman"/>
      <w:sz w:val="24"/>
      <w:u w:val="single"/>
    </w:rPr>
  </w:style>
  <w:style w:type="paragraph" w:customStyle="1" w:styleId="ALLCAPS">
    <w:name w:val="ALL CAPS"/>
    <w:basedOn w:val="Normal"/>
    <w:link w:val="ALLCAPSChar"/>
    <w:qFormat/>
    <w:rsid w:val="00AF2C19"/>
    <w:rPr>
      <w:rFonts w:eastAsia="Times New Roman"/>
      <w:b/>
      <w:caps/>
    </w:rPr>
  </w:style>
  <w:style w:type="character" w:customStyle="1" w:styleId="ALLCAPSChar">
    <w:name w:val="ALL CAPS Char"/>
    <w:basedOn w:val="DefaultParagraphFont"/>
    <w:link w:val="ALLCAPS"/>
    <w:rsid w:val="00AF2C19"/>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AF2C19"/>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AF2C19"/>
    <w:rPr>
      <w:rFonts w:ascii="Times New Roman" w:eastAsia="Times New Roman" w:hAnsi="Times New Roman" w:cs="Times New Roman"/>
      <w:b/>
      <w:sz w:val="24"/>
    </w:rPr>
  </w:style>
  <w:style w:type="character" w:customStyle="1" w:styleId="Cites-AuthorDate">
    <w:name w:val="Cites-Author/Date"/>
    <w:rsid w:val="00AF2C19"/>
    <w:rPr>
      <w:rFonts w:ascii="Helvetica" w:hAnsi="Helvetica"/>
      <w:b/>
      <w:sz w:val="22"/>
      <w:szCs w:val="24"/>
      <w:u w:val="thick"/>
    </w:rPr>
  </w:style>
  <w:style w:type="paragraph" w:customStyle="1" w:styleId="CiteTag">
    <w:name w:val="Cite/Tag"/>
    <w:basedOn w:val="Normal"/>
    <w:uiPriority w:val="99"/>
    <w:qFormat/>
    <w:rsid w:val="00AF2C19"/>
    <w:rPr>
      <w:rFonts w:eastAsia="Cambria"/>
      <w:b/>
    </w:rPr>
  </w:style>
  <w:style w:type="character" w:customStyle="1" w:styleId="m489902567989944824gmail-style13ptbold">
    <w:name w:val="m_489902567989944824gmail-style13ptbold"/>
    <w:basedOn w:val="DefaultParagraphFont"/>
    <w:rsid w:val="00AF2C19"/>
  </w:style>
  <w:style w:type="character" w:customStyle="1" w:styleId="m489902567989944824gmail-styleunderline">
    <w:name w:val="m_489902567989944824gmail-styleunderline"/>
    <w:basedOn w:val="DefaultParagraphFont"/>
    <w:rsid w:val="00AF2C19"/>
  </w:style>
  <w:style w:type="character" w:customStyle="1" w:styleId="UnderlineCharChar3">
    <w:name w:val="Underline Char Char3"/>
    <w:rsid w:val="00AF2C19"/>
    <w:rPr>
      <w:szCs w:val="24"/>
      <w:u w:val="single"/>
      <w:lang w:val="en-US" w:eastAsia="en-US" w:bidi="ar-SA"/>
    </w:rPr>
  </w:style>
  <w:style w:type="character" w:customStyle="1" w:styleId="tl8wme">
    <w:name w:val="tl8wme"/>
    <w:basedOn w:val="DefaultParagraphFont"/>
    <w:rsid w:val="00AF2C19"/>
  </w:style>
  <w:style w:type="character" w:customStyle="1" w:styleId="Mention3">
    <w:name w:val="Mention3"/>
    <w:basedOn w:val="DefaultParagraphFont"/>
    <w:uiPriority w:val="99"/>
    <w:semiHidden/>
    <w:unhideWhenUsed/>
    <w:rsid w:val="00AF2C19"/>
    <w:rPr>
      <w:color w:val="2B579A"/>
      <w:shd w:val="clear" w:color="auto" w:fill="E6E6E6"/>
    </w:rPr>
  </w:style>
  <w:style w:type="character" w:customStyle="1" w:styleId="m-5251091010484660064gmail-style13ptbold">
    <w:name w:val="m_-5251091010484660064gmail-style13ptbold"/>
    <w:basedOn w:val="DefaultParagraphFont"/>
    <w:rsid w:val="00AF2C19"/>
  </w:style>
  <w:style w:type="character" w:customStyle="1" w:styleId="m-5251091010484660064gmail-styleunderline">
    <w:name w:val="m_-5251091010484660064gmail-styleunderline"/>
    <w:basedOn w:val="DefaultParagraphFont"/>
    <w:rsid w:val="00AF2C19"/>
  </w:style>
  <w:style w:type="character" w:customStyle="1" w:styleId="tablecaption">
    <w:name w:val="tablecaption"/>
    <w:basedOn w:val="DefaultParagraphFont"/>
    <w:rsid w:val="00AF2C19"/>
  </w:style>
  <w:style w:type="character" w:customStyle="1" w:styleId="StyleLatinHelvetica105ptBlack">
    <w:name w:val="Style (Latin) Helvetica 10.5 pt Black"/>
    <w:basedOn w:val="DefaultParagraphFont"/>
    <w:rsid w:val="00AF2C19"/>
    <w:rPr>
      <w:rFonts w:ascii="Times New Roman" w:hAnsi="Times New Roman"/>
      <w:color w:val="000000"/>
      <w:sz w:val="21"/>
    </w:rPr>
  </w:style>
  <w:style w:type="character" w:customStyle="1" w:styleId="Quotation">
    <w:name w:val="Quotation"/>
    <w:qFormat/>
    <w:rsid w:val="00AF2C19"/>
    <w:rPr>
      <w:rFonts w:ascii="Arial" w:hAnsi="Arial"/>
      <w:b/>
      <w:i/>
      <w:iCs/>
      <w:sz w:val="24"/>
      <w:u w:val="single"/>
    </w:rPr>
  </w:style>
  <w:style w:type="paragraph" w:customStyle="1" w:styleId="DateTime">
    <w:name w:val="DateTime"/>
    <w:basedOn w:val="Normal"/>
    <w:link w:val="DateTimeChar"/>
    <w:autoRedefine/>
    <w:uiPriority w:val="4"/>
    <w:qFormat/>
    <w:rsid w:val="00AF2C19"/>
  </w:style>
  <w:style w:type="character" w:customStyle="1" w:styleId="DateTimeChar">
    <w:name w:val="DateTime Char"/>
    <w:basedOn w:val="DefaultParagraphFont"/>
    <w:link w:val="DateTime"/>
    <w:uiPriority w:val="4"/>
    <w:rsid w:val="00AF2C19"/>
    <w:rPr>
      <w:rFonts w:ascii="Times New Roman" w:hAnsi="Times New Roman" w:cs="Times New Roman"/>
    </w:rPr>
  </w:style>
  <w:style w:type="paragraph" w:customStyle="1" w:styleId="Lecture">
    <w:name w:val="Lecture"/>
    <w:next w:val="BodyText"/>
    <w:link w:val="LectureChar"/>
    <w:autoRedefine/>
    <w:uiPriority w:val="4"/>
    <w:qFormat/>
    <w:rsid w:val="00AF2C19"/>
    <w:pPr>
      <w:spacing w:after="0"/>
      <w:outlineLvl w:val="5"/>
    </w:pPr>
    <w:rPr>
      <w:rFonts w:ascii="Arial" w:hAnsi="Arial" w:cs="Arial"/>
      <w:spacing w:val="-10"/>
    </w:rPr>
  </w:style>
  <w:style w:type="character" w:customStyle="1" w:styleId="LectureChar">
    <w:name w:val="Lecture Char"/>
    <w:basedOn w:val="DateTimeChar"/>
    <w:link w:val="Lecture"/>
    <w:uiPriority w:val="4"/>
    <w:rsid w:val="00AF2C19"/>
    <w:rPr>
      <w:rFonts w:ascii="Arial" w:hAnsi="Arial" w:cs="Arial"/>
      <w:spacing w:val="-10"/>
    </w:rPr>
  </w:style>
  <w:style w:type="character" w:customStyle="1" w:styleId="m-413333960618644972gmail-style13ptbold">
    <w:name w:val="m_-413333960618644972gmail-style13ptbold"/>
    <w:basedOn w:val="DefaultParagraphFont"/>
    <w:rsid w:val="00AF2C19"/>
  </w:style>
  <w:style w:type="character" w:customStyle="1" w:styleId="m-413333960618644972gmail-styleunderline">
    <w:name w:val="m_-413333960618644972gmail-styleunderline"/>
    <w:basedOn w:val="DefaultParagraphFont"/>
    <w:rsid w:val="00AF2C19"/>
  </w:style>
  <w:style w:type="character" w:customStyle="1" w:styleId="m8314098763611656848gmail-stylestylebold12pt">
    <w:name w:val="m_8314098763611656848gmail-stylestylebold12pt"/>
    <w:basedOn w:val="DefaultParagraphFont"/>
    <w:rsid w:val="00AF2C19"/>
  </w:style>
  <w:style w:type="character" w:customStyle="1" w:styleId="m8314098763611656848gmail-styleboldunderline">
    <w:name w:val="m_8314098763611656848gmail-styleboldunderline"/>
    <w:basedOn w:val="DefaultParagraphFont"/>
    <w:rsid w:val="00AF2C19"/>
  </w:style>
  <w:style w:type="paragraph" w:customStyle="1" w:styleId="Spacer">
    <w:name w:val="Spacer"/>
    <w:basedOn w:val="Heading1"/>
    <w:link w:val="SpacerChar"/>
    <w:autoRedefine/>
    <w:uiPriority w:val="4"/>
    <w:qFormat/>
    <w:rsid w:val="00AF2C19"/>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AF2C19"/>
    <w:rPr>
      <w:rFonts w:ascii="Georgia" w:eastAsiaTheme="majorEastAsia" w:hAnsi="Georgia" w:cstheme="majorBidi"/>
      <w:b/>
      <w:sz w:val="24"/>
      <w:szCs w:val="32"/>
    </w:rPr>
  </w:style>
  <w:style w:type="paragraph" w:customStyle="1" w:styleId="msonormal0">
    <w:name w:val="msonormal"/>
    <w:basedOn w:val="Normal"/>
    <w:qFormat/>
    <w:rsid w:val="00AF2C19"/>
    <w:pPr>
      <w:spacing w:before="100" w:beforeAutospacing="1" w:after="100" w:afterAutospacing="1"/>
    </w:pPr>
    <w:rPr>
      <w:rFonts w:eastAsia="Times New Roman"/>
      <w:sz w:val="24"/>
    </w:rPr>
  </w:style>
  <w:style w:type="paragraph" w:customStyle="1" w:styleId="TxBr41p1">
    <w:name w:val="TxBr_41p1"/>
    <w:basedOn w:val="Normal"/>
    <w:qFormat/>
    <w:rsid w:val="00AF2C19"/>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AF2C19"/>
    <w:rPr>
      <w:rFonts w:ascii="Georgia" w:eastAsia="Times New Roman" w:hAnsi="Georgia" w:cs="Arial" w:hint="default"/>
      <w:b/>
      <w:bCs/>
      <w:kern w:val="32"/>
      <w:sz w:val="28"/>
      <w:szCs w:val="32"/>
    </w:rPr>
  </w:style>
  <w:style w:type="character" w:customStyle="1" w:styleId="CiteReal0">
    <w:name w:val="CiteReal"/>
    <w:uiPriority w:val="1"/>
    <w:qFormat/>
    <w:rsid w:val="00AF2C19"/>
    <w:rPr>
      <w:rFonts w:ascii="Arial" w:hAnsi="Arial"/>
      <w:b/>
      <w:sz w:val="24"/>
      <w:u w:val="single"/>
    </w:rPr>
  </w:style>
  <w:style w:type="character" w:customStyle="1" w:styleId="dropcap1">
    <w:name w:val="dropcap1"/>
    <w:rsid w:val="00AF2C19"/>
  </w:style>
  <w:style w:type="paragraph" w:customStyle="1" w:styleId="Style42">
    <w:name w:val="Style42"/>
    <w:basedOn w:val="Normal"/>
    <w:uiPriority w:val="99"/>
    <w:rsid w:val="00AF2C19"/>
    <w:pPr>
      <w:spacing w:line="202" w:lineRule="exact"/>
      <w:jc w:val="both"/>
    </w:pPr>
    <w:rPr>
      <w:rFonts w:ascii="Palatino Linotype" w:hAnsi="Palatino Linotype" w:cs="Palatino Linotype"/>
    </w:rPr>
  </w:style>
  <w:style w:type="character" w:customStyle="1" w:styleId="FontStyle72">
    <w:name w:val="Font Style72"/>
    <w:uiPriority w:val="99"/>
    <w:rsid w:val="00AF2C19"/>
    <w:rPr>
      <w:rFonts w:ascii="Cambria" w:hAnsi="Cambria" w:cs="Cambria" w:hint="default"/>
      <w:sz w:val="16"/>
      <w:szCs w:val="16"/>
    </w:rPr>
  </w:style>
  <w:style w:type="character" w:customStyle="1" w:styleId="FontStyle73">
    <w:name w:val="Font Style73"/>
    <w:uiPriority w:val="99"/>
    <w:rsid w:val="00AF2C19"/>
    <w:rPr>
      <w:rFonts w:ascii="Cambria" w:hAnsi="Cambria" w:cs="Cambria" w:hint="default"/>
      <w:i/>
      <w:iCs/>
      <w:sz w:val="16"/>
      <w:szCs w:val="16"/>
    </w:rPr>
  </w:style>
  <w:style w:type="character" w:customStyle="1" w:styleId="UnderlinestyleChar20">
    <w:name w:val="Underline style Char2"/>
    <w:rsid w:val="00AF2C19"/>
    <w:rPr>
      <w:sz w:val="22"/>
      <w:szCs w:val="24"/>
      <w:u w:val="single"/>
      <w:lang w:val="en-US" w:eastAsia="en-US" w:bidi="ar-SA"/>
    </w:rPr>
  </w:style>
  <w:style w:type="character" w:customStyle="1" w:styleId="FontStyle49">
    <w:name w:val="Font Style49"/>
    <w:uiPriority w:val="99"/>
    <w:rsid w:val="00AF2C19"/>
    <w:rPr>
      <w:rFonts w:ascii="Cambria" w:hAnsi="Cambria" w:cs="Cambria"/>
      <w:sz w:val="20"/>
      <w:szCs w:val="20"/>
    </w:rPr>
  </w:style>
  <w:style w:type="character" w:customStyle="1" w:styleId="FontStyle50">
    <w:name w:val="Font Style50"/>
    <w:uiPriority w:val="99"/>
    <w:rsid w:val="00AF2C1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F2C1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F2C19"/>
    <w:rPr>
      <w:rFonts w:ascii="Cambria" w:eastAsia="Cambria" w:hAnsi="Cambria" w:cs="Cambria"/>
      <w:spacing w:val="-3"/>
      <w:szCs w:val="20"/>
    </w:rPr>
  </w:style>
  <w:style w:type="character" w:customStyle="1" w:styleId="kn">
    <w:name w:val="kn"/>
    <w:basedOn w:val="DefaultParagraphFont"/>
    <w:rsid w:val="00AF2C19"/>
  </w:style>
  <w:style w:type="character" w:customStyle="1" w:styleId="StyleStyleUnderlineUnderlineStyleBoldUnderlineIntenseEmphas">
    <w:name w:val="Style Style UnderlineUnderlineStyle Bold UnderlineIntense Emphas..."/>
    <w:basedOn w:val="DefaultParagraphFont"/>
    <w:rsid w:val="00AF2C19"/>
    <w:rPr>
      <w:b/>
      <w:bCs/>
      <w:sz w:val="26"/>
      <w:u w:val="single"/>
    </w:rPr>
  </w:style>
  <w:style w:type="character" w:customStyle="1" w:styleId="articoloinside">
    <w:name w:val="articolo_inside"/>
    <w:rsid w:val="00AF2C19"/>
  </w:style>
  <w:style w:type="paragraph" w:customStyle="1" w:styleId="pagetools">
    <w:name w:val="pagetools"/>
    <w:basedOn w:val="Normal"/>
    <w:rsid w:val="00AF2C19"/>
    <w:pPr>
      <w:spacing w:before="100" w:beforeAutospacing="1" w:after="100" w:afterAutospacing="1"/>
    </w:pPr>
    <w:rPr>
      <w:rFonts w:ascii="Cambria" w:eastAsia="Cambria" w:hAnsi="Cambria"/>
      <w:sz w:val="24"/>
    </w:rPr>
  </w:style>
  <w:style w:type="character" w:customStyle="1" w:styleId="job">
    <w:name w:val="job"/>
    <w:basedOn w:val="DefaultParagraphFont"/>
    <w:rsid w:val="00AF2C19"/>
  </w:style>
  <w:style w:type="character" w:customStyle="1" w:styleId="publisher">
    <w:name w:val="publisher"/>
    <w:basedOn w:val="DefaultParagraphFont"/>
    <w:rsid w:val="00AF2C19"/>
  </w:style>
  <w:style w:type="character" w:customStyle="1" w:styleId="pubyear">
    <w:name w:val="pubyear"/>
    <w:basedOn w:val="DefaultParagraphFont"/>
    <w:rsid w:val="00AF2C19"/>
  </w:style>
  <w:style w:type="character" w:customStyle="1" w:styleId="pubcity">
    <w:name w:val="pubcity"/>
    <w:basedOn w:val="DefaultParagraphFont"/>
    <w:rsid w:val="00AF2C19"/>
  </w:style>
  <w:style w:type="paragraph" w:customStyle="1" w:styleId="C-Text">
    <w:name w:val="C-Text"/>
    <w:basedOn w:val="Normal"/>
    <w:rsid w:val="00AF2C19"/>
    <w:pPr>
      <w:tabs>
        <w:tab w:val="num" w:pos="720"/>
      </w:tabs>
      <w:ind w:left="720" w:hanging="360"/>
    </w:pPr>
    <w:rPr>
      <w:rFonts w:ascii="Book Antiqua" w:hAnsi="Book Antiqua"/>
      <w:sz w:val="24"/>
    </w:rPr>
  </w:style>
  <w:style w:type="character" w:customStyle="1" w:styleId="ecdate">
    <w:name w:val="ec_date"/>
    <w:basedOn w:val="DefaultParagraphFont"/>
    <w:rsid w:val="00AF2C19"/>
    <w:rPr>
      <w:rFonts w:ascii="Symbol" w:hAnsi="Symbol" w:hint="default"/>
      <w:sz w:val="20"/>
      <w:szCs w:val="20"/>
      <w:shd w:val="clear" w:color="auto" w:fill="FFFFFF"/>
    </w:rPr>
  </w:style>
  <w:style w:type="paragraph" w:customStyle="1" w:styleId="ecmsonormal">
    <w:name w:val="ec_msonormal"/>
    <w:basedOn w:val="Normal"/>
    <w:rsid w:val="00AF2C19"/>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AF2C19"/>
  </w:style>
  <w:style w:type="character" w:customStyle="1" w:styleId="articleheadline">
    <w:name w:val="articleheadline"/>
    <w:basedOn w:val="DefaultParagraphFont"/>
    <w:rsid w:val="00AF2C19"/>
  </w:style>
  <w:style w:type="paragraph" w:customStyle="1" w:styleId="u-intro">
    <w:name w:val="u-intro"/>
    <w:basedOn w:val="Normal"/>
    <w:rsid w:val="00AF2C19"/>
    <w:pPr>
      <w:spacing w:before="100" w:beforeAutospacing="1" w:after="100" w:afterAutospacing="1"/>
    </w:pPr>
    <w:rPr>
      <w:rFonts w:ascii="Georgia" w:hAnsi="Georgia"/>
      <w:sz w:val="24"/>
    </w:rPr>
  </w:style>
  <w:style w:type="character" w:customStyle="1" w:styleId="u-byline">
    <w:name w:val="u-byline"/>
    <w:basedOn w:val="DefaultParagraphFont"/>
    <w:rsid w:val="00AF2C19"/>
  </w:style>
  <w:style w:type="character" w:customStyle="1" w:styleId="articlebya">
    <w:name w:val="articleby_a"/>
    <w:basedOn w:val="DefaultParagraphFont"/>
    <w:rsid w:val="00AF2C19"/>
  </w:style>
  <w:style w:type="character" w:customStyle="1" w:styleId="popupwinby">
    <w:name w:val="popupwinby"/>
    <w:basedOn w:val="DefaultParagraphFont"/>
    <w:rsid w:val="00AF2C19"/>
  </w:style>
  <w:style w:type="character" w:customStyle="1" w:styleId="storyheader">
    <w:name w:val="storyheader"/>
    <w:basedOn w:val="DefaultParagraphFont"/>
    <w:rsid w:val="00AF2C19"/>
  </w:style>
  <w:style w:type="character" w:customStyle="1" w:styleId="marron">
    <w:name w:val="marron"/>
    <w:basedOn w:val="DefaultParagraphFont"/>
    <w:rsid w:val="00AF2C19"/>
  </w:style>
  <w:style w:type="paragraph" w:customStyle="1" w:styleId="StyleNormalWeb10pt">
    <w:name w:val="Style Normal (Web) + 10 pt"/>
    <w:basedOn w:val="NormalWeb"/>
    <w:next w:val="Normal"/>
    <w:rsid w:val="00AF2C19"/>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AF2C19"/>
    <w:rPr>
      <w:szCs w:val="24"/>
      <w:lang w:val="en-US" w:eastAsia="en-US" w:bidi="ar-SA"/>
    </w:rPr>
  </w:style>
  <w:style w:type="paragraph" w:customStyle="1" w:styleId="TagCiteShells">
    <w:name w:val="Tag/Cite/Shells"/>
    <w:basedOn w:val="Normal"/>
    <w:rsid w:val="00AF2C19"/>
    <w:rPr>
      <w:rFonts w:ascii="Georgia" w:hAnsi="Georgia"/>
      <w:b/>
    </w:rPr>
  </w:style>
  <w:style w:type="paragraph" w:customStyle="1" w:styleId="DefinitionTerm">
    <w:name w:val="Definition Term"/>
    <w:basedOn w:val="Normal"/>
    <w:next w:val="Normal"/>
    <w:rsid w:val="00AF2C19"/>
    <w:rPr>
      <w:rFonts w:ascii="Georgia" w:hAnsi="Georgia"/>
      <w:snapToGrid w:val="0"/>
      <w:sz w:val="24"/>
    </w:rPr>
  </w:style>
  <w:style w:type="character" w:customStyle="1" w:styleId="Style3CharChar">
    <w:name w:val="Style3 Char Char"/>
    <w:basedOn w:val="DefaultParagraphFont"/>
    <w:rsid w:val="00AF2C1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F2C19"/>
    <w:pPr>
      <w:spacing w:after="60"/>
    </w:pPr>
    <w:rPr>
      <w:rFonts w:ascii="Georgia" w:eastAsia="Segoe UI" w:hAnsi="Georgia" w:cs="Cambria"/>
      <w:caps/>
      <w:sz w:val="20"/>
      <w:lang w:eastAsia="zh-CN"/>
    </w:rPr>
  </w:style>
  <w:style w:type="character" w:customStyle="1" w:styleId="NormalChar0">
    <w:name w:val="Normal Char"/>
    <w:basedOn w:val="DefaultParagraphFont"/>
    <w:rsid w:val="00AF2C19"/>
    <w:rPr>
      <w:lang w:eastAsia="en-US"/>
    </w:rPr>
  </w:style>
  <w:style w:type="character" w:customStyle="1" w:styleId="BoldUnderlineChar2">
    <w:name w:val="Bold + Underline Char"/>
    <w:basedOn w:val="DefaultParagraphFont"/>
    <w:rsid w:val="00AF2C19"/>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AF2C19"/>
  </w:style>
  <w:style w:type="character" w:customStyle="1" w:styleId="CharacterStyle7">
    <w:name w:val="Character Style 7"/>
    <w:rsid w:val="00AF2C19"/>
    <w:rPr>
      <w:rFonts w:ascii="Trebuchet MS" w:hAnsi="Trebuchet MS" w:cs="Trebuchet MS"/>
      <w:sz w:val="20"/>
      <w:szCs w:val="20"/>
      <w:u w:val="single"/>
    </w:rPr>
  </w:style>
  <w:style w:type="character" w:customStyle="1" w:styleId="StyleStyle4Char">
    <w:name w:val="Style Style4 + Char"/>
    <w:basedOn w:val="DefaultParagraphFont"/>
    <w:rsid w:val="00AF2C1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F2C1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F2C19"/>
    <w:rPr>
      <w:rFonts w:ascii="Symbol" w:hAnsi="Symbol"/>
      <w:sz w:val="21"/>
      <w:szCs w:val="21"/>
      <w:u w:val="thick"/>
    </w:rPr>
  </w:style>
  <w:style w:type="paragraph" w:customStyle="1" w:styleId="Cite8">
    <w:name w:val="Cite8"/>
    <w:basedOn w:val="Normal"/>
    <w:autoRedefine/>
    <w:qFormat/>
    <w:rsid w:val="00AF2C19"/>
    <w:rPr>
      <w:rFonts w:ascii="Trebuchet MS" w:eastAsia="Verdana" w:hAnsi="Trebuchet MS" w:cs="Cambria"/>
      <w:sz w:val="16"/>
    </w:rPr>
  </w:style>
  <w:style w:type="paragraph" w:customStyle="1" w:styleId="8font">
    <w:name w:val="8font"/>
    <w:basedOn w:val="Normal"/>
    <w:next w:val="Normal"/>
    <w:autoRedefine/>
    <w:qFormat/>
    <w:rsid w:val="00AF2C19"/>
    <w:rPr>
      <w:rFonts w:ascii="Georgia" w:eastAsia="Cambria Math" w:hAnsi="Georgia" w:cs="Cambria"/>
      <w:sz w:val="16"/>
      <w:szCs w:val="16"/>
    </w:rPr>
  </w:style>
  <w:style w:type="paragraph" w:customStyle="1" w:styleId="BoldUnderlineChar20">
    <w:name w:val="BoldUnderline Char2"/>
    <w:link w:val="BoldUnderlineChar2Char"/>
    <w:rsid w:val="00AF2C19"/>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AF2C19"/>
    <w:rPr>
      <w:rFonts w:ascii="Times New Roman" w:eastAsia="Times New Roman" w:hAnsi="Times New Roman" w:cs="Times New Roman"/>
      <w:b/>
      <w:sz w:val="20"/>
      <w:szCs w:val="24"/>
      <w:u w:val="single"/>
    </w:rPr>
  </w:style>
  <w:style w:type="character" w:customStyle="1" w:styleId="UnderlineCharChar4">
    <w:name w:val="Underline Char Char4"/>
    <w:rsid w:val="00AF2C19"/>
    <w:rPr>
      <w:szCs w:val="24"/>
      <w:u w:val="single"/>
      <w:lang w:val="en-US" w:eastAsia="en-US" w:bidi="ar-SA"/>
    </w:rPr>
  </w:style>
  <w:style w:type="character" w:customStyle="1" w:styleId="BoldUnderlineCharChar3">
    <w:name w:val="BoldUnderline Char Char3"/>
    <w:rsid w:val="00AF2C19"/>
    <w:rPr>
      <w:b/>
      <w:szCs w:val="24"/>
      <w:u w:val="single"/>
      <w:lang w:val="en-US" w:eastAsia="en-US" w:bidi="ar-SA"/>
    </w:rPr>
  </w:style>
  <w:style w:type="character" w:customStyle="1" w:styleId="BoldUnderlineCharChar2">
    <w:name w:val="BoldUnderline Char Char2"/>
    <w:rsid w:val="00AF2C19"/>
    <w:rPr>
      <w:b/>
      <w:szCs w:val="24"/>
      <w:u w:val="single"/>
      <w:lang w:val="en-US" w:eastAsia="en-US" w:bidi="ar-SA"/>
    </w:rPr>
  </w:style>
  <w:style w:type="paragraph" w:customStyle="1" w:styleId="UnderlineCard0">
    <w:name w:val="UnderlineCard"/>
    <w:basedOn w:val="Heading3"/>
    <w:link w:val="UnderlineCardChar0"/>
    <w:qFormat/>
    <w:rsid w:val="00AF2C19"/>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AF2C19"/>
    <w:rPr>
      <w:rFonts w:ascii="Georgia" w:eastAsia="Calibri" w:hAnsi="Georgia" w:cs="Times New Roman"/>
      <w:bCs/>
      <w:sz w:val="20"/>
      <w:szCs w:val="20"/>
      <w:u w:val="single"/>
      <w:lang w:val="x-none" w:eastAsia="x-none"/>
    </w:rPr>
  </w:style>
  <w:style w:type="character" w:customStyle="1" w:styleId="5Notunderlined">
    <w:name w:val="5 Not underlined"/>
    <w:rsid w:val="00AF2C19"/>
    <w:rPr>
      <w:rFonts w:ascii="Times New Roman" w:hAnsi="Times New Roman"/>
      <w:sz w:val="16"/>
    </w:rPr>
  </w:style>
  <w:style w:type="character" w:customStyle="1" w:styleId="volume-issue">
    <w:name w:val="volume-issue"/>
    <w:rsid w:val="00AF2C19"/>
    <w:rPr>
      <w:rFonts w:cs="Times New Roman"/>
    </w:rPr>
  </w:style>
  <w:style w:type="character" w:customStyle="1" w:styleId="storytext">
    <w:name w:val="storytext"/>
    <w:basedOn w:val="DefaultParagraphFont"/>
    <w:rsid w:val="00AF2C19"/>
  </w:style>
  <w:style w:type="character" w:customStyle="1" w:styleId="boldness1">
    <w:name w:val="boldness1"/>
    <w:rsid w:val="00AF2C19"/>
  </w:style>
  <w:style w:type="paragraph" w:customStyle="1" w:styleId="Cardd">
    <w:name w:val="Cardd"/>
    <w:basedOn w:val="Normal"/>
    <w:uiPriority w:val="4"/>
    <w:qFormat/>
    <w:rsid w:val="00AF2C19"/>
    <w:pPr>
      <w:ind w:left="288" w:right="288"/>
    </w:pPr>
    <w:rPr>
      <w:rFonts w:ascii="Georgia" w:hAnsi="Georgia"/>
    </w:rPr>
  </w:style>
  <w:style w:type="paragraph" w:customStyle="1" w:styleId="document0">
    <w:name w:val="document"/>
    <w:basedOn w:val="Normal"/>
    <w:qFormat/>
    <w:rsid w:val="00AF2C19"/>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AF2C19"/>
  </w:style>
  <w:style w:type="character" w:customStyle="1" w:styleId="aa">
    <w:name w:val="_"/>
    <w:basedOn w:val="DefaultParagraphFont"/>
    <w:rsid w:val="00AF2C19"/>
  </w:style>
  <w:style w:type="paragraph" w:customStyle="1" w:styleId="Shrink6">
    <w:name w:val="Shrink 6"/>
    <w:basedOn w:val="Normal"/>
    <w:qFormat/>
    <w:rsid w:val="00AF2C19"/>
    <w:rPr>
      <w:rFonts w:ascii="Georgia" w:eastAsia="Calibri" w:hAnsi="Georgia"/>
      <w:sz w:val="12"/>
    </w:rPr>
  </w:style>
  <w:style w:type="character" w:customStyle="1" w:styleId="messagecontent">
    <w:name w:val="message_content"/>
    <w:rsid w:val="00AF2C19"/>
  </w:style>
  <w:style w:type="paragraph" w:customStyle="1" w:styleId="BriefTitleWorks">
    <w:name w:val="Brief Title Works"/>
    <w:basedOn w:val="Heading1"/>
    <w:link w:val="BriefTitleWorksChar"/>
    <w:rsid w:val="00AF2C19"/>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AF2C19"/>
    <w:rPr>
      <w:rFonts w:ascii="Georgia" w:eastAsia="Times New Roman" w:hAnsi="Georgia" w:cs="Arial"/>
      <w:b/>
      <w:kern w:val="32"/>
      <w:sz w:val="24"/>
      <w:szCs w:val="32"/>
      <w:u w:val="single"/>
    </w:rPr>
  </w:style>
  <w:style w:type="character" w:customStyle="1" w:styleId="twelptblackblack1">
    <w:name w:val="twelptblackblack1"/>
    <w:basedOn w:val="DefaultParagraphFont"/>
    <w:rsid w:val="00AF2C19"/>
    <w:rPr>
      <w:rFonts w:ascii="Verdana" w:hAnsi="Verdana" w:hint="default"/>
      <w:color w:val="000000"/>
      <w:sz w:val="16"/>
      <w:szCs w:val="16"/>
    </w:rPr>
  </w:style>
  <w:style w:type="character" w:customStyle="1" w:styleId="Heading3CharCharCharChar1">
    <w:name w:val="Heading 3 Char Char Char Char1"/>
    <w:rsid w:val="00AF2C19"/>
    <w:rPr>
      <w:rFonts w:cs="Arial"/>
      <w:bCs/>
      <w:szCs w:val="26"/>
      <w:u w:val="single"/>
      <w:lang w:val="en-US" w:eastAsia="en-US" w:bidi="ar-SA"/>
    </w:rPr>
  </w:style>
  <w:style w:type="paragraph" w:customStyle="1" w:styleId="conintrotext">
    <w:name w:val="conintrotext"/>
    <w:basedOn w:val="Normal"/>
    <w:uiPriority w:val="99"/>
    <w:rsid w:val="00AF2C19"/>
    <w:pPr>
      <w:spacing w:before="100" w:beforeAutospacing="1" w:after="100" w:afterAutospacing="1"/>
    </w:pPr>
    <w:rPr>
      <w:rFonts w:ascii="Georgia" w:eastAsia="Times New Roman" w:hAnsi="Georgia"/>
      <w:sz w:val="24"/>
    </w:rPr>
  </w:style>
  <w:style w:type="character" w:customStyle="1" w:styleId="comment-body">
    <w:name w:val="comment-body"/>
    <w:rsid w:val="00AF2C19"/>
  </w:style>
  <w:style w:type="character" w:customStyle="1" w:styleId="UnderlineCharCharChar1">
    <w:name w:val="Underline Char Char Char1"/>
    <w:rsid w:val="00AF2C1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F2C1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AF2C19"/>
    <w:rPr>
      <w:rFonts w:asciiTheme="minorHAnsi" w:eastAsia="MS Mincho" w:hAnsiTheme="minorHAnsi" w:cstheme="minorBidi"/>
      <w:b/>
      <w:u w:val="single"/>
    </w:rPr>
  </w:style>
  <w:style w:type="character" w:customStyle="1" w:styleId="mw-headline">
    <w:name w:val="mw-headline"/>
    <w:rsid w:val="00AF2C19"/>
  </w:style>
  <w:style w:type="character" w:customStyle="1" w:styleId="flagicon">
    <w:name w:val="flagicon"/>
    <w:rsid w:val="00AF2C19"/>
  </w:style>
  <w:style w:type="paragraph" w:customStyle="1" w:styleId="assert">
    <w:name w:val="assert"/>
    <w:basedOn w:val="Normal"/>
    <w:uiPriority w:val="99"/>
    <w:rsid w:val="00AF2C19"/>
    <w:pPr>
      <w:spacing w:before="100" w:beforeAutospacing="1" w:after="100" w:afterAutospacing="1"/>
    </w:pPr>
    <w:rPr>
      <w:rFonts w:ascii="Georgia" w:eastAsia="Times New Roman" w:hAnsi="Georgia"/>
      <w:sz w:val="24"/>
    </w:rPr>
  </w:style>
  <w:style w:type="character" w:customStyle="1" w:styleId="apturelink">
    <w:name w:val="apturelink"/>
    <w:rsid w:val="00AF2C19"/>
  </w:style>
  <w:style w:type="character" w:customStyle="1" w:styleId="apturelinkicon">
    <w:name w:val="apturelinkicon"/>
    <w:rsid w:val="00AF2C19"/>
  </w:style>
  <w:style w:type="paragraph" w:customStyle="1" w:styleId="Default1">
    <w:name w:val="Default1"/>
    <w:basedOn w:val="Default"/>
    <w:next w:val="Default"/>
    <w:uiPriority w:val="99"/>
    <w:rsid w:val="00AF2C19"/>
    <w:rPr>
      <w:color w:val="auto"/>
    </w:rPr>
  </w:style>
  <w:style w:type="paragraph" w:customStyle="1" w:styleId="center">
    <w:name w:val="center"/>
    <w:basedOn w:val="Normal"/>
    <w:uiPriority w:val="99"/>
    <w:rsid w:val="00AF2C19"/>
    <w:pPr>
      <w:spacing w:before="100" w:beforeAutospacing="1" w:after="100" w:afterAutospacing="1"/>
    </w:pPr>
    <w:rPr>
      <w:rFonts w:ascii="Georgia" w:eastAsia="Times New Roman" w:hAnsi="Georgia"/>
      <w:sz w:val="24"/>
    </w:rPr>
  </w:style>
  <w:style w:type="character" w:customStyle="1" w:styleId="LittleChar">
    <w:name w:val="Little Char"/>
    <w:link w:val="Little"/>
    <w:rsid w:val="00AF2C19"/>
    <w:rPr>
      <w:rFonts w:ascii="Times New Roman" w:eastAsia="Times New Roman" w:hAnsi="Times New Roman" w:cs="Times New Roman"/>
      <w:sz w:val="16"/>
    </w:rPr>
  </w:style>
  <w:style w:type="character" w:customStyle="1" w:styleId="UnderlineChar1Char">
    <w:name w:val="Underline Char1 Char"/>
    <w:rsid w:val="00AF2C1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F2C1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AF2C19"/>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F2C1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AF2C19"/>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F2C1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AF2C19"/>
    <w:rPr>
      <w:rFonts w:asciiTheme="minorHAnsi" w:eastAsia="MS Mincho" w:hAnsiTheme="minorHAnsi" w:cstheme="minorBidi"/>
      <w:b/>
      <w:u w:val="single"/>
    </w:rPr>
  </w:style>
  <w:style w:type="paragraph" w:customStyle="1" w:styleId="CardBody">
    <w:name w:val="Card Body"/>
    <w:basedOn w:val="Normal"/>
    <w:link w:val="CardBodyChar"/>
    <w:qFormat/>
    <w:rsid w:val="00AF2C19"/>
    <w:rPr>
      <w:rFonts w:ascii="Georgia" w:eastAsia="Times New Roman" w:hAnsi="Georgia"/>
      <w:sz w:val="16"/>
    </w:rPr>
  </w:style>
  <w:style w:type="character" w:customStyle="1" w:styleId="CardBodyChar">
    <w:name w:val="Card Body Char"/>
    <w:link w:val="CardBody"/>
    <w:rsid w:val="00AF2C19"/>
    <w:rPr>
      <w:rFonts w:ascii="Georgia" w:eastAsia="Times New Roman" w:hAnsi="Georgia" w:cs="Times New Roman"/>
      <w:sz w:val="16"/>
    </w:rPr>
  </w:style>
  <w:style w:type="character" w:customStyle="1" w:styleId="ptitleinside">
    <w:name w:val="p_title_inside"/>
    <w:rsid w:val="00AF2C19"/>
  </w:style>
  <w:style w:type="paragraph" w:customStyle="1" w:styleId="StyleBoldandUnderlineChar11ptBorderSinglesolidline">
    <w:name w:val="Style Bold and Underline Char + 11 pt Border: : (Single solid line..."/>
    <w:link w:val="StyleBoldandUnderlineChar11ptBorderSinglesolidlineChar"/>
    <w:qFormat/>
    <w:rsid w:val="00AF2C19"/>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F2C19"/>
    <w:rPr>
      <w:rFonts w:eastAsia="Times New Roman"/>
      <w:b/>
      <w:bCs/>
      <w:szCs w:val="20"/>
      <w:u w:val="single"/>
      <w:bdr w:val="single" w:sz="4" w:space="0" w:color="auto"/>
    </w:rPr>
  </w:style>
  <w:style w:type="paragraph" w:customStyle="1" w:styleId="Indentation">
    <w:name w:val="Indentation"/>
    <w:basedOn w:val="Normal"/>
    <w:uiPriority w:val="99"/>
    <w:rsid w:val="00AF2C19"/>
    <w:pPr>
      <w:ind w:left="288" w:right="288"/>
    </w:pPr>
    <w:rPr>
      <w:rFonts w:ascii="Georgia" w:hAnsi="Georgia"/>
    </w:rPr>
  </w:style>
  <w:style w:type="character" w:customStyle="1" w:styleId="StyleUnderlineCharChar9ptBold">
    <w:name w:val="Style Underline Char Char + 9 pt Bold"/>
    <w:rsid w:val="00AF2C1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F2C19"/>
    <w:rPr>
      <w:rFonts w:ascii="Georgia" w:eastAsia="Times New Roman" w:hAnsi="Georgia"/>
      <w:u w:val="single"/>
    </w:rPr>
  </w:style>
  <w:style w:type="character" w:customStyle="1" w:styleId="StyleStyle4ArialNarrow9ptChar">
    <w:name w:val="Style Style4 + Arial Narrow 9 pt Char"/>
    <w:link w:val="StyleStyle4ArialNarrow9pt"/>
    <w:rsid w:val="00AF2C19"/>
    <w:rPr>
      <w:rFonts w:ascii="Georgia" w:eastAsia="Times New Roman" w:hAnsi="Georgia" w:cs="Times New Roman"/>
      <w:u w:val="single"/>
    </w:rPr>
  </w:style>
  <w:style w:type="paragraph" w:customStyle="1" w:styleId="StyleStyle4ArialNarrow9ptBold">
    <w:name w:val="Style Style4 + Arial Narrow 9 pt Bold"/>
    <w:basedOn w:val="Normal"/>
    <w:link w:val="StyleStyle4ArialNarrow9ptBoldChar"/>
    <w:rsid w:val="00AF2C19"/>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AF2C19"/>
    <w:rPr>
      <w:rFonts w:ascii="Georgia" w:eastAsia="Times New Roman" w:hAnsi="Georgia" w:cs="Times New Roman"/>
      <w:b/>
      <w:bCs/>
      <w:u w:val="single"/>
    </w:rPr>
  </w:style>
  <w:style w:type="character" w:customStyle="1" w:styleId="StyleBoldandUnderlineCharChar29pt">
    <w:name w:val="Style Bold and Underline Char Char2 + 9 pt"/>
    <w:rsid w:val="00AF2C19"/>
    <w:rPr>
      <w:rFonts w:ascii="Times New Roman" w:hAnsi="Times New Roman"/>
      <w:b/>
      <w:bCs/>
      <w:noProof w:val="0"/>
      <w:sz w:val="20"/>
      <w:u w:val="single"/>
    </w:rPr>
  </w:style>
  <w:style w:type="character" w:customStyle="1" w:styleId="StyleUnderlineCharChar19pt">
    <w:name w:val="Style Underline Char Char1 + 9 pt"/>
    <w:rsid w:val="00AF2C1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F2C1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F2C19"/>
    <w:rPr>
      <w:rFonts w:ascii="Georgia" w:eastAsia="Times New Roman" w:hAnsi="Georgia"/>
      <w:b/>
      <w:smallCaps/>
      <w:sz w:val="24"/>
      <w:szCs w:val="24"/>
      <w:u w:val="single"/>
    </w:rPr>
  </w:style>
  <w:style w:type="character" w:customStyle="1" w:styleId="CardTextCharChar">
    <w:name w:val="Card Text Char Char"/>
    <w:rsid w:val="00AF2C19"/>
    <w:rPr>
      <w:rFonts w:ascii="Times New Roman" w:eastAsia="Times New Roman" w:hAnsi="Times New Roman" w:cs="Times New Roman"/>
      <w:sz w:val="20"/>
      <w:szCs w:val="20"/>
    </w:rPr>
  </w:style>
  <w:style w:type="character" w:customStyle="1" w:styleId="Underline-Highlighted-WFU">
    <w:name w:val="Underline-Highlighted-WFU"/>
    <w:uiPriority w:val="1"/>
    <w:qFormat/>
    <w:rsid w:val="00AF2C1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F2C19"/>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AF2C19"/>
    <w:rPr>
      <w:rFonts w:ascii="Times New Roman" w:hAnsi="Times New Roman"/>
      <w:sz w:val="24"/>
      <w:u w:val="single"/>
      <w:bdr w:val="none" w:sz="0" w:space="0" w:color="auto"/>
      <w:shd w:val="clear" w:color="auto" w:fill="auto"/>
    </w:rPr>
  </w:style>
  <w:style w:type="character" w:customStyle="1" w:styleId="FifthChar">
    <w:name w:val="Fifth Char"/>
    <w:link w:val="Fifth"/>
    <w:rsid w:val="00AF2C19"/>
    <w:rPr>
      <w:rFonts w:ascii="Arial" w:eastAsia="Calibri" w:hAnsi="Arial" w:cs="Times New Roman"/>
    </w:rPr>
  </w:style>
  <w:style w:type="paragraph" w:customStyle="1" w:styleId="Third">
    <w:name w:val="Third"/>
    <w:basedOn w:val="Normal"/>
    <w:link w:val="ThirdChar"/>
    <w:rsid w:val="00AF2C19"/>
    <w:rPr>
      <w:rFonts w:ascii="Georgia" w:eastAsia="Times New Roman" w:hAnsi="Georgia"/>
      <w:b/>
      <w:u w:val="single"/>
      <w:lang w:val="x-none" w:eastAsia="x-none"/>
    </w:rPr>
  </w:style>
  <w:style w:type="character" w:customStyle="1" w:styleId="ThirdChar">
    <w:name w:val="Third Char"/>
    <w:link w:val="Third"/>
    <w:rsid w:val="00AF2C19"/>
    <w:rPr>
      <w:rFonts w:ascii="Georgia" w:eastAsia="Times New Roman" w:hAnsi="Georgia" w:cs="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AF2C1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AF2C19"/>
  </w:style>
  <w:style w:type="paragraph" w:customStyle="1" w:styleId="DebateUnderlineBoldChar">
    <w:name w:val="Debate Underline Bold Char"/>
    <w:basedOn w:val="Normal"/>
    <w:link w:val="DebateUnderlineBoldCharChar"/>
    <w:rsid w:val="00AF2C19"/>
    <w:pPr>
      <w:jc w:val="both"/>
    </w:pPr>
    <w:rPr>
      <w:rFonts w:ascii="Georgia" w:eastAsia="Times New Roman" w:hAnsi="Georgia"/>
      <w:b/>
      <w:u w:val="thick"/>
    </w:rPr>
  </w:style>
  <w:style w:type="character" w:customStyle="1" w:styleId="DebateUnderlineBoldCharChar">
    <w:name w:val="Debate Underline Bold Char Char"/>
    <w:link w:val="DebateUnderlineBoldChar"/>
    <w:rsid w:val="00AF2C19"/>
    <w:rPr>
      <w:rFonts w:ascii="Georgia" w:eastAsia="Times New Roman" w:hAnsi="Georgia" w:cs="Times New Roman"/>
      <w:b/>
      <w:u w:val="thick"/>
    </w:rPr>
  </w:style>
  <w:style w:type="character" w:customStyle="1" w:styleId="bloctitlesChar">
    <w:name w:val="bloc titles Char"/>
    <w:link w:val="bloctitles"/>
    <w:rsid w:val="00AF2C19"/>
    <w:rPr>
      <w:rFonts w:ascii="Times New Roman" w:eastAsia="Malgun Gothic" w:hAnsi="Times New Roman" w:cs="Arial"/>
      <w:b/>
      <w:bCs/>
      <w:kern w:val="32"/>
      <w:sz w:val="32"/>
      <w:szCs w:val="32"/>
      <w:u w:val="single"/>
    </w:rPr>
  </w:style>
  <w:style w:type="paragraph" w:customStyle="1" w:styleId="CiteSmallText">
    <w:name w:val="Cite Small Text"/>
    <w:basedOn w:val="Normal"/>
    <w:uiPriority w:val="99"/>
    <w:rsid w:val="00AF2C19"/>
    <w:pPr>
      <w:widowControl w:val="0"/>
      <w:spacing w:after="200"/>
    </w:pPr>
    <w:rPr>
      <w:rFonts w:ascii="Helvetica Neue" w:hAnsi="Helvetica Neue"/>
      <w:b/>
      <w:sz w:val="18"/>
    </w:rPr>
  </w:style>
  <w:style w:type="character" w:customStyle="1" w:styleId="3TagCite">
    <w:name w:val="3 Tag/Cite"/>
    <w:rsid w:val="00AF2C19"/>
    <w:rPr>
      <w:rFonts w:ascii="Times New Roman" w:hAnsi="Times New Roman"/>
      <w:b/>
    </w:rPr>
  </w:style>
  <w:style w:type="character" w:customStyle="1" w:styleId="4Qualifications">
    <w:name w:val="4 Qualifications"/>
    <w:rsid w:val="00AF2C19"/>
    <w:rPr>
      <w:rFonts w:ascii="Times New Roman" w:hAnsi="Times New Roman"/>
      <w:sz w:val="19"/>
    </w:rPr>
  </w:style>
  <w:style w:type="character" w:customStyle="1" w:styleId="6Underlined">
    <w:name w:val="6 Underlined"/>
    <w:rsid w:val="00AF2C19"/>
    <w:rPr>
      <w:rFonts w:ascii="Times New Roman" w:hAnsi="Times New Roman"/>
      <w:b/>
      <w:sz w:val="21"/>
      <w:u w:val="single"/>
    </w:rPr>
  </w:style>
  <w:style w:type="paragraph" w:customStyle="1" w:styleId="Cards1CharChar">
    <w:name w:val="Cards1 Char Char"/>
    <w:basedOn w:val="Normal"/>
    <w:link w:val="Cards1CharCharChar"/>
    <w:rsid w:val="00AF2C19"/>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AF2C19"/>
    <w:rPr>
      <w:rFonts w:ascii="Georgia" w:hAnsi="Georgia" w:cs="Times New Roman"/>
      <w:lang w:val="x-none"/>
    </w:rPr>
  </w:style>
  <w:style w:type="paragraph" w:customStyle="1" w:styleId="UnderlineCharCharCharCharCharCharChar">
    <w:name w:val="Underline Char Char Char Char Char Char Char"/>
    <w:basedOn w:val="Normal"/>
    <w:link w:val="UnderlineCharCharCharCharCharCharCharChar"/>
    <w:rsid w:val="00AF2C19"/>
    <w:rPr>
      <w:rFonts w:asciiTheme="minorHAnsi" w:hAnsiTheme="minorHAnsi" w:cstheme="minorBidi"/>
      <w:u w:val="single"/>
    </w:rPr>
  </w:style>
  <w:style w:type="character" w:customStyle="1" w:styleId="CitesCharCharChar">
    <w:name w:val="Cites Char Char Char"/>
    <w:rsid w:val="00AF2C19"/>
    <w:rPr>
      <w:rFonts w:ascii="Times New Roman" w:eastAsia="Times New Roman" w:hAnsi="Times New Roman" w:cs="Times New Roman"/>
      <w:sz w:val="20"/>
      <w:szCs w:val="24"/>
    </w:rPr>
  </w:style>
  <w:style w:type="character" w:customStyle="1" w:styleId="nohighlighting">
    <w:name w:val="no highlighting"/>
    <w:rsid w:val="00AF2C1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F2C19"/>
    <w:rPr>
      <w:rFonts w:ascii="Cambria" w:hAnsi="Cambria" w:hint="default"/>
      <w:sz w:val="21"/>
      <w:u w:val="single"/>
    </w:rPr>
  </w:style>
  <w:style w:type="paragraph" w:customStyle="1" w:styleId="Swag">
    <w:name w:val="Swag"/>
    <w:basedOn w:val="Normal"/>
    <w:link w:val="SwagChar"/>
    <w:qFormat/>
    <w:rsid w:val="00AF2C19"/>
    <w:rPr>
      <w:rFonts w:ascii="Georgia" w:hAnsi="Georgia"/>
      <w:color w:val="0000FF"/>
      <w:sz w:val="12"/>
      <w:u w:val="single"/>
    </w:rPr>
  </w:style>
  <w:style w:type="character" w:customStyle="1" w:styleId="SwagChar">
    <w:name w:val="Swag Char"/>
    <w:link w:val="Swag"/>
    <w:rsid w:val="00AF2C19"/>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AF2C19"/>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AF2C19"/>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AF2C19"/>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AF2C19"/>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AF2C19"/>
    <w:rPr>
      <w:rFonts w:eastAsia="MS Mincho"/>
    </w:rPr>
  </w:style>
  <w:style w:type="character" w:customStyle="1" w:styleId="StyleStyleCardTextLeft-075Right0Char">
    <w:name w:val="Style Style Card Text + Left:  -0.75&quot; + Right:  0&quot; Char"/>
    <w:link w:val="StyleStyleCardTextLeft-075Right0"/>
    <w:rsid w:val="00AF2C19"/>
    <w:rPr>
      <w:rFonts w:ascii="Times New Roman" w:eastAsia="MS Mincho" w:hAnsi="Times New Roman" w:cs="Times New Roman"/>
    </w:rPr>
  </w:style>
  <w:style w:type="character" w:customStyle="1" w:styleId="CharChar61">
    <w:name w:val="Char Char61"/>
    <w:rsid w:val="00AF2C19"/>
    <w:rPr>
      <w:rFonts w:cs="Arial"/>
      <w:bCs/>
      <w:sz w:val="16"/>
      <w:szCs w:val="26"/>
      <w:lang w:val="en-US" w:eastAsia="en-US" w:bidi="ar-SA"/>
    </w:rPr>
  </w:style>
  <w:style w:type="character" w:customStyle="1" w:styleId="ListBulletChar">
    <w:name w:val="List Bullet Char"/>
    <w:link w:val="ListBullet"/>
    <w:uiPriority w:val="99"/>
    <w:rsid w:val="00AF2C19"/>
    <w:rPr>
      <w:rFonts w:ascii="Times New Roman" w:eastAsia="Calibri" w:hAnsi="Times New Roman" w:cs="Times New Roman"/>
    </w:rPr>
  </w:style>
  <w:style w:type="paragraph" w:customStyle="1" w:styleId="subhead10">
    <w:name w:val="subhead1"/>
    <w:basedOn w:val="Normal"/>
    <w:uiPriority w:val="99"/>
    <w:rsid w:val="00AF2C19"/>
    <w:pPr>
      <w:spacing w:before="100" w:beforeAutospacing="1" w:after="100" w:afterAutospacing="1"/>
    </w:pPr>
    <w:rPr>
      <w:rFonts w:ascii="Georgia" w:eastAsia="Times New Roman" w:hAnsi="Georgia"/>
      <w:sz w:val="24"/>
    </w:rPr>
  </w:style>
  <w:style w:type="character" w:customStyle="1" w:styleId="styledate0">
    <w:name w:val="styledate"/>
    <w:rsid w:val="00AF2C19"/>
  </w:style>
  <w:style w:type="character" w:customStyle="1" w:styleId="BoldandUnderlineChar1">
    <w:name w:val="Bold and Underline Char1"/>
    <w:rsid w:val="00AF2C19"/>
    <w:rPr>
      <w:b/>
      <w:szCs w:val="24"/>
      <w:u w:val="single"/>
      <w:lang w:val="en-US" w:eastAsia="en-US" w:bidi="ar-SA"/>
    </w:rPr>
  </w:style>
  <w:style w:type="character" w:customStyle="1" w:styleId="BoldandUnderlineChar1Char2">
    <w:name w:val="Bold and Underline Char1 Char2"/>
    <w:rsid w:val="00AF2C19"/>
    <w:rPr>
      <w:b/>
      <w:szCs w:val="24"/>
      <w:u w:val="single"/>
      <w:lang w:val="en-US" w:eastAsia="en-US" w:bidi="ar-SA"/>
    </w:rPr>
  </w:style>
  <w:style w:type="character" w:customStyle="1" w:styleId="BoldandUnderlineCharChar1">
    <w:name w:val="Bold and Underline Char Char1"/>
    <w:rsid w:val="00AF2C19"/>
    <w:rPr>
      <w:b/>
      <w:szCs w:val="24"/>
      <w:u w:val="single"/>
      <w:lang w:val="en-US" w:eastAsia="en-US" w:bidi="ar-SA"/>
    </w:rPr>
  </w:style>
  <w:style w:type="character" w:customStyle="1" w:styleId="BoldandUnderlineChar6">
    <w:name w:val="Bold and Underline Char6"/>
    <w:rsid w:val="00AF2C19"/>
    <w:rPr>
      <w:b/>
      <w:szCs w:val="24"/>
      <w:u w:val="single"/>
      <w:lang w:val="en-US" w:eastAsia="en-US" w:bidi="ar-SA"/>
    </w:rPr>
  </w:style>
  <w:style w:type="paragraph" w:customStyle="1" w:styleId="abstract">
    <w:name w:val="abstract"/>
    <w:basedOn w:val="Normal"/>
    <w:uiPriority w:val="99"/>
    <w:rsid w:val="00AF2C19"/>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AF2C19"/>
    <w:rPr>
      <w:rFonts w:ascii="Georgia" w:eastAsia="Times New Roman" w:hAnsi="Georgia"/>
      <w:b/>
      <w:bCs/>
      <w:u w:val="single"/>
    </w:rPr>
  </w:style>
  <w:style w:type="character" w:customStyle="1" w:styleId="StyleUnderlineChar11ptBold2Char">
    <w:name w:val="Style Underline Char + 11 pt Bold2 Char"/>
    <w:link w:val="StyleUnderlineChar11ptBold2"/>
    <w:rsid w:val="00AF2C19"/>
    <w:rPr>
      <w:rFonts w:ascii="Georgia" w:eastAsia="Times New Roman" w:hAnsi="Georgia" w:cs="Times New Roman"/>
      <w:b/>
      <w:bCs/>
      <w:u w:val="single"/>
    </w:rPr>
  </w:style>
  <w:style w:type="paragraph" w:customStyle="1" w:styleId="StyleStyleUnderlineTimesNewRoman11pt">
    <w:name w:val="Style Style Underline + Times New Roman + 11 pt"/>
    <w:basedOn w:val="Normal"/>
    <w:link w:val="StyleStyleUnderlineTimesNewRoman11ptChar"/>
    <w:rsid w:val="00AF2C19"/>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AF2C19"/>
    <w:rPr>
      <w:rFonts w:ascii="Georgia" w:eastAsia="Times New Roman" w:hAnsi="Georgia"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F2C19"/>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AF2C19"/>
    <w:rPr>
      <w:rFonts w:ascii="Georgia" w:eastAsia="Times New Roman" w:hAnsi="Georgia" w:cs="Times New Roman"/>
      <w:u w:val="single"/>
    </w:rPr>
  </w:style>
  <w:style w:type="character" w:customStyle="1" w:styleId="style13">
    <w:name w:val="style1"/>
    <w:rsid w:val="00AF2C19"/>
  </w:style>
  <w:style w:type="character" w:customStyle="1" w:styleId="pmtermsel">
    <w:name w:val="pmtermsel"/>
    <w:rsid w:val="00AF2C19"/>
  </w:style>
  <w:style w:type="character" w:customStyle="1" w:styleId="showipapr">
    <w:name w:val="show_ipapr"/>
    <w:rsid w:val="00AF2C19"/>
  </w:style>
  <w:style w:type="character" w:customStyle="1" w:styleId="dnindex">
    <w:name w:val="dnindex"/>
    <w:rsid w:val="00AF2C19"/>
  </w:style>
  <w:style w:type="character" w:customStyle="1" w:styleId="23">
    <w:name w:val="23"/>
    <w:rsid w:val="00AF2C19"/>
    <w:rPr>
      <w:rFonts w:ascii="Times New Roman" w:hAnsi="Times New Roman" w:cs="Arial"/>
      <w:bCs/>
      <w:sz w:val="20"/>
      <w:u w:val="single"/>
      <w:lang w:val="en-US" w:eastAsia="en-US" w:bidi="ar-SA"/>
    </w:rPr>
  </w:style>
  <w:style w:type="character" w:customStyle="1" w:styleId="33">
    <w:name w:val="33"/>
    <w:rsid w:val="00AF2C19"/>
    <w:rPr>
      <w:rFonts w:ascii="Times New Roman" w:hAnsi="Times New Roman" w:cs="Arial"/>
      <w:b/>
      <w:bCs/>
      <w:sz w:val="20"/>
      <w:u w:val="single"/>
      <w:lang w:val="en-US" w:eastAsia="en-US" w:bidi="ar-SA"/>
    </w:rPr>
  </w:style>
  <w:style w:type="character" w:customStyle="1" w:styleId="55">
    <w:name w:val="55"/>
    <w:rsid w:val="00AF2C19"/>
    <w:rPr>
      <w:rFonts w:cs="Arial"/>
      <w:bCs/>
      <w:sz w:val="20"/>
      <w:u w:val="single"/>
      <w:lang w:val="en-US" w:eastAsia="en-US" w:bidi="ar-SA"/>
    </w:rPr>
  </w:style>
  <w:style w:type="character" w:customStyle="1" w:styleId="authoraffil">
    <w:name w:val="authoraffil"/>
    <w:rsid w:val="00AF2C19"/>
  </w:style>
  <w:style w:type="character" w:customStyle="1" w:styleId="CharChar8">
    <w:name w:val="Char Char8"/>
    <w:rsid w:val="00AF2C19"/>
    <w:rPr>
      <w:rFonts w:ascii="Georgia" w:eastAsia="Times New Roman" w:hAnsi="Georgia"/>
      <w:b/>
      <w:bCs/>
      <w:sz w:val="30"/>
      <w:szCs w:val="28"/>
      <w:u w:val="single"/>
    </w:rPr>
  </w:style>
  <w:style w:type="character" w:customStyle="1" w:styleId="FontStyle13">
    <w:name w:val="Font Style13"/>
    <w:uiPriority w:val="99"/>
    <w:rsid w:val="00AF2C19"/>
    <w:rPr>
      <w:rFonts w:ascii="Constantia" w:hAnsi="Constantia" w:cs="Constantia"/>
      <w:sz w:val="18"/>
      <w:szCs w:val="18"/>
    </w:rPr>
  </w:style>
  <w:style w:type="character" w:customStyle="1" w:styleId="TagsCharCharCharChar">
    <w:name w:val="Tags Char Char Char Char"/>
    <w:rsid w:val="00AF2C19"/>
    <w:rPr>
      <w:rFonts w:ascii="Times New Roman" w:eastAsia="Times New Roman" w:hAnsi="Times New Roman" w:cs="Times New Roman"/>
      <w:b/>
      <w:sz w:val="24"/>
      <w:szCs w:val="24"/>
    </w:rPr>
  </w:style>
  <w:style w:type="character" w:customStyle="1" w:styleId="Citation1Char">
    <w:name w:val="Citation1 Char"/>
    <w:link w:val="Citation10"/>
    <w:locked/>
    <w:rsid w:val="00AF2C19"/>
    <w:rPr>
      <w:rFonts w:ascii="Georgia" w:hAnsi="Georgia"/>
      <w:b/>
      <w:u w:val="single"/>
    </w:rPr>
  </w:style>
  <w:style w:type="paragraph" w:customStyle="1" w:styleId="Citation10">
    <w:name w:val="Citation1"/>
    <w:basedOn w:val="Normal"/>
    <w:link w:val="Citation1Char"/>
    <w:qFormat/>
    <w:rsid w:val="00AF2C19"/>
    <w:rPr>
      <w:rFonts w:ascii="Georgia" w:hAnsi="Georgia" w:cstheme="minorBidi"/>
      <w:b/>
      <w:u w:val="single"/>
    </w:rPr>
  </w:style>
  <w:style w:type="character" w:customStyle="1" w:styleId="TaglineChar">
    <w:name w:val="Tagline Char"/>
    <w:link w:val="Tagline2"/>
    <w:locked/>
    <w:rsid w:val="00AF2C19"/>
    <w:rPr>
      <w:rFonts w:ascii="Georgia" w:hAnsi="Georgia"/>
      <w:b/>
    </w:rPr>
  </w:style>
  <w:style w:type="paragraph" w:customStyle="1" w:styleId="Tagline2">
    <w:name w:val="Tagline"/>
    <w:basedOn w:val="Normal"/>
    <w:link w:val="TaglineChar"/>
    <w:qFormat/>
    <w:rsid w:val="00AF2C19"/>
    <w:rPr>
      <w:rFonts w:ascii="Georgia" w:hAnsi="Georgia" w:cstheme="minorBidi"/>
      <w:b/>
    </w:rPr>
  </w:style>
  <w:style w:type="paragraph" w:customStyle="1" w:styleId="StyleLeft021">
    <w:name w:val="Style Left:  0.2&quot;1"/>
    <w:basedOn w:val="Normal"/>
    <w:uiPriority w:val="99"/>
    <w:rsid w:val="00AF2C19"/>
    <w:pPr>
      <w:ind w:left="288"/>
    </w:pPr>
    <w:rPr>
      <w:rFonts w:ascii="Georgia"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F2C19"/>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F2C19"/>
    <w:rPr>
      <w:rFonts w:ascii="Georgia" w:eastAsia="Times New Roman" w:hAnsi="Georgia" w:cs="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F2C19"/>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F2C19"/>
    <w:rPr>
      <w:rFonts w:ascii="Georgia" w:eastAsia="Times New Roman" w:hAnsi="Georgia" w:cs="Times New Roman"/>
      <w:u w:val="single"/>
      <w:bdr w:val="single" w:sz="4" w:space="0" w:color="auto"/>
    </w:rPr>
  </w:style>
  <w:style w:type="character" w:customStyle="1" w:styleId="boldcitationChar">
    <w:name w:val="bold citation Char"/>
    <w:rsid w:val="00AF2C19"/>
    <w:rPr>
      <w:rFonts w:ascii="Arial" w:hAnsi="Arial"/>
      <w:b/>
      <w:sz w:val="28"/>
      <w:szCs w:val="24"/>
      <w:u w:val="thick"/>
      <w:lang w:val="en-US" w:eastAsia="en-US" w:bidi="ar-SA"/>
    </w:rPr>
  </w:style>
  <w:style w:type="paragraph" w:customStyle="1" w:styleId="BlockTitle20">
    <w:name w:val="Block Title #2"/>
    <w:basedOn w:val="Normal"/>
    <w:uiPriority w:val="99"/>
    <w:rsid w:val="00AF2C19"/>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AF2C19"/>
    <w:rPr>
      <w:rFonts w:ascii="Georgia" w:hAnsi="Georgia"/>
      <w:b/>
    </w:rPr>
  </w:style>
  <w:style w:type="character" w:customStyle="1" w:styleId="BoldunderlineChar3">
    <w:name w:val="Bold/underline Char"/>
    <w:rsid w:val="00AF2C19"/>
    <w:rPr>
      <w:rFonts w:eastAsia="SimSun"/>
      <w:b/>
      <w:noProof w:val="0"/>
      <w:sz w:val="24"/>
      <w:szCs w:val="24"/>
      <w:u w:val="single"/>
      <w:lang w:val="en-US" w:eastAsia="zh-CN" w:bidi="ar-SA"/>
    </w:rPr>
  </w:style>
  <w:style w:type="character" w:customStyle="1" w:styleId="underlinetextchar0">
    <w:name w:val="underlinetextchar"/>
    <w:rsid w:val="00AF2C19"/>
  </w:style>
  <w:style w:type="character" w:customStyle="1" w:styleId="boldciteChar1">
    <w:name w:val="bold cite Char1"/>
    <w:rsid w:val="00AF2C19"/>
    <w:rPr>
      <w:b/>
      <w:sz w:val="28"/>
      <w:u w:val="thick" w:color="000000"/>
    </w:rPr>
  </w:style>
  <w:style w:type="character" w:customStyle="1" w:styleId="tagCharCharChar1">
    <w:name w:val="tag Char Char Char1"/>
    <w:rsid w:val="00AF2C19"/>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AF2C1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AF2C19"/>
    <w:rPr>
      <w:rFonts w:ascii="Times New Roman" w:hAnsi="Times New Roman" w:cs="Times New Roman"/>
      <w:sz w:val="18"/>
      <w:szCs w:val="18"/>
    </w:rPr>
  </w:style>
  <w:style w:type="character" w:customStyle="1" w:styleId="bylines">
    <w:name w:val="bylines"/>
    <w:basedOn w:val="DefaultParagraphFont"/>
    <w:rsid w:val="00AF2C19"/>
  </w:style>
  <w:style w:type="character" w:customStyle="1" w:styleId="StyleStyleBoldUnderlineUnderlineIntenseEmphasis1apple-style-2">
    <w:name w:val="Style Style Bold UnderlineUnderlineIntense Emphasis1apple-style-...2"/>
    <w:basedOn w:val="DefaultParagraphFont"/>
    <w:rsid w:val="00AF2C19"/>
    <w:rPr>
      <w:b w:val="0"/>
      <w:bCs/>
      <w:sz w:val="22"/>
      <w:u w:val="single"/>
    </w:rPr>
  </w:style>
  <w:style w:type="character" w:customStyle="1" w:styleId="FontStyle57">
    <w:name w:val="Font Style57"/>
    <w:rsid w:val="00AF2C19"/>
    <w:rPr>
      <w:rFonts w:ascii="Georgia" w:hAnsi="Georgia" w:cs="Georgia"/>
      <w:b/>
      <w:bCs/>
      <w:sz w:val="14"/>
      <w:szCs w:val="14"/>
    </w:rPr>
  </w:style>
  <w:style w:type="character" w:customStyle="1" w:styleId="FontStyle89">
    <w:name w:val="Font Style89"/>
    <w:rsid w:val="00AF2C19"/>
    <w:rPr>
      <w:rFonts w:ascii="Times New Roman" w:hAnsi="Times New Roman" w:cs="Times New Roman"/>
      <w:b/>
      <w:bCs/>
      <w:smallCaps/>
      <w:spacing w:val="40"/>
      <w:sz w:val="16"/>
      <w:szCs w:val="16"/>
    </w:rPr>
  </w:style>
  <w:style w:type="character" w:customStyle="1" w:styleId="style3Char0">
    <w:name w:val="style 3 Char"/>
    <w:rsid w:val="00AF2C19"/>
    <w:rPr>
      <w:sz w:val="18"/>
      <w:szCs w:val="24"/>
      <w:lang w:val="en-US" w:eastAsia="en-US" w:bidi="ar-SA"/>
    </w:rPr>
  </w:style>
  <w:style w:type="paragraph" w:customStyle="1" w:styleId="003Cite">
    <w:name w:val="003Cite"/>
    <w:basedOn w:val="Normal"/>
    <w:qFormat/>
    <w:rsid w:val="00AF2C19"/>
    <w:rPr>
      <w:rFonts w:eastAsia="Calibri"/>
      <w:sz w:val="16"/>
      <w:szCs w:val="16"/>
    </w:rPr>
  </w:style>
  <w:style w:type="paragraph" w:customStyle="1" w:styleId="NormalBold">
    <w:name w:val="Normal + Bold"/>
    <w:aliases w:val="Double Underline"/>
    <w:basedOn w:val="Normal"/>
    <w:link w:val="NormalBoldChar"/>
    <w:rsid w:val="00AF2C19"/>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AF2C19"/>
    <w:rPr>
      <w:rFonts w:ascii="Georgia" w:hAnsi="Georgia" w:cs="Times New Roman"/>
      <w:b/>
      <w:color w:val="000000"/>
      <w:u w:val="single"/>
    </w:rPr>
  </w:style>
  <w:style w:type="character" w:customStyle="1" w:styleId="BlockHeadingsChar1">
    <w:name w:val="Block Headings Char1"/>
    <w:rsid w:val="00AF2C19"/>
    <w:rPr>
      <w:b/>
      <w:caps/>
    </w:rPr>
  </w:style>
  <w:style w:type="character" w:customStyle="1" w:styleId="FontStyle170">
    <w:name w:val="Font Style170"/>
    <w:uiPriority w:val="99"/>
    <w:rsid w:val="00AF2C19"/>
    <w:rPr>
      <w:rFonts w:ascii="Bookman Old Style" w:hAnsi="Bookman Old Style" w:cs="Bookman Old Style"/>
      <w:sz w:val="16"/>
      <w:szCs w:val="16"/>
    </w:rPr>
  </w:style>
  <w:style w:type="character" w:customStyle="1" w:styleId="FontStyle17">
    <w:name w:val="Font Style17"/>
    <w:uiPriority w:val="99"/>
    <w:rsid w:val="00AF2C19"/>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AF2C19"/>
    <w:rPr>
      <w:u w:val="single"/>
    </w:rPr>
  </w:style>
  <w:style w:type="character" w:customStyle="1" w:styleId="SmallChar0">
    <w:name w:val="Small Char"/>
    <w:aliases w:val="Debate Text Char1,No Spacing2 Char1,No Spacing11 Char1,Read stuff Char,Very Small Text Char,Dont use Char"/>
    <w:qFormat/>
    <w:rsid w:val="00AF2C19"/>
    <w:rPr>
      <w:rFonts w:ascii="Arial Narrow" w:hAnsi="Arial Narrow" w:cs="Times New Roman"/>
      <w:color w:val="000000"/>
      <w:sz w:val="16"/>
    </w:rPr>
  </w:style>
  <w:style w:type="paragraph" w:customStyle="1" w:styleId="CitationCharChar">
    <w:name w:val="Citation Char Char"/>
    <w:basedOn w:val="Normal"/>
    <w:uiPriority w:val="6"/>
    <w:qFormat/>
    <w:rsid w:val="00AF2C19"/>
    <w:pPr>
      <w:ind w:left="1440" w:right="1440"/>
    </w:pPr>
    <w:rPr>
      <w:rFonts w:ascii="Cambria" w:eastAsia="Verdana" w:hAnsi="Cambria" w:cs="Cambria"/>
      <w:szCs w:val="20"/>
      <w:u w:val="single"/>
    </w:rPr>
  </w:style>
  <w:style w:type="character" w:customStyle="1" w:styleId="tChar">
    <w:name w:val="t Char"/>
    <w:rsid w:val="00AF2C19"/>
    <w:rPr>
      <w:rFonts w:ascii="Georgia" w:eastAsia="Times New Roman" w:hAnsi="Georgia" w:cs="Calibri"/>
      <w:b/>
      <w:lang w:val="x-none" w:eastAsia="x-none"/>
    </w:rPr>
  </w:style>
  <w:style w:type="character" w:customStyle="1" w:styleId="Heading3CharCharCharChar">
    <w:name w:val="Heading 3 Char Char Char Char"/>
    <w:basedOn w:val="DefaultParagraphFont"/>
    <w:rsid w:val="00AF2C19"/>
    <w:rPr>
      <w:rFonts w:cs="Arial"/>
      <w:bCs/>
      <w:szCs w:val="26"/>
      <w:u w:val="single"/>
      <w:lang w:val="en-US" w:eastAsia="en-US" w:bidi="ar-SA"/>
    </w:rPr>
  </w:style>
  <w:style w:type="character" w:customStyle="1" w:styleId="Mention4">
    <w:name w:val="Mention4"/>
    <w:basedOn w:val="DefaultParagraphFont"/>
    <w:uiPriority w:val="99"/>
    <w:semiHidden/>
    <w:unhideWhenUsed/>
    <w:rsid w:val="00AF2C19"/>
    <w:rPr>
      <w:color w:val="2B579A"/>
      <w:shd w:val="clear" w:color="auto" w:fill="E6E6E6"/>
    </w:rPr>
  </w:style>
  <w:style w:type="character" w:customStyle="1" w:styleId="m-895152127622952443gmail-style13ptbold">
    <w:name w:val="m_-895152127622952443gmail-style13ptbold"/>
    <w:basedOn w:val="DefaultParagraphFont"/>
    <w:rsid w:val="00AF2C19"/>
  </w:style>
  <w:style w:type="character" w:customStyle="1" w:styleId="m4133802843404377303gmail-style13ptbold">
    <w:name w:val="m_4133802843404377303gmail-style13ptbold"/>
    <w:basedOn w:val="DefaultParagraphFont"/>
    <w:rsid w:val="00AF2C19"/>
  </w:style>
  <w:style w:type="character" w:customStyle="1" w:styleId="m4133802843404377303gmail-styleunderline">
    <w:name w:val="m_4133802843404377303gmail-styleunderline"/>
    <w:basedOn w:val="DefaultParagraphFont"/>
    <w:rsid w:val="00AF2C19"/>
  </w:style>
  <w:style w:type="character" w:customStyle="1" w:styleId="m1864609289044096952gmail-style13ptbold">
    <w:name w:val="m_1864609289044096952gmail-style13ptbold"/>
    <w:basedOn w:val="DefaultParagraphFont"/>
    <w:rsid w:val="00AF2C19"/>
  </w:style>
  <w:style w:type="character" w:customStyle="1" w:styleId="m-2434640214339110092gmail-style13ptbold">
    <w:name w:val="m_-2434640214339110092gmail-style13ptbold"/>
    <w:basedOn w:val="DefaultParagraphFont"/>
    <w:rsid w:val="00AF2C19"/>
  </w:style>
  <w:style w:type="character" w:customStyle="1" w:styleId="m-2434640214339110092gmail-styleunderline">
    <w:name w:val="m_-2434640214339110092gmail-styleunderline"/>
    <w:basedOn w:val="DefaultParagraphFont"/>
    <w:rsid w:val="00AF2C19"/>
  </w:style>
  <w:style w:type="character" w:customStyle="1" w:styleId="articlepage-articlebody-firstletter">
    <w:name w:val="articlepage-articlebody-firstletter"/>
    <w:basedOn w:val="DefaultParagraphFont"/>
    <w:rsid w:val="00AF2C19"/>
  </w:style>
  <w:style w:type="character" w:customStyle="1" w:styleId="UnresolvedMention32">
    <w:name w:val="Unresolved Mention32"/>
    <w:basedOn w:val="DefaultParagraphFont"/>
    <w:uiPriority w:val="99"/>
    <w:semiHidden/>
    <w:unhideWhenUsed/>
    <w:rsid w:val="00AF2C19"/>
    <w:rPr>
      <w:color w:val="605E5C"/>
      <w:shd w:val="clear" w:color="auto" w:fill="E1DFDD"/>
    </w:rPr>
  </w:style>
  <w:style w:type="character" w:customStyle="1" w:styleId="m-2745674872889869693gmail-style13ptbold">
    <w:name w:val="m_-2745674872889869693gmail-style13ptbold"/>
    <w:basedOn w:val="DefaultParagraphFont"/>
    <w:rsid w:val="00AF2C19"/>
  </w:style>
  <w:style w:type="character" w:customStyle="1" w:styleId="m-2745674872889869693gmail-styleunderline">
    <w:name w:val="m_-2745674872889869693gmail-styleunderline"/>
    <w:basedOn w:val="DefaultParagraphFont"/>
    <w:rsid w:val="00AF2C19"/>
  </w:style>
  <w:style w:type="character" w:customStyle="1" w:styleId="UnresolvedMention31">
    <w:name w:val="Unresolved Mention31"/>
    <w:basedOn w:val="DefaultParagraphFont"/>
    <w:uiPriority w:val="99"/>
    <w:semiHidden/>
    <w:unhideWhenUsed/>
    <w:rsid w:val="00AF2C19"/>
    <w:rPr>
      <w:color w:val="808080"/>
      <w:shd w:val="clear" w:color="auto" w:fill="E6E6E6"/>
    </w:rPr>
  </w:style>
  <w:style w:type="character" w:customStyle="1" w:styleId="UnresolvedMention4">
    <w:name w:val="Unresolved Mention4"/>
    <w:basedOn w:val="DefaultParagraphFont"/>
    <w:uiPriority w:val="99"/>
    <w:semiHidden/>
    <w:unhideWhenUsed/>
    <w:rsid w:val="00AF2C19"/>
    <w:rPr>
      <w:color w:val="808080"/>
      <w:shd w:val="clear" w:color="auto" w:fill="E6E6E6"/>
    </w:rPr>
  </w:style>
  <w:style w:type="character" w:customStyle="1" w:styleId="m-8082899869479211226gmail-styleunderline">
    <w:name w:val="m_-8082899869479211226gmail-styleunderline"/>
    <w:basedOn w:val="DefaultParagraphFont"/>
    <w:rsid w:val="00AF2C19"/>
  </w:style>
  <w:style w:type="paragraph" w:customStyle="1" w:styleId="NoteLevel23">
    <w:name w:val="Note Level 23"/>
    <w:basedOn w:val="Normal"/>
    <w:next w:val="Normal"/>
    <w:uiPriority w:val="99"/>
    <w:qFormat/>
    <w:rsid w:val="00AF2C19"/>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AF2C19"/>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AF2C19"/>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AF2C19"/>
    <w:rPr>
      <w:color w:val="605E5C"/>
      <w:shd w:val="clear" w:color="auto" w:fill="E1DFDD"/>
    </w:rPr>
  </w:style>
  <w:style w:type="character" w:customStyle="1" w:styleId="UnresolvedMention6">
    <w:name w:val="Unresolved Mention6"/>
    <w:basedOn w:val="DefaultParagraphFont"/>
    <w:uiPriority w:val="99"/>
    <w:semiHidden/>
    <w:unhideWhenUsed/>
    <w:rsid w:val="00AF2C19"/>
    <w:rPr>
      <w:color w:val="605E5C"/>
      <w:shd w:val="clear" w:color="auto" w:fill="E1DFDD"/>
    </w:rPr>
  </w:style>
  <w:style w:type="character" w:customStyle="1" w:styleId="hubidentifier">
    <w:name w:val="hub_identifier"/>
    <w:basedOn w:val="DefaultParagraphFont"/>
    <w:rsid w:val="00AF2C19"/>
  </w:style>
  <w:style w:type="paragraph" w:customStyle="1" w:styleId="standardeinzug">
    <w:name w:val="standardeinzug"/>
    <w:basedOn w:val="Normal"/>
    <w:rsid w:val="00AF2C19"/>
    <w:pPr>
      <w:spacing w:before="100" w:beforeAutospacing="1" w:after="100" w:afterAutospacing="1"/>
    </w:pPr>
    <w:rPr>
      <w:rFonts w:eastAsia="Times New Roman"/>
      <w:sz w:val="24"/>
      <w:szCs w:val="24"/>
    </w:rPr>
  </w:style>
  <w:style w:type="paragraph" w:customStyle="1" w:styleId="aufzhlungnormal">
    <w:name w:val="aufzhlungnormal"/>
    <w:basedOn w:val="Normal"/>
    <w:rsid w:val="00AF2C19"/>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AF2C19"/>
  </w:style>
  <w:style w:type="paragraph" w:customStyle="1" w:styleId="entrefilet">
    <w:name w:val="entrefilet"/>
    <w:basedOn w:val="Normal"/>
    <w:rsid w:val="00AF2C19"/>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AF2C19"/>
    <w:pPr>
      <w:spacing w:before="100" w:beforeAutospacing="1" w:after="100" w:afterAutospacing="1"/>
    </w:pPr>
    <w:rPr>
      <w:rFonts w:eastAsia="Times New Roman"/>
      <w:sz w:val="24"/>
      <w:szCs w:val="24"/>
    </w:rPr>
  </w:style>
  <w:style w:type="paragraph" w:customStyle="1" w:styleId="tabberschrift">
    <w:name w:val="tabberschrift"/>
    <w:basedOn w:val="Normal"/>
    <w:rsid w:val="00AF2C19"/>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AF2C19"/>
  </w:style>
  <w:style w:type="character" w:customStyle="1" w:styleId="m-268162420547309261gmail-stylestylebold12pt">
    <w:name w:val="m_-268162420547309261gmail-stylestylebold12pt"/>
    <w:basedOn w:val="DefaultParagraphFont"/>
    <w:rsid w:val="00AF2C19"/>
  </w:style>
  <w:style w:type="character" w:customStyle="1" w:styleId="m-268162420547309261gmail-styleboldunderline">
    <w:name w:val="m_-268162420547309261gmail-styleboldunderline"/>
    <w:basedOn w:val="DefaultParagraphFont"/>
    <w:rsid w:val="00AF2C19"/>
  </w:style>
  <w:style w:type="character" w:customStyle="1" w:styleId="m-5621139387307470627gmail-style13ptbold">
    <w:name w:val="m_-5621139387307470627gmail-style13ptbold"/>
    <w:basedOn w:val="DefaultParagraphFont"/>
    <w:rsid w:val="00AF2C19"/>
  </w:style>
  <w:style w:type="character" w:customStyle="1" w:styleId="m-5621139387307470627gmail-styleunderline">
    <w:name w:val="m_-5621139387307470627gmail-styleunderline"/>
    <w:basedOn w:val="DefaultParagraphFont"/>
    <w:rsid w:val="00AF2C19"/>
  </w:style>
  <w:style w:type="character" w:customStyle="1" w:styleId="m-4930835733434609408gmail-style13ptbold">
    <w:name w:val="m_-4930835733434609408gmail-style13ptbold"/>
    <w:basedOn w:val="DefaultParagraphFont"/>
    <w:rsid w:val="00AF2C19"/>
  </w:style>
  <w:style w:type="character" w:customStyle="1" w:styleId="m-4930835733434609408gmail-styleunderline">
    <w:name w:val="m_-4930835733434609408gmail-styleunderline"/>
    <w:basedOn w:val="DefaultParagraphFont"/>
    <w:rsid w:val="00AF2C19"/>
  </w:style>
  <w:style w:type="character" w:customStyle="1" w:styleId="m-2456650549122369157gmail-style13ptbold">
    <w:name w:val="m_-2456650549122369157gmail-style13ptbold"/>
    <w:basedOn w:val="DefaultParagraphFont"/>
    <w:rsid w:val="00AF2C19"/>
  </w:style>
  <w:style w:type="character" w:customStyle="1" w:styleId="m-2456650549122369157gmail-styleunderline">
    <w:name w:val="m_-2456650549122369157gmail-styleunderline"/>
    <w:basedOn w:val="DefaultParagraphFont"/>
    <w:rsid w:val="00AF2C19"/>
  </w:style>
  <w:style w:type="character" w:customStyle="1" w:styleId="hvr">
    <w:name w:val="hvr"/>
    <w:basedOn w:val="DefaultParagraphFont"/>
    <w:rsid w:val="00AF2C19"/>
  </w:style>
  <w:style w:type="character" w:customStyle="1" w:styleId="m-3350902899047358468gmail-styleunderline">
    <w:name w:val="m_-3350902899047358468gmail-styleunderline"/>
    <w:basedOn w:val="DefaultParagraphFont"/>
    <w:rsid w:val="00AF2C19"/>
  </w:style>
  <w:style w:type="paragraph" w:customStyle="1" w:styleId="Style5pt">
    <w:name w:val="Style 5 pt"/>
    <w:basedOn w:val="Normal"/>
    <w:link w:val="Style5ptChar"/>
    <w:rsid w:val="00AF2C19"/>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AF2C19"/>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AF2C19"/>
  </w:style>
  <w:style w:type="paragraph" w:customStyle="1" w:styleId="m462447500549623171gmail-msonormal">
    <w:name w:val="m_462447500549623171gmail-msonormal"/>
    <w:basedOn w:val="Normal"/>
    <w:uiPriority w:val="99"/>
    <w:rsid w:val="00AF2C19"/>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AF2C19"/>
  </w:style>
  <w:style w:type="character" w:customStyle="1" w:styleId="SmallerReal">
    <w:name w:val="SmallerReal"/>
    <w:basedOn w:val="DefaultParagraphFont"/>
    <w:uiPriority w:val="1"/>
    <w:qFormat/>
    <w:rsid w:val="00AF2C19"/>
    <w:rPr>
      <w:rFonts w:ascii="Garamond" w:hAnsi="Garamond" w:hint="default"/>
      <w:sz w:val="16"/>
    </w:rPr>
  </w:style>
  <w:style w:type="paragraph" w:customStyle="1" w:styleId="dek">
    <w:name w:val="dek"/>
    <w:basedOn w:val="Normal"/>
    <w:uiPriority w:val="99"/>
    <w:rsid w:val="00AF2C19"/>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AF2C19"/>
  </w:style>
  <w:style w:type="character" w:customStyle="1" w:styleId="serialtitle">
    <w:name w:val="serial_title"/>
    <w:basedOn w:val="DefaultParagraphFont"/>
    <w:rsid w:val="00AF2C19"/>
  </w:style>
  <w:style w:type="character" w:customStyle="1" w:styleId="volumeissue">
    <w:name w:val="volume_issue"/>
    <w:basedOn w:val="DefaultParagraphFont"/>
    <w:rsid w:val="00AF2C19"/>
  </w:style>
  <w:style w:type="character" w:customStyle="1" w:styleId="pagerange">
    <w:name w:val="page_range"/>
    <w:basedOn w:val="DefaultParagraphFont"/>
    <w:rsid w:val="00AF2C19"/>
  </w:style>
  <w:style w:type="character" w:customStyle="1" w:styleId="doilink">
    <w:name w:val="doi_link"/>
    <w:basedOn w:val="DefaultParagraphFont"/>
    <w:rsid w:val="00AF2C19"/>
  </w:style>
  <w:style w:type="character" w:customStyle="1" w:styleId="headingnumber">
    <w:name w:val="headingnumber"/>
    <w:basedOn w:val="DefaultParagraphFont"/>
    <w:rsid w:val="00AF2C19"/>
  </w:style>
  <w:style w:type="character" w:customStyle="1" w:styleId="internalref">
    <w:name w:val="internalref"/>
    <w:basedOn w:val="DefaultParagraphFont"/>
    <w:rsid w:val="00AF2C19"/>
  </w:style>
  <w:style w:type="paragraph" w:customStyle="1" w:styleId="Analyitc">
    <w:name w:val="Analyitc"/>
    <w:basedOn w:val="Normal"/>
    <w:uiPriority w:val="4"/>
    <w:qFormat/>
    <w:rsid w:val="00AF2C19"/>
    <w:rPr>
      <w:b/>
      <w:color w:val="0070C0"/>
      <w:sz w:val="28"/>
    </w:rPr>
  </w:style>
  <w:style w:type="character" w:customStyle="1" w:styleId="l7">
    <w:name w:val="l7"/>
    <w:basedOn w:val="DefaultParagraphFont"/>
    <w:rsid w:val="00AF2C19"/>
  </w:style>
  <w:style w:type="character" w:customStyle="1" w:styleId="l6">
    <w:name w:val="l6"/>
    <w:basedOn w:val="DefaultParagraphFont"/>
    <w:rsid w:val="00AF2C19"/>
  </w:style>
  <w:style w:type="character" w:customStyle="1" w:styleId="l8">
    <w:name w:val="l8"/>
    <w:basedOn w:val="DefaultParagraphFont"/>
    <w:rsid w:val="00AF2C19"/>
  </w:style>
  <w:style w:type="character" w:customStyle="1" w:styleId="l9">
    <w:name w:val="l9"/>
    <w:basedOn w:val="DefaultParagraphFont"/>
    <w:rsid w:val="00AF2C19"/>
  </w:style>
  <w:style w:type="character" w:customStyle="1" w:styleId="m-134349766280542120gmail-style13ptbold">
    <w:name w:val="m_-134349766280542120gmail-style13ptbold"/>
    <w:basedOn w:val="DefaultParagraphFont"/>
    <w:rsid w:val="00AF2C19"/>
  </w:style>
  <w:style w:type="character" w:customStyle="1" w:styleId="m-134349766280542120gmail-msohyperlink">
    <w:name w:val="m_-134349766280542120gmail-msohyperlink"/>
    <w:basedOn w:val="DefaultParagraphFont"/>
    <w:rsid w:val="00AF2C19"/>
  </w:style>
  <w:style w:type="character" w:customStyle="1" w:styleId="m-134349766280542120gmail-styleunderline">
    <w:name w:val="m_-134349766280542120gmail-styleunderline"/>
    <w:basedOn w:val="DefaultParagraphFont"/>
    <w:rsid w:val="00AF2C19"/>
  </w:style>
  <w:style w:type="character" w:customStyle="1" w:styleId="m-134349766280542120gmail-cite">
    <w:name w:val="m_-134349766280542120gmail-cite"/>
    <w:basedOn w:val="DefaultParagraphFont"/>
    <w:rsid w:val="00AF2C19"/>
  </w:style>
  <w:style w:type="character" w:customStyle="1" w:styleId="m-134349766280542120gmail-underline">
    <w:name w:val="m_-134349766280542120gmail-underline"/>
    <w:basedOn w:val="DefaultParagraphFont"/>
    <w:rsid w:val="00AF2C19"/>
  </w:style>
  <w:style w:type="character" w:customStyle="1" w:styleId="m-134349766280542120gmail-underline0">
    <w:name w:val="m_-134349766280542120gmail-underline0"/>
    <w:basedOn w:val="DefaultParagraphFont"/>
    <w:rsid w:val="00AF2C19"/>
  </w:style>
  <w:style w:type="paragraph" w:customStyle="1" w:styleId="element">
    <w:name w:val="element"/>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AF2C19"/>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AF2C19"/>
  </w:style>
  <w:style w:type="character" w:customStyle="1" w:styleId="wsj-article-credit">
    <w:name w:val="wsj-article-credit"/>
    <w:basedOn w:val="DefaultParagraphFont"/>
    <w:rsid w:val="00AF2C19"/>
  </w:style>
  <w:style w:type="character" w:customStyle="1" w:styleId="wsj-article-credit-tag">
    <w:name w:val="wsj-article-credit-tag"/>
    <w:basedOn w:val="DefaultParagraphFont"/>
    <w:rsid w:val="00AF2C19"/>
  </w:style>
  <w:style w:type="paragraph" w:customStyle="1" w:styleId="initial">
    <w:name w:val="initial"/>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AF2C19"/>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AF2C19"/>
    <w:rPr>
      <w:rFonts w:ascii="Arial Narrow" w:hAnsi="Arial Narrow"/>
      <w:sz w:val="22"/>
      <w:szCs w:val="24"/>
      <w:u w:val="single"/>
      <w:lang w:val="en-US" w:eastAsia="en-US" w:bidi="ar-SA"/>
    </w:rPr>
  </w:style>
  <w:style w:type="paragraph" w:customStyle="1" w:styleId="detailsub">
    <w:name w:val="detail__sub"/>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AF2C19"/>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AF2C19"/>
  </w:style>
  <w:style w:type="character" w:customStyle="1" w:styleId="m-299895914748161361gmail-styleunderline">
    <w:name w:val="m_-299895914748161361gmail-styleunderline"/>
    <w:basedOn w:val="DefaultParagraphFont"/>
    <w:rsid w:val="00AF2C19"/>
  </w:style>
  <w:style w:type="paragraph" w:customStyle="1" w:styleId="counter-paragraph">
    <w:name w:val="counter-paragraph"/>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AF2C19"/>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AF2C19"/>
  </w:style>
  <w:style w:type="paragraph" w:customStyle="1" w:styleId="m-266642551691440061gmail-cards">
    <w:name w:val="m_-266642551691440061gmail-cards"/>
    <w:basedOn w:val="Normal"/>
    <w:rsid w:val="00AF2C19"/>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AF2C19"/>
  </w:style>
  <w:style w:type="paragraph" w:customStyle="1" w:styleId="listingexcerpt">
    <w:name w:val="listing__excerpt"/>
    <w:basedOn w:val="Normal"/>
    <w:rsid w:val="00AF2C19"/>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AF2C19"/>
  </w:style>
  <w:style w:type="paragraph" w:customStyle="1" w:styleId="specialbutton">
    <w:name w:val="special__button"/>
    <w:basedOn w:val="Normal"/>
    <w:rsid w:val="00AF2C19"/>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AF2C19"/>
  </w:style>
  <w:style w:type="character" w:customStyle="1" w:styleId="StyleUnderliningChar9ptBold">
    <w:name w:val="Style Underlining Char + 9 pt Bold"/>
    <w:rsid w:val="00AF2C19"/>
    <w:rPr>
      <w:rFonts w:ascii="Times New Roman" w:hAnsi="Times New Roman"/>
      <w:b/>
      <w:bCs/>
      <w:sz w:val="20"/>
      <w:szCs w:val="24"/>
      <w:u w:val="single"/>
    </w:rPr>
  </w:style>
  <w:style w:type="character" w:customStyle="1" w:styleId="StyleUnderliningChar9pt">
    <w:name w:val="Style Underlining Char + 9 pt"/>
    <w:rsid w:val="00AF2C19"/>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AF2C19"/>
  </w:style>
  <w:style w:type="paragraph" w:customStyle="1" w:styleId="font--body">
    <w:name w:val="font--body"/>
    <w:basedOn w:val="Normal"/>
    <w:rsid w:val="00AF2C19"/>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AF2C19"/>
  </w:style>
  <w:style w:type="character" w:customStyle="1" w:styleId="playbutton-flyout">
    <w:name w:val="playbutton-flyout"/>
    <w:basedOn w:val="DefaultParagraphFont"/>
    <w:rsid w:val="00AF2C19"/>
  </w:style>
  <w:style w:type="character" w:customStyle="1" w:styleId="inlinevideo-videolabel">
    <w:name w:val="inlinevideo-videolabel"/>
    <w:basedOn w:val="DefaultParagraphFont"/>
    <w:rsid w:val="00AF2C19"/>
  </w:style>
  <w:style w:type="character" w:customStyle="1" w:styleId="inlinevideo-videoduration">
    <w:name w:val="inlinevideo-videoduration"/>
    <w:basedOn w:val="DefaultParagraphFont"/>
    <w:rsid w:val="00AF2C19"/>
  </w:style>
  <w:style w:type="character" w:customStyle="1" w:styleId="m2037045589135560752gmail-style13ptbold">
    <w:name w:val="m_2037045589135560752gmail-style13ptbold"/>
    <w:basedOn w:val="DefaultParagraphFont"/>
    <w:rsid w:val="00AF2C19"/>
  </w:style>
  <w:style w:type="paragraph" w:customStyle="1" w:styleId="css-exrw3m">
    <w:name w:val="css-exrw3m"/>
    <w:basedOn w:val="Normal"/>
    <w:rsid w:val="00AF2C19"/>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AF2C19"/>
  </w:style>
  <w:style w:type="character" w:customStyle="1" w:styleId="m5672147096563703424gmail-styleunderline">
    <w:name w:val="m_5672147096563703424gmail-styleunderline"/>
    <w:basedOn w:val="DefaultParagraphFont"/>
    <w:rsid w:val="00AF2C19"/>
  </w:style>
  <w:style w:type="character" w:customStyle="1" w:styleId="m-4276249887353823691gmail-style13ptbold">
    <w:name w:val="m_-4276249887353823691gmail-style13ptbold"/>
    <w:basedOn w:val="DefaultParagraphFont"/>
    <w:rsid w:val="00AF2C19"/>
  </w:style>
  <w:style w:type="character" w:customStyle="1" w:styleId="m-4276249887353823691gmail-styleunderline">
    <w:name w:val="m_-4276249887353823691gmail-styleunderline"/>
    <w:basedOn w:val="DefaultParagraphFont"/>
    <w:rsid w:val="00AF2C19"/>
  </w:style>
  <w:style w:type="character" w:customStyle="1" w:styleId="legacybig">
    <w:name w:val="legacybig"/>
    <w:basedOn w:val="DefaultParagraphFont"/>
    <w:rsid w:val="00AF2C19"/>
  </w:style>
  <w:style w:type="character" w:customStyle="1" w:styleId="art-author">
    <w:name w:val="art-author"/>
    <w:basedOn w:val="DefaultParagraphFont"/>
    <w:rsid w:val="00AF2C19"/>
  </w:style>
  <w:style w:type="paragraph" w:customStyle="1" w:styleId="first">
    <w:name w:val="first"/>
    <w:basedOn w:val="Normal"/>
    <w:qFormat/>
    <w:rsid w:val="00AF2C19"/>
    <w:pPr>
      <w:spacing w:before="100" w:beforeAutospacing="1" w:after="100" w:afterAutospacing="1"/>
    </w:pPr>
    <w:rPr>
      <w:rFonts w:eastAsia="Times New Roman" w:cs="Calibri"/>
      <w:szCs w:val="24"/>
    </w:rPr>
  </w:style>
  <w:style w:type="character" w:customStyle="1" w:styleId="fpred">
    <w:name w:val="fp_red"/>
    <w:basedOn w:val="DefaultParagraphFont"/>
    <w:rsid w:val="00AF2C19"/>
  </w:style>
  <w:style w:type="paragraph" w:customStyle="1" w:styleId="Style32">
    <w:name w:val="Style 3"/>
    <w:qFormat/>
    <w:rsid w:val="00AF2C19"/>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AF2C19"/>
  </w:style>
  <w:style w:type="character" w:customStyle="1" w:styleId="snapnoshots">
    <w:name w:val="snap_noshots"/>
    <w:basedOn w:val="DefaultParagraphFont"/>
    <w:rsid w:val="00AF2C19"/>
  </w:style>
  <w:style w:type="character" w:customStyle="1" w:styleId="typarticle">
    <w:name w:val="typ_article"/>
    <w:basedOn w:val="DefaultParagraphFont"/>
    <w:rsid w:val="00AF2C19"/>
  </w:style>
  <w:style w:type="paragraph" w:customStyle="1" w:styleId="normalweb10">
    <w:name w:val="normalweb1"/>
    <w:basedOn w:val="Normal"/>
    <w:qFormat/>
    <w:rsid w:val="00AF2C19"/>
    <w:pPr>
      <w:spacing w:before="100" w:beforeAutospacing="1" w:after="100" w:afterAutospacing="1"/>
    </w:pPr>
    <w:rPr>
      <w:rFonts w:eastAsia="Times New Roman" w:cs="Calibri"/>
      <w:szCs w:val="24"/>
    </w:rPr>
  </w:style>
  <w:style w:type="character" w:customStyle="1" w:styleId="dispurl">
    <w:name w:val="dispurl"/>
    <w:basedOn w:val="DefaultParagraphFont"/>
    <w:rsid w:val="00AF2C19"/>
  </w:style>
  <w:style w:type="character" w:customStyle="1" w:styleId="resultbodyitalic">
    <w:name w:val="resultbodyitalic"/>
    <w:basedOn w:val="DefaultParagraphFont"/>
    <w:rsid w:val="00AF2C19"/>
  </w:style>
  <w:style w:type="paragraph" w:customStyle="1" w:styleId="10">
    <w:name w:val="... 1"/>
    <w:basedOn w:val="Default"/>
    <w:next w:val="Default"/>
    <w:qFormat/>
    <w:rsid w:val="00AF2C19"/>
    <w:rPr>
      <w:color w:val="auto"/>
    </w:rPr>
  </w:style>
  <w:style w:type="paragraph" w:customStyle="1" w:styleId="ac">
    <w:name w:val=".."/>
    <w:basedOn w:val="Default"/>
    <w:next w:val="Default"/>
    <w:qFormat/>
    <w:rsid w:val="00AF2C19"/>
    <w:rPr>
      <w:color w:val="auto"/>
    </w:rPr>
  </w:style>
  <w:style w:type="paragraph" w:customStyle="1" w:styleId="ad">
    <w:name w:val="...."/>
    <w:basedOn w:val="Default"/>
    <w:next w:val="Default"/>
    <w:qFormat/>
    <w:rsid w:val="00AF2C19"/>
    <w:rPr>
      <w:color w:val="auto"/>
    </w:rPr>
  </w:style>
  <w:style w:type="paragraph" w:customStyle="1" w:styleId="s0">
    <w:name w:val="s0"/>
    <w:basedOn w:val="Normal"/>
    <w:qFormat/>
    <w:rsid w:val="00AF2C19"/>
    <w:pPr>
      <w:spacing w:before="100" w:beforeAutospacing="1" w:after="100" w:afterAutospacing="1"/>
    </w:pPr>
    <w:rPr>
      <w:rFonts w:eastAsia="Times New Roman" w:cs="Calibri"/>
      <w:szCs w:val="24"/>
    </w:rPr>
  </w:style>
  <w:style w:type="numbering" w:customStyle="1" w:styleId="NoList31">
    <w:name w:val="No List31"/>
    <w:next w:val="NoList"/>
    <w:uiPriority w:val="99"/>
    <w:semiHidden/>
    <w:unhideWhenUsed/>
    <w:rsid w:val="00AF2C19"/>
  </w:style>
  <w:style w:type="numbering" w:customStyle="1" w:styleId="NoList121">
    <w:name w:val="No List121"/>
    <w:next w:val="NoList"/>
    <w:uiPriority w:val="99"/>
    <w:semiHidden/>
    <w:unhideWhenUsed/>
    <w:rsid w:val="00AF2C19"/>
  </w:style>
  <w:style w:type="numbering" w:customStyle="1" w:styleId="NoList41">
    <w:name w:val="No List41"/>
    <w:next w:val="NoList"/>
    <w:uiPriority w:val="99"/>
    <w:semiHidden/>
    <w:unhideWhenUsed/>
    <w:rsid w:val="00AF2C19"/>
  </w:style>
  <w:style w:type="numbering" w:customStyle="1" w:styleId="NoList131">
    <w:name w:val="No List131"/>
    <w:next w:val="NoList"/>
    <w:uiPriority w:val="99"/>
    <w:semiHidden/>
    <w:unhideWhenUsed/>
    <w:rsid w:val="00AF2C19"/>
  </w:style>
  <w:style w:type="numbering" w:customStyle="1" w:styleId="NoList51">
    <w:name w:val="No List51"/>
    <w:next w:val="NoList"/>
    <w:uiPriority w:val="99"/>
    <w:semiHidden/>
    <w:unhideWhenUsed/>
    <w:rsid w:val="00AF2C19"/>
  </w:style>
  <w:style w:type="numbering" w:customStyle="1" w:styleId="NoList141">
    <w:name w:val="No List141"/>
    <w:next w:val="NoList"/>
    <w:uiPriority w:val="99"/>
    <w:semiHidden/>
    <w:unhideWhenUsed/>
    <w:rsid w:val="00AF2C19"/>
  </w:style>
  <w:style w:type="numbering" w:customStyle="1" w:styleId="NoList61">
    <w:name w:val="No List61"/>
    <w:next w:val="NoList"/>
    <w:uiPriority w:val="99"/>
    <w:semiHidden/>
    <w:unhideWhenUsed/>
    <w:rsid w:val="00AF2C19"/>
  </w:style>
  <w:style w:type="numbering" w:customStyle="1" w:styleId="NoList151">
    <w:name w:val="No List151"/>
    <w:next w:val="NoList"/>
    <w:uiPriority w:val="99"/>
    <w:semiHidden/>
    <w:unhideWhenUsed/>
    <w:rsid w:val="00AF2C19"/>
  </w:style>
  <w:style w:type="numbering" w:customStyle="1" w:styleId="NoList22">
    <w:name w:val="No List22"/>
    <w:next w:val="NoList"/>
    <w:uiPriority w:val="99"/>
    <w:semiHidden/>
    <w:unhideWhenUsed/>
    <w:rsid w:val="00AF2C19"/>
  </w:style>
  <w:style w:type="numbering" w:customStyle="1" w:styleId="NoList112">
    <w:name w:val="No List112"/>
    <w:next w:val="NoList"/>
    <w:uiPriority w:val="99"/>
    <w:semiHidden/>
    <w:unhideWhenUsed/>
    <w:rsid w:val="00AF2C19"/>
  </w:style>
  <w:style w:type="numbering" w:customStyle="1" w:styleId="NoList32">
    <w:name w:val="No List32"/>
    <w:next w:val="NoList"/>
    <w:uiPriority w:val="99"/>
    <w:semiHidden/>
    <w:unhideWhenUsed/>
    <w:rsid w:val="00AF2C19"/>
  </w:style>
  <w:style w:type="numbering" w:customStyle="1" w:styleId="NoList122">
    <w:name w:val="No List122"/>
    <w:next w:val="NoList"/>
    <w:uiPriority w:val="99"/>
    <w:semiHidden/>
    <w:unhideWhenUsed/>
    <w:rsid w:val="00AF2C19"/>
  </w:style>
  <w:style w:type="numbering" w:customStyle="1" w:styleId="NoList42">
    <w:name w:val="No List42"/>
    <w:next w:val="NoList"/>
    <w:uiPriority w:val="99"/>
    <w:semiHidden/>
    <w:unhideWhenUsed/>
    <w:rsid w:val="00AF2C19"/>
  </w:style>
  <w:style w:type="numbering" w:customStyle="1" w:styleId="NoList132">
    <w:name w:val="No List132"/>
    <w:next w:val="NoList"/>
    <w:uiPriority w:val="99"/>
    <w:semiHidden/>
    <w:unhideWhenUsed/>
    <w:rsid w:val="00AF2C19"/>
  </w:style>
  <w:style w:type="numbering" w:customStyle="1" w:styleId="NoList52">
    <w:name w:val="No List52"/>
    <w:next w:val="NoList"/>
    <w:uiPriority w:val="99"/>
    <w:semiHidden/>
    <w:unhideWhenUsed/>
    <w:rsid w:val="00AF2C19"/>
  </w:style>
  <w:style w:type="numbering" w:customStyle="1" w:styleId="NoList142">
    <w:name w:val="No List142"/>
    <w:next w:val="NoList"/>
    <w:uiPriority w:val="99"/>
    <w:semiHidden/>
    <w:unhideWhenUsed/>
    <w:rsid w:val="00AF2C19"/>
  </w:style>
  <w:style w:type="numbering" w:customStyle="1" w:styleId="NoList62">
    <w:name w:val="No List62"/>
    <w:next w:val="NoList"/>
    <w:uiPriority w:val="99"/>
    <w:semiHidden/>
    <w:unhideWhenUsed/>
    <w:rsid w:val="00AF2C19"/>
  </w:style>
  <w:style w:type="numbering" w:customStyle="1" w:styleId="NoList152">
    <w:name w:val="No List152"/>
    <w:next w:val="NoList"/>
    <w:uiPriority w:val="99"/>
    <w:semiHidden/>
    <w:unhideWhenUsed/>
    <w:rsid w:val="00AF2C19"/>
  </w:style>
  <w:style w:type="character" w:customStyle="1" w:styleId="oldTagChar">
    <w:name w:val="oldTag Char"/>
    <w:link w:val="oldTag"/>
    <w:locked/>
    <w:rsid w:val="00AF2C19"/>
    <w:rPr>
      <w:rFonts w:ascii="Times New Roman" w:hAnsi="Times New Roman" w:cs="Times New Roman"/>
      <w:b/>
    </w:rPr>
  </w:style>
  <w:style w:type="paragraph" w:customStyle="1" w:styleId="oldTag">
    <w:name w:val="oldTag"/>
    <w:basedOn w:val="Normal"/>
    <w:next w:val="Normal"/>
    <w:link w:val="oldTagChar"/>
    <w:qFormat/>
    <w:rsid w:val="00AF2C19"/>
    <w:pPr>
      <w:spacing w:line="256" w:lineRule="auto"/>
      <w:outlineLvl w:val="2"/>
    </w:pPr>
    <w:rPr>
      <w:b/>
    </w:rPr>
  </w:style>
  <w:style w:type="paragraph" w:customStyle="1" w:styleId="StyletagPalatinoLinotype10pt">
    <w:name w:val="Style tag + Palatino Linotype 10 pt"/>
    <w:basedOn w:val="oldTag"/>
    <w:uiPriority w:val="99"/>
    <w:qFormat/>
    <w:rsid w:val="00AF2C19"/>
    <w:rPr>
      <w:bCs/>
      <w:caps/>
      <w:sz w:val="20"/>
    </w:rPr>
  </w:style>
  <w:style w:type="paragraph" w:customStyle="1" w:styleId="FakeHeader">
    <w:name w:val="Fake Header"/>
    <w:basedOn w:val="Smalltext"/>
    <w:uiPriority w:val="99"/>
    <w:qFormat/>
    <w:rsid w:val="00AF2C19"/>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AF2C19"/>
    <w:pPr>
      <w:spacing w:line="256" w:lineRule="auto"/>
    </w:pPr>
    <w:rPr>
      <w:rFonts w:eastAsia="Times New Roman" w:cs="Calibri"/>
      <w:b/>
      <w:szCs w:val="24"/>
    </w:rPr>
  </w:style>
  <w:style w:type="paragraph" w:customStyle="1" w:styleId="BlockTitleCharChar1">
    <w:name w:val="Block Title Char Char1"/>
    <w:basedOn w:val="Normal"/>
    <w:next w:val="Normal"/>
    <w:uiPriority w:val="99"/>
    <w:qFormat/>
    <w:rsid w:val="00AF2C19"/>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AF2C19"/>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AF2C19"/>
    <w:pPr>
      <w:spacing w:after="200" w:line="276" w:lineRule="auto"/>
    </w:pPr>
    <w:rPr>
      <w:rFonts w:eastAsia="SimSun"/>
      <w:u w:val="single"/>
    </w:rPr>
  </w:style>
  <w:style w:type="character" w:customStyle="1" w:styleId="StyleUnderline9pt2Char">
    <w:name w:val="Style Underline + 9 pt2 Char"/>
    <w:basedOn w:val="UnderlineChar20"/>
    <w:link w:val="StyleUnderline9pt2"/>
    <w:locked/>
    <w:rsid w:val="00AF2C19"/>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AF2C19"/>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AF2C19"/>
    <w:rPr>
      <w:b/>
      <w:u w:val="single"/>
    </w:rPr>
  </w:style>
  <w:style w:type="paragraph" w:customStyle="1" w:styleId="EmphasisText">
    <w:name w:val="Emphasis Text"/>
    <w:basedOn w:val="UnderlinedText"/>
    <w:link w:val="EmphasisTextChar"/>
    <w:qFormat/>
    <w:rsid w:val="00AF2C19"/>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AF2C19"/>
    <w:rPr>
      <w:rFonts w:ascii="Arial Narrow" w:eastAsia="Times New Roman" w:hAnsi="Arial Narrow" w:cs="Calibri"/>
      <w:sz w:val="20"/>
      <w:szCs w:val="24"/>
      <w:u w:val="single"/>
      <w:lang w:val="x-none"/>
    </w:rPr>
  </w:style>
  <w:style w:type="paragraph" w:customStyle="1" w:styleId="StyleStyle49pt1">
    <w:name w:val="Style Style4 + 9 pt1"/>
    <w:basedOn w:val="Style4"/>
    <w:link w:val="StyleStyle49pt1Char"/>
    <w:qFormat/>
    <w:rsid w:val="00AF2C19"/>
    <w:pPr>
      <w:spacing w:after="160" w:line="256" w:lineRule="auto"/>
    </w:pPr>
    <w:rPr>
      <w:rFonts w:ascii="Arial Narrow" w:eastAsia="Times New Roman" w:hAnsi="Arial Narrow" w:cs="Calibri"/>
      <w:sz w:val="20"/>
      <w:szCs w:val="24"/>
    </w:rPr>
  </w:style>
  <w:style w:type="character" w:customStyle="1" w:styleId="StyleStyle49ptBold1Char">
    <w:name w:val="Style Style4 + 9 pt Bold1 Char"/>
    <w:link w:val="StyleStyle49ptBold1"/>
    <w:locked/>
    <w:rsid w:val="00AF2C19"/>
    <w:rPr>
      <w:b/>
      <w:bCs/>
      <w:u w:val="single"/>
    </w:rPr>
  </w:style>
  <w:style w:type="paragraph" w:customStyle="1" w:styleId="StyleStyle49ptBold1">
    <w:name w:val="Style Style4 + 9 pt Bold1"/>
    <w:basedOn w:val="Style4"/>
    <w:link w:val="StyleStyle49ptBold1Char"/>
    <w:qFormat/>
    <w:rsid w:val="00AF2C19"/>
    <w:pPr>
      <w:spacing w:after="160" w:line="256" w:lineRule="auto"/>
    </w:pPr>
    <w:rPr>
      <w:rFonts w:asciiTheme="minorHAnsi" w:eastAsiaTheme="minorHAnsi" w:hAnsiTheme="minorHAnsi" w:cstheme="minorBidi"/>
      <w:b/>
      <w:bCs/>
      <w:sz w:val="22"/>
      <w:lang w:val="en-US"/>
    </w:rPr>
  </w:style>
  <w:style w:type="character" w:customStyle="1" w:styleId="StyleStyle49pt2Char">
    <w:name w:val="Style Style4 + 9 pt2 Char"/>
    <w:basedOn w:val="Style4Char"/>
    <w:link w:val="StyleStyle49pt2"/>
    <w:locked/>
    <w:rsid w:val="00AF2C19"/>
    <w:rPr>
      <w:rFonts w:ascii="Arial Narrow" w:eastAsia="Times New Roman" w:hAnsi="Arial Narrow" w:cs="Calibri"/>
      <w:sz w:val="20"/>
      <w:szCs w:val="24"/>
      <w:u w:val="single"/>
      <w:lang w:val="x-none"/>
    </w:rPr>
  </w:style>
  <w:style w:type="paragraph" w:customStyle="1" w:styleId="StyleStyle49pt2">
    <w:name w:val="Style Style4 + 9 pt2"/>
    <w:basedOn w:val="Style4"/>
    <w:link w:val="StyleStyle49pt2Char"/>
    <w:qFormat/>
    <w:rsid w:val="00AF2C19"/>
    <w:pPr>
      <w:spacing w:after="160" w:line="256" w:lineRule="auto"/>
    </w:pPr>
    <w:rPr>
      <w:rFonts w:ascii="Arial Narrow" w:eastAsia="Times New Roman" w:hAnsi="Arial Narrow" w:cs="Calibri"/>
      <w:sz w:val="20"/>
      <w:szCs w:val="24"/>
    </w:rPr>
  </w:style>
  <w:style w:type="character" w:customStyle="1" w:styleId="StyleStyle49ptBold2Char">
    <w:name w:val="Style Style4 + 9 pt Bold2 Char"/>
    <w:link w:val="StyleStyle49ptBold2"/>
    <w:locked/>
    <w:rsid w:val="00AF2C19"/>
    <w:rPr>
      <w:b/>
      <w:bCs/>
      <w:u w:val="single"/>
    </w:rPr>
  </w:style>
  <w:style w:type="paragraph" w:customStyle="1" w:styleId="StyleStyle49ptBold2">
    <w:name w:val="Style Style4 + 9 pt Bold2"/>
    <w:basedOn w:val="Style4"/>
    <w:link w:val="StyleStyle49ptBold2Char"/>
    <w:qFormat/>
    <w:rsid w:val="00AF2C19"/>
    <w:pPr>
      <w:spacing w:after="160" w:line="256" w:lineRule="auto"/>
    </w:pPr>
    <w:rPr>
      <w:rFonts w:asciiTheme="minorHAnsi" w:eastAsiaTheme="minorHAnsi" w:hAnsiTheme="minorHAnsi" w:cstheme="minorBidi"/>
      <w:b/>
      <w:bCs/>
      <w:sz w:val="22"/>
      <w:lang w:val="en-US"/>
    </w:rPr>
  </w:style>
  <w:style w:type="character" w:customStyle="1" w:styleId="CiteBodyChar">
    <w:name w:val="Cite Body Char"/>
    <w:link w:val="CiteBody"/>
    <w:locked/>
    <w:rsid w:val="00AF2C19"/>
    <w:rPr>
      <w:szCs w:val="16"/>
    </w:rPr>
  </w:style>
  <w:style w:type="paragraph" w:customStyle="1" w:styleId="CiteBody">
    <w:name w:val="Cite Body"/>
    <w:basedOn w:val="Normal"/>
    <w:link w:val="CiteBodyChar"/>
    <w:qFormat/>
    <w:rsid w:val="00AF2C19"/>
    <w:pPr>
      <w:spacing w:line="256" w:lineRule="auto"/>
    </w:pPr>
    <w:rPr>
      <w:rFonts w:asciiTheme="minorHAnsi" w:hAnsiTheme="minorHAnsi" w:cstheme="minorBidi"/>
      <w:szCs w:val="16"/>
    </w:rPr>
  </w:style>
  <w:style w:type="character" w:customStyle="1" w:styleId="CiteBoldChar">
    <w:name w:val="Cite Bold Char"/>
    <w:link w:val="CiteBold"/>
    <w:locked/>
    <w:rsid w:val="00AF2C19"/>
    <w:rPr>
      <w:b/>
      <w:szCs w:val="16"/>
    </w:rPr>
  </w:style>
  <w:style w:type="paragraph" w:customStyle="1" w:styleId="CiteBold">
    <w:name w:val="Cite Bold"/>
    <w:basedOn w:val="CiteBody"/>
    <w:link w:val="CiteBoldChar"/>
    <w:qFormat/>
    <w:rsid w:val="00AF2C19"/>
    <w:rPr>
      <w:b/>
    </w:rPr>
  </w:style>
  <w:style w:type="character" w:customStyle="1" w:styleId="StyleCardBody11ptUnderlineChar">
    <w:name w:val="Style Card Body + 11 pt Underline Char"/>
    <w:link w:val="StyleCardBody11ptUnderline"/>
    <w:locked/>
    <w:rsid w:val="00AF2C19"/>
    <w:rPr>
      <w:u w:val="single"/>
    </w:rPr>
  </w:style>
  <w:style w:type="paragraph" w:customStyle="1" w:styleId="StyleCardBody11ptUnderline">
    <w:name w:val="Style Card Body + 11 pt Underline"/>
    <w:basedOn w:val="CardBody"/>
    <w:link w:val="StyleCardBody11ptUnderlineChar"/>
    <w:qFormat/>
    <w:rsid w:val="00AF2C19"/>
    <w:pPr>
      <w:spacing w:line="256" w:lineRule="auto"/>
    </w:pPr>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AF2C19"/>
    <w:rPr>
      <w:rFonts w:ascii="Arial Narrow" w:eastAsia="Times New Roman" w:hAnsi="Arial Narrow" w:cs="Calibri"/>
      <w:sz w:val="20"/>
      <w:szCs w:val="24"/>
      <w:u w:val="single"/>
      <w:lang w:val="x-none"/>
    </w:rPr>
  </w:style>
  <w:style w:type="paragraph" w:customStyle="1" w:styleId="StyleStyle49pt4">
    <w:name w:val="Style Style4 + 9 pt4"/>
    <w:basedOn w:val="Style4"/>
    <w:link w:val="StyleStyle49pt4Char"/>
    <w:qFormat/>
    <w:rsid w:val="00AF2C19"/>
    <w:pPr>
      <w:spacing w:after="160" w:line="256" w:lineRule="auto"/>
    </w:pPr>
    <w:rPr>
      <w:rFonts w:ascii="Arial Narrow" w:eastAsia="Times New Roman" w:hAnsi="Arial Narrow" w:cs="Calibri"/>
      <w:sz w:val="20"/>
      <w:szCs w:val="24"/>
    </w:rPr>
  </w:style>
  <w:style w:type="character" w:customStyle="1" w:styleId="StyleStyle49ptBold4Char">
    <w:name w:val="Style Style4 + 9 pt Bold4 Char"/>
    <w:link w:val="StyleStyle49ptBold4"/>
    <w:locked/>
    <w:rsid w:val="00AF2C19"/>
    <w:rPr>
      <w:b/>
      <w:bCs/>
      <w:u w:val="single"/>
    </w:rPr>
  </w:style>
  <w:style w:type="paragraph" w:customStyle="1" w:styleId="StyleStyle49ptBold4">
    <w:name w:val="Style Style4 + 9 pt Bold4"/>
    <w:basedOn w:val="Style4"/>
    <w:link w:val="StyleStyle49ptBold4Char"/>
    <w:qFormat/>
    <w:rsid w:val="00AF2C19"/>
    <w:pPr>
      <w:spacing w:after="160" w:line="256" w:lineRule="auto"/>
    </w:pPr>
    <w:rPr>
      <w:rFonts w:asciiTheme="minorHAnsi" w:eastAsiaTheme="minorHAnsi" w:hAnsiTheme="minorHAnsi" w:cstheme="minorBidi"/>
      <w:b/>
      <w:bCs/>
      <w:sz w:val="22"/>
      <w:lang w:val="en-US"/>
    </w:rPr>
  </w:style>
  <w:style w:type="character" w:customStyle="1" w:styleId="StyleStyle49pt5Char">
    <w:name w:val="Style Style4 + 9 pt5 Char"/>
    <w:basedOn w:val="Style4Char"/>
    <w:link w:val="StyleStyle49pt5"/>
    <w:locked/>
    <w:rsid w:val="00AF2C19"/>
    <w:rPr>
      <w:rFonts w:ascii="Arial Narrow" w:eastAsia="Times New Roman" w:hAnsi="Arial Narrow" w:cs="Calibri"/>
      <w:sz w:val="20"/>
      <w:szCs w:val="24"/>
      <w:u w:val="single"/>
      <w:lang w:val="x-none"/>
    </w:rPr>
  </w:style>
  <w:style w:type="paragraph" w:customStyle="1" w:styleId="StyleStyle49pt5">
    <w:name w:val="Style Style4 + 9 pt5"/>
    <w:basedOn w:val="Style4"/>
    <w:link w:val="StyleStyle49pt5Char"/>
    <w:qFormat/>
    <w:rsid w:val="00AF2C19"/>
    <w:pPr>
      <w:spacing w:after="160" w:line="256" w:lineRule="auto"/>
    </w:pPr>
    <w:rPr>
      <w:rFonts w:ascii="Arial Narrow" w:eastAsia="Times New Roman" w:hAnsi="Arial Narrow" w:cs="Calibri"/>
      <w:sz w:val="20"/>
      <w:szCs w:val="24"/>
    </w:rPr>
  </w:style>
  <w:style w:type="character" w:customStyle="1" w:styleId="StyleStyle49ptBold5Char">
    <w:name w:val="Style Style4 + 9 pt Bold5 Char"/>
    <w:link w:val="StyleStyle49ptBold5"/>
    <w:locked/>
    <w:rsid w:val="00AF2C19"/>
    <w:rPr>
      <w:b/>
      <w:bCs/>
      <w:u w:val="single"/>
    </w:rPr>
  </w:style>
  <w:style w:type="paragraph" w:customStyle="1" w:styleId="StyleStyle49ptBold5">
    <w:name w:val="Style Style4 + 9 pt Bold5"/>
    <w:basedOn w:val="Style4"/>
    <w:link w:val="StyleStyle49ptBold5Char"/>
    <w:qFormat/>
    <w:rsid w:val="00AF2C19"/>
    <w:pPr>
      <w:spacing w:after="160" w:line="256" w:lineRule="auto"/>
    </w:pPr>
    <w:rPr>
      <w:rFonts w:asciiTheme="minorHAnsi" w:eastAsiaTheme="minorHAnsi" w:hAnsiTheme="minorHAnsi" w:cstheme="minorBidi"/>
      <w:b/>
      <w:bCs/>
      <w:sz w:val="22"/>
      <w:lang w:val="en-US"/>
    </w:rPr>
  </w:style>
  <w:style w:type="character" w:customStyle="1" w:styleId="StyleStyle49pt7Char">
    <w:name w:val="Style Style4 + 9 pt7 Char"/>
    <w:basedOn w:val="Style4Char"/>
    <w:link w:val="StyleStyle49pt7"/>
    <w:locked/>
    <w:rsid w:val="00AF2C19"/>
    <w:rPr>
      <w:rFonts w:ascii="Arial Narrow" w:eastAsia="Times New Roman" w:hAnsi="Arial Narrow" w:cs="Calibri"/>
      <w:sz w:val="20"/>
      <w:szCs w:val="24"/>
      <w:u w:val="single"/>
      <w:lang w:val="x-none"/>
    </w:rPr>
  </w:style>
  <w:style w:type="paragraph" w:customStyle="1" w:styleId="StyleStyle49pt7">
    <w:name w:val="Style Style4 + 9 pt7"/>
    <w:basedOn w:val="Style4"/>
    <w:link w:val="StyleStyle49pt7Char"/>
    <w:qFormat/>
    <w:rsid w:val="00AF2C19"/>
    <w:pPr>
      <w:spacing w:after="160" w:line="256" w:lineRule="auto"/>
    </w:pPr>
    <w:rPr>
      <w:rFonts w:ascii="Arial Narrow" w:eastAsia="Times New Roman" w:hAnsi="Arial Narrow" w:cs="Calibri"/>
      <w:sz w:val="20"/>
      <w:szCs w:val="24"/>
    </w:rPr>
  </w:style>
  <w:style w:type="paragraph" w:customStyle="1" w:styleId="FONT7">
    <w:name w:val="FONT 7"/>
    <w:uiPriority w:val="99"/>
    <w:qFormat/>
    <w:rsid w:val="00AF2C19"/>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AF2C19"/>
    <w:pPr>
      <w:spacing w:after="160" w:line="256" w:lineRule="auto"/>
    </w:pPr>
    <w:rPr>
      <w:rFonts w:asciiTheme="minorHAnsi" w:eastAsiaTheme="minorHAnsi" w:hAnsiTheme="minorHAnsi" w:cs="Calibri"/>
      <w:sz w:val="22"/>
      <w:szCs w:val="24"/>
      <w:lang w:val="en-US"/>
    </w:rPr>
  </w:style>
  <w:style w:type="character" w:customStyle="1" w:styleId="StyleCardText11ptBoldUnderlineChar">
    <w:name w:val="Style Card Text + 11 pt Bold Underline Char"/>
    <w:link w:val="StyleCardText11ptBoldUnderline"/>
    <w:locked/>
    <w:rsid w:val="00AF2C19"/>
    <w:rPr>
      <w:b/>
      <w:bCs/>
      <w:u w:val="single"/>
    </w:rPr>
  </w:style>
  <w:style w:type="paragraph" w:customStyle="1" w:styleId="StyleCardText11ptBoldUnderline">
    <w:name w:val="Style Card Text + 11 pt Bold Underline"/>
    <w:basedOn w:val="Normal"/>
    <w:link w:val="StyleCardText11ptBoldUnderlineChar"/>
    <w:qFormat/>
    <w:rsid w:val="00AF2C19"/>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AF2C19"/>
    <w:rPr>
      <w:rFonts w:ascii="Arial Narrow" w:eastAsia="Times New Roman" w:hAnsi="Arial Narrow" w:cs="Calibri"/>
      <w:sz w:val="20"/>
      <w:szCs w:val="24"/>
      <w:u w:val="single"/>
      <w:lang w:val="x-none"/>
    </w:rPr>
  </w:style>
  <w:style w:type="paragraph" w:customStyle="1" w:styleId="StyleStyle49pt9">
    <w:name w:val="Style Style4 + 9 pt9"/>
    <w:basedOn w:val="Style4"/>
    <w:link w:val="StyleStyle49pt9Char"/>
    <w:qFormat/>
    <w:rsid w:val="00AF2C19"/>
    <w:pPr>
      <w:spacing w:after="160" w:line="256" w:lineRule="auto"/>
    </w:pPr>
    <w:rPr>
      <w:rFonts w:ascii="Arial Narrow" w:eastAsia="Times New Roman" w:hAnsi="Arial Narrow" w:cs="Calibri"/>
      <w:sz w:val="20"/>
      <w:szCs w:val="24"/>
    </w:rPr>
  </w:style>
  <w:style w:type="character" w:customStyle="1" w:styleId="StyleStyle49ptBold6Char">
    <w:name w:val="Style Style4 + 9 pt Bold6 Char"/>
    <w:link w:val="StyleStyle49ptBold6"/>
    <w:locked/>
    <w:rsid w:val="00AF2C19"/>
    <w:rPr>
      <w:b/>
      <w:bCs/>
      <w:u w:val="single"/>
    </w:rPr>
  </w:style>
  <w:style w:type="paragraph" w:customStyle="1" w:styleId="StyleStyle49ptBold6">
    <w:name w:val="Style Style4 + 9 pt Bold6"/>
    <w:basedOn w:val="Style4"/>
    <w:link w:val="StyleStyle49ptBold6Char"/>
    <w:qFormat/>
    <w:rsid w:val="00AF2C19"/>
    <w:pPr>
      <w:spacing w:after="160" w:line="256" w:lineRule="auto"/>
    </w:pPr>
    <w:rPr>
      <w:rFonts w:asciiTheme="minorHAnsi" w:eastAsiaTheme="minorHAnsi" w:hAnsiTheme="minorHAnsi" w:cstheme="minorBidi"/>
      <w:b/>
      <w:bCs/>
      <w:sz w:val="22"/>
      <w:lang w:val="en-US"/>
    </w:rPr>
  </w:style>
  <w:style w:type="character" w:customStyle="1" w:styleId="StyleCircled11ptBorderSinglesolidlineAuto05ptChar">
    <w:name w:val="Style Circled + 11 pt Border: : (Single solid line Auto  0.5 pt ... Char"/>
    <w:link w:val="StyleCircled11ptBorderSinglesolidlineAuto05pt"/>
    <w:locked/>
    <w:rsid w:val="00AF2C19"/>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AF2C19"/>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AF2C19"/>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AF2C19"/>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AF2C19"/>
    <w:rPr>
      <w:b/>
      <w:u w:val="thick"/>
    </w:rPr>
  </w:style>
  <w:style w:type="paragraph" w:customStyle="1" w:styleId="textboldChar">
    <w:name w:val="text bold Char"/>
    <w:basedOn w:val="Normal"/>
    <w:link w:val="textboldCharChar"/>
    <w:qFormat/>
    <w:rsid w:val="00AF2C19"/>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AF2C19"/>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AF2C19"/>
    <w:pPr>
      <w:widowControl w:val="0"/>
      <w:spacing w:line="256" w:lineRule="auto"/>
    </w:pPr>
    <w:rPr>
      <w:rFonts w:eastAsia="Times New Roman"/>
      <w:szCs w:val="20"/>
    </w:rPr>
  </w:style>
  <w:style w:type="paragraph" w:customStyle="1" w:styleId="Card10f2">
    <w:name w:val="Card.10.f2"/>
    <w:basedOn w:val="Normal"/>
    <w:autoRedefine/>
    <w:uiPriority w:val="99"/>
    <w:qFormat/>
    <w:rsid w:val="00AF2C19"/>
    <w:pPr>
      <w:spacing w:line="256" w:lineRule="auto"/>
    </w:pPr>
    <w:rPr>
      <w:rFonts w:eastAsia="Calibri" w:cs="Calibri"/>
      <w:szCs w:val="20"/>
    </w:rPr>
  </w:style>
  <w:style w:type="paragraph" w:customStyle="1" w:styleId="StyleStyle1">
    <w:name w:val="Style Style1 +"/>
    <w:basedOn w:val="Normal"/>
    <w:uiPriority w:val="99"/>
    <w:qFormat/>
    <w:rsid w:val="00AF2C19"/>
    <w:pPr>
      <w:spacing w:line="256" w:lineRule="auto"/>
    </w:pPr>
    <w:rPr>
      <w:rFonts w:eastAsia="Calibri" w:cs="Calibri"/>
      <w:szCs w:val="24"/>
    </w:rPr>
  </w:style>
  <w:style w:type="paragraph" w:customStyle="1" w:styleId="StyleLinespacingDouble">
    <w:name w:val="Style Line spacing:  Double"/>
    <w:basedOn w:val="Normal"/>
    <w:uiPriority w:val="99"/>
    <w:qFormat/>
    <w:rsid w:val="00AF2C19"/>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AF2C19"/>
  </w:style>
  <w:style w:type="paragraph" w:customStyle="1" w:styleId="normalChar1">
    <w:name w:val="normal Char"/>
    <w:basedOn w:val="Normal"/>
    <w:uiPriority w:val="99"/>
    <w:qFormat/>
    <w:rsid w:val="00AF2C19"/>
    <w:pPr>
      <w:spacing w:line="256" w:lineRule="auto"/>
    </w:pPr>
    <w:rPr>
      <w:rFonts w:eastAsia="Calibri" w:cs="Calibri"/>
      <w:szCs w:val="24"/>
    </w:rPr>
  </w:style>
  <w:style w:type="character" w:customStyle="1" w:styleId="MicroMicroTextChar">
    <w:name w:val="MicroMicroText Char"/>
    <w:link w:val="MicroMicroText"/>
    <w:locked/>
    <w:rsid w:val="00AF2C19"/>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AF2C19"/>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AF2C19"/>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AF2C19"/>
    <w:pPr>
      <w:pBdr>
        <w:top w:val="single" w:sz="4" w:space="0" w:color="auto"/>
        <w:left w:val="single" w:sz="4" w:space="0" w:color="auto"/>
        <w:bottom w:val="single" w:sz="4" w:space="0" w:color="auto"/>
        <w:right w:val="single" w:sz="4" w:space="0" w:color="auto"/>
      </w:pBdr>
    </w:pPr>
    <w:rPr>
      <w:rFonts w:eastAsia="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AF2C19"/>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AF2C19"/>
    <w:rPr>
      <w:rFonts w:eastAsia="Times New Roman"/>
      <w:b/>
      <w:bCs/>
      <w:sz w:val="20"/>
      <w:u w:val="thick"/>
    </w:rPr>
  </w:style>
  <w:style w:type="character" w:customStyle="1" w:styleId="StyleSmallTimesNewRoman11ptChar">
    <w:name w:val="Style Small + Times New Roman 11 pt Char"/>
    <w:basedOn w:val="DefaultParagraphFont"/>
    <w:link w:val="StyleSmallTimesNewRoman11pt"/>
    <w:locked/>
    <w:rsid w:val="00AF2C19"/>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AF2C19"/>
    <w:rPr>
      <w:rFonts w:eastAsia="Times New Roman"/>
      <w:sz w:val="20"/>
    </w:rPr>
  </w:style>
  <w:style w:type="character" w:customStyle="1" w:styleId="StyleSmallTimesNewRoman11ptThickunderlineChar">
    <w:name w:val="Style Small + Times New Roman 11 pt Thick underline Char"/>
    <w:link w:val="StyleSmallTimesNewRoman11ptThickunderline"/>
    <w:locked/>
    <w:rsid w:val="00AF2C19"/>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AF2C19"/>
    <w:rPr>
      <w:rFonts w:eastAsia="Times New Roman"/>
      <w:sz w:val="20"/>
      <w:u w:val="thick"/>
    </w:rPr>
  </w:style>
  <w:style w:type="paragraph" w:customStyle="1" w:styleId="article-text">
    <w:name w:val="article-text"/>
    <w:basedOn w:val="Normal"/>
    <w:next w:val="Normal"/>
    <w:autoRedefine/>
    <w:qFormat/>
    <w:rsid w:val="00AF2C19"/>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AF2C19"/>
    <w:pPr>
      <w:jc w:val="center"/>
    </w:pPr>
    <w:rPr>
      <w:rFonts w:eastAsia="Times New Roman" w:cs="Calibri"/>
      <w:b/>
      <w:szCs w:val="20"/>
      <w:u w:val="single"/>
    </w:rPr>
  </w:style>
  <w:style w:type="paragraph" w:customStyle="1" w:styleId="Pa19">
    <w:name w:val="Pa19"/>
    <w:basedOn w:val="Normal"/>
    <w:next w:val="Normal"/>
    <w:autoRedefine/>
    <w:qFormat/>
    <w:rsid w:val="00AF2C19"/>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AF2C19"/>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AF2C19"/>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AF2C19"/>
    <w:rPr>
      <w:rFonts w:ascii="Arial" w:hAnsi="Arial"/>
      <w:color w:val="auto"/>
    </w:rPr>
  </w:style>
  <w:style w:type="paragraph" w:customStyle="1" w:styleId="prnewsp">
    <w:name w:val="prnews_p"/>
    <w:basedOn w:val="Normal"/>
    <w:qFormat/>
    <w:rsid w:val="00AF2C19"/>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AF2C19"/>
  </w:style>
  <w:style w:type="character" w:customStyle="1" w:styleId="CharChar32">
    <w:name w:val="Char Char32"/>
    <w:basedOn w:val="DefaultParagraphFont"/>
    <w:rsid w:val="00AF2C19"/>
    <w:rPr>
      <w:rFonts w:ascii="Arial" w:hAnsi="Arial" w:cs="Arial" w:hint="default"/>
      <w:b/>
      <w:bCs/>
      <w:iCs/>
      <w:lang w:val="en-US" w:eastAsia="en-US" w:bidi="ar-SA"/>
    </w:rPr>
  </w:style>
  <w:style w:type="character" w:customStyle="1" w:styleId="CharChar13">
    <w:name w:val="Char Char13"/>
    <w:rsid w:val="00AF2C19"/>
    <w:rPr>
      <w:rFonts w:ascii="Arial" w:hAnsi="Arial" w:cs="Arial" w:hint="default"/>
      <w:b/>
      <w:bCs/>
      <w:iCs/>
      <w:sz w:val="22"/>
      <w:szCs w:val="28"/>
      <w:lang w:val="en-US" w:eastAsia="en-US" w:bidi="ar-SA"/>
    </w:rPr>
  </w:style>
  <w:style w:type="character" w:customStyle="1" w:styleId="CharChar116">
    <w:name w:val="Char Char116"/>
    <w:rsid w:val="00AF2C19"/>
    <w:rPr>
      <w:rFonts w:ascii="Arial" w:hAnsi="Arial" w:cs="Arial" w:hint="default"/>
      <w:bCs/>
      <w:szCs w:val="26"/>
      <w:u w:val="single"/>
      <w:lang w:val="en-US" w:eastAsia="en-US" w:bidi="ar-SA"/>
    </w:rPr>
  </w:style>
  <w:style w:type="character" w:customStyle="1" w:styleId="CharChar12">
    <w:name w:val="Char Char12"/>
    <w:rsid w:val="00AF2C19"/>
    <w:rPr>
      <w:rFonts w:ascii="Arial" w:hAnsi="Arial" w:cs="Arial" w:hint="default"/>
      <w:bCs/>
      <w:szCs w:val="26"/>
      <w:u w:val="single"/>
      <w:lang w:val="en-US" w:eastAsia="en-US" w:bidi="ar-SA"/>
    </w:rPr>
  </w:style>
  <w:style w:type="character" w:customStyle="1" w:styleId="CharChar115">
    <w:name w:val="Char Char115"/>
    <w:rsid w:val="00AF2C19"/>
    <w:rPr>
      <w:rFonts w:ascii="Arial" w:hAnsi="Arial" w:cs="Arial" w:hint="default"/>
      <w:bCs/>
      <w:szCs w:val="26"/>
      <w:u w:val="single"/>
      <w:lang w:val="en-US" w:eastAsia="en-US" w:bidi="ar-SA"/>
    </w:rPr>
  </w:style>
  <w:style w:type="character" w:customStyle="1" w:styleId="StylePalatinoLinotype6pt">
    <w:name w:val="Style Palatino Linotype 6 pt"/>
    <w:rsid w:val="00AF2C19"/>
    <w:rPr>
      <w:rFonts w:ascii="Times New Roman" w:hAnsi="Times New Roman" w:cs="Times New Roman" w:hint="default"/>
      <w:sz w:val="20"/>
    </w:rPr>
  </w:style>
  <w:style w:type="character" w:customStyle="1" w:styleId="Highighted-New">
    <w:name w:val="Highighted - New"/>
    <w:rsid w:val="00AF2C19"/>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AF2C19"/>
    <w:rPr>
      <w:rFonts w:ascii="Arial" w:hAnsi="Arial" w:cs="Arial" w:hint="default"/>
      <w:b/>
      <w:bCs/>
      <w:sz w:val="24"/>
      <w:szCs w:val="26"/>
      <w:lang w:val="en-US" w:eastAsia="en-US" w:bidi="ar-SA"/>
    </w:rPr>
  </w:style>
  <w:style w:type="character" w:customStyle="1" w:styleId="cardCharChar10">
    <w:name w:val="card Char Char1"/>
    <w:rsid w:val="00AF2C19"/>
    <w:rPr>
      <w:lang w:val="en-US" w:eastAsia="en-US" w:bidi="ar-SA"/>
    </w:rPr>
  </w:style>
  <w:style w:type="character" w:customStyle="1" w:styleId="BlockTitleCharChar1Char">
    <w:name w:val="Block Title Char Char1 Char"/>
    <w:rsid w:val="00AF2C19"/>
    <w:rPr>
      <w:b/>
      <w:bCs w:val="0"/>
      <w:sz w:val="32"/>
      <w:u w:val="single"/>
    </w:rPr>
  </w:style>
  <w:style w:type="character" w:customStyle="1" w:styleId="Header1Char">
    <w:name w:val="Header1 Char"/>
    <w:rsid w:val="00AF2C19"/>
    <w:rPr>
      <w:rFonts w:ascii="Arial" w:hAnsi="Arial" w:cs="Arial" w:hint="default"/>
      <w:b/>
      <w:bCs/>
      <w:caps/>
      <w:kern w:val="32"/>
      <w:sz w:val="28"/>
      <w:szCs w:val="28"/>
    </w:rPr>
  </w:style>
  <w:style w:type="character" w:customStyle="1" w:styleId="StyleArial12ptBoldItalic">
    <w:name w:val="Style Arial 12 pt Bold Italic"/>
    <w:rsid w:val="00AF2C19"/>
    <w:rPr>
      <w:rFonts w:ascii="Times New Roman" w:hAnsi="Times New Roman" w:cs="Times New Roman" w:hint="default"/>
      <w:b/>
      <w:bCs/>
      <w:iCs/>
      <w:sz w:val="24"/>
    </w:rPr>
  </w:style>
  <w:style w:type="character" w:customStyle="1" w:styleId="Styleunderline12pt">
    <w:name w:val="Style underline + 12 pt"/>
    <w:rsid w:val="00AF2C19"/>
    <w:rPr>
      <w:rFonts w:ascii="Times New Roman" w:hAnsi="Times New Roman" w:cs="Times New Roman" w:hint="default"/>
      <w:bCs/>
      <w:sz w:val="20"/>
      <w:u w:val="single"/>
    </w:rPr>
  </w:style>
  <w:style w:type="character" w:customStyle="1" w:styleId="StyleUnderlineChar19pt">
    <w:name w:val="Style Underline Char1 + 9 pt"/>
    <w:basedOn w:val="UnderlineChar1"/>
    <w:rsid w:val="00AF2C19"/>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AF2C19"/>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AF2C19"/>
    <w:rPr>
      <w:rFonts w:ascii="Times New Roman" w:hAnsi="Times New Roman" w:cs="Times New Roman" w:hint="default"/>
      <w:sz w:val="20"/>
      <w:u w:val="single"/>
      <w:lang w:val="en-US" w:eastAsia="en-US" w:bidi="ar-SA"/>
    </w:rPr>
  </w:style>
  <w:style w:type="character" w:customStyle="1" w:styleId="Style9ptUnderline1">
    <w:name w:val="Style 9 pt Underline1"/>
    <w:rsid w:val="00AF2C19"/>
    <w:rPr>
      <w:sz w:val="20"/>
      <w:u w:val="single"/>
    </w:rPr>
  </w:style>
  <w:style w:type="character" w:customStyle="1" w:styleId="StyleUnderlineChar19pt2">
    <w:name w:val="Style Underline Char1 + 9 pt2"/>
    <w:basedOn w:val="UnderlineChar1"/>
    <w:rsid w:val="00AF2C19"/>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AF2C19"/>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AF2C19"/>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AF2C19"/>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AF2C19"/>
  </w:style>
  <w:style w:type="character" w:customStyle="1" w:styleId="3">
    <w:name w:val="3"/>
    <w:rsid w:val="00AF2C19"/>
    <w:rPr>
      <w:rFonts w:ascii="Arial" w:hAnsi="Arial" w:cs="Arial" w:hint="default"/>
      <w:bCs/>
      <w:sz w:val="20"/>
      <w:u w:val="single"/>
      <w:lang w:val="en-US" w:eastAsia="en-US" w:bidi="ar-SA"/>
    </w:rPr>
  </w:style>
  <w:style w:type="character" w:customStyle="1" w:styleId="7">
    <w:name w:val="7"/>
    <w:rsid w:val="00AF2C19"/>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AF2C19"/>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AF2C19"/>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AF2C19"/>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AF2C19"/>
    <w:rPr>
      <w:sz w:val="20"/>
      <w:u w:val="single"/>
    </w:rPr>
  </w:style>
  <w:style w:type="character" w:customStyle="1" w:styleId="StyleUnderlineChar9ptBold1">
    <w:name w:val="Style Underline Char + 9 pt Bold1"/>
    <w:rsid w:val="00AF2C19"/>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AF2C19"/>
    <w:rPr>
      <w:sz w:val="20"/>
      <w:u w:val="single"/>
    </w:rPr>
  </w:style>
  <w:style w:type="character" w:customStyle="1" w:styleId="Styleunderline9ptBold">
    <w:name w:val="Style underline + 9 pt Bold"/>
    <w:rsid w:val="00AF2C19"/>
    <w:rPr>
      <w:b/>
      <w:bCs/>
      <w:sz w:val="20"/>
      <w:u w:val="single"/>
    </w:rPr>
  </w:style>
  <w:style w:type="character" w:customStyle="1" w:styleId="newsstorytitle">
    <w:name w:val="news_story_title"/>
    <w:basedOn w:val="DefaultParagraphFont"/>
    <w:rsid w:val="00AF2C19"/>
  </w:style>
  <w:style w:type="character" w:customStyle="1" w:styleId="34">
    <w:name w:val="34"/>
    <w:rsid w:val="00AF2C19"/>
    <w:rPr>
      <w:rFonts w:ascii="Times New Roman" w:hAnsi="Times New Roman" w:cs="Arial" w:hint="default"/>
      <w:bCs/>
      <w:sz w:val="20"/>
      <w:u w:val="single"/>
      <w:lang w:val="en-US" w:eastAsia="en-US" w:bidi="ar-SA"/>
    </w:rPr>
  </w:style>
  <w:style w:type="character" w:customStyle="1" w:styleId="45">
    <w:name w:val="45"/>
    <w:rsid w:val="00AF2C19"/>
    <w:rPr>
      <w:rFonts w:ascii="Times New Roman" w:hAnsi="Times New Roman" w:cs="Arial" w:hint="default"/>
      <w:b/>
      <w:bCs/>
      <w:sz w:val="20"/>
      <w:u w:val="single"/>
      <w:lang w:val="en-US" w:eastAsia="en-US" w:bidi="ar-SA"/>
    </w:rPr>
  </w:style>
  <w:style w:type="character" w:customStyle="1" w:styleId="Style9ptUnderline5">
    <w:name w:val="Style 9 pt Underline5"/>
    <w:rsid w:val="00AF2C19"/>
    <w:rPr>
      <w:rFonts w:ascii="Times New Roman" w:hAnsi="Times New Roman" w:cs="Times New Roman" w:hint="default"/>
      <w:sz w:val="20"/>
      <w:u w:val="single"/>
    </w:rPr>
  </w:style>
  <w:style w:type="character" w:customStyle="1" w:styleId="Style9ptBoldUnderline2">
    <w:name w:val="Style 9 pt Bold Underline2"/>
    <w:rsid w:val="00AF2C19"/>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AF2C19"/>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AF2C19"/>
    <w:rPr>
      <w:rFonts w:ascii="Times New Roman" w:hAnsi="Times New Roman" w:cs="Times New Roman" w:hint="default"/>
      <w:sz w:val="20"/>
    </w:rPr>
  </w:style>
  <w:style w:type="character" w:customStyle="1" w:styleId="StyleUnderlineCharChar9pt2">
    <w:name w:val="Style Underline Char Char + 9 pt2"/>
    <w:basedOn w:val="UnderlineCharChar"/>
    <w:rsid w:val="00AF2C19"/>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AF2C19"/>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AF2C19"/>
    <w:rPr>
      <w:b/>
      <w:bCs/>
      <w:sz w:val="20"/>
      <w:u w:val="single"/>
      <w:bdr w:val="single" w:sz="4" w:space="0" w:color="auto" w:frame="1"/>
    </w:rPr>
  </w:style>
  <w:style w:type="character" w:customStyle="1" w:styleId="Style9ptUnderline7">
    <w:name w:val="Style 9 pt Underline7"/>
    <w:rsid w:val="00AF2C19"/>
    <w:rPr>
      <w:sz w:val="20"/>
      <w:u w:val="single"/>
    </w:rPr>
  </w:style>
  <w:style w:type="character" w:customStyle="1" w:styleId="Style9ptBoldUnderline3">
    <w:name w:val="Style 9 pt Bold Underline3"/>
    <w:rsid w:val="00AF2C19"/>
    <w:rPr>
      <w:b/>
      <w:bCs/>
      <w:sz w:val="20"/>
      <w:u w:val="single"/>
    </w:rPr>
  </w:style>
  <w:style w:type="character" w:customStyle="1" w:styleId="Style9ptUnderline8">
    <w:name w:val="Style 9 pt Underline8"/>
    <w:rsid w:val="00AF2C19"/>
    <w:rPr>
      <w:sz w:val="20"/>
      <w:u w:val="single"/>
    </w:rPr>
  </w:style>
  <w:style w:type="character" w:customStyle="1" w:styleId="66">
    <w:name w:val="66"/>
    <w:rsid w:val="00AF2C19"/>
    <w:rPr>
      <w:rFonts w:ascii="Arial" w:hAnsi="Arial" w:cs="Arial" w:hint="default"/>
      <w:bCs/>
      <w:sz w:val="20"/>
      <w:u w:val="single"/>
      <w:lang w:val="en-US" w:eastAsia="en-US" w:bidi="ar-SA"/>
    </w:rPr>
  </w:style>
  <w:style w:type="character" w:customStyle="1" w:styleId="Style9ptUnderline9">
    <w:name w:val="Style 9 pt Underline9"/>
    <w:rsid w:val="00AF2C19"/>
    <w:rPr>
      <w:sz w:val="20"/>
      <w:u w:val="single"/>
    </w:rPr>
  </w:style>
  <w:style w:type="character" w:customStyle="1" w:styleId="Style9ptBoldUnderline4">
    <w:name w:val="Style 9 pt Bold Underline4"/>
    <w:rsid w:val="00AF2C19"/>
    <w:rPr>
      <w:b/>
      <w:bCs/>
      <w:sz w:val="20"/>
      <w:u w:val="single"/>
    </w:rPr>
  </w:style>
  <w:style w:type="character" w:customStyle="1" w:styleId="titleblue14">
    <w:name w:val="titleblue14"/>
    <w:basedOn w:val="DefaultParagraphFont"/>
    <w:rsid w:val="00AF2C19"/>
  </w:style>
  <w:style w:type="character" w:customStyle="1" w:styleId="b">
    <w:name w:val="b"/>
    <w:basedOn w:val="DefaultParagraphFont"/>
    <w:rsid w:val="00AF2C19"/>
  </w:style>
  <w:style w:type="character" w:customStyle="1" w:styleId="StyleUnderlineCharChar9pt3">
    <w:name w:val="Style Underline Char Char + 9 pt3"/>
    <w:basedOn w:val="UnderlineCharChar"/>
    <w:rsid w:val="00AF2C19"/>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AF2C19"/>
    <w:rPr>
      <w:sz w:val="20"/>
      <w:u w:val="single"/>
    </w:rPr>
  </w:style>
  <w:style w:type="character" w:customStyle="1" w:styleId="manchettebig2">
    <w:name w:val="manchettebig2"/>
    <w:basedOn w:val="DefaultParagraphFont"/>
    <w:rsid w:val="00AF2C19"/>
  </w:style>
  <w:style w:type="character" w:customStyle="1" w:styleId="ln2">
    <w:name w:val="ln2"/>
    <w:basedOn w:val="DefaultParagraphFont"/>
    <w:rsid w:val="00AF2C19"/>
  </w:style>
  <w:style w:type="character" w:customStyle="1" w:styleId="StyleStyle1Char">
    <w:name w:val="Style Style1 + Char"/>
    <w:basedOn w:val="Style1Char"/>
    <w:rsid w:val="00AF2C19"/>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AF2C19"/>
  </w:style>
  <w:style w:type="character" w:customStyle="1" w:styleId="Card10f2Char">
    <w:name w:val="Card.10.f2 Char"/>
    <w:basedOn w:val="DefaultParagraphFont"/>
    <w:rsid w:val="00AF2C19"/>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AF2C19"/>
    <w:rPr>
      <w:rFonts w:ascii="Cambria" w:hAnsi="Cambria" w:cs="Times New Roman" w:hint="default"/>
      <w:sz w:val="20"/>
      <w:szCs w:val="20"/>
    </w:rPr>
  </w:style>
  <w:style w:type="character" w:customStyle="1" w:styleId="NormalspacingChar">
    <w:name w:val="Normal + spacing Char"/>
    <w:basedOn w:val="StyleLinespacingDoubleChar"/>
    <w:rsid w:val="00AF2C19"/>
    <w:rPr>
      <w:rFonts w:ascii="Cambria" w:hAnsi="Cambria" w:cs="Times New Roman" w:hint="default"/>
      <w:sz w:val="20"/>
      <w:szCs w:val="20"/>
    </w:rPr>
  </w:style>
  <w:style w:type="character" w:customStyle="1" w:styleId="textbold0">
    <w:name w:val="textbold"/>
    <w:basedOn w:val="DefaultParagraphFont"/>
    <w:rsid w:val="00AF2C19"/>
  </w:style>
  <w:style w:type="character" w:customStyle="1" w:styleId="textitalics">
    <w:name w:val="textitalics"/>
    <w:basedOn w:val="DefaultParagraphFont"/>
    <w:rsid w:val="00AF2C19"/>
  </w:style>
  <w:style w:type="character" w:customStyle="1" w:styleId="cardtextsmallCharChar">
    <w:name w:val="card text small Char Char"/>
    <w:basedOn w:val="DefaultParagraphFont"/>
    <w:rsid w:val="00AF2C19"/>
    <w:rPr>
      <w:rFonts w:ascii="Arial Narrow" w:hAnsi="Arial Narrow" w:cs="Times New Roman" w:hint="default"/>
      <w:sz w:val="16"/>
    </w:rPr>
  </w:style>
  <w:style w:type="character" w:customStyle="1" w:styleId="reportbody1">
    <w:name w:val="reportbody1"/>
    <w:basedOn w:val="DefaultParagraphFont"/>
    <w:rsid w:val="00AF2C19"/>
    <w:rPr>
      <w:rFonts w:ascii="Tahoma" w:hAnsi="Tahoma" w:cs="Tahoma" w:hint="default"/>
      <w:color w:val="000000"/>
      <w:sz w:val="14"/>
      <w:szCs w:val="14"/>
    </w:rPr>
  </w:style>
  <w:style w:type="character" w:customStyle="1" w:styleId="Bold12">
    <w:name w:val="Bold12"/>
    <w:uiPriority w:val="1"/>
    <w:qFormat/>
    <w:rsid w:val="00AF2C19"/>
    <w:rPr>
      <w:rFonts w:ascii="Times New Roman" w:hAnsi="Times New Roman" w:cs="Times New Roman" w:hint="default"/>
      <w:b/>
      <w:bCs w:val="0"/>
      <w:sz w:val="24"/>
    </w:rPr>
  </w:style>
  <w:style w:type="character" w:customStyle="1" w:styleId="NotBold10Final">
    <w:name w:val="NotBold10Final"/>
    <w:uiPriority w:val="1"/>
    <w:qFormat/>
    <w:rsid w:val="00AF2C19"/>
    <w:rPr>
      <w:rFonts w:ascii="Times New Roman" w:hAnsi="Times New Roman" w:cs="Times New Roman" w:hint="default"/>
      <w:b w:val="0"/>
      <w:bCs w:val="0"/>
      <w:i w:val="0"/>
      <w:iCs w:val="0"/>
      <w:sz w:val="20"/>
    </w:rPr>
  </w:style>
  <w:style w:type="character" w:customStyle="1" w:styleId="gsstx">
    <w:name w:val="gsstx"/>
    <w:rsid w:val="00AF2C19"/>
  </w:style>
  <w:style w:type="character" w:customStyle="1" w:styleId="bcktital">
    <w:name w:val="bckt_ital"/>
    <w:rsid w:val="00AF2C19"/>
  </w:style>
  <w:style w:type="character" w:customStyle="1" w:styleId="A13">
    <w:name w:val="A13"/>
    <w:rsid w:val="00AF2C19"/>
    <w:rPr>
      <w:rFonts w:ascii="Baskerville" w:hAnsi="Baskerville" w:cs="Baskerville" w:hint="default"/>
      <w:color w:val="000000"/>
      <w:sz w:val="106"/>
      <w:szCs w:val="106"/>
    </w:rPr>
  </w:style>
  <w:style w:type="character" w:customStyle="1" w:styleId="A17">
    <w:name w:val="A17"/>
    <w:rsid w:val="00AF2C19"/>
    <w:rPr>
      <w:rFonts w:ascii="Baskerville" w:hAnsi="Baskerville" w:cs="Baskerville" w:hint="default"/>
      <w:color w:val="000000"/>
      <w:sz w:val="12"/>
      <w:szCs w:val="12"/>
    </w:rPr>
  </w:style>
  <w:style w:type="character" w:customStyle="1" w:styleId="A14">
    <w:name w:val="A14"/>
    <w:rsid w:val="00AF2C19"/>
    <w:rPr>
      <w:rFonts w:ascii="Frutiger 45 Light" w:hAnsi="Frutiger 45 Light" w:cs="Frutiger 45 Light" w:hint="default"/>
      <w:b/>
      <w:bCs/>
      <w:i/>
      <w:iCs/>
      <w:color w:val="000000"/>
      <w:sz w:val="36"/>
      <w:szCs w:val="36"/>
    </w:rPr>
  </w:style>
  <w:style w:type="character" w:customStyle="1" w:styleId="A20">
    <w:name w:val="A20"/>
    <w:rsid w:val="00AF2C19"/>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AF2C19"/>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AF2C19"/>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AF2C19"/>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AF2C19"/>
    <w:rPr>
      <w:rFonts w:ascii="Arial" w:hAnsi="Arial" w:cs="Arial" w:hint="default"/>
      <w:b/>
      <w:bCs/>
      <w:sz w:val="24"/>
      <w:szCs w:val="26"/>
      <w:lang w:val="en-US" w:eastAsia="en-US" w:bidi="ar-SA"/>
    </w:rPr>
  </w:style>
  <w:style w:type="character" w:customStyle="1" w:styleId="brief-smalltext0">
    <w:name w:val="brief-smalltext"/>
    <w:basedOn w:val="DefaultParagraphFont"/>
    <w:rsid w:val="00AF2C19"/>
  </w:style>
  <w:style w:type="character" w:customStyle="1" w:styleId="style53">
    <w:name w:val="style5"/>
    <w:basedOn w:val="DefaultParagraphFont"/>
    <w:rsid w:val="00AF2C19"/>
  </w:style>
  <w:style w:type="character" w:customStyle="1" w:styleId="TagCharCharCharCharCharChar">
    <w:name w:val="Tag Char Char Char Char Char Char"/>
    <w:rsid w:val="00AF2C19"/>
    <w:rPr>
      <w:rFonts w:ascii="Arial" w:hAnsi="Arial" w:cs="Arial" w:hint="default"/>
      <w:b/>
      <w:bCs/>
      <w:sz w:val="24"/>
      <w:szCs w:val="26"/>
      <w:lang w:val="en-US" w:eastAsia="en-US" w:bidi="ar-SA"/>
    </w:rPr>
  </w:style>
  <w:style w:type="character" w:customStyle="1" w:styleId="pmterms3">
    <w:name w:val="pmterms3"/>
    <w:basedOn w:val="DefaultParagraphFont"/>
    <w:rsid w:val="00AF2C19"/>
  </w:style>
  <w:style w:type="character" w:customStyle="1" w:styleId="interiorheadline">
    <w:name w:val="interiorheadline"/>
    <w:basedOn w:val="DefaultParagraphFont"/>
    <w:rsid w:val="00AF2C19"/>
  </w:style>
  <w:style w:type="character" w:customStyle="1" w:styleId="Heading31CharCharCharChar1">
    <w:name w:val="Heading 31 Char Char Char Char1"/>
    <w:rsid w:val="00AF2C19"/>
    <w:rPr>
      <w:rFonts w:ascii="Arial" w:hAnsi="Arial" w:cs="Arial" w:hint="default"/>
      <w:b/>
      <w:bCs/>
      <w:sz w:val="24"/>
      <w:szCs w:val="26"/>
      <w:lang w:val="en-US" w:eastAsia="en-US" w:bidi="ar-SA"/>
    </w:rPr>
  </w:style>
  <w:style w:type="character" w:customStyle="1" w:styleId="Heading31CharCharChar">
    <w:name w:val="Heading 31 Char Char Char"/>
    <w:rsid w:val="00AF2C19"/>
    <w:rPr>
      <w:rFonts w:ascii="Arial" w:hAnsi="Arial" w:cs="Arial" w:hint="default"/>
      <w:b/>
      <w:bCs/>
      <w:sz w:val="24"/>
      <w:szCs w:val="26"/>
      <w:lang w:val="en-US" w:eastAsia="en-US" w:bidi="ar-SA"/>
    </w:rPr>
  </w:style>
  <w:style w:type="character" w:customStyle="1" w:styleId="CharChar33">
    <w:name w:val="Char Char33"/>
    <w:rsid w:val="00AF2C19"/>
    <w:rPr>
      <w:rFonts w:ascii="Arial" w:hAnsi="Arial" w:cs="Arial" w:hint="default"/>
      <w:b/>
      <w:bCs/>
      <w:szCs w:val="32"/>
      <w:lang w:val="en-US" w:eastAsia="en-US" w:bidi="ar-SA"/>
    </w:rPr>
  </w:style>
  <w:style w:type="character" w:customStyle="1" w:styleId="CharChar117">
    <w:name w:val="Char Char117"/>
    <w:rsid w:val="00AF2C19"/>
    <w:rPr>
      <w:rFonts w:ascii="Arial" w:hAnsi="Arial" w:cs="Arial" w:hint="default"/>
      <w:bCs/>
      <w:szCs w:val="26"/>
      <w:u w:val="single"/>
      <w:lang w:val="en-US" w:eastAsia="en-US" w:bidi="ar-SA"/>
    </w:rPr>
  </w:style>
  <w:style w:type="character" w:customStyle="1" w:styleId="prnewsspan">
    <w:name w:val="prnews_span"/>
    <w:basedOn w:val="DefaultParagraphFont"/>
    <w:rsid w:val="00AF2C19"/>
  </w:style>
  <w:style w:type="table" w:customStyle="1" w:styleId="TableGrid1">
    <w:name w:val="Table Grid1"/>
    <w:basedOn w:val="TableNormal"/>
    <w:rsid w:val="00AF2C1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AF2C19"/>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AF2C19"/>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AF2C1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AF2C19"/>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AF2C1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AF2C19"/>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AF2C1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AF2C19"/>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AF2C1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AF2C19"/>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AF2C1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AF2C19"/>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AF2C1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AF2C19"/>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AF2C19"/>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AF2C19"/>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AF2C19"/>
    <w:rPr>
      <w:rFonts w:ascii="Times New Roman" w:eastAsia="MS Mincho" w:hAnsi="Times New Roman" w:cs="Calibri"/>
      <w:b/>
      <w:szCs w:val="24"/>
      <w:u w:val="single"/>
    </w:rPr>
  </w:style>
  <w:style w:type="character" w:customStyle="1" w:styleId="SubtitleChar2">
    <w:name w:val="Subtitle Char2"/>
    <w:basedOn w:val="DefaultParagraphFont"/>
    <w:uiPriority w:val="11"/>
    <w:rsid w:val="00AF2C19"/>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AF2C19"/>
  </w:style>
  <w:style w:type="character" w:customStyle="1" w:styleId="m1575249786560259391gmail-style13ptbold">
    <w:name w:val="m_1575249786560259391gmail-style13ptbold"/>
    <w:basedOn w:val="DefaultParagraphFont"/>
    <w:rsid w:val="00AF2C19"/>
  </w:style>
  <w:style w:type="paragraph" w:customStyle="1" w:styleId="m-8120030040935583278gmail-msonospacing">
    <w:name w:val="m_-8120030040935583278gmail-msonospacing"/>
    <w:basedOn w:val="Normal"/>
    <w:qFormat/>
    <w:rsid w:val="00AF2C19"/>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AF2C19"/>
  </w:style>
  <w:style w:type="character" w:customStyle="1" w:styleId="m-8120030040935583278gmail-styleunderline">
    <w:name w:val="m_-8120030040935583278gmail-styleunderline"/>
    <w:basedOn w:val="DefaultParagraphFont"/>
    <w:rsid w:val="00AF2C19"/>
  </w:style>
  <w:style w:type="character" w:customStyle="1" w:styleId="m3640724044946509868gmail-m-753298044461936151gmail-style13ptbold">
    <w:name w:val="m_3640724044946509868gmail-m_-753298044461936151gmail-style13ptbold"/>
    <w:basedOn w:val="DefaultParagraphFont"/>
    <w:rsid w:val="00AF2C19"/>
  </w:style>
  <w:style w:type="character" w:customStyle="1" w:styleId="m3640724044946509868gmail-m-753298044461936151gmail-styleunderline">
    <w:name w:val="m_3640724044946509868gmail-m_-753298044461936151gmail-styleunderline"/>
    <w:basedOn w:val="DefaultParagraphFont"/>
    <w:rsid w:val="00AF2C19"/>
  </w:style>
  <w:style w:type="character" w:customStyle="1" w:styleId="m6193703118997007224gmail-style13ptbold">
    <w:name w:val="m_6193703118997007224gmail-style13ptbold"/>
    <w:basedOn w:val="DefaultParagraphFont"/>
    <w:rsid w:val="00AF2C19"/>
  </w:style>
  <w:style w:type="character" w:customStyle="1" w:styleId="m6193703118997007224gmail-styleunderline">
    <w:name w:val="m_6193703118997007224gmail-styleunderline"/>
    <w:basedOn w:val="DefaultParagraphFont"/>
    <w:rsid w:val="00AF2C19"/>
  </w:style>
  <w:style w:type="character" w:customStyle="1" w:styleId="m-1239616313416637319gmail-style13ptbold">
    <w:name w:val="m_-1239616313416637319gmail-style13ptbold"/>
    <w:basedOn w:val="DefaultParagraphFont"/>
    <w:rsid w:val="00AF2C19"/>
  </w:style>
  <w:style w:type="character" w:customStyle="1" w:styleId="m-1239616313416637319gmail-styleunderline">
    <w:name w:val="m_-1239616313416637319gmail-styleunderline"/>
    <w:basedOn w:val="DefaultParagraphFont"/>
    <w:rsid w:val="00AF2C19"/>
  </w:style>
  <w:style w:type="paragraph" w:customStyle="1" w:styleId="m-5451374272084387600gmail-msonormal">
    <w:name w:val="m_-5451374272084387600gmail-msonormal"/>
    <w:basedOn w:val="Normal"/>
    <w:qFormat/>
    <w:rsid w:val="00AF2C19"/>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AF2C19"/>
  </w:style>
  <w:style w:type="character" w:customStyle="1" w:styleId="m-5451374272084387600gmail-styleunderline">
    <w:name w:val="m_-5451374272084387600gmail-styleunderline"/>
    <w:basedOn w:val="DefaultParagraphFont"/>
    <w:rsid w:val="00AF2C19"/>
  </w:style>
  <w:style w:type="character" w:customStyle="1" w:styleId="standardtext1b">
    <w:name w:val="standardtext1b"/>
    <w:basedOn w:val="DefaultParagraphFont"/>
    <w:rsid w:val="00AF2C19"/>
  </w:style>
  <w:style w:type="character" w:customStyle="1" w:styleId="postsubtitle">
    <w:name w:val="post_subtitle"/>
    <w:basedOn w:val="DefaultParagraphFont"/>
    <w:rsid w:val="00AF2C19"/>
  </w:style>
  <w:style w:type="character" w:customStyle="1" w:styleId="m8349405746915611004gmail-styleunderline">
    <w:name w:val="m_8349405746915611004gmail-styleunderline"/>
    <w:basedOn w:val="DefaultParagraphFont"/>
    <w:rsid w:val="00AF2C19"/>
  </w:style>
  <w:style w:type="character" w:customStyle="1" w:styleId="m-8890476860932431250gmail-styleunderline">
    <w:name w:val="m_-8890476860932431250gmail-styleunderline"/>
    <w:basedOn w:val="DefaultParagraphFont"/>
    <w:rsid w:val="00AF2C19"/>
  </w:style>
  <w:style w:type="character" w:customStyle="1" w:styleId="m-7985672042231231606gmail-style13ptbold">
    <w:name w:val="m_-7985672042231231606gmail-style13ptbold"/>
    <w:basedOn w:val="DefaultParagraphFont"/>
    <w:rsid w:val="00AF2C19"/>
  </w:style>
  <w:style w:type="character" w:customStyle="1" w:styleId="m-7985672042231231606gmail-styleunderline">
    <w:name w:val="m_-7985672042231231606gmail-styleunderline"/>
    <w:basedOn w:val="DefaultParagraphFont"/>
    <w:rsid w:val="00AF2C19"/>
  </w:style>
  <w:style w:type="paragraph" w:customStyle="1" w:styleId="StylecardArialNarrow9pt">
    <w:name w:val="Style card + Arial Narrow 9 pt"/>
    <w:basedOn w:val="Normal"/>
    <w:link w:val="StylecardArialNarrow9ptChar"/>
    <w:qFormat/>
    <w:rsid w:val="00AF2C19"/>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AF2C19"/>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AF2C19"/>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AF2C19"/>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AF2C19"/>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AF2C19"/>
    <w:pPr>
      <w:spacing w:before="100" w:beforeAutospacing="1" w:after="100" w:afterAutospacing="1"/>
    </w:pPr>
    <w:rPr>
      <w:rFonts w:eastAsia="Times New Roman" w:cs="Calibri"/>
      <w:sz w:val="24"/>
      <w:szCs w:val="24"/>
    </w:rPr>
  </w:style>
  <w:style w:type="paragraph" w:customStyle="1" w:styleId="CardText21">
    <w:name w:val="Card Text2"/>
    <w:basedOn w:val="Normal"/>
    <w:uiPriority w:val="4"/>
    <w:qFormat/>
    <w:rsid w:val="00AF2C19"/>
    <w:pPr>
      <w:ind w:left="288" w:right="288"/>
    </w:pPr>
    <w:rPr>
      <w:sz w:val="16"/>
    </w:rPr>
  </w:style>
  <w:style w:type="character" w:customStyle="1" w:styleId="m-7723935538954412833gmail-styleunderline">
    <w:name w:val="m_-7723935538954412833gmail-styleunderline"/>
    <w:basedOn w:val="DefaultParagraphFont"/>
    <w:rsid w:val="00AF2C19"/>
  </w:style>
  <w:style w:type="character" w:customStyle="1" w:styleId="m8315103747088905037gmail-style13ptbold">
    <w:name w:val="m_8315103747088905037gmail-style13ptbold"/>
    <w:basedOn w:val="DefaultParagraphFont"/>
    <w:rsid w:val="00AF2C19"/>
  </w:style>
  <w:style w:type="character" w:customStyle="1" w:styleId="m8315103747088905037gmail-styleunderline">
    <w:name w:val="m_8315103747088905037gmail-styleunderline"/>
    <w:basedOn w:val="DefaultParagraphFont"/>
    <w:rsid w:val="00AF2C19"/>
  </w:style>
  <w:style w:type="character" w:customStyle="1" w:styleId="m-5918764401038664981gmail-heading4char">
    <w:name w:val="m_-5918764401038664981gmail-heading4char"/>
    <w:basedOn w:val="DefaultParagraphFont"/>
    <w:rsid w:val="00AF2C19"/>
  </w:style>
  <w:style w:type="character" w:customStyle="1" w:styleId="m-5918764401038664981gmail-styleunderline">
    <w:name w:val="m_-5918764401038664981gmail-styleunderline"/>
    <w:basedOn w:val="DefaultParagraphFont"/>
    <w:rsid w:val="00AF2C19"/>
  </w:style>
  <w:style w:type="character" w:customStyle="1" w:styleId="SmallFont5pt">
    <w:name w:val="Small Font (5 pt)"/>
    <w:rsid w:val="00AF2C19"/>
    <w:rPr>
      <w:sz w:val="10"/>
    </w:rPr>
  </w:style>
  <w:style w:type="character" w:customStyle="1" w:styleId="11">
    <w:name w:val="11"/>
    <w:rsid w:val="00AF2C19"/>
    <w:rPr>
      <w:rFonts w:ascii="Arial" w:hAnsi="Arial" w:cs="Arial" w:hint="default"/>
      <w:bCs/>
      <w:sz w:val="20"/>
      <w:u w:val="single"/>
      <w:lang w:val="en-US" w:eastAsia="en-US" w:bidi="ar-SA"/>
    </w:rPr>
  </w:style>
  <w:style w:type="character" w:customStyle="1" w:styleId="cardChar2">
    <w:name w:val="%card Char"/>
    <w:link w:val="card2"/>
    <w:uiPriority w:val="99"/>
    <w:rsid w:val="00AF2C19"/>
    <w:rPr>
      <w:rFonts w:ascii="Times New Roman" w:eastAsia="Times New Roman" w:hAnsi="Times New Roman" w:cs="Times New Roman"/>
      <w:bCs/>
    </w:rPr>
  </w:style>
  <w:style w:type="paragraph" w:customStyle="1" w:styleId="Caption4">
    <w:name w:val="Caption4"/>
    <w:basedOn w:val="Normal"/>
    <w:rsid w:val="00AF2C19"/>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AF2C19"/>
  </w:style>
  <w:style w:type="character" w:customStyle="1" w:styleId="ff1">
    <w:name w:val="ff1"/>
    <w:basedOn w:val="DefaultParagraphFont"/>
    <w:rsid w:val="00AF2C19"/>
  </w:style>
  <w:style w:type="character" w:customStyle="1" w:styleId="ff2">
    <w:name w:val="ff2"/>
    <w:basedOn w:val="DefaultParagraphFont"/>
    <w:rsid w:val="00AF2C19"/>
  </w:style>
  <w:style w:type="character" w:customStyle="1" w:styleId="display">
    <w:name w:val="display"/>
    <w:basedOn w:val="DefaultParagraphFont"/>
    <w:rsid w:val="00AF2C19"/>
  </w:style>
  <w:style w:type="character" w:customStyle="1" w:styleId="m-5176787357700846886gmail-style13ptbold">
    <w:name w:val="m_-5176787357700846886gmail-style13ptbold"/>
    <w:basedOn w:val="DefaultParagraphFont"/>
    <w:rsid w:val="00AF2C19"/>
  </w:style>
  <w:style w:type="character" w:customStyle="1" w:styleId="storylink">
    <w:name w:val="story_link"/>
    <w:basedOn w:val="DefaultParagraphFont"/>
    <w:rsid w:val="00AF2C19"/>
  </w:style>
  <w:style w:type="paragraph" w:customStyle="1" w:styleId="AnalyticsGBN">
    <w:name w:val="AnalyticsGBN"/>
    <w:basedOn w:val="Normal"/>
    <w:link w:val="AnalyticsGBNChar"/>
    <w:autoRedefine/>
    <w:uiPriority w:val="4"/>
    <w:qFormat/>
    <w:rsid w:val="00AF2C19"/>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AF2C19"/>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AF2C19"/>
  </w:style>
  <w:style w:type="character" w:customStyle="1" w:styleId="article-published-date">
    <w:name w:val="article-published-date"/>
    <w:basedOn w:val="DefaultParagraphFont"/>
    <w:rsid w:val="00AF2C19"/>
  </w:style>
  <w:style w:type="paragraph" w:customStyle="1" w:styleId="m-6964456894805451263gmail-msonormal">
    <w:name w:val="m_-6964456894805451263gmail-msonormal"/>
    <w:basedOn w:val="Normal"/>
    <w:rsid w:val="00AF2C19"/>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AF2C19"/>
  </w:style>
  <w:style w:type="character" w:customStyle="1" w:styleId="m-2807258978724535836gmail-heading4char">
    <w:name w:val="m_-2807258978724535836gmail-heading4char"/>
    <w:basedOn w:val="DefaultParagraphFont"/>
    <w:rsid w:val="00AF2C19"/>
  </w:style>
  <w:style w:type="character" w:customStyle="1" w:styleId="m-2807258978724535836gmail-styleunderline">
    <w:name w:val="m_-2807258978724535836gmail-styleunderline"/>
    <w:basedOn w:val="DefaultParagraphFont"/>
    <w:rsid w:val="00AF2C19"/>
  </w:style>
  <w:style w:type="character" w:customStyle="1" w:styleId="m6004444545773425567gmail-style13ptbold">
    <w:name w:val="m_6004444545773425567gmail-style13ptbold"/>
    <w:basedOn w:val="DefaultParagraphFont"/>
    <w:rsid w:val="00AF2C19"/>
  </w:style>
  <w:style w:type="character" w:customStyle="1" w:styleId="m6004444545773425567gmail-styleunderline">
    <w:name w:val="m_6004444545773425567gmail-styleunderline"/>
    <w:basedOn w:val="DefaultParagraphFont"/>
    <w:rsid w:val="00AF2C19"/>
  </w:style>
  <w:style w:type="paragraph" w:customStyle="1" w:styleId="m38239159385702382gmail-msonormal">
    <w:name w:val="m_38239159385702382gmail-msonormal"/>
    <w:basedOn w:val="Normal"/>
    <w:rsid w:val="00AF2C19"/>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AF2C19"/>
  </w:style>
  <w:style w:type="paragraph" w:customStyle="1" w:styleId="m38239159385702382gmail-card">
    <w:name w:val="m_38239159385702382gmail-card"/>
    <w:basedOn w:val="Normal"/>
    <w:rsid w:val="00AF2C19"/>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AF2C19"/>
  </w:style>
  <w:style w:type="character" w:customStyle="1" w:styleId="m38239159385702382gmail-underline">
    <w:name w:val="m_38239159385702382gmail-underline"/>
    <w:basedOn w:val="DefaultParagraphFont"/>
    <w:rsid w:val="00AF2C19"/>
  </w:style>
  <w:style w:type="character" w:customStyle="1" w:styleId="m-2593922536640332098gmail-style13ptbold">
    <w:name w:val="m_-2593922536640332098gmail-style13ptbold"/>
    <w:basedOn w:val="DefaultParagraphFont"/>
    <w:rsid w:val="00AF2C19"/>
  </w:style>
  <w:style w:type="character" w:customStyle="1" w:styleId="m-2593922536640332098gmail-styleunderline">
    <w:name w:val="m_-2593922536640332098gmail-styleunderline"/>
    <w:basedOn w:val="DefaultParagraphFont"/>
    <w:rsid w:val="00AF2C19"/>
  </w:style>
  <w:style w:type="character" w:customStyle="1" w:styleId="m-3222177990783861315gmail-style13ptbold">
    <w:name w:val="m_-3222177990783861315gmail-style13ptbold"/>
    <w:basedOn w:val="DefaultParagraphFont"/>
    <w:rsid w:val="00AF2C19"/>
  </w:style>
  <w:style w:type="character" w:customStyle="1" w:styleId="m-3222177990783861315gmail-styleunderline">
    <w:name w:val="m_-3222177990783861315gmail-styleunderline"/>
    <w:basedOn w:val="DefaultParagraphFont"/>
    <w:rsid w:val="00AF2C19"/>
  </w:style>
  <w:style w:type="character" w:customStyle="1" w:styleId="DebateSmallText">
    <w:name w:val="DebateSmallText"/>
    <w:rsid w:val="00AF2C19"/>
    <w:rPr>
      <w:rFonts w:ascii="Times New Roman" w:hAnsi="Times New Roman"/>
      <w:sz w:val="20"/>
    </w:rPr>
  </w:style>
  <w:style w:type="character" w:customStyle="1" w:styleId="m-3401163095456589440gmail-styleunderline">
    <w:name w:val="m_-3401163095456589440gmail-styleunderline"/>
    <w:basedOn w:val="DefaultParagraphFont"/>
    <w:rsid w:val="00AF2C19"/>
  </w:style>
  <w:style w:type="character" w:customStyle="1" w:styleId="articleimagecaption">
    <w:name w:val="article__image__caption"/>
    <w:basedOn w:val="DefaultParagraphFont"/>
    <w:rsid w:val="00AF2C19"/>
  </w:style>
  <w:style w:type="character" w:customStyle="1" w:styleId="articleimagecredits">
    <w:name w:val="article__image__credits"/>
    <w:basedOn w:val="DefaultParagraphFont"/>
    <w:rsid w:val="00AF2C19"/>
  </w:style>
  <w:style w:type="paragraph" w:customStyle="1" w:styleId="noname">
    <w:name w:val="no_name"/>
    <w:basedOn w:val="Normal"/>
    <w:rsid w:val="00AF2C19"/>
    <w:pPr>
      <w:spacing w:before="100" w:beforeAutospacing="1" w:after="100" w:afterAutospacing="1"/>
    </w:pPr>
    <w:rPr>
      <w:rFonts w:eastAsia="Times New Roman"/>
      <w:sz w:val="24"/>
    </w:rPr>
  </w:style>
  <w:style w:type="character" w:customStyle="1" w:styleId="3oh-">
    <w:name w:val="_3oh-"/>
    <w:basedOn w:val="DefaultParagraphFont"/>
    <w:rsid w:val="00AF2C19"/>
  </w:style>
  <w:style w:type="paragraph" w:customStyle="1" w:styleId="clay-paragraph">
    <w:name w:val="clay-paragraph"/>
    <w:basedOn w:val="Normal"/>
    <w:rsid w:val="00AF2C19"/>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AF2C19"/>
  </w:style>
  <w:style w:type="character" w:customStyle="1" w:styleId="m-5156237671796814033gmail-styleunderline">
    <w:name w:val="m_-5156237671796814033gmail-styleunderline"/>
    <w:basedOn w:val="DefaultParagraphFont"/>
    <w:rsid w:val="00AF2C19"/>
  </w:style>
  <w:style w:type="paragraph" w:customStyle="1" w:styleId="css-1i0edl6">
    <w:name w:val="css-1i0edl6"/>
    <w:basedOn w:val="Normal"/>
    <w:rsid w:val="00AF2C19"/>
    <w:pPr>
      <w:spacing w:before="100" w:beforeAutospacing="1" w:after="100" w:afterAutospacing="1"/>
    </w:pPr>
    <w:rPr>
      <w:rFonts w:ascii="Times" w:hAnsi="Times"/>
      <w:sz w:val="20"/>
      <w:szCs w:val="20"/>
    </w:rPr>
  </w:style>
  <w:style w:type="paragraph" w:customStyle="1" w:styleId="desktop-rev">
    <w:name w:val="desktop-rev"/>
    <w:basedOn w:val="Normal"/>
    <w:rsid w:val="00AF2C19"/>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AF2C19"/>
  </w:style>
  <w:style w:type="character" w:customStyle="1" w:styleId="m-5842435219695499946gmail-style13ptbold">
    <w:name w:val="m_-5842435219695499946gmail-style13ptbold"/>
    <w:basedOn w:val="DefaultParagraphFont"/>
    <w:rsid w:val="00AF2C19"/>
  </w:style>
  <w:style w:type="paragraph" w:customStyle="1" w:styleId="removeTag">
    <w:name w:val="removeTag"/>
    <w:basedOn w:val="Normal"/>
    <w:link w:val="removeTagChar"/>
    <w:uiPriority w:val="4"/>
    <w:qFormat/>
    <w:rsid w:val="00AF2C19"/>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AF2C19"/>
    <w:rPr>
      <w:rFonts w:ascii="Times New Roman" w:eastAsiaTheme="majorEastAsia" w:hAnsi="Times New Roman" w:cstheme="majorBidi"/>
      <w:b/>
      <w:iCs/>
      <w:sz w:val="26"/>
    </w:rPr>
  </w:style>
  <w:style w:type="paragraph" w:customStyle="1" w:styleId="p402premiuminside">
    <w:name w:val="p402_premiuminside"/>
    <w:basedOn w:val="Normal"/>
    <w:rsid w:val="00AF2C19"/>
    <w:pPr>
      <w:spacing w:before="100" w:beforeAutospacing="1" w:after="100" w:afterAutospacing="1"/>
    </w:pPr>
  </w:style>
  <w:style w:type="character" w:customStyle="1" w:styleId="xstyle13ptbold">
    <w:name w:val="x_style13ptbold"/>
    <w:basedOn w:val="DefaultParagraphFont"/>
    <w:rsid w:val="00AF2C19"/>
  </w:style>
  <w:style w:type="paragraph" w:customStyle="1" w:styleId="xmsonormal">
    <w:name w:val="x_msonormal"/>
    <w:basedOn w:val="Normal"/>
    <w:rsid w:val="00AF2C19"/>
    <w:pPr>
      <w:spacing w:before="100" w:beforeAutospacing="1" w:after="100" w:afterAutospacing="1"/>
    </w:pPr>
    <w:rPr>
      <w:rFonts w:eastAsia="Times New Roman"/>
      <w:sz w:val="24"/>
    </w:rPr>
  </w:style>
  <w:style w:type="paragraph" w:customStyle="1" w:styleId="paragraph">
    <w:name w:val="paragraph"/>
    <w:basedOn w:val="Normal"/>
    <w:rsid w:val="00AF2C19"/>
    <w:pPr>
      <w:spacing w:before="100" w:beforeAutospacing="1" w:after="100" w:afterAutospacing="1"/>
    </w:pPr>
    <w:rPr>
      <w:rFonts w:eastAsia="Times New Roman"/>
      <w:sz w:val="24"/>
    </w:rPr>
  </w:style>
  <w:style w:type="character" w:customStyle="1" w:styleId="normaltextrun">
    <w:name w:val="normaltextrun"/>
    <w:basedOn w:val="DefaultParagraphFont"/>
    <w:rsid w:val="00AF2C19"/>
  </w:style>
  <w:style w:type="character" w:customStyle="1" w:styleId="eop">
    <w:name w:val="eop"/>
    <w:basedOn w:val="DefaultParagraphFont"/>
    <w:rsid w:val="00AF2C19"/>
  </w:style>
  <w:style w:type="paragraph" w:customStyle="1" w:styleId="TxBr16p1">
    <w:name w:val="TxBr_16p1"/>
    <w:basedOn w:val="Normal"/>
    <w:rsid w:val="00AF2C19"/>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AF2C19"/>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AF2C19"/>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AF2C19"/>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AF2C19"/>
  </w:style>
  <w:style w:type="paragraph" w:customStyle="1" w:styleId="StyleJustified">
    <w:name w:val="Style Justified"/>
    <w:basedOn w:val="Normal"/>
    <w:rsid w:val="00AF2C19"/>
    <w:rPr>
      <w:rFonts w:eastAsia="Times New Roman"/>
      <w:szCs w:val="20"/>
    </w:rPr>
  </w:style>
  <w:style w:type="character" w:customStyle="1" w:styleId="Style5Char">
    <w:name w:val="Style5 Char"/>
    <w:link w:val="Style5"/>
    <w:rsid w:val="00AF2C19"/>
    <w:rPr>
      <w:rFonts w:ascii="Times New Roman" w:eastAsia="Times New Roman" w:hAnsi="Times New Roman" w:cs="Times New Roman"/>
      <w:sz w:val="24"/>
    </w:rPr>
  </w:style>
  <w:style w:type="character" w:customStyle="1" w:styleId="Style10Char">
    <w:name w:val="Style10 Char"/>
    <w:link w:val="Style10"/>
    <w:rsid w:val="00AF2C19"/>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AF2C19"/>
    <w:rPr>
      <w:b w:val="0"/>
      <w:bCs w:val="0"/>
      <w:sz w:val="22"/>
      <w:u w:val="single"/>
      <w:bdr w:val="none" w:sz="0" w:space="0" w:color="auto"/>
    </w:rPr>
  </w:style>
  <w:style w:type="character" w:customStyle="1" w:styleId="Headerorfooter">
    <w:name w:val="Header or footer"/>
    <w:basedOn w:val="DefaultParagraphFont"/>
    <w:rsid w:val="00AF2C19"/>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AF2C19"/>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AF2C19"/>
    <w:rPr>
      <w:rFonts w:eastAsia="Times New Roman"/>
      <w:szCs w:val="24"/>
      <w:u w:val="single"/>
    </w:rPr>
  </w:style>
  <w:style w:type="character" w:customStyle="1" w:styleId="amp">
    <w:name w:val="amp"/>
    <w:basedOn w:val="DefaultParagraphFont"/>
    <w:rsid w:val="00AF2C19"/>
  </w:style>
  <w:style w:type="character" w:customStyle="1" w:styleId="StyleUnderlineBorderSinglesolidlineAuto225ptLine">
    <w:name w:val="Style Underline Border: : (Single solid line Auto  2.25 pt Line ..."/>
    <w:basedOn w:val="DefaultParagraphFont"/>
    <w:rsid w:val="00AF2C19"/>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AF2C19"/>
    <w:rPr>
      <w:b w:val="0"/>
      <w:sz w:val="24"/>
      <w:u w:val="single"/>
      <w:bdr w:val="none" w:sz="0" w:space="0" w:color="auto"/>
    </w:rPr>
  </w:style>
  <w:style w:type="character" w:customStyle="1" w:styleId="Bodytext10pt">
    <w:name w:val="Body text + 10 pt"/>
    <w:basedOn w:val="Bodytext5"/>
    <w:rsid w:val="00AF2C19"/>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AF2C19"/>
  </w:style>
  <w:style w:type="character" w:customStyle="1" w:styleId="m4567405558892197225gmail-styleunderline">
    <w:name w:val="m_4567405558892197225gmail-styleunderline"/>
    <w:basedOn w:val="DefaultParagraphFont"/>
    <w:rsid w:val="00AF2C19"/>
  </w:style>
  <w:style w:type="character" w:customStyle="1" w:styleId="m2942784716910838910gmail-style13ptbold">
    <w:name w:val="m_2942784716910838910gmail-style13ptbold"/>
    <w:basedOn w:val="DefaultParagraphFont"/>
    <w:rsid w:val="00AF2C19"/>
  </w:style>
  <w:style w:type="character" w:customStyle="1" w:styleId="m2942784716910838910gmail-msohyperlink">
    <w:name w:val="m_2942784716910838910gmail-msohyperlink"/>
    <w:basedOn w:val="DefaultParagraphFont"/>
    <w:rsid w:val="00AF2C19"/>
  </w:style>
  <w:style w:type="character" w:customStyle="1" w:styleId="m2942784716910838910gmail-styleunderline">
    <w:name w:val="m_2942784716910838910gmail-styleunderline"/>
    <w:basedOn w:val="DefaultParagraphFont"/>
    <w:rsid w:val="00AF2C19"/>
  </w:style>
  <w:style w:type="paragraph" w:customStyle="1" w:styleId="font8">
    <w:name w:val="font_8"/>
    <w:basedOn w:val="Normal"/>
    <w:rsid w:val="00AF2C19"/>
    <w:pPr>
      <w:spacing w:before="100" w:beforeAutospacing="1" w:after="100" w:afterAutospacing="1"/>
    </w:pPr>
  </w:style>
  <w:style w:type="paragraph" w:customStyle="1" w:styleId="font9">
    <w:name w:val="font_9"/>
    <w:basedOn w:val="Normal"/>
    <w:rsid w:val="00AF2C19"/>
    <w:pPr>
      <w:spacing w:before="100" w:beforeAutospacing="1" w:after="100" w:afterAutospacing="1"/>
    </w:pPr>
  </w:style>
  <w:style w:type="character" w:customStyle="1" w:styleId="m-750723176661811423gmail-style13ptbold">
    <w:name w:val="m_-750723176661811423gmail-style13ptbold"/>
    <w:basedOn w:val="DefaultParagraphFont"/>
    <w:rsid w:val="00AF2C19"/>
  </w:style>
  <w:style w:type="character" w:customStyle="1" w:styleId="m-1958352629725285173style13ptbold">
    <w:name w:val="m_-1958352629725285173style13ptbold"/>
    <w:basedOn w:val="DefaultParagraphFont"/>
    <w:rsid w:val="00AF2C19"/>
  </w:style>
  <w:style w:type="character" w:customStyle="1" w:styleId="m-1958352629725285173styleunderline">
    <w:name w:val="m_-1958352629725285173styleunderline"/>
    <w:basedOn w:val="DefaultParagraphFont"/>
    <w:rsid w:val="00AF2C19"/>
  </w:style>
  <w:style w:type="paragraph" w:customStyle="1" w:styleId="generic-articlebody">
    <w:name w:val="generic-article__body"/>
    <w:basedOn w:val="Normal"/>
    <w:rsid w:val="00AF2C19"/>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AF2C19"/>
  </w:style>
  <w:style w:type="paragraph" w:customStyle="1" w:styleId="Genealogy">
    <w:name w:val="Genealogy"/>
    <w:basedOn w:val="Heading4"/>
    <w:autoRedefine/>
    <w:qFormat/>
    <w:rsid w:val="00AF2C19"/>
    <w:rPr>
      <w:rFonts w:cs="Calibri"/>
    </w:rPr>
  </w:style>
  <w:style w:type="paragraph" w:customStyle="1" w:styleId="tag0">
    <w:name w:val="tag"/>
    <w:basedOn w:val="Normal"/>
    <w:link w:val="UnderlineCharChar1"/>
    <w:qFormat/>
    <w:rsid w:val="00AF2C19"/>
    <w:pPr>
      <w:widowControl w:val="0"/>
      <w:autoSpaceDE w:val="0"/>
      <w:autoSpaceDN w:val="0"/>
      <w:adjustRightInd w:val="0"/>
    </w:pPr>
    <w:rPr>
      <w:rFonts w:asciiTheme="minorHAnsi" w:hAnsiTheme="minorHAnsi" w:cstheme="minorBidi"/>
      <w:u w:val="single"/>
    </w:rPr>
  </w:style>
  <w:style w:type="paragraph" w:customStyle="1" w:styleId="CardChar3">
    <w:name w:val="Card Char"/>
    <w:basedOn w:val="Normal"/>
    <w:uiPriority w:val="99"/>
    <w:qFormat/>
    <w:rsid w:val="00AF2C19"/>
    <w:pPr>
      <w:widowControl w:val="0"/>
      <w:autoSpaceDE w:val="0"/>
      <w:autoSpaceDN w:val="0"/>
      <w:adjustRightInd w:val="0"/>
    </w:pPr>
    <w:rPr>
      <w:rFonts w:eastAsia="Times New Roman"/>
      <w:szCs w:val="20"/>
    </w:rPr>
  </w:style>
  <w:style w:type="character" w:customStyle="1" w:styleId="Heading1Char1">
    <w:name w:val="Heading 1 Char1"/>
    <w:aliases w:val="Pocket Char1"/>
    <w:basedOn w:val="DefaultParagraphFont"/>
    <w:uiPriority w:val="1"/>
    <w:rsid w:val="00AF2C19"/>
    <w:rPr>
      <w:rFonts w:ascii="Arial" w:hAnsi="Arial" w:cs="Arial"/>
      <w:b/>
      <w:bCs/>
      <w:kern w:val="32"/>
      <w:sz w:val="28"/>
      <w:szCs w:val="32"/>
      <w:lang w:bidi="en-US"/>
    </w:rPr>
  </w:style>
  <w:style w:type="character" w:customStyle="1" w:styleId="UnderlineCharCharChar">
    <w:name w:val="Underline Char Char Char"/>
    <w:basedOn w:val="DefaultParagraphFont"/>
    <w:rsid w:val="00AF2C19"/>
    <w:rPr>
      <w:noProof w:val="0"/>
      <w:u w:val="single"/>
      <w:lang w:val="en-US" w:eastAsia="en-US" w:bidi="ar-SA"/>
    </w:rPr>
  </w:style>
  <w:style w:type="character" w:customStyle="1" w:styleId="CardsFont12ptCharChar">
    <w:name w:val="Cards + Font: 12 pt Char Char"/>
    <w:basedOn w:val="DefaultParagraphFont"/>
    <w:rsid w:val="00AF2C19"/>
    <w:rPr>
      <w:sz w:val="24"/>
      <w:szCs w:val="24"/>
      <w:u w:val="thick"/>
      <w:lang w:val="en-US" w:eastAsia="en-US" w:bidi="ar-SA"/>
    </w:rPr>
  </w:style>
  <w:style w:type="character" w:customStyle="1" w:styleId="Char1">
    <w:name w:val="Char1"/>
    <w:basedOn w:val="DefaultParagraphFont"/>
    <w:rsid w:val="00AF2C19"/>
    <w:rPr>
      <w:rFonts w:cs="Arial"/>
      <w:b/>
      <w:bCs/>
      <w:iCs/>
      <w:sz w:val="24"/>
      <w:szCs w:val="28"/>
      <w:lang w:val="en-US" w:eastAsia="en-US" w:bidi="ar-SA"/>
    </w:rPr>
  </w:style>
  <w:style w:type="character" w:customStyle="1" w:styleId="CitationCharCharCharCharChar">
    <w:name w:val="Citation Char Char Char Char Char"/>
    <w:aliases w:val="Citation Char1 Char Char Char,Heading 3 Char Char1 Char"/>
    <w:basedOn w:val="DefaultParagraphFont"/>
    <w:qFormat/>
    <w:rsid w:val="00AF2C19"/>
    <w:rPr>
      <w:rFonts w:ascii="Arial Narrow" w:hAnsi="Arial Narrow" w:cs="Times New Roman"/>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ichaeldello.com/asteroids-comets-space-weap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15599</Words>
  <Characters>88917</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2</cp:revision>
  <dcterms:created xsi:type="dcterms:W3CDTF">2022-02-19T17:07:00Z</dcterms:created>
  <dcterms:modified xsi:type="dcterms:W3CDTF">2022-02-19T17:07:00Z</dcterms:modified>
</cp:coreProperties>
</file>