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9E9778" w14:textId="5DA7F5AC" w:rsidR="00E5427B" w:rsidRPr="0016087C" w:rsidRDefault="00E5427B" w:rsidP="00E5427B">
      <w:pPr>
        <w:pStyle w:val="Heading3"/>
        <w:rPr>
          <w:rFonts w:asciiTheme="majorHAnsi" w:hAnsiTheme="majorHAnsi" w:cstheme="majorHAnsi"/>
        </w:rPr>
      </w:pPr>
      <w:r w:rsidRPr="0016087C">
        <w:rPr>
          <w:rFonts w:asciiTheme="majorHAnsi" w:hAnsiTheme="majorHAnsi" w:cstheme="majorHAnsi"/>
        </w:rPr>
        <w:t>1</w:t>
      </w:r>
      <w:r>
        <w:rPr>
          <w:rFonts w:asciiTheme="majorHAnsi" w:hAnsiTheme="majorHAnsi" w:cstheme="majorHAnsi"/>
        </w:rPr>
        <w:t>N</w:t>
      </w:r>
      <w:r w:rsidRPr="0016087C">
        <w:rPr>
          <w:rFonts w:asciiTheme="majorHAnsi" w:hAnsiTheme="majorHAnsi" w:cstheme="majorHAnsi"/>
        </w:rPr>
        <w:t>C</w:t>
      </w:r>
    </w:p>
    <w:p w14:paraId="1CA5A02A" w14:textId="6B071D6F" w:rsidR="00E5427B" w:rsidRDefault="00E5427B" w:rsidP="00E5427B">
      <w:pPr>
        <w:pStyle w:val="Heading4"/>
      </w:pPr>
      <w:r>
        <w:t>CP:</w:t>
      </w:r>
      <w:r w:rsidR="00096792">
        <w:t xml:space="preserve"> We endorse the entirety of the affirmative with the exception of </w:t>
      </w:r>
      <w:r>
        <w:t xml:space="preserve">Large Satellite Constellations for the purposes of 6G development and research. </w:t>
      </w:r>
      <w:r w:rsidR="00096792">
        <w:t>Significant subsidization and funding directed towards private entities developing 6G is just</w:t>
      </w:r>
      <w:r>
        <w:t xml:space="preserve">. </w:t>
      </w:r>
      <w:r w:rsidR="00211B1E">
        <w:t>The utilization of cryptocurrency by state and non-state actors is unjust.</w:t>
      </w:r>
    </w:p>
    <w:p w14:paraId="18FE1DFD" w14:textId="77777777" w:rsidR="00E5427B" w:rsidRPr="003E2DE5" w:rsidRDefault="00E5427B" w:rsidP="00E5427B">
      <w:pPr>
        <w:pStyle w:val="Heading4"/>
        <w:rPr>
          <w:u w:val="single"/>
        </w:rPr>
      </w:pPr>
      <w:r>
        <w:t xml:space="preserve">Private LEO </w:t>
      </w:r>
      <w:r>
        <w:rPr>
          <w:u w:val="single"/>
        </w:rPr>
        <w:t>appropriation</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67D12543" w14:textId="77777777" w:rsidR="00E5427B" w:rsidRPr="000F6CA4" w:rsidRDefault="00E5427B" w:rsidP="00E5427B">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5D8F5793" w14:textId="77777777" w:rsidR="00E5427B" w:rsidRDefault="00E5427B" w:rsidP="00E5427B">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B563C3">
        <w:rPr>
          <w:rStyle w:val="StyleUnderline"/>
        </w:rPr>
        <w:t xml:space="preserve">are </w:t>
      </w:r>
      <w:r w:rsidRPr="00AE52D9">
        <w:rPr>
          <w:rStyle w:val="StyleUnderline"/>
          <w:highlight w:val="cyan"/>
        </w:rPr>
        <w:t>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amount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so called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worldwide in order to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xml:space="preserve">. The initiatives spawned recently range from very high throughput geostationary orbit (GEO) systems to unmanned aerial vehicles (UAVs) [16]–[18]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in order to have truly seamless connectivity in the future, 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in order to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remote locations</w:t>
      </w:r>
      <w:r w:rsidRPr="000F6CA4">
        <w:rPr>
          <w:sz w:val="16"/>
        </w:rPr>
        <w:t xml:space="preserve">, and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economically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5F1F933E" w14:textId="77777777" w:rsidR="00E5427B" w:rsidRDefault="00E5427B" w:rsidP="00E5427B">
      <w:pPr>
        <w:pStyle w:val="Heading4"/>
        <w:spacing w:before="30" w:line="235" w:lineRule="atLeast"/>
        <w:rPr>
          <w:rFonts w:ascii="Times New Roman" w:hAnsi="Times New Roman" w:cs="Times New Roman"/>
        </w:rPr>
      </w:pPr>
      <w:r>
        <w:t xml:space="preserve">solves emerging </w:t>
      </w:r>
      <w:r w:rsidRPr="0006642B">
        <w:rPr>
          <w:u w:val="single"/>
        </w:rPr>
        <w:t>biodisasters</w:t>
      </w:r>
      <w:r>
        <w:t xml:space="preserve"> – </w:t>
      </w:r>
      <w:r w:rsidRPr="0006642B">
        <w:rPr>
          <w:u w:val="single"/>
        </w:rPr>
        <w:t>extinction</w:t>
      </w:r>
      <w:r>
        <w:t xml:space="preserve"> </w:t>
      </w:r>
    </w:p>
    <w:p w14:paraId="5960A07E" w14:textId="77777777" w:rsidR="00E5427B" w:rsidRDefault="00E5427B" w:rsidP="00E5427B">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6AF9DBFC" w14:textId="77777777" w:rsidR="00E5427B" w:rsidRDefault="00E5427B" w:rsidP="00E5427B">
      <w:pPr>
        <w:rPr>
          <w:sz w:val="16"/>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occur as</w:t>
      </w:r>
      <w:r w:rsidRPr="00746372">
        <w:rPr>
          <w:sz w:val="16"/>
        </w:rPr>
        <w:t xml:space="preserve"> </w:t>
      </w:r>
      <w:r>
        <w:rPr>
          <w:u w:val="single"/>
        </w:rPr>
        <w:t>a result of</w:t>
      </w:r>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similar to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xml:space="preserve">.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(similar to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to infectious diseases</w:t>
      </w:r>
      <w:r w:rsidRPr="00746372">
        <w:rPr>
          <w:sz w:val="16"/>
        </w:rPr>
        <w:t xml:space="preserve"> (eg, can function in contaminated environments). Furthermore, technology-based solutions are </w:t>
      </w:r>
      <w:r>
        <w:rPr>
          <w:b/>
          <w:bCs/>
          <w:u w:val="single"/>
        </w:rPr>
        <w:t>less vulnerable</w:t>
      </w:r>
      <w:r w:rsidRPr="00746372">
        <w:rPr>
          <w:sz w:val="16"/>
        </w:rPr>
        <w:t xml:space="preserve"> </w:t>
      </w:r>
      <w:r>
        <w:rPr>
          <w:u w:val="single"/>
        </w:rPr>
        <w:t>to</w:t>
      </w:r>
      <w:r w:rsidRPr="00746372">
        <w:rPr>
          <w:sz w:val="16"/>
        </w:rPr>
        <w:t xml:space="preserve"> issues ranging from physical fatigue to mental health burdens, which are health </w:t>
      </w:r>
      <w:r>
        <w:rPr>
          <w:u w:val="single"/>
        </w:rPr>
        <w:t>challenges that frontline workers</w:t>
      </w:r>
      <w:r w:rsidRPr="00746372">
        <w:rPr>
          <w:sz w:val="16"/>
        </w:rPr>
        <w:t xml:space="preserve"> often </w:t>
      </w:r>
      <w:r>
        <w:rPr>
          <w:u w:val="single"/>
        </w:rPr>
        <w:t>face</w:t>
      </w:r>
      <w:r w:rsidRPr="00746372">
        <w:rPr>
          <w:sz w:val="16"/>
        </w:rPr>
        <w:t xml:space="preserve"> amid emergency events. The Need for Advanced Technologies To effectively predict, control, and manage Biodisaster X, which is an event with a low probability (ie, difficult to detect preemptively) and a high impact (ie, difficult to control and contain), advanced technologies are needed. While many emerging technologies can address the dangers and damages associated with Biodisaster X [92,93], 2 families of advanced technology-based solutions show particular promise, namely AI techniques and 6G technologies. Unique Capabilities of AI AI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in regard to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Biodisaster X threats. </w:t>
      </w:r>
      <w:r w:rsidRPr="00746372">
        <w:rPr>
          <w:rStyle w:val="Emphasis"/>
          <w:highlight w:val="cyan"/>
        </w:rPr>
        <w:t>Unique Capabilities of 6G</w:t>
      </w:r>
      <w:r w:rsidRPr="00746372">
        <w:rPr>
          <w:rStyle w:val="Emphasis"/>
        </w:rPr>
        <w:t xml:space="preserve"> Networks</w:t>
      </w:r>
      <w:r>
        <w:rPr>
          <w:rStyle w:val="Emphasis"/>
        </w:rPr>
        <w:t xml:space="preserve"> </w:t>
      </w:r>
      <w:r w:rsidRPr="00746372">
        <w:rPr>
          <w:rStyle w:val="StyleUnderline"/>
        </w:rPr>
        <w:t xml:space="preserve">6G technologies are </w:t>
      </w:r>
      <w:r w:rsidRPr="00746372">
        <w:rPr>
          <w:rStyle w:val="StyleUnderline"/>
          <w:highlight w:val="cyan"/>
        </w:rPr>
        <w:t xml:space="preserve">the </w:t>
      </w:r>
      <w:r w:rsidRPr="00746372">
        <w:rPr>
          <w:rStyle w:val="Emphasis"/>
          <w:highlight w:val="cyan"/>
        </w:rPr>
        <w:t>next generation of wireless</w:t>
      </w:r>
      <w:r w:rsidRPr="00746372">
        <w:rPr>
          <w:rStyle w:val="Emphasis"/>
        </w:rPr>
        <w:t xml:space="preserve"> communication systems fo</w:t>
      </w:r>
      <w:r w:rsidRPr="00746372">
        <w:rPr>
          <w:rStyle w:val="StyleUnderline"/>
        </w:rPr>
        <w:t>llowing 5G networks</w:t>
      </w:r>
      <w:r w:rsidRPr="00746372">
        <w:rPr>
          <w:sz w:val="16"/>
        </w:rPr>
        <w:t xml:space="preserve"> [112]. While 6G is still under development, </w:t>
      </w:r>
      <w:r w:rsidRPr="00746372">
        <w:rPr>
          <w:rStyle w:val="StyleUnderline"/>
        </w:rPr>
        <w:t xml:space="preserve">it is envisioned </w:t>
      </w:r>
      <w:r w:rsidRPr="00746372">
        <w:rPr>
          <w:rStyle w:val="Emphasis"/>
        </w:rPr>
        <w:t xml:space="preserve">as </w:t>
      </w:r>
      <w:r w:rsidRPr="00746372">
        <w:rPr>
          <w:rStyle w:val="Emphasis"/>
          <w:highlight w:val="cyan"/>
        </w:rPr>
        <w:t>the most capable</w:t>
      </w:r>
      <w:r w:rsidRPr="00746372">
        <w:rPr>
          <w:rStyle w:val="Emphasis"/>
        </w:rPr>
        <w:t xml:space="preserve"> communication network </w:t>
      </w:r>
      <w:r w:rsidRPr="00746372">
        <w:rPr>
          <w:rStyle w:val="Emphasis"/>
          <w:highlight w:val="cyan"/>
        </w:rPr>
        <w:t>currently available</w:t>
      </w:r>
      <w:r w:rsidRPr="00746372">
        <w:rPr>
          <w:rStyle w:val="StyleUnderline"/>
        </w:rPr>
        <w:t xml:space="preserve"> [11</w:t>
      </w:r>
      <w:r w:rsidRPr="00746372">
        <w:rPr>
          <w:sz w:val="16"/>
        </w:rPr>
        <w:t xml:space="preserve">2-119]. The advantages of 6G networks derive from their </w:t>
      </w:r>
      <w:r w:rsidRPr="00746372">
        <w:rPr>
          <w:rStyle w:val="StyleUnderline"/>
          <w:highlight w:val="cyan"/>
        </w:rPr>
        <w:t>high</w:t>
      </w:r>
      <w:r w:rsidRPr="00746372">
        <w:rPr>
          <w:rStyle w:val="StyleUnderline"/>
        </w:rPr>
        <w:t xml:space="preserve"> data </w:t>
      </w:r>
      <w:r w:rsidRPr="00746372">
        <w:rPr>
          <w:rStyle w:val="StyleUnderline"/>
          <w:highlight w:val="cyan"/>
        </w:rPr>
        <w:t>transmission</w:t>
      </w:r>
      <w:r w:rsidRPr="00746372">
        <w:rPr>
          <w:rStyle w:val="StyleUnderline"/>
        </w:rPr>
        <w:t xml:space="preserve"> speed</w:t>
      </w:r>
      <w:r w:rsidRPr="00746372">
        <w:rPr>
          <w:sz w:val="16"/>
        </w:rPr>
        <w:t xml:space="preserve"> (up to 1 terabyte per second), wireless hyper-connectivity (100 million connections per km2), </w:t>
      </w:r>
      <w:r w:rsidRPr="00746372">
        <w:rPr>
          <w:rStyle w:val="StyleUnderline"/>
        </w:rPr>
        <w:t>lo</w:t>
      </w:r>
      <w:r w:rsidRPr="00746372">
        <w:rPr>
          <w:rStyle w:val="StyleUnderline"/>
          <w:highlight w:val="cyan"/>
        </w:rPr>
        <w:t>w end-to-end latency</w:t>
      </w:r>
      <w:r w:rsidRPr="00746372">
        <w:rPr>
          <w:rStyle w:val="StyleUnderline"/>
        </w:rPr>
        <w:t xml:space="preserve"> (&lt;</w:t>
      </w:r>
      <w:r w:rsidRPr="00746372">
        <w:rPr>
          <w:sz w:val="16"/>
        </w:rPr>
        <w:t xml:space="preserve"> 1 ms),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746372">
        <w:rPr>
          <w:rStyle w:val="StyleUnderline"/>
        </w:rPr>
        <w:t xml:space="preserve">Adding the fact that </w:t>
      </w:r>
      <w:r w:rsidRPr="00746372">
        <w:rPr>
          <w:rStyle w:val="StyleUnderline"/>
          <w:highlight w:val="cyan"/>
        </w:rPr>
        <w:t>6G</w:t>
      </w:r>
      <w:r w:rsidRPr="00746372">
        <w:rPr>
          <w:rStyle w:val="StyleUnderline"/>
        </w:rPr>
        <w:t xml:space="preserve"> networks also </w:t>
      </w:r>
      <w:r w:rsidRPr="00746372">
        <w:rPr>
          <w:rStyle w:val="Emphasis"/>
          <w:highlight w:val="cyan"/>
        </w:rPr>
        <w:t>excel in their energy efficiency</w:t>
      </w:r>
      <w:r w:rsidRPr="00746372">
        <w:rPr>
          <w:rStyle w:val="StyleUnderline"/>
        </w:rPr>
        <w:t xml:space="preserve"> and spectrum efficiency, these networks can </w:t>
      </w:r>
      <w:r w:rsidRPr="00746372">
        <w:rPr>
          <w:rStyle w:val="StyleUnderline"/>
          <w:highlight w:val="cyan"/>
        </w:rPr>
        <w:t>provide</w:t>
      </w:r>
      <w:r w:rsidRPr="00746372">
        <w:rPr>
          <w:rStyle w:val="StyleUnderline"/>
        </w:rPr>
        <w:t xml:space="preserve"> </w:t>
      </w:r>
      <w:r w:rsidRPr="00746372">
        <w:rPr>
          <w:rStyle w:val="Emphasis"/>
          <w:highlight w:val="cyan"/>
        </w:rPr>
        <w:t>fast</w:t>
      </w:r>
      <w:r w:rsidRPr="00746372">
        <w:rPr>
          <w:rStyle w:val="Emphasis"/>
        </w:rPr>
        <w:t xml:space="preserve"> and efficient </w:t>
      </w:r>
      <w:r w:rsidRPr="00746372">
        <w:rPr>
          <w:rStyle w:val="Emphasis"/>
          <w:highlight w:val="cyan"/>
        </w:rPr>
        <w:t>wireless reporting and access to remote computational facilities</w:t>
      </w:r>
      <w:r w:rsidRPr="00746372">
        <w:rPr>
          <w:rStyle w:val="StyleUnderline"/>
        </w:rPr>
        <w:t xml:space="preserve">, </w:t>
      </w:r>
      <w:r w:rsidRPr="00746372">
        <w:rPr>
          <w:rStyle w:val="Emphasis"/>
        </w:rPr>
        <w:t xml:space="preserve">facilitating mobile </w:t>
      </w:r>
      <w:r w:rsidRPr="00746372">
        <w:rPr>
          <w:rStyle w:val="Emphasis"/>
          <w:highlight w:val="cyan"/>
        </w:rPr>
        <w:t>biomonitoring</w:t>
      </w:r>
      <w:r w:rsidRPr="00746372">
        <w:rPr>
          <w:rStyle w:val="Emphasis"/>
        </w:rPr>
        <w:t xml:space="preserve"> and disaster </w:t>
      </w:r>
      <w:r w:rsidRPr="00746372">
        <w:rPr>
          <w:rStyle w:val="Emphasis"/>
          <w:highlight w:val="cyan"/>
        </w:rPr>
        <w:t>management</w:t>
      </w:r>
      <w:r w:rsidRPr="00746372">
        <w:rPr>
          <w:rStyle w:val="Emphasis"/>
        </w:rPr>
        <w:t>.</w:t>
      </w:r>
      <w:r>
        <w:rPr>
          <w:rStyle w:val="Emphasis"/>
        </w:rPr>
        <w:t xml:space="preserve"> </w:t>
      </w:r>
      <w:r w:rsidRPr="00746372">
        <w:rPr>
          <w:rStyle w:val="Emphasis"/>
        </w:rPr>
        <w:t xml:space="preserve">For instance, the </w:t>
      </w:r>
      <w:r w:rsidRPr="00746372">
        <w:rPr>
          <w:rStyle w:val="Emphasis"/>
          <w:highlight w:val="cyan"/>
        </w:rPr>
        <w:t>high reliability</w:t>
      </w:r>
      <w:r w:rsidRPr="00746372">
        <w:rPr>
          <w:rStyle w:val="Emphasis"/>
        </w:rPr>
        <w:t xml:space="preserve"> and data transmission speed </w:t>
      </w:r>
      <w:r w:rsidRPr="00746372">
        <w:rPr>
          <w:rStyle w:val="Emphasis"/>
          <w:highlight w:val="cyan"/>
        </w:rPr>
        <w:t>of 6G</w:t>
      </w:r>
      <w:r w:rsidRPr="00746372">
        <w:rPr>
          <w:rStyle w:val="Emphasis"/>
        </w:rPr>
        <w:t xml:space="preserve"> technologies </w:t>
      </w:r>
      <w:r w:rsidRPr="00746372">
        <w:rPr>
          <w:rStyle w:val="Emphasis"/>
          <w:highlight w:val="cyan"/>
        </w:rPr>
        <w:t>will be</w:t>
      </w:r>
      <w:r w:rsidRPr="00746372">
        <w:rPr>
          <w:rStyle w:val="Emphasis"/>
        </w:rPr>
        <w:t xml:space="preserve"> of </w:t>
      </w:r>
      <w:r w:rsidRPr="00746372">
        <w:rPr>
          <w:rStyle w:val="Emphasis"/>
          <w:highlight w:val="cyan"/>
        </w:rPr>
        <w:t>critical</w:t>
      </w:r>
      <w:r w:rsidRPr="00746372">
        <w:rPr>
          <w:rStyle w:val="Emphasis"/>
        </w:rPr>
        <w:t xml:space="preserve"> importance </w:t>
      </w:r>
      <w:r w:rsidRPr="00746372">
        <w:rPr>
          <w:rStyle w:val="Emphasis"/>
          <w:highlight w:val="cyan"/>
        </w:rPr>
        <w:t>amid</w:t>
      </w:r>
      <w:r w:rsidRPr="00746372">
        <w:rPr>
          <w:rStyle w:val="Emphasis"/>
        </w:rPr>
        <w:t xml:space="preserve"> </w:t>
      </w:r>
      <w:r w:rsidRPr="00746372">
        <w:rPr>
          <w:rStyle w:val="Emphasis"/>
          <w:highlight w:val="cyan"/>
        </w:rPr>
        <w:t>global emergency events</w:t>
      </w:r>
      <w:r w:rsidRPr="00746372">
        <w:rPr>
          <w:rStyle w:val="Emphasis"/>
        </w:rPr>
        <w:t xml:space="preserve"> with the scale of Biodisaster X. </w:t>
      </w:r>
      <w:r w:rsidRPr="00746372">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746372">
        <w:rPr>
          <w:rStyle w:val="StyleUnderline"/>
        </w:rPr>
        <w:t xml:space="preserve">Of note, </w:t>
      </w:r>
      <w:r w:rsidRPr="00746372">
        <w:rPr>
          <w:rStyle w:val="StyleUnderline"/>
          <w:highlight w:val="cyan"/>
        </w:rPr>
        <w:t>in the face of</w:t>
      </w:r>
      <w:r w:rsidRPr="00746372">
        <w:rPr>
          <w:rStyle w:val="StyleUnderline"/>
        </w:rPr>
        <w:t xml:space="preserve"> an extremely </w:t>
      </w:r>
      <w:r w:rsidRPr="00746372">
        <w:rPr>
          <w:rStyle w:val="StyleUnderline"/>
          <w:highlight w:val="cyan"/>
        </w:rPr>
        <w:t>deadly</w:t>
      </w:r>
      <w:r w:rsidRPr="00746372">
        <w:rPr>
          <w:rStyle w:val="StyleUnderline"/>
        </w:rPr>
        <w:t xml:space="preserve">, contagious, and fast-developing </w:t>
      </w:r>
      <w:r w:rsidRPr="00746372">
        <w:rPr>
          <w:rStyle w:val="StyleUnderline"/>
          <w:highlight w:val="cyan"/>
        </w:rPr>
        <w:t>Biodisaster</w:t>
      </w:r>
      <w:r w:rsidRPr="00746372">
        <w:rPr>
          <w:rStyle w:val="StyleUnderline"/>
        </w:rPr>
        <w:t xml:space="preserve"> X, </w:t>
      </w:r>
      <w:r w:rsidRPr="00746372">
        <w:rPr>
          <w:rStyle w:val="StyleUnderline"/>
          <w:highlight w:val="cyan"/>
        </w:rPr>
        <w:t>information</w:t>
      </w:r>
      <w:r w:rsidRPr="00746372">
        <w:rPr>
          <w:rStyle w:val="StyleUnderline"/>
        </w:rPr>
        <w:t xml:space="preserve"> </w:t>
      </w:r>
      <w:r w:rsidRPr="00746372">
        <w:rPr>
          <w:rStyle w:val="StyleUnderline"/>
          <w:highlight w:val="cyan"/>
        </w:rPr>
        <w:t>will be</w:t>
      </w:r>
      <w:r w:rsidRPr="00746372">
        <w:rPr>
          <w:rStyle w:val="StyleUnderline"/>
        </w:rPr>
        <w:t xml:space="preserve"> predominantly updated and </w:t>
      </w:r>
      <w:r w:rsidRPr="00746372">
        <w:rPr>
          <w:rStyle w:val="StyleUnderline"/>
          <w:highlight w:val="cyan"/>
        </w:rPr>
        <w:t>exchanged remotely</w:t>
      </w:r>
      <w:r w:rsidRPr="00746372">
        <w:rPr>
          <w:rStyle w:val="StyleUnderline"/>
        </w:rPr>
        <w:t xml:space="preserve"> and over the internet. Th</w:t>
      </w:r>
      <w:r w:rsidRPr="00746372">
        <w:rPr>
          <w:sz w:val="16"/>
        </w:rPr>
        <w:t xml:space="preserve">e </w:t>
      </w:r>
      <w:r w:rsidRPr="00746372">
        <w:rPr>
          <w:rStyle w:val="StyleUnderline"/>
          <w:highlight w:val="cyan"/>
        </w:rPr>
        <w:t>speed</w:t>
      </w:r>
      <w:r w:rsidRPr="00746372">
        <w:rPr>
          <w:rStyle w:val="StyleUnderline"/>
        </w:rPr>
        <w:t xml:space="preserve"> and success of updating and exchanging information are highly dependent on the reliability of communication networks, </w:t>
      </w:r>
      <w:r w:rsidRPr="00746372">
        <w:rPr>
          <w:rStyle w:val="StyleUnderline"/>
          <w:highlight w:val="cyan"/>
        </w:rPr>
        <w:t xml:space="preserve">in </w:t>
      </w:r>
      <w:r w:rsidRPr="00746372">
        <w:rPr>
          <w:rStyle w:val="Emphasis"/>
          <w:highlight w:val="cyan"/>
        </w:rPr>
        <w:t>which 6G</w:t>
      </w:r>
      <w:r w:rsidRPr="00746372">
        <w:rPr>
          <w:rStyle w:val="Emphasis"/>
        </w:rPr>
        <w:t xml:space="preserve"> technologies </w:t>
      </w:r>
      <w:r w:rsidRPr="00746372">
        <w:rPr>
          <w:rStyle w:val="Emphasis"/>
          <w:highlight w:val="cyan"/>
        </w:rPr>
        <w:t>excel</w:t>
      </w:r>
      <w:r w:rsidRPr="00746372">
        <w:rPr>
          <w:rStyle w:val="StyleUnderline"/>
        </w:rPr>
        <w:t xml:space="preserve">, </w:t>
      </w:r>
      <w:r w:rsidRPr="00746372">
        <w:rPr>
          <w:rStyle w:val="StyleUnderline"/>
          <w:highlight w:val="cyan"/>
        </w:rPr>
        <w:t xml:space="preserve">especially when </w:t>
      </w:r>
      <w:r w:rsidRPr="00746372">
        <w:rPr>
          <w:rStyle w:val="Emphasis"/>
          <w:highlight w:val="cyan"/>
        </w:rPr>
        <w:t>spatial big data have been introduced for disease contro</w:t>
      </w:r>
      <w:r w:rsidRPr="00746372">
        <w:rPr>
          <w:rStyle w:val="Emphasis"/>
        </w:rPr>
        <w:t>l</w:t>
      </w:r>
      <w:r w:rsidRPr="00746372">
        <w:rPr>
          <w:rStyle w:val="StyleUnderline"/>
        </w:rPr>
        <w:t xml:space="preserve"> and prevention since the COVID-19 pandemic [27,108,121]. Figure 1 lists visual</w:t>
      </w:r>
      <w:r w:rsidRPr="00746372">
        <w:rPr>
          <w:sz w:val="16"/>
        </w:rPr>
        <w:t xml:space="preserve"> comparisons in communication capabilities between 6G and 5G networks.</w:t>
      </w:r>
    </w:p>
    <w:p w14:paraId="0737639D" w14:textId="2E431CAA" w:rsidR="00E5427B" w:rsidRDefault="00E5427B" w:rsidP="00E5427B">
      <w:pPr>
        <w:pStyle w:val="Heading3"/>
        <w:rPr>
          <w:rFonts w:asciiTheme="majorHAnsi" w:hAnsiTheme="majorHAnsi" w:cstheme="majorHAnsi"/>
        </w:rPr>
      </w:pPr>
      <w:r w:rsidRPr="0016087C">
        <w:rPr>
          <w:rFonts w:asciiTheme="majorHAnsi" w:hAnsiTheme="majorHAnsi" w:cstheme="majorHAnsi"/>
        </w:rPr>
        <w:t>1</w:t>
      </w:r>
      <w:r>
        <w:rPr>
          <w:rFonts w:asciiTheme="majorHAnsi" w:hAnsiTheme="majorHAnsi" w:cstheme="majorHAnsi"/>
        </w:rPr>
        <w:t>N</w:t>
      </w:r>
      <w:r w:rsidRPr="0016087C">
        <w:rPr>
          <w:rFonts w:asciiTheme="majorHAnsi" w:hAnsiTheme="majorHAnsi" w:cstheme="majorHAnsi"/>
        </w:rPr>
        <w:t>C</w:t>
      </w:r>
    </w:p>
    <w:p w14:paraId="6FAF5A2E" w14:textId="77777777" w:rsidR="003D2EAF" w:rsidRDefault="003D2EAF" w:rsidP="003D2EAF">
      <w:pPr>
        <w:pStyle w:val="Heading4"/>
      </w:pPr>
      <w:r>
        <w:t>Reject the arg on 1AR Theory</w:t>
      </w:r>
    </w:p>
    <w:p w14:paraId="35237CB1" w14:textId="77777777" w:rsidR="003D2EAF" w:rsidRDefault="003D2EAF" w:rsidP="003D2EAF">
      <w:pPr>
        <w:pStyle w:val="Heading4"/>
      </w:pPr>
      <w:r>
        <w:t xml:space="preserve">1. Proportionality- punishment is </w:t>
      </w:r>
      <w:r w:rsidRPr="0064190E">
        <w:rPr>
          <w:u w:val="single"/>
        </w:rPr>
        <w:t>worse</w:t>
      </w:r>
      <w:r>
        <w:t xml:space="preserve"> than the skew which is solved by </w:t>
      </w:r>
      <w:r w:rsidRPr="0064190E">
        <w:rPr>
          <w:u w:val="single"/>
        </w:rPr>
        <w:t>investment</w:t>
      </w:r>
      <w:r>
        <w:t xml:space="preserve"> in the original arg and </w:t>
      </w:r>
      <w:r w:rsidRPr="0064190E">
        <w:rPr>
          <w:u w:val="single"/>
        </w:rPr>
        <w:t>defending</w:t>
      </w:r>
      <w:r>
        <w:t xml:space="preserve"> theory. </w:t>
      </w:r>
    </w:p>
    <w:p w14:paraId="2D7364F3" w14:textId="77777777" w:rsidR="003D2EAF" w:rsidRDefault="003D2EAF" w:rsidP="003D2EAF">
      <w:pPr>
        <w:pStyle w:val="Heading4"/>
      </w:pPr>
      <w:r>
        <w:t xml:space="preserve">2. Creates </w:t>
      </w:r>
      <w:r w:rsidRPr="0064190E">
        <w:rPr>
          <w:u w:val="single"/>
        </w:rPr>
        <w:t>perverse incentives</w:t>
      </w:r>
      <w:r>
        <w:t xml:space="preserve"> to </w:t>
      </w:r>
      <w:r w:rsidRPr="0064190E">
        <w:rPr>
          <w:u w:val="single"/>
        </w:rPr>
        <w:t>collapse</w:t>
      </w:r>
      <w:r>
        <w:t xml:space="preserve"> to theory instead of returning to </w:t>
      </w:r>
      <w:r w:rsidRPr="0064190E">
        <w:rPr>
          <w:u w:val="single"/>
        </w:rPr>
        <w:t>substance</w:t>
      </w:r>
      <w:r>
        <w:t xml:space="preserve">- </w:t>
      </w:r>
      <w:r w:rsidRPr="0064190E">
        <w:rPr>
          <w:u w:val="single"/>
        </w:rPr>
        <w:t>turns deterrence</w:t>
      </w:r>
      <w:r>
        <w:t xml:space="preserve"> since theory </w:t>
      </w:r>
      <w:r w:rsidRPr="0064190E">
        <w:rPr>
          <w:u w:val="single"/>
        </w:rPr>
        <w:t>over-proliferate</w:t>
      </w:r>
      <w:r>
        <w:t xml:space="preserve">s which </w:t>
      </w:r>
      <w:r w:rsidRPr="0064190E">
        <w:rPr>
          <w:u w:val="single"/>
        </w:rPr>
        <w:t>crowds out</w:t>
      </w:r>
      <w:r>
        <w:t xml:space="preserve"> substance. </w:t>
      </w:r>
    </w:p>
    <w:p w14:paraId="3200B55D" w14:textId="77777777" w:rsidR="00752478" w:rsidRDefault="00752478" w:rsidP="00752478">
      <w:pPr>
        <w:pStyle w:val="Analytic"/>
        <w:keepNext w:val="0"/>
        <w:keepLines w:val="0"/>
        <w:spacing w:before="0" w:after="160"/>
      </w:pPr>
      <w:r>
        <w:t xml:space="preserve">Multiple routes to ballot good -- </w:t>
      </w:r>
      <w:r>
        <w:rPr>
          <w:u w:val="single"/>
        </w:rPr>
        <w:t>1AR Shiftiness</w:t>
      </w:r>
      <w:r w:rsidRPr="0045300B">
        <w:t xml:space="preserve"> -- affs change in </w:t>
      </w:r>
      <w:r>
        <w:t>1AR</w:t>
      </w:r>
      <w:r w:rsidRPr="0045300B">
        <w:t xml:space="preserve"> with add-ons, clarifications of plan text, blowing up vague internals-- </w:t>
      </w:r>
      <w:r>
        <w:t>they</w:t>
      </w:r>
      <w:r w:rsidRPr="0045300B">
        <w:t xml:space="preserve"> </w:t>
      </w:r>
      <w:r w:rsidRPr="0045300B">
        <w:rPr>
          <w:u w:val="single"/>
        </w:rPr>
        <w:t>incentivize</w:t>
      </w:r>
      <w:r w:rsidRPr="0045300B">
        <w:t xml:space="preserve"> sandbagging best offense until </w:t>
      </w:r>
      <w:r w:rsidRPr="0045300B">
        <w:rPr>
          <w:u w:val="single"/>
        </w:rPr>
        <w:t>late in the debate</w:t>
      </w:r>
      <w:r w:rsidRPr="0045300B">
        <w:t xml:space="preserve"> once the neg is </w:t>
      </w:r>
      <w:r w:rsidRPr="0045300B">
        <w:rPr>
          <w:u w:val="single"/>
        </w:rPr>
        <w:t>locked into</w:t>
      </w:r>
      <w:r w:rsidRPr="0045300B">
        <w:t xml:space="preserve"> positions which </w:t>
      </w:r>
      <w:r w:rsidRPr="0045300B">
        <w:rPr>
          <w:u w:val="single"/>
        </w:rPr>
        <w:t>prevents clash</w:t>
      </w:r>
      <w:r w:rsidRPr="0045300B">
        <w:t xml:space="preserve"> -- kills </w:t>
      </w:r>
      <w:r w:rsidRPr="0045300B">
        <w:rPr>
          <w:u w:val="single"/>
        </w:rPr>
        <w:t>education</w:t>
      </w:r>
      <w:r w:rsidRPr="0045300B">
        <w:t xml:space="preserve"> because neg strats </w:t>
      </w:r>
      <w:r w:rsidRPr="0045300B">
        <w:rPr>
          <w:u w:val="single"/>
        </w:rPr>
        <w:t>won’t engage their offense</w:t>
      </w:r>
      <w:r w:rsidRPr="0045300B">
        <w:t xml:space="preserve"> -- outweighs aff skew because they can </w:t>
      </w:r>
      <w:r w:rsidRPr="0045300B">
        <w:rPr>
          <w:u w:val="single"/>
        </w:rPr>
        <w:t>always pivot</w:t>
      </w:r>
      <w:r w:rsidRPr="0045300B">
        <w:t xml:space="preserve"> based on the 1NC but without condo the neg is </w:t>
      </w:r>
      <w:r w:rsidRPr="0045300B">
        <w:rPr>
          <w:u w:val="single"/>
        </w:rPr>
        <w:t>completely inflexible</w:t>
      </w:r>
      <w:r w:rsidRPr="0045300B">
        <w:t xml:space="preserve">. That means </w:t>
      </w:r>
      <w:r w:rsidRPr="0045300B">
        <w:rPr>
          <w:u w:val="single"/>
        </w:rPr>
        <w:t>multiple options</w:t>
      </w:r>
      <w:r w:rsidRPr="0045300B">
        <w:t xml:space="preserve"> are key.</w:t>
      </w:r>
    </w:p>
    <w:p w14:paraId="5FAF6AFD" w14:textId="1CC73AF7" w:rsidR="00F65FAA" w:rsidRDefault="00EE1368" w:rsidP="00EE1368">
      <w:pPr>
        <w:pStyle w:val="Heading4"/>
      </w:pPr>
      <w:r>
        <w:t>Reciprocity is fake – affs kick advantages, internal links, etc all the time – the neg should also be able to kick c0unterplans</w:t>
      </w:r>
    </w:p>
    <w:p w14:paraId="222DD0A0" w14:textId="2401E74B" w:rsidR="00EE1368" w:rsidRDefault="00743CFC" w:rsidP="00743CFC">
      <w:pPr>
        <w:pStyle w:val="Heading4"/>
      </w:pPr>
      <w:r>
        <w:t>No freezing action – I don’t calculate small probabilities of a piano hitting me butterflying into extinction, extinction is 10^27 not infinitiny mathematically, and governements mitigate existential risk while solving structural inequities allthe time which proves empirics disprove their impact</w:t>
      </w:r>
    </w:p>
    <w:p w14:paraId="7812FB6A" w14:textId="612A1BB3" w:rsidR="00743CFC" w:rsidRDefault="00CA4BCA" w:rsidP="00CA4BCA">
      <w:pPr>
        <w:pStyle w:val="Heading4"/>
      </w:pPr>
      <w:r>
        <w:t>They link to fear of death – they said “climate change” was an impact that will kill us and an injection of contradiction and Berardi into debate is necessary to solve</w:t>
      </w:r>
    </w:p>
    <w:p w14:paraId="0431E75B" w14:textId="77777777" w:rsidR="00627DD5" w:rsidRPr="00FB6F1F" w:rsidRDefault="00627DD5" w:rsidP="00627DD5">
      <w:pPr>
        <w:pStyle w:val="Heading4"/>
      </w:pPr>
      <w:r w:rsidRPr="00FB6F1F">
        <w:t>Fear motivates people to pursue constructive means to sustain peace and prevent large-scale conflict</w:t>
      </w:r>
    </w:p>
    <w:p w14:paraId="09853BFE" w14:textId="77777777" w:rsidR="00627DD5" w:rsidRPr="00FB6F1F" w:rsidRDefault="00627DD5" w:rsidP="00627DD5">
      <w:pPr>
        <w:rPr>
          <w:sz w:val="16"/>
        </w:rPr>
      </w:pPr>
      <w:r w:rsidRPr="00FB6F1F">
        <w:rPr>
          <w:rStyle w:val="Style13ptBold"/>
        </w:rPr>
        <w:t>Lifton 01</w:t>
      </w:r>
      <w:r w:rsidRPr="00FB6F1F">
        <w:rPr>
          <w:sz w:val="16"/>
        </w:rPr>
        <w:t>– Distinguished Professor of Psychiatry and Psychology at John Jay College and the Graduate Center of the City University of New York – 20 (Robert Jay, World Policy Journal, “Illusions of the Second Nuclear Age,” Spring, v18n1)</w:t>
      </w:r>
    </w:p>
    <w:p w14:paraId="575B4003" w14:textId="77777777" w:rsidR="00627DD5" w:rsidRPr="00FB6F1F" w:rsidRDefault="00627DD5" w:rsidP="00627DD5">
      <w:pPr>
        <w:rPr>
          <w:sz w:val="16"/>
        </w:rPr>
      </w:pPr>
      <w:r w:rsidRPr="00FB6F1F">
        <w:rPr>
          <w:sz w:val="16"/>
        </w:rPr>
        <w:t xml:space="preserve">The trouble is that in other ways the dangers associated with nuclear weapons are greater than ever: the continuing weapons-centered policies in the United States and elsewhere; the difficulties in controlling nuclear weapons that exist under unstable conditions (especially in Russia and other areas of the former Soviet Union);(FN2) and the eagerness and potential capacity of certain nations and "private" groups to acquire and possibly use the weapons. In that sense, </w:t>
      </w:r>
      <w:r w:rsidRPr="00FB6F1F">
        <w:rPr>
          <w:b/>
          <w:highlight w:val="cyan"/>
          <w:u w:val="single"/>
        </w:rPr>
        <w:t>the nuclear quietism is perilous</w:t>
      </w:r>
      <w:r w:rsidRPr="00FB6F1F">
        <w:rPr>
          <w:b/>
          <w:u w:val="single"/>
        </w:rPr>
        <w:t xml:space="preserve">. Or, to put the matter another way, </w:t>
      </w:r>
      <w:r w:rsidRPr="00FB6F1F">
        <w:rPr>
          <w:b/>
          <w:highlight w:val="cyan"/>
          <w:u w:val="single"/>
        </w:rPr>
        <w:t>we no longer manifest an appropriate degree of fear</w:t>
      </w:r>
      <w:r w:rsidRPr="00FB6F1F">
        <w:rPr>
          <w:b/>
          <w:u w:val="single"/>
        </w:rPr>
        <w:t xml:space="preserve"> in relation </w:t>
      </w:r>
      <w:r w:rsidRPr="00FB6F1F">
        <w:rPr>
          <w:b/>
          <w:highlight w:val="cyan"/>
          <w:u w:val="single"/>
        </w:rPr>
        <w:t>to</w:t>
      </w:r>
      <w:r w:rsidRPr="00FB6F1F">
        <w:rPr>
          <w:b/>
          <w:u w:val="single"/>
        </w:rPr>
        <w:t xml:space="preserve"> actual </w:t>
      </w:r>
      <w:r w:rsidRPr="00FB6F1F">
        <w:rPr>
          <w:b/>
          <w:highlight w:val="cyan"/>
          <w:u w:val="single"/>
        </w:rPr>
        <w:t>nuclear danger</w:t>
      </w:r>
      <w:r w:rsidRPr="00FB6F1F">
        <w:rPr>
          <w:b/>
          <w:u w:val="single"/>
        </w:rPr>
        <w:t xml:space="preserve">. While </w:t>
      </w:r>
      <w:r w:rsidRPr="00FB6F1F">
        <w:rPr>
          <w:b/>
          <w:highlight w:val="cyan"/>
          <w:u w:val="single"/>
        </w:rPr>
        <w:t>fear</w:t>
      </w:r>
      <w:r w:rsidRPr="00FB6F1F">
        <w:rPr>
          <w:b/>
          <w:u w:val="single"/>
        </w:rPr>
        <w:t xml:space="preserve"> in itself is hardly to be recommended as a guiding human emotion, its </w:t>
      </w:r>
      <w:r w:rsidRPr="00FB6F1F">
        <w:rPr>
          <w:b/>
          <w:highlight w:val="cyan"/>
          <w:u w:val="single"/>
        </w:rPr>
        <w:t>absence</w:t>
      </w:r>
      <w:r w:rsidRPr="00FB6F1F">
        <w:rPr>
          <w:b/>
          <w:u w:val="single"/>
        </w:rPr>
        <w:t xml:space="preserve"> in the face of danger </w:t>
      </w:r>
      <w:r w:rsidRPr="00FB6F1F">
        <w:rPr>
          <w:b/>
          <w:highlight w:val="cyan"/>
          <w:u w:val="single"/>
        </w:rPr>
        <w:t>can lead to catastrophe. We</w:t>
      </w:r>
      <w:r w:rsidRPr="00FB6F1F">
        <w:rPr>
          <w:b/>
          <w:u w:val="single"/>
        </w:rPr>
        <w:t xml:space="preserve"> </w:t>
      </w:r>
      <w:r w:rsidRPr="00FB6F1F">
        <w:rPr>
          <w:b/>
          <w:highlight w:val="cyan"/>
          <w:u w:val="single"/>
        </w:rPr>
        <w:t>human animals have built-in</w:t>
      </w:r>
      <w:r w:rsidRPr="00FB6F1F">
        <w:rPr>
          <w:b/>
          <w:u w:val="single"/>
        </w:rPr>
        <w:t xml:space="preserve"> </w:t>
      </w:r>
      <w:r w:rsidRPr="00FB6F1F">
        <w:rPr>
          <w:b/>
          <w:highlight w:val="cyan"/>
          <w:u w:val="single"/>
        </w:rPr>
        <w:t>fear reactions</w:t>
      </w:r>
      <w:r w:rsidRPr="00FB6F1F">
        <w:rPr>
          <w:b/>
          <w:u w:val="single"/>
        </w:rPr>
        <w:t xml:space="preserve"> </w:t>
      </w:r>
      <w:r w:rsidRPr="00FB6F1F">
        <w:rPr>
          <w:b/>
          <w:highlight w:val="cyan"/>
          <w:u w:val="single"/>
        </w:rPr>
        <w:t>in response to</w:t>
      </w:r>
      <w:r w:rsidRPr="00FB6F1F">
        <w:rPr>
          <w:b/>
          <w:u w:val="single"/>
        </w:rPr>
        <w:t xml:space="preserve"> threat. </w:t>
      </w:r>
      <w:r w:rsidRPr="00FB6F1F">
        <w:rPr>
          <w:b/>
          <w:highlight w:val="cyan"/>
          <w:u w:val="single"/>
        </w:rPr>
        <w:t>These reactions help us to protect ourselves</w:t>
      </w:r>
      <w:r w:rsidRPr="00FB6F1F">
        <w:rPr>
          <w:b/>
          <w:u w:val="single"/>
        </w:rPr>
        <w:t xml:space="preserve">--to step back from the path of a speeding automobile, or in the case of our ancestors, from the path of a wild animal. </w:t>
      </w:r>
      <w:r w:rsidRPr="00FB6F1F">
        <w:rPr>
          <w:b/>
          <w:highlight w:val="cyan"/>
          <w:u w:val="single"/>
        </w:rPr>
        <w:t>Fear can be transmuted into constructive planning and policies</w:t>
      </w:r>
      <w:r w:rsidRPr="00FB6F1F">
        <w:rPr>
          <w:b/>
          <w:u w:val="single"/>
        </w:rPr>
        <w:t xml:space="preserve">: whether for minimizing vulnerability to attacks by wild animals, or for more complex contemporary threats. </w:t>
      </w:r>
      <w:r w:rsidRPr="00FB6F1F">
        <w:rPr>
          <w:b/>
          <w:highlight w:val="cyan"/>
          <w:u w:val="single"/>
        </w:rPr>
        <w:t>Through fear,</w:t>
      </w:r>
      <w:r w:rsidRPr="00FB6F1F">
        <w:rPr>
          <w:b/>
          <w:u w:val="single"/>
        </w:rPr>
        <w:t xml:space="preserve"> ordinary </w:t>
      </w:r>
      <w:r w:rsidRPr="00FB6F1F">
        <w:rPr>
          <w:b/>
          <w:highlight w:val="cyan"/>
          <w:u w:val="single"/>
        </w:rPr>
        <w:t>people can be motivated to pursue constructive means</w:t>
      </w:r>
      <w:r w:rsidRPr="00FB6F1F">
        <w:rPr>
          <w:b/>
          <w:u w:val="single"/>
        </w:rPr>
        <w:t xml:space="preserve"> </w:t>
      </w:r>
      <w:r w:rsidRPr="00FB6F1F">
        <w:rPr>
          <w:b/>
          <w:highlight w:val="cyan"/>
          <w:u w:val="single"/>
        </w:rPr>
        <w:t>for sustaining peace</w:t>
      </w:r>
      <w:r w:rsidRPr="00FB6F1F">
        <w:rPr>
          <w:b/>
          <w:u w:val="single"/>
        </w:rPr>
        <w:t xml:space="preserve">, or at least for limiting the scope of violence. Similarly, </w:t>
      </w:r>
      <w:r w:rsidRPr="00FB6F1F">
        <w:rPr>
          <w:b/>
          <w:highlight w:val="cyan"/>
          <w:u w:val="single"/>
        </w:rPr>
        <w:t>in exchanges between</w:t>
      </w:r>
      <w:r w:rsidRPr="00FB6F1F">
        <w:rPr>
          <w:b/>
          <w:u w:val="single"/>
        </w:rPr>
        <w:t xml:space="preserve"> world </w:t>
      </w:r>
      <w:r w:rsidRPr="00FB6F1F">
        <w:rPr>
          <w:b/>
          <w:highlight w:val="cyan"/>
          <w:u w:val="single"/>
        </w:rPr>
        <w:t>leaders</w:t>
      </w:r>
      <w:r w:rsidRPr="00FB6F1F">
        <w:rPr>
          <w:b/>
          <w:u w:val="single"/>
        </w:rPr>
        <w:t xml:space="preserve"> on behalf of preventing large-scale conflict, </w:t>
      </w:r>
      <w:r w:rsidRPr="00FB6F1F">
        <w:rPr>
          <w:b/>
          <w:highlight w:val="cyan"/>
          <w:u w:val="single"/>
        </w:rPr>
        <w:t>a tinge of fear</w:t>
      </w:r>
      <w:r w:rsidRPr="00FB6F1F">
        <w:rPr>
          <w:sz w:val="16"/>
        </w:rPr>
        <w:t>--sometimes more than a tinge--</w:t>
      </w:r>
      <w:r w:rsidRPr="00FB6F1F">
        <w:rPr>
          <w:b/>
          <w:highlight w:val="cyan"/>
          <w:u w:val="single"/>
        </w:rPr>
        <w:t>can enable each to feel the potential</w:t>
      </w:r>
      <w:r w:rsidRPr="00FB6F1F">
        <w:rPr>
          <w:b/>
          <w:u w:val="single"/>
        </w:rPr>
        <w:t xml:space="preserve"> </w:t>
      </w:r>
      <w:r w:rsidRPr="00FB6F1F">
        <w:rPr>
          <w:b/>
          <w:highlight w:val="cyan"/>
          <w:u w:val="single"/>
        </w:rPr>
        <w:t>bloodshed and suffering that would result from failure</w:t>
      </w:r>
      <w:r w:rsidRPr="00FB6F1F">
        <w:rPr>
          <w:b/>
          <w:u w:val="single"/>
        </w:rPr>
        <w:t xml:space="preserve">. </w:t>
      </w:r>
      <w:r w:rsidRPr="00FB6F1F">
        <w:rPr>
          <w:sz w:val="16"/>
        </w:rPr>
        <w:t>But with nuclear weapons, our psychological circuits are impaired. We know that the weapons are around--and we hear talk about nuclear dangers somewhere "out there"--but our minds no longer connect with the dangers or with the weapons themselves. That blunting of feeling extends into other areas. One of the many sins for which advocates of large nuclear stockpiles must answer is the prevalence of psychic numbing to enormous potential suffering, the blunting of our ethical standards as human beings.</w:t>
      </w:r>
      <w:r w:rsidRPr="00FB6F1F">
        <w:rPr>
          <w:b/>
          <w:u w:val="single"/>
        </w:rPr>
        <w:t xml:space="preserve"> In the absence of the sort of threatening nuclear rhetoric the United States and Russia indulged in during the 1980s, we can all too readily numb ourselves to everything nuclear, and thereby live as though the weapons pose no danger, or as though they don't exist.</w:t>
      </w:r>
      <w:r w:rsidRPr="00FB6F1F">
        <w:rPr>
          <w:sz w:val="16"/>
        </w:rPr>
        <w:t xml:space="preserve"> To be sure, we have never quite been able to muster an appropriate level of fear with respect to these weapons--one that would spur us to take constructive steps to remove the threat. We have always been able to numb ourselves in this regard, which must be seen as a basic human response to a threat that is apocalyptic in scope and so technologically distanced as to be unreal. But there were at least brief moments when we would awaken from our nuclear torpor. Now there is little but torpor. The weapons have been accepted as belonging on our planet no less than we do, as if they were part of nature--like great trees or mountains that are old, established, immovable--rather than technological instruments of genocide that we ourselves have created.</w:t>
      </w:r>
    </w:p>
    <w:p w14:paraId="7C791248" w14:textId="77777777" w:rsidR="009D7068" w:rsidRPr="00FB6F1F" w:rsidRDefault="009D7068" w:rsidP="009D7068">
      <w:pPr>
        <w:pStyle w:val="Heading4"/>
        <w:rPr>
          <w:u w:val="single"/>
        </w:rPr>
      </w:pPr>
      <w:r w:rsidRPr="00FB6F1F">
        <w:t>Fear of death affirms life</w:t>
      </w:r>
    </w:p>
    <w:p w14:paraId="4BBF4513" w14:textId="77777777" w:rsidR="009D7068" w:rsidRPr="00FB6F1F" w:rsidRDefault="009D7068" w:rsidP="009D7068">
      <w:pPr>
        <w:rPr>
          <w:szCs w:val="20"/>
        </w:rPr>
      </w:pPr>
      <w:r w:rsidRPr="00FB6F1F">
        <w:rPr>
          <w:rStyle w:val="Style13ptBold"/>
        </w:rPr>
        <w:t>Beres</w:t>
      </w:r>
      <w:r w:rsidRPr="00FB6F1F">
        <w:rPr>
          <w:szCs w:val="20"/>
        </w:rPr>
        <w:t xml:space="preserve"> 19</w:t>
      </w:r>
      <w:r w:rsidRPr="00FB6F1F">
        <w:rPr>
          <w:rStyle w:val="Style13ptBold"/>
        </w:rPr>
        <w:t>96</w:t>
      </w:r>
      <w:r w:rsidRPr="00FB6F1F">
        <w:rPr>
          <w:szCs w:val="20"/>
        </w:rPr>
        <w:t xml:space="preserve"> [Louis Rene, Professor of Political Science and International Law at Purdue University, Feb., The Freeman http://www.freeman.org/m_online/ feb96/ beresn.htm]</w:t>
      </w:r>
    </w:p>
    <w:p w14:paraId="03C9B98E" w14:textId="289D9D57" w:rsidR="009D7068" w:rsidRDefault="009D7068" w:rsidP="009D7068">
      <w:pPr>
        <w:rPr>
          <w:sz w:val="16"/>
          <w:szCs w:val="20"/>
        </w:rPr>
      </w:pPr>
      <w:r w:rsidRPr="00FB6F1F">
        <w:rPr>
          <w:b/>
          <w:szCs w:val="20"/>
          <w:highlight w:val="cyan"/>
          <w:u w:val="single"/>
        </w:rPr>
        <w:t>Fear of death</w:t>
      </w:r>
      <w:r w:rsidRPr="00FB6F1F">
        <w:rPr>
          <w:sz w:val="16"/>
          <w:szCs w:val="20"/>
        </w:rPr>
        <w:t xml:space="preserve">, the ultimate source of anxiety, </w:t>
      </w:r>
      <w:r w:rsidRPr="00FB6F1F">
        <w:rPr>
          <w:b/>
          <w:szCs w:val="20"/>
          <w:highlight w:val="cyan"/>
          <w:u w:val="single"/>
        </w:rPr>
        <w:t xml:space="preserve">is </w:t>
      </w:r>
      <w:r w:rsidRPr="00FB6F1F">
        <w:rPr>
          <w:b/>
          <w:highlight w:val="cyan"/>
          <w:u w:val="single"/>
        </w:rPr>
        <w:t>essential to human survival</w:t>
      </w:r>
      <w:r w:rsidRPr="00FB6F1F">
        <w:rPr>
          <w:b/>
          <w:szCs w:val="20"/>
          <w:u w:val="single"/>
        </w:rPr>
        <w:t>.</w:t>
      </w:r>
      <w:r w:rsidRPr="00FB6F1F">
        <w:rPr>
          <w:sz w:val="16"/>
          <w:szCs w:val="20"/>
        </w:rPr>
        <w:t xml:space="preserve"> This is true </w:t>
      </w:r>
      <w:r w:rsidRPr="00FB6F1F">
        <w:rPr>
          <w:b/>
          <w:szCs w:val="20"/>
          <w:highlight w:val="cyan"/>
          <w:u w:val="single"/>
        </w:rPr>
        <w:t>not only</w:t>
      </w:r>
      <w:r w:rsidRPr="00FB6F1F">
        <w:rPr>
          <w:sz w:val="16"/>
          <w:szCs w:val="20"/>
          <w:highlight w:val="cyan"/>
        </w:rPr>
        <w:t xml:space="preserve"> </w:t>
      </w:r>
      <w:r w:rsidRPr="00FB6F1F">
        <w:rPr>
          <w:b/>
          <w:szCs w:val="20"/>
          <w:highlight w:val="cyan"/>
          <w:u w:val="single"/>
        </w:rPr>
        <w:t>for individuals</w:t>
      </w:r>
      <w:r w:rsidRPr="00FB6F1F">
        <w:rPr>
          <w:sz w:val="16"/>
          <w:szCs w:val="20"/>
          <w:highlight w:val="cyan"/>
        </w:rPr>
        <w:t xml:space="preserve">, </w:t>
      </w:r>
      <w:r w:rsidRPr="00FB6F1F">
        <w:rPr>
          <w:b/>
          <w:szCs w:val="20"/>
          <w:highlight w:val="cyan"/>
          <w:u w:val="single"/>
        </w:rPr>
        <w:t>but also for states</w:t>
      </w:r>
      <w:r w:rsidRPr="00FB6F1F">
        <w:rPr>
          <w:b/>
          <w:szCs w:val="20"/>
          <w:u w:val="single"/>
        </w:rPr>
        <w:t xml:space="preserve">. </w:t>
      </w:r>
      <w:r w:rsidRPr="00FB6F1F">
        <w:rPr>
          <w:b/>
          <w:szCs w:val="20"/>
          <w:highlight w:val="cyan"/>
          <w:u w:val="single"/>
        </w:rPr>
        <w:t xml:space="preserve">Without such fear, states will exhibit an </w:t>
      </w:r>
      <w:r w:rsidRPr="00FB6F1F">
        <w:rPr>
          <w:b/>
          <w:highlight w:val="cyan"/>
          <w:u w:val="single"/>
        </w:rPr>
        <w:t>incapacity</w:t>
      </w:r>
      <w:r w:rsidRPr="00FB6F1F">
        <w:rPr>
          <w:b/>
          <w:szCs w:val="20"/>
          <w:highlight w:val="cyan"/>
          <w:u w:val="single"/>
        </w:rPr>
        <w:t xml:space="preserve"> to confront nonbeing that can hasten their disappearance</w:t>
      </w:r>
      <w:r w:rsidRPr="00FB6F1F">
        <w:rPr>
          <w:b/>
          <w:szCs w:val="20"/>
          <w:u w:val="single"/>
        </w:rPr>
        <w:t xml:space="preserve">. </w:t>
      </w:r>
      <w:r w:rsidRPr="00FB6F1F">
        <w:rPr>
          <w:sz w:val="16"/>
          <w:szCs w:val="20"/>
        </w:rPr>
        <w:t xml:space="preserve">So it is today with the State of Israel.  Israel suffers acutely from insufficient existential dread. </w:t>
      </w:r>
      <w:r w:rsidRPr="00FB6F1F">
        <w:rPr>
          <w:b/>
          <w:szCs w:val="20"/>
          <w:u w:val="single"/>
        </w:rPr>
        <w:t xml:space="preserve">Refusing to tremble before the growing prospect of collective disintegration - a forseeable prospect connected with both genocide and war - </w:t>
      </w:r>
      <w:r w:rsidRPr="00FB6F1F">
        <w:rPr>
          <w:sz w:val="16"/>
        </w:rPr>
        <w:t>this</w:t>
      </w:r>
      <w:r w:rsidRPr="00FB6F1F">
        <w:rPr>
          <w:b/>
          <w:szCs w:val="20"/>
          <w:u w:val="single"/>
        </w:rPr>
        <w:t xml:space="preserve"> state is now unable to take the necessary steps toward collective survival.</w:t>
      </w:r>
      <w:r w:rsidRPr="00FB6F1F">
        <w:rPr>
          <w:sz w:val="16"/>
          <w:szCs w:val="20"/>
        </w:rPr>
        <w:t xml:space="preserve"> What is more, because death is the one fact of life which is not relative but absolute, Israel's blithe unawareness of its national mortality deprives its still living days of essential absoluteness and growth.  </w:t>
      </w:r>
      <w:r w:rsidRPr="00FB6F1F">
        <w:rPr>
          <w:b/>
          <w:szCs w:val="20"/>
          <w:highlight w:val="cyan"/>
          <w:u w:val="single"/>
        </w:rPr>
        <w:t xml:space="preserve">For states, just as for individuals, confronting death can give the most </w:t>
      </w:r>
      <w:r w:rsidRPr="00FB6F1F">
        <w:rPr>
          <w:b/>
          <w:highlight w:val="cyan"/>
          <w:u w:val="single"/>
        </w:rPr>
        <w:t>positive reality to life itself</w:t>
      </w:r>
      <w:r w:rsidRPr="00FB6F1F">
        <w:rPr>
          <w:b/>
          <w:szCs w:val="20"/>
          <w:u w:val="single"/>
        </w:rPr>
        <w:t>.</w:t>
      </w:r>
      <w:r w:rsidRPr="00FB6F1F">
        <w:rPr>
          <w:sz w:val="16"/>
          <w:szCs w:val="20"/>
        </w:rPr>
        <w:t xml:space="preserve"> In this respect</w:t>
      </w:r>
      <w:r w:rsidRPr="00FB6F1F">
        <w:rPr>
          <w:b/>
          <w:szCs w:val="20"/>
          <w:u w:val="single"/>
        </w:rPr>
        <w:t xml:space="preserve">, a </w:t>
      </w:r>
      <w:r w:rsidRPr="00FB6F1F">
        <w:rPr>
          <w:b/>
          <w:szCs w:val="20"/>
          <w:highlight w:val="cyan"/>
          <w:u w:val="single"/>
        </w:rPr>
        <w:t>cultivated awareness of nonbeing is central to</w:t>
      </w:r>
      <w:r w:rsidRPr="00FB6F1F">
        <w:rPr>
          <w:b/>
          <w:szCs w:val="20"/>
          <w:u w:val="single"/>
        </w:rPr>
        <w:t xml:space="preserve"> each state's pattern of </w:t>
      </w:r>
      <w:r w:rsidRPr="00FB6F1F">
        <w:rPr>
          <w:b/>
          <w:szCs w:val="20"/>
          <w:highlight w:val="cyan"/>
          <w:u w:val="single"/>
        </w:rPr>
        <w:t>potentialities as well as</w:t>
      </w:r>
      <w:r w:rsidRPr="00FB6F1F">
        <w:rPr>
          <w:b/>
          <w:szCs w:val="20"/>
          <w:u w:val="single"/>
        </w:rPr>
        <w:t xml:space="preserve"> to its very </w:t>
      </w:r>
      <w:r w:rsidRPr="00FB6F1F">
        <w:rPr>
          <w:b/>
          <w:szCs w:val="20"/>
          <w:highlight w:val="cyan"/>
          <w:u w:val="single"/>
        </w:rPr>
        <w:t>existence</w:t>
      </w:r>
      <w:r w:rsidRPr="00FB6F1F">
        <w:rPr>
          <w:b/>
          <w:szCs w:val="20"/>
          <w:u w:val="single"/>
        </w:rPr>
        <w:t xml:space="preserve">. </w:t>
      </w:r>
      <w:r w:rsidRPr="00FB6F1F">
        <w:rPr>
          <w:b/>
          <w:szCs w:val="20"/>
          <w:highlight w:val="cyan"/>
          <w:u w:val="single"/>
        </w:rPr>
        <w:t>When a state chooses to block off such an awareness</w:t>
      </w:r>
      <w:r w:rsidRPr="00FB6F1F">
        <w:rPr>
          <w:sz w:val="16"/>
          <w:szCs w:val="20"/>
        </w:rPr>
        <w:t xml:space="preserve">, a choice currently made by the State of Israel, </w:t>
      </w:r>
      <w:r w:rsidRPr="00FB6F1F">
        <w:rPr>
          <w:b/>
          <w:szCs w:val="20"/>
          <w:highlight w:val="cyan"/>
          <w:u w:val="single"/>
        </w:rPr>
        <w:t>it loses</w:t>
      </w:r>
      <w:r w:rsidRPr="00FB6F1F">
        <w:rPr>
          <w:b/>
          <w:szCs w:val="20"/>
          <w:u w:val="single"/>
        </w:rPr>
        <w:t>,</w:t>
      </w:r>
      <w:r w:rsidRPr="00FB6F1F">
        <w:rPr>
          <w:sz w:val="16"/>
          <w:szCs w:val="20"/>
        </w:rPr>
        <w:t xml:space="preserve"> possibly </w:t>
      </w:r>
      <w:r w:rsidRPr="00FB6F1F">
        <w:rPr>
          <w:b/>
          <w:szCs w:val="20"/>
          <w:highlight w:val="cyan"/>
          <w:u w:val="single"/>
        </w:rPr>
        <w:t>forever</w:t>
      </w:r>
      <w:r w:rsidRPr="00FB6F1F">
        <w:rPr>
          <w:sz w:val="16"/>
          <w:szCs w:val="20"/>
        </w:rPr>
        <w:t xml:space="preserve">, the altogether </w:t>
      </w:r>
      <w:r w:rsidRPr="00FB6F1F">
        <w:rPr>
          <w:b/>
          <w:szCs w:val="20"/>
          <w:u w:val="single"/>
        </w:rPr>
        <w:t>critical benefits of "anxiety</w:t>
      </w:r>
      <w:r w:rsidRPr="00FB6F1F">
        <w:rPr>
          <w:sz w:val="16"/>
          <w:szCs w:val="20"/>
        </w:rPr>
        <w:t xml:space="preserve">." </w:t>
      </w:r>
    </w:p>
    <w:p w14:paraId="41A9E254" w14:textId="671812CB" w:rsidR="00E8358D" w:rsidRPr="00E8358D" w:rsidRDefault="00E8358D" w:rsidP="00E8358D">
      <w:pPr>
        <w:pStyle w:val="Heading4"/>
      </w:pPr>
      <w:r>
        <w:t xml:space="preserve">Death isn’t inevitable </w:t>
      </w:r>
      <w:r>
        <w:rPr>
          <w:u w:val="single"/>
        </w:rPr>
        <w:t>wholescale</w:t>
      </w:r>
      <w:r>
        <w:t xml:space="preserve"> – process of a nuclear would be paarticularly bad</w:t>
      </w:r>
    </w:p>
    <w:p w14:paraId="27757C65" w14:textId="0BDC1993" w:rsidR="00CA4BCA" w:rsidRPr="00CA4BCA" w:rsidRDefault="0019071E" w:rsidP="0019071E">
      <w:pPr>
        <w:pStyle w:val="Heading4"/>
      </w:pPr>
      <w:r>
        <w:t>Stockwell is true for government inequalities as well</w:t>
      </w:r>
    </w:p>
    <w:p w14:paraId="0C70592F" w14:textId="1CBD9E91" w:rsidR="00716E9F" w:rsidRPr="00716E9F" w:rsidRDefault="00716E9F" w:rsidP="00716E9F">
      <w:pPr>
        <w:pStyle w:val="Heading4"/>
      </w:pPr>
      <w:r>
        <w:t>They don’t solve bitcoin terrestrially – just whatever is built on the Moon</w:t>
      </w:r>
    </w:p>
    <w:p w14:paraId="5E612358" w14:textId="77777777" w:rsidR="004C4506" w:rsidRPr="00A82B29" w:rsidRDefault="004C4506" w:rsidP="004C4506">
      <w:pPr>
        <w:pStyle w:val="Heading4"/>
        <w:rPr>
          <w:rFonts w:cstheme="majorHAnsi"/>
        </w:rPr>
      </w:pPr>
      <w:r w:rsidRPr="00A82B29">
        <w:rPr>
          <w:rFonts w:cstheme="majorHAnsi"/>
        </w:rPr>
        <w:t>Bifo pessimism wrong- causes massive die off</w:t>
      </w:r>
    </w:p>
    <w:p w14:paraId="4F95C6CD" w14:textId="77777777" w:rsidR="004C4506" w:rsidRPr="00A82B29" w:rsidRDefault="004C4506" w:rsidP="004C4506">
      <w:pPr>
        <w:rPr>
          <w:rFonts w:cstheme="majorHAnsi"/>
          <w:b/>
        </w:rPr>
      </w:pPr>
      <w:r w:rsidRPr="00A82B29">
        <w:rPr>
          <w:rFonts w:cstheme="majorHAnsi"/>
          <w:b/>
        </w:rPr>
        <w:t>Lear 12</w:t>
      </w:r>
    </w:p>
    <w:p w14:paraId="3FF88C86" w14:textId="77777777" w:rsidR="004C4506" w:rsidRPr="00A82B29" w:rsidRDefault="004C4506" w:rsidP="004C4506">
      <w:pPr>
        <w:rPr>
          <w:rFonts w:cstheme="majorHAnsi"/>
          <w:sz w:val="16"/>
        </w:rPr>
      </w:pPr>
      <w:r w:rsidRPr="00A82B29">
        <w:rPr>
          <w:rFonts w:cstheme="majorHAnsi"/>
          <w:sz w:val="16"/>
        </w:rPr>
        <w:t xml:space="preserve">(Ben, </w:t>
      </w:r>
      <w:hyperlink r:id="rId9" w:history="1">
        <w:r w:rsidRPr="00A82B29">
          <w:rPr>
            <w:rStyle w:val="Hyperlink"/>
            <w:rFonts w:cstheme="majorHAnsi"/>
            <w:sz w:val="16"/>
          </w:rPr>
          <w:t>https://viewpointmag.com/2012/05/18/lifeboat-communism-a-review-of-franco-bifo-berardis-after-the-future/</w:t>
        </w:r>
      </w:hyperlink>
      <w:r w:rsidRPr="00A82B29">
        <w:rPr>
          <w:rFonts w:cstheme="majorHAnsi"/>
          <w:sz w:val="16"/>
        </w:rPr>
        <w:t xml:space="preserve"> 5-18)</w:t>
      </w:r>
    </w:p>
    <w:p w14:paraId="3D33D9A8" w14:textId="77777777" w:rsidR="004C4506" w:rsidRPr="00A82B29" w:rsidRDefault="004C4506" w:rsidP="004C4506">
      <w:pPr>
        <w:rPr>
          <w:rFonts w:cstheme="majorHAnsi"/>
          <w:u w:val="single"/>
        </w:rPr>
      </w:pPr>
      <w:r w:rsidRPr="00A82B29">
        <w:rPr>
          <w:rFonts w:cstheme="majorHAnsi"/>
          <w:u w:val="single"/>
        </w:rPr>
        <w:t>What does the end of the future mean for rad</w:t>
      </w:r>
      <w:r w:rsidRPr="00A82B29">
        <w:rPr>
          <w:rFonts w:cstheme="majorHAnsi"/>
          <w:u w:val="single"/>
        </w:rPr>
        <w:softHyphen/>
        <w:t>i</w:t>
      </w:r>
      <w:r w:rsidRPr="00A82B29">
        <w:rPr>
          <w:rFonts w:cstheme="majorHAnsi"/>
          <w:u w:val="single"/>
        </w:rPr>
        <w:softHyphen/>
        <w:t>cal pol</w:t>
      </w:r>
      <w:r w:rsidRPr="00A82B29">
        <w:rPr>
          <w:rFonts w:cstheme="majorHAnsi"/>
          <w:u w:val="single"/>
        </w:rPr>
        <w:softHyphen/>
        <w:t>i</w:t>
      </w:r>
      <w:r w:rsidRPr="00A82B29">
        <w:rPr>
          <w:rFonts w:cstheme="majorHAnsi"/>
          <w:u w:val="single"/>
        </w:rPr>
        <w:softHyphen/>
        <w:t>tics?</w:t>
      </w:r>
      <w:r w:rsidRPr="00A82B29">
        <w:rPr>
          <w:rFonts w:cstheme="majorHAnsi"/>
          <w:sz w:val="16"/>
        </w:rPr>
        <w:t xml:space="preserve"> It is </w:t>
      </w:r>
      <w:r w:rsidRPr="00A82B29">
        <w:rPr>
          <w:rFonts w:cstheme="majorHAnsi"/>
          <w:u w:val="single"/>
        </w:rPr>
        <w:t>at this point</w:t>
      </w:r>
      <w:r w:rsidRPr="00A82B29">
        <w:rPr>
          <w:rFonts w:cstheme="majorHAnsi"/>
          <w:sz w:val="16"/>
        </w:rPr>
        <w:t xml:space="preserve"> that </w:t>
      </w:r>
      <w:r w:rsidRPr="00A82B29">
        <w:rPr>
          <w:rFonts w:cstheme="majorHAnsi"/>
          <w:u w:val="single"/>
        </w:rPr>
        <w:t>Bifo’s argu</w:t>
      </w:r>
      <w:r w:rsidRPr="00A82B29">
        <w:rPr>
          <w:rFonts w:cstheme="majorHAnsi"/>
          <w:u w:val="single"/>
        </w:rPr>
        <w:softHyphen/>
        <w:t>ment becomes prob</w:t>
      </w:r>
      <w:r w:rsidRPr="00A82B29">
        <w:rPr>
          <w:rFonts w:cstheme="majorHAnsi"/>
          <w:u w:val="single"/>
        </w:rPr>
        <w:softHyphen/>
        <w:t>lem</w:t>
      </w:r>
      <w:r w:rsidRPr="00A82B29">
        <w:rPr>
          <w:rFonts w:cstheme="majorHAnsi"/>
          <w:u w:val="single"/>
        </w:rPr>
        <w:softHyphen/>
        <w:t>atic.</w:t>
      </w:r>
      <w:r w:rsidRPr="00A82B29">
        <w:rPr>
          <w:rFonts w:cstheme="majorHAnsi"/>
          <w:sz w:val="16"/>
        </w:rPr>
        <w:t xml:space="preserve"> In an argu</w:t>
      </w:r>
      <w:r w:rsidRPr="00A82B29">
        <w:rPr>
          <w:rFonts w:cstheme="majorHAnsi"/>
          <w:sz w:val="16"/>
        </w:rPr>
        <w:softHyphen/>
        <w:t>ment that inter</w:t>
      </w:r>
      <w:r w:rsidRPr="00A82B29">
        <w:rPr>
          <w:rFonts w:cstheme="majorHAnsi"/>
          <w:sz w:val="16"/>
        </w:rPr>
        <w:softHyphen/>
        <w:t>sects with groups such as Tiqqun, Bifo argues that we must see “Com</w:t>
      </w:r>
      <w:r w:rsidRPr="00A82B29">
        <w:rPr>
          <w:rFonts w:cstheme="majorHAnsi"/>
          <w:sz w:val="16"/>
        </w:rPr>
        <w:softHyphen/>
        <w:t>mu</w:t>
      </w:r>
      <w:r w:rsidRPr="00A82B29">
        <w:rPr>
          <w:rFonts w:cstheme="majorHAnsi"/>
          <w:sz w:val="16"/>
        </w:rPr>
        <w:softHyphen/>
        <w:t>nism as a neces</w:t>
      </w:r>
      <w:r w:rsidRPr="00A82B29">
        <w:rPr>
          <w:rFonts w:cstheme="majorHAnsi"/>
          <w:sz w:val="16"/>
        </w:rPr>
        <w:softHyphen/>
        <w:t>sity in the col</w:t>
      </w:r>
      <w:r w:rsidRPr="00A82B29">
        <w:rPr>
          <w:rFonts w:cstheme="majorHAnsi"/>
          <w:sz w:val="16"/>
        </w:rPr>
        <w:softHyphen/>
        <w:t>lapse of cap</w:t>
      </w:r>
      <w:r w:rsidRPr="00A82B29">
        <w:rPr>
          <w:rFonts w:cstheme="majorHAnsi"/>
          <w:sz w:val="16"/>
        </w:rPr>
        <w:softHyphen/>
        <w:t>i</w:t>
      </w:r>
      <w:r w:rsidRPr="00A82B29">
        <w:rPr>
          <w:rFonts w:cstheme="majorHAnsi"/>
          <w:sz w:val="16"/>
        </w:rPr>
        <w:softHyphen/>
        <w:t>tal.” Dis</w:t>
      </w:r>
      <w:r w:rsidRPr="00A82B29">
        <w:rPr>
          <w:rFonts w:cstheme="majorHAnsi"/>
          <w:sz w:val="16"/>
        </w:rPr>
        <w:softHyphen/>
        <w:t>tant from the vol</w:t>
      </w:r>
      <w:r w:rsidRPr="00A82B29">
        <w:rPr>
          <w:rFonts w:cstheme="majorHAnsi"/>
          <w:sz w:val="16"/>
        </w:rPr>
        <w:softHyphen/>
        <w:t>un</w:t>
      </w:r>
      <w:r w:rsidRPr="00A82B29">
        <w:rPr>
          <w:rFonts w:cstheme="majorHAnsi"/>
          <w:sz w:val="16"/>
        </w:rPr>
        <w:softHyphen/>
        <w:t>tarism of pre</w:t>
      </w:r>
      <w:r w:rsidRPr="00A82B29">
        <w:rPr>
          <w:rFonts w:cstheme="majorHAnsi"/>
          <w:sz w:val="16"/>
        </w:rPr>
        <w:softHyphen/>
        <w:t>vi</w:t>
      </w:r>
      <w:r w:rsidRPr="00A82B29">
        <w:rPr>
          <w:rFonts w:cstheme="majorHAnsi"/>
          <w:sz w:val="16"/>
        </w:rPr>
        <w:softHyphen/>
        <w:t>ous forms of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this “post-growth Com</w:t>
      </w:r>
      <w:r w:rsidRPr="00A82B29">
        <w:rPr>
          <w:rFonts w:cstheme="majorHAnsi"/>
          <w:sz w:val="16"/>
        </w:rPr>
        <w:softHyphen/>
        <w:t>mu</w:t>
      </w:r>
      <w:r w:rsidRPr="00A82B29">
        <w:rPr>
          <w:rFonts w:cstheme="majorHAnsi"/>
          <w:sz w:val="16"/>
        </w:rPr>
        <w:softHyphen/>
        <w:t>nism” will be best under</w:t>
      </w:r>
      <w:r w:rsidRPr="00A82B29">
        <w:rPr>
          <w:rFonts w:cstheme="majorHAnsi"/>
          <w:sz w:val="16"/>
        </w:rPr>
        <w:softHyphen/>
        <w:t>stood as a nec</w:t>
      </w:r>
      <w:r w:rsidRPr="00A82B29">
        <w:rPr>
          <w:rFonts w:cstheme="majorHAnsi"/>
          <w:sz w:val="16"/>
        </w:rPr>
        <w:softHyphen/>
        <w:t>es</w:t>
      </w:r>
      <w:r w:rsidRPr="00A82B29">
        <w:rPr>
          <w:rFonts w:cstheme="majorHAnsi"/>
          <w:sz w:val="16"/>
        </w:rPr>
        <w:softHyphen/>
        <w:t>sary response to capital’s refusal of labour. Cut adrift from the “oppor</w:t>
      </w:r>
      <w:r w:rsidRPr="00A82B29">
        <w:rPr>
          <w:rFonts w:cstheme="majorHAnsi"/>
          <w:sz w:val="16"/>
        </w:rPr>
        <w:softHyphen/>
        <w:t>tu</w:t>
      </w:r>
      <w:r w:rsidRPr="00A82B29">
        <w:rPr>
          <w:rFonts w:cstheme="majorHAnsi"/>
          <w:sz w:val="16"/>
        </w:rPr>
        <w:softHyphen/>
        <w:t>nity” to work, with wel</w:t>
      </w:r>
      <w:r w:rsidRPr="00A82B29">
        <w:rPr>
          <w:rFonts w:cstheme="majorHAnsi"/>
          <w:sz w:val="16"/>
        </w:rPr>
        <w:softHyphen/>
        <w:t>fare sys</w:t>
      </w:r>
      <w:r w:rsidRPr="00A82B29">
        <w:rPr>
          <w:rFonts w:cstheme="majorHAnsi"/>
          <w:sz w:val="16"/>
        </w:rPr>
        <w:softHyphen/>
        <w:t>tems dis</w:t>
      </w:r>
      <w:r w:rsidRPr="00A82B29">
        <w:rPr>
          <w:rFonts w:cstheme="majorHAnsi"/>
          <w:sz w:val="16"/>
        </w:rPr>
        <w:softHyphen/>
        <w:t>man</w:t>
      </w:r>
      <w:r w:rsidRPr="00A82B29">
        <w:rPr>
          <w:rFonts w:cstheme="majorHAnsi"/>
          <w:sz w:val="16"/>
        </w:rPr>
        <w:softHyphen/>
        <w:t>tled, Bifo argues that we will wit</w:t>
      </w:r>
      <w:r w:rsidRPr="00A82B29">
        <w:rPr>
          <w:rFonts w:cstheme="majorHAnsi"/>
          <w:sz w:val="16"/>
        </w:rPr>
        <w:softHyphen/>
        <w:t>ness the pro</w:t>
      </w:r>
      <w:r w:rsidRPr="00A82B29">
        <w:rPr>
          <w:rFonts w:cstheme="majorHAnsi"/>
          <w:sz w:val="16"/>
        </w:rPr>
        <w:softHyphen/>
        <w:t>lif</w:t>
      </w:r>
      <w:r w:rsidRPr="00A82B29">
        <w:rPr>
          <w:rFonts w:cstheme="majorHAnsi"/>
          <w:sz w:val="16"/>
        </w:rPr>
        <w:softHyphen/>
        <w:t>er</w:t>
      </w:r>
      <w:r w:rsidRPr="00A82B29">
        <w:rPr>
          <w:rFonts w:cstheme="majorHAnsi"/>
          <w:sz w:val="16"/>
        </w:rPr>
        <w:softHyphen/>
        <w:t>a</w:t>
      </w:r>
      <w:r w:rsidRPr="00A82B29">
        <w:rPr>
          <w:rFonts w:cstheme="majorHAnsi"/>
          <w:sz w:val="16"/>
        </w:rPr>
        <w:softHyphen/>
        <w:t>tion of zones of auton</w:t>
      </w:r>
      <w:r w:rsidRPr="00A82B29">
        <w:rPr>
          <w:rFonts w:cstheme="majorHAnsi"/>
          <w:sz w:val="16"/>
        </w:rPr>
        <w:softHyphen/>
        <w:t>omy respond</w:t>
      </w:r>
      <w:r w:rsidRPr="00A82B29">
        <w:rPr>
          <w:rFonts w:cstheme="majorHAnsi"/>
          <w:sz w:val="16"/>
        </w:rPr>
        <w:softHyphen/>
        <w:t>ing to the needs of an increas</w:t>
      </w:r>
      <w:r w:rsidRPr="00A82B29">
        <w:rPr>
          <w:rFonts w:cstheme="majorHAnsi"/>
          <w:sz w:val="16"/>
        </w:rPr>
        <w:softHyphen/>
        <w:t>ingly pre</w:t>
      </w:r>
      <w:r w:rsidRPr="00A82B29">
        <w:rPr>
          <w:rFonts w:cstheme="majorHAnsi"/>
          <w:sz w:val="16"/>
        </w:rPr>
        <w:softHyphen/>
        <w:t>car</w:t>
      </w:r>
      <w:r w:rsidRPr="00A82B29">
        <w:rPr>
          <w:rFonts w:cstheme="majorHAnsi"/>
          <w:sz w:val="16"/>
        </w:rPr>
        <w:softHyphen/>
        <w:t>i</w:t>
      </w:r>
      <w:r w:rsidRPr="00A82B29">
        <w:rPr>
          <w:rFonts w:cstheme="majorHAnsi"/>
          <w:sz w:val="16"/>
        </w:rPr>
        <w:softHyphen/>
        <w:t>ous and super</w:t>
      </w:r>
      <w:r w:rsidRPr="00A82B29">
        <w:rPr>
          <w:rFonts w:cstheme="majorHAnsi"/>
          <w:sz w:val="16"/>
        </w:rPr>
        <w:softHyphen/>
        <w:t>flu</w:t>
      </w:r>
      <w:r w:rsidRPr="00A82B29">
        <w:rPr>
          <w:rFonts w:cstheme="majorHAnsi"/>
          <w:sz w:val="16"/>
        </w:rPr>
        <w:softHyphen/>
        <w:t>ous social body.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will emerge from an exo</w:t>
      </w:r>
      <w:r w:rsidRPr="00A82B29">
        <w:rPr>
          <w:rFonts w:cstheme="majorHAnsi"/>
          <w:sz w:val="16"/>
        </w:rPr>
        <w:softHyphen/>
        <w:t>dus, both vol</w:t>
      </w:r>
      <w:r w:rsidRPr="00A82B29">
        <w:rPr>
          <w:rFonts w:cstheme="majorHAnsi"/>
          <w:sz w:val="16"/>
        </w:rPr>
        <w:softHyphen/>
        <w:t>un</w:t>
      </w:r>
      <w:r w:rsidRPr="00A82B29">
        <w:rPr>
          <w:rFonts w:cstheme="majorHAnsi"/>
          <w:sz w:val="16"/>
        </w:rPr>
        <w:softHyphen/>
        <w:t>tary and com</w:t>
      </w:r>
      <w:r w:rsidRPr="00A82B29">
        <w:rPr>
          <w:rFonts w:cstheme="majorHAnsi"/>
          <w:sz w:val="16"/>
        </w:rPr>
        <w:softHyphen/>
        <w:t>pul</w:t>
      </w:r>
      <w:r w:rsidRPr="00A82B29">
        <w:rPr>
          <w:rFonts w:cstheme="majorHAnsi"/>
          <w:sz w:val="16"/>
        </w:rPr>
        <w:softHyphen/>
        <w:t>sory, from a stag</w:t>
      </w:r>
      <w:r w:rsidRPr="00A82B29">
        <w:rPr>
          <w:rFonts w:cstheme="majorHAnsi"/>
          <w:sz w:val="16"/>
        </w:rPr>
        <w:softHyphen/>
        <w:t>nat</w:t>
      </w:r>
      <w:r w:rsidRPr="00A82B29">
        <w:rPr>
          <w:rFonts w:cstheme="majorHAnsi"/>
          <w:sz w:val="16"/>
        </w:rPr>
        <w:softHyphen/>
        <w:t>ing and increas</w:t>
      </w:r>
      <w:r w:rsidRPr="00A82B29">
        <w:rPr>
          <w:rFonts w:cstheme="majorHAnsi"/>
          <w:sz w:val="16"/>
        </w:rPr>
        <w:softHyphen/>
        <w:t>ingly preda</w:t>
      </w:r>
      <w:r w:rsidRPr="00A82B29">
        <w:rPr>
          <w:rFonts w:cstheme="majorHAnsi"/>
          <w:sz w:val="16"/>
        </w:rPr>
        <w:softHyphen/>
        <w:t>tory state-capital nexus. This exo</w:t>
      </w:r>
      <w:r w:rsidRPr="00A82B29">
        <w:rPr>
          <w:rFonts w:cstheme="majorHAnsi"/>
          <w:sz w:val="16"/>
        </w:rPr>
        <w:softHyphen/>
        <w:t>dus is both social, in the devel</w:t>
      </w:r>
      <w:r w:rsidRPr="00A82B29">
        <w:rPr>
          <w:rFonts w:cstheme="majorHAnsi"/>
          <w:sz w:val="16"/>
        </w:rPr>
        <w:softHyphen/>
        <w:t>op</w:t>
      </w:r>
      <w:r w:rsidRPr="00A82B29">
        <w:rPr>
          <w:rFonts w:cstheme="majorHAnsi"/>
          <w:sz w:val="16"/>
        </w:rPr>
        <w:softHyphen/>
        <w:t>ment of an alter</w:t>
      </w:r>
      <w:r w:rsidRPr="00A82B29">
        <w:rPr>
          <w:rFonts w:cstheme="majorHAnsi"/>
          <w:sz w:val="16"/>
        </w:rPr>
        <w:softHyphen/>
        <w:t>na</w:t>
      </w:r>
      <w:r w:rsidRPr="00A82B29">
        <w:rPr>
          <w:rFonts w:cstheme="majorHAnsi"/>
          <w:sz w:val="16"/>
        </w:rPr>
        <w:softHyphen/>
        <w:t>tive infra</w:t>
      </w:r>
      <w:r w:rsidRPr="00A82B29">
        <w:rPr>
          <w:rFonts w:cstheme="majorHAnsi"/>
          <w:sz w:val="16"/>
        </w:rPr>
        <w:softHyphen/>
        <w:t>struc</w:t>
      </w:r>
      <w:r w:rsidRPr="00A82B29">
        <w:rPr>
          <w:rFonts w:cstheme="majorHAnsi"/>
          <w:sz w:val="16"/>
        </w:rPr>
        <w:softHyphen/>
        <w:t>ture, and per</w:t>
      </w:r>
      <w:r w:rsidRPr="00A82B29">
        <w:rPr>
          <w:rFonts w:cstheme="majorHAnsi"/>
          <w:sz w:val="16"/>
        </w:rPr>
        <w:softHyphen/>
        <w:t>sonal, in the with</w:t>
      </w:r>
      <w:r w:rsidRPr="00A82B29">
        <w:rPr>
          <w:rFonts w:cstheme="majorHAnsi"/>
          <w:sz w:val="16"/>
        </w:rPr>
        <w:softHyphen/>
        <w:t>drawal from the hyper-stimulation of the semi</w:t>
      </w:r>
      <w:r w:rsidRPr="00A82B29">
        <w:rPr>
          <w:rFonts w:cstheme="majorHAnsi"/>
          <w:sz w:val="16"/>
        </w:rPr>
        <w:softHyphen/>
        <w:t>otic econ</w:t>
      </w:r>
      <w:r w:rsidRPr="00A82B29">
        <w:rPr>
          <w:rFonts w:cstheme="majorHAnsi"/>
          <w:sz w:val="16"/>
        </w:rPr>
        <w:softHyphen/>
        <w:t>omy. Bifo aban</w:t>
      </w:r>
      <w:r w:rsidRPr="00A82B29">
        <w:rPr>
          <w:rFonts w:cstheme="majorHAnsi"/>
          <w:sz w:val="16"/>
        </w:rPr>
        <w:softHyphen/>
        <w:t>dons hope in col</w:t>
      </w:r>
      <w:r w:rsidRPr="00A82B29">
        <w:rPr>
          <w:rFonts w:cstheme="majorHAnsi"/>
          <w:sz w:val="16"/>
        </w:rPr>
        <w:softHyphen/>
        <w:t>lec</w:t>
      </w:r>
      <w:r w:rsidRPr="00A82B29">
        <w:rPr>
          <w:rFonts w:cstheme="majorHAnsi"/>
          <w:sz w:val="16"/>
        </w:rPr>
        <w:softHyphen/>
        <w:t>tive con</w:t>
      </w:r>
      <w:r w:rsidRPr="00A82B29">
        <w:rPr>
          <w:rFonts w:cstheme="majorHAnsi"/>
          <w:sz w:val="16"/>
        </w:rPr>
        <w:softHyphen/>
        <w:t>tes</w:t>
      </w:r>
      <w:r w:rsidRPr="00A82B29">
        <w:rPr>
          <w:rFonts w:cstheme="majorHAnsi"/>
          <w:sz w:val="16"/>
        </w:rPr>
        <w:softHyphen/>
        <w:t>ta</w:t>
      </w:r>
      <w:r w:rsidRPr="00A82B29">
        <w:rPr>
          <w:rFonts w:cstheme="majorHAnsi"/>
          <w:sz w:val="16"/>
        </w:rPr>
        <w:softHyphen/>
        <w:t xml:space="preserve">tion at the level of the political. </w:t>
      </w:r>
      <w:r w:rsidRPr="00A82B29">
        <w:rPr>
          <w:rFonts w:cstheme="majorHAnsi"/>
          <w:u w:val="single"/>
        </w:rPr>
        <w:t>Bifo’s pol</w:t>
      </w:r>
      <w:r w:rsidRPr="00A82B29">
        <w:rPr>
          <w:rFonts w:cstheme="majorHAnsi"/>
          <w:u w:val="single"/>
        </w:rPr>
        <w:softHyphen/>
        <w:t>i</w:t>
      </w:r>
      <w:r w:rsidRPr="00A82B29">
        <w:rPr>
          <w:rFonts w:cstheme="majorHAnsi"/>
          <w:u w:val="single"/>
        </w:rPr>
        <w:softHyphen/>
        <w:t>tics could be described as a kind of “lifeboat com</w:t>
      </w:r>
      <w:r w:rsidRPr="00A82B29">
        <w:rPr>
          <w:rFonts w:cstheme="majorHAnsi"/>
          <w:u w:val="single"/>
        </w:rPr>
        <w:softHyphen/>
        <w:t>mu</w:t>
      </w:r>
      <w:r w:rsidRPr="00A82B29">
        <w:rPr>
          <w:rFonts w:cstheme="majorHAnsi"/>
          <w:u w:val="single"/>
        </w:rPr>
        <w:softHyphen/>
        <w:t>nism</w:t>
      </w:r>
      <w:r w:rsidRPr="00A82B29">
        <w:rPr>
          <w:rFonts w:cstheme="majorHAnsi"/>
          <w:sz w:val="16"/>
        </w:rPr>
        <w:t xml:space="preserve">.” </w:t>
      </w:r>
      <w:r w:rsidRPr="00A82B29">
        <w:rPr>
          <w:rFonts w:cstheme="majorHAnsi"/>
          <w:u w:val="single"/>
        </w:rPr>
        <w:t>As the cri</w:t>
      </w:r>
      <w:r w:rsidRPr="00A82B29">
        <w:rPr>
          <w:rFonts w:cstheme="majorHAnsi"/>
          <w:u w:val="single"/>
        </w:rPr>
        <w:softHyphen/>
        <w:t>sis rip</w:t>
      </w:r>
      <w:r w:rsidRPr="00A82B29">
        <w:rPr>
          <w:rFonts w:cstheme="majorHAnsi"/>
          <w:u w:val="single"/>
        </w:rPr>
        <w:softHyphen/>
        <w:t>ples</w:t>
      </w:r>
      <w:r w:rsidRPr="00A82B29">
        <w:rPr>
          <w:rFonts w:cstheme="majorHAnsi"/>
          <w:sz w:val="16"/>
        </w:rPr>
        <w:t>, mutates, and deep</w:t>
      </w:r>
      <w:r w:rsidRPr="00A82B29">
        <w:rPr>
          <w:rFonts w:cstheme="majorHAnsi"/>
          <w:sz w:val="16"/>
        </w:rPr>
        <w:softHyphen/>
        <w:t xml:space="preserve">ens, </w:t>
      </w:r>
      <w:r w:rsidRPr="00A82B29">
        <w:rPr>
          <w:rFonts w:cstheme="majorHAnsi"/>
          <w:u w:val="single"/>
        </w:rPr>
        <w:t>Bifo sees</w:t>
      </w:r>
      <w:r w:rsidRPr="00A82B29">
        <w:rPr>
          <w:rFonts w:cstheme="majorHAnsi"/>
          <w:sz w:val="16"/>
        </w:rPr>
        <w:t xml:space="preserve"> the role of </w:t>
      </w:r>
      <w:r w:rsidRPr="00A82B29">
        <w:rPr>
          <w:rFonts w:cstheme="majorHAnsi"/>
          <w:u w:val="single"/>
        </w:rPr>
        <w:t>com</w:t>
      </w:r>
      <w:r w:rsidRPr="00A82B29">
        <w:rPr>
          <w:rFonts w:cstheme="majorHAnsi"/>
          <w:u w:val="single"/>
        </w:rPr>
        <w:softHyphen/>
        <w:t>mu</w:t>
      </w:r>
      <w:r w:rsidRPr="00A82B29">
        <w:rPr>
          <w:rFonts w:cstheme="majorHAnsi"/>
          <w:u w:val="single"/>
        </w:rPr>
        <w:softHyphen/>
        <w:t xml:space="preserve">nism as the </w:t>
      </w:r>
      <w:r w:rsidRPr="00A82B29">
        <w:rPr>
          <w:rFonts w:cstheme="majorHAnsi"/>
          <w:sz w:val="16"/>
        </w:rPr>
        <w:t>cre</w:t>
      </w:r>
      <w:r w:rsidRPr="00A82B29">
        <w:rPr>
          <w:rFonts w:cstheme="majorHAnsi"/>
          <w:sz w:val="16"/>
        </w:rPr>
        <w:softHyphen/>
        <w:t xml:space="preserve">ation of </w:t>
      </w:r>
      <w:r w:rsidRPr="00A82B29">
        <w:rPr>
          <w:rFonts w:cstheme="majorHAnsi"/>
          <w:u w:val="single"/>
        </w:rPr>
        <w:t>spaces of sol</w:t>
      </w:r>
      <w:r w:rsidRPr="00A82B29">
        <w:rPr>
          <w:rFonts w:cstheme="majorHAnsi"/>
          <w:u w:val="single"/>
        </w:rPr>
        <w:softHyphen/>
        <w:t>i</w:t>
      </w:r>
      <w:r w:rsidRPr="00A82B29">
        <w:rPr>
          <w:rFonts w:cstheme="majorHAnsi"/>
          <w:u w:val="single"/>
        </w:rPr>
        <w:softHyphen/>
        <w:t>dar</w:t>
      </w:r>
      <w:r w:rsidRPr="00A82B29">
        <w:rPr>
          <w:rFonts w:cstheme="majorHAnsi"/>
          <w:u w:val="single"/>
        </w:rPr>
        <w:softHyphen/>
        <w:t>ity to blunt the worst effects of the cri</w:t>
      </w:r>
      <w:r w:rsidRPr="00A82B29">
        <w:rPr>
          <w:rFonts w:cstheme="majorHAnsi"/>
          <w:u w:val="single"/>
        </w:rPr>
        <w:softHyphen/>
        <w:t>sis of social repro</w:t>
      </w:r>
      <w:r w:rsidRPr="00A82B29">
        <w:rPr>
          <w:rFonts w:cstheme="majorHAnsi"/>
          <w:u w:val="single"/>
        </w:rPr>
        <w:softHyphen/>
        <w:t>duc</w:t>
      </w:r>
      <w:r w:rsidRPr="00A82B29">
        <w:rPr>
          <w:rFonts w:cstheme="majorHAnsi"/>
          <w:u w:val="single"/>
        </w:rPr>
        <w:softHyphen/>
        <w:t>tion</w:t>
      </w:r>
      <w:r w:rsidRPr="00A82B29">
        <w:rPr>
          <w:rFonts w:cstheme="majorHAnsi"/>
          <w:sz w:val="16"/>
        </w:rPr>
        <w:t xml:space="preserve">. </w:t>
      </w:r>
      <w:r w:rsidRPr="00A82B29">
        <w:rPr>
          <w:rFonts w:cstheme="majorHAnsi"/>
          <w:u w:val="single"/>
        </w:rPr>
        <w:t>Gone is the demand for a bet</w:t>
      </w:r>
      <w:r w:rsidRPr="00A82B29">
        <w:rPr>
          <w:rFonts w:cstheme="majorHAnsi"/>
          <w:u w:val="single"/>
        </w:rPr>
        <w:softHyphen/>
        <w:t>ter world</w:t>
      </w:r>
      <w:r w:rsidRPr="00A82B29">
        <w:rPr>
          <w:rFonts w:cstheme="majorHAnsi"/>
          <w:sz w:val="16"/>
        </w:rPr>
        <w:t xml:space="preserve"> for all, the lib</w:t>
      </w:r>
      <w:r w:rsidRPr="00A82B29">
        <w:rPr>
          <w:rFonts w:cstheme="majorHAnsi"/>
          <w:sz w:val="16"/>
        </w:rPr>
        <w:softHyphen/>
        <w:t>er</w:t>
      </w:r>
      <w:r w:rsidRPr="00A82B29">
        <w:rPr>
          <w:rFonts w:cstheme="majorHAnsi"/>
          <w:sz w:val="16"/>
        </w:rPr>
        <w:softHyphen/>
        <w:t>a</w:t>
      </w:r>
      <w:r w:rsidRPr="00A82B29">
        <w:rPr>
          <w:rFonts w:cstheme="majorHAnsi"/>
          <w:sz w:val="16"/>
        </w:rPr>
        <w:softHyphen/>
        <w:t>tion of our col</w:t>
      </w:r>
      <w:r w:rsidRPr="00A82B29">
        <w:rPr>
          <w:rFonts w:cstheme="majorHAnsi"/>
          <w:sz w:val="16"/>
        </w:rPr>
        <w:softHyphen/>
        <w:t>lec</w:t>
      </w:r>
      <w:r w:rsidRPr="00A82B29">
        <w:rPr>
          <w:rFonts w:cstheme="majorHAnsi"/>
          <w:sz w:val="16"/>
        </w:rPr>
        <w:softHyphen/>
        <w:t>tive social wealth, or the unlock</w:t>
      </w:r>
      <w:r w:rsidRPr="00A82B29">
        <w:rPr>
          <w:rFonts w:cstheme="majorHAnsi"/>
          <w:sz w:val="16"/>
        </w:rPr>
        <w:softHyphen/>
        <w:t>ing of the social poten</w:t>
      </w:r>
      <w:r w:rsidRPr="00A82B29">
        <w:rPr>
          <w:rFonts w:cstheme="majorHAnsi"/>
          <w:sz w:val="16"/>
        </w:rPr>
        <w:softHyphen/>
        <w:t>tials of tech</w:t>
      </w:r>
      <w:r w:rsidRPr="00A82B29">
        <w:rPr>
          <w:rFonts w:cstheme="majorHAnsi"/>
          <w:sz w:val="16"/>
        </w:rPr>
        <w:softHyphen/>
        <w:t>nol</w:t>
      </w:r>
      <w:r w:rsidRPr="00A82B29">
        <w:rPr>
          <w:rFonts w:cstheme="majorHAnsi"/>
          <w:sz w:val="16"/>
        </w:rPr>
        <w:softHyphen/>
        <w:t xml:space="preserve">ogy. Rather, </w:t>
      </w:r>
      <w:r w:rsidRPr="00A82B29">
        <w:rPr>
          <w:rFonts w:cstheme="majorHAnsi"/>
          <w:u w:val="single"/>
        </w:rPr>
        <w:t>Bifo’s pol</w:t>
      </w:r>
      <w:r w:rsidRPr="00A82B29">
        <w:rPr>
          <w:rFonts w:cstheme="majorHAnsi"/>
          <w:u w:val="single"/>
        </w:rPr>
        <w:softHyphen/>
        <w:t>i</w:t>
      </w:r>
      <w:r w:rsidRPr="00A82B29">
        <w:rPr>
          <w:rFonts w:cstheme="majorHAnsi"/>
          <w:u w:val="single"/>
        </w:rPr>
        <w:softHyphen/>
        <w:t>tics are based around insu</w:t>
      </w:r>
      <w:r w:rsidRPr="00A82B29">
        <w:rPr>
          <w:rFonts w:cstheme="majorHAnsi"/>
          <w:u w:val="single"/>
        </w:rPr>
        <w:softHyphen/>
        <w:t>lat</w:t>
      </w:r>
      <w:r w:rsidRPr="00A82B29">
        <w:rPr>
          <w:rFonts w:cstheme="majorHAnsi"/>
          <w:u w:val="single"/>
        </w:rPr>
        <w:softHyphen/>
        <w:t xml:space="preserve">ing a </w:t>
      </w:r>
      <w:r w:rsidRPr="00A82B29">
        <w:rPr>
          <w:rFonts w:cstheme="majorHAnsi"/>
          <w:b/>
          <w:u w:val="single"/>
        </w:rPr>
        <w:t>nec</w:t>
      </w:r>
      <w:r w:rsidRPr="00A82B29">
        <w:rPr>
          <w:rFonts w:cstheme="majorHAnsi"/>
          <w:b/>
          <w:u w:val="single"/>
        </w:rPr>
        <w:softHyphen/>
        <w:t>es</w:t>
      </w:r>
      <w:r w:rsidRPr="00A82B29">
        <w:rPr>
          <w:rFonts w:cstheme="majorHAnsi"/>
          <w:b/>
          <w:u w:val="single"/>
        </w:rPr>
        <w:softHyphen/>
        <w:t>sar</w:t>
      </w:r>
      <w:r w:rsidRPr="00A82B29">
        <w:rPr>
          <w:rFonts w:cstheme="majorHAnsi"/>
          <w:b/>
          <w:u w:val="single"/>
        </w:rPr>
        <w:softHyphen/>
        <w:t>ily small</w:t>
      </w:r>
      <w:r w:rsidRPr="00A82B29">
        <w:rPr>
          <w:rFonts w:cstheme="majorHAnsi"/>
          <w:u w:val="single"/>
        </w:rPr>
        <w:t xml:space="preserve"> por</w:t>
      </w:r>
      <w:r w:rsidRPr="00A82B29">
        <w:rPr>
          <w:rFonts w:cstheme="majorHAnsi"/>
          <w:u w:val="single"/>
        </w:rPr>
        <w:softHyphen/>
        <w:t>tion of soci</w:t>
      </w:r>
      <w:r w:rsidRPr="00A82B29">
        <w:rPr>
          <w:rFonts w:cstheme="majorHAnsi"/>
          <w:u w:val="single"/>
        </w:rPr>
        <w:softHyphen/>
        <w:t>ety from the dic</w:t>
      </w:r>
      <w:r w:rsidRPr="00A82B29">
        <w:rPr>
          <w:rFonts w:cstheme="majorHAnsi"/>
          <w:u w:val="single"/>
        </w:rPr>
        <w:softHyphen/>
        <w:t>tates of cap</w:t>
      </w:r>
      <w:r w:rsidRPr="00A82B29">
        <w:rPr>
          <w:rFonts w:cstheme="majorHAnsi"/>
          <w:u w:val="single"/>
        </w:rPr>
        <w:softHyphen/>
        <w:t>i</w:t>
      </w:r>
      <w:r w:rsidRPr="00A82B29">
        <w:rPr>
          <w:rFonts w:cstheme="majorHAnsi"/>
          <w:u w:val="single"/>
        </w:rPr>
        <w:softHyphen/>
        <w:t>tal</w:t>
      </w:r>
      <w:r w:rsidRPr="00A82B29">
        <w:rPr>
          <w:rFonts w:cstheme="majorHAnsi"/>
          <w:sz w:val="16"/>
        </w:rPr>
        <w:t xml:space="preserve">. </w:t>
      </w:r>
      <w:r w:rsidRPr="00A82B29">
        <w:rPr>
          <w:rFonts w:cstheme="majorHAnsi"/>
          <w:highlight w:val="green"/>
          <w:u w:val="single"/>
        </w:rPr>
        <w:t>By with</w:t>
      </w:r>
      <w:r w:rsidRPr="00A82B29">
        <w:rPr>
          <w:rFonts w:cstheme="majorHAnsi"/>
          <w:highlight w:val="green"/>
          <w:u w:val="single"/>
        </w:rPr>
        <w:softHyphen/>
        <w:t>draw</w:t>
      </w:r>
      <w:r w:rsidRPr="00A82B29">
        <w:rPr>
          <w:rFonts w:cstheme="majorHAnsi"/>
          <w:highlight w:val="green"/>
          <w:u w:val="single"/>
        </w:rPr>
        <w:softHyphen/>
        <w:t>ing from the polit</w:t>
      </w:r>
      <w:r w:rsidRPr="00A82B29">
        <w:rPr>
          <w:rFonts w:cstheme="majorHAnsi"/>
          <w:highlight w:val="green"/>
          <w:u w:val="single"/>
        </w:rPr>
        <w:softHyphen/>
        <w:t>i</w:t>
      </w:r>
      <w:r w:rsidRPr="00A82B29">
        <w:rPr>
          <w:rFonts w:cstheme="majorHAnsi"/>
          <w:highlight w:val="green"/>
          <w:u w:val="single"/>
        </w:rPr>
        <w:softHyphen/>
        <w:t>cal sphere, we accept</w:t>
      </w:r>
      <w:r w:rsidRPr="00A82B29">
        <w:rPr>
          <w:rFonts w:cstheme="majorHAnsi"/>
          <w:u w:val="single"/>
        </w:rPr>
        <w:t xml:space="preserve"> the like</w:t>
      </w:r>
      <w:r w:rsidRPr="00A82B29">
        <w:rPr>
          <w:rFonts w:cstheme="majorHAnsi"/>
          <w:u w:val="single"/>
        </w:rPr>
        <w:softHyphen/>
        <w:t>li</w:t>
      </w:r>
      <w:r w:rsidRPr="00A82B29">
        <w:rPr>
          <w:rFonts w:cstheme="majorHAnsi"/>
          <w:u w:val="single"/>
        </w:rPr>
        <w:softHyphen/>
        <w:t xml:space="preserve">hood of </w:t>
      </w:r>
      <w:r w:rsidRPr="00A82B29">
        <w:rPr>
          <w:rFonts w:cstheme="majorHAnsi"/>
          <w:highlight w:val="green"/>
          <w:u w:val="single"/>
        </w:rPr>
        <w:t>los</w:t>
      </w:r>
      <w:r w:rsidRPr="00A82B29">
        <w:rPr>
          <w:rFonts w:cstheme="majorHAnsi"/>
          <w:highlight w:val="green"/>
          <w:u w:val="single"/>
        </w:rPr>
        <w:softHyphen/>
        <w:t>ing</w:t>
      </w:r>
      <w:r w:rsidRPr="00A82B29">
        <w:rPr>
          <w:rFonts w:cstheme="majorHAnsi"/>
          <w:u w:val="single"/>
        </w:rPr>
        <w:t xml:space="preserve"> the final scraps of the </w:t>
      </w:r>
      <w:r w:rsidRPr="00A82B29">
        <w:rPr>
          <w:rFonts w:cstheme="majorHAnsi"/>
          <w:highlight w:val="green"/>
          <w:u w:val="single"/>
        </w:rPr>
        <w:t>wel</w:t>
      </w:r>
      <w:r w:rsidRPr="00A82B29">
        <w:rPr>
          <w:rFonts w:cstheme="majorHAnsi"/>
          <w:highlight w:val="green"/>
          <w:u w:val="single"/>
        </w:rPr>
        <w:softHyphen/>
        <w:t>fare</w:t>
      </w:r>
      <w:r w:rsidRPr="00A82B29">
        <w:rPr>
          <w:rFonts w:cstheme="majorHAnsi"/>
          <w:u w:val="single"/>
        </w:rPr>
        <w:t xml:space="preserve"> state </w:t>
      </w:r>
      <w:r w:rsidRPr="00A82B29">
        <w:rPr>
          <w:rFonts w:cstheme="majorHAnsi"/>
          <w:highlight w:val="green"/>
          <w:u w:val="single"/>
        </w:rPr>
        <w:t>and</w:t>
      </w:r>
      <w:r w:rsidRPr="00A82B29">
        <w:rPr>
          <w:rFonts w:cstheme="majorHAnsi"/>
          <w:u w:val="single"/>
        </w:rPr>
        <w:t xml:space="preserve"> </w:t>
      </w:r>
      <w:r w:rsidRPr="00A82B29">
        <w:rPr>
          <w:rFonts w:cstheme="majorHAnsi"/>
          <w:b/>
          <w:u w:val="single"/>
        </w:rPr>
        <w:t>con</w:t>
      </w:r>
      <w:r w:rsidRPr="00A82B29">
        <w:rPr>
          <w:rFonts w:cstheme="majorHAnsi"/>
          <w:b/>
          <w:u w:val="single"/>
        </w:rPr>
        <w:softHyphen/>
      </w:r>
      <w:r w:rsidRPr="00A82B29">
        <w:rPr>
          <w:rFonts w:cstheme="majorHAnsi"/>
          <w:b/>
          <w:highlight w:val="green"/>
          <w:u w:val="single"/>
        </w:rPr>
        <w:t>cede</w:t>
      </w:r>
      <w:r w:rsidRPr="00A82B29">
        <w:rPr>
          <w:rFonts w:cstheme="majorHAnsi"/>
          <w:b/>
          <w:u w:val="single"/>
        </w:rPr>
        <w:t xml:space="preserve"> the ter</w:t>
      </w:r>
      <w:r w:rsidRPr="00A82B29">
        <w:rPr>
          <w:rFonts w:cstheme="majorHAnsi"/>
          <w:b/>
          <w:u w:val="single"/>
        </w:rPr>
        <w:softHyphen/>
        <w:t xml:space="preserve">rain of </w:t>
      </w:r>
      <w:r w:rsidRPr="00A82B29">
        <w:rPr>
          <w:rFonts w:cstheme="majorHAnsi"/>
          <w:b/>
          <w:highlight w:val="green"/>
          <w:u w:val="single"/>
        </w:rPr>
        <w:t>the polit</w:t>
      </w:r>
      <w:r w:rsidRPr="00A82B29">
        <w:rPr>
          <w:rFonts w:cstheme="majorHAnsi"/>
          <w:b/>
          <w:highlight w:val="green"/>
          <w:u w:val="single"/>
        </w:rPr>
        <w:softHyphen/>
        <w:t>i</w:t>
      </w:r>
      <w:r w:rsidRPr="00A82B29">
        <w:rPr>
          <w:rFonts w:cstheme="majorHAnsi"/>
          <w:b/>
          <w:highlight w:val="green"/>
          <w:u w:val="single"/>
        </w:rPr>
        <w:softHyphen/>
        <w:t>cal</w:t>
      </w:r>
      <w:r w:rsidRPr="00A82B29">
        <w:rPr>
          <w:rFonts w:cstheme="majorHAnsi"/>
          <w:b/>
          <w:u w:val="single"/>
        </w:rPr>
        <w:t xml:space="preserve"> to zom</w:t>
      </w:r>
      <w:r w:rsidRPr="00A82B29">
        <w:rPr>
          <w:rFonts w:cstheme="majorHAnsi"/>
          <w:b/>
          <w:u w:val="single"/>
        </w:rPr>
        <w:softHyphen/>
        <w:t>bie pol</w:t>
      </w:r>
      <w:r w:rsidRPr="00A82B29">
        <w:rPr>
          <w:rFonts w:cstheme="majorHAnsi"/>
          <w:b/>
          <w:u w:val="single"/>
        </w:rPr>
        <w:softHyphen/>
        <w:t>i</w:t>
      </w:r>
      <w:r w:rsidRPr="00A82B29">
        <w:rPr>
          <w:rFonts w:cstheme="majorHAnsi"/>
          <w:b/>
          <w:u w:val="single"/>
        </w:rPr>
        <w:softHyphen/>
        <w:t>tics and preda</w:t>
      </w:r>
      <w:r w:rsidRPr="00A82B29">
        <w:rPr>
          <w:rFonts w:cstheme="majorHAnsi"/>
          <w:b/>
          <w:u w:val="single"/>
        </w:rPr>
        <w:softHyphen/>
        <w:t>tory cap</w:t>
      </w:r>
      <w:r w:rsidRPr="00A82B29">
        <w:rPr>
          <w:rFonts w:cstheme="majorHAnsi"/>
          <w:b/>
          <w:u w:val="single"/>
        </w:rPr>
        <w:softHyphen/>
        <w:t>i</w:t>
      </w:r>
      <w:r w:rsidRPr="00A82B29">
        <w:rPr>
          <w:rFonts w:cstheme="majorHAnsi"/>
          <w:b/>
          <w:u w:val="single"/>
        </w:rPr>
        <w:softHyphen/>
        <w:t>tal.</w:t>
      </w:r>
      <w:r w:rsidRPr="00A82B29">
        <w:rPr>
          <w:rFonts w:cstheme="majorHAnsi"/>
          <w:b/>
        </w:rPr>
        <w:t xml:space="preserve"> </w:t>
      </w:r>
      <w:r w:rsidRPr="00A82B29">
        <w:rPr>
          <w:rFonts w:cstheme="majorHAnsi"/>
          <w:sz w:val="16"/>
        </w:rPr>
        <w:t>Rather than seek</w:t>
      </w:r>
      <w:r w:rsidRPr="00A82B29">
        <w:rPr>
          <w:rFonts w:cstheme="majorHAnsi"/>
          <w:sz w:val="16"/>
        </w:rPr>
        <w:softHyphen/>
        <w:t>ing new forms of orga</w:t>
      </w:r>
      <w:r w:rsidRPr="00A82B29">
        <w:rPr>
          <w:rFonts w:cstheme="majorHAnsi"/>
          <w:sz w:val="16"/>
        </w:rPr>
        <w:softHyphen/>
        <w:t>ni</w:t>
      </w:r>
      <w:r w:rsidRPr="00A82B29">
        <w:rPr>
          <w:rFonts w:cstheme="majorHAnsi"/>
          <w:sz w:val="16"/>
        </w:rPr>
        <w:softHyphen/>
        <w:t>za</w:t>
      </w:r>
      <w:r w:rsidRPr="00A82B29">
        <w:rPr>
          <w:rFonts w:cstheme="majorHAnsi"/>
          <w:sz w:val="16"/>
        </w:rPr>
        <w:softHyphen/>
        <w:t>tion to re-enter the polit</w:t>
      </w:r>
      <w:r w:rsidRPr="00A82B29">
        <w:rPr>
          <w:rFonts w:cstheme="majorHAnsi"/>
          <w:sz w:val="16"/>
        </w:rPr>
        <w:softHyphen/>
        <w:t>i</w:t>
      </w:r>
      <w:r w:rsidRPr="00A82B29">
        <w:rPr>
          <w:rFonts w:cstheme="majorHAnsi"/>
          <w:sz w:val="16"/>
        </w:rPr>
        <w:softHyphen/>
        <w:t>cal stage, Bifo seems to sug</w:t>
      </w:r>
      <w:r w:rsidRPr="00A82B29">
        <w:rPr>
          <w:rFonts w:cstheme="majorHAnsi"/>
          <w:sz w:val="16"/>
        </w:rPr>
        <w:softHyphen/>
        <w:t>gest that we seek shel</w:t>
      </w:r>
      <w:r w:rsidRPr="00A82B29">
        <w:rPr>
          <w:rFonts w:cstheme="majorHAnsi"/>
          <w:sz w:val="16"/>
        </w:rPr>
        <w:softHyphen/>
        <w:t xml:space="preserve">ter beneath it as best we can. </w:t>
      </w:r>
      <w:r w:rsidRPr="00A82B29">
        <w:rPr>
          <w:rFonts w:cstheme="majorHAnsi"/>
          <w:u w:val="single"/>
        </w:rPr>
        <w:t>This shy</w:t>
      </w:r>
      <w:r w:rsidRPr="00A82B29">
        <w:rPr>
          <w:rFonts w:cstheme="majorHAnsi"/>
          <w:u w:val="single"/>
        </w:rPr>
        <w:softHyphen/>
        <w:t>ing away from the polit</w:t>
      </w:r>
      <w:r w:rsidRPr="00A82B29">
        <w:rPr>
          <w:rFonts w:cstheme="majorHAnsi"/>
          <w:u w:val="single"/>
        </w:rPr>
        <w:softHyphen/>
        <w:t>i</w:t>
      </w:r>
      <w:r w:rsidRPr="00A82B29">
        <w:rPr>
          <w:rFonts w:cstheme="majorHAnsi"/>
          <w:u w:val="single"/>
        </w:rPr>
        <w:softHyphen/>
        <w:t>cal stage is</w:t>
      </w:r>
      <w:r w:rsidRPr="00A82B29">
        <w:rPr>
          <w:rFonts w:cstheme="majorHAnsi"/>
          <w:sz w:val="16"/>
        </w:rPr>
        <w:t xml:space="preserve"> the </w:t>
      </w:r>
      <w:r w:rsidRPr="00A82B29">
        <w:rPr>
          <w:rFonts w:cstheme="majorHAnsi"/>
          <w:u w:val="single"/>
        </w:rPr>
        <w:t>weak</w:t>
      </w:r>
      <w:r w:rsidRPr="00A82B29">
        <w:rPr>
          <w:rFonts w:cstheme="majorHAnsi"/>
          <w:u w:val="single"/>
        </w:rPr>
        <w:softHyphen/>
        <w:t>ness</w:t>
      </w:r>
      <w:r w:rsidRPr="00A82B29">
        <w:rPr>
          <w:rFonts w:cstheme="majorHAnsi"/>
          <w:sz w:val="16"/>
        </w:rPr>
        <w:t xml:space="preserve"> at the heart of the book. </w:t>
      </w:r>
      <w:r w:rsidRPr="00A82B29">
        <w:rPr>
          <w:rFonts w:cstheme="majorHAnsi"/>
          <w:u w:val="single"/>
        </w:rPr>
        <w:t>Recent</w:t>
      </w:r>
      <w:r w:rsidRPr="00A82B29">
        <w:rPr>
          <w:rFonts w:cstheme="majorHAnsi"/>
          <w:sz w:val="16"/>
        </w:rPr>
        <w:t xml:space="preserve"> erup</w:t>
      </w:r>
      <w:r w:rsidRPr="00A82B29">
        <w:rPr>
          <w:rFonts w:cstheme="majorHAnsi"/>
          <w:sz w:val="16"/>
        </w:rPr>
        <w:softHyphen/>
        <w:t xml:space="preserve">tions of </w:t>
      </w:r>
      <w:r w:rsidRPr="00A82B29">
        <w:rPr>
          <w:rFonts w:cstheme="majorHAnsi"/>
          <w:u w:val="single"/>
        </w:rPr>
        <w:t>polit</w:t>
      </w:r>
      <w:r w:rsidRPr="00A82B29">
        <w:rPr>
          <w:rFonts w:cstheme="majorHAnsi"/>
          <w:u w:val="single"/>
        </w:rPr>
        <w:softHyphen/>
        <w:t>i</w:t>
      </w:r>
      <w:r w:rsidRPr="00A82B29">
        <w:rPr>
          <w:rFonts w:cstheme="majorHAnsi"/>
          <w:u w:val="single"/>
        </w:rPr>
        <w:softHyphen/>
        <w:t>cal strug</w:t>
      </w:r>
      <w:r w:rsidRPr="00A82B29">
        <w:rPr>
          <w:rFonts w:cstheme="majorHAnsi"/>
          <w:u w:val="single"/>
        </w:rPr>
        <w:softHyphen/>
        <w:t>gle</w:t>
      </w:r>
      <w:r w:rsidRPr="00A82B29">
        <w:rPr>
          <w:rFonts w:cstheme="majorHAnsi"/>
          <w:sz w:val="16"/>
        </w:rPr>
        <w:t xml:space="preserve"> have cap</w:t>
      </w:r>
      <w:r w:rsidRPr="00A82B29">
        <w:rPr>
          <w:rFonts w:cstheme="majorHAnsi"/>
          <w:sz w:val="16"/>
        </w:rPr>
        <w:softHyphen/>
        <w:t>tured the col</w:t>
      </w:r>
      <w:r w:rsidRPr="00A82B29">
        <w:rPr>
          <w:rFonts w:cstheme="majorHAnsi"/>
          <w:sz w:val="16"/>
        </w:rPr>
        <w:softHyphen/>
        <w:t>lec</w:t>
      </w:r>
      <w:r w:rsidRPr="00A82B29">
        <w:rPr>
          <w:rFonts w:cstheme="majorHAnsi"/>
          <w:sz w:val="16"/>
        </w:rPr>
        <w:softHyphen/>
        <w:t>tive imag</w:t>
      </w:r>
      <w:r w:rsidRPr="00A82B29">
        <w:rPr>
          <w:rFonts w:cstheme="majorHAnsi"/>
          <w:sz w:val="16"/>
        </w:rPr>
        <w:softHyphen/>
        <w:t>i</w:t>
      </w:r>
      <w:r w:rsidRPr="00A82B29">
        <w:rPr>
          <w:rFonts w:cstheme="majorHAnsi"/>
          <w:sz w:val="16"/>
        </w:rPr>
        <w:softHyphen/>
        <w:t>na</w:t>
      </w:r>
      <w:r w:rsidRPr="00A82B29">
        <w:rPr>
          <w:rFonts w:cstheme="majorHAnsi"/>
          <w:sz w:val="16"/>
        </w:rPr>
        <w:softHyphen/>
        <w:t xml:space="preserve">tion because they </w:t>
      </w:r>
      <w:r w:rsidRPr="00A82B29">
        <w:rPr>
          <w:rFonts w:cstheme="majorHAnsi"/>
          <w:u w:val="single"/>
        </w:rPr>
        <w:t>demon</w:t>
      </w:r>
      <w:r w:rsidRPr="00A82B29">
        <w:rPr>
          <w:rFonts w:cstheme="majorHAnsi"/>
          <w:u w:val="single"/>
        </w:rPr>
        <w:softHyphen/>
        <w:t>strate that polit</w:t>
      </w:r>
      <w:r w:rsidRPr="00A82B29">
        <w:rPr>
          <w:rFonts w:cstheme="majorHAnsi"/>
          <w:u w:val="single"/>
        </w:rPr>
        <w:softHyphen/>
        <w:t>i</w:t>
      </w:r>
      <w:r w:rsidRPr="00A82B29">
        <w:rPr>
          <w:rFonts w:cstheme="majorHAnsi"/>
          <w:u w:val="single"/>
        </w:rPr>
        <w:softHyphen/>
        <w:t>cal con</w:t>
      </w:r>
      <w:r w:rsidRPr="00A82B29">
        <w:rPr>
          <w:rFonts w:cstheme="majorHAnsi"/>
          <w:u w:val="single"/>
        </w:rPr>
        <w:softHyphen/>
        <w:t>tes</w:t>
      </w:r>
      <w:r w:rsidRPr="00A82B29">
        <w:rPr>
          <w:rFonts w:cstheme="majorHAnsi"/>
          <w:u w:val="single"/>
        </w:rPr>
        <w:softHyphen/>
        <w:t>ta</w:t>
      </w:r>
      <w:r w:rsidRPr="00A82B29">
        <w:rPr>
          <w:rFonts w:cstheme="majorHAnsi"/>
          <w:u w:val="single"/>
        </w:rPr>
        <w:softHyphen/>
        <w:t xml:space="preserve">tion is </w:t>
      </w:r>
      <w:r w:rsidRPr="00A82B29">
        <w:rPr>
          <w:rFonts w:cstheme="majorHAnsi"/>
          <w:b/>
          <w:u w:val="single"/>
        </w:rPr>
        <w:t>still pos</w:t>
      </w:r>
      <w:r w:rsidRPr="00A82B29">
        <w:rPr>
          <w:rFonts w:cstheme="majorHAnsi"/>
          <w:b/>
          <w:u w:val="single"/>
        </w:rPr>
        <w:softHyphen/>
        <w:t>si</w:t>
      </w:r>
      <w:r w:rsidRPr="00A82B29">
        <w:rPr>
          <w:rFonts w:cstheme="majorHAnsi"/>
          <w:b/>
          <w:u w:val="single"/>
        </w:rPr>
        <w:softHyphen/>
        <w:t>ble today</w:t>
      </w:r>
      <w:r w:rsidRPr="00A82B29">
        <w:rPr>
          <w:rFonts w:cstheme="majorHAnsi"/>
          <w:sz w:val="16"/>
        </w:rPr>
        <w:t xml:space="preserve">, </w:t>
      </w:r>
      <w:r w:rsidRPr="00A82B29">
        <w:rPr>
          <w:rFonts w:cstheme="majorHAnsi"/>
          <w:u w:val="single"/>
        </w:rPr>
        <w:t>in spite of</w:t>
      </w:r>
      <w:r w:rsidRPr="00A82B29">
        <w:rPr>
          <w:rFonts w:cstheme="majorHAnsi"/>
          <w:sz w:val="16"/>
        </w:rPr>
        <w:t xml:space="preserve"> the </w:t>
      </w:r>
      <w:r w:rsidRPr="00A82B29">
        <w:rPr>
          <w:rFonts w:cstheme="majorHAnsi"/>
          <w:u w:val="single"/>
        </w:rPr>
        <w:t>obsta</w:t>
      </w:r>
      <w:r w:rsidRPr="00A82B29">
        <w:rPr>
          <w:rFonts w:cstheme="majorHAnsi"/>
          <w:u w:val="single"/>
        </w:rPr>
        <w:softHyphen/>
        <w:t>cles Bifo</w:t>
      </w:r>
      <w:r w:rsidRPr="00A82B29">
        <w:rPr>
          <w:rFonts w:cstheme="majorHAnsi"/>
          <w:sz w:val="16"/>
        </w:rPr>
        <w:t xml:space="preserve"> has </w:t>
      </w:r>
      <w:r w:rsidRPr="00A82B29">
        <w:rPr>
          <w:rFonts w:cstheme="majorHAnsi"/>
          <w:u w:val="single"/>
        </w:rPr>
        <w:t>described.</w:t>
      </w:r>
      <w:r w:rsidRPr="00A82B29">
        <w:rPr>
          <w:rFonts w:cstheme="majorHAnsi"/>
          <w:sz w:val="16"/>
        </w:rPr>
        <w:t xml:space="preserve"> The Occupy move</w:t>
      </w:r>
      <w:r w:rsidRPr="00A82B29">
        <w:rPr>
          <w:rFonts w:cstheme="majorHAnsi"/>
          <w:sz w:val="16"/>
        </w:rPr>
        <w:softHyphen/>
        <w:t>ment and the upris</w:t>
      </w:r>
      <w:r w:rsidRPr="00A82B29">
        <w:rPr>
          <w:rFonts w:cstheme="majorHAnsi"/>
          <w:sz w:val="16"/>
        </w:rPr>
        <w:softHyphen/>
        <w:t>ings in the Mid</w:t>
      </w:r>
      <w:r w:rsidRPr="00A82B29">
        <w:rPr>
          <w:rFonts w:cstheme="majorHAnsi"/>
          <w:sz w:val="16"/>
        </w:rPr>
        <w:softHyphen/>
        <w:t>dle East and North Africa have res</w:t>
      </w:r>
      <w:r w:rsidRPr="00A82B29">
        <w:rPr>
          <w:rFonts w:cstheme="majorHAnsi"/>
          <w:sz w:val="16"/>
        </w:rPr>
        <w:softHyphen/>
        <w:t>onated with all those who still have hope in col</w:t>
      </w:r>
      <w:r w:rsidRPr="00A82B29">
        <w:rPr>
          <w:rFonts w:cstheme="majorHAnsi"/>
          <w:sz w:val="16"/>
        </w:rPr>
        <w:softHyphen/>
        <w:t>lec</w:t>
      </w:r>
      <w:r w:rsidRPr="00A82B29">
        <w:rPr>
          <w:rFonts w:cstheme="majorHAnsi"/>
          <w:sz w:val="16"/>
        </w:rPr>
        <w:softHyphen/>
        <w:t>tive strug</w:t>
      </w:r>
      <w:r w:rsidRPr="00A82B29">
        <w:rPr>
          <w:rFonts w:cstheme="majorHAnsi"/>
          <w:sz w:val="16"/>
        </w:rPr>
        <w:softHyphen/>
        <w:t>gle. Although these move</w:t>
      </w:r>
      <w:r w:rsidRPr="00A82B29">
        <w:rPr>
          <w:rFonts w:cstheme="majorHAnsi"/>
          <w:sz w:val="16"/>
        </w:rPr>
        <w:softHyphen/>
        <w:t>ments have encoun</w:t>
      </w:r>
      <w:r w:rsidRPr="00A82B29">
        <w:rPr>
          <w:rFonts w:cstheme="majorHAnsi"/>
          <w:sz w:val="16"/>
        </w:rPr>
        <w:softHyphen/>
        <w:t>tered vary</w:t>
      </w:r>
      <w:r w:rsidRPr="00A82B29">
        <w:rPr>
          <w:rFonts w:cstheme="majorHAnsi"/>
          <w:sz w:val="16"/>
        </w:rPr>
        <w:softHyphen/>
        <w:t>ing prob</w:t>
      </w:r>
      <w:r w:rsidRPr="00A82B29">
        <w:rPr>
          <w:rFonts w:cstheme="majorHAnsi"/>
          <w:sz w:val="16"/>
        </w:rPr>
        <w:softHyphen/>
        <w:t>lems, to which we must develop solu</w:t>
      </w:r>
      <w:r w:rsidRPr="00A82B29">
        <w:rPr>
          <w:rFonts w:cstheme="majorHAnsi"/>
          <w:sz w:val="16"/>
        </w:rPr>
        <w:softHyphen/>
        <w:t xml:space="preserve">tions, </w:t>
      </w:r>
      <w:r w:rsidRPr="00A82B29">
        <w:rPr>
          <w:rFonts w:cstheme="majorHAnsi"/>
          <w:u w:val="single"/>
        </w:rPr>
        <w:t>they dis</w:t>
      </w:r>
      <w:r w:rsidRPr="00A82B29">
        <w:rPr>
          <w:rFonts w:cstheme="majorHAnsi"/>
          <w:u w:val="single"/>
        </w:rPr>
        <w:softHyphen/>
        <w:t>pel the idea of an unchange</w:t>
      </w:r>
      <w:r w:rsidRPr="00A82B29">
        <w:rPr>
          <w:rFonts w:cstheme="majorHAnsi"/>
          <w:u w:val="single"/>
        </w:rPr>
        <w:softHyphen/>
        <w:t>able present</w:t>
      </w:r>
      <w:r w:rsidRPr="00A82B29">
        <w:rPr>
          <w:rFonts w:cstheme="majorHAnsi"/>
          <w:sz w:val="16"/>
        </w:rPr>
        <w:t>. The cur</w:t>
      </w:r>
      <w:r w:rsidRPr="00A82B29">
        <w:rPr>
          <w:rFonts w:cstheme="majorHAnsi"/>
          <w:sz w:val="16"/>
        </w:rPr>
        <w:softHyphen/>
        <w:t xml:space="preserve">rent </w:t>
      </w:r>
      <w:r w:rsidRPr="00A82B29">
        <w:rPr>
          <w:rFonts w:cstheme="majorHAnsi"/>
          <w:u w:val="single"/>
        </w:rPr>
        <w:t>block</w:t>
      </w:r>
      <w:r w:rsidRPr="00A82B29">
        <w:rPr>
          <w:rFonts w:cstheme="majorHAnsi"/>
          <w:u w:val="single"/>
        </w:rPr>
        <w:softHyphen/>
        <w:t>ages to suc</w:t>
      </w:r>
      <w:r w:rsidRPr="00A82B29">
        <w:rPr>
          <w:rFonts w:cstheme="majorHAnsi"/>
          <w:u w:val="single"/>
        </w:rPr>
        <w:softHyphen/>
        <w:t>cess</w:t>
      </w:r>
      <w:r w:rsidRPr="00A82B29">
        <w:rPr>
          <w:rFonts w:cstheme="majorHAnsi"/>
          <w:u w:val="single"/>
        </w:rPr>
        <w:softHyphen/>
        <w:t>ful organ</w:t>
      </w:r>
      <w:r w:rsidRPr="00A82B29">
        <w:rPr>
          <w:rFonts w:cstheme="majorHAnsi"/>
          <w:u w:val="single"/>
        </w:rPr>
        <w:softHyphen/>
        <w:t>is</w:t>
      </w:r>
      <w:r w:rsidRPr="00A82B29">
        <w:rPr>
          <w:rFonts w:cstheme="majorHAnsi"/>
          <w:u w:val="single"/>
        </w:rPr>
        <w:softHyphen/>
        <w:t>ing have been shown to be</w:t>
      </w:r>
      <w:r w:rsidRPr="00A82B29">
        <w:rPr>
          <w:rStyle w:val="apple-converted-space"/>
          <w:rFonts w:cstheme="majorHAnsi"/>
          <w:color w:val="000000"/>
          <w:szCs w:val="15"/>
          <w:u w:val="single"/>
        </w:rPr>
        <w:t xml:space="preserve"> </w:t>
      </w:r>
      <w:r w:rsidRPr="00A82B29">
        <w:rPr>
          <w:rStyle w:val="Emphasis"/>
          <w:rFonts w:cstheme="majorHAnsi"/>
        </w:rPr>
        <w:t>strate</w:t>
      </w:r>
      <w:r w:rsidRPr="00A82B29">
        <w:rPr>
          <w:rStyle w:val="Emphasis"/>
          <w:rFonts w:cstheme="majorHAnsi"/>
        </w:rPr>
        <w:softHyphen/>
        <w:t>gic and tac</w:t>
      </w:r>
      <w:r w:rsidRPr="00A82B29">
        <w:rPr>
          <w:rStyle w:val="Emphasis"/>
          <w:rFonts w:cstheme="majorHAnsi"/>
        </w:rPr>
        <w:softHyphen/>
        <w:t>ti</w:t>
      </w:r>
      <w:r w:rsidRPr="00A82B29">
        <w:rPr>
          <w:rStyle w:val="Emphasis"/>
          <w:rFonts w:cstheme="majorHAnsi"/>
        </w:rPr>
        <w:softHyphen/>
        <w:t>cal</w:t>
      </w:r>
      <w:r w:rsidRPr="00A82B29">
        <w:rPr>
          <w:rFonts w:cstheme="majorHAnsi"/>
          <w:u w:val="single"/>
        </w:rPr>
        <w:t>, not ter</w:t>
      </w:r>
      <w:r w:rsidRPr="00A82B29">
        <w:rPr>
          <w:rFonts w:cstheme="majorHAnsi"/>
          <w:u w:val="single"/>
        </w:rPr>
        <w:softHyphen/>
        <w:t>mi</w:t>
      </w:r>
      <w:r w:rsidRPr="00A82B29">
        <w:rPr>
          <w:rFonts w:cstheme="majorHAnsi"/>
          <w:u w:val="single"/>
        </w:rPr>
        <w:softHyphen/>
        <w:t>nal</w:t>
      </w:r>
      <w:r w:rsidRPr="00A82B29">
        <w:rPr>
          <w:rFonts w:cstheme="majorHAnsi"/>
          <w:sz w:val="16"/>
        </w:rPr>
        <w:t xml:space="preserve">. </w:t>
      </w:r>
      <w:r w:rsidRPr="00A82B29">
        <w:rPr>
          <w:rFonts w:cstheme="majorHAnsi"/>
          <w:b/>
          <w:highlight w:val="green"/>
          <w:u w:val="single"/>
        </w:rPr>
        <w:t>Mis</w:t>
      </w:r>
      <w:r w:rsidRPr="00A82B29">
        <w:rPr>
          <w:rFonts w:cstheme="majorHAnsi"/>
          <w:b/>
          <w:highlight w:val="green"/>
          <w:u w:val="single"/>
        </w:rPr>
        <w:softHyphen/>
        <w:t>di</w:t>
      </w:r>
      <w:r w:rsidRPr="00A82B29">
        <w:rPr>
          <w:rFonts w:cstheme="majorHAnsi"/>
          <w:b/>
          <w:highlight w:val="green"/>
          <w:u w:val="single"/>
        </w:rPr>
        <w:softHyphen/>
        <w:t>ag</w:t>
      </w:r>
      <w:r w:rsidRPr="00A82B29">
        <w:rPr>
          <w:rFonts w:cstheme="majorHAnsi"/>
          <w:b/>
          <w:highlight w:val="green"/>
          <w:u w:val="single"/>
        </w:rPr>
        <w:softHyphen/>
        <w:t>nos</w:t>
      </w:r>
      <w:r w:rsidRPr="00A82B29">
        <w:rPr>
          <w:rFonts w:cstheme="majorHAnsi"/>
          <w:b/>
          <w:highlight w:val="green"/>
          <w:u w:val="single"/>
        </w:rPr>
        <w:softHyphen/>
        <w:t>ing</w:t>
      </w:r>
      <w:r w:rsidRPr="00A82B29">
        <w:rPr>
          <w:rFonts w:cstheme="majorHAnsi"/>
          <w:highlight w:val="green"/>
          <w:u w:val="single"/>
        </w:rPr>
        <w:t xml:space="preserve"> the cur</w:t>
      </w:r>
      <w:r w:rsidRPr="00A82B29">
        <w:rPr>
          <w:rFonts w:cstheme="majorHAnsi"/>
          <w:highlight w:val="green"/>
          <w:u w:val="single"/>
        </w:rPr>
        <w:softHyphen/>
        <w:t>rent iner</w:t>
      </w:r>
      <w:r w:rsidRPr="00A82B29">
        <w:rPr>
          <w:rFonts w:cstheme="majorHAnsi"/>
          <w:highlight w:val="green"/>
          <w:u w:val="single"/>
        </w:rPr>
        <w:softHyphen/>
        <w:t>tia of post-political pub</w:t>
      </w:r>
      <w:r w:rsidRPr="00A82B29">
        <w:rPr>
          <w:rFonts w:cstheme="majorHAnsi"/>
          <w:highlight w:val="green"/>
          <w:u w:val="single"/>
        </w:rPr>
        <w:softHyphen/>
        <w:t xml:space="preserve">lic life </w:t>
      </w:r>
      <w:r w:rsidRPr="00A82B29">
        <w:rPr>
          <w:rFonts w:cstheme="majorHAnsi"/>
          <w:b/>
          <w:highlight w:val="green"/>
          <w:u w:val="single"/>
        </w:rPr>
        <w:t>as</w:t>
      </w:r>
      <w:r w:rsidRPr="00A82B29">
        <w:rPr>
          <w:rFonts w:cstheme="majorHAnsi"/>
          <w:sz w:val="16"/>
        </w:rPr>
        <w:t xml:space="preserve"> a </w:t>
      </w:r>
      <w:r w:rsidRPr="00A82B29">
        <w:rPr>
          <w:rFonts w:cstheme="majorHAnsi"/>
          <w:highlight w:val="green"/>
          <w:u w:val="single"/>
        </w:rPr>
        <w:t>ter</w:t>
      </w:r>
      <w:r w:rsidRPr="00A82B29">
        <w:rPr>
          <w:rFonts w:cstheme="majorHAnsi"/>
          <w:highlight w:val="green"/>
          <w:u w:val="single"/>
        </w:rPr>
        <w:softHyphen/>
        <w:t>mi</w:t>
      </w:r>
      <w:r w:rsidRPr="00A82B29">
        <w:rPr>
          <w:rFonts w:cstheme="majorHAnsi"/>
          <w:highlight w:val="green"/>
          <w:u w:val="single"/>
        </w:rPr>
        <w:softHyphen/>
        <w:t>nal</w:t>
      </w:r>
      <w:r w:rsidRPr="00A82B29">
        <w:rPr>
          <w:rFonts w:cstheme="majorHAnsi"/>
          <w:u w:val="single"/>
        </w:rPr>
        <w:t xml:space="preserve"> </w:t>
      </w:r>
      <w:r w:rsidRPr="00A82B29">
        <w:rPr>
          <w:rFonts w:cstheme="majorHAnsi"/>
          <w:sz w:val="16"/>
        </w:rPr>
        <w:t>con</w:t>
      </w:r>
      <w:r w:rsidRPr="00A82B29">
        <w:rPr>
          <w:rFonts w:cstheme="majorHAnsi"/>
          <w:sz w:val="16"/>
        </w:rPr>
        <w:softHyphen/>
        <w:t>di</w:t>
      </w:r>
      <w:r w:rsidRPr="00A82B29">
        <w:rPr>
          <w:rFonts w:cstheme="majorHAnsi"/>
          <w:sz w:val="16"/>
        </w:rPr>
        <w:softHyphen/>
        <w:t xml:space="preserve">tion </w:t>
      </w:r>
      <w:r w:rsidRPr="00A82B29">
        <w:rPr>
          <w:rFonts w:cstheme="majorHAnsi"/>
          <w:highlight w:val="green"/>
          <w:u w:val="single"/>
        </w:rPr>
        <w:t>leads</w:t>
      </w:r>
      <w:r w:rsidRPr="00A82B29">
        <w:rPr>
          <w:rFonts w:cstheme="majorHAnsi"/>
          <w:u w:val="single"/>
        </w:rPr>
        <w:t xml:space="preserve"> the left </w:t>
      </w:r>
      <w:r w:rsidRPr="00A82B29">
        <w:rPr>
          <w:rFonts w:cstheme="majorHAnsi"/>
          <w:highlight w:val="green"/>
          <w:u w:val="single"/>
        </w:rPr>
        <w:t>to</w:t>
      </w:r>
      <w:r w:rsidRPr="00A82B29">
        <w:rPr>
          <w:rFonts w:cstheme="majorHAnsi"/>
          <w:u w:val="single"/>
        </w:rPr>
        <w:t xml:space="preserve">wards </w:t>
      </w:r>
      <w:r w:rsidRPr="00A82B29">
        <w:rPr>
          <w:rFonts w:cstheme="majorHAnsi"/>
          <w:highlight w:val="green"/>
          <w:u w:val="single"/>
        </w:rPr>
        <w:t xml:space="preserve">an </w:t>
      </w:r>
      <w:r w:rsidRPr="00A82B29">
        <w:rPr>
          <w:rFonts w:cstheme="majorHAnsi"/>
          <w:b/>
          <w:highlight w:val="green"/>
          <w:u w:val="single"/>
        </w:rPr>
        <w:t>evac</w:t>
      </w:r>
      <w:r w:rsidRPr="00A82B29">
        <w:rPr>
          <w:rFonts w:cstheme="majorHAnsi"/>
          <w:b/>
          <w:highlight w:val="green"/>
          <w:u w:val="single"/>
        </w:rPr>
        <w:softHyphen/>
        <w:t>u</w:t>
      </w:r>
      <w:r w:rsidRPr="00A82B29">
        <w:rPr>
          <w:rFonts w:cstheme="majorHAnsi"/>
          <w:b/>
          <w:highlight w:val="green"/>
          <w:u w:val="single"/>
        </w:rPr>
        <w:softHyphen/>
        <w:t>a</w:t>
      </w:r>
      <w:r w:rsidRPr="00A82B29">
        <w:rPr>
          <w:rFonts w:cstheme="majorHAnsi"/>
          <w:b/>
          <w:highlight w:val="green"/>
          <w:u w:val="single"/>
        </w:rPr>
        <w:softHyphen/>
        <w:t>tion of the polit</w:t>
      </w:r>
      <w:r w:rsidRPr="00A82B29">
        <w:rPr>
          <w:rFonts w:cstheme="majorHAnsi"/>
          <w:b/>
          <w:highlight w:val="green"/>
          <w:u w:val="single"/>
        </w:rPr>
        <w:softHyphen/>
        <w:t>i</w:t>
      </w:r>
      <w:r w:rsidRPr="00A82B29">
        <w:rPr>
          <w:rFonts w:cstheme="majorHAnsi"/>
          <w:b/>
          <w:highlight w:val="green"/>
          <w:u w:val="single"/>
        </w:rPr>
        <w:softHyphen/>
        <w:t>cal</w:t>
      </w:r>
      <w:r w:rsidRPr="00A82B29">
        <w:rPr>
          <w:rFonts w:cstheme="majorHAnsi"/>
          <w:highlight w:val="green"/>
          <w:u w:val="single"/>
        </w:rPr>
        <w:t>, while we should instead reassert its pri</w:t>
      </w:r>
      <w:r w:rsidRPr="00A82B29">
        <w:rPr>
          <w:rFonts w:cstheme="majorHAnsi"/>
          <w:highlight w:val="green"/>
          <w:u w:val="single"/>
        </w:rPr>
        <w:softHyphen/>
        <w:t>macy</w:t>
      </w:r>
      <w:r w:rsidRPr="00A82B29">
        <w:rPr>
          <w:rFonts w:cstheme="majorHAnsi"/>
          <w:u w:val="single"/>
        </w:rPr>
        <w:t>.</w:t>
      </w:r>
      <w:r w:rsidRPr="00A82B29">
        <w:rPr>
          <w:rFonts w:cstheme="majorHAnsi"/>
          <w:sz w:val="16"/>
        </w:rPr>
        <w:t xml:space="preserve"> </w:t>
      </w:r>
      <w:r w:rsidRPr="00A82B29">
        <w:rPr>
          <w:rFonts w:cstheme="majorHAnsi"/>
          <w:u w:val="single"/>
        </w:rPr>
        <w:t>If we aban</w:t>
      </w:r>
      <w:r w:rsidRPr="00A82B29">
        <w:rPr>
          <w:rFonts w:cstheme="majorHAnsi"/>
          <w:u w:val="single"/>
        </w:rPr>
        <w:softHyphen/>
        <w:t>don</w:t>
      </w:r>
      <w:r w:rsidRPr="00A82B29">
        <w:rPr>
          <w:rFonts w:cstheme="majorHAnsi"/>
          <w:sz w:val="16"/>
        </w:rPr>
        <w:t xml:space="preserve"> any hope of fight</w:t>
      </w:r>
      <w:r w:rsidRPr="00A82B29">
        <w:rPr>
          <w:rFonts w:cstheme="majorHAnsi"/>
          <w:sz w:val="16"/>
        </w:rPr>
        <w:softHyphen/>
        <w:t>ing in, against, and beyond the exist</w:t>
      </w:r>
      <w:r w:rsidRPr="00A82B29">
        <w:rPr>
          <w:rFonts w:cstheme="majorHAnsi"/>
          <w:sz w:val="16"/>
        </w:rPr>
        <w:softHyphen/>
        <w:t>ing archi</w:t>
      </w:r>
      <w:r w:rsidRPr="00A82B29">
        <w:rPr>
          <w:rFonts w:cstheme="majorHAnsi"/>
          <w:sz w:val="16"/>
        </w:rPr>
        <w:softHyphen/>
        <w:t>tec</w:t>
      </w:r>
      <w:r w:rsidRPr="00A82B29">
        <w:rPr>
          <w:rFonts w:cstheme="majorHAnsi"/>
          <w:sz w:val="16"/>
        </w:rPr>
        <w:softHyphen/>
        <w:t>ture of t</w:t>
      </w:r>
      <w:r w:rsidRPr="00A82B29">
        <w:rPr>
          <w:rFonts w:cstheme="majorHAnsi"/>
          <w:u w:val="single"/>
        </w:rPr>
        <w:t>he state and cap</w:t>
      </w:r>
      <w:r w:rsidRPr="00A82B29">
        <w:rPr>
          <w:rFonts w:cstheme="majorHAnsi"/>
          <w:u w:val="single"/>
        </w:rPr>
        <w:softHyphen/>
        <w:t>i</w:t>
      </w:r>
      <w:r w:rsidRPr="00A82B29">
        <w:rPr>
          <w:rFonts w:cstheme="majorHAnsi"/>
          <w:u w:val="single"/>
        </w:rPr>
        <w:softHyphen/>
        <w:t>tal, and instead seek refuge in small com</w:t>
      </w:r>
      <w:r w:rsidRPr="00A82B29">
        <w:rPr>
          <w:rFonts w:cstheme="majorHAnsi"/>
          <w:u w:val="single"/>
        </w:rPr>
        <w:softHyphen/>
        <w:t xml:space="preserve">munes, </w:t>
      </w:r>
      <w:r w:rsidRPr="00A82B29">
        <w:rPr>
          <w:rFonts w:cstheme="majorHAnsi"/>
          <w:sz w:val="16"/>
        </w:rPr>
        <w:t>and go-slow prac</w:t>
      </w:r>
      <w:r w:rsidRPr="00A82B29">
        <w:rPr>
          <w:rFonts w:cstheme="majorHAnsi"/>
          <w:sz w:val="16"/>
        </w:rPr>
        <w:softHyphen/>
        <w:t xml:space="preserve">tices, </w:t>
      </w:r>
      <w:r w:rsidRPr="00A82B29">
        <w:rPr>
          <w:rFonts w:cstheme="majorHAnsi"/>
          <w:highlight w:val="green"/>
          <w:u w:val="single"/>
        </w:rPr>
        <w:t>we aban</w:t>
      </w:r>
      <w:r w:rsidRPr="00A82B29">
        <w:rPr>
          <w:rFonts w:cstheme="majorHAnsi"/>
          <w:highlight w:val="green"/>
          <w:u w:val="single"/>
        </w:rPr>
        <w:softHyphen/>
        <w:t>don all real hope of a</w:t>
      </w:r>
      <w:r w:rsidRPr="00A82B29">
        <w:rPr>
          <w:rFonts w:cstheme="majorHAnsi"/>
          <w:sz w:val="16"/>
        </w:rPr>
        <w:t xml:space="preserve"> gen</w:t>
      </w:r>
      <w:r w:rsidRPr="00A82B29">
        <w:rPr>
          <w:rFonts w:cstheme="majorHAnsi"/>
          <w:sz w:val="16"/>
        </w:rPr>
        <w:softHyphen/>
        <w:t>er</w:t>
      </w:r>
      <w:r w:rsidRPr="00A82B29">
        <w:rPr>
          <w:rFonts w:cstheme="majorHAnsi"/>
          <w:sz w:val="16"/>
        </w:rPr>
        <w:softHyphen/>
        <w:t>al</w:t>
      </w:r>
      <w:r w:rsidRPr="00A82B29">
        <w:rPr>
          <w:rFonts w:cstheme="majorHAnsi"/>
          <w:sz w:val="16"/>
        </w:rPr>
        <w:softHyphen/>
        <w:t>ized, or gen</w:t>
      </w:r>
      <w:r w:rsidRPr="00A82B29">
        <w:rPr>
          <w:rFonts w:cstheme="majorHAnsi"/>
          <w:sz w:val="16"/>
        </w:rPr>
        <w:softHyphen/>
        <w:t>er</w:t>
      </w:r>
      <w:r w:rsidRPr="00A82B29">
        <w:rPr>
          <w:rFonts w:cstheme="majorHAnsi"/>
          <w:sz w:val="16"/>
        </w:rPr>
        <w:softHyphen/>
        <w:t>al</w:t>
      </w:r>
      <w:r w:rsidRPr="00A82B29">
        <w:rPr>
          <w:rFonts w:cstheme="majorHAnsi"/>
          <w:sz w:val="16"/>
        </w:rPr>
        <w:softHyphen/>
        <w:t>iz</w:t>
      </w:r>
      <w:r w:rsidRPr="00A82B29">
        <w:rPr>
          <w:rFonts w:cstheme="majorHAnsi"/>
          <w:sz w:val="16"/>
        </w:rPr>
        <w:softHyphen/>
        <w:t xml:space="preserve">able, </w:t>
      </w:r>
      <w:r w:rsidRPr="00A82B29">
        <w:rPr>
          <w:rFonts w:cstheme="majorHAnsi"/>
          <w:highlight w:val="green"/>
          <w:u w:val="single"/>
        </w:rPr>
        <w:t>eman</w:t>
      </w:r>
      <w:r w:rsidRPr="00A82B29">
        <w:rPr>
          <w:rFonts w:cstheme="majorHAnsi"/>
          <w:highlight w:val="green"/>
          <w:u w:val="single"/>
        </w:rPr>
        <w:softHyphen/>
        <w:t>ci</w:t>
      </w:r>
      <w:r w:rsidRPr="00A82B29">
        <w:rPr>
          <w:rFonts w:cstheme="majorHAnsi"/>
          <w:highlight w:val="green"/>
          <w:u w:val="single"/>
        </w:rPr>
        <w:softHyphen/>
        <w:t>pa</w:t>
      </w:r>
      <w:r w:rsidRPr="00A82B29">
        <w:rPr>
          <w:rFonts w:cstheme="majorHAnsi"/>
          <w:highlight w:val="green"/>
          <w:u w:val="single"/>
        </w:rPr>
        <w:softHyphen/>
        <w:t>tory pol</w:t>
      </w:r>
      <w:r w:rsidRPr="00A82B29">
        <w:rPr>
          <w:rFonts w:cstheme="majorHAnsi"/>
          <w:highlight w:val="green"/>
          <w:u w:val="single"/>
        </w:rPr>
        <w:softHyphen/>
        <w:t>i</w:t>
      </w:r>
      <w:r w:rsidRPr="00A82B29">
        <w:rPr>
          <w:rFonts w:cstheme="majorHAnsi"/>
          <w:highlight w:val="green"/>
          <w:u w:val="single"/>
        </w:rPr>
        <w:softHyphen/>
        <w:t>tics</w:t>
      </w:r>
      <w:r w:rsidRPr="00A82B29">
        <w:rPr>
          <w:rFonts w:cstheme="majorHAnsi"/>
          <w:sz w:val="16"/>
          <w:highlight w:val="green"/>
        </w:rPr>
        <w:t>.</w:t>
      </w:r>
      <w:r w:rsidRPr="00A82B29">
        <w:rPr>
          <w:rFonts w:cstheme="majorHAnsi"/>
          <w:sz w:val="16"/>
        </w:rPr>
        <w:t xml:space="preserve"> </w:t>
      </w:r>
      <w:r w:rsidRPr="00A82B29">
        <w:rPr>
          <w:rFonts w:cstheme="majorHAnsi"/>
          <w:u w:val="single"/>
        </w:rPr>
        <w:t>Although Bifo’s</w:t>
      </w:r>
      <w:r w:rsidRPr="00A82B29">
        <w:rPr>
          <w:rFonts w:cstheme="majorHAnsi"/>
          <w:sz w:val="16"/>
        </w:rPr>
        <w:t xml:space="preserve"> </w:t>
      </w:r>
      <w:r w:rsidRPr="00A82B29">
        <w:rPr>
          <w:rFonts w:cstheme="majorHAnsi"/>
          <w:u w:val="single"/>
        </w:rPr>
        <w:t>analy</w:t>
      </w:r>
      <w:r w:rsidRPr="00A82B29">
        <w:rPr>
          <w:rFonts w:cstheme="majorHAnsi"/>
          <w:u w:val="single"/>
        </w:rPr>
        <w:softHyphen/>
        <w:t xml:space="preserve">sis </w:t>
      </w:r>
      <w:r w:rsidRPr="00A82B29">
        <w:rPr>
          <w:rFonts w:cstheme="majorHAnsi"/>
          <w:sz w:val="16"/>
        </w:rPr>
        <w:t>of the dif</w:t>
      </w:r>
      <w:r w:rsidRPr="00A82B29">
        <w:rPr>
          <w:rFonts w:cstheme="majorHAnsi"/>
          <w:sz w:val="16"/>
        </w:rPr>
        <w:softHyphen/>
        <w:t>fi</w:t>
      </w:r>
      <w:r w:rsidRPr="00A82B29">
        <w:rPr>
          <w:rFonts w:cstheme="majorHAnsi"/>
          <w:sz w:val="16"/>
        </w:rPr>
        <w:softHyphen/>
        <w:t>cul</w:t>
      </w:r>
      <w:r w:rsidRPr="00A82B29">
        <w:rPr>
          <w:rFonts w:cstheme="majorHAnsi"/>
          <w:sz w:val="16"/>
        </w:rPr>
        <w:softHyphen/>
        <w:t>ties of col</w:t>
      </w:r>
      <w:r w:rsidRPr="00A82B29">
        <w:rPr>
          <w:rFonts w:cstheme="majorHAnsi"/>
          <w:sz w:val="16"/>
        </w:rPr>
        <w:softHyphen/>
        <w:t>lec</w:t>
      </w:r>
      <w:r w:rsidRPr="00A82B29">
        <w:rPr>
          <w:rFonts w:cstheme="majorHAnsi"/>
          <w:sz w:val="16"/>
        </w:rPr>
        <w:softHyphen/>
        <w:t xml:space="preserve">tive action </w:t>
      </w:r>
      <w:r w:rsidRPr="00A82B29">
        <w:rPr>
          <w:rFonts w:cstheme="majorHAnsi"/>
          <w:u w:val="single"/>
        </w:rPr>
        <w:t>res</w:t>
      </w:r>
      <w:r w:rsidRPr="00A82B29">
        <w:rPr>
          <w:rFonts w:cstheme="majorHAnsi"/>
          <w:u w:val="single"/>
        </w:rPr>
        <w:softHyphen/>
        <w:t xml:space="preserve">onates </w:t>
      </w:r>
      <w:r w:rsidRPr="00A82B29">
        <w:rPr>
          <w:rFonts w:cstheme="majorHAnsi"/>
          <w:sz w:val="16"/>
        </w:rPr>
        <w:t>with all of us who have attempted to orga</w:t>
      </w:r>
      <w:r w:rsidRPr="00A82B29">
        <w:rPr>
          <w:rFonts w:cstheme="majorHAnsi"/>
          <w:sz w:val="16"/>
        </w:rPr>
        <w:softHyphen/>
        <w:t>nize strug</w:t>
      </w:r>
      <w:r w:rsidRPr="00A82B29">
        <w:rPr>
          <w:rFonts w:cstheme="majorHAnsi"/>
          <w:sz w:val="16"/>
        </w:rPr>
        <w:softHyphen/>
        <w:t>gles in the past few decades, the pro</w:t>
      </w:r>
      <w:r w:rsidRPr="00A82B29">
        <w:rPr>
          <w:rFonts w:cstheme="majorHAnsi"/>
          <w:sz w:val="16"/>
        </w:rPr>
        <w:softHyphen/>
        <w:t xml:space="preserve">posal for a </w:t>
      </w:r>
      <w:r w:rsidRPr="00A82B29">
        <w:rPr>
          <w:rFonts w:cstheme="majorHAnsi"/>
          <w:b/>
          <w:highlight w:val="green"/>
          <w:u w:val="single"/>
        </w:rPr>
        <w:t>sim</w:t>
      </w:r>
      <w:r w:rsidRPr="00A82B29">
        <w:rPr>
          <w:rFonts w:cstheme="majorHAnsi"/>
          <w:b/>
          <w:highlight w:val="green"/>
          <w:u w:val="single"/>
        </w:rPr>
        <w:softHyphen/>
        <w:t>ple with</w:t>
      </w:r>
      <w:r w:rsidRPr="00A82B29">
        <w:rPr>
          <w:rFonts w:cstheme="majorHAnsi"/>
          <w:b/>
          <w:highlight w:val="green"/>
          <w:u w:val="single"/>
        </w:rPr>
        <w:softHyphen/>
        <w:t>drawal from cap</w:t>
      </w:r>
      <w:r w:rsidRPr="00A82B29">
        <w:rPr>
          <w:rFonts w:cstheme="majorHAnsi"/>
          <w:b/>
          <w:highlight w:val="green"/>
          <w:u w:val="single"/>
        </w:rPr>
        <w:softHyphen/>
        <w:t>i</w:t>
      </w:r>
      <w:r w:rsidRPr="00A82B29">
        <w:rPr>
          <w:rFonts w:cstheme="majorHAnsi"/>
          <w:b/>
          <w:highlight w:val="green"/>
          <w:u w:val="single"/>
        </w:rPr>
        <w:softHyphen/>
        <w:t>tal</w:t>
      </w:r>
      <w:r w:rsidRPr="00A82B29">
        <w:rPr>
          <w:rFonts w:cstheme="majorHAnsi"/>
          <w:b/>
          <w:highlight w:val="green"/>
          <w:u w:val="single"/>
        </w:rPr>
        <w:softHyphen/>
        <w:t>ism is</w:t>
      </w:r>
      <w:r w:rsidRPr="00A82B29">
        <w:rPr>
          <w:rFonts w:cstheme="majorHAnsi"/>
          <w:b/>
          <w:u w:val="single"/>
        </w:rPr>
        <w:t xml:space="preserve"> a </w:t>
      </w:r>
      <w:r w:rsidRPr="00A82B29">
        <w:rPr>
          <w:rFonts w:cstheme="majorHAnsi"/>
          <w:b/>
          <w:highlight w:val="green"/>
          <w:u w:val="single"/>
        </w:rPr>
        <w:t>bleak</w:t>
      </w:r>
      <w:r w:rsidRPr="00A82B29">
        <w:rPr>
          <w:rFonts w:cstheme="majorHAnsi"/>
          <w:b/>
          <w:u w:val="single"/>
        </w:rPr>
        <w:t xml:space="preserve"> pol</w:t>
      </w:r>
      <w:r w:rsidRPr="00A82B29">
        <w:rPr>
          <w:rFonts w:cstheme="majorHAnsi"/>
          <w:b/>
          <w:u w:val="single"/>
        </w:rPr>
        <w:softHyphen/>
        <w:t>i</w:t>
      </w:r>
      <w:r w:rsidRPr="00A82B29">
        <w:rPr>
          <w:rFonts w:cstheme="majorHAnsi"/>
          <w:b/>
          <w:u w:val="single"/>
        </w:rPr>
        <w:softHyphen/>
        <w:t>tics indeed</w:t>
      </w:r>
      <w:r w:rsidRPr="00A82B29">
        <w:rPr>
          <w:rFonts w:cstheme="majorHAnsi"/>
          <w:sz w:val="16"/>
        </w:rPr>
        <w:t xml:space="preserve"> – which, at its most opti</w:t>
      </w:r>
      <w:r w:rsidRPr="00A82B29">
        <w:rPr>
          <w:rFonts w:cstheme="majorHAnsi"/>
          <w:sz w:val="16"/>
        </w:rPr>
        <w:softHyphen/>
        <w:t>mistic, calls for an orderly default by por</w:t>
      </w:r>
      <w:r w:rsidRPr="00A82B29">
        <w:rPr>
          <w:rFonts w:cstheme="majorHAnsi"/>
          <w:sz w:val="16"/>
        </w:rPr>
        <w:softHyphen/>
        <w:t>tions of the pro</w:t>
      </w:r>
      <w:r w:rsidRPr="00A82B29">
        <w:rPr>
          <w:rFonts w:cstheme="majorHAnsi"/>
          <w:sz w:val="16"/>
        </w:rPr>
        <w:softHyphen/>
        <w:t>le</w:t>
      </w:r>
      <w:r w:rsidRPr="00A82B29">
        <w:rPr>
          <w:rFonts w:cstheme="majorHAnsi"/>
          <w:sz w:val="16"/>
        </w:rPr>
        <w:softHyphen/>
        <w:t>tariat. The hori</w:t>
      </w:r>
      <w:r w:rsidRPr="00A82B29">
        <w:rPr>
          <w:rFonts w:cstheme="majorHAnsi"/>
          <w:sz w:val="16"/>
        </w:rPr>
        <w:softHyphen/>
        <w:t>zons of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appear much nar</w:t>
      </w:r>
      <w:r w:rsidRPr="00A82B29">
        <w:rPr>
          <w:rFonts w:cstheme="majorHAnsi"/>
          <w:sz w:val="16"/>
        </w:rPr>
        <w:softHyphen/>
        <w:t>rower when cap</w:t>
      </w:r>
      <w:r w:rsidRPr="00A82B29">
        <w:rPr>
          <w:rFonts w:cstheme="majorHAnsi"/>
          <w:sz w:val="16"/>
        </w:rPr>
        <w:softHyphen/>
        <w:t>i</w:t>
      </w:r>
      <w:r w:rsidRPr="00A82B29">
        <w:rPr>
          <w:rFonts w:cstheme="majorHAnsi"/>
          <w:sz w:val="16"/>
        </w:rPr>
        <w:softHyphen/>
        <w:t>tal</w:t>
      </w:r>
      <w:r w:rsidRPr="00A82B29">
        <w:rPr>
          <w:rFonts w:cstheme="majorHAnsi"/>
          <w:sz w:val="16"/>
        </w:rPr>
        <w:softHyphen/>
        <w:t>ism is no longer seen as the repos</w:t>
      </w:r>
      <w:r w:rsidRPr="00A82B29">
        <w:rPr>
          <w:rFonts w:cstheme="majorHAnsi"/>
          <w:sz w:val="16"/>
        </w:rPr>
        <w:softHyphen/>
        <w:t>i</w:t>
      </w:r>
      <w:r w:rsidRPr="00A82B29">
        <w:rPr>
          <w:rFonts w:cstheme="majorHAnsi"/>
          <w:sz w:val="16"/>
        </w:rPr>
        <w:softHyphen/>
        <w:t>tory of a vast store of social wealth await</w:t>
      </w:r>
      <w:r w:rsidRPr="00A82B29">
        <w:rPr>
          <w:rFonts w:cstheme="majorHAnsi"/>
          <w:sz w:val="16"/>
        </w:rPr>
        <w:softHyphen/>
        <w:t>ing col</w:t>
      </w:r>
      <w:r w:rsidRPr="00A82B29">
        <w:rPr>
          <w:rFonts w:cstheme="majorHAnsi"/>
          <w:sz w:val="16"/>
        </w:rPr>
        <w:softHyphen/>
        <w:t>lec</w:t>
      </w:r>
      <w:r w:rsidRPr="00A82B29">
        <w:rPr>
          <w:rFonts w:cstheme="majorHAnsi"/>
          <w:sz w:val="16"/>
        </w:rPr>
        <w:softHyphen/>
        <w:t>tive redis</w:t>
      </w:r>
      <w:r w:rsidRPr="00A82B29">
        <w:rPr>
          <w:rFonts w:cstheme="majorHAnsi"/>
          <w:sz w:val="16"/>
        </w:rPr>
        <w:softHyphen/>
        <w:t>tri</w:t>
      </w:r>
      <w:r w:rsidRPr="00A82B29">
        <w:rPr>
          <w:rFonts w:cstheme="majorHAnsi"/>
          <w:sz w:val="16"/>
        </w:rPr>
        <w:softHyphen/>
        <w:t>b</w:t>
      </w:r>
      <w:r w:rsidRPr="00A82B29">
        <w:rPr>
          <w:rFonts w:cstheme="majorHAnsi"/>
          <w:sz w:val="16"/>
        </w:rPr>
        <w:softHyphen/>
        <w:t>u</w:t>
      </w:r>
      <w:r w:rsidRPr="00A82B29">
        <w:rPr>
          <w:rFonts w:cstheme="majorHAnsi"/>
          <w:sz w:val="16"/>
        </w:rPr>
        <w:softHyphen/>
        <w:t>tion, but rather rede</w:t>
      </w:r>
      <w:r w:rsidRPr="00A82B29">
        <w:rPr>
          <w:rFonts w:cstheme="majorHAnsi"/>
          <w:sz w:val="16"/>
        </w:rPr>
        <w:softHyphen/>
        <w:t>fined as an unas</w:t>
      </w:r>
      <w:r w:rsidRPr="00A82B29">
        <w:rPr>
          <w:rFonts w:cstheme="majorHAnsi"/>
          <w:sz w:val="16"/>
        </w:rPr>
        <w:softHyphen/>
        <w:t>sail</w:t>
      </w:r>
      <w:r w:rsidRPr="00A82B29">
        <w:rPr>
          <w:rFonts w:cstheme="majorHAnsi"/>
          <w:sz w:val="16"/>
        </w:rPr>
        <w:softHyphen/>
        <w:t>able site of uni</w:t>
      </w:r>
      <w:r w:rsidRPr="00A82B29">
        <w:rPr>
          <w:rFonts w:cstheme="majorHAnsi"/>
          <w:sz w:val="16"/>
        </w:rPr>
        <w:softHyphen/>
        <w:t>ver</w:t>
      </w:r>
      <w:r w:rsidRPr="00A82B29">
        <w:rPr>
          <w:rFonts w:cstheme="majorHAnsi"/>
          <w:sz w:val="16"/>
        </w:rPr>
        <w:softHyphen/>
        <w:t>sal and per</w:t>
      </w:r>
      <w:r w:rsidRPr="00A82B29">
        <w:rPr>
          <w:rFonts w:cstheme="majorHAnsi"/>
          <w:sz w:val="16"/>
        </w:rPr>
        <w:softHyphen/>
        <w:t>ma</w:t>
      </w:r>
      <w:r w:rsidRPr="00A82B29">
        <w:rPr>
          <w:rFonts w:cstheme="majorHAnsi"/>
          <w:sz w:val="16"/>
        </w:rPr>
        <w:softHyphen/>
        <w:t>nent aus</w:t>
      </w:r>
      <w:r w:rsidRPr="00A82B29">
        <w:rPr>
          <w:rFonts w:cstheme="majorHAnsi"/>
          <w:sz w:val="16"/>
        </w:rPr>
        <w:softHyphen/>
        <w:t>ter</w:t>
      </w:r>
      <w:r w:rsidRPr="00A82B29">
        <w:rPr>
          <w:rFonts w:cstheme="majorHAnsi"/>
          <w:sz w:val="16"/>
        </w:rPr>
        <w:softHyphen/>
        <w:t>ity com</w:t>
      </w:r>
      <w:r w:rsidRPr="00A82B29">
        <w:rPr>
          <w:rFonts w:cstheme="majorHAnsi"/>
          <w:sz w:val="16"/>
        </w:rPr>
        <w:softHyphen/>
        <w:t>bined with widen</w:t>
      </w:r>
      <w:r w:rsidRPr="00A82B29">
        <w:rPr>
          <w:rFonts w:cstheme="majorHAnsi"/>
          <w:sz w:val="16"/>
        </w:rPr>
        <w:softHyphen/>
        <w:t xml:space="preserve">ing social redundancy. </w:t>
      </w:r>
      <w:r w:rsidRPr="00A82B29">
        <w:rPr>
          <w:rFonts w:cstheme="majorHAnsi"/>
          <w:u w:val="single"/>
        </w:rPr>
        <w:t>It is hard to imag</w:t>
      </w:r>
      <w:r w:rsidRPr="00A82B29">
        <w:rPr>
          <w:rFonts w:cstheme="majorHAnsi"/>
          <w:u w:val="single"/>
        </w:rPr>
        <w:softHyphen/>
        <w:t>ine a net</w:t>
      </w:r>
      <w:r w:rsidRPr="00A82B29">
        <w:rPr>
          <w:rFonts w:cstheme="majorHAnsi"/>
          <w:u w:val="single"/>
        </w:rPr>
        <w:softHyphen/>
        <w:t>work of self-organized projects and sys</w:t>
      </w:r>
      <w:r w:rsidRPr="00A82B29">
        <w:rPr>
          <w:rFonts w:cstheme="majorHAnsi"/>
          <w:u w:val="single"/>
        </w:rPr>
        <w:softHyphen/>
        <w:t>tems sup</w:t>
      </w:r>
      <w:r w:rsidRPr="00A82B29">
        <w:rPr>
          <w:rFonts w:cstheme="majorHAnsi"/>
          <w:u w:val="single"/>
        </w:rPr>
        <w:softHyphen/>
        <w:t>port</w:t>
      </w:r>
      <w:r w:rsidRPr="00A82B29">
        <w:rPr>
          <w:rFonts w:cstheme="majorHAnsi"/>
          <w:u w:val="single"/>
        </w:rPr>
        <w:softHyphen/>
        <w:t xml:space="preserve">ing the </w:t>
      </w:r>
      <w:r w:rsidRPr="00A82B29">
        <w:rPr>
          <w:rFonts w:cstheme="majorHAnsi"/>
          <w:b/>
          <w:u w:val="single"/>
        </w:rPr>
        <w:t>major</w:t>
      </w:r>
      <w:r w:rsidRPr="00A82B29">
        <w:rPr>
          <w:rFonts w:cstheme="majorHAnsi"/>
          <w:b/>
          <w:u w:val="single"/>
        </w:rPr>
        <w:softHyphen/>
        <w:t>ity of the pop</w:t>
      </w:r>
      <w:r w:rsidRPr="00A82B29">
        <w:rPr>
          <w:rFonts w:cstheme="majorHAnsi"/>
          <w:b/>
          <w:u w:val="single"/>
        </w:rPr>
        <w:softHyphen/>
        <w:t>u</w:t>
      </w:r>
      <w:r w:rsidRPr="00A82B29">
        <w:rPr>
          <w:rFonts w:cstheme="majorHAnsi"/>
          <w:b/>
          <w:u w:val="single"/>
        </w:rPr>
        <w:softHyphen/>
        <w:t>la</w:t>
      </w:r>
      <w:r w:rsidRPr="00A82B29">
        <w:rPr>
          <w:rFonts w:cstheme="majorHAnsi"/>
          <w:b/>
          <w:u w:val="single"/>
        </w:rPr>
        <w:softHyphen/>
        <w:t>tion</w:t>
      </w:r>
      <w:r w:rsidRPr="00A82B29">
        <w:rPr>
          <w:rFonts w:cstheme="majorHAnsi"/>
          <w:sz w:val="16"/>
        </w:rPr>
        <w:t xml:space="preserve"> in the con</w:t>
      </w:r>
      <w:r w:rsidRPr="00A82B29">
        <w:rPr>
          <w:rFonts w:cstheme="majorHAnsi"/>
          <w:sz w:val="16"/>
        </w:rPr>
        <w:softHyphen/>
        <w:t>text of an increas</w:t>
      </w:r>
      <w:r w:rsidRPr="00A82B29">
        <w:rPr>
          <w:rFonts w:cstheme="majorHAnsi"/>
          <w:sz w:val="16"/>
        </w:rPr>
        <w:softHyphen/>
        <w:t>ingly preda</w:t>
      </w:r>
      <w:r w:rsidRPr="00A82B29">
        <w:rPr>
          <w:rFonts w:cstheme="majorHAnsi"/>
          <w:sz w:val="16"/>
        </w:rPr>
        <w:softHyphen/>
        <w:t>tory cap</w:t>
      </w:r>
      <w:r w:rsidRPr="00A82B29">
        <w:rPr>
          <w:rFonts w:cstheme="majorHAnsi"/>
          <w:sz w:val="16"/>
        </w:rPr>
        <w:softHyphen/>
        <w:t>i</w:t>
      </w:r>
      <w:r w:rsidRPr="00A82B29">
        <w:rPr>
          <w:rFonts w:cstheme="majorHAnsi"/>
          <w:sz w:val="16"/>
        </w:rPr>
        <w:softHyphen/>
        <w:t>tal</w:t>
      </w:r>
      <w:r w:rsidRPr="00A82B29">
        <w:rPr>
          <w:rFonts w:cstheme="majorHAnsi"/>
          <w:sz w:val="16"/>
        </w:rPr>
        <w:softHyphen/>
        <w:t>ism. Emerg</w:t>
      </w:r>
      <w:r w:rsidRPr="00A82B29">
        <w:rPr>
          <w:rFonts w:cstheme="majorHAnsi"/>
          <w:sz w:val="16"/>
        </w:rPr>
        <w:softHyphen/>
        <w:t>ing from the and iso</w:t>
      </w:r>
      <w:r w:rsidRPr="00A82B29">
        <w:rPr>
          <w:rFonts w:cstheme="majorHAnsi"/>
          <w:sz w:val="16"/>
        </w:rPr>
        <w:softHyphen/>
        <w:t>lated left</w:t>
      </w:r>
      <w:r w:rsidRPr="00A82B29">
        <w:rPr>
          <w:rFonts w:cstheme="majorHAnsi"/>
          <w:sz w:val="16"/>
        </w:rPr>
        <w:softHyphen/>
        <w:t xml:space="preserve">ist scenes, this </w:t>
      </w:r>
      <w:r w:rsidRPr="00A82B29">
        <w:rPr>
          <w:rFonts w:cstheme="majorHAnsi"/>
          <w:u w:val="single"/>
        </w:rPr>
        <w:t>lifeboat com</w:t>
      </w:r>
      <w:r w:rsidRPr="00A82B29">
        <w:rPr>
          <w:rFonts w:cstheme="majorHAnsi"/>
          <w:u w:val="single"/>
        </w:rPr>
        <w:softHyphen/>
        <w:t>mu</w:t>
      </w:r>
      <w:r w:rsidRPr="00A82B29">
        <w:rPr>
          <w:rFonts w:cstheme="majorHAnsi"/>
          <w:u w:val="single"/>
        </w:rPr>
        <w:softHyphen/>
        <w:t>nism will</w:t>
      </w:r>
      <w:r w:rsidRPr="00A82B29">
        <w:rPr>
          <w:rFonts w:cstheme="majorHAnsi"/>
          <w:sz w:val="16"/>
        </w:rPr>
        <w:t xml:space="preserve"> by its very nature </w:t>
      </w:r>
      <w:r w:rsidRPr="00A82B29">
        <w:rPr>
          <w:rFonts w:cstheme="majorHAnsi"/>
          <w:u w:val="single"/>
        </w:rPr>
        <w:t xml:space="preserve">have a </w:t>
      </w:r>
      <w:r w:rsidRPr="00A82B29">
        <w:rPr>
          <w:rFonts w:cstheme="majorHAnsi"/>
          <w:b/>
          <w:u w:val="single"/>
        </w:rPr>
        <w:t>lim</w:t>
      </w:r>
      <w:r w:rsidRPr="00A82B29">
        <w:rPr>
          <w:rFonts w:cstheme="majorHAnsi"/>
          <w:b/>
          <w:u w:val="single"/>
        </w:rPr>
        <w:softHyphen/>
        <w:t>ited car</w:t>
      </w:r>
      <w:r w:rsidRPr="00A82B29">
        <w:rPr>
          <w:rFonts w:cstheme="majorHAnsi"/>
          <w:b/>
          <w:u w:val="single"/>
        </w:rPr>
        <w:softHyphen/>
        <w:t>ry</w:t>
      </w:r>
      <w:r w:rsidRPr="00A82B29">
        <w:rPr>
          <w:rFonts w:cstheme="majorHAnsi"/>
          <w:b/>
          <w:u w:val="single"/>
        </w:rPr>
        <w:softHyphen/>
        <w:t>ing capac</w:t>
      </w:r>
      <w:r w:rsidRPr="00A82B29">
        <w:rPr>
          <w:rFonts w:cstheme="majorHAnsi"/>
          <w:b/>
          <w:u w:val="single"/>
        </w:rPr>
        <w:softHyphen/>
        <w:t>ity</w:t>
      </w:r>
      <w:r w:rsidRPr="00A82B29">
        <w:rPr>
          <w:rFonts w:cstheme="majorHAnsi"/>
          <w:sz w:val="16"/>
        </w:rPr>
        <w:t xml:space="preserve">, </w:t>
      </w:r>
      <w:r w:rsidRPr="00A82B29">
        <w:rPr>
          <w:rFonts w:cstheme="majorHAnsi"/>
          <w:u w:val="single"/>
        </w:rPr>
        <w:t>as</w:t>
      </w:r>
      <w:r w:rsidRPr="00A82B29">
        <w:rPr>
          <w:rFonts w:cstheme="majorHAnsi"/>
          <w:sz w:val="16"/>
        </w:rPr>
        <w:t xml:space="preserve"> the anar</w:t>
      </w:r>
      <w:r w:rsidRPr="00A82B29">
        <w:rPr>
          <w:rFonts w:cstheme="majorHAnsi"/>
          <w:sz w:val="16"/>
        </w:rPr>
        <w:softHyphen/>
        <w:t>chist expe</w:t>
      </w:r>
      <w:r w:rsidRPr="00A82B29">
        <w:rPr>
          <w:rFonts w:cstheme="majorHAnsi"/>
          <w:sz w:val="16"/>
        </w:rPr>
        <w:softHyphen/>
        <w:t>ri</w:t>
      </w:r>
      <w:r w:rsidRPr="00A82B29">
        <w:rPr>
          <w:rFonts w:cstheme="majorHAnsi"/>
          <w:sz w:val="16"/>
        </w:rPr>
        <w:softHyphen/>
        <w:t xml:space="preserve">ence in </w:t>
      </w:r>
      <w:r w:rsidRPr="00A82B29">
        <w:rPr>
          <w:rFonts w:cstheme="majorHAnsi"/>
          <w:u w:val="single"/>
        </w:rPr>
        <w:t>post-Katrina New Orleans attests.</w:t>
      </w:r>
      <w:r w:rsidRPr="00A82B29">
        <w:rPr>
          <w:rFonts w:cstheme="majorHAnsi"/>
          <w:sz w:val="16"/>
        </w:rPr>
        <w:t xml:space="preserve"> The lifeboats that Bifo calls for will undoubt</w:t>
      </w:r>
      <w:r w:rsidRPr="00A82B29">
        <w:rPr>
          <w:rFonts w:cstheme="majorHAnsi"/>
          <w:sz w:val="16"/>
        </w:rPr>
        <w:softHyphen/>
        <w:t>edly be too small and makeshift to har</w:t>
      </w:r>
      <w:r w:rsidRPr="00A82B29">
        <w:rPr>
          <w:rFonts w:cstheme="majorHAnsi"/>
          <w:sz w:val="16"/>
        </w:rPr>
        <w:softHyphen/>
        <w:t>bor us all. The cri</w:t>
      </w:r>
      <w:r w:rsidRPr="00A82B29">
        <w:rPr>
          <w:rFonts w:cstheme="majorHAnsi"/>
          <w:sz w:val="16"/>
        </w:rPr>
        <w:softHyphen/>
        <w:t>sis is twofold. It is a cri</w:t>
      </w:r>
      <w:r w:rsidRPr="00A82B29">
        <w:rPr>
          <w:rFonts w:cstheme="majorHAnsi"/>
          <w:sz w:val="16"/>
        </w:rPr>
        <w:softHyphen/>
        <w:t>sis of cap</w:t>
      </w:r>
      <w:r w:rsidRPr="00A82B29">
        <w:rPr>
          <w:rFonts w:cstheme="majorHAnsi"/>
          <w:sz w:val="16"/>
        </w:rPr>
        <w:softHyphen/>
        <w:t>i</w:t>
      </w:r>
      <w:r w:rsidRPr="00A82B29">
        <w:rPr>
          <w:rFonts w:cstheme="majorHAnsi"/>
          <w:sz w:val="16"/>
        </w:rPr>
        <w:softHyphen/>
        <w:t>tal</w:t>
      </w:r>
      <w:r w:rsidRPr="00A82B29">
        <w:rPr>
          <w:rFonts w:cstheme="majorHAnsi"/>
          <w:sz w:val="16"/>
        </w:rPr>
        <w:softHyphen/>
        <w:t>ist prof</w:t>
      </w:r>
      <w:r w:rsidRPr="00A82B29">
        <w:rPr>
          <w:rFonts w:cstheme="majorHAnsi"/>
          <w:sz w:val="16"/>
        </w:rPr>
        <w:softHyphen/>
        <w:t>itabil</w:t>
      </w:r>
      <w:r w:rsidRPr="00A82B29">
        <w:rPr>
          <w:rFonts w:cstheme="majorHAnsi"/>
          <w:sz w:val="16"/>
        </w:rPr>
        <w:softHyphen/>
        <w:t>ity, and of an increas</w:t>
      </w:r>
      <w:r w:rsidRPr="00A82B29">
        <w:rPr>
          <w:rFonts w:cstheme="majorHAnsi"/>
          <w:sz w:val="16"/>
        </w:rPr>
        <w:softHyphen/>
        <w:t>ingly pre</w:t>
      </w:r>
      <w:r w:rsidRPr="00A82B29">
        <w:rPr>
          <w:rFonts w:cstheme="majorHAnsi"/>
          <w:sz w:val="16"/>
        </w:rPr>
        <w:softHyphen/>
        <w:t>car</w:t>
      </w:r>
      <w:r w:rsidRPr="00A82B29">
        <w:rPr>
          <w:rFonts w:cstheme="majorHAnsi"/>
          <w:sz w:val="16"/>
        </w:rPr>
        <w:softHyphen/>
        <w:t>i</w:t>
      </w:r>
      <w:r w:rsidRPr="00A82B29">
        <w:rPr>
          <w:rFonts w:cstheme="majorHAnsi"/>
          <w:sz w:val="16"/>
        </w:rPr>
        <w:softHyphen/>
        <w:t>ous and sur</w:t>
      </w:r>
      <w:r w:rsidRPr="00A82B29">
        <w:rPr>
          <w:rFonts w:cstheme="majorHAnsi"/>
          <w:sz w:val="16"/>
        </w:rPr>
        <w:softHyphen/>
        <w:t>plus global pro</w:t>
      </w:r>
      <w:r w:rsidRPr="00A82B29">
        <w:rPr>
          <w:rFonts w:cstheme="majorHAnsi"/>
          <w:sz w:val="16"/>
        </w:rPr>
        <w:softHyphen/>
        <w:t>le</w:t>
      </w:r>
      <w:r w:rsidRPr="00A82B29">
        <w:rPr>
          <w:rFonts w:cstheme="majorHAnsi"/>
          <w:sz w:val="16"/>
        </w:rPr>
        <w:softHyphen/>
        <w:t>tariat whose repro</w:t>
      </w:r>
      <w:r w:rsidRPr="00A82B29">
        <w:rPr>
          <w:rFonts w:cstheme="majorHAnsi"/>
          <w:sz w:val="16"/>
        </w:rPr>
        <w:softHyphen/>
        <w:t>duc</w:t>
      </w:r>
      <w:r w:rsidRPr="00A82B29">
        <w:rPr>
          <w:rFonts w:cstheme="majorHAnsi"/>
          <w:sz w:val="16"/>
        </w:rPr>
        <w:softHyphen/>
        <w:t xml:space="preserve">tion (as both labour and body) is under threat. </w:t>
      </w:r>
      <w:r w:rsidRPr="00A82B29">
        <w:rPr>
          <w:rFonts w:cstheme="majorHAnsi"/>
          <w:u w:val="single"/>
        </w:rPr>
        <w:t>It is unlikely</w:t>
      </w:r>
      <w:r w:rsidRPr="00A82B29">
        <w:rPr>
          <w:rFonts w:cstheme="majorHAnsi"/>
          <w:sz w:val="16"/>
        </w:rPr>
        <w:t xml:space="preserve"> that the pro</w:t>
      </w:r>
      <w:r w:rsidRPr="00A82B29">
        <w:rPr>
          <w:rFonts w:cstheme="majorHAnsi"/>
          <w:sz w:val="16"/>
        </w:rPr>
        <w:softHyphen/>
        <w:t>lif</w:t>
      </w:r>
      <w:r w:rsidRPr="00A82B29">
        <w:rPr>
          <w:rFonts w:cstheme="majorHAnsi"/>
          <w:sz w:val="16"/>
        </w:rPr>
        <w:softHyphen/>
        <w:t>er</w:t>
      </w:r>
      <w:r w:rsidRPr="00A82B29">
        <w:rPr>
          <w:rFonts w:cstheme="majorHAnsi"/>
          <w:sz w:val="16"/>
        </w:rPr>
        <w:softHyphen/>
        <w:t>a</w:t>
      </w:r>
      <w:r w:rsidRPr="00A82B29">
        <w:rPr>
          <w:rFonts w:cstheme="majorHAnsi"/>
          <w:sz w:val="16"/>
        </w:rPr>
        <w:softHyphen/>
        <w:t xml:space="preserve">tion of </w:t>
      </w:r>
      <w:r w:rsidRPr="00A82B29">
        <w:rPr>
          <w:rFonts w:cstheme="majorHAnsi"/>
          <w:u w:val="single"/>
        </w:rPr>
        <w:t>com</w:t>
      </w:r>
      <w:r w:rsidRPr="00A82B29">
        <w:rPr>
          <w:rFonts w:cstheme="majorHAnsi"/>
          <w:u w:val="single"/>
        </w:rPr>
        <w:softHyphen/>
        <w:t>munes,</w:t>
      </w:r>
      <w:r w:rsidRPr="00A82B29">
        <w:rPr>
          <w:rFonts w:cstheme="majorHAnsi"/>
          <w:sz w:val="16"/>
        </w:rPr>
        <w:t xml:space="preserve"> squats, food co-ops, file shar</w:t>
      </w:r>
      <w:r w:rsidRPr="00A82B29">
        <w:rPr>
          <w:rFonts w:cstheme="majorHAnsi"/>
          <w:sz w:val="16"/>
        </w:rPr>
        <w:softHyphen/>
        <w:t>ers, urban gar</w:t>
      </w:r>
      <w:r w:rsidRPr="00A82B29">
        <w:rPr>
          <w:rFonts w:cstheme="majorHAnsi"/>
          <w:sz w:val="16"/>
        </w:rPr>
        <w:softHyphen/>
        <w:t>den</w:t>
      </w:r>
      <w:r w:rsidRPr="00A82B29">
        <w:rPr>
          <w:rFonts w:cstheme="majorHAnsi"/>
          <w:sz w:val="16"/>
        </w:rPr>
        <w:softHyphen/>
        <w:t>ers, and vol</w:t>
      </w:r>
      <w:r w:rsidRPr="00A82B29">
        <w:rPr>
          <w:rFonts w:cstheme="majorHAnsi"/>
          <w:sz w:val="16"/>
        </w:rPr>
        <w:softHyphen/>
        <w:t>un</w:t>
      </w:r>
      <w:r w:rsidRPr="00A82B29">
        <w:rPr>
          <w:rFonts w:cstheme="majorHAnsi"/>
          <w:sz w:val="16"/>
        </w:rPr>
        <w:softHyphen/>
        <w:t>tary health ser</w:t>
      </w:r>
      <w:r w:rsidRPr="00A82B29">
        <w:rPr>
          <w:rFonts w:cstheme="majorHAnsi"/>
          <w:sz w:val="16"/>
        </w:rPr>
        <w:softHyphen/>
        <w:t xml:space="preserve">vices </w:t>
      </w:r>
      <w:r w:rsidRPr="00A82B29">
        <w:rPr>
          <w:rFonts w:cstheme="majorHAnsi"/>
          <w:u w:val="single"/>
        </w:rPr>
        <w:t xml:space="preserve">will bring forth a </w:t>
      </w:r>
      <w:r w:rsidRPr="00A82B29">
        <w:rPr>
          <w:rFonts w:cstheme="majorHAnsi"/>
          <w:sz w:val="16"/>
        </w:rPr>
        <w:t xml:space="preserve">new, </w:t>
      </w:r>
      <w:r w:rsidRPr="00A82B29">
        <w:rPr>
          <w:rFonts w:cstheme="majorHAnsi"/>
          <w:u w:val="single"/>
        </w:rPr>
        <w:t>bet</w:t>
      </w:r>
      <w:r w:rsidRPr="00A82B29">
        <w:rPr>
          <w:rFonts w:cstheme="majorHAnsi"/>
          <w:u w:val="single"/>
        </w:rPr>
        <w:softHyphen/>
        <w:t xml:space="preserve">ter world. </w:t>
      </w:r>
      <w:r w:rsidRPr="00A82B29">
        <w:rPr>
          <w:rFonts w:cstheme="majorHAnsi"/>
          <w:sz w:val="16"/>
        </w:rPr>
        <w:t>But while the cur</w:t>
      </w:r>
      <w:r w:rsidRPr="00A82B29">
        <w:rPr>
          <w:rFonts w:cstheme="majorHAnsi"/>
          <w:sz w:val="16"/>
        </w:rPr>
        <w:softHyphen/>
        <w:t>rent seem</w:t>
      </w:r>
      <w:r w:rsidRPr="00A82B29">
        <w:rPr>
          <w:rFonts w:cstheme="majorHAnsi"/>
          <w:sz w:val="16"/>
        </w:rPr>
        <w:softHyphen/>
        <w:t>ingly post-political sit</w:t>
      </w:r>
      <w:r w:rsidRPr="00A82B29">
        <w:rPr>
          <w:rFonts w:cstheme="majorHAnsi"/>
          <w:sz w:val="16"/>
        </w:rPr>
        <w:softHyphen/>
        <w:t>u</w:t>
      </w:r>
      <w:r w:rsidRPr="00A82B29">
        <w:rPr>
          <w:rFonts w:cstheme="majorHAnsi"/>
          <w:sz w:val="16"/>
        </w:rPr>
        <w:softHyphen/>
        <w:t>a</w:t>
      </w:r>
      <w:r w:rsidRPr="00A82B29">
        <w:rPr>
          <w:rFonts w:cstheme="majorHAnsi"/>
          <w:sz w:val="16"/>
        </w:rPr>
        <w:softHyphen/>
        <w:t>tion throws up mas</w:t>
      </w:r>
      <w:r w:rsidRPr="00A82B29">
        <w:rPr>
          <w:rFonts w:cstheme="majorHAnsi"/>
          <w:sz w:val="16"/>
        </w:rPr>
        <w:softHyphen/>
        <w:t>sive obsta</w:t>
      </w:r>
      <w:r w:rsidRPr="00A82B29">
        <w:rPr>
          <w:rFonts w:cstheme="majorHAnsi"/>
          <w:sz w:val="16"/>
        </w:rPr>
        <w:softHyphen/>
        <w:t>cles to orga</w:t>
      </w:r>
      <w:r w:rsidRPr="00A82B29">
        <w:rPr>
          <w:rFonts w:cstheme="majorHAnsi"/>
          <w:sz w:val="16"/>
        </w:rPr>
        <w:softHyphen/>
        <w:t>niz</w:t>
      </w:r>
      <w:r w:rsidRPr="00A82B29">
        <w:rPr>
          <w:rFonts w:cstheme="majorHAnsi"/>
          <w:sz w:val="16"/>
        </w:rPr>
        <w:softHyphen/>
        <w:t>ing, there is still a poten</w:t>
      </w:r>
      <w:r w:rsidRPr="00A82B29">
        <w:rPr>
          <w:rFonts w:cstheme="majorHAnsi"/>
          <w:sz w:val="16"/>
        </w:rPr>
        <w:softHyphen/>
        <w:t>tial for col</w:t>
      </w:r>
      <w:r w:rsidRPr="00A82B29">
        <w:rPr>
          <w:rFonts w:cstheme="majorHAnsi"/>
          <w:sz w:val="16"/>
        </w:rPr>
        <w:softHyphen/>
        <w:t>lec</w:t>
      </w:r>
      <w:r w:rsidRPr="00A82B29">
        <w:rPr>
          <w:rFonts w:cstheme="majorHAnsi"/>
          <w:sz w:val="16"/>
        </w:rPr>
        <w:softHyphen/>
        <w:t>tive con</w:t>
      </w:r>
      <w:r w:rsidRPr="00A82B29">
        <w:rPr>
          <w:rFonts w:cstheme="majorHAnsi"/>
          <w:sz w:val="16"/>
        </w:rPr>
        <w:softHyphen/>
        <w:t>tes</w:t>
      </w:r>
      <w:r w:rsidRPr="00A82B29">
        <w:rPr>
          <w:rFonts w:cstheme="majorHAnsi"/>
          <w:sz w:val="16"/>
        </w:rPr>
        <w:softHyphen/>
        <w:t>ta</w:t>
      </w:r>
      <w:r w:rsidRPr="00A82B29">
        <w:rPr>
          <w:rFonts w:cstheme="majorHAnsi"/>
          <w:sz w:val="16"/>
        </w:rPr>
        <w:softHyphen/>
        <w:t>tion. The cap</w:t>
      </w:r>
      <w:r w:rsidRPr="00A82B29">
        <w:rPr>
          <w:rFonts w:cstheme="majorHAnsi"/>
          <w:sz w:val="16"/>
        </w:rPr>
        <w:softHyphen/>
        <w:t>i</w:t>
      </w:r>
      <w:r w:rsidRPr="00A82B29">
        <w:rPr>
          <w:rFonts w:cstheme="majorHAnsi"/>
          <w:sz w:val="16"/>
        </w:rPr>
        <w:softHyphen/>
        <w:t>tal</w:t>
      </w:r>
      <w:r w:rsidRPr="00A82B29">
        <w:rPr>
          <w:rFonts w:cstheme="majorHAnsi"/>
          <w:sz w:val="16"/>
        </w:rPr>
        <w:softHyphen/>
        <w:t>ist state, racked by its own legit</w:t>
      </w:r>
      <w:r w:rsidRPr="00A82B29">
        <w:rPr>
          <w:rFonts w:cstheme="majorHAnsi"/>
          <w:sz w:val="16"/>
        </w:rPr>
        <w:softHyphen/>
        <w:t>i</w:t>
      </w:r>
      <w:r w:rsidRPr="00A82B29">
        <w:rPr>
          <w:rFonts w:cstheme="majorHAnsi"/>
          <w:sz w:val="16"/>
        </w:rPr>
        <w:softHyphen/>
        <w:t>macy cri</w:t>
      </w:r>
      <w:r w:rsidRPr="00A82B29">
        <w:rPr>
          <w:rFonts w:cstheme="majorHAnsi"/>
          <w:sz w:val="16"/>
        </w:rPr>
        <w:softHyphen/>
        <w:t>sis and weekly polit</w:t>
      </w:r>
      <w:r w:rsidRPr="00A82B29">
        <w:rPr>
          <w:rFonts w:cstheme="majorHAnsi"/>
          <w:sz w:val="16"/>
        </w:rPr>
        <w:softHyphen/>
        <w:t>i</w:t>
      </w:r>
      <w:r w:rsidRPr="00A82B29">
        <w:rPr>
          <w:rFonts w:cstheme="majorHAnsi"/>
          <w:sz w:val="16"/>
        </w:rPr>
        <w:softHyphen/>
        <w:t>cal scan</w:t>
      </w:r>
      <w:r w:rsidRPr="00A82B29">
        <w:rPr>
          <w:rFonts w:cstheme="majorHAnsi"/>
          <w:sz w:val="16"/>
        </w:rPr>
        <w:softHyphen/>
        <w:t>dals, is more vul</w:t>
      </w:r>
      <w:r w:rsidRPr="00A82B29">
        <w:rPr>
          <w:rFonts w:cstheme="majorHAnsi"/>
          <w:sz w:val="16"/>
        </w:rPr>
        <w:softHyphen/>
        <w:t>ner</w:t>
      </w:r>
      <w:r w:rsidRPr="00A82B29">
        <w:rPr>
          <w:rFonts w:cstheme="majorHAnsi"/>
          <w:sz w:val="16"/>
        </w:rPr>
        <w:softHyphen/>
        <w:t>a</w:t>
      </w:r>
      <w:r w:rsidRPr="00A82B29">
        <w:rPr>
          <w:rFonts w:cstheme="majorHAnsi"/>
          <w:sz w:val="16"/>
        </w:rPr>
        <w:softHyphen/>
        <w:t>ble than it appears. We need only recall the period of unex</w:t>
      </w:r>
      <w:r w:rsidRPr="00A82B29">
        <w:rPr>
          <w:rFonts w:cstheme="majorHAnsi"/>
          <w:sz w:val="16"/>
        </w:rPr>
        <w:softHyphen/>
        <w:t>pected hope built by stu</w:t>
      </w:r>
      <w:r w:rsidRPr="00A82B29">
        <w:rPr>
          <w:rFonts w:cstheme="majorHAnsi"/>
          <w:sz w:val="16"/>
        </w:rPr>
        <w:softHyphen/>
        <w:t>dents in Britain, occu</w:t>
      </w:r>
      <w:r w:rsidRPr="00A82B29">
        <w:rPr>
          <w:rFonts w:cstheme="majorHAnsi"/>
          <w:sz w:val="16"/>
        </w:rPr>
        <w:softHyphen/>
        <w:t>piers in Oak</w:t>
      </w:r>
      <w:r w:rsidRPr="00A82B29">
        <w:rPr>
          <w:rFonts w:cstheme="majorHAnsi"/>
          <w:sz w:val="16"/>
        </w:rPr>
        <w:softHyphen/>
        <w:t>land, and vast swathes of North Africa and the Mid</w:t>
      </w:r>
      <w:r w:rsidRPr="00A82B29">
        <w:rPr>
          <w:rFonts w:cstheme="majorHAnsi"/>
          <w:sz w:val="16"/>
        </w:rPr>
        <w:softHyphen/>
        <w:t>dle East dur</w:t>
      </w:r>
      <w:r w:rsidRPr="00A82B29">
        <w:rPr>
          <w:rFonts w:cstheme="majorHAnsi"/>
          <w:sz w:val="16"/>
        </w:rPr>
        <w:softHyphen/>
        <w:t>ing the past two years. These move</w:t>
      </w:r>
      <w:r w:rsidRPr="00A82B29">
        <w:rPr>
          <w:rFonts w:cstheme="majorHAnsi"/>
          <w:sz w:val="16"/>
        </w:rPr>
        <w:softHyphen/>
        <w:t>ments were mobilised through the betrayal of a vision of the future – but along</w:t>
      </w:r>
      <w:r w:rsidRPr="00A82B29">
        <w:rPr>
          <w:rFonts w:cstheme="majorHAnsi"/>
          <w:sz w:val="16"/>
        </w:rPr>
        <w:softHyphen/>
        <w:t>side their rage, they put forth a hope which can guide our politics. The task at hand is to unlearn old behav</w:t>
      </w:r>
      <w:r w:rsidRPr="00A82B29">
        <w:rPr>
          <w:rFonts w:cstheme="majorHAnsi"/>
          <w:sz w:val="16"/>
        </w:rPr>
        <w:softHyphen/>
        <w:t>iour and to forge new tac</w:t>
      </w:r>
      <w:r w:rsidRPr="00A82B29">
        <w:rPr>
          <w:rFonts w:cstheme="majorHAnsi"/>
          <w:sz w:val="16"/>
        </w:rPr>
        <w:softHyphen/>
        <w:t>ti</w:t>
      </w:r>
      <w:r w:rsidRPr="00A82B29">
        <w:rPr>
          <w:rFonts w:cstheme="majorHAnsi"/>
          <w:sz w:val="16"/>
        </w:rPr>
        <w:softHyphen/>
        <w:t>cal and organ</w:t>
      </w:r>
      <w:r w:rsidRPr="00A82B29">
        <w:rPr>
          <w:rFonts w:cstheme="majorHAnsi"/>
          <w:sz w:val="16"/>
        </w:rPr>
        <w:softHyphen/>
        <w:t>i</w:t>
      </w:r>
      <w:r w:rsidRPr="00A82B29">
        <w:rPr>
          <w:rFonts w:cstheme="majorHAnsi"/>
          <w:sz w:val="16"/>
        </w:rPr>
        <w:softHyphen/>
        <w:t>sa</w:t>
      </w:r>
      <w:r w:rsidRPr="00A82B29">
        <w:rPr>
          <w:rFonts w:cstheme="majorHAnsi"/>
          <w:sz w:val="16"/>
        </w:rPr>
        <w:softHyphen/>
        <w:t>tional weapons for strug</w:t>
      </w:r>
      <w:r w:rsidRPr="00A82B29">
        <w:rPr>
          <w:rFonts w:cstheme="majorHAnsi"/>
          <w:sz w:val="16"/>
        </w:rPr>
        <w:softHyphen/>
        <w:t xml:space="preserve">gle. </w:t>
      </w:r>
      <w:r w:rsidRPr="00A82B29">
        <w:rPr>
          <w:rFonts w:cstheme="majorHAnsi"/>
          <w:u w:val="single"/>
        </w:rPr>
        <w:t>Bifo’s con</w:t>
      </w:r>
      <w:r w:rsidRPr="00A82B29">
        <w:rPr>
          <w:rFonts w:cstheme="majorHAnsi"/>
          <w:u w:val="single"/>
        </w:rPr>
        <w:softHyphen/>
        <w:t>tri</w:t>
      </w:r>
      <w:r w:rsidRPr="00A82B29">
        <w:rPr>
          <w:rFonts w:cstheme="majorHAnsi"/>
          <w:u w:val="single"/>
        </w:rPr>
        <w:softHyphen/>
        <w:t>bu</w:t>
      </w:r>
      <w:r w:rsidRPr="00A82B29">
        <w:rPr>
          <w:rFonts w:cstheme="majorHAnsi"/>
          <w:u w:val="single"/>
        </w:rPr>
        <w:softHyphen/>
        <w:t>tion</w:t>
      </w:r>
      <w:r w:rsidRPr="00A82B29">
        <w:rPr>
          <w:rFonts w:cstheme="majorHAnsi"/>
          <w:sz w:val="16"/>
        </w:rPr>
        <w:t xml:space="preserve"> is a timely and chal</w:t>
      </w:r>
      <w:r w:rsidRPr="00A82B29">
        <w:rPr>
          <w:rFonts w:cstheme="majorHAnsi"/>
          <w:sz w:val="16"/>
        </w:rPr>
        <w:softHyphen/>
        <w:t>leng</w:t>
      </w:r>
      <w:r w:rsidRPr="00A82B29">
        <w:rPr>
          <w:rFonts w:cstheme="majorHAnsi"/>
          <w:sz w:val="16"/>
        </w:rPr>
        <w:softHyphen/>
        <w:t>ing one, but it ulti</w:t>
      </w:r>
      <w:r w:rsidRPr="00A82B29">
        <w:rPr>
          <w:rFonts w:cstheme="majorHAnsi"/>
          <w:sz w:val="16"/>
        </w:rPr>
        <w:softHyphen/>
        <w:t xml:space="preserve">mately </w:t>
      </w:r>
      <w:r w:rsidRPr="00A82B29">
        <w:rPr>
          <w:rFonts w:cstheme="majorHAnsi"/>
          <w:u w:val="single"/>
        </w:rPr>
        <w:t>leads us back towards a DIY cul</w:t>
      </w:r>
      <w:r w:rsidRPr="00A82B29">
        <w:rPr>
          <w:rFonts w:cstheme="majorHAnsi"/>
          <w:u w:val="single"/>
        </w:rPr>
        <w:softHyphen/>
        <w:t>ture and “out</w:t>
      </w:r>
      <w:r w:rsidRPr="00A82B29">
        <w:rPr>
          <w:rFonts w:cstheme="majorHAnsi"/>
          <w:u w:val="single"/>
        </w:rPr>
        <w:softHyphen/>
        <w:t>reach” pol</w:t>
      </w:r>
      <w:r w:rsidRPr="00A82B29">
        <w:rPr>
          <w:rFonts w:cstheme="majorHAnsi"/>
          <w:u w:val="single"/>
        </w:rPr>
        <w:softHyphen/>
        <w:t>i</w:t>
      </w:r>
      <w:r w:rsidRPr="00A82B29">
        <w:rPr>
          <w:rFonts w:cstheme="majorHAnsi"/>
          <w:u w:val="single"/>
        </w:rPr>
        <w:softHyphen/>
        <w:t>tic</w:t>
      </w:r>
      <w:r w:rsidRPr="00A82B29">
        <w:rPr>
          <w:rFonts w:cstheme="majorHAnsi"/>
          <w:sz w:val="16"/>
        </w:rPr>
        <w:t>s. As our move</w:t>
      </w:r>
      <w:r w:rsidRPr="00A82B29">
        <w:rPr>
          <w:rFonts w:cstheme="majorHAnsi"/>
          <w:sz w:val="16"/>
        </w:rPr>
        <w:softHyphen/>
        <w:t>ments come to terms with these lim</w:t>
      </w:r>
      <w:r w:rsidRPr="00A82B29">
        <w:rPr>
          <w:rFonts w:cstheme="majorHAnsi"/>
          <w:sz w:val="16"/>
        </w:rPr>
        <w:softHyphen/>
        <w:t xml:space="preserve">its, </w:t>
      </w:r>
      <w:r w:rsidRPr="00A82B29">
        <w:rPr>
          <w:rFonts w:cstheme="majorHAnsi"/>
          <w:u w:val="single"/>
        </w:rPr>
        <w:t>we must also hold onto the belief that lux</w:t>
      </w:r>
      <w:r w:rsidRPr="00A82B29">
        <w:rPr>
          <w:rFonts w:cstheme="majorHAnsi"/>
          <w:u w:val="single"/>
        </w:rPr>
        <w:softHyphen/>
        <w:t>ury for all is pos</w:t>
      </w:r>
      <w:r w:rsidRPr="00A82B29">
        <w:rPr>
          <w:rFonts w:cstheme="majorHAnsi"/>
          <w:u w:val="single"/>
        </w:rPr>
        <w:softHyphen/>
        <w:t>si</w:t>
      </w:r>
      <w:r w:rsidRPr="00A82B29">
        <w:rPr>
          <w:rFonts w:cstheme="majorHAnsi"/>
          <w:u w:val="single"/>
        </w:rPr>
        <w:softHyphen/>
        <w:t>ble. The social poten</w:t>
      </w:r>
      <w:r w:rsidRPr="00A82B29">
        <w:rPr>
          <w:rFonts w:cstheme="majorHAnsi"/>
          <w:u w:val="single"/>
        </w:rPr>
        <w:softHyphen/>
        <w:t xml:space="preserve">tial of unfilled blocks of flats, </w:t>
      </w:r>
      <w:r w:rsidRPr="00A82B29">
        <w:rPr>
          <w:rFonts w:cstheme="majorHAnsi"/>
          <w:sz w:val="16"/>
        </w:rPr>
        <w:t>emerg</w:t>
      </w:r>
      <w:r w:rsidRPr="00A82B29">
        <w:rPr>
          <w:rFonts w:cstheme="majorHAnsi"/>
          <w:sz w:val="16"/>
        </w:rPr>
        <w:softHyphen/>
        <w:t xml:space="preserve">ing </w:t>
      </w:r>
      <w:r w:rsidRPr="00A82B29">
        <w:rPr>
          <w:rFonts w:cstheme="majorHAnsi"/>
          <w:u w:val="single"/>
        </w:rPr>
        <w:t>tech</w:t>
      </w:r>
      <w:r w:rsidRPr="00A82B29">
        <w:rPr>
          <w:rFonts w:cstheme="majorHAnsi"/>
          <w:u w:val="single"/>
        </w:rPr>
        <w:softHyphen/>
        <w:t>nolo</w:t>
      </w:r>
      <w:r w:rsidRPr="00A82B29">
        <w:rPr>
          <w:rFonts w:cstheme="majorHAnsi"/>
          <w:u w:val="single"/>
        </w:rPr>
        <w:softHyphen/>
        <w:t>gies like</w:t>
      </w:r>
      <w:r w:rsidRPr="00A82B29">
        <w:rPr>
          <w:rStyle w:val="apple-converted-space"/>
          <w:rFonts w:cstheme="majorHAnsi"/>
          <w:color w:val="000000"/>
          <w:szCs w:val="15"/>
          <w:u w:val="single"/>
        </w:rPr>
        <w:t xml:space="preserve"> </w:t>
      </w:r>
      <w:hyperlink r:id="rId10" w:history="1">
        <w:r w:rsidRPr="00A82B29">
          <w:rPr>
            <w:rStyle w:val="Hyperlink"/>
            <w:rFonts w:cstheme="majorHAnsi"/>
            <w:color w:val="E50000"/>
            <w:szCs w:val="15"/>
          </w:rPr>
          <w:t>3D-printing</w:t>
        </w:r>
      </w:hyperlink>
      <w:r w:rsidRPr="00A82B29">
        <w:rPr>
          <w:rFonts w:cstheme="majorHAnsi"/>
          <w:u w:val="single"/>
        </w:rPr>
        <w:t>,</w:t>
      </w:r>
      <w:r w:rsidRPr="00A82B29">
        <w:rPr>
          <w:rFonts w:cstheme="majorHAnsi"/>
          <w:sz w:val="16"/>
        </w:rPr>
        <w:t xml:space="preserve"> and the desires of the mil</w:t>
      </w:r>
      <w:r w:rsidRPr="00A82B29">
        <w:rPr>
          <w:rFonts w:cstheme="majorHAnsi"/>
          <w:sz w:val="16"/>
        </w:rPr>
        <w:softHyphen/>
        <w:t>lions of under</w:t>
      </w:r>
      <w:r w:rsidRPr="00A82B29">
        <w:rPr>
          <w:rFonts w:cstheme="majorHAnsi"/>
          <w:sz w:val="16"/>
        </w:rPr>
        <w:softHyphen/>
        <w:t>em</w:t>
      </w:r>
      <w:r w:rsidRPr="00A82B29">
        <w:rPr>
          <w:rFonts w:cstheme="majorHAnsi"/>
          <w:sz w:val="16"/>
        </w:rPr>
        <w:softHyphen/>
        <w:t xml:space="preserve">ployed, </w:t>
      </w:r>
      <w:r w:rsidRPr="00A82B29">
        <w:rPr>
          <w:rFonts w:cstheme="majorHAnsi"/>
          <w:u w:val="single"/>
        </w:rPr>
        <w:t>should remind us of this</w:t>
      </w:r>
      <w:r w:rsidRPr="00A82B29">
        <w:rPr>
          <w:rFonts w:cstheme="majorHAnsi"/>
          <w:sz w:val="16"/>
        </w:rPr>
        <w:t>. This will not be pos</w:t>
      </w:r>
      <w:r w:rsidRPr="00A82B29">
        <w:rPr>
          <w:rFonts w:cstheme="majorHAnsi"/>
          <w:sz w:val="16"/>
        </w:rPr>
        <w:softHyphen/>
        <w:t>si</w:t>
      </w:r>
      <w:r w:rsidRPr="00A82B29">
        <w:rPr>
          <w:rFonts w:cstheme="majorHAnsi"/>
          <w:sz w:val="16"/>
        </w:rPr>
        <w:softHyphen/>
        <w:t>ble with</w:t>
      </w:r>
      <w:r w:rsidRPr="00A82B29">
        <w:rPr>
          <w:rFonts w:cstheme="majorHAnsi"/>
          <w:sz w:val="16"/>
        </w:rPr>
        <w:softHyphen/>
        <w:t>out a col</w:t>
      </w:r>
      <w:r w:rsidRPr="00A82B29">
        <w:rPr>
          <w:rFonts w:cstheme="majorHAnsi"/>
          <w:sz w:val="16"/>
        </w:rPr>
        <w:softHyphen/>
        <w:t>lec</w:t>
      </w:r>
      <w:r w:rsidRPr="00A82B29">
        <w:rPr>
          <w:rFonts w:cstheme="majorHAnsi"/>
          <w:sz w:val="16"/>
        </w:rPr>
        <w:softHyphen/>
        <w:t>tive strug</w:t>
      </w:r>
      <w:r w:rsidRPr="00A82B29">
        <w:rPr>
          <w:rFonts w:cstheme="majorHAnsi"/>
          <w:sz w:val="16"/>
        </w:rPr>
        <w:softHyphen/>
        <w:t>gle against the state and the demands of cap</w:t>
      </w:r>
      <w:r w:rsidRPr="00A82B29">
        <w:rPr>
          <w:rFonts w:cstheme="majorHAnsi"/>
          <w:sz w:val="16"/>
        </w:rPr>
        <w:softHyphen/>
        <w:t>i</w:t>
      </w:r>
      <w:r w:rsidRPr="00A82B29">
        <w:rPr>
          <w:rFonts w:cstheme="majorHAnsi"/>
          <w:sz w:val="16"/>
        </w:rPr>
        <w:softHyphen/>
        <w:t>tal, one which simul</w:t>
      </w:r>
      <w:r w:rsidRPr="00A82B29">
        <w:rPr>
          <w:rFonts w:cstheme="majorHAnsi"/>
          <w:sz w:val="16"/>
        </w:rPr>
        <w:softHyphen/>
        <w:t>ta</w:t>
      </w:r>
      <w:r w:rsidRPr="00A82B29">
        <w:rPr>
          <w:rFonts w:cstheme="majorHAnsi"/>
          <w:sz w:val="16"/>
        </w:rPr>
        <w:softHyphen/>
        <w:t>ne</w:t>
      </w:r>
      <w:r w:rsidRPr="00A82B29">
        <w:rPr>
          <w:rFonts w:cstheme="majorHAnsi"/>
          <w:sz w:val="16"/>
        </w:rPr>
        <w:softHyphen/>
        <w:t xml:space="preserve">ously defends what we have and attempts to move beyond it. </w:t>
      </w:r>
      <w:r w:rsidRPr="00A82B29">
        <w:rPr>
          <w:rFonts w:cstheme="majorHAnsi"/>
          <w:highlight w:val="green"/>
          <w:u w:val="single"/>
        </w:rPr>
        <w:t>A retreat to lifeboat pol</w:t>
      </w:r>
      <w:r w:rsidRPr="00A82B29">
        <w:rPr>
          <w:rFonts w:cstheme="majorHAnsi"/>
          <w:highlight w:val="green"/>
          <w:u w:val="single"/>
        </w:rPr>
        <w:softHyphen/>
        <w:t>i</w:t>
      </w:r>
      <w:r w:rsidRPr="00A82B29">
        <w:rPr>
          <w:rFonts w:cstheme="majorHAnsi"/>
          <w:highlight w:val="green"/>
          <w:u w:val="single"/>
        </w:rPr>
        <w:softHyphen/>
        <w:t>tics is both pre</w:t>
      </w:r>
      <w:r w:rsidRPr="00A82B29">
        <w:rPr>
          <w:rFonts w:cstheme="majorHAnsi"/>
          <w:highlight w:val="green"/>
          <w:u w:val="single"/>
        </w:rPr>
        <w:softHyphen/>
        <w:t>ma</w:t>
      </w:r>
      <w:r w:rsidRPr="00A82B29">
        <w:rPr>
          <w:rFonts w:cstheme="majorHAnsi"/>
          <w:highlight w:val="green"/>
          <w:u w:val="single"/>
        </w:rPr>
        <w:softHyphen/>
        <w:t xml:space="preserve">ture </w:t>
      </w:r>
      <w:r w:rsidRPr="00A82B29">
        <w:rPr>
          <w:rFonts w:cstheme="majorHAnsi"/>
          <w:b/>
          <w:highlight w:val="green"/>
          <w:u w:val="single"/>
        </w:rPr>
        <w:t>and a self-fulfilling prophecy</w:t>
      </w:r>
      <w:r w:rsidRPr="00A82B29">
        <w:rPr>
          <w:rFonts w:cstheme="majorHAnsi"/>
          <w:sz w:val="16"/>
        </w:rPr>
        <w:t>. While Bifo cor</w:t>
      </w:r>
      <w:r w:rsidRPr="00A82B29">
        <w:rPr>
          <w:rFonts w:cstheme="majorHAnsi"/>
          <w:sz w:val="16"/>
        </w:rPr>
        <w:softHyphen/>
        <w:t>rectly analy</w:t>
      </w:r>
      <w:r w:rsidRPr="00A82B29">
        <w:rPr>
          <w:rFonts w:cstheme="majorHAnsi"/>
          <w:sz w:val="16"/>
        </w:rPr>
        <w:softHyphen/>
        <w:t>ses the cur</w:t>
      </w:r>
      <w:r w:rsidRPr="00A82B29">
        <w:rPr>
          <w:rFonts w:cstheme="majorHAnsi"/>
          <w:sz w:val="16"/>
        </w:rPr>
        <w:softHyphen/>
        <w:t>rent con</w:t>
      </w:r>
      <w:r w:rsidRPr="00A82B29">
        <w:rPr>
          <w:rFonts w:cstheme="majorHAnsi"/>
          <w:sz w:val="16"/>
        </w:rPr>
        <w:softHyphen/>
        <w:t>junc</w:t>
      </w:r>
      <w:r w:rsidRPr="00A82B29">
        <w:rPr>
          <w:rFonts w:cstheme="majorHAnsi"/>
          <w:sz w:val="16"/>
        </w:rPr>
        <w:softHyphen/>
        <w:t>ture – clearly iden</w:t>
      </w:r>
      <w:r w:rsidRPr="00A82B29">
        <w:rPr>
          <w:rFonts w:cstheme="majorHAnsi"/>
          <w:sz w:val="16"/>
        </w:rPr>
        <w:softHyphen/>
        <w:t>ti</w:t>
      </w:r>
      <w:r w:rsidRPr="00A82B29">
        <w:rPr>
          <w:rFonts w:cstheme="majorHAnsi"/>
          <w:sz w:val="16"/>
        </w:rPr>
        <w:softHyphen/>
        <w:t>fy</w:t>
      </w:r>
      <w:r w:rsidRPr="00A82B29">
        <w:rPr>
          <w:rFonts w:cstheme="majorHAnsi"/>
          <w:sz w:val="16"/>
        </w:rPr>
        <w:softHyphen/>
        <w:t>ing the post-political state, the weak</w:t>
      </w:r>
      <w:r w:rsidRPr="00A82B29">
        <w:rPr>
          <w:rFonts w:cstheme="majorHAnsi"/>
          <w:sz w:val="16"/>
        </w:rPr>
        <w:softHyphen/>
        <w:t>ness of the Left, the cri</w:t>
      </w:r>
      <w:r w:rsidRPr="00A82B29">
        <w:rPr>
          <w:rFonts w:cstheme="majorHAnsi"/>
          <w:sz w:val="16"/>
        </w:rPr>
        <w:softHyphen/>
        <w:t>sis of prof</w:t>
      </w:r>
      <w:r w:rsidRPr="00A82B29">
        <w:rPr>
          <w:rFonts w:cstheme="majorHAnsi"/>
          <w:sz w:val="16"/>
        </w:rPr>
        <w:softHyphen/>
        <w:t>itabil</w:t>
      </w:r>
      <w:r w:rsidRPr="00A82B29">
        <w:rPr>
          <w:rFonts w:cstheme="majorHAnsi"/>
          <w:sz w:val="16"/>
        </w:rPr>
        <w:softHyphen/>
        <w:t xml:space="preserve">ity and new forms of labour, </w:t>
      </w:r>
      <w:r w:rsidRPr="00A82B29">
        <w:rPr>
          <w:rFonts w:cstheme="majorHAnsi"/>
          <w:b/>
          <w:highlight w:val="green"/>
          <w:u w:val="single"/>
        </w:rPr>
        <w:t>and</w:t>
      </w:r>
      <w:r w:rsidRPr="00A82B29">
        <w:rPr>
          <w:rFonts w:cstheme="majorHAnsi"/>
          <w:sz w:val="16"/>
        </w:rPr>
        <w:t xml:space="preserve"> their impact on the sub</w:t>
      </w:r>
      <w:r w:rsidRPr="00A82B29">
        <w:rPr>
          <w:rFonts w:cstheme="majorHAnsi"/>
          <w:sz w:val="16"/>
        </w:rPr>
        <w:softHyphen/>
        <w:t xml:space="preserve">ject – </w:t>
      </w:r>
      <w:r w:rsidRPr="00A82B29">
        <w:rPr>
          <w:rFonts w:cstheme="majorHAnsi"/>
          <w:u w:val="single"/>
        </w:rPr>
        <w:t>his polit</w:t>
      </w:r>
      <w:r w:rsidRPr="00A82B29">
        <w:rPr>
          <w:rFonts w:cstheme="majorHAnsi"/>
          <w:u w:val="single"/>
        </w:rPr>
        <w:softHyphen/>
        <w:t>i</w:t>
      </w:r>
      <w:r w:rsidRPr="00A82B29">
        <w:rPr>
          <w:rFonts w:cstheme="majorHAnsi"/>
          <w:u w:val="single"/>
        </w:rPr>
        <w:softHyphen/>
        <w:t>cal pre</w:t>
      </w:r>
      <w:r w:rsidRPr="00A82B29">
        <w:rPr>
          <w:rFonts w:cstheme="majorHAnsi"/>
          <w:u w:val="single"/>
        </w:rPr>
        <w:softHyphen/>
        <w:t>scrip</w:t>
      </w:r>
      <w:r w:rsidRPr="00A82B29">
        <w:rPr>
          <w:rFonts w:cstheme="majorHAnsi"/>
          <w:u w:val="single"/>
        </w:rPr>
        <w:softHyphen/>
        <w:t xml:space="preserve">tions </w:t>
      </w:r>
      <w:r w:rsidRPr="00A82B29">
        <w:rPr>
          <w:rFonts w:cstheme="majorHAnsi"/>
          <w:highlight w:val="green"/>
          <w:u w:val="single"/>
        </w:rPr>
        <w:t>lead us in the wrong direc</w:t>
      </w:r>
      <w:r w:rsidRPr="00A82B29">
        <w:rPr>
          <w:rFonts w:cstheme="majorHAnsi"/>
          <w:highlight w:val="green"/>
          <w:u w:val="single"/>
        </w:rPr>
        <w:softHyphen/>
        <w:t>tion</w:t>
      </w:r>
      <w:r w:rsidRPr="00A82B29">
        <w:rPr>
          <w:rFonts w:cstheme="majorHAnsi"/>
          <w:u w:val="single"/>
        </w:rPr>
        <w:t>.</w:t>
      </w:r>
      <w:r w:rsidRPr="00A82B29">
        <w:rPr>
          <w:rFonts w:cstheme="majorHAnsi"/>
          <w:sz w:val="16"/>
        </w:rPr>
        <w:t xml:space="preserve"> Just as Bifo does, we place the strug</w:t>
      </w:r>
      <w:r w:rsidRPr="00A82B29">
        <w:rPr>
          <w:rFonts w:cstheme="majorHAnsi"/>
          <w:sz w:val="16"/>
        </w:rPr>
        <w:softHyphen/>
        <w:t>gle against work at the cen</w:t>
      </w:r>
      <w:r w:rsidRPr="00A82B29">
        <w:rPr>
          <w:rFonts w:cstheme="majorHAnsi"/>
          <w:sz w:val="16"/>
        </w:rPr>
        <w:softHyphen/>
        <w:t>ter; but we can also seek to lib</w:t>
      </w:r>
      <w:r w:rsidRPr="00A82B29">
        <w:rPr>
          <w:rFonts w:cstheme="majorHAnsi"/>
          <w:sz w:val="16"/>
        </w:rPr>
        <w:softHyphen/>
        <w:t>er</w:t>
      </w:r>
      <w:r w:rsidRPr="00A82B29">
        <w:rPr>
          <w:rFonts w:cstheme="majorHAnsi"/>
          <w:sz w:val="16"/>
        </w:rPr>
        <w:softHyphen/>
        <w:t>ate social wealth, rather than insu</w:t>
      </w:r>
      <w:r w:rsidRPr="00A82B29">
        <w:rPr>
          <w:rFonts w:cstheme="majorHAnsi"/>
          <w:sz w:val="16"/>
        </w:rPr>
        <w:softHyphen/>
        <w:t>late a lucky few from the rav</w:t>
      </w:r>
      <w:r w:rsidRPr="00A82B29">
        <w:rPr>
          <w:rFonts w:cstheme="majorHAnsi"/>
          <w:sz w:val="16"/>
        </w:rPr>
        <w:softHyphen/>
        <w:t>ages of cap</w:t>
      </w:r>
      <w:r w:rsidRPr="00A82B29">
        <w:rPr>
          <w:rFonts w:cstheme="majorHAnsi"/>
          <w:sz w:val="16"/>
        </w:rPr>
        <w:softHyphen/>
        <w:t>i</w:t>
      </w:r>
      <w:r w:rsidRPr="00A82B29">
        <w:rPr>
          <w:rFonts w:cstheme="majorHAnsi"/>
          <w:sz w:val="16"/>
        </w:rPr>
        <w:softHyphen/>
        <w:t xml:space="preserve">tal. </w:t>
      </w:r>
      <w:r w:rsidRPr="00A82B29">
        <w:rPr>
          <w:rFonts w:cstheme="majorHAnsi"/>
          <w:u w:val="single"/>
        </w:rPr>
        <w:t>Rather than “No Future,” we must raise a dif</w:t>
      </w:r>
      <w:r w:rsidRPr="00A82B29">
        <w:rPr>
          <w:rFonts w:cstheme="majorHAnsi"/>
          <w:u w:val="single"/>
        </w:rPr>
        <w:softHyphen/>
        <w:t>fer</w:t>
      </w:r>
      <w:r w:rsidRPr="00A82B29">
        <w:rPr>
          <w:rFonts w:cstheme="majorHAnsi"/>
          <w:u w:val="single"/>
        </w:rPr>
        <w:softHyphen/>
        <w:t>ent ban</w:t>
      </w:r>
      <w:r w:rsidRPr="00A82B29">
        <w:rPr>
          <w:rFonts w:cstheme="majorHAnsi"/>
          <w:u w:val="single"/>
        </w:rPr>
        <w:softHyphen/>
        <w:t>ner: “The future’s here, it just needs reorganizing.”</w:t>
      </w:r>
    </w:p>
    <w:p w14:paraId="0931C7DE" w14:textId="77777777" w:rsidR="004C4506" w:rsidRPr="00A82B29" w:rsidRDefault="004C4506" w:rsidP="004C4506">
      <w:pPr>
        <w:rPr>
          <w:rFonts w:cstheme="majorHAnsi"/>
          <w:sz w:val="16"/>
        </w:rPr>
      </w:pPr>
    </w:p>
    <w:p w14:paraId="167695E5" w14:textId="77777777" w:rsidR="004C4506" w:rsidRPr="004C4506" w:rsidRDefault="004C4506" w:rsidP="004C4506"/>
    <w:p w14:paraId="2AFF5E75" w14:textId="77777777" w:rsidR="00E5427B" w:rsidRPr="00A82B29" w:rsidRDefault="00E5427B" w:rsidP="00E5427B">
      <w:pPr>
        <w:pStyle w:val="Heading4"/>
        <w:rPr>
          <w:rFonts w:cstheme="majorHAnsi"/>
        </w:rPr>
      </w:pPr>
      <w:r w:rsidRPr="00A82B29">
        <w:rPr>
          <w:rFonts w:cstheme="majorHAnsi"/>
        </w:rPr>
        <w:t xml:space="preserve">Symbiocapitalism is nonsense </w:t>
      </w:r>
    </w:p>
    <w:p w14:paraId="21D78AE5" w14:textId="77777777" w:rsidR="00E5427B" w:rsidRPr="00A82B29" w:rsidRDefault="00E5427B" w:rsidP="00E5427B">
      <w:pPr>
        <w:rPr>
          <w:rFonts w:cstheme="majorHAnsi"/>
          <w:b/>
        </w:rPr>
      </w:pPr>
      <w:r w:rsidRPr="00A82B29">
        <w:rPr>
          <w:rFonts w:cstheme="majorHAnsi"/>
          <w:b/>
        </w:rPr>
        <w:t xml:space="preserve">STURGEON, MFA, 13 </w:t>
      </w:r>
    </w:p>
    <w:p w14:paraId="64F8253E" w14:textId="77777777" w:rsidR="00E5427B" w:rsidRPr="00A82B29" w:rsidRDefault="00E5427B" w:rsidP="00E5427B">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1EB9A241" w14:textId="77777777" w:rsidR="00E5427B" w:rsidRPr="00A82B29" w:rsidRDefault="00E5427B" w:rsidP="00E5427B">
      <w:pPr>
        <w:rPr>
          <w:rFonts w:cstheme="majorHAnsi"/>
          <w:sz w:val="16"/>
        </w:rPr>
      </w:pPr>
      <w:r w:rsidRPr="00A82B29">
        <w:rPr>
          <w:rFonts w:cstheme="majorHAnsi"/>
          <w:u w:val="single"/>
        </w:rPr>
        <w:t>This is a tidy metaphor</w:t>
      </w:r>
      <w:r w:rsidRPr="00A82B29">
        <w:rPr>
          <w:rFonts w:cstheme="majorHAnsi"/>
          <w:sz w:val="16"/>
        </w:rPr>
        <w:t xml:space="preserve">, but more on that later. </w:t>
      </w:r>
      <w:r w:rsidRPr="00A82B29">
        <w:rPr>
          <w:rFonts w:cstheme="majorHAnsi"/>
          <w:highlight w:val="green"/>
          <w:u w:val="single"/>
        </w:rPr>
        <w:t>The</w:t>
      </w:r>
      <w:r w:rsidRPr="00A82B29">
        <w:rPr>
          <w:rFonts w:cstheme="majorHAnsi"/>
          <w:u w:val="single"/>
        </w:rPr>
        <w:t xml:space="preserve"> first problem with</w:t>
      </w:r>
      <w:r w:rsidRPr="00A82B29">
        <w:rPr>
          <w:rFonts w:cstheme="majorHAnsi"/>
          <w:sz w:val="16"/>
        </w:rPr>
        <w:t xml:space="preserve"> </w:t>
      </w:r>
      <w:r w:rsidRPr="00A82B29">
        <w:rPr>
          <w:rFonts w:cstheme="majorHAnsi"/>
          <w:u w:val="single"/>
        </w:rPr>
        <w:t xml:space="preserve">Berardi’s </w:t>
      </w:r>
      <w:r w:rsidRPr="00A82B29">
        <w:rPr>
          <w:rFonts w:cstheme="majorHAnsi"/>
          <w:highlight w:val="green"/>
          <w:u w:val="single"/>
        </w:rPr>
        <w:t>analogy between poetry and finance</w:t>
      </w:r>
      <w:r w:rsidRPr="00A82B29">
        <w:rPr>
          <w:rFonts w:cstheme="majorHAnsi"/>
          <w:u w:val="single"/>
        </w:rPr>
        <w:t xml:space="preserve"> is that it </w:t>
      </w:r>
      <w:r w:rsidRPr="00A82B29">
        <w:rPr>
          <w:rFonts w:cstheme="majorHAnsi"/>
          <w:highlight w:val="green"/>
          <w:u w:val="single"/>
        </w:rPr>
        <w:t xml:space="preserve">bears </w:t>
      </w:r>
      <w:r w:rsidRPr="00A82B29">
        <w:rPr>
          <w:rFonts w:cstheme="majorHAnsi"/>
          <w:b/>
          <w:highlight w:val="green"/>
          <w:u w:val="single"/>
        </w:rPr>
        <w:t>no relation to the reality of either</w:t>
      </w:r>
      <w:r w:rsidRPr="00A82B29">
        <w:rPr>
          <w:rFonts w:cstheme="majorHAnsi"/>
          <w:sz w:val="16"/>
        </w:rPr>
        <w:t xml:space="preserve">.  Financial </w:t>
      </w:r>
      <w:r w:rsidRPr="00A82B29">
        <w:rPr>
          <w:rFonts w:cstheme="majorHAnsi"/>
          <w:highlight w:val="green"/>
          <w:u w:val="single"/>
        </w:rPr>
        <w:t>deregulation</w:t>
      </w:r>
      <w:r w:rsidRPr="00A82B29">
        <w:rPr>
          <w:rFonts w:cstheme="majorHAnsi"/>
          <w:u w:val="single"/>
        </w:rPr>
        <w:t xml:space="preserve"> was not meant to divorce money from matter</w:t>
      </w:r>
      <w:r w:rsidRPr="00A82B29">
        <w:rPr>
          <w:rFonts w:cstheme="majorHAnsi"/>
          <w:sz w:val="16"/>
        </w:rPr>
        <w:t xml:space="preserve"> or value; </w:t>
      </w:r>
      <w:r w:rsidRPr="00A82B29">
        <w:rPr>
          <w:rFonts w:cstheme="majorHAnsi"/>
          <w:u w:val="single"/>
        </w:rPr>
        <w:t>its purpose was to get government out of the way</w:t>
      </w:r>
      <w:r w:rsidRPr="00A82B29">
        <w:rPr>
          <w:rFonts w:cstheme="majorHAnsi"/>
          <w:sz w:val="16"/>
        </w:rPr>
        <w:t xml:space="preserve"> of finance. </w:t>
      </w:r>
      <w:r w:rsidRPr="00A82B29">
        <w:rPr>
          <w:rFonts w:cstheme="majorHAnsi"/>
          <w:u w:val="single"/>
        </w:rPr>
        <w:t xml:space="preserve">The </w:t>
      </w:r>
      <w:r w:rsidRPr="00A82B29">
        <w:rPr>
          <w:rFonts w:cstheme="majorHAnsi"/>
          <w:highlight w:val="green"/>
          <w:u w:val="single"/>
        </w:rPr>
        <w:t>result</w:t>
      </w:r>
      <w:r w:rsidRPr="00A82B29">
        <w:rPr>
          <w:rFonts w:cstheme="majorHAnsi"/>
          <w:sz w:val="16"/>
        </w:rPr>
        <w:t xml:space="preserve">, we know from no less than two financial crises, </w:t>
      </w:r>
      <w:r w:rsidRPr="00A82B29">
        <w:rPr>
          <w:rFonts w:cstheme="majorHAnsi"/>
          <w:u w:val="single"/>
        </w:rPr>
        <w:t xml:space="preserve">was not the loss of connection between money and matter, it </w:t>
      </w:r>
      <w:r w:rsidRPr="00A82B29">
        <w:rPr>
          <w:rFonts w:cstheme="majorHAnsi"/>
          <w:highlight w:val="green"/>
          <w:u w:val="single"/>
        </w:rPr>
        <w:t>was the wild prolif</w:t>
      </w:r>
      <w:r w:rsidRPr="00A82B29">
        <w:rPr>
          <w:rFonts w:cstheme="majorHAnsi"/>
          <w:u w:val="single"/>
        </w:rPr>
        <w:t xml:space="preserve">eration </w:t>
      </w:r>
      <w:r w:rsidRPr="00A82B29">
        <w:rPr>
          <w:rFonts w:cstheme="majorHAnsi"/>
          <w:highlight w:val="green"/>
          <w:u w:val="single"/>
        </w:rPr>
        <w:t>of connections, of speculative positions taken on anything and everything</w:t>
      </w:r>
      <w:r w:rsidRPr="00A82B29">
        <w:rPr>
          <w:rFonts w:cstheme="majorHAnsi"/>
          <w:sz w:val="16"/>
        </w:rPr>
        <w:t xml:space="preserve">. Or, as a financial regulator once told me, “It isn’t the speculation on ‘nothing’ that keeps me up at night, it’s the gambling on all of the things that matter.” So </w:t>
      </w:r>
      <w:r w:rsidRPr="00A82B29">
        <w:rPr>
          <w:rFonts w:cstheme="majorHAnsi"/>
          <w:highlight w:val="green"/>
          <w:u w:val="single"/>
        </w:rPr>
        <w:t>there was nothing symbolist</w:t>
      </w:r>
      <w:r w:rsidRPr="00A82B29">
        <w:rPr>
          <w:rFonts w:cstheme="majorHAnsi"/>
          <w:u w:val="single"/>
        </w:rPr>
        <w:t xml:space="preserve"> </w:t>
      </w:r>
      <w:r w:rsidRPr="00A82B29">
        <w:rPr>
          <w:rFonts w:cstheme="majorHAnsi"/>
          <w:highlight w:val="green"/>
          <w:u w:val="single"/>
        </w:rPr>
        <w:t>about</w:t>
      </w:r>
      <w:r w:rsidRPr="00A82B29">
        <w:rPr>
          <w:rFonts w:cstheme="majorHAnsi"/>
          <w:u w:val="single"/>
        </w:rPr>
        <w:t xml:space="preserve"> the development of </w:t>
      </w:r>
      <w:r w:rsidRPr="00A82B29">
        <w:rPr>
          <w:rFonts w:cstheme="majorHAnsi"/>
          <w:highlight w:val="green"/>
          <w:u w:val="single"/>
        </w:rPr>
        <w:t>modern finance</w:t>
      </w:r>
      <w:r w:rsidRPr="00A82B29">
        <w:rPr>
          <w:rFonts w:cstheme="majorHAnsi"/>
          <w:sz w:val="16"/>
        </w:rPr>
        <w:t xml:space="preserve">. </w:t>
      </w:r>
      <w:r w:rsidRPr="00A82B29">
        <w:rPr>
          <w:rFonts w:cstheme="majorHAnsi"/>
          <w:u w:val="single"/>
        </w:rPr>
        <w:t>In Berardi’s version</w:t>
      </w:r>
      <w:r w:rsidRPr="00A82B29">
        <w:rPr>
          <w:rFonts w:cstheme="majorHAnsi"/>
          <w:sz w:val="16"/>
        </w:rPr>
        <w:t xml:space="preserve"> of symbolism, </w:t>
      </w:r>
      <w:r w:rsidRPr="00A82B29">
        <w:rPr>
          <w:rFonts w:cstheme="majorHAnsi"/>
          <w:u w:val="single"/>
        </w:rPr>
        <w:t>nothing means anything</w:t>
      </w:r>
      <w:r w:rsidRPr="00A82B29">
        <w:rPr>
          <w:rFonts w:cstheme="majorHAnsi"/>
          <w:sz w:val="16"/>
        </w:rPr>
        <w:t xml:space="preserve">. </w:t>
      </w:r>
      <w:r w:rsidRPr="00A82B29">
        <w:rPr>
          <w:rFonts w:cstheme="majorHAnsi"/>
          <w:u w:val="single"/>
        </w:rPr>
        <w:t>In global finance, every signifier is forced to mean something.</w:t>
      </w:r>
      <w:r w:rsidRPr="00A82B29">
        <w:rPr>
          <w:rFonts w:cstheme="majorHAnsi"/>
          <w:sz w:val="16"/>
        </w:rPr>
        <w:t xml:space="preserve"> Every speculative position is tethered to some good or commodity or service, or some permutation thereof. This is why financial regulators are trying, and failing, to put limits on the number of positions speculators can take on commodities. </w:t>
      </w:r>
      <w:r w:rsidRPr="00A82B29">
        <w:rPr>
          <w:rFonts w:cstheme="majorHAnsi"/>
          <w:u w:val="single"/>
        </w:rPr>
        <w:t>What’s worse, B</w:t>
      </w:r>
      <w:r w:rsidRPr="00A82B29">
        <w:rPr>
          <w:rFonts w:cstheme="majorHAnsi"/>
          <w:highlight w:val="green"/>
          <w:u w:val="single"/>
        </w:rPr>
        <w:t>erardi never identifies the beneficent regulator of symbolist poetry</w:t>
      </w:r>
      <w:r w:rsidRPr="00A82B29">
        <w:rPr>
          <w:rFonts w:cstheme="majorHAnsi"/>
          <w:sz w:val="16"/>
        </w:rPr>
        <w:t xml:space="preserve">, the good guy we need to reinstate in order reverse symbolism and bring meaning back to language. Who was such a regulator in the time of the symbolist poet? Perhaps it was bourgeois morality or the real and violent government censor? Or maybe what we need is general intellect in high-minded agreement, synchronized en masse by Berardi’s poetics? </w:t>
      </w:r>
    </w:p>
    <w:p w14:paraId="52924C36" w14:textId="77777777" w:rsidR="00E5427B" w:rsidRPr="00A82B29" w:rsidRDefault="00E5427B" w:rsidP="00E5427B">
      <w:pPr>
        <w:rPr>
          <w:rFonts w:cstheme="majorHAnsi"/>
          <w:sz w:val="16"/>
        </w:rPr>
      </w:pPr>
    </w:p>
    <w:p w14:paraId="5182A116" w14:textId="77777777" w:rsidR="00E5427B" w:rsidRPr="00A82B29" w:rsidRDefault="00E5427B" w:rsidP="00E5427B">
      <w:pPr>
        <w:pStyle w:val="Heading4"/>
        <w:rPr>
          <w:rFonts w:cstheme="majorHAnsi"/>
        </w:rPr>
      </w:pPr>
      <w:r w:rsidRPr="00A82B29">
        <w:rPr>
          <w:rFonts w:cstheme="majorHAnsi"/>
        </w:rPr>
        <w:t xml:space="preserve">The Neg’s form of theory is as irresponsible as deregulated finance </w:t>
      </w:r>
    </w:p>
    <w:p w14:paraId="1B6AB14C" w14:textId="77777777" w:rsidR="00E5427B" w:rsidRPr="00A82B29" w:rsidRDefault="00E5427B" w:rsidP="00E5427B">
      <w:pPr>
        <w:rPr>
          <w:rFonts w:cstheme="majorHAnsi"/>
          <w:b/>
        </w:rPr>
      </w:pPr>
      <w:r w:rsidRPr="00A82B29">
        <w:rPr>
          <w:rFonts w:cstheme="majorHAnsi"/>
          <w:b/>
        </w:rPr>
        <w:t xml:space="preserve">STURGEON, MFA, 13 </w:t>
      </w:r>
    </w:p>
    <w:p w14:paraId="67205E17" w14:textId="77777777" w:rsidR="00E5427B" w:rsidRPr="00A82B29" w:rsidRDefault="00E5427B" w:rsidP="00E5427B">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5FC67C02" w14:textId="77777777" w:rsidR="00E5427B" w:rsidRPr="00A82B29" w:rsidRDefault="00E5427B" w:rsidP="00E5427B">
      <w:pPr>
        <w:rPr>
          <w:rFonts w:cstheme="majorHAnsi"/>
          <w:sz w:val="16"/>
        </w:rPr>
      </w:pPr>
      <w:r w:rsidRPr="00A82B29">
        <w:rPr>
          <w:rFonts w:cstheme="majorHAnsi"/>
          <w:sz w:val="16"/>
        </w:rPr>
        <w:t xml:space="preserve">Berardi’s book is meant to galvanize “the general intellect” into believing that poetry is a non-exchangeable form of language. This because Berardi (admirably) wants us to believe in another world altogether, one we are transported to by poetry as “the excess of language, a hidden resource which enables us to shift from one paradigm to another.” </w:t>
      </w:r>
      <w:r w:rsidRPr="00A82B29">
        <w:rPr>
          <w:rFonts w:cstheme="majorHAnsi"/>
          <w:u w:val="single"/>
        </w:rPr>
        <w:t>In Berardi</w:t>
      </w:r>
      <w:r w:rsidRPr="00A82B29">
        <w:rPr>
          <w:rFonts w:cstheme="majorHAnsi"/>
          <w:sz w:val="16"/>
        </w:rPr>
        <w:t xml:space="preserve">’s work, as in much of contemporary theory, </w:t>
      </w:r>
      <w:r w:rsidRPr="00A82B29">
        <w:rPr>
          <w:rFonts w:cstheme="majorHAnsi"/>
          <w:u w:val="single"/>
        </w:rPr>
        <w:t>literature becomes a vanishing mediator</w:t>
      </w:r>
      <w:r w:rsidRPr="00A82B29">
        <w:rPr>
          <w:rFonts w:cstheme="majorHAnsi"/>
          <w:sz w:val="16"/>
        </w:rPr>
        <w:t xml:space="preserve">, </w:t>
      </w:r>
      <w:r w:rsidRPr="00A82B29">
        <w:rPr>
          <w:rFonts w:cstheme="majorHAnsi"/>
          <w:u w:val="single"/>
        </w:rPr>
        <w:t>a</w:t>
      </w:r>
      <w:r w:rsidRPr="00A82B29">
        <w:rPr>
          <w:rFonts w:cstheme="majorHAnsi"/>
          <w:sz w:val="16"/>
        </w:rPr>
        <w:t xml:space="preserve"> throwaway </w:t>
      </w:r>
      <w:r w:rsidRPr="00A82B29">
        <w:rPr>
          <w:rFonts w:cstheme="majorHAnsi"/>
          <w:u w:val="single"/>
        </w:rPr>
        <w:t>wormhole</w:t>
      </w:r>
      <w:r w:rsidRPr="00A82B29">
        <w:rPr>
          <w:rFonts w:cstheme="majorHAnsi"/>
          <w:sz w:val="16"/>
        </w:rPr>
        <w:t xml:space="preserve"> that takes us </w:t>
      </w:r>
      <w:r w:rsidRPr="00A82B29">
        <w:rPr>
          <w:rFonts w:cstheme="majorHAnsi"/>
          <w:u w:val="single"/>
        </w:rPr>
        <w:t>to another community</w:t>
      </w:r>
      <w:r w:rsidRPr="00A82B29">
        <w:rPr>
          <w:rFonts w:cstheme="majorHAnsi"/>
          <w:sz w:val="16"/>
        </w:rPr>
        <w:t xml:space="preserve">. </w:t>
      </w:r>
      <w:r w:rsidRPr="00A82B29">
        <w:rPr>
          <w:rFonts w:cstheme="majorHAnsi"/>
          <w:u w:val="single"/>
        </w:rPr>
        <w:t>But communities must be built before they are found</w:t>
      </w:r>
      <w:r w:rsidRPr="00A82B29">
        <w:rPr>
          <w:rFonts w:cstheme="majorHAnsi"/>
          <w:sz w:val="16"/>
        </w:rPr>
        <w:t xml:space="preserve">. Poetry can only build a community if it is exchanged, and exchangeability lies at the very etymological root of the word literature, of letters shared among friends. Perhaps it is Berardi’s own semiotization that has led to his alienated view of poetry; it is ironic that he considers Google to be an evil algorithmic plot driven by semio-capitalism even when his name registers more than two million search results. </w:t>
      </w:r>
      <w:r w:rsidRPr="00A82B29">
        <w:rPr>
          <w:rFonts w:cstheme="majorHAnsi"/>
          <w:highlight w:val="green"/>
          <w:u w:val="single"/>
        </w:rPr>
        <w:t>The</w:t>
      </w:r>
      <w:r w:rsidRPr="00A82B29">
        <w:rPr>
          <w:rFonts w:cstheme="majorHAnsi"/>
          <w:u w:val="single"/>
        </w:rPr>
        <w:t xml:space="preserve"> </w:t>
      </w:r>
      <w:r w:rsidRPr="00A82B29">
        <w:rPr>
          <w:rFonts w:cstheme="majorHAnsi"/>
          <w:highlight w:val="green"/>
          <w:u w:val="single"/>
        </w:rPr>
        <w:t>mistakes</w:t>
      </w:r>
      <w:r w:rsidRPr="00A82B29">
        <w:rPr>
          <w:rFonts w:cstheme="majorHAnsi"/>
          <w:sz w:val="16"/>
        </w:rPr>
        <w:t xml:space="preserve"> of The Uprising </w:t>
      </w:r>
      <w:r w:rsidRPr="00A82B29">
        <w:rPr>
          <w:rFonts w:cstheme="majorHAnsi"/>
          <w:highlight w:val="green"/>
          <w:u w:val="single"/>
        </w:rPr>
        <w:t>speak to a</w:t>
      </w:r>
      <w:r w:rsidRPr="00A82B29">
        <w:rPr>
          <w:rFonts w:cstheme="majorHAnsi"/>
          <w:u w:val="single"/>
        </w:rPr>
        <w:t xml:space="preserve"> much </w:t>
      </w:r>
      <w:r w:rsidRPr="00A82B29">
        <w:rPr>
          <w:rFonts w:cstheme="majorHAnsi"/>
          <w:highlight w:val="green"/>
          <w:u w:val="single"/>
        </w:rPr>
        <w:t>larger crisis</w:t>
      </w:r>
      <w:r w:rsidRPr="00A82B29">
        <w:rPr>
          <w:rFonts w:cstheme="majorHAnsi"/>
          <w:u w:val="single"/>
        </w:rPr>
        <w:t xml:space="preserve"> with</w:t>
      </w:r>
      <w:r w:rsidRPr="00A82B29">
        <w:rPr>
          <w:rFonts w:cstheme="majorHAnsi"/>
          <w:highlight w:val="green"/>
          <w:u w:val="single"/>
        </w:rPr>
        <w:t>in</w:t>
      </w:r>
      <w:r w:rsidRPr="00A82B29">
        <w:rPr>
          <w:rFonts w:cstheme="majorHAnsi"/>
          <w:sz w:val="16"/>
        </w:rPr>
        <w:t xml:space="preserve"> the evolution of </w:t>
      </w:r>
      <w:r w:rsidRPr="00A82B29">
        <w:rPr>
          <w:rFonts w:cstheme="majorHAnsi"/>
          <w:highlight w:val="green"/>
          <w:u w:val="single"/>
        </w:rPr>
        <w:t>theory</w:t>
      </w:r>
      <w:r w:rsidRPr="00A82B29">
        <w:rPr>
          <w:rFonts w:cstheme="majorHAnsi"/>
          <w:sz w:val="16"/>
        </w:rPr>
        <w:t xml:space="preserve"> in general. In fact, if </w:t>
      </w:r>
      <w:r w:rsidRPr="00A82B29">
        <w:rPr>
          <w:rFonts w:cstheme="majorHAnsi"/>
          <w:u w:val="single"/>
        </w:rPr>
        <w:t>contemporary finance is analogous to</w:t>
      </w:r>
      <w:r w:rsidRPr="00A82B29">
        <w:rPr>
          <w:rFonts w:cstheme="majorHAnsi"/>
          <w:sz w:val="16"/>
        </w:rPr>
        <w:t xml:space="preserve"> something in </w:t>
      </w:r>
      <w:r w:rsidRPr="00A82B29">
        <w:rPr>
          <w:rFonts w:cstheme="majorHAnsi"/>
          <w:u w:val="single"/>
        </w:rPr>
        <w:t>literature</w:t>
      </w:r>
      <w:r w:rsidRPr="00A82B29">
        <w:rPr>
          <w:rFonts w:cstheme="majorHAnsi"/>
          <w:sz w:val="16"/>
        </w:rPr>
        <w:t xml:space="preserve">, it isn’t symbolist poetry but </w:t>
      </w:r>
      <w:r w:rsidRPr="00A82B29">
        <w:rPr>
          <w:rFonts w:cstheme="majorHAnsi"/>
          <w:highlight w:val="green"/>
          <w:u w:val="single"/>
        </w:rPr>
        <w:t>theory itself</w:t>
      </w:r>
      <w:r w:rsidRPr="00A82B29">
        <w:rPr>
          <w:rFonts w:cstheme="majorHAnsi"/>
          <w:sz w:val="16"/>
          <w:highlight w:val="green"/>
        </w:rPr>
        <w:t>.</w:t>
      </w:r>
      <w:r w:rsidRPr="00A82B29">
        <w:rPr>
          <w:rFonts w:cstheme="majorHAnsi"/>
          <w:sz w:val="16"/>
        </w:rPr>
        <w:t xml:space="preserve"> Denationalized, </w:t>
      </w:r>
      <w:r w:rsidRPr="00A82B29">
        <w:rPr>
          <w:rFonts w:cstheme="majorHAnsi"/>
          <w:u w:val="single"/>
        </w:rPr>
        <w:t xml:space="preserve">decontextualized, </w:t>
      </w:r>
      <w:r w:rsidRPr="00A82B29">
        <w:rPr>
          <w:rFonts w:cstheme="majorHAnsi"/>
          <w:highlight w:val="green"/>
          <w:u w:val="single"/>
        </w:rPr>
        <w:t>divorced from its origins</w:t>
      </w:r>
      <w:r w:rsidRPr="00A82B29">
        <w:rPr>
          <w:rFonts w:cstheme="majorHAnsi"/>
          <w:sz w:val="16"/>
        </w:rPr>
        <w:t xml:space="preserve"> in philosophy and criticism, </w:t>
      </w:r>
      <w:r w:rsidRPr="00A82B29">
        <w:rPr>
          <w:rFonts w:cstheme="majorHAnsi"/>
          <w:u w:val="single"/>
        </w:rPr>
        <w:t xml:space="preserve">theory has assumed totally </w:t>
      </w:r>
      <w:r w:rsidRPr="00A82B29">
        <w:rPr>
          <w:rFonts w:cstheme="majorHAnsi"/>
          <w:b/>
          <w:u w:val="single"/>
        </w:rPr>
        <w:t>deregulated positions</w:t>
      </w:r>
      <w:r w:rsidRPr="00A82B29">
        <w:rPr>
          <w:rFonts w:cstheme="majorHAnsi"/>
          <w:u w:val="single"/>
        </w:rPr>
        <w:t xml:space="preserve"> on</w:t>
      </w:r>
      <w:r w:rsidRPr="00A82B29">
        <w:rPr>
          <w:rFonts w:cstheme="majorHAnsi"/>
          <w:sz w:val="16"/>
        </w:rPr>
        <w:t xml:space="preserve"> everything from literature to </w:t>
      </w:r>
      <w:r w:rsidRPr="00A82B29">
        <w:rPr>
          <w:rFonts w:cstheme="majorHAnsi"/>
          <w:u w:val="single"/>
        </w:rPr>
        <w:t>politics</w:t>
      </w:r>
      <w:r w:rsidRPr="00A82B29">
        <w:rPr>
          <w:rFonts w:cstheme="majorHAnsi"/>
          <w:sz w:val="16"/>
        </w:rPr>
        <w:t xml:space="preserve"> and beyond. </w:t>
      </w:r>
      <w:r w:rsidRPr="00A82B29">
        <w:rPr>
          <w:rFonts w:cstheme="majorHAnsi"/>
          <w:u w:val="single"/>
        </w:rPr>
        <w:t>With its uncountable speculations and tightly commoditized, catchworded language,</w:t>
      </w:r>
      <w:r w:rsidRPr="00A82B29">
        <w:rPr>
          <w:rFonts w:cstheme="majorHAnsi"/>
          <w:sz w:val="16"/>
        </w:rPr>
        <w:t xml:space="preserve"> </w:t>
      </w:r>
      <w:r w:rsidRPr="00A82B29">
        <w:rPr>
          <w:rFonts w:cstheme="majorHAnsi"/>
          <w:u w:val="single"/>
        </w:rPr>
        <w:t xml:space="preserve">theory has become the </w:t>
      </w:r>
      <w:r w:rsidRPr="00A82B29">
        <w:rPr>
          <w:rFonts w:cstheme="majorHAnsi"/>
          <w:b/>
          <w:u w:val="single"/>
        </w:rPr>
        <w:t>swaps market of thought</w:t>
      </w:r>
      <w:r w:rsidRPr="00A82B29">
        <w:rPr>
          <w:rFonts w:cstheme="majorHAnsi"/>
          <w:b/>
        </w:rPr>
        <w:t xml:space="preserve">.  </w:t>
      </w:r>
      <w:r w:rsidRPr="00A82B29">
        <w:rPr>
          <w:rFonts w:cstheme="majorHAnsi"/>
          <w:sz w:val="16"/>
        </w:rPr>
        <w:t xml:space="preserve">There is another disturbing undertone to The Uprising, one that has spread like a secret since the burst of the dot-com bubble at the turn of the decade. Berardi makes it clear that </w:t>
      </w:r>
      <w:r w:rsidRPr="00A82B29">
        <w:rPr>
          <w:rFonts w:cstheme="majorHAnsi"/>
          <w:highlight w:val="green"/>
          <w:u w:val="single"/>
        </w:rPr>
        <w:t>semio-capitalism rests on</w:t>
      </w:r>
      <w:r w:rsidRPr="00A82B29">
        <w:rPr>
          <w:rFonts w:cstheme="majorHAnsi"/>
          <w:sz w:val="16"/>
        </w:rPr>
        <w:t xml:space="preserve"> a foundation of </w:t>
      </w:r>
      <w:r w:rsidRPr="00A82B29">
        <w:rPr>
          <w:rFonts w:cstheme="majorHAnsi"/>
          <w:highlight w:val="green"/>
          <w:u w:val="single"/>
        </w:rPr>
        <w:t>digital exchange</w:t>
      </w:r>
      <w:r w:rsidRPr="00A82B29">
        <w:rPr>
          <w:rFonts w:cstheme="majorHAnsi"/>
          <w:sz w:val="16"/>
        </w:rPr>
        <w:t xml:space="preserve">, and anyone who reads contemporary theory knows that </w:t>
      </w:r>
      <w:r w:rsidRPr="00A82B29">
        <w:rPr>
          <w:rFonts w:cstheme="majorHAnsi"/>
          <w:highlight w:val="green"/>
          <w:u w:val="single"/>
        </w:rPr>
        <w:t>the digital has become the bogeyman</w:t>
      </w:r>
      <w:r w:rsidRPr="00A82B29">
        <w:rPr>
          <w:rFonts w:cstheme="majorHAnsi"/>
          <w:sz w:val="16"/>
        </w:rPr>
        <w:t xml:space="preserve"> that lurks behind capitalism. In the case of Berardi’s book, the digital is a screen-word for two ideas in particular. First, </w:t>
      </w:r>
      <w:r w:rsidRPr="00A82B29">
        <w:rPr>
          <w:rFonts w:cstheme="majorHAnsi"/>
          <w:u w:val="single"/>
        </w:rPr>
        <w:t>it represents the loss of</w:t>
      </w:r>
      <w:r w:rsidRPr="00A82B29">
        <w:rPr>
          <w:rFonts w:cstheme="majorHAnsi"/>
          <w:sz w:val="16"/>
        </w:rPr>
        <w:t xml:space="preserve"> “indexicality,” or the </w:t>
      </w:r>
      <w:r w:rsidRPr="00A82B29">
        <w:rPr>
          <w:rFonts w:cstheme="majorHAnsi"/>
          <w:u w:val="single"/>
        </w:rPr>
        <w:t>material connection between a sign and the world.</w:t>
      </w:r>
      <w:r w:rsidRPr="00A82B29">
        <w:rPr>
          <w:rFonts w:cstheme="majorHAnsi"/>
          <w:sz w:val="16"/>
        </w:rPr>
        <w:t xml:space="preserve"> To distinguish indexicality from referentiality, we might use the example of a photograph. Once upon a time a photograph was an object that, by way of a chemical process, inscribed some real, material event onto film or some other light-sensitive chunk of matter. Now in the era of the digital image, we have lost indexicality. We are free to manipulate images ad nauseum or to invent them from scratch. The result is a loss of truth-value; where we once had to rely on the material world, we now live in an automated world, alienated from matter and the body. </w:t>
      </w:r>
      <w:r w:rsidRPr="00A82B29">
        <w:rPr>
          <w:rFonts w:cstheme="majorHAnsi"/>
          <w:u w:val="single"/>
        </w:rPr>
        <w:t xml:space="preserve">This veiled accusation of automatism should be seen for what it is: </w:t>
      </w:r>
      <w:r w:rsidRPr="00A82B29">
        <w:rPr>
          <w:rFonts w:cstheme="majorHAnsi"/>
          <w:b/>
          <w:u w:val="single"/>
        </w:rPr>
        <w:t>a generational accusation of autism</w:t>
      </w:r>
      <w:r w:rsidRPr="00A82B29">
        <w:rPr>
          <w:rFonts w:cstheme="majorHAnsi"/>
          <w:sz w:val="16"/>
        </w:rPr>
        <w:t xml:space="preserve">. </w:t>
      </w:r>
      <w:r w:rsidRPr="00A82B29">
        <w:rPr>
          <w:rFonts w:cstheme="majorHAnsi"/>
          <w:highlight w:val="green"/>
          <w:u w:val="single"/>
        </w:rPr>
        <w:t>The “precarious” youth of semio-capitalism</w:t>
      </w:r>
      <w:r w:rsidRPr="00A82B29">
        <w:rPr>
          <w:rFonts w:cstheme="majorHAnsi"/>
          <w:sz w:val="16"/>
          <w:highlight w:val="green"/>
        </w:rPr>
        <w:t>,</w:t>
      </w:r>
      <w:r w:rsidRPr="00A82B29">
        <w:rPr>
          <w:rFonts w:cstheme="majorHAnsi"/>
          <w:sz w:val="16"/>
        </w:rPr>
        <w:t xml:space="preserve"> victimized by global finance, </w:t>
      </w:r>
      <w:r w:rsidRPr="00A82B29">
        <w:rPr>
          <w:rFonts w:cstheme="majorHAnsi"/>
          <w:highlight w:val="green"/>
          <w:u w:val="single"/>
        </w:rPr>
        <w:t>are incapable of delivering</w:t>
      </w:r>
      <w:r w:rsidRPr="00A82B29">
        <w:rPr>
          <w:rFonts w:cstheme="majorHAnsi"/>
          <w:sz w:val="16"/>
          <w:highlight w:val="green"/>
        </w:rPr>
        <w:t xml:space="preserve"> </w:t>
      </w:r>
      <w:r w:rsidRPr="00A82B29">
        <w:rPr>
          <w:rFonts w:cstheme="majorHAnsi"/>
          <w:highlight w:val="green"/>
          <w:u w:val="single"/>
        </w:rPr>
        <w:t>themselves from the</w:t>
      </w:r>
      <w:r w:rsidRPr="00A82B29">
        <w:rPr>
          <w:rFonts w:cstheme="majorHAnsi"/>
          <w:sz w:val="16"/>
        </w:rPr>
        <w:t xml:space="preserve"> unreal </w:t>
      </w:r>
      <w:r w:rsidRPr="00A82B29">
        <w:rPr>
          <w:rFonts w:cstheme="majorHAnsi"/>
          <w:highlight w:val="green"/>
          <w:u w:val="single"/>
        </w:rPr>
        <w:t>chains of digital culture</w:t>
      </w:r>
      <w:r w:rsidRPr="00A82B29">
        <w:rPr>
          <w:rFonts w:cstheme="majorHAnsi"/>
          <w:sz w:val="16"/>
          <w:highlight w:val="green"/>
        </w:rPr>
        <w:t xml:space="preserve">. </w:t>
      </w:r>
      <w:r w:rsidRPr="00A82B29">
        <w:rPr>
          <w:rFonts w:cstheme="majorHAnsi"/>
          <w:highlight w:val="green"/>
          <w:u w:val="single"/>
        </w:rPr>
        <w:t>They</w:t>
      </w:r>
      <w:r w:rsidRPr="00A82B29">
        <w:rPr>
          <w:rFonts w:cstheme="majorHAnsi"/>
          <w:u w:val="single"/>
        </w:rPr>
        <w:t xml:space="preserve"> </w:t>
      </w:r>
      <w:r w:rsidRPr="00A82B29">
        <w:rPr>
          <w:rFonts w:cstheme="majorHAnsi"/>
          <w:highlight w:val="green"/>
          <w:u w:val="single"/>
        </w:rPr>
        <w:t>are</w:t>
      </w:r>
      <w:r w:rsidRPr="00A82B29">
        <w:rPr>
          <w:rFonts w:cstheme="majorHAnsi"/>
          <w:sz w:val="16"/>
        </w:rPr>
        <w:t xml:space="preserve"> plainly </w:t>
      </w:r>
      <w:r w:rsidRPr="00A82B29">
        <w:rPr>
          <w:rFonts w:cstheme="majorHAnsi"/>
          <w:highlight w:val="green"/>
          <w:u w:val="single"/>
        </w:rPr>
        <w:t>divorced from</w:t>
      </w:r>
      <w:r w:rsidRPr="00A82B29">
        <w:rPr>
          <w:rFonts w:cstheme="majorHAnsi"/>
          <w:sz w:val="16"/>
        </w:rPr>
        <w:t xml:space="preserve"> the material </w:t>
      </w:r>
      <w:r w:rsidRPr="00A82B29">
        <w:rPr>
          <w:rFonts w:cstheme="majorHAnsi"/>
          <w:u w:val="single"/>
        </w:rPr>
        <w:t>truth of the word and</w:t>
      </w:r>
      <w:r w:rsidRPr="00A82B29">
        <w:rPr>
          <w:rFonts w:cstheme="majorHAnsi"/>
          <w:sz w:val="16"/>
        </w:rPr>
        <w:t xml:space="preserve"> </w:t>
      </w:r>
      <w:r w:rsidRPr="00A82B29">
        <w:rPr>
          <w:rFonts w:cstheme="majorHAnsi"/>
          <w:b/>
          <w:highlight w:val="green"/>
          <w:u w:val="single"/>
        </w:rPr>
        <w:t>the world</w:t>
      </w:r>
      <w:r w:rsidRPr="00A82B29">
        <w:rPr>
          <w:rFonts w:cstheme="majorHAnsi"/>
          <w:u w:val="single"/>
        </w:rPr>
        <w:t>.</w:t>
      </w:r>
      <w:r w:rsidRPr="00A82B29">
        <w:rPr>
          <w:rFonts w:cstheme="majorHAnsi"/>
          <w:sz w:val="16"/>
        </w:rPr>
        <w:t xml:space="preserve"> This generational disdain is the second idea the digital covers up in contemporary theory, though Berardi hardly hides his: In 1977 the American anthropologist Rose Khon Goldsen, in The Show and Tell Machine, wrote the following words: “We are breeding a new generation of human beings who will learn more words from a machine than from their mothers.” That generation is here. The connective generation entering the social scene today fully suffers the pathogenic and disempathetic effects of the automation of the word. </w:t>
      </w:r>
      <w:r w:rsidRPr="00A82B29">
        <w:rPr>
          <w:rFonts w:cstheme="majorHAnsi"/>
          <w:u w:val="single"/>
        </w:rPr>
        <w:t xml:space="preserve">Yet </w:t>
      </w:r>
      <w:r w:rsidRPr="00A82B29">
        <w:rPr>
          <w:rFonts w:cstheme="majorHAnsi"/>
          <w:highlight w:val="green"/>
          <w:u w:val="single"/>
        </w:rPr>
        <w:t>the</w:t>
      </w:r>
      <w:r w:rsidRPr="00A82B29">
        <w:rPr>
          <w:rFonts w:cstheme="majorHAnsi"/>
          <w:sz w:val="16"/>
        </w:rPr>
        <w:t xml:space="preserve"> very </w:t>
      </w:r>
      <w:r w:rsidRPr="00A82B29">
        <w:rPr>
          <w:rFonts w:cstheme="majorHAnsi"/>
          <w:highlight w:val="green"/>
          <w:u w:val="single"/>
        </w:rPr>
        <w:t>distinction</w:t>
      </w:r>
      <w:r w:rsidRPr="00A82B29">
        <w:rPr>
          <w:rFonts w:cstheme="majorHAnsi"/>
          <w:sz w:val="16"/>
        </w:rPr>
        <w:t xml:space="preserve"> </w:t>
      </w:r>
      <w:r w:rsidRPr="00A82B29">
        <w:rPr>
          <w:rFonts w:cstheme="majorHAnsi"/>
          <w:u w:val="single"/>
        </w:rPr>
        <w:t xml:space="preserve">between indexicality and referentiality </w:t>
      </w:r>
      <w:r w:rsidRPr="00A82B29">
        <w:rPr>
          <w:rFonts w:cstheme="majorHAnsi"/>
          <w:highlight w:val="green"/>
          <w:u w:val="single"/>
        </w:rPr>
        <w:t>suggests</w:t>
      </w:r>
      <w:r w:rsidRPr="00A82B29">
        <w:rPr>
          <w:rFonts w:cstheme="majorHAnsi"/>
          <w:sz w:val="16"/>
        </w:rPr>
        <w:t xml:space="preserve"> what we should already know, that </w:t>
      </w:r>
      <w:r w:rsidRPr="00A82B29">
        <w:rPr>
          <w:rFonts w:cstheme="majorHAnsi"/>
          <w:u w:val="single"/>
        </w:rPr>
        <w:t xml:space="preserve">Berardi has </w:t>
      </w:r>
      <w:r w:rsidRPr="00A82B29">
        <w:rPr>
          <w:rFonts w:cstheme="majorHAnsi"/>
          <w:highlight w:val="green"/>
          <w:u w:val="single"/>
        </w:rPr>
        <w:t>no faith in the</w:t>
      </w:r>
      <w:r w:rsidRPr="00A82B29">
        <w:rPr>
          <w:rFonts w:cstheme="majorHAnsi"/>
          <w:u w:val="single"/>
        </w:rPr>
        <w:t xml:space="preserve"> material </w:t>
      </w:r>
      <w:r w:rsidRPr="00A82B29">
        <w:rPr>
          <w:rFonts w:cstheme="majorHAnsi"/>
          <w:highlight w:val="green"/>
          <w:u w:val="single"/>
        </w:rPr>
        <w:t>power of language</w:t>
      </w:r>
      <w:r w:rsidRPr="00A82B29">
        <w:rPr>
          <w:rFonts w:cstheme="majorHAnsi"/>
          <w:sz w:val="16"/>
        </w:rPr>
        <w:t xml:space="preserve">. If he did, he would need only one concept. Why else distinguish between the word and the material sign? Maybe </w:t>
      </w:r>
      <w:r w:rsidRPr="00A82B29">
        <w:rPr>
          <w:rFonts w:cstheme="majorHAnsi"/>
          <w:highlight w:val="green"/>
          <w:u w:val="single"/>
        </w:rPr>
        <w:t xml:space="preserve">it is time to </w:t>
      </w:r>
      <w:r w:rsidRPr="00A82B29">
        <w:rPr>
          <w:rFonts w:cstheme="majorHAnsi"/>
          <w:b/>
          <w:highlight w:val="green"/>
          <w:u w:val="single"/>
        </w:rPr>
        <w:t>regulate the theorist’s position</w:t>
      </w:r>
      <w:r w:rsidRPr="00A82B29">
        <w:rPr>
          <w:rFonts w:cstheme="majorHAnsi"/>
          <w:u w:val="single"/>
        </w:rPr>
        <w:t>, t</w:t>
      </w:r>
      <w:r w:rsidRPr="00A82B29">
        <w:rPr>
          <w:rFonts w:cstheme="majorHAnsi"/>
          <w:sz w:val="16"/>
        </w:rPr>
        <w:t xml:space="preserve">he mantra that says we have lost the link between the word and the world. </w:t>
      </w:r>
      <w:r w:rsidRPr="00A82B29">
        <w:rPr>
          <w:rFonts w:cstheme="majorHAnsi"/>
          <w:u w:val="single"/>
        </w:rPr>
        <w:t>We haven’t lost anything in language</w:t>
      </w:r>
      <w:r w:rsidRPr="00A82B29">
        <w:rPr>
          <w:rFonts w:cstheme="majorHAnsi"/>
          <w:sz w:val="16"/>
        </w:rPr>
        <w:t xml:space="preserve">. Rather </w:t>
      </w:r>
      <w:r w:rsidRPr="00A82B29">
        <w:rPr>
          <w:rFonts w:cstheme="majorHAnsi"/>
          <w:u w:val="single"/>
        </w:rPr>
        <w:t>we have experienced an amplification of the same conditions</w:t>
      </w:r>
      <w:r w:rsidRPr="00A82B29">
        <w:rPr>
          <w:rFonts w:cstheme="majorHAnsi"/>
          <w:sz w:val="16"/>
        </w:rPr>
        <w:t xml:space="preserve"> that first brought us “the aesthetic regime of art”: new, democratizing forms of circulation and a breakdown of social hierarchies. If this is true, </w:t>
      </w:r>
      <w:r w:rsidRPr="00A82B29">
        <w:rPr>
          <w:rFonts w:cstheme="majorHAnsi"/>
          <w:u w:val="single"/>
        </w:rPr>
        <w:t>we do not need literature to act as a vanishing mediator</w:t>
      </w:r>
      <w:r w:rsidRPr="00A82B29">
        <w:rPr>
          <w:rFonts w:cstheme="majorHAnsi"/>
          <w:sz w:val="16"/>
        </w:rPr>
        <w:t xml:space="preserve"> that takes us to another world before disappearing. We need words to perform another economic operation: redistribution. At its best, symbolist poetry helped redistribute what was seen and said away from dead metaphors and realist claims to representation. Now, more than ever, Mallarmé and Rimbaud can help us shake the belief in medium more immediate, more liquid, more glowing than words. </w:t>
      </w:r>
    </w:p>
    <w:p w14:paraId="5C9048E5" w14:textId="77777777" w:rsidR="00E5427B" w:rsidRPr="00A82B29" w:rsidRDefault="00E5427B" w:rsidP="00E5427B">
      <w:pPr>
        <w:rPr>
          <w:rStyle w:val="StyleUnderline"/>
          <w:rFonts w:cstheme="majorHAnsi"/>
        </w:rPr>
      </w:pPr>
    </w:p>
    <w:p w14:paraId="26494FCF" w14:textId="77777777" w:rsidR="00E5427B" w:rsidRPr="00A82B29" w:rsidRDefault="00E5427B" w:rsidP="00E5427B">
      <w:pPr>
        <w:pStyle w:val="Heading4"/>
        <w:rPr>
          <w:rFonts w:cstheme="majorHAnsi"/>
          <w:sz w:val="16"/>
        </w:rPr>
      </w:pPr>
      <w:r w:rsidRPr="00A82B29">
        <w:rPr>
          <w:rFonts w:cstheme="majorHAnsi"/>
        </w:rPr>
        <w:t xml:space="preserve">Semiocapitalism is nonsense – nothing but nostalgia and condescension – the clint eastwood of K args </w:t>
      </w:r>
    </w:p>
    <w:p w14:paraId="65879123" w14:textId="77777777" w:rsidR="00E5427B" w:rsidRPr="00A82B29" w:rsidRDefault="00E5427B" w:rsidP="00E5427B">
      <w:pPr>
        <w:rPr>
          <w:rFonts w:cstheme="majorHAnsi"/>
          <w:b/>
        </w:rPr>
      </w:pPr>
      <w:r w:rsidRPr="00A82B29">
        <w:rPr>
          <w:rFonts w:cstheme="majorHAnsi"/>
          <w:b/>
        </w:rPr>
        <w:t xml:space="preserve">Yilmaz 9-19-10 </w:t>
      </w:r>
    </w:p>
    <w:p w14:paraId="1CD7DCDC" w14:textId="77777777" w:rsidR="00E5427B" w:rsidRPr="00A82B29" w:rsidRDefault="00E5427B" w:rsidP="00E5427B">
      <w:pPr>
        <w:rPr>
          <w:rFonts w:cstheme="majorHAnsi"/>
          <w:sz w:val="16"/>
        </w:rPr>
      </w:pPr>
      <w:r w:rsidRPr="00A82B29">
        <w:rPr>
          <w:rFonts w:cstheme="majorHAnsi"/>
          <w:sz w:val="16"/>
        </w:rPr>
        <w:t>(Onur http://mastersofmedia.hum.uva.nl/2010/09/19/review-franco-berardi-precarious-rhapsody/)</w:t>
      </w:r>
    </w:p>
    <w:p w14:paraId="7EEA7670" w14:textId="77777777" w:rsidR="0096179A" w:rsidRPr="00A82B29" w:rsidRDefault="00E5427B" w:rsidP="0096179A">
      <w:pPr>
        <w:pStyle w:val="Heading4"/>
        <w:rPr>
          <w:rStyle w:val="Heading4Char"/>
          <w:bCs/>
          <w:iCs/>
        </w:rPr>
      </w:pPr>
      <w:r w:rsidRPr="00A82B29">
        <w:rPr>
          <w:rFonts w:cstheme="majorHAnsi"/>
          <w:u w:val="single"/>
        </w:rPr>
        <w:t>Berardi presents several</w:t>
      </w:r>
      <w:r w:rsidRPr="00A82B29">
        <w:rPr>
          <w:rFonts w:cstheme="majorHAnsi"/>
          <w:sz w:val="16"/>
        </w:rPr>
        <w:t xml:space="preserve"> more </w:t>
      </w:r>
      <w:r w:rsidRPr="00A82B29">
        <w:rPr>
          <w:rFonts w:cstheme="majorHAnsi"/>
          <w:u w:val="single"/>
        </w:rPr>
        <w:t xml:space="preserve">arguments </w:t>
      </w:r>
      <w:r w:rsidRPr="00A82B29">
        <w:rPr>
          <w:rFonts w:cstheme="majorHAnsi"/>
          <w:sz w:val="16"/>
        </w:rPr>
        <w:t xml:space="preserve">in his book: about intellectual labor and its appropriation by capitalist institutions, about the disconnect between the amount of information generated within networks (cyberspace) and the human inadequacy of processing this information fast enough (cybertime), about the collapse of democracy under the influence of the capitalist free-market system. </w:t>
      </w:r>
      <w:r w:rsidRPr="00A82B29">
        <w:rPr>
          <w:rFonts w:cstheme="majorHAnsi"/>
          <w:u w:val="single"/>
        </w:rPr>
        <w:t>Some</w:t>
      </w:r>
      <w:r w:rsidRPr="00A82B29">
        <w:rPr>
          <w:rFonts w:cstheme="majorHAnsi"/>
          <w:sz w:val="16"/>
        </w:rPr>
        <w:t xml:space="preserve"> of his arguments are </w:t>
      </w:r>
      <w:r w:rsidRPr="00A82B29">
        <w:rPr>
          <w:rFonts w:cstheme="majorHAnsi"/>
          <w:u w:val="single"/>
        </w:rPr>
        <w:t>reasonable</w:t>
      </w:r>
      <w:r w:rsidRPr="00A82B29">
        <w:rPr>
          <w:rFonts w:cstheme="majorHAnsi"/>
          <w:sz w:val="16"/>
        </w:rPr>
        <w:t xml:space="preserve"> and interesting</w:t>
      </w:r>
      <w:r w:rsidRPr="00A82B29">
        <w:rPr>
          <w:rFonts w:cstheme="majorHAnsi"/>
          <w:u w:val="single"/>
        </w:rPr>
        <w:t>; others</w:t>
      </w:r>
      <w:r w:rsidRPr="00A82B29">
        <w:rPr>
          <w:rFonts w:cstheme="majorHAnsi"/>
          <w:sz w:val="16"/>
        </w:rPr>
        <w:t xml:space="preserve"> can be </w:t>
      </w:r>
      <w:r w:rsidRPr="00A82B29">
        <w:rPr>
          <w:rFonts w:cstheme="majorHAnsi"/>
          <w:u w:val="single"/>
        </w:rPr>
        <w:t>tenuous and</w:t>
      </w:r>
      <w:r w:rsidRPr="00A82B29">
        <w:rPr>
          <w:rFonts w:cstheme="majorHAnsi"/>
          <w:sz w:val="16"/>
        </w:rPr>
        <w:t xml:space="preserve"> veer into the </w:t>
      </w:r>
      <w:r w:rsidRPr="00A82B29">
        <w:rPr>
          <w:rFonts w:cstheme="majorHAnsi"/>
          <w:u w:val="single"/>
        </w:rPr>
        <w:t xml:space="preserve">metaphysical </w:t>
      </w:r>
      <w:r w:rsidRPr="00A82B29">
        <w:rPr>
          <w:rFonts w:cstheme="majorHAnsi"/>
          <w:sz w:val="16"/>
        </w:rPr>
        <w:t xml:space="preserve">at times, </w:t>
      </w:r>
      <w:r w:rsidRPr="00A82B29">
        <w:rPr>
          <w:rFonts w:cstheme="majorHAnsi"/>
          <w:u w:val="single"/>
        </w:rPr>
        <w:t xml:space="preserve">like his connection between </w:t>
      </w:r>
      <w:r w:rsidRPr="00A82B29">
        <w:rPr>
          <w:rFonts w:cstheme="majorHAnsi"/>
          <w:sz w:val="16"/>
        </w:rPr>
        <w:t xml:space="preserve">the </w:t>
      </w:r>
      <w:r w:rsidRPr="00A82B29">
        <w:rPr>
          <w:rFonts w:cstheme="majorHAnsi"/>
          <w:highlight w:val="green"/>
          <w:u w:val="single"/>
        </w:rPr>
        <w:t>semiocapitalist system</w:t>
      </w:r>
      <w:r w:rsidRPr="00A82B29">
        <w:rPr>
          <w:rFonts w:cstheme="majorHAnsi"/>
          <w:u w:val="single"/>
        </w:rPr>
        <w:t xml:space="preserve"> and pathological disorders.</w:t>
      </w:r>
      <w:r w:rsidRPr="00A82B29">
        <w:rPr>
          <w:rFonts w:cstheme="majorHAnsi"/>
          <w:sz w:val="16"/>
        </w:rPr>
        <w:t xml:space="preserve"> </w:t>
      </w:r>
      <w:r w:rsidRPr="00A82B29">
        <w:rPr>
          <w:rFonts w:cstheme="majorHAnsi"/>
          <w:u w:val="single"/>
        </w:rPr>
        <w:t xml:space="preserve">However, the </w:t>
      </w:r>
      <w:r w:rsidRPr="00A82B29">
        <w:rPr>
          <w:rFonts w:cstheme="majorHAnsi"/>
          <w:highlight w:val="green"/>
          <w:u w:val="single"/>
        </w:rPr>
        <w:t>true problem</w:t>
      </w:r>
      <w:r w:rsidRPr="00A82B29">
        <w:rPr>
          <w:rFonts w:cstheme="majorHAnsi"/>
          <w:sz w:val="16"/>
        </w:rPr>
        <w:t xml:space="preserve"> with Berardi’s work </w:t>
      </w:r>
      <w:r w:rsidRPr="00A82B29">
        <w:rPr>
          <w:rFonts w:cstheme="majorHAnsi"/>
          <w:highlight w:val="green"/>
          <w:u w:val="single"/>
        </w:rPr>
        <w:t>is</w:t>
      </w:r>
      <w:r w:rsidRPr="00A82B29">
        <w:rPr>
          <w:rFonts w:cstheme="majorHAnsi"/>
          <w:sz w:val="16"/>
        </w:rPr>
        <w:t xml:space="preserve"> in the way the book is </w:t>
      </w:r>
      <w:r w:rsidRPr="00A82B29">
        <w:rPr>
          <w:rFonts w:cstheme="majorHAnsi"/>
          <w:highlight w:val="green"/>
          <w:u w:val="single"/>
        </w:rPr>
        <w:t>structure</w:t>
      </w:r>
      <w:r w:rsidRPr="00A82B29">
        <w:rPr>
          <w:rFonts w:cstheme="majorHAnsi"/>
          <w:sz w:val="16"/>
          <w:highlight w:val="green"/>
        </w:rPr>
        <w:t>d</w:t>
      </w:r>
      <w:r w:rsidRPr="00A82B29">
        <w:rPr>
          <w:rFonts w:cstheme="majorHAnsi"/>
          <w:sz w:val="16"/>
        </w:rPr>
        <w:t xml:space="preserve">. The first two chapters of Precarious Rhapsody contain the entirety of Berardi’s arguments. However, these </w:t>
      </w:r>
      <w:r w:rsidRPr="00A82B29">
        <w:rPr>
          <w:rFonts w:cstheme="majorHAnsi"/>
          <w:highlight w:val="green"/>
          <w:u w:val="single"/>
        </w:rPr>
        <w:t>chapters are</w:t>
      </w:r>
      <w:r w:rsidRPr="00A82B29">
        <w:rPr>
          <w:rFonts w:cstheme="majorHAnsi"/>
          <w:u w:val="single"/>
        </w:rPr>
        <w:t xml:space="preserve"> written in a </w:t>
      </w:r>
      <w:r w:rsidRPr="00A82B29">
        <w:rPr>
          <w:rFonts w:cstheme="majorHAnsi"/>
          <w:highlight w:val="green"/>
          <w:u w:val="single"/>
        </w:rPr>
        <w:t>dense</w:t>
      </w:r>
      <w:r w:rsidRPr="00A82B29">
        <w:rPr>
          <w:rFonts w:cstheme="majorHAnsi"/>
          <w:u w:val="single"/>
        </w:rPr>
        <w:t xml:space="preserve">, labyrinthine manner </w:t>
      </w:r>
      <w:r w:rsidRPr="00A82B29">
        <w:rPr>
          <w:rFonts w:cstheme="majorHAnsi"/>
          <w:highlight w:val="green"/>
          <w:u w:val="single"/>
        </w:rPr>
        <w:t>that makes it</w:t>
      </w:r>
      <w:r w:rsidRPr="00A82B29">
        <w:rPr>
          <w:rFonts w:cstheme="majorHAnsi"/>
          <w:u w:val="single"/>
        </w:rPr>
        <w:t xml:space="preserve"> nigh on </w:t>
      </w:r>
      <w:r w:rsidRPr="00A82B29">
        <w:rPr>
          <w:rFonts w:cstheme="majorHAnsi"/>
          <w:highlight w:val="green"/>
          <w:u w:val="single"/>
        </w:rPr>
        <w:t>impossible to ascertain</w:t>
      </w:r>
      <w:r w:rsidRPr="00A82B29">
        <w:rPr>
          <w:rFonts w:cstheme="majorHAnsi"/>
          <w:u w:val="single"/>
        </w:rPr>
        <w:t xml:space="preserve"> just </w:t>
      </w:r>
      <w:r w:rsidRPr="00A82B29">
        <w:rPr>
          <w:rFonts w:cstheme="majorHAnsi"/>
          <w:highlight w:val="green"/>
          <w:u w:val="single"/>
        </w:rPr>
        <w:t>what</w:t>
      </w:r>
      <w:r w:rsidRPr="00A82B29">
        <w:rPr>
          <w:rFonts w:cstheme="majorHAnsi"/>
          <w:u w:val="single"/>
        </w:rPr>
        <w:t xml:space="preserve"> it is that </w:t>
      </w:r>
      <w:r w:rsidRPr="00A82B29">
        <w:rPr>
          <w:rFonts w:cstheme="majorHAnsi"/>
          <w:highlight w:val="green"/>
          <w:u w:val="single"/>
        </w:rPr>
        <w:t>is being argued</w:t>
      </w:r>
      <w:r w:rsidRPr="00A82B29">
        <w:rPr>
          <w:rFonts w:cstheme="majorHAnsi"/>
        </w:rPr>
        <w:t>.</w:t>
      </w:r>
      <w:r w:rsidRPr="00A82B29">
        <w:rPr>
          <w:rFonts w:cstheme="majorHAnsi"/>
          <w:sz w:val="16"/>
        </w:rPr>
        <w:t xml:space="preserve"> </w:t>
      </w:r>
      <w:r w:rsidRPr="00A82B29">
        <w:rPr>
          <w:rFonts w:cstheme="majorHAnsi"/>
          <w:u w:val="single"/>
        </w:rPr>
        <w:t xml:space="preserve">Berardi introduces </w:t>
      </w:r>
      <w:r w:rsidRPr="00A82B29">
        <w:rPr>
          <w:rFonts w:cstheme="majorHAnsi"/>
          <w:color w:val="000000" w:themeColor="text1"/>
          <w:highlight w:val="green"/>
          <w:u w:val="single"/>
        </w:rPr>
        <w:t>all</w:t>
      </w:r>
      <w:r w:rsidRPr="00A82B29">
        <w:rPr>
          <w:rFonts w:cstheme="majorHAnsi"/>
          <w:u w:val="single"/>
        </w:rPr>
        <w:t xml:space="preserve"> his </w:t>
      </w:r>
      <w:r w:rsidRPr="00A82B29">
        <w:rPr>
          <w:rFonts w:cstheme="majorHAnsi"/>
          <w:highlight w:val="green"/>
          <w:u w:val="single"/>
        </w:rPr>
        <w:t>concepts</w:t>
      </w:r>
      <w:r w:rsidRPr="00A82B29">
        <w:rPr>
          <w:rFonts w:cstheme="majorHAnsi"/>
          <w:u w:val="single"/>
        </w:rPr>
        <w:t xml:space="preserve"> </w:t>
      </w:r>
      <w:r w:rsidRPr="00A82B29">
        <w:rPr>
          <w:rFonts w:cstheme="majorHAnsi"/>
          <w:sz w:val="16"/>
        </w:rPr>
        <w:t xml:space="preserve">at once </w:t>
      </w:r>
      <w:r w:rsidRPr="00A82B29">
        <w:rPr>
          <w:rFonts w:cstheme="majorHAnsi"/>
          <w:highlight w:val="green"/>
          <w:u w:val="single"/>
        </w:rPr>
        <w:t>without defining them</w:t>
      </w:r>
      <w:r w:rsidRPr="00A82B29">
        <w:rPr>
          <w:rFonts w:cstheme="majorHAnsi"/>
          <w:sz w:val="16"/>
          <w:highlight w:val="green"/>
        </w:rPr>
        <w:t xml:space="preserve">, </w:t>
      </w:r>
      <w:r w:rsidRPr="00A82B29">
        <w:rPr>
          <w:rFonts w:cstheme="majorHAnsi"/>
          <w:highlight w:val="green"/>
          <w:u w:val="single"/>
        </w:rPr>
        <w:t>and</w:t>
      </w:r>
      <w:r w:rsidRPr="00A82B29">
        <w:rPr>
          <w:rFonts w:cstheme="majorHAnsi"/>
          <w:u w:val="single"/>
        </w:rPr>
        <w:t xml:space="preserve"> </w:t>
      </w:r>
      <w:r w:rsidRPr="00A82B29">
        <w:rPr>
          <w:rFonts w:cstheme="majorHAnsi"/>
          <w:highlight w:val="green"/>
          <w:u w:val="single"/>
        </w:rPr>
        <w:t>forgets to explain</w:t>
      </w:r>
      <w:r w:rsidRPr="00A82B29">
        <w:rPr>
          <w:rFonts w:cstheme="majorHAnsi"/>
          <w:u w:val="single"/>
        </w:rPr>
        <w:t xml:space="preserve"> </w:t>
      </w:r>
      <w:r w:rsidRPr="00A82B29">
        <w:rPr>
          <w:rFonts w:cstheme="majorHAnsi"/>
          <w:sz w:val="16"/>
        </w:rPr>
        <w:t xml:space="preserve">just </w:t>
      </w:r>
      <w:r w:rsidRPr="00A82B29">
        <w:rPr>
          <w:rFonts w:cstheme="majorHAnsi"/>
          <w:highlight w:val="green"/>
          <w:u w:val="single"/>
        </w:rPr>
        <w:t>how this premise leads to that conclusion</w:t>
      </w:r>
      <w:r w:rsidRPr="00A82B29">
        <w:rPr>
          <w:rFonts w:cstheme="majorHAnsi"/>
          <w:sz w:val="16"/>
        </w:rPr>
        <w:t xml:space="preserve">. Over the course of the book the same points are repeated over and over again, becoming more clearer as the tightly spun manifesto of the opening chapters unspools into more intelligible arguments and lines of reasoning. It is as if Berardi placed the summary of his thesis at the very beginning of the book and worked backwards from there. Besides the obfuscating prose and circuitous way of presenting his arguments, the repeating pattern of the book leads to a great deal of redundancy. Some parts are repeated word for word from one chapter to the next, and deja vu sets in quite often. Part of this seems to owe to the fact that many of the chapters have appeared in various forms before being collected in this book. Whatever the case may be, Precarious Rhapsody would have benefitted a great deal from a bit of editing. </w:t>
      </w:r>
      <w:r w:rsidRPr="00A82B29">
        <w:rPr>
          <w:rFonts w:cstheme="majorHAnsi"/>
          <w:highlight w:val="green"/>
          <w:u w:val="single"/>
        </w:rPr>
        <w:t>Another issue is</w:t>
      </w:r>
      <w:r w:rsidRPr="00A82B29">
        <w:rPr>
          <w:rFonts w:cstheme="majorHAnsi"/>
          <w:u w:val="single"/>
        </w:rPr>
        <w:t xml:space="preserve"> the underlying current of </w:t>
      </w:r>
      <w:r w:rsidRPr="00A82B29">
        <w:rPr>
          <w:rFonts w:cstheme="majorHAnsi"/>
          <w:highlight w:val="green"/>
          <w:u w:val="single"/>
        </w:rPr>
        <w:t>nostalgia</w:t>
      </w:r>
      <w:r w:rsidRPr="00A82B29">
        <w:rPr>
          <w:rFonts w:cstheme="majorHAnsi"/>
          <w:sz w:val="16"/>
        </w:rPr>
        <w:t xml:space="preserve"> that is present throughout. </w:t>
      </w:r>
      <w:r w:rsidRPr="00A82B29">
        <w:rPr>
          <w:rFonts w:cstheme="majorHAnsi"/>
          <w:u w:val="single"/>
        </w:rPr>
        <w:t xml:space="preserve">It is no surprise </w:t>
      </w:r>
      <w:r w:rsidRPr="00A82B29">
        <w:rPr>
          <w:rFonts w:cstheme="majorHAnsi"/>
          <w:sz w:val="16"/>
        </w:rPr>
        <w:t xml:space="preserve">that </w:t>
      </w:r>
      <w:r w:rsidRPr="00A82B29">
        <w:rPr>
          <w:rFonts w:cstheme="majorHAnsi"/>
          <w:u w:val="single"/>
        </w:rPr>
        <w:t>Berardi places the last moment of</w:t>
      </w:r>
      <w:r w:rsidRPr="00A82B29">
        <w:rPr>
          <w:rFonts w:cstheme="majorHAnsi"/>
          <w:sz w:val="16"/>
        </w:rPr>
        <w:t xml:space="preserve"> true, </w:t>
      </w:r>
      <w:r w:rsidRPr="00A82B29">
        <w:rPr>
          <w:rFonts w:cstheme="majorHAnsi"/>
          <w:u w:val="single"/>
        </w:rPr>
        <w:t>hopeful revolt</w:t>
      </w:r>
      <w:r w:rsidRPr="00A82B29">
        <w:rPr>
          <w:rFonts w:cstheme="majorHAnsi"/>
          <w:sz w:val="16"/>
        </w:rPr>
        <w:t xml:space="preserve"> against the capitalist domination of everyday life </w:t>
      </w:r>
      <w:r w:rsidRPr="00A82B29">
        <w:rPr>
          <w:rFonts w:cstheme="majorHAnsi"/>
          <w:u w:val="single"/>
        </w:rPr>
        <w:t>in his student years</w:t>
      </w:r>
      <w:r w:rsidRPr="00A82B29">
        <w:rPr>
          <w:rFonts w:cstheme="majorHAnsi"/>
          <w:sz w:val="16"/>
        </w:rPr>
        <w:t xml:space="preserve">. The notion that </w:t>
      </w:r>
      <w:r w:rsidRPr="00A82B29">
        <w:rPr>
          <w:rFonts w:cstheme="majorHAnsi"/>
          <w:u w:val="single"/>
        </w:rPr>
        <w:t xml:space="preserve">everything used to be better </w:t>
      </w:r>
      <w:r w:rsidRPr="00A82B29">
        <w:rPr>
          <w:rFonts w:cstheme="majorHAnsi"/>
          <w:sz w:val="16"/>
        </w:rPr>
        <w:t xml:space="preserve">in the past </w:t>
      </w:r>
      <w:r w:rsidRPr="00A82B29">
        <w:rPr>
          <w:rFonts w:cstheme="majorHAnsi"/>
          <w:u w:val="single"/>
        </w:rPr>
        <w:t>and kids these days just don’t understand</w:t>
      </w:r>
      <w:r w:rsidRPr="00A82B29">
        <w:rPr>
          <w:rFonts w:cstheme="majorHAnsi"/>
          <w:sz w:val="16"/>
        </w:rPr>
        <w:t xml:space="preserve"> nags around the corner of every page. </w:t>
      </w:r>
      <w:r w:rsidRPr="00A82B29">
        <w:rPr>
          <w:rFonts w:cstheme="majorHAnsi"/>
          <w:u w:val="single"/>
        </w:rPr>
        <w:t>When Berardi argues</w:t>
      </w:r>
      <w:r w:rsidRPr="00A82B29">
        <w:rPr>
          <w:rFonts w:cstheme="majorHAnsi"/>
          <w:sz w:val="16"/>
        </w:rPr>
        <w:t xml:space="preserve"> that the disconnect between </w:t>
      </w:r>
      <w:r w:rsidRPr="00A82B29">
        <w:rPr>
          <w:rFonts w:cstheme="majorHAnsi"/>
          <w:u w:val="single"/>
        </w:rPr>
        <w:t>cyberspace</w:t>
      </w:r>
      <w:r w:rsidRPr="00A82B29">
        <w:rPr>
          <w:rFonts w:cstheme="majorHAnsi"/>
          <w:sz w:val="16"/>
        </w:rPr>
        <w:t xml:space="preserve"> and cybertime </w:t>
      </w:r>
      <w:r w:rsidRPr="00A82B29">
        <w:rPr>
          <w:rFonts w:cstheme="majorHAnsi"/>
          <w:u w:val="single"/>
        </w:rPr>
        <w:t xml:space="preserve">leads to an empty lifestyle </w:t>
      </w:r>
      <w:r w:rsidRPr="00A82B29">
        <w:rPr>
          <w:rFonts w:cstheme="majorHAnsi"/>
          <w:sz w:val="16"/>
        </w:rPr>
        <w:t>where people have lost the ability to love, to imagine, to enjoy life</w:t>
      </w:r>
      <w:r w:rsidRPr="00A82B29">
        <w:rPr>
          <w:rFonts w:cstheme="majorHAnsi"/>
          <w:sz w:val="16"/>
          <w:highlight w:val="green"/>
        </w:rPr>
        <w:t xml:space="preserve">, </w:t>
      </w:r>
      <w:r w:rsidRPr="00A82B29">
        <w:rPr>
          <w:rFonts w:cstheme="majorHAnsi"/>
          <w:highlight w:val="green"/>
          <w:u w:val="single"/>
        </w:rPr>
        <w:t>it comes across as condescending</w:t>
      </w:r>
      <w:r w:rsidRPr="00A82B29">
        <w:rPr>
          <w:rFonts w:cstheme="majorHAnsi"/>
          <w:sz w:val="16"/>
        </w:rPr>
        <w:t xml:space="preserve">. </w:t>
      </w:r>
      <w:r w:rsidRPr="00A82B29">
        <w:rPr>
          <w:rFonts w:cstheme="majorHAnsi"/>
          <w:u w:val="single"/>
        </w:rPr>
        <w:t xml:space="preserve">Moreover, </w:t>
      </w:r>
      <w:r w:rsidRPr="00A82B29">
        <w:rPr>
          <w:rFonts w:cstheme="majorHAnsi"/>
          <w:highlight w:val="green"/>
          <w:u w:val="single"/>
        </w:rPr>
        <w:t>he fails to provide any evidence for his claims</w:t>
      </w:r>
      <w:r w:rsidRPr="00A82B29">
        <w:rPr>
          <w:rFonts w:cstheme="majorHAnsi"/>
          <w:sz w:val="16"/>
        </w:rPr>
        <w:t xml:space="preserve">. </w:t>
      </w:r>
      <w:r w:rsidRPr="00A82B29">
        <w:rPr>
          <w:rFonts w:cstheme="majorHAnsi"/>
          <w:highlight w:val="green"/>
          <w:u w:val="single"/>
        </w:rPr>
        <w:t>No case studies or statistics</w:t>
      </w:r>
      <w:r w:rsidRPr="00A82B29">
        <w:rPr>
          <w:rFonts w:cstheme="majorHAnsi"/>
          <w:sz w:val="16"/>
        </w:rPr>
        <w:t xml:space="preserve">. </w:t>
      </w:r>
      <w:r w:rsidRPr="00A82B29">
        <w:rPr>
          <w:rFonts w:cstheme="majorHAnsi"/>
          <w:u w:val="single"/>
        </w:rPr>
        <w:t>The same</w:t>
      </w:r>
      <w:r w:rsidRPr="00A82B29">
        <w:rPr>
          <w:rFonts w:cstheme="majorHAnsi"/>
          <w:sz w:val="16"/>
        </w:rPr>
        <w:t xml:space="preserve"> is the case </w:t>
      </w:r>
      <w:r w:rsidRPr="00A82B29">
        <w:rPr>
          <w:rFonts w:cstheme="majorHAnsi"/>
          <w:u w:val="single"/>
        </w:rPr>
        <w:t>when he states</w:t>
      </w:r>
      <w:r w:rsidRPr="00A82B29">
        <w:rPr>
          <w:rFonts w:cstheme="majorHAnsi"/>
          <w:sz w:val="16"/>
        </w:rPr>
        <w:t xml:space="preserve"> that </w:t>
      </w:r>
      <w:r w:rsidRPr="00A82B29">
        <w:rPr>
          <w:rFonts w:cstheme="majorHAnsi"/>
          <w:u w:val="single"/>
        </w:rPr>
        <w:t>pathological disorders</w:t>
      </w:r>
      <w:r w:rsidRPr="00A82B29">
        <w:rPr>
          <w:rFonts w:cstheme="majorHAnsi"/>
          <w:sz w:val="16"/>
        </w:rPr>
        <w:t xml:space="preserve"> like depression </w:t>
      </w:r>
      <w:r w:rsidRPr="00A82B29">
        <w:rPr>
          <w:rFonts w:cstheme="majorHAnsi"/>
          <w:u w:val="single"/>
        </w:rPr>
        <w:t>spring from</w:t>
      </w:r>
      <w:r w:rsidRPr="00A82B29">
        <w:rPr>
          <w:rFonts w:cstheme="majorHAnsi"/>
          <w:sz w:val="16"/>
        </w:rPr>
        <w:t xml:space="preserve"> labor relations in </w:t>
      </w:r>
      <w:r w:rsidRPr="00A82B29">
        <w:rPr>
          <w:rFonts w:cstheme="majorHAnsi"/>
          <w:highlight w:val="green"/>
          <w:u w:val="single"/>
        </w:rPr>
        <w:t>semiocapitalism</w:t>
      </w:r>
      <w:r w:rsidRPr="00A82B29">
        <w:rPr>
          <w:rFonts w:cstheme="majorHAnsi"/>
          <w:sz w:val="16"/>
        </w:rPr>
        <w:t xml:space="preserve">. These are </w:t>
      </w:r>
      <w:r w:rsidRPr="00A82B29">
        <w:rPr>
          <w:rFonts w:cstheme="majorHAnsi"/>
          <w:highlight w:val="green"/>
          <w:u w:val="single"/>
        </w:rPr>
        <w:t>interesting claims, but they are built solely on rhetoric</w:t>
      </w:r>
      <w:r w:rsidRPr="00A82B29">
        <w:rPr>
          <w:rFonts w:cstheme="majorHAnsi"/>
          <w:sz w:val="16"/>
        </w:rPr>
        <w:t xml:space="preserve">. If you have the patience to stick through to the end and decipher Berardi’s arguments, Precarious Rhapsody is a rewarding book to read. Not per se because it presents a workable theory to apply on the field of media studies- it might be better described as media philosophy. But in the end Berardi manages to present a unique and interesting view of the modern world and the role media play in it. It makes you think in new ways and about issues you might not have considered otherwise. And it contains at least one sentiment that anyone can agree with. Berardi places the “source of intelligence, of technology, of progress” in the simple statement:”I don’t want to go to work because I prefer to sleep”. </w:t>
      </w:r>
      <w:r w:rsidR="0096179A" w:rsidRPr="00A82B29">
        <w:t xml:space="preserve">Their information overload argument is wrong---high volume of information doesn’t render it meaningless, and information is not consumed uniformly by a mass society---it’s diffused, meaning individuals and social groups can accurately process and employ the information they consume for pragmatic political reforms. </w:t>
      </w:r>
      <w:r w:rsidR="0096179A" w:rsidRPr="00A82B29">
        <w:rPr>
          <w:rStyle w:val="Heading4Char"/>
        </w:rPr>
        <w:t>Turner 04</w:t>
      </w:r>
    </w:p>
    <w:p w14:paraId="03CE906A" w14:textId="77777777" w:rsidR="0096179A" w:rsidRPr="00A82B29" w:rsidRDefault="0096179A" w:rsidP="0096179A">
      <w:pPr>
        <w:rPr>
          <w:sz w:val="16"/>
        </w:rPr>
      </w:pPr>
      <w:r w:rsidRPr="00A82B29">
        <w:rPr>
          <w:rStyle w:val="Style13ptBold"/>
        </w:rPr>
        <w:t>Bryan S. Turner, Dean of Social Sciences at Deakin University, Australia, “Baudrillard for Sociologists,” in Forget Baudrillard?, 2004 edition, p. 80-83</w:t>
      </w:r>
    </w:p>
    <w:p w14:paraId="2686F160" w14:textId="77777777" w:rsidR="0096179A" w:rsidRPr="000A510D" w:rsidRDefault="0096179A" w:rsidP="0096179A">
      <w:pPr>
        <w:pStyle w:val="card"/>
        <w:ind w:left="0"/>
        <w:rPr>
          <w:rStyle w:val="StyleUnderline"/>
          <w:highlight w:val="yellow"/>
        </w:rPr>
      </w:pPr>
      <w:r w:rsidRPr="00A82B29">
        <w:rPr>
          <w:rFonts w:ascii="Calibri" w:hAnsi="Calibri"/>
        </w:rPr>
        <w:t xml:space="preserve">While, as far as one can tell, Baudrillard was not influenced by Bell’s vision of the role of technology and the media in shaping postindustrialism, he was influenced by Marshall McLuhan’s analysis (Gane 1991b:48) of the impact of new media on the transformation of modern culture, especially in The Gutenberg Galaxy (McLuhan 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(Kroker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0A510D">
        <w:rPr>
          <w:rStyle w:val="StyleUnderline"/>
          <w:highlight w:val="yellow"/>
        </w:rPr>
        <w:t xml:space="preserve">Baudrillard, </w:t>
      </w:r>
      <w:r w:rsidRPr="00E330CC">
        <w:rPr>
          <w:rStyle w:val="StyleUnderline"/>
        </w:rPr>
        <w:t>who</w:t>
      </w:r>
      <w:r w:rsidRPr="00E330CC">
        <w:rPr>
          <w:rFonts w:ascii="Calibri" w:hAnsi="Calibri"/>
        </w:rPr>
        <w:t xml:space="preserve"> as we have noted </w:t>
      </w:r>
      <w:r w:rsidRPr="00E330CC">
        <w:rPr>
          <w:rStyle w:val="StyleUnderline"/>
        </w:rPr>
        <w:t>was</w:t>
      </w:r>
      <w:r w:rsidRPr="00E330CC">
        <w:rPr>
          <w:rFonts w:ascii="Calibri" w:hAnsi="Calibri"/>
        </w:rPr>
        <w:t xml:space="preserve"> deeply </w:t>
      </w:r>
      <w:r w:rsidRPr="00E330CC">
        <w:rPr>
          <w:rStyle w:val="StyleUnderline"/>
        </w:rPr>
        <w:t>influenced by McLuhan’s idea that the content of messages was</w:t>
      </w:r>
      <w:r w:rsidRPr="00E330CC">
        <w:rPr>
          <w:rFonts w:ascii="Calibri" w:hAnsi="Calibri"/>
        </w:rPr>
        <w:t xml:space="preserve"> relatively </w:t>
      </w:r>
      <w:r w:rsidRPr="00E330CC">
        <w:rPr>
          <w:rStyle w:val="StyleUnderline"/>
        </w:rPr>
        <w:t>unimportant in relation to</w:t>
      </w:r>
      <w:r w:rsidRPr="00E330CC">
        <w:rPr>
          <w:rStyle w:val="Emphasis"/>
        </w:rPr>
        <w:t xml:space="preserve"> their </w:t>
      </w:r>
      <w:r w:rsidRPr="00E330CC">
        <w:rPr>
          <w:rStyle w:val="StyleUnderline"/>
        </w:rPr>
        <w:t>form</w:t>
      </w:r>
      <w:r w:rsidRPr="00E330CC">
        <w:rPr>
          <w:rFonts w:ascii="Calibri" w:hAnsi="Calibri"/>
        </w:rPr>
        <w:t xml:space="preserve">, </w:t>
      </w:r>
      <w:r w:rsidRPr="00E330CC">
        <w:rPr>
          <w:rStyle w:val="underline"/>
          <w:rFonts w:ascii="Calibri" w:hAnsi="Calibri"/>
        </w:rPr>
        <w:t>has embrace</w:t>
      </w:r>
      <w:r w:rsidRPr="00A82B29">
        <w:rPr>
          <w:rStyle w:val="underline"/>
          <w:rFonts w:ascii="Calibri" w:hAnsi="Calibri"/>
        </w:rPr>
        <w:t>d a</w:t>
      </w:r>
      <w:r w:rsidRPr="00A82B29">
        <w:rPr>
          <w:rFonts w:ascii="Calibri" w:hAnsi="Calibri"/>
        </w:rPr>
        <w:t xml:space="preserve"> very </w:t>
      </w:r>
      <w:r w:rsidRPr="000A510D">
        <w:rPr>
          <w:rStyle w:val="StyleUnderline"/>
          <w:highlight w:val="yellow"/>
        </w:rPr>
        <w:t>nihilistic position with respect to our processed environment</w:t>
      </w:r>
      <w:r w:rsidRPr="00A82B29">
        <w:rPr>
          <w:rFonts w:ascii="Calibri" w:hAnsi="Calibri"/>
        </w:rPr>
        <w:t xml:space="preserve">. </w:t>
      </w:r>
      <w:r w:rsidRPr="00A82B29">
        <w:rPr>
          <w:rStyle w:val="underline"/>
          <w:rFonts w:ascii="Calibri" w:hAnsi="Calibri"/>
        </w:rPr>
        <w:t>Baudrillard’s pessimistic view</w:t>
      </w:r>
      <w:r w:rsidRPr="00A82B29">
        <w:rPr>
          <w:rFonts w:ascii="Calibri" w:hAnsi="Calibri"/>
        </w:rPr>
        <w:t xml:space="preserve"> of the fissure in the historical development of the modern </w:t>
      </w:r>
      <w:r w:rsidRPr="00A82B29">
        <w:rPr>
          <w:rStyle w:val="underline"/>
          <w:rFonts w:ascii="Calibri" w:hAnsi="Calibri"/>
        </w:rPr>
        <w:t xml:space="preserve">is </w:t>
      </w:r>
      <w:r w:rsidRPr="000A510D">
        <w:rPr>
          <w:rStyle w:val="StyleUnderline"/>
          <w:highlight w:val="yellow"/>
        </w:rPr>
        <w:t>based on his view of the masses</w:t>
      </w:r>
      <w:r w:rsidRPr="00A82B29">
        <w:rPr>
          <w:rFonts w:ascii="Calibri" w:hAnsi="Calibri"/>
        </w:rPr>
        <w:t xml:space="preserve">.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Debord in the journal Internationale Situationiste. However, if the crisis had been unanticipated by conventional political analysis, then the sudden collapse of the students’ and workers’ movements of 1968 found no easy explanation in the framework of mainstream social sciences. Baudrillard’s concept of the inexplicable nature of the </w:t>
      </w:r>
      <w:r w:rsidRPr="000A553E">
        <w:rPr>
          <w:rFonts w:ascii="Calibri" w:hAnsi="Calibri"/>
        </w:rPr>
        <w:t xml:space="preserve">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0A553E">
        <w:rPr>
          <w:rStyle w:val="StyleUnderline"/>
        </w:rPr>
        <w:t>Instead of engaging in</w:t>
      </w:r>
      <w:r w:rsidRPr="000A553E">
        <w:rPr>
          <w:rStyle w:val="Emphasis"/>
        </w:rPr>
        <w:t xml:space="preserve"> the </w:t>
      </w:r>
      <w:r w:rsidRPr="000A553E">
        <w:rPr>
          <w:rStyle w:val="StyleUnderline"/>
        </w:rPr>
        <w:t>production of meaning, a subversive</w:t>
      </w:r>
      <w:r w:rsidRPr="000A553E">
        <w:rPr>
          <w:rStyle w:val="underline"/>
          <w:rFonts w:ascii="Calibri" w:hAnsi="Calibri"/>
        </w:rPr>
        <w:t xml:space="preserve">, oppositional </w:t>
      </w:r>
      <w:r w:rsidRPr="000A553E">
        <w:rPr>
          <w:rStyle w:val="StyleUnderline"/>
        </w:rPr>
        <w:t>movement would</w:t>
      </w:r>
      <w:r w:rsidRPr="000A553E">
        <w:rPr>
          <w:rStyle w:val="underline"/>
          <w:rFonts w:ascii="Calibri" w:hAnsi="Calibri"/>
        </w:rPr>
        <w:t xml:space="preserve"> have to </w:t>
      </w:r>
      <w:r w:rsidRPr="000A553E">
        <w:rPr>
          <w:rStyle w:val="StyleUnderline"/>
        </w:rPr>
        <w:t>challenge the system from the point</w:t>
      </w:r>
      <w:r w:rsidRPr="000A553E">
        <w:rPr>
          <w:rStyle w:val="underline"/>
          <w:rFonts w:ascii="Calibri" w:hAnsi="Calibri"/>
        </w:rPr>
        <w:t xml:space="preserve"> of view </w:t>
      </w:r>
      <w:r w:rsidRPr="000A553E">
        <w:rPr>
          <w:rStyle w:val="StyleUnderline"/>
        </w:rPr>
        <w:t>of meaninglessness</w:t>
      </w:r>
      <w:r w:rsidRPr="000A553E">
        <w:rPr>
          <w:rFonts w:ascii="Calibri" w:hAnsi="Calibri"/>
        </w:rPr>
        <w:t>. Subversion would have to rob the social system of significance. In taking this stand, Baudrillard followed the Situationist claim that whatever can be represented can be controlled (Plant 1992:137). The mass events of 1968 offered a promise of the nonrepresentational</w:t>
      </w:r>
      <w:r w:rsidRPr="00A82B29">
        <w:rPr>
          <w:rFonts w:ascii="Calibri" w:hAnsi="Calibri"/>
        </w:rPr>
        <w:t xml:space="preserve"> moment, the pure event of authenticity, which could not be explained, and therefore could not be manipulated. Baudrillard, in dismissing Marxist theory as a means of representing events, sought to replace the idea of a mode of production with a mode of disappearance. </w:t>
      </w:r>
      <w:r w:rsidRPr="00A82B29">
        <w:rPr>
          <w:rFonts w:ascii="Calibri" w:hAnsi="Calibri"/>
          <w:szCs w:val="16"/>
        </w:rPr>
        <w:t xml:space="preserve">In taking this attitude towards modern social movements, Baudrillard’s argument also rests on the various meanings of the word ‘mass’. Baudrillard is thus able to make allusions to the idea of physical substance, matter, the majority and the electrical meaning of earth. The translator’s note to In the Shadow of the Silent Majority points out that faire masse can mean to form a majority and to form an earth. 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(Gane 199la:193). There is here also a continuity with the style of Dada and the Situationists. The poetic and striking character of </w:t>
      </w:r>
      <w:r w:rsidRPr="00A82B29">
        <w:rPr>
          <w:rStyle w:val="underline"/>
          <w:rFonts w:ascii="Calibri" w:hAnsi="Calibri"/>
          <w:szCs w:val="16"/>
        </w:rPr>
        <w:t>Baudrillard’s style</w:t>
      </w:r>
      <w:r w:rsidRPr="00A82B29">
        <w:rPr>
          <w:rFonts w:ascii="Calibri" w:hAnsi="Calibri"/>
          <w:szCs w:val="16"/>
        </w:rPr>
        <w:t xml:space="preserve"> </w:t>
      </w:r>
      <w:r w:rsidRPr="00A82B29">
        <w:rPr>
          <w:rStyle w:val="Emphasis"/>
        </w:rPr>
        <w:t>has no counterpart in professional social science</w:t>
      </w:r>
      <w:r w:rsidRPr="00A82B29">
        <w:rPr>
          <w:rFonts w:ascii="Calibri" w:hAnsi="Calibri"/>
          <w:szCs w:val="16"/>
        </w:rPr>
        <w:t>, least of all in the British context</w:t>
      </w:r>
      <w:r w:rsidRPr="000A510D">
        <w:rPr>
          <w:rStyle w:val="StyleUnderline"/>
          <w:highlight w:val="yellow"/>
        </w:rPr>
        <w:t>. Baudrillard’s ‘sociological</w:t>
      </w:r>
      <w:r w:rsidRPr="000A510D">
        <w:rPr>
          <w:rStyle w:val="underline"/>
          <w:rFonts w:ascii="Calibri" w:hAnsi="Calibri"/>
          <w:highlight w:val="yellow"/>
        </w:rPr>
        <w:t xml:space="preserve"> </w:t>
      </w:r>
      <w:r w:rsidRPr="000A510D">
        <w:rPr>
          <w:rStyle w:val="StyleUnderline"/>
          <w:highlight w:val="yellow"/>
        </w:rPr>
        <w:t>fictions’</w:t>
      </w:r>
      <w:r w:rsidRPr="000A510D">
        <w:rPr>
          <w:rFonts w:ascii="Calibri" w:hAnsi="Calibri"/>
          <w:highlight w:val="yellow"/>
        </w:rPr>
        <w:t xml:space="preserve"> </w:t>
      </w:r>
      <w:r w:rsidRPr="00A82B29">
        <w:rPr>
          <w:rFonts w:ascii="Calibri" w:hAnsi="Calibri"/>
        </w:rPr>
        <w:t xml:space="preserve">(1990a:15) are striking and challenging, but they </w:t>
      </w:r>
      <w:r w:rsidRPr="000A510D">
        <w:rPr>
          <w:rStyle w:val="StyleUnderline"/>
          <w:highlight w:val="yellow"/>
        </w:rPr>
        <w:t>are not</w:t>
      </w:r>
      <w:r w:rsidRPr="000A510D">
        <w:rPr>
          <w:rFonts w:ascii="Calibri" w:hAnsi="Calibri"/>
          <w:highlight w:val="yellow"/>
        </w:rPr>
        <w:t xml:space="preserve"> </w:t>
      </w:r>
      <w:r w:rsidRPr="00A82B29">
        <w:rPr>
          <w:rFonts w:ascii="Calibri" w:hAnsi="Calibri"/>
        </w:rPr>
        <w:t xml:space="preserve">ultimately </w:t>
      </w:r>
      <w:r w:rsidRPr="000A510D">
        <w:rPr>
          <w:rStyle w:val="StyleUnderline"/>
          <w:highlight w:val="yellow"/>
        </w:rPr>
        <w:t>convincing</w:t>
      </w:r>
      <w:r w:rsidRPr="00A82B29">
        <w:rPr>
          <w:rFonts w:ascii="Calibri" w:hAnsi="Calibri"/>
        </w:rPr>
        <w:t xml:space="preserve">. </w:t>
      </w:r>
      <w:r w:rsidRPr="00A82B29">
        <w:rPr>
          <w:rStyle w:val="underline"/>
          <w:rFonts w:ascii="Calibri" w:hAnsi="Calibri"/>
        </w:rPr>
        <w:t>Arguments which depend on allusion, allegory and</w:t>
      </w:r>
      <w:r w:rsidRPr="00A82B29">
        <w:rPr>
          <w:rFonts w:ascii="Calibri" w:hAnsi="Calibri"/>
        </w:rPr>
        <w:t xml:space="preserve"> similar </w:t>
      </w:r>
      <w:r w:rsidRPr="00A82B29">
        <w:rPr>
          <w:rStyle w:val="underline"/>
          <w:rFonts w:ascii="Calibri" w:hAnsi="Calibri"/>
        </w:rPr>
        <w:t>rhetorical devices are decorative but they are</w:t>
      </w:r>
      <w:r w:rsidRPr="00A82B29">
        <w:rPr>
          <w:rFonts w:ascii="Calibri" w:hAnsi="Calibri"/>
        </w:rPr>
        <w:t xml:space="preserve"> </w:t>
      </w:r>
      <w:r w:rsidRPr="00A82B29">
        <w:rPr>
          <w:rStyle w:val="Emphasis"/>
        </w:rPr>
        <w:t>not</w:t>
      </w:r>
      <w:r w:rsidRPr="00A82B29">
        <w:rPr>
          <w:rFonts w:ascii="Calibri" w:hAnsi="Calibri"/>
        </w:rPr>
        <w:t xml:space="preserve"> necessarily </w:t>
      </w:r>
      <w:r w:rsidRPr="00A82B29">
        <w:rPr>
          <w:rStyle w:val="Emphasis"/>
        </w:rPr>
        <w:t>powerful</w:t>
      </w:r>
      <w:r w:rsidRPr="00A82B29">
        <w:rPr>
          <w:rFonts w:ascii="Calibri" w:hAnsi="Calibri"/>
        </w:rPr>
        <w:t xml:space="preserve">. The notion of ‘mass society’ already has a clearly worked out sociological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0A510D">
        <w:rPr>
          <w:rStyle w:val="StyleUnderline"/>
          <w:highlight w:val="yellow"/>
        </w:rPr>
        <w:t>mass audiences have been broken down into</w:t>
      </w:r>
      <w:r w:rsidRPr="000A510D">
        <w:rPr>
          <w:rStyle w:val="underline"/>
          <w:rFonts w:ascii="Calibri" w:hAnsi="Calibri"/>
          <w:highlight w:val="yellow"/>
        </w:rPr>
        <w:t xml:space="preserve"> </w:t>
      </w:r>
      <w:r w:rsidRPr="00A82B29">
        <w:rPr>
          <w:rStyle w:val="underline"/>
          <w:rFonts w:ascii="Calibri" w:hAnsi="Calibri"/>
        </w:rPr>
        <w:t xml:space="preserve">more </w:t>
      </w:r>
      <w:r w:rsidRPr="000A510D">
        <w:rPr>
          <w:rStyle w:val="StyleUnderline"/>
          <w:highlight w:val="yellow"/>
        </w:rPr>
        <w:t>selectively constructed niches</w:t>
      </w:r>
      <w:r w:rsidRPr="00A82B29">
        <w:rPr>
          <w:rFonts w:ascii="Calibri" w:hAnsi="Calibri"/>
        </w:rPr>
        <w:t xml:space="preserve"> for more individualized products. It is controversial to argue that industrialization necessarily </w:t>
      </w:r>
      <w:r w:rsidRPr="000A553E">
        <w:rPr>
          <w:rFonts w:ascii="Calibri" w:hAnsi="Calibri"/>
        </w:rPr>
        <w:t xml:space="preserve">produces a mass society, characterized by a common culture, uniform sentiments or an integrated outlook. The idea of a mass society was often associated with the notion that the decline of individualism would produce a directionless mass as the modern equivalent of the eighteenthcentury mob. Critical theorists like Adorno and Marcuse associated the massification of society with authoritarianism and a potential for fascism. Of course, </w:t>
      </w:r>
      <w:r w:rsidRPr="000A553E">
        <w:rPr>
          <w:rStyle w:val="StyleUnderline"/>
        </w:rPr>
        <w:t>Baudrillard’s version of mass society is</w:t>
      </w:r>
      <w:r w:rsidRPr="000A553E">
        <w:rPr>
          <w:rStyle w:val="underline"/>
          <w:rFonts w:ascii="Calibri" w:hAnsi="Calibri"/>
        </w:rPr>
        <w:t xml:space="preserve"> based on </w:t>
      </w:r>
      <w:r w:rsidRPr="000A553E">
        <w:rPr>
          <w:rStyle w:val="StyleUnderline"/>
        </w:rPr>
        <w:t>a</w:t>
      </w:r>
      <w:r w:rsidRPr="000A553E">
        <w:rPr>
          <w:rFonts w:ascii="Calibri" w:hAnsi="Calibri"/>
        </w:rPr>
        <w:t xml:space="preserve"> particular </w:t>
      </w:r>
      <w:r w:rsidRPr="000A553E">
        <w:rPr>
          <w:rStyle w:val="StyleUnderline"/>
        </w:rPr>
        <w:t>view of the mass media creating</w:t>
      </w:r>
      <w:r w:rsidRPr="000A553E">
        <w:rPr>
          <w:rStyle w:val="Emphasis"/>
        </w:rPr>
        <w:t xml:space="preserve"> a </w:t>
      </w:r>
      <w:r w:rsidRPr="000A553E">
        <w:rPr>
          <w:rStyle w:val="StyleUnderline"/>
        </w:rPr>
        <w:t>hyperreality</w:t>
      </w:r>
      <w:r w:rsidRPr="000A553E">
        <w:rPr>
          <w:rFonts w:ascii="Calibri" w:hAnsi="Calibri"/>
        </w:rPr>
        <w:t xml:space="preserve"> </w:t>
      </w:r>
      <w:r w:rsidRPr="000A553E">
        <w:rPr>
          <w:rStyle w:val="underline"/>
          <w:rFonts w:ascii="Calibri" w:hAnsi="Calibri"/>
        </w:rPr>
        <w:t>in which the real has been absorbed by the hyperreal</w:t>
      </w:r>
      <w:r w:rsidRPr="000A553E">
        <w:rPr>
          <w:rFonts w:ascii="Calibri" w:hAnsi="Calibri"/>
        </w:rPr>
        <w:t xml:space="preserve">; </w:t>
      </w:r>
      <w:r w:rsidRPr="000A553E">
        <w:rPr>
          <w:rStyle w:val="StyleUnderline"/>
        </w:rPr>
        <w:t>meaning has imploded on itself</w:t>
      </w:r>
      <w:r w:rsidRPr="000A553E">
        <w:rPr>
          <w:rFonts w:ascii="Calibri" w:hAnsi="Calibri"/>
        </w:rPr>
        <w:t>. Although</w:t>
      </w:r>
      <w:r w:rsidRPr="00A82B29">
        <w:rPr>
          <w:rFonts w:ascii="Calibri" w:hAnsi="Calibri"/>
        </w:rPr>
        <w:t xml:space="preserve">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0A553E">
        <w:rPr>
          <w:rStyle w:val="StyleUnderline"/>
        </w:rPr>
        <w:t>However</w:t>
      </w:r>
      <w:r w:rsidRPr="000A510D">
        <w:rPr>
          <w:rStyle w:val="StyleUnderline"/>
          <w:highlight w:val="yellow"/>
        </w:rPr>
        <w:t>, sociological research on mass audiences shows</w:t>
      </w:r>
      <w:r w:rsidRPr="00A82B29">
        <w:rPr>
          <w:rStyle w:val="underline"/>
          <w:rFonts w:ascii="Calibri" w:hAnsi="Calibri"/>
        </w:rPr>
        <w:t xml:space="preserve"> that</w:t>
      </w:r>
      <w:r w:rsidRPr="00A82B29">
        <w:rPr>
          <w:rFonts w:ascii="Calibri" w:hAnsi="Calibri"/>
        </w:rPr>
        <w:t xml:space="preserve"> </w:t>
      </w:r>
      <w:r w:rsidRPr="000A510D">
        <w:rPr>
          <w:rStyle w:val="StyleUnderline"/>
          <w:highlight w:val="yellow"/>
        </w:rPr>
        <w:t>there is no ground for believing</w:t>
      </w:r>
      <w:r w:rsidRPr="000A510D">
        <w:rPr>
          <w:rStyle w:val="Emphasis"/>
          <w:highlight w:val="yellow"/>
        </w:rPr>
        <w:t xml:space="preserve"> </w:t>
      </w:r>
      <w:r w:rsidRPr="00A82B29">
        <w:rPr>
          <w:rStyle w:val="Emphasis"/>
        </w:rPr>
        <w:t xml:space="preserve">that </w:t>
      </w:r>
      <w:r w:rsidRPr="000A510D">
        <w:rPr>
          <w:rStyle w:val="StyleUnderline"/>
          <w:highlight w:val="yellow"/>
        </w:rPr>
        <w:t>media messages are received, consumed or used in any standardized manner</w:t>
      </w:r>
      <w:r w:rsidRPr="00A82B29">
        <w:rPr>
          <w:rFonts w:ascii="Calibri" w:hAnsi="Calibri"/>
        </w:rPr>
        <w:t xml:space="preserve">, </w:t>
      </w:r>
      <w:r w:rsidRPr="00A82B29">
        <w:rPr>
          <w:rStyle w:val="underline"/>
          <w:rFonts w:ascii="Calibri" w:hAnsi="Calibri"/>
        </w:rPr>
        <w:t xml:space="preserve">and </w:t>
      </w:r>
      <w:r w:rsidRPr="000A510D">
        <w:rPr>
          <w:rStyle w:val="StyleUnderline"/>
          <w:highlight w:val="yellow"/>
        </w:rPr>
        <w:t>the majority of social scientists</w:t>
      </w:r>
      <w:r w:rsidRPr="000A510D">
        <w:rPr>
          <w:rStyle w:val="underline"/>
          <w:rFonts w:ascii="Calibri" w:hAnsi="Calibri"/>
          <w:highlight w:val="yellow"/>
        </w:rPr>
        <w:t xml:space="preserve"> </w:t>
      </w:r>
      <w:r w:rsidRPr="00A82B29">
        <w:rPr>
          <w:rStyle w:val="underline"/>
          <w:rFonts w:ascii="Calibri" w:hAnsi="Calibri"/>
        </w:rPr>
        <w:t>working on culture</w:t>
      </w:r>
      <w:r w:rsidRPr="00A82B29">
        <w:rPr>
          <w:rFonts w:ascii="Calibri" w:hAnsi="Calibri"/>
        </w:rPr>
        <w:t xml:space="preserve"> have attempted to </w:t>
      </w:r>
      <w:r w:rsidRPr="000A510D">
        <w:rPr>
          <w:rStyle w:val="StyleUnderline"/>
          <w:highlight w:val="yellow"/>
        </w:rPr>
        <w:t>argue</w:t>
      </w:r>
      <w:r w:rsidRPr="000A510D">
        <w:rPr>
          <w:rStyle w:val="underline"/>
          <w:rFonts w:ascii="Calibri" w:hAnsi="Calibri"/>
          <w:highlight w:val="yellow"/>
        </w:rPr>
        <w:t xml:space="preserve"> </w:t>
      </w:r>
      <w:r w:rsidRPr="00A82B29">
        <w:rPr>
          <w:rStyle w:val="underline"/>
          <w:rFonts w:ascii="Calibri" w:hAnsi="Calibri"/>
        </w:rPr>
        <w:t>that</w:t>
      </w:r>
      <w:r w:rsidRPr="00A82B29">
        <w:rPr>
          <w:rFonts w:ascii="Calibri" w:hAnsi="Calibri"/>
        </w:rPr>
        <w:t xml:space="preserve"> </w:t>
      </w:r>
      <w:r w:rsidRPr="000A510D">
        <w:rPr>
          <w:rStyle w:val="StyleUnderline"/>
          <w:highlight w:val="yellow"/>
        </w:rPr>
        <w:t>cultural objects</w:t>
      </w:r>
      <w:r w:rsidRPr="000A510D">
        <w:rPr>
          <w:rFonts w:ascii="Calibri" w:hAnsi="Calibri"/>
          <w:highlight w:val="yellow"/>
        </w:rPr>
        <w:t xml:space="preserve"> </w:t>
      </w:r>
      <w:r w:rsidRPr="00A82B29">
        <w:rPr>
          <w:rFonts w:ascii="Calibri" w:hAnsi="Calibri"/>
        </w:rPr>
        <w:t xml:space="preserve">in the age of the mass media </w:t>
      </w:r>
      <w:r w:rsidRPr="000A510D">
        <w:rPr>
          <w:rStyle w:val="StyleUnderline"/>
          <w:highlight w:val="yellow"/>
        </w:rPr>
        <w:t>are</w:t>
      </w:r>
      <w:r w:rsidRPr="000A510D">
        <w:rPr>
          <w:rStyle w:val="underline"/>
          <w:rFonts w:ascii="Calibri" w:hAnsi="Calibri"/>
          <w:highlight w:val="yellow"/>
        </w:rPr>
        <w:t xml:space="preserve"> </w:t>
      </w:r>
      <w:r w:rsidRPr="00A82B29">
        <w:rPr>
          <w:rStyle w:val="underline"/>
          <w:rFonts w:ascii="Calibri" w:hAnsi="Calibri"/>
        </w:rPr>
        <w:t xml:space="preserve">appropriated, transformed and </w:t>
      </w:r>
      <w:r w:rsidRPr="000A510D">
        <w:rPr>
          <w:rStyle w:val="StyleUnderline"/>
          <w:highlight w:val="yellow"/>
        </w:rPr>
        <w:t>consumed in diverse forms and according to various practices</w:t>
      </w:r>
      <w:r w:rsidRPr="00A82B29">
        <w:rPr>
          <w:rFonts w:ascii="Calibri" w:hAnsi="Calibri"/>
        </w:rPr>
        <w:t xml:space="preserve"> (de Certeau 1984). In fact, </w:t>
      </w:r>
      <w:r w:rsidRPr="00A82B29">
        <w:rPr>
          <w:rStyle w:val="underline"/>
          <w:rFonts w:ascii="Calibri" w:hAnsi="Calibri"/>
        </w:rPr>
        <w:t>sociologists</w:t>
      </w:r>
      <w:r w:rsidRPr="00A82B29">
        <w:rPr>
          <w:rFonts w:ascii="Calibri" w:hAnsi="Calibri"/>
        </w:rPr>
        <w:t xml:space="preserve">, largely inspired by the Situationists, </w:t>
      </w:r>
      <w:r w:rsidRPr="00A82B29">
        <w:rPr>
          <w:rStyle w:val="underline"/>
          <w:rFonts w:ascii="Calibri" w:hAnsi="Calibri"/>
        </w:rPr>
        <w:t>have argued that</w:t>
      </w:r>
      <w:r w:rsidRPr="00A82B29">
        <w:rPr>
          <w:rFonts w:ascii="Calibri" w:hAnsi="Calibri"/>
        </w:rPr>
        <w:t xml:space="preserve"> </w:t>
      </w:r>
      <w:r w:rsidRPr="00A82B29">
        <w:rPr>
          <w:rStyle w:val="underline"/>
          <w:rFonts w:ascii="Calibri" w:hAnsi="Calibri"/>
        </w:rPr>
        <w:t>everyday life is resistant to massification</w:t>
      </w:r>
      <w:r w:rsidRPr="00A82B29">
        <w:rPr>
          <w:rFonts w:ascii="Calibri" w:hAnsi="Calibri"/>
        </w:rPr>
        <w:t xml:space="preserve"> and that the concrete reality of everyday life-situations is the principal arena within which opposition to massification can be expected. Everyday life was regarded by both Guy Debord and Henri Lefebvre (1991) as the foundation of authenticity. </w:t>
      </w:r>
      <w:r w:rsidRPr="000A510D">
        <w:rPr>
          <w:rStyle w:val="StyleUnderline"/>
          <w:highlight w:val="yellow"/>
        </w:rPr>
        <w:t>Baudrillard</w:t>
      </w:r>
      <w:r w:rsidRPr="00A82B29">
        <w:rPr>
          <w:rFonts w:ascii="Calibri" w:hAnsi="Calibri"/>
        </w:rPr>
        <w:t xml:space="preserve">, by arguing that criticism belongs to the period of modernism and not to the age of hyperreality, </w:t>
      </w:r>
      <w:r w:rsidRPr="00A82B29">
        <w:rPr>
          <w:rStyle w:val="underline"/>
          <w:rFonts w:ascii="Calibri" w:hAnsi="Calibri"/>
        </w:rPr>
        <w:t>has</w:t>
      </w:r>
      <w:r w:rsidRPr="00A82B29">
        <w:rPr>
          <w:rFonts w:ascii="Calibri" w:hAnsi="Calibri"/>
        </w:rPr>
        <w:t xml:space="preserve"> </w:t>
      </w:r>
      <w:r w:rsidRPr="000A510D">
        <w:rPr>
          <w:rStyle w:val="StyleUnderline"/>
          <w:highlight w:val="yellow"/>
        </w:rPr>
        <w:t>ruled out opposition to the system</w:t>
      </w:r>
      <w:r w:rsidRPr="00A82B29">
        <w:rPr>
          <w:rFonts w:ascii="Calibri" w:hAnsi="Calibri"/>
        </w:rPr>
        <w:t xml:space="preserve">, at least </w:t>
      </w:r>
      <w:r w:rsidRPr="000A510D">
        <w:rPr>
          <w:rStyle w:val="StyleUnderline"/>
          <w:highlight w:val="yellow"/>
        </w:rPr>
        <w:t>at the level of public debate and formal politics.</w:t>
      </w:r>
    </w:p>
    <w:p w14:paraId="21E6B290" w14:textId="77777777" w:rsidR="0096179A" w:rsidRDefault="0096179A" w:rsidP="0096179A"/>
    <w:p w14:paraId="2A5D0B1E" w14:textId="77777777" w:rsidR="0096179A" w:rsidRDefault="0096179A" w:rsidP="0096179A">
      <w:pPr>
        <w:pStyle w:val="Heading4"/>
      </w:pPr>
      <w:r>
        <w:t xml:space="preserve">Even if information overload exists, </w:t>
      </w:r>
      <w:r>
        <w:rPr>
          <w:u w:val="single"/>
        </w:rPr>
        <w:t>coping</w:t>
      </w:r>
      <w:r>
        <w:t xml:space="preserve"> requires </w:t>
      </w:r>
      <w:r w:rsidRPr="00B81B2A">
        <w:rPr>
          <w:u w:val="single"/>
        </w:rPr>
        <w:t>constant training</w:t>
      </w:r>
      <w:r>
        <w:t xml:space="preserve"> – that’s key to advocacy and value to life </w:t>
      </w:r>
    </w:p>
    <w:p w14:paraId="4E803858" w14:textId="77777777" w:rsidR="0096179A" w:rsidRDefault="0096179A" w:rsidP="0096179A">
      <w:r w:rsidRPr="005A0865">
        <w:rPr>
          <w:rStyle w:val="Style13ptBold"/>
        </w:rPr>
        <w:t xml:space="preserve">Lovink </w:t>
      </w:r>
      <w:r>
        <w:rPr>
          <w:rStyle w:val="Style13ptBold"/>
        </w:rPr>
        <w:t>‘</w:t>
      </w:r>
      <w:r w:rsidRPr="005A0865">
        <w:rPr>
          <w:rStyle w:val="Style13ptBold"/>
        </w:rPr>
        <w:t>13</w:t>
      </w:r>
      <w:r>
        <w:t xml:space="preserve"> (Geert, Media Theorist, “</w:t>
      </w:r>
      <w:r w:rsidRPr="004C6A58">
        <w:t>After the Social Media Hype: Dealing with Information Overload</w:t>
      </w:r>
      <w:r>
        <w:t xml:space="preserve">”, e-flux, </w:t>
      </w:r>
      <w:r w:rsidRPr="004C6A58">
        <w:t>http://www.e-flux.com/journal/after-the-social-media-hype-dealing-with-information-overload/</w:t>
      </w:r>
      <w:r>
        <w:t>)</w:t>
      </w:r>
    </w:p>
    <w:p w14:paraId="27FE5585" w14:textId="77777777" w:rsidR="0096179A" w:rsidRDefault="0096179A" w:rsidP="0096179A">
      <w:r>
        <w:t>*Exercise lines are metaphors, not literally about going to the gym, but obviously Hemanth lifts</w:t>
      </w:r>
    </w:p>
    <w:p w14:paraId="6323A914" w14:textId="77777777" w:rsidR="0096179A" w:rsidRDefault="0096179A" w:rsidP="0096179A">
      <w:r w:rsidRPr="00021D61">
        <w:rPr>
          <w:rStyle w:val="StyleUnderline"/>
        </w:rPr>
        <w:t>The internet and smart phones are here to stay.</w:t>
      </w:r>
      <w:r>
        <w:t xml:space="preserve"> They blend smoothly into our crisis-stricken neoliberal age, which is characterized by economic stagnation, populist anxieties, and media spectacles. </w:t>
      </w:r>
      <w:r w:rsidRPr="000A510D">
        <w:rPr>
          <w:rStyle w:val="Emphasis"/>
          <w:highlight w:val="yellow"/>
        </w:rPr>
        <w:t>The question no longer concerns</w:t>
      </w:r>
      <w:r w:rsidRPr="004B452A">
        <w:rPr>
          <w:rStyle w:val="StyleUnderline"/>
        </w:rPr>
        <w:t xml:space="preserve"> the potential or </w:t>
      </w:r>
      <w:r w:rsidRPr="000A510D">
        <w:rPr>
          <w:rStyle w:val="StyleUnderline"/>
          <w:highlight w:val="yellow"/>
        </w:rPr>
        <w:t xml:space="preserve">the </w:t>
      </w:r>
      <w:r w:rsidRPr="000A510D">
        <w:rPr>
          <w:rStyle w:val="Emphasis"/>
          <w:highlight w:val="yellow"/>
        </w:rPr>
        <w:t>social impact</w:t>
      </w:r>
      <w:r w:rsidRPr="000A510D">
        <w:rPr>
          <w:rStyle w:val="StyleUnderline"/>
          <w:highlight w:val="yellow"/>
        </w:rPr>
        <w:t xml:space="preserve"> of “new media,” </w:t>
      </w:r>
      <w:r w:rsidRPr="000A510D">
        <w:rPr>
          <w:rStyle w:val="Emphasis"/>
          <w:highlight w:val="yellow"/>
        </w:rPr>
        <w:t>but how to cope</w:t>
      </w:r>
      <w:r w:rsidRPr="00021D61">
        <w:rPr>
          <w:rStyle w:val="Emphasis"/>
        </w:rPr>
        <w:t xml:space="preserve"> with them.</w:t>
      </w:r>
      <w:r>
        <w:t xml:space="preserve"> In calling this “Foucauldian,” we do not refer to the Foucault of surveillance and punishment, but rather to the later Foucault, the one who wrote about the ethical care of the self. </w:t>
      </w:r>
      <w:r w:rsidRPr="000A510D">
        <w:rPr>
          <w:rStyle w:val="StyleUnderline"/>
          <w:highlight w:val="yellow"/>
        </w:rPr>
        <w:t>How do we practice the “art of living”</w:t>
      </w:r>
      <w:r w:rsidRPr="00271DA0">
        <w:rPr>
          <w:rStyle w:val="StyleUnderline"/>
        </w:rPr>
        <w:t xml:space="preserve"> with so much going</w:t>
      </w:r>
      <w:r w:rsidRPr="00C5031A">
        <w:rPr>
          <w:rStyle w:val="StyleUnderline"/>
        </w:rPr>
        <w:t xml:space="preserve"> on simultaneously?</w:t>
      </w:r>
      <w:r>
        <w:t xml:space="preserve"> A few years ago, blog research already invoked Foucault’s genealogy of confession when analyzing Web 2.0’s user-generated content as a self-promotion machine. Recently, attention has shifted towards the aesthetics of mental and physical sanity. </w:t>
      </w:r>
      <w:r w:rsidRPr="00DB1E80">
        <w:rPr>
          <w:rStyle w:val="StyleUnderline"/>
        </w:rPr>
        <w:t>Can we speak of a “virtue of networking” that guides us in what to say and when to shut up</w:t>
      </w:r>
      <w:r>
        <w:t xml:space="preserve">, what to save and when to join, </w:t>
      </w:r>
      <w:r w:rsidRPr="00DB1E80">
        <w:rPr>
          <w:rStyle w:val="StyleUnderline"/>
        </w:rPr>
        <w:t>when to switch off and where to engage?</w:t>
      </w:r>
      <w:r>
        <w:t xml:space="preserve"> How can everyone’s life become a work of art in this age of standardized commodities and services?</w:t>
      </w:r>
    </w:p>
    <w:p w14:paraId="6A1A5555" w14:textId="77777777" w:rsidR="0096179A" w:rsidRDefault="0096179A" w:rsidP="0096179A">
      <w:r w:rsidRPr="000A510D">
        <w:rPr>
          <w:rStyle w:val="Emphasis"/>
          <w:highlight w:val="yellow"/>
        </w:rPr>
        <w:t>Most</w:t>
      </w:r>
      <w:r w:rsidRPr="005A0DB3">
        <w:rPr>
          <w:rStyle w:val="StyleUnderline"/>
        </w:rPr>
        <w:t xml:space="preserve"> artistic, activist, and </w:t>
      </w:r>
      <w:r w:rsidRPr="000A510D">
        <w:rPr>
          <w:rStyle w:val="Emphasis"/>
          <w:highlight w:val="yellow"/>
        </w:rPr>
        <w:t>academic work portrays social media as a technology of domination.</w:t>
      </w:r>
      <w:r w:rsidRPr="004B452A">
        <w:t xml:space="preserve"> </w:t>
      </w:r>
      <w:r>
        <w:t xml:space="preserve">Whereas the Unlike Us network (in which I am deeply involved) is engaged in the struggle for internet privacy and the building of software alternatives to Facebook and Twitter, the authors I will discuss here explore the possibility of altering our lifestyles.1 </w:t>
      </w:r>
      <w:r w:rsidRPr="00271DA0">
        <w:rPr>
          <w:rStyle w:val="StyleUnderline"/>
        </w:rPr>
        <w:t xml:space="preserve">The </w:t>
      </w:r>
      <w:r w:rsidRPr="000A510D">
        <w:rPr>
          <w:rStyle w:val="Emphasis"/>
          <w:highlight w:val="yellow"/>
        </w:rPr>
        <w:t>data streams may rain down on us, but we</w:t>
      </w:r>
      <w:r w:rsidRPr="00224B94">
        <w:rPr>
          <w:rStyle w:val="Emphasis"/>
        </w:rPr>
        <w:t xml:space="preserve"> still </w:t>
      </w:r>
      <w:r w:rsidRPr="000A510D">
        <w:rPr>
          <w:rStyle w:val="Emphasis"/>
          <w:highlight w:val="yellow"/>
        </w:rPr>
        <w:t>have the freedom to decide how</w:t>
      </w:r>
      <w:r w:rsidRPr="00224B94">
        <w:rPr>
          <w:rStyle w:val="Emphasis"/>
        </w:rPr>
        <w:t xml:space="preserve"> best </w:t>
      </w:r>
      <w:r w:rsidRPr="000A510D">
        <w:rPr>
          <w:rStyle w:val="Emphasis"/>
          <w:highlight w:val="yellow"/>
        </w:rPr>
        <w:t>to respond</w:t>
      </w:r>
      <w:r w:rsidRPr="00224B94">
        <w:rPr>
          <w:rStyle w:val="StyleUnderline"/>
        </w:rPr>
        <w:t xml:space="preserve"> to this meteorological given. </w:t>
      </w:r>
      <w:r w:rsidRPr="000A510D">
        <w:rPr>
          <w:rStyle w:val="Emphasis"/>
          <w:highlight w:val="yellow"/>
        </w:rPr>
        <w:t>We can</w:t>
      </w:r>
      <w:r w:rsidRPr="0067775E">
        <w:rPr>
          <w:rStyle w:val="Emphasis"/>
        </w:rPr>
        <w:t xml:space="preserve"> remain inside and </w:t>
      </w:r>
      <w:r w:rsidRPr="000A510D">
        <w:rPr>
          <w:rStyle w:val="Emphasis"/>
          <w:highlight w:val="yellow"/>
        </w:rPr>
        <w:t>focus on the shape of the umbrella, or</w:t>
      </w:r>
      <w:r w:rsidRPr="0067775E">
        <w:rPr>
          <w:rStyle w:val="Emphasis"/>
        </w:rPr>
        <w:t xml:space="preserve"> we can </w:t>
      </w:r>
      <w:r w:rsidRPr="000A510D">
        <w:rPr>
          <w:rStyle w:val="Emphasis"/>
          <w:highlight w:val="yellow"/>
        </w:rPr>
        <w:t>take a walk outside</w:t>
      </w:r>
      <w:r w:rsidRPr="00271DA0">
        <w:rPr>
          <w:rStyle w:val="Emphasis"/>
        </w:rPr>
        <w:t xml:space="preserve"> and get wet.</w:t>
      </w:r>
      <w:r>
        <w:t xml:space="preserve"> </w:t>
      </w:r>
      <w:r w:rsidRPr="000A510D">
        <w:rPr>
          <w:rStyle w:val="StyleUnderline"/>
          <w:highlight w:val="yellow"/>
        </w:rPr>
        <w:t xml:space="preserve">The sovereign attitude of </w:t>
      </w:r>
      <w:r w:rsidRPr="000A510D">
        <w:rPr>
          <w:rStyle w:val="Emphasis"/>
          <w:highlight w:val="yellow"/>
        </w:rPr>
        <w:t>ignoring</w:t>
      </w:r>
      <w:r w:rsidRPr="00271DA0">
        <w:rPr>
          <w:rStyle w:val="Emphasis"/>
        </w:rPr>
        <w:t xml:space="preserve"> the constant </w:t>
      </w:r>
      <w:r w:rsidRPr="000A510D">
        <w:rPr>
          <w:rStyle w:val="Emphasis"/>
          <w:highlight w:val="yellow"/>
        </w:rPr>
        <w:t>stimuli</w:t>
      </w:r>
      <w:r w:rsidRPr="006834AF">
        <w:rPr>
          <w:rStyle w:val="StyleUnderline"/>
        </w:rPr>
        <w:t xml:space="preserve"> of our techno-saturated everyday lives </w:t>
      </w:r>
      <w:r w:rsidRPr="000A510D">
        <w:rPr>
          <w:rStyle w:val="Emphasis"/>
          <w:highlight w:val="yellow"/>
        </w:rPr>
        <w:t>is not available to everyone. Distraction</w:t>
      </w:r>
      <w:r w:rsidRPr="007B2791">
        <w:t xml:space="preserve"> </w:t>
      </w:r>
      <w:r>
        <w:t xml:space="preserve">is a useful holdover from our hunter-gatherer past, when it helped us focus on dangers that could approach from all sides. As such, it </w:t>
      </w:r>
      <w:r w:rsidRPr="006834AF">
        <w:rPr>
          <w:rStyle w:val="StyleUnderline"/>
        </w:rPr>
        <w:t>is inscribed deep in our human system.</w:t>
      </w:r>
      <w:r>
        <w:t xml:space="preserve"> But </w:t>
      </w:r>
      <w:r w:rsidRPr="000A510D">
        <w:rPr>
          <w:rStyle w:val="Emphasis"/>
          <w:highlight w:val="yellow"/>
        </w:rPr>
        <w:t>could</w:t>
      </w:r>
      <w:r w:rsidRPr="0067775E">
        <w:t xml:space="preserve"> it also </w:t>
      </w:r>
      <w:r w:rsidRPr="000A510D">
        <w:rPr>
          <w:rStyle w:val="Emphasis"/>
          <w:highlight w:val="yellow"/>
        </w:rPr>
        <w:t>be a gift that helps focus on multiple tasks simultaneously</w:t>
      </w:r>
      <w:r w:rsidRPr="00B80E73">
        <w:rPr>
          <w:rStyle w:val="StyleUnderline"/>
        </w:rPr>
        <w:t>?</w:t>
      </w:r>
    </w:p>
    <w:p w14:paraId="0F487B65" w14:textId="77777777" w:rsidR="0096179A" w:rsidRDefault="0096179A" w:rsidP="0096179A">
      <w:r w:rsidRPr="006834AF">
        <w:rPr>
          <w:rStyle w:val="StyleUnderline"/>
        </w:rPr>
        <w:t>The question on the table is</w:t>
      </w:r>
      <w:r>
        <w:t>—following Foucault—</w:t>
      </w:r>
      <w:r w:rsidRPr="006834AF">
        <w:rPr>
          <w:rStyle w:val="StyleUnderline"/>
        </w:rPr>
        <w:t>how to minimize domination and shape new technologies of the self.</w:t>
      </w:r>
      <w:r>
        <w:t xml:space="preserve"> Why has the internet industry bred its own monsters of centralization and control (Google, Facebook, Amazon) while promising the opposite? </w:t>
      </w:r>
      <w:r w:rsidRPr="0085113C">
        <w:t xml:space="preserve">What bothers us is our own survival. </w:t>
      </w:r>
      <w:r w:rsidRPr="000A510D">
        <w:rPr>
          <w:rStyle w:val="StyleUnderline"/>
          <w:highlight w:val="yellow"/>
        </w:rPr>
        <w:t xml:space="preserve">Which techniques are effective in </w:t>
      </w:r>
      <w:r w:rsidRPr="000A510D">
        <w:rPr>
          <w:rStyle w:val="Emphasis"/>
          <w:highlight w:val="yellow"/>
        </w:rPr>
        <w:t>reducing</w:t>
      </w:r>
      <w:r w:rsidRPr="0085113C">
        <w:rPr>
          <w:rStyle w:val="Emphasis"/>
        </w:rPr>
        <w:t xml:space="preserve"> the </w:t>
      </w:r>
      <w:r w:rsidRPr="000A510D">
        <w:rPr>
          <w:rStyle w:val="Emphasis"/>
          <w:highlight w:val="yellow"/>
        </w:rPr>
        <w:t>social noise and permanent data floods</w:t>
      </w:r>
      <w:r w:rsidRPr="00A10241">
        <w:rPr>
          <w:rStyle w:val="StyleUnderline"/>
        </w:rPr>
        <w:t xml:space="preserve"> that scream for attention?</w:t>
      </w:r>
      <w:r>
        <w:t xml:space="preserve"> What kind of online platforms facilitate lasting forms of organization? We’re not merely talking here about filters that delete spam and “kill” your ex. As the state of internet discourse shows, </w:t>
      </w:r>
      <w:r w:rsidRPr="000A510D">
        <w:rPr>
          <w:rStyle w:val="Emphasis"/>
          <w:highlight w:val="yellow"/>
        </w:rPr>
        <w:t>it is all about training and repetition</w:t>
      </w:r>
      <w:r>
        <w:t xml:space="preserve"> (as Aristotle already emphasized). </w:t>
      </w:r>
      <w:r w:rsidRPr="00387CF3">
        <w:rPr>
          <w:rStyle w:val="StyleUnderline"/>
        </w:rPr>
        <w:t xml:space="preserve">There is no ultimate solution. </w:t>
      </w:r>
      <w:r w:rsidRPr="00271DA0">
        <w:rPr>
          <w:rStyle w:val="Emphasis"/>
        </w:rPr>
        <w:t>We will need to constantly train ourselves to focus</w:t>
      </w:r>
      <w:r w:rsidRPr="00A10241">
        <w:rPr>
          <w:rStyle w:val="StyleUnderline"/>
        </w:rPr>
        <w:t>, while remaining open to new currents that question the very foundations of our direction.</w:t>
      </w:r>
      <w:r>
        <w:t xml:space="preserve"> This is not merely a question of distributing our concentration. </w:t>
      </w:r>
      <w:r w:rsidRPr="000A510D">
        <w:rPr>
          <w:rStyle w:val="Emphasis"/>
          <w:highlight w:val="yellow"/>
        </w:rPr>
        <w:t>When do we welcome the Other, and when should it be jammed? When do we stop searching and start making?</w:t>
      </w:r>
      <w:r w:rsidRPr="000A510D">
        <w:rPr>
          <w:rStyle w:val="StyleUnderline"/>
          <w:highlight w:val="yellow"/>
        </w:rPr>
        <w:t xml:space="preserve"> There are times</w:t>
      </w:r>
      <w:r w:rsidRPr="00271DA0">
        <w:rPr>
          <w:rStyle w:val="StyleUnderline"/>
        </w:rPr>
        <w:t xml:space="preserve"> when </w:t>
      </w:r>
      <w:r w:rsidRPr="000A510D">
        <w:rPr>
          <w:rStyle w:val="StyleUnderline"/>
          <w:highlight w:val="yellow"/>
        </w:rPr>
        <w:t>our real-time communication weaponry should be fired up for mobilization</w:t>
      </w:r>
      <w:r w:rsidRPr="00A10241">
        <w:rPr>
          <w:rStyle w:val="StyleUnderline"/>
        </w:rPr>
        <w:t xml:space="preserve"> and temporary spectre dominance</w:t>
      </w:r>
      <w:r>
        <w:t>, until the evening sets in and it is time to chill out and open other doors of perception. But when do these times ever arrive?</w:t>
      </w:r>
    </w:p>
    <w:p w14:paraId="6AB2792D" w14:textId="77777777" w:rsidR="0096179A" w:rsidRDefault="0096179A" w:rsidP="0096179A">
      <w:r>
        <w:t xml:space="preserve">We know by now that publicly </w:t>
      </w:r>
      <w:r w:rsidRPr="00D4612E">
        <w:rPr>
          <w:rStyle w:val="StyleUnderline"/>
        </w:rPr>
        <w:t>criticizing the Facebooks of the world is not enough.</w:t>
      </w:r>
      <w:r>
        <w:t xml:space="preserve"> There is a hope that boredom will prevail amongst youngsters, with users moving on, forgetting current social media platforms altogether within weeks of their final logoff (as happened to Bibo, Hyves, StudiVZ, Orkut, and MySpace). It is not cool to be on the same platform as your parents and teachers. </w:t>
      </w:r>
      <w:r w:rsidRPr="007D3994">
        <w:rPr>
          <w:rStyle w:val="StyleUnderline"/>
        </w:rPr>
        <w:t>The assumption is that the heroic gesture of the few who quit will eventually be followed by a silent exodus of the multitudes.</w:t>
      </w:r>
      <w:r>
        <w:t xml:space="preserve"> While this may be inevitable in the long run, </w:t>
      </w:r>
      <w:r w:rsidRPr="00D4612E">
        <w:rPr>
          <w:rStyle w:val="StyleUnderline"/>
        </w:rPr>
        <w:t>the constant migration from one service to the next does only increases the collective feeling of restlessness.</w:t>
      </w:r>
      <w:r>
        <w:t xml:space="preserve"> According to Belgian pop psychiatrist Dirk De Wachter, author of Borderline Times</w:t>
      </w:r>
      <w:r w:rsidRPr="00D4612E">
        <w:t>, Western citizens are struggling with a chronic feeling of emptiness. Intense social media use thus becomes part of a larger societal malaise, con</w:t>
      </w:r>
      <w:r>
        <w:t>necting a variety of issues from the echo chamber effect to ADHD and globalization. Instead of reading social media as a zeitgeist symptom, I approach the Internet Question here as an interplay between cultures of use and the technical premises of these systems.</w:t>
      </w:r>
    </w:p>
    <w:p w14:paraId="5BDFA8FC" w14:textId="77777777" w:rsidR="0096179A" w:rsidRPr="0028347C" w:rsidRDefault="0096179A" w:rsidP="0096179A">
      <w:pPr>
        <w:rPr>
          <w:sz w:val="10"/>
          <w:szCs w:val="10"/>
        </w:rPr>
      </w:pPr>
      <w:r w:rsidRPr="0028347C">
        <w:rPr>
          <w:sz w:val="10"/>
          <w:szCs w:val="10"/>
        </w:rPr>
        <w:t xml:space="preserve">There is a need to design daily rituals of sovereignty from the network. If we do this, we may no longer get lost in browsing, surfing, and searching, but when the techno-social routines become meaningless and there is nothing left to report, there is a similar danger of “rienisme.” That’s the moment when we need to come up with passionate forms of disengagement from the virtual world. The question is: How to lose interest into something vital? The issue here is different from the late twentieth century dialectic between remembering and forgetting. There is nothing to remember in Facebook—nothing but accidents. In the end, it is merely a traffic flow. In such a cybernetic environment, history becomes a question of managing eventless events. Because of its “tyranny of informality,” social media are too fluid, secondary, and unfinished to be properly stored, and thus to be remembered. As a consequence, they can also not be forgotten. Viktor Mayer-Schönberger, author of </w:t>
      </w:r>
      <w:r w:rsidRPr="0028347C">
        <w:rPr>
          <w:i/>
          <w:sz w:val="10"/>
          <w:szCs w:val="10"/>
        </w:rPr>
        <w:t>Delete: The Virtue of Forgetting in the Digital Age</w:t>
      </w:r>
      <w:r w:rsidRPr="0028347C">
        <w:rPr>
          <w:sz w:val="10"/>
          <w:szCs w:val="10"/>
        </w:rPr>
        <w:t>, may be right that all digital information can and will be stored. However, the architecture of today’s social media is developing in the opposite direction. As temporary reference systems, hard to access with search engines, the streaming databases are caught in the Eternal Now of the Self.</w:t>
      </w:r>
    </w:p>
    <w:p w14:paraId="2E62AC21" w14:textId="77777777" w:rsidR="0096179A" w:rsidRPr="005B082F" w:rsidRDefault="0096179A" w:rsidP="0096179A">
      <w:pPr>
        <w:rPr>
          <w:sz w:val="10"/>
          <w:szCs w:val="10"/>
        </w:rPr>
      </w:pPr>
      <w:r w:rsidRPr="0028347C">
        <w:rPr>
          <w:sz w:val="10"/>
          <w:szCs w:val="10"/>
        </w:rPr>
        <w:t>Social Wisdom, anno 2013: “You can’t get a house mortgage based on your Facebook reputation” (Jaron Lanier)—Ignore Requests—“What I often do at 3 a.m., exhausted, yet unable to sleep, I sometimes browse on my twitter, reading banal nonsense to further raise my ire for the human race and listen to Tom Waits to restore my faith in humanity” (Mickey MacDonagh)—Government of Temper—“I’m no prophet. My job is making windows where there were once walls” (Michel Foucault)—“Bullshit is the new wisdom” (@ProfJeffJarvis)—“I know how it ends: one day I will be declared ‘web-hostile’ and liquidated. God, why is so much Internet theorizing so awful?”(Evgeny Morozov)—Cataclysmic Communications, Inc.—“Man ist zwar kreativ, aber das heißt noch lange nicht, dass man etwas schafft” (Twitter)—Critique of the Enhancements—“Facebook to Tell Users They Are Being Tracked” (New York Times)—“My data is bigger than</w:t>
      </w:r>
      <w:r w:rsidRPr="005B082F">
        <w:rPr>
          <w:sz w:val="10"/>
          <w:szCs w:val="10"/>
        </w:rPr>
        <w:t xml:space="preserve"> your data” (Ian Bogost)—“Forums are the dark matter of the web, the B-movies of the Internet. But they matter” (Jeff Atwood)—The necessary “haven’t we done this seventeen times already?” thread—“Since the world is evolving towards a frenzied state of affairs, we have to take a frenzied view of it” (Jean Baudrillard).</w:t>
      </w:r>
    </w:p>
    <w:p w14:paraId="1A724D00" w14:textId="77777777" w:rsidR="0096179A" w:rsidRPr="005B082F" w:rsidRDefault="0096179A" w:rsidP="0096179A">
      <w:pPr>
        <w:rPr>
          <w:sz w:val="10"/>
          <w:szCs w:val="10"/>
        </w:rPr>
      </w:pPr>
      <w:r w:rsidRPr="005B082F">
        <w:rPr>
          <w:sz w:val="10"/>
          <w:szCs w:val="10"/>
        </w:rPr>
        <w:t>If we limit our scope to the internet debate, we can see that the New Age tendency that dominated the roaring 1990s has slowly but steadily lost supremacy. The holistic body and mind approach has been overruled by waves of conflict in society. The New Age faction shies away from negative critique, in particular of corporate capitalism. So Google still can’t be evil. Suspicion about the business model of internet start-ups will not and cannot arise. We use technology, they say, in order to “thrive.” In this positivist view, our will is strong enough to “bend” the machines in such a way that they will eventually start working for us—and not the other way around. If we as conscious citizen-consumers flock together, the business community will follow suit. There is no Facebook conspiracy (for instance their collaboration with the CIA) as we are Facebook. We are its employees, investors, first adoptors, app developers, social media marketers—in short, propagandists of a cause we do not understand. It is the technology that is disruptive, not those who complain about it. Those who unwittingly support the malignant social media cause which they naively believe to be a force for good are kept busy thinking they have signed up for a self-improvement course. The user is too busy “thriving” with the constant streams of tweets, status updates, pings, and emails, until it is time for the next gadget.</w:t>
      </w:r>
    </w:p>
    <w:p w14:paraId="2E00B8C4" w14:textId="77777777" w:rsidR="0096179A" w:rsidRDefault="0096179A" w:rsidP="0096179A">
      <w:r w:rsidRPr="006321B0">
        <w:rPr>
          <w:rStyle w:val="StyleUnderline"/>
        </w:rPr>
        <w:t>Is there a way out of the self-help trap that we have set up for ourselves?</w:t>
      </w:r>
      <w:r>
        <w:t xml:space="preserve"> Why should we think of our lives as something that we need to manage in the first place? Take </w:t>
      </w:r>
      <w:r w:rsidRPr="006321B0">
        <w:rPr>
          <w:i/>
        </w:rPr>
        <w:t>The Information Diet: A Case for Conscious Consumption</w:t>
      </w:r>
      <w:r>
        <w:t xml:space="preserve"> (2012) by California IT professional Clay A. Johnson. The book is about information obesity and how to recognize its symptoms. Johnson discusses the ingredients of a “healthy” information diet and shows how we can we develop a data literacy that helps us be selective about the information we access. Information obesity arises, he says, when consensus in society over what is truth and what is not diminishes, when any odd piece of information can pass as vital scientific knowledge. For Johnson, the parallels between food and information consumption are all too real and go beyond metaphorical comparisons. </w:t>
      </w:r>
      <w:r w:rsidRPr="00AF1D8C">
        <w:t xml:space="preserve">There’s no such thing as information overload, he </w:t>
      </w:r>
      <w:r>
        <w:t>writes. It’s all a matter of conscious consumption.</w:t>
      </w:r>
    </w:p>
    <w:p w14:paraId="6CBD00C8" w14:textId="77777777" w:rsidR="0096179A" w:rsidRDefault="0096179A" w:rsidP="0096179A">
      <w:r>
        <w:t xml:space="preserve">We can read as many facts as we like, but if we try to add them up, they refuse to become a system. We struggle to keep track of all the information that approaches us, making it hard for most info bits to be properly digested. This is </w:t>
      </w:r>
      <w:r w:rsidRPr="000A510D">
        <w:rPr>
          <w:rStyle w:val="Emphasis"/>
          <w:highlight w:val="yellow"/>
        </w:rPr>
        <w:t>the passive indifference</w:t>
      </w:r>
      <w:r w:rsidRPr="0028347C">
        <w:rPr>
          <w:rStyle w:val="Emphasis"/>
        </w:rPr>
        <w:t xml:space="preserve"> that</w:t>
      </w:r>
      <w:r>
        <w:t xml:space="preserve"> Jean </w:t>
      </w:r>
      <w:r w:rsidRPr="000A510D">
        <w:rPr>
          <w:rStyle w:val="Emphasis"/>
          <w:highlight w:val="yellow"/>
        </w:rPr>
        <w:t>Baudrillard celebrated</w:t>
      </w:r>
      <w:r>
        <w:t xml:space="preserve"> during his lifetime, and which </w:t>
      </w:r>
      <w:r w:rsidRPr="000A510D">
        <w:rPr>
          <w:rStyle w:val="Emphasis"/>
          <w:highlight w:val="yellow"/>
        </w:rPr>
        <w:t>has</w:t>
      </w:r>
      <w:r w:rsidRPr="00271DA0">
        <w:rPr>
          <w:rStyle w:val="Emphasis"/>
        </w:rPr>
        <w:t xml:space="preserve"> now </w:t>
      </w:r>
      <w:r w:rsidRPr="000A510D">
        <w:rPr>
          <w:rStyle w:val="Emphasis"/>
          <w:highlight w:val="yellow"/>
        </w:rPr>
        <w:t>become the cultural norm. The result is “epistemic closure.”</w:t>
      </w:r>
      <w:r w:rsidRPr="00AF1D8C">
        <w:rPr>
          <w:rStyle w:val="StyleUnderline"/>
        </w:rPr>
        <w:t xml:space="preserve"> When we are constantly exposed to real-time interactive media, we develop attention fatigue</w:t>
      </w:r>
      <w:r>
        <w:t xml:space="preserve"> and a poor sense of time. (Johnson says that his overconsumption of information impaired his short-term memory.) The info-vegan way out would be to work on the will power—an executive function that can be trained—with the goal of increasing one’s attention span. To start with you, can install RescueTime on your desktop, a program that tracks what you pay attention to and sends you a weekly productivity score.</w:t>
      </w:r>
    </w:p>
    <w:p w14:paraId="29D3E0BC" w14:textId="77777777" w:rsidR="0096179A" w:rsidRDefault="0096179A" w:rsidP="0096179A">
      <w:r>
        <w:t xml:space="preserve">As Peter Sloterdijk already noticed in his </w:t>
      </w:r>
      <w:r w:rsidRPr="00AF1D8C">
        <w:rPr>
          <w:i/>
        </w:rPr>
        <w:t>You Must Change Your Life</w:t>
      </w:r>
      <w:r>
        <w:t xml:space="preserve"> (2009), training </w:t>
      </w:r>
      <w:r w:rsidRPr="00271DA0">
        <w:t xml:space="preserve">is key. </w:t>
      </w:r>
      <w:r w:rsidRPr="00271DA0">
        <w:rPr>
          <w:rStyle w:val="StyleUnderline"/>
        </w:rPr>
        <w:t>The “anthropotechnic approach</w:t>
      </w:r>
      <w:r w:rsidRPr="00271DA0">
        <w:t>,</w:t>
      </w:r>
      <w:r w:rsidRPr="00271DA0">
        <w:rPr>
          <w:rStyle w:val="StyleUnderline"/>
        </w:rPr>
        <w:t>”</w:t>
      </w:r>
      <w:r w:rsidRPr="00271DA0">
        <w:t xml:space="preserve"> as Sloterdijk calls it, </w:t>
      </w:r>
      <w:r w:rsidRPr="00271DA0">
        <w:rPr>
          <w:rStyle w:val="StyleUnderline"/>
        </w:rPr>
        <w:t>is different from the rational IT world of engineers in that in it i</w:t>
      </w:r>
      <w:r w:rsidRPr="00AF1D8C">
        <w:rPr>
          <w:rStyle w:val="StyleUnderline"/>
        </w:rPr>
        <w:t>s cyclical</w:t>
      </w:r>
      <w:r>
        <w:t xml:space="preserve">, not linear. It is not about concepts and debugging. Instead, it is about workouts. </w:t>
      </w:r>
      <w:r w:rsidRPr="00271DA0">
        <w:rPr>
          <w:rStyle w:val="StyleUnderline"/>
        </w:rPr>
        <w:t>Self-improvement will have to come from inside</w:t>
      </w:r>
      <w:r>
        <w:t xml:space="preserve">, in the gym. </w:t>
      </w:r>
      <w:r w:rsidRPr="00AF1D8C">
        <w:rPr>
          <w:rStyle w:val="StyleUnderline"/>
        </w:rPr>
        <w:t>If we want to survive as individuals while maintaining a relationship</w:t>
      </w:r>
      <w:r>
        <w:t xml:space="preserve"> of sorts </w:t>
      </w:r>
      <w:r w:rsidRPr="00AF1D8C">
        <w:rPr>
          <w:rStyle w:val="StyleUnderline"/>
        </w:rPr>
        <w:t>with</w:t>
      </w:r>
      <w:r>
        <w:t xml:space="preserve"> (potentially addictive) </w:t>
      </w:r>
      <w:r w:rsidRPr="00AF1D8C">
        <w:rPr>
          <w:rStyle w:val="StyleUnderline"/>
        </w:rPr>
        <w:t>gadgets and online platforms, we will have to get into fitness mode—and stay there.</w:t>
      </w:r>
      <w:r>
        <w:t xml:space="preserve"> In extreme cases, visiting a Social Media Anonymous group might be helpful, but what average users need is merely a minor trigger to instigate the process of forgetting the gadget world.</w:t>
      </w:r>
    </w:p>
    <w:p w14:paraId="40614B50" w14:textId="77777777" w:rsidR="0096179A" w:rsidRDefault="0096179A" w:rsidP="0096179A">
      <w:r w:rsidRPr="000A510D">
        <w:rPr>
          <w:rStyle w:val="StyleUnderline"/>
          <w:highlight w:val="yellow"/>
        </w:rPr>
        <w:t>Some may view</w:t>
      </w:r>
      <w:r w:rsidRPr="00AF1D8C">
        <w:rPr>
          <w:rStyle w:val="StyleUnderline"/>
        </w:rPr>
        <w:t xml:space="preserve"> the idea of </w:t>
      </w:r>
      <w:r w:rsidRPr="000A510D">
        <w:rPr>
          <w:rStyle w:val="StyleUnderline"/>
          <w:highlight w:val="yellow"/>
        </w:rPr>
        <w:t>improvement through repetition as conservative</w:t>
      </w:r>
      <w:r w:rsidRPr="00AF1D8C">
        <w:rPr>
          <w:rStyle w:val="StyleUnderline"/>
        </w:rPr>
        <w:t xml:space="preserve"> and anti-innovative.</w:t>
      </w:r>
      <w:r>
        <w:t xml:space="preserve"> In an environment where paradigm shifts happen overnight, planned obsolescence—not durability—is the rule. </w:t>
      </w:r>
      <w:r w:rsidRPr="00EF1A37">
        <w:t>But Sloterdijk’s emphasis on exercises and repetition, combined with Richard Sennett’s argument (in The Craftman [2009]) in favor of skills, help us to focus on tools (such as the diary) that we can use to set goals in the morning and reflect in the evening on the improvements that we made during</w:t>
      </w:r>
      <w:r>
        <w:t xml:space="preserve"> the day. However, the disruptive nature of real-time news and social media needs to find a place in this model. In the meantime, Sloterdijk remains ambivalent about the use of information technology. It is clearly not on his mind. In his recently published dairy covering the years 2008–2011 (called </w:t>
      </w:r>
      <w:r w:rsidRPr="00AF1D8C">
        <w:rPr>
          <w:i/>
        </w:rPr>
        <w:t>Zeilen und Tage</w:t>
      </w:r>
      <w:r>
        <w:t xml:space="preserve"> and running to 637 pages), I counted precisely one entry that deals explicitly with the internet. In this short entry, he describes the internet as a universal bazaar and Hype Park Gemüsekiste. The same could be said of Slavoj Zizek, who admits that he is not the world’s hippest philosopher.2 Even though both use laptops and internet intensely, information technology has not (yet?) been an object of inquiry in their work.</w:t>
      </w:r>
    </w:p>
    <w:p w14:paraId="6F930CAF" w14:textId="77777777" w:rsidR="0096179A" w:rsidRDefault="0096179A" w:rsidP="0096179A">
      <w:r>
        <w:t xml:space="preserve">Yet, there are public figures who do speak out. Take Vivienne Westwood, whose manifesto </w:t>
      </w:r>
      <w:r w:rsidRPr="00AF1D8C">
        <w:rPr>
          <w:i/>
        </w:rPr>
        <w:t>Active Resistance to Propaganda</w:t>
      </w:r>
      <w:r>
        <w:t xml:space="preserve"> is a call to arms against information overload.3 She says we need to defend ourselves against the “abundance of everything,” of sound, images, and opinion, the non-stop distractions that keep us away from the important things in life, namely introspection and reflection. Westwood targets pathological consumption in particular. Quit updating, “get a life, artlovers unite.” However, what we need to overcome is not technology as such, but specific time spent consuming popular applications. </w:t>
      </w:r>
      <w:r w:rsidRPr="000A510D">
        <w:rPr>
          <w:rStyle w:val="StyleUnderline"/>
          <w:highlight w:val="yellow"/>
        </w:rPr>
        <w:t>Unlike knowledge, which we obtain</w:t>
      </w:r>
      <w:r w:rsidRPr="00AF1D8C">
        <w:rPr>
          <w:rStyle w:val="StyleUnderline"/>
        </w:rPr>
        <w:t xml:space="preserve"> or run into </w:t>
      </w:r>
      <w:r w:rsidRPr="000A510D">
        <w:rPr>
          <w:rStyle w:val="StyleUnderline"/>
          <w:highlight w:val="yellow"/>
        </w:rPr>
        <w:t>and</w:t>
      </w:r>
      <w:r w:rsidRPr="00EF1A37">
        <w:rPr>
          <w:rStyle w:val="StyleUnderline"/>
        </w:rPr>
        <w:t xml:space="preserve"> then </w:t>
      </w:r>
      <w:r w:rsidRPr="000A510D">
        <w:rPr>
          <w:rStyle w:val="StyleUnderline"/>
          <w:highlight w:val="yellow"/>
        </w:rPr>
        <w:t>store</w:t>
      </w:r>
      <w:r w:rsidRPr="00AF1D8C">
        <w:rPr>
          <w:rStyle w:val="StyleUnderline"/>
        </w:rPr>
        <w:t xml:space="preserve">, interpret, </w:t>
      </w:r>
      <w:r w:rsidRPr="000A510D">
        <w:rPr>
          <w:rStyle w:val="StyleUnderline"/>
          <w:highlight w:val="yellow"/>
        </w:rPr>
        <w:t xml:space="preserve">spread, and remember, </w:t>
      </w:r>
      <w:r w:rsidRPr="000A510D">
        <w:rPr>
          <w:rStyle w:val="Emphasis"/>
          <w:highlight w:val="yellow"/>
        </w:rPr>
        <w:t>our attitude towards how to deal with info overload</w:t>
      </w:r>
      <w:r w:rsidRPr="00AF1D8C">
        <w:rPr>
          <w:rStyle w:val="StyleUnderline"/>
        </w:rPr>
        <w:t xml:space="preserve"> and multitasking </w:t>
      </w:r>
      <w:r w:rsidRPr="000A510D">
        <w:rPr>
          <w:rStyle w:val="Emphasis"/>
          <w:highlight w:val="yellow"/>
        </w:rPr>
        <w:t>needs to be worked on constantly, otherwise we lose our “conditioning”</w:t>
      </w:r>
      <w:r w:rsidRPr="000A510D">
        <w:rPr>
          <w:rStyle w:val="StyleUnderline"/>
          <w:highlight w:val="yellow"/>
        </w:rPr>
        <w:t xml:space="preserve"> and fall back into</w:t>
      </w:r>
      <w:r w:rsidRPr="00AF1D8C">
        <w:rPr>
          <w:rStyle w:val="StyleUnderline"/>
        </w:rPr>
        <w:t xml:space="preserve"> previous modes of </w:t>
      </w:r>
      <w:r w:rsidRPr="000A510D">
        <w:rPr>
          <w:rStyle w:val="StyleUnderline"/>
          <w:highlight w:val="yellow"/>
        </w:rPr>
        <w:t>panic</w:t>
      </w:r>
      <w:r w:rsidRPr="00AF1D8C">
        <w:rPr>
          <w:rStyle w:val="StyleUnderline"/>
        </w:rPr>
        <w:t xml:space="preserve"> and indifference.</w:t>
      </w:r>
      <w:r>
        <w:t xml:space="preserve"> Dealing with data excess requires a 24/7 state of “mindfulness,” as it is called in New Age circles.</w:t>
      </w:r>
    </w:p>
    <w:p w14:paraId="775A807E" w14:textId="77777777" w:rsidR="0096179A" w:rsidRPr="00A26310" w:rsidRDefault="0096179A" w:rsidP="0096179A">
      <w:pPr>
        <w:rPr>
          <w:sz w:val="10"/>
          <w:szCs w:val="10"/>
        </w:rPr>
      </w:pPr>
      <w:r w:rsidRPr="00A26310">
        <w:rPr>
          <w:sz w:val="10"/>
          <w:szCs w:val="10"/>
        </w:rPr>
        <w:t xml:space="preserve">Whereas Clay Johnson is focused on the polarized world of the political news industry in the United States, Howard Rheingold, in his book </w:t>
      </w:r>
      <w:r w:rsidRPr="00A26310">
        <w:rPr>
          <w:i/>
          <w:sz w:val="10"/>
          <w:szCs w:val="10"/>
        </w:rPr>
        <w:t>Net Smart: How to Thrive Online</w:t>
      </w:r>
      <w:r w:rsidRPr="00A26310">
        <w:rPr>
          <w:sz w:val="10"/>
          <w:szCs w:val="10"/>
        </w:rPr>
        <w:t xml:space="preserve"> (2012), discusses more explicitly the balance between the peaceful mind and a clever reorganization of the computer desktop. The idea is not, Rheingold writes, to capture the flow and to freeze-dry the incoming status updates, but to create a mental distance from the scene. It is all about feeling like you’re back in control, gaining confidence, and becoming independent again. There is a movement of tactical detachment at play here. In this context, the addiction metaphor is misleading. It is not about total involvement followed by complete withdrawal. In the case of social media, withdrawal is often not possible for social and economic reasons. Who can afford to endanger his or her social capital? Rheingold knows this and offers his readers a range of practical guidelines for how to master the master’s media.</w:t>
      </w:r>
    </w:p>
    <w:p w14:paraId="660069C4" w14:textId="77777777" w:rsidR="0096179A" w:rsidRPr="00A26310" w:rsidRDefault="0096179A" w:rsidP="0096179A">
      <w:pPr>
        <w:rPr>
          <w:sz w:val="10"/>
          <w:szCs w:val="10"/>
        </w:rPr>
      </w:pPr>
      <w:r w:rsidRPr="00A26310">
        <w:rPr>
          <w:sz w:val="10"/>
          <w:szCs w:val="10"/>
        </w:rPr>
        <w:t>What makes Net Smart and the accompanying online video lectures by Rheingold so compelling is not the author’s utopian message, nor his merciless deconstruction of the corporate agendas of the Silicon Valley giants. Rheingold is neither a net visionary à la Wired magazine editor Kevin Kelly, nor a continental European critic. However, he is a brilliant and nuanced instructor who believes in “internal discipline, not ascetic withdrawal.” Net Smart is a pamphlet in favor of public education. Self-control along with other social media literacy needs to be taught, Rheingold argues. We’re not born with these skills. We need to learn how to practice “real-time curation.” Following Daniel Sieger, author of The Mindful Brain (2007), Rheingold argues that we have to wake up from a life on automatic. Forget for a moment how many of us prefer this state of mind—killing time by using escapist social media, in non-spaces, surrounded by non-people, is widespread, and loved, as we all know. What Rheingold teaches us are tricks to train the brain—for instance, through breath exercises. He concludes the book by saying that “the emerging digital divide is between those who know how to use social media for individual advantage and collective action, and those who don’t.”</w:t>
      </w:r>
    </w:p>
    <w:p w14:paraId="38E6781E" w14:textId="77777777" w:rsidR="0096179A" w:rsidRPr="00A26310" w:rsidRDefault="0096179A" w:rsidP="0096179A">
      <w:pPr>
        <w:rPr>
          <w:sz w:val="10"/>
          <w:szCs w:val="10"/>
        </w:rPr>
      </w:pPr>
      <w:r w:rsidRPr="00A26310">
        <w:rPr>
          <w:sz w:val="10"/>
          <w:szCs w:val="10"/>
        </w:rPr>
        <w:t xml:space="preserve">In my view, the best part of </w:t>
      </w:r>
      <w:r w:rsidRPr="00A26310">
        <w:rPr>
          <w:i/>
          <w:sz w:val="10"/>
          <w:szCs w:val="10"/>
        </w:rPr>
        <w:t>Net Smart</w:t>
      </w:r>
      <w:r w:rsidRPr="00A26310">
        <w:rPr>
          <w:sz w:val="10"/>
          <w:szCs w:val="10"/>
        </w:rPr>
        <w:t xml:space="preserve"> deals with “crap detection,” a 1960s term that indicates a critical attitude towards information. Using your “crap detector” meant that you inquired about the political, religious, and ideological background of the person who was talking. (Let’s do some fact-checking!) Ernest Hemmingway and Neil Postman both argued that everyone needed a built-in crap detector. In today’s age, where there are ten times as many PR agents as fact-checking journalists, internet users are supposed to do their own homework. How do we dissect the pseudo-information that comes from think-tanks and consultants? The postmodern insight that everything is “discourse” also contributed to the demise of the clear demarcation line between propaganda and truth. What I like is Rheingold’s blend of old-school values concerning media manipulation coupled with a sophisticated knowledge of how to manage a range of online research tools, both in terms of their functionality and interface usability. Rheingold’s screen is large, there are a lot of menus open at the same time, yet he is in charge. This is called personal dashboard design—and we don’t hear enough about this, as the organization of one’s desktop is supposed to be a private matter. Rheingold calls it “infotention,” which he defines as “synchronizing your attentional habits with your information tools,” with the aim to better “find, direct and manage information.”</w:t>
      </w:r>
    </w:p>
    <w:p w14:paraId="0FE4B0B8" w14:textId="77777777" w:rsidR="00245AF2" w:rsidRDefault="0096179A" w:rsidP="0096179A">
      <w:pPr>
        <w:rPr>
          <w:rStyle w:val="Emphasis"/>
          <w:highlight w:val="yellow"/>
        </w:rPr>
      </w:pPr>
      <w:r>
        <w:t xml:space="preserve">The different forms of social media are often portrayed as necessary channels of communication. For Rheingold and Johnson, they are here to stay. For the outgoing European baby boomers, however, these platforms may seem like nothing more than nihilist drugs which produce the contant feeling that we are being left out of something, that we are about to miss the boat. Linking, liking, and sharing uphold the systemic boredom and “rienisme” that is a consequence of the event inflation that we all experience. It therefore comes as a surprise to read Tom Chatfield’s </w:t>
      </w:r>
      <w:r w:rsidRPr="004C63E8">
        <w:rPr>
          <w:i/>
        </w:rPr>
        <w:t>How to Thrive in the Digital Age</w:t>
      </w:r>
      <w:r>
        <w:t xml:space="preserve"> (2012)—a booklet in Alain de Botton’s “School of Life” series—which claims to reinvent the genre of the self-help book. No more moralistic warnings and well-meaning tips, such as the one from Evgeny Morozov, who hides his iPhone and internet cable in a treasure chest when he has to work. Surprisingly, Chatfield’s way out is to politicize the field in the spirit of the Arab Spring, Occupy, Wikileaks, Anonymous, pirate parties, and demonstrations in favor of online anti-copyright peer-to-peer exchanges (such as Kim Dotcom’s recently launched Mega platform). We have received enough tips for how to carve out time away from our smart phones, he says. Offline romanticism as a lifestyle solution is a dead horse, and so is its philosophical equivalent of “interpassivity” as formulated by Robert Pfaller and Gijs van Oenen.4 While it may be liberating to let go of all our gadgets, to do nothing for a while, to pretend to live in accordance with nature and enjoy a well-deserved break, what do we but then? Venture into slow communication? For Chatfield, </w:t>
      </w:r>
      <w:r w:rsidRPr="00EF1A37">
        <w:rPr>
          <w:rStyle w:val="Emphasis"/>
        </w:rPr>
        <w:t xml:space="preserve">what comes </w:t>
      </w:r>
      <w:r w:rsidRPr="000A510D">
        <w:rPr>
          <w:rStyle w:val="Emphasis"/>
          <w:highlight w:val="yellow"/>
        </w:rPr>
        <w:t>after the information hangover are new forms of collective living. T</w:t>
      </w:r>
    </w:p>
    <w:p w14:paraId="126EE70B" w14:textId="77777777" w:rsidR="00245AF2" w:rsidRDefault="00245AF2" w:rsidP="0096179A">
      <w:pPr>
        <w:rPr>
          <w:rStyle w:val="Emphasis"/>
          <w:highlight w:val="yellow"/>
        </w:rPr>
      </w:pPr>
    </w:p>
    <w:p w14:paraId="44B375E9" w14:textId="77777777" w:rsidR="00245AF2" w:rsidRDefault="00245AF2" w:rsidP="0096179A">
      <w:pPr>
        <w:rPr>
          <w:rStyle w:val="Emphasis"/>
          <w:highlight w:val="yellow"/>
        </w:rPr>
      </w:pPr>
    </w:p>
    <w:p w14:paraId="7C9AF0A9" w14:textId="43A24EBD" w:rsidR="0096179A" w:rsidRDefault="0096179A" w:rsidP="0096179A">
      <w:r w:rsidRPr="000A510D">
        <w:rPr>
          <w:rStyle w:val="Emphasis"/>
          <w:highlight w:val="yellow"/>
        </w:rPr>
        <w:t>hrough protests and</w:t>
      </w:r>
      <w:r w:rsidRPr="00C0115B">
        <w:rPr>
          <w:rStyle w:val="Emphasis"/>
        </w:rPr>
        <w:t xml:space="preserve"> other </w:t>
      </w:r>
      <w:r w:rsidRPr="000A510D">
        <w:rPr>
          <w:rStyle w:val="Emphasis"/>
          <w:highlight w:val="yellow"/>
        </w:rPr>
        <w:t>collective experiences, we find ourselves dragged into events</w:t>
      </w:r>
      <w:r>
        <w:t xml:space="preserve">, stories, situations, </w:t>
      </w:r>
      <w:r w:rsidRPr="000A510D">
        <w:rPr>
          <w:rStyle w:val="StyleUnderline"/>
          <w:highlight w:val="yellow"/>
        </w:rPr>
        <w:t>and people that make us forget</w:t>
      </w:r>
      <w:r w:rsidRPr="004C63E8">
        <w:rPr>
          <w:rStyle w:val="StyleUnderline"/>
        </w:rPr>
        <w:t xml:space="preserve"> all </w:t>
      </w:r>
      <w:r w:rsidRPr="000A510D">
        <w:rPr>
          <w:rStyle w:val="StyleUnderline"/>
          <w:highlight w:val="yellow"/>
        </w:rPr>
        <w:t>the</w:t>
      </w:r>
      <w:r w:rsidRPr="00EF1A37">
        <w:rPr>
          <w:rStyle w:val="StyleUnderline"/>
        </w:rPr>
        <w:t xml:space="preserve"> yelling </w:t>
      </w:r>
      <w:r w:rsidRPr="000A510D">
        <w:rPr>
          <w:rStyle w:val="StyleUnderline"/>
          <w:highlight w:val="yellow"/>
        </w:rPr>
        <w:t>emails</w:t>
      </w:r>
      <w:r>
        <w:t>, Tumblr image cascades, and Twitter business-as-usual. When will the Long Wait be over?</w:t>
      </w:r>
    </w:p>
    <w:p w14:paraId="5F0F7476" w14:textId="77777777" w:rsidR="0096179A" w:rsidRDefault="0096179A" w:rsidP="0096179A"/>
    <w:p w14:paraId="6EF3B073" w14:textId="77777777" w:rsidR="0096179A" w:rsidRPr="001C5522" w:rsidRDefault="0096179A" w:rsidP="0096179A">
      <w:pPr>
        <w:pStyle w:val="Heading4"/>
      </w:pPr>
      <w:r>
        <w:t xml:space="preserve">Only our model solves effective </w:t>
      </w:r>
      <w:r>
        <w:rPr>
          <w:u w:val="single"/>
        </w:rPr>
        <w:t>information management</w:t>
      </w:r>
      <w:r>
        <w:t xml:space="preserve"> – overload is </w:t>
      </w:r>
      <w:r>
        <w:rPr>
          <w:u w:val="single"/>
        </w:rPr>
        <w:t>inevitable</w:t>
      </w:r>
      <w:r>
        <w:t xml:space="preserve"> to </w:t>
      </w:r>
      <w:r>
        <w:rPr>
          <w:u w:val="single"/>
        </w:rPr>
        <w:t>some degree</w:t>
      </w:r>
      <w:r>
        <w:t xml:space="preserve">, but equipping students to </w:t>
      </w:r>
      <w:r>
        <w:rPr>
          <w:u w:val="single"/>
        </w:rPr>
        <w:t>manage it</w:t>
      </w:r>
      <w:r>
        <w:t xml:space="preserve"> is key </w:t>
      </w:r>
    </w:p>
    <w:p w14:paraId="15C526F6" w14:textId="77777777" w:rsidR="0096179A" w:rsidRPr="004F6078" w:rsidRDefault="0096179A" w:rsidP="0096179A">
      <w:r w:rsidRPr="004F6078">
        <w:rPr>
          <w:rStyle w:val="Style13ptBold"/>
        </w:rPr>
        <w:t>Leek 16</w:t>
      </w:r>
      <w:r>
        <w:rPr>
          <w:rStyle w:val="Style13ptBold"/>
        </w:rPr>
        <w:t xml:space="preserve"> </w:t>
      </w:r>
      <w:r w:rsidRPr="001C5522">
        <w:t>[D</w:t>
      </w:r>
      <w:r>
        <w:t xml:space="preserve">anielle R. Leek, professor of </w:t>
      </w:r>
      <w:r w:rsidRPr="004F6078">
        <w:t xml:space="preserve">communications at </w:t>
      </w:r>
      <w:r>
        <w:t xml:space="preserve">Grand Valley State </w:t>
      </w:r>
      <w:r w:rsidRPr="004F6078">
        <w:t xml:space="preserve">University, </w:t>
      </w:r>
      <w:r>
        <w:t>“P</w:t>
      </w:r>
      <w:r w:rsidRPr="004F6078">
        <w:t>olicy debate pedagogy: a complementary strategy for civic and political engag</w:t>
      </w:r>
      <w:r>
        <w:t xml:space="preserve">ement through service-learning,” </w:t>
      </w:r>
      <w:r w:rsidRPr="004F6078">
        <w:t xml:space="preserve">Communication Education, 65:4, </w:t>
      </w:r>
      <w:r>
        <w:t>399-405]</w:t>
      </w:r>
    </w:p>
    <w:p w14:paraId="4D6905BE" w14:textId="77777777" w:rsidR="00245AF2" w:rsidRDefault="0096179A" w:rsidP="0096179A">
      <w:pPr>
        <w:rPr>
          <w:sz w:val="16"/>
        </w:rPr>
      </w:pPr>
      <w:r w:rsidRPr="001C5522">
        <w:rPr>
          <w:rStyle w:val="StyleUnderline"/>
        </w:rPr>
        <w:t xml:space="preserve">Through policy debate, </w:t>
      </w:r>
      <w:r w:rsidRPr="001C5522">
        <w:rPr>
          <w:rStyle w:val="StyleUnderline"/>
          <w:highlight w:val="cyan"/>
        </w:rPr>
        <w:t xml:space="preserve">students </w:t>
      </w:r>
      <w:r w:rsidRPr="001C5522">
        <w:rPr>
          <w:rStyle w:val="StyleUnderline"/>
        </w:rPr>
        <w:t xml:space="preserve">can </w:t>
      </w:r>
      <w:r w:rsidRPr="001C5522">
        <w:rPr>
          <w:rStyle w:val="StyleUnderline"/>
          <w:highlight w:val="cyan"/>
        </w:rPr>
        <w:t xml:space="preserve">develop </w:t>
      </w:r>
      <w:r w:rsidRPr="001C5522">
        <w:rPr>
          <w:rStyle w:val="Emphasis"/>
          <w:highlight w:val="cyan"/>
        </w:rPr>
        <w:t>info</w:t>
      </w:r>
      <w:r w:rsidRPr="001C5522">
        <w:rPr>
          <w:rStyle w:val="Emphasis"/>
        </w:rPr>
        <w:t xml:space="preserve">rmation </w:t>
      </w:r>
      <w:r w:rsidRPr="001C5522">
        <w:rPr>
          <w:rStyle w:val="Emphasis"/>
          <w:highlight w:val="cyan"/>
        </w:rPr>
        <w:t>literacy</w:t>
      </w:r>
      <w:r w:rsidRPr="001C5522">
        <w:rPr>
          <w:rStyle w:val="StyleUnderline"/>
          <w:highlight w:val="cyan"/>
        </w:rPr>
        <w:t xml:space="preserve"> and </w:t>
      </w:r>
      <w:r w:rsidRPr="001C5522">
        <w:rPr>
          <w:rStyle w:val="StyleUnderline"/>
        </w:rPr>
        <w:t xml:space="preserve">learn how to </w:t>
      </w:r>
      <w:r w:rsidRPr="001C5522">
        <w:rPr>
          <w:rStyle w:val="StyleUnderline"/>
          <w:highlight w:val="cyan"/>
        </w:rPr>
        <w:t xml:space="preserve">make </w:t>
      </w:r>
      <w:r w:rsidRPr="001C5522">
        <w:rPr>
          <w:rStyle w:val="StyleUnderline"/>
        </w:rPr>
        <w:t xml:space="preserve">critical </w:t>
      </w:r>
      <w:r w:rsidRPr="001C5522">
        <w:rPr>
          <w:rStyle w:val="Emphasis"/>
          <w:highlight w:val="cyan"/>
        </w:rPr>
        <w:t>arguments</w:t>
      </w:r>
      <w:r w:rsidRPr="001C5522">
        <w:rPr>
          <w:rStyle w:val="StyleUnderline"/>
        </w:rPr>
        <w:t xml:space="preserve"> of fact. </w:t>
      </w:r>
      <w:r w:rsidRPr="001C5522">
        <w:rPr>
          <w:rStyle w:val="StyleUnderline"/>
          <w:highlight w:val="cyan"/>
        </w:rPr>
        <w:t xml:space="preserve">This </w:t>
      </w:r>
      <w:r w:rsidRPr="001C5522">
        <w:rPr>
          <w:rStyle w:val="StyleUnderline"/>
        </w:rPr>
        <w:t xml:space="preserve">experience </w:t>
      </w:r>
      <w:r w:rsidRPr="001C5522">
        <w:rPr>
          <w:rStyle w:val="StyleUnderline"/>
          <w:highlight w:val="cyan"/>
        </w:rPr>
        <w:t xml:space="preserve">is </w:t>
      </w:r>
      <w:r w:rsidRPr="001C5522">
        <w:rPr>
          <w:rStyle w:val="StyleUnderline"/>
        </w:rPr>
        <w:t xml:space="preserve">politically </w:t>
      </w:r>
      <w:r w:rsidRPr="001C5522">
        <w:rPr>
          <w:rStyle w:val="Emphasis"/>
          <w:highlight w:val="cyan"/>
        </w:rPr>
        <w:t>empowering</w:t>
      </w:r>
      <w:r w:rsidRPr="001C5522">
        <w:rPr>
          <w:rStyle w:val="StyleUnderline"/>
          <w:highlight w:val="cyan"/>
        </w:rPr>
        <w:t xml:space="preserve"> for</w:t>
      </w:r>
      <w:r w:rsidRPr="001C5522">
        <w:rPr>
          <w:rStyle w:val="StyleUnderline"/>
        </w:rPr>
        <w:t xml:space="preserve"> students who will also build confidence for political engagement. </w:t>
      </w:r>
      <w:r w:rsidRPr="001C5522">
        <w:rPr>
          <w:sz w:val="16"/>
        </w:rPr>
        <w:t xml:space="preserve">Information literacy </w:t>
      </w:r>
      <w:r w:rsidRPr="001C5522">
        <w:rPr>
          <w:rStyle w:val="Emphasis"/>
        </w:rPr>
        <w:t xml:space="preserve">While there are many definitions of information literacy, the term generally is understood to mean that </w:t>
      </w:r>
      <w:r w:rsidRPr="001C5522">
        <w:rPr>
          <w:rStyle w:val="Emphasis"/>
          <w:highlight w:val="cyan"/>
        </w:rPr>
        <w:t xml:space="preserve">a student </w:t>
      </w:r>
      <w:r w:rsidRPr="001C5522">
        <w:rPr>
          <w:rStyle w:val="Emphasis"/>
        </w:rPr>
        <w:t xml:space="preserve">is </w:t>
      </w:r>
      <w:r w:rsidRPr="001C5522">
        <w:rPr>
          <w:rStyle w:val="Emphasis"/>
          <w:highlight w:val="cyan"/>
        </w:rPr>
        <w:t>“able to recognize when</w:t>
      </w:r>
      <w:r w:rsidRPr="001C5522">
        <w:rPr>
          <w:rStyle w:val="StyleUnderline"/>
        </w:rPr>
        <w:t xml:space="preserve"> </w:t>
      </w:r>
      <w:r w:rsidRPr="001C5522">
        <w:rPr>
          <w:rStyle w:val="StyleUnderline"/>
          <w:highlight w:val="cyan"/>
        </w:rPr>
        <w:t>information is needed</w:t>
      </w:r>
      <w:r w:rsidRPr="001C5522">
        <w:rPr>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1C5522">
        <w:rPr>
          <w:rStyle w:val="StyleUnderline"/>
        </w:rPr>
        <w:t>Understanding policy issues calls for contemplating a range of materials, from traditional news media publications to court proceedings, research data, and institutional propaganda. Moreover, the nature of</w:t>
      </w:r>
      <w:r w:rsidRPr="001C5522">
        <w:rPr>
          <w:rStyle w:val="Emphasis"/>
        </w:rPr>
        <w:t xml:space="preserve"> </w:t>
      </w:r>
      <w:r w:rsidRPr="001C5522">
        <w:rPr>
          <w:rStyle w:val="Emphasis"/>
          <w:highlight w:val="cyan"/>
        </w:rPr>
        <w:t>policy debate</w:t>
      </w:r>
      <w:r w:rsidRPr="001C5522">
        <w:rPr>
          <w:rStyle w:val="StyleUnderline"/>
        </w:rPr>
        <w:t xml:space="preserve">, which involves public presentation of arguments on two competing sides of a question, </w:t>
      </w:r>
      <w:r w:rsidRPr="001C5522">
        <w:rPr>
          <w:rStyle w:val="StyleUnderline"/>
          <w:highlight w:val="cyan"/>
        </w:rPr>
        <w:t xml:space="preserve">motivates students to go beyond basic </w:t>
      </w:r>
      <w:r w:rsidRPr="001C5522">
        <w:rPr>
          <w:rStyle w:val="Emphasis"/>
          <w:highlight w:val="cyan"/>
        </w:rPr>
        <w:t>info</w:t>
      </w:r>
      <w:r w:rsidRPr="001C5522">
        <w:rPr>
          <w:rStyle w:val="StyleUnderline"/>
        </w:rPr>
        <w:t xml:space="preserve">rmation </w:t>
      </w:r>
      <w:r w:rsidRPr="001C5522">
        <w:rPr>
          <w:rStyle w:val="StyleUnderline"/>
          <w:highlight w:val="cyan"/>
        </w:rPr>
        <w:t>to achieve</w:t>
      </w:r>
      <w:r w:rsidRPr="001C5522">
        <w:rPr>
          <w:rStyle w:val="StyleUnderline"/>
        </w:rPr>
        <w:t xml:space="preserve"> a more advanced level of </w:t>
      </w:r>
      <w:r w:rsidRPr="001C5522">
        <w:rPr>
          <w:rStyle w:val="StyleUnderline"/>
          <w:highlight w:val="cyan"/>
        </w:rPr>
        <w:t>expertise and credibility</w:t>
      </w:r>
      <w:r w:rsidRPr="001C5522">
        <w:rPr>
          <w:rStyle w:val="StyleUnderline"/>
        </w:rPr>
        <w:t xml:space="preserve"> on a topic</w:t>
      </w:r>
      <w:r w:rsidRPr="001C5522">
        <w:rPr>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1C5522">
        <w:rPr>
          <w:rStyle w:val="StyleUnderline"/>
        </w:rPr>
        <w:t xml:space="preserve">In today’s attention economy, </w:t>
      </w:r>
      <w:r w:rsidRPr="001C5522">
        <w:rPr>
          <w:rStyle w:val="StyleUnderline"/>
          <w:highlight w:val="cyan"/>
        </w:rPr>
        <w:t>cultivating</w:t>
      </w:r>
      <w:r w:rsidRPr="001C5522">
        <w:rPr>
          <w:rStyle w:val="StyleUnderline"/>
        </w:rPr>
        <w:t xml:space="preserve"> a sensibility for </w:t>
      </w:r>
      <w:r w:rsidRPr="001C5522">
        <w:rPr>
          <w:rStyle w:val="Emphasis"/>
          <w:highlight w:val="cyan"/>
        </w:rPr>
        <w:t>well- rounded</w:t>
      </w:r>
      <w:r w:rsidRPr="001C5522">
        <w:rPr>
          <w:rStyle w:val="StyleUnderline"/>
        </w:rPr>
        <w:t xml:space="preserve"> </w:t>
      </w:r>
      <w:r w:rsidRPr="001C5522">
        <w:rPr>
          <w:rStyle w:val="StyleUnderline"/>
          <w:highlight w:val="cyan"/>
        </w:rPr>
        <w:t>info</w:t>
      </w:r>
      <w:r w:rsidRPr="001C5522">
        <w:rPr>
          <w:rStyle w:val="StyleUnderline"/>
        </w:rPr>
        <w:t xml:space="preserve">rmation </w:t>
      </w:r>
      <w:r w:rsidRPr="001C5522">
        <w:rPr>
          <w:rStyle w:val="StyleUnderline"/>
          <w:highlight w:val="cyan"/>
        </w:rPr>
        <w:t>gathering can</w:t>
      </w:r>
      <w:r w:rsidRPr="001C5522">
        <w:rPr>
          <w:rStyle w:val="StyleUnderline"/>
        </w:rPr>
        <w:t xml:space="preserve"> also </w:t>
      </w:r>
      <w:r w:rsidRPr="001C5522">
        <w:rPr>
          <w:rStyle w:val="StyleUnderline"/>
          <w:highlight w:val="cyan"/>
        </w:rPr>
        <w:t>aid students in recognizing</w:t>
      </w:r>
      <w:r w:rsidRPr="001C5522">
        <w:rPr>
          <w:rStyle w:val="StyleUnderline"/>
        </w:rPr>
        <w:t xml:space="preserve"> when and </w:t>
      </w:r>
      <w:r w:rsidRPr="001C5522">
        <w:rPr>
          <w:rStyle w:val="StyleUnderline"/>
          <w:highlight w:val="cyan"/>
        </w:rPr>
        <w:t>how</w:t>
      </w:r>
      <w:r w:rsidRPr="001C5522">
        <w:rPr>
          <w:rStyle w:val="StyleUnderline"/>
        </w:rPr>
        <w:t xml:space="preserve"> the </w:t>
      </w:r>
      <w:r w:rsidRPr="001C5522">
        <w:rPr>
          <w:rStyle w:val="StyleUnderline"/>
          <w:highlight w:val="cyan"/>
        </w:rPr>
        <w:t>knowledge</w:t>
      </w:r>
      <w:r w:rsidRPr="001C5522">
        <w:rPr>
          <w:rStyle w:val="StyleUnderline"/>
        </w:rPr>
        <w:t xml:space="preserve"> produced in their social environments </w:t>
      </w:r>
      <w:r w:rsidRPr="001C5522">
        <w:rPr>
          <w:rStyle w:val="StyleUnderline"/>
          <w:highlight w:val="cyan"/>
        </w:rPr>
        <w:t>can be effectively translated</w:t>
      </w:r>
      <w:r w:rsidRPr="001C5522">
        <w:rPr>
          <w:rStyle w:val="StyleUnderline"/>
        </w:rPr>
        <w:t xml:space="preserve"> to specific contexts</w:t>
      </w:r>
      <w:r w:rsidRPr="001C5522">
        <w:rPr>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1C5522">
        <w:rPr>
          <w:rStyle w:val="StyleUnderline"/>
        </w:rPr>
        <w:t xml:space="preserve">while shared values are often quickly agreed upon, differences over fact are more </w:t>
      </w:r>
      <w:r w:rsidRPr="001C5522">
        <w:rPr>
          <w:rStyle w:val="Emphasis"/>
        </w:rPr>
        <w:t>difficult</w:t>
      </w:r>
      <w:r w:rsidRPr="001C5522">
        <w:rPr>
          <w:rStyle w:val="StyleUnderline"/>
        </w:rPr>
        <w:t xml:space="preserve"> to resolve. </w:t>
      </w:r>
      <w:r w:rsidRPr="001C5522">
        <w:rPr>
          <w:rStyle w:val="StyleUnderline"/>
          <w:highlight w:val="cyan"/>
        </w:rPr>
        <w:t>Without</w:t>
      </w:r>
      <w:r w:rsidRPr="001C5522">
        <w:rPr>
          <w:rStyle w:val="StyleUnderline"/>
        </w:rPr>
        <w:t xml:space="preserve"> </w:t>
      </w:r>
      <w:r w:rsidRPr="001C5522">
        <w:rPr>
          <w:rStyle w:val="Emphasis"/>
        </w:rPr>
        <w:t xml:space="preserve">credible </w:t>
      </w:r>
      <w:r w:rsidRPr="001C5522">
        <w:rPr>
          <w:rStyle w:val="Emphasis"/>
          <w:highlight w:val="cyan"/>
        </w:rPr>
        <w:t>institutions</w:t>
      </w:r>
      <w:r w:rsidRPr="001C5522">
        <w:rPr>
          <w:rStyle w:val="StyleUnderline"/>
        </w:rPr>
        <w:t xml:space="preserve"> of authority </w:t>
      </w:r>
      <w:r w:rsidRPr="001C5522">
        <w:rPr>
          <w:rStyle w:val="StyleUnderline"/>
          <w:highlight w:val="cyan"/>
        </w:rPr>
        <w:t>that can disseminate facts</w:t>
      </w:r>
      <w:r w:rsidRPr="001C5522">
        <w:rPr>
          <w:rStyle w:val="StyleUnderline"/>
        </w:rPr>
        <w:t xml:space="preserve">, public </w:t>
      </w:r>
      <w:r w:rsidRPr="001C5522">
        <w:rPr>
          <w:rStyle w:val="StyleUnderline"/>
          <w:highlight w:val="cyan"/>
        </w:rPr>
        <w:t xml:space="preserve">deliberation requires more </w:t>
      </w:r>
      <w:r w:rsidRPr="001C5522">
        <w:rPr>
          <w:rStyle w:val="Emphasis"/>
          <w:highlight w:val="cyan"/>
        </w:rPr>
        <w:t>time</w:t>
      </w:r>
      <w:r w:rsidRPr="001C5522">
        <w:rPr>
          <w:rStyle w:val="StyleUnderline"/>
          <w:highlight w:val="cyan"/>
        </w:rPr>
        <w:t>,</w:t>
      </w:r>
      <w:r w:rsidRPr="001C5522">
        <w:rPr>
          <w:rStyle w:val="StyleUnderline"/>
        </w:rPr>
        <w:t xml:space="preserve"> information-gathering, evaluation, </w:t>
      </w:r>
      <w:r w:rsidRPr="001C5522">
        <w:rPr>
          <w:rStyle w:val="StyleUnderline"/>
          <w:highlight w:val="cyan"/>
        </w:rPr>
        <w:t>and reasoning. The</w:t>
      </w:r>
      <w:r w:rsidRPr="001C5522">
        <w:rPr>
          <w:rStyle w:val="StyleUnderline"/>
        </w:rPr>
        <w:t xml:space="preserve"> Bush administration’s decision to take military action in </w:t>
      </w:r>
      <w:r w:rsidRPr="001C5522">
        <w:rPr>
          <w:rStyle w:val="Emphasis"/>
          <w:highlight w:val="cyan"/>
        </w:rPr>
        <w:t>Iraq</w:t>
      </w:r>
      <w:r w:rsidRPr="001C5522">
        <w:rPr>
          <w:rStyle w:val="StyleUnderline"/>
        </w:rPr>
        <w:t xml:space="preserve">, for example, </w:t>
      </w:r>
      <w:r w:rsidRPr="001C5522">
        <w:rPr>
          <w:rStyle w:val="StyleUnderline"/>
          <w:highlight w:val="cyan"/>
        </w:rPr>
        <w:t>was</w:t>
      </w:r>
      <w:r w:rsidRPr="001C5522">
        <w:rPr>
          <w:rStyle w:val="StyleUnderline"/>
        </w:rPr>
        <w:t xml:space="preserve"> presumably </w:t>
      </w:r>
      <w:r w:rsidRPr="001C5522">
        <w:rPr>
          <w:rStyle w:val="StyleUnderline"/>
          <w:highlight w:val="cyan"/>
        </w:rPr>
        <w:t>based on the “</w:t>
      </w:r>
      <w:r w:rsidRPr="001C5522">
        <w:rPr>
          <w:rStyle w:val="Emphasis"/>
          <w:highlight w:val="cyan"/>
        </w:rPr>
        <w:t>fact</w:t>
      </w:r>
      <w:r w:rsidRPr="001C5522">
        <w:rPr>
          <w:rStyle w:val="StyleUnderline"/>
          <w:highlight w:val="cyan"/>
        </w:rPr>
        <w:t xml:space="preserve">” </w:t>
      </w:r>
      <w:r w:rsidRPr="001C5522">
        <w:rPr>
          <w:rStyle w:val="StyleUnderline"/>
        </w:rPr>
        <w:t xml:space="preserve">that </w:t>
      </w:r>
      <w:r w:rsidRPr="001C5522">
        <w:rPr>
          <w:rStyle w:val="StyleUnderline"/>
          <w:highlight w:val="cyan"/>
        </w:rPr>
        <w:t xml:space="preserve">Saddam </w:t>
      </w:r>
      <w:r w:rsidRPr="001C5522">
        <w:rPr>
          <w:rStyle w:val="StyleUnderline"/>
        </w:rPr>
        <w:t xml:space="preserve">Hussein </w:t>
      </w:r>
      <w:r w:rsidRPr="001C5522">
        <w:rPr>
          <w:rStyle w:val="StyleUnderline"/>
          <w:highlight w:val="cyan"/>
        </w:rPr>
        <w:t xml:space="preserve">had </w:t>
      </w:r>
      <w:r w:rsidRPr="001C5522">
        <w:rPr>
          <w:rStyle w:val="StyleUnderline"/>
        </w:rPr>
        <w:t xml:space="preserve">acquired </w:t>
      </w:r>
      <w:r w:rsidRPr="001C5522">
        <w:rPr>
          <w:rStyle w:val="StyleUnderline"/>
          <w:highlight w:val="cyan"/>
        </w:rPr>
        <w:t xml:space="preserve">weapons </w:t>
      </w:r>
      <w:r w:rsidRPr="001C5522">
        <w:rPr>
          <w:sz w:val="16"/>
        </w:rPr>
        <w:t>of mass destruction. This has now become a classic example of poor policy-making grounded in faulty factual evidence.</w:t>
      </w:r>
      <w:r w:rsidRPr="001C5522">
        <w:rPr>
          <w:rStyle w:val="StyleUnderline"/>
        </w:rPr>
        <w:t xml:space="preserve"> </w:t>
      </w:r>
      <w:r w:rsidRPr="001C5522">
        <w:rPr>
          <w:rStyle w:val="StyleUnderline"/>
          <w:highlight w:val="cyan"/>
        </w:rPr>
        <w:t xml:space="preserve">This </w:t>
      </w:r>
      <w:r w:rsidRPr="001C5522">
        <w:rPr>
          <w:rStyle w:val="StyleUnderline"/>
        </w:rPr>
        <w:t xml:space="preserve">shortcoming </w:t>
      </w:r>
      <w:r w:rsidRPr="001C5522">
        <w:rPr>
          <w:rStyle w:val="StyleUnderline"/>
          <w:highlight w:val="cyan"/>
        </w:rPr>
        <w:t xml:space="preserve">is </w:t>
      </w:r>
      <w:r w:rsidRPr="001C5522">
        <w:rPr>
          <w:rStyle w:val="Emphasis"/>
          <w:highlight w:val="cyan"/>
        </w:rPr>
        <w:t>precisely</w:t>
      </w:r>
      <w:r w:rsidRPr="001C5522">
        <w:rPr>
          <w:rStyle w:val="StyleUnderline"/>
          <w:highlight w:val="cyan"/>
        </w:rPr>
        <w:t xml:space="preserve"> why </w:t>
      </w:r>
      <w:r w:rsidRPr="001C5522">
        <w:rPr>
          <w:rStyle w:val="Emphasis"/>
          <w:highlight w:val="cyan"/>
        </w:rPr>
        <w:t>policy debate is a valuable complement</w:t>
      </w:r>
      <w:r w:rsidRPr="001C5522">
        <w:rPr>
          <w:rStyle w:val="StyleUnderline"/>
        </w:rPr>
        <w:t xml:space="preserve"> to service- learning activities. Not only can </w:t>
      </w:r>
      <w:r w:rsidRPr="001C5522">
        <w:rPr>
          <w:rStyle w:val="Emphasis"/>
          <w:highlight w:val="cyan"/>
        </w:rPr>
        <w:t>students</w:t>
      </w:r>
      <w:r w:rsidRPr="001C5522">
        <w:rPr>
          <w:rStyle w:val="StyleUnderline"/>
        </w:rPr>
        <w:t xml:space="preserve"> use their developing literacies to better understand social problems, they </w:t>
      </w:r>
      <w:r w:rsidRPr="001C5522">
        <w:rPr>
          <w:rStyle w:val="StyleUnderline"/>
          <w:highlight w:val="cyan"/>
        </w:rPr>
        <w:t>can</w:t>
      </w:r>
      <w:r w:rsidRPr="001C5522">
        <w:rPr>
          <w:rStyle w:val="StyleUnderline"/>
        </w:rPr>
        <w:t xml:space="preserve"> also </w:t>
      </w:r>
      <w:r w:rsidRPr="001C5522">
        <w:rPr>
          <w:rStyle w:val="StyleUnderline"/>
          <w:highlight w:val="cyan"/>
        </w:rPr>
        <w:t xml:space="preserve">learn to access </w:t>
      </w:r>
      <w:r w:rsidRPr="001C5522">
        <w:rPr>
          <w:rStyle w:val="StyleUnderline"/>
        </w:rPr>
        <w:t xml:space="preserve">a </w:t>
      </w:r>
      <w:r w:rsidRPr="001C5522">
        <w:rPr>
          <w:rStyle w:val="Emphasis"/>
        </w:rPr>
        <w:t xml:space="preserve">broader range of </w:t>
      </w:r>
      <w:r w:rsidRPr="001C5522">
        <w:rPr>
          <w:rStyle w:val="Emphasis"/>
          <w:highlight w:val="cyan"/>
        </w:rPr>
        <w:t>knowledge sources</w:t>
      </w:r>
      <w:r w:rsidRPr="001C5522">
        <w:rPr>
          <w:rStyle w:val="StyleUnderline"/>
          <w:highlight w:val="cyan"/>
        </w:rPr>
        <w:t xml:space="preserve">, </w:t>
      </w:r>
      <w:r w:rsidRPr="001C5522">
        <w:rPr>
          <w:rStyle w:val="StyleUnderline"/>
        </w:rPr>
        <w:t xml:space="preserve">thereby </w:t>
      </w:r>
      <w:r w:rsidRPr="001C5522">
        <w:rPr>
          <w:rStyle w:val="Emphasis"/>
          <w:highlight w:val="cyan"/>
        </w:rPr>
        <w:t>mitigating</w:t>
      </w:r>
      <w:r w:rsidRPr="001C5522">
        <w:rPr>
          <w:rStyle w:val="StyleUnderline"/>
          <w:highlight w:val="cyan"/>
        </w:rPr>
        <w:t xml:space="preserve"> the absence of </w:t>
      </w:r>
      <w:r w:rsidRPr="001C5522">
        <w:rPr>
          <w:rStyle w:val="Emphasis"/>
          <w:highlight w:val="cyan"/>
        </w:rPr>
        <w:t>fact-finding</w:t>
      </w:r>
      <w:r w:rsidRPr="001C5522">
        <w:rPr>
          <w:rStyle w:val="StyleUnderline"/>
        </w:rPr>
        <w:t xml:space="preserve"> </w:t>
      </w:r>
      <w:r w:rsidRPr="001C5522">
        <w:rPr>
          <w:sz w:val="16"/>
        </w:rPr>
        <w:t>fro</w:t>
      </w:r>
    </w:p>
    <w:p w14:paraId="26D60335" w14:textId="77777777" w:rsidR="00245AF2" w:rsidRDefault="00245AF2" w:rsidP="0096179A">
      <w:pPr>
        <w:rPr>
          <w:sz w:val="16"/>
        </w:rPr>
      </w:pPr>
    </w:p>
    <w:p w14:paraId="4244ACCC" w14:textId="77777777" w:rsidR="00245AF2" w:rsidRDefault="00245AF2" w:rsidP="0096179A">
      <w:pPr>
        <w:rPr>
          <w:sz w:val="16"/>
        </w:rPr>
      </w:pPr>
    </w:p>
    <w:p w14:paraId="47747685" w14:textId="7B45DD38" w:rsidR="0096179A" w:rsidRPr="001C5522" w:rsidRDefault="0096179A" w:rsidP="0096179A">
      <w:pPr>
        <w:rPr>
          <w:sz w:val="16"/>
        </w:rPr>
      </w:pPr>
      <w:r w:rsidRPr="001C5522">
        <w:rPr>
          <w:sz w:val="16"/>
        </w:rPr>
        <w:t xml:space="preserve">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1C5522">
        <w:rPr>
          <w:rStyle w:val="Emphasis"/>
          <w:highlight w:val="cyan"/>
        </w:rPr>
        <w:t xml:space="preserve">even minimal </w:t>
      </w:r>
      <w:r w:rsidRPr="001C5522">
        <w:rPr>
          <w:rStyle w:val="StyleUnderline"/>
          <w:highlight w:val="cyan"/>
        </w:rPr>
        <w:t xml:space="preserve">increases in technical knowledge </w:t>
      </w:r>
      <w:r w:rsidRPr="001C5522">
        <w:rPr>
          <w:rStyle w:val="StyleUnderline"/>
        </w:rPr>
        <w:t>about politics can</w:t>
      </w:r>
      <w:r w:rsidRPr="001C5522">
        <w:rPr>
          <w:rStyle w:val="StyleUnderline"/>
          <w:highlight w:val="cyan"/>
        </w:rPr>
        <w:t xml:space="preserve"> translate to significant increases in a</w:t>
      </w:r>
      <w:r w:rsidRPr="001C5522">
        <w:rPr>
          <w:rStyle w:val="StyleUnderline"/>
        </w:rPr>
        <w:t xml:space="preserve"> student’s sense of </w:t>
      </w:r>
      <w:r w:rsidRPr="001C5522">
        <w:rPr>
          <w:rStyle w:val="StyleUnderline"/>
          <w:highlight w:val="cyan"/>
        </w:rPr>
        <w:t>self-efficacy</w:t>
      </w:r>
      <w:r w:rsidRPr="001C5522">
        <w:rPr>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1C5522">
        <w:rPr>
          <w:rStyle w:val="StyleUnderline"/>
        </w:rPr>
        <w:t xml:space="preserve">A </w:t>
      </w:r>
      <w:r w:rsidRPr="001C5522">
        <w:rPr>
          <w:rStyle w:val="Emphasis"/>
        </w:rPr>
        <w:t>pedagogy</w:t>
      </w:r>
      <w:r w:rsidRPr="001C5522">
        <w:rPr>
          <w:rStyle w:val="StyleUnderline"/>
        </w:rPr>
        <w:t xml:space="preserve"> is a praxis for cultivating learning in others</w:t>
      </w:r>
      <w:r w:rsidRPr="001C5522">
        <w:rPr>
          <w:sz w:val="16"/>
        </w:rPr>
        <w:t xml:space="preserve">. The pedagogy of service-learning helps students to know and engage social conditions through physical engagement with their environments and communities. </w:t>
      </w:r>
      <w:r w:rsidRPr="001C5522">
        <w:rPr>
          <w:rStyle w:val="StyleUnderline"/>
          <w:highlight w:val="cyan"/>
        </w:rPr>
        <w:t xml:space="preserve">Policy </w:t>
      </w:r>
      <w:r w:rsidRPr="001C5522">
        <w:rPr>
          <w:rStyle w:val="Emphasis"/>
          <w:highlight w:val="cyan"/>
        </w:rPr>
        <w:t>debate</w:t>
      </w:r>
      <w:r w:rsidRPr="001C5522">
        <w:rPr>
          <w:rStyle w:val="StyleUnderline"/>
          <w:highlight w:val="cyan"/>
        </w:rPr>
        <w:t xml:space="preserve"> </w:t>
      </w:r>
      <w:r w:rsidRPr="001C5522">
        <w:rPr>
          <w:rStyle w:val="StyleUnderline"/>
        </w:rPr>
        <w:t xml:space="preserve">pedagogy </w:t>
      </w:r>
      <w:r w:rsidRPr="001C5522">
        <w:rPr>
          <w:rStyle w:val="StyleUnderline"/>
          <w:highlight w:val="cyan"/>
        </w:rPr>
        <w:t xml:space="preserve">leads students to </w:t>
      </w:r>
      <w:r w:rsidRPr="001C5522">
        <w:rPr>
          <w:rStyle w:val="Emphasis"/>
          <w:highlight w:val="cyan"/>
        </w:rPr>
        <w:t>know</w:t>
      </w:r>
      <w:r w:rsidRPr="001C5522">
        <w:rPr>
          <w:rStyle w:val="StyleUnderline"/>
          <w:highlight w:val="cyan"/>
        </w:rPr>
        <w:t xml:space="preserve"> and </w:t>
      </w:r>
      <w:r w:rsidRPr="001C5522">
        <w:rPr>
          <w:rStyle w:val="Emphasis"/>
          <w:highlight w:val="cyan"/>
        </w:rPr>
        <w:t>engage</w:t>
      </w:r>
      <w:r w:rsidRPr="001C5522">
        <w:rPr>
          <w:rStyle w:val="StyleUnderline"/>
        </w:rPr>
        <w:t xml:space="preserve"> these same </w:t>
      </w:r>
      <w:r w:rsidRPr="001C5522">
        <w:rPr>
          <w:rStyle w:val="Emphasis"/>
          <w:highlight w:val="cyan"/>
        </w:rPr>
        <w:t>social conditions</w:t>
      </w:r>
      <w:r w:rsidRPr="001C5522">
        <w:rPr>
          <w:rStyle w:val="StyleUnderline"/>
          <w:highlight w:val="cyan"/>
        </w:rPr>
        <w:t xml:space="preserve"> while </w:t>
      </w:r>
      <w:r w:rsidRPr="001C5522">
        <w:rPr>
          <w:rStyle w:val="StyleUnderline"/>
        </w:rPr>
        <w:t xml:space="preserve">also </w:t>
      </w:r>
      <w:r w:rsidRPr="001C5522">
        <w:rPr>
          <w:rStyle w:val="StyleUnderline"/>
          <w:highlight w:val="cyan"/>
        </w:rPr>
        <w:t xml:space="preserve">challenging them to apply </w:t>
      </w:r>
      <w:r w:rsidRPr="001C5522">
        <w:rPr>
          <w:rStyle w:val="StyleUnderline"/>
        </w:rPr>
        <w:t xml:space="preserve">their </w:t>
      </w:r>
      <w:r w:rsidRPr="001C5522">
        <w:rPr>
          <w:rStyle w:val="Emphasis"/>
          <w:highlight w:val="cyan"/>
        </w:rPr>
        <w:t>knowledge</w:t>
      </w:r>
      <w:r w:rsidRPr="001C5522">
        <w:rPr>
          <w:rStyle w:val="StyleUnderline"/>
          <w:highlight w:val="cyan"/>
        </w:rPr>
        <w:t xml:space="preserve"> for </w:t>
      </w:r>
      <w:r w:rsidRPr="001C5522">
        <w:rPr>
          <w:rStyle w:val="StyleUnderline"/>
        </w:rPr>
        <w:t xml:space="preserve">the purpose of </w:t>
      </w:r>
      <w:r w:rsidRPr="001C5522">
        <w:rPr>
          <w:rStyle w:val="Emphasis"/>
          <w:highlight w:val="cyan"/>
        </w:rPr>
        <w:t>political advocacy</w:t>
      </w:r>
      <w:r w:rsidRPr="001C5522">
        <w:rPr>
          <w:rStyle w:val="StyleUnderline"/>
        </w:rPr>
        <w:t>.</w:t>
      </w:r>
      <w:r w:rsidRPr="001C5522">
        <w:rPr>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1C5522">
        <w:rPr>
          <w:rStyle w:val="StyleUnderline"/>
        </w:rPr>
        <w:t>Policy debates related to students’ service can accomplish this goal and more</w:t>
      </w:r>
      <w:r w:rsidRPr="001C5522">
        <w:rPr>
          <w:sz w:val="16"/>
        </w:rPr>
        <w:t xml:space="preserve">. </w:t>
      </w:r>
      <w:r w:rsidRPr="001C5522">
        <w:rPr>
          <w:rStyle w:val="StyleUnderline"/>
        </w:rPr>
        <w:t xml:space="preserve">Policy </w:t>
      </w:r>
      <w:r w:rsidRPr="001C5522">
        <w:rPr>
          <w:rStyle w:val="StyleUnderline"/>
          <w:highlight w:val="cyan"/>
        </w:rPr>
        <w:t xml:space="preserve">debates </w:t>
      </w:r>
      <w:r w:rsidRPr="001C5522">
        <w:rPr>
          <w:rStyle w:val="StyleUnderline"/>
        </w:rPr>
        <w:t xml:space="preserve">can also </w:t>
      </w:r>
      <w:r w:rsidRPr="001C5522">
        <w:rPr>
          <w:rStyle w:val="StyleUnderline"/>
          <w:highlight w:val="cyan"/>
        </w:rPr>
        <w:t xml:space="preserve">facilitate the </w:t>
      </w:r>
      <w:r w:rsidRPr="001C5522">
        <w:rPr>
          <w:rStyle w:val="Emphasis"/>
          <w:highlight w:val="cyan"/>
        </w:rPr>
        <w:t>political learning</w:t>
      </w:r>
      <w:r w:rsidRPr="001C5522">
        <w:rPr>
          <w:rStyle w:val="StyleUnderline"/>
          <w:highlight w:val="cyan"/>
        </w:rPr>
        <w:t xml:space="preserve"> </w:t>
      </w:r>
      <w:r w:rsidRPr="001C5522">
        <w:rPr>
          <w:rStyle w:val="StyleUnderline"/>
        </w:rPr>
        <w:t xml:space="preserve">students need </w:t>
      </w:r>
      <w:r w:rsidRPr="001C5522">
        <w:rPr>
          <w:rStyle w:val="StyleUnderline"/>
          <w:highlight w:val="cyan"/>
        </w:rPr>
        <w:t xml:space="preserve">to build </w:t>
      </w:r>
      <w:r w:rsidRPr="001C5522">
        <w:rPr>
          <w:rStyle w:val="StyleUnderline"/>
        </w:rPr>
        <w:t xml:space="preserve">their political </w:t>
      </w:r>
      <w:r w:rsidRPr="001C5522">
        <w:rPr>
          <w:rStyle w:val="Emphasis"/>
        </w:rPr>
        <w:t>efficacy</w:t>
      </w:r>
      <w:r w:rsidRPr="001C5522">
        <w:rPr>
          <w:rStyle w:val="StyleUnderline"/>
        </w:rPr>
        <w:t xml:space="preserve"> and capacity for political </w:t>
      </w:r>
      <w:r w:rsidRPr="001C5522">
        <w:rPr>
          <w:rStyle w:val="StyleUnderline"/>
          <w:highlight w:val="cyan"/>
        </w:rPr>
        <w:t>engagement</w:t>
      </w:r>
      <w:r w:rsidRPr="001C5522">
        <w:rPr>
          <w:rStyle w:val="StyleUnderline"/>
        </w:rPr>
        <w:t xml:space="preserve">. Through informed learning about the political process—especially in the context of service practice—students develop literacies that will extend beyond the classroom. </w:t>
      </w:r>
      <w:r w:rsidRPr="001C5522">
        <w:rPr>
          <w:rStyle w:val="StyleUnderline"/>
          <w:highlight w:val="cyan"/>
        </w:rPr>
        <w:t xml:space="preserve">Using this </w:t>
      </w:r>
      <w:r w:rsidRPr="001C5522">
        <w:rPr>
          <w:rStyle w:val="Emphasis"/>
          <w:highlight w:val="cyan"/>
        </w:rPr>
        <w:t>knowledge</w:t>
      </w:r>
      <w:r w:rsidRPr="001C5522">
        <w:rPr>
          <w:rStyle w:val="StyleUnderline"/>
          <w:highlight w:val="cyan"/>
        </w:rPr>
        <w:t xml:space="preserve"> in </w:t>
      </w:r>
      <w:r w:rsidRPr="001C5522">
        <w:rPr>
          <w:rStyle w:val="StyleUnderline"/>
        </w:rPr>
        <w:t xml:space="preserve">reasoned </w:t>
      </w:r>
      <w:r w:rsidRPr="001C5522">
        <w:rPr>
          <w:rStyle w:val="Emphasis"/>
          <w:highlight w:val="cyan"/>
        </w:rPr>
        <w:t>public argument</w:t>
      </w:r>
      <w:r w:rsidRPr="001C5522">
        <w:rPr>
          <w:rStyle w:val="StyleUnderline"/>
          <w:highlight w:val="cyan"/>
        </w:rPr>
        <w:t xml:space="preserve"> about </w:t>
      </w:r>
      <w:r w:rsidRPr="001C5522">
        <w:rPr>
          <w:rStyle w:val="StyleUnderline"/>
        </w:rPr>
        <w:t xml:space="preserve">policy challenges </w:t>
      </w:r>
      <w:r w:rsidRPr="001C5522">
        <w:rPr>
          <w:rStyle w:val="StyleUnderline"/>
          <w:highlight w:val="cyan"/>
        </w:rPr>
        <w:t xml:space="preserve">invites students to move beyond </w:t>
      </w:r>
      <w:r w:rsidRPr="001C5522">
        <w:rPr>
          <w:rStyle w:val="Emphasis"/>
          <w:highlight w:val="cyan"/>
        </w:rPr>
        <w:t>cynical disengagement</w:t>
      </w:r>
      <w:r w:rsidRPr="001C5522">
        <w:rPr>
          <w:rStyle w:val="Emphasis"/>
        </w:rPr>
        <w:t xml:space="preserve"> </w:t>
      </w:r>
      <w:r w:rsidRPr="001C5522">
        <w:rPr>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58DEDC12" w14:textId="6FB173EC" w:rsidR="00C80714" w:rsidRDefault="00C80714" w:rsidP="00C80714">
      <w:pPr>
        <w:pStyle w:val="Heading4"/>
      </w:pPr>
      <w:r>
        <w:t>Debate can be a vehicle for change – just because change is not immediate doesn’t mean it impossible. Independetly, the topic doesn’t force oyu to defend the USFG</w:t>
      </w:r>
    </w:p>
    <w:p w14:paraId="78AD8590" w14:textId="77777777" w:rsidR="00C80714" w:rsidRPr="004C38B7" w:rsidRDefault="00C80714" w:rsidP="00C80714">
      <w:r>
        <w:rPr>
          <w:rStyle w:val="Style13ptBold"/>
        </w:rPr>
        <w:t xml:space="preserve">Palczewski 19 </w:t>
      </w:r>
      <w:r>
        <w:t>Catherine Helen Palczewski, Professor of Communication Studies and former Director of Debate @ University of Northern Iowa. A Personal/Political Case for Debate Philosophy &amp; Rhetoric Volume 52, Number 1, 2019 Penn State University Press https://muse.jhu.edu/article/721923</w:t>
      </w:r>
    </w:p>
    <w:p w14:paraId="33E9DC26" w14:textId="77777777" w:rsidR="00C80714" w:rsidRDefault="00C80714" w:rsidP="00C80714">
      <w:r>
        <w:t xml:space="preserve">On 26 May 2015, </w:t>
      </w:r>
      <w:r w:rsidRPr="00176C41">
        <w:rPr>
          <w:rStyle w:val="StyleUnderline"/>
          <w:highlight w:val="green"/>
        </w:rPr>
        <w:t>four seventh- and eighth-grade students spoke to the</w:t>
      </w:r>
      <w:r>
        <w:t xml:space="preserve"> Portland Public Schools (</w:t>
      </w:r>
      <w:r w:rsidRPr="00176C41">
        <w:rPr>
          <w:rStyle w:val="StyleUnderline"/>
          <w:highlight w:val="green"/>
        </w:rPr>
        <w:t>PPS</w:t>
      </w:r>
      <w:r w:rsidRPr="00176C41">
        <w:rPr>
          <w:highlight w:val="green"/>
        </w:rPr>
        <w:t xml:space="preserve">) </w:t>
      </w:r>
      <w:r w:rsidRPr="00176C41">
        <w:rPr>
          <w:rStyle w:val="StyleUnderline"/>
          <w:highlight w:val="green"/>
        </w:rPr>
        <w:t>Board of</w:t>
      </w:r>
      <w:r w:rsidRPr="00E943E4">
        <w:rPr>
          <w:rStyle w:val="StyleUnderline"/>
        </w:rPr>
        <w:t xml:space="preserve"> </w:t>
      </w:r>
      <w:r w:rsidRPr="00176C41">
        <w:rPr>
          <w:rStyle w:val="StyleUnderline"/>
          <w:highlight w:val="green"/>
        </w:rPr>
        <w:t>Education</w:t>
      </w:r>
      <w:r w:rsidRPr="00E943E4">
        <w:rPr>
          <w:rStyle w:val="StyleUnderline"/>
        </w:rPr>
        <w:t xml:space="preserve"> </w:t>
      </w:r>
      <w:r w:rsidRPr="00176C41">
        <w:rPr>
          <w:rStyle w:val="StyleUnderline"/>
          <w:highlight w:val="green"/>
        </w:rPr>
        <w:t>about</w:t>
      </w:r>
      <w:r w:rsidRPr="00E943E4">
        <w:rPr>
          <w:rStyle w:val="StyleUnderline"/>
        </w:rPr>
        <w:t xml:space="preserve"> their district's </w:t>
      </w:r>
      <w:r w:rsidRPr="00176C41">
        <w:rPr>
          <w:rStyle w:val="StyleUnderline"/>
          <w:highlight w:val="green"/>
        </w:rPr>
        <w:t>dress code</w:t>
      </w:r>
      <w:r>
        <w:t xml:space="preserve"> (Porter 2016). Jeffrey </w:t>
      </w:r>
      <w:r w:rsidRPr="00E943E4">
        <w:rPr>
          <w:rStyle w:val="StyleUnderline"/>
        </w:rPr>
        <w:t xml:space="preserve">Roberts testified about how the code stereotypes boys as distractible and </w:t>
      </w:r>
      <w:r w:rsidRPr="00176C41">
        <w:rPr>
          <w:rStyle w:val="StyleUnderline"/>
          <w:highlight w:val="green"/>
        </w:rPr>
        <w:t>how the prohibition on jerseys and sagging targeted specific students based on race</w:t>
      </w:r>
      <w:r>
        <w:t xml:space="preserve">. Hailey </w:t>
      </w:r>
      <w:r w:rsidRPr="00E943E4">
        <w:rPr>
          <w:rStyle w:val="StyleUnderline"/>
        </w:rPr>
        <w:t>Tjensvold and</w:t>
      </w:r>
      <w:r>
        <w:t xml:space="preserve"> Anna Loisa </w:t>
      </w:r>
      <w:r w:rsidRPr="00E943E4">
        <w:rPr>
          <w:rStyle w:val="StyleUnderline"/>
        </w:rPr>
        <w:t>Cruz testified about the double standard that resulted in 100 percent of the students sent home being girls</w:t>
      </w:r>
      <w:r>
        <w:t>. Sophia Carlson argued the message sent to girls was that "hiding her body is more important than her education. . . boys are more entitled to their education than she is." The arguments presented by the students persuaded the school board to form a committee of students, parents, teachers, and administrators to create a code "fair and nondiscriminatory to all students" (McCombs 2017).</w:t>
      </w:r>
    </w:p>
    <w:p w14:paraId="2DAF7AF1" w14:textId="77777777" w:rsidR="00C80714" w:rsidRDefault="00C80714" w:rsidP="00C80714">
      <w:r>
        <w:t>Lisa Frack, Oregon NOW board president, was at the school board meeting and had been developing a model dress code. Frack, along with Carlson and NOW board vice-president Elleanor Chin, served on the PPS Board of Education committee, which met for two hours every month for a year. The PPS Board of Education adopted a new code, based on the Oregon NOW model, in June 2016.</w:t>
      </w:r>
    </w:p>
    <w:p w14:paraId="400C40EC" w14:textId="77777777" w:rsidR="00C80714" w:rsidRDefault="00C80714" w:rsidP="00C80714">
      <w:r>
        <w:t xml:space="preserve">The debate was not contained to Oregon. In August 2017, </w:t>
      </w:r>
      <w:r w:rsidRPr="00176C41">
        <w:rPr>
          <w:rStyle w:val="StyleUnderline"/>
          <w:highlight w:val="green"/>
        </w:rPr>
        <w:t>Evanston</w:t>
      </w:r>
      <w:r w:rsidRPr="00E943E4">
        <w:rPr>
          <w:rStyle w:val="StyleUnderline"/>
        </w:rPr>
        <w:t xml:space="preserve"> Township High School</w:t>
      </w:r>
      <w:r>
        <w:t xml:space="preserve"> (ETHS) in Illinois </w:t>
      </w:r>
      <w:r w:rsidRPr="00176C41">
        <w:rPr>
          <w:rStyle w:val="StyleUnderline"/>
          <w:highlight w:val="green"/>
        </w:rPr>
        <w:t>updated its dress code based on the Oregon NOW model</w:t>
      </w:r>
      <w:r>
        <w:t xml:space="preserve"> after a student advisor to the school board found it online. ETHS district superintendent Eric Witherspoon had "heard from our students that their ability to be inspired to learn was directly impacted by their daily experiences with dress code enforcement because of their gender identity or expression, racial identity, cultural or religious identity, [End Page 89] body size, or body maturity" (quoted in McCombs 2017). </w:t>
      </w:r>
      <w:r w:rsidRPr="00E943E4">
        <w:rPr>
          <w:rStyle w:val="StyleUnderline"/>
        </w:rPr>
        <w:t>As administrators reviewed the data, they found it "supported the students' claims of being disciplined disproportionately across racial and gender lines</w:t>
      </w:r>
      <w:r>
        <w:t>" (McCombs 2017).</w:t>
      </w:r>
    </w:p>
    <w:p w14:paraId="3123819D" w14:textId="77777777" w:rsidR="00C80714" w:rsidRDefault="00C80714" w:rsidP="00C80714">
      <w:r w:rsidRPr="00176C41">
        <w:rPr>
          <w:rStyle w:val="StyleUnderline"/>
          <w:highlight w:val="green"/>
        </w:rPr>
        <w:t>This</w:t>
      </w:r>
      <w:r>
        <w:t xml:space="preserve"> example </w:t>
      </w:r>
      <w:r w:rsidRPr="00176C41">
        <w:rPr>
          <w:rStyle w:val="StyleUnderline"/>
          <w:highlight w:val="green"/>
        </w:rPr>
        <w:t>illustrates a few things about debate</w:t>
      </w:r>
      <w:r>
        <w:t>.</w:t>
      </w:r>
    </w:p>
    <w:p w14:paraId="3A3042BF" w14:textId="77777777" w:rsidR="00C80714" w:rsidRDefault="00C80714" w:rsidP="00C80714">
      <w:r>
        <w:t xml:space="preserve">First, </w:t>
      </w:r>
      <w:r w:rsidRPr="00176C41">
        <w:rPr>
          <w:rStyle w:val="StyleUnderline"/>
          <w:sz w:val="30"/>
          <w:szCs w:val="30"/>
          <w:highlight w:val="green"/>
        </w:rPr>
        <w:t>debate is still possible and still matters</w:t>
      </w:r>
      <w:r w:rsidRPr="00176C41">
        <w:rPr>
          <w:rStyle w:val="StyleUnderline"/>
          <w:highlight w:val="green"/>
        </w:rPr>
        <w:t>. The students' arguments persuaded a group with the power to change policy</w:t>
      </w:r>
      <w:r w:rsidRPr="00E943E4">
        <w:rPr>
          <w:rStyle w:val="StyleUnderline"/>
        </w:rPr>
        <w:t>. Then, people with different power positions and different interests</w:t>
      </w:r>
      <w:r>
        <w:t xml:space="preserve"> (students, administrators, teachers, parents, community members) </w:t>
      </w:r>
      <w:r w:rsidRPr="00E943E4">
        <w:rPr>
          <w:rStyle w:val="StyleUnderline"/>
        </w:rPr>
        <w:t>worked</w:t>
      </w:r>
      <w:r>
        <w:t xml:space="preserve"> together </w:t>
      </w:r>
      <w:r w:rsidRPr="00E943E4">
        <w:rPr>
          <w:rStyle w:val="StyleUnderline"/>
        </w:rPr>
        <w:t>to develop a solution</w:t>
      </w:r>
      <w:r>
        <w:t xml:space="preserve">. </w:t>
      </w:r>
    </w:p>
    <w:p w14:paraId="687D63A3" w14:textId="77777777" w:rsidR="00C80714" w:rsidRDefault="00C80714" w:rsidP="00C80714">
      <w:r>
        <w:t xml:space="preserve">Second, debate depends on people's willingness to consider claims supported by data. After students at ETHS claimed that the dress code was inequitably enforced along racial and gender lines, administrators found that the data regarding disciplinary actions supported these claims. </w:t>
      </w:r>
      <w:r w:rsidRPr="00176C41">
        <w:rPr>
          <w:rStyle w:val="StyleUnderline"/>
          <w:highlight w:val="green"/>
        </w:rPr>
        <w:t>Debate is possible when people are willing to consider changing their positions</w:t>
      </w:r>
      <w:r w:rsidRPr="00E943E4">
        <w:rPr>
          <w:rStyle w:val="StyleUnderline"/>
        </w:rPr>
        <w:t xml:space="preserve"> </w:t>
      </w:r>
      <w:r w:rsidRPr="00176C41">
        <w:rPr>
          <w:rStyle w:val="StyleUnderline"/>
          <w:highlight w:val="green"/>
        </w:rPr>
        <w:t>and subscribe to the rules of the</w:t>
      </w:r>
      <w:r w:rsidRPr="00E943E4">
        <w:rPr>
          <w:rStyle w:val="StyleUnderline"/>
        </w:rPr>
        <w:t xml:space="preserve"> </w:t>
      </w:r>
      <w:r w:rsidRPr="00176C41">
        <w:rPr>
          <w:rStyle w:val="StyleUnderline"/>
          <w:highlight w:val="green"/>
        </w:rPr>
        <w:t>game</w:t>
      </w:r>
      <w:r>
        <w:t xml:space="preserve"> (</w:t>
      </w:r>
      <w:r w:rsidRPr="00E943E4">
        <w:rPr>
          <w:rStyle w:val="StyleUnderline"/>
        </w:rPr>
        <w:t>i.e., that arguments require evidence</w:t>
      </w:r>
      <w:r>
        <w:t>).</w:t>
      </w:r>
    </w:p>
    <w:p w14:paraId="2D6464A5" w14:textId="77777777" w:rsidR="00C80714" w:rsidRDefault="00C80714" w:rsidP="00C80714">
      <w:r>
        <w:t xml:space="preserve">Third, </w:t>
      </w:r>
      <w:r w:rsidRPr="00176C41">
        <w:rPr>
          <w:rStyle w:val="StyleUnderline"/>
          <w:highlight w:val="green"/>
        </w:rPr>
        <w:t xml:space="preserve">debate depends on </w:t>
      </w:r>
      <w:r w:rsidRPr="00176C41">
        <w:rPr>
          <w:rStyle w:val="StyleUnderline"/>
          <w:sz w:val="30"/>
          <w:szCs w:val="30"/>
          <w:highlight w:val="green"/>
        </w:rPr>
        <w:t>extended interactions over time</w:t>
      </w:r>
      <w:r w:rsidRPr="00CF3CAF">
        <w:rPr>
          <w:rStyle w:val="StyleUnderline"/>
        </w:rPr>
        <w:t>. Changing the dress code took hundreds of hours of work</w:t>
      </w:r>
      <w:r>
        <w:t xml:space="preserve"> over months of meetings. </w:t>
      </w:r>
      <w:r w:rsidRPr="00176C41">
        <w:rPr>
          <w:rStyle w:val="StyleUnderline"/>
          <w:highlight w:val="green"/>
        </w:rPr>
        <w:t xml:space="preserve">Woman suffrage took over seven decades of debates. That </w:t>
      </w:r>
      <w:r w:rsidRPr="00176C41">
        <w:rPr>
          <w:rStyle w:val="StyleUnderline"/>
          <w:sz w:val="30"/>
          <w:szCs w:val="30"/>
          <w:highlight w:val="green"/>
        </w:rPr>
        <w:t>does not mean that change is impossible</w:t>
      </w:r>
      <w:r w:rsidRPr="00CF3CAF">
        <w:rPr>
          <w:rStyle w:val="StyleUnderline"/>
        </w:rPr>
        <w:t xml:space="preserve">. Instead, </w:t>
      </w:r>
      <w:r w:rsidRPr="00176C41">
        <w:rPr>
          <w:rStyle w:val="StyleUnderline"/>
          <w:highlight w:val="green"/>
        </w:rPr>
        <w:t xml:space="preserve">it means that change </w:t>
      </w:r>
      <w:r w:rsidRPr="00176C41">
        <w:rPr>
          <w:rStyle w:val="StyleUnderline"/>
          <w:sz w:val="30"/>
          <w:szCs w:val="30"/>
          <w:highlight w:val="green"/>
        </w:rPr>
        <w:t>requires debate</w:t>
      </w:r>
      <w:r>
        <w:t xml:space="preserve">, deliberation, input from affected parties, and careful balancing of costs and benefits. </w:t>
      </w:r>
      <w:r w:rsidRPr="00176C41">
        <w:rPr>
          <w:rStyle w:val="StyleUnderline"/>
          <w:highlight w:val="green"/>
        </w:rPr>
        <w:t>Debate's</w:t>
      </w:r>
      <w:r w:rsidRPr="00CF3CAF">
        <w:rPr>
          <w:rStyle w:val="StyleUnderline"/>
        </w:rPr>
        <w:t xml:space="preserve"> extended </w:t>
      </w:r>
      <w:r w:rsidRPr="00176C41">
        <w:rPr>
          <w:rStyle w:val="StyleUnderline"/>
          <w:highlight w:val="green"/>
        </w:rPr>
        <w:t>interactions</w:t>
      </w:r>
      <w:r w:rsidRPr="00CF3CAF">
        <w:rPr>
          <w:rStyle w:val="StyleUnderline"/>
        </w:rPr>
        <w:t xml:space="preserve"> </w:t>
      </w:r>
      <w:r w:rsidRPr="00176C41">
        <w:rPr>
          <w:rStyle w:val="StyleUnderline"/>
          <w:highlight w:val="green"/>
        </w:rPr>
        <w:t>require</w:t>
      </w:r>
      <w:r w:rsidRPr="00CF3CAF">
        <w:rPr>
          <w:rStyle w:val="StyleUnderline"/>
        </w:rPr>
        <w:t xml:space="preserve"> </w:t>
      </w:r>
      <w:r w:rsidRPr="00176C41">
        <w:rPr>
          <w:rStyle w:val="StyleUnderline"/>
          <w:highlight w:val="green"/>
        </w:rPr>
        <w:t>patience and</w:t>
      </w:r>
      <w:r w:rsidRPr="00CF3CAF">
        <w:rPr>
          <w:rStyle w:val="StyleUnderline"/>
        </w:rPr>
        <w:t xml:space="preserve"> </w:t>
      </w:r>
      <w:r w:rsidRPr="00176C41">
        <w:rPr>
          <w:rStyle w:val="StyleUnderline"/>
          <w:highlight w:val="green"/>
        </w:rPr>
        <w:t>persistence</w:t>
      </w:r>
      <w:r w:rsidRPr="004C38B7">
        <w:rPr>
          <w:rStyle w:val="StyleUnderline"/>
        </w:rPr>
        <w:t xml:space="preserve">. Just because you (think you) are right does not mean that people will automatically stop doing something or start doing something else. </w:t>
      </w:r>
      <w:r w:rsidRPr="00176C41">
        <w:rPr>
          <w:rStyle w:val="StyleUnderline"/>
          <w:highlight w:val="green"/>
        </w:rPr>
        <w:t xml:space="preserve">Winning the debate is </w:t>
      </w:r>
      <w:r w:rsidRPr="00176C41">
        <w:rPr>
          <w:rStyle w:val="StyleUnderline"/>
          <w:sz w:val="30"/>
          <w:szCs w:val="30"/>
          <w:highlight w:val="green"/>
        </w:rPr>
        <w:t>only the first</w:t>
      </w:r>
      <w:r w:rsidRPr="004C38B7">
        <w:rPr>
          <w:rStyle w:val="StyleUnderline"/>
          <w:sz w:val="30"/>
          <w:szCs w:val="30"/>
        </w:rPr>
        <w:t xml:space="preserve"> </w:t>
      </w:r>
      <w:r w:rsidRPr="00176C41">
        <w:rPr>
          <w:rStyle w:val="StyleUnderline"/>
          <w:sz w:val="30"/>
          <w:szCs w:val="30"/>
          <w:highlight w:val="green"/>
        </w:rPr>
        <w:t>step</w:t>
      </w:r>
      <w:r>
        <w:t xml:space="preserve"> in changing attitudes and behaviors.</w:t>
      </w:r>
    </w:p>
    <w:p w14:paraId="7F75CE27" w14:textId="77777777" w:rsidR="00C80714" w:rsidRDefault="00C80714" w:rsidP="00C80714">
      <w:r>
        <w:t xml:space="preserve">Fourth, although public policy has personal impacts, debate encourages a systemic, and systematic, view rather than a personal one. For example, the individual students could have simply resorted to a personal solution, such as changing their clothing or having their parents talk to the principal. Instead, the </w:t>
      </w:r>
      <w:r w:rsidRPr="00176C41">
        <w:rPr>
          <w:rStyle w:val="StyleUnderline"/>
          <w:highlight w:val="green"/>
        </w:rPr>
        <w:t>students talked to each</w:t>
      </w:r>
      <w:r w:rsidRPr="004C38B7">
        <w:rPr>
          <w:rStyle w:val="StyleUnderline"/>
        </w:rPr>
        <w:t xml:space="preserve"> other, </w:t>
      </w:r>
      <w:r w:rsidRPr="00176C41">
        <w:rPr>
          <w:rStyle w:val="StyleUnderline"/>
          <w:highlight w:val="green"/>
        </w:rPr>
        <w:t>identified a systemic problem</w:t>
      </w:r>
      <w:r>
        <w:t xml:space="preserve"> with the code and its implementation, </w:t>
      </w:r>
      <w:r w:rsidRPr="004C38B7">
        <w:rPr>
          <w:rStyle w:val="StyleUnderline"/>
        </w:rPr>
        <w:t xml:space="preserve">and introduced the topic for public deliberation. </w:t>
      </w:r>
      <w:r w:rsidRPr="00176C41">
        <w:rPr>
          <w:rStyle w:val="StyleUnderline"/>
          <w:highlight w:val="green"/>
        </w:rPr>
        <w:t>They sought an institutional change</w:t>
      </w:r>
      <w:r w:rsidRPr="004C38B7">
        <w:rPr>
          <w:rStyle w:val="StyleUnderline"/>
        </w:rPr>
        <w:t xml:space="preserve"> that enabled them to achieve personal goals of self-expression and educational achievement</w:t>
      </w:r>
      <w:r>
        <w:t>.</w:t>
      </w:r>
    </w:p>
    <w:p w14:paraId="6572A18E" w14:textId="77777777" w:rsidR="00C80714" w:rsidRDefault="00C80714" w:rsidP="00C80714">
      <w:r w:rsidRPr="004C38B7">
        <w:rPr>
          <w:rStyle w:val="StyleUnderline"/>
        </w:rPr>
        <w:t xml:space="preserve">It </w:t>
      </w:r>
      <w:r w:rsidRPr="00176C41">
        <w:rPr>
          <w:rStyle w:val="StyleUnderline"/>
          <w:highlight w:val="green"/>
        </w:rPr>
        <w:t>is possible</w:t>
      </w:r>
      <w:r>
        <w:t xml:space="preserve"> for data </w:t>
      </w:r>
      <w:r w:rsidRPr="00176C41">
        <w:rPr>
          <w:rStyle w:val="StyleUnderline"/>
          <w:highlight w:val="green"/>
        </w:rPr>
        <w:t xml:space="preserve">to </w:t>
      </w:r>
      <w:r w:rsidRPr="00176C41">
        <w:rPr>
          <w:rStyle w:val="StyleUnderline"/>
          <w:sz w:val="30"/>
          <w:szCs w:val="30"/>
          <w:highlight w:val="green"/>
        </w:rPr>
        <w:t>convince others</w:t>
      </w:r>
      <w:r w:rsidRPr="004C38B7">
        <w:rPr>
          <w:rStyle w:val="StyleUnderline"/>
        </w:rPr>
        <w:t xml:space="preserve"> (like a school's administration) that </w:t>
      </w:r>
      <w:r w:rsidRPr="00176C41">
        <w:rPr>
          <w:rStyle w:val="StyleUnderline"/>
          <w:highlight w:val="green"/>
        </w:rPr>
        <w:t>their implementation of policy is discriminatory</w:t>
      </w:r>
      <w:r w:rsidRPr="004C38B7">
        <w:rPr>
          <w:rStyle w:val="StyleUnderline"/>
        </w:rPr>
        <w:t xml:space="preserve"> and that it needs to be changed. It </w:t>
      </w:r>
      <w:r w:rsidRPr="00176C41">
        <w:rPr>
          <w:rStyle w:val="StyleUnderline"/>
          <w:highlight w:val="green"/>
        </w:rPr>
        <w:t xml:space="preserve">is possible to </w:t>
      </w:r>
      <w:r w:rsidRPr="00176C41">
        <w:rPr>
          <w:rStyle w:val="StyleUnderline"/>
          <w:sz w:val="30"/>
          <w:szCs w:val="30"/>
          <w:highlight w:val="green"/>
        </w:rPr>
        <w:t>convince institutions</w:t>
      </w:r>
      <w:r w:rsidRPr="00176C41">
        <w:rPr>
          <w:rStyle w:val="StyleUnderline"/>
          <w:highlight w:val="green"/>
        </w:rPr>
        <w:t xml:space="preserve"> (</w:t>
      </w:r>
      <w:r w:rsidRPr="00176C41">
        <w:rPr>
          <w:rStyle w:val="StyleUnderline"/>
        </w:rPr>
        <w:t>like school boards</w:t>
      </w:r>
      <w:r w:rsidRPr="004C38B7">
        <w:rPr>
          <w:rStyle w:val="StyleUnderline"/>
        </w:rPr>
        <w:t xml:space="preserve">) to change their policies. It is possible for those who disagree to </w:t>
      </w:r>
      <w:r w:rsidRPr="004C38B7">
        <w:rPr>
          <w:rStyle w:val="StyleUnderline"/>
          <w:sz w:val="30"/>
          <w:szCs w:val="30"/>
        </w:rPr>
        <w:t>work toward a solution</w:t>
      </w:r>
      <w:r>
        <w:t xml:space="preserve">. Although we are in a political climate where reasonable argument and evidence (for example, of death tolls from Hurricane Maria in [End Page 90] Puerto Rico) seem to matter less, and political affiliation matters more, this example ought to give hope. </w:t>
      </w:r>
    </w:p>
    <w:p w14:paraId="79ACBA4C" w14:textId="77777777" w:rsidR="00C80714" w:rsidRDefault="00C80714" w:rsidP="00C80714">
      <w:pPr>
        <w:rPr>
          <w:sz w:val="14"/>
        </w:rPr>
      </w:pPr>
    </w:p>
    <w:p w14:paraId="59F3AD46" w14:textId="77777777" w:rsidR="0096179A" w:rsidRDefault="0096179A" w:rsidP="0096179A"/>
    <w:p w14:paraId="2040A20A" w14:textId="744B31EA" w:rsidR="00E5427B" w:rsidRPr="00A82B29" w:rsidRDefault="00E5427B" w:rsidP="00E5427B">
      <w:pPr>
        <w:rPr>
          <w:rFonts w:cstheme="majorHAnsi"/>
          <w:sz w:val="16"/>
        </w:rPr>
      </w:pPr>
    </w:p>
    <w:p w14:paraId="4EF16985" w14:textId="3D038B18" w:rsidR="00E5427B" w:rsidRDefault="00E5427B" w:rsidP="00E5427B">
      <w:pPr>
        <w:pStyle w:val="Heading3"/>
        <w:rPr>
          <w:rFonts w:asciiTheme="majorHAnsi" w:hAnsiTheme="majorHAnsi" w:cstheme="majorHAnsi"/>
        </w:rPr>
      </w:pPr>
      <w:r w:rsidRPr="0016087C">
        <w:rPr>
          <w:rFonts w:asciiTheme="majorHAnsi" w:hAnsiTheme="majorHAnsi" w:cstheme="majorHAnsi"/>
        </w:rPr>
        <w:t>1</w:t>
      </w:r>
      <w:r>
        <w:rPr>
          <w:rFonts w:asciiTheme="majorHAnsi" w:hAnsiTheme="majorHAnsi" w:cstheme="majorHAnsi"/>
        </w:rPr>
        <w:t>N</w:t>
      </w:r>
      <w:r w:rsidRPr="0016087C">
        <w:rPr>
          <w:rFonts w:asciiTheme="majorHAnsi" w:hAnsiTheme="majorHAnsi" w:cstheme="majorHAnsi"/>
        </w:rPr>
        <w:t>C</w:t>
      </w:r>
    </w:p>
    <w:p w14:paraId="11DA80BF" w14:textId="56929689" w:rsidR="004F4CD5" w:rsidRPr="004F4CD5" w:rsidRDefault="004F4CD5" w:rsidP="00DF709B">
      <w:pPr>
        <w:pStyle w:val="Heading4"/>
      </w:pPr>
      <w:r>
        <w:t>The ROB</w:t>
      </w:r>
      <w:r w:rsidR="00662786">
        <w:t xml:space="preserve"> and ROJ</w:t>
      </w:r>
      <w:r>
        <w:t xml:space="preserve"> is to vote for the better debater – anything else self-serving, arbitrary, impact justified</w:t>
      </w:r>
      <w:r w:rsidR="00DF709B">
        <w:t>. The standard is maximizing expected wellbeing</w:t>
      </w:r>
    </w:p>
    <w:p w14:paraId="0B3B3A11" w14:textId="77777777" w:rsidR="00211B1E" w:rsidRPr="00730CE9" w:rsidRDefault="00211B1E" w:rsidP="00211B1E">
      <w:pPr>
        <w:pStyle w:val="Heading4"/>
        <w:rPr>
          <w:rFonts w:cs="Arial"/>
        </w:rPr>
      </w:pPr>
      <w:r>
        <w:rPr>
          <w:rFonts w:cs="Arial"/>
        </w:rPr>
        <w:t>Extinction</w:t>
      </w:r>
      <w:r w:rsidRPr="00730CE9">
        <w:rPr>
          <w:rFonts w:cs="Arial"/>
        </w:rPr>
        <w:t xml:space="preserve"> outweighs---it’s the upmost moral evil and disavowal of the risk makes it more likely.</w:t>
      </w:r>
    </w:p>
    <w:p w14:paraId="7A2F6787" w14:textId="77777777" w:rsidR="00211B1E" w:rsidRPr="00AE4834" w:rsidRDefault="00211B1E" w:rsidP="00211B1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7A39F95" w14:textId="77777777" w:rsidR="00211B1E" w:rsidRDefault="00211B1E" w:rsidP="00211B1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D798D64" w14:textId="67A2D45D" w:rsidR="00211B1E" w:rsidRPr="00E33182" w:rsidRDefault="00211B1E" w:rsidP="00E33182">
      <w:pPr>
        <w:pStyle w:val="Heading4"/>
        <w:spacing w:before="200" w:line="240" w:lineRule="auto"/>
        <w:rPr>
          <w:sz w:val="16"/>
        </w:rPr>
      </w:pPr>
      <w:r w:rsidRPr="00C7794F">
        <w:rPr>
          <w:rFonts w:cs="Calibri"/>
        </w:rPr>
        <w:t xml:space="preserve">  </w:t>
      </w:r>
      <w:r w:rsidR="00E33182">
        <w:rPr>
          <w:rFonts w:cs="Calibri"/>
        </w:rPr>
        <w:t>Their ROB is not possible to internalize broadly – only a standard of increasing conscious experience can</w:t>
      </w:r>
      <w:r w:rsidRPr="00C7794F">
        <w:rPr>
          <w:rFonts w:cs="Calibri"/>
        </w:rPr>
        <w:t xml:space="preserve"> </w:t>
      </w:r>
    </w:p>
    <w:p w14:paraId="3B322C77" w14:textId="77777777" w:rsidR="00211B1E" w:rsidRPr="00C7794F" w:rsidRDefault="00211B1E" w:rsidP="00211B1E">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EE0A3E1" w14:textId="3E241A1A" w:rsidR="00211B1E" w:rsidRDefault="00211B1E" w:rsidP="00211B1E">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598949B" w14:textId="62C025B7" w:rsidR="00247610" w:rsidRDefault="006D5C14" w:rsidP="00247610">
      <w:pPr>
        <w:pStyle w:val="Heading4"/>
      </w:pPr>
      <w:r>
        <w:t>Space is necessary for the continuation of capital accumulation</w:t>
      </w:r>
    </w:p>
    <w:p w14:paraId="0989DD9F" w14:textId="77777777" w:rsidR="00247610" w:rsidRPr="00DD79B8" w:rsidRDefault="00247610" w:rsidP="00247610">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0907D20A" w14:textId="77777777" w:rsidR="00247610" w:rsidRPr="001D6F7B" w:rsidRDefault="00247610" w:rsidP="00247610">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07422C">
        <w:rPr>
          <w:rStyle w:val="Emphasis"/>
          <w:highlight w:val="cyan"/>
        </w:rPr>
        <w:t>space colonization</w:t>
      </w:r>
      <w:r w:rsidRPr="001D6F7B">
        <w:rPr>
          <w:sz w:val="16"/>
        </w:rPr>
        <w:t xml:space="preserve">. </w:t>
      </w:r>
      <w:r w:rsidRPr="00186AF0">
        <w:rPr>
          <w:rStyle w:val="StyleUnderline"/>
        </w:rPr>
        <w:t xml:space="preserve">This </w:t>
      </w:r>
      <w:r w:rsidRPr="0007422C">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07422C">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07422C">
        <w:rPr>
          <w:rStyle w:val="StyleUnderline"/>
          <w:highlight w:val="cyan"/>
        </w:rPr>
        <w:t>some climate</w:t>
      </w:r>
      <w:r w:rsidRPr="00186AF0">
        <w:rPr>
          <w:rStyle w:val="StyleUnderline"/>
        </w:rPr>
        <w:t xml:space="preserve"> change </w:t>
      </w:r>
      <w:r w:rsidRPr="00C40687">
        <w:rPr>
          <w:rStyle w:val="StyleUnderline"/>
        </w:rPr>
        <w:t xml:space="preserve">mitigation </w:t>
      </w:r>
      <w:r w:rsidRPr="0007422C">
        <w:rPr>
          <w:rStyle w:val="StyleUnderline"/>
          <w:highlight w:val="cyan"/>
        </w:rPr>
        <w:t>strategies</w:t>
      </w:r>
      <w:r w:rsidRPr="00186AF0">
        <w:rPr>
          <w:rStyle w:val="StyleUnderline"/>
        </w:rPr>
        <w:t xml:space="preserve"> might actually</w:t>
      </w:r>
      <w:r w:rsidRPr="001D6F7B">
        <w:rPr>
          <w:sz w:val="16"/>
        </w:rPr>
        <w:t xml:space="preserve"> </w:t>
      </w:r>
      <w:r w:rsidRPr="0007422C">
        <w:rPr>
          <w:rStyle w:val="Emphasis"/>
          <w:highlight w:val="cyan"/>
        </w:rPr>
        <w:t>harm</w:t>
      </w:r>
      <w:r w:rsidRPr="00186AF0">
        <w:rPr>
          <w:rStyle w:val="Emphasis"/>
        </w:rPr>
        <w:t xml:space="preserve"> the </w:t>
      </w:r>
      <w:r w:rsidRPr="0007422C">
        <w:rPr>
          <w:rStyle w:val="Emphasis"/>
          <w:highlight w:val="cyan"/>
        </w:rPr>
        <w:t>long-term prospects</w:t>
      </w:r>
      <w:r w:rsidRPr="00186AF0">
        <w:rPr>
          <w:rStyle w:val="Emphasis"/>
        </w:rPr>
        <w:t xml:space="preserve"> of humankind</w:t>
      </w:r>
      <w:r w:rsidRPr="001D6F7B">
        <w:rPr>
          <w:sz w:val="16"/>
        </w:rPr>
        <w:t>.</w:t>
      </w:r>
    </w:p>
    <w:p w14:paraId="0C1182BB" w14:textId="77777777" w:rsidR="00247610" w:rsidRPr="001D6F7B" w:rsidRDefault="00247610" w:rsidP="00247610">
      <w:pPr>
        <w:rPr>
          <w:sz w:val="16"/>
        </w:rPr>
      </w:pPr>
      <w:r w:rsidRPr="001D6F7B">
        <w:rPr>
          <w:sz w:val="16"/>
        </w:rPr>
        <w:t xml:space="preserve">First, </w:t>
      </w:r>
      <w:r w:rsidRPr="0007422C">
        <w:rPr>
          <w:rStyle w:val="StyleUnderline"/>
          <w:highlight w:val="cyan"/>
        </w:rPr>
        <w:t>it is possible</w:t>
      </w:r>
      <w:r w:rsidRPr="00186AF0">
        <w:rPr>
          <w:rStyle w:val="StyleUnderline"/>
        </w:rPr>
        <w:t xml:space="preserve"> that dominant climate change </w:t>
      </w:r>
      <w:r w:rsidRPr="0007422C">
        <w:rPr>
          <w:rStyle w:val="StyleUnderline"/>
          <w:highlight w:val="cyan"/>
        </w:rPr>
        <w:t>mitigation</w:t>
      </w:r>
      <w:r w:rsidRPr="001D6F7B">
        <w:rPr>
          <w:sz w:val="16"/>
        </w:rPr>
        <w:t xml:space="preserve"> strategies </w:t>
      </w:r>
      <w:r w:rsidRPr="0007422C">
        <w:rPr>
          <w:rStyle w:val="StyleUnderline"/>
          <w:highlight w:val="cyan"/>
        </w:rPr>
        <w:t>will</w:t>
      </w:r>
      <w:r w:rsidRPr="00186AF0">
        <w:rPr>
          <w:rStyle w:val="StyleUnderline"/>
        </w:rPr>
        <w:t xml:space="preserve"> actively </w:t>
      </w:r>
      <w:r w:rsidRPr="0007422C">
        <w:rPr>
          <w:rStyle w:val="Emphasis"/>
          <w:highlight w:val="cyan"/>
        </w:rPr>
        <w:t>exclude</w:t>
      </w:r>
      <w:r w:rsidRPr="00186AF0">
        <w:rPr>
          <w:rStyle w:val="StyleUnderline"/>
        </w:rPr>
        <w:t xml:space="preserve"> any form of</w:t>
      </w:r>
      <w:r w:rsidRPr="001D6F7B">
        <w:rPr>
          <w:sz w:val="16"/>
        </w:rPr>
        <w:t xml:space="preserve"> </w:t>
      </w:r>
      <w:r w:rsidRPr="0007422C">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existing  fission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186AF0">
        <w:rPr>
          <w:rStyle w:val="StyleUnderline"/>
        </w:rPr>
        <w:t xml:space="preserve">If such a scenario came to be, our </w:t>
      </w:r>
      <w:r w:rsidRPr="0007422C">
        <w:rPr>
          <w:rStyle w:val="StyleUnderline"/>
          <w:highlight w:val="cyan"/>
        </w:rPr>
        <w:t xml:space="preserve">attempts at </w:t>
      </w:r>
      <w:r w:rsidRPr="0007422C">
        <w:rPr>
          <w:rStyle w:val="Emphasis"/>
          <w:highlight w:val="cyan"/>
        </w:rPr>
        <w:t>colonizing space</w:t>
      </w:r>
      <w:r w:rsidRPr="0007422C">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07422C">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16D10326" w14:textId="77777777" w:rsidR="00247610" w:rsidRPr="001D6F7B" w:rsidRDefault="00247610" w:rsidP="00247610">
      <w:pPr>
        <w:rPr>
          <w:sz w:val="16"/>
        </w:rPr>
      </w:pPr>
      <w:r w:rsidRPr="001D6F7B">
        <w:rPr>
          <w:sz w:val="16"/>
        </w:rPr>
        <w:t xml:space="preserve">Second, </w:t>
      </w:r>
      <w:r w:rsidRPr="0007422C">
        <w:rPr>
          <w:rStyle w:val="StyleUnderline"/>
          <w:highlight w:val="cyan"/>
        </w:rPr>
        <w:t>there is</w:t>
      </w:r>
      <w:r w:rsidRPr="001D6F7B">
        <w:rPr>
          <w:rStyle w:val="StyleUnderline"/>
        </w:rPr>
        <w:t xml:space="preserve"> some </w:t>
      </w:r>
      <w:r w:rsidRPr="0007422C">
        <w:rPr>
          <w:rStyle w:val="StyleUnderline"/>
          <w:highlight w:val="cyan"/>
        </w:rPr>
        <w:t>probability</w:t>
      </w:r>
      <w:r w:rsidRPr="001D6F7B">
        <w:rPr>
          <w:rStyle w:val="StyleUnderline"/>
        </w:rPr>
        <w:t xml:space="preserve"> that climate change mitigation </w:t>
      </w:r>
      <w:r w:rsidRPr="0007422C">
        <w:rPr>
          <w:rStyle w:val="StyleUnderline"/>
          <w:highlight w:val="cyan"/>
        </w:rPr>
        <w:t xml:space="preserve">strategies will </w:t>
      </w:r>
      <w:r w:rsidRPr="0007422C">
        <w:rPr>
          <w:rStyle w:val="Emphasis"/>
          <w:highlight w:val="cyan"/>
        </w:rPr>
        <w:t>change</w:t>
      </w:r>
      <w:r w:rsidRPr="001D6F7B">
        <w:rPr>
          <w:rStyle w:val="Emphasis"/>
        </w:rPr>
        <w:t xml:space="preserve"> the social order</w:t>
      </w:r>
      <w:r w:rsidRPr="001D6F7B">
        <w:rPr>
          <w:sz w:val="16"/>
        </w:rPr>
        <w:t xml:space="preserve"> </w:t>
      </w:r>
      <w:r w:rsidRPr="0007422C">
        <w:rPr>
          <w:rStyle w:val="StyleUnderline"/>
          <w:highlight w:val="cyan"/>
        </w:rPr>
        <w:t>towards</w:t>
      </w:r>
      <w:r w:rsidRPr="001D6F7B">
        <w:rPr>
          <w:rStyle w:val="StyleUnderline"/>
        </w:rPr>
        <w:t xml:space="preserve"> a</w:t>
      </w:r>
      <w:r w:rsidRPr="001D6F7B">
        <w:rPr>
          <w:sz w:val="16"/>
        </w:rPr>
        <w:t xml:space="preserve"> </w:t>
      </w:r>
      <w:r w:rsidRPr="0007422C">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07422C">
        <w:rPr>
          <w:rStyle w:val="StyleUnderline"/>
          <w:highlight w:val="cyan"/>
        </w:rPr>
        <w:t>From</w:t>
      </w:r>
      <w:r w:rsidRPr="001D6F7B">
        <w:rPr>
          <w:rStyle w:val="StyleUnderline"/>
        </w:rPr>
        <w:t xml:space="preserve"> the </w:t>
      </w:r>
      <w:r w:rsidRPr="0007422C">
        <w:rPr>
          <w:rStyle w:val="Emphasis"/>
          <w:highlight w:val="cyan"/>
        </w:rPr>
        <w:t>long-term perspective</w:t>
      </w:r>
      <w:r w:rsidRPr="0007422C">
        <w:rPr>
          <w:sz w:val="16"/>
          <w:highlight w:val="cyan"/>
        </w:rPr>
        <w:t xml:space="preserve"> </w:t>
      </w:r>
      <w:r w:rsidRPr="0007422C">
        <w:rPr>
          <w:rStyle w:val="StyleUnderline"/>
          <w:highlight w:val="cyan"/>
        </w:rPr>
        <w:t>of</w:t>
      </w:r>
      <w:r w:rsidRPr="001D6F7B">
        <w:rPr>
          <w:rStyle w:val="StyleUnderline"/>
        </w:rPr>
        <w:t xml:space="preserve"> </w:t>
      </w:r>
      <w:r w:rsidRPr="001D6F7B">
        <w:rPr>
          <w:rStyle w:val="Emphasis"/>
        </w:rPr>
        <w:t xml:space="preserve">humankind’s </w:t>
      </w:r>
      <w:r w:rsidRPr="0007422C">
        <w:rPr>
          <w:rStyle w:val="Emphasis"/>
          <w:highlight w:val="cyan"/>
        </w:rPr>
        <w:t>survival</w:t>
      </w:r>
      <w:r w:rsidRPr="0007422C">
        <w:rPr>
          <w:rStyle w:val="StyleUnderline"/>
          <w:highlight w:val="cyan"/>
        </w:rPr>
        <w:t xml:space="preserve">, degrowth is </w:t>
      </w:r>
      <w:r w:rsidRPr="0007422C">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07422C">
        <w:rPr>
          <w:rStyle w:val="StyleUnderline"/>
          <w:highlight w:val="cyan"/>
        </w:rPr>
        <w:t>contraction of economic activity would</w:t>
      </w:r>
      <w:r w:rsidRPr="001D6F7B">
        <w:rPr>
          <w:rStyle w:val="StyleUnderline"/>
        </w:rPr>
        <w:t xml:space="preserve"> also </w:t>
      </w:r>
      <w:r w:rsidRPr="0007422C">
        <w:rPr>
          <w:rStyle w:val="StyleUnderline"/>
          <w:highlight w:val="cyan"/>
        </w:rPr>
        <w:t>slow or</w:t>
      </w:r>
      <w:r w:rsidRPr="0007422C">
        <w:rPr>
          <w:sz w:val="16"/>
          <w:highlight w:val="cyan"/>
        </w:rPr>
        <w:t xml:space="preserve"> </w:t>
      </w:r>
      <w:r w:rsidRPr="0007422C">
        <w:rPr>
          <w:rStyle w:val="Emphasis"/>
          <w:highlight w:val="cyan"/>
        </w:rPr>
        <w:t>eliminate progress</w:t>
      </w:r>
      <w:r w:rsidRPr="0007422C">
        <w:rPr>
          <w:sz w:val="16"/>
          <w:highlight w:val="cyan"/>
        </w:rPr>
        <w:t xml:space="preserve"> </w:t>
      </w:r>
      <w:r w:rsidRPr="0007422C">
        <w:rPr>
          <w:rStyle w:val="StyleUnderline"/>
          <w:highlight w:val="cyan"/>
        </w:rPr>
        <w:t>in</w:t>
      </w:r>
      <w:r w:rsidRPr="001D6F7B">
        <w:rPr>
          <w:rStyle w:val="StyleUnderline"/>
        </w:rPr>
        <w:t xml:space="preserve"> the domain of</w:t>
      </w:r>
      <w:r w:rsidRPr="001D6F7B">
        <w:rPr>
          <w:sz w:val="16"/>
        </w:rPr>
        <w:t xml:space="preserve"> </w:t>
      </w:r>
      <w:r w:rsidRPr="0007422C">
        <w:rPr>
          <w:rStyle w:val="Emphasis"/>
          <w:highlight w:val="cyan"/>
        </w:rPr>
        <w:t>energy</w:t>
      </w:r>
      <w:r w:rsidRPr="0007422C">
        <w:rPr>
          <w:sz w:val="16"/>
          <w:highlight w:val="cyan"/>
        </w:rPr>
        <w:t xml:space="preserve">, </w:t>
      </w:r>
      <w:r w:rsidRPr="0007422C">
        <w:rPr>
          <w:rStyle w:val="StyleUnderline"/>
          <w:highlight w:val="cyan"/>
        </w:rPr>
        <w:t>which would</w:t>
      </w:r>
      <w:r w:rsidRPr="001D6F7B">
        <w:rPr>
          <w:rStyle w:val="StyleUnderline"/>
        </w:rPr>
        <w:t>,</w:t>
      </w:r>
      <w:r w:rsidRPr="001D6F7B">
        <w:rPr>
          <w:sz w:val="16"/>
        </w:rPr>
        <w:t xml:space="preserve"> in turn, </w:t>
      </w:r>
      <w:r w:rsidRPr="0007422C">
        <w:rPr>
          <w:rStyle w:val="StyleUnderline"/>
          <w:highlight w:val="cyan"/>
        </w:rPr>
        <w:t>reduce</w:t>
      </w:r>
      <w:r w:rsidRPr="001D6F7B">
        <w:rPr>
          <w:rStyle w:val="StyleUnderline"/>
        </w:rPr>
        <w:t xml:space="preserve"> the </w:t>
      </w:r>
      <w:r w:rsidRPr="0007422C">
        <w:rPr>
          <w:rStyle w:val="StyleUnderline"/>
          <w:highlight w:val="cyan"/>
        </w:rPr>
        <w:t>probability of</w:t>
      </w:r>
      <w:r w:rsidRPr="001D6F7B">
        <w:rPr>
          <w:rStyle w:val="StyleUnderline"/>
        </w:rPr>
        <w:t xml:space="preserve"> </w:t>
      </w:r>
      <w:r w:rsidRPr="001D6F7B">
        <w:rPr>
          <w:rStyle w:val="Emphasis"/>
        </w:rPr>
        <w:t xml:space="preserve">successful </w:t>
      </w:r>
      <w:r w:rsidRPr="0007422C">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07422C">
        <w:rPr>
          <w:rStyle w:val="StyleUnderline"/>
          <w:highlight w:val="cyan"/>
        </w:rPr>
        <w:t>If degrowth were</w:t>
      </w:r>
      <w:r w:rsidRPr="00C40687">
        <w:rPr>
          <w:rStyle w:val="StyleUnderline"/>
        </w:rPr>
        <w:t xml:space="preserve"> to become </w:t>
      </w:r>
      <w:r w:rsidRPr="0007422C">
        <w:rPr>
          <w:rStyle w:val="StyleUnderline"/>
          <w:highlight w:val="cyan"/>
        </w:rPr>
        <w:t>a</w:t>
      </w:r>
      <w:r w:rsidRPr="0007422C">
        <w:rPr>
          <w:sz w:val="16"/>
          <w:highlight w:val="cyan"/>
        </w:rPr>
        <w:t xml:space="preserve"> </w:t>
      </w:r>
      <w:r w:rsidRPr="0007422C">
        <w:rPr>
          <w:rStyle w:val="Emphasis"/>
          <w:highlight w:val="cyan"/>
        </w:rPr>
        <w:t>dominant</w:t>
      </w:r>
      <w:r w:rsidRPr="001D6F7B">
        <w:rPr>
          <w:rStyle w:val="Emphasis"/>
        </w:rPr>
        <w:t xml:space="preserve"> societal </w:t>
      </w:r>
      <w:r w:rsidRPr="0007422C">
        <w:rPr>
          <w:rStyle w:val="Emphasis"/>
          <w:highlight w:val="cyan"/>
        </w:rPr>
        <w:t>paradigm</w:t>
      </w:r>
      <w:r w:rsidRPr="0007422C">
        <w:rPr>
          <w:sz w:val="16"/>
          <w:highlight w:val="cyan"/>
        </w:rPr>
        <w:t xml:space="preserve">, </w:t>
      </w:r>
      <w:r w:rsidRPr="0007422C">
        <w:rPr>
          <w:rStyle w:val="StyleUnderline"/>
          <w:highlight w:val="cyan"/>
        </w:rPr>
        <w:t xml:space="preserve">it is </w:t>
      </w:r>
      <w:r w:rsidRPr="0007422C">
        <w:rPr>
          <w:rStyle w:val="Emphasis"/>
          <w:highlight w:val="cyan"/>
        </w:rPr>
        <w:t>uncertain</w:t>
      </w:r>
      <w:r w:rsidRPr="0007422C">
        <w:rPr>
          <w:rStyle w:val="StyleUnderline"/>
          <w:highlight w:val="cyan"/>
        </w:rPr>
        <w:t xml:space="preserve"> whether</w:t>
      </w:r>
      <w:r w:rsidRPr="001D6F7B">
        <w:rPr>
          <w:rStyle w:val="StyleUnderline"/>
        </w:rPr>
        <w:t xml:space="preserve"> the long-term survival of humankind by means of </w:t>
      </w:r>
      <w:r w:rsidRPr="0007422C">
        <w:rPr>
          <w:rStyle w:val="Emphasis"/>
          <w:highlight w:val="cyan"/>
        </w:rPr>
        <w:t>space colonization</w:t>
      </w:r>
      <w:r w:rsidRPr="0007422C">
        <w:rPr>
          <w:sz w:val="16"/>
          <w:highlight w:val="cyan"/>
        </w:rPr>
        <w:t xml:space="preserve"> </w:t>
      </w:r>
      <w:r w:rsidRPr="0007422C">
        <w:rPr>
          <w:rStyle w:val="StyleUnderline"/>
          <w:highlight w:val="cyan"/>
        </w:rPr>
        <w:t>would be</w:t>
      </w:r>
      <w:r w:rsidRPr="001D6F7B">
        <w:rPr>
          <w:rStyle w:val="StyleUnderline"/>
        </w:rPr>
        <w:t xml:space="preserve"> regarded a </w:t>
      </w:r>
      <w:r w:rsidRPr="0007422C">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07422C">
        <w:rPr>
          <w:rStyle w:val="StyleUnderline"/>
          <w:highlight w:val="cyan"/>
        </w:rPr>
        <w:t>establishing</w:t>
      </w:r>
      <w:r w:rsidRPr="001D6F7B">
        <w:rPr>
          <w:rStyle w:val="StyleUnderline"/>
        </w:rPr>
        <w:t xml:space="preserve"> </w:t>
      </w:r>
      <w:r w:rsidRPr="001D6F7B">
        <w:rPr>
          <w:rStyle w:val="Emphasis"/>
        </w:rPr>
        <w:t xml:space="preserve">extraterrestrial </w:t>
      </w:r>
      <w:r w:rsidRPr="0007422C">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6B7279A8" w14:textId="77777777" w:rsidR="00247610" w:rsidRDefault="00247610" w:rsidP="00247610">
      <w:pPr>
        <w:rPr>
          <w:sz w:val="16"/>
        </w:rPr>
      </w:pPr>
      <w:r w:rsidRPr="001D6F7B">
        <w:rPr>
          <w:rStyle w:val="StyleUnderline"/>
        </w:rPr>
        <w:t xml:space="preserve">In a more philosophical sense, </w:t>
      </w:r>
      <w:r w:rsidRPr="0007422C">
        <w:rPr>
          <w:rStyle w:val="StyleUnderline"/>
          <w:highlight w:val="cyan"/>
        </w:rPr>
        <w:t>degrowth might</w:t>
      </w:r>
      <w:r w:rsidRPr="00C40687">
        <w:rPr>
          <w:rStyle w:val="StyleUnderline"/>
        </w:rPr>
        <w:t xml:space="preserve"> even</w:t>
      </w:r>
      <w:r w:rsidRPr="0007422C">
        <w:rPr>
          <w:rStyle w:val="StyleUnderline"/>
          <w:highlight w:val="cyan"/>
        </w:rPr>
        <w:t xml:space="preserve"> be</w:t>
      </w:r>
      <w:r w:rsidRPr="0007422C">
        <w:rPr>
          <w:sz w:val="16"/>
          <w:highlight w:val="cyan"/>
        </w:rPr>
        <w:t xml:space="preserve"> </w:t>
      </w:r>
      <w:r w:rsidRPr="0007422C">
        <w:rPr>
          <w:rStyle w:val="Emphasis"/>
          <w:highlight w:val="cyan"/>
        </w:rPr>
        <w:t xml:space="preserve">antithetical to </w:t>
      </w:r>
      <w:r w:rsidRPr="00C40687">
        <w:rPr>
          <w:rStyle w:val="Emphasis"/>
        </w:rPr>
        <w:t xml:space="preserve">space </w:t>
      </w:r>
      <w:r w:rsidRPr="0007422C">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 , </w:t>
      </w:r>
      <w:r w:rsidRPr="001D6F7B">
        <w:rPr>
          <w:rStyle w:val="StyleUnderline"/>
        </w:rPr>
        <w:t>the ends to that goal are very different. Within degrowth</w:t>
      </w:r>
      <w:r w:rsidRPr="001D6F7B">
        <w:rPr>
          <w:sz w:val="16"/>
        </w:rPr>
        <w:t xml:space="preserve"> philosophy, </w:t>
      </w:r>
      <w:r w:rsidRPr="0007422C">
        <w:rPr>
          <w:rStyle w:val="StyleUnderline"/>
          <w:highlight w:val="cyan"/>
        </w:rPr>
        <w:t>the goal is</w:t>
      </w:r>
      <w:r w:rsidRPr="001D6F7B">
        <w:rPr>
          <w:rStyle w:val="StyleUnderline"/>
        </w:rPr>
        <w:t>,</w:t>
      </w:r>
      <w:r w:rsidRPr="001D6F7B">
        <w:rPr>
          <w:sz w:val="16"/>
        </w:rPr>
        <w:t xml:space="preserve"> metaphorically speaking, </w:t>
      </w:r>
      <w:r w:rsidRPr="0007422C">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07422C">
        <w:rPr>
          <w:rStyle w:val="StyleUnderline"/>
          <w:highlight w:val="cyan"/>
        </w:rPr>
        <w:t>the frame of reference is the status quo</w:t>
      </w:r>
      <w:r w:rsidRPr="001D6F7B">
        <w:rPr>
          <w:rStyle w:val="StyleUnderline"/>
        </w:rPr>
        <w:t xml:space="preserve">; Earth and </w:t>
      </w:r>
      <w:r w:rsidRPr="0007422C">
        <w:rPr>
          <w:rStyle w:val="StyleUnderline"/>
          <w:highlight w:val="cyan"/>
        </w:rPr>
        <w:t>humankind</w:t>
      </w:r>
      <w:r w:rsidRPr="001D6F7B">
        <w:rPr>
          <w:rStyle w:val="StyleUnderline"/>
        </w:rPr>
        <w:t xml:space="preserve"> as we know it </w:t>
      </w:r>
      <w:r w:rsidRPr="0007422C">
        <w:rPr>
          <w:rStyle w:val="Emphasis"/>
          <w:highlight w:val="cyan"/>
        </w:rPr>
        <w:t>today</w:t>
      </w:r>
      <w:r w:rsidRPr="0007422C">
        <w:rPr>
          <w:rStyle w:val="StyleUnderline"/>
          <w:highlight w:val="cyan"/>
        </w:rPr>
        <w:t>. Space colonization</w:t>
      </w:r>
      <w:r w:rsidRPr="001D6F7B">
        <w:rPr>
          <w:rStyle w:val="StyleUnderline"/>
        </w:rPr>
        <w:t>,</w:t>
      </w:r>
      <w:r w:rsidRPr="001D6F7B">
        <w:rPr>
          <w:sz w:val="16"/>
        </w:rPr>
        <w:t xml:space="preserve"> on the other hand, </w:t>
      </w:r>
      <w:r w:rsidRPr="0007422C">
        <w:rPr>
          <w:rStyle w:val="StyleUnderline"/>
          <w:highlight w:val="cyan"/>
        </w:rPr>
        <w:t>operates with a</w:t>
      </w:r>
      <w:r w:rsidRPr="001D6F7B">
        <w:rPr>
          <w:rStyle w:val="StyleUnderline"/>
        </w:rPr>
        <w:t xml:space="preserve"> much</w:t>
      </w:r>
      <w:r w:rsidRPr="001D6F7B">
        <w:rPr>
          <w:sz w:val="16"/>
        </w:rPr>
        <w:t xml:space="preserve"> </w:t>
      </w:r>
      <w:r w:rsidRPr="0007422C">
        <w:rPr>
          <w:rStyle w:val="Emphasis"/>
          <w:highlight w:val="cyan"/>
        </w:rPr>
        <w:t>larger frame</w:t>
      </w:r>
      <w:r w:rsidRPr="001D6F7B">
        <w:rPr>
          <w:rStyle w:val="StyleUnderline"/>
        </w:rPr>
        <w:t xml:space="preserve"> of reference</w:t>
      </w:r>
      <w:r w:rsidRPr="001D6F7B">
        <w:rPr>
          <w:sz w:val="16"/>
        </w:rPr>
        <w:t xml:space="preserve">: </w:t>
      </w:r>
      <w:r w:rsidRPr="0007422C">
        <w:rPr>
          <w:rStyle w:val="Emphasis"/>
          <w:sz w:val="28"/>
          <w:szCs w:val="28"/>
          <w:highlight w:val="cyan"/>
        </w:rPr>
        <w:t>All</w:t>
      </w:r>
      <w:r w:rsidRPr="0060178D">
        <w:rPr>
          <w:rStyle w:val="Emphasis"/>
          <w:sz w:val="28"/>
          <w:szCs w:val="28"/>
        </w:rPr>
        <w:t xml:space="preserve"> the </w:t>
      </w:r>
      <w:r w:rsidRPr="0007422C">
        <w:rPr>
          <w:rStyle w:val="Emphasis"/>
          <w:sz w:val="28"/>
          <w:szCs w:val="28"/>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07422C">
        <w:rPr>
          <w:rStyle w:val="Emphasis"/>
          <w:highlight w:val="cyan"/>
        </w:rPr>
        <w:t>denied</w:t>
      </w:r>
      <w:r w:rsidRPr="001D6F7B">
        <w:rPr>
          <w:rStyle w:val="Emphasis"/>
        </w:rPr>
        <w:t xml:space="preserve"> that </w:t>
      </w:r>
      <w:r w:rsidRPr="0007422C">
        <w:rPr>
          <w:rStyle w:val="Emphasis"/>
          <w:highlight w:val="cyan"/>
        </w:rPr>
        <w:t>wellbeing</w:t>
      </w:r>
      <w:r w:rsidRPr="0007422C">
        <w:rPr>
          <w:sz w:val="16"/>
          <w:highlight w:val="cyan"/>
        </w:rPr>
        <w:t xml:space="preserve"> </w:t>
      </w:r>
      <w:r w:rsidRPr="0007422C">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0A0A3B7B" w14:textId="77777777" w:rsidR="00247610" w:rsidRPr="00C7794F" w:rsidRDefault="00247610" w:rsidP="00211B1E">
      <w:pPr>
        <w:rPr>
          <w:rFonts w:cs="Calibri"/>
          <w:sz w:val="16"/>
        </w:rPr>
      </w:pPr>
    </w:p>
    <w:p w14:paraId="2C3EC88E" w14:textId="77777777" w:rsidR="003F43A6" w:rsidRPr="00E6606E" w:rsidRDefault="003F43A6" w:rsidP="003F43A6">
      <w:pPr>
        <w:pStyle w:val="Heading4"/>
        <w:rPr>
          <w:u w:val="single"/>
        </w:rPr>
      </w:pPr>
      <w:r>
        <w:t xml:space="preserve">Decline shreds US China relations which are </w:t>
      </w:r>
      <w:r>
        <w:rPr>
          <w:u w:val="single"/>
        </w:rPr>
        <w:t>key</w:t>
      </w:r>
      <w:r>
        <w:t xml:space="preserve"> to solving a host of existential risks --- independently destroys </w:t>
      </w:r>
      <w:r>
        <w:rPr>
          <w:u w:val="single"/>
        </w:rPr>
        <w:t>hegemony</w:t>
      </w:r>
    </w:p>
    <w:p w14:paraId="7FA0A767" w14:textId="77777777" w:rsidR="003F43A6" w:rsidRPr="0040457D" w:rsidRDefault="003F43A6" w:rsidP="003F43A6">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514326FC" w14:textId="77777777" w:rsidR="003F43A6" w:rsidRPr="00A0315A" w:rsidRDefault="003F43A6" w:rsidP="003F43A6">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183B6219" w14:textId="77777777" w:rsidR="003F43A6" w:rsidRPr="00A0315A" w:rsidRDefault="003F43A6" w:rsidP="003F43A6">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392F16AD" w14:textId="77777777" w:rsidR="003F43A6" w:rsidRPr="00A0315A" w:rsidRDefault="003F43A6" w:rsidP="003F43A6">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5E85AA29" w14:textId="77777777" w:rsidR="003F43A6" w:rsidRPr="00A0315A" w:rsidRDefault="003F43A6" w:rsidP="003F43A6">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p w14:paraId="3E0EC21C" w14:textId="77777777" w:rsidR="00FB6142" w:rsidRPr="004E72FD" w:rsidRDefault="00FB6142" w:rsidP="00FB6142">
      <w:pPr>
        <w:pStyle w:val="Heading4"/>
        <w:rPr>
          <w:b w:val="0"/>
        </w:rPr>
      </w:pPr>
      <w:r w:rsidRPr="009D4958">
        <w:rPr>
          <w:u w:val="single"/>
        </w:rPr>
        <w:t>nuke war</w:t>
      </w:r>
      <w:r>
        <w:t xml:space="preserve"> with </w:t>
      </w:r>
      <w:r w:rsidRPr="009D4958">
        <w:rPr>
          <w:u w:val="single"/>
        </w:rPr>
        <w:t>North Korea</w:t>
      </w:r>
      <w:r>
        <w:t xml:space="preserve"> – draws in </w:t>
      </w:r>
      <w:r w:rsidRPr="009D4958">
        <w:rPr>
          <w:u w:val="single"/>
        </w:rPr>
        <w:t>Russia</w:t>
      </w:r>
      <w:r>
        <w:t xml:space="preserve"> and </w:t>
      </w:r>
      <w:r w:rsidRPr="009D4958">
        <w:rPr>
          <w:u w:val="single"/>
        </w:rPr>
        <w:t>China</w:t>
      </w:r>
      <w:r>
        <w:t xml:space="preserve">. </w:t>
      </w:r>
      <w:r>
        <w:rPr>
          <w:b w:val="0"/>
        </w:rPr>
        <w:t xml:space="preserve">NoKo will </w:t>
      </w:r>
      <w:r w:rsidRPr="0095677D">
        <w:rPr>
          <w:b w:val="0"/>
          <w:u w:val="single"/>
        </w:rPr>
        <w:t>exploit the crisis narrative</w:t>
      </w:r>
    </w:p>
    <w:p w14:paraId="57398483" w14:textId="77777777" w:rsidR="00FB6142" w:rsidRPr="00B94726" w:rsidRDefault="00FB6142" w:rsidP="00FB6142">
      <w:r w:rsidRPr="00B94726">
        <w:rPr>
          <w:rStyle w:val="Style13ptBold"/>
        </w:rPr>
        <w:t>Farley 17</w:t>
      </w:r>
      <w:r>
        <w:t xml:space="preserve"> [</w:t>
      </w:r>
      <w:r w:rsidRPr="00B94726">
        <w:t>Robert Farley is a Senior Lecturer at the Patterson School of Diplomacy and International Commerce. His work includes military doctrine, national security, and maritime affairs. A War with North Korea Would Be a Conflict Like No Other (And Millions Could Die). November 28, 2017. nationalinterest.org/blog/the-buzz/war-north-korea-would-be-conflict-no-other-millions-could-23407?page=show</w:t>
      </w:r>
      <w:r>
        <w:t>]</w:t>
      </w:r>
    </w:p>
    <w:p w14:paraId="549D7559" w14:textId="77777777" w:rsidR="00FB6142" w:rsidRPr="00160655" w:rsidRDefault="00FB6142" w:rsidP="00FB6142">
      <w:pPr>
        <w:rPr>
          <w:sz w:val="16"/>
        </w:rPr>
      </w:pPr>
      <w:r w:rsidRPr="00726EB1">
        <w:rPr>
          <w:rStyle w:val="Emphasis"/>
          <w:highlight w:val="cyan"/>
        </w:rPr>
        <w:t>Even if</w:t>
      </w:r>
      <w:r w:rsidRPr="00590E14">
        <w:rPr>
          <w:rStyle w:val="StyleUnderline"/>
        </w:rPr>
        <w:t xml:space="preserve"> a world </w:t>
      </w:r>
      <w:r w:rsidRPr="00726EB1">
        <w:rPr>
          <w:rStyle w:val="Emphasis"/>
          <w:highlight w:val="cyan"/>
        </w:rPr>
        <w:t>econ</w:t>
      </w:r>
      <w:r w:rsidRPr="00590E14">
        <w:rPr>
          <w:rStyle w:val="StyleUnderline"/>
        </w:rPr>
        <w:t xml:space="preserve">omic </w:t>
      </w:r>
      <w:r w:rsidRPr="00726EB1">
        <w:rPr>
          <w:rStyle w:val="Emphasis"/>
          <w:highlight w:val="cyan"/>
        </w:rPr>
        <w:t>collapse</w:t>
      </w:r>
      <w:r w:rsidRPr="00726EB1">
        <w:rPr>
          <w:rStyle w:val="StyleUnderline"/>
          <w:highlight w:val="cyan"/>
        </w:rPr>
        <w:t xml:space="preserve"> </w:t>
      </w:r>
      <w:r w:rsidRPr="00726EB1">
        <w:rPr>
          <w:rStyle w:val="Emphasis"/>
          <w:highlight w:val="cyan"/>
        </w:rPr>
        <w:t>does not</w:t>
      </w:r>
      <w:r w:rsidRPr="00726EB1">
        <w:rPr>
          <w:rStyle w:val="StyleUnderline"/>
          <w:highlight w:val="cyan"/>
        </w:rPr>
        <w:t xml:space="preserve"> bring capitalism </w:t>
      </w:r>
      <w:r w:rsidRPr="00726EB1">
        <w:rPr>
          <w:rStyle w:val="Emphasis"/>
          <w:highlight w:val="cyan"/>
        </w:rPr>
        <w:t>to its knees</w:t>
      </w:r>
      <w:r w:rsidRPr="00726EB1">
        <w:rPr>
          <w:rStyle w:val="StyleUnderline"/>
          <w:highlight w:val="cyan"/>
        </w:rPr>
        <w:t xml:space="preserve">, </w:t>
      </w:r>
      <w:r w:rsidRPr="00726EB1">
        <w:rPr>
          <w:rStyle w:val="Emphasis"/>
          <w:highlight w:val="cyan"/>
        </w:rPr>
        <w:t>another</w:t>
      </w:r>
      <w:r w:rsidRPr="00590E14">
        <w:rPr>
          <w:rStyle w:val="StyleUnderline"/>
        </w:rPr>
        <w:t xml:space="preserve"> such </w:t>
      </w:r>
      <w:r w:rsidRPr="00726EB1">
        <w:rPr>
          <w:rStyle w:val="Emphasis"/>
          <w:highlight w:val="cyan"/>
        </w:rPr>
        <w:t>crisis</w:t>
      </w:r>
      <w:r w:rsidRPr="00590E14">
        <w:rPr>
          <w:rStyle w:val="StyleUnderline"/>
        </w:rPr>
        <w:t xml:space="preserve"> could put </w:t>
      </w:r>
      <w:r w:rsidRPr="00726EB1">
        <w:rPr>
          <w:rStyle w:val="Emphasis"/>
          <w:highlight w:val="cyan"/>
        </w:rPr>
        <w:t>stress</w:t>
      </w:r>
      <w:r w:rsidRPr="00590E14">
        <w:rPr>
          <w:rStyle w:val="StyleUnderline"/>
        </w:rPr>
        <w:t xml:space="preserve"> on </w:t>
      </w:r>
      <w:r w:rsidRPr="00726EB1">
        <w:rPr>
          <w:rStyle w:val="Emphasis"/>
          <w:highlight w:val="cyan"/>
        </w:rPr>
        <w:t>the relationship</w:t>
      </w:r>
      <w:r w:rsidRPr="00726EB1">
        <w:rPr>
          <w:rStyle w:val="StyleUnderline"/>
          <w:sz w:val="26"/>
          <w:highlight w:val="cyan"/>
        </w:rPr>
        <w:t xml:space="preserve"> </w:t>
      </w:r>
      <w:r w:rsidRPr="00726EB1">
        <w:rPr>
          <w:rStyle w:val="StyleUnderline"/>
          <w:highlight w:val="cyan"/>
        </w:rPr>
        <w:t xml:space="preserve">between </w:t>
      </w:r>
      <w:r w:rsidRPr="00726EB1">
        <w:rPr>
          <w:rStyle w:val="Emphasis"/>
          <w:highlight w:val="cyan"/>
        </w:rPr>
        <w:t>South Korea</w:t>
      </w:r>
      <w:r w:rsidRPr="00726EB1">
        <w:rPr>
          <w:rStyle w:val="StyleUnderline"/>
          <w:highlight w:val="cyan"/>
        </w:rPr>
        <w:t xml:space="preserve">, </w:t>
      </w:r>
      <w:r w:rsidRPr="00726EB1">
        <w:rPr>
          <w:rStyle w:val="Emphasis"/>
          <w:highlight w:val="cyan"/>
        </w:rPr>
        <w:t>Japan</w:t>
      </w:r>
      <w:r w:rsidRPr="00726EB1">
        <w:rPr>
          <w:rStyle w:val="StyleUnderline"/>
          <w:highlight w:val="cyan"/>
        </w:rPr>
        <w:t>, and</w:t>
      </w:r>
      <w:r w:rsidRPr="00590E14">
        <w:rPr>
          <w:rStyle w:val="StyleUnderline"/>
        </w:rPr>
        <w:t xml:space="preserve"> </w:t>
      </w:r>
      <w:r w:rsidRPr="00726EB1">
        <w:rPr>
          <w:rStyle w:val="StyleUnderline"/>
          <w:highlight w:val="cyan"/>
        </w:rPr>
        <w:t xml:space="preserve">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North Korean prospects in</w:t>
      </w:r>
      <w:r w:rsidRPr="00590E14">
        <w:rPr>
          <w:rStyle w:val="StyleUnderline"/>
        </w:rPr>
        <w:t xml:space="preserve"> the </w:t>
      </w:r>
      <w:r w:rsidRPr="00726EB1">
        <w:rPr>
          <w:rStyle w:val="StyleUnderline"/>
          <w:highlight w:val="cyan"/>
        </w:rPr>
        <w:t>war depend</w:t>
      </w:r>
      <w:r w:rsidRPr="00590E14">
        <w:rPr>
          <w:rStyle w:val="StyleUnderline"/>
        </w:rPr>
        <w:t xml:space="preserve"> utterly </w:t>
      </w:r>
      <w:r w:rsidRPr="00726EB1">
        <w:rPr>
          <w:rStyle w:val="StyleUnderline"/>
          <w:highlight w:val="cyan"/>
        </w:rPr>
        <w:t xml:space="preserve">on </w:t>
      </w:r>
      <w:r w:rsidRPr="00726EB1">
        <w:rPr>
          <w:rStyle w:val="Emphasis"/>
          <w:highlight w:val="cyan"/>
        </w:rPr>
        <w:t>sidelining</w:t>
      </w:r>
      <w:r w:rsidRPr="00726EB1">
        <w:rPr>
          <w:rStyle w:val="StyleUnderline"/>
          <w:highlight w:val="cyan"/>
        </w:rPr>
        <w:t xml:space="preserve"> the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in some fashion, either through the presentation of a fait accompli, or through high stakes deterrence. The situation with Japan is more complex, but Tokyo views North Korea as sufficiently threatening that a war would almost certainly incur some kind of intervention, if not necessarily in direct support of RoK forces. The other scenario under which DPRK might decide to attack would come in anticipation of a major U.S.-ROK attack against the North. </w:t>
      </w:r>
      <w:r w:rsidRPr="00726EB1">
        <w:rPr>
          <w:rStyle w:val="StyleUnderline"/>
          <w:highlight w:val="cyan"/>
        </w:rPr>
        <w:t>In such a situation,</w:t>
      </w:r>
      <w:r w:rsidRPr="00B32767">
        <w:rPr>
          <w:rStyle w:val="StyleUnderline"/>
        </w:rPr>
        <w:t xml:space="preserve"> the </w:t>
      </w:r>
      <w:r w:rsidRPr="00726EB1">
        <w:rPr>
          <w:rStyle w:val="Emphasis"/>
          <w:highlight w:val="cyan"/>
        </w:rPr>
        <w:t>No</w:t>
      </w:r>
      <w:r w:rsidRPr="00B32767">
        <w:rPr>
          <w:rStyle w:val="StyleUnderline"/>
        </w:rPr>
        <w:t xml:space="preserve">rth </w:t>
      </w:r>
      <w:r w:rsidRPr="00726EB1">
        <w:rPr>
          <w:rStyle w:val="Emphasis"/>
          <w:highlight w:val="cyan"/>
        </w:rPr>
        <w:t>Ko</w:t>
      </w:r>
      <w:r w:rsidRPr="00B32767">
        <w:rPr>
          <w:rStyle w:val="StyleUnderline"/>
        </w:rPr>
        <w:t xml:space="preserve">rean leadership </w:t>
      </w:r>
      <w:r w:rsidRPr="00726EB1">
        <w:rPr>
          <w:rStyle w:val="StyleUnderline"/>
          <w:highlight w:val="cyan"/>
        </w:rPr>
        <w:t>might decide</w:t>
      </w:r>
      <w:r w:rsidRPr="004A6044">
        <w:rPr>
          <w:rStyle w:val="StyleUnderline"/>
        </w:rPr>
        <w:t xml:space="preserve"> that</w:t>
      </w:r>
      <w:r w:rsidRPr="00B32767">
        <w:rPr>
          <w:rStyle w:val="StyleUnderline"/>
        </w:rPr>
        <w:t xml:space="preserve"> </w:t>
      </w:r>
      <w:r w:rsidRPr="00726EB1">
        <w:rPr>
          <w:rStyle w:val="StyleUnderline"/>
          <w:highlight w:val="cyan"/>
        </w:rPr>
        <w:t xml:space="preserve">it has </w:t>
      </w:r>
      <w:r w:rsidRPr="00726EB1">
        <w:rPr>
          <w:rStyle w:val="Emphasis"/>
          <w:highlight w:val="cyan"/>
        </w:rPr>
        <w:t>little to lose</w:t>
      </w:r>
      <w:r w:rsidRPr="00726EB1">
        <w:rPr>
          <w:sz w:val="16"/>
          <w:highlight w:val="cyan"/>
        </w:rPr>
        <w:t xml:space="preserve">. </w:t>
      </w:r>
      <w:r w:rsidRPr="00726EB1">
        <w:rPr>
          <w:rStyle w:val="StyleUnderline"/>
          <w:highlight w:val="cyan"/>
        </w:rPr>
        <w:t xml:space="preserve">The </w:t>
      </w:r>
      <w:r w:rsidRPr="00726EB1">
        <w:rPr>
          <w:rStyle w:val="Emphasis"/>
          <w:highlight w:val="cyan"/>
        </w:rPr>
        <w:t>military balance</w:t>
      </w:r>
      <w:r w:rsidRPr="00726EB1">
        <w:rPr>
          <w:rStyle w:val="StyleUnderline"/>
          <w:highlight w:val="cyan"/>
        </w:rPr>
        <w:t xml:space="preserve"> would</w:t>
      </w:r>
      <w:r w:rsidRPr="00B32767">
        <w:rPr>
          <w:rStyle w:val="StyleUnderline"/>
        </w:rPr>
        <w:t xml:space="preserve">, in such a context, </w:t>
      </w:r>
      <w:r w:rsidRPr="00726EB1">
        <w:rPr>
          <w:rStyle w:val="Emphasis"/>
          <w:highlight w:val="cyan"/>
        </w:rPr>
        <w:t>strongly favor pre-emptive action</w:t>
      </w:r>
      <w:r w:rsidRPr="00726EB1">
        <w:rPr>
          <w:rStyle w:val="StyleUnderline"/>
          <w:highlight w:val="cyan"/>
        </w:rPr>
        <w:t xml:space="preserve"> on </w:t>
      </w:r>
      <w:r w:rsidRPr="00726EB1">
        <w:rPr>
          <w:rStyle w:val="Emphasis"/>
          <w:highlight w:val="cyan"/>
        </w:rPr>
        <w:t>North Korea’s part</w:t>
      </w:r>
      <w:r w:rsidRPr="00B32767">
        <w:rPr>
          <w:rStyle w:val="StyleUnderline"/>
        </w:rPr>
        <w:t>. In War</w:t>
      </w:r>
      <w:r w:rsidRPr="00160655">
        <w:rPr>
          <w:sz w:val="16"/>
        </w:rPr>
        <w:t xml:space="preserve">… </w:t>
      </w:r>
      <w:r w:rsidRPr="00590E14">
        <w:rPr>
          <w:rStyle w:val="StyleUnderline"/>
        </w:rPr>
        <w:t xml:space="preserve">The clearest path to North Korean victory in war depends on a quick defeat of South Korean forces, </w:t>
      </w:r>
      <w:r w:rsidRPr="00726EB1">
        <w:rPr>
          <w:rStyle w:val="StyleUnderline"/>
          <w:highlight w:val="cyan"/>
        </w:rPr>
        <w:t xml:space="preserve">providing 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 xml:space="preserve">and Japan with a </w:t>
      </w:r>
      <w:r w:rsidRPr="00726EB1">
        <w:rPr>
          <w:rStyle w:val="Emphasis"/>
          <w:highlight w:val="cyan"/>
        </w:rPr>
        <w:t>fait accompli</w:t>
      </w:r>
      <w:r w:rsidRPr="00726EB1">
        <w:rPr>
          <w:rStyle w:val="StyleUnderline"/>
          <w:highlight w:val="cyan"/>
        </w:rPr>
        <w:t xml:space="preserve"> that Pyongyang will </w:t>
      </w:r>
      <w:r w:rsidRPr="00726EB1">
        <w:rPr>
          <w:rStyle w:val="Emphasis"/>
          <w:highlight w:val="cyan"/>
        </w:rPr>
        <w:t>expect Beijing to back</w:t>
      </w:r>
      <w:r w:rsidRPr="00160655">
        <w:rPr>
          <w:sz w:val="16"/>
        </w:rPr>
        <w:t xml:space="preserve">. The North Korean attack would likely involve a classic 20th century combined arms assault, using artillery to disrupt RoK defenses and soften up positions (as well as create civilian panic), infantry to break holes in the South Korean lines, and mechanized forces to exploit those gaps. The North Koreans could well add special forces (potentially deployed to South Korea before the initiation of hostilities) and regular forces deployed by tunnel to South Korean rear areas. The Korean People’s Air Force is ancient, and has received no significant infusion of Russian or Chinese technology in years. The force has very little counter-air capability relative to the Republic of Korea Air Force, and its fighters would find themselves easy prey for well-trained South Korean pilots flying sophisticated aircraft. The KPA can expect very little ground support, either on the tactical or operational scales, and would likely struggle under South Korean air attacks. To remedy these problems, North Korea would likely reserve a large proportion of its land-attack cruise missiles and short-range ballistic missiles for attacks on South Korean air bases, in the hopes of destroying fighters on the ground and rendering facilities useless. The Korean People’s Navy would play a dual role in the operation. Offensively, it would try to attack Republic of Korea Navy (ROKN) capital ships (including the Dokdo-class amphibs, and the Sejong the Great-class destroyers, the latter of which have anti-ballistic missile capabilities) with submarines and cruise missiles, while also attempting to disrupt port operations. Defensively, the KPN would try to protect North Korea’s coastline from bombardment and amphibious assault, both of which had a great impact on the 1950 war. Any North Korean invasion would also include attacks on South Korean ports, both to disrupt trade and to complicate the arrival of large-scale reinforcements. These attacks would likely involve conventionally-armed ballistic missiles, although the </w:t>
      </w:r>
      <w:r w:rsidRPr="00726EB1">
        <w:rPr>
          <w:rStyle w:val="StyleUnderline"/>
          <w:highlight w:val="cyan"/>
        </w:rPr>
        <w:t>DPRK might</w:t>
      </w:r>
      <w:r w:rsidRPr="00590E14">
        <w:rPr>
          <w:rStyle w:val="StyleUnderline"/>
        </w:rPr>
        <w:t xml:space="preserve"> </w:t>
      </w:r>
      <w:r w:rsidRPr="00726EB1">
        <w:rPr>
          <w:rStyle w:val="StyleUnderline"/>
          <w:highlight w:val="cyan"/>
        </w:rPr>
        <w:t xml:space="preserve">resort to </w:t>
      </w:r>
      <w:r w:rsidRPr="00726EB1">
        <w:rPr>
          <w:rStyle w:val="Emphasis"/>
          <w:highlight w:val="cyan"/>
        </w:rPr>
        <w:t>nuclear</w:t>
      </w:r>
      <w:r w:rsidRPr="00726EB1">
        <w:rPr>
          <w:rStyle w:val="StyleUnderline"/>
          <w:highlight w:val="cyan"/>
        </w:rPr>
        <w:t xml:space="preserve"> or </w:t>
      </w:r>
      <w:r w:rsidRPr="00726EB1">
        <w:rPr>
          <w:rStyle w:val="Emphasis"/>
          <w:highlight w:val="cyan"/>
        </w:rPr>
        <w:t>chem-bio</w:t>
      </w:r>
      <w:r w:rsidRPr="00B94726">
        <w:rPr>
          <w:rStyle w:val="Emphasis"/>
        </w:rPr>
        <w:t xml:space="preserve"> weapons</w:t>
      </w:r>
      <w:r w:rsidRPr="00160655">
        <w:rPr>
          <w:sz w:val="16"/>
        </w:rPr>
        <w:t xml:space="preserve"> for some particularly lucrative targets (such as Busan). With luck (and the North Koreans would need tremendous amounts of luck) the Korean People’s Army (KPA) could disrupt U.S. and RoK forces sufficiently to seize control of the major entry and exit points to Seoul, at which point it could consider either trying to roll up the rest of the peninsula, or hold for a negotiated peace that would leave the DPRK in a stronger position. This decision would hinge both on the tactical situation, as well as an assessment of whether North Korea’s national goals lie mainly in reunification, or in regime survival. But Diplomacy Has a Role… The longer the war continues, the grimmer North Korea’s prospects look. Consequently, Pyongyang needs the support of Beijing to end the war and secure its gains quickly. </w:t>
      </w:r>
      <w:r w:rsidRPr="00726EB1">
        <w:rPr>
          <w:rStyle w:val="StyleUnderline"/>
          <w:highlight w:val="cyan"/>
        </w:rPr>
        <w:t xml:space="preserve">Why would </w:t>
      </w:r>
      <w:r w:rsidRPr="00726EB1">
        <w:rPr>
          <w:rStyle w:val="Emphasis"/>
          <w:highlight w:val="cyan"/>
        </w:rPr>
        <w:t>Beijing</w:t>
      </w:r>
      <w:r w:rsidRPr="00590E14">
        <w:rPr>
          <w:rStyle w:val="StyleUnderline"/>
        </w:rPr>
        <w:t xml:space="preserve"> concede to </w:t>
      </w:r>
      <w:r w:rsidRPr="00726EB1">
        <w:rPr>
          <w:rStyle w:val="StyleUnderline"/>
          <w:highlight w:val="cyan"/>
        </w:rPr>
        <w:t xml:space="preserve">act as </w:t>
      </w:r>
      <w:r w:rsidRPr="00726EB1">
        <w:rPr>
          <w:rStyle w:val="Emphasis"/>
          <w:highlight w:val="cyan"/>
        </w:rPr>
        <w:t>guarantor</w:t>
      </w:r>
      <w:r w:rsidRPr="00726EB1">
        <w:rPr>
          <w:rStyle w:val="StyleUnderline"/>
          <w:highlight w:val="cyan"/>
        </w:rPr>
        <w:t xml:space="preserve"> of</w:t>
      </w:r>
      <w:r w:rsidRPr="00590E14">
        <w:rPr>
          <w:rStyle w:val="StyleUnderline"/>
        </w:rPr>
        <w:t xml:space="preserve"> the </w:t>
      </w:r>
      <w:r w:rsidRPr="00B94726">
        <w:rPr>
          <w:rStyle w:val="Emphasis"/>
        </w:rPr>
        <w:t xml:space="preserve">fruits of </w:t>
      </w:r>
      <w:r w:rsidRPr="00726EB1">
        <w:rPr>
          <w:rStyle w:val="Emphasis"/>
          <w:highlight w:val="cyan"/>
        </w:rPr>
        <w:t>No</w:t>
      </w:r>
      <w:r w:rsidRPr="00B94726">
        <w:rPr>
          <w:rStyle w:val="Emphasis"/>
        </w:rPr>
        <w:t xml:space="preserve">rth </w:t>
      </w:r>
      <w:r w:rsidRPr="00726EB1">
        <w:rPr>
          <w:rStyle w:val="Emphasis"/>
          <w:highlight w:val="cyan"/>
        </w:rPr>
        <w:t>Ko</w:t>
      </w:r>
      <w:r w:rsidRPr="00B94726">
        <w:rPr>
          <w:rStyle w:val="Emphasis"/>
        </w:rPr>
        <w:t xml:space="preserve">rean </w:t>
      </w:r>
      <w:r w:rsidRPr="00726EB1">
        <w:rPr>
          <w:rStyle w:val="Emphasis"/>
          <w:highlight w:val="cyan"/>
        </w:rPr>
        <w:t>aggression</w:t>
      </w:r>
      <w:r w:rsidRPr="00590E14">
        <w:rPr>
          <w:rStyle w:val="StyleUnderline"/>
        </w:rPr>
        <w:t xml:space="preserve">? </w:t>
      </w:r>
      <w:r w:rsidRPr="00160655">
        <w:rPr>
          <w:sz w:val="16"/>
        </w:rPr>
        <w:t xml:space="preserve">Not because of any lingering affinity with the North Korean regime, but rather </w:t>
      </w:r>
      <w:r w:rsidRPr="00590E14">
        <w:rPr>
          <w:rStyle w:val="StyleUnderline"/>
        </w:rPr>
        <w:t xml:space="preserve">out of a </w:t>
      </w:r>
      <w:r w:rsidRPr="00B94726">
        <w:rPr>
          <w:rStyle w:val="Emphasis"/>
        </w:rPr>
        <w:t xml:space="preserve">desire </w:t>
      </w:r>
      <w:r w:rsidRPr="00726EB1">
        <w:rPr>
          <w:rStyle w:val="Emphasis"/>
          <w:highlight w:val="cyan"/>
        </w:rPr>
        <w:t>to prevent further disruption</w:t>
      </w:r>
      <w:r w:rsidRPr="00590E14">
        <w:rPr>
          <w:rStyle w:val="StyleUnderline"/>
        </w:rPr>
        <w:t xml:space="preserve"> and instability </w:t>
      </w:r>
      <w:r w:rsidRPr="00726EB1">
        <w:rPr>
          <w:rStyle w:val="StyleUnderline"/>
          <w:highlight w:val="cyan"/>
        </w:rPr>
        <w:t>along its border</w:t>
      </w:r>
      <w:r w:rsidRPr="00160655">
        <w:rPr>
          <w:sz w:val="16"/>
        </w:rPr>
        <w:t xml:space="preserve">. Similarly, its frustrations with North Korea aside, </w:t>
      </w:r>
      <w:r w:rsidRPr="00726EB1">
        <w:rPr>
          <w:rStyle w:val="StyleUnderline"/>
          <w:highlight w:val="cyan"/>
        </w:rPr>
        <w:t>China has little interest in</w:t>
      </w:r>
      <w:r w:rsidRPr="00590E14">
        <w:rPr>
          <w:rStyle w:val="StyleUnderline"/>
        </w:rPr>
        <w:t xml:space="preserve"> the establishment of </w:t>
      </w:r>
      <w:r w:rsidRPr="00726EB1">
        <w:rPr>
          <w:rStyle w:val="StyleUnderline"/>
          <w:highlight w:val="cyan"/>
        </w:rPr>
        <w:t xml:space="preserve">a </w:t>
      </w:r>
      <w:r w:rsidRPr="00726EB1">
        <w:rPr>
          <w:rStyle w:val="Emphasis"/>
          <w:highlight w:val="cyan"/>
        </w:rPr>
        <w:t>U.S.</w:t>
      </w:r>
      <w:r w:rsidRPr="00B94726">
        <w:rPr>
          <w:rStyle w:val="Emphasis"/>
        </w:rPr>
        <w:t xml:space="preserve"> </w:t>
      </w:r>
      <w:r w:rsidRPr="00726EB1">
        <w:rPr>
          <w:rStyle w:val="Emphasis"/>
          <w:highlight w:val="cyan"/>
        </w:rPr>
        <w:t>or Japanese client</w:t>
      </w:r>
      <w:r w:rsidRPr="00726EB1">
        <w:rPr>
          <w:rStyle w:val="StyleUnderline"/>
          <w:highlight w:val="cyan"/>
        </w:rPr>
        <w:t xml:space="preserve"> across the</w:t>
      </w:r>
      <w:r w:rsidRPr="00590E14">
        <w:rPr>
          <w:rStyle w:val="StyleUnderline"/>
        </w:rPr>
        <w:t xml:space="preserve"> whole of the Korean </w:t>
      </w:r>
      <w:r w:rsidRPr="00726EB1">
        <w:rPr>
          <w:rStyle w:val="StyleUnderline"/>
          <w:highlight w:val="cyan"/>
        </w:rPr>
        <w:t>Peninsula</w:t>
      </w:r>
      <w:r w:rsidRPr="00160655">
        <w:rPr>
          <w:sz w:val="16"/>
        </w:rPr>
        <w:t xml:space="preserve">. In this situation, </w:t>
      </w:r>
      <w:r w:rsidRPr="00726EB1">
        <w:rPr>
          <w:rStyle w:val="StyleUnderline"/>
          <w:highlight w:val="cyan"/>
        </w:rPr>
        <w:t>No</w:t>
      </w:r>
      <w:r w:rsidRPr="00590E14">
        <w:rPr>
          <w:rStyle w:val="StyleUnderline"/>
        </w:rPr>
        <w:t xml:space="preserve">rth </w:t>
      </w:r>
      <w:r w:rsidRPr="00726EB1">
        <w:rPr>
          <w:rStyle w:val="StyleUnderline"/>
          <w:highlight w:val="cyan"/>
        </w:rPr>
        <w:t>Ko</w:t>
      </w:r>
      <w:r w:rsidRPr="00590E14">
        <w:rPr>
          <w:rStyle w:val="StyleUnderline"/>
        </w:rPr>
        <w:t xml:space="preserve">rea </w:t>
      </w:r>
      <w:r w:rsidRPr="00726EB1">
        <w:rPr>
          <w:rStyle w:val="StyleUnderline"/>
          <w:highlight w:val="cyan"/>
        </w:rPr>
        <w:t>would hope</w:t>
      </w:r>
      <w:r w:rsidRPr="00590E14">
        <w:rPr>
          <w:rStyle w:val="StyleUnderline"/>
        </w:rPr>
        <w:t xml:space="preserve"> that the prospect of </w:t>
      </w:r>
      <w:r w:rsidRPr="00726EB1">
        <w:rPr>
          <w:rStyle w:val="Emphasis"/>
          <w:highlight w:val="cyan"/>
        </w:rPr>
        <w:t>war against China (and</w:t>
      </w:r>
      <w:r w:rsidRPr="00160655">
        <w:rPr>
          <w:sz w:val="16"/>
        </w:rPr>
        <w:t xml:space="preserve"> perhaps </w:t>
      </w:r>
      <w:r w:rsidRPr="00726EB1">
        <w:rPr>
          <w:rStyle w:val="Emphasis"/>
          <w:highlight w:val="cyan"/>
        </w:rPr>
        <w:t>Russia</w:t>
      </w:r>
      <w:r w:rsidRPr="00726EB1">
        <w:rPr>
          <w:sz w:val="16"/>
          <w:highlight w:val="cyan"/>
        </w:rPr>
        <w:t xml:space="preserve">) </w:t>
      </w:r>
      <w:r w:rsidRPr="00726EB1">
        <w:rPr>
          <w:rStyle w:val="StyleUnderline"/>
          <w:highlight w:val="cyan"/>
        </w:rPr>
        <w:t>would deter the</w:t>
      </w:r>
      <w:r w:rsidRPr="00590E14">
        <w:rPr>
          <w:rStyle w:val="StyleUnderline"/>
        </w:rPr>
        <w:t xml:space="preserv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from pursuing the liberation of South Korea. </w:t>
      </w:r>
      <w:r w:rsidRPr="00726EB1">
        <w:rPr>
          <w:rStyle w:val="Emphasis"/>
          <w:highlight w:val="cyan"/>
        </w:rPr>
        <w:t>This</w:t>
      </w:r>
      <w:r w:rsidRPr="00726EB1">
        <w:rPr>
          <w:rStyle w:val="StyleUnderline"/>
          <w:highlight w:val="cyan"/>
        </w:rPr>
        <w:t xml:space="preserve"> calculus is </w:t>
      </w:r>
      <w:r w:rsidRPr="00726EB1">
        <w:rPr>
          <w:rStyle w:val="Emphasis"/>
          <w:highlight w:val="cyan"/>
        </w:rPr>
        <w:t>remarkably similar</w:t>
      </w:r>
      <w:r w:rsidRPr="00726EB1">
        <w:rPr>
          <w:rStyle w:val="StyleUnderline"/>
          <w:highlight w:val="cyan"/>
        </w:rPr>
        <w:t xml:space="preserve"> to</w:t>
      </w:r>
      <w:r w:rsidRPr="00160655">
        <w:rPr>
          <w:sz w:val="16"/>
        </w:rPr>
        <w:t xml:space="preserve"> that of Kim il-Sung in </w:t>
      </w:r>
      <w:r w:rsidRPr="00726EB1">
        <w:rPr>
          <w:rStyle w:val="Emphasis"/>
          <w:highlight w:val="cyan"/>
        </w:rPr>
        <w:t>1950</w:t>
      </w:r>
      <w:r w:rsidRPr="00160655">
        <w:rPr>
          <w:sz w:val="16"/>
        </w:rPr>
        <w:t>, although in this case North Korea’s own nuclear arsenal (presumably directed at Japan) would provide some deterrent.</w:t>
      </w:r>
    </w:p>
    <w:p w14:paraId="6754091F" w14:textId="77777777" w:rsidR="00850D13" w:rsidRPr="0081549C" w:rsidRDefault="00850D13" w:rsidP="00850D13">
      <w:pPr>
        <w:pStyle w:val="Heading4"/>
        <w:rPr>
          <w:u w:val="single"/>
        </w:rPr>
      </w:pPr>
      <w:r>
        <w:t xml:space="preserve">Tech and innovation solve all their impacts and </w:t>
      </w:r>
      <w:r>
        <w:rPr>
          <w:u w:val="single"/>
        </w:rPr>
        <w:t>green</w:t>
      </w:r>
      <w:r>
        <w:t xml:space="preserve"> the global economy – its </w:t>
      </w:r>
      <w:r>
        <w:rPr>
          <w:u w:val="single"/>
        </w:rPr>
        <w:t>feasible</w:t>
      </w:r>
      <w:r>
        <w:t xml:space="preserve">, </w:t>
      </w:r>
      <w:r>
        <w:rPr>
          <w:u w:val="single"/>
        </w:rPr>
        <w:t>likely</w:t>
      </w:r>
      <w:r>
        <w:t xml:space="preserve">, and not </w:t>
      </w:r>
      <w:r>
        <w:rPr>
          <w:u w:val="single"/>
        </w:rPr>
        <w:t>too late</w:t>
      </w:r>
    </w:p>
    <w:p w14:paraId="1DEEDB7B" w14:textId="77777777" w:rsidR="00850D13" w:rsidRPr="0090787E" w:rsidRDefault="00850D13" w:rsidP="00850D13">
      <w:r w:rsidRPr="0090787E">
        <w:rPr>
          <w:rFonts w:eastAsiaTheme="majorEastAsia" w:cstheme="majorBidi"/>
          <w:b/>
          <w:iCs/>
          <w:sz w:val="26"/>
        </w:rPr>
        <w:t>Krupp</w:t>
      </w:r>
      <w:r>
        <w:t xml:space="preserve"> et al </w:t>
      </w:r>
      <w:r>
        <w:rPr>
          <w:rFonts w:eastAsiaTheme="majorEastAsia" w:cstheme="majorBidi"/>
          <w:b/>
          <w:iCs/>
          <w:sz w:val="26"/>
        </w:rPr>
        <w:t>19</w:t>
      </w:r>
      <w:r>
        <w:t xml:space="preserve"> [FRED KRUPP is President of the Environmental Defense Fund. “Less Than Zero Can Carbon-Removal Technologies Curb Climate Change?”, March/April, https://www.foreignaffairs.com/articles/2019-02-12/less-zero]</w:t>
      </w:r>
    </w:p>
    <w:p w14:paraId="6F66C2C4" w14:textId="77777777" w:rsidR="00850D13" w:rsidRDefault="00850D13" w:rsidP="00850D13">
      <w:pPr>
        <w:rPr>
          <w:sz w:val="16"/>
        </w:rPr>
      </w:pPr>
      <w:r w:rsidRPr="00314D97">
        <w:rPr>
          <w:sz w:val="16"/>
        </w:rPr>
        <w:t xml:space="preserve">But </w:t>
      </w:r>
      <w:r w:rsidRPr="00262B80">
        <w:rPr>
          <w:rStyle w:val="Emphasis"/>
        </w:rPr>
        <w:t xml:space="preserve">it is </w:t>
      </w:r>
      <w:r w:rsidRPr="00C9462D">
        <w:rPr>
          <w:rStyle w:val="Emphasis"/>
          <w:highlight w:val="cyan"/>
        </w:rPr>
        <w:t>not too late to solve</w:t>
      </w:r>
      <w:r w:rsidRPr="00262B80">
        <w:rPr>
          <w:rStyle w:val="Emphasis"/>
        </w:rPr>
        <w:t xml:space="preserve"> the global </w:t>
      </w:r>
      <w:r w:rsidRPr="00C9462D">
        <w:rPr>
          <w:rStyle w:val="Emphasis"/>
          <w:highlight w:val="cyan"/>
        </w:rPr>
        <w:t>climate</w:t>
      </w:r>
      <w:r w:rsidRPr="00262B80">
        <w:rPr>
          <w:rStyle w:val="Emphasis"/>
        </w:rPr>
        <w:t xml:space="preserve"> crisis</w:t>
      </w:r>
      <w:r w:rsidRPr="00262B80">
        <w:rPr>
          <w:rStyle w:val="StyleUnderline"/>
        </w:rPr>
        <w:t xml:space="preserve">. A </w:t>
      </w:r>
      <w:r w:rsidRPr="00C9462D">
        <w:rPr>
          <w:rStyle w:val="StyleUnderline"/>
          <w:highlight w:val="cyan"/>
        </w:rPr>
        <w:t>decade of extraordinary innovation</w:t>
      </w:r>
      <w:r w:rsidRPr="00262B80">
        <w:rPr>
          <w:rStyle w:val="StyleUnderline"/>
        </w:rPr>
        <w:t xml:space="preserve"> has </w:t>
      </w:r>
      <w:r w:rsidRPr="00C9462D">
        <w:rPr>
          <w:rStyle w:val="StyleUnderline"/>
          <w:highlight w:val="cyan"/>
        </w:rPr>
        <w:t>made the greening</w:t>
      </w:r>
      <w:r w:rsidRPr="00262B80">
        <w:rPr>
          <w:rStyle w:val="StyleUnderline"/>
        </w:rPr>
        <w:t xml:space="preserve"> </w:t>
      </w:r>
      <w:r w:rsidRPr="00C9462D">
        <w:rPr>
          <w:rStyle w:val="StyleUnderline"/>
          <w:highlight w:val="cyan"/>
        </w:rPr>
        <w:t>of the global econ</w:t>
      </w:r>
      <w:r w:rsidRPr="00262B80">
        <w:rPr>
          <w:rStyle w:val="StyleUnderline"/>
        </w:rPr>
        <w:t xml:space="preserve">omy </w:t>
      </w:r>
      <w:r w:rsidRPr="00262B80">
        <w:rPr>
          <w:rStyle w:val="Emphasis"/>
        </w:rPr>
        <w:t xml:space="preserve">not only </w:t>
      </w:r>
      <w:r w:rsidRPr="00C9462D">
        <w:rPr>
          <w:rStyle w:val="Emphasis"/>
          <w:highlight w:val="cyan"/>
        </w:rPr>
        <w:t>feasible</w:t>
      </w:r>
      <w:r w:rsidRPr="00262B80">
        <w:rPr>
          <w:rStyle w:val="Emphasis"/>
        </w:rPr>
        <w:t xml:space="preserve"> but </w:t>
      </w:r>
      <w:r w:rsidRPr="00C9462D">
        <w:rPr>
          <w:rStyle w:val="Emphasis"/>
          <w:highlight w:val="cyan"/>
        </w:rPr>
        <w:t>also likely</w:t>
      </w:r>
      <w:r w:rsidRPr="00314D97">
        <w:rPr>
          <w:rStyle w:val="StyleUnderline"/>
        </w:rPr>
        <w:t xml:space="preserve">. The </w:t>
      </w:r>
      <w:r w:rsidRPr="00C9462D">
        <w:rPr>
          <w:rStyle w:val="StyleUnderline"/>
          <w:highlight w:val="cyan"/>
        </w:rPr>
        <w:t xml:space="preserve">market </w:t>
      </w:r>
      <w:r w:rsidRPr="00C9462D">
        <w:rPr>
          <w:rStyle w:val="Emphasis"/>
          <w:highlight w:val="cyan"/>
        </w:rPr>
        <w:t>now favors</w:t>
      </w:r>
      <w:r w:rsidRPr="00C9462D">
        <w:rPr>
          <w:rStyle w:val="StyleUnderline"/>
          <w:highlight w:val="cyan"/>
        </w:rPr>
        <w:t xml:space="preserve"> clean energy</w:t>
      </w:r>
      <w:r w:rsidRPr="00314D97">
        <w:rPr>
          <w:sz w:val="16"/>
        </w:rPr>
        <w:t xml:space="preserve">: in many U.S. states, </w:t>
      </w:r>
      <w:r w:rsidRPr="00314D97">
        <w:rPr>
          <w:rStyle w:val="StyleUnderline"/>
        </w:rPr>
        <w:t xml:space="preserve">it is </w:t>
      </w:r>
      <w:r w:rsidRPr="00C9462D">
        <w:rPr>
          <w:rStyle w:val="Emphasis"/>
          <w:highlight w:val="cyan"/>
        </w:rPr>
        <w:t>cheaper</w:t>
      </w:r>
      <w:r w:rsidRPr="00C9462D">
        <w:rPr>
          <w:rStyle w:val="StyleUnderline"/>
          <w:highlight w:val="cyan"/>
        </w:rPr>
        <w:t xml:space="preserve"> to build new renewable</w:t>
      </w:r>
      <w:r w:rsidRPr="00314D97">
        <w:rPr>
          <w:rStyle w:val="StyleUnderline"/>
        </w:rPr>
        <w:t xml:space="preserve"> energy </w:t>
      </w:r>
      <w:r w:rsidRPr="00C9462D">
        <w:rPr>
          <w:rStyle w:val="StyleUnderline"/>
          <w:highlight w:val="cyan"/>
        </w:rPr>
        <w:t>plants than to</w:t>
      </w:r>
      <w:r w:rsidRPr="00314D97">
        <w:rPr>
          <w:rStyle w:val="StyleUnderline"/>
        </w:rPr>
        <w:t xml:space="preserve"> run existing </w:t>
      </w:r>
      <w:r w:rsidRPr="00C9462D">
        <w:rPr>
          <w:rStyle w:val="StyleUnderline"/>
          <w:highlight w:val="cyan"/>
        </w:rPr>
        <w:t>coal-fired</w:t>
      </w:r>
      <w:r w:rsidRPr="00314D97">
        <w:rPr>
          <w:rStyle w:val="StyleUnderline"/>
        </w:rPr>
        <w:t xml:space="preserve"> power </w:t>
      </w:r>
      <w:r w:rsidRPr="00C9462D">
        <w:rPr>
          <w:rStyle w:val="StyleUnderline"/>
          <w:highlight w:val="cyan"/>
        </w:rPr>
        <w:t>plants</w:t>
      </w:r>
      <w:r w:rsidRPr="00314D97">
        <w:rPr>
          <w:sz w:val="16"/>
        </w:rPr>
        <w:t xml:space="preserve">. By combining solar power with new, efficient batteries, </w:t>
      </w:r>
      <w:r w:rsidRPr="00314D97">
        <w:rPr>
          <w:rStyle w:val="StyleUnderline"/>
        </w:rPr>
        <w:t xml:space="preserve">Arizona and other sunny states will soon be able to </w:t>
      </w:r>
      <w:r w:rsidRPr="00C9462D">
        <w:rPr>
          <w:rStyle w:val="StyleUnderline"/>
          <w:highlight w:val="cyan"/>
        </w:rPr>
        <w:t>provide electricity at a lower cost per megawatt-hour</w:t>
      </w:r>
      <w:r w:rsidRPr="00314D97">
        <w:rPr>
          <w:rStyle w:val="StyleUnderline"/>
        </w:rPr>
        <w:t xml:space="preserve"> </w:t>
      </w:r>
      <w:r w:rsidRPr="00C9462D">
        <w:rPr>
          <w:rStyle w:val="StyleUnderline"/>
          <w:highlight w:val="cyan"/>
        </w:rPr>
        <w:t>than</w:t>
      </w:r>
      <w:r w:rsidRPr="00314D97">
        <w:rPr>
          <w:rStyle w:val="StyleUnderline"/>
        </w:rPr>
        <w:t xml:space="preserve"> new, efficient </w:t>
      </w:r>
      <w:r w:rsidRPr="00C9462D">
        <w:rPr>
          <w:rStyle w:val="StyleUnderline"/>
          <w:highlight w:val="cyan"/>
        </w:rPr>
        <w:t>natural gas plants</w:t>
      </w:r>
      <w:r w:rsidRPr="00314D97">
        <w:rPr>
          <w:rStyle w:val="StyleUnderline"/>
        </w:rPr>
        <w:t xml:space="preserve">. </w:t>
      </w:r>
      <w:r w:rsidRPr="00314D97">
        <w:rPr>
          <w:rStyle w:val="Emphasis"/>
        </w:rPr>
        <w:t>Local, regional, and federal</w:t>
      </w:r>
      <w:r w:rsidRPr="00314D97">
        <w:rPr>
          <w:rStyle w:val="StyleUnderline"/>
        </w:rPr>
        <w:t xml:space="preserve"> </w:t>
      </w:r>
      <w:r w:rsidRPr="00C9462D">
        <w:rPr>
          <w:rStyle w:val="Emphasis"/>
          <w:highlight w:val="cyan"/>
        </w:rPr>
        <w:t>governments</w:t>
      </w:r>
      <w:r w:rsidRPr="00314D97">
        <w:rPr>
          <w:rStyle w:val="StyleUnderline"/>
        </w:rPr>
        <w:t xml:space="preserve">, as well as </w:t>
      </w:r>
      <w:r w:rsidRPr="00C9462D">
        <w:rPr>
          <w:rStyle w:val="Emphasis"/>
          <w:highlight w:val="cyan"/>
        </w:rPr>
        <w:t>corporations</w:t>
      </w:r>
      <w:r w:rsidRPr="00314D97">
        <w:rPr>
          <w:rStyle w:val="StyleUnderline"/>
        </w:rPr>
        <w:t xml:space="preserve">, are making </w:t>
      </w:r>
      <w:r w:rsidRPr="00C9462D">
        <w:rPr>
          <w:rStyle w:val="Emphasis"/>
          <w:highlight w:val="cyan"/>
        </w:rPr>
        <w:t>measurable progress on reducing</w:t>
      </w:r>
      <w:r w:rsidRPr="00314D97">
        <w:rPr>
          <w:rStyle w:val="Emphasis"/>
        </w:rPr>
        <w:t xml:space="preserve"> carbon </w:t>
      </w:r>
      <w:r w:rsidRPr="00C9462D">
        <w:rPr>
          <w:rStyle w:val="Emphasis"/>
          <w:highlight w:val="cyan"/>
        </w:rPr>
        <w:t>pollution</w:t>
      </w:r>
      <w:r w:rsidRPr="00314D97">
        <w:rPr>
          <w:sz w:val="16"/>
        </w:rPr>
        <w:t xml:space="preserve">. Since 2000, </w:t>
      </w:r>
      <w:r w:rsidRPr="00C9462D">
        <w:rPr>
          <w:rStyle w:val="StyleUnderline"/>
          <w:highlight w:val="cyan"/>
        </w:rPr>
        <w:t>21 countries have reduced their</w:t>
      </w:r>
      <w:r w:rsidRPr="00314D97">
        <w:rPr>
          <w:rStyle w:val="StyleUnderline"/>
        </w:rPr>
        <w:t xml:space="preserve"> annual greenhouse gas </w:t>
      </w:r>
      <w:r w:rsidRPr="008501C6">
        <w:rPr>
          <w:rStyle w:val="Emphasis"/>
          <w:highlight w:val="cyan"/>
        </w:rPr>
        <w:t>emissions while growing their economies</w:t>
      </w:r>
      <w:r w:rsidRPr="00314D97">
        <w:rPr>
          <w:rStyle w:val="StyleUnderline"/>
        </w:rPr>
        <w:t xml:space="preserve">; </w:t>
      </w:r>
      <w:r w:rsidRPr="00C9462D">
        <w:rPr>
          <w:rStyle w:val="StyleUnderline"/>
          <w:highlight w:val="cyan"/>
        </w:rPr>
        <w:t>China</w:t>
      </w:r>
      <w:r w:rsidRPr="00314D97">
        <w:rPr>
          <w:rStyle w:val="StyleUnderline"/>
        </w:rPr>
        <w:t xml:space="preserve"> is </w:t>
      </w:r>
      <w:r w:rsidRPr="00C9462D">
        <w:rPr>
          <w:rStyle w:val="StyleUnderline"/>
          <w:highlight w:val="cyan"/>
        </w:rPr>
        <w:t xml:space="preserve">expected to see </w:t>
      </w:r>
      <w:r w:rsidRPr="00C9462D">
        <w:rPr>
          <w:rStyle w:val="Emphasis"/>
          <w:highlight w:val="cyan"/>
        </w:rPr>
        <w:t>emissions peak by</w:t>
      </w:r>
      <w:r w:rsidRPr="00314D97">
        <w:rPr>
          <w:rStyle w:val="Emphasis"/>
        </w:rPr>
        <w:t xml:space="preserve"> 20</w:t>
      </w:r>
      <w:r w:rsidRPr="00C9462D">
        <w:rPr>
          <w:rStyle w:val="Emphasis"/>
          <w:highlight w:val="cyan"/>
        </w:rPr>
        <w:t>25</w:t>
      </w:r>
      <w:r w:rsidRPr="00314D97">
        <w:rPr>
          <w:rStyle w:val="Emphasis"/>
        </w:rPr>
        <w:t>, five years earlier</w:t>
      </w:r>
      <w:r w:rsidRPr="00314D97">
        <w:rPr>
          <w:rStyle w:val="StyleUnderline"/>
        </w:rPr>
        <w:t xml:space="preserve"> than it promised as part of the negotiations for the Paris climate agreement in 2015.</w:t>
      </w:r>
      <w:r w:rsidRPr="00314D97">
        <w:rPr>
          <w:sz w:val="16"/>
        </w:rPr>
        <w:t xml:space="preserve"> At the UN climate talks held late last year in Poland, countries agreed on rules for how to report progress on meeting emission-reduction commitments, an important step in implementing the Paris accord.</w:t>
      </w:r>
    </w:p>
    <w:p w14:paraId="544AC52D" w14:textId="77777777" w:rsidR="00850D13" w:rsidRPr="0040276C" w:rsidRDefault="00850D13" w:rsidP="00850D13">
      <w:pPr>
        <w:rPr>
          <w:sz w:val="16"/>
        </w:rPr>
      </w:pPr>
      <w:r w:rsidRPr="0040276C">
        <w:rPr>
          <w:sz w:val="16"/>
        </w:rPr>
        <w:t xml:space="preserve">What’s more, </w:t>
      </w:r>
      <w:r w:rsidRPr="0040276C">
        <w:rPr>
          <w:rStyle w:val="Emphasis"/>
        </w:rPr>
        <w:t xml:space="preserve">an entirely </w:t>
      </w:r>
      <w:r w:rsidRPr="00780C85">
        <w:rPr>
          <w:rStyle w:val="Emphasis"/>
          <w:highlight w:val="cyan"/>
        </w:rPr>
        <w:t>new arsenal</w:t>
      </w:r>
      <w:r w:rsidRPr="00780C85">
        <w:rPr>
          <w:rStyle w:val="StyleUnderline"/>
          <w:highlight w:val="cyan"/>
        </w:rPr>
        <w:t xml:space="preserve"> is emerging</w:t>
      </w:r>
      <w:r w:rsidRPr="0040276C">
        <w:rPr>
          <w:rStyle w:val="StyleUnderline"/>
        </w:rPr>
        <w:t xml:space="preserve"> in the fight against climate change: negative emission technologies, or </w:t>
      </w:r>
      <w:r w:rsidRPr="00780C85">
        <w:rPr>
          <w:rStyle w:val="Emphasis"/>
          <w:highlight w:val="cyan"/>
        </w:rPr>
        <w:t>NETs</w:t>
      </w:r>
      <w:r w:rsidRPr="0040276C">
        <w:rPr>
          <w:rStyle w:val="StyleUnderline"/>
        </w:rPr>
        <w:t>.</w:t>
      </w:r>
      <w:r w:rsidRPr="0040276C">
        <w:rPr>
          <w:sz w:val="16"/>
        </w:rPr>
        <w:t xml:space="preserve"> </w:t>
      </w:r>
      <w:r w:rsidRPr="0040276C">
        <w:rPr>
          <w:rStyle w:val="StyleUnderline"/>
        </w:rPr>
        <w:t xml:space="preserve">NETs are different from conventional approaches to climate mitigation in that they seek not to reduce the amount of greenhouse gases emitted into the atmosphere but to </w:t>
      </w:r>
      <w:r w:rsidRPr="00780C85">
        <w:rPr>
          <w:rStyle w:val="Emphasis"/>
          <w:highlight w:val="cyan"/>
        </w:rPr>
        <w:t>remove carbon</w:t>
      </w:r>
      <w:r w:rsidRPr="0040276C">
        <w:rPr>
          <w:rStyle w:val="Emphasis"/>
        </w:rPr>
        <w:t xml:space="preserve"> dioxide that’s </w:t>
      </w:r>
      <w:r w:rsidRPr="00780C85">
        <w:rPr>
          <w:rStyle w:val="Emphasis"/>
          <w:highlight w:val="cyan"/>
        </w:rPr>
        <w:t>already there.</w:t>
      </w:r>
      <w:r w:rsidRPr="0040276C">
        <w:rPr>
          <w:rStyle w:val="StyleUnderline"/>
        </w:rPr>
        <w:t xml:space="preserve"> </w:t>
      </w:r>
      <w:r w:rsidRPr="0040276C">
        <w:rPr>
          <w:sz w:val="16"/>
        </w:rPr>
        <w:t xml:space="preserve">These technologies range from the old-fashioned practice of reforestation to high-tech machines that suck carbon out of the sky and store it underground. </w:t>
      </w:r>
      <w:r w:rsidRPr="0040276C">
        <w:rPr>
          <w:rStyle w:val="StyleUnderline"/>
        </w:rPr>
        <w:t xml:space="preserve">The </w:t>
      </w:r>
      <w:r w:rsidRPr="00780C85">
        <w:rPr>
          <w:rStyle w:val="StyleUnderline"/>
          <w:highlight w:val="cyan"/>
        </w:rPr>
        <w:t>window</w:t>
      </w:r>
      <w:r w:rsidRPr="0040276C">
        <w:rPr>
          <w:rStyle w:val="StyleUnderline"/>
        </w:rPr>
        <w:t xml:space="preserve"> of opportunity </w:t>
      </w:r>
      <w:r w:rsidRPr="00780C85">
        <w:rPr>
          <w:rStyle w:val="StyleUnderline"/>
          <w:highlight w:val="cyan"/>
        </w:rPr>
        <w:t>to combat climate change</w:t>
      </w:r>
      <w:r w:rsidRPr="0040276C">
        <w:rPr>
          <w:rStyle w:val="StyleUnderline"/>
        </w:rPr>
        <w:t xml:space="preserve"> has </w:t>
      </w:r>
      <w:r w:rsidRPr="00780C85">
        <w:rPr>
          <w:rStyle w:val="StyleUnderline"/>
          <w:highlight w:val="cyan"/>
        </w:rPr>
        <w:t>not closed</w:t>
      </w:r>
      <w:r w:rsidRPr="0040276C">
        <w:rPr>
          <w:rStyle w:val="StyleUnderline"/>
        </w:rPr>
        <w:t>—</w:t>
      </w:r>
      <w:r w:rsidRPr="0040276C">
        <w:rPr>
          <w:sz w:val="16"/>
        </w:rPr>
        <w:t>and with a push from policymakers,</w:t>
      </w:r>
      <w:r w:rsidRPr="0040276C">
        <w:rPr>
          <w:rStyle w:val="StyleUnderline"/>
        </w:rPr>
        <w:t xml:space="preserve"> </w:t>
      </w:r>
      <w:r w:rsidRPr="00780C85">
        <w:rPr>
          <w:rStyle w:val="Emphasis"/>
          <w:highlight w:val="cyan"/>
        </w:rPr>
        <w:t>NETs</w:t>
      </w:r>
      <w:r w:rsidRPr="0040276C">
        <w:rPr>
          <w:rStyle w:val="Emphasis"/>
        </w:rPr>
        <w:t xml:space="preserve"> can </w:t>
      </w:r>
      <w:r w:rsidRPr="00780C85">
        <w:rPr>
          <w:rStyle w:val="Emphasis"/>
          <w:highlight w:val="cyan"/>
        </w:rPr>
        <w:t>keep it</w:t>
      </w:r>
      <w:r w:rsidRPr="0040276C">
        <w:rPr>
          <w:rStyle w:val="Emphasis"/>
        </w:rPr>
        <w:t xml:space="preserve"> propped </w:t>
      </w:r>
      <w:r w:rsidRPr="00DF5F9C">
        <w:rPr>
          <w:rStyle w:val="Emphasis"/>
          <w:highlight w:val="cyan"/>
        </w:rPr>
        <w:t>open for longer</w:t>
      </w:r>
      <w:r w:rsidRPr="0040276C">
        <w:rPr>
          <w:sz w:val="16"/>
        </w:rPr>
        <w:t xml:space="preserve">. </w:t>
      </w:r>
    </w:p>
    <w:p w14:paraId="65632EBE" w14:textId="77777777" w:rsidR="00FD3591" w:rsidRPr="000D025B" w:rsidRDefault="00FD3591" w:rsidP="00FD3591">
      <w:pPr>
        <w:pStyle w:val="Heading4"/>
        <w:rPr>
          <w:u w:val="single"/>
        </w:rPr>
      </w:pPr>
      <w:r>
        <w:t xml:space="preserve">Growth is sustainable because of the shift to a knowledge economy---AND making it </w:t>
      </w:r>
      <w:r w:rsidRPr="00C62CDC">
        <w:rPr>
          <w:u w:val="single"/>
        </w:rPr>
        <w:t>faster</w:t>
      </w:r>
      <w:r>
        <w:t xml:space="preserve"> is key to </w:t>
      </w:r>
      <w:r>
        <w:rPr>
          <w:u w:val="single"/>
        </w:rPr>
        <w:t>outrun entropy</w:t>
      </w:r>
      <w:r>
        <w:t>---</w:t>
      </w:r>
      <w:r>
        <w:rPr>
          <w:u w:val="single"/>
        </w:rPr>
        <w:t>extinction</w:t>
      </w:r>
    </w:p>
    <w:p w14:paraId="290528A2" w14:textId="77777777" w:rsidR="00FD3591" w:rsidRDefault="00FD3591" w:rsidP="00FD3591">
      <w:r>
        <w:t xml:space="preserve">Gennady </w:t>
      </w:r>
      <w:r w:rsidRPr="001A627A">
        <w:rPr>
          <w:b/>
        </w:rPr>
        <w:t>Shkliarevsky 18</w:t>
      </w:r>
      <w:r>
        <w:t>, professor of history at Bard College where he has taught since 1985, 1-5-2018, "Tax Cuts and the Problem of Economic Growth," International Policy Digest, https://intpolicydigest.org/2018/01/05/tax-cuts-and-the-problem-of-economic-growth/</w:t>
      </w:r>
    </w:p>
    <w:p w14:paraId="45F4A11F" w14:textId="77777777" w:rsidR="00FD3591" w:rsidRDefault="00FD3591" w:rsidP="00FD3591">
      <w:pPr>
        <w:rPr>
          <w:sz w:val="16"/>
        </w:rPr>
      </w:pPr>
      <w:r w:rsidRPr="00AF102C">
        <w:rPr>
          <w:sz w:val="16"/>
        </w:rPr>
        <w:t xml:space="preserve">Does this problem have a solution? </w:t>
      </w:r>
      <w:r w:rsidRPr="00A77F30">
        <w:rPr>
          <w:rStyle w:val="StyleUnderline"/>
        </w:rPr>
        <w:t xml:space="preserve">Is it possible for humanity to break out of the current vicious circle and achieve a </w:t>
      </w:r>
      <w:r w:rsidRPr="00A77F30">
        <w:rPr>
          <w:rStyle w:val="Emphasis"/>
        </w:rPr>
        <w:t>constant</w:t>
      </w:r>
      <w:r w:rsidRPr="00A77F30">
        <w:rPr>
          <w:rStyle w:val="StyleUnderline"/>
        </w:rPr>
        <w:t xml:space="preserve">, </w:t>
      </w:r>
      <w:r w:rsidRPr="00A77F30">
        <w:rPr>
          <w:rStyle w:val="Emphasis"/>
        </w:rPr>
        <w:t>stable</w:t>
      </w:r>
      <w:r w:rsidRPr="00A77F30">
        <w:rPr>
          <w:rStyle w:val="StyleUnderline"/>
        </w:rPr>
        <w:t xml:space="preserve">, </w:t>
      </w:r>
      <w:r w:rsidRPr="00A77F30">
        <w:rPr>
          <w:rStyle w:val="Emphasis"/>
        </w:rPr>
        <w:t>sustained</w:t>
      </w:r>
      <w:r w:rsidRPr="00A77F30">
        <w:rPr>
          <w:rStyle w:val="StyleUnderline"/>
        </w:rPr>
        <w:t xml:space="preserve">, or even </w:t>
      </w:r>
      <w:r w:rsidRPr="00A77F30">
        <w:rPr>
          <w:rStyle w:val="Emphasis"/>
        </w:rPr>
        <w:t>exponentially increasing economic progress?</w:t>
      </w:r>
      <w:r>
        <w:rPr>
          <w:rStyle w:val="Emphasis"/>
        </w:rPr>
        <w:t xml:space="preserve"> </w:t>
      </w:r>
      <w:r w:rsidRPr="00A77F30">
        <w:rPr>
          <w:rStyle w:val="StyleUnderline"/>
        </w:rPr>
        <w:t>Production and consumption are the two most important categories in our economy and economic thinking. They constrain each other and this mutual constraint acts as a limitation on the rate of our economic growth.</w:t>
      </w:r>
      <w:r w:rsidRPr="00AF102C">
        <w:rPr>
          <w:sz w:val="16"/>
        </w:rPr>
        <w:t xml:space="preserve"> The typical effect of the expansion of production is the increase in supply. Supply growth results in declining prices. The decline in prices signals that the market is saturated and production must slow down. When production slows down, supply diminishes and prices begin to grow, which triggers a new expansion of production. When production expands, our wealth grows and economy appreciates. Consumption generally depreciates products and thus our wealth declines and our economy depreciates. Thus, </w:t>
      </w:r>
      <w:r w:rsidRPr="00A77F30">
        <w:rPr>
          <w:rStyle w:val="StyleUnderline"/>
        </w:rPr>
        <w:t>production and consumption constrain each other and this constraint limits the rate of our economic growth.</w:t>
      </w:r>
      <w:r>
        <w:rPr>
          <w:rStyle w:val="StyleUnderline"/>
        </w:rPr>
        <w:t xml:space="preserve"> </w:t>
      </w:r>
      <w:r w:rsidRPr="00AF102C">
        <w:rPr>
          <w:sz w:val="16"/>
        </w:rPr>
        <w:t xml:space="preserve">In order </w:t>
      </w:r>
      <w:r w:rsidRPr="00C62CDC">
        <w:rPr>
          <w:rStyle w:val="StyleUnderline"/>
          <w:highlight w:val="cyan"/>
        </w:rPr>
        <w:t>to solve</w:t>
      </w:r>
      <w:r w:rsidRPr="00A77F30">
        <w:rPr>
          <w:rStyle w:val="StyleUnderline"/>
        </w:rPr>
        <w:t xml:space="preserve"> this problem and achieve constant </w:t>
      </w:r>
      <w:r w:rsidRPr="00C62CDC">
        <w:rPr>
          <w:rStyle w:val="StyleUnderline"/>
          <w:highlight w:val="cyan"/>
        </w:rPr>
        <w:t>growth, we need to</w:t>
      </w:r>
      <w:r w:rsidRPr="00A77F30">
        <w:rPr>
          <w:rStyle w:val="StyleUnderline"/>
        </w:rPr>
        <w:t xml:space="preserve"> </w:t>
      </w:r>
      <w:r w:rsidRPr="00A77F30">
        <w:rPr>
          <w:rStyle w:val="Emphasis"/>
        </w:rPr>
        <w:t xml:space="preserve">constantly </w:t>
      </w:r>
      <w:r w:rsidRPr="00C62CDC">
        <w:rPr>
          <w:rStyle w:val="Emphasis"/>
          <w:highlight w:val="cyan"/>
        </w:rPr>
        <w:t>rejuvenate our economy</w:t>
      </w:r>
      <w:r w:rsidRPr="00A77F30">
        <w:rPr>
          <w:rStyle w:val="StyleUnderline"/>
        </w:rPr>
        <w:t xml:space="preserve">, we need </w:t>
      </w:r>
      <w:r w:rsidRPr="00C62CDC">
        <w:rPr>
          <w:rStyle w:val="StyleUnderline"/>
          <w:highlight w:val="cyan"/>
        </w:rPr>
        <w:t>to ensure</w:t>
      </w:r>
      <w:r w:rsidRPr="00A77F30">
        <w:rPr>
          <w:rStyle w:val="StyleUnderline"/>
        </w:rPr>
        <w:t xml:space="preserve"> a </w:t>
      </w:r>
      <w:r w:rsidRPr="00C62CDC">
        <w:rPr>
          <w:rStyle w:val="Emphasis"/>
          <w:highlight w:val="cyan"/>
        </w:rPr>
        <w:t>sustained</w:t>
      </w:r>
      <w:r w:rsidRPr="00A77F30">
        <w:rPr>
          <w:rStyle w:val="Emphasis"/>
        </w:rPr>
        <w:t xml:space="preserve"> supply of </w:t>
      </w:r>
      <w:r w:rsidRPr="00C62CDC">
        <w:rPr>
          <w:rStyle w:val="Emphasis"/>
          <w:highlight w:val="cyan"/>
        </w:rPr>
        <w:t>new products</w:t>
      </w:r>
      <w:r w:rsidRPr="00AF102C">
        <w:rPr>
          <w:sz w:val="16"/>
        </w:rPr>
        <w:t xml:space="preserve"> </w:t>
      </w:r>
      <w:r w:rsidRPr="00A77F30">
        <w:rPr>
          <w:rStyle w:val="StyleUnderline"/>
        </w:rPr>
        <w:t xml:space="preserve">to the market and, moreover, we need to make sure that these products are </w:t>
      </w:r>
      <w:r w:rsidRPr="00A77F30">
        <w:rPr>
          <w:rStyle w:val="Emphasis"/>
        </w:rPr>
        <w:t>needed</w:t>
      </w:r>
      <w:r w:rsidRPr="00AF102C">
        <w:rPr>
          <w:sz w:val="16"/>
        </w:rPr>
        <w:t xml:space="preserve">. </w:t>
      </w:r>
      <w:r w:rsidRPr="00A77F30">
        <w:rPr>
          <w:rStyle w:val="StyleUnderline"/>
        </w:rPr>
        <w:t xml:space="preserve">The main economic problem we face today is precisely in </w:t>
      </w:r>
      <w:r w:rsidRPr="00A77F30">
        <w:rPr>
          <w:rStyle w:val="Emphasis"/>
        </w:rPr>
        <w:t>bringing novelties</w:t>
      </w:r>
      <w:r w:rsidRPr="00AF102C">
        <w:rPr>
          <w:sz w:val="16"/>
        </w:rPr>
        <w:t xml:space="preserve"> to the marketplace. Many business people, economists, pundits and politicians have stressed that </w:t>
      </w:r>
      <w:r w:rsidRPr="00A77F30">
        <w:rPr>
          <w:rStyle w:val="StyleUnderline"/>
        </w:rPr>
        <w:t xml:space="preserve">we will have to </w:t>
      </w:r>
      <w:r w:rsidRPr="00A77F30">
        <w:rPr>
          <w:rStyle w:val="Emphasis"/>
        </w:rPr>
        <w:t>innovate</w:t>
      </w:r>
      <w:r w:rsidRPr="00AF102C">
        <w:rPr>
          <w:sz w:val="16"/>
        </w:rPr>
        <w:t xml:space="preserve"> </w:t>
      </w:r>
      <w:r w:rsidRPr="00A77F30">
        <w:rPr>
          <w:rStyle w:val="StyleUnderline"/>
        </w:rPr>
        <w:t xml:space="preserve">our way out of the current economic predicament. Therefore, </w:t>
      </w:r>
      <w:r w:rsidRPr="00C62CDC">
        <w:rPr>
          <w:rStyle w:val="Emphasis"/>
          <w:highlight w:val="cyan"/>
        </w:rPr>
        <w:t>creativity and creation</w:t>
      </w:r>
      <w:r w:rsidRPr="00C62CDC">
        <w:rPr>
          <w:rStyle w:val="StyleUnderline"/>
          <w:highlight w:val="cyan"/>
        </w:rPr>
        <w:t xml:space="preserve"> are</w:t>
      </w:r>
      <w:r w:rsidRPr="00A77F30">
        <w:rPr>
          <w:rStyle w:val="StyleUnderline"/>
        </w:rPr>
        <w:t xml:space="preserve"> the </w:t>
      </w:r>
      <w:r w:rsidRPr="00C62CDC">
        <w:rPr>
          <w:rStyle w:val="StyleUnderline"/>
          <w:highlight w:val="cyan"/>
        </w:rPr>
        <w:t>key to solving</w:t>
      </w:r>
      <w:r w:rsidRPr="00A77F30">
        <w:rPr>
          <w:rStyle w:val="StyleUnderline"/>
        </w:rPr>
        <w:t xml:space="preserve"> the problem of </w:t>
      </w:r>
      <w:r w:rsidRPr="00C62CDC">
        <w:rPr>
          <w:rStyle w:val="StyleUnderline"/>
          <w:highlight w:val="cyan"/>
        </w:rPr>
        <w:t>growth</w:t>
      </w:r>
      <w:r w:rsidRPr="00AF102C">
        <w:rPr>
          <w:sz w:val="16"/>
        </w:rPr>
        <w:t xml:space="preserve">. However, creativity, or what we call entrepreneurship when we talk about economy, is not a science. We cannot use it in any predictable way. It is a very uncertain and contingent factor that is fraught with many unknowns and surprises. Therefore, the problem of economic growth is reformulated into the problem of how to make innovation constant, predictable, and steady, rather than sporadic and contingent. In other words, how can we control our creativity? As has already been pointed out, consumption acts as a constraint on production. Production appreciates and consumption depreciates. The tendency of consumption to depreciate our economy is the reason for the existence of limits to rates of economic growth. As one can see, production and consumption are two most essential economic functions. They are mutually dependent, complementary and cannot exist without each other. The problem for achieving constant and sustained growth is that their vectors point in different directions: one toward appreciation and the other toward depreciation. However, do they have to be opposed to each other? There are two kinds of consumption that we know. One kind of consumption is consumption of final products. Indeed, this kind of consumption always depreciates products. You drive your new car out of the parking lot and it immediately loses value. But this form of consumption is not the only one we know. There is also a form of consumption that appreciates products, for example, consumption of raw materials or semi-finished products. Another interesting case of consumption that appreciates is the consumption of technological devices and machines. Indeed, physical use of such devices and machines depreciates them. However, they also represent certain technological knowledge. Knowledge consumption involves our mind. Mental consumption inevitably involves mediation and, therefore, construction that takes place in our mind. In other words, in order to consume something our mind has to create forms of mediation that allow us to consume this something, or, in other words, we have to produce it in our mind. Our sense organs transmit to our brain electrical signals that the brain interprets. We produce reality and production necessarily involves appreciation. Thus mental consumption involves necessarily the creation of new knowledge and hence appreciation. The above argument bears one important conclusion that consumption does not necessarily involve depreciation. Consumption can also, like production, be associated with appreciation, particularly consumption that involves mental activity that is associated with production of knowledge, or creation. </w:t>
      </w:r>
      <w:r w:rsidRPr="00A77F30">
        <w:rPr>
          <w:rStyle w:val="StyleUnderline"/>
        </w:rPr>
        <w:t xml:space="preserve">We live in the era of </w:t>
      </w:r>
      <w:r w:rsidRPr="00A77F30">
        <w:rPr>
          <w:rStyle w:val="Emphasis"/>
        </w:rPr>
        <w:t>knowledge society</w:t>
      </w:r>
      <w:r w:rsidRPr="00AF102C">
        <w:rPr>
          <w:sz w:val="16"/>
        </w:rPr>
        <w:t xml:space="preserve"> </w:t>
      </w:r>
      <w:r w:rsidRPr="00A77F30">
        <w:rPr>
          <w:rStyle w:val="StyleUnderline"/>
        </w:rPr>
        <w:t xml:space="preserve">when </w:t>
      </w:r>
      <w:r w:rsidRPr="00A77F30">
        <w:rPr>
          <w:rStyle w:val="Emphasis"/>
        </w:rPr>
        <w:t>knowledge is the main means of production</w:t>
      </w:r>
      <w:r w:rsidRPr="00A77F30">
        <w:rPr>
          <w:rStyle w:val="StyleUnderline"/>
        </w:rPr>
        <w:t xml:space="preserve"> and the </w:t>
      </w:r>
      <w:r w:rsidRPr="00A77F30">
        <w:rPr>
          <w:rStyle w:val="Emphasis"/>
        </w:rPr>
        <w:t>principal product</w:t>
      </w:r>
      <w:r w:rsidRPr="00AF102C">
        <w:rPr>
          <w:sz w:val="16"/>
        </w:rPr>
        <w:t xml:space="preserve">. </w:t>
      </w:r>
      <w:r w:rsidRPr="00A77F30">
        <w:rPr>
          <w:rStyle w:val="StyleUnderline"/>
        </w:rPr>
        <w:t xml:space="preserve">The share of </w:t>
      </w:r>
      <w:r w:rsidRPr="00C62CDC">
        <w:rPr>
          <w:rStyle w:val="StyleUnderline"/>
          <w:highlight w:val="cyan"/>
        </w:rPr>
        <w:t>knowledge production</w:t>
      </w:r>
      <w:r w:rsidRPr="00A77F30">
        <w:rPr>
          <w:rStyle w:val="StyleUnderline"/>
        </w:rPr>
        <w:t xml:space="preserve"> by comparison with the production of consumer goods </w:t>
      </w:r>
      <w:r w:rsidRPr="00582D88">
        <w:rPr>
          <w:rStyle w:val="StyleUnderline"/>
          <w:highlight w:val="cyan"/>
        </w:rPr>
        <w:t xml:space="preserve">is constantly </w:t>
      </w:r>
      <w:r w:rsidRPr="00582D88">
        <w:rPr>
          <w:rStyle w:val="Emphasis"/>
          <w:highlight w:val="cyan"/>
        </w:rPr>
        <w:t>growing</w:t>
      </w:r>
      <w:r w:rsidRPr="00A77F30">
        <w:rPr>
          <w:rStyle w:val="StyleUnderline"/>
        </w:rPr>
        <w:t xml:space="preserve"> and already begins to </w:t>
      </w:r>
      <w:r w:rsidRPr="00A77F30">
        <w:rPr>
          <w:rStyle w:val="Emphasis"/>
        </w:rPr>
        <w:t>outstrip</w:t>
      </w:r>
      <w:r w:rsidRPr="00A77F30">
        <w:rPr>
          <w:rStyle w:val="StyleUnderline"/>
        </w:rPr>
        <w:t xml:space="preserve"> the latter</w:t>
      </w:r>
      <w:r w:rsidRPr="00AF102C">
        <w:rPr>
          <w:sz w:val="16"/>
        </w:rPr>
        <w:t xml:space="preserve">. </w:t>
      </w:r>
      <w:r w:rsidRPr="00582D88">
        <w:rPr>
          <w:rStyle w:val="StyleUnderline"/>
          <w:highlight w:val="cyan"/>
        </w:rPr>
        <w:t>Since</w:t>
      </w:r>
      <w:r w:rsidRPr="00A77F30">
        <w:rPr>
          <w:rStyle w:val="StyleUnderline"/>
        </w:rPr>
        <w:t xml:space="preserve"> consumption of </w:t>
      </w:r>
      <w:r w:rsidRPr="00582D88">
        <w:rPr>
          <w:rStyle w:val="StyleUnderline"/>
          <w:highlight w:val="cyan"/>
        </w:rPr>
        <w:t>knowledge</w:t>
      </w:r>
      <w:r w:rsidRPr="00A77F30">
        <w:rPr>
          <w:rStyle w:val="StyleUnderline"/>
        </w:rPr>
        <w:t xml:space="preserve">, just like its production, </w:t>
      </w:r>
      <w:r w:rsidRPr="00582D88">
        <w:rPr>
          <w:rStyle w:val="StyleUnderline"/>
          <w:highlight w:val="cyan"/>
        </w:rPr>
        <w:t>is associated with appreciation</w:t>
      </w:r>
      <w:r w:rsidRPr="00A77F30">
        <w:rPr>
          <w:rStyle w:val="StyleUnderline"/>
        </w:rPr>
        <w:t xml:space="preserve">, the transition to knowledge society suggests that in the modern economy </w:t>
      </w:r>
      <w:r w:rsidRPr="00582D88">
        <w:rPr>
          <w:rStyle w:val="Emphasis"/>
          <w:highlight w:val="cyan"/>
        </w:rPr>
        <w:t>both consumption and production will</w:t>
      </w:r>
      <w:r w:rsidRPr="00A77F30">
        <w:rPr>
          <w:rStyle w:val="Emphasis"/>
        </w:rPr>
        <w:t xml:space="preserve"> lead to appreciation and </w:t>
      </w:r>
      <w:r w:rsidRPr="00C62CDC">
        <w:rPr>
          <w:rStyle w:val="Emphasis"/>
          <w:highlight w:val="cyan"/>
        </w:rPr>
        <w:t>increase</w:t>
      </w:r>
      <w:r w:rsidRPr="00A77F30">
        <w:rPr>
          <w:rStyle w:val="Emphasis"/>
        </w:rPr>
        <w:t xml:space="preserve"> in </w:t>
      </w:r>
      <w:r w:rsidRPr="00C62CDC">
        <w:rPr>
          <w:rStyle w:val="Emphasis"/>
          <w:highlight w:val="cyan"/>
        </w:rPr>
        <w:t>wealth</w:t>
      </w:r>
      <w:r w:rsidRPr="00AF102C">
        <w:rPr>
          <w:sz w:val="16"/>
        </w:rPr>
        <w:t xml:space="preserve">. </w:t>
      </w:r>
      <w:r w:rsidRPr="00A77F30">
        <w:rPr>
          <w:rStyle w:val="StyleUnderline"/>
        </w:rPr>
        <w:t xml:space="preserve">They do not stand opposed to each other and their balance does not slow down the economy but is the </w:t>
      </w:r>
      <w:r w:rsidRPr="00A77F30">
        <w:rPr>
          <w:rStyle w:val="Emphasis"/>
        </w:rPr>
        <w:t>source of its appreciation and constant growth</w:t>
      </w:r>
      <w:r w:rsidRPr="00AF102C">
        <w:rPr>
          <w:sz w:val="16"/>
        </w:rPr>
        <w:t xml:space="preserve">. Balance in this case means that when production grows, so does consumption and both contribute to appreciation of the economy and economic growth. </w:t>
      </w:r>
      <w:r w:rsidRPr="00A77F30">
        <w:rPr>
          <w:rStyle w:val="StyleUnderline"/>
        </w:rPr>
        <w:t xml:space="preserve">The constraint on the rates of growth disappears and the pace of economic growth can </w:t>
      </w:r>
      <w:r w:rsidRPr="00A77F30">
        <w:rPr>
          <w:rStyle w:val="Emphasis"/>
        </w:rPr>
        <w:t>accelerate</w:t>
      </w:r>
      <w:r w:rsidRPr="00AF102C">
        <w:rPr>
          <w:sz w:val="16"/>
        </w:rPr>
        <w:t xml:space="preserve">. The combined effect of growth that comes from production and consumption is double from what it is in our current economy. In other words, </w:t>
      </w:r>
      <w:r w:rsidRPr="00A77F30">
        <w:rPr>
          <w:rStyle w:val="StyleUnderline"/>
        </w:rPr>
        <w:t xml:space="preserve">economic </w:t>
      </w:r>
      <w:r w:rsidRPr="00582D88">
        <w:rPr>
          <w:rStyle w:val="StyleUnderline"/>
          <w:highlight w:val="cyan"/>
        </w:rPr>
        <w:t xml:space="preserve">growth becomes </w:t>
      </w:r>
      <w:r w:rsidRPr="00582D88">
        <w:rPr>
          <w:rStyle w:val="Emphasis"/>
          <w:highlight w:val="cyan"/>
        </w:rPr>
        <w:t>exponential and limitless</w:t>
      </w:r>
      <w:r w:rsidRPr="00A77F30">
        <w:rPr>
          <w:rStyle w:val="StyleUnderline"/>
        </w:rPr>
        <w:t>: as production increases, so does consumption, and more consumption leads to greater appreciation and greater wealth.</w:t>
      </w:r>
      <w:r>
        <w:rPr>
          <w:rStyle w:val="StyleUnderline"/>
        </w:rPr>
        <w:t xml:space="preserve"> </w:t>
      </w:r>
      <w:r w:rsidRPr="00582D88">
        <w:rPr>
          <w:rStyle w:val="StyleUnderline"/>
          <w:highlight w:val="cyan"/>
        </w:rPr>
        <w:t>This</w:t>
      </w:r>
      <w:r w:rsidRPr="00A77F30">
        <w:rPr>
          <w:rStyle w:val="StyleUnderline"/>
        </w:rPr>
        <w:t xml:space="preserve"> infinite and exponential economic growth </w:t>
      </w:r>
      <w:r w:rsidRPr="00582D88">
        <w:rPr>
          <w:rStyle w:val="StyleUnderline"/>
          <w:highlight w:val="cyan"/>
        </w:rPr>
        <w:t>is not only possible, but</w:t>
      </w:r>
      <w:r w:rsidRPr="00A77F30">
        <w:rPr>
          <w:rStyle w:val="StyleUnderline"/>
        </w:rPr>
        <w:t xml:space="preserve"> is, in fact, </w:t>
      </w:r>
      <w:r w:rsidRPr="00582D88">
        <w:rPr>
          <w:rStyle w:val="Emphasis"/>
          <w:highlight w:val="cyan"/>
        </w:rPr>
        <w:t>essential</w:t>
      </w:r>
      <w:r w:rsidRPr="00582D88">
        <w:rPr>
          <w:rStyle w:val="StyleUnderline"/>
          <w:highlight w:val="cyan"/>
        </w:rPr>
        <w:t>.</w:t>
      </w:r>
      <w:r w:rsidRPr="00582D88">
        <w:rPr>
          <w:sz w:val="16"/>
          <w:highlight w:val="cyan"/>
        </w:rPr>
        <w:t xml:space="preserve"> </w:t>
      </w:r>
      <w:r w:rsidRPr="00582D88">
        <w:rPr>
          <w:rStyle w:val="StyleUnderline"/>
          <w:highlight w:val="cyan"/>
        </w:rPr>
        <w:t>Without such growth</w:t>
      </w:r>
      <w:r w:rsidRPr="00A77F30">
        <w:rPr>
          <w:rStyle w:val="StyleUnderline"/>
        </w:rPr>
        <w:t xml:space="preserve"> our </w:t>
      </w:r>
      <w:r w:rsidRPr="00582D88">
        <w:rPr>
          <w:rStyle w:val="StyleUnderline"/>
          <w:highlight w:val="cyan"/>
        </w:rPr>
        <w:t>civilization</w:t>
      </w:r>
      <w:r w:rsidRPr="00A77F30">
        <w:rPr>
          <w:rStyle w:val="StyleUnderline"/>
        </w:rPr>
        <w:t xml:space="preserve"> simply </w:t>
      </w:r>
      <w:r w:rsidRPr="00582D88">
        <w:rPr>
          <w:rStyle w:val="Emphasis"/>
          <w:highlight w:val="cyan"/>
        </w:rPr>
        <w:t>cannot exist</w:t>
      </w:r>
      <w:r w:rsidRPr="00582D88">
        <w:rPr>
          <w:sz w:val="16"/>
          <w:highlight w:val="cyan"/>
        </w:rPr>
        <w:t xml:space="preserve">. </w:t>
      </w:r>
      <w:r w:rsidRPr="00582D88">
        <w:rPr>
          <w:rStyle w:val="StyleUnderline"/>
          <w:highlight w:val="cyan"/>
        </w:rPr>
        <w:t>Our civilization</w:t>
      </w:r>
      <w:r w:rsidRPr="00A77F30">
        <w:rPr>
          <w:rStyle w:val="StyleUnderline"/>
        </w:rPr>
        <w:t xml:space="preserve"> is</w:t>
      </w:r>
      <w:r w:rsidRPr="00AF102C">
        <w:rPr>
          <w:sz w:val="16"/>
        </w:rPr>
        <w:t xml:space="preserve"> essentially </w:t>
      </w:r>
      <w:r w:rsidRPr="00A77F30">
        <w:rPr>
          <w:rStyle w:val="StyleUnderline"/>
        </w:rPr>
        <w:t xml:space="preserve">a dissipative system that </w:t>
      </w:r>
      <w:r w:rsidRPr="00582D88">
        <w:rPr>
          <w:rStyle w:val="StyleUnderline"/>
          <w:highlight w:val="cyan"/>
        </w:rPr>
        <w:t xml:space="preserve">constantly generates </w:t>
      </w:r>
      <w:r w:rsidRPr="00582D88">
        <w:rPr>
          <w:rStyle w:val="Emphasis"/>
          <w:highlight w:val="cyan"/>
        </w:rPr>
        <w:t>entropy</w:t>
      </w:r>
      <w:r w:rsidRPr="00582D88">
        <w:rPr>
          <w:sz w:val="16"/>
          <w:highlight w:val="cyan"/>
        </w:rPr>
        <w:t xml:space="preserve">. </w:t>
      </w:r>
      <w:r w:rsidRPr="00582D88">
        <w:rPr>
          <w:rStyle w:val="StyleUnderline"/>
          <w:highlight w:val="cyan"/>
        </w:rPr>
        <w:t>As soon as this</w:t>
      </w:r>
      <w:r w:rsidRPr="00A77F30">
        <w:rPr>
          <w:rStyle w:val="StyleUnderline"/>
        </w:rPr>
        <w:t xml:space="preserve"> system </w:t>
      </w:r>
      <w:r w:rsidRPr="00582D88">
        <w:rPr>
          <w:rStyle w:val="StyleUnderline"/>
          <w:highlight w:val="cyan"/>
        </w:rPr>
        <w:t>ceases to create new</w:t>
      </w:r>
      <w:r w:rsidRPr="00A77F30">
        <w:rPr>
          <w:rStyle w:val="StyleUnderline"/>
        </w:rPr>
        <w:t xml:space="preserve"> levels and </w:t>
      </w:r>
      <w:r w:rsidRPr="00582D88">
        <w:rPr>
          <w:rStyle w:val="StyleUnderline"/>
          <w:highlight w:val="cyan"/>
        </w:rPr>
        <w:t xml:space="preserve">forms of organization, it begins to </w:t>
      </w:r>
      <w:r w:rsidRPr="00582D88">
        <w:rPr>
          <w:rStyle w:val="Emphasis"/>
          <w:highlight w:val="cyan"/>
        </w:rPr>
        <w:t>deplete available resources</w:t>
      </w:r>
      <w:r w:rsidRPr="00AF102C">
        <w:rPr>
          <w:sz w:val="16"/>
        </w:rPr>
        <w:t xml:space="preserve">. </w:t>
      </w:r>
      <w:r w:rsidRPr="00A77F30">
        <w:rPr>
          <w:rStyle w:val="StyleUnderline"/>
        </w:rPr>
        <w:t xml:space="preserve">The only way it can sustain itself indefinitely is by constantly redefining itself in ways that allow us to capture </w:t>
      </w:r>
      <w:r w:rsidRPr="00A77F30">
        <w:rPr>
          <w:rStyle w:val="Emphasis"/>
        </w:rPr>
        <w:t>new</w:t>
      </w:r>
      <w:r w:rsidRPr="00A77F30">
        <w:rPr>
          <w:rStyle w:val="StyleUnderline"/>
        </w:rPr>
        <w:t xml:space="preserve"> flows of energy and resources; and where there are new flows of energy and resources, </w:t>
      </w:r>
      <w:r w:rsidRPr="00A77F30">
        <w:rPr>
          <w:rStyle w:val="Emphasis"/>
        </w:rPr>
        <w:t>work can be performed</w:t>
      </w:r>
      <w:r w:rsidRPr="00AF102C">
        <w:rPr>
          <w:sz w:val="16"/>
        </w:rPr>
        <w:t xml:space="preserve">. </w:t>
      </w:r>
      <w:r w:rsidRPr="00A77F30">
        <w:rPr>
          <w:rStyle w:val="StyleUnderline"/>
        </w:rPr>
        <w:t xml:space="preserve">It is our destiny to play this catch-up game, and the only way we can play it indefinitely is by constantly creating new levels and forms of organization of reality so as to </w:t>
      </w:r>
      <w:r w:rsidRPr="00A77F30">
        <w:rPr>
          <w:rStyle w:val="Emphasis"/>
        </w:rPr>
        <w:t>maintain the overall entropy level at zero</w:t>
      </w:r>
      <w:r w:rsidRPr="00AF102C">
        <w:rPr>
          <w:sz w:val="16"/>
        </w:rPr>
        <w:t xml:space="preserve">. </w:t>
      </w:r>
      <w:r w:rsidRPr="00582D88">
        <w:rPr>
          <w:rStyle w:val="StyleUnderline"/>
          <w:highlight w:val="cyan"/>
        </w:rPr>
        <w:t xml:space="preserve">There is </w:t>
      </w:r>
      <w:r w:rsidRPr="00582D88">
        <w:rPr>
          <w:rStyle w:val="Emphasis"/>
          <w:highlight w:val="cyan"/>
        </w:rPr>
        <w:t>no way</w:t>
      </w:r>
      <w:r w:rsidRPr="00A77F30">
        <w:rPr>
          <w:rStyle w:val="StyleUnderline"/>
        </w:rPr>
        <w:t xml:space="preserve"> for our civilization </w:t>
      </w:r>
      <w:r w:rsidRPr="00582D88">
        <w:rPr>
          <w:rStyle w:val="StyleUnderline"/>
          <w:highlight w:val="cyan"/>
        </w:rPr>
        <w:t>to go back to less</w:t>
      </w:r>
      <w:r w:rsidRPr="00A77F30">
        <w:rPr>
          <w:rStyle w:val="StyleUnderline"/>
        </w:rPr>
        <w:t xml:space="preserve"> powerful levels of </w:t>
      </w:r>
      <w:r w:rsidRPr="00582D88">
        <w:rPr>
          <w:rStyle w:val="StyleUnderline"/>
          <w:highlight w:val="cyan"/>
        </w:rPr>
        <w:t>organization</w:t>
      </w:r>
      <w:r w:rsidRPr="00A77F30">
        <w:rPr>
          <w:rStyle w:val="StyleUnderline"/>
        </w:rPr>
        <w:t xml:space="preserve"> of social production, </w:t>
      </w:r>
      <w:r w:rsidRPr="00582D88">
        <w:rPr>
          <w:rStyle w:val="StyleUnderline"/>
          <w:highlight w:val="cyan"/>
        </w:rPr>
        <w:t>as advocated by</w:t>
      </w:r>
      <w:r w:rsidRPr="00A77F30">
        <w:rPr>
          <w:rStyle w:val="StyleUnderline"/>
        </w:rPr>
        <w:t xml:space="preserve"> the adepts of </w:t>
      </w:r>
      <w:r w:rsidRPr="00582D88">
        <w:rPr>
          <w:rStyle w:val="StyleUnderline"/>
          <w:highlight w:val="cyan"/>
        </w:rPr>
        <w:t>de-growth</w:t>
      </w:r>
      <w:r w:rsidRPr="00A77F30">
        <w:rPr>
          <w:rStyle w:val="StyleUnderline"/>
        </w:rPr>
        <w:t>, or even to maintain the same level of production organization</w:t>
      </w:r>
      <w:r w:rsidRPr="00AF102C">
        <w:rPr>
          <w:sz w:val="16"/>
        </w:rPr>
        <w:t xml:space="preserve"> (steady-state economy). </w:t>
      </w:r>
      <w:r w:rsidRPr="00582D88">
        <w:rPr>
          <w:rStyle w:val="Emphasis"/>
          <w:highlight w:val="cyan"/>
        </w:rPr>
        <w:t>Limits</w:t>
      </w:r>
      <w:r w:rsidRPr="00A77F30">
        <w:rPr>
          <w:rStyle w:val="Emphasis"/>
        </w:rPr>
        <w:t xml:space="preserve"> to growth or de-growth</w:t>
      </w:r>
      <w:r w:rsidRPr="00A77F30">
        <w:rPr>
          <w:rStyle w:val="StyleUnderline"/>
        </w:rPr>
        <w:t xml:space="preserve"> are </w:t>
      </w:r>
      <w:r w:rsidRPr="00A77F30">
        <w:rPr>
          <w:rStyle w:val="Emphasis"/>
        </w:rPr>
        <w:t>not ultimately realistic possibilities</w:t>
      </w:r>
      <w:r w:rsidRPr="00AF102C">
        <w:rPr>
          <w:sz w:val="16"/>
        </w:rPr>
        <w:t xml:space="preserve">. </w:t>
      </w:r>
      <w:r w:rsidRPr="00A77F30">
        <w:rPr>
          <w:rStyle w:val="StyleUnderline"/>
        </w:rPr>
        <w:t xml:space="preserve">Our civilization can only move forward. If we decide to terminate the progress of our civilization, we </w:t>
      </w:r>
      <w:r w:rsidRPr="00582D88">
        <w:rPr>
          <w:rStyle w:val="StyleUnderline"/>
          <w:highlight w:val="cyan"/>
        </w:rPr>
        <w:t>will embark on the path that leads only to</w:t>
      </w:r>
      <w:r w:rsidRPr="00A77F30">
        <w:rPr>
          <w:rStyle w:val="StyleUnderline"/>
        </w:rPr>
        <w:t xml:space="preserve"> its eventual </w:t>
      </w:r>
      <w:r w:rsidRPr="00582D88">
        <w:rPr>
          <w:rStyle w:val="Emphasis"/>
          <w:highlight w:val="cyan"/>
        </w:rPr>
        <w:t>disintegration and disappearance</w:t>
      </w:r>
      <w:r w:rsidRPr="00AF102C">
        <w:rPr>
          <w:sz w:val="16"/>
        </w:rPr>
        <w:t>—an option that even supporters of limits to growth or de-growth do not want to entertain.</w:t>
      </w:r>
    </w:p>
    <w:p w14:paraId="22611F16" w14:textId="77777777" w:rsidR="0085161C" w:rsidRPr="000E00A5" w:rsidRDefault="0085161C" w:rsidP="0085161C">
      <w:pPr>
        <w:pStyle w:val="Heading4"/>
      </w:pPr>
      <w:r>
        <w:t xml:space="preserve">Targeted </w:t>
      </w:r>
      <w:r>
        <w:rPr>
          <w:u w:val="single"/>
        </w:rPr>
        <w:t>intervention</w:t>
      </w:r>
      <w:r>
        <w:t xml:space="preserve"> to prevent </w:t>
      </w:r>
      <w:r>
        <w:rPr>
          <w:u w:val="single"/>
        </w:rPr>
        <w:t>ethnic cleansing</w:t>
      </w:r>
      <w:r>
        <w:t xml:space="preserve">, </w:t>
      </w:r>
      <w:r>
        <w:rPr>
          <w:u w:val="single"/>
        </w:rPr>
        <w:t>failed states</w:t>
      </w:r>
      <w:r>
        <w:t xml:space="preserve">, and </w:t>
      </w:r>
      <w:r>
        <w:rPr>
          <w:u w:val="single"/>
        </w:rPr>
        <w:t>terror</w:t>
      </w:r>
      <w:r>
        <w:t xml:space="preserve"> is key to preventing </w:t>
      </w:r>
      <w:r>
        <w:rPr>
          <w:u w:val="single"/>
        </w:rPr>
        <w:t>large strikes</w:t>
      </w:r>
      <w:r>
        <w:t xml:space="preserve"> – a </w:t>
      </w:r>
      <w:r>
        <w:rPr>
          <w:u w:val="single"/>
        </w:rPr>
        <w:t>single attack</w:t>
      </w:r>
      <w:r>
        <w:t xml:space="preserve"> causes </w:t>
      </w:r>
      <w:r>
        <w:rPr>
          <w:u w:val="single"/>
        </w:rPr>
        <w:t>autocratic violence</w:t>
      </w:r>
      <w:r>
        <w:t xml:space="preserve"> that outweighs </w:t>
      </w:r>
      <w:r>
        <w:rPr>
          <w:u w:val="single"/>
        </w:rPr>
        <w:t>every neg link</w:t>
      </w:r>
      <w:r>
        <w:t xml:space="preserve"> BUT terrorists are </w:t>
      </w:r>
      <w:r>
        <w:rPr>
          <w:u w:val="single"/>
        </w:rPr>
        <w:t>inevitable</w:t>
      </w:r>
      <w:r>
        <w:t xml:space="preserve"> so only we </w:t>
      </w:r>
      <w:r>
        <w:rPr>
          <w:u w:val="single"/>
        </w:rPr>
        <w:t>solve it</w:t>
      </w:r>
      <w:r>
        <w:t xml:space="preserve"> </w:t>
      </w:r>
    </w:p>
    <w:p w14:paraId="02F260D1" w14:textId="77777777" w:rsidR="0085161C" w:rsidRPr="009775E9" w:rsidRDefault="0085161C" w:rsidP="0085161C">
      <w:r w:rsidRPr="002D2C00">
        <w:rPr>
          <w:rStyle w:val="Style13ptBold"/>
        </w:rPr>
        <w:t>Fontaine 19</w:t>
      </w:r>
      <w:r w:rsidRPr="002D2C00">
        <w:t xml:space="preserve"> [RICHARD FONTAINE is </w:t>
      </w:r>
      <w:r>
        <w:t>head</w:t>
      </w:r>
      <w:r w:rsidRPr="002D2C00">
        <w:t xml:space="preserve"> of the Center for a New American Security. He has worked at the U.S. State Department, at the National Security Council, and as a foreign policy adviser for U.S. Senator John McCain. November/December. "The Nonintervention Delusion."</w:t>
      </w:r>
      <w:r>
        <w:t xml:space="preserve"> https://www.foreignaffairs.com/articles/2019-10-15/nonintervention-delusion]</w:t>
      </w:r>
    </w:p>
    <w:p w14:paraId="2778F2E4" w14:textId="77777777" w:rsidR="0085161C" w:rsidRPr="00981CBC" w:rsidRDefault="0085161C" w:rsidP="0085161C">
      <w:pPr>
        <w:rPr>
          <w:sz w:val="16"/>
        </w:rPr>
      </w:pPr>
      <w:r w:rsidRPr="00B260D7">
        <w:rPr>
          <w:rStyle w:val="StyleUnderline"/>
        </w:rPr>
        <w:t>The first argument holds</w:t>
      </w:r>
      <w:r w:rsidRPr="009775E9">
        <w:rPr>
          <w:rStyle w:val="StyleUnderline"/>
        </w:rPr>
        <w:t xml:space="preserve"> that </w:t>
      </w:r>
      <w:r w:rsidRPr="003202A7">
        <w:rPr>
          <w:rStyle w:val="StyleUnderline"/>
          <w:highlight w:val="cyan"/>
        </w:rPr>
        <w:t>the</w:t>
      </w:r>
      <w:r w:rsidRPr="00981CBC">
        <w:rPr>
          <w:sz w:val="16"/>
        </w:rPr>
        <w:t xml:space="preserve"> </w:t>
      </w:r>
      <w:r w:rsidRPr="003202A7">
        <w:rPr>
          <w:rStyle w:val="Emphasis"/>
          <w:highlight w:val="cyan"/>
        </w:rPr>
        <w:t>U</w:t>
      </w:r>
      <w:r w:rsidRPr="00981CBC">
        <w:rPr>
          <w:sz w:val="16"/>
        </w:rPr>
        <w:t xml:space="preserve">nited </w:t>
      </w:r>
      <w:r w:rsidRPr="003202A7">
        <w:rPr>
          <w:rStyle w:val="Emphasis"/>
          <w:highlight w:val="cyan"/>
        </w:rPr>
        <w:t>S</w:t>
      </w:r>
      <w:r w:rsidRPr="00981CBC">
        <w:rPr>
          <w:sz w:val="16"/>
        </w:rPr>
        <w:t xml:space="preserve">tates </w:t>
      </w:r>
      <w:r w:rsidRPr="003202A7">
        <w:rPr>
          <w:rStyle w:val="StyleUnderline"/>
          <w:highlight w:val="cyan"/>
        </w:rPr>
        <w:t xml:space="preserve">need not employ military means in response to </w:t>
      </w:r>
      <w:r w:rsidRPr="003202A7">
        <w:rPr>
          <w:rStyle w:val="Emphasis"/>
          <w:highlight w:val="cyan"/>
        </w:rPr>
        <w:t>terrorism</w:t>
      </w:r>
      <w:r w:rsidRPr="003202A7">
        <w:rPr>
          <w:sz w:val="16"/>
          <w:highlight w:val="cyan"/>
        </w:rPr>
        <w:t xml:space="preserve">, </w:t>
      </w:r>
      <w:r w:rsidRPr="003202A7">
        <w:rPr>
          <w:rStyle w:val="Emphasis"/>
          <w:highlight w:val="cyan"/>
        </w:rPr>
        <w:t>civil wars</w:t>
      </w:r>
      <w:r w:rsidRPr="00981CBC">
        <w:rPr>
          <w:sz w:val="16"/>
        </w:rPr>
        <w:t xml:space="preserve">, mass </w:t>
      </w:r>
      <w:r w:rsidRPr="003202A7">
        <w:rPr>
          <w:rStyle w:val="Emphasis"/>
          <w:highlight w:val="cyan"/>
        </w:rPr>
        <w:t>atrocities</w:t>
      </w:r>
      <w:r w:rsidRPr="003202A7">
        <w:rPr>
          <w:sz w:val="16"/>
          <w:highlight w:val="cyan"/>
        </w:rPr>
        <w:t xml:space="preserve">, </w:t>
      </w:r>
      <w:r w:rsidRPr="003202A7">
        <w:rPr>
          <w:rStyle w:val="StyleUnderline"/>
          <w:highlight w:val="cyan"/>
        </w:rPr>
        <w:t>and</w:t>
      </w:r>
      <w:r w:rsidRPr="009775E9">
        <w:rPr>
          <w:rStyle w:val="StyleUnderline"/>
        </w:rPr>
        <w:t xml:space="preserve"> other </w:t>
      </w:r>
      <w:r w:rsidRPr="003202A7">
        <w:rPr>
          <w:rStyle w:val="StyleUnderline"/>
          <w:highlight w:val="cyan"/>
        </w:rPr>
        <w:t>problems that are not its</w:t>
      </w:r>
      <w:r w:rsidRPr="003202A7">
        <w:rPr>
          <w:sz w:val="16"/>
          <w:highlight w:val="cyan"/>
        </w:rPr>
        <w:t xml:space="preserve"> </w:t>
      </w:r>
      <w:r w:rsidRPr="003202A7">
        <w:rPr>
          <w:rStyle w:val="Emphasis"/>
          <w:highlight w:val="cyan"/>
        </w:rPr>
        <w:t>business</w:t>
      </w:r>
      <w:r w:rsidRPr="003202A7">
        <w:rPr>
          <w:sz w:val="16"/>
          <w:highlight w:val="cyan"/>
        </w:rPr>
        <w:t>.</w:t>
      </w:r>
      <w:r w:rsidRPr="00981CBC">
        <w:rPr>
          <w:sz w:val="16"/>
        </w:rPr>
        <w:t xml:space="preserve"> Washington has used force against terrorists in countries ranging from Niger to Pakistan, with massive human and financial expenditures. And yet if more Americans die in their bathtubs each year than in terrorist attacks, why no war on porcelain? </w:t>
      </w:r>
      <w:r w:rsidRPr="009775E9">
        <w:rPr>
          <w:rStyle w:val="StyleUnderline"/>
        </w:rPr>
        <w:t>The post-9/11 overreach, this camp contends, endures some 18 years later, having stretched well beyond eradicating</w:t>
      </w:r>
      <w:r w:rsidRPr="00981CBC">
        <w:rPr>
          <w:sz w:val="16"/>
        </w:rPr>
        <w:t xml:space="preserve"> the original </w:t>
      </w:r>
      <w:r w:rsidRPr="009775E9">
        <w:rPr>
          <w:rStyle w:val="Emphasis"/>
        </w:rPr>
        <w:t>al Qaeda</w:t>
      </w:r>
      <w:r w:rsidRPr="00981CBC">
        <w:rPr>
          <w:sz w:val="16"/>
        </w:rPr>
        <w:t xml:space="preserve"> perpetrators and their Afghan base. </w:t>
      </w:r>
      <w:r w:rsidRPr="003202A7">
        <w:rPr>
          <w:rStyle w:val="StyleUnderline"/>
          <w:highlight w:val="cyan"/>
        </w:rPr>
        <w:t>In this view</w:t>
      </w:r>
      <w:r w:rsidRPr="009775E9">
        <w:rPr>
          <w:rStyle w:val="StyleUnderline"/>
        </w:rPr>
        <w:t xml:space="preserve">, as the </w:t>
      </w:r>
      <w:r w:rsidRPr="003202A7">
        <w:rPr>
          <w:rStyle w:val="StyleUnderline"/>
          <w:highlight w:val="cyan"/>
        </w:rPr>
        <w:t xml:space="preserve">threats have </w:t>
      </w:r>
      <w:r w:rsidRPr="003202A7">
        <w:rPr>
          <w:rStyle w:val="Emphasis"/>
          <w:highlight w:val="cyan"/>
        </w:rPr>
        <w:t>diminished</w:t>
      </w:r>
      <w:r w:rsidRPr="00981CBC">
        <w:rPr>
          <w:sz w:val="16"/>
        </w:rPr>
        <w:t xml:space="preserve">, </w:t>
      </w:r>
      <w:r w:rsidRPr="009775E9">
        <w:rPr>
          <w:rStyle w:val="StyleUnderline"/>
        </w:rPr>
        <w:t xml:space="preserve">so should American </w:t>
      </w:r>
      <w:r w:rsidRPr="009775E9">
        <w:rPr>
          <w:rStyle w:val="Emphasis"/>
        </w:rPr>
        <w:t>attention</w:t>
      </w:r>
      <w:r w:rsidRPr="00981CBC">
        <w:rPr>
          <w:sz w:val="16"/>
        </w:rPr>
        <w:t xml:space="preserve">. The civil wars in Libya, Syria, and Yemen may be tragic, but they do not demand a U.S. military response any more than did the atrocities in Rwanda, eastern Congo, or Darfur. </w:t>
      </w:r>
    </w:p>
    <w:p w14:paraId="660ADAD0" w14:textId="77777777" w:rsidR="0085161C" w:rsidRDefault="0085161C" w:rsidP="0085161C">
      <w:pPr>
        <w:rPr>
          <w:sz w:val="16"/>
        </w:rPr>
      </w:pPr>
      <w:r w:rsidRPr="003202A7">
        <w:rPr>
          <w:rStyle w:val="StyleUnderline"/>
          <w:highlight w:val="cyan"/>
        </w:rPr>
        <w:t>Adopting such a</w:t>
      </w:r>
      <w:r w:rsidRPr="009775E9">
        <w:rPr>
          <w:rStyle w:val="StyleUnderline"/>
        </w:rPr>
        <w:t xml:space="preserve"> </w:t>
      </w:r>
      <w:r w:rsidRPr="003202A7">
        <w:rPr>
          <w:rStyle w:val="Emphasis"/>
          <w:highlight w:val="cyan"/>
        </w:rPr>
        <w:t>cramped view</w:t>
      </w:r>
      <w:r w:rsidRPr="009775E9">
        <w:rPr>
          <w:rStyle w:val="StyleUnderline"/>
        </w:rPr>
        <w:t xml:space="preserve"> of American interests, however, </w:t>
      </w:r>
      <w:r w:rsidRPr="003202A7">
        <w:rPr>
          <w:rStyle w:val="StyleUnderline"/>
          <w:highlight w:val="cyan"/>
        </w:rPr>
        <w:t xml:space="preserve">carries its own </w:t>
      </w:r>
      <w:r w:rsidRPr="003202A7">
        <w:rPr>
          <w:rStyle w:val="Emphasis"/>
          <w:highlight w:val="cyan"/>
        </w:rPr>
        <w:t>costs</w:t>
      </w:r>
      <w:r w:rsidRPr="00981CBC">
        <w:rPr>
          <w:sz w:val="16"/>
        </w:rPr>
        <w:t xml:space="preserve">. </w:t>
      </w:r>
      <w:r w:rsidRPr="003202A7">
        <w:rPr>
          <w:rStyle w:val="Emphasis"/>
          <w:highlight w:val="cyan"/>
        </w:rPr>
        <w:t>Terrorism remains a threat</w:t>
      </w:r>
      <w:r w:rsidRPr="00981CBC">
        <w:rPr>
          <w:sz w:val="16"/>
        </w:rPr>
        <w:t xml:space="preserve">, </w:t>
      </w:r>
      <w:r w:rsidRPr="009775E9">
        <w:rPr>
          <w:rStyle w:val="StyleUnderline"/>
        </w:rPr>
        <w:t xml:space="preserve">and </w:t>
      </w:r>
      <w:r w:rsidRPr="003202A7">
        <w:rPr>
          <w:rStyle w:val="StyleUnderline"/>
          <w:highlight w:val="cyan"/>
        </w:rPr>
        <w:t xml:space="preserve">the effect of </w:t>
      </w:r>
      <w:r w:rsidRPr="00B260D7">
        <w:rPr>
          <w:rStyle w:val="StyleUnderline"/>
        </w:rPr>
        <w:t xml:space="preserve">successful </w:t>
      </w:r>
      <w:r w:rsidRPr="003202A7">
        <w:rPr>
          <w:rStyle w:val="StyleUnderline"/>
          <w:highlight w:val="cyan"/>
        </w:rPr>
        <w:t>attacks</w:t>
      </w:r>
      <w:r w:rsidRPr="009775E9">
        <w:rPr>
          <w:rStyle w:val="StyleUnderline"/>
        </w:rPr>
        <w:t xml:space="preserve"> on Americans </w:t>
      </w:r>
      <w:r w:rsidRPr="003202A7">
        <w:rPr>
          <w:rStyle w:val="StyleUnderline"/>
          <w:highlight w:val="cyan"/>
        </w:rPr>
        <w:t>goes beyond</w:t>
      </w:r>
      <w:r w:rsidRPr="009775E9">
        <w:rPr>
          <w:rStyle w:val="StyleUnderline"/>
        </w:rPr>
        <w:t xml:space="preserve"> their immediate </w:t>
      </w:r>
      <w:r w:rsidRPr="003202A7">
        <w:rPr>
          <w:rStyle w:val="StyleUnderline"/>
          <w:highlight w:val="cyan"/>
        </w:rPr>
        <w:t>casualties to</w:t>
      </w:r>
      <w:r w:rsidRPr="009775E9">
        <w:rPr>
          <w:rStyle w:val="StyleUnderline"/>
        </w:rPr>
        <w:t xml:space="preserve"> include </w:t>
      </w:r>
      <w:r w:rsidRPr="003202A7">
        <w:rPr>
          <w:rStyle w:val="StyleUnderline"/>
          <w:highlight w:val="cyan"/>
        </w:rPr>
        <w:t>increase</w:t>
      </w:r>
      <w:r w:rsidRPr="009775E9">
        <w:rPr>
          <w:rStyle w:val="StyleUnderline"/>
        </w:rPr>
        <w:t xml:space="preserve">d </w:t>
      </w:r>
      <w:r w:rsidRPr="003202A7">
        <w:rPr>
          <w:rStyle w:val="Emphasis"/>
          <w:highlight w:val="cyan"/>
        </w:rPr>
        <w:t>pressure</w:t>
      </w:r>
      <w:r w:rsidRPr="003202A7">
        <w:rPr>
          <w:sz w:val="16"/>
          <w:highlight w:val="cyan"/>
        </w:rPr>
        <w:t xml:space="preserve"> </w:t>
      </w:r>
      <w:r w:rsidRPr="003202A7">
        <w:rPr>
          <w:rStyle w:val="StyleUnderline"/>
          <w:highlight w:val="cyan"/>
        </w:rPr>
        <w:t xml:space="preserve">to restrict </w:t>
      </w:r>
      <w:r w:rsidRPr="003202A7">
        <w:rPr>
          <w:rStyle w:val="Emphasis"/>
          <w:highlight w:val="cyan"/>
        </w:rPr>
        <w:t>civil liberties</w:t>
      </w:r>
      <w:r w:rsidRPr="00981CBC">
        <w:rPr>
          <w:sz w:val="16"/>
        </w:rPr>
        <w:t xml:space="preserve"> </w:t>
      </w:r>
      <w:r w:rsidRPr="009775E9">
        <w:rPr>
          <w:rStyle w:val="StyleUnderline"/>
        </w:rPr>
        <w:t xml:space="preserve">at home </w:t>
      </w:r>
      <w:r w:rsidRPr="003202A7">
        <w:rPr>
          <w:rStyle w:val="StyleUnderline"/>
          <w:highlight w:val="cyan"/>
        </w:rPr>
        <w:t>and</w:t>
      </w:r>
      <w:r w:rsidRPr="009775E9">
        <w:rPr>
          <w:rStyle w:val="StyleUnderline"/>
        </w:rPr>
        <w:t xml:space="preserve"> wage impromptu </w:t>
      </w:r>
      <w:r w:rsidRPr="003202A7">
        <w:rPr>
          <w:rStyle w:val="StyleUnderline"/>
          <w:highlight w:val="cyan"/>
        </w:rPr>
        <w:t xml:space="preserve">operations </w:t>
      </w:r>
      <w:r w:rsidRPr="003202A7">
        <w:rPr>
          <w:rStyle w:val="Emphasis"/>
          <w:highlight w:val="cyan"/>
        </w:rPr>
        <w:t>abroad</w:t>
      </w:r>
      <w:r w:rsidRPr="00981CBC">
        <w:rPr>
          <w:sz w:val="16"/>
        </w:rPr>
        <w:t xml:space="preserve">—operations </w:t>
      </w:r>
      <w:r w:rsidRPr="003202A7">
        <w:rPr>
          <w:rStyle w:val="StyleUnderline"/>
          <w:highlight w:val="cyan"/>
        </w:rPr>
        <w:t>that end up</w:t>
      </w:r>
      <w:r w:rsidRPr="009775E9">
        <w:rPr>
          <w:rStyle w:val="StyleUnderline"/>
        </w:rPr>
        <w:t xml:space="preserve"> being</w:t>
      </w:r>
      <w:r w:rsidRPr="00981CBC">
        <w:rPr>
          <w:sz w:val="16"/>
        </w:rPr>
        <w:t xml:space="preserve"> </w:t>
      </w:r>
      <w:r w:rsidRPr="003202A7">
        <w:rPr>
          <w:rStyle w:val="Emphasis"/>
          <w:highlight w:val="cyan"/>
        </w:rPr>
        <w:t>costlier</w:t>
      </w:r>
      <w:r w:rsidRPr="00981CBC">
        <w:rPr>
          <w:sz w:val="16"/>
        </w:rPr>
        <w:t xml:space="preserve"> </w:t>
      </w:r>
      <w:r w:rsidRPr="003202A7">
        <w:rPr>
          <w:rStyle w:val="StyleUnderline"/>
          <w:highlight w:val="cyan"/>
        </w:rPr>
        <w:t>and</w:t>
      </w:r>
      <w:r w:rsidRPr="003202A7">
        <w:rPr>
          <w:sz w:val="16"/>
          <w:highlight w:val="cyan"/>
        </w:rPr>
        <w:t xml:space="preserve"> </w:t>
      </w:r>
      <w:r w:rsidRPr="003202A7">
        <w:rPr>
          <w:rStyle w:val="Emphasis"/>
          <w:highlight w:val="cyan"/>
        </w:rPr>
        <w:t>less effective</w:t>
      </w:r>
      <w:r w:rsidRPr="003202A7">
        <w:rPr>
          <w:sz w:val="16"/>
          <w:highlight w:val="cyan"/>
        </w:rPr>
        <w:t xml:space="preserve"> </w:t>
      </w:r>
      <w:r w:rsidRPr="003202A7">
        <w:rPr>
          <w:rStyle w:val="StyleUnderline"/>
          <w:highlight w:val="cyan"/>
        </w:rPr>
        <w:t xml:space="preserve">than longer-term, </w:t>
      </w:r>
      <w:r w:rsidRPr="003202A7">
        <w:rPr>
          <w:rStyle w:val="Emphasis"/>
          <w:highlight w:val="cyan"/>
        </w:rPr>
        <w:t>better-planned ones</w:t>
      </w:r>
      <w:r w:rsidRPr="009775E9">
        <w:rPr>
          <w:rStyle w:val="Emphasis"/>
        </w:rPr>
        <w:t xml:space="preserve"> would be</w:t>
      </w:r>
      <w:r w:rsidRPr="00981CBC">
        <w:rPr>
          <w:sz w:val="16"/>
        </w:rPr>
        <w:t xml:space="preserve">. After the Islamic State (or </w:t>
      </w:r>
      <w:r w:rsidRPr="003202A7">
        <w:rPr>
          <w:rStyle w:val="Emphasis"/>
          <w:highlight w:val="cyan"/>
        </w:rPr>
        <w:t>ISIS</w:t>
      </w:r>
      <w:r w:rsidRPr="003202A7">
        <w:rPr>
          <w:sz w:val="16"/>
          <w:highlight w:val="cyan"/>
        </w:rPr>
        <w:t xml:space="preserve">) </w:t>
      </w:r>
      <w:r w:rsidRPr="003202A7">
        <w:rPr>
          <w:rStyle w:val="StyleUnderline"/>
          <w:highlight w:val="cyan"/>
        </w:rPr>
        <w:t>took</w:t>
      </w:r>
      <w:r w:rsidRPr="009775E9">
        <w:rPr>
          <w:rStyle w:val="StyleUnderline"/>
        </w:rPr>
        <w:t xml:space="preserve"> hold in </w:t>
      </w:r>
      <w:r w:rsidRPr="003202A7">
        <w:rPr>
          <w:rStyle w:val="StyleUnderline"/>
          <w:highlight w:val="cyan"/>
        </w:rPr>
        <w:t>Iraq</w:t>
      </w:r>
      <w:r w:rsidRPr="009775E9">
        <w:rPr>
          <w:rStyle w:val="StyleUnderline"/>
        </w:rPr>
        <w:t xml:space="preserve"> and Syria</w:t>
      </w:r>
      <w:r w:rsidRPr="00981CBC">
        <w:rPr>
          <w:sz w:val="16"/>
        </w:rPr>
        <w:t xml:space="preserve"> and footage of terrorists decapitating American hostages horrified the public, </w:t>
      </w:r>
      <w:r w:rsidRPr="003202A7">
        <w:rPr>
          <w:rStyle w:val="StyleUnderline"/>
          <w:highlight w:val="cyan"/>
        </w:rPr>
        <w:t>Obama undertook a</w:t>
      </w:r>
      <w:r w:rsidRPr="009775E9">
        <w:rPr>
          <w:rStyle w:val="StyleUnderline"/>
        </w:rPr>
        <w:t xml:space="preserve"> </w:t>
      </w:r>
      <w:r w:rsidRPr="009775E9">
        <w:rPr>
          <w:rStyle w:val="Emphasis"/>
        </w:rPr>
        <w:t xml:space="preserve">far </w:t>
      </w:r>
      <w:r w:rsidRPr="003202A7">
        <w:rPr>
          <w:rStyle w:val="Emphasis"/>
          <w:highlight w:val="cyan"/>
        </w:rPr>
        <w:t>larger operation</w:t>
      </w:r>
      <w:r w:rsidRPr="00981CBC">
        <w:rPr>
          <w:sz w:val="16"/>
        </w:rPr>
        <w:t xml:space="preserve"> </w:t>
      </w:r>
      <w:r w:rsidRPr="009775E9">
        <w:rPr>
          <w:rStyle w:val="StyleUnderline"/>
        </w:rPr>
        <w:t>than would have likely been necessary had he left a residual force in Iraq after 2011</w:t>
      </w:r>
      <w:r w:rsidRPr="00981CBC">
        <w:rPr>
          <w:sz w:val="16"/>
        </w:rPr>
        <w:t xml:space="preserve">. As for genocide and civil war, certain cases can pose such serious threats to U.S. interests, or be so offensive to American values, as to merit intervention. </w:t>
      </w:r>
      <w:r w:rsidRPr="009775E9">
        <w:rPr>
          <w:rStyle w:val="StyleUnderline"/>
        </w:rPr>
        <w:t xml:space="preserve">Successive </w:t>
      </w:r>
      <w:r w:rsidRPr="003202A7">
        <w:rPr>
          <w:rStyle w:val="StyleUnderline"/>
          <w:highlight w:val="cyan"/>
        </w:rPr>
        <w:t>presidents</w:t>
      </w:r>
      <w:r w:rsidRPr="009775E9">
        <w:rPr>
          <w:rStyle w:val="StyleUnderline"/>
        </w:rPr>
        <w:t xml:space="preserve"> have </w:t>
      </w:r>
      <w:r w:rsidRPr="003202A7">
        <w:rPr>
          <w:rStyle w:val="StyleUnderline"/>
          <w:highlight w:val="cyan"/>
        </w:rPr>
        <w:t xml:space="preserve">used military might to prevent, halt, or punish </w:t>
      </w:r>
      <w:r w:rsidRPr="003202A7">
        <w:rPr>
          <w:rStyle w:val="Emphasis"/>
          <w:highlight w:val="cyan"/>
        </w:rPr>
        <w:t>mass atrocities</w:t>
      </w:r>
      <w:r w:rsidRPr="00981CBC">
        <w:rPr>
          <w:sz w:val="16"/>
        </w:rPr>
        <w:t>—</w:t>
      </w:r>
      <w:r w:rsidRPr="009775E9">
        <w:rPr>
          <w:rStyle w:val="StyleUnderline"/>
        </w:rPr>
        <w:t xml:space="preserve">Clinton to cease the </w:t>
      </w:r>
      <w:r w:rsidRPr="009775E9">
        <w:rPr>
          <w:rStyle w:val="Emphasis"/>
        </w:rPr>
        <w:t>genocide</w:t>
      </w:r>
      <w:r w:rsidRPr="009775E9">
        <w:rPr>
          <w:rStyle w:val="StyleUnderline"/>
        </w:rPr>
        <w:t xml:space="preserve"> against</w:t>
      </w:r>
      <w:r w:rsidRPr="00981CBC">
        <w:rPr>
          <w:sz w:val="16"/>
        </w:rPr>
        <w:t xml:space="preserve"> Bosnian Muslims </w:t>
      </w:r>
      <w:r w:rsidRPr="003202A7">
        <w:rPr>
          <w:rStyle w:val="StyleUnderline"/>
          <w:highlight w:val="cyan"/>
        </w:rPr>
        <w:t>in</w:t>
      </w:r>
      <w:r w:rsidRPr="009775E9">
        <w:rPr>
          <w:rStyle w:val="StyleUnderline"/>
        </w:rPr>
        <w:t xml:space="preserve"> the</w:t>
      </w:r>
      <w:r w:rsidRPr="00981CBC">
        <w:rPr>
          <w:sz w:val="16"/>
        </w:rPr>
        <w:t xml:space="preserve"> </w:t>
      </w:r>
      <w:r w:rsidRPr="003202A7">
        <w:rPr>
          <w:rStyle w:val="Emphasis"/>
          <w:highlight w:val="cyan"/>
        </w:rPr>
        <w:t>Balkans</w:t>
      </w:r>
      <w:r w:rsidRPr="00981CBC">
        <w:rPr>
          <w:sz w:val="16"/>
        </w:rPr>
        <w:t xml:space="preserve">, </w:t>
      </w:r>
      <w:r w:rsidRPr="009775E9">
        <w:rPr>
          <w:rStyle w:val="Emphasis"/>
        </w:rPr>
        <w:t>Obama</w:t>
      </w:r>
      <w:r w:rsidRPr="00981CBC">
        <w:rPr>
          <w:sz w:val="16"/>
        </w:rPr>
        <w:t xml:space="preserve"> </w:t>
      </w:r>
      <w:r w:rsidRPr="009775E9">
        <w:rPr>
          <w:rStyle w:val="StyleUnderline"/>
        </w:rPr>
        <w:t xml:space="preserve">to protect the </w:t>
      </w:r>
      <w:r w:rsidRPr="009775E9">
        <w:rPr>
          <w:rStyle w:val="Emphasis"/>
        </w:rPr>
        <w:t>Yezidi</w:t>
      </w:r>
      <w:r w:rsidRPr="00981CBC">
        <w:rPr>
          <w:sz w:val="16"/>
        </w:rPr>
        <w:t xml:space="preserve"> </w:t>
      </w:r>
      <w:r w:rsidRPr="009775E9">
        <w:rPr>
          <w:rStyle w:val="StyleUnderline"/>
        </w:rPr>
        <w:t xml:space="preserve">minority in </w:t>
      </w:r>
      <w:r w:rsidRPr="003202A7">
        <w:rPr>
          <w:rStyle w:val="Emphasis"/>
          <w:highlight w:val="cyan"/>
        </w:rPr>
        <w:t>Iraq</w:t>
      </w:r>
      <w:r w:rsidRPr="00981CBC">
        <w:rPr>
          <w:sz w:val="16"/>
        </w:rPr>
        <w:t xml:space="preserve">, </w:t>
      </w:r>
      <w:r w:rsidRPr="003202A7">
        <w:rPr>
          <w:rStyle w:val="StyleUnderline"/>
          <w:highlight w:val="cyan"/>
        </w:rPr>
        <w:t>and</w:t>
      </w:r>
      <w:r w:rsidRPr="009775E9">
        <w:rPr>
          <w:rStyle w:val="StyleUnderline"/>
        </w:rPr>
        <w:t xml:space="preserve"> Trump after Bashar al-Assad’s chemical attacks against his own people in</w:t>
      </w:r>
      <w:r w:rsidRPr="00981CBC">
        <w:rPr>
          <w:sz w:val="16"/>
        </w:rPr>
        <w:t xml:space="preserve"> </w:t>
      </w:r>
      <w:r w:rsidRPr="003202A7">
        <w:rPr>
          <w:rStyle w:val="Emphasis"/>
          <w:highlight w:val="cyan"/>
        </w:rPr>
        <w:t>Syria</w:t>
      </w:r>
      <w:r w:rsidRPr="00981CBC">
        <w:rPr>
          <w:sz w:val="16"/>
        </w:rPr>
        <w:t xml:space="preserve">. </w:t>
      </w:r>
      <w:r w:rsidRPr="009775E9">
        <w:rPr>
          <w:rStyle w:val="StyleUnderline"/>
        </w:rPr>
        <w:t xml:space="preserve">There is every reason to believe that similar </w:t>
      </w:r>
      <w:r w:rsidRPr="003202A7">
        <w:rPr>
          <w:rStyle w:val="StyleUnderline"/>
          <w:highlight w:val="cyan"/>
        </w:rPr>
        <w:t xml:space="preserve">cases will arise in the </w:t>
      </w:r>
      <w:r w:rsidRPr="003202A7">
        <w:rPr>
          <w:rStyle w:val="Emphasis"/>
          <w:highlight w:val="cyan"/>
        </w:rPr>
        <w:t>future</w:t>
      </w:r>
      <w:r w:rsidRPr="00981CBC">
        <w:rPr>
          <w:sz w:val="16"/>
        </w:rPr>
        <w:t>.</w:t>
      </w:r>
    </w:p>
    <w:p w14:paraId="2479E639" w14:textId="77777777" w:rsidR="003B202C" w:rsidRPr="008A3A66" w:rsidRDefault="003B202C" w:rsidP="003B202C">
      <w:pPr>
        <w:pStyle w:val="Heading4"/>
      </w:pPr>
      <w:r>
        <w:t xml:space="preserve">Globalization is </w:t>
      </w:r>
      <w:r>
        <w:rPr>
          <w:u w:val="single"/>
        </w:rPr>
        <w:t>immensely beneficial</w:t>
      </w:r>
      <w:r>
        <w:t xml:space="preserve"> for improving </w:t>
      </w:r>
      <w:r>
        <w:rPr>
          <w:u w:val="single"/>
        </w:rPr>
        <w:t>quality of life</w:t>
      </w:r>
      <w:r>
        <w:t xml:space="preserve"> in the </w:t>
      </w:r>
      <w:r>
        <w:rPr>
          <w:u w:val="single"/>
        </w:rPr>
        <w:t>Global South</w:t>
      </w:r>
      <w:r>
        <w:t xml:space="preserve">---it’s also </w:t>
      </w:r>
      <w:r>
        <w:rPr>
          <w:u w:val="single"/>
        </w:rPr>
        <w:t>widely supported</w:t>
      </w:r>
      <w:r>
        <w:t xml:space="preserve"> which proves their </w:t>
      </w:r>
      <w:r>
        <w:rPr>
          <w:u w:val="single"/>
        </w:rPr>
        <w:t>epistemic skepticism</w:t>
      </w:r>
      <w:r>
        <w:t xml:space="preserve"> is from an </w:t>
      </w:r>
      <w:r>
        <w:rPr>
          <w:u w:val="single"/>
        </w:rPr>
        <w:t>ivory tower</w:t>
      </w:r>
      <w:r>
        <w:t>.</w:t>
      </w:r>
    </w:p>
    <w:p w14:paraId="7381E295" w14:textId="77777777" w:rsidR="003B202C" w:rsidRDefault="003B202C" w:rsidP="003B202C">
      <w:r w:rsidRPr="00801582">
        <w:rPr>
          <w:rStyle w:val="Style13ptBold"/>
        </w:rPr>
        <w:t>Horner et al. 18</w:t>
      </w:r>
      <w:r>
        <w:t xml:space="preserve"> (Rory, Global Development Institute, University of Manchester, Manchester, UK, “Globalisation, uneven development and the North–South ‘big switch’,” Cambridge Journal of Regions, Economy and Society 2018, 11, 17–33 doi:10.1093/cjres/rsx026)</w:t>
      </w:r>
    </w:p>
    <w:p w14:paraId="58DE7214" w14:textId="77777777" w:rsidR="003B202C" w:rsidRPr="008A3A66" w:rsidRDefault="003B202C" w:rsidP="003B202C">
      <w:pPr>
        <w:rPr>
          <w:sz w:val="16"/>
        </w:rPr>
      </w:pPr>
      <w:r w:rsidRPr="008A3A66">
        <w:rPr>
          <w:rStyle w:val="StyleUnderline"/>
        </w:rPr>
        <w:t>Citizen surveys further reveal dramatic changes in attitudes to globalisation across and within the global North and South</w:t>
      </w:r>
      <w:r w:rsidRPr="008A3A66">
        <w:rPr>
          <w:sz w:val="16"/>
        </w:rPr>
        <w:t xml:space="preserve">. While such surveys have methodological limitations,1 the results indicate distinctive trends that support the thesis of the ‘big switch’. </w:t>
      </w:r>
      <w:r w:rsidRPr="00E72547">
        <w:rPr>
          <w:rStyle w:val="StyleUnderline"/>
          <w:highlight w:val="yellow"/>
        </w:rPr>
        <w:t>Among people in the global South, polls</w:t>
      </w:r>
      <w:r w:rsidRPr="002C1F50">
        <w:rPr>
          <w:rStyle w:val="StyleUnderline"/>
        </w:rPr>
        <w:t xml:space="preserve"> have </w:t>
      </w:r>
      <w:r w:rsidRPr="00E72547">
        <w:rPr>
          <w:rStyle w:val="Emphasis"/>
          <w:highlight w:val="yellow"/>
        </w:rPr>
        <w:t>consistently found</w:t>
      </w:r>
      <w:r w:rsidRPr="002C1F50">
        <w:rPr>
          <w:rStyle w:val="StyleUnderline"/>
        </w:rPr>
        <w:t xml:space="preserve"> quite </w:t>
      </w:r>
      <w:r w:rsidRPr="00E72547">
        <w:rPr>
          <w:rStyle w:val="Emphasis"/>
          <w:highlight w:val="yellow"/>
        </w:rPr>
        <w:t>positive attitudes</w:t>
      </w:r>
      <w:r w:rsidRPr="00E72547">
        <w:rPr>
          <w:rStyle w:val="StyleUnderline"/>
          <w:highlight w:val="yellow"/>
        </w:rPr>
        <w:t xml:space="preserve"> towards globalisation</w:t>
      </w:r>
      <w:r w:rsidRPr="002C1F50">
        <w:rPr>
          <w:rStyle w:val="StyleUnderline"/>
        </w:rPr>
        <w:t xml:space="preserve">. </w:t>
      </w:r>
      <w:r w:rsidRPr="00E72547">
        <w:rPr>
          <w:sz w:val="16"/>
          <w:szCs w:val="16"/>
        </w:rPr>
        <w:t>In 2007, the Times of India claimed that ‘Indians believe globalisation benefits their country’, citing a poll by the Chicago Council on Global Affairs and World Public Opinion that 54% of Indians answered ‘good’ compared to 30% ‘bad’ to the question of whether increasing economic connections ‘with others around the world is mostly good or bad’. More recently, Stokes (2016) reported on Pew Research Surveys from 2016 which found that 60% of Chinese think their country’s involvement in the global economy is good (compared to 23% who think it is bad), while 52% of Indians surveyed thought it was good compared to 25% who said it was a problem. A recent YouGov survey of 20,000 people across 19 countries found a majority believed that globalisation has been a force for good. That survey found the most enthusiasm for globalisation in East and South-East Asia, where over 70% in all countries believed it has been a force for good. The highest approval, 91%, was in Vietnam, a relative latecomer to globalisation (Smith, 2017).</w:t>
      </w:r>
    </w:p>
    <w:p w14:paraId="68CB3E28" w14:textId="77777777" w:rsidR="003B202C" w:rsidRPr="008A3A66" w:rsidRDefault="003B202C" w:rsidP="003B202C">
      <w:pPr>
        <w:rPr>
          <w:sz w:val="16"/>
          <w:szCs w:val="14"/>
        </w:rPr>
      </w:pPr>
      <w:r w:rsidRPr="008A3A66">
        <w:rPr>
          <w:sz w:val="16"/>
          <w:szCs w:val="14"/>
        </w:rPr>
        <w:t xml:space="preserve">By contrast, public support for globalisation in the global North has plummeted. Bhagwati (2004) cited an Environics International Survey presented at the 2002 World Economic Forum Meetings to argue that disillusionment with globalisation was not universal; ‘anti-globalisation sentiments are more prevalent in the rich countries of the North, while pluralities of policy makers and the public in the poor countries of the South see globalisation instead as a positive force’ (2004, 8). Although Bhagwati suggested this was an ‘ironic reversal’, it proved to be in line with a 2007 BBC World Service poll that found 57% of people in G7 countries thought the pace of globalisation was too rapid, whereas the majority of those in </w:t>
      </w:r>
      <w:r w:rsidRPr="009C3038">
        <w:rPr>
          <w:strike/>
          <w:sz w:val="16"/>
          <w:szCs w:val="14"/>
        </w:rPr>
        <w:t>developing</w:t>
      </w:r>
      <w:r w:rsidRPr="008A3A66">
        <w:rPr>
          <w:sz w:val="16"/>
          <w:szCs w:val="14"/>
        </w:rPr>
        <w:t xml:space="preserve"> countries surveyed thought it was just right or too slow (e.g. IMF, 2008; Pieterse, 2012). A 2007 Pew Global Poll similarly found a decline in the percentage of people in many Northern countries who believed trade had a positive impact. In its analysis of the survey results, Kohut and Wilke (2008, 6–7) commented that ‘it is in economically stagnant Western countries that we see the most trepidation about globalisation’. Almost 10 years later, The Economist (2016) reported on a YouGov survey of 19 countries, which found that fewer than half of people in the USA, UK and France believed that globalisation is a ‘force for good’ in the world. This broad change in attitude toward globalisation is playing out in national electoral politics as well as gatherings such as the World Economic Forum and the meeting of the Asia-Pacific Economic Cooperation.</w:t>
      </w:r>
    </w:p>
    <w:p w14:paraId="581C7D04" w14:textId="77777777" w:rsidR="003B202C" w:rsidRPr="008A3A66" w:rsidRDefault="003B202C" w:rsidP="003B202C">
      <w:pPr>
        <w:rPr>
          <w:sz w:val="16"/>
          <w:szCs w:val="14"/>
        </w:rPr>
      </w:pPr>
      <w:r w:rsidRPr="008A3A66">
        <w:rPr>
          <w:sz w:val="16"/>
          <w:szCs w:val="14"/>
        </w:rPr>
        <w:t>The ‘big switch’ and the geography of uneven development</w:t>
      </w:r>
    </w:p>
    <w:p w14:paraId="57F4DF4A" w14:textId="77777777" w:rsidR="003B202C" w:rsidRPr="008A3A66" w:rsidRDefault="003B202C" w:rsidP="003B202C">
      <w:pPr>
        <w:rPr>
          <w:sz w:val="16"/>
        </w:rPr>
      </w:pPr>
      <w:r w:rsidRPr="008A3A66">
        <w:rPr>
          <w:sz w:val="16"/>
        </w:rPr>
        <w:t xml:space="preserve">The ‘big switch’ seemingly confounds the predictions of the most vocal proponents and critics of globalisation alike. Uneven development is dynamic and relates to differences both within and among countries (Sheppard, 2016). Naïve claims that the world is flat or that economic globalisation is ‘win-win’ have rightly been dismissed (Baldwin, 2016; Christopherson et al., 2008; Turok et al., 2017), yet </w:t>
      </w:r>
      <w:r w:rsidRPr="00E72547">
        <w:rPr>
          <w:rStyle w:val="StyleUnderline"/>
          <w:highlight w:val="yellow"/>
        </w:rPr>
        <w:t>it is</w:t>
      </w:r>
      <w:r w:rsidRPr="008A3A66">
        <w:rPr>
          <w:sz w:val="16"/>
        </w:rPr>
        <w:t xml:space="preserve"> also </w:t>
      </w:r>
      <w:r w:rsidRPr="00E72547">
        <w:rPr>
          <w:rStyle w:val="Emphasis"/>
          <w:highlight w:val="yellow"/>
        </w:rPr>
        <w:t>insufficient</w:t>
      </w:r>
      <w:r w:rsidRPr="00E72547">
        <w:rPr>
          <w:rStyle w:val="StyleUnderline"/>
          <w:highlight w:val="yellow"/>
        </w:rPr>
        <w:t xml:space="preserve"> to suggest</w:t>
      </w:r>
      <w:r w:rsidRPr="002C1F50">
        <w:rPr>
          <w:rStyle w:val="StyleUnderline"/>
        </w:rPr>
        <w:t xml:space="preserve"> that </w:t>
      </w:r>
      <w:r w:rsidRPr="00E72547">
        <w:rPr>
          <w:rStyle w:val="StyleUnderline"/>
          <w:highlight w:val="yellow"/>
        </w:rPr>
        <w:t>globalisation</w:t>
      </w:r>
      <w:r w:rsidRPr="002C1F50">
        <w:rPr>
          <w:rStyle w:val="StyleUnderline"/>
        </w:rPr>
        <w:t xml:space="preserve"> simply </w:t>
      </w:r>
      <w:r w:rsidRPr="00E72547">
        <w:rPr>
          <w:rStyle w:val="StyleUnderline"/>
          <w:highlight w:val="yellow"/>
        </w:rPr>
        <w:t>leads to</w:t>
      </w:r>
      <w:r w:rsidRPr="008A3A66">
        <w:rPr>
          <w:rStyle w:val="StyleUnderline"/>
        </w:rPr>
        <w:t xml:space="preserve"> a </w:t>
      </w:r>
      <w:r w:rsidRPr="00E72547">
        <w:rPr>
          <w:rStyle w:val="Emphasis"/>
          <w:highlight w:val="yellow"/>
        </w:rPr>
        <w:t>reproduction</w:t>
      </w:r>
      <w:r w:rsidRPr="00E72547">
        <w:rPr>
          <w:rStyle w:val="StyleUnderline"/>
          <w:highlight w:val="yellow"/>
        </w:rPr>
        <w:t xml:space="preserve"> of</w:t>
      </w:r>
      <w:r w:rsidRPr="008A3A66">
        <w:rPr>
          <w:rStyle w:val="StyleUnderline"/>
        </w:rPr>
        <w:t xml:space="preserve"> existing </w:t>
      </w:r>
      <w:r w:rsidRPr="00E72547">
        <w:rPr>
          <w:rStyle w:val="Emphasis"/>
          <w:highlight w:val="yellow"/>
        </w:rPr>
        <w:t>inequalities</w:t>
      </w:r>
      <w:r w:rsidRPr="002C1F50">
        <w:rPr>
          <w:rStyle w:val="StyleUnderline"/>
        </w:rPr>
        <w:t xml:space="preserve">, overlooking how that </w:t>
      </w:r>
      <w:r w:rsidRPr="00E72547">
        <w:rPr>
          <w:rStyle w:val="Emphasis"/>
        </w:rPr>
        <w:t>unevenness</w:t>
      </w:r>
      <w:r w:rsidRPr="002C1F50">
        <w:rPr>
          <w:rStyle w:val="StyleUnderline"/>
        </w:rPr>
        <w:t xml:space="preserve"> may be changing as a result of new macroeconomic geographies</w:t>
      </w:r>
      <w:r w:rsidRPr="008A3A66">
        <w:rPr>
          <w:sz w:val="16"/>
        </w:rPr>
        <w:t xml:space="preserve"> (Peck, 2016). While trade theory could predict that there would be ‘losers’ in the global North from international economic integration, proponents of economic globalisation have asserted that they would be few in number and could be compensated. More recently, it appears that a large group of people feel more forsaken than compensated. Similarly, </w:t>
      </w:r>
      <w:r w:rsidRPr="00E72547">
        <w:rPr>
          <w:rStyle w:val="StyleUnderline"/>
          <w:highlight w:val="yellow"/>
        </w:rPr>
        <w:t>for those who embraced Marxian political economy</w:t>
      </w:r>
      <w:r w:rsidRPr="008A3A66">
        <w:rPr>
          <w:rStyle w:val="StyleUnderline"/>
        </w:rPr>
        <w:t xml:space="preserve">, and warned of its </w:t>
      </w:r>
      <w:r w:rsidRPr="00E72547">
        <w:rPr>
          <w:rStyle w:val="Emphasis"/>
        </w:rPr>
        <w:t>negative consequences</w:t>
      </w:r>
      <w:r w:rsidRPr="008A3A66">
        <w:rPr>
          <w:rStyle w:val="StyleUnderline"/>
        </w:rPr>
        <w:t xml:space="preserve"> in the South, the </w:t>
      </w:r>
      <w:r w:rsidRPr="00E72547">
        <w:rPr>
          <w:rStyle w:val="Emphasis"/>
          <w:highlight w:val="yellow"/>
        </w:rPr>
        <w:t>apparent optimism</w:t>
      </w:r>
      <w:r w:rsidRPr="008A3A66">
        <w:rPr>
          <w:rStyle w:val="StyleUnderline"/>
        </w:rPr>
        <w:t xml:space="preserve"> and </w:t>
      </w:r>
      <w:r w:rsidRPr="00E72547">
        <w:rPr>
          <w:rStyle w:val="Emphasis"/>
        </w:rPr>
        <w:t xml:space="preserve">support </w:t>
      </w:r>
      <w:r w:rsidRPr="00E72547">
        <w:rPr>
          <w:rStyle w:val="Emphasis"/>
          <w:highlight w:val="yellow"/>
        </w:rPr>
        <w:t>for globalisation</w:t>
      </w:r>
      <w:r w:rsidRPr="00E72547">
        <w:rPr>
          <w:rStyle w:val="StyleUnderline"/>
          <w:highlight w:val="yellow"/>
        </w:rPr>
        <w:t xml:space="preserve"> in the South may have been </w:t>
      </w:r>
      <w:r w:rsidRPr="00E72547">
        <w:rPr>
          <w:rStyle w:val="Emphasis"/>
          <w:highlight w:val="yellow"/>
        </w:rPr>
        <w:t>unexpected</w:t>
      </w:r>
      <w:r w:rsidRPr="008A3A66">
        <w:rPr>
          <w:sz w:val="16"/>
        </w:rPr>
        <w:t xml:space="preserve">. The sceptical internationalists (e.g. Evans, 2008; Kaplinsky, 2001; Stiglitz, 2006) should be acknowledged, however, for forecasting downsides in the global North. As we outline below, many people in the global North have experienced relative stagnation, whereas, albeit from a very low starting point and amidst considerable inequality, </w:t>
      </w:r>
      <w:r w:rsidRPr="00E72547">
        <w:rPr>
          <w:rStyle w:val="StyleUnderline"/>
          <w:highlight w:val="yellow"/>
        </w:rPr>
        <w:t>many</w:t>
      </w:r>
      <w:r w:rsidRPr="008A3A66">
        <w:rPr>
          <w:rStyle w:val="StyleUnderline"/>
        </w:rPr>
        <w:t xml:space="preserve"> people</w:t>
      </w:r>
      <w:r w:rsidRPr="008A3A66">
        <w:rPr>
          <w:sz w:val="16"/>
        </w:rPr>
        <w:t xml:space="preserve"> (but not all) </w:t>
      </w:r>
      <w:r w:rsidRPr="002C1F50">
        <w:rPr>
          <w:rStyle w:val="StyleUnderline"/>
        </w:rPr>
        <w:t xml:space="preserve">have </w:t>
      </w:r>
      <w:r w:rsidRPr="00E72547">
        <w:rPr>
          <w:rStyle w:val="StyleUnderline"/>
          <w:highlight w:val="yellow"/>
        </w:rPr>
        <w:t xml:space="preserve">experienced </w:t>
      </w:r>
      <w:r w:rsidRPr="00E72547">
        <w:rPr>
          <w:rStyle w:val="Emphasis"/>
          <w:highlight w:val="yellow"/>
        </w:rPr>
        <w:t>improved development outcomes</w:t>
      </w:r>
      <w:r w:rsidRPr="008A3A66">
        <w:rPr>
          <w:rStyle w:val="StyleUnderline"/>
        </w:rPr>
        <w:t xml:space="preserve"> in the global South</w:t>
      </w:r>
      <w:r w:rsidRPr="008A3A66">
        <w:rPr>
          <w:sz w:val="16"/>
        </w:rPr>
        <w:t>. We then explore what this apparent ‘big switch’ may tell us about contemporary economic globalisation.</w:t>
      </w:r>
    </w:p>
    <w:p w14:paraId="6826F5BE" w14:textId="77777777" w:rsidR="003B202C" w:rsidRPr="008A3A66" w:rsidRDefault="003B202C" w:rsidP="003B202C">
      <w:pPr>
        <w:rPr>
          <w:sz w:val="16"/>
          <w:szCs w:val="14"/>
        </w:rPr>
      </w:pPr>
      <w:r w:rsidRPr="008A3A66">
        <w:rPr>
          <w:sz w:val="16"/>
          <w:szCs w:val="14"/>
        </w:rPr>
        <w:t>The new geography of global uneven development</w:t>
      </w:r>
    </w:p>
    <w:p w14:paraId="39AE6E63" w14:textId="77777777" w:rsidR="003B202C" w:rsidRPr="008A3A66" w:rsidRDefault="003B202C" w:rsidP="003B202C">
      <w:pPr>
        <w:rPr>
          <w:sz w:val="16"/>
        </w:rPr>
      </w:pPr>
      <w:r w:rsidRPr="008A3A66">
        <w:rPr>
          <w:sz w:val="16"/>
        </w:rPr>
        <w:t xml:space="preserve">Significant portions of the population in the USA and other countries in the global North have experienced limited, if any, income gains in an era of globalisation. Milanovic’s (2016) ‘elephant graph’ (Figure 1) has quickly become a popular way to demonstrate the relative stagnation experienced in North America and Europe in recent decades. Exploring changes in real incomes between 1988 and 2008, he showed that those who particularly lost out on any relative gain in income were the global upper middle class (those between the 75th and 90th percentiles on the global income distribution) and the poorest 5% of the world population. Of these least successful percentiles, 86% of the population were from mature economies in the global North (Lakner and Milanovic, 2016, 23). Considering these contrasts more widely, </w:t>
      </w:r>
      <w:r w:rsidRPr="002C1F50">
        <w:rPr>
          <w:rStyle w:val="StyleUnderline"/>
        </w:rPr>
        <w:t xml:space="preserve">a growing body of evidence shows that </w:t>
      </w:r>
      <w:r w:rsidRPr="00E72547">
        <w:rPr>
          <w:rStyle w:val="StyleUnderline"/>
          <w:highlight w:val="yellow"/>
        </w:rPr>
        <w:t>the</w:t>
      </w:r>
      <w:r w:rsidRPr="008A3A66">
        <w:rPr>
          <w:rStyle w:val="StyleUnderline"/>
        </w:rPr>
        <w:t xml:space="preserve"> global </w:t>
      </w:r>
      <w:r w:rsidRPr="00E72547">
        <w:rPr>
          <w:rStyle w:val="Emphasis"/>
          <w:highlight w:val="yellow"/>
        </w:rPr>
        <w:t>North’s dominance</w:t>
      </w:r>
      <w:r w:rsidRPr="002C1F50">
        <w:rPr>
          <w:rStyle w:val="StyleUnderline"/>
        </w:rPr>
        <w:t xml:space="preserve"> in the global economy </w:t>
      </w:r>
      <w:r w:rsidRPr="00E72547">
        <w:rPr>
          <w:rStyle w:val="StyleUnderline"/>
          <w:highlight w:val="yellow"/>
        </w:rPr>
        <w:t xml:space="preserve">is </w:t>
      </w:r>
      <w:r w:rsidRPr="00E72547">
        <w:rPr>
          <w:rStyle w:val="Emphasis"/>
          <w:highlight w:val="yellow"/>
        </w:rPr>
        <w:t>receding</w:t>
      </w:r>
      <w:r w:rsidRPr="008A3A66">
        <w:rPr>
          <w:sz w:val="16"/>
        </w:rPr>
        <w:t>, with the share of high-income countries in global GDP having fallen from 76.8% in 2000 to 65.2% in 2015 (see Figure 1).</w:t>
      </w:r>
    </w:p>
    <w:p w14:paraId="73CDA92C" w14:textId="77777777" w:rsidR="003B202C" w:rsidRPr="008A3A66" w:rsidRDefault="003B202C" w:rsidP="003B202C">
      <w:pPr>
        <w:rPr>
          <w:sz w:val="16"/>
        </w:rPr>
      </w:pPr>
      <w:r w:rsidRPr="008A3A66">
        <w:rPr>
          <w:sz w:val="16"/>
        </w:rPr>
        <w:t xml:space="preserve">A different picture emerges in the global South. In Figure 1, it was </w:t>
      </w:r>
      <w:r w:rsidRPr="002C1F50">
        <w:rPr>
          <w:rStyle w:val="StyleUnderline"/>
        </w:rPr>
        <w:t>Asians</w:t>
      </w:r>
      <w:r w:rsidRPr="008A3A66">
        <w:rPr>
          <w:sz w:val="16"/>
        </w:rPr>
        <w:t xml:space="preserve"> who </w:t>
      </w:r>
      <w:r w:rsidRPr="002C1F50">
        <w:rPr>
          <w:rStyle w:val="StyleUnderline"/>
        </w:rPr>
        <w:t>comprised 90% of the population in the percentiles which did best in terms of relative income gains from 1988 to 200</w:t>
      </w:r>
      <w:r w:rsidRPr="008A3A66">
        <w:rPr>
          <w:sz w:val="16"/>
        </w:rPr>
        <w:t>8 (Lakner and Milanovic, 2016, 223). The UNDP has remarked that</w:t>
      </w:r>
    </w:p>
    <w:p w14:paraId="33DFFBB0" w14:textId="77777777" w:rsidR="003B202C" w:rsidRPr="008A3A66" w:rsidRDefault="003B202C" w:rsidP="003B202C">
      <w:pPr>
        <w:rPr>
          <w:sz w:val="16"/>
        </w:rPr>
      </w:pPr>
      <w:r w:rsidRPr="008A3A66">
        <w:rPr>
          <w:sz w:val="16"/>
        </w:rPr>
        <w:t xml:space="preserve">A striking feature of the world scene in recent years is </w:t>
      </w:r>
      <w:r w:rsidRPr="002C1F50">
        <w:rPr>
          <w:rStyle w:val="StyleUnderline"/>
        </w:rPr>
        <w:t>the transformation of many</w:t>
      </w:r>
      <w:r w:rsidRPr="008A3A66">
        <w:rPr>
          <w:sz w:val="16"/>
        </w:rPr>
        <w:t xml:space="preserve"> </w:t>
      </w:r>
      <w:r w:rsidRPr="008A3A66">
        <w:rPr>
          <w:strike/>
          <w:sz w:val="16"/>
        </w:rPr>
        <w:t>developing</w:t>
      </w:r>
      <w:r w:rsidRPr="008A3A66">
        <w:rPr>
          <w:sz w:val="16"/>
        </w:rPr>
        <w:t xml:space="preserve"> </w:t>
      </w:r>
      <w:r w:rsidRPr="002C1F50">
        <w:rPr>
          <w:rStyle w:val="StyleUnderline"/>
        </w:rPr>
        <w:t>countries i</w:t>
      </w:r>
      <w:r w:rsidRPr="008A3A66">
        <w:rPr>
          <w:rStyle w:val="StyleUnderline"/>
        </w:rPr>
        <w:t xml:space="preserve">nto dynamic economies…doing well in economic growth and trade … they are </w:t>
      </w:r>
      <w:r w:rsidRPr="00E72547">
        <w:rPr>
          <w:rStyle w:val="Emphasis"/>
        </w:rPr>
        <w:t>collectively bolstering</w:t>
      </w:r>
      <w:r w:rsidRPr="008A3A66">
        <w:rPr>
          <w:rStyle w:val="StyleUnderline"/>
        </w:rPr>
        <w:t xml:space="preserve"> world </w:t>
      </w:r>
      <w:r w:rsidRPr="00E72547">
        <w:rPr>
          <w:rStyle w:val="Emphasis"/>
        </w:rPr>
        <w:t>economic growth</w:t>
      </w:r>
      <w:r w:rsidRPr="008A3A66">
        <w:rPr>
          <w:rStyle w:val="StyleUnderline"/>
        </w:rPr>
        <w:t>, lifting other</w:t>
      </w:r>
      <w:r w:rsidRPr="008A3A66">
        <w:rPr>
          <w:strike/>
          <w:sz w:val="16"/>
        </w:rPr>
        <w:t xml:space="preserve"> developing </w:t>
      </w:r>
      <w:r w:rsidRPr="008A3A66">
        <w:rPr>
          <w:rStyle w:val="StyleUnderline"/>
        </w:rPr>
        <w:t>economies, reducing poverty and increasing wealth on a grand sca</w:t>
      </w:r>
      <w:r w:rsidRPr="002C1F50">
        <w:rPr>
          <w:rStyle w:val="StyleUnderline"/>
        </w:rPr>
        <w:t>le</w:t>
      </w:r>
      <w:r w:rsidRPr="008A3A66">
        <w:rPr>
          <w:sz w:val="16"/>
        </w:rPr>
        <w:t>. (UNDP, 2013, 43)</w:t>
      </w:r>
    </w:p>
    <w:p w14:paraId="32C76EC6" w14:textId="77777777" w:rsidR="003B202C" w:rsidRPr="008A3A66" w:rsidRDefault="003B202C" w:rsidP="003B202C">
      <w:pPr>
        <w:rPr>
          <w:sz w:val="16"/>
        </w:rPr>
      </w:pPr>
      <w:r w:rsidRPr="002C1F50">
        <w:rPr>
          <w:rStyle w:val="StyleUnderline"/>
        </w:rPr>
        <w:t>The share of global GDP of low and middle</w:t>
      </w:r>
      <w:r>
        <w:rPr>
          <w:rStyle w:val="StyleUnderline"/>
        </w:rPr>
        <w:t xml:space="preserve"> </w:t>
      </w:r>
      <w:r w:rsidRPr="002C1F50">
        <w:rPr>
          <w:rStyle w:val="StyleUnderline"/>
        </w:rPr>
        <w:t>income countries increased from 22.5% in 2000 to 34.1% in 2015</w:t>
      </w:r>
      <w:r w:rsidRPr="008A3A66">
        <w:rPr>
          <w:sz w:val="16"/>
        </w:rPr>
        <w:t xml:space="preserve"> (Figure 2). </w:t>
      </w:r>
      <w:r w:rsidRPr="002C1F50">
        <w:rPr>
          <w:rStyle w:val="StyleUnderline"/>
        </w:rPr>
        <w:t>Much of this increase is accounted for by China, as well as India and Brazil</w:t>
      </w:r>
      <w:r w:rsidRPr="008A3A66">
        <w:rPr>
          <w:sz w:val="16"/>
        </w:rPr>
        <w:t>. Their share of global GDP, only 4.6% in 1960, 6.6% in 1990 and 9.3% in 2000, had almost doubled in the 21st century to 18% by 2015.</w:t>
      </w:r>
    </w:p>
    <w:p w14:paraId="27F1619F" w14:textId="77777777" w:rsidR="003B202C" w:rsidRPr="008A3A66" w:rsidRDefault="003B202C" w:rsidP="003B202C">
      <w:pPr>
        <w:rPr>
          <w:sz w:val="16"/>
        </w:rPr>
      </w:pPr>
      <w:r w:rsidRPr="008A3A66">
        <w:rPr>
          <w:rStyle w:val="StyleUnderline"/>
        </w:rPr>
        <w:t xml:space="preserve">The development context of the global South has </w:t>
      </w:r>
      <w:r w:rsidRPr="00E72547">
        <w:rPr>
          <w:rStyle w:val="Emphasis"/>
        </w:rPr>
        <w:t>changed significantly</w:t>
      </w:r>
      <w:r w:rsidRPr="008A3A66">
        <w:rPr>
          <w:rStyle w:val="StyleUnderline"/>
        </w:rPr>
        <w:t xml:space="preserve"> since t</w:t>
      </w:r>
      <w:r w:rsidRPr="002C1F50">
        <w:rPr>
          <w:rStyle w:val="StyleUnderline"/>
        </w:rPr>
        <w:t xml:space="preserve">he turn of the Millennium, across a variety of important indicators. The total number of people in the world living on less than $1.90 per day (i.e. </w:t>
      </w:r>
      <w:r w:rsidRPr="00E72547">
        <w:rPr>
          <w:rStyle w:val="Emphasis"/>
          <w:highlight w:val="yellow"/>
        </w:rPr>
        <w:t>extreme poverty</w:t>
      </w:r>
      <w:r w:rsidRPr="00E72547">
        <w:rPr>
          <w:rStyle w:val="StyleUnderline"/>
          <w:highlight w:val="yellow"/>
        </w:rPr>
        <w:t xml:space="preserve">) has more than </w:t>
      </w:r>
      <w:r w:rsidRPr="00E72547">
        <w:rPr>
          <w:rStyle w:val="Emphasis"/>
          <w:highlight w:val="yellow"/>
        </w:rPr>
        <w:t>halved</w:t>
      </w:r>
      <w:r w:rsidRPr="002C1F50">
        <w:rPr>
          <w:rStyle w:val="StyleUnderline"/>
        </w:rPr>
        <w:t xml:space="preserve"> from 1.69 billion in 1999 to 766 million in 2013</w:t>
      </w:r>
      <w:r w:rsidRPr="008A3A66">
        <w:rPr>
          <w:sz w:val="16"/>
        </w:rPr>
        <w:t xml:space="preserve">. At least by official estimates, </w:t>
      </w:r>
      <w:r w:rsidRPr="002C1F50">
        <w:rPr>
          <w:rStyle w:val="StyleUnderline"/>
        </w:rPr>
        <w:t xml:space="preserve">the share of the population in the global South who are living in extreme poverty has </w:t>
      </w:r>
      <w:r w:rsidRPr="00E72547">
        <w:rPr>
          <w:rStyle w:val="Emphasis"/>
        </w:rPr>
        <w:t>fallen considerably</w:t>
      </w:r>
      <w:r w:rsidRPr="002C1F50">
        <w:rPr>
          <w:rStyle w:val="StyleUnderline"/>
        </w:rPr>
        <w:t xml:space="preserve"> this century</w:t>
      </w:r>
      <w:r w:rsidRPr="008A3A66">
        <w:rPr>
          <w:sz w:val="16"/>
        </w:rPr>
        <w:t xml:space="preserve">. Whereas the percentage of the population in the global South with a daily consumption level of less than $1.90 was 33.4% in 1999, it was just 13.4% in 2013.2 </w:t>
      </w:r>
      <w:r w:rsidRPr="002C1F50">
        <w:rPr>
          <w:rStyle w:val="StyleUnderline"/>
        </w:rPr>
        <w:t>The percentage of the world’s countries classified by the World Bank as low-income</w:t>
      </w:r>
      <w:r w:rsidRPr="008A3A66">
        <w:rPr>
          <w:sz w:val="16"/>
        </w:rPr>
        <w:t xml:space="preserve">, albeit a very low threshold, </w:t>
      </w:r>
      <w:r w:rsidRPr="00E72547">
        <w:rPr>
          <w:rStyle w:val="Emphasis"/>
        </w:rPr>
        <w:t>more than halved</w:t>
      </w:r>
      <w:r w:rsidRPr="002C1F50">
        <w:rPr>
          <w:rStyle w:val="StyleUnderline"/>
        </w:rPr>
        <w:t xml:space="preserve"> within the first 15 years of the 21st century</w:t>
      </w:r>
      <w:r w:rsidRPr="008A3A66">
        <w:rPr>
          <w:sz w:val="16"/>
        </w:rPr>
        <w:t xml:space="preserve">. Moreover, </w:t>
      </w:r>
      <w:r w:rsidRPr="002C1F50">
        <w:rPr>
          <w:rStyle w:val="StyleUnderline"/>
        </w:rPr>
        <w:t>the total number of countries which are highly dependent on aid</w:t>
      </w:r>
      <w:r w:rsidRPr="008A3A66">
        <w:rPr>
          <w:sz w:val="16"/>
        </w:rPr>
        <w:t xml:space="preserve"> (having a net ODA &gt; 9% of GNI) </w:t>
      </w:r>
      <w:r w:rsidRPr="002C1F50">
        <w:rPr>
          <w:rStyle w:val="StyleUnderline"/>
        </w:rPr>
        <w:t xml:space="preserve">has </w:t>
      </w:r>
      <w:r w:rsidRPr="00E72547">
        <w:rPr>
          <w:rStyle w:val="Emphasis"/>
        </w:rPr>
        <w:t>fallen considerably</w:t>
      </w:r>
      <w:r w:rsidRPr="002C1F50">
        <w:rPr>
          <w:rStyle w:val="StyleUnderline"/>
        </w:rPr>
        <w:t>, from 42 in 2000 to 29 in 2015, or from 34.1% to 23.2%</w:t>
      </w:r>
      <w:r w:rsidRPr="008A3A66">
        <w:rPr>
          <w:sz w:val="16"/>
        </w:rPr>
        <w:t xml:space="preserve"> of all low and middle-income countries with data available over that period.3</w:t>
      </w:r>
    </w:p>
    <w:p w14:paraId="723AD35F" w14:textId="77777777" w:rsidR="003B202C" w:rsidRPr="008A3A66" w:rsidRDefault="003B202C" w:rsidP="003B202C">
      <w:pPr>
        <w:rPr>
          <w:sz w:val="16"/>
        </w:rPr>
      </w:pPr>
      <w:r w:rsidRPr="008A3A66">
        <w:rPr>
          <w:sz w:val="16"/>
        </w:rPr>
        <w:t xml:space="preserve">Considered overall, in comparison with the 1990s, </w:t>
      </w:r>
      <w:r w:rsidRPr="00E72547">
        <w:rPr>
          <w:rStyle w:val="StyleUnderline"/>
          <w:highlight w:val="yellow"/>
        </w:rPr>
        <w:t>the global South</w:t>
      </w:r>
      <w:r w:rsidRPr="008A3A66">
        <w:rPr>
          <w:rStyle w:val="StyleUnderline"/>
        </w:rPr>
        <w:t xml:space="preserve">, in aggregate, now </w:t>
      </w:r>
      <w:r w:rsidRPr="00E72547">
        <w:rPr>
          <w:rStyle w:val="StyleUnderline"/>
          <w:highlight w:val="yellow"/>
        </w:rPr>
        <w:t xml:space="preserve">earns a </w:t>
      </w:r>
      <w:r w:rsidRPr="00E72547">
        <w:rPr>
          <w:rStyle w:val="Emphasis"/>
          <w:highlight w:val="yellow"/>
        </w:rPr>
        <w:t>much larger share</w:t>
      </w:r>
      <w:r w:rsidRPr="00E72547">
        <w:rPr>
          <w:rStyle w:val="StyleUnderline"/>
          <w:highlight w:val="yellow"/>
        </w:rPr>
        <w:t xml:space="preserve"> of </w:t>
      </w:r>
      <w:r w:rsidRPr="00E72547">
        <w:rPr>
          <w:rStyle w:val="Emphasis"/>
          <w:highlight w:val="yellow"/>
        </w:rPr>
        <w:t>world GDP</w:t>
      </w:r>
      <w:r w:rsidRPr="00E72547">
        <w:rPr>
          <w:rStyle w:val="StyleUnderline"/>
          <w:highlight w:val="yellow"/>
        </w:rPr>
        <w:t>, has</w:t>
      </w:r>
      <w:r w:rsidRPr="008A3A66">
        <w:rPr>
          <w:rStyle w:val="StyleUnderline"/>
        </w:rPr>
        <w:t xml:space="preserve"> more middle-income countries, more middleclass people, </w:t>
      </w:r>
      <w:r w:rsidRPr="00E72547">
        <w:rPr>
          <w:rStyle w:val="Emphasis"/>
          <w:highlight w:val="yellow"/>
        </w:rPr>
        <w:t>less aid dependency</w:t>
      </w:r>
      <w:r w:rsidRPr="008A3A66">
        <w:rPr>
          <w:rStyle w:val="StyleUnderline"/>
        </w:rPr>
        <w:t xml:space="preserve">, considerably </w:t>
      </w:r>
      <w:r w:rsidRPr="00E72547">
        <w:rPr>
          <w:rStyle w:val="Emphasis"/>
          <w:highlight w:val="yellow"/>
        </w:rPr>
        <w:t>greater life expectancy</w:t>
      </w:r>
      <w:r w:rsidRPr="00E72547">
        <w:rPr>
          <w:rStyle w:val="StyleUnderline"/>
          <w:highlight w:val="yellow"/>
        </w:rPr>
        <w:t xml:space="preserve"> and </w:t>
      </w:r>
      <w:r w:rsidRPr="00E72547">
        <w:rPr>
          <w:rStyle w:val="Emphasis"/>
          <w:highlight w:val="yellow"/>
        </w:rPr>
        <w:t>lower child</w:t>
      </w:r>
      <w:r w:rsidRPr="008A3A66">
        <w:rPr>
          <w:rStyle w:val="StyleUnderline"/>
        </w:rPr>
        <w:t xml:space="preserve"> and </w:t>
      </w:r>
      <w:r w:rsidRPr="00E72547">
        <w:rPr>
          <w:rStyle w:val="Emphasis"/>
        </w:rPr>
        <w:t xml:space="preserve">maternal </w:t>
      </w:r>
      <w:r w:rsidRPr="00E72547">
        <w:rPr>
          <w:rStyle w:val="Emphasis"/>
          <w:highlight w:val="yellow"/>
        </w:rPr>
        <w:t>mortality</w:t>
      </w:r>
      <w:r w:rsidRPr="008A3A66">
        <w:rPr>
          <w:sz w:val="16"/>
        </w:rPr>
        <w:t>. Table 1 provides some summary indicators for high-income countries (HICs) and low and middle-income countries (L&amp;MICs), as somewhat imperfect approximations for global North and South.</w:t>
      </w:r>
    </w:p>
    <w:p w14:paraId="55CBCFB5" w14:textId="77777777" w:rsidR="003B202C" w:rsidRPr="008A3A66" w:rsidRDefault="003B202C" w:rsidP="003B202C">
      <w:pPr>
        <w:rPr>
          <w:sz w:val="16"/>
        </w:rPr>
      </w:pPr>
      <w:r w:rsidRPr="00E72547">
        <w:rPr>
          <w:rStyle w:val="StyleUnderline"/>
          <w:highlight w:val="yellow"/>
        </w:rPr>
        <w:t>After two hundred years of a ‘divergence</w:t>
      </w:r>
      <w:r w:rsidRPr="008A3A66">
        <w:rPr>
          <w:sz w:val="16"/>
        </w:rPr>
        <w:t xml:space="preserve">, big time’ (Pritchett, 1997) between developed and </w:t>
      </w:r>
      <w:r w:rsidRPr="009C3038">
        <w:rPr>
          <w:strike/>
          <w:sz w:val="16"/>
        </w:rPr>
        <w:t>developing</w:t>
      </w:r>
      <w:r w:rsidRPr="008A3A66">
        <w:rPr>
          <w:sz w:val="16"/>
        </w:rPr>
        <w:t xml:space="preserve"> countries following the Industrial Revolution, </w:t>
      </w:r>
      <w:r w:rsidRPr="00E72547">
        <w:rPr>
          <w:rStyle w:val="StyleUnderline"/>
          <w:highlight w:val="yellow"/>
        </w:rPr>
        <w:t xml:space="preserve">recent measurements suggest a </w:t>
      </w:r>
      <w:r w:rsidRPr="00E72547">
        <w:rPr>
          <w:rStyle w:val="Emphasis"/>
          <w:highlight w:val="yellow"/>
        </w:rPr>
        <w:t>change</w:t>
      </w:r>
      <w:r w:rsidRPr="008A3A66">
        <w:rPr>
          <w:rStyle w:val="StyleUnderline"/>
        </w:rPr>
        <w:t xml:space="preserve"> </w:t>
      </w:r>
      <w:r w:rsidRPr="00E72547">
        <w:rPr>
          <w:rStyle w:val="StyleUnderline"/>
          <w:highlight w:val="yellow"/>
        </w:rPr>
        <w:t>in</w:t>
      </w:r>
      <w:r w:rsidRPr="008A3A66">
        <w:rPr>
          <w:rStyle w:val="StyleUnderline"/>
        </w:rPr>
        <w:t xml:space="preserve"> the </w:t>
      </w:r>
      <w:r w:rsidRPr="00E72547">
        <w:rPr>
          <w:rStyle w:val="Emphasis"/>
        </w:rPr>
        <w:t>pattern</w:t>
      </w:r>
      <w:r w:rsidRPr="008A3A66">
        <w:rPr>
          <w:rStyle w:val="StyleUnderline"/>
        </w:rPr>
        <w:t xml:space="preserve"> of </w:t>
      </w:r>
      <w:r w:rsidRPr="00E72547">
        <w:rPr>
          <w:rStyle w:val="Emphasis"/>
          <w:highlight w:val="yellow"/>
        </w:rPr>
        <w:t>global inequality</w:t>
      </w:r>
      <w:r w:rsidRPr="00E72547">
        <w:rPr>
          <w:rStyle w:val="StyleUnderline"/>
          <w:highlight w:val="yellow"/>
        </w:rPr>
        <w:t xml:space="preserve"> across a number of indicators</w:t>
      </w:r>
      <w:r w:rsidRPr="008A3A66">
        <w:rPr>
          <w:sz w:val="16"/>
        </w:rPr>
        <w:t xml:space="preserve"> (Horner and Hulme, 2017). </w:t>
      </w:r>
      <w:r w:rsidRPr="008A3A66">
        <w:rPr>
          <w:rStyle w:val="StyleUnderline"/>
        </w:rPr>
        <w:t xml:space="preserve">The Global GINI of </w:t>
      </w:r>
      <w:r w:rsidRPr="00E72547">
        <w:rPr>
          <w:rStyle w:val="Emphasis"/>
        </w:rPr>
        <w:t>income distribution</w:t>
      </w:r>
      <w:r w:rsidRPr="008A3A66">
        <w:rPr>
          <w:rStyle w:val="StyleUnderline"/>
        </w:rPr>
        <w:t xml:space="preserve"> across all individuals in the world has </w:t>
      </w:r>
      <w:r w:rsidRPr="00E72547">
        <w:rPr>
          <w:rStyle w:val="Emphasis"/>
        </w:rPr>
        <w:t>fallen</w:t>
      </w:r>
      <w:r w:rsidRPr="008A3A66">
        <w:rPr>
          <w:rStyle w:val="StyleUnderline"/>
        </w:rPr>
        <w:t xml:space="preserve"> from 69.7 in 1988 to 66.8 in 2008 and 62.5 in 2013</w:t>
      </w:r>
      <w:r w:rsidRPr="008A3A66">
        <w:rPr>
          <w:sz w:val="16"/>
        </w:rPr>
        <w:t xml:space="preserve"> (World Bank, 2016, 81). Analysis presented in the World Bank’s Taking on Inequality (2016) suggests that, </w:t>
      </w:r>
      <w:r w:rsidRPr="008A3A66">
        <w:rPr>
          <w:rStyle w:val="StyleUnderline"/>
        </w:rPr>
        <w:t xml:space="preserve">in 1998, 26% of global income inequality was related to differences within countries, with the remaining 74% relating to differences among countries. By 2013, these shares were 35 and 65%. Two hundred years of a </w:t>
      </w:r>
      <w:r w:rsidRPr="00E72547">
        <w:rPr>
          <w:rStyle w:val="Emphasis"/>
        </w:rPr>
        <w:t>great divergence</w:t>
      </w:r>
      <w:r w:rsidRPr="008A3A66">
        <w:rPr>
          <w:rStyle w:val="StyleUnderline"/>
        </w:rPr>
        <w:t xml:space="preserve"> between global North and South now seems to have had some </w:t>
      </w:r>
      <w:r w:rsidRPr="00E72547">
        <w:rPr>
          <w:rStyle w:val="Emphasis"/>
        </w:rPr>
        <w:t>reversal</w:t>
      </w:r>
      <w:r w:rsidRPr="008A3A66">
        <w:rPr>
          <w:sz w:val="16"/>
        </w:rPr>
        <w:t xml:space="preserve">, although more than half of an individual’s income can be accounted for by the country where he/she lives or was born (Milanovic, 2013). </w:t>
      </w:r>
      <w:r w:rsidRPr="008A3A66">
        <w:rPr>
          <w:rStyle w:val="StyleUnderline"/>
        </w:rPr>
        <w:t xml:space="preserve">Inter-country </w:t>
      </w:r>
      <w:r w:rsidRPr="00E72547">
        <w:rPr>
          <w:rStyle w:val="Emphasis"/>
        </w:rPr>
        <w:t>inequality</w:t>
      </w:r>
      <w:r w:rsidRPr="008A3A66">
        <w:rPr>
          <w:sz w:val="16"/>
        </w:rPr>
        <w:t xml:space="preserve">, rather than intra-country inequality, is still dominant, but it </w:t>
      </w:r>
      <w:r w:rsidRPr="008A3A66">
        <w:rPr>
          <w:rStyle w:val="StyleUnderline"/>
        </w:rPr>
        <w:t xml:space="preserve">accounts for a </w:t>
      </w:r>
      <w:r w:rsidRPr="00E72547">
        <w:rPr>
          <w:rStyle w:val="Emphasis"/>
        </w:rPr>
        <w:t>diminished share</w:t>
      </w:r>
      <w:r w:rsidRPr="008A3A66">
        <w:rPr>
          <w:rStyle w:val="StyleUnderline"/>
        </w:rPr>
        <w:t xml:space="preserve"> of income-based and other inequalities</w:t>
      </w:r>
      <w:r w:rsidRPr="008A3A66">
        <w:rPr>
          <w:sz w:val="16"/>
        </w:rPr>
        <w:t xml:space="preserve"> (World Bank, 2016).</w:t>
      </w:r>
    </w:p>
    <w:p w14:paraId="525F9888" w14:textId="1B9D66A7" w:rsidR="00C70E8E" w:rsidRPr="00852259" w:rsidRDefault="006E4B59" w:rsidP="00C70E8E">
      <w:pPr>
        <w:pStyle w:val="Heading4"/>
      </w:pPr>
      <w:r>
        <w:t>Bitcoin</w:t>
      </w:r>
      <w:r w:rsidR="00C70E8E">
        <w:t xml:space="preserve"> eliminates </w:t>
      </w:r>
      <w:r w:rsidR="00C70E8E">
        <w:rPr>
          <w:u w:val="single"/>
        </w:rPr>
        <w:t>worker exploitation</w:t>
      </w:r>
      <w:r w:rsidR="00C70E8E">
        <w:t xml:space="preserve"> AND promotes </w:t>
      </w:r>
      <w:r w:rsidR="00C70E8E">
        <w:rPr>
          <w:u w:val="single"/>
        </w:rPr>
        <w:t>ecological</w:t>
      </w:r>
      <w:r w:rsidR="00C70E8E">
        <w:t xml:space="preserve"> sustainability</w:t>
      </w:r>
    </w:p>
    <w:p w14:paraId="386B72A6" w14:textId="77777777" w:rsidR="00C70E8E" w:rsidRDefault="00C70E8E" w:rsidP="00C70E8E">
      <w:r>
        <w:t xml:space="preserve">Hannes </w:t>
      </w:r>
      <w:r w:rsidRPr="0030252B">
        <w:rPr>
          <w:rStyle w:val="Style13ptBold"/>
        </w:rPr>
        <w:t>Gerhardt 20</w:t>
      </w:r>
      <w:r>
        <w:t>, Associate Professor of Human Geography at the University of West Georgia, “Blockchains: Building Blocks of a Post-Capitalist Future?”, The Transnational Institute Long Reads, 11/6/2020, https://longreads.tni.org/blockchains-post-capitalist-future</w:t>
      </w:r>
    </w:p>
    <w:p w14:paraId="0D1A0A99" w14:textId="77777777" w:rsidR="00C70E8E" w:rsidRPr="0030252B" w:rsidRDefault="00C70E8E" w:rsidP="00C70E8E">
      <w:pPr>
        <w:rPr>
          <w:sz w:val="16"/>
        </w:rPr>
      </w:pPr>
      <w:r w:rsidRPr="0030252B">
        <w:rPr>
          <w:sz w:val="16"/>
        </w:rPr>
        <w:t xml:space="preserve">The above cases may seem disparate, but they share a common interest in using “cryptographic ledger technology,” often referred to as “blockchain,” as a way of rethinking the valuation inherent in market-based pricing. </w:t>
      </w:r>
      <w:r w:rsidRPr="00E7138C">
        <w:rPr>
          <w:rStyle w:val="StyleUnderline"/>
          <w:highlight w:val="cyan"/>
        </w:rPr>
        <w:t>By offering</w:t>
      </w:r>
      <w:r w:rsidRPr="000C17CA">
        <w:rPr>
          <w:rStyle w:val="StyleUnderline"/>
        </w:rPr>
        <w:t xml:space="preserve"> new, </w:t>
      </w:r>
      <w:r w:rsidRPr="00E7138C">
        <w:rPr>
          <w:rStyle w:val="StyleUnderline"/>
          <w:highlight w:val="cyan"/>
        </w:rPr>
        <w:t>non-</w:t>
      </w:r>
      <w:r w:rsidRPr="00E7138C">
        <w:rPr>
          <w:rStyle w:val="Emphasis"/>
          <w:highlight w:val="cyan"/>
        </w:rPr>
        <w:t>cap</w:t>
      </w:r>
      <w:r w:rsidRPr="000C17CA">
        <w:rPr>
          <w:rStyle w:val="StyleUnderline"/>
        </w:rPr>
        <w:t xml:space="preserve">italist </w:t>
      </w:r>
      <w:r w:rsidRPr="00E7138C">
        <w:rPr>
          <w:rStyle w:val="StyleUnderline"/>
          <w:highlight w:val="cyan"/>
        </w:rPr>
        <w:t>ways of</w:t>
      </w:r>
      <w:r w:rsidRPr="000C17CA">
        <w:rPr>
          <w:rStyle w:val="StyleUnderline"/>
        </w:rPr>
        <w:t xml:space="preserve"> measuring and pursuing </w:t>
      </w:r>
      <w:r w:rsidRPr="00E7138C">
        <w:rPr>
          <w:rStyle w:val="Emphasis"/>
          <w:highlight w:val="cyan"/>
        </w:rPr>
        <w:t>value</w:t>
      </w:r>
      <w:r w:rsidRPr="000C17CA">
        <w:rPr>
          <w:rStyle w:val="StyleUnderline"/>
        </w:rPr>
        <w:t xml:space="preserve">(s), </w:t>
      </w:r>
      <w:r w:rsidRPr="00E7138C">
        <w:rPr>
          <w:rStyle w:val="StyleUnderline"/>
          <w:highlight w:val="cyan"/>
        </w:rPr>
        <w:t>blockchain promises</w:t>
      </w:r>
      <w:r w:rsidRPr="000C17CA">
        <w:rPr>
          <w:rStyle w:val="StyleUnderline"/>
        </w:rPr>
        <w:t xml:space="preserve"> the ability to pursue </w:t>
      </w:r>
      <w:r w:rsidRPr="00E7138C">
        <w:rPr>
          <w:rStyle w:val="StyleUnderline"/>
          <w:highlight w:val="cyan"/>
        </w:rPr>
        <w:t xml:space="preserve">an </w:t>
      </w:r>
      <w:r w:rsidRPr="00E7138C">
        <w:rPr>
          <w:rStyle w:val="Emphasis"/>
          <w:highlight w:val="cyan"/>
        </w:rPr>
        <w:t>alternative</w:t>
      </w:r>
      <w:r w:rsidRPr="000C17CA">
        <w:rPr>
          <w:rStyle w:val="Emphasis"/>
        </w:rPr>
        <w:t xml:space="preserve"> economic </w:t>
      </w:r>
      <w:r w:rsidRPr="00E7138C">
        <w:rPr>
          <w:rStyle w:val="Emphasis"/>
          <w:highlight w:val="cyan"/>
        </w:rPr>
        <w:t>path</w:t>
      </w:r>
      <w:r w:rsidRPr="000C17CA">
        <w:rPr>
          <w:rStyle w:val="StyleUnderline"/>
        </w:rPr>
        <w:t xml:space="preserve"> to capitalism as we know it</w:t>
      </w:r>
      <w:r w:rsidRPr="0030252B">
        <w:rPr>
          <w:sz w:val="16"/>
        </w:rPr>
        <w:t>. Assuming the social and political power to do so, what would such an endeavor look like?</w:t>
      </w:r>
    </w:p>
    <w:p w14:paraId="3B153D37" w14:textId="77777777" w:rsidR="00C70E8E" w:rsidRPr="0030252B" w:rsidRDefault="00C70E8E" w:rsidP="00C70E8E">
      <w:pPr>
        <w:rPr>
          <w:sz w:val="16"/>
        </w:rPr>
      </w:pPr>
      <w:r w:rsidRPr="0030252B">
        <w:rPr>
          <w:sz w:val="16"/>
        </w:rPr>
        <w:t>Valuation within capitalism</w:t>
      </w:r>
    </w:p>
    <w:p w14:paraId="38DA3236" w14:textId="77777777" w:rsidR="00C70E8E" w:rsidRPr="0030252B" w:rsidRDefault="00C70E8E" w:rsidP="00C70E8E">
      <w:pPr>
        <w:rPr>
          <w:sz w:val="16"/>
        </w:rPr>
      </w:pPr>
      <w:r w:rsidRPr="0030252B">
        <w:rPr>
          <w:sz w:val="16"/>
        </w:rPr>
        <w:t>Before turning to the technology, it is important to be clear about the dysfunctional value system dominating the current economic order. In Ancient Rome, the thinker Publilius Syrus captured what would later become capitalist dogma when he said, “everything is worth what its purchaser will pay for it.”</w:t>
      </w:r>
    </w:p>
    <w:p w14:paraId="25C5032E" w14:textId="77777777" w:rsidR="00C70E8E" w:rsidRPr="0030252B" w:rsidRDefault="00C70E8E" w:rsidP="00C70E8E">
      <w:pPr>
        <w:rPr>
          <w:sz w:val="16"/>
        </w:rPr>
      </w:pPr>
      <w:r w:rsidRPr="0030252B">
        <w:rPr>
          <w:sz w:val="16"/>
        </w:rPr>
        <w:t>Today, the obfuscated workings of the market — Adam Smith’s “invisible hand” — is seen as an omnipotent super-computer cranking out the current value of everything in the form of price. Following Marx, this simple reduction of value to what price it will fetch on the market happened when the basic rationale animating economic interactions shifted from one of pursuing commodity exchanges, facilitated by money (C-M-C), to using commodities as a means to gain more money (M-C-M). Money here becomes the marker of all the value in the world.</w:t>
      </w:r>
    </w:p>
    <w:p w14:paraId="1217D315" w14:textId="77777777" w:rsidR="00C70E8E" w:rsidRPr="0030252B" w:rsidRDefault="00C70E8E" w:rsidP="00C70E8E">
      <w:pPr>
        <w:rPr>
          <w:sz w:val="16"/>
        </w:rPr>
      </w:pPr>
      <w:r w:rsidRPr="0030252B">
        <w:rPr>
          <w:sz w:val="16"/>
        </w:rPr>
        <w:t>Such a valuation system, which is the very foundation of capitalism, leaves no room for any considerations of derived or inherent value, let alone ethical values. The consequences are clear: the reduction of labor to price leads to exploitation; viewing commodities as disconnected from labor results in the alienation of workers and consumers; and the never-ending externalization of environmental costs precipitates the collapse of global ecosystems.</w:t>
      </w:r>
    </w:p>
    <w:p w14:paraId="3709782A" w14:textId="77777777" w:rsidR="00C70E8E" w:rsidRPr="0030252B" w:rsidRDefault="00C70E8E" w:rsidP="00C70E8E">
      <w:pPr>
        <w:rPr>
          <w:sz w:val="16"/>
        </w:rPr>
      </w:pPr>
      <w:r w:rsidRPr="0030252B">
        <w:rPr>
          <w:sz w:val="16"/>
        </w:rPr>
        <w:t xml:space="preserve">Logically, therefore, </w:t>
      </w:r>
      <w:r w:rsidRPr="00E7138C">
        <w:rPr>
          <w:rStyle w:val="StyleUnderline"/>
          <w:highlight w:val="cyan"/>
        </w:rPr>
        <w:t>any counter-</w:t>
      </w:r>
      <w:r w:rsidRPr="00E7138C">
        <w:rPr>
          <w:rStyle w:val="Emphasis"/>
          <w:highlight w:val="cyan"/>
        </w:rPr>
        <w:t>cap</w:t>
      </w:r>
      <w:r w:rsidRPr="000C17CA">
        <w:rPr>
          <w:rStyle w:val="StyleUnderline"/>
        </w:rPr>
        <w:t xml:space="preserve">italist </w:t>
      </w:r>
      <w:r w:rsidRPr="00E7138C">
        <w:rPr>
          <w:rStyle w:val="StyleUnderline"/>
          <w:highlight w:val="cyan"/>
        </w:rPr>
        <w:t xml:space="preserve">movement </w:t>
      </w:r>
      <w:r w:rsidRPr="00E7138C">
        <w:rPr>
          <w:rStyle w:val="Emphasis"/>
          <w:highlight w:val="cyan"/>
        </w:rPr>
        <w:t>must</w:t>
      </w:r>
      <w:r w:rsidRPr="00E7138C">
        <w:rPr>
          <w:rStyle w:val="StyleUnderline"/>
          <w:highlight w:val="cyan"/>
        </w:rPr>
        <w:t xml:space="preserve"> explore ways</w:t>
      </w:r>
      <w:r w:rsidRPr="000C17CA">
        <w:rPr>
          <w:rStyle w:val="StyleUnderline"/>
        </w:rPr>
        <w:t xml:space="preserve"> in which </w:t>
      </w:r>
      <w:r w:rsidRPr="00E7138C">
        <w:rPr>
          <w:rStyle w:val="Emphasis"/>
          <w:highlight w:val="cyan"/>
        </w:rPr>
        <w:t>values</w:t>
      </w:r>
      <w:r w:rsidRPr="000C17CA">
        <w:rPr>
          <w:rStyle w:val="StyleUnderline"/>
        </w:rPr>
        <w:t xml:space="preserve"> — not one sole overarching value — </w:t>
      </w:r>
      <w:r w:rsidRPr="00E7138C">
        <w:rPr>
          <w:rStyle w:val="StyleUnderline"/>
          <w:highlight w:val="cyan"/>
        </w:rPr>
        <w:t xml:space="preserve">can be </w:t>
      </w:r>
      <w:r w:rsidRPr="00E7138C">
        <w:rPr>
          <w:rStyle w:val="Emphasis"/>
          <w:highlight w:val="cyan"/>
        </w:rPr>
        <w:t>re-incorporated</w:t>
      </w:r>
      <w:r w:rsidRPr="000C17CA">
        <w:rPr>
          <w:rStyle w:val="StyleUnderline"/>
        </w:rPr>
        <w:t xml:space="preserve"> into valuation</w:t>
      </w:r>
      <w:r w:rsidRPr="0030252B">
        <w:rPr>
          <w:sz w:val="16"/>
        </w:rPr>
        <w:t xml:space="preserve"> by internalizing aspects of the economy that are generally excluded or hidden from view — both the good and the bad. </w:t>
      </w:r>
      <w:r w:rsidRPr="000C17CA">
        <w:rPr>
          <w:rStyle w:val="StyleUnderline"/>
        </w:rPr>
        <w:t xml:space="preserve">Today, </w:t>
      </w:r>
      <w:r w:rsidRPr="00E7138C">
        <w:rPr>
          <w:rStyle w:val="Emphasis"/>
          <w:highlight w:val="cyan"/>
        </w:rPr>
        <w:t>tech</w:t>
      </w:r>
      <w:r w:rsidRPr="000C17CA">
        <w:rPr>
          <w:rStyle w:val="StyleUnderline"/>
        </w:rPr>
        <w:t>nology-inspired efforts</w:t>
      </w:r>
      <w:r w:rsidRPr="0030252B">
        <w:rPr>
          <w:sz w:val="16"/>
        </w:rPr>
        <w:t xml:space="preserve">, as illustrated in the examples above, </w:t>
      </w:r>
      <w:r w:rsidRPr="000C17CA">
        <w:rPr>
          <w:rStyle w:val="StyleUnderline"/>
        </w:rPr>
        <w:t xml:space="preserve">are being pursued to </w:t>
      </w:r>
      <w:r w:rsidRPr="00E7138C">
        <w:rPr>
          <w:rStyle w:val="StyleUnderline"/>
          <w:highlight w:val="cyan"/>
        </w:rPr>
        <w:t>do</w:t>
      </w:r>
      <w:r w:rsidRPr="000C17CA">
        <w:rPr>
          <w:rStyle w:val="StyleUnderline"/>
        </w:rPr>
        <w:t xml:space="preserve"> precisely </w:t>
      </w:r>
      <w:r w:rsidRPr="00E7138C">
        <w:rPr>
          <w:rStyle w:val="StyleUnderline"/>
          <w:highlight w:val="cyan"/>
        </w:rPr>
        <w:t>this</w:t>
      </w:r>
      <w:r w:rsidRPr="0030252B">
        <w:rPr>
          <w:sz w:val="16"/>
        </w:rPr>
        <w:t>.</w:t>
      </w:r>
    </w:p>
    <w:p w14:paraId="0153AB31" w14:textId="77777777" w:rsidR="00C70E8E" w:rsidRPr="0030252B" w:rsidRDefault="00C70E8E" w:rsidP="00C70E8E">
      <w:pPr>
        <w:rPr>
          <w:sz w:val="16"/>
        </w:rPr>
      </w:pPr>
      <w:r w:rsidRPr="0030252B">
        <w:rPr>
          <w:sz w:val="16"/>
        </w:rPr>
        <w:t>Blockchain and beyond</w:t>
      </w:r>
    </w:p>
    <w:p w14:paraId="01DB38AB" w14:textId="77777777" w:rsidR="00C70E8E" w:rsidRPr="0030252B" w:rsidRDefault="00C70E8E" w:rsidP="00C70E8E">
      <w:pPr>
        <w:rPr>
          <w:sz w:val="16"/>
        </w:rPr>
      </w:pPr>
      <w:r w:rsidRPr="0030252B">
        <w:rPr>
          <w:sz w:val="16"/>
        </w:rPr>
        <w:t>Blockchain is a digital, decentralized database of value-exchange transactions — essentially a ledger. It is open for anyone to see, like a shared Google document. Those who take part in viewing and building the ledger are called nodes. The ledger is established in a linear sequence of encrypted, time-stamped datasets, or “blocks.”</w:t>
      </w:r>
    </w:p>
    <w:p w14:paraId="52199EA2" w14:textId="77777777" w:rsidR="00C70E8E" w:rsidRPr="0030252B" w:rsidRDefault="00C70E8E" w:rsidP="00C70E8E">
      <w:pPr>
        <w:rPr>
          <w:sz w:val="16"/>
        </w:rPr>
      </w:pPr>
      <w:r w:rsidRPr="0030252B">
        <w:rPr>
          <w:sz w:val="16"/>
        </w:rPr>
        <w:t>It is almost impossible to tamper with the ledger owing to a number of ingenious security measures, of which the most important is that the blockchain is based on the consent of the majority of nodes, i.e. it is a decentralized, peer-to-peer security system with no central site that could be compromised. The far-reaching contribution blockchain offers is the ability to create and maintain incorruptible records of monetary, product, or labor exchanges, among many other things, with no centralized intermediary such as a bank, a boss, or a government.</w:t>
      </w:r>
    </w:p>
    <w:p w14:paraId="3BE7A021" w14:textId="77777777" w:rsidR="00C70E8E" w:rsidRPr="0030252B" w:rsidRDefault="00C70E8E" w:rsidP="00C70E8E">
      <w:pPr>
        <w:rPr>
          <w:sz w:val="16"/>
        </w:rPr>
      </w:pPr>
      <w:r w:rsidRPr="000C17CA">
        <w:rPr>
          <w:rStyle w:val="StyleUnderline"/>
        </w:rPr>
        <w:t>We are</w:t>
      </w:r>
      <w:r w:rsidRPr="0030252B">
        <w:rPr>
          <w:sz w:val="16"/>
        </w:rPr>
        <w:t xml:space="preserve"> now also </w:t>
      </w:r>
      <w:r w:rsidRPr="000C17CA">
        <w:rPr>
          <w:rStyle w:val="StyleUnderline"/>
        </w:rPr>
        <w:t xml:space="preserve">beginning to see the unfolding of second- and </w:t>
      </w:r>
      <w:r w:rsidRPr="00991CC2">
        <w:rPr>
          <w:rStyle w:val="Emphasis"/>
          <w:highlight w:val="cyan"/>
        </w:rPr>
        <w:t>third-gen</w:t>
      </w:r>
      <w:r w:rsidRPr="000C17CA">
        <w:rPr>
          <w:rStyle w:val="StyleUnderline"/>
        </w:rPr>
        <w:t xml:space="preserve">eration </w:t>
      </w:r>
      <w:r w:rsidRPr="00991CC2">
        <w:rPr>
          <w:rStyle w:val="StyleUnderline"/>
          <w:highlight w:val="cyan"/>
        </w:rPr>
        <w:t>blockchain</w:t>
      </w:r>
      <w:r w:rsidRPr="000C17CA">
        <w:rPr>
          <w:rStyle w:val="StyleUnderline"/>
        </w:rPr>
        <w:t xml:space="preserve"> technologies, which</w:t>
      </w:r>
      <w:r w:rsidRPr="0030252B">
        <w:rPr>
          <w:sz w:val="16"/>
        </w:rPr>
        <w:t xml:space="preserve"> have </w:t>
      </w:r>
      <w:r w:rsidRPr="00991CC2">
        <w:rPr>
          <w:rStyle w:val="StyleUnderline"/>
          <w:highlight w:val="cyan"/>
        </w:rPr>
        <w:t>moved beyond</w:t>
      </w:r>
      <w:r w:rsidRPr="000C17CA">
        <w:rPr>
          <w:rStyle w:val="StyleUnderline"/>
        </w:rPr>
        <w:t xml:space="preserve"> capturing value </w:t>
      </w:r>
      <w:r w:rsidRPr="00991CC2">
        <w:rPr>
          <w:rStyle w:val="StyleUnderline"/>
          <w:highlight w:val="cyan"/>
        </w:rPr>
        <w:t xml:space="preserve">transfers to </w:t>
      </w:r>
      <w:r w:rsidRPr="00991CC2">
        <w:rPr>
          <w:rStyle w:val="Emphasis"/>
          <w:highlight w:val="cyan"/>
        </w:rPr>
        <w:t>establishing</w:t>
      </w:r>
      <w:r w:rsidRPr="000C17CA">
        <w:rPr>
          <w:rStyle w:val="Emphasis"/>
        </w:rPr>
        <w:t xml:space="preserve"> entire </w:t>
      </w:r>
      <w:r w:rsidRPr="00991CC2">
        <w:rPr>
          <w:rStyle w:val="Emphasis"/>
          <w:highlight w:val="cyan"/>
        </w:rPr>
        <w:t>systems of</w:t>
      </w:r>
      <w:r w:rsidRPr="000C17CA">
        <w:rPr>
          <w:rStyle w:val="Emphasis"/>
        </w:rPr>
        <w:t xml:space="preserve"> value </w:t>
      </w:r>
      <w:r w:rsidRPr="00991CC2">
        <w:rPr>
          <w:rStyle w:val="Emphasis"/>
          <w:highlight w:val="cyan"/>
        </w:rPr>
        <w:t>exchanges</w:t>
      </w:r>
      <w:r w:rsidRPr="00991CC2">
        <w:rPr>
          <w:rStyle w:val="StyleUnderline"/>
          <w:highlight w:val="cyan"/>
        </w:rPr>
        <w:t xml:space="preserve"> using</w:t>
      </w:r>
      <w:r w:rsidRPr="000C17CA">
        <w:rPr>
          <w:rStyle w:val="StyleUnderline"/>
        </w:rPr>
        <w:t xml:space="preserve"> </w:t>
      </w:r>
      <w:r w:rsidRPr="000C17CA">
        <w:rPr>
          <w:rStyle w:val="Emphasis"/>
        </w:rPr>
        <w:t xml:space="preserve">smart </w:t>
      </w:r>
      <w:r w:rsidRPr="00991CC2">
        <w:rPr>
          <w:rStyle w:val="Emphasis"/>
          <w:highlight w:val="cyan"/>
        </w:rPr>
        <w:t>contracts</w:t>
      </w:r>
      <w:r w:rsidRPr="0030252B">
        <w:rPr>
          <w:sz w:val="16"/>
        </w:rPr>
        <w:t>. A smart contract is a blockchain-enabled “if-then” program in which a particular event is triggered if a certain condition is met, which can be assessed by peer-to-peer or automated systems.</w:t>
      </w:r>
    </w:p>
    <w:p w14:paraId="3FF6D31A" w14:textId="77777777" w:rsidR="00C70E8E" w:rsidRPr="0030252B" w:rsidRDefault="00C70E8E" w:rsidP="00C70E8E">
      <w:pPr>
        <w:rPr>
          <w:sz w:val="16"/>
        </w:rPr>
      </w:pPr>
      <w:r w:rsidRPr="0030252B">
        <w:rPr>
          <w:sz w:val="16"/>
        </w:rPr>
        <w:t>For instance, Sensorica’s value accounting system would be based on self-reporting and group verification. The information supplied by fishermen claiming Fishcoin could be assessed via a combination of autonomous sensing equipment, audits and reliance on users’ honor. Smart contracts can also be bound together into larger systems using artificial intelligence (AI) applications to create distributed autonomous organizations. Think here of Sensorica’s entire open value network being coded — from articles of association to bylaws — meaning that its complete production environment would have been created to function autonomously according to specific norms and values.</w:t>
      </w:r>
    </w:p>
    <w:p w14:paraId="7B0D605D" w14:textId="77777777" w:rsidR="00C70E8E" w:rsidRPr="0030252B" w:rsidRDefault="00C70E8E" w:rsidP="00C70E8E">
      <w:pPr>
        <w:rPr>
          <w:sz w:val="16"/>
        </w:rPr>
      </w:pPr>
      <w:r w:rsidRPr="0030252B">
        <w:rPr>
          <w:sz w:val="16"/>
        </w:rPr>
        <w:t>Despite its potential to make short shrift of centralized rent extractors and bosses, it is important to acknowledge that blockchain is not inherently progressive. In fact, it embodies the libertarian sentiments that are entrenched in capitalism’s market-centered value system. This means that technology-inspired, counter-capitalists have to fundamentally re-design, repurpose and re-govern blockchain’s underlying code.</w:t>
      </w:r>
    </w:p>
    <w:p w14:paraId="4B36BA68" w14:textId="77777777" w:rsidR="00C70E8E" w:rsidRPr="0030252B" w:rsidRDefault="00C70E8E" w:rsidP="00C70E8E">
      <w:pPr>
        <w:rPr>
          <w:sz w:val="16"/>
        </w:rPr>
      </w:pPr>
      <w:r w:rsidRPr="0030252B">
        <w:rPr>
          <w:sz w:val="16"/>
        </w:rPr>
        <w:t>FairCoin, for instance, successfully circumvented the ridiculous amounts of energy required by the verification system of traditional blockchains by re-coding the procedure through which blocks are added. FairCoin has also embraced open, democratic governance arrangements for managing its code in order to avoid the often opaque and guarded decision-making structures employed in systems like Bitcoin.</w:t>
      </w:r>
    </w:p>
    <w:p w14:paraId="0D9A13E8" w14:textId="77777777" w:rsidR="00C70E8E" w:rsidRPr="0030252B" w:rsidRDefault="00C70E8E" w:rsidP="00C70E8E">
      <w:pPr>
        <w:rPr>
          <w:sz w:val="16"/>
        </w:rPr>
      </w:pPr>
      <w:r w:rsidRPr="0030252B">
        <w:rPr>
          <w:sz w:val="16"/>
        </w:rPr>
        <w:t>Some commons-oriented code writers are even developing cryptographic ledger systems beyond blockchain whereby anonymous, “trustless” networks are replaced by interlinked trusting groups, thereby enabling greater speed and scalability of data processing. One such effort is the biomimicry-inspired “Holochain,” a blockchain-like code described as a “method and reward structure for storing and accessing data and applications among users themselves.”</w:t>
      </w:r>
    </w:p>
    <w:p w14:paraId="6AFA62E0" w14:textId="77777777" w:rsidR="00C70E8E" w:rsidRPr="0030252B" w:rsidRDefault="00C70E8E" w:rsidP="00C70E8E">
      <w:pPr>
        <w:rPr>
          <w:sz w:val="16"/>
        </w:rPr>
      </w:pPr>
      <w:r w:rsidRPr="0030252B">
        <w:rPr>
          <w:sz w:val="16"/>
        </w:rPr>
        <w:t>The ultimate aim of the Holochain project is to overcome the internet’s server-dependent centralization by using the participants’ excess computer processing power and hardware storage to create a true peer-to-peer internet, or “Holo network.”</w:t>
      </w:r>
    </w:p>
    <w:p w14:paraId="22B0230A" w14:textId="77777777" w:rsidR="00C70E8E" w:rsidRPr="0030252B" w:rsidRDefault="00C70E8E" w:rsidP="00C70E8E">
      <w:pPr>
        <w:rPr>
          <w:sz w:val="16"/>
        </w:rPr>
      </w:pPr>
      <w:r w:rsidRPr="0030252B">
        <w:rPr>
          <w:sz w:val="16"/>
        </w:rPr>
        <w:t>Such a network will eventually require the widespread adoption of HoloPorts, the hardware that enables computer power sharing, as well as decentralized Holo applications that will run in the Holo network. The Holo apps, or Happs, will generally be aimed at making use of and expanding the peer-to-peer nature of the network, ranging from alternative social media platforms, such as Junto, to energy monitors and distribution systems such as Redgrid.</w:t>
      </w:r>
    </w:p>
    <w:p w14:paraId="5A3CED41" w14:textId="77777777" w:rsidR="00C70E8E" w:rsidRPr="0030252B" w:rsidRDefault="00C70E8E" w:rsidP="00C70E8E">
      <w:pPr>
        <w:rPr>
          <w:sz w:val="16"/>
        </w:rPr>
      </w:pPr>
      <w:r w:rsidRPr="0030252B">
        <w:rPr>
          <w:sz w:val="16"/>
        </w:rPr>
        <w:t>Re-valuing and de-fetishizing</w:t>
      </w:r>
    </w:p>
    <w:p w14:paraId="6E66C069" w14:textId="77777777" w:rsidR="00C70E8E" w:rsidRPr="0030252B" w:rsidRDefault="00C70E8E" w:rsidP="00C70E8E">
      <w:pPr>
        <w:rPr>
          <w:sz w:val="16"/>
        </w:rPr>
      </w:pPr>
      <w:r w:rsidRPr="000C17CA">
        <w:rPr>
          <w:rStyle w:val="StyleUnderline"/>
        </w:rPr>
        <w:t xml:space="preserve">How could </w:t>
      </w:r>
      <w:r w:rsidRPr="00991CC2">
        <w:rPr>
          <w:rStyle w:val="StyleUnderline"/>
          <w:highlight w:val="cyan"/>
        </w:rPr>
        <w:t>this</w:t>
      </w:r>
      <w:r w:rsidRPr="000C17CA">
        <w:rPr>
          <w:rStyle w:val="StyleUnderline"/>
        </w:rPr>
        <w:t xml:space="preserve"> fancy new code </w:t>
      </w:r>
      <w:r w:rsidRPr="00991CC2">
        <w:rPr>
          <w:rStyle w:val="StyleUnderline"/>
          <w:highlight w:val="cyan"/>
        </w:rPr>
        <w:t>challenge</w:t>
      </w:r>
      <w:r w:rsidRPr="000C17CA">
        <w:rPr>
          <w:rStyle w:val="StyleUnderline"/>
        </w:rPr>
        <w:t xml:space="preserve"> the human and environmental </w:t>
      </w:r>
      <w:r w:rsidRPr="00991CC2">
        <w:rPr>
          <w:rStyle w:val="StyleUnderline"/>
          <w:highlight w:val="cyan"/>
        </w:rPr>
        <w:t xml:space="preserve">degradations caused by </w:t>
      </w:r>
      <w:r w:rsidRPr="00991CC2">
        <w:rPr>
          <w:rStyle w:val="Emphasis"/>
          <w:highlight w:val="cyan"/>
        </w:rPr>
        <w:t>cap</w:t>
      </w:r>
      <w:r w:rsidRPr="000C17CA">
        <w:rPr>
          <w:rStyle w:val="StyleUnderline"/>
        </w:rPr>
        <w:t xml:space="preserve">italism’s valuation system? We know that the current value system reduces labor to an </w:t>
      </w:r>
      <w:r w:rsidRPr="000C17CA">
        <w:rPr>
          <w:rStyle w:val="Emphasis"/>
        </w:rPr>
        <w:t>exploitable</w:t>
      </w:r>
      <w:r w:rsidRPr="000C17CA">
        <w:rPr>
          <w:rStyle w:val="StyleUnderline"/>
        </w:rPr>
        <w:t xml:space="preserve"> commodity. In</w:t>
      </w:r>
      <w:r w:rsidRPr="0030252B">
        <w:rPr>
          <w:sz w:val="16"/>
        </w:rPr>
        <w:t xml:space="preserve"> Sensorica’s </w:t>
      </w:r>
      <w:r w:rsidRPr="000C17CA">
        <w:rPr>
          <w:rStyle w:val="StyleUnderline"/>
        </w:rPr>
        <w:t>open value network, however</w:t>
      </w:r>
      <w:r w:rsidRPr="0030252B">
        <w:rPr>
          <w:sz w:val="16"/>
        </w:rPr>
        <w:t xml:space="preserve">, the </w:t>
      </w:r>
      <w:r w:rsidRPr="00991CC2">
        <w:rPr>
          <w:rStyle w:val="StyleUnderline"/>
          <w:highlight w:val="cyan"/>
        </w:rPr>
        <w:t>exploitation</w:t>
      </w:r>
      <w:r w:rsidRPr="000C17CA">
        <w:rPr>
          <w:rStyle w:val="StyleUnderline"/>
        </w:rPr>
        <w:t xml:space="preserve"> of labor </w:t>
      </w:r>
      <w:r w:rsidRPr="00991CC2">
        <w:rPr>
          <w:rStyle w:val="StyleUnderline"/>
          <w:highlight w:val="cyan"/>
        </w:rPr>
        <w:t>is</w:t>
      </w:r>
      <w:r w:rsidRPr="000C17CA">
        <w:rPr>
          <w:rStyle w:val="StyleUnderline"/>
        </w:rPr>
        <w:t xml:space="preserve"> directly </w:t>
      </w:r>
      <w:r w:rsidRPr="00991CC2">
        <w:rPr>
          <w:rStyle w:val="StyleUnderline"/>
          <w:highlight w:val="cyan"/>
        </w:rPr>
        <w:t>challenged</w:t>
      </w:r>
      <w:r w:rsidRPr="000C17CA">
        <w:rPr>
          <w:rStyle w:val="StyleUnderline"/>
        </w:rPr>
        <w:t xml:space="preserve"> by </w:t>
      </w:r>
      <w:r w:rsidRPr="00991CC2">
        <w:rPr>
          <w:rStyle w:val="StyleUnderline"/>
          <w:highlight w:val="cyan"/>
        </w:rPr>
        <w:t>creating a</w:t>
      </w:r>
      <w:r w:rsidRPr="000C17CA">
        <w:rPr>
          <w:rStyle w:val="StyleUnderline"/>
        </w:rPr>
        <w:t xml:space="preserve"> </w:t>
      </w:r>
      <w:r w:rsidRPr="000C17CA">
        <w:rPr>
          <w:rStyle w:val="Emphasis"/>
        </w:rPr>
        <w:t xml:space="preserve">value </w:t>
      </w:r>
      <w:r w:rsidRPr="00991CC2">
        <w:rPr>
          <w:rStyle w:val="Emphasis"/>
          <w:highlight w:val="cyan"/>
        </w:rPr>
        <w:t>accounting system</w:t>
      </w:r>
      <w:r w:rsidRPr="000C17CA">
        <w:rPr>
          <w:rStyle w:val="StyleUnderline"/>
        </w:rPr>
        <w:t xml:space="preserve"> that is </w:t>
      </w:r>
      <w:r w:rsidRPr="00991CC2">
        <w:rPr>
          <w:rStyle w:val="StyleUnderline"/>
          <w:highlight w:val="cyan"/>
        </w:rPr>
        <w:t>inherently</w:t>
      </w:r>
      <w:r w:rsidRPr="000C17CA">
        <w:rPr>
          <w:rStyle w:val="StyleUnderline"/>
        </w:rPr>
        <w:t xml:space="preserve"> </w:t>
      </w:r>
      <w:r w:rsidRPr="000C17CA">
        <w:rPr>
          <w:rStyle w:val="Emphasis"/>
        </w:rPr>
        <w:t>meritocratic</w:t>
      </w:r>
      <w:r w:rsidRPr="000C17CA">
        <w:rPr>
          <w:rStyle w:val="StyleUnderline"/>
        </w:rPr>
        <w:t xml:space="preserve"> and </w:t>
      </w:r>
      <w:r w:rsidRPr="00991CC2">
        <w:rPr>
          <w:rStyle w:val="Emphasis"/>
          <w:highlight w:val="cyan"/>
        </w:rPr>
        <w:t>fair</w:t>
      </w:r>
      <w:r w:rsidRPr="0030252B">
        <w:rPr>
          <w:sz w:val="16"/>
        </w:rPr>
        <w:t xml:space="preserve">, where work done within one project can also be credited if it is picked up by another. </w:t>
      </w:r>
      <w:r w:rsidRPr="000C17CA">
        <w:rPr>
          <w:rStyle w:val="StyleUnderline"/>
        </w:rPr>
        <w:t>It is a commons-based peer-to-peer production arrangement rooted in fundamentally non-capitalist values</w:t>
      </w:r>
      <w:r w:rsidRPr="0030252B">
        <w:rPr>
          <w:sz w:val="16"/>
        </w:rPr>
        <w:t xml:space="preserve"> — collaboration, openness, decentralization — yet one that its proponents believe can compete with and ultimately replace capitalist actors in the marketplace.</w:t>
      </w:r>
    </w:p>
    <w:p w14:paraId="76F06843" w14:textId="77777777" w:rsidR="00C70E8E" w:rsidRPr="0030252B" w:rsidRDefault="00C70E8E" w:rsidP="00C70E8E">
      <w:pPr>
        <w:rPr>
          <w:sz w:val="16"/>
        </w:rPr>
      </w:pPr>
      <w:r w:rsidRPr="0030252B">
        <w:rPr>
          <w:sz w:val="16"/>
        </w:rPr>
        <w:t>Developing such a system has been one of Sensorica’s main goals and it is now seeking blockchain-based solutions to increase its functionality, scalability and security. Holochain is one of the leading contenders to build this infrastructure.</w:t>
      </w:r>
    </w:p>
    <w:p w14:paraId="7FDCD6BC" w14:textId="77777777" w:rsidR="00C70E8E" w:rsidRPr="0030252B" w:rsidRDefault="00C70E8E" w:rsidP="00C70E8E">
      <w:pPr>
        <w:rPr>
          <w:sz w:val="16"/>
        </w:rPr>
      </w:pPr>
      <w:r w:rsidRPr="0030252B">
        <w:rPr>
          <w:sz w:val="16"/>
        </w:rPr>
        <w:t>The idea of coding commons-centered environments such as these is also the impetus for the creation of the Economic Space Agency (ECSA), a global collective of counter-capitalist economists and computer scientists seeking to expand and scale up the values-infused production pursued by the likes of Sensorica. According to Tere Vadén at ECSA, the aim is to create environments for economic interaction that “… encode incentive mechanisms and choose specific valuation metrics of non-monetary assemblages (from relationality, trust, and quality to land, labour and material goods) in smart contracts.”</w:t>
      </w:r>
    </w:p>
    <w:p w14:paraId="5626E900" w14:textId="77777777" w:rsidR="00C70E8E" w:rsidRPr="0030252B" w:rsidRDefault="00C70E8E" w:rsidP="00C70E8E">
      <w:pPr>
        <w:rPr>
          <w:sz w:val="16"/>
        </w:rPr>
      </w:pPr>
      <w:r w:rsidRPr="0030252B">
        <w:rPr>
          <w:sz w:val="16"/>
        </w:rPr>
        <w:t>Importantly, the values being coded into these environments, which can expand far past a single enterprise to encompass trans-local economies, are not limited to labor but can also address environmental issues. According to David Dao, a pioneer in employing distributed autonomous organizations to further sustainability, “we now have accessible tools to efficiently engineer economic incentives in a cheap and scalable manner…by distilling (crypto) incentives into code, we are now able to treat economics simply as software .” Driven by this conviction, Dao founded GainForest, which uses a combination of smart contracts to link donors, forest communities and sophisticated verification systems to fund and support sustainable forest stewardship, specifically in the Kayapo Indigenous territories in Brazil.</w:t>
      </w:r>
    </w:p>
    <w:p w14:paraId="2DC584D6" w14:textId="77777777" w:rsidR="00C70E8E" w:rsidRPr="0030252B" w:rsidRDefault="00C70E8E" w:rsidP="00C70E8E">
      <w:pPr>
        <w:rPr>
          <w:sz w:val="16"/>
        </w:rPr>
      </w:pPr>
      <w:r w:rsidRPr="000C17CA">
        <w:rPr>
          <w:rStyle w:val="StyleUnderline"/>
        </w:rPr>
        <w:t xml:space="preserve">Beyond exploitation, </w:t>
      </w:r>
      <w:r w:rsidRPr="00991CC2">
        <w:rPr>
          <w:rStyle w:val="Emphasis"/>
          <w:highlight w:val="cyan"/>
        </w:rPr>
        <w:t>cap</w:t>
      </w:r>
      <w:r w:rsidRPr="000C17CA">
        <w:rPr>
          <w:rStyle w:val="StyleUnderline"/>
        </w:rPr>
        <w:t xml:space="preserve">italism </w:t>
      </w:r>
      <w:r w:rsidRPr="00991CC2">
        <w:rPr>
          <w:rStyle w:val="StyleUnderline"/>
          <w:highlight w:val="cyan"/>
        </w:rPr>
        <w:t>creates</w:t>
      </w:r>
      <w:r w:rsidRPr="000C17CA">
        <w:rPr>
          <w:rStyle w:val="StyleUnderline"/>
        </w:rPr>
        <w:t xml:space="preserve"> a sense that goods and services are </w:t>
      </w:r>
      <w:r w:rsidRPr="000C17CA">
        <w:rPr>
          <w:rStyle w:val="Emphasis"/>
        </w:rPr>
        <w:t>stand-alone things</w:t>
      </w:r>
      <w:r w:rsidRPr="0030252B">
        <w:rPr>
          <w:sz w:val="16"/>
        </w:rPr>
        <w:t xml:space="preserve"> whose value is directly captured in their price, thereby obscuring how this value is actually derived. This is what Marx called </w:t>
      </w:r>
      <w:r w:rsidRPr="00991CC2">
        <w:rPr>
          <w:rStyle w:val="StyleUnderline"/>
          <w:highlight w:val="cyan"/>
        </w:rPr>
        <w:t>“commodity fetishism.”</w:t>
      </w:r>
      <w:r w:rsidRPr="0030252B">
        <w:rPr>
          <w:sz w:val="16"/>
        </w:rPr>
        <w:t xml:space="preserve"> This view of commodities significantly contributes to workers’ alienation because it breaks down the inter-personal relationship between producer and consumer. It also leads to a disconnect between consumer and nature.</w:t>
      </w:r>
    </w:p>
    <w:p w14:paraId="0D85C56F" w14:textId="77777777" w:rsidR="00C70E8E" w:rsidRPr="0030252B" w:rsidRDefault="00C70E8E" w:rsidP="00C70E8E">
      <w:pPr>
        <w:rPr>
          <w:sz w:val="16"/>
        </w:rPr>
      </w:pPr>
      <w:r w:rsidRPr="0030252B">
        <w:rPr>
          <w:sz w:val="16"/>
        </w:rPr>
        <w:t xml:space="preserve">Turning again to Sensorica, </w:t>
      </w:r>
      <w:r w:rsidRPr="0030252B">
        <w:rPr>
          <w:rStyle w:val="StyleUnderline"/>
        </w:rPr>
        <w:t xml:space="preserve">the voluntary, </w:t>
      </w:r>
      <w:r w:rsidRPr="00810309">
        <w:rPr>
          <w:rStyle w:val="Emphasis"/>
          <w:highlight w:val="cyan"/>
        </w:rPr>
        <w:t>empowered</w:t>
      </w:r>
      <w:r w:rsidRPr="0030252B">
        <w:rPr>
          <w:rStyle w:val="StyleUnderline"/>
        </w:rPr>
        <w:t xml:space="preserve"> and </w:t>
      </w:r>
      <w:r w:rsidRPr="00810309">
        <w:rPr>
          <w:rStyle w:val="Emphasis"/>
          <w:highlight w:val="cyan"/>
        </w:rPr>
        <w:t>justly remunerated</w:t>
      </w:r>
      <w:r w:rsidRPr="00810309">
        <w:rPr>
          <w:rStyle w:val="StyleUnderline"/>
          <w:highlight w:val="cyan"/>
        </w:rPr>
        <w:t xml:space="preserve"> labor</w:t>
      </w:r>
      <w:r w:rsidRPr="0030252B">
        <w:rPr>
          <w:rStyle w:val="StyleUnderline"/>
        </w:rPr>
        <w:t xml:space="preserve"> that </w:t>
      </w:r>
      <w:r w:rsidRPr="00810309">
        <w:rPr>
          <w:rStyle w:val="StyleUnderline"/>
          <w:highlight w:val="cyan"/>
        </w:rPr>
        <w:t>could be</w:t>
      </w:r>
      <w:r w:rsidRPr="0030252B">
        <w:rPr>
          <w:rStyle w:val="StyleUnderline"/>
        </w:rPr>
        <w:t xml:space="preserve"> made </w:t>
      </w:r>
      <w:r w:rsidRPr="00810309">
        <w:rPr>
          <w:rStyle w:val="Emphasis"/>
          <w:highlight w:val="cyan"/>
        </w:rPr>
        <w:t>feasible</w:t>
      </w:r>
      <w:r w:rsidRPr="00810309">
        <w:rPr>
          <w:rStyle w:val="StyleUnderline"/>
          <w:highlight w:val="cyan"/>
        </w:rPr>
        <w:t xml:space="preserve"> on a </w:t>
      </w:r>
      <w:r w:rsidRPr="00810309">
        <w:rPr>
          <w:rStyle w:val="Emphasis"/>
          <w:highlight w:val="cyan"/>
        </w:rPr>
        <w:t>large scale</w:t>
      </w:r>
      <w:r w:rsidRPr="00810309">
        <w:rPr>
          <w:rStyle w:val="StyleUnderline"/>
          <w:highlight w:val="cyan"/>
        </w:rPr>
        <w:t xml:space="preserve"> through blockchain</w:t>
      </w:r>
      <w:r w:rsidRPr="0030252B">
        <w:rPr>
          <w:rStyle w:val="StyleUnderline"/>
        </w:rPr>
        <w:t xml:space="preserve">-enabled, open value networks could be a way to </w:t>
      </w:r>
      <w:r w:rsidRPr="0030252B">
        <w:rPr>
          <w:rStyle w:val="Emphasis"/>
        </w:rPr>
        <w:t>return a sense of ownership</w:t>
      </w:r>
      <w:r w:rsidRPr="0030252B">
        <w:rPr>
          <w:rStyle w:val="StyleUnderline"/>
        </w:rPr>
        <w:t xml:space="preserve"> of the </w:t>
      </w:r>
      <w:r w:rsidRPr="0030252B">
        <w:rPr>
          <w:rStyle w:val="Emphasis"/>
        </w:rPr>
        <w:t>labor provided</w:t>
      </w:r>
      <w:r w:rsidRPr="0030252B">
        <w:rPr>
          <w:sz w:val="16"/>
        </w:rPr>
        <w:t>. FairCoop is another instance in which workers’ alienation is challenged by facilitating self-employment with the help of the alternative FairCoin cryptocurrency. Similarly, Fishcoin challenges the disconnect between producers and consumers inherent in commodity fetishism through more transparent supply chains.</w:t>
      </w:r>
    </w:p>
    <w:p w14:paraId="5FF3F5EF" w14:textId="77777777" w:rsidR="00C70E8E" w:rsidRPr="00010AC6" w:rsidRDefault="00C70E8E" w:rsidP="00C70E8E">
      <w:pPr>
        <w:rPr>
          <w:sz w:val="16"/>
        </w:rPr>
      </w:pPr>
      <w:r w:rsidRPr="00810309">
        <w:rPr>
          <w:rStyle w:val="StyleUnderline"/>
          <w:highlight w:val="cyan"/>
        </w:rPr>
        <w:t>By</w:t>
      </w:r>
      <w:r w:rsidRPr="0030252B">
        <w:rPr>
          <w:rStyle w:val="StyleUnderline"/>
        </w:rPr>
        <w:t xml:space="preserve"> meticulously </w:t>
      </w:r>
      <w:r w:rsidRPr="00810309">
        <w:rPr>
          <w:rStyle w:val="StyleUnderline"/>
          <w:highlight w:val="cyan"/>
        </w:rPr>
        <w:t>documenting</w:t>
      </w:r>
      <w:r w:rsidRPr="0030252B">
        <w:rPr>
          <w:rStyle w:val="StyleUnderline"/>
        </w:rPr>
        <w:t xml:space="preserve"> the various stages in </w:t>
      </w:r>
      <w:r w:rsidRPr="00810309">
        <w:rPr>
          <w:rStyle w:val="StyleUnderline"/>
          <w:highlight w:val="cyan"/>
        </w:rPr>
        <w:t>production</w:t>
      </w:r>
      <w:r w:rsidRPr="0030252B">
        <w:rPr>
          <w:rStyle w:val="StyleUnderline"/>
        </w:rPr>
        <w:t xml:space="preserve">, producers and </w:t>
      </w:r>
      <w:r w:rsidRPr="00810309">
        <w:rPr>
          <w:rStyle w:val="StyleUnderline"/>
          <w:highlight w:val="cyan"/>
        </w:rPr>
        <w:t>consumers</w:t>
      </w:r>
      <w:r w:rsidRPr="0030252B">
        <w:rPr>
          <w:rStyle w:val="StyleUnderline"/>
        </w:rPr>
        <w:t xml:space="preserve"> can develop and </w:t>
      </w:r>
      <w:r w:rsidRPr="00810309">
        <w:rPr>
          <w:rStyle w:val="StyleUnderline"/>
          <w:highlight w:val="cyan"/>
        </w:rPr>
        <w:t>respond</w:t>
      </w:r>
      <w:r w:rsidRPr="0030252B">
        <w:rPr>
          <w:rStyle w:val="StyleUnderline"/>
        </w:rPr>
        <w:t xml:space="preserve"> to the various human and natural dimensions in a given economic activity. The </w:t>
      </w:r>
      <w:r w:rsidRPr="00810309">
        <w:rPr>
          <w:rStyle w:val="StyleUnderline"/>
          <w:highlight w:val="cyan"/>
        </w:rPr>
        <w:t>blockchain</w:t>
      </w:r>
      <w:r w:rsidRPr="0030252B">
        <w:rPr>
          <w:rStyle w:val="StyleUnderline"/>
        </w:rPr>
        <w:t xml:space="preserve">-based system that </w:t>
      </w:r>
      <w:r w:rsidRPr="00810309">
        <w:rPr>
          <w:rStyle w:val="StyleUnderline"/>
          <w:highlight w:val="cyan"/>
        </w:rPr>
        <w:t>reveals</w:t>
      </w:r>
      <w:r w:rsidRPr="0030252B">
        <w:rPr>
          <w:rStyle w:val="StyleUnderline"/>
        </w:rPr>
        <w:t xml:space="preserve"> the various </w:t>
      </w:r>
      <w:r w:rsidRPr="00810309">
        <w:rPr>
          <w:rStyle w:val="StyleUnderline"/>
          <w:highlight w:val="cyan"/>
        </w:rPr>
        <w:t>sources</w:t>
      </w:r>
      <w:r w:rsidRPr="0030252B">
        <w:rPr>
          <w:rStyle w:val="StyleUnderline"/>
        </w:rPr>
        <w:t xml:space="preserve"> of the seafood we eat</w:t>
      </w:r>
      <w:r w:rsidRPr="0030252B">
        <w:rPr>
          <w:sz w:val="16"/>
        </w:rPr>
        <w:t xml:space="preserve">, for instance, </w:t>
      </w:r>
      <w:r w:rsidRPr="0030252B">
        <w:rPr>
          <w:rStyle w:val="StyleUnderline"/>
        </w:rPr>
        <w:t xml:space="preserve">is </w:t>
      </w:r>
      <w:r w:rsidRPr="00810309">
        <w:rPr>
          <w:rStyle w:val="StyleUnderline"/>
          <w:highlight w:val="cyan"/>
        </w:rPr>
        <w:t xml:space="preserve">a </w:t>
      </w:r>
      <w:r w:rsidRPr="00810309">
        <w:rPr>
          <w:rStyle w:val="Emphasis"/>
          <w:highlight w:val="cyan"/>
        </w:rPr>
        <w:t>first step</w:t>
      </w:r>
      <w:r w:rsidRPr="0030252B">
        <w:rPr>
          <w:rStyle w:val="StyleUnderline"/>
        </w:rPr>
        <w:t xml:space="preserve"> in </w:t>
      </w:r>
      <w:r w:rsidRPr="00810309">
        <w:rPr>
          <w:rStyle w:val="StyleUnderline"/>
          <w:highlight w:val="cyan"/>
        </w:rPr>
        <w:t>overcoming</w:t>
      </w:r>
      <w:r w:rsidRPr="0030252B">
        <w:rPr>
          <w:rStyle w:val="StyleUnderline"/>
        </w:rPr>
        <w:t xml:space="preserve"> the </w:t>
      </w:r>
      <w:r w:rsidRPr="00810309">
        <w:rPr>
          <w:rStyle w:val="Emphasis"/>
          <w:highlight w:val="cyan"/>
        </w:rPr>
        <w:t>obfuscation</w:t>
      </w:r>
      <w:r w:rsidRPr="0030252B">
        <w:rPr>
          <w:rStyle w:val="StyleUnderline"/>
        </w:rPr>
        <w:t xml:space="preserve"> within existing forms of consumption</w:t>
      </w:r>
      <w:r w:rsidRPr="0030252B">
        <w:rPr>
          <w:sz w:val="16"/>
        </w:rPr>
        <w:t>, while simultaneously serving to track and hence manage the tapped resources. The potential here is significant.</w:t>
      </w:r>
    </w:p>
    <w:p w14:paraId="197E10E2" w14:textId="77777777" w:rsidR="003579C9" w:rsidRPr="009540C1" w:rsidRDefault="003579C9" w:rsidP="003579C9">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145A5F7B" w14:textId="77777777" w:rsidR="003579C9" w:rsidRPr="009540C1" w:rsidRDefault="003579C9" w:rsidP="003579C9">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6A0DC00E" w14:textId="77777777" w:rsidR="003579C9" w:rsidRPr="009540C1" w:rsidRDefault="003579C9" w:rsidP="003579C9">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2C8DD924" w14:textId="77777777" w:rsidR="003579C9" w:rsidRPr="009540C1" w:rsidRDefault="003579C9" w:rsidP="003579C9">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58CFFDD0" w14:textId="77777777" w:rsidR="003579C9" w:rsidRPr="009540C1" w:rsidRDefault="003579C9" w:rsidP="003579C9">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3E48F632" w14:textId="77777777" w:rsidR="003579C9" w:rsidRPr="009540C1" w:rsidRDefault="003579C9" w:rsidP="003579C9">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1019A9A5" w14:textId="77777777" w:rsidR="003579C9" w:rsidRPr="009540C1" w:rsidRDefault="003579C9" w:rsidP="003579C9">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438DCB60" w14:textId="77777777" w:rsidR="003579C9" w:rsidRPr="009540C1" w:rsidRDefault="003579C9" w:rsidP="003579C9">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31BFF0B3" w14:textId="77777777" w:rsidR="003579C9" w:rsidRPr="009540C1" w:rsidRDefault="003579C9" w:rsidP="003579C9">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2B81E02A" w14:textId="77777777" w:rsidR="003579C9" w:rsidRPr="009540C1" w:rsidRDefault="003579C9" w:rsidP="003579C9">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30817CA2" w14:textId="77777777" w:rsidR="003579C9" w:rsidRPr="009540C1" w:rsidRDefault="003579C9" w:rsidP="003579C9">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7297105D" w14:textId="77777777" w:rsidR="003579C9" w:rsidRPr="009540C1" w:rsidRDefault="003579C9" w:rsidP="003579C9">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285BC4DC" w14:textId="77777777" w:rsidR="003579C9" w:rsidRPr="009540C1" w:rsidRDefault="003579C9" w:rsidP="003579C9">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7A97E8C2" w14:textId="77777777" w:rsidR="00245AF2" w:rsidRDefault="003579C9" w:rsidP="003579C9">
      <w:pPr>
        <w:rPr>
          <w:rStyle w:val="StyleUnderline"/>
          <w:rFonts w:asciiTheme="majorHAnsi" w:hAnsiTheme="majorHAnsi" w:cstheme="majorHAnsi"/>
          <w:highlight w:val="cyan"/>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w:t>
      </w:r>
    </w:p>
    <w:p w14:paraId="34BD3895" w14:textId="77777777" w:rsidR="00245AF2" w:rsidRDefault="00245AF2" w:rsidP="003579C9">
      <w:pPr>
        <w:rPr>
          <w:rStyle w:val="StyleUnderline"/>
          <w:rFonts w:asciiTheme="majorHAnsi" w:hAnsiTheme="majorHAnsi" w:cstheme="majorHAnsi"/>
          <w:highlight w:val="cyan"/>
        </w:rPr>
      </w:pPr>
    </w:p>
    <w:p w14:paraId="1322E62C" w14:textId="77777777" w:rsidR="00245AF2" w:rsidRDefault="00245AF2" w:rsidP="003579C9">
      <w:pPr>
        <w:rPr>
          <w:rStyle w:val="StyleUnderline"/>
          <w:rFonts w:asciiTheme="majorHAnsi" w:hAnsiTheme="majorHAnsi" w:cstheme="majorHAnsi"/>
          <w:highlight w:val="cyan"/>
        </w:rPr>
      </w:pPr>
    </w:p>
    <w:p w14:paraId="356593C9" w14:textId="77777777" w:rsidR="00245AF2" w:rsidRDefault="00245AF2" w:rsidP="003579C9">
      <w:pPr>
        <w:rPr>
          <w:rStyle w:val="StyleUnderline"/>
          <w:rFonts w:asciiTheme="majorHAnsi" w:hAnsiTheme="majorHAnsi" w:cstheme="majorHAnsi"/>
          <w:highlight w:val="cyan"/>
        </w:rPr>
      </w:pPr>
    </w:p>
    <w:p w14:paraId="639BF62D" w14:textId="3CE4ED04" w:rsidR="003579C9" w:rsidRPr="00800F17" w:rsidRDefault="003579C9" w:rsidP="003579C9">
      <w:pPr>
        <w:rPr>
          <w:rFonts w:asciiTheme="majorHAnsi" w:hAnsiTheme="majorHAnsi" w:cstheme="majorHAnsi"/>
          <w:sz w:val="16"/>
        </w:rPr>
      </w:pPr>
      <w:r w:rsidRPr="009540C1">
        <w:rPr>
          <w:rStyle w:val="StyleUnderline"/>
          <w:rFonts w:asciiTheme="majorHAnsi" w:hAnsiTheme="majorHAnsi" w:cstheme="majorHAnsi"/>
          <w:highlight w:val="cyan"/>
        </w:rPr>
        <w:t>,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2BB907D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altName w:val="﷽﷽﷽﷽﷽﷽﷽﷽慀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D63126"/>
    <w:multiLevelType w:val="hybridMultilevel"/>
    <w:tmpl w:val="9ADEB7D8"/>
    <w:lvl w:ilvl="0" w:tplc="6BA4E41A">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6"/>
  </w:num>
  <w:num w:numId="15">
    <w:abstractNumId w:val="33"/>
  </w:num>
  <w:num w:numId="16">
    <w:abstractNumId w:val="27"/>
  </w:num>
  <w:num w:numId="17">
    <w:abstractNumId w:val="34"/>
  </w:num>
  <w:num w:numId="18">
    <w:abstractNumId w:val="19"/>
  </w:num>
  <w:num w:numId="19">
    <w:abstractNumId w:val="12"/>
  </w:num>
  <w:num w:numId="20">
    <w:abstractNumId w:val="13"/>
  </w:num>
  <w:num w:numId="21">
    <w:abstractNumId w:val="43"/>
  </w:num>
  <w:num w:numId="22">
    <w:abstractNumId w:val="11"/>
  </w:num>
  <w:num w:numId="23">
    <w:abstractNumId w:val="20"/>
  </w:num>
  <w:num w:numId="24">
    <w:abstractNumId w:val="24"/>
  </w:num>
  <w:num w:numId="25">
    <w:abstractNumId w:val="26"/>
  </w:num>
  <w:num w:numId="26">
    <w:abstractNumId w:val="37"/>
  </w:num>
  <w:num w:numId="27">
    <w:abstractNumId w:val="40"/>
  </w:num>
  <w:num w:numId="28">
    <w:abstractNumId w:val="16"/>
  </w:num>
  <w:num w:numId="29">
    <w:abstractNumId w:val="17"/>
  </w:num>
  <w:num w:numId="30">
    <w:abstractNumId w:val="25"/>
  </w:num>
  <w:num w:numId="31">
    <w:abstractNumId w:val="38"/>
  </w:num>
  <w:num w:numId="32">
    <w:abstractNumId w:val="18"/>
  </w:num>
  <w:num w:numId="33">
    <w:abstractNumId w:val="41"/>
  </w:num>
  <w:num w:numId="34">
    <w:abstractNumId w:val="35"/>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39"/>
  </w:num>
  <w:num w:numId="43">
    <w:abstractNumId w:val="22"/>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42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792"/>
    <w:rsid w:val="000A2D8A"/>
    <w:rsid w:val="000D26A6"/>
    <w:rsid w:val="000D2B90"/>
    <w:rsid w:val="000D6ED8"/>
    <w:rsid w:val="000D717B"/>
    <w:rsid w:val="00100B28"/>
    <w:rsid w:val="00117316"/>
    <w:rsid w:val="001209B4"/>
    <w:rsid w:val="00122467"/>
    <w:rsid w:val="001761FC"/>
    <w:rsid w:val="00182655"/>
    <w:rsid w:val="001840F2"/>
    <w:rsid w:val="00185134"/>
    <w:rsid w:val="001856C6"/>
    <w:rsid w:val="0019071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B1E"/>
    <w:rsid w:val="00213B1E"/>
    <w:rsid w:val="00215284"/>
    <w:rsid w:val="002168F2"/>
    <w:rsid w:val="0022589F"/>
    <w:rsid w:val="002343FE"/>
    <w:rsid w:val="00235F7B"/>
    <w:rsid w:val="00245AF2"/>
    <w:rsid w:val="0024761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0C4"/>
    <w:rsid w:val="002E0643"/>
    <w:rsid w:val="002E392E"/>
    <w:rsid w:val="002E6BBC"/>
    <w:rsid w:val="002F1BA9"/>
    <w:rsid w:val="002F23BD"/>
    <w:rsid w:val="002F6E74"/>
    <w:rsid w:val="003106B3"/>
    <w:rsid w:val="0031385D"/>
    <w:rsid w:val="003171AB"/>
    <w:rsid w:val="003223B2"/>
    <w:rsid w:val="00322A67"/>
    <w:rsid w:val="00330E13"/>
    <w:rsid w:val="00335A23"/>
    <w:rsid w:val="00340707"/>
    <w:rsid w:val="00341C61"/>
    <w:rsid w:val="00351841"/>
    <w:rsid w:val="003579C9"/>
    <w:rsid w:val="003624A6"/>
    <w:rsid w:val="00364ADF"/>
    <w:rsid w:val="00365C8D"/>
    <w:rsid w:val="003670D9"/>
    <w:rsid w:val="00370B41"/>
    <w:rsid w:val="00371B27"/>
    <w:rsid w:val="003726C3"/>
    <w:rsid w:val="00375D2E"/>
    <w:rsid w:val="00383071"/>
    <w:rsid w:val="00383B19"/>
    <w:rsid w:val="00384CBC"/>
    <w:rsid w:val="00387002"/>
    <w:rsid w:val="003933F9"/>
    <w:rsid w:val="00395864"/>
    <w:rsid w:val="00396557"/>
    <w:rsid w:val="00397316"/>
    <w:rsid w:val="003A248F"/>
    <w:rsid w:val="003A4D9C"/>
    <w:rsid w:val="003B1668"/>
    <w:rsid w:val="003B202C"/>
    <w:rsid w:val="003C5F4C"/>
    <w:rsid w:val="003D2EAF"/>
    <w:rsid w:val="003D5EA8"/>
    <w:rsid w:val="003D7B28"/>
    <w:rsid w:val="003E305E"/>
    <w:rsid w:val="003E34DB"/>
    <w:rsid w:val="003E5302"/>
    <w:rsid w:val="003E5BF1"/>
    <w:rsid w:val="003F2452"/>
    <w:rsid w:val="003F41EA"/>
    <w:rsid w:val="003F43A6"/>
    <w:rsid w:val="003F7DF0"/>
    <w:rsid w:val="004039AF"/>
    <w:rsid w:val="00407AFF"/>
    <w:rsid w:val="0041155D"/>
    <w:rsid w:val="004170BF"/>
    <w:rsid w:val="004270E3"/>
    <w:rsid w:val="004348DC"/>
    <w:rsid w:val="00434921"/>
    <w:rsid w:val="00442018"/>
    <w:rsid w:val="00446567"/>
    <w:rsid w:val="00447B10"/>
    <w:rsid w:val="004509FD"/>
    <w:rsid w:val="00452EE4"/>
    <w:rsid w:val="00452F0B"/>
    <w:rsid w:val="004536D6"/>
    <w:rsid w:val="00457224"/>
    <w:rsid w:val="0047482C"/>
    <w:rsid w:val="00475436"/>
    <w:rsid w:val="0048047E"/>
    <w:rsid w:val="00482AF9"/>
    <w:rsid w:val="00496BB2"/>
    <w:rsid w:val="004B365B"/>
    <w:rsid w:val="004B37B4"/>
    <w:rsid w:val="004B72B4"/>
    <w:rsid w:val="004C0314"/>
    <w:rsid w:val="004C0D3D"/>
    <w:rsid w:val="004C213E"/>
    <w:rsid w:val="004C376C"/>
    <w:rsid w:val="004C4506"/>
    <w:rsid w:val="004C657F"/>
    <w:rsid w:val="004D17D8"/>
    <w:rsid w:val="004D52D8"/>
    <w:rsid w:val="004E355B"/>
    <w:rsid w:val="004F4CD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6F1"/>
    <w:rsid w:val="005E1860"/>
    <w:rsid w:val="005F063B"/>
    <w:rsid w:val="005F192D"/>
    <w:rsid w:val="005F24C8"/>
    <w:rsid w:val="005F26AF"/>
    <w:rsid w:val="00607D6C"/>
    <w:rsid w:val="0061383D"/>
    <w:rsid w:val="00614D69"/>
    <w:rsid w:val="00617030"/>
    <w:rsid w:val="00621301"/>
    <w:rsid w:val="0062173F"/>
    <w:rsid w:val="006235FB"/>
    <w:rsid w:val="00626A15"/>
    <w:rsid w:val="00627DD5"/>
    <w:rsid w:val="00636161"/>
    <w:rsid w:val="006379E9"/>
    <w:rsid w:val="006438CB"/>
    <w:rsid w:val="006529B9"/>
    <w:rsid w:val="00654695"/>
    <w:rsid w:val="0065500A"/>
    <w:rsid w:val="00655217"/>
    <w:rsid w:val="0065727C"/>
    <w:rsid w:val="00662786"/>
    <w:rsid w:val="00674A78"/>
    <w:rsid w:val="00696A16"/>
    <w:rsid w:val="006A4840"/>
    <w:rsid w:val="006A52A0"/>
    <w:rsid w:val="006A7E1D"/>
    <w:rsid w:val="006C3A56"/>
    <w:rsid w:val="006D13F4"/>
    <w:rsid w:val="006D5C14"/>
    <w:rsid w:val="006D6AED"/>
    <w:rsid w:val="006E4B59"/>
    <w:rsid w:val="006E6D0B"/>
    <w:rsid w:val="006F126E"/>
    <w:rsid w:val="006F32C9"/>
    <w:rsid w:val="006F3834"/>
    <w:rsid w:val="006F5693"/>
    <w:rsid w:val="006F5D4C"/>
    <w:rsid w:val="00716E9F"/>
    <w:rsid w:val="00717B01"/>
    <w:rsid w:val="007227D9"/>
    <w:rsid w:val="0072491F"/>
    <w:rsid w:val="00725598"/>
    <w:rsid w:val="007374A1"/>
    <w:rsid w:val="00743CFC"/>
    <w:rsid w:val="0075247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D13"/>
    <w:rsid w:val="0085161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79A"/>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D70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BE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E8E"/>
    <w:rsid w:val="00C72AFE"/>
    <w:rsid w:val="00C80714"/>
    <w:rsid w:val="00C81619"/>
    <w:rsid w:val="00CA013C"/>
    <w:rsid w:val="00CA4BC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9D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09B"/>
    <w:rsid w:val="00E01DAD"/>
    <w:rsid w:val="00E021DC"/>
    <w:rsid w:val="00E03F91"/>
    <w:rsid w:val="00E064EF"/>
    <w:rsid w:val="00E064F2"/>
    <w:rsid w:val="00E0717B"/>
    <w:rsid w:val="00E15598"/>
    <w:rsid w:val="00E20D65"/>
    <w:rsid w:val="00E33182"/>
    <w:rsid w:val="00E353A2"/>
    <w:rsid w:val="00E36881"/>
    <w:rsid w:val="00E42E4C"/>
    <w:rsid w:val="00E47013"/>
    <w:rsid w:val="00E541F9"/>
    <w:rsid w:val="00E5427B"/>
    <w:rsid w:val="00E57B79"/>
    <w:rsid w:val="00E63419"/>
    <w:rsid w:val="00E63704"/>
    <w:rsid w:val="00E64496"/>
    <w:rsid w:val="00E72115"/>
    <w:rsid w:val="00E8322E"/>
    <w:rsid w:val="00E8358D"/>
    <w:rsid w:val="00E903E0"/>
    <w:rsid w:val="00EA1115"/>
    <w:rsid w:val="00EA39EB"/>
    <w:rsid w:val="00EA58CE"/>
    <w:rsid w:val="00EB33FF"/>
    <w:rsid w:val="00EB3D1A"/>
    <w:rsid w:val="00EC2759"/>
    <w:rsid w:val="00EC39F3"/>
    <w:rsid w:val="00EC7106"/>
    <w:rsid w:val="00ED0120"/>
    <w:rsid w:val="00ED3BBA"/>
    <w:rsid w:val="00ED4E12"/>
    <w:rsid w:val="00EE051B"/>
    <w:rsid w:val="00EE1368"/>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AA"/>
    <w:rsid w:val="00F73954"/>
    <w:rsid w:val="00F94060"/>
    <w:rsid w:val="00FA56F6"/>
    <w:rsid w:val="00FB329D"/>
    <w:rsid w:val="00FB6142"/>
    <w:rsid w:val="00FC27E3"/>
    <w:rsid w:val="00FC74C7"/>
    <w:rsid w:val="00FD359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0C56C"/>
  <w14:defaultImageDpi w14:val="300"/>
  <w15:docId w15:val="{9A3B319C-BCB8-764A-AAA5-4A5B1E6B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427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542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542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542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5427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211B1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11B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11B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11B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11B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54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27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5427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5427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5427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542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427B"/>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E5427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E5427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5427B"/>
    <w:rPr>
      <w:color w:val="auto"/>
      <w:u w:val="none"/>
    </w:rPr>
  </w:style>
  <w:style w:type="character" w:styleId="Hyperlink">
    <w:name w:val="Hyperlink"/>
    <w:aliases w:val="heading 1 (block title),Read,Important,Internet Link,Analytic Text,Internet link,Char Char1,Underline Char Char Char Char1,Heading 3 Char Char Char Char Char Char Char Char Char Char1,F2 - Heading 1 Char1,AHeading 1 Char1,Card Text,Block Char1"/>
    <w:basedOn w:val="DefaultParagraphFont"/>
    <w:link w:val="NoSpacing"/>
    <w:uiPriority w:val="99"/>
    <w:unhideWhenUsed/>
    <w:rsid w:val="00E5427B"/>
    <w:rPr>
      <w:color w:val="auto"/>
      <w:u w:val="none"/>
    </w:rPr>
  </w:style>
  <w:style w:type="paragraph" w:styleId="DocumentMap">
    <w:name w:val="Document Map"/>
    <w:basedOn w:val="Normal"/>
    <w:link w:val="DocumentMapChar"/>
    <w:uiPriority w:val="99"/>
    <w:unhideWhenUsed/>
    <w:rsid w:val="00E542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5427B"/>
    <w:rPr>
      <w:rFonts w:ascii="Lucida Grande" w:hAnsi="Lucida Grande" w:cs="Lucida Grande"/>
    </w:rPr>
  </w:style>
  <w:style w:type="paragraph" w:customStyle="1" w:styleId="Emphasis1">
    <w:name w:val="Emphasis1"/>
    <w:basedOn w:val="Normal"/>
    <w:link w:val="Emphasis"/>
    <w:uiPriority w:val="20"/>
    <w:qFormat/>
    <w:rsid w:val="00E542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5427B"/>
    <w:rPr>
      <w:b/>
      <w:u w:val="single"/>
    </w:rPr>
  </w:style>
  <w:style w:type="paragraph" w:customStyle="1" w:styleId="textbold">
    <w:name w:val="text bold"/>
    <w:basedOn w:val="Normal"/>
    <w:uiPriority w:val="20"/>
    <w:qFormat/>
    <w:rsid w:val="003F43A6"/>
    <w:pPr>
      <w:ind w:left="720"/>
      <w:jc w:val="both"/>
    </w:pPr>
    <w:rPr>
      <w:rFonts w:eastAsiaTheme="minorHAnsi"/>
      <w:b/>
      <w:iCs/>
      <w:szCs w:val="22"/>
      <w:u w:val="single"/>
    </w:rPr>
  </w:style>
  <w:style w:type="character" w:customStyle="1" w:styleId="apple-converted-space">
    <w:name w:val="apple-converted-space"/>
    <w:basedOn w:val="DefaultParagraphFont"/>
    <w:qFormat/>
    <w:rsid w:val="004C4506"/>
  </w:style>
  <w:style w:type="character" w:customStyle="1" w:styleId="Heading5Char">
    <w:name w:val="Heading 5 Char"/>
    <w:basedOn w:val="DefaultParagraphFont"/>
    <w:link w:val="Heading5"/>
    <w:rsid w:val="00211B1E"/>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211B1E"/>
    <w:rPr>
      <w:rFonts w:ascii="Cambria" w:eastAsia="Times New Roman" w:hAnsi="Cambria"/>
      <w:b/>
      <w:bCs/>
      <w:i/>
      <w:iCs/>
      <w:sz w:val="20"/>
      <w:lang w:bidi="en-US"/>
    </w:rPr>
  </w:style>
  <w:style w:type="character" w:customStyle="1" w:styleId="Heading7Char">
    <w:name w:val="Heading 7 Char"/>
    <w:basedOn w:val="DefaultParagraphFont"/>
    <w:link w:val="Heading7"/>
    <w:rsid w:val="00211B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11B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11B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11B1E"/>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211B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211B1E"/>
    <w:pPr>
      <w:ind w:left="720"/>
      <w:contextualSpacing/>
    </w:pPr>
  </w:style>
  <w:style w:type="paragraph" w:styleId="BalloonText">
    <w:name w:val="Balloon Text"/>
    <w:basedOn w:val="Normal"/>
    <w:link w:val="BalloonTextChar"/>
    <w:uiPriority w:val="99"/>
    <w:unhideWhenUsed/>
    <w:qFormat/>
    <w:rsid w:val="00211B1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211B1E"/>
    <w:rPr>
      <w:rFonts w:ascii="Times New Roman" w:hAnsi="Times New Roman" w:cs="Times New Roman"/>
      <w:sz w:val="18"/>
      <w:szCs w:val="18"/>
    </w:rPr>
  </w:style>
  <w:style w:type="paragraph" w:customStyle="1" w:styleId="Analytic">
    <w:name w:val="Analytic"/>
    <w:basedOn w:val="Heading4"/>
    <w:link w:val="AnalyticChar"/>
    <w:uiPriority w:val="4"/>
    <w:qFormat/>
    <w:rsid w:val="00211B1E"/>
    <w:pPr>
      <w:outlineLvl w:val="9"/>
    </w:pPr>
  </w:style>
  <w:style w:type="character" w:customStyle="1" w:styleId="AnalyticChar">
    <w:name w:val="Analytic Char"/>
    <w:basedOn w:val="DefaultParagraphFont"/>
    <w:link w:val="Analytic"/>
    <w:uiPriority w:val="4"/>
    <w:rsid w:val="00211B1E"/>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211B1E"/>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211B1E"/>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11B1E"/>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211B1E"/>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211B1E"/>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11B1E"/>
    <w:rPr>
      <w:rFonts w:ascii="Calibri" w:hAnsi="Calibri"/>
      <w:b/>
      <w:sz w:val="26"/>
    </w:rPr>
  </w:style>
  <w:style w:type="character" w:customStyle="1" w:styleId="Heading4Char3">
    <w:name w:val="Heading 4 Char3"/>
    <w:aliases w:val="Tag Char3,heading 2 Char3,Heading 2 Char2 Char Char1,Heading 2 Char1 Char Char Char1,ta Char"/>
    <w:rsid w:val="00211B1E"/>
    <w:rPr>
      <w:rFonts w:ascii="Calibri" w:hAnsi="Calibri"/>
      <w:b/>
      <w:sz w:val="26"/>
    </w:rPr>
  </w:style>
  <w:style w:type="character" w:customStyle="1" w:styleId="UnderlineBold">
    <w:name w:val="Underline + Bold"/>
    <w:uiPriority w:val="1"/>
    <w:qFormat/>
    <w:rsid w:val="00211B1E"/>
    <w:rPr>
      <w:rFonts w:ascii="Georgia" w:hAnsi="Georgia"/>
      <w:b w:val="0"/>
      <w:bCs w:val="0"/>
      <w:sz w:val="22"/>
      <w:u w:val="single"/>
    </w:rPr>
  </w:style>
  <w:style w:type="paragraph" w:customStyle="1" w:styleId="underlined">
    <w:name w:val="underlined"/>
    <w:next w:val="Normal"/>
    <w:link w:val="underlinedChar"/>
    <w:autoRedefine/>
    <w:qFormat/>
    <w:rsid w:val="00211B1E"/>
    <w:pPr>
      <w:contextualSpacing/>
    </w:pPr>
    <w:rPr>
      <w:rFonts w:ascii="Times New Roman" w:eastAsia="Malgun Gothic" w:hAnsi="Times New Roman" w:cs="Times New Roman"/>
      <w:u w:val="single"/>
    </w:rPr>
  </w:style>
  <w:style w:type="character" w:customStyle="1" w:styleId="underlinedChar">
    <w:name w:val="underlined Char"/>
    <w:link w:val="underlined"/>
    <w:rsid w:val="00211B1E"/>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11B1E"/>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211B1E"/>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11B1E"/>
    <w:rPr>
      <w:rFonts w:ascii="Times New Roman" w:eastAsia="Calibri" w:hAnsi="Times New Roman"/>
      <w:u w:val="single"/>
      <w:lang w:val="x-none"/>
    </w:rPr>
  </w:style>
  <w:style w:type="paragraph" w:customStyle="1" w:styleId="Analytics">
    <w:name w:val="Analytics"/>
    <w:basedOn w:val="Heading4"/>
    <w:link w:val="AnalyticsChar"/>
    <w:qFormat/>
    <w:rsid w:val="00211B1E"/>
    <w:rPr>
      <w:bCs w:val="0"/>
      <w:szCs w:val="22"/>
    </w:rPr>
  </w:style>
  <w:style w:type="character" w:customStyle="1" w:styleId="AnalyticsChar">
    <w:name w:val="Analytics Char"/>
    <w:basedOn w:val="DefaultParagraphFont"/>
    <w:link w:val="Analytics"/>
    <w:rsid w:val="00211B1E"/>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211B1E"/>
    <w:rPr>
      <w:rFonts w:cs="Arial"/>
      <w:b/>
      <w:bCs/>
      <w:iCs/>
      <w:szCs w:val="28"/>
      <w:lang w:val="en-US" w:eastAsia="en-US" w:bidi="ar-SA"/>
    </w:rPr>
  </w:style>
  <w:style w:type="numbering" w:customStyle="1" w:styleId="NoList1">
    <w:name w:val="No List1"/>
    <w:next w:val="NoList"/>
    <w:semiHidden/>
    <w:unhideWhenUsed/>
    <w:rsid w:val="00211B1E"/>
  </w:style>
  <w:style w:type="character" w:customStyle="1" w:styleId="underline">
    <w:name w:val="underline"/>
    <w:basedOn w:val="DefaultParagraphFont"/>
    <w:qFormat/>
    <w:locked/>
    <w:rsid w:val="00211B1E"/>
    <w:rPr>
      <w:rFonts w:ascii="Times New Roman" w:hAnsi="Times New Roman" w:cs="Times New Roman" w:hint="default"/>
      <w:u w:val="single"/>
    </w:rPr>
  </w:style>
  <w:style w:type="character" w:customStyle="1" w:styleId="Style11ptUnderline">
    <w:name w:val="Style 11 pt Underline"/>
    <w:basedOn w:val="DefaultParagraphFont"/>
    <w:qFormat/>
    <w:rsid w:val="00211B1E"/>
    <w:rPr>
      <w:sz w:val="20"/>
      <w:u w:val="single"/>
    </w:rPr>
  </w:style>
  <w:style w:type="character" w:customStyle="1" w:styleId="Style11pt">
    <w:name w:val="Style 11 pt"/>
    <w:basedOn w:val="DefaultParagraphFont"/>
    <w:qFormat/>
    <w:rsid w:val="00211B1E"/>
    <w:rPr>
      <w:sz w:val="20"/>
    </w:rPr>
  </w:style>
  <w:style w:type="character" w:customStyle="1" w:styleId="Style1Char1">
    <w:name w:val="Style1 Char1"/>
    <w:basedOn w:val="DefaultParagraphFont"/>
    <w:qFormat/>
    <w:rsid w:val="00211B1E"/>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11B1E"/>
    <w:rPr>
      <w:sz w:val="18"/>
      <w:szCs w:val="18"/>
    </w:rPr>
  </w:style>
  <w:style w:type="paragraph" w:styleId="CommentText">
    <w:name w:val="annotation text"/>
    <w:basedOn w:val="Normal"/>
    <w:link w:val="CommentTextChar"/>
    <w:uiPriority w:val="99"/>
    <w:unhideWhenUsed/>
    <w:rsid w:val="00211B1E"/>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11B1E"/>
    <w:rPr>
      <w:rFonts w:ascii="Times New Roman" w:hAnsi="Times New Roman"/>
    </w:rPr>
  </w:style>
  <w:style w:type="paragraph" w:styleId="CommentSubject">
    <w:name w:val="annotation subject"/>
    <w:basedOn w:val="CommentText"/>
    <w:next w:val="CommentText"/>
    <w:link w:val="CommentSubjectChar"/>
    <w:unhideWhenUsed/>
    <w:rsid w:val="00211B1E"/>
    <w:rPr>
      <w:b/>
      <w:bCs/>
      <w:sz w:val="20"/>
      <w:szCs w:val="20"/>
    </w:rPr>
  </w:style>
  <w:style w:type="character" w:customStyle="1" w:styleId="CommentSubjectChar">
    <w:name w:val="Comment Subject Char"/>
    <w:basedOn w:val="CommentTextChar"/>
    <w:link w:val="CommentSubject"/>
    <w:rsid w:val="00211B1E"/>
    <w:rPr>
      <w:rFonts w:ascii="Times New Roman" w:hAnsi="Times New Roman"/>
      <w:b/>
      <w:bCs/>
      <w:sz w:val="20"/>
      <w:szCs w:val="20"/>
    </w:rPr>
  </w:style>
  <w:style w:type="character" w:customStyle="1" w:styleId="cardChar">
    <w:name w:val="card Char"/>
    <w:aliases w:val="Bold Cite Char Char,Speed Cite Char"/>
    <w:link w:val="card"/>
    <w:qFormat/>
    <w:rsid w:val="00211B1E"/>
    <w:rPr>
      <w:rFonts w:ascii="Times New Roman" w:hAnsi="Times New Roman"/>
      <w:sz w:val="16"/>
    </w:rPr>
  </w:style>
  <w:style w:type="character" w:customStyle="1" w:styleId="StyleDate">
    <w:name w:val="Style Date"/>
    <w:aliases w:val="Author"/>
    <w:qFormat/>
    <w:rsid w:val="00211B1E"/>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211B1E"/>
    <w:rPr>
      <w:b/>
      <w:bCs/>
    </w:rPr>
  </w:style>
  <w:style w:type="character" w:customStyle="1" w:styleId="st">
    <w:name w:val="st"/>
    <w:rsid w:val="00211B1E"/>
  </w:style>
  <w:style w:type="character" w:customStyle="1" w:styleId="CharChar11">
    <w:name w:val="Char Char11"/>
    <w:rsid w:val="00211B1E"/>
    <w:rPr>
      <w:rFonts w:cs="Arial"/>
      <w:bCs/>
      <w:szCs w:val="26"/>
      <w:u w:val="single"/>
      <w:lang w:val="en-US" w:eastAsia="en-US" w:bidi="ar-SA"/>
    </w:rPr>
  </w:style>
  <w:style w:type="character" w:customStyle="1" w:styleId="DebateHighlighted">
    <w:name w:val="Debate Highlighted"/>
    <w:basedOn w:val="DefaultParagraphFont"/>
    <w:qFormat/>
    <w:rsid w:val="00211B1E"/>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211B1E"/>
    <w:rPr>
      <w:rFonts w:ascii="Times New Roman" w:eastAsia="MS Mincho" w:hAnsi="Times New Roman" w:cs="Times New Roman"/>
      <w:sz w:val="16"/>
    </w:rPr>
  </w:style>
  <w:style w:type="character" w:customStyle="1" w:styleId="Highlightedunderline">
    <w:name w:val="Highlighted underline"/>
    <w:qFormat/>
    <w:rsid w:val="00211B1E"/>
    <w:rPr>
      <w:rFonts w:ascii="Times New Roman" w:hAnsi="Times New Roman"/>
      <w:sz w:val="20"/>
      <w:shd w:val="clear" w:color="auto" w:fill="C0C0C0"/>
    </w:rPr>
  </w:style>
  <w:style w:type="paragraph" w:customStyle="1" w:styleId="CITE">
    <w:name w:val="CITE"/>
    <w:basedOn w:val="Normal"/>
    <w:next w:val="Normal"/>
    <w:link w:val="CITEChar"/>
    <w:qFormat/>
    <w:rsid w:val="00211B1E"/>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11B1E"/>
    <w:rPr>
      <w:rFonts w:ascii="Liberation Sans" w:hAnsi="Liberation Sans" w:cs="Georgia"/>
      <w:sz w:val="20"/>
      <w:szCs w:val="20"/>
      <w:u w:val="single"/>
    </w:rPr>
  </w:style>
  <w:style w:type="paragraph" w:customStyle="1" w:styleId="cardtext">
    <w:name w:val="card text"/>
    <w:basedOn w:val="Normal"/>
    <w:link w:val="cardtextChar"/>
    <w:qFormat/>
    <w:rsid w:val="00211B1E"/>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211B1E"/>
    <w:rPr>
      <w:rFonts w:ascii="Georgia" w:eastAsia="Calibri" w:hAnsi="Georgia"/>
    </w:rPr>
  </w:style>
  <w:style w:type="character" w:customStyle="1" w:styleId="UnderlineBold0">
    <w:name w:val="Underline Bold"/>
    <w:basedOn w:val="DefaultParagraphFont"/>
    <w:uiPriority w:val="6"/>
    <w:qFormat/>
    <w:rsid w:val="00211B1E"/>
    <w:rPr>
      <w:b/>
      <w:sz w:val="20"/>
      <w:u w:val="single"/>
    </w:rPr>
  </w:style>
  <w:style w:type="paragraph" w:styleId="BodyText">
    <w:name w:val="Body Text"/>
    <w:basedOn w:val="Normal"/>
    <w:link w:val="BodyTextChar"/>
    <w:uiPriority w:val="99"/>
    <w:unhideWhenUsed/>
    <w:qFormat/>
    <w:rsid w:val="00211B1E"/>
    <w:pPr>
      <w:spacing w:after="120"/>
    </w:pPr>
  </w:style>
  <w:style w:type="character" w:customStyle="1" w:styleId="BodyTextChar">
    <w:name w:val="Body Text Char"/>
    <w:basedOn w:val="DefaultParagraphFont"/>
    <w:link w:val="BodyText"/>
    <w:uiPriority w:val="99"/>
    <w:qFormat/>
    <w:rsid w:val="00211B1E"/>
    <w:rPr>
      <w:rFonts w:ascii="Calibri" w:hAnsi="Calibri"/>
      <w:sz w:val="22"/>
    </w:rPr>
  </w:style>
  <w:style w:type="paragraph" w:customStyle="1" w:styleId="UnderlinePara">
    <w:name w:val="Underline Para"/>
    <w:basedOn w:val="Normal"/>
    <w:uiPriority w:val="6"/>
    <w:qFormat/>
    <w:rsid w:val="00211B1E"/>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211B1E"/>
  </w:style>
  <w:style w:type="paragraph" w:customStyle="1" w:styleId="tiny">
    <w:name w:val="tiny"/>
    <w:next w:val="Normal"/>
    <w:link w:val="tinyChar"/>
    <w:autoRedefine/>
    <w:qFormat/>
    <w:rsid w:val="00211B1E"/>
    <w:pPr>
      <w:contextualSpacing/>
    </w:pPr>
    <w:rPr>
      <w:rFonts w:ascii="Times New Roman" w:eastAsia="Malgun Gothic" w:hAnsi="Times New Roman" w:cs="Times New Roman"/>
      <w:sz w:val="12"/>
    </w:rPr>
  </w:style>
  <w:style w:type="character" w:customStyle="1" w:styleId="tinyChar">
    <w:name w:val="tiny Char"/>
    <w:link w:val="tiny"/>
    <w:rsid w:val="00211B1E"/>
    <w:rPr>
      <w:rFonts w:ascii="Times New Roman" w:eastAsia="Malgun Gothic" w:hAnsi="Times New Roman" w:cs="Times New Roman"/>
      <w:sz w:val="12"/>
    </w:rPr>
  </w:style>
  <w:style w:type="character" w:customStyle="1" w:styleId="DocumentMapChar1">
    <w:name w:val="Document Map Char1"/>
    <w:basedOn w:val="DefaultParagraphFont"/>
    <w:uiPriority w:val="99"/>
    <w:rsid w:val="00211B1E"/>
    <w:rPr>
      <w:rFonts w:ascii="Segoe UI" w:hAnsi="Segoe UI" w:cs="Segoe UI"/>
      <w:sz w:val="16"/>
      <w:szCs w:val="16"/>
    </w:rPr>
  </w:style>
  <w:style w:type="character" w:customStyle="1" w:styleId="CommentSubjectChar1">
    <w:name w:val="Comment Subject Char1"/>
    <w:basedOn w:val="CommentTextChar"/>
    <w:uiPriority w:val="99"/>
    <w:semiHidden/>
    <w:rsid w:val="00211B1E"/>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11B1E"/>
    <w:rPr>
      <w:rFonts w:ascii="Lucida Grande" w:eastAsiaTheme="minorHAnsi" w:hAnsi="Lucida Grande" w:cs="Lucida Grande"/>
      <w:sz w:val="18"/>
      <w:szCs w:val="18"/>
    </w:rPr>
  </w:style>
  <w:style w:type="character" w:customStyle="1" w:styleId="Style1Char">
    <w:name w:val="Style1 Char"/>
    <w:basedOn w:val="DefaultParagraphFont"/>
    <w:qFormat/>
    <w:rsid w:val="00211B1E"/>
    <w:rPr>
      <w:rFonts w:eastAsia="SimSun"/>
      <w:sz w:val="20"/>
      <w:szCs w:val="24"/>
      <w:u w:val="single"/>
      <w:lang w:val="en-US" w:eastAsia="zh-CN" w:bidi="ar-SA"/>
    </w:rPr>
  </w:style>
  <w:style w:type="paragraph" w:customStyle="1" w:styleId="Tag2">
    <w:name w:val="Tag2"/>
    <w:basedOn w:val="Normal"/>
    <w:autoRedefine/>
    <w:qFormat/>
    <w:rsid w:val="00211B1E"/>
    <w:rPr>
      <w:rFonts w:eastAsia="Calibri" w:cs="Arial"/>
      <w:b/>
    </w:rPr>
  </w:style>
  <w:style w:type="character" w:customStyle="1" w:styleId="CommentTextChar1">
    <w:name w:val="Comment Text Char1"/>
    <w:basedOn w:val="DefaultParagraphFont"/>
    <w:uiPriority w:val="99"/>
    <w:rsid w:val="00211B1E"/>
    <w:rPr>
      <w:rFonts w:ascii="Calibri" w:hAnsi="Calibri"/>
    </w:rPr>
  </w:style>
  <w:style w:type="character" w:customStyle="1" w:styleId="apple-style-span">
    <w:name w:val="apple-style-span"/>
    <w:basedOn w:val="DefaultParagraphFont"/>
    <w:qFormat/>
    <w:rsid w:val="00211B1E"/>
  </w:style>
  <w:style w:type="character" w:customStyle="1" w:styleId="FootnoteTextChar">
    <w:name w:val="Footnote Text Char"/>
    <w:basedOn w:val="DefaultParagraphFont"/>
    <w:link w:val="FootnoteText"/>
    <w:rsid w:val="00211B1E"/>
    <w:rPr>
      <w:rFonts w:ascii="Calibri" w:hAnsi="Calibri"/>
    </w:rPr>
  </w:style>
  <w:style w:type="paragraph" w:styleId="FootnoteText">
    <w:name w:val="footnote text"/>
    <w:basedOn w:val="Normal"/>
    <w:link w:val="FootnoteTextChar"/>
    <w:unhideWhenUsed/>
    <w:qFormat/>
    <w:rsid w:val="00211B1E"/>
    <w:pPr>
      <w:spacing w:after="0" w:line="240" w:lineRule="auto"/>
    </w:pPr>
    <w:rPr>
      <w:sz w:val="24"/>
    </w:rPr>
  </w:style>
  <w:style w:type="character" w:customStyle="1" w:styleId="FootnoteTextChar1">
    <w:name w:val="Footnote Text Char1"/>
    <w:basedOn w:val="DefaultParagraphFont"/>
    <w:rsid w:val="00211B1E"/>
    <w:rPr>
      <w:rFonts w:ascii="Calibri" w:hAnsi="Calibri"/>
      <w:sz w:val="20"/>
      <w:szCs w:val="20"/>
    </w:rPr>
  </w:style>
  <w:style w:type="paragraph" w:customStyle="1" w:styleId="p">
    <w:name w:val="p"/>
    <w:basedOn w:val="Normal"/>
    <w:rsid w:val="00211B1E"/>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11B1E"/>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11B1E"/>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211B1E"/>
    <w:rPr>
      <w:vertAlign w:val="superscript"/>
    </w:rPr>
  </w:style>
  <w:style w:type="paragraph" w:customStyle="1" w:styleId="para">
    <w:name w:val="para"/>
    <w:basedOn w:val="Normal"/>
    <w:rsid w:val="00211B1E"/>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11B1E"/>
    <w:pPr>
      <w:spacing w:before="100" w:beforeAutospacing="1" w:after="100" w:afterAutospacing="1" w:line="240" w:lineRule="auto"/>
    </w:pPr>
    <w:rPr>
      <w:rFonts w:cs="Times New Roman"/>
    </w:rPr>
  </w:style>
  <w:style w:type="character" w:customStyle="1" w:styleId="vm-hook">
    <w:name w:val="vm-hook"/>
    <w:basedOn w:val="DefaultParagraphFont"/>
    <w:rsid w:val="00211B1E"/>
  </w:style>
  <w:style w:type="character" w:customStyle="1" w:styleId="dfm-title">
    <w:name w:val="dfm-title"/>
    <w:basedOn w:val="DefaultParagraphFont"/>
    <w:rsid w:val="00211B1E"/>
  </w:style>
  <w:style w:type="paragraph" w:customStyle="1" w:styleId="evidencetext">
    <w:name w:val="evidence text"/>
    <w:basedOn w:val="Normal"/>
    <w:link w:val="evidencetextChar1"/>
    <w:qFormat/>
    <w:rsid w:val="00211B1E"/>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11B1E"/>
    <w:rPr>
      <w:rFonts w:ascii="Arial" w:hAnsi="Arial" w:cs="Arial"/>
      <w:color w:val="000000"/>
      <w:sz w:val="22"/>
      <w:lang w:val="x-none" w:eastAsia="x-none"/>
    </w:rPr>
  </w:style>
  <w:style w:type="paragraph" w:customStyle="1" w:styleId="CardIndented">
    <w:name w:val="Card (Indented)"/>
    <w:basedOn w:val="Normal"/>
    <w:link w:val="CardIndentedChar"/>
    <w:qFormat/>
    <w:rsid w:val="00211B1E"/>
    <w:pPr>
      <w:spacing w:after="0" w:line="240" w:lineRule="auto"/>
      <w:ind w:left="288"/>
    </w:pPr>
    <w:rPr>
      <w:rFonts w:ascii="Arial" w:hAnsi="Arial" w:cs="Arial"/>
    </w:rPr>
  </w:style>
  <w:style w:type="paragraph" w:customStyle="1" w:styleId="Emphasize">
    <w:name w:val="Emphasize"/>
    <w:basedOn w:val="Normal"/>
    <w:uiPriority w:val="7"/>
    <w:qFormat/>
    <w:rsid w:val="00211B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11B1E"/>
    <w:rPr>
      <w:rFonts w:asciiTheme="minorHAnsi" w:hAnsiTheme="minorHAnsi"/>
      <w:sz w:val="22"/>
    </w:rPr>
  </w:style>
  <w:style w:type="character" w:customStyle="1" w:styleId="UnresolvedMention1">
    <w:name w:val="Unresolved Mention1"/>
    <w:basedOn w:val="DefaultParagraphFont"/>
    <w:uiPriority w:val="99"/>
    <w:unhideWhenUsed/>
    <w:rsid w:val="00211B1E"/>
    <w:rPr>
      <w:color w:val="808080"/>
      <w:shd w:val="clear" w:color="auto" w:fill="E6E6E6"/>
    </w:rPr>
  </w:style>
  <w:style w:type="character" w:customStyle="1" w:styleId="BodyTextChar1">
    <w:name w:val="Body Text Char1"/>
    <w:aliases w:val="Very Small Text Char1"/>
    <w:basedOn w:val="DefaultParagraphFont"/>
    <w:uiPriority w:val="99"/>
    <w:rsid w:val="00211B1E"/>
    <w:rPr>
      <w:rFonts w:ascii="Times New Roman" w:hAnsi="Times New Roman"/>
      <w:sz w:val="24"/>
    </w:rPr>
  </w:style>
  <w:style w:type="character" w:customStyle="1" w:styleId="UnresolvedMention2">
    <w:name w:val="Unresolved Mention2"/>
    <w:basedOn w:val="DefaultParagraphFont"/>
    <w:uiPriority w:val="99"/>
    <w:unhideWhenUsed/>
    <w:rsid w:val="00211B1E"/>
    <w:rPr>
      <w:color w:val="808080"/>
      <w:shd w:val="clear" w:color="auto" w:fill="E6E6E6"/>
    </w:rPr>
  </w:style>
  <w:style w:type="character" w:customStyle="1" w:styleId="Author-Date">
    <w:name w:val="Author-Date"/>
    <w:qFormat/>
    <w:rsid w:val="00211B1E"/>
    <w:rPr>
      <w:b/>
      <w:sz w:val="24"/>
    </w:rPr>
  </w:style>
  <w:style w:type="character" w:customStyle="1" w:styleId="ListLabel12">
    <w:name w:val="ListLabel 12"/>
    <w:qFormat/>
    <w:rsid w:val="00211B1E"/>
    <w:rPr>
      <w:strike w:val="0"/>
      <w:dstrike w:val="0"/>
      <w:color w:val="000000"/>
      <w:spacing w:val="0"/>
      <w:w w:val="100"/>
      <w:sz w:val="16"/>
      <w:lang w:val="en-US"/>
    </w:rPr>
  </w:style>
  <w:style w:type="character" w:customStyle="1" w:styleId="ListLabel11">
    <w:name w:val="ListLabel 11"/>
    <w:qFormat/>
    <w:rsid w:val="00211B1E"/>
    <w:rPr>
      <w:strike w:val="0"/>
      <w:dstrike w:val="0"/>
      <w:color w:val="000000"/>
      <w:spacing w:val="70"/>
      <w:w w:val="100"/>
      <w:sz w:val="16"/>
      <w:lang w:val="en-US"/>
    </w:rPr>
  </w:style>
  <w:style w:type="character" w:customStyle="1" w:styleId="ListLabel10">
    <w:name w:val="ListLabel 10"/>
    <w:qFormat/>
    <w:rsid w:val="00211B1E"/>
    <w:rPr>
      <w:strike w:val="0"/>
      <w:dstrike w:val="0"/>
      <w:color w:val="000000"/>
      <w:spacing w:val="0"/>
      <w:w w:val="100"/>
      <w:sz w:val="18"/>
      <w:lang w:val="en-US"/>
    </w:rPr>
  </w:style>
  <w:style w:type="character" w:customStyle="1" w:styleId="ListLabel9">
    <w:name w:val="ListLabel 9"/>
    <w:qFormat/>
    <w:rsid w:val="00211B1E"/>
    <w:rPr>
      <w:strike w:val="0"/>
      <w:dstrike w:val="0"/>
      <w:color w:val="000000"/>
      <w:spacing w:val="0"/>
      <w:w w:val="100"/>
      <w:sz w:val="21"/>
      <w:lang w:val="en-US"/>
    </w:rPr>
  </w:style>
  <w:style w:type="character" w:customStyle="1" w:styleId="ListLabel8">
    <w:name w:val="ListLabel 8"/>
    <w:qFormat/>
    <w:rsid w:val="00211B1E"/>
    <w:rPr>
      <w:strike w:val="0"/>
      <w:dstrike w:val="0"/>
      <w:color w:val="000000"/>
      <w:spacing w:val="0"/>
      <w:w w:val="100"/>
      <w:sz w:val="20"/>
      <w:lang w:val="en-US"/>
    </w:rPr>
  </w:style>
  <w:style w:type="character" w:customStyle="1" w:styleId="ListLabel7">
    <w:name w:val="ListLabel 7"/>
    <w:qFormat/>
    <w:rsid w:val="00211B1E"/>
    <w:rPr>
      <w:strike w:val="0"/>
      <w:dstrike w:val="0"/>
      <w:color w:val="000000"/>
      <w:spacing w:val="0"/>
      <w:w w:val="100"/>
      <w:sz w:val="20"/>
      <w:lang w:val="en-US"/>
    </w:rPr>
  </w:style>
  <w:style w:type="character" w:customStyle="1" w:styleId="ListLabel6">
    <w:name w:val="ListLabel 6"/>
    <w:qFormat/>
    <w:rsid w:val="00211B1E"/>
    <w:rPr>
      <w:i/>
      <w:strike w:val="0"/>
      <w:dstrike w:val="0"/>
      <w:color w:val="000000"/>
      <w:spacing w:val="0"/>
      <w:w w:val="100"/>
      <w:sz w:val="20"/>
      <w:lang w:val="en-US"/>
    </w:rPr>
  </w:style>
  <w:style w:type="character" w:customStyle="1" w:styleId="ListLabel5">
    <w:name w:val="ListLabel 5"/>
    <w:qFormat/>
    <w:rsid w:val="00211B1E"/>
    <w:rPr>
      <w:strike w:val="0"/>
      <w:dstrike w:val="0"/>
      <w:color w:val="000000"/>
      <w:spacing w:val="0"/>
      <w:w w:val="100"/>
      <w:sz w:val="20"/>
      <w:lang w:val="en-US"/>
    </w:rPr>
  </w:style>
  <w:style w:type="character" w:customStyle="1" w:styleId="ListLabel4">
    <w:name w:val="ListLabel 4"/>
    <w:qFormat/>
    <w:rsid w:val="00211B1E"/>
    <w:rPr>
      <w:strike w:val="0"/>
      <w:dstrike w:val="0"/>
      <w:color w:val="000000"/>
      <w:spacing w:val="0"/>
      <w:w w:val="100"/>
      <w:sz w:val="19"/>
      <w:lang w:val="en-US"/>
    </w:rPr>
  </w:style>
  <w:style w:type="character" w:customStyle="1" w:styleId="ListLabel3">
    <w:name w:val="ListLabel 3"/>
    <w:qFormat/>
    <w:rsid w:val="00211B1E"/>
    <w:rPr>
      <w:i/>
      <w:strike w:val="0"/>
      <w:dstrike w:val="0"/>
      <w:color w:val="000000"/>
      <w:spacing w:val="0"/>
      <w:w w:val="100"/>
      <w:sz w:val="20"/>
      <w:lang w:val="en-US"/>
    </w:rPr>
  </w:style>
  <w:style w:type="character" w:customStyle="1" w:styleId="ListLabel2">
    <w:name w:val="ListLabel 2"/>
    <w:qFormat/>
    <w:rsid w:val="00211B1E"/>
    <w:rPr>
      <w:strike w:val="0"/>
      <w:dstrike w:val="0"/>
      <w:color w:val="000000"/>
      <w:spacing w:val="0"/>
      <w:w w:val="100"/>
      <w:sz w:val="20"/>
      <w:lang w:val="en-US"/>
    </w:rPr>
  </w:style>
  <w:style w:type="character" w:customStyle="1" w:styleId="ListLabel1">
    <w:name w:val="ListLabel 1"/>
    <w:qFormat/>
    <w:rsid w:val="00211B1E"/>
    <w:rPr>
      <w:i/>
      <w:strike w:val="0"/>
      <w:dstrike w:val="0"/>
      <w:color w:val="000000"/>
      <w:spacing w:val="0"/>
      <w:w w:val="100"/>
      <w:sz w:val="18"/>
      <w:lang w:val="en-US"/>
    </w:rPr>
  </w:style>
  <w:style w:type="character" w:customStyle="1" w:styleId="verdana">
    <w:name w:val="verdana"/>
    <w:basedOn w:val="DefaultParagraphFont"/>
    <w:qFormat/>
    <w:rsid w:val="00211B1E"/>
    <w:rPr>
      <w:rFonts w:cs="Times New Roman"/>
    </w:rPr>
  </w:style>
  <w:style w:type="character" w:customStyle="1" w:styleId="italic">
    <w:name w:val="italic"/>
    <w:basedOn w:val="DefaultParagraphFont"/>
    <w:qFormat/>
    <w:rsid w:val="00211B1E"/>
    <w:rPr>
      <w:rFonts w:cs="Times New Roman"/>
    </w:rPr>
  </w:style>
  <w:style w:type="character" w:customStyle="1" w:styleId="hit">
    <w:name w:val="hit"/>
    <w:basedOn w:val="DefaultParagraphFont"/>
    <w:qFormat/>
    <w:rsid w:val="00211B1E"/>
    <w:rPr>
      <w:rFonts w:cs="Times New Roman"/>
    </w:rPr>
  </w:style>
  <w:style w:type="character" w:customStyle="1" w:styleId="blue">
    <w:name w:val="blue"/>
    <w:basedOn w:val="DefaultParagraphFont"/>
    <w:qFormat/>
    <w:rsid w:val="00211B1E"/>
    <w:rPr>
      <w:rFonts w:cs="Times New Roman"/>
    </w:rPr>
  </w:style>
  <w:style w:type="character" w:customStyle="1" w:styleId="copyrightdescription">
    <w:name w:val="copyrightdescription"/>
    <w:basedOn w:val="DefaultParagraphFont"/>
    <w:qFormat/>
    <w:rsid w:val="00211B1E"/>
    <w:rPr>
      <w:rFonts w:cs="Times New Roman"/>
    </w:rPr>
  </w:style>
  <w:style w:type="character" w:customStyle="1" w:styleId="tabtitle">
    <w:name w:val="tabtitle"/>
    <w:basedOn w:val="DefaultParagraphFont"/>
    <w:qFormat/>
    <w:rsid w:val="00211B1E"/>
    <w:rPr>
      <w:rFonts w:cs="Times New Roman"/>
    </w:rPr>
  </w:style>
  <w:style w:type="character" w:customStyle="1" w:styleId="resultbodyblack">
    <w:name w:val="resultbodyblack"/>
    <w:basedOn w:val="DefaultParagraphFont"/>
    <w:qFormat/>
    <w:rsid w:val="00211B1E"/>
    <w:rPr>
      <w:rFonts w:cs="Times New Roman"/>
    </w:rPr>
  </w:style>
  <w:style w:type="character" w:customStyle="1" w:styleId="resultbody">
    <w:name w:val="resultbody"/>
    <w:basedOn w:val="DefaultParagraphFont"/>
    <w:qFormat/>
    <w:rsid w:val="00211B1E"/>
    <w:rPr>
      <w:rFonts w:cs="Times New Roman"/>
    </w:rPr>
  </w:style>
  <w:style w:type="character" w:customStyle="1" w:styleId="resultbodysmallitalic">
    <w:name w:val="resultbodysmallitalic"/>
    <w:basedOn w:val="DefaultParagraphFont"/>
    <w:qFormat/>
    <w:rsid w:val="00211B1E"/>
    <w:rPr>
      <w:rFonts w:cs="Times New Roman"/>
    </w:rPr>
  </w:style>
  <w:style w:type="character" w:customStyle="1" w:styleId="resultpron">
    <w:name w:val="resultpron"/>
    <w:basedOn w:val="DefaultParagraphFont"/>
    <w:qFormat/>
    <w:rsid w:val="00211B1E"/>
    <w:rPr>
      <w:rFonts w:cs="Times New Roman"/>
    </w:rPr>
  </w:style>
  <w:style w:type="character" w:customStyle="1" w:styleId="NumberingSymbols">
    <w:name w:val="Numbering Symbols"/>
    <w:qFormat/>
    <w:rsid w:val="00211B1E"/>
  </w:style>
  <w:style w:type="character" w:customStyle="1" w:styleId="StrongEmphasis">
    <w:name w:val="Strong Emphasis"/>
    <w:qFormat/>
    <w:rsid w:val="00211B1E"/>
    <w:rPr>
      <w:b/>
      <w:bCs/>
    </w:rPr>
  </w:style>
  <w:style w:type="character" w:customStyle="1" w:styleId="Emphasis2">
    <w:name w:val="Emphasis2"/>
    <w:basedOn w:val="DefaultParagraphFont"/>
    <w:qFormat/>
    <w:rsid w:val="00211B1E"/>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11B1E"/>
    <w:rPr>
      <w:rFonts w:ascii="Times New Roman" w:hAnsi="Times New Roman"/>
      <w:sz w:val="20"/>
      <w:szCs w:val="24"/>
      <w:u w:val="single"/>
      <w:lang w:val="en-US" w:eastAsia="en-US" w:bidi="ar-SA"/>
    </w:rPr>
  </w:style>
  <w:style w:type="character" w:customStyle="1" w:styleId="pg">
    <w:name w:val="pg"/>
    <w:basedOn w:val="DefaultParagraphFont"/>
    <w:qFormat/>
    <w:rsid w:val="00211B1E"/>
  </w:style>
  <w:style w:type="character" w:customStyle="1" w:styleId="ital-inline">
    <w:name w:val="ital-inline"/>
    <w:basedOn w:val="DefaultParagraphFont"/>
    <w:qFormat/>
    <w:rsid w:val="00211B1E"/>
  </w:style>
  <w:style w:type="character" w:customStyle="1" w:styleId="senselabelstart">
    <w:name w:val="sense_label start"/>
    <w:basedOn w:val="DefaultParagraphFont"/>
    <w:qFormat/>
    <w:rsid w:val="00211B1E"/>
  </w:style>
  <w:style w:type="character" w:customStyle="1" w:styleId="sensecontent">
    <w:name w:val="sense_content"/>
    <w:basedOn w:val="DefaultParagraphFont"/>
    <w:qFormat/>
    <w:rsid w:val="00211B1E"/>
  </w:style>
  <w:style w:type="character" w:customStyle="1" w:styleId="vi">
    <w:name w:val="vi"/>
    <w:basedOn w:val="DefaultParagraphFont"/>
    <w:qFormat/>
    <w:rsid w:val="00211B1E"/>
  </w:style>
  <w:style w:type="character" w:customStyle="1" w:styleId="senselabel">
    <w:name w:val="sense_label"/>
    <w:basedOn w:val="DefaultParagraphFont"/>
    <w:qFormat/>
    <w:rsid w:val="00211B1E"/>
  </w:style>
  <w:style w:type="character" w:customStyle="1" w:styleId="Style11ptItalicUnderline">
    <w:name w:val="Style 11 pt Italic Underline"/>
    <w:basedOn w:val="DefaultParagraphFont"/>
    <w:qFormat/>
    <w:rsid w:val="00211B1E"/>
    <w:rPr>
      <w:i/>
      <w:iCs/>
      <w:sz w:val="20"/>
      <w:u w:val="single"/>
    </w:rPr>
  </w:style>
  <w:style w:type="character" w:customStyle="1" w:styleId="Style11ptBoldUnderline">
    <w:name w:val="Style 11 pt Bold Underline"/>
    <w:basedOn w:val="DefaultParagraphFont"/>
    <w:qFormat/>
    <w:rsid w:val="00211B1E"/>
    <w:rPr>
      <w:b/>
      <w:bCs/>
      <w:sz w:val="20"/>
      <w:u w:val="single"/>
    </w:rPr>
  </w:style>
  <w:style w:type="character" w:customStyle="1" w:styleId="StyleStyle4CharTimesNewRoman11ptItalic">
    <w:name w:val="Style Style4 Char + Times New Roman 11 pt Italic"/>
    <w:basedOn w:val="DefaultParagraphFont"/>
    <w:qFormat/>
    <w:rsid w:val="00211B1E"/>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11B1E"/>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11B1E"/>
    <w:rPr>
      <w:color w:val="000000"/>
      <w:sz w:val="20"/>
    </w:rPr>
  </w:style>
  <w:style w:type="character" w:customStyle="1" w:styleId="Style11ptBlackUnderline">
    <w:name w:val="Style 11 pt Black Underline"/>
    <w:basedOn w:val="DefaultParagraphFont"/>
    <w:qFormat/>
    <w:rsid w:val="00211B1E"/>
    <w:rPr>
      <w:color w:val="000000"/>
      <w:sz w:val="20"/>
      <w:u w:val="single"/>
    </w:rPr>
  </w:style>
  <w:style w:type="character" w:customStyle="1" w:styleId="pmterms1">
    <w:name w:val="pmterms1"/>
    <w:basedOn w:val="DefaultParagraphFont"/>
    <w:qFormat/>
    <w:rsid w:val="00211B1E"/>
  </w:style>
  <w:style w:type="character" w:customStyle="1" w:styleId="HTMLTypewriter3">
    <w:name w:val="HTML Typewriter3"/>
    <w:basedOn w:val="DefaultParagraphFont"/>
    <w:qFormat/>
    <w:rsid w:val="00211B1E"/>
    <w:rPr>
      <w:rFonts w:ascii="Courier New" w:eastAsia="SimSun" w:hAnsi="Courier New" w:cs="Courier New"/>
      <w:sz w:val="20"/>
      <w:szCs w:val="20"/>
    </w:rPr>
  </w:style>
  <w:style w:type="character" w:customStyle="1" w:styleId="CardsChar">
    <w:name w:val="Cards Char"/>
    <w:basedOn w:val="DefaultParagraphFont"/>
    <w:qFormat/>
    <w:rsid w:val="00211B1E"/>
    <w:rPr>
      <w:rFonts w:ascii="Times New Roman" w:hAnsi="Times New Roman" w:cs="Times New Roman"/>
      <w:lang w:val="en-US" w:bidi="ar-SA"/>
    </w:rPr>
  </w:style>
  <w:style w:type="character" w:customStyle="1" w:styleId="CardsFont12pt0">
    <w:name w:val="Cards + Font 12pt"/>
    <w:basedOn w:val="CardsChar"/>
    <w:qFormat/>
    <w:rsid w:val="00211B1E"/>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11B1E"/>
    <w:rPr>
      <w:rFonts w:ascii="Times New Roman" w:hAnsi="Times New Roman" w:cs="Times New Roman"/>
      <w:b/>
      <w:sz w:val="24"/>
      <w:u w:val="single"/>
      <w:lang w:val="en-US" w:bidi="ar-SA"/>
    </w:rPr>
  </w:style>
  <w:style w:type="character" w:styleId="HTMLCite">
    <w:name w:val="HTML Cite"/>
    <w:basedOn w:val="DefaultParagraphFont"/>
    <w:uiPriority w:val="99"/>
    <w:qFormat/>
    <w:rsid w:val="00211B1E"/>
    <w:rPr>
      <w:rFonts w:cs="Times New Roman"/>
      <w:i/>
    </w:rPr>
  </w:style>
  <w:style w:type="character" w:customStyle="1" w:styleId="VisitedInternetLink">
    <w:name w:val="Visited Internet Link"/>
    <w:basedOn w:val="DefaultParagraphFont"/>
    <w:rsid w:val="00211B1E"/>
    <w:rPr>
      <w:color w:val="800080"/>
      <w:u w:val="single"/>
    </w:rPr>
  </w:style>
  <w:style w:type="character" w:customStyle="1" w:styleId="CitesChar">
    <w:name w:val="Cites Char"/>
    <w:basedOn w:val="DefaultParagraphFont"/>
    <w:qFormat/>
    <w:rsid w:val="00211B1E"/>
    <w:rPr>
      <w:szCs w:val="24"/>
      <w:lang w:val="en-US" w:bidi="ar-SA"/>
    </w:rPr>
  </w:style>
  <w:style w:type="character" w:customStyle="1" w:styleId="loose">
    <w:name w:val="loose"/>
    <w:qFormat/>
    <w:rsid w:val="00211B1E"/>
  </w:style>
  <w:style w:type="character" w:customStyle="1" w:styleId="domtooltips">
    <w:name w:val="domtooltips"/>
    <w:basedOn w:val="DefaultParagraphFont"/>
    <w:qFormat/>
    <w:rsid w:val="00211B1E"/>
  </w:style>
  <w:style w:type="character" w:customStyle="1" w:styleId="caps">
    <w:name w:val="caps"/>
    <w:basedOn w:val="DefaultParagraphFont"/>
    <w:qFormat/>
    <w:rsid w:val="00211B1E"/>
  </w:style>
  <w:style w:type="character" w:customStyle="1" w:styleId="Style11ptUnderlineBorderSinglesolidlineAuto05pt">
    <w:name w:val="Style 11 pt Underline Border: : (Single solid line Auto  0.5 pt..."/>
    <w:basedOn w:val="DefaultParagraphFont"/>
    <w:qFormat/>
    <w:rsid w:val="00211B1E"/>
    <w:rPr>
      <w:sz w:val="20"/>
      <w:u w:val="single"/>
      <w:bdr w:val="single" w:sz="4" w:space="0" w:color="00000A"/>
    </w:rPr>
  </w:style>
  <w:style w:type="character" w:customStyle="1" w:styleId="StyleUnderlineChar11pt">
    <w:name w:val="Style Underline Char + 11 pt"/>
    <w:basedOn w:val="DefaultParagraphFont"/>
    <w:qFormat/>
    <w:rsid w:val="00211B1E"/>
    <w:rPr>
      <w:rFonts w:ascii="Times New Roman" w:hAnsi="Times New Roman"/>
      <w:sz w:val="20"/>
      <w:szCs w:val="24"/>
      <w:u w:val="single"/>
      <w:lang w:val="en-US" w:eastAsia="en-US" w:bidi="ar-SA"/>
    </w:rPr>
  </w:style>
  <w:style w:type="paragraph" w:styleId="List">
    <w:name w:val="List"/>
    <w:basedOn w:val="BodyText"/>
    <w:uiPriority w:val="99"/>
    <w:rsid w:val="00211B1E"/>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11B1E"/>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11B1E"/>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11B1E"/>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11B1E"/>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11B1E"/>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11B1E"/>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211B1E"/>
    <w:rPr>
      <w:rFonts w:ascii="Liberation Sans" w:eastAsia="Droid Sans Fallback" w:hAnsi="Liberation Sans"/>
      <w:color w:val="00000A"/>
      <w:sz w:val="22"/>
    </w:rPr>
  </w:style>
  <w:style w:type="paragraph" w:customStyle="1" w:styleId="FrameContents">
    <w:name w:val="Frame Contents"/>
    <w:basedOn w:val="Normal"/>
    <w:qFormat/>
    <w:rsid w:val="00211B1E"/>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211B1E"/>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11B1E"/>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11B1E"/>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211B1E"/>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11B1E"/>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11B1E"/>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11B1E"/>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11B1E"/>
    <w:rPr>
      <w:rFonts w:ascii="Times New Roman" w:eastAsia="Times New Roman" w:hAnsi="Times New Roman" w:cs="Arial"/>
      <w:bCs/>
      <w:caps/>
      <w:color w:val="00000A"/>
      <w:sz w:val="20"/>
      <w:szCs w:val="20"/>
    </w:rPr>
  </w:style>
  <w:style w:type="character" w:customStyle="1" w:styleId="Heading3Char1">
    <w:name w:val="Heading 3 Char1"/>
    <w:qFormat/>
    <w:rsid w:val="00211B1E"/>
    <w:rPr>
      <w:rFonts w:cs="Arial"/>
      <w:bCs/>
      <w:szCs w:val="26"/>
      <w:u w:val="single"/>
      <w:lang w:val="en-US" w:eastAsia="en-US" w:bidi="ar-SA"/>
    </w:rPr>
  </w:style>
  <w:style w:type="paragraph" w:styleId="Revision">
    <w:name w:val="Revision"/>
    <w:hidden/>
    <w:uiPriority w:val="99"/>
    <w:semiHidden/>
    <w:rsid w:val="00211B1E"/>
    <w:rPr>
      <w:rFonts w:ascii="Calibri" w:hAnsi="Calibri"/>
      <w:sz w:val="22"/>
    </w:rPr>
  </w:style>
  <w:style w:type="paragraph" w:customStyle="1" w:styleId="Smalltext">
    <w:name w:val="Small text"/>
    <w:aliases w:val="Quote1,Quote11"/>
    <w:basedOn w:val="Normal"/>
    <w:link w:val="SmalltextChar"/>
    <w:qFormat/>
    <w:rsid w:val="00211B1E"/>
    <w:rPr>
      <w:rFonts w:ascii="Times New Roman" w:eastAsia="MS Mincho" w:hAnsi="Times New Roman" w:cs="Times New Roman"/>
      <w:sz w:val="16"/>
    </w:rPr>
  </w:style>
  <w:style w:type="character" w:customStyle="1" w:styleId="BoldUnderlineChar">
    <w:name w:val="Bold Underline Char"/>
    <w:basedOn w:val="DefaultParagraphFont"/>
    <w:locked/>
    <w:rsid w:val="00211B1E"/>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211B1E"/>
    <w:rPr>
      <w:b w:val="0"/>
      <w:bCs w:val="0"/>
      <w:sz w:val="22"/>
      <w:u w:val="single"/>
    </w:rPr>
  </w:style>
  <w:style w:type="character" w:customStyle="1" w:styleId="StyleGaramond">
    <w:name w:val="Style Garamond"/>
    <w:qFormat/>
    <w:rsid w:val="00211B1E"/>
    <w:rPr>
      <w:rFonts w:ascii="Garamond" w:hAnsi="Garamond" w:cs="Garamond"/>
    </w:rPr>
  </w:style>
  <w:style w:type="character" w:customStyle="1" w:styleId="StyletagGaramondChar">
    <w:name w:val="Style tag + Garamond Char"/>
    <w:qFormat/>
    <w:rsid w:val="00211B1E"/>
    <w:rPr>
      <w:rFonts w:ascii="Garamond" w:hAnsi="Garamond" w:cs="Garamond"/>
      <w:b/>
      <w:bCs/>
      <w:sz w:val="24"/>
      <w:szCs w:val="24"/>
      <w:lang w:val="en-US" w:bidi="ar-SA"/>
    </w:rPr>
  </w:style>
  <w:style w:type="character" w:customStyle="1" w:styleId="StylecardGaramond12ptUnderlineChar">
    <w:name w:val="Style card + Garamond 12 pt Underline Char"/>
    <w:qFormat/>
    <w:rsid w:val="00211B1E"/>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11B1E"/>
    <w:rPr>
      <w:rFonts w:ascii="Arial" w:hAnsi="Arial"/>
      <w:b/>
      <w:sz w:val="20"/>
      <w:u w:val="single"/>
    </w:rPr>
  </w:style>
  <w:style w:type="character" w:customStyle="1" w:styleId="WW8Num2z0">
    <w:name w:val="WW8Num2z0"/>
    <w:qFormat/>
    <w:rsid w:val="00211B1E"/>
  </w:style>
  <w:style w:type="character" w:customStyle="1" w:styleId="WW8Num2z1">
    <w:name w:val="WW8Num2z1"/>
    <w:qFormat/>
    <w:rsid w:val="00211B1E"/>
  </w:style>
  <w:style w:type="character" w:customStyle="1" w:styleId="WW8Num2z2">
    <w:name w:val="WW8Num2z2"/>
    <w:qFormat/>
    <w:rsid w:val="00211B1E"/>
  </w:style>
  <w:style w:type="character" w:customStyle="1" w:styleId="WW8Num2z3">
    <w:name w:val="WW8Num2z3"/>
    <w:qFormat/>
    <w:rsid w:val="00211B1E"/>
  </w:style>
  <w:style w:type="character" w:customStyle="1" w:styleId="WW8Num2z4">
    <w:name w:val="WW8Num2z4"/>
    <w:qFormat/>
    <w:rsid w:val="00211B1E"/>
  </w:style>
  <w:style w:type="character" w:customStyle="1" w:styleId="WW8Num2z5">
    <w:name w:val="WW8Num2z5"/>
    <w:qFormat/>
    <w:rsid w:val="00211B1E"/>
  </w:style>
  <w:style w:type="character" w:customStyle="1" w:styleId="WW8Num2z6">
    <w:name w:val="WW8Num2z6"/>
    <w:qFormat/>
    <w:rsid w:val="00211B1E"/>
  </w:style>
  <w:style w:type="character" w:customStyle="1" w:styleId="WW8Num2z7">
    <w:name w:val="WW8Num2z7"/>
    <w:qFormat/>
    <w:rsid w:val="00211B1E"/>
  </w:style>
  <w:style w:type="character" w:customStyle="1" w:styleId="WW8Num2z8">
    <w:name w:val="WW8Num2z8"/>
    <w:qFormat/>
    <w:rsid w:val="00211B1E"/>
  </w:style>
  <w:style w:type="character" w:customStyle="1" w:styleId="WW8Num5z0">
    <w:name w:val="WW8Num5z0"/>
    <w:qFormat/>
    <w:rsid w:val="00211B1E"/>
  </w:style>
  <w:style w:type="character" w:customStyle="1" w:styleId="WW8Num5z1">
    <w:name w:val="WW8Num5z1"/>
    <w:qFormat/>
    <w:rsid w:val="00211B1E"/>
  </w:style>
  <w:style w:type="character" w:customStyle="1" w:styleId="WW8Num5z2">
    <w:name w:val="WW8Num5z2"/>
    <w:qFormat/>
    <w:rsid w:val="00211B1E"/>
  </w:style>
  <w:style w:type="character" w:customStyle="1" w:styleId="WW8Num5z3">
    <w:name w:val="WW8Num5z3"/>
    <w:qFormat/>
    <w:rsid w:val="00211B1E"/>
  </w:style>
  <w:style w:type="character" w:customStyle="1" w:styleId="WW8Num5z4">
    <w:name w:val="WW8Num5z4"/>
    <w:qFormat/>
    <w:rsid w:val="00211B1E"/>
  </w:style>
  <w:style w:type="character" w:customStyle="1" w:styleId="WW8Num5z5">
    <w:name w:val="WW8Num5z5"/>
    <w:qFormat/>
    <w:rsid w:val="00211B1E"/>
  </w:style>
  <w:style w:type="character" w:customStyle="1" w:styleId="WW8Num5z6">
    <w:name w:val="WW8Num5z6"/>
    <w:qFormat/>
    <w:rsid w:val="00211B1E"/>
  </w:style>
  <w:style w:type="character" w:customStyle="1" w:styleId="WW8Num5z7">
    <w:name w:val="WW8Num5z7"/>
    <w:qFormat/>
    <w:rsid w:val="00211B1E"/>
  </w:style>
  <w:style w:type="character" w:customStyle="1" w:styleId="WW8Num5z8">
    <w:name w:val="WW8Num5z8"/>
    <w:qFormat/>
    <w:rsid w:val="00211B1E"/>
  </w:style>
  <w:style w:type="character" w:customStyle="1" w:styleId="CiteChar0">
    <w:name w:val="Cite Char"/>
    <w:aliases w:val="cite_tag Char,Char Char Char Char1 Char Char1,Char Char Char Char1 Char,Taglines Char Char, Cha"/>
    <w:basedOn w:val="DefaultParagraphFont"/>
    <w:qFormat/>
    <w:rsid w:val="00211B1E"/>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11B1E"/>
    <w:rPr>
      <w:rFonts w:ascii="Times New Roman" w:eastAsia="Times New Roman" w:hAnsi="Times New Roman" w:cs="Times New Roman"/>
      <w:u w:val="thick"/>
    </w:rPr>
  </w:style>
  <w:style w:type="character" w:customStyle="1" w:styleId="ListLabel19">
    <w:name w:val="ListLabel 19"/>
    <w:qFormat/>
    <w:rsid w:val="00211B1E"/>
    <w:rPr>
      <w:b/>
      <w:i/>
      <w:strike w:val="0"/>
      <w:dstrike w:val="0"/>
      <w:spacing w:val="0"/>
      <w:w w:val="100"/>
      <w:sz w:val="26"/>
    </w:rPr>
  </w:style>
  <w:style w:type="paragraph" w:styleId="Footer">
    <w:name w:val="footer"/>
    <w:basedOn w:val="Normal"/>
    <w:link w:val="FooterChar"/>
    <w:uiPriority w:val="99"/>
    <w:rsid w:val="00211B1E"/>
  </w:style>
  <w:style w:type="character" w:customStyle="1" w:styleId="FooterChar">
    <w:name w:val="Footer Char"/>
    <w:basedOn w:val="DefaultParagraphFont"/>
    <w:link w:val="Footer"/>
    <w:uiPriority w:val="99"/>
    <w:rsid w:val="00211B1E"/>
    <w:rPr>
      <w:rFonts w:ascii="Calibri" w:hAnsi="Calibri"/>
      <w:sz w:val="22"/>
    </w:rPr>
  </w:style>
  <w:style w:type="paragraph" w:customStyle="1" w:styleId="TagCite">
    <w:name w:val="Tag/Cite"/>
    <w:basedOn w:val="Normal"/>
    <w:qFormat/>
    <w:rsid w:val="00211B1E"/>
    <w:rPr>
      <w:rFonts w:eastAsia="Times New Roman" w:cs="Times New Roman"/>
      <w:b/>
    </w:rPr>
  </w:style>
  <w:style w:type="paragraph" w:customStyle="1" w:styleId="NormalText">
    <w:name w:val="Normal Text"/>
    <w:basedOn w:val="Normal"/>
    <w:link w:val="NormalTextChar"/>
    <w:qFormat/>
    <w:rsid w:val="00211B1E"/>
    <w:pPr>
      <w:jc w:val="both"/>
    </w:pPr>
    <w:rPr>
      <w:sz w:val="20"/>
      <w:szCs w:val="26"/>
    </w:rPr>
  </w:style>
  <w:style w:type="paragraph" w:customStyle="1" w:styleId="CardsFont6pt">
    <w:name w:val="Cards + Font: 6 pt"/>
    <w:basedOn w:val="Normal"/>
    <w:link w:val="CardsFont6ptChar1"/>
    <w:qFormat/>
    <w:rsid w:val="00211B1E"/>
    <w:pPr>
      <w:ind w:left="432" w:right="432"/>
      <w:jc w:val="both"/>
    </w:pPr>
    <w:rPr>
      <w:rFonts w:eastAsia="Times New Roman" w:cs="Times New Roman"/>
      <w:sz w:val="12"/>
      <w:szCs w:val="20"/>
    </w:rPr>
  </w:style>
  <w:style w:type="paragraph" w:customStyle="1" w:styleId="Small">
    <w:name w:val="Small"/>
    <w:basedOn w:val="Normal"/>
    <w:uiPriority w:val="99"/>
    <w:qFormat/>
    <w:rsid w:val="00211B1E"/>
    <w:rPr>
      <w:sz w:val="14"/>
    </w:rPr>
  </w:style>
  <w:style w:type="paragraph" w:customStyle="1" w:styleId="NotUnderlined">
    <w:name w:val="Not Underlined"/>
    <w:basedOn w:val="Normal"/>
    <w:uiPriority w:val="99"/>
    <w:qFormat/>
    <w:rsid w:val="00211B1E"/>
  </w:style>
  <w:style w:type="numbering" w:customStyle="1" w:styleId="WW8Num2">
    <w:name w:val="WW8Num2"/>
    <w:qFormat/>
    <w:rsid w:val="00211B1E"/>
  </w:style>
  <w:style w:type="numbering" w:customStyle="1" w:styleId="WW8Num5">
    <w:name w:val="WW8Num5"/>
    <w:qFormat/>
    <w:rsid w:val="00211B1E"/>
  </w:style>
  <w:style w:type="paragraph" w:customStyle="1" w:styleId="citenon-bold">
    <w:name w:val="cite non-bold"/>
    <w:basedOn w:val="Normal"/>
    <w:link w:val="citenon-boldChar"/>
    <w:qFormat/>
    <w:rsid w:val="00211B1E"/>
    <w:rPr>
      <w:rFonts w:ascii="Georgia" w:eastAsia="Calibri" w:hAnsi="Georgia"/>
    </w:rPr>
  </w:style>
  <w:style w:type="character" w:customStyle="1" w:styleId="citenon-boldChar">
    <w:name w:val="cite non-bold Char"/>
    <w:link w:val="citenon-bold"/>
    <w:rsid w:val="00211B1E"/>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11B1E"/>
    <w:rPr>
      <w:rFonts w:ascii="Times" w:eastAsia="MS Mincho" w:hAnsi="Times"/>
      <w:sz w:val="20"/>
      <w:szCs w:val="20"/>
    </w:rPr>
  </w:style>
  <w:style w:type="paragraph" w:customStyle="1" w:styleId="NewDebate">
    <w:name w:val="New Debate"/>
    <w:basedOn w:val="Heading4"/>
    <w:link w:val="NewDebateChar"/>
    <w:uiPriority w:val="4"/>
    <w:qFormat/>
    <w:rsid w:val="00211B1E"/>
    <w:rPr>
      <w:szCs w:val="22"/>
    </w:rPr>
  </w:style>
  <w:style w:type="character" w:customStyle="1" w:styleId="NewDebateChar">
    <w:name w:val="New Debate Char"/>
    <w:basedOn w:val="DefaultParagraphFont"/>
    <w:link w:val="NewDebate"/>
    <w:uiPriority w:val="4"/>
    <w:rsid w:val="00211B1E"/>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11B1E"/>
    <w:rPr>
      <w:rFonts w:eastAsia="Calibri"/>
      <w:sz w:val="10"/>
    </w:rPr>
  </w:style>
  <w:style w:type="character" w:customStyle="1" w:styleId="ReallyfuckingsmallChar">
    <w:name w:val="Really fucking small Char"/>
    <w:basedOn w:val="DefaultParagraphFont"/>
    <w:link w:val="Reallyfuckingsmall"/>
    <w:rsid w:val="00211B1E"/>
    <w:rPr>
      <w:rFonts w:ascii="Calibri" w:eastAsia="Calibri" w:hAnsi="Calibri"/>
      <w:sz w:val="10"/>
    </w:rPr>
  </w:style>
  <w:style w:type="character" w:customStyle="1" w:styleId="NothingChar">
    <w:name w:val="Nothing Char"/>
    <w:link w:val="Nothing"/>
    <w:rsid w:val="00211B1E"/>
    <w:rPr>
      <w:rFonts w:ascii="Times New Roman" w:eastAsia="Times New Roman" w:hAnsi="Times New Roman" w:cs="Times New Roman"/>
      <w:color w:val="00000A"/>
      <w:sz w:val="20"/>
    </w:rPr>
  </w:style>
  <w:style w:type="character" w:customStyle="1" w:styleId="Footnote2Char">
    <w:name w:val="Footnote2 Char"/>
    <w:link w:val="Footnote2"/>
    <w:locked/>
    <w:rsid w:val="00211B1E"/>
  </w:style>
  <w:style w:type="paragraph" w:customStyle="1" w:styleId="Footnote2">
    <w:name w:val="Footnote2"/>
    <w:basedOn w:val="Normal"/>
    <w:next w:val="Normal"/>
    <w:link w:val="Footnote2Char"/>
    <w:autoRedefine/>
    <w:qFormat/>
    <w:rsid w:val="00211B1E"/>
    <w:pPr>
      <w:spacing w:after="120" w:line="480" w:lineRule="auto"/>
    </w:pPr>
    <w:rPr>
      <w:rFonts w:asciiTheme="minorHAnsi" w:hAnsiTheme="minorHAnsi"/>
      <w:sz w:val="24"/>
    </w:rPr>
  </w:style>
  <w:style w:type="character" w:customStyle="1" w:styleId="UnderlineCharChar">
    <w:name w:val="Underline Char Char"/>
    <w:basedOn w:val="DefaultParagraphFont"/>
    <w:rsid w:val="00211B1E"/>
    <w:rPr>
      <w:noProof w:val="0"/>
      <w:u w:val="single"/>
      <w:lang w:val="en-US" w:eastAsia="en-US" w:bidi="ar-SA"/>
    </w:rPr>
  </w:style>
  <w:style w:type="character" w:customStyle="1" w:styleId="UnderlinesCharChar">
    <w:name w:val="Underlines Char Char"/>
    <w:basedOn w:val="DefaultParagraphFont"/>
    <w:rsid w:val="00211B1E"/>
    <w:rPr>
      <w:rFonts w:cs="Arial"/>
      <w:b/>
      <w:bCs/>
      <w:noProof w:val="0"/>
      <w:sz w:val="22"/>
      <w:szCs w:val="26"/>
      <w:u w:val="single"/>
      <w:lang w:val="en-US" w:eastAsia="en-US" w:bidi="ar-SA"/>
    </w:rPr>
  </w:style>
  <w:style w:type="paragraph" w:customStyle="1" w:styleId="Style3">
    <w:name w:val="Style3"/>
    <w:basedOn w:val="Normal"/>
    <w:link w:val="Style3Char"/>
    <w:qFormat/>
    <w:rsid w:val="00211B1E"/>
    <w:rPr>
      <w:rFonts w:ascii="Arial Narrow" w:eastAsia="Times New Roman" w:hAnsi="Arial Narrow" w:cs="Times New Roman"/>
      <w:b/>
      <w:sz w:val="20"/>
    </w:rPr>
  </w:style>
  <w:style w:type="character" w:customStyle="1" w:styleId="Style3Char">
    <w:name w:val="Style3 Char"/>
    <w:basedOn w:val="DefaultParagraphFont"/>
    <w:link w:val="Style3"/>
    <w:rsid w:val="00211B1E"/>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11B1E"/>
    <w:rPr>
      <w:rFonts w:eastAsia="Times New Roman"/>
      <w:sz w:val="20"/>
      <w:u w:val="single"/>
    </w:rPr>
  </w:style>
  <w:style w:type="character" w:customStyle="1" w:styleId="StyleStyle411ptChar">
    <w:name w:val="Style Style4 + 11 pt Char"/>
    <w:link w:val="StyleStyle411pt"/>
    <w:rsid w:val="00211B1E"/>
    <w:rPr>
      <w:rFonts w:ascii="Calibri" w:eastAsia="Times New Roman" w:hAnsi="Calibri"/>
      <w:sz w:val="20"/>
      <w:u w:val="single"/>
    </w:rPr>
  </w:style>
  <w:style w:type="paragraph" w:customStyle="1" w:styleId="StyleStyle411ptBold">
    <w:name w:val="Style Style4 + 11 pt Bold"/>
    <w:basedOn w:val="Normal"/>
    <w:link w:val="StyleStyle411ptBoldChar"/>
    <w:qFormat/>
    <w:rsid w:val="00211B1E"/>
    <w:rPr>
      <w:b/>
      <w:bCs/>
      <w:sz w:val="20"/>
      <w:u w:val="single"/>
    </w:rPr>
  </w:style>
  <w:style w:type="character" w:customStyle="1" w:styleId="StyleStyle411ptBoldChar">
    <w:name w:val="Style Style4 + 11 pt Bold Char"/>
    <w:link w:val="StyleStyle411ptBold"/>
    <w:rsid w:val="00211B1E"/>
    <w:rPr>
      <w:rFonts w:ascii="Calibri" w:hAnsi="Calibri"/>
      <w:b/>
      <w:bCs/>
      <w:sz w:val="20"/>
      <w:u w:val="single"/>
    </w:rPr>
  </w:style>
  <w:style w:type="paragraph" w:customStyle="1" w:styleId="Underlining">
    <w:name w:val="Underlining"/>
    <w:basedOn w:val="Normal"/>
    <w:link w:val="UnderliningChar"/>
    <w:qFormat/>
    <w:rsid w:val="00211B1E"/>
    <w:rPr>
      <w:rFonts w:eastAsia="Times New Roman"/>
      <w:sz w:val="20"/>
      <w:u w:val="single"/>
    </w:rPr>
  </w:style>
  <w:style w:type="character" w:customStyle="1" w:styleId="UnderliningChar">
    <w:name w:val="Underlining Char"/>
    <w:basedOn w:val="DefaultParagraphFont"/>
    <w:link w:val="Underlining"/>
    <w:rsid w:val="00211B1E"/>
    <w:rPr>
      <w:rFonts w:ascii="Calibri" w:eastAsia="Times New Roman" w:hAnsi="Calibri"/>
      <w:sz w:val="20"/>
      <w:u w:val="single"/>
    </w:rPr>
  </w:style>
  <w:style w:type="character" w:customStyle="1" w:styleId="StyleTimesNewRoman12ptBold">
    <w:name w:val="Style Times New Roman 12 pt Bold"/>
    <w:rsid w:val="00211B1E"/>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211B1E"/>
    <w:rPr>
      <w:rFonts w:ascii="Century Gothic" w:hAnsi="Century Gothic"/>
      <w:sz w:val="24"/>
      <w:u w:val="thick"/>
    </w:rPr>
  </w:style>
  <w:style w:type="paragraph" w:customStyle="1" w:styleId="Cardstyle">
    <w:name w:val="Cardstyle"/>
    <w:basedOn w:val="Normal"/>
    <w:next w:val="Normal"/>
    <w:qFormat/>
    <w:rsid w:val="00211B1E"/>
    <w:rPr>
      <w:rFonts w:eastAsia="Times New Roman" w:cs="Times New Roman"/>
      <w:sz w:val="20"/>
    </w:rPr>
  </w:style>
  <w:style w:type="character" w:customStyle="1" w:styleId="Style8pt1">
    <w:name w:val="Style 8 pt1"/>
    <w:basedOn w:val="DefaultParagraphFont"/>
    <w:rsid w:val="00211B1E"/>
    <w:rPr>
      <w:rFonts w:ascii="Georgia" w:hAnsi="Georgia"/>
      <w:sz w:val="16"/>
    </w:rPr>
  </w:style>
  <w:style w:type="character" w:customStyle="1" w:styleId="Style8pt">
    <w:name w:val="Style 8 pt"/>
    <w:basedOn w:val="DefaultParagraphFont"/>
    <w:rsid w:val="00211B1E"/>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11B1E"/>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11B1E"/>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11B1E"/>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11B1E"/>
    <w:rPr>
      <w:rFonts w:eastAsia="Times New Roman" w:cs="Times New Roman"/>
      <w:b/>
      <w:bCs/>
      <w:sz w:val="20"/>
      <w:u w:val="single"/>
    </w:rPr>
  </w:style>
  <w:style w:type="character" w:customStyle="1" w:styleId="StyleUnderlineChar11ptBoldChar">
    <w:name w:val="Style Underline Char + 11 pt Bold Char"/>
    <w:link w:val="StyleUnderlineChar11ptBold"/>
    <w:rsid w:val="00211B1E"/>
    <w:rPr>
      <w:rFonts w:ascii="Calibri" w:eastAsia="Times New Roman" w:hAnsi="Calibri" w:cs="Times New Roman"/>
      <w:b/>
      <w:bCs/>
      <w:sz w:val="20"/>
      <w:u w:val="single"/>
    </w:rPr>
  </w:style>
  <w:style w:type="character" w:customStyle="1" w:styleId="NormalTextChar">
    <w:name w:val="Normal Text Char"/>
    <w:link w:val="NormalText"/>
    <w:rsid w:val="00211B1E"/>
    <w:rPr>
      <w:rFonts w:ascii="Calibri" w:hAnsi="Calibri"/>
      <w:sz w:val="20"/>
      <w:szCs w:val="26"/>
    </w:rPr>
  </w:style>
  <w:style w:type="character" w:customStyle="1" w:styleId="ShrinkChar">
    <w:name w:val="Shrink Char"/>
    <w:link w:val="Shrink"/>
    <w:rsid w:val="00211B1E"/>
    <w:rPr>
      <w:rFonts w:ascii="Garamond" w:hAnsi="Garamond"/>
      <w:sz w:val="12"/>
    </w:rPr>
  </w:style>
  <w:style w:type="paragraph" w:customStyle="1" w:styleId="Shrink">
    <w:name w:val="Shrink"/>
    <w:link w:val="ShrinkChar"/>
    <w:qFormat/>
    <w:rsid w:val="00211B1E"/>
    <w:pPr>
      <w:ind w:left="288" w:right="288"/>
    </w:pPr>
    <w:rPr>
      <w:rFonts w:ascii="Garamond" w:hAnsi="Garamond"/>
      <w:sz w:val="12"/>
    </w:rPr>
  </w:style>
  <w:style w:type="paragraph" w:customStyle="1" w:styleId="cites0">
    <w:name w:val="cites"/>
    <w:link w:val="citesChar0"/>
    <w:autoRedefine/>
    <w:qFormat/>
    <w:rsid w:val="00211B1E"/>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11B1E"/>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11B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11B1E"/>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211B1E"/>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11B1E"/>
  </w:style>
  <w:style w:type="character" w:customStyle="1" w:styleId="CardsChar1">
    <w:name w:val="Cards Char1"/>
    <w:rsid w:val="00211B1E"/>
    <w:rPr>
      <w:rFonts w:ascii="Times New Roman" w:hAnsi="Times New Roman" w:cs="Times New Roman"/>
      <w:sz w:val="20"/>
      <w:szCs w:val="20"/>
    </w:rPr>
  </w:style>
  <w:style w:type="character" w:customStyle="1" w:styleId="AuthorYear">
    <w:name w:val="AuthorYear"/>
    <w:uiPriority w:val="1"/>
    <w:qFormat/>
    <w:rsid w:val="00211B1E"/>
    <w:rPr>
      <w:rFonts w:ascii="Georgia" w:hAnsi="Georgia"/>
      <w:b/>
      <w:sz w:val="24"/>
    </w:rPr>
  </w:style>
  <w:style w:type="paragraph" w:customStyle="1" w:styleId="Shrink8">
    <w:name w:val="Shrink8"/>
    <w:basedOn w:val="Normal"/>
    <w:qFormat/>
    <w:rsid w:val="00211B1E"/>
    <w:rPr>
      <w:sz w:val="16"/>
    </w:rPr>
  </w:style>
  <w:style w:type="paragraph" w:customStyle="1" w:styleId="Normal1">
    <w:name w:val="Normal1"/>
    <w:qFormat/>
    <w:rsid w:val="00211B1E"/>
    <w:rPr>
      <w:rFonts w:ascii="Calibri" w:eastAsia="Calibri" w:hAnsi="Calibri" w:cs="Calibri"/>
      <w:color w:val="000000"/>
      <w:sz w:val="22"/>
      <w:szCs w:val="20"/>
      <w:lang w:val="es-US" w:eastAsia="es-US"/>
    </w:rPr>
  </w:style>
  <w:style w:type="character" w:customStyle="1" w:styleId="highlight2">
    <w:name w:val="highlight2"/>
    <w:rsid w:val="00211B1E"/>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211B1E"/>
    <w:rPr>
      <w:rFonts w:eastAsia="SimSun" w:cs="Times New Roman"/>
      <w:color w:val="00000A"/>
      <w:sz w:val="20"/>
      <w:lang w:eastAsia="zh-CN"/>
    </w:rPr>
  </w:style>
  <w:style w:type="character" w:customStyle="1" w:styleId="Stylecard11ptChar">
    <w:name w:val="Style card + 11 pt Char"/>
    <w:basedOn w:val="cardChar"/>
    <w:link w:val="Stylecard11pt"/>
    <w:rsid w:val="00211B1E"/>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211B1E"/>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211B1E"/>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211B1E"/>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211B1E"/>
    <w:rPr>
      <w:rFonts w:cs="Arial"/>
      <w:b/>
      <w:bCs/>
      <w:kern w:val="32"/>
      <w:sz w:val="32"/>
      <w:szCs w:val="32"/>
      <w:u w:val="single"/>
      <w:lang w:val="en-US" w:eastAsia="en-US" w:bidi="ar-SA"/>
    </w:rPr>
  </w:style>
  <w:style w:type="character" w:customStyle="1" w:styleId="UNDERLINECharChar0">
    <w:name w:val="UNDERLINE Char Char"/>
    <w:basedOn w:val="DefaultParagraphFont"/>
    <w:rsid w:val="00211B1E"/>
    <w:rPr>
      <w:bCs/>
      <w:kern w:val="28"/>
      <w:szCs w:val="32"/>
      <w:u w:val="single"/>
    </w:rPr>
  </w:style>
  <w:style w:type="character" w:customStyle="1" w:styleId="term">
    <w:name w:val="term"/>
    <w:basedOn w:val="DefaultParagraphFont"/>
    <w:rsid w:val="00211B1E"/>
  </w:style>
  <w:style w:type="character" w:customStyle="1" w:styleId="SmallFontCharCharCharChar">
    <w:name w:val="Small Font Char Char Char Char"/>
    <w:basedOn w:val="DefaultParagraphFont"/>
    <w:rsid w:val="00211B1E"/>
    <w:rPr>
      <w:rFonts w:ascii="Arial" w:hAnsi="Arial"/>
      <w:sz w:val="12"/>
      <w:szCs w:val="24"/>
    </w:rPr>
  </w:style>
  <w:style w:type="character" w:customStyle="1" w:styleId="vitstoryheadline">
    <w:name w:val="vitstoryheadline"/>
    <w:basedOn w:val="DefaultParagraphFont"/>
    <w:rsid w:val="00211B1E"/>
  </w:style>
  <w:style w:type="character" w:customStyle="1" w:styleId="regtext">
    <w:name w:val="regtext"/>
    <w:basedOn w:val="DefaultParagraphFont"/>
    <w:rsid w:val="00211B1E"/>
  </w:style>
  <w:style w:type="character" w:customStyle="1" w:styleId="bps-topic-ident">
    <w:name w:val="bps-topic-ident"/>
    <w:basedOn w:val="DefaultParagraphFont"/>
    <w:rsid w:val="00211B1E"/>
  </w:style>
  <w:style w:type="character" w:customStyle="1" w:styleId="CharChar4">
    <w:name w:val="Char Char4"/>
    <w:basedOn w:val="DefaultParagraphFont"/>
    <w:rsid w:val="00211B1E"/>
    <w:rPr>
      <w:b/>
      <w:bCs/>
      <w:sz w:val="28"/>
      <w:szCs w:val="28"/>
    </w:rPr>
  </w:style>
  <w:style w:type="character" w:customStyle="1" w:styleId="CharChar5">
    <w:name w:val="Char Char5"/>
    <w:basedOn w:val="DefaultParagraphFont"/>
    <w:rsid w:val="00211B1E"/>
    <w:rPr>
      <w:rFonts w:ascii="Arial" w:hAnsi="Arial" w:cs="Arial"/>
      <w:b/>
      <w:bCs/>
      <w:sz w:val="26"/>
      <w:szCs w:val="26"/>
    </w:rPr>
  </w:style>
  <w:style w:type="paragraph" w:customStyle="1" w:styleId="tagcite0">
    <w:name w:val="tagcite"/>
    <w:basedOn w:val="Normal"/>
    <w:qFormat/>
    <w:rsid w:val="00211B1E"/>
    <w:rPr>
      <w:rFonts w:eastAsia="Times New Roman" w:cs="Times New Roman"/>
      <w:b/>
    </w:rPr>
  </w:style>
  <w:style w:type="paragraph" w:customStyle="1" w:styleId="Regular">
    <w:name w:val="Regular"/>
    <w:link w:val="RegularChar"/>
    <w:rsid w:val="00211B1E"/>
    <w:rPr>
      <w:rFonts w:ascii="Garamond" w:eastAsia="Times New Roman" w:hAnsi="Garamond" w:cs="Arial"/>
      <w:bCs/>
      <w:kern w:val="20"/>
      <w:sz w:val="20"/>
      <w:szCs w:val="32"/>
    </w:rPr>
  </w:style>
  <w:style w:type="paragraph" w:customStyle="1" w:styleId="Boldunderline0">
    <w:name w:val="Bold underline"/>
    <w:basedOn w:val="Normal"/>
    <w:rsid w:val="00211B1E"/>
    <w:rPr>
      <w:rFonts w:eastAsia="Times New Roman" w:cs="Arial"/>
      <w:b/>
      <w:bCs/>
      <w:kern w:val="20"/>
      <w:sz w:val="20"/>
      <w:szCs w:val="32"/>
      <w:u w:val="single"/>
    </w:rPr>
  </w:style>
  <w:style w:type="character" w:customStyle="1" w:styleId="BoldunderlineChar0">
    <w:name w:val="Bold underline Char"/>
    <w:basedOn w:val="DefaultParagraphFont"/>
    <w:rsid w:val="00211B1E"/>
    <w:rPr>
      <w:rFonts w:ascii="Garamond" w:hAnsi="Garamond" w:cs="Arial"/>
      <w:b/>
      <w:bCs/>
      <w:kern w:val="20"/>
      <w:szCs w:val="32"/>
      <w:u w:val="single"/>
      <w:lang w:val="en-US" w:eastAsia="en-US" w:bidi="ar-SA"/>
    </w:rPr>
  </w:style>
  <w:style w:type="paragraph" w:customStyle="1" w:styleId="tag1">
    <w:name w:val="tag1"/>
    <w:basedOn w:val="Normal"/>
    <w:qFormat/>
    <w:rsid w:val="00211B1E"/>
    <w:rPr>
      <w:rFonts w:eastAsia="Times New Roman" w:cs="Times New Roman"/>
      <w:b/>
      <w:szCs w:val="20"/>
    </w:rPr>
  </w:style>
  <w:style w:type="character" w:customStyle="1" w:styleId="byline">
    <w:name w:val="byline"/>
    <w:basedOn w:val="DefaultParagraphFont"/>
    <w:rsid w:val="00211B1E"/>
  </w:style>
  <w:style w:type="character" w:customStyle="1" w:styleId="7TimesNewRoman">
    <w:name w:val="7 Times New Roman"/>
    <w:rsid w:val="00211B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11B1E"/>
    <w:rPr>
      <w:rFonts w:ascii="Cambria" w:eastAsia="Times New Roman" w:hAnsi="Cambria" w:cs="Times New Roman"/>
      <w:sz w:val="18"/>
      <w:szCs w:val="20"/>
    </w:rPr>
  </w:style>
  <w:style w:type="character" w:customStyle="1" w:styleId="Boxed">
    <w:name w:val="Boxed"/>
    <w:qFormat/>
    <w:rsid w:val="00211B1E"/>
    <w:rPr>
      <w:rFonts w:ascii="Garamond" w:hAnsi="Garamond"/>
      <w:sz w:val="20"/>
      <w:bdr w:val="single" w:sz="6" w:space="0" w:color="auto"/>
    </w:rPr>
  </w:style>
  <w:style w:type="character" w:customStyle="1" w:styleId="CardtextChar0">
    <w:name w:val="Card text Char"/>
    <w:basedOn w:val="DefaultParagraphFont"/>
    <w:link w:val="Cardtext0"/>
    <w:rsid w:val="00211B1E"/>
    <w:rPr>
      <w:rFonts w:ascii="Garamond" w:hAnsi="Garamond"/>
      <w:u w:val="single"/>
    </w:rPr>
  </w:style>
  <w:style w:type="paragraph" w:styleId="Date">
    <w:name w:val="Date"/>
    <w:aliases w:val="date"/>
    <w:basedOn w:val="Normal"/>
    <w:next w:val="Normal"/>
    <w:link w:val="DateChar"/>
    <w:uiPriority w:val="99"/>
    <w:rsid w:val="00211B1E"/>
    <w:rPr>
      <w:rFonts w:eastAsia="Times New Roman" w:cs="Times New Roman"/>
      <w:sz w:val="16"/>
    </w:rPr>
  </w:style>
  <w:style w:type="character" w:customStyle="1" w:styleId="DateChar">
    <w:name w:val="Date Char"/>
    <w:aliases w:val="date Char"/>
    <w:basedOn w:val="DefaultParagraphFont"/>
    <w:link w:val="Date"/>
    <w:uiPriority w:val="99"/>
    <w:rsid w:val="00211B1E"/>
    <w:rPr>
      <w:rFonts w:ascii="Calibri" w:eastAsia="Times New Roman" w:hAnsi="Calibri" w:cs="Times New Roman"/>
      <w:sz w:val="16"/>
    </w:rPr>
  </w:style>
  <w:style w:type="paragraph" w:customStyle="1" w:styleId="DebateCardSmall">
    <w:name w:val="Debate Card Small"/>
    <w:basedOn w:val="Normal"/>
    <w:link w:val="DebateCardSmallChar"/>
    <w:qFormat/>
    <w:rsid w:val="00211B1E"/>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11B1E"/>
    <w:rPr>
      <w:rFonts w:ascii="Calibri" w:eastAsia="Times New Roman" w:hAnsi="Calibri" w:cs="Times New Roman"/>
      <w:sz w:val="16"/>
      <w:szCs w:val="16"/>
      <w:lang w:val="x-none" w:eastAsia="x-none"/>
    </w:rPr>
  </w:style>
  <w:style w:type="character" w:customStyle="1" w:styleId="reduce2">
    <w:name w:val="reduce2"/>
    <w:rsid w:val="00211B1E"/>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11B1E"/>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11B1E"/>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211B1E"/>
  </w:style>
  <w:style w:type="character" w:customStyle="1" w:styleId="Style1CharChar">
    <w:name w:val="Style1 Char Char"/>
    <w:basedOn w:val="DefaultParagraphFont"/>
    <w:rsid w:val="00211B1E"/>
    <w:rPr>
      <w:sz w:val="16"/>
      <w:szCs w:val="16"/>
      <w:lang w:val="en-US" w:eastAsia="en-US" w:bidi="ar-SA"/>
    </w:rPr>
  </w:style>
  <w:style w:type="character" w:customStyle="1" w:styleId="Style2CharChar">
    <w:name w:val="Style2 Char Char"/>
    <w:basedOn w:val="DefaultParagraphFont"/>
    <w:rsid w:val="00211B1E"/>
    <w:rPr>
      <w:u w:val="thick"/>
      <w:lang w:val="en-US" w:eastAsia="en-US" w:bidi="ar-SA"/>
    </w:rPr>
  </w:style>
  <w:style w:type="character" w:customStyle="1" w:styleId="dateline">
    <w:name w:val="dateline"/>
    <w:basedOn w:val="DefaultParagraphFont"/>
    <w:rsid w:val="00211B1E"/>
  </w:style>
  <w:style w:type="character" w:customStyle="1" w:styleId="date-display-single">
    <w:name w:val="date-display-single"/>
    <w:basedOn w:val="DefaultParagraphFont"/>
    <w:rsid w:val="00211B1E"/>
  </w:style>
  <w:style w:type="character" w:customStyle="1" w:styleId="wikigeneratedlinkcontent">
    <w:name w:val="wikigeneratedlinkcontent"/>
    <w:basedOn w:val="DefaultParagraphFont"/>
    <w:rsid w:val="00211B1E"/>
  </w:style>
  <w:style w:type="character" w:customStyle="1" w:styleId="Heading3CharCharChar3">
    <w:name w:val="Heading 3 Char Char Char3"/>
    <w:aliases w:val=" Char Char Char3,Char Char Char3,Heading 3 Char Char Char2, Char Char Char2,Char Char Char2"/>
    <w:basedOn w:val="DefaultParagraphFont"/>
    <w:rsid w:val="00211B1E"/>
    <w:rPr>
      <w:rFonts w:cs="Arial"/>
      <w:bCs/>
      <w:szCs w:val="26"/>
      <w:u w:val="single"/>
      <w:lang w:val="en-US" w:eastAsia="en-US" w:bidi="ar-SA"/>
    </w:rPr>
  </w:style>
  <w:style w:type="character" w:customStyle="1" w:styleId="aqj">
    <w:name w:val="aqj"/>
    <w:rsid w:val="00211B1E"/>
  </w:style>
  <w:style w:type="character" w:customStyle="1" w:styleId="CardTextChar1">
    <w:name w:val="CardText Char"/>
    <w:basedOn w:val="DefaultParagraphFont"/>
    <w:link w:val="CardText1"/>
    <w:locked/>
    <w:rsid w:val="00211B1E"/>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211B1E"/>
    <w:pPr>
      <w:ind w:left="288" w:right="288"/>
    </w:pPr>
    <w:rPr>
      <w:rFonts w:ascii="Times New Roman" w:eastAsia="Times New Roman" w:hAnsi="Times New Roman" w:cs="Times New Roman"/>
      <w:sz w:val="16"/>
    </w:rPr>
  </w:style>
  <w:style w:type="character" w:customStyle="1" w:styleId="ilad">
    <w:name w:val="il_ad"/>
    <w:rsid w:val="00211B1E"/>
  </w:style>
  <w:style w:type="character" w:customStyle="1" w:styleId="CardsUnderlined">
    <w:name w:val="Cards Underlined"/>
    <w:qFormat/>
    <w:rsid w:val="00211B1E"/>
    <w:rPr>
      <w:rFonts w:ascii="Helvetica" w:hAnsi="Helvetica"/>
      <w:sz w:val="22"/>
      <w:szCs w:val="24"/>
      <w:u w:val="thick"/>
    </w:rPr>
  </w:style>
  <w:style w:type="paragraph" w:customStyle="1" w:styleId="BBCite">
    <w:name w:val="BB Cite"/>
    <w:basedOn w:val="Normal"/>
    <w:autoRedefine/>
    <w:rsid w:val="00211B1E"/>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11B1E"/>
  </w:style>
  <w:style w:type="character" w:customStyle="1" w:styleId="StyleStyleUnderline411pt">
    <w:name w:val="Style Style Underline4 + 11 pt"/>
    <w:basedOn w:val="DefaultParagraphFont"/>
    <w:rsid w:val="00211B1E"/>
    <w:rPr>
      <w:sz w:val="20"/>
      <w:u w:val="single"/>
    </w:rPr>
  </w:style>
  <w:style w:type="character" w:customStyle="1" w:styleId="StyleStyleUnderline411ptBold">
    <w:name w:val="Style Style Underline4 + 11 pt Bold"/>
    <w:basedOn w:val="DefaultParagraphFont"/>
    <w:rsid w:val="00211B1E"/>
    <w:rPr>
      <w:b/>
      <w:bCs/>
      <w:sz w:val="20"/>
      <w:u w:val="single"/>
    </w:rPr>
  </w:style>
  <w:style w:type="character" w:customStyle="1" w:styleId="StyleStyleUnderline311pt">
    <w:name w:val="Style Style Underline3 + 11 pt"/>
    <w:basedOn w:val="DefaultParagraphFont"/>
    <w:rsid w:val="00211B1E"/>
    <w:rPr>
      <w:sz w:val="20"/>
      <w:u w:val="single"/>
    </w:rPr>
  </w:style>
  <w:style w:type="character" w:customStyle="1" w:styleId="StyleStyleUnderline311ptBold">
    <w:name w:val="Style Style Underline3 + 11 pt Bold"/>
    <w:basedOn w:val="DefaultParagraphFont"/>
    <w:rsid w:val="00211B1E"/>
    <w:rPr>
      <w:b/>
      <w:bCs/>
      <w:sz w:val="20"/>
      <w:u w:val="single"/>
    </w:rPr>
  </w:style>
  <w:style w:type="character" w:customStyle="1" w:styleId="red-subtitle">
    <w:name w:val="red-subtitle"/>
    <w:basedOn w:val="DefaultParagraphFont"/>
    <w:rsid w:val="00211B1E"/>
  </w:style>
  <w:style w:type="character" w:styleId="PageNumber">
    <w:name w:val="page number"/>
    <w:aliases w:val="card ununderlined"/>
    <w:basedOn w:val="DefaultParagraphFont"/>
    <w:uiPriority w:val="99"/>
    <w:unhideWhenUsed/>
    <w:rsid w:val="00211B1E"/>
  </w:style>
  <w:style w:type="character" w:customStyle="1" w:styleId="ft1">
    <w:name w:val="ft1"/>
    <w:basedOn w:val="DefaultParagraphFont"/>
    <w:rsid w:val="00211B1E"/>
  </w:style>
  <w:style w:type="character" w:customStyle="1" w:styleId="dropcap">
    <w:name w:val="dropcap"/>
    <w:basedOn w:val="DefaultParagraphFont"/>
    <w:rsid w:val="00211B1E"/>
  </w:style>
  <w:style w:type="paragraph" w:customStyle="1" w:styleId="TagText">
    <w:name w:val="TagText"/>
    <w:basedOn w:val="Normal"/>
    <w:uiPriority w:val="99"/>
    <w:qFormat/>
    <w:rsid w:val="00211B1E"/>
    <w:pPr>
      <w:spacing w:before="200"/>
    </w:pPr>
    <w:rPr>
      <w:rFonts w:eastAsia="Calibri"/>
      <w:b/>
      <w:sz w:val="24"/>
    </w:rPr>
  </w:style>
  <w:style w:type="paragraph" w:customStyle="1" w:styleId="BreakTag">
    <w:name w:val="Break Tag"/>
    <w:basedOn w:val="Normal"/>
    <w:autoRedefine/>
    <w:uiPriority w:val="4"/>
    <w:qFormat/>
    <w:rsid w:val="00211B1E"/>
    <w:pPr>
      <w:spacing w:before="240"/>
    </w:pPr>
    <w:rPr>
      <w:rFonts w:ascii="Arial" w:hAnsi="Arial" w:cs="Arial"/>
      <w:b/>
      <w:sz w:val="26"/>
    </w:rPr>
  </w:style>
  <w:style w:type="paragraph" w:customStyle="1" w:styleId="BreakBlock">
    <w:name w:val="Break Block"/>
    <w:basedOn w:val="Normal"/>
    <w:link w:val="BreakBlockChar"/>
    <w:autoRedefine/>
    <w:qFormat/>
    <w:rsid w:val="00211B1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11B1E"/>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11B1E"/>
  </w:style>
  <w:style w:type="character" w:customStyle="1" w:styleId="Mention1">
    <w:name w:val="Mention1"/>
    <w:basedOn w:val="DefaultParagraphFont"/>
    <w:uiPriority w:val="99"/>
    <w:semiHidden/>
    <w:unhideWhenUsed/>
    <w:rsid w:val="00211B1E"/>
    <w:rPr>
      <w:color w:val="2B579A"/>
      <w:shd w:val="clear" w:color="auto" w:fill="E6E6E6"/>
    </w:rPr>
  </w:style>
  <w:style w:type="character" w:customStyle="1" w:styleId="Styleunderline11pt">
    <w:name w:val="Style underline + 11 pt"/>
    <w:rsid w:val="00211B1E"/>
    <w:rPr>
      <w:rFonts w:ascii="Times New Roman" w:hAnsi="Times New Roman"/>
      <w:sz w:val="20"/>
      <w:u w:val="single"/>
    </w:rPr>
  </w:style>
  <w:style w:type="paragraph" w:customStyle="1" w:styleId="Minimize">
    <w:name w:val="Minimize"/>
    <w:basedOn w:val="card"/>
    <w:next w:val="Normal"/>
    <w:link w:val="MinimizeChar"/>
    <w:qFormat/>
    <w:rsid w:val="00211B1E"/>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211B1E"/>
    <w:rPr>
      <w:rFonts w:ascii="Georgia" w:hAnsi="Georgia"/>
      <w:bCs/>
      <w:color w:val="000000"/>
      <w:sz w:val="12"/>
      <w:szCs w:val="20"/>
    </w:rPr>
  </w:style>
  <w:style w:type="character" w:customStyle="1" w:styleId="hilite1">
    <w:name w:val="hilite1"/>
    <w:basedOn w:val="DefaultParagraphFont"/>
    <w:rsid w:val="00211B1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211B1E"/>
    <w:rPr>
      <w:rFonts w:eastAsia="Times New Roman"/>
      <w:b/>
      <w:szCs w:val="20"/>
    </w:rPr>
  </w:style>
  <w:style w:type="character" w:customStyle="1" w:styleId="NormaltagChar">
    <w:name w:val="Normal tag Char"/>
    <w:basedOn w:val="DefaultParagraphFont"/>
    <w:link w:val="Normaltag"/>
    <w:uiPriority w:val="99"/>
    <w:locked/>
    <w:rsid w:val="00211B1E"/>
    <w:rPr>
      <w:rFonts w:ascii="Calibri" w:eastAsia="Times New Roman" w:hAnsi="Calibri"/>
      <w:b/>
      <w:sz w:val="22"/>
      <w:szCs w:val="20"/>
    </w:rPr>
  </w:style>
  <w:style w:type="character" w:customStyle="1" w:styleId="CitesChar2">
    <w:name w:val="Cites Char2"/>
    <w:link w:val="Cites"/>
    <w:rsid w:val="00211B1E"/>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211B1E"/>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211B1E"/>
    <w:pPr>
      <w:spacing w:before="120" w:after="120"/>
    </w:pPr>
    <w:rPr>
      <w:rFonts w:eastAsia="Times New Roman"/>
      <w:b/>
      <w:u w:val="single"/>
      <w:lang w:bidi="en-US"/>
    </w:rPr>
  </w:style>
  <w:style w:type="paragraph" w:styleId="TOC9">
    <w:name w:val="toc 9"/>
    <w:basedOn w:val="Normal"/>
    <w:next w:val="Normal"/>
    <w:autoRedefine/>
    <w:rsid w:val="00211B1E"/>
    <w:pPr>
      <w:ind w:left="1600"/>
    </w:pPr>
    <w:rPr>
      <w:rFonts w:eastAsia="Times New Roman"/>
      <w:sz w:val="20"/>
      <w:lang w:bidi="en-US"/>
    </w:rPr>
  </w:style>
  <w:style w:type="paragraph" w:customStyle="1" w:styleId="TxBrp1">
    <w:name w:val="TxBr_p1"/>
    <w:basedOn w:val="Normal"/>
    <w:qFormat/>
    <w:rsid w:val="00211B1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11B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211B1E"/>
  </w:style>
  <w:style w:type="paragraph" w:customStyle="1" w:styleId="hat">
    <w:name w:val="hat"/>
    <w:basedOn w:val="Normal"/>
    <w:next w:val="Normal"/>
    <w:link w:val="hatChar"/>
    <w:qFormat/>
    <w:rsid w:val="00211B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11B1E"/>
  </w:style>
  <w:style w:type="paragraph" w:customStyle="1" w:styleId="HotRouteChar">
    <w:name w:val="Hot Route! Char"/>
    <w:basedOn w:val="Normal"/>
    <w:qFormat/>
    <w:rsid w:val="00211B1E"/>
    <w:pPr>
      <w:ind w:left="144"/>
    </w:pPr>
    <w:rPr>
      <w:rFonts w:eastAsia="Times New Roman"/>
      <w:sz w:val="20"/>
      <w:lang w:bidi="en-US"/>
    </w:rPr>
  </w:style>
  <w:style w:type="paragraph" w:customStyle="1" w:styleId="Default">
    <w:name w:val="Default"/>
    <w:qFormat/>
    <w:rsid w:val="00211B1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11B1E"/>
    <w:rPr>
      <w:rFonts w:ascii="Cambria" w:hAnsi="Cambria" w:cs="Times New Roman"/>
      <w:b/>
      <w:bCs/>
      <w:sz w:val="26"/>
      <w:szCs w:val="26"/>
    </w:rPr>
  </w:style>
  <w:style w:type="character" w:customStyle="1" w:styleId="CardCharChar1">
    <w:name w:val="Card Char Char1"/>
    <w:basedOn w:val="DefaultParagraphFont"/>
    <w:rsid w:val="00211B1E"/>
    <w:rPr>
      <w:rFonts w:cs="Times New Roman"/>
      <w:b/>
      <w:bCs/>
      <w:sz w:val="28"/>
      <w:szCs w:val="28"/>
    </w:rPr>
  </w:style>
  <w:style w:type="paragraph" w:customStyle="1" w:styleId="SmallFont">
    <w:name w:val="Small Font"/>
    <w:basedOn w:val="Normal"/>
    <w:link w:val="SmallFontChar"/>
    <w:qFormat/>
    <w:rsid w:val="00211B1E"/>
    <w:pPr>
      <w:spacing w:after="200"/>
      <w:jc w:val="both"/>
    </w:pPr>
    <w:rPr>
      <w:rFonts w:eastAsia="Calibri"/>
      <w:szCs w:val="18"/>
    </w:rPr>
  </w:style>
  <w:style w:type="character" w:customStyle="1" w:styleId="SmallFontChar">
    <w:name w:val="Small Font Char"/>
    <w:basedOn w:val="DefaultParagraphFont"/>
    <w:link w:val="SmallFont"/>
    <w:locked/>
    <w:rsid w:val="00211B1E"/>
    <w:rPr>
      <w:rFonts w:ascii="Calibri" w:eastAsia="Calibri" w:hAnsi="Calibri"/>
      <w:sz w:val="22"/>
      <w:szCs w:val="18"/>
    </w:rPr>
  </w:style>
  <w:style w:type="character" w:customStyle="1" w:styleId="CircleChar1">
    <w:name w:val="Circle Char1"/>
    <w:basedOn w:val="DefaultParagraphFont"/>
    <w:rsid w:val="00211B1E"/>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11B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11B1E"/>
    <w:rPr>
      <w:rFonts w:ascii="Calibri" w:eastAsia="Times New Roman" w:hAnsi="Calibri" w:cs="Times New Roman"/>
      <w:b/>
      <w:sz w:val="20"/>
      <w:szCs w:val="20"/>
    </w:rPr>
  </w:style>
  <w:style w:type="character" w:customStyle="1" w:styleId="hit1">
    <w:name w:val="hit1"/>
    <w:basedOn w:val="DefaultParagraphFont"/>
    <w:rsid w:val="00211B1E"/>
    <w:rPr>
      <w:b/>
      <w:bCs/>
      <w:color w:val="CC0033"/>
    </w:rPr>
  </w:style>
  <w:style w:type="character" w:customStyle="1" w:styleId="upper">
    <w:name w:val="upper"/>
    <w:basedOn w:val="DefaultParagraphFont"/>
    <w:rsid w:val="00211B1E"/>
  </w:style>
  <w:style w:type="character" w:customStyle="1" w:styleId="SmallFont7pt">
    <w:name w:val="Small Font (7 pt)"/>
    <w:basedOn w:val="DefaultParagraphFont"/>
    <w:qFormat/>
    <w:rsid w:val="00211B1E"/>
    <w:rPr>
      <w:sz w:val="14"/>
    </w:rPr>
  </w:style>
  <w:style w:type="paragraph" w:customStyle="1" w:styleId="UnderlinedText">
    <w:name w:val="Underlined Text"/>
    <w:basedOn w:val="Normal"/>
    <w:qFormat/>
    <w:rsid w:val="00211B1E"/>
    <w:rPr>
      <w:rFonts w:eastAsia="Times New Roman"/>
      <w:b/>
      <w:szCs w:val="20"/>
    </w:rPr>
  </w:style>
  <w:style w:type="character" w:customStyle="1" w:styleId="SmallText-New">
    <w:name w:val="Small Text - New"/>
    <w:basedOn w:val="DefaultParagraphFont"/>
    <w:rsid w:val="00211B1E"/>
    <w:rPr>
      <w:rFonts w:ascii="Arial Narrow" w:hAnsi="Arial Narrow"/>
      <w:sz w:val="14"/>
    </w:rPr>
  </w:style>
  <w:style w:type="character" w:customStyle="1" w:styleId="Underlined-New">
    <w:name w:val="Underlined - New"/>
    <w:basedOn w:val="DefaultParagraphFont"/>
    <w:rsid w:val="00211B1E"/>
    <w:rPr>
      <w:rFonts w:ascii="Arial Narrow" w:hAnsi="Arial Narrow"/>
      <w:sz w:val="16"/>
      <w:u w:val="single"/>
    </w:rPr>
  </w:style>
  <w:style w:type="paragraph" w:styleId="TOC2">
    <w:name w:val="toc 2"/>
    <w:basedOn w:val="Normal"/>
    <w:next w:val="Normal"/>
    <w:autoRedefine/>
    <w:uiPriority w:val="39"/>
    <w:qFormat/>
    <w:rsid w:val="00211B1E"/>
    <w:pPr>
      <w:ind w:left="200"/>
    </w:pPr>
    <w:rPr>
      <w:rFonts w:eastAsia="Times New Roman"/>
      <w:sz w:val="20"/>
      <w:lang w:bidi="en-US"/>
    </w:rPr>
  </w:style>
  <w:style w:type="paragraph" w:styleId="TOCHeading">
    <w:name w:val="TOC Heading"/>
    <w:basedOn w:val="Heading1"/>
    <w:next w:val="Normal"/>
    <w:uiPriority w:val="39"/>
    <w:qFormat/>
    <w:rsid w:val="00211B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11B1E"/>
    <w:rPr>
      <w:rFonts w:ascii="Arial Narrow" w:hAnsi="Arial Narrow"/>
      <w:dstrike w:val="0"/>
      <w:sz w:val="20"/>
      <w:bdr w:val="single" w:sz="2" w:space="0" w:color="auto"/>
      <w:vertAlign w:val="baseline"/>
    </w:rPr>
  </w:style>
  <w:style w:type="character" w:customStyle="1" w:styleId="style65">
    <w:name w:val="style65"/>
    <w:basedOn w:val="DefaultParagraphFont"/>
    <w:rsid w:val="00211B1E"/>
    <w:rPr>
      <w:rFonts w:cs="Times New Roman"/>
    </w:rPr>
  </w:style>
  <w:style w:type="character" w:customStyle="1" w:styleId="qlabel">
    <w:name w:val="q_label"/>
    <w:basedOn w:val="DefaultParagraphFont"/>
    <w:rsid w:val="00211B1E"/>
  </w:style>
  <w:style w:type="character" w:customStyle="1" w:styleId="alabel">
    <w:name w:val="a_label"/>
    <w:basedOn w:val="DefaultParagraphFont"/>
    <w:rsid w:val="00211B1E"/>
  </w:style>
  <w:style w:type="character" w:customStyle="1" w:styleId="BoldandUnderlineCharChar">
    <w:name w:val="Bold and Underline Char Char"/>
    <w:basedOn w:val="DefaultParagraphFont"/>
    <w:rsid w:val="00211B1E"/>
    <w:rPr>
      <w:rFonts w:eastAsia="MS Mincho"/>
      <w:b/>
      <w:u w:val="single"/>
      <w:lang w:val="en-US" w:eastAsia="en-US" w:bidi="ar-SA"/>
    </w:rPr>
  </w:style>
  <w:style w:type="character" w:customStyle="1" w:styleId="CardTextChar2">
    <w:name w:val="Card Text Char"/>
    <w:basedOn w:val="DefaultParagraphFont"/>
    <w:rsid w:val="00211B1E"/>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211B1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11B1E"/>
    <w:rPr>
      <w:rFonts w:cs="Arial"/>
      <w:bCs/>
      <w:szCs w:val="26"/>
      <w:u w:val="single"/>
      <w:lang w:val="en-US" w:eastAsia="en-US" w:bidi="ar-SA"/>
    </w:rPr>
  </w:style>
  <w:style w:type="paragraph" w:customStyle="1" w:styleId="evidencetextChar">
    <w:name w:val="evidence text Char"/>
    <w:basedOn w:val="Normal"/>
    <w:qFormat/>
    <w:rsid w:val="00211B1E"/>
    <w:pPr>
      <w:ind w:left="1728" w:right="1008"/>
    </w:pPr>
    <w:rPr>
      <w:rFonts w:eastAsia="Times New Roman"/>
      <w:color w:val="000000"/>
      <w:sz w:val="18"/>
    </w:rPr>
  </w:style>
  <w:style w:type="character" w:customStyle="1" w:styleId="underline2">
    <w:name w:val="underline2"/>
    <w:basedOn w:val="DefaultParagraphFont"/>
    <w:rsid w:val="00211B1E"/>
    <w:rPr>
      <w:u w:val="single"/>
    </w:rPr>
  </w:style>
  <w:style w:type="character" w:customStyle="1" w:styleId="UnderlineChar4Char">
    <w:name w:val="Underline Char4 Char"/>
    <w:basedOn w:val="DefaultParagraphFont"/>
    <w:link w:val="UnderlineChar4"/>
    <w:rsid w:val="00211B1E"/>
    <w:rPr>
      <w:u w:val="single"/>
    </w:rPr>
  </w:style>
  <w:style w:type="paragraph" w:customStyle="1" w:styleId="UnderlineChar4">
    <w:name w:val="Underline Char4"/>
    <w:basedOn w:val="Normal"/>
    <w:link w:val="UnderlineChar4Char"/>
    <w:qFormat/>
    <w:rsid w:val="00211B1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11B1E"/>
    <w:rPr>
      <w:b/>
      <w:u w:val="single"/>
    </w:rPr>
  </w:style>
  <w:style w:type="paragraph" w:customStyle="1" w:styleId="BoldandUnderlineChar3">
    <w:name w:val="Bold and Underline Char3"/>
    <w:basedOn w:val="Normal"/>
    <w:link w:val="BoldandUnderlineChar3Char2"/>
    <w:qFormat/>
    <w:rsid w:val="00211B1E"/>
    <w:rPr>
      <w:rFonts w:asciiTheme="minorHAnsi" w:hAnsiTheme="minorHAnsi"/>
      <w:b/>
      <w:sz w:val="24"/>
      <w:u w:val="single"/>
    </w:rPr>
  </w:style>
  <w:style w:type="character" w:customStyle="1" w:styleId="inside-head">
    <w:name w:val="inside-head"/>
    <w:basedOn w:val="DefaultParagraphFont"/>
    <w:rsid w:val="00211B1E"/>
  </w:style>
  <w:style w:type="character" w:customStyle="1" w:styleId="officialstitle-">
    <w:name w:val="official_s_title-"/>
    <w:basedOn w:val="DefaultParagraphFont"/>
    <w:rsid w:val="00211B1E"/>
  </w:style>
  <w:style w:type="character" w:customStyle="1" w:styleId="officialsbureau">
    <w:name w:val="official_s_bureau"/>
    <w:basedOn w:val="DefaultParagraphFont"/>
    <w:rsid w:val="00211B1E"/>
  </w:style>
  <w:style w:type="paragraph" w:customStyle="1" w:styleId="Stylecard11ptBoldUnderline">
    <w:name w:val="Style card + 11 pt Bold Underline"/>
    <w:basedOn w:val="card"/>
    <w:link w:val="Stylecard11ptBoldUnderlineChar"/>
    <w:qFormat/>
    <w:rsid w:val="00211B1E"/>
    <w:rPr>
      <w:rFonts w:ascii="Georgia" w:eastAsia="SimSun" w:hAnsi="Georgia"/>
      <w:b/>
      <w:lang w:eastAsia="zh-CN"/>
    </w:rPr>
  </w:style>
  <w:style w:type="character" w:customStyle="1" w:styleId="Stylecard11ptBoldUnderlineChar">
    <w:name w:val="Style card + 11 pt Bold Underline Char"/>
    <w:link w:val="Stylecard11ptBoldUnderline"/>
    <w:rsid w:val="00211B1E"/>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11B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211B1E"/>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211B1E"/>
    <w:rPr>
      <w:rFonts w:ascii="Georgia" w:eastAsia="SimSun" w:hAnsi="Georgia"/>
      <w:bCs/>
      <w:sz w:val="16"/>
      <w:lang w:eastAsia="zh-CN"/>
    </w:rPr>
  </w:style>
  <w:style w:type="paragraph" w:styleId="HTMLPreformatted">
    <w:name w:val="HTML Preformatted"/>
    <w:basedOn w:val="Normal"/>
    <w:link w:val="HTMLPreformattedChar"/>
    <w:rsid w:val="00211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11B1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11B1E"/>
    <w:rPr>
      <w:u w:val="single"/>
    </w:rPr>
  </w:style>
  <w:style w:type="character" w:customStyle="1" w:styleId="StyleUnderlining11ptChar">
    <w:name w:val="Style Underlining + 11 pt Char"/>
    <w:basedOn w:val="DefaultParagraphFont"/>
    <w:link w:val="StyleUnderlining11pt"/>
    <w:rsid w:val="00211B1E"/>
    <w:rPr>
      <w:rFonts w:ascii="Calibri" w:hAnsi="Calibri"/>
      <w:sz w:val="22"/>
      <w:u w:val="single"/>
    </w:rPr>
  </w:style>
  <w:style w:type="paragraph" w:customStyle="1" w:styleId="StyleCardText9pt">
    <w:name w:val="Style Card Text + 9 pt"/>
    <w:basedOn w:val="Normal"/>
    <w:link w:val="StyleCardText9ptChar"/>
    <w:qFormat/>
    <w:rsid w:val="00211B1E"/>
    <w:pPr>
      <w:spacing w:after="200"/>
      <w:contextualSpacing/>
    </w:pPr>
    <w:rPr>
      <w:rFonts w:eastAsia="Calibri"/>
    </w:rPr>
  </w:style>
  <w:style w:type="character" w:customStyle="1" w:styleId="StyleCardText9ptChar">
    <w:name w:val="Style Card Text + 9 pt Char"/>
    <w:basedOn w:val="DefaultParagraphFont"/>
    <w:link w:val="StyleCardText9pt"/>
    <w:rsid w:val="00211B1E"/>
    <w:rPr>
      <w:rFonts w:ascii="Calibri" w:eastAsia="Calibri" w:hAnsi="Calibri"/>
      <w:sz w:val="22"/>
    </w:rPr>
  </w:style>
  <w:style w:type="paragraph" w:styleId="Quote">
    <w:name w:val="Quote"/>
    <w:basedOn w:val="Normal"/>
    <w:next w:val="Normal"/>
    <w:link w:val="QuoteChar"/>
    <w:uiPriority w:val="29"/>
    <w:qFormat/>
    <w:rsid w:val="00211B1E"/>
    <w:pPr>
      <w:widowControl w:val="0"/>
    </w:pPr>
    <w:rPr>
      <w:rFonts w:eastAsia="Times New Roman"/>
      <w:iCs/>
      <w:color w:val="000000"/>
      <w:lang w:bidi="en-US"/>
    </w:rPr>
  </w:style>
  <w:style w:type="character" w:customStyle="1" w:styleId="QuoteChar">
    <w:name w:val="Quote Char"/>
    <w:basedOn w:val="DefaultParagraphFont"/>
    <w:link w:val="Quote"/>
    <w:uiPriority w:val="29"/>
    <w:rsid w:val="00211B1E"/>
    <w:rPr>
      <w:rFonts w:ascii="Calibri" w:eastAsia="Times New Roman" w:hAnsi="Calibri"/>
      <w:iCs/>
      <w:color w:val="000000"/>
      <w:sz w:val="22"/>
      <w:lang w:bidi="en-US"/>
    </w:rPr>
  </w:style>
  <w:style w:type="character" w:customStyle="1" w:styleId="underlineChar">
    <w:name w:val="underline Char"/>
    <w:basedOn w:val="DefaultParagraphFont"/>
    <w:rsid w:val="00211B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11B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11B1E"/>
    <w:rPr>
      <w:sz w:val="20"/>
      <w:u w:val="single"/>
    </w:rPr>
  </w:style>
  <w:style w:type="paragraph" w:styleId="BodyTextIndent2">
    <w:name w:val="Body Text Indent 2"/>
    <w:basedOn w:val="Normal"/>
    <w:link w:val="BodyTextIndent2Char"/>
    <w:unhideWhenUsed/>
    <w:rsid w:val="00211B1E"/>
    <w:pPr>
      <w:spacing w:after="120" w:line="480" w:lineRule="auto"/>
      <w:ind w:left="360"/>
    </w:pPr>
  </w:style>
  <w:style w:type="character" w:customStyle="1" w:styleId="BodyTextIndent2Char">
    <w:name w:val="Body Text Indent 2 Char"/>
    <w:basedOn w:val="DefaultParagraphFont"/>
    <w:link w:val="BodyTextIndent2"/>
    <w:rsid w:val="00211B1E"/>
    <w:rPr>
      <w:rFonts w:ascii="Calibri" w:hAnsi="Calibri"/>
      <w:sz w:val="22"/>
    </w:rPr>
  </w:style>
  <w:style w:type="paragraph" w:styleId="BodyTextIndent3">
    <w:name w:val="Body Text Indent 3"/>
    <w:basedOn w:val="Normal"/>
    <w:link w:val="BodyTextIndent3Char"/>
    <w:uiPriority w:val="99"/>
    <w:unhideWhenUsed/>
    <w:rsid w:val="00211B1E"/>
    <w:pPr>
      <w:spacing w:after="120"/>
      <w:ind w:left="360"/>
    </w:pPr>
    <w:rPr>
      <w:szCs w:val="16"/>
    </w:rPr>
  </w:style>
  <w:style w:type="character" w:customStyle="1" w:styleId="BodyTextIndent3Char">
    <w:name w:val="Body Text Indent 3 Char"/>
    <w:basedOn w:val="DefaultParagraphFont"/>
    <w:link w:val="BodyTextIndent3"/>
    <w:uiPriority w:val="99"/>
    <w:rsid w:val="00211B1E"/>
    <w:rPr>
      <w:rFonts w:ascii="Calibri" w:hAnsi="Calibri"/>
      <w:sz w:val="22"/>
      <w:szCs w:val="16"/>
    </w:rPr>
  </w:style>
  <w:style w:type="paragraph" w:styleId="BodyText2">
    <w:name w:val="Body Text 2"/>
    <w:basedOn w:val="Normal"/>
    <w:link w:val="BodyText2Char"/>
    <w:unhideWhenUsed/>
    <w:rsid w:val="00211B1E"/>
    <w:pPr>
      <w:spacing w:after="120" w:line="480" w:lineRule="auto"/>
    </w:pPr>
  </w:style>
  <w:style w:type="character" w:customStyle="1" w:styleId="BodyText2Char">
    <w:name w:val="Body Text 2 Char"/>
    <w:basedOn w:val="DefaultParagraphFont"/>
    <w:link w:val="BodyText2"/>
    <w:rsid w:val="00211B1E"/>
    <w:rPr>
      <w:rFonts w:ascii="Calibri" w:hAnsi="Calibri"/>
      <w:sz w:val="22"/>
    </w:rPr>
  </w:style>
  <w:style w:type="paragraph" w:styleId="BodyTextIndent">
    <w:name w:val="Body Text Indent"/>
    <w:basedOn w:val="Normal"/>
    <w:link w:val="BodyTextIndentChar"/>
    <w:uiPriority w:val="99"/>
    <w:unhideWhenUsed/>
    <w:rsid w:val="00211B1E"/>
    <w:pPr>
      <w:spacing w:after="120"/>
      <w:ind w:left="360"/>
    </w:pPr>
  </w:style>
  <w:style w:type="character" w:customStyle="1" w:styleId="BodyTextIndentChar">
    <w:name w:val="Body Text Indent Char"/>
    <w:basedOn w:val="DefaultParagraphFont"/>
    <w:link w:val="BodyTextIndent"/>
    <w:uiPriority w:val="99"/>
    <w:rsid w:val="00211B1E"/>
    <w:rPr>
      <w:rFonts w:ascii="Calibri" w:hAnsi="Calibri"/>
      <w:sz w:val="22"/>
    </w:rPr>
  </w:style>
  <w:style w:type="paragraph" w:styleId="BodyText3">
    <w:name w:val="Body Text 3"/>
    <w:basedOn w:val="Normal"/>
    <w:link w:val="BodyText3Char"/>
    <w:unhideWhenUsed/>
    <w:rsid w:val="00211B1E"/>
    <w:pPr>
      <w:spacing w:after="120"/>
    </w:pPr>
    <w:rPr>
      <w:szCs w:val="16"/>
    </w:rPr>
  </w:style>
  <w:style w:type="character" w:customStyle="1" w:styleId="BodyText3Char">
    <w:name w:val="Body Text 3 Char"/>
    <w:basedOn w:val="DefaultParagraphFont"/>
    <w:link w:val="BodyText3"/>
    <w:rsid w:val="00211B1E"/>
    <w:rPr>
      <w:rFonts w:ascii="Calibri" w:hAnsi="Calibri"/>
      <w:sz w:val="22"/>
      <w:szCs w:val="16"/>
    </w:rPr>
  </w:style>
  <w:style w:type="character" w:customStyle="1" w:styleId="StyleBold">
    <w:name w:val="Style Bold"/>
    <w:basedOn w:val="DefaultParagraphFont"/>
    <w:uiPriority w:val="9"/>
    <w:semiHidden/>
    <w:rsid w:val="00211B1E"/>
    <w:rPr>
      <w:b/>
      <w:bCs/>
    </w:rPr>
  </w:style>
  <w:style w:type="character" w:customStyle="1" w:styleId="body-text">
    <w:name w:val="body-text"/>
    <w:basedOn w:val="DefaultParagraphFont"/>
    <w:rsid w:val="00211B1E"/>
  </w:style>
  <w:style w:type="paragraph" w:customStyle="1" w:styleId="StyleStyle411ptBoldBorderSinglesolidlineAuto0">
    <w:name w:val="Style Style4 + 11 pt Bold Border: : (Single solid line Auto  0...."/>
    <w:basedOn w:val="Normal"/>
    <w:link w:val="StyleStyle411ptBoldBorderSinglesolidlineAuto0Char"/>
    <w:qFormat/>
    <w:rsid w:val="00211B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11B1E"/>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11B1E"/>
  </w:style>
  <w:style w:type="paragraph" w:customStyle="1" w:styleId="StyleStyle112pt">
    <w:name w:val="Style Style1 + 12 pt"/>
    <w:basedOn w:val="Normal"/>
    <w:link w:val="StyleStyle112ptChar"/>
    <w:qFormat/>
    <w:rsid w:val="00211B1E"/>
    <w:rPr>
      <w:rFonts w:eastAsia="SimSun"/>
      <w:u w:val="single"/>
      <w:lang w:eastAsia="zh-CN"/>
    </w:rPr>
  </w:style>
  <w:style w:type="character" w:customStyle="1" w:styleId="StyleStyle112ptChar">
    <w:name w:val="Style Style1 + 12 pt Char"/>
    <w:basedOn w:val="DefaultParagraphFont"/>
    <w:link w:val="StyleStyle112pt"/>
    <w:rsid w:val="00211B1E"/>
    <w:rPr>
      <w:rFonts w:ascii="Calibri" w:eastAsia="SimSun" w:hAnsi="Calibri"/>
      <w:sz w:val="22"/>
      <w:u w:val="single"/>
      <w:lang w:eastAsia="zh-CN"/>
    </w:rPr>
  </w:style>
  <w:style w:type="paragraph" w:customStyle="1" w:styleId="MinimizedText">
    <w:name w:val="Minimized Text"/>
    <w:basedOn w:val="Normal"/>
    <w:link w:val="MinimizedTextChar"/>
    <w:qFormat/>
    <w:rsid w:val="00211B1E"/>
    <w:rPr>
      <w:rFonts w:eastAsia="Times New Roman"/>
    </w:rPr>
  </w:style>
  <w:style w:type="character" w:customStyle="1" w:styleId="MinimizedTextChar">
    <w:name w:val="Minimized Text Char"/>
    <w:basedOn w:val="DefaultParagraphFont"/>
    <w:link w:val="MinimizedText"/>
    <w:rsid w:val="00211B1E"/>
    <w:rPr>
      <w:rFonts w:ascii="Calibri" w:eastAsia="Times New Roman" w:hAnsi="Calibri"/>
      <w:sz w:val="22"/>
    </w:rPr>
  </w:style>
  <w:style w:type="character" w:customStyle="1" w:styleId="term1">
    <w:name w:val="term1"/>
    <w:basedOn w:val="DefaultParagraphFont"/>
    <w:rsid w:val="00211B1E"/>
    <w:rPr>
      <w:b/>
      <w:bCs/>
    </w:rPr>
  </w:style>
  <w:style w:type="character" w:customStyle="1" w:styleId="Styleterm111ptUnderline">
    <w:name w:val="Style term1 + 11 pt Underline"/>
    <w:basedOn w:val="term1"/>
    <w:rsid w:val="00211B1E"/>
    <w:rPr>
      <w:b/>
      <w:bCs/>
      <w:sz w:val="20"/>
      <w:u w:val="single"/>
    </w:rPr>
  </w:style>
  <w:style w:type="paragraph" w:customStyle="1" w:styleId="StyleMinimizedTextArialNarrow10pt">
    <w:name w:val="Style Minimized Text + Arial Narrow 10 pt"/>
    <w:basedOn w:val="MinimizedText"/>
    <w:link w:val="StyleMinimizedTextArialNarrow10ptChar"/>
    <w:qFormat/>
    <w:rsid w:val="00211B1E"/>
    <w:rPr>
      <w:sz w:val="20"/>
    </w:rPr>
  </w:style>
  <w:style w:type="character" w:customStyle="1" w:styleId="StyleMinimizedTextArialNarrow10ptChar">
    <w:name w:val="Style Minimized Text + Arial Narrow 10 pt Char"/>
    <w:basedOn w:val="MinimizedTextChar"/>
    <w:link w:val="StyleMinimizedTextArialNarrow10pt"/>
    <w:rsid w:val="00211B1E"/>
    <w:rPr>
      <w:rFonts w:ascii="Calibri" w:eastAsia="Times New Roman" w:hAnsi="Calibri"/>
      <w:sz w:val="20"/>
    </w:rPr>
  </w:style>
  <w:style w:type="character" w:customStyle="1" w:styleId="Styleunderline11ptBold">
    <w:name w:val="Style underline + 11 pt Bold"/>
    <w:basedOn w:val="underline"/>
    <w:rsid w:val="00211B1E"/>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11B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11B1E"/>
    <w:rPr>
      <w:rFonts w:ascii="Calibri" w:eastAsia="Times New Roman" w:hAnsi="Calibri"/>
      <w:sz w:val="22"/>
      <w:u w:val="single"/>
      <w:bdr w:val="single" w:sz="4" w:space="0" w:color="auto"/>
    </w:rPr>
  </w:style>
  <w:style w:type="character" w:customStyle="1" w:styleId="Style9pt">
    <w:name w:val="Style 9 pt"/>
    <w:basedOn w:val="DefaultParagraphFont"/>
    <w:rsid w:val="00211B1E"/>
    <w:rPr>
      <w:rFonts w:ascii="Times New Roman" w:hAnsi="Times New Roman"/>
      <w:sz w:val="20"/>
    </w:rPr>
  </w:style>
  <w:style w:type="paragraph" w:customStyle="1" w:styleId="StyleStyle49pt3">
    <w:name w:val="Style Style4 + 9 pt3"/>
    <w:basedOn w:val="Style4"/>
    <w:link w:val="StyleStyle49pt3Char"/>
    <w:qFormat/>
    <w:rsid w:val="00211B1E"/>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11B1E"/>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11B1E"/>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11B1E"/>
    <w:rPr>
      <w:rFonts w:ascii="Calibri" w:eastAsia="Times New Roman" w:hAnsi="Calibri" w:cs="Times New Roman"/>
      <w:b/>
      <w:bCs/>
      <w:u w:val="single"/>
      <w:lang w:val="x-none"/>
    </w:rPr>
  </w:style>
  <w:style w:type="character" w:customStyle="1" w:styleId="authorbio">
    <w:name w:val="authorbio"/>
    <w:basedOn w:val="DefaultParagraphFont"/>
    <w:rsid w:val="00211B1E"/>
  </w:style>
  <w:style w:type="character" w:customStyle="1" w:styleId="a">
    <w:name w:val="a"/>
    <w:basedOn w:val="DefaultParagraphFont"/>
    <w:rsid w:val="00211B1E"/>
  </w:style>
  <w:style w:type="character" w:customStyle="1" w:styleId="StyleUnderline3">
    <w:name w:val="Style Underline3"/>
    <w:basedOn w:val="DefaultParagraphFont"/>
    <w:rsid w:val="00211B1E"/>
    <w:rPr>
      <w:u w:val="single"/>
    </w:rPr>
  </w:style>
  <w:style w:type="paragraph" w:customStyle="1" w:styleId="StyleStyle111ptBorderSinglesolidlineAuto05ptL">
    <w:name w:val="Style Style1 + 11 pt Border: : (Single solid line Auto  0.5 pt L..."/>
    <w:link w:val="StyleStyle111ptBorderSinglesolidlineAuto05ptLChar"/>
    <w:qFormat/>
    <w:rsid w:val="00211B1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11B1E"/>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11B1E"/>
    <w:rPr>
      <w:u w:val="single"/>
    </w:rPr>
  </w:style>
  <w:style w:type="paragraph" w:customStyle="1" w:styleId="Circled">
    <w:name w:val="Circled"/>
    <w:link w:val="CircledChar"/>
    <w:qFormat/>
    <w:rsid w:val="00211B1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211B1E"/>
    <w:rPr>
      <w:rFonts w:ascii="Times New Roman" w:eastAsia="MS Mincho" w:hAnsi="Times New Roman" w:cs="Times New Roman"/>
      <w:b/>
      <w:sz w:val="22"/>
      <w:szCs w:val="20"/>
      <w:u w:val="single"/>
      <w:lang w:eastAsia="ja-JP"/>
    </w:rPr>
  </w:style>
  <w:style w:type="character" w:customStyle="1" w:styleId="base">
    <w:name w:val="base"/>
    <w:basedOn w:val="DefaultParagraphFont"/>
    <w:rsid w:val="00211B1E"/>
  </w:style>
  <w:style w:type="character" w:customStyle="1" w:styleId="part-of-speech">
    <w:name w:val="part-of-speech"/>
    <w:basedOn w:val="DefaultParagraphFont"/>
    <w:rsid w:val="00211B1E"/>
  </w:style>
  <w:style w:type="character" w:customStyle="1" w:styleId="sep">
    <w:name w:val="sep"/>
    <w:basedOn w:val="DefaultParagraphFont"/>
    <w:rsid w:val="00211B1E"/>
  </w:style>
  <w:style w:type="character" w:customStyle="1" w:styleId="pron">
    <w:name w:val="pron"/>
    <w:basedOn w:val="DefaultParagraphFont"/>
    <w:rsid w:val="00211B1E"/>
  </w:style>
  <w:style w:type="paragraph" w:customStyle="1" w:styleId="StyleStyle4LatinTimesNewRomanAsianSimSun">
    <w:name w:val="Style Style4 + (Latin) Times New Roman (Asian) SimSun"/>
    <w:basedOn w:val="Normal"/>
    <w:link w:val="StyleStyle4LatinTimesNewRomanAsianSimSunChar"/>
    <w:qFormat/>
    <w:rsid w:val="00211B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11B1E"/>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11B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11B1E"/>
    <w:rPr>
      <w:rFonts w:ascii="Calibri" w:eastAsia="SimSun" w:hAnsi="Calibri"/>
      <w:b/>
      <w:bCs/>
      <w:sz w:val="22"/>
      <w:u w:val="single"/>
    </w:rPr>
  </w:style>
  <w:style w:type="character" w:customStyle="1" w:styleId="CharChar3">
    <w:name w:val="Char Char3"/>
    <w:basedOn w:val="DefaultParagraphFont"/>
    <w:rsid w:val="00211B1E"/>
    <w:rPr>
      <w:rFonts w:cs="Arial"/>
      <w:b/>
      <w:bCs/>
      <w:iCs/>
      <w:lang w:val="en-US" w:eastAsia="en-US" w:bidi="ar-SA"/>
    </w:rPr>
  </w:style>
  <w:style w:type="character" w:customStyle="1" w:styleId="SubtitleChar1">
    <w:name w:val="Subtitle Char1"/>
    <w:aliases w:val="Underlined card text Char1"/>
    <w:basedOn w:val="DefaultParagraphFont"/>
    <w:rsid w:val="00211B1E"/>
    <w:rPr>
      <w:color w:val="5A5A5A" w:themeColor="text1" w:themeTint="A5"/>
      <w:spacing w:val="15"/>
      <w:sz w:val="22"/>
      <w:szCs w:val="22"/>
    </w:rPr>
  </w:style>
  <w:style w:type="paragraph" w:customStyle="1" w:styleId="StyleStyle411pt1">
    <w:name w:val="Style Style4 + 11 pt1"/>
    <w:basedOn w:val="Style4"/>
    <w:link w:val="StyleStyle411pt1Char"/>
    <w:qFormat/>
    <w:rsid w:val="00211B1E"/>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11B1E"/>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11B1E"/>
    <w:rPr>
      <w:b/>
      <w:u w:val="single"/>
      <w:lang w:val="en-US" w:eastAsia="en-US" w:bidi="ar-SA"/>
    </w:rPr>
  </w:style>
  <w:style w:type="character" w:customStyle="1" w:styleId="StyleUnderlineCharChar111pt">
    <w:name w:val="Style Underline Char Char1 + 11 pt"/>
    <w:basedOn w:val="DefaultParagraphFont"/>
    <w:rsid w:val="00211B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11B1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11B1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11B1E"/>
    <w:rPr>
      <w:sz w:val="22"/>
      <w:u w:val="single"/>
    </w:rPr>
  </w:style>
  <w:style w:type="paragraph" w:customStyle="1" w:styleId="StyleMinimizedTextArialNarrow9pt">
    <w:name w:val="Style Minimized Text + Arial Narrow 9 pt"/>
    <w:basedOn w:val="Normal"/>
    <w:link w:val="StyleMinimizedTextArialNarrow9ptChar"/>
    <w:qFormat/>
    <w:rsid w:val="00211B1E"/>
    <w:rPr>
      <w:rFonts w:eastAsia="Times New Roman"/>
    </w:rPr>
  </w:style>
  <w:style w:type="character" w:customStyle="1" w:styleId="StyleMinimizedTextArialNarrow9ptChar">
    <w:name w:val="Style Minimized Text + Arial Narrow 9 pt Char"/>
    <w:basedOn w:val="DefaultParagraphFont"/>
    <w:link w:val="StyleMinimizedTextArialNarrow9pt"/>
    <w:rsid w:val="00211B1E"/>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11B1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11B1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11B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11B1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11B1E"/>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11B1E"/>
    <w:rPr>
      <w:b w:val="0"/>
      <w:bCs/>
      <w:sz w:val="20"/>
      <w:u w:val="single"/>
      <w:lang w:val="en-US" w:eastAsia="en-US" w:bidi="ar-SA"/>
    </w:rPr>
  </w:style>
  <w:style w:type="character" w:customStyle="1" w:styleId="Styleunderline9pt">
    <w:name w:val="Style underline + 9 pt"/>
    <w:basedOn w:val="underline"/>
    <w:rsid w:val="00211B1E"/>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11B1E"/>
    <w:rPr>
      <w:rFonts w:ascii="Times New Roman" w:hAnsi="Times New Roman"/>
      <w:sz w:val="20"/>
    </w:rPr>
  </w:style>
  <w:style w:type="character" w:customStyle="1" w:styleId="Styleunderline9pt1">
    <w:name w:val="Style underline + 9 pt1"/>
    <w:basedOn w:val="underline"/>
    <w:rsid w:val="00211B1E"/>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11B1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11B1E"/>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11B1E"/>
    <w:rPr>
      <w:b/>
      <w:bCs/>
      <w:noProof w:val="0"/>
      <w:sz w:val="20"/>
      <w:u w:val="single"/>
      <w:lang w:val="en-US" w:eastAsia="en-US" w:bidi="ar-SA"/>
    </w:rPr>
  </w:style>
  <w:style w:type="character" w:customStyle="1" w:styleId="Hyperlink23">
    <w:name w:val="Hyperlink23"/>
    <w:basedOn w:val="DefaultParagraphFont"/>
    <w:rsid w:val="00211B1E"/>
    <w:rPr>
      <w:color w:val="3300CC"/>
      <w:u w:val="single"/>
    </w:rPr>
  </w:style>
  <w:style w:type="paragraph" w:customStyle="1" w:styleId="cardCharChar">
    <w:name w:val="card Char Char"/>
    <w:basedOn w:val="Normal"/>
    <w:link w:val="cardCharCharChar"/>
    <w:qFormat/>
    <w:rsid w:val="00211B1E"/>
    <w:pPr>
      <w:ind w:left="288" w:right="288"/>
    </w:pPr>
    <w:rPr>
      <w:rFonts w:eastAsia="Times New Roman"/>
      <w:szCs w:val="20"/>
    </w:rPr>
  </w:style>
  <w:style w:type="character" w:customStyle="1" w:styleId="cardCharCharChar">
    <w:name w:val="card Char Char Char"/>
    <w:basedOn w:val="DefaultParagraphFont"/>
    <w:link w:val="cardCharChar"/>
    <w:rsid w:val="00211B1E"/>
    <w:rPr>
      <w:rFonts w:ascii="Calibri" w:eastAsia="Times New Roman" w:hAnsi="Calibri"/>
      <w:sz w:val="22"/>
      <w:szCs w:val="20"/>
    </w:rPr>
  </w:style>
  <w:style w:type="character" w:customStyle="1" w:styleId="StyleunderlineArialNarrow9ptBold">
    <w:name w:val="Style underline + Arial Narrow 9 pt Bold"/>
    <w:basedOn w:val="underline"/>
    <w:rsid w:val="00211B1E"/>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11B1E"/>
  </w:style>
  <w:style w:type="character" w:customStyle="1" w:styleId="StylecardCharCharArialNarrow9ptChar">
    <w:name w:val="Style card Char Char + Arial Narrow 9 pt Char"/>
    <w:basedOn w:val="cardCharCharChar"/>
    <w:link w:val="StylecardCharCharArialNarrow9pt"/>
    <w:rsid w:val="00211B1E"/>
    <w:rPr>
      <w:rFonts w:ascii="Calibri" w:eastAsia="Times New Roman" w:hAnsi="Calibri"/>
      <w:sz w:val="22"/>
      <w:szCs w:val="20"/>
    </w:rPr>
  </w:style>
  <w:style w:type="character" w:customStyle="1" w:styleId="CardTextChar10">
    <w:name w:val="Card Text Char1"/>
    <w:basedOn w:val="DefaultParagraphFont"/>
    <w:rsid w:val="00211B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11B1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11B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11B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11B1E"/>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211B1E"/>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11B1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11B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11B1E"/>
    <w:rPr>
      <w:rFonts w:eastAsia="Times New Roman"/>
    </w:rPr>
  </w:style>
  <w:style w:type="character" w:customStyle="1" w:styleId="TextsmallChar">
    <w:name w:val="Textsmall Char"/>
    <w:basedOn w:val="DefaultParagraphFont"/>
    <w:link w:val="Textsmall"/>
    <w:rsid w:val="00211B1E"/>
    <w:rPr>
      <w:rFonts w:ascii="Calibri" w:eastAsia="Times New Roman" w:hAnsi="Calibri"/>
      <w:sz w:val="22"/>
    </w:rPr>
  </w:style>
  <w:style w:type="character" w:customStyle="1" w:styleId="CharChar111">
    <w:name w:val="Char Char111"/>
    <w:basedOn w:val="DefaultParagraphFont"/>
    <w:rsid w:val="00211B1E"/>
    <w:rPr>
      <w:rFonts w:cs="Arial"/>
      <w:bCs/>
      <w:szCs w:val="26"/>
      <w:u w:val="single"/>
      <w:lang w:val="en-US" w:eastAsia="en-US" w:bidi="ar-SA"/>
    </w:rPr>
  </w:style>
  <w:style w:type="paragraph" w:customStyle="1" w:styleId="cardtextsmall">
    <w:name w:val="card text small"/>
    <w:basedOn w:val="Normal"/>
    <w:qFormat/>
    <w:rsid w:val="00211B1E"/>
    <w:rPr>
      <w:rFonts w:ascii="Arial Narrow" w:eastAsia="Times New Roman" w:hAnsi="Arial Narrow"/>
    </w:rPr>
  </w:style>
  <w:style w:type="character" w:customStyle="1" w:styleId="AUnterdline">
    <w:name w:val="AUnterdline"/>
    <w:qFormat/>
    <w:rsid w:val="00211B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11B1E"/>
    <w:rPr>
      <w:rFonts w:ascii="Times New Roman" w:hAnsi="Times New Roman"/>
      <w:b/>
      <w:bCs/>
      <w:sz w:val="20"/>
      <w:u w:val="single"/>
      <w:bdr w:val="single" w:sz="4" w:space="0" w:color="auto"/>
    </w:rPr>
  </w:style>
  <w:style w:type="character" w:customStyle="1" w:styleId="highlightedsearchterm">
    <w:name w:val="highlightedsearchterm"/>
    <w:rsid w:val="00211B1E"/>
  </w:style>
  <w:style w:type="character" w:customStyle="1" w:styleId="StyleUnderline1">
    <w:name w:val="Style Underline1"/>
    <w:basedOn w:val="DefaultParagraphFont"/>
    <w:rsid w:val="00211B1E"/>
    <w:rPr>
      <w:rFonts w:ascii="Times New Roman" w:hAnsi="Times New Roman"/>
      <w:sz w:val="20"/>
      <w:u w:val="single"/>
    </w:rPr>
  </w:style>
  <w:style w:type="paragraph" w:customStyle="1" w:styleId="StyleStyle49pt10">
    <w:name w:val="Style Style4 + 9 pt10"/>
    <w:basedOn w:val="Style4"/>
    <w:link w:val="StyleStyle49pt10Char"/>
    <w:qFormat/>
    <w:rsid w:val="00211B1E"/>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11B1E"/>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11B1E"/>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11B1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11B1E"/>
    <w:pPr>
      <w:ind w:left="288"/>
    </w:pPr>
    <w:rPr>
      <w:rFonts w:eastAsia="Times New Roman"/>
      <w:u w:val="single"/>
    </w:rPr>
  </w:style>
  <w:style w:type="character" w:customStyle="1" w:styleId="NormalUnderlineChar">
    <w:name w:val="Normal Underline Char"/>
    <w:link w:val="NormalUnderline"/>
    <w:rsid w:val="00211B1E"/>
    <w:rPr>
      <w:rFonts w:ascii="Calibri" w:eastAsia="Times New Roman" w:hAnsi="Calibri"/>
      <w:sz w:val="22"/>
      <w:u w:val="single"/>
    </w:rPr>
  </w:style>
  <w:style w:type="character" w:customStyle="1" w:styleId="DontRead">
    <w:name w:val="Don't Read"/>
    <w:qFormat/>
    <w:rsid w:val="00211B1E"/>
    <w:rPr>
      <w:rFonts w:ascii="Times New Roman" w:hAnsi="Times New Roman"/>
      <w:sz w:val="16"/>
    </w:rPr>
  </w:style>
  <w:style w:type="paragraph" w:customStyle="1" w:styleId="Underlinestyle">
    <w:name w:val="Underline style"/>
    <w:basedOn w:val="Normal"/>
    <w:qFormat/>
    <w:rsid w:val="00211B1E"/>
    <w:rPr>
      <w:rFonts w:eastAsia="Times New Roman"/>
      <w:u w:val="single"/>
    </w:rPr>
  </w:style>
  <w:style w:type="character" w:customStyle="1" w:styleId="Style11ptUnderline3">
    <w:name w:val="Style 11 pt Underline3"/>
    <w:rsid w:val="00211B1E"/>
    <w:rPr>
      <w:sz w:val="20"/>
      <w:u w:val="single"/>
    </w:rPr>
  </w:style>
  <w:style w:type="character" w:customStyle="1" w:styleId="27">
    <w:name w:val="27"/>
    <w:rsid w:val="00211B1E"/>
    <w:rPr>
      <w:rFonts w:cs="Arial"/>
      <w:bCs/>
      <w:sz w:val="20"/>
      <w:u w:val="single"/>
      <w:lang w:val="en-US" w:eastAsia="en-US" w:bidi="ar-SA"/>
    </w:rPr>
  </w:style>
  <w:style w:type="character" w:customStyle="1" w:styleId="2">
    <w:name w:val="2"/>
    <w:rsid w:val="00211B1E"/>
    <w:rPr>
      <w:rFonts w:cs="Arial"/>
      <w:bCs/>
      <w:sz w:val="20"/>
      <w:u w:val="single"/>
      <w:lang w:val="en-US" w:eastAsia="en-US" w:bidi="ar-SA"/>
    </w:rPr>
  </w:style>
  <w:style w:type="character" w:customStyle="1" w:styleId="Style9ptUnderline11">
    <w:name w:val="Style 9 pt Underline11"/>
    <w:basedOn w:val="DefaultParagraphFont"/>
    <w:rsid w:val="00211B1E"/>
    <w:rPr>
      <w:sz w:val="20"/>
      <w:u w:val="single"/>
    </w:rPr>
  </w:style>
  <w:style w:type="character" w:customStyle="1" w:styleId="Style9ptBoldUnderline5">
    <w:name w:val="Style 9 pt Bold Underline5"/>
    <w:basedOn w:val="DefaultParagraphFont"/>
    <w:rsid w:val="00211B1E"/>
    <w:rPr>
      <w:b/>
      <w:bCs/>
      <w:sz w:val="20"/>
      <w:u w:val="single"/>
    </w:rPr>
  </w:style>
  <w:style w:type="character" w:customStyle="1" w:styleId="CharChar114">
    <w:name w:val="Char Char114"/>
    <w:basedOn w:val="DefaultParagraphFont"/>
    <w:rsid w:val="00211B1E"/>
    <w:rPr>
      <w:rFonts w:cs="Arial"/>
      <w:bCs/>
      <w:szCs w:val="26"/>
      <w:u w:val="single"/>
      <w:lang w:val="en-US" w:eastAsia="en-US" w:bidi="ar-SA"/>
    </w:rPr>
  </w:style>
  <w:style w:type="character" w:customStyle="1" w:styleId="CharChar113">
    <w:name w:val="Char Char113"/>
    <w:basedOn w:val="DefaultParagraphFont"/>
    <w:rsid w:val="00211B1E"/>
    <w:rPr>
      <w:rFonts w:cs="Arial"/>
      <w:bCs/>
      <w:szCs w:val="26"/>
      <w:u w:val="single"/>
      <w:lang w:val="en-US" w:eastAsia="en-US" w:bidi="ar-SA"/>
    </w:rPr>
  </w:style>
  <w:style w:type="character" w:customStyle="1" w:styleId="CharChar112">
    <w:name w:val="Char Char112"/>
    <w:basedOn w:val="DefaultParagraphFont"/>
    <w:rsid w:val="00211B1E"/>
    <w:rPr>
      <w:rFonts w:cs="Arial"/>
      <w:bCs/>
      <w:szCs w:val="26"/>
      <w:u w:val="single"/>
      <w:lang w:val="en-US" w:eastAsia="en-US" w:bidi="ar-SA"/>
    </w:rPr>
  </w:style>
  <w:style w:type="character" w:customStyle="1" w:styleId="ssl0">
    <w:name w:val="ss_l0"/>
    <w:basedOn w:val="DefaultParagraphFont"/>
    <w:rsid w:val="00211B1E"/>
  </w:style>
  <w:style w:type="paragraph" w:customStyle="1" w:styleId="WW-Default1">
    <w:name w:val="WW-Default1"/>
    <w:basedOn w:val="Normal"/>
    <w:qFormat/>
    <w:rsid w:val="00211B1E"/>
    <w:pPr>
      <w:suppressAutoHyphens/>
    </w:pPr>
    <w:rPr>
      <w:rFonts w:eastAsia="Times New Roman"/>
      <w:b/>
      <w:bCs/>
      <w:szCs w:val="20"/>
      <w:lang w:eastAsia="ar-SA"/>
    </w:rPr>
  </w:style>
  <w:style w:type="character" w:customStyle="1" w:styleId="zoomme">
    <w:name w:val="zoomme"/>
    <w:basedOn w:val="DefaultParagraphFont"/>
    <w:rsid w:val="00211B1E"/>
  </w:style>
  <w:style w:type="character" w:customStyle="1" w:styleId="Date1">
    <w:name w:val="Date1"/>
    <w:basedOn w:val="DefaultParagraphFont"/>
    <w:rsid w:val="00211B1E"/>
  </w:style>
  <w:style w:type="character" w:customStyle="1" w:styleId="classauthor">
    <w:name w:val="class=&quot;author&quot;"/>
    <w:basedOn w:val="DefaultParagraphFont"/>
    <w:rsid w:val="00211B1E"/>
  </w:style>
  <w:style w:type="paragraph" w:customStyle="1" w:styleId="CardStyle0">
    <w:name w:val="Card Style"/>
    <w:basedOn w:val="Normal"/>
    <w:link w:val="CardStyleChar"/>
    <w:qFormat/>
    <w:rsid w:val="00211B1E"/>
    <w:rPr>
      <w:rFonts w:eastAsia="Times New Roman"/>
    </w:rPr>
  </w:style>
  <w:style w:type="character" w:customStyle="1" w:styleId="CharCharChar">
    <w:name w:val="Char Char Char"/>
    <w:basedOn w:val="DefaultParagraphFont"/>
    <w:rsid w:val="00211B1E"/>
    <w:rPr>
      <w:rFonts w:cs="Arial"/>
      <w:bCs/>
      <w:szCs w:val="26"/>
      <w:u w:val="single"/>
      <w:lang w:val="en-US" w:eastAsia="en-US" w:bidi="ar-SA"/>
    </w:rPr>
  </w:style>
  <w:style w:type="character" w:customStyle="1" w:styleId="texto1">
    <w:name w:val="texto1"/>
    <w:rsid w:val="00211B1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11B1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11B1E"/>
    <w:rPr>
      <w:rFonts w:ascii="Calibri" w:eastAsia="Times New Roman" w:hAnsi="Calibri" w:cs="Arial"/>
      <w:b/>
      <w:szCs w:val="28"/>
    </w:rPr>
  </w:style>
  <w:style w:type="paragraph" w:customStyle="1" w:styleId="Style23">
    <w:name w:val="Style23"/>
    <w:basedOn w:val="Normal"/>
    <w:uiPriority w:val="99"/>
    <w:qFormat/>
    <w:rsid w:val="00211B1E"/>
    <w:pPr>
      <w:widowControl w:val="0"/>
      <w:autoSpaceDE w:val="0"/>
      <w:autoSpaceDN w:val="0"/>
      <w:adjustRightInd w:val="0"/>
      <w:spacing w:line="209" w:lineRule="exact"/>
    </w:pPr>
    <w:rPr>
      <w:rFonts w:eastAsia="SimSun"/>
    </w:rPr>
  </w:style>
  <w:style w:type="character" w:customStyle="1" w:styleId="gray">
    <w:name w:val="gray"/>
    <w:basedOn w:val="DefaultParagraphFont"/>
    <w:rsid w:val="00211B1E"/>
  </w:style>
  <w:style w:type="paragraph" w:customStyle="1" w:styleId="Tagtemplate">
    <w:name w:val="Tagtemplate"/>
    <w:basedOn w:val="Normal"/>
    <w:link w:val="TagtemplateChar"/>
    <w:autoRedefine/>
    <w:qFormat/>
    <w:rsid w:val="00211B1E"/>
    <w:pPr>
      <w:keepNext/>
      <w:keepLines/>
    </w:pPr>
    <w:rPr>
      <w:rFonts w:eastAsia="Calibri"/>
      <w:b/>
    </w:rPr>
  </w:style>
  <w:style w:type="character" w:customStyle="1" w:styleId="TagtemplateChar">
    <w:name w:val="Tagtemplate Char"/>
    <w:basedOn w:val="DefaultParagraphFont"/>
    <w:link w:val="Tagtemplate"/>
    <w:rsid w:val="00211B1E"/>
    <w:rPr>
      <w:rFonts w:ascii="Calibri" w:eastAsia="Calibri" w:hAnsi="Calibri"/>
      <w:b/>
      <w:sz w:val="22"/>
    </w:rPr>
  </w:style>
  <w:style w:type="character" w:customStyle="1" w:styleId="Styleunderline11ptBorderSinglesolidlineAuto05p">
    <w:name w:val="Style underline + 11 pt Border: : (Single solid line Auto  0.5 p..."/>
    <w:rsid w:val="00211B1E"/>
    <w:rPr>
      <w:sz w:val="20"/>
      <w:u w:val="single"/>
      <w:bdr w:val="single" w:sz="4" w:space="0" w:color="auto"/>
    </w:rPr>
  </w:style>
  <w:style w:type="paragraph" w:customStyle="1" w:styleId="Citation-FirstLine">
    <w:name w:val="Citation - First Line"/>
    <w:basedOn w:val="Normal"/>
    <w:next w:val="Normal"/>
    <w:autoRedefine/>
    <w:qFormat/>
    <w:rsid w:val="00211B1E"/>
    <w:pPr>
      <w:spacing w:line="240" w:lineRule="atLeast"/>
      <w:jc w:val="both"/>
    </w:pPr>
    <w:rPr>
      <w:rFonts w:ascii="Book Antiqua" w:eastAsia="Times New Roman" w:hAnsi="Book Antiqua"/>
    </w:rPr>
  </w:style>
  <w:style w:type="character" w:customStyle="1" w:styleId="CardText-Underlined">
    <w:name w:val="Card Text - Underlined"/>
    <w:rsid w:val="00211B1E"/>
    <w:rPr>
      <w:b/>
      <w:sz w:val="20"/>
      <w:u w:val="single"/>
    </w:rPr>
  </w:style>
  <w:style w:type="paragraph" w:customStyle="1" w:styleId="Citation-Complete">
    <w:name w:val="Citation - Complete"/>
    <w:basedOn w:val="Normal"/>
    <w:next w:val="Normal"/>
    <w:link w:val="Citation-CompleteChar"/>
    <w:autoRedefine/>
    <w:qFormat/>
    <w:rsid w:val="00211B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11B1E"/>
    <w:rPr>
      <w:rFonts w:ascii="Book Antiqua" w:eastAsia="Times New Roman" w:hAnsi="Book Antiqua"/>
      <w:sz w:val="22"/>
    </w:rPr>
  </w:style>
  <w:style w:type="character" w:customStyle="1" w:styleId="MicroTextChar">
    <w:name w:val="MicroText Char"/>
    <w:link w:val="MicroText"/>
    <w:rsid w:val="00211B1E"/>
    <w:rPr>
      <w:rFonts w:ascii="Arial Narrow" w:hAnsi="Arial Narrow"/>
      <w:sz w:val="12"/>
    </w:rPr>
  </w:style>
  <w:style w:type="character" w:customStyle="1" w:styleId="Style11ptItalic">
    <w:name w:val="Style 11 pt Italic"/>
    <w:basedOn w:val="DefaultParagraphFont"/>
    <w:rsid w:val="00211B1E"/>
    <w:rPr>
      <w:rFonts w:ascii="Times New Roman" w:hAnsi="Times New Roman"/>
      <w:i/>
      <w:iCs/>
      <w:sz w:val="20"/>
    </w:rPr>
  </w:style>
  <w:style w:type="character" w:customStyle="1" w:styleId="BoldandUnderlineChar">
    <w:name w:val="Bold and Underline Char"/>
    <w:basedOn w:val="DefaultParagraphFont"/>
    <w:link w:val="BoldandUnderline"/>
    <w:locked/>
    <w:rsid w:val="00211B1E"/>
    <w:rPr>
      <w:b/>
      <w:u w:val="single"/>
    </w:rPr>
  </w:style>
  <w:style w:type="paragraph" w:customStyle="1" w:styleId="BoldandUnderline">
    <w:name w:val="Bold and Underline"/>
    <w:basedOn w:val="Normal"/>
    <w:link w:val="BoldandUnderlineChar"/>
    <w:qFormat/>
    <w:rsid w:val="00211B1E"/>
    <w:rPr>
      <w:rFonts w:asciiTheme="minorHAnsi" w:hAnsiTheme="minorHAnsi"/>
      <w:b/>
      <w:sz w:val="24"/>
      <w:u w:val="single"/>
    </w:rPr>
  </w:style>
  <w:style w:type="character" w:customStyle="1" w:styleId="hdr">
    <w:name w:val="hdr"/>
    <w:basedOn w:val="DefaultParagraphFont"/>
    <w:rsid w:val="00211B1E"/>
  </w:style>
  <w:style w:type="paragraph" w:customStyle="1" w:styleId="StyleStyle49ptBold3">
    <w:name w:val="Style Style4 + 9 pt Bold3"/>
    <w:basedOn w:val="Style4"/>
    <w:link w:val="StyleStyle49ptBold3Char"/>
    <w:qFormat/>
    <w:rsid w:val="00211B1E"/>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11B1E"/>
    <w:rPr>
      <w:rFonts w:ascii="Calibri" w:eastAsia="Times New Roman" w:hAnsi="Calibri" w:cs="Times New Roman"/>
      <w:b/>
      <w:bCs/>
      <w:u w:val="single"/>
      <w:lang w:val="x-none"/>
    </w:rPr>
  </w:style>
  <w:style w:type="character" w:customStyle="1" w:styleId="Style9ptUnderline6">
    <w:name w:val="Style 9 pt Underline6"/>
    <w:basedOn w:val="DefaultParagraphFont"/>
    <w:rsid w:val="00211B1E"/>
    <w:rPr>
      <w:sz w:val="20"/>
      <w:u w:val="single"/>
    </w:rPr>
  </w:style>
  <w:style w:type="character" w:customStyle="1" w:styleId="ct-with-fmlt">
    <w:name w:val="ct-with-fmlt"/>
    <w:basedOn w:val="DefaultParagraphFont"/>
    <w:rsid w:val="00211B1E"/>
  </w:style>
  <w:style w:type="paragraph" w:customStyle="1" w:styleId="StyleStyle49pt">
    <w:name w:val="Style Style4 + 9 pt"/>
    <w:basedOn w:val="Normal"/>
    <w:link w:val="StyleStyle49ptChar"/>
    <w:qFormat/>
    <w:rsid w:val="00211B1E"/>
    <w:rPr>
      <w:rFonts w:eastAsia="Times New Roman"/>
      <w:u w:val="single"/>
    </w:rPr>
  </w:style>
  <w:style w:type="character" w:customStyle="1" w:styleId="StyleStyle49ptChar">
    <w:name w:val="Style Style4 + 9 pt Char"/>
    <w:basedOn w:val="DefaultParagraphFont"/>
    <w:link w:val="StyleStyle49pt"/>
    <w:rsid w:val="00211B1E"/>
    <w:rPr>
      <w:rFonts w:ascii="Calibri" w:eastAsia="Times New Roman" w:hAnsi="Calibri"/>
      <w:sz w:val="22"/>
      <w:u w:val="single"/>
    </w:rPr>
  </w:style>
  <w:style w:type="paragraph" w:customStyle="1" w:styleId="StyleStyle49ptBold">
    <w:name w:val="Style Style4 + 9 pt Bold"/>
    <w:basedOn w:val="Normal"/>
    <w:link w:val="StyleStyle49ptBoldChar"/>
    <w:qFormat/>
    <w:rsid w:val="00211B1E"/>
    <w:rPr>
      <w:rFonts w:eastAsia="Times New Roman"/>
      <w:b/>
      <w:bCs/>
      <w:u w:val="single"/>
    </w:rPr>
  </w:style>
  <w:style w:type="character" w:customStyle="1" w:styleId="StyleStyle49ptBoldChar">
    <w:name w:val="Style Style4 + 9 pt Bold Char"/>
    <w:basedOn w:val="DefaultParagraphFont"/>
    <w:link w:val="StyleStyle49ptBold"/>
    <w:rsid w:val="00211B1E"/>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11B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11B1E"/>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11B1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11B1E"/>
    <w:rPr>
      <w:rFonts w:ascii="Arial" w:eastAsia="Times New Roman" w:hAnsi="Arial" w:cs="Arial"/>
      <w:b/>
      <w:bCs/>
      <w:sz w:val="22"/>
      <w:u w:val="single"/>
    </w:rPr>
  </w:style>
  <w:style w:type="paragraph" w:customStyle="1" w:styleId="StyleUnderlined11pt">
    <w:name w:val="Style Underlined + 11 pt"/>
    <w:link w:val="StyleUnderlined11ptChar"/>
    <w:qFormat/>
    <w:rsid w:val="00211B1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11B1E"/>
    <w:rPr>
      <w:rFonts w:ascii="Arial" w:eastAsia="Times New Roman" w:hAnsi="Arial" w:cs="Arial"/>
      <w:sz w:val="22"/>
      <w:u w:val="single"/>
    </w:rPr>
  </w:style>
  <w:style w:type="character" w:customStyle="1" w:styleId="newscontent">
    <w:name w:val="newscontent"/>
    <w:rsid w:val="00211B1E"/>
  </w:style>
  <w:style w:type="character" w:customStyle="1" w:styleId="StyleUnderlinePatternClearYellow">
    <w:name w:val="Style Underline Pattern: Clear (Yellow)"/>
    <w:basedOn w:val="DefaultParagraphFont"/>
    <w:rsid w:val="00211B1E"/>
    <w:rPr>
      <w:u w:val="single"/>
      <w:shd w:val="clear" w:color="auto" w:fill="00FF00"/>
    </w:rPr>
  </w:style>
  <w:style w:type="paragraph" w:customStyle="1" w:styleId="StyleUnderlineChar11pt3">
    <w:name w:val="Style Underline Char + 11 pt3"/>
    <w:link w:val="StyleUnderlineChar11pt3Char"/>
    <w:qFormat/>
    <w:rsid w:val="00211B1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11B1E"/>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11B1E"/>
    <w:rPr>
      <w:b w:val="0"/>
      <w:bCs/>
      <w:u w:val="single"/>
    </w:rPr>
  </w:style>
  <w:style w:type="paragraph" w:customStyle="1" w:styleId="Cite2">
    <w:name w:val="Cite 2"/>
    <w:basedOn w:val="Normal"/>
    <w:qFormat/>
    <w:rsid w:val="00211B1E"/>
    <w:rPr>
      <w:rFonts w:eastAsia="MS Mincho"/>
      <w:b/>
      <w:u w:val="single"/>
    </w:rPr>
  </w:style>
  <w:style w:type="character" w:customStyle="1" w:styleId="StyleunderlineBold">
    <w:name w:val="Style underline + Bold"/>
    <w:basedOn w:val="underline"/>
    <w:rsid w:val="00211B1E"/>
    <w:rPr>
      <w:rFonts w:ascii="Times New Roman" w:hAnsi="Times New Roman" w:cs="Times New Roman" w:hint="default"/>
      <w:b w:val="0"/>
      <w:bCs/>
      <w:sz w:val="20"/>
      <w:u w:val="single"/>
    </w:rPr>
  </w:style>
  <w:style w:type="paragraph" w:customStyle="1" w:styleId="cards0">
    <w:name w:val="cards"/>
    <w:basedOn w:val="Cites"/>
    <w:qFormat/>
    <w:rsid w:val="00211B1E"/>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11B1E"/>
    <w:rPr>
      <w:sz w:val="20"/>
      <w:u w:val="single"/>
    </w:rPr>
  </w:style>
  <w:style w:type="character" w:customStyle="1" w:styleId="slug-pub-date">
    <w:name w:val="slug-pub-date"/>
    <w:basedOn w:val="DefaultParagraphFont"/>
    <w:rsid w:val="00211B1E"/>
  </w:style>
  <w:style w:type="character" w:customStyle="1" w:styleId="slug-vol">
    <w:name w:val="slug-vol"/>
    <w:basedOn w:val="DefaultParagraphFont"/>
    <w:rsid w:val="00211B1E"/>
  </w:style>
  <w:style w:type="character" w:customStyle="1" w:styleId="slug-issue">
    <w:name w:val="slug-issue"/>
    <w:basedOn w:val="DefaultParagraphFont"/>
    <w:rsid w:val="00211B1E"/>
  </w:style>
  <w:style w:type="character" w:customStyle="1" w:styleId="slug-pages">
    <w:name w:val="slug-pages"/>
    <w:basedOn w:val="DefaultParagraphFont"/>
    <w:rsid w:val="00211B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11B1E"/>
    <w:rPr>
      <w:b/>
      <w:bCs/>
      <w:strike w:val="0"/>
      <w:dstrike w:val="0"/>
      <w:sz w:val="24"/>
      <w:u w:val="none"/>
      <w:effect w:val="none"/>
    </w:rPr>
  </w:style>
  <w:style w:type="character" w:customStyle="1" w:styleId="tagchar">
    <w:name w:val="tagchar"/>
    <w:basedOn w:val="DefaultParagraphFont"/>
    <w:rsid w:val="00211B1E"/>
  </w:style>
  <w:style w:type="character" w:customStyle="1" w:styleId="pmterms11">
    <w:name w:val="pmterms11"/>
    <w:basedOn w:val="DefaultParagraphFont"/>
    <w:rsid w:val="00211B1E"/>
    <w:rPr>
      <w:b/>
      <w:bCs/>
      <w:i w:val="0"/>
      <w:iCs w:val="0"/>
      <w:color w:val="000000"/>
    </w:rPr>
  </w:style>
  <w:style w:type="character" w:customStyle="1" w:styleId="StyleUnderlineChar9ptBold">
    <w:name w:val="Style Underline Char + 9 pt Bold"/>
    <w:basedOn w:val="DefaultParagraphFont"/>
    <w:rsid w:val="00211B1E"/>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11B1E"/>
    <w:rPr>
      <w:szCs w:val="24"/>
      <w:u w:val="single"/>
      <w:lang w:val="en-US" w:eastAsia="en-US" w:bidi="ar-SA"/>
    </w:rPr>
  </w:style>
  <w:style w:type="character" w:customStyle="1" w:styleId="BoldandUnderlineChar2Char1">
    <w:name w:val="Bold and Underline Char2 Char1"/>
    <w:basedOn w:val="DefaultParagraphFont"/>
    <w:rsid w:val="00211B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11B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11B1E"/>
    <w:rPr>
      <w:szCs w:val="24"/>
      <w:u w:val="single"/>
      <w:lang w:val="en-US" w:eastAsia="en-US" w:bidi="ar-SA"/>
    </w:rPr>
  </w:style>
  <w:style w:type="paragraph" w:customStyle="1" w:styleId="Language">
    <w:name w:val="Language"/>
    <w:basedOn w:val="Normal"/>
    <w:link w:val="LanguageChar"/>
    <w:qFormat/>
    <w:rsid w:val="00211B1E"/>
    <w:rPr>
      <w:rFonts w:eastAsia="Times New Roman"/>
      <w:strike/>
      <w:szCs w:val="20"/>
    </w:rPr>
  </w:style>
  <w:style w:type="character" w:customStyle="1" w:styleId="LanguageChar">
    <w:name w:val="Language Char"/>
    <w:basedOn w:val="DefaultParagraphFont"/>
    <w:link w:val="Language"/>
    <w:rsid w:val="00211B1E"/>
    <w:rPr>
      <w:rFonts w:ascii="Calibri" w:eastAsia="Times New Roman" w:hAnsi="Calibri"/>
      <w:strike/>
      <w:sz w:val="22"/>
      <w:szCs w:val="20"/>
    </w:rPr>
  </w:style>
  <w:style w:type="paragraph" w:customStyle="1" w:styleId="UnderlineChar3">
    <w:name w:val="Underline Char3"/>
    <w:basedOn w:val="Normal"/>
    <w:link w:val="UnderlineChar3Char"/>
    <w:qFormat/>
    <w:rsid w:val="00211B1E"/>
    <w:rPr>
      <w:rFonts w:eastAsia="Times New Roman"/>
      <w:u w:val="single"/>
    </w:rPr>
  </w:style>
  <w:style w:type="character" w:customStyle="1" w:styleId="UnderlineChar3Char">
    <w:name w:val="Underline Char3 Char"/>
    <w:basedOn w:val="DefaultParagraphFont"/>
    <w:link w:val="UnderlineChar3"/>
    <w:rsid w:val="00211B1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11B1E"/>
    <w:rPr>
      <w:rFonts w:eastAsia="Times New Roman"/>
      <w:b/>
      <w:u w:val="single"/>
    </w:rPr>
  </w:style>
  <w:style w:type="character" w:customStyle="1" w:styleId="BoldandUnderlineChar3CharChar">
    <w:name w:val="Bold and Underline Char3 Char Char"/>
    <w:basedOn w:val="DefaultParagraphFont"/>
    <w:link w:val="BoldandUnderlineChar3Char"/>
    <w:rsid w:val="00211B1E"/>
    <w:rPr>
      <w:rFonts w:ascii="Calibri" w:eastAsia="Times New Roman" w:hAnsi="Calibri"/>
      <w:b/>
      <w:sz w:val="22"/>
      <w:u w:val="single"/>
    </w:rPr>
  </w:style>
  <w:style w:type="character" w:customStyle="1" w:styleId="UnderlineChar1">
    <w:name w:val="Underline Char1"/>
    <w:basedOn w:val="DefaultParagraphFont"/>
    <w:rsid w:val="00211B1E"/>
    <w:rPr>
      <w:szCs w:val="24"/>
      <w:u w:val="single"/>
      <w:lang w:val="en-US" w:eastAsia="en-US" w:bidi="ar-SA"/>
    </w:rPr>
  </w:style>
  <w:style w:type="character" w:customStyle="1" w:styleId="BoldandUnderlineChar1Char2Char">
    <w:name w:val="Bold and Underline Char1 Char2 Char"/>
    <w:basedOn w:val="DefaultParagraphFont"/>
    <w:rsid w:val="00211B1E"/>
    <w:rPr>
      <w:b/>
      <w:szCs w:val="24"/>
      <w:u w:val="single"/>
      <w:lang w:val="en-US" w:eastAsia="en-US" w:bidi="ar-SA"/>
    </w:rPr>
  </w:style>
  <w:style w:type="paragraph" w:customStyle="1" w:styleId="HotRoute">
    <w:name w:val="Hot Route"/>
    <w:basedOn w:val="Normal"/>
    <w:link w:val="HotRouteChar0"/>
    <w:qFormat/>
    <w:rsid w:val="00211B1E"/>
    <w:pPr>
      <w:ind w:left="144"/>
    </w:pPr>
    <w:rPr>
      <w:rFonts w:eastAsia="Times New Roman"/>
    </w:rPr>
  </w:style>
  <w:style w:type="character" w:customStyle="1" w:styleId="Style12ptBoldUnderline1">
    <w:name w:val="Style 12 pt Bold Underline1"/>
    <w:basedOn w:val="DefaultParagraphFont"/>
    <w:rsid w:val="00211B1E"/>
    <w:rPr>
      <w:b/>
      <w:bCs/>
      <w:sz w:val="24"/>
      <w:u w:val="single"/>
    </w:rPr>
  </w:style>
  <w:style w:type="character" w:customStyle="1" w:styleId="StyleEmphasisArial12ptBoldNotItalic">
    <w:name w:val="Style Emphasis + Arial 12 pt Bold Not Italic"/>
    <w:basedOn w:val="Emphasis"/>
    <w:rsid w:val="00211B1E"/>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11B1E"/>
    <w:rPr>
      <w:rFonts w:ascii="SimSun" w:eastAsia="SimSun" w:hAnsi="SimSun"/>
      <w:sz w:val="15"/>
      <w:lang w:eastAsia="zh-CN"/>
    </w:rPr>
  </w:style>
  <w:style w:type="paragraph" w:customStyle="1" w:styleId="UnreadText">
    <w:name w:val="Unread Text"/>
    <w:basedOn w:val="Normal"/>
    <w:next w:val="Normal"/>
    <w:link w:val="UnreadTextChar"/>
    <w:autoRedefine/>
    <w:qFormat/>
    <w:rsid w:val="00211B1E"/>
    <w:pPr>
      <w:ind w:left="360"/>
    </w:pPr>
    <w:rPr>
      <w:rFonts w:ascii="SimSun" w:eastAsia="SimSun" w:hAnsi="SimSun"/>
      <w:sz w:val="15"/>
      <w:lang w:eastAsia="zh-CN"/>
    </w:rPr>
  </w:style>
  <w:style w:type="character" w:customStyle="1" w:styleId="smallChar">
    <w:name w:val="small Char"/>
    <w:rsid w:val="00211B1E"/>
    <w:rPr>
      <w:rFonts w:ascii="Calibri" w:eastAsia="Calibri" w:hAnsi="Calibri" w:cs="Calibri"/>
      <w:sz w:val="16"/>
      <w:szCs w:val="20"/>
      <w:lang w:val="x-none" w:eastAsia="x-none"/>
    </w:rPr>
  </w:style>
  <w:style w:type="paragraph" w:customStyle="1" w:styleId="HotRoute0">
    <w:name w:val="Hot Route!"/>
    <w:basedOn w:val="Normal"/>
    <w:qFormat/>
    <w:rsid w:val="00211B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11B1E"/>
    <w:rPr>
      <w:rFonts w:ascii="Times New Roman" w:hAnsi="Times New Roman" w:cs="Times New Roman"/>
      <w:sz w:val="16"/>
      <w:szCs w:val="16"/>
    </w:rPr>
  </w:style>
  <w:style w:type="character" w:customStyle="1" w:styleId="BodyText2Char1">
    <w:name w:val="Body Text 2 Char1"/>
    <w:basedOn w:val="DefaultParagraphFont"/>
    <w:semiHidden/>
    <w:rsid w:val="00211B1E"/>
    <w:rPr>
      <w:rFonts w:ascii="Times New Roman" w:hAnsi="Times New Roman" w:cs="Times New Roman"/>
      <w:sz w:val="20"/>
    </w:rPr>
  </w:style>
  <w:style w:type="character" w:customStyle="1" w:styleId="Heading2Char1CharCharCharCharCharC">
    <w:name w:val="Heading 2 Char1 Char Char Char Char Char C"/>
    <w:rsid w:val="00211B1E"/>
    <w:rPr>
      <w:rFonts w:cs="Arial"/>
      <w:b/>
      <w:bCs/>
      <w:iCs/>
      <w:sz w:val="24"/>
      <w:szCs w:val="28"/>
      <w:lang w:val="en-US" w:eastAsia="en-US" w:bidi="ar-SA"/>
    </w:rPr>
  </w:style>
  <w:style w:type="character" w:customStyle="1" w:styleId="underline1">
    <w:name w:val="underline1"/>
    <w:basedOn w:val="DefaultParagraphFont"/>
    <w:rsid w:val="00211B1E"/>
    <w:rPr>
      <w:u w:val="single"/>
    </w:rPr>
  </w:style>
  <w:style w:type="character" w:customStyle="1" w:styleId="author">
    <w:name w:val="author"/>
    <w:basedOn w:val="DefaultParagraphFont"/>
    <w:rsid w:val="00211B1E"/>
    <w:rPr>
      <w:rFonts w:ascii="Times New Roman" w:hAnsi="Times New Roman"/>
      <w:b/>
      <w:sz w:val="24"/>
    </w:rPr>
  </w:style>
  <w:style w:type="character" w:customStyle="1" w:styleId="FontStyle291">
    <w:name w:val="Font Style291"/>
    <w:basedOn w:val="DefaultParagraphFont"/>
    <w:uiPriority w:val="99"/>
    <w:rsid w:val="00211B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11B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11B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11B1E"/>
    <w:rPr>
      <w:rFonts w:ascii="Calibri" w:eastAsia="Times New Roman" w:hAnsi="Calibri"/>
      <w:sz w:val="22"/>
    </w:rPr>
  </w:style>
  <w:style w:type="paragraph" w:customStyle="1" w:styleId="Cards1">
    <w:name w:val="Cards1"/>
    <w:basedOn w:val="Normal"/>
    <w:link w:val="Cards1Char"/>
    <w:qFormat/>
    <w:rsid w:val="00211B1E"/>
    <w:pPr>
      <w:ind w:left="288"/>
    </w:pPr>
    <w:rPr>
      <w:rFonts w:eastAsia="Times New Roman"/>
      <w:u w:val="single"/>
    </w:rPr>
  </w:style>
  <w:style w:type="character" w:customStyle="1" w:styleId="Cards1Char">
    <w:name w:val="Cards1 Char"/>
    <w:basedOn w:val="DefaultParagraphFont"/>
    <w:link w:val="Cards1"/>
    <w:rsid w:val="00211B1E"/>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11B1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11B1E"/>
    <w:rPr>
      <w:rFonts w:ascii="Arial" w:eastAsia="Calibri" w:hAnsi="Arial" w:cs="Arial"/>
      <w:sz w:val="22"/>
      <w:szCs w:val="22"/>
      <w:u w:val="single"/>
    </w:rPr>
  </w:style>
  <w:style w:type="character" w:customStyle="1" w:styleId="EmphasizeThis">
    <w:name w:val="EmphasizeThis"/>
    <w:rsid w:val="00211B1E"/>
    <w:rPr>
      <w:rFonts w:ascii="Georgia" w:hAnsi="Georgia"/>
      <w:b/>
      <w:iCs/>
      <w:sz w:val="24"/>
      <w:u w:val="thick"/>
    </w:rPr>
  </w:style>
  <w:style w:type="paragraph" w:customStyle="1" w:styleId="Stylecard8pt">
    <w:name w:val="Style card + 8 pt"/>
    <w:basedOn w:val="card"/>
    <w:link w:val="Stylecard8ptChar"/>
    <w:qFormat/>
    <w:rsid w:val="00211B1E"/>
    <w:rPr>
      <w:rFonts w:ascii="Georgia" w:hAnsi="Georgia"/>
      <w:bCs/>
      <w:color w:val="000000"/>
      <w:lang w:eastAsia="ar-SA"/>
    </w:rPr>
  </w:style>
  <w:style w:type="character" w:customStyle="1" w:styleId="Stylecard8ptChar">
    <w:name w:val="Style card + 8 pt Char"/>
    <w:basedOn w:val="cardChar"/>
    <w:link w:val="Stylecard8pt"/>
    <w:rsid w:val="00211B1E"/>
    <w:rPr>
      <w:rFonts w:ascii="Georgia" w:hAnsi="Georgia"/>
      <w:bCs/>
      <w:color w:val="000000"/>
      <w:sz w:val="16"/>
      <w:lang w:eastAsia="ar-SA"/>
    </w:rPr>
  </w:style>
  <w:style w:type="character" w:customStyle="1" w:styleId="bhl">
    <w:name w:val="bhl"/>
    <w:basedOn w:val="DefaultParagraphFont"/>
    <w:rsid w:val="00211B1E"/>
  </w:style>
  <w:style w:type="paragraph" w:customStyle="1" w:styleId="TagGA11">
    <w:name w:val="Tag GA 11"/>
    <w:basedOn w:val="TOC1"/>
    <w:qFormat/>
    <w:rsid w:val="00211B1E"/>
    <w:pPr>
      <w:spacing w:before="0" w:after="160"/>
    </w:pPr>
    <w:rPr>
      <w:rFonts w:ascii="Georgia" w:eastAsia="Calibri" w:hAnsi="Georgia"/>
      <w:u w:val="none"/>
      <w:lang w:bidi="ar-SA"/>
    </w:rPr>
  </w:style>
  <w:style w:type="paragraph" w:customStyle="1" w:styleId="CiteCard">
    <w:name w:val="Cite/Card"/>
    <w:basedOn w:val="TOC2"/>
    <w:qFormat/>
    <w:rsid w:val="00211B1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11B1E"/>
    <w:rPr>
      <w:rFonts w:ascii="Georgia" w:eastAsia="Times New Roman" w:hAnsi="Georgia" w:hint="default"/>
      <w:sz w:val="22"/>
      <w:u w:val="single"/>
      <w:lang w:eastAsia="zh-CN"/>
    </w:rPr>
  </w:style>
  <w:style w:type="character" w:customStyle="1" w:styleId="addmd">
    <w:name w:val="addmd"/>
    <w:basedOn w:val="DefaultParagraphFont"/>
    <w:rsid w:val="00211B1E"/>
  </w:style>
  <w:style w:type="character" w:customStyle="1" w:styleId="UnderlinedTextCharChar">
    <w:name w:val="Underlined Text Char Char"/>
    <w:basedOn w:val="DefaultParagraphFont"/>
    <w:rsid w:val="00211B1E"/>
    <w:rPr>
      <w:rFonts w:cs="Arial"/>
      <w:bCs/>
      <w:noProof w:val="0"/>
      <w:szCs w:val="26"/>
      <w:u w:val="single"/>
      <w:lang w:val="en-US" w:eastAsia="en-US" w:bidi="ar-SA"/>
    </w:rPr>
  </w:style>
  <w:style w:type="character" w:customStyle="1" w:styleId="CardText1Char">
    <w:name w:val="Card Text 1 Char"/>
    <w:rsid w:val="00211B1E"/>
    <w:rPr>
      <w:rFonts w:ascii="Georgia" w:hAnsi="Georgia"/>
      <w:color w:val="000000"/>
      <w:sz w:val="22"/>
      <w:szCs w:val="22"/>
      <w:u w:val="single"/>
    </w:rPr>
  </w:style>
  <w:style w:type="character" w:customStyle="1" w:styleId="BoldUnderlining">
    <w:name w:val="Bold Underlining"/>
    <w:rsid w:val="00211B1E"/>
    <w:rPr>
      <w:u w:val="single"/>
    </w:rPr>
  </w:style>
  <w:style w:type="character" w:customStyle="1" w:styleId="Intemphasis">
    <w:name w:val="Intemphasis"/>
    <w:uiPriority w:val="1"/>
    <w:qFormat/>
    <w:rsid w:val="00211B1E"/>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11B1E"/>
    <w:pPr>
      <w:ind w:left="288" w:right="288"/>
    </w:pPr>
    <w:rPr>
      <w:szCs w:val="16"/>
    </w:rPr>
  </w:style>
  <w:style w:type="character" w:customStyle="1" w:styleId="cardtextChar3">
    <w:name w:val="cardtext Char"/>
    <w:basedOn w:val="DefaultParagraphFont"/>
    <w:link w:val="cardtext2"/>
    <w:rsid w:val="00211B1E"/>
    <w:rPr>
      <w:rFonts w:ascii="Calibri" w:hAnsi="Calibri"/>
      <w:sz w:val="22"/>
      <w:szCs w:val="16"/>
    </w:rPr>
  </w:style>
  <w:style w:type="character" w:customStyle="1" w:styleId="BoldUnderlineChar10">
    <w:name w:val="BoldUnderline Char1"/>
    <w:rsid w:val="00211B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11B1E"/>
    <w:pPr>
      <w:spacing w:after="200"/>
      <w:contextualSpacing/>
    </w:pPr>
    <w:rPr>
      <w:rFonts w:eastAsia="Calibri"/>
      <w:u w:val="single"/>
    </w:rPr>
  </w:style>
  <w:style w:type="character" w:customStyle="1" w:styleId="UnderlinedCardTextChar">
    <w:name w:val="Underlined Card Text Char"/>
    <w:link w:val="UnderlinedCardText"/>
    <w:rsid w:val="00211B1E"/>
    <w:rPr>
      <w:rFonts w:ascii="Calibri" w:eastAsia="Calibri" w:hAnsi="Calibri"/>
      <w:sz w:val="22"/>
      <w:u w:val="single"/>
    </w:rPr>
  </w:style>
  <w:style w:type="character" w:customStyle="1" w:styleId="Hyperlink6">
    <w:name w:val="Hyperlink6"/>
    <w:basedOn w:val="DefaultParagraphFont"/>
    <w:rsid w:val="00211B1E"/>
    <w:rPr>
      <w:color w:val="3300CC"/>
      <w:u w:val="single"/>
    </w:rPr>
  </w:style>
  <w:style w:type="paragraph" w:customStyle="1" w:styleId="Tag12">
    <w:name w:val="Tag12"/>
    <w:basedOn w:val="Normal"/>
    <w:qFormat/>
    <w:rsid w:val="00211B1E"/>
    <w:pPr>
      <w:contextualSpacing/>
    </w:pPr>
    <w:rPr>
      <w:rFonts w:eastAsia="Cambria"/>
      <w:b/>
    </w:rPr>
  </w:style>
  <w:style w:type="character" w:customStyle="1" w:styleId="citation">
    <w:name w:val="citation"/>
    <w:basedOn w:val="DefaultParagraphFont"/>
    <w:rsid w:val="00211B1E"/>
  </w:style>
  <w:style w:type="paragraph" w:customStyle="1" w:styleId="UnderlineText">
    <w:name w:val="Underline Text"/>
    <w:basedOn w:val="Normal"/>
    <w:link w:val="UnderlineTextChar"/>
    <w:qFormat/>
    <w:rsid w:val="00211B1E"/>
    <w:pPr>
      <w:ind w:left="288"/>
    </w:pPr>
    <w:rPr>
      <w:rFonts w:eastAsia="Times New Roman"/>
      <w:u w:val="single"/>
    </w:rPr>
  </w:style>
  <w:style w:type="character" w:customStyle="1" w:styleId="UnderlineTextChar">
    <w:name w:val="Underline Text Char"/>
    <w:basedOn w:val="DefaultParagraphFont"/>
    <w:link w:val="UnderlineText"/>
    <w:rsid w:val="00211B1E"/>
    <w:rPr>
      <w:rFonts w:ascii="Calibri" w:eastAsia="Times New Roman" w:hAnsi="Calibri"/>
      <w:sz w:val="22"/>
      <w:u w:val="single"/>
    </w:rPr>
  </w:style>
  <w:style w:type="character" w:customStyle="1" w:styleId="il">
    <w:name w:val="il"/>
    <w:basedOn w:val="DefaultParagraphFont"/>
    <w:rsid w:val="00211B1E"/>
  </w:style>
  <w:style w:type="character" w:customStyle="1" w:styleId="commentstext">
    <w:name w:val="comments_text"/>
    <w:uiPriority w:val="99"/>
    <w:rsid w:val="00211B1E"/>
    <w:rPr>
      <w:rFonts w:cs="Times New Roman"/>
    </w:rPr>
  </w:style>
  <w:style w:type="paragraph" w:customStyle="1" w:styleId="Heading42">
    <w:name w:val="Heading 42"/>
    <w:basedOn w:val="Normal"/>
    <w:qFormat/>
    <w:rsid w:val="00211B1E"/>
    <w:rPr>
      <w:rFonts w:eastAsia="Times New Roman"/>
    </w:rPr>
  </w:style>
  <w:style w:type="paragraph" w:customStyle="1" w:styleId="DebateNormal">
    <w:name w:val="DebateNormal"/>
    <w:basedOn w:val="Normal"/>
    <w:link w:val="DebateNormalChar"/>
    <w:qFormat/>
    <w:rsid w:val="00211B1E"/>
    <w:pPr>
      <w:spacing w:line="276" w:lineRule="auto"/>
    </w:pPr>
    <w:rPr>
      <w:rFonts w:eastAsia="Calibri"/>
      <w:szCs w:val="20"/>
    </w:rPr>
  </w:style>
  <w:style w:type="character" w:customStyle="1" w:styleId="DebateNormalChar">
    <w:name w:val="DebateNormal Char"/>
    <w:basedOn w:val="DefaultParagraphFont"/>
    <w:link w:val="DebateNormal"/>
    <w:rsid w:val="00211B1E"/>
    <w:rPr>
      <w:rFonts w:ascii="Calibri" w:eastAsia="Calibri" w:hAnsi="Calibri"/>
      <w:sz w:val="22"/>
      <w:szCs w:val="20"/>
    </w:rPr>
  </w:style>
  <w:style w:type="paragraph" w:customStyle="1" w:styleId="DebateEmphasis">
    <w:name w:val="DebateEmphasis"/>
    <w:basedOn w:val="Normal"/>
    <w:link w:val="DebateEmphasisChar"/>
    <w:qFormat/>
    <w:rsid w:val="00211B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11B1E"/>
    <w:rPr>
      <w:rFonts w:ascii="Calibri" w:eastAsia="Calibri" w:hAnsi="Calibri"/>
      <w:b/>
      <w:sz w:val="22"/>
      <w:szCs w:val="20"/>
      <w:u w:val="single"/>
    </w:rPr>
  </w:style>
  <w:style w:type="paragraph" w:customStyle="1" w:styleId="NormalCite">
    <w:name w:val="NormalCite"/>
    <w:link w:val="NormalCiteChar"/>
    <w:qFormat/>
    <w:rsid w:val="00211B1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11B1E"/>
    <w:rPr>
      <w:rFonts w:ascii="Times New Roman" w:eastAsiaTheme="minorHAnsi" w:hAnsi="Times New Roman" w:cs="Times New Roman"/>
      <w:sz w:val="18"/>
      <w:szCs w:val="22"/>
    </w:rPr>
  </w:style>
  <w:style w:type="character" w:customStyle="1" w:styleId="articletext">
    <w:name w:val="articletext"/>
    <w:basedOn w:val="DefaultParagraphFont"/>
    <w:rsid w:val="00211B1E"/>
  </w:style>
  <w:style w:type="character" w:customStyle="1" w:styleId="grey10">
    <w:name w:val="grey10"/>
    <w:basedOn w:val="DefaultParagraphFont"/>
    <w:rsid w:val="00211B1E"/>
  </w:style>
  <w:style w:type="character" w:customStyle="1" w:styleId="navy13bd">
    <w:name w:val="navy13bd"/>
    <w:basedOn w:val="DefaultParagraphFont"/>
    <w:rsid w:val="00211B1E"/>
  </w:style>
  <w:style w:type="character" w:customStyle="1" w:styleId="Style9ptUnderline2">
    <w:name w:val="Style 9 pt Underline2"/>
    <w:basedOn w:val="DefaultParagraphFont"/>
    <w:rsid w:val="00211B1E"/>
    <w:rPr>
      <w:sz w:val="20"/>
      <w:u w:val="single"/>
    </w:rPr>
  </w:style>
  <w:style w:type="character" w:customStyle="1" w:styleId="Style9ptBoldUnderline1">
    <w:name w:val="Style 9 pt Bold Underline1"/>
    <w:basedOn w:val="DefaultParagraphFont"/>
    <w:rsid w:val="00211B1E"/>
    <w:rPr>
      <w:b/>
      <w:bCs/>
      <w:sz w:val="20"/>
      <w:u w:val="single"/>
    </w:rPr>
  </w:style>
  <w:style w:type="character" w:customStyle="1" w:styleId="TagsCharChar">
    <w:name w:val="Tags Char Char"/>
    <w:basedOn w:val="DefaultParagraphFont"/>
    <w:rsid w:val="00211B1E"/>
    <w:rPr>
      <w:rFonts w:eastAsia="SimSun"/>
      <w:b/>
      <w:sz w:val="24"/>
      <w:lang w:val="en-US" w:eastAsia="zh-CN" w:bidi="ar-SA"/>
    </w:rPr>
  </w:style>
  <w:style w:type="paragraph" w:customStyle="1" w:styleId="cardCharCharCharChar">
    <w:name w:val="card Char Char Char Char"/>
    <w:basedOn w:val="Normal"/>
    <w:qFormat/>
    <w:rsid w:val="00211B1E"/>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11B1E"/>
    <w:rPr>
      <w:rFonts w:eastAsia="Times New Roman"/>
      <w:u w:val="single"/>
    </w:rPr>
  </w:style>
  <w:style w:type="character" w:customStyle="1" w:styleId="CARDChar0">
    <w:name w:val="CARD Char"/>
    <w:basedOn w:val="DefaultParagraphFont"/>
    <w:link w:val="CARD0"/>
    <w:rsid w:val="00211B1E"/>
    <w:rPr>
      <w:rFonts w:ascii="Calibri" w:eastAsia="Times New Roman" w:hAnsi="Calibri"/>
      <w:sz w:val="22"/>
      <w:u w:val="single"/>
    </w:rPr>
  </w:style>
  <w:style w:type="paragraph" w:customStyle="1" w:styleId="Normal2">
    <w:name w:val="Normal2"/>
    <w:basedOn w:val="Normal"/>
    <w:qFormat/>
    <w:rsid w:val="00211B1E"/>
    <w:rPr>
      <w:rFonts w:eastAsia="Times New Roman"/>
    </w:rPr>
  </w:style>
  <w:style w:type="character" w:customStyle="1" w:styleId="Style11ptThickunderline">
    <w:name w:val="Style 11 pt Thick underline"/>
    <w:rsid w:val="00211B1E"/>
    <w:rPr>
      <w:rFonts w:ascii="Times New Roman" w:hAnsi="Times New Roman"/>
      <w:sz w:val="20"/>
      <w:u w:val="single"/>
    </w:rPr>
  </w:style>
  <w:style w:type="character" w:customStyle="1" w:styleId="Style11ptBoldThickunderline">
    <w:name w:val="Style 11 pt Bold Thick underline"/>
    <w:rsid w:val="00211B1E"/>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11B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11B1E"/>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11B1E"/>
    <w:rPr>
      <w:u w:val="single"/>
    </w:rPr>
  </w:style>
  <w:style w:type="character" w:customStyle="1" w:styleId="StyleUnderlineBoldIndent11ptChar">
    <w:name w:val="Style Underline + Bold Indent + 11 pt Char"/>
    <w:link w:val="StyleUnderlineBoldIndent11pt"/>
    <w:rsid w:val="00211B1E"/>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11B1E"/>
    <w:rPr>
      <w:b/>
      <w:bCs/>
      <w:u w:val="single"/>
    </w:rPr>
  </w:style>
  <w:style w:type="character" w:customStyle="1" w:styleId="StyleUnderlineBoldIndent11ptBoldChar">
    <w:name w:val="Style Underline + Bold Indent + 11 pt Bold Char"/>
    <w:link w:val="StyleUnderlineBoldIndent11ptBold"/>
    <w:rsid w:val="00211B1E"/>
    <w:rPr>
      <w:rFonts w:ascii="Calibri" w:eastAsia="Times New Roman" w:hAnsi="Calibri"/>
      <w:b/>
      <w:bCs/>
      <w:sz w:val="22"/>
      <w:szCs w:val="20"/>
      <w:u w:val="single"/>
    </w:rPr>
  </w:style>
  <w:style w:type="paragraph" w:customStyle="1" w:styleId="Normal20pt">
    <w:name w:val="Normal  + 20 pt"/>
    <w:basedOn w:val="Normal"/>
    <w:uiPriority w:val="6"/>
    <w:qFormat/>
    <w:rsid w:val="00211B1E"/>
    <w:rPr>
      <w:bCs/>
      <w:u w:val="single"/>
    </w:rPr>
  </w:style>
  <w:style w:type="paragraph" w:customStyle="1" w:styleId="author-name">
    <w:name w:val="author-name"/>
    <w:basedOn w:val="Normal"/>
    <w:qFormat/>
    <w:rsid w:val="00211B1E"/>
    <w:pPr>
      <w:spacing w:before="100" w:beforeAutospacing="1" w:after="100" w:afterAutospacing="1"/>
    </w:pPr>
    <w:rPr>
      <w:rFonts w:eastAsia="Times New Roman"/>
    </w:rPr>
  </w:style>
  <w:style w:type="paragraph" w:customStyle="1" w:styleId="author-credentials">
    <w:name w:val="author-credentials"/>
    <w:basedOn w:val="Normal"/>
    <w:qFormat/>
    <w:rsid w:val="00211B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11B1E"/>
    <w:rPr>
      <w:rFonts w:ascii="Consolas" w:hAnsi="Consolas" w:cs="Consolas"/>
      <w:sz w:val="20"/>
      <w:szCs w:val="20"/>
    </w:rPr>
  </w:style>
  <w:style w:type="character" w:customStyle="1" w:styleId="headline">
    <w:name w:val="headline"/>
    <w:basedOn w:val="DefaultParagraphFont"/>
    <w:rsid w:val="00211B1E"/>
  </w:style>
  <w:style w:type="character" w:customStyle="1" w:styleId="yshortcuts">
    <w:name w:val="yshortcuts"/>
    <w:basedOn w:val="DefaultParagraphFont"/>
    <w:rsid w:val="00211B1E"/>
  </w:style>
  <w:style w:type="character" w:customStyle="1" w:styleId="HotRouteChar0">
    <w:name w:val="Hot Route Char"/>
    <w:link w:val="HotRoute"/>
    <w:rsid w:val="00211B1E"/>
    <w:rPr>
      <w:rFonts w:ascii="Calibri" w:eastAsia="Times New Roman" w:hAnsi="Calibri"/>
      <w:sz w:val="22"/>
    </w:rPr>
  </w:style>
  <w:style w:type="paragraph" w:styleId="PlainText">
    <w:name w:val="Plain Text"/>
    <w:basedOn w:val="Normal"/>
    <w:link w:val="PlainTextChar"/>
    <w:rsid w:val="00211B1E"/>
    <w:rPr>
      <w:rFonts w:ascii="Courier New" w:eastAsia="Times New Roman" w:hAnsi="Courier New" w:cs="Courier New"/>
      <w:szCs w:val="20"/>
    </w:rPr>
  </w:style>
  <w:style w:type="character" w:customStyle="1" w:styleId="PlainTextChar">
    <w:name w:val="Plain Text Char"/>
    <w:basedOn w:val="DefaultParagraphFont"/>
    <w:link w:val="PlainText"/>
    <w:rsid w:val="00211B1E"/>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211B1E"/>
    <w:rPr>
      <w:sz w:val="12"/>
    </w:rPr>
  </w:style>
  <w:style w:type="character" w:customStyle="1" w:styleId="MicrotextChar0">
    <w:name w:val="Microtext Char"/>
    <w:link w:val="Microtext0"/>
    <w:rsid w:val="00211B1E"/>
    <w:rPr>
      <w:rFonts w:ascii="Calibri" w:hAnsi="Calibri"/>
      <w:sz w:val="12"/>
    </w:rPr>
  </w:style>
  <w:style w:type="paragraph" w:customStyle="1" w:styleId="Style6">
    <w:name w:val="Style6"/>
    <w:basedOn w:val="Normal"/>
    <w:link w:val="Style6Char"/>
    <w:autoRedefine/>
    <w:qFormat/>
    <w:rsid w:val="00211B1E"/>
    <w:rPr>
      <w:b/>
    </w:rPr>
  </w:style>
  <w:style w:type="character" w:customStyle="1" w:styleId="Style6Char">
    <w:name w:val="Style6 Char"/>
    <w:basedOn w:val="DefaultParagraphFont"/>
    <w:link w:val="Style6"/>
    <w:rsid w:val="00211B1E"/>
    <w:rPr>
      <w:rFonts w:ascii="Calibri" w:hAnsi="Calibri"/>
      <w:b/>
      <w:sz w:val="22"/>
    </w:rPr>
  </w:style>
  <w:style w:type="paragraph" w:customStyle="1" w:styleId="Style11">
    <w:name w:val="Style11"/>
    <w:basedOn w:val="Normal"/>
    <w:link w:val="Style11Char"/>
    <w:qFormat/>
    <w:rsid w:val="00211B1E"/>
    <w:rPr>
      <w:rFonts w:eastAsia="Times New Roman"/>
      <w:b/>
      <w:szCs w:val="20"/>
      <w:u w:val="thick"/>
    </w:rPr>
  </w:style>
  <w:style w:type="paragraph" w:customStyle="1" w:styleId="Style12">
    <w:name w:val="Style12"/>
    <w:basedOn w:val="Normal"/>
    <w:link w:val="Style12Char"/>
    <w:qFormat/>
    <w:rsid w:val="00211B1E"/>
    <w:rPr>
      <w:rFonts w:eastAsia="Times New Roman"/>
      <w:b/>
      <w:u w:val="thick"/>
    </w:rPr>
  </w:style>
  <w:style w:type="character" w:customStyle="1" w:styleId="Style11Char">
    <w:name w:val="Style11 Char"/>
    <w:basedOn w:val="DefaultParagraphFont"/>
    <w:link w:val="Style11"/>
    <w:rsid w:val="00211B1E"/>
    <w:rPr>
      <w:rFonts w:ascii="Calibri" w:eastAsia="Times New Roman" w:hAnsi="Calibri"/>
      <w:b/>
      <w:sz w:val="22"/>
      <w:szCs w:val="20"/>
      <w:u w:val="thick"/>
    </w:rPr>
  </w:style>
  <w:style w:type="character" w:customStyle="1" w:styleId="Style12Char">
    <w:name w:val="Style12 Char"/>
    <w:basedOn w:val="DefaultParagraphFont"/>
    <w:link w:val="Style12"/>
    <w:rsid w:val="00211B1E"/>
    <w:rPr>
      <w:rFonts w:ascii="Calibri" w:eastAsia="Times New Roman" w:hAnsi="Calibri"/>
      <w:b/>
      <w:sz w:val="22"/>
      <w:u w:val="thick"/>
    </w:rPr>
  </w:style>
  <w:style w:type="character" w:customStyle="1" w:styleId="caps-label">
    <w:name w:val="caps-label"/>
    <w:basedOn w:val="DefaultParagraphFont"/>
    <w:rsid w:val="00211B1E"/>
  </w:style>
  <w:style w:type="character" w:customStyle="1" w:styleId="wikiexternallink">
    <w:name w:val="wikiexternallink"/>
    <w:basedOn w:val="DefaultParagraphFont"/>
    <w:rsid w:val="00211B1E"/>
  </w:style>
  <w:style w:type="character" w:customStyle="1" w:styleId="StyleStyleBoldUnderlineIntenseEmphasisUnderlineapple-style-s">
    <w:name w:val="Style Style Bold UnderlineIntense EmphasisUnderlineapple-style-s..."/>
    <w:basedOn w:val="DefaultParagraphFont"/>
    <w:rsid w:val="00211B1E"/>
    <w:rPr>
      <w:b w:val="0"/>
      <w:bCs w:val="0"/>
      <w:sz w:val="22"/>
      <w:u w:val="single"/>
      <w:bdr w:val="none" w:sz="0" w:space="0" w:color="auto"/>
    </w:rPr>
  </w:style>
  <w:style w:type="paragraph" w:customStyle="1" w:styleId="blocktitle0">
    <w:name w:val="block title"/>
    <w:basedOn w:val="Normal"/>
    <w:link w:val="blocktitleChar0"/>
    <w:autoRedefine/>
    <w:qFormat/>
    <w:rsid w:val="00211B1E"/>
    <w:pPr>
      <w:spacing w:after="240"/>
      <w:jc w:val="center"/>
      <w:outlineLvl w:val="0"/>
    </w:pPr>
    <w:rPr>
      <w:rFonts w:eastAsia="Calibri"/>
      <w:b/>
      <w:caps/>
      <w:sz w:val="28"/>
      <w:szCs w:val="28"/>
      <w:lang w:val="es-ES"/>
    </w:rPr>
  </w:style>
  <w:style w:type="character" w:customStyle="1" w:styleId="UnderlineCard">
    <w:name w:val="Underline Card"/>
    <w:uiPriority w:val="6"/>
    <w:qFormat/>
    <w:rsid w:val="00211B1E"/>
    <w:rPr>
      <w:rFonts w:ascii="Arial" w:hAnsi="Arial"/>
      <w:b w:val="0"/>
      <w:bCs/>
      <w:sz w:val="20"/>
      <w:u w:val="single"/>
    </w:rPr>
  </w:style>
  <w:style w:type="character" w:customStyle="1" w:styleId="story-author">
    <w:name w:val="story-author"/>
    <w:basedOn w:val="DefaultParagraphFont"/>
    <w:rsid w:val="00211B1E"/>
  </w:style>
  <w:style w:type="paragraph" w:customStyle="1" w:styleId="type">
    <w:name w:val="type"/>
    <w:basedOn w:val="Normal"/>
    <w:qFormat/>
    <w:rsid w:val="00211B1E"/>
    <w:pPr>
      <w:spacing w:before="100" w:beforeAutospacing="1" w:after="100" w:afterAutospacing="1"/>
    </w:pPr>
    <w:rPr>
      <w:rFonts w:eastAsia="Times New Roman"/>
    </w:rPr>
  </w:style>
  <w:style w:type="character" w:customStyle="1" w:styleId="institution">
    <w:name w:val="institution"/>
    <w:basedOn w:val="DefaultParagraphFont"/>
    <w:rsid w:val="00211B1E"/>
  </w:style>
  <w:style w:type="character" w:customStyle="1" w:styleId="abodyblack3">
    <w:name w:val="abodyblack3"/>
    <w:basedOn w:val="DefaultParagraphFont"/>
    <w:rsid w:val="00211B1E"/>
  </w:style>
  <w:style w:type="paragraph" w:customStyle="1" w:styleId="UnderlineChar2CharChar">
    <w:name w:val="Underline Char2 Char Char"/>
    <w:basedOn w:val="Normal"/>
    <w:link w:val="UnderlineChar2CharCharChar"/>
    <w:qFormat/>
    <w:rsid w:val="00211B1E"/>
    <w:rPr>
      <w:rFonts w:eastAsia="MS Mincho"/>
      <w:szCs w:val="20"/>
      <w:u w:val="single"/>
    </w:rPr>
  </w:style>
  <w:style w:type="character" w:customStyle="1" w:styleId="UnderlineChar2CharCharChar">
    <w:name w:val="Underline Char2 Char Char Char"/>
    <w:link w:val="UnderlineChar2CharChar"/>
    <w:rsid w:val="00211B1E"/>
    <w:rPr>
      <w:rFonts w:ascii="Calibri" w:eastAsia="MS Mincho" w:hAnsi="Calibri"/>
      <w:sz w:val="22"/>
      <w:szCs w:val="20"/>
      <w:u w:val="single"/>
    </w:rPr>
  </w:style>
  <w:style w:type="character" w:customStyle="1" w:styleId="CharacterStyle1">
    <w:name w:val="Character Style 1"/>
    <w:rsid w:val="00211B1E"/>
    <w:rPr>
      <w:sz w:val="20"/>
      <w:szCs w:val="20"/>
    </w:rPr>
  </w:style>
  <w:style w:type="character" w:customStyle="1" w:styleId="FontStyle177">
    <w:name w:val="Font Style177"/>
    <w:basedOn w:val="DefaultParagraphFont"/>
    <w:uiPriority w:val="99"/>
    <w:rsid w:val="00211B1E"/>
    <w:rPr>
      <w:rFonts w:ascii="Times New Roman" w:hAnsi="Times New Roman" w:cs="Times New Roman"/>
      <w:sz w:val="20"/>
      <w:szCs w:val="20"/>
    </w:rPr>
  </w:style>
  <w:style w:type="character" w:customStyle="1" w:styleId="FontStyle173">
    <w:name w:val="Font Style173"/>
    <w:basedOn w:val="DefaultParagraphFont"/>
    <w:uiPriority w:val="99"/>
    <w:rsid w:val="00211B1E"/>
    <w:rPr>
      <w:rFonts w:ascii="Times New Roman" w:hAnsi="Times New Roman" w:cs="Times New Roman"/>
      <w:sz w:val="14"/>
      <w:szCs w:val="14"/>
    </w:rPr>
  </w:style>
  <w:style w:type="character" w:customStyle="1" w:styleId="FontStyle151">
    <w:name w:val="Font Style151"/>
    <w:basedOn w:val="DefaultParagraphFont"/>
    <w:uiPriority w:val="99"/>
    <w:rsid w:val="00211B1E"/>
    <w:rPr>
      <w:rFonts w:ascii="Arial Narrow" w:hAnsi="Arial Narrow" w:cs="Arial Narrow"/>
      <w:b/>
      <w:bCs/>
      <w:sz w:val="12"/>
      <w:szCs w:val="12"/>
    </w:rPr>
  </w:style>
  <w:style w:type="character" w:customStyle="1" w:styleId="FontStyle156">
    <w:name w:val="Font Style156"/>
    <w:basedOn w:val="DefaultParagraphFont"/>
    <w:uiPriority w:val="99"/>
    <w:rsid w:val="00211B1E"/>
    <w:rPr>
      <w:rFonts w:ascii="Arial Narrow" w:hAnsi="Arial Narrow" w:cs="Arial Narrow"/>
      <w:sz w:val="8"/>
      <w:szCs w:val="8"/>
    </w:rPr>
  </w:style>
  <w:style w:type="character" w:customStyle="1" w:styleId="FontStyle160">
    <w:name w:val="Font Style160"/>
    <w:basedOn w:val="DefaultParagraphFont"/>
    <w:uiPriority w:val="99"/>
    <w:rsid w:val="00211B1E"/>
    <w:rPr>
      <w:rFonts w:ascii="Times New Roman" w:hAnsi="Times New Roman" w:cs="Times New Roman"/>
      <w:b/>
      <w:bCs/>
      <w:sz w:val="20"/>
      <w:szCs w:val="20"/>
    </w:rPr>
  </w:style>
  <w:style w:type="character" w:customStyle="1" w:styleId="FontStyle178">
    <w:name w:val="Font Style178"/>
    <w:basedOn w:val="DefaultParagraphFont"/>
    <w:uiPriority w:val="99"/>
    <w:rsid w:val="00211B1E"/>
    <w:rPr>
      <w:rFonts w:ascii="Times New Roman" w:hAnsi="Times New Roman" w:cs="Times New Roman"/>
      <w:sz w:val="18"/>
      <w:szCs w:val="18"/>
    </w:rPr>
  </w:style>
  <w:style w:type="paragraph" w:customStyle="1" w:styleId="Style14">
    <w:name w:val="Style14"/>
    <w:basedOn w:val="Normal"/>
    <w:uiPriority w:val="99"/>
    <w:qFormat/>
    <w:rsid w:val="00211B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11B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11B1E"/>
    <w:rPr>
      <w:rFonts w:ascii="Times New Roman" w:hAnsi="Times New Roman" w:cs="Times New Roman"/>
      <w:sz w:val="12"/>
      <w:szCs w:val="12"/>
    </w:rPr>
  </w:style>
  <w:style w:type="paragraph" w:customStyle="1" w:styleId="Style9">
    <w:name w:val="Style9"/>
    <w:basedOn w:val="Normal"/>
    <w:uiPriority w:val="99"/>
    <w:qFormat/>
    <w:rsid w:val="00211B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11B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11B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11B1E"/>
    <w:rPr>
      <w:rFonts w:ascii="Times New Roman" w:hAnsi="Times New Roman" w:cs="Times New Roman"/>
      <w:sz w:val="16"/>
      <w:szCs w:val="16"/>
    </w:rPr>
  </w:style>
  <w:style w:type="character" w:customStyle="1" w:styleId="f">
    <w:name w:val="f"/>
    <w:basedOn w:val="DefaultParagraphFont"/>
    <w:rsid w:val="00211B1E"/>
  </w:style>
  <w:style w:type="character" w:customStyle="1" w:styleId="TagsChar2">
    <w:name w:val="Tags Char2"/>
    <w:rsid w:val="00211B1E"/>
    <w:rPr>
      <w:b/>
      <w:sz w:val="24"/>
    </w:rPr>
  </w:style>
  <w:style w:type="paragraph" w:customStyle="1" w:styleId="CardsFont6ptChar">
    <w:name w:val="Cards + Font: 6 pt Char"/>
    <w:basedOn w:val="Normal"/>
    <w:link w:val="CardsFont6ptCharChar"/>
    <w:qFormat/>
    <w:rsid w:val="00211B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11B1E"/>
    <w:rPr>
      <w:rFonts w:ascii="Calibri" w:eastAsia="Times New Roman" w:hAnsi="Calibri"/>
      <w:sz w:val="12"/>
    </w:rPr>
  </w:style>
  <w:style w:type="character" w:customStyle="1" w:styleId="FontStyle172">
    <w:name w:val="Font Style172"/>
    <w:basedOn w:val="DefaultParagraphFont"/>
    <w:uiPriority w:val="99"/>
    <w:rsid w:val="00211B1E"/>
    <w:rPr>
      <w:rFonts w:ascii="Times New Roman" w:hAnsi="Times New Roman" w:cs="Times New Roman"/>
      <w:b/>
      <w:bCs/>
      <w:sz w:val="16"/>
      <w:szCs w:val="16"/>
    </w:rPr>
  </w:style>
  <w:style w:type="paragraph" w:customStyle="1" w:styleId="Style18">
    <w:name w:val="Style18"/>
    <w:basedOn w:val="Normal"/>
    <w:uiPriority w:val="99"/>
    <w:qFormat/>
    <w:rsid w:val="00211B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11B1E"/>
    <w:rPr>
      <w:rFonts w:ascii="Times New Roman" w:hAnsi="Times New Roman" w:cs="Times New Roman"/>
      <w:i/>
      <w:iCs/>
      <w:sz w:val="16"/>
      <w:szCs w:val="16"/>
    </w:rPr>
  </w:style>
  <w:style w:type="character" w:customStyle="1" w:styleId="FontStyle162">
    <w:name w:val="Font Style162"/>
    <w:basedOn w:val="DefaultParagraphFont"/>
    <w:uiPriority w:val="99"/>
    <w:rsid w:val="00211B1E"/>
    <w:rPr>
      <w:rFonts w:ascii="Times New Roman" w:hAnsi="Times New Roman" w:cs="Times New Roman"/>
      <w:b/>
      <w:bCs/>
      <w:sz w:val="18"/>
      <w:szCs w:val="18"/>
    </w:rPr>
  </w:style>
  <w:style w:type="character" w:customStyle="1" w:styleId="FontStyle167">
    <w:name w:val="Font Style167"/>
    <w:basedOn w:val="DefaultParagraphFont"/>
    <w:uiPriority w:val="99"/>
    <w:rsid w:val="00211B1E"/>
    <w:rPr>
      <w:rFonts w:ascii="Times New Roman" w:hAnsi="Times New Roman" w:cs="Times New Roman"/>
      <w:sz w:val="10"/>
      <w:szCs w:val="10"/>
    </w:rPr>
  </w:style>
  <w:style w:type="character" w:customStyle="1" w:styleId="FontStyle174">
    <w:name w:val="Font Style174"/>
    <w:basedOn w:val="DefaultParagraphFont"/>
    <w:uiPriority w:val="99"/>
    <w:rsid w:val="00211B1E"/>
    <w:rPr>
      <w:rFonts w:ascii="Arial Narrow" w:hAnsi="Arial Narrow" w:cs="Arial Narrow"/>
      <w:b/>
      <w:bCs/>
      <w:sz w:val="18"/>
      <w:szCs w:val="18"/>
    </w:rPr>
  </w:style>
  <w:style w:type="paragraph" w:customStyle="1" w:styleId="Style47">
    <w:name w:val="Style47"/>
    <w:basedOn w:val="Normal"/>
    <w:uiPriority w:val="99"/>
    <w:qFormat/>
    <w:rsid w:val="00211B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11B1E"/>
    <w:rPr>
      <w:rFonts w:ascii="Times New Roman" w:hAnsi="Times New Roman" w:cs="Times New Roman"/>
      <w:sz w:val="12"/>
      <w:szCs w:val="12"/>
    </w:rPr>
  </w:style>
  <w:style w:type="paragraph" w:customStyle="1" w:styleId="Style24">
    <w:name w:val="Style24"/>
    <w:basedOn w:val="Normal"/>
    <w:uiPriority w:val="99"/>
    <w:qFormat/>
    <w:rsid w:val="00211B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11B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11B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11B1E"/>
    <w:rPr>
      <w:rFonts w:ascii="Times New Roman" w:hAnsi="Times New Roman" w:cs="Times New Roman"/>
      <w:b/>
      <w:bCs/>
      <w:sz w:val="18"/>
      <w:szCs w:val="18"/>
    </w:rPr>
  </w:style>
  <w:style w:type="paragraph" w:customStyle="1" w:styleId="Style21">
    <w:name w:val="Style21"/>
    <w:basedOn w:val="Normal"/>
    <w:uiPriority w:val="99"/>
    <w:qFormat/>
    <w:rsid w:val="00211B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11B1E"/>
    <w:pPr>
      <w:widowControl w:val="0"/>
      <w:autoSpaceDE w:val="0"/>
      <w:autoSpaceDN w:val="0"/>
      <w:adjustRightInd w:val="0"/>
      <w:spacing w:line="198" w:lineRule="exact"/>
    </w:pPr>
    <w:rPr>
      <w:rFonts w:eastAsia="Times New Roman"/>
    </w:rPr>
  </w:style>
  <w:style w:type="paragraph" w:customStyle="1" w:styleId="Standard">
    <w:name w:val="Standard"/>
    <w:qFormat/>
    <w:rsid w:val="00211B1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11B1E"/>
    <w:rPr>
      <w:color w:val="000000"/>
      <w:sz w:val="32"/>
      <w:szCs w:val="32"/>
    </w:rPr>
  </w:style>
  <w:style w:type="paragraph" w:customStyle="1" w:styleId="Cardnon-underlined">
    <w:name w:val="Card non-underlined"/>
    <w:basedOn w:val="Normal"/>
    <w:link w:val="Cardnon-underlinedChar"/>
    <w:autoRedefine/>
    <w:uiPriority w:val="99"/>
    <w:qFormat/>
    <w:rsid w:val="00211B1E"/>
    <w:rPr>
      <w:rFonts w:eastAsia="Times New Roman"/>
      <w:szCs w:val="20"/>
    </w:rPr>
  </w:style>
  <w:style w:type="character" w:customStyle="1" w:styleId="Cardnon-underlinedChar">
    <w:name w:val="Card non-underlined Char"/>
    <w:basedOn w:val="DefaultParagraphFont"/>
    <w:link w:val="Cardnon-underlined"/>
    <w:uiPriority w:val="99"/>
    <w:rsid w:val="00211B1E"/>
    <w:rPr>
      <w:rFonts w:ascii="Calibri" w:eastAsia="Times New Roman" w:hAnsi="Calibri"/>
      <w:sz w:val="22"/>
      <w:szCs w:val="20"/>
    </w:rPr>
  </w:style>
  <w:style w:type="character" w:customStyle="1" w:styleId="TitleChar2">
    <w:name w:val="Title Char2"/>
    <w:basedOn w:val="DefaultParagraphFont"/>
    <w:uiPriority w:val="10"/>
    <w:qFormat/>
    <w:locked/>
    <w:rsid w:val="00211B1E"/>
    <w:rPr>
      <w:b/>
      <w:bCs/>
      <w:u w:val="single"/>
    </w:rPr>
  </w:style>
  <w:style w:type="paragraph" w:styleId="TOC3">
    <w:name w:val="toc 3"/>
    <w:basedOn w:val="Normal"/>
    <w:next w:val="Normal"/>
    <w:autoRedefine/>
    <w:qFormat/>
    <w:rsid w:val="00211B1E"/>
    <w:pPr>
      <w:ind w:left="400"/>
    </w:pPr>
    <w:rPr>
      <w:rFonts w:eastAsia="Times New Roman"/>
      <w:szCs w:val="20"/>
    </w:rPr>
  </w:style>
  <w:style w:type="paragraph" w:styleId="TOC4">
    <w:name w:val="toc 4"/>
    <w:basedOn w:val="Normal"/>
    <w:next w:val="Normal"/>
    <w:autoRedefine/>
    <w:rsid w:val="00211B1E"/>
    <w:pPr>
      <w:ind w:left="600"/>
    </w:pPr>
    <w:rPr>
      <w:rFonts w:eastAsia="Times New Roman"/>
      <w:szCs w:val="20"/>
    </w:rPr>
  </w:style>
  <w:style w:type="paragraph" w:styleId="TOC5">
    <w:name w:val="toc 5"/>
    <w:basedOn w:val="Normal"/>
    <w:next w:val="Normal"/>
    <w:autoRedefine/>
    <w:rsid w:val="00211B1E"/>
    <w:pPr>
      <w:ind w:left="800"/>
    </w:pPr>
    <w:rPr>
      <w:rFonts w:eastAsia="Times New Roman"/>
      <w:szCs w:val="20"/>
    </w:rPr>
  </w:style>
  <w:style w:type="paragraph" w:styleId="TOC6">
    <w:name w:val="toc 6"/>
    <w:basedOn w:val="Normal"/>
    <w:next w:val="Normal"/>
    <w:autoRedefine/>
    <w:rsid w:val="00211B1E"/>
    <w:pPr>
      <w:ind w:left="1000"/>
    </w:pPr>
    <w:rPr>
      <w:rFonts w:eastAsia="Times New Roman"/>
      <w:szCs w:val="20"/>
    </w:rPr>
  </w:style>
  <w:style w:type="paragraph" w:styleId="TOC7">
    <w:name w:val="toc 7"/>
    <w:basedOn w:val="Normal"/>
    <w:next w:val="Normal"/>
    <w:autoRedefine/>
    <w:rsid w:val="00211B1E"/>
    <w:pPr>
      <w:ind w:left="1200"/>
    </w:pPr>
    <w:rPr>
      <w:rFonts w:eastAsia="Times New Roman"/>
      <w:szCs w:val="20"/>
    </w:rPr>
  </w:style>
  <w:style w:type="paragraph" w:styleId="TOC8">
    <w:name w:val="toc 8"/>
    <w:basedOn w:val="Normal"/>
    <w:next w:val="Normal"/>
    <w:autoRedefine/>
    <w:rsid w:val="00211B1E"/>
    <w:pPr>
      <w:ind w:left="1400"/>
    </w:pPr>
    <w:rPr>
      <w:rFonts w:eastAsia="Times New Roman"/>
      <w:szCs w:val="20"/>
    </w:rPr>
  </w:style>
  <w:style w:type="character" w:customStyle="1" w:styleId="allocatoragentsleft">
    <w:name w:val="al_locatoragentsleft"/>
    <w:basedOn w:val="DefaultParagraphFont"/>
    <w:rsid w:val="00211B1E"/>
  </w:style>
  <w:style w:type="character" w:styleId="HTMLTypewriter">
    <w:name w:val="HTML Typewriter"/>
    <w:basedOn w:val="DefaultParagraphFont"/>
    <w:unhideWhenUsed/>
    <w:rsid w:val="00211B1E"/>
    <w:rPr>
      <w:rFonts w:ascii="Courier New" w:eastAsia="Times New Roman" w:hAnsi="Courier New" w:cs="Courier New"/>
      <w:sz w:val="20"/>
      <w:szCs w:val="20"/>
    </w:rPr>
  </w:style>
  <w:style w:type="paragraph" w:customStyle="1" w:styleId="Carding">
    <w:name w:val="Carding"/>
    <w:basedOn w:val="Normal"/>
    <w:uiPriority w:val="99"/>
    <w:qFormat/>
    <w:rsid w:val="00211B1E"/>
    <w:rPr>
      <w:rFonts w:eastAsia="Times New Roman"/>
      <w:sz w:val="18"/>
    </w:rPr>
  </w:style>
  <w:style w:type="character" w:customStyle="1" w:styleId="TagsChar1">
    <w:name w:val="Tags Char1"/>
    <w:basedOn w:val="DefaultParagraphFont"/>
    <w:rsid w:val="00211B1E"/>
    <w:rPr>
      <w:rFonts w:ascii="Arial Narrow" w:hAnsi="Arial Narrow"/>
      <w:b/>
      <w:noProof w:val="0"/>
      <w:sz w:val="22"/>
      <w:szCs w:val="60"/>
      <w:lang w:val="en-US" w:eastAsia="en-US" w:bidi="ar-SA"/>
    </w:rPr>
  </w:style>
  <w:style w:type="character" w:customStyle="1" w:styleId="aunderline">
    <w:name w:val="aunderline"/>
    <w:basedOn w:val="DefaultParagraphFont"/>
    <w:qFormat/>
    <w:rsid w:val="00211B1E"/>
    <w:rPr>
      <w:rFonts w:ascii="Times New Roman" w:hAnsi="Times New Roman"/>
      <w:sz w:val="20"/>
      <w:szCs w:val="24"/>
      <w:u w:val="thick"/>
    </w:rPr>
  </w:style>
  <w:style w:type="character" w:customStyle="1" w:styleId="tagChar1">
    <w:name w:val="tag Char1"/>
    <w:aliases w:val="Heading 2 Char1 Char Char Char Char"/>
    <w:basedOn w:val="DefaultParagraphFont"/>
    <w:rsid w:val="00211B1E"/>
    <w:rPr>
      <w:b/>
      <w:noProof w:val="0"/>
      <w:sz w:val="24"/>
      <w:lang w:val="en-US" w:eastAsia="en-US" w:bidi="ar-SA"/>
    </w:rPr>
  </w:style>
  <w:style w:type="character" w:customStyle="1" w:styleId="tagChar2">
    <w:name w:val="tag Char2"/>
    <w:basedOn w:val="DefaultParagraphFont"/>
    <w:qFormat/>
    <w:rsid w:val="00211B1E"/>
    <w:rPr>
      <w:b/>
      <w:noProof w:val="0"/>
      <w:sz w:val="24"/>
      <w:lang w:val="en-US" w:eastAsia="en-US" w:bidi="ar-SA"/>
    </w:rPr>
  </w:style>
  <w:style w:type="character" w:customStyle="1" w:styleId="Taggin-New">
    <w:name w:val="Taggin - New"/>
    <w:basedOn w:val="DefaultParagraphFont"/>
    <w:rsid w:val="00211B1E"/>
    <w:rPr>
      <w:rFonts w:ascii="Arial Narrow" w:hAnsi="Arial Narrow"/>
      <w:b/>
      <w:sz w:val="22"/>
    </w:rPr>
  </w:style>
  <w:style w:type="character" w:customStyle="1" w:styleId="Boxing-New">
    <w:name w:val="Boxing - New"/>
    <w:basedOn w:val="DefaultParagraphFont"/>
    <w:rsid w:val="00211B1E"/>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11B1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11B1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11B1E"/>
    <w:rPr>
      <w:rFonts w:ascii="Garamond" w:hAnsi="Garamond"/>
      <w:sz w:val="22"/>
      <w:szCs w:val="24"/>
      <w:u w:val="single"/>
      <w:lang w:val="en-US" w:eastAsia="en-US" w:bidi="ar-SA"/>
    </w:rPr>
  </w:style>
  <w:style w:type="paragraph" w:customStyle="1" w:styleId="Style2">
    <w:name w:val="Style2"/>
    <w:basedOn w:val="Heading4"/>
    <w:qFormat/>
    <w:rsid w:val="00211B1E"/>
    <w:rPr>
      <w:rFonts w:eastAsia="Times New Roman" w:cs="Times New Roman"/>
      <w:iCs/>
      <w:caps/>
      <w:szCs w:val="20"/>
    </w:rPr>
  </w:style>
  <w:style w:type="character" w:customStyle="1" w:styleId="pagetitle">
    <w:name w:val="pagetitle"/>
    <w:basedOn w:val="DefaultParagraphFont"/>
    <w:rsid w:val="00211B1E"/>
  </w:style>
  <w:style w:type="paragraph" w:customStyle="1" w:styleId="text">
    <w:name w:val="text"/>
    <w:basedOn w:val="Normal"/>
    <w:uiPriority w:val="99"/>
    <w:qFormat/>
    <w:rsid w:val="00211B1E"/>
    <w:pPr>
      <w:spacing w:before="100" w:beforeAutospacing="1" w:after="100" w:afterAutospacing="1"/>
    </w:pPr>
    <w:rPr>
      <w:rFonts w:eastAsia="Times New Roman"/>
    </w:rPr>
  </w:style>
  <w:style w:type="character" w:customStyle="1" w:styleId="StyleUnderlineCharChar9ptBold1">
    <w:name w:val="Style Underline Char Char + 9 pt Bold1"/>
    <w:rsid w:val="00211B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11B1E"/>
    <w:rPr>
      <w:rFonts w:ascii="Times New Roman" w:hAnsi="Times New Roman"/>
      <w:sz w:val="20"/>
      <w:szCs w:val="24"/>
      <w:u w:val="single"/>
      <w:lang w:val="en-US" w:eastAsia="en-US" w:bidi="ar-SA"/>
    </w:rPr>
  </w:style>
  <w:style w:type="character" w:customStyle="1" w:styleId="Style9ptBoldUnderline">
    <w:name w:val="Style 9 pt Bold Underline"/>
    <w:rsid w:val="00211B1E"/>
    <w:rPr>
      <w:b/>
      <w:bCs/>
      <w:sz w:val="20"/>
      <w:u w:val="single"/>
    </w:rPr>
  </w:style>
  <w:style w:type="paragraph" w:customStyle="1" w:styleId="StyleUnderline9pt0">
    <w:name w:val="Style Underline + 9 pt"/>
    <w:link w:val="StyleUnderline9ptChar"/>
    <w:qFormat/>
    <w:rsid w:val="00211B1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11B1E"/>
    <w:rPr>
      <w:rFonts w:ascii="Arial" w:eastAsia="Times New Roman" w:hAnsi="Arial" w:cs="Times New Roman"/>
      <w:sz w:val="22"/>
      <w:szCs w:val="20"/>
      <w:u w:val="single"/>
    </w:rPr>
  </w:style>
  <w:style w:type="character" w:customStyle="1" w:styleId="StyleUnderlineChar1Bold">
    <w:name w:val="Style Underline Char1 + Bold"/>
    <w:rsid w:val="00211B1E"/>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211B1E"/>
    <w:pPr>
      <w:widowControl w:val="0"/>
    </w:pPr>
    <w:rPr>
      <w:bCs/>
      <w:kern w:val="32"/>
      <w:szCs w:val="20"/>
      <w:lang w:eastAsia="ar-SA"/>
    </w:rPr>
  </w:style>
  <w:style w:type="character" w:customStyle="1" w:styleId="Stylecard9ptChar">
    <w:name w:val="Style card + 9 pt Char"/>
    <w:basedOn w:val="cardChar"/>
    <w:link w:val="Stylecard9pt"/>
    <w:rsid w:val="00211B1E"/>
    <w:rPr>
      <w:rFonts w:ascii="Times New Roman" w:hAnsi="Times New Roman"/>
      <w:bCs/>
      <w:kern w:val="32"/>
      <w:sz w:val="16"/>
      <w:szCs w:val="20"/>
      <w:lang w:eastAsia="ar-SA"/>
    </w:rPr>
  </w:style>
  <w:style w:type="character" w:customStyle="1" w:styleId="TagsCharCharChar">
    <w:name w:val="Tags Char Char Char"/>
    <w:basedOn w:val="DefaultParagraphFont"/>
    <w:rsid w:val="00211B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11B1E"/>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11B1E"/>
    <w:rPr>
      <w:rFonts w:ascii="Times" w:hAnsi="Times"/>
      <w:b w:val="0"/>
      <w:bCs/>
      <w:sz w:val="20"/>
      <w:u w:val="single"/>
    </w:rPr>
  </w:style>
  <w:style w:type="character" w:customStyle="1" w:styleId="blubigktbiz">
    <w:name w:val="blubigktbiz"/>
    <w:rsid w:val="00211B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11B1E"/>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11B1E"/>
    <w:rPr>
      <w:rFonts w:ascii="Calibri" w:hAnsi="Calibri"/>
      <w:color w:val="000000"/>
      <w:sz w:val="22"/>
      <w:lang w:val="x-none" w:eastAsia="x-none"/>
    </w:rPr>
  </w:style>
  <w:style w:type="character" w:customStyle="1" w:styleId="Style4CharChar">
    <w:name w:val="Style4 Char Char"/>
    <w:basedOn w:val="DefaultParagraphFont"/>
    <w:rsid w:val="00211B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11B1E"/>
    <w:rPr>
      <w:rFonts w:ascii="Times New Roman" w:hAnsi="Times New Roman" w:cs="Times New Roman"/>
      <w:sz w:val="16"/>
      <w:szCs w:val="16"/>
    </w:rPr>
  </w:style>
  <w:style w:type="character" w:customStyle="1" w:styleId="StyleEmphasisArial12ptBold">
    <w:name w:val="Style Emphasis + Arial 12 pt Bold"/>
    <w:rsid w:val="00211B1E"/>
    <w:rPr>
      <w:rFonts w:ascii="Arial" w:hAnsi="Arial"/>
      <w:b/>
      <w:bCs/>
      <w:i/>
      <w:iCs/>
      <w:sz w:val="24"/>
    </w:rPr>
  </w:style>
  <w:style w:type="character" w:customStyle="1" w:styleId="super">
    <w:name w:val="super"/>
    <w:rsid w:val="00211B1E"/>
  </w:style>
  <w:style w:type="character" w:customStyle="1" w:styleId="text30">
    <w:name w:val="text30"/>
    <w:rsid w:val="00211B1E"/>
  </w:style>
  <w:style w:type="character" w:customStyle="1" w:styleId="uppercase">
    <w:name w:val="uppercase"/>
    <w:rsid w:val="00211B1E"/>
  </w:style>
  <w:style w:type="character" w:customStyle="1" w:styleId="bodytext0">
    <w:name w:val="bodytext"/>
    <w:rsid w:val="00211B1E"/>
  </w:style>
  <w:style w:type="character" w:customStyle="1" w:styleId="entry-title">
    <w:name w:val="entry-title"/>
    <w:rsid w:val="00211B1E"/>
  </w:style>
  <w:style w:type="character" w:customStyle="1" w:styleId="BodyTextIndentChar1">
    <w:name w:val="Body Text Indent Char1"/>
    <w:basedOn w:val="DefaultParagraphFont"/>
    <w:uiPriority w:val="99"/>
    <w:semiHidden/>
    <w:rsid w:val="00211B1E"/>
    <w:rPr>
      <w:rFonts w:ascii="Times New Roman" w:hAnsi="Times New Roman" w:cs="Times New Roman"/>
      <w:sz w:val="20"/>
    </w:rPr>
  </w:style>
  <w:style w:type="character" w:customStyle="1" w:styleId="Style6pt">
    <w:name w:val="Style 6 pt"/>
    <w:basedOn w:val="DefaultParagraphFont"/>
    <w:qFormat/>
    <w:rsid w:val="00211B1E"/>
    <w:rPr>
      <w:sz w:val="12"/>
    </w:rPr>
  </w:style>
  <w:style w:type="character" w:customStyle="1" w:styleId="CiteCharCharCharCharCharChar">
    <w:name w:val="Cite Char Char Char Char Char Char"/>
    <w:basedOn w:val="DefaultParagraphFont"/>
    <w:rsid w:val="00211B1E"/>
    <w:rPr>
      <w:b/>
      <w:noProof w:val="0"/>
      <w:sz w:val="22"/>
      <w:szCs w:val="24"/>
      <w:u w:val="single"/>
      <w:lang w:val="en-US" w:eastAsia="en-US" w:bidi="ar-SA"/>
    </w:rPr>
  </w:style>
  <w:style w:type="character" w:customStyle="1" w:styleId="mainbody1">
    <w:name w:val="mainbody1"/>
    <w:basedOn w:val="DefaultParagraphFont"/>
    <w:rsid w:val="00211B1E"/>
    <w:rPr>
      <w:rFonts w:ascii="Verdana" w:hAnsi="Verdana" w:hint="default"/>
      <w:color w:val="000000"/>
      <w:sz w:val="22"/>
      <w:szCs w:val="22"/>
    </w:rPr>
  </w:style>
  <w:style w:type="character" w:customStyle="1" w:styleId="ssl4">
    <w:name w:val="ss_l4"/>
    <w:basedOn w:val="DefaultParagraphFont"/>
    <w:rsid w:val="00211B1E"/>
  </w:style>
  <w:style w:type="paragraph" w:customStyle="1" w:styleId="StyleNormalWeb11ptUnderline">
    <w:name w:val="Style Normal (Web) + 11 pt Underline"/>
    <w:basedOn w:val="NormalWeb"/>
    <w:link w:val="StyleNormalWeb11ptUnderlineChar"/>
    <w:qFormat/>
    <w:rsid w:val="00211B1E"/>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211B1E"/>
    <w:rPr>
      <w:rFonts w:ascii="Calibri" w:eastAsia="Calibri" w:hAnsi="Calibri" w:cs="Calibri"/>
      <w:sz w:val="22"/>
      <w:szCs w:val="22"/>
      <w:u w:val="single"/>
    </w:rPr>
  </w:style>
  <w:style w:type="character" w:customStyle="1" w:styleId="cit-first-element">
    <w:name w:val="cit-first-element"/>
    <w:basedOn w:val="DefaultParagraphFont"/>
    <w:rsid w:val="00211B1E"/>
  </w:style>
  <w:style w:type="character" w:customStyle="1" w:styleId="title1">
    <w:name w:val="title1"/>
    <w:basedOn w:val="DefaultParagraphFont"/>
    <w:rsid w:val="00211B1E"/>
  </w:style>
  <w:style w:type="character" w:customStyle="1" w:styleId="StyleThickunderline1">
    <w:name w:val="Style Thick underline1"/>
    <w:basedOn w:val="DefaultParagraphFont"/>
    <w:rsid w:val="00211B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11B1E"/>
    <w:rPr>
      <w:rFonts w:ascii="Georgia" w:hAnsi="Georgia"/>
    </w:rPr>
  </w:style>
  <w:style w:type="character" w:customStyle="1" w:styleId="FooterChar1">
    <w:name w:val="Footer Char1"/>
    <w:basedOn w:val="DefaultParagraphFont"/>
    <w:uiPriority w:val="99"/>
    <w:semiHidden/>
    <w:rsid w:val="00211B1E"/>
    <w:rPr>
      <w:rFonts w:ascii="Georgia" w:hAnsi="Georgia"/>
    </w:rPr>
  </w:style>
  <w:style w:type="paragraph" w:customStyle="1" w:styleId="Underline20">
    <w:name w:val="Underline2"/>
    <w:basedOn w:val="Normal"/>
    <w:link w:val="Underline2Char"/>
    <w:autoRedefine/>
    <w:uiPriority w:val="4"/>
    <w:qFormat/>
    <w:rsid w:val="00211B1E"/>
    <w:rPr>
      <w:b/>
      <w:u w:val="single"/>
    </w:rPr>
  </w:style>
  <w:style w:type="character" w:customStyle="1" w:styleId="Underline2Char">
    <w:name w:val="Underline2 Char"/>
    <w:basedOn w:val="DefaultParagraphFont"/>
    <w:link w:val="Underline20"/>
    <w:uiPriority w:val="4"/>
    <w:qFormat/>
    <w:rsid w:val="00211B1E"/>
    <w:rPr>
      <w:rFonts w:ascii="Calibri" w:hAnsi="Calibri"/>
      <w:b/>
      <w:sz w:val="22"/>
      <w:u w:val="single"/>
    </w:rPr>
  </w:style>
  <w:style w:type="paragraph" w:customStyle="1" w:styleId="TableParagraph">
    <w:name w:val="Table Paragraph"/>
    <w:basedOn w:val="Normal"/>
    <w:uiPriority w:val="1"/>
    <w:qFormat/>
    <w:rsid w:val="00211B1E"/>
    <w:pPr>
      <w:widowControl w:val="0"/>
    </w:pPr>
  </w:style>
  <w:style w:type="character" w:customStyle="1" w:styleId="UnderlineChar0">
    <w:name w:val="UnderlineChar"/>
    <w:rsid w:val="00211B1E"/>
    <w:rPr>
      <w:sz w:val="24"/>
      <w:u w:val="single"/>
      <w:shd w:val="clear" w:color="auto" w:fill="auto"/>
    </w:rPr>
  </w:style>
  <w:style w:type="character" w:customStyle="1" w:styleId="foreground">
    <w:name w:val="foreground"/>
    <w:basedOn w:val="DefaultParagraphFont"/>
    <w:rsid w:val="00211B1E"/>
  </w:style>
  <w:style w:type="paragraph" w:customStyle="1" w:styleId="StyleCircled11pt">
    <w:name w:val="Style Circled + 11 pt"/>
    <w:basedOn w:val="Normal"/>
    <w:link w:val="StyleCircled11ptChar"/>
    <w:qFormat/>
    <w:rsid w:val="00211B1E"/>
    <w:rPr>
      <w:rFonts w:eastAsia="Times New Roman"/>
      <w:b/>
      <w:bCs/>
      <w:sz w:val="20"/>
      <w:u w:val="single"/>
    </w:rPr>
  </w:style>
  <w:style w:type="character" w:customStyle="1" w:styleId="StyleCircled11ptChar">
    <w:name w:val="Style Circled + 11 pt Char"/>
    <w:link w:val="StyleCircled11pt"/>
    <w:rsid w:val="00211B1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11B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11B1E"/>
    <w:rPr>
      <w:rFonts w:ascii="Times" w:eastAsia="Times New Roman" w:hAnsi="Times"/>
      <w:sz w:val="20"/>
      <w:szCs w:val="28"/>
      <w:u w:val="single"/>
    </w:rPr>
  </w:style>
  <w:style w:type="paragraph" w:customStyle="1" w:styleId="cite20">
    <w:name w:val="cite2"/>
    <w:basedOn w:val="Normal"/>
    <w:uiPriority w:val="99"/>
    <w:qFormat/>
    <w:rsid w:val="00211B1E"/>
    <w:rPr>
      <w:rFonts w:eastAsia="Times New Roman"/>
      <w:color w:val="000000"/>
      <w:sz w:val="20"/>
      <w:szCs w:val="20"/>
    </w:rPr>
  </w:style>
  <w:style w:type="character" w:customStyle="1" w:styleId="postby">
    <w:name w:val="post_by"/>
    <w:basedOn w:val="DefaultParagraphFont"/>
    <w:rsid w:val="00211B1E"/>
  </w:style>
  <w:style w:type="character" w:customStyle="1" w:styleId="Style11ptBorderSinglesolidlineAuto05ptLinewidth">
    <w:name w:val="Style 11 pt Border: : (Single solid line Auto  0.5 pt Line width)"/>
    <w:rsid w:val="00211B1E"/>
    <w:rPr>
      <w:sz w:val="20"/>
      <w:bdr w:val="single" w:sz="4" w:space="0" w:color="auto" w:frame="1"/>
    </w:rPr>
  </w:style>
  <w:style w:type="character" w:customStyle="1" w:styleId="StyleUnderlineChar9ptBorderSinglesolidlineAuto0">
    <w:name w:val="Style Underline Char + 9 pt Border: : (Single solid line Auto  0..."/>
    <w:rsid w:val="00211B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11B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11B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11B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11B1E"/>
    <w:rPr>
      <w:sz w:val="20"/>
      <w:szCs w:val="24"/>
      <w:u w:val="single"/>
      <w:bdr w:val="single" w:sz="4" w:space="0" w:color="auto"/>
      <w:lang w:val="en-US" w:eastAsia="en-US" w:bidi="ar-SA"/>
    </w:rPr>
  </w:style>
  <w:style w:type="character" w:customStyle="1" w:styleId="StyleLatinGaramondUnderline">
    <w:name w:val="Style (Latin) Garamond Underline"/>
    <w:rsid w:val="00211B1E"/>
    <w:rPr>
      <w:rFonts w:ascii="Times New Roman" w:hAnsi="Times New Roman"/>
      <w:sz w:val="20"/>
      <w:u w:val="single"/>
    </w:rPr>
  </w:style>
  <w:style w:type="character" w:customStyle="1" w:styleId="StyleLatinGaramond">
    <w:name w:val="Style (Latin) Garamond"/>
    <w:rsid w:val="00211B1E"/>
    <w:rPr>
      <w:rFonts w:ascii="Times New Roman" w:hAnsi="Times New Roman"/>
      <w:sz w:val="20"/>
    </w:rPr>
  </w:style>
  <w:style w:type="character" w:customStyle="1" w:styleId="styletimesnewroman12ptbold0">
    <w:name w:val="styletimesnewroman12ptbold"/>
    <w:basedOn w:val="DefaultParagraphFont"/>
    <w:rsid w:val="00211B1E"/>
  </w:style>
  <w:style w:type="character" w:customStyle="1" w:styleId="mainheading">
    <w:name w:val="mainheading"/>
    <w:basedOn w:val="DefaultParagraphFont"/>
    <w:rsid w:val="00211B1E"/>
  </w:style>
  <w:style w:type="paragraph" w:customStyle="1" w:styleId="BoldandUnderlineChar2CharChar">
    <w:name w:val="Bold and Underline Char2 Char Char"/>
    <w:basedOn w:val="Normal"/>
    <w:link w:val="BoldandUnderlineChar2CharCharChar"/>
    <w:qFormat/>
    <w:rsid w:val="00211B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11B1E"/>
    <w:rPr>
      <w:rFonts w:ascii="Calibri" w:eastAsia="Times New Roman" w:hAnsi="Calibri"/>
      <w:b/>
      <w:sz w:val="22"/>
      <w:u w:val="single"/>
    </w:rPr>
  </w:style>
  <w:style w:type="character" w:customStyle="1" w:styleId="StyleUnderlineChar9ptChar">
    <w:name w:val="Style Underline Char + 9 pt Char"/>
    <w:basedOn w:val="UnderlineCharChar"/>
    <w:rsid w:val="00211B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11B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11B1E"/>
    <w:rPr>
      <w:sz w:val="16"/>
    </w:rPr>
  </w:style>
  <w:style w:type="paragraph" w:customStyle="1" w:styleId="Reduce8pt">
    <w:name w:val="Reduce 8pt"/>
    <w:basedOn w:val="Normal"/>
    <w:link w:val="Reduce8ptCharChar"/>
    <w:qFormat/>
    <w:rsid w:val="00211B1E"/>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11B1E"/>
    <w:rPr>
      <w:rFonts w:ascii="Arial" w:hAnsi="Arial" w:cs="Arial"/>
      <w:sz w:val="22"/>
    </w:rPr>
  </w:style>
  <w:style w:type="character" w:customStyle="1" w:styleId="boldciteChar4">
    <w:name w:val="bold cite Char4"/>
    <w:link w:val="boldcite"/>
    <w:locked/>
    <w:rsid w:val="00211B1E"/>
    <w:rPr>
      <w:rFonts w:eastAsia="Times New Roman" w:cs="Times New Roman"/>
      <w:b/>
      <w:color w:val="000000"/>
      <w:sz w:val="20"/>
      <w:u w:val="thick" w:color="000000"/>
    </w:rPr>
  </w:style>
  <w:style w:type="paragraph" w:customStyle="1" w:styleId="boldcite">
    <w:name w:val="bold cite"/>
    <w:basedOn w:val="Normal"/>
    <w:link w:val="boldciteChar4"/>
    <w:qFormat/>
    <w:rsid w:val="00211B1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11B1E"/>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211B1E"/>
    <w:rPr>
      <w:rFonts w:eastAsia="Calibri"/>
      <w:b/>
    </w:rPr>
  </w:style>
  <w:style w:type="character" w:customStyle="1" w:styleId="HeadingsBaseChar">
    <w:name w:val="Headings Base Char"/>
    <w:basedOn w:val="DefaultParagraphFont"/>
    <w:link w:val="HeadingsBase"/>
    <w:locked/>
    <w:rsid w:val="00211B1E"/>
    <w:rPr>
      <w:rFonts w:ascii="Times New Roman" w:hAnsi="Times New Roman" w:cs="Times New Roman"/>
      <w:b/>
      <w:sz w:val="32"/>
    </w:rPr>
  </w:style>
  <w:style w:type="paragraph" w:customStyle="1" w:styleId="HeadingsBase">
    <w:name w:val="Headings Base"/>
    <w:basedOn w:val="Normal"/>
    <w:link w:val="HeadingsBaseChar"/>
    <w:qFormat/>
    <w:rsid w:val="00211B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11B1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11B1E"/>
    <w:pPr>
      <w:spacing w:line="480" w:lineRule="auto"/>
      <w:ind w:firstLine="720"/>
    </w:pPr>
    <w:rPr>
      <w:rFonts w:eastAsia="Calibri"/>
    </w:rPr>
  </w:style>
  <w:style w:type="paragraph" w:customStyle="1" w:styleId="SchoolBlockQuote">
    <w:name w:val="School Block Quote"/>
    <w:basedOn w:val="SchoolPaper"/>
    <w:qFormat/>
    <w:rsid w:val="00211B1E"/>
  </w:style>
  <w:style w:type="paragraph" w:customStyle="1" w:styleId="SchoolWorksCited">
    <w:name w:val="School Works Cited"/>
    <w:basedOn w:val="SchoolPaper"/>
    <w:qFormat/>
    <w:rsid w:val="00211B1E"/>
  </w:style>
  <w:style w:type="paragraph" w:customStyle="1" w:styleId="BlockQuote">
    <w:name w:val="Block Quote"/>
    <w:basedOn w:val="Normal"/>
    <w:qFormat/>
    <w:rsid w:val="00211B1E"/>
    <w:pPr>
      <w:ind w:left="720" w:right="720"/>
    </w:pPr>
    <w:rPr>
      <w:rFonts w:eastAsia="Calibri"/>
    </w:rPr>
  </w:style>
  <w:style w:type="paragraph" w:customStyle="1" w:styleId="PaperBody">
    <w:name w:val="Paper Body"/>
    <w:basedOn w:val="Normal"/>
    <w:qFormat/>
    <w:rsid w:val="00211B1E"/>
    <w:pPr>
      <w:spacing w:line="480" w:lineRule="auto"/>
      <w:ind w:firstLine="720"/>
    </w:pPr>
    <w:rPr>
      <w:rFonts w:eastAsia="Calibri"/>
    </w:rPr>
  </w:style>
  <w:style w:type="paragraph" w:customStyle="1" w:styleId="PaperCitation">
    <w:name w:val="Paper Citation"/>
    <w:basedOn w:val="Normal"/>
    <w:qFormat/>
    <w:rsid w:val="00211B1E"/>
    <w:pPr>
      <w:spacing w:line="480" w:lineRule="auto"/>
      <w:ind w:left="720" w:hanging="720"/>
    </w:pPr>
    <w:rPr>
      <w:rFonts w:eastAsia="Calibri"/>
    </w:rPr>
  </w:style>
  <w:style w:type="character" w:customStyle="1" w:styleId="hatChar">
    <w:name w:val="hat Char"/>
    <w:basedOn w:val="DefaultParagraphFont"/>
    <w:link w:val="hat"/>
    <w:locked/>
    <w:rsid w:val="00211B1E"/>
    <w:rPr>
      <w:rFonts w:ascii="Calibri" w:eastAsia="Times New Roman" w:hAnsi="Calibri"/>
      <w:b/>
      <w:bCs/>
      <w:sz w:val="32"/>
      <w:u w:val="single"/>
      <w:lang w:bidi="en-US"/>
    </w:rPr>
  </w:style>
  <w:style w:type="paragraph" w:customStyle="1" w:styleId="WW-Default">
    <w:name w:val="WW-Default"/>
    <w:qFormat/>
    <w:rsid w:val="00211B1E"/>
    <w:pPr>
      <w:suppressAutoHyphens/>
    </w:pPr>
    <w:rPr>
      <w:rFonts w:ascii="Georgia" w:eastAsia="Calibri" w:hAnsi="Georgia" w:cs="Calibri"/>
      <w:sz w:val="22"/>
      <w:szCs w:val="22"/>
      <w:lang w:eastAsia="ar-SA"/>
    </w:rPr>
  </w:style>
  <w:style w:type="paragraph" w:customStyle="1" w:styleId="B-TagCite">
    <w:name w:val="B-TagCite"/>
    <w:qFormat/>
    <w:rsid w:val="00211B1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11B1E"/>
    <w:rPr>
      <w:rFonts w:ascii="Times New Roman" w:hAnsi="Times New Roman" w:cs="Times New Roman"/>
      <w:b/>
      <w:sz w:val="20"/>
    </w:rPr>
  </w:style>
  <w:style w:type="paragraph" w:customStyle="1" w:styleId="MicroText">
    <w:name w:val="MicroText"/>
    <w:basedOn w:val="Normal"/>
    <w:next w:val="Normal"/>
    <w:link w:val="MicroTextChar"/>
    <w:qFormat/>
    <w:rsid w:val="00211B1E"/>
    <w:rPr>
      <w:rFonts w:ascii="Arial Narrow" w:hAnsi="Arial Narrow"/>
      <w:sz w:val="12"/>
    </w:rPr>
  </w:style>
  <w:style w:type="paragraph" w:customStyle="1" w:styleId="indent">
    <w:name w:val="indent"/>
    <w:basedOn w:val="Normal"/>
    <w:qFormat/>
    <w:rsid w:val="00211B1E"/>
    <w:pPr>
      <w:spacing w:before="100" w:beforeAutospacing="1" w:after="100" w:afterAutospacing="1"/>
    </w:pPr>
    <w:rPr>
      <w:rFonts w:eastAsia="Times New Roman"/>
    </w:rPr>
  </w:style>
  <w:style w:type="paragraph" w:customStyle="1" w:styleId="PageHeaderLine1">
    <w:name w:val="PageHeaderLine1"/>
    <w:basedOn w:val="Normal"/>
    <w:qFormat/>
    <w:rsid w:val="00211B1E"/>
    <w:pPr>
      <w:tabs>
        <w:tab w:val="right" w:pos="10800"/>
      </w:tabs>
    </w:pPr>
    <w:rPr>
      <w:rFonts w:eastAsia="Calibri"/>
      <w:b/>
    </w:rPr>
  </w:style>
  <w:style w:type="paragraph" w:customStyle="1" w:styleId="PageHeaderLine2">
    <w:name w:val="PageHeaderLine2"/>
    <w:basedOn w:val="Normal"/>
    <w:next w:val="Normal"/>
    <w:link w:val="PageHeaderLine2Char"/>
    <w:qFormat/>
    <w:rsid w:val="00211B1E"/>
    <w:pPr>
      <w:tabs>
        <w:tab w:val="right" w:pos="10800"/>
      </w:tabs>
      <w:spacing w:line="480" w:lineRule="auto"/>
    </w:pPr>
    <w:rPr>
      <w:rFonts w:eastAsia="Calibri"/>
      <w:b/>
    </w:rPr>
  </w:style>
  <w:style w:type="character" w:customStyle="1" w:styleId="styleboldunderline">
    <w:name w:val="styleboldunderline"/>
    <w:basedOn w:val="DefaultParagraphFont"/>
    <w:rsid w:val="00211B1E"/>
  </w:style>
  <w:style w:type="character" w:customStyle="1" w:styleId="box">
    <w:name w:val="box"/>
    <w:basedOn w:val="DefaultParagraphFont"/>
    <w:rsid w:val="00211B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11B1E"/>
    <w:rPr>
      <w:rFonts w:ascii="Arial Narrow" w:hAnsi="Arial Narrow" w:cs="Arial Narrow" w:hint="default"/>
      <w:sz w:val="18"/>
      <w:szCs w:val="18"/>
    </w:rPr>
  </w:style>
  <w:style w:type="character" w:customStyle="1" w:styleId="FontStyle14">
    <w:name w:val="Font Style14"/>
    <w:basedOn w:val="DefaultParagraphFont"/>
    <w:uiPriority w:val="99"/>
    <w:rsid w:val="00211B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11B1E"/>
    <w:rPr>
      <w:rFonts w:ascii="Arial Narrow" w:hAnsi="Arial Narrow" w:cs="Arial Narrow" w:hint="default"/>
      <w:b/>
      <w:bCs/>
      <w:sz w:val="10"/>
      <w:szCs w:val="10"/>
    </w:rPr>
  </w:style>
  <w:style w:type="character" w:customStyle="1" w:styleId="CardTagandCiteChar">
    <w:name w:val="Card Tag and Cite Char"/>
    <w:basedOn w:val="DefaultParagraphFont"/>
    <w:rsid w:val="00211B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11B1E"/>
    <w:rPr>
      <w:rFonts w:ascii="Arial Narrow" w:hAnsi="Arial Narrow"/>
      <w:b/>
      <w:color w:val="000000"/>
      <w:sz w:val="22"/>
      <w:szCs w:val="22"/>
      <w:u w:val="single"/>
    </w:rPr>
  </w:style>
  <w:style w:type="character" w:customStyle="1" w:styleId="SmallText0">
    <w:name w:val="SmallText"/>
    <w:rsid w:val="00211B1E"/>
    <w:rPr>
      <w:color w:val="000000"/>
    </w:rPr>
  </w:style>
  <w:style w:type="character" w:customStyle="1" w:styleId="CitesChar1">
    <w:name w:val="Cites Char1"/>
    <w:basedOn w:val="DefaultParagraphFont"/>
    <w:rsid w:val="00211B1E"/>
    <w:rPr>
      <w:b/>
      <w:bCs w:val="0"/>
      <w:szCs w:val="24"/>
      <w:u w:val="single"/>
      <w:lang w:val="en-US" w:eastAsia="en-US" w:bidi="ar-SA"/>
    </w:rPr>
  </w:style>
  <w:style w:type="character" w:customStyle="1" w:styleId="CardUnderlinedChar">
    <w:name w:val="Card Underlined Char"/>
    <w:basedOn w:val="DefaultParagraphFont"/>
    <w:rsid w:val="00211B1E"/>
    <w:rPr>
      <w:rFonts w:ascii="Arial Narrow" w:hAnsi="Arial Narrow" w:hint="default"/>
      <w:sz w:val="22"/>
      <w:szCs w:val="24"/>
      <w:u w:val="single"/>
      <w:lang w:val="en-US" w:eastAsia="en-US" w:bidi="ar-SA"/>
    </w:rPr>
  </w:style>
  <w:style w:type="character" w:customStyle="1" w:styleId="underline3">
    <w:name w:val="underline3"/>
    <w:basedOn w:val="underline2"/>
    <w:rsid w:val="00211B1E"/>
    <w:rPr>
      <w:rFonts w:ascii="Arial" w:hAnsi="Arial"/>
      <w:sz w:val="18"/>
      <w:u w:val="single"/>
      <w:bdr w:val="none" w:sz="0" w:space="0" w:color="auto" w:frame="1"/>
      <w:shd w:val="clear" w:color="auto" w:fill="FFFF00"/>
    </w:rPr>
  </w:style>
  <w:style w:type="character" w:customStyle="1" w:styleId="menu">
    <w:name w:val="menu"/>
    <w:basedOn w:val="DefaultParagraphFont"/>
    <w:rsid w:val="00211B1E"/>
  </w:style>
  <w:style w:type="character" w:customStyle="1" w:styleId="itxtrst">
    <w:name w:val="itxtrst"/>
    <w:rsid w:val="00211B1E"/>
  </w:style>
  <w:style w:type="character" w:customStyle="1" w:styleId="A-Underlining">
    <w:name w:val="A-Underlining"/>
    <w:basedOn w:val="DefaultParagraphFont"/>
    <w:rsid w:val="00211B1E"/>
    <w:rPr>
      <w:rFonts w:ascii="Garamond" w:hAnsi="Garamond" w:hint="default"/>
      <w:color w:val="auto"/>
      <w:sz w:val="24"/>
      <w:u w:val="single"/>
    </w:rPr>
  </w:style>
  <w:style w:type="character" w:customStyle="1" w:styleId="StyleUnderlineBold0">
    <w:name w:val="Style Underline + Bold"/>
    <w:rsid w:val="00211B1E"/>
    <w:rPr>
      <w:b/>
      <w:bCs/>
      <w:u w:val="single"/>
    </w:rPr>
  </w:style>
  <w:style w:type="character" w:customStyle="1" w:styleId="Underline-Highlighted">
    <w:name w:val="Underline-Highlighted"/>
    <w:uiPriority w:val="1"/>
    <w:qFormat/>
    <w:rsid w:val="00211B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11B1E"/>
  </w:style>
  <w:style w:type="character" w:customStyle="1" w:styleId="newsmain">
    <w:name w:val="news_main"/>
    <w:basedOn w:val="DefaultParagraphFont"/>
    <w:rsid w:val="00211B1E"/>
  </w:style>
  <w:style w:type="character" w:customStyle="1" w:styleId="AuthorDate0">
    <w:name w:val="Author Date"/>
    <w:rsid w:val="00211B1E"/>
    <w:rPr>
      <w:b/>
      <w:bCs w:val="0"/>
      <w:sz w:val="24"/>
      <w:u w:val="thick"/>
    </w:rPr>
  </w:style>
  <w:style w:type="character" w:customStyle="1" w:styleId="red">
    <w:name w:val="red"/>
    <w:basedOn w:val="DefaultParagraphFont"/>
    <w:rsid w:val="00211B1E"/>
  </w:style>
  <w:style w:type="character" w:customStyle="1" w:styleId="at">
    <w:name w:val="at"/>
    <w:rsid w:val="00211B1E"/>
  </w:style>
  <w:style w:type="character" w:customStyle="1" w:styleId="org">
    <w:name w:val="org"/>
    <w:rsid w:val="00211B1E"/>
  </w:style>
  <w:style w:type="character" w:customStyle="1" w:styleId="pnumber">
    <w:name w:val="pnumber"/>
    <w:rsid w:val="00211B1E"/>
  </w:style>
  <w:style w:type="character" w:customStyle="1" w:styleId="ital">
    <w:name w:val="ital"/>
    <w:rsid w:val="00211B1E"/>
  </w:style>
  <w:style w:type="character" w:customStyle="1" w:styleId="orgdiv">
    <w:name w:val="orgdiv"/>
    <w:rsid w:val="00211B1E"/>
  </w:style>
  <w:style w:type="character" w:customStyle="1" w:styleId="orgname">
    <w:name w:val="orgname"/>
    <w:rsid w:val="00211B1E"/>
  </w:style>
  <w:style w:type="character" w:customStyle="1" w:styleId="city">
    <w:name w:val="city"/>
    <w:rsid w:val="00211B1E"/>
  </w:style>
  <w:style w:type="character" w:customStyle="1" w:styleId="state">
    <w:name w:val="state"/>
    <w:rsid w:val="00211B1E"/>
  </w:style>
  <w:style w:type="character" w:customStyle="1" w:styleId="country">
    <w:name w:val="country"/>
    <w:rsid w:val="00211B1E"/>
  </w:style>
  <w:style w:type="character" w:customStyle="1" w:styleId="articletitle">
    <w:name w:val="articletitle"/>
    <w:rsid w:val="00211B1E"/>
    <w:rPr>
      <w:rFonts w:ascii="Times New Roman" w:hAnsi="Times New Roman" w:cs="Times New Roman" w:hint="default"/>
    </w:rPr>
  </w:style>
  <w:style w:type="character" w:customStyle="1" w:styleId="6pointChar">
    <w:name w:val="6 point Char"/>
    <w:rsid w:val="00211B1E"/>
    <w:rPr>
      <w:rFonts w:ascii="Times New Roman" w:hAnsi="Times New Roman" w:cs="Times New Roman" w:hint="default"/>
      <w:sz w:val="12"/>
      <w:lang w:val="en-US" w:eastAsia="en-US"/>
    </w:rPr>
  </w:style>
  <w:style w:type="character" w:customStyle="1" w:styleId="StyleThickunderline">
    <w:name w:val="Style Thick underline"/>
    <w:qFormat/>
    <w:rsid w:val="00211B1E"/>
    <w:rPr>
      <w:u w:val="thick"/>
    </w:rPr>
  </w:style>
  <w:style w:type="character" w:customStyle="1" w:styleId="Box0">
    <w:name w:val="Box!"/>
    <w:rsid w:val="00211B1E"/>
    <w:rPr>
      <w:rFonts w:ascii="Garamond" w:hAnsi="Garamond" w:hint="default"/>
      <w:sz w:val="24"/>
      <w:u w:val="single"/>
      <w:bdr w:val="single" w:sz="4" w:space="0" w:color="auto" w:frame="1"/>
    </w:rPr>
  </w:style>
  <w:style w:type="character" w:customStyle="1" w:styleId="citechar1">
    <w:name w:val="citechar"/>
    <w:basedOn w:val="DefaultParagraphFont"/>
    <w:rsid w:val="00211B1E"/>
  </w:style>
  <w:style w:type="character" w:customStyle="1" w:styleId="underlinechar2">
    <w:name w:val="underlinechar"/>
    <w:basedOn w:val="DefaultParagraphFont"/>
    <w:rsid w:val="00211B1E"/>
  </w:style>
  <w:style w:type="character" w:customStyle="1" w:styleId="CardUnderlineChar">
    <w:name w:val="Card Underline Char"/>
    <w:rsid w:val="00211B1E"/>
    <w:rPr>
      <w:szCs w:val="24"/>
      <w:u w:val="single"/>
      <w:lang w:val="en-US" w:eastAsia="en-US" w:bidi="ar-SA"/>
    </w:rPr>
  </w:style>
  <w:style w:type="character" w:customStyle="1" w:styleId="tagciteChar">
    <w:name w:val="tag/cite Char"/>
    <w:basedOn w:val="DefaultParagraphFont"/>
    <w:rsid w:val="00211B1E"/>
    <w:rPr>
      <w:b/>
      <w:bCs w:val="0"/>
      <w:sz w:val="24"/>
      <w:lang w:val="en-US" w:eastAsia="en-US" w:bidi="ar-SA"/>
    </w:rPr>
  </w:style>
  <w:style w:type="character" w:customStyle="1" w:styleId="8pointChar">
    <w:name w:val="8 point Char"/>
    <w:basedOn w:val="DefaultParagraphFont"/>
    <w:rsid w:val="00211B1E"/>
    <w:rPr>
      <w:sz w:val="16"/>
      <w:lang w:val="en-US" w:eastAsia="en-US" w:bidi="ar-SA"/>
    </w:rPr>
  </w:style>
  <w:style w:type="character" w:customStyle="1" w:styleId="BoldText12pt">
    <w:name w:val="Bold Text 12 pt"/>
    <w:rsid w:val="00211B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11B1E"/>
  </w:style>
  <w:style w:type="table" w:styleId="TableGrid">
    <w:name w:val="Table Grid"/>
    <w:basedOn w:val="TableNormal"/>
    <w:rsid w:val="00211B1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11B1E"/>
    <w:rPr>
      <w:b/>
      <w:bCs w:val="0"/>
      <w:sz w:val="24"/>
      <w:lang w:val="en-US" w:eastAsia="en-US" w:bidi="ar-SA"/>
    </w:rPr>
  </w:style>
  <w:style w:type="character" w:customStyle="1" w:styleId="Mention11">
    <w:name w:val="Mention11"/>
    <w:basedOn w:val="DefaultParagraphFont"/>
    <w:uiPriority w:val="99"/>
    <w:semiHidden/>
    <w:unhideWhenUsed/>
    <w:rsid w:val="00211B1E"/>
    <w:rPr>
      <w:color w:val="2B579A"/>
      <w:shd w:val="clear" w:color="auto" w:fill="E6E6E6"/>
    </w:rPr>
  </w:style>
  <w:style w:type="character" w:customStyle="1" w:styleId="Emph">
    <w:name w:val="Emph"/>
    <w:basedOn w:val="DefaultParagraphFont"/>
    <w:uiPriority w:val="1"/>
    <w:qFormat/>
    <w:rsid w:val="00211B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11B1E"/>
  </w:style>
  <w:style w:type="character" w:customStyle="1" w:styleId="Mention2">
    <w:name w:val="Mention2"/>
    <w:basedOn w:val="DefaultParagraphFont"/>
    <w:uiPriority w:val="99"/>
    <w:semiHidden/>
    <w:unhideWhenUsed/>
    <w:rsid w:val="00211B1E"/>
    <w:rPr>
      <w:color w:val="2B579A"/>
      <w:shd w:val="clear" w:color="auto" w:fill="E6E6E6"/>
    </w:rPr>
  </w:style>
  <w:style w:type="paragraph" w:customStyle="1" w:styleId="FlashTag">
    <w:name w:val="FlashTag"/>
    <w:basedOn w:val="Normal"/>
    <w:link w:val="FlashTagChar"/>
    <w:autoRedefine/>
    <w:uiPriority w:val="4"/>
    <w:qFormat/>
    <w:rsid w:val="00211B1E"/>
    <w:rPr>
      <w:rFonts w:asciiTheme="majorHAnsi" w:hAnsiTheme="majorHAnsi"/>
      <w:b/>
      <w:sz w:val="28"/>
    </w:rPr>
  </w:style>
  <w:style w:type="character" w:customStyle="1" w:styleId="FlashTagChar">
    <w:name w:val="FlashTag Char"/>
    <w:basedOn w:val="DefaultParagraphFont"/>
    <w:link w:val="FlashTag"/>
    <w:uiPriority w:val="4"/>
    <w:rsid w:val="00211B1E"/>
    <w:rPr>
      <w:rFonts w:asciiTheme="majorHAnsi" w:hAnsiTheme="majorHAnsi"/>
      <w:b/>
      <w:sz w:val="28"/>
    </w:rPr>
  </w:style>
  <w:style w:type="paragraph" w:customStyle="1" w:styleId="Warrant">
    <w:name w:val="Warrant"/>
    <w:autoRedefine/>
    <w:uiPriority w:val="4"/>
    <w:qFormat/>
    <w:rsid w:val="00211B1E"/>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11B1E"/>
  </w:style>
  <w:style w:type="character" w:customStyle="1" w:styleId="m-8793234324905335251gmail-style13ptbold">
    <w:name w:val="m_-8793234324905335251gmail-style13ptbold"/>
    <w:basedOn w:val="DefaultParagraphFont"/>
    <w:rsid w:val="00211B1E"/>
  </w:style>
  <w:style w:type="character" w:customStyle="1" w:styleId="EndnoteTextChar">
    <w:name w:val="Endnote Text Char"/>
    <w:basedOn w:val="DefaultParagraphFont"/>
    <w:link w:val="EndnoteText"/>
    <w:locked/>
    <w:rsid w:val="00211B1E"/>
    <w:rPr>
      <w:rFonts w:ascii="Georgia" w:eastAsia="Times New Roman" w:hAnsi="Georgia"/>
      <w:szCs w:val="20"/>
    </w:rPr>
  </w:style>
  <w:style w:type="paragraph" w:styleId="EndnoteText">
    <w:name w:val="endnote text"/>
    <w:basedOn w:val="Normal"/>
    <w:link w:val="EndnoteTextChar"/>
    <w:unhideWhenUsed/>
    <w:rsid w:val="00211B1E"/>
    <w:rPr>
      <w:rFonts w:ascii="Georgia" w:eastAsia="Times New Roman" w:hAnsi="Georgia"/>
      <w:sz w:val="24"/>
      <w:szCs w:val="20"/>
    </w:rPr>
  </w:style>
  <w:style w:type="character" w:customStyle="1" w:styleId="EndnoteTextChar1">
    <w:name w:val="Endnote Text Char1"/>
    <w:basedOn w:val="DefaultParagraphFont"/>
    <w:semiHidden/>
    <w:rsid w:val="00211B1E"/>
    <w:rPr>
      <w:rFonts w:ascii="Calibri" w:hAnsi="Calibri"/>
      <w:sz w:val="20"/>
      <w:szCs w:val="20"/>
    </w:rPr>
  </w:style>
  <w:style w:type="character" w:customStyle="1" w:styleId="DateChar1">
    <w:name w:val="Date Char1"/>
    <w:basedOn w:val="DefaultParagraphFont"/>
    <w:uiPriority w:val="99"/>
    <w:rsid w:val="00211B1E"/>
    <w:rPr>
      <w:rFonts w:ascii="Calibri" w:hAnsi="Calibri"/>
      <w:sz w:val="22"/>
    </w:rPr>
  </w:style>
  <w:style w:type="character" w:customStyle="1" w:styleId="BodyTextFirstIndentChar">
    <w:name w:val="Body Text First Indent Char"/>
    <w:basedOn w:val="BodyTextChar"/>
    <w:link w:val="BodyTextFirstIndent"/>
    <w:locked/>
    <w:rsid w:val="00211B1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11B1E"/>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11B1E"/>
    <w:rPr>
      <w:rFonts w:ascii="Calibri" w:hAnsi="Calibri"/>
      <w:sz w:val="22"/>
    </w:rPr>
  </w:style>
  <w:style w:type="character" w:customStyle="1" w:styleId="BodyTextIndent2Char1">
    <w:name w:val="Body Text Indent 2 Char1"/>
    <w:basedOn w:val="DefaultParagraphFont"/>
    <w:semiHidden/>
    <w:rsid w:val="00211B1E"/>
    <w:rPr>
      <w:rFonts w:ascii="Calibri" w:hAnsi="Calibri" w:cs="Calibri"/>
    </w:rPr>
  </w:style>
  <w:style w:type="character" w:customStyle="1" w:styleId="PlainTextChar1">
    <w:name w:val="Plain Text Char1"/>
    <w:basedOn w:val="DefaultParagraphFont"/>
    <w:semiHidden/>
    <w:rsid w:val="00211B1E"/>
    <w:rPr>
      <w:rFonts w:ascii="Consolas" w:hAnsi="Consolas" w:cs="Calibri"/>
      <w:sz w:val="21"/>
      <w:szCs w:val="21"/>
    </w:rPr>
  </w:style>
  <w:style w:type="paragraph" w:customStyle="1" w:styleId="msolistparagraphcxspfirst">
    <w:name w:val="msolistparagraphcxspfirst"/>
    <w:basedOn w:val="Normal"/>
    <w:uiPriority w:val="99"/>
    <w:qFormat/>
    <w:rsid w:val="00211B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11B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11B1E"/>
    <w:rPr>
      <w:rFonts w:ascii="Calibri" w:hAnsi="Calibri" w:cs="Calibri"/>
      <w:i/>
      <w:iCs/>
      <w:color w:val="000000" w:themeColor="text1"/>
    </w:rPr>
  </w:style>
  <w:style w:type="paragraph" w:customStyle="1" w:styleId="Heading2-NotBold">
    <w:name w:val="Heading 2 - Not Bold"/>
    <w:basedOn w:val="Heading2"/>
    <w:autoRedefine/>
    <w:uiPriority w:val="99"/>
    <w:qFormat/>
    <w:rsid w:val="00211B1E"/>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11B1E"/>
    <w:rPr>
      <w:rFonts w:ascii="Calibri" w:eastAsia="Calibri" w:hAnsi="Calibri"/>
      <w:b/>
      <w:sz w:val="22"/>
    </w:rPr>
  </w:style>
  <w:style w:type="paragraph" w:customStyle="1" w:styleId="Heading2-Bold">
    <w:name w:val="Heading 2 - Bold"/>
    <w:basedOn w:val="Normal"/>
    <w:autoRedefine/>
    <w:uiPriority w:val="99"/>
    <w:qFormat/>
    <w:rsid w:val="00211B1E"/>
    <w:rPr>
      <w:rFonts w:eastAsia="Calibri"/>
      <w:b/>
    </w:rPr>
  </w:style>
  <w:style w:type="paragraph" w:customStyle="1" w:styleId="tag">
    <w:name w:val="%tag"/>
    <w:basedOn w:val="Normal"/>
    <w:next w:val="Normal"/>
    <w:uiPriority w:val="99"/>
    <w:qFormat/>
    <w:rsid w:val="00211B1E"/>
    <w:rPr>
      <w:rFonts w:eastAsia="Calibri"/>
      <w:bCs/>
      <w:sz w:val="18"/>
    </w:rPr>
  </w:style>
  <w:style w:type="character" w:customStyle="1" w:styleId="Style2Char">
    <w:name w:val="Style 2 Char"/>
    <w:link w:val="Style20"/>
    <w:uiPriority w:val="99"/>
    <w:locked/>
    <w:rsid w:val="00211B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11B1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11B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11B1E"/>
    <w:rPr>
      <w:rFonts w:ascii="Garamond" w:eastAsia="Times New Roman" w:hAnsi="Garamond"/>
      <w:sz w:val="24"/>
      <w:szCs w:val="20"/>
      <w:u w:val="single"/>
      <w:lang w:val="x-none" w:eastAsia="x-none"/>
    </w:rPr>
  </w:style>
  <w:style w:type="character" w:customStyle="1" w:styleId="textsmallChar0">
    <w:name w:val="textsmall Char"/>
    <w:link w:val="textsmall0"/>
    <w:locked/>
    <w:rsid w:val="00211B1E"/>
    <w:rPr>
      <w:rFonts w:ascii="Georgia" w:eastAsia="Times New Roman" w:hAnsi="Georgia"/>
      <w:sz w:val="18"/>
      <w:szCs w:val="20"/>
      <w:lang w:val="x-none" w:eastAsia="x-none"/>
    </w:rPr>
  </w:style>
  <w:style w:type="paragraph" w:customStyle="1" w:styleId="textsmall0">
    <w:name w:val="textsmall"/>
    <w:basedOn w:val="Normal"/>
    <w:link w:val="textsmallChar0"/>
    <w:qFormat/>
    <w:rsid w:val="00211B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11B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11B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11B1E"/>
    <w:rPr>
      <w:rFonts w:ascii="Arial" w:eastAsia="Times New Roman" w:hAnsi="Arial" w:cs="Arial"/>
      <w:sz w:val="12"/>
    </w:rPr>
  </w:style>
  <w:style w:type="paragraph" w:customStyle="1" w:styleId="Micro">
    <w:name w:val="Micro"/>
    <w:basedOn w:val="Normal"/>
    <w:next w:val="Normal"/>
    <w:link w:val="MicroChar"/>
    <w:qFormat/>
    <w:rsid w:val="00211B1E"/>
    <w:rPr>
      <w:rFonts w:ascii="Arial" w:eastAsia="Times New Roman" w:hAnsi="Arial" w:cs="Arial"/>
      <w:sz w:val="12"/>
    </w:rPr>
  </w:style>
  <w:style w:type="character" w:customStyle="1" w:styleId="CardNotUnderlinedChar1">
    <w:name w:val="Card Not Underlined Char1"/>
    <w:link w:val="CardNotUnderlined"/>
    <w:locked/>
    <w:rsid w:val="00211B1E"/>
    <w:rPr>
      <w:rFonts w:ascii="Cambria" w:eastAsia="Times New Roman" w:hAnsi="Cambria" w:cs="Times New Roman"/>
      <w:sz w:val="18"/>
      <w:szCs w:val="20"/>
    </w:rPr>
  </w:style>
  <w:style w:type="paragraph" w:customStyle="1" w:styleId="h-lead">
    <w:name w:val="h-lead"/>
    <w:basedOn w:val="Normal"/>
    <w:uiPriority w:val="99"/>
    <w:qFormat/>
    <w:rsid w:val="00211B1E"/>
    <w:pPr>
      <w:spacing w:before="100" w:beforeAutospacing="1" w:after="100" w:afterAutospacing="1"/>
    </w:pPr>
    <w:rPr>
      <w:rFonts w:eastAsia="Times New Roman"/>
      <w:sz w:val="24"/>
    </w:rPr>
  </w:style>
  <w:style w:type="paragraph" w:customStyle="1" w:styleId="intro">
    <w:name w:val="intro"/>
    <w:basedOn w:val="Normal"/>
    <w:uiPriority w:val="99"/>
    <w:qFormat/>
    <w:rsid w:val="00211B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11B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11B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11B1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11B1E"/>
    <w:rPr>
      <w:rFonts w:eastAsia="Calibri"/>
    </w:rPr>
  </w:style>
  <w:style w:type="paragraph" w:customStyle="1" w:styleId="F3-TagAuthor">
    <w:name w:val="F3 - Tag/Author"/>
    <w:basedOn w:val="Normal"/>
    <w:uiPriority w:val="99"/>
    <w:qFormat/>
    <w:rsid w:val="00211B1E"/>
    <w:rPr>
      <w:rFonts w:eastAsia="Times New Roman"/>
      <w:b/>
    </w:rPr>
  </w:style>
  <w:style w:type="paragraph" w:customStyle="1" w:styleId="F5-UnderlineNormal">
    <w:name w:val="F5 - Underline Normal"/>
    <w:basedOn w:val="Normal"/>
    <w:uiPriority w:val="99"/>
    <w:qFormat/>
    <w:rsid w:val="00211B1E"/>
    <w:rPr>
      <w:rFonts w:eastAsia="Calibri"/>
      <w:u w:val="single"/>
    </w:rPr>
  </w:style>
  <w:style w:type="paragraph" w:customStyle="1" w:styleId="Brief-PrimarySource">
    <w:name w:val="Brief - Primary Source"/>
    <w:basedOn w:val="Normal"/>
    <w:uiPriority w:val="99"/>
    <w:qFormat/>
    <w:rsid w:val="00211B1E"/>
    <w:rPr>
      <w:rFonts w:eastAsia="Times New Roman"/>
      <w:b/>
      <w:sz w:val="24"/>
      <w:u w:val="single"/>
    </w:rPr>
  </w:style>
  <w:style w:type="paragraph" w:customStyle="1" w:styleId="Brief-Underline">
    <w:name w:val="Brief - Underline"/>
    <w:basedOn w:val="Normal"/>
    <w:uiPriority w:val="99"/>
    <w:qFormat/>
    <w:rsid w:val="00211B1E"/>
    <w:rPr>
      <w:rFonts w:eastAsia="Times New Roman"/>
      <w:u w:val="single"/>
    </w:rPr>
  </w:style>
  <w:style w:type="paragraph" w:customStyle="1" w:styleId="Brief">
    <w:name w:val="Brief"/>
    <w:basedOn w:val="Brief-PrimarySource"/>
    <w:uiPriority w:val="99"/>
    <w:qFormat/>
    <w:rsid w:val="00211B1E"/>
    <w:rPr>
      <w:b w:val="0"/>
    </w:rPr>
  </w:style>
  <w:style w:type="paragraph" w:customStyle="1" w:styleId="CM2">
    <w:name w:val="CM2"/>
    <w:basedOn w:val="Normal"/>
    <w:next w:val="Normal"/>
    <w:uiPriority w:val="99"/>
    <w:qFormat/>
    <w:rsid w:val="00211B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11B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11B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11B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11B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11B1E"/>
    <w:pPr>
      <w:widowControl w:val="0"/>
      <w:spacing w:line="276" w:lineRule="atLeast"/>
    </w:pPr>
    <w:rPr>
      <w:color w:val="auto"/>
    </w:rPr>
  </w:style>
  <w:style w:type="paragraph" w:customStyle="1" w:styleId="CM34">
    <w:name w:val="CM34"/>
    <w:basedOn w:val="Default"/>
    <w:next w:val="Default"/>
    <w:uiPriority w:val="99"/>
    <w:qFormat/>
    <w:rsid w:val="00211B1E"/>
    <w:pPr>
      <w:widowControl w:val="0"/>
    </w:pPr>
    <w:rPr>
      <w:color w:val="auto"/>
    </w:rPr>
  </w:style>
  <w:style w:type="paragraph" w:customStyle="1" w:styleId="CM56">
    <w:name w:val="CM56"/>
    <w:basedOn w:val="Default"/>
    <w:next w:val="Default"/>
    <w:uiPriority w:val="99"/>
    <w:qFormat/>
    <w:rsid w:val="00211B1E"/>
    <w:pPr>
      <w:widowControl w:val="0"/>
    </w:pPr>
    <w:rPr>
      <w:rFonts w:eastAsia="Calibri"/>
      <w:color w:val="auto"/>
    </w:rPr>
  </w:style>
  <w:style w:type="paragraph" w:customStyle="1" w:styleId="CM58">
    <w:name w:val="CM58"/>
    <w:basedOn w:val="Default"/>
    <w:next w:val="Default"/>
    <w:uiPriority w:val="99"/>
    <w:qFormat/>
    <w:rsid w:val="00211B1E"/>
    <w:pPr>
      <w:widowControl w:val="0"/>
    </w:pPr>
    <w:rPr>
      <w:rFonts w:eastAsia="Calibri"/>
      <w:color w:val="auto"/>
    </w:rPr>
  </w:style>
  <w:style w:type="paragraph" w:customStyle="1" w:styleId="CM57">
    <w:name w:val="CM57"/>
    <w:basedOn w:val="Default"/>
    <w:next w:val="Default"/>
    <w:uiPriority w:val="99"/>
    <w:qFormat/>
    <w:rsid w:val="00211B1E"/>
    <w:pPr>
      <w:widowControl w:val="0"/>
    </w:pPr>
    <w:rPr>
      <w:rFonts w:eastAsia="Calibri"/>
      <w:color w:val="auto"/>
    </w:rPr>
  </w:style>
  <w:style w:type="paragraph" w:customStyle="1" w:styleId="CM1">
    <w:name w:val="CM1"/>
    <w:basedOn w:val="Default"/>
    <w:next w:val="Default"/>
    <w:uiPriority w:val="99"/>
    <w:qFormat/>
    <w:rsid w:val="00211B1E"/>
    <w:pPr>
      <w:widowControl w:val="0"/>
    </w:pPr>
    <w:rPr>
      <w:rFonts w:eastAsia="Calibri"/>
      <w:color w:val="auto"/>
    </w:rPr>
  </w:style>
  <w:style w:type="paragraph" w:customStyle="1" w:styleId="CM49">
    <w:name w:val="CM49"/>
    <w:basedOn w:val="Default"/>
    <w:next w:val="Default"/>
    <w:uiPriority w:val="99"/>
    <w:qFormat/>
    <w:rsid w:val="00211B1E"/>
    <w:pPr>
      <w:widowControl w:val="0"/>
    </w:pPr>
    <w:rPr>
      <w:rFonts w:eastAsia="Calibri"/>
      <w:color w:val="auto"/>
    </w:rPr>
  </w:style>
  <w:style w:type="paragraph" w:customStyle="1" w:styleId="CM41">
    <w:name w:val="CM41"/>
    <w:basedOn w:val="Default"/>
    <w:next w:val="Default"/>
    <w:uiPriority w:val="99"/>
    <w:qFormat/>
    <w:rsid w:val="00211B1E"/>
    <w:pPr>
      <w:widowControl w:val="0"/>
    </w:pPr>
    <w:rPr>
      <w:rFonts w:eastAsia="Calibri"/>
      <w:color w:val="auto"/>
    </w:rPr>
  </w:style>
  <w:style w:type="paragraph" w:customStyle="1" w:styleId="3rdOrderPara">
    <w:name w:val="3rd Order Para"/>
    <w:basedOn w:val="Default"/>
    <w:next w:val="Default"/>
    <w:qFormat/>
    <w:rsid w:val="00211B1E"/>
    <w:pPr>
      <w:widowControl w:val="0"/>
    </w:pPr>
    <w:rPr>
      <w:rFonts w:eastAsia="Calibri"/>
      <w:color w:val="auto"/>
    </w:rPr>
  </w:style>
  <w:style w:type="paragraph" w:customStyle="1" w:styleId="2ndOrderPara">
    <w:name w:val="2nd Order Para"/>
    <w:basedOn w:val="Default"/>
    <w:next w:val="Default"/>
    <w:qFormat/>
    <w:rsid w:val="00211B1E"/>
    <w:pPr>
      <w:widowControl w:val="0"/>
    </w:pPr>
    <w:rPr>
      <w:rFonts w:eastAsia="Calibri"/>
      <w:color w:val="auto"/>
    </w:rPr>
  </w:style>
  <w:style w:type="paragraph" w:customStyle="1" w:styleId="Normal-SIGN2">
    <w:name w:val="Normal-SIGN2"/>
    <w:basedOn w:val="Default"/>
    <w:next w:val="Default"/>
    <w:qFormat/>
    <w:rsid w:val="00211B1E"/>
    <w:pPr>
      <w:widowControl w:val="0"/>
    </w:pPr>
    <w:rPr>
      <w:rFonts w:eastAsia="Calibri"/>
      <w:color w:val="auto"/>
    </w:rPr>
  </w:style>
  <w:style w:type="paragraph" w:customStyle="1" w:styleId="Normal-SIGN1">
    <w:name w:val="Normal-SIGN1"/>
    <w:basedOn w:val="Default"/>
    <w:next w:val="Default"/>
    <w:uiPriority w:val="99"/>
    <w:qFormat/>
    <w:rsid w:val="00211B1E"/>
    <w:pPr>
      <w:widowControl w:val="0"/>
    </w:pPr>
    <w:rPr>
      <w:rFonts w:eastAsia="Calibri"/>
      <w:color w:val="auto"/>
    </w:rPr>
  </w:style>
  <w:style w:type="paragraph" w:customStyle="1" w:styleId="CM3">
    <w:name w:val="CM3"/>
    <w:basedOn w:val="Default"/>
    <w:next w:val="Default"/>
    <w:uiPriority w:val="99"/>
    <w:qFormat/>
    <w:rsid w:val="00211B1E"/>
    <w:pPr>
      <w:widowControl w:val="0"/>
      <w:spacing w:line="553" w:lineRule="atLeast"/>
    </w:pPr>
    <w:rPr>
      <w:rFonts w:eastAsia="Calibri"/>
      <w:color w:val="auto"/>
    </w:rPr>
  </w:style>
  <w:style w:type="paragraph" w:customStyle="1" w:styleId="CM33">
    <w:name w:val="CM33"/>
    <w:basedOn w:val="Default"/>
    <w:next w:val="Default"/>
    <w:uiPriority w:val="99"/>
    <w:qFormat/>
    <w:rsid w:val="00211B1E"/>
    <w:pPr>
      <w:widowControl w:val="0"/>
    </w:pPr>
    <w:rPr>
      <w:rFonts w:eastAsia="Calibri"/>
      <w:color w:val="auto"/>
    </w:rPr>
  </w:style>
  <w:style w:type="paragraph" w:customStyle="1" w:styleId="CM37">
    <w:name w:val="CM37"/>
    <w:basedOn w:val="Default"/>
    <w:next w:val="Default"/>
    <w:uiPriority w:val="99"/>
    <w:qFormat/>
    <w:rsid w:val="00211B1E"/>
    <w:pPr>
      <w:widowControl w:val="0"/>
    </w:pPr>
    <w:rPr>
      <w:rFonts w:eastAsia="Calibri"/>
      <w:color w:val="auto"/>
    </w:rPr>
  </w:style>
  <w:style w:type="paragraph" w:customStyle="1" w:styleId="CM7">
    <w:name w:val="CM7"/>
    <w:basedOn w:val="Default"/>
    <w:next w:val="Default"/>
    <w:uiPriority w:val="99"/>
    <w:qFormat/>
    <w:rsid w:val="00211B1E"/>
    <w:pPr>
      <w:widowControl w:val="0"/>
      <w:spacing w:line="553" w:lineRule="atLeast"/>
    </w:pPr>
    <w:rPr>
      <w:rFonts w:eastAsia="Calibri"/>
      <w:color w:val="auto"/>
    </w:rPr>
  </w:style>
  <w:style w:type="paragraph" w:customStyle="1" w:styleId="Brief-SecondarySource">
    <w:name w:val="Brief - Secondary Source"/>
    <w:basedOn w:val="Normal"/>
    <w:qFormat/>
    <w:rsid w:val="00211B1E"/>
    <w:rPr>
      <w:rFonts w:eastAsia="Times New Roman"/>
      <w:sz w:val="14"/>
      <w:szCs w:val="20"/>
    </w:rPr>
  </w:style>
  <w:style w:type="paragraph" w:customStyle="1" w:styleId="Brief-Card">
    <w:name w:val="Brief - Card"/>
    <w:basedOn w:val="Normal"/>
    <w:uiPriority w:val="99"/>
    <w:qFormat/>
    <w:rsid w:val="00211B1E"/>
    <w:rPr>
      <w:rFonts w:eastAsia="Times New Roman"/>
    </w:rPr>
  </w:style>
  <w:style w:type="paragraph" w:customStyle="1" w:styleId="Pa2">
    <w:name w:val="Pa2"/>
    <w:basedOn w:val="Default"/>
    <w:next w:val="Default"/>
    <w:uiPriority w:val="99"/>
    <w:qFormat/>
    <w:rsid w:val="00211B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11B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11B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11B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11B1E"/>
    <w:pPr>
      <w:widowControl w:val="0"/>
    </w:pPr>
    <w:rPr>
      <w:rFonts w:ascii="Arial Black" w:hAnsi="Arial Black"/>
      <w:color w:val="auto"/>
    </w:rPr>
  </w:style>
  <w:style w:type="paragraph" w:customStyle="1" w:styleId="Cover1">
    <w:name w:val="Cover 1"/>
    <w:basedOn w:val="Normal"/>
    <w:next w:val="Normal"/>
    <w:uiPriority w:val="99"/>
    <w:qFormat/>
    <w:rsid w:val="00211B1E"/>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11B1E"/>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11B1E"/>
    <w:pPr>
      <w:widowControl w:val="0"/>
    </w:pPr>
    <w:rPr>
      <w:color w:val="auto"/>
    </w:rPr>
  </w:style>
  <w:style w:type="paragraph" w:customStyle="1" w:styleId="Pa11">
    <w:name w:val="Pa11"/>
    <w:basedOn w:val="Normal"/>
    <w:next w:val="Normal"/>
    <w:uiPriority w:val="99"/>
    <w:qFormat/>
    <w:rsid w:val="00211B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11B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11B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11B1E"/>
    <w:pPr>
      <w:widowControl w:val="0"/>
    </w:pPr>
    <w:rPr>
      <w:rFonts w:eastAsia="Calibri"/>
      <w:color w:val="auto"/>
    </w:rPr>
  </w:style>
  <w:style w:type="paragraph" w:customStyle="1" w:styleId="CM5">
    <w:name w:val="CM5"/>
    <w:basedOn w:val="Default"/>
    <w:next w:val="Default"/>
    <w:qFormat/>
    <w:rsid w:val="00211B1E"/>
    <w:pPr>
      <w:widowControl w:val="0"/>
      <w:spacing w:line="553" w:lineRule="atLeast"/>
    </w:pPr>
    <w:rPr>
      <w:rFonts w:eastAsia="Calibri"/>
      <w:color w:val="auto"/>
    </w:rPr>
  </w:style>
  <w:style w:type="paragraph" w:customStyle="1" w:styleId="CM28">
    <w:name w:val="CM28"/>
    <w:basedOn w:val="Default"/>
    <w:next w:val="Default"/>
    <w:uiPriority w:val="99"/>
    <w:qFormat/>
    <w:rsid w:val="00211B1E"/>
    <w:pPr>
      <w:widowControl w:val="0"/>
    </w:pPr>
    <w:rPr>
      <w:rFonts w:eastAsia="Calibri"/>
      <w:color w:val="auto"/>
    </w:rPr>
  </w:style>
  <w:style w:type="paragraph" w:customStyle="1" w:styleId="CM8">
    <w:name w:val="CM8"/>
    <w:basedOn w:val="Default"/>
    <w:next w:val="Default"/>
    <w:uiPriority w:val="99"/>
    <w:qFormat/>
    <w:rsid w:val="00211B1E"/>
    <w:pPr>
      <w:widowControl w:val="0"/>
    </w:pPr>
    <w:rPr>
      <w:rFonts w:eastAsia="Calibri"/>
      <w:color w:val="auto"/>
    </w:rPr>
  </w:style>
  <w:style w:type="paragraph" w:customStyle="1" w:styleId="CM6">
    <w:name w:val="CM6"/>
    <w:basedOn w:val="Default"/>
    <w:next w:val="Default"/>
    <w:uiPriority w:val="99"/>
    <w:qFormat/>
    <w:rsid w:val="00211B1E"/>
    <w:pPr>
      <w:widowControl w:val="0"/>
      <w:spacing w:line="553" w:lineRule="atLeast"/>
    </w:pPr>
    <w:rPr>
      <w:rFonts w:eastAsia="Calibri"/>
      <w:color w:val="auto"/>
    </w:rPr>
  </w:style>
  <w:style w:type="paragraph" w:customStyle="1" w:styleId="CM22">
    <w:name w:val="CM22"/>
    <w:basedOn w:val="Default"/>
    <w:next w:val="Default"/>
    <w:uiPriority w:val="99"/>
    <w:qFormat/>
    <w:rsid w:val="00211B1E"/>
    <w:pPr>
      <w:widowControl w:val="0"/>
    </w:pPr>
    <w:rPr>
      <w:rFonts w:eastAsia="Calibri"/>
      <w:color w:val="auto"/>
    </w:rPr>
  </w:style>
  <w:style w:type="paragraph" w:customStyle="1" w:styleId="DoubleUnderlined">
    <w:name w:val="Double Underlined"/>
    <w:basedOn w:val="Heading2"/>
    <w:autoRedefine/>
    <w:uiPriority w:val="99"/>
    <w:qFormat/>
    <w:rsid w:val="00211B1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11B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11B1E"/>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11B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11B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11B1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11B1E"/>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211B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11B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11B1E"/>
  </w:style>
  <w:style w:type="paragraph" w:customStyle="1" w:styleId="StyleUnderliningTimesNewRomanBoldNounderlineKernat16">
    <w:name w:val="Style Underlining + Times New Roman Bold No underline Kern at 16..."/>
    <w:basedOn w:val="Normal"/>
    <w:uiPriority w:val="99"/>
    <w:qFormat/>
    <w:rsid w:val="00211B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11B1E"/>
    <w:rPr>
      <w:rFonts w:eastAsia="Times New Roman"/>
      <w:b/>
      <w:bCs/>
      <w:kern w:val="32"/>
      <w:sz w:val="32"/>
      <w:szCs w:val="32"/>
    </w:rPr>
  </w:style>
  <w:style w:type="paragraph" w:customStyle="1" w:styleId="StyleBoldUnderliningKernat16pt">
    <w:name w:val="Style Bold Underlining + Kern at 16 pt"/>
    <w:uiPriority w:val="99"/>
    <w:qFormat/>
    <w:rsid w:val="00211B1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11B1E"/>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11B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11B1E"/>
    <w:pPr>
      <w:ind w:left="400"/>
    </w:pPr>
    <w:rPr>
      <w:rFonts w:eastAsia="Times New Roman"/>
      <w:szCs w:val="20"/>
    </w:rPr>
  </w:style>
  <w:style w:type="paragraph" w:customStyle="1" w:styleId="Paste">
    <w:name w:val="Paste"/>
    <w:basedOn w:val="card"/>
    <w:qFormat/>
    <w:rsid w:val="00211B1E"/>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211B1E"/>
    <w:rPr>
      <w:rFonts w:ascii="Georgia" w:eastAsia="Times New Roman" w:hAnsi="Georgia"/>
      <w:b/>
      <w:u w:val="single"/>
    </w:rPr>
  </w:style>
  <w:style w:type="paragraph" w:customStyle="1" w:styleId="UnderlineStyle0">
    <w:name w:val="Underline Style"/>
    <w:basedOn w:val="Normal"/>
    <w:link w:val="UnderlineStyleChar"/>
    <w:qFormat/>
    <w:rsid w:val="00211B1E"/>
    <w:rPr>
      <w:rFonts w:ascii="Georgia" w:eastAsia="Times New Roman" w:hAnsi="Georgia"/>
      <w:b/>
      <w:sz w:val="24"/>
      <w:u w:val="single"/>
    </w:rPr>
  </w:style>
  <w:style w:type="paragraph" w:customStyle="1" w:styleId="Normalization">
    <w:name w:val="Normalization"/>
    <w:basedOn w:val="Normal"/>
    <w:uiPriority w:val="99"/>
    <w:qFormat/>
    <w:rsid w:val="00211B1E"/>
    <w:rPr>
      <w:rFonts w:eastAsia="Times New Roman"/>
      <w:sz w:val="18"/>
    </w:rPr>
  </w:style>
  <w:style w:type="paragraph" w:customStyle="1" w:styleId="BreifTitle">
    <w:name w:val="Breif Title"/>
    <w:basedOn w:val="Normal"/>
    <w:autoRedefine/>
    <w:uiPriority w:val="99"/>
    <w:qFormat/>
    <w:rsid w:val="00211B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11B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11B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11B1E"/>
    <w:rPr>
      <w:rFonts w:eastAsia="Times New Roman"/>
      <w:color w:val="333333"/>
    </w:rPr>
  </w:style>
  <w:style w:type="paragraph" w:customStyle="1" w:styleId="StyleTagandCiteFranklinGothicDemi">
    <w:name w:val="Style Tag and Cite + Franklin Gothic Demi"/>
    <w:basedOn w:val="Normal"/>
    <w:autoRedefine/>
    <w:uiPriority w:val="99"/>
    <w:qFormat/>
    <w:rsid w:val="00211B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11B1E"/>
    <w:rPr>
      <w:bCs/>
    </w:rPr>
  </w:style>
  <w:style w:type="paragraph" w:customStyle="1" w:styleId="tagCharCharCharCharCharCharChar">
    <w:name w:val="tag Char Char Char Char Char Char Char"/>
    <w:basedOn w:val="Normal"/>
    <w:uiPriority w:val="99"/>
    <w:qFormat/>
    <w:rsid w:val="00211B1E"/>
    <w:rPr>
      <w:rFonts w:eastAsia="Times New Roman"/>
      <w:b/>
      <w:sz w:val="24"/>
      <w:szCs w:val="20"/>
    </w:rPr>
  </w:style>
  <w:style w:type="paragraph" w:customStyle="1" w:styleId="title-bold-medium">
    <w:name w:val="title-bold-medium"/>
    <w:basedOn w:val="Normal"/>
    <w:uiPriority w:val="99"/>
    <w:qFormat/>
    <w:rsid w:val="00211B1E"/>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11B1E"/>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211B1E"/>
    <w:rPr>
      <w:rFonts w:ascii="Arial Narrow" w:eastAsia="Times New Roman" w:hAnsi="Arial Narrow"/>
      <w:b/>
      <w:sz w:val="24"/>
    </w:rPr>
  </w:style>
  <w:style w:type="paragraph" w:customStyle="1" w:styleId="BLOCKTITLE1">
    <w:name w:val="BLOCK TITLE"/>
    <w:basedOn w:val="Heading1"/>
    <w:uiPriority w:val="99"/>
    <w:qFormat/>
    <w:rsid w:val="00211B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11B1E"/>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11B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11B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11B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11B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11B1E"/>
    <w:pPr>
      <w:spacing w:before="100" w:beforeAutospacing="1" w:after="100" w:afterAutospacing="1"/>
    </w:pPr>
    <w:rPr>
      <w:rFonts w:eastAsia="Times New Roman"/>
    </w:rPr>
  </w:style>
  <w:style w:type="paragraph" w:customStyle="1" w:styleId="ToRead">
    <w:name w:val="To Read"/>
    <w:basedOn w:val="Normal"/>
    <w:uiPriority w:val="99"/>
    <w:qFormat/>
    <w:rsid w:val="00211B1E"/>
    <w:pPr>
      <w:ind w:left="720"/>
    </w:pPr>
    <w:rPr>
      <w:rFonts w:ascii="Verdana" w:eastAsia="Times New Roman" w:hAnsi="Verdana"/>
      <w:b/>
      <w:u w:val="single"/>
    </w:rPr>
  </w:style>
  <w:style w:type="paragraph" w:customStyle="1" w:styleId="Style1">
    <w:name w:val="Style 1"/>
    <w:basedOn w:val="Normal"/>
    <w:uiPriority w:val="99"/>
    <w:qFormat/>
    <w:rsid w:val="00211B1E"/>
    <w:pPr>
      <w:widowControl w:val="0"/>
      <w:ind w:firstLine="216"/>
    </w:pPr>
    <w:rPr>
      <w:rFonts w:eastAsia="Times New Roman"/>
      <w:noProof/>
      <w:color w:val="000000"/>
      <w:szCs w:val="20"/>
    </w:rPr>
  </w:style>
  <w:style w:type="paragraph" w:customStyle="1" w:styleId="Style41">
    <w:name w:val="Style 4"/>
    <w:basedOn w:val="Normal"/>
    <w:uiPriority w:val="99"/>
    <w:qFormat/>
    <w:rsid w:val="00211B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11B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11B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11B1E"/>
    <w:pPr>
      <w:ind w:left="1660"/>
    </w:pPr>
  </w:style>
  <w:style w:type="paragraph" w:customStyle="1" w:styleId="PageNumber1">
    <w:name w:val="Page Number1"/>
    <w:basedOn w:val="Normal"/>
    <w:next w:val="Normal"/>
    <w:uiPriority w:val="99"/>
    <w:qFormat/>
    <w:rsid w:val="00211B1E"/>
    <w:rPr>
      <w:rFonts w:eastAsia="Times New Roman"/>
    </w:rPr>
  </w:style>
  <w:style w:type="paragraph" w:customStyle="1" w:styleId="Card1">
    <w:name w:val="Card1"/>
    <w:uiPriority w:val="99"/>
    <w:qFormat/>
    <w:rsid w:val="00211B1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11B1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11B1E"/>
    <w:pPr>
      <w:ind w:left="288" w:right="288"/>
    </w:pPr>
    <w:rPr>
      <w:rFonts w:eastAsia="Times New Roman"/>
    </w:rPr>
  </w:style>
  <w:style w:type="paragraph" w:customStyle="1" w:styleId="CaseListNormal">
    <w:name w:val="Case List Normal"/>
    <w:basedOn w:val="Normal"/>
    <w:uiPriority w:val="99"/>
    <w:qFormat/>
    <w:rsid w:val="00211B1E"/>
    <w:rPr>
      <w:rFonts w:ascii="Times" w:eastAsia="Times New Roman" w:hAnsi="Times"/>
      <w:szCs w:val="26"/>
    </w:rPr>
  </w:style>
  <w:style w:type="paragraph" w:customStyle="1" w:styleId="Body">
    <w:name w:val="Body"/>
    <w:basedOn w:val="Normal"/>
    <w:uiPriority w:val="99"/>
    <w:qFormat/>
    <w:rsid w:val="00211B1E"/>
    <w:pPr>
      <w:outlineLvl w:val="3"/>
    </w:pPr>
    <w:rPr>
      <w:rFonts w:eastAsia="Times New Roman"/>
      <w:szCs w:val="20"/>
    </w:rPr>
  </w:style>
  <w:style w:type="paragraph" w:customStyle="1" w:styleId="3text">
    <w:name w:val="3text"/>
    <w:basedOn w:val="Normal"/>
    <w:uiPriority w:val="99"/>
    <w:qFormat/>
    <w:rsid w:val="00211B1E"/>
    <w:pPr>
      <w:spacing w:before="100" w:beforeAutospacing="1" w:after="100" w:afterAutospacing="1"/>
    </w:pPr>
    <w:rPr>
      <w:rFonts w:eastAsia="Times New Roman"/>
      <w:sz w:val="24"/>
    </w:rPr>
  </w:style>
  <w:style w:type="paragraph" w:customStyle="1" w:styleId="TimesNewRoman12">
    <w:name w:val="TimesNewRoman12"/>
    <w:uiPriority w:val="99"/>
    <w:qFormat/>
    <w:rsid w:val="00211B1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11B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11B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11B1E"/>
    <w:rPr>
      <w:rFonts w:eastAsia="Times New Roman"/>
      <w:color w:val="000000"/>
      <w:sz w:val="18"/>
    </w:rPr>
  </w:style>
  <w:style w:type="paragraph" w:customStyle="1" w:styleId="text1">
    <w:name w:val="text1"/>
    <w:basedOn w:val="Normal"/>
    <w:autoRedefine/>
    <w:uiPriority w:val="99"/>
    <w:qFormat/>
    <w:rsid w:val="00211B1E"/>
    <w:rPr>
      <w:rFonts w:eastAsia="Times New Roman"/>
      <w:szCs w:val="20"/>
    </w:rPr>
  </w:style>
  <w:style w:type="paragraph" w:customStyle="1" w:styleId="RepeatBlockHeading">
    <w:name w:val="Repeat Block Heading"/>
    <w:basedOn w:val="Normal"/>
    <w:autoRedefine/>
    <w:uiPriority w:val="99"/>
    <w:qFormat/>
    <w:rsid w:val="00211B1E"/>
    <w:pPr>
      <w:jc w:val="center"/>
    </w:pPr>
    <w:rPr>
      <w:rFonts w:eastAsia="Times New Roman"/>
      <w:b/>
      <w:smallCaps/>
      <w:color w:val="000000"/>
      <w:sz w:val="24"/>
      <w:u w:val="thick"/>
    </w:rPr>
  </w:style>
  <w:style w:type="paragraph" w:customStyle="1" w:styleId="story-headline">
    <w:name w:val="story-headline"/>
    <w:basedOn w:val="Normal"/>
    <w:uiPriority w:val="99"/>
    <w:qFormat/>
    <w:rsid w:val="00211B1E"/>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11B1E"/>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11B1E"/>
    <w:rPr>
      <w:rFonts w:ascii="Arial" w:eastAsia="Times New Roman" w:hAnsi="Arial"/>
      <w:b/>
      <w:bCs/>
    </w:rPr>
  </w:style>
  <w:style w:type="paragraph" w:customStyle="1" w:styleId="TextofCards">
    <w:name w:val="Text of Cards"/>
    <w:basedOn w:val="Normal"/>
    <w:uiPriority w:val="99"/>
    <w:qFormat/>
    <w:rsid w:val="00211B1E"/>
    <w:rPr>
      <w:rFonts w:eastAsia="Times New Roman"/>
      <w:color w:val="000000"/>
      <w:spacing w:val="6"/>
      <w:szCs w:val="23"/>
    </w:rPr>
  </w:style>
  <w:style w:type="paragraph" w:customStyle="1" w:styleId="Corpotesto">
    <w:name w:val="Corpo testo"/>
    <w:basedOn w:val="Normal"/>
    <w:uiPriority w:val="99"/>
    <w:qFormat/>
    <w:rsid w:val="00211B1E"/>
    <w:pPr>
      <w:widowControl w:val="0"/>
      <w:adjustRightInd w:val="0"/>
      <w:spacing w:after="283"/>
    </w:pPr>
    <w:rPr>
      <w:rFonts w:ascii="Times" w:eastAsia="Times New Roman" w:hAnsi="Times"/>
    </w:rPr>
  </w:style>
  <w:style w:type="paragraph" w:customStyle="1" w:styleId="tagCharChar1Char">
    <w:name w:val="tag Char Char1 Char"/>
    <w:uiPriority w:val="99"/>
    <w:qFormat/>
    <w:rsid w:val="00211B1E"/>
    <w:rPr>
      <w:rFonts w:eastAsia="Times New Roman" w:cs="Calibri"/>
      <w:b/>
      <w:bCs/>
    </w:rPr>
  </w:style>
  <w:style w:type="paragraph" w:customStyle="1" w:styleId="inside-copy">
    <w:name w:val="inside-copy"/>
    <w:basedOn w:val="Normal"/>
    <w:uiPriority w:val="99"/>
    <w:qFormat/>
    <w:rsid w:val="00211B1E"/>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11B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11B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11B1E"/>
    <w:rPr>
      <w:rFonts w:ascii="Arial" w:hAnsi="Arial"/>
      <w:b w:val="0"/>
      <w:caps w:val="0"/>
      <w:sz w:val="20"/>
    </w:rPr>
  </w:style>
  <w:style w:type="paragraph" w:customStyle="1" w:styleId="ProjectTitleLine">
    <w:name w:val="Project Title Line"/>
    <w:basedOn w:val="Normal"/>
    <w:next w:val="Normal"/>
    <w:autoRedefine/>
    <w:uiPriority w:val="99"/>
    <w:qFormat/>
    <w:rsid w:val="00211B1E"/>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11B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211B1E"/>
    <w:rPr>
      <w:rFonts w:ascii="Arial" w:eastAsia="Times New Roman" w:hAnsi="Arial"/>
      <w:szCs w:val="20"/>
      <w:u w:val="single"/>
    </w:rPr>
  </w:style>
  <w:style w:type="paragraph" w:customStyle="1" w:styleId="Normal10pt">
    <w:name w:val="Normal + 10 pt"/>
    <w:basedOn w:val="Normal"/>
    <w:uiPriority w:val="99"/>
    <w:qFormat/>
    <w:rsid w:val="00211B1E"/>
    <w:rPr>
      <w:rFonts w:eastAsia="Times New Roman"/>
      <w:szCs w:val="20"/>
    </w:rPr>
  </w:style>
  <w:style w:type="paragraph" w:customStyle="1" w:styleId="cardChar1Char">
    <w:name w:val="card Char1 Char"/>
    <w:basedOn w:val="Normal"/>
    <w:uiPriority w:val="99"/>
    <w:qFormat/>
    <w:rsid w:val="00211B1E"/>
    <w:pPr>
      <w:ind w:left="288" w:right="288"/>
    </w:pPr>
    <w:rPr>
      <w:rFonts w:eastAsia="Times New Roman"/>
      <w:szCs w:val="20"/>
    </w:rPr>
  </w:style>
  <w:style w:type="paragraph" w:customStyle="1" w:styleId="CM12">
    <w:name w:val="CM12"/>
    <w:basedOn w:val="Default"/>
    <w:next w:val="Default"/>
    <w:uiPriority w:val="99"/>
    <w:qFormat/>
    <w:rsid w:val="00211B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11B1E"/>
    <w:pPr>
      <w:widowControl w:val="0"/>
      <w:spacing w:after="480"/>
    </w:pPr>
    <w:rPr>
      <w:rFonts w:ascii="Granjon LT Std" w:hAnsi="Granjon LT Std"/>
      <w:color w:val="auto"/>
    </w:rPr>
  </w:style>
  <w:style w:type="paragraph" w:customStyle="1" w:styleId="CM10">
    <w:name w:val="CM10"/>
    <w:basedOn w:val="Default"/>
    <w:next w:val="Default"/>
    <w:uiPriority w:val="99"/>
    <w:qFormat/>
    <w:rsid w:val="00211B1E"/>
    <w:pPr>
      <w:widowControl w:val="0"/>
      <w:spacing w:line="320" w:lineRule="atLeast"/>
    </w:pPr>
    <w:rPr>
      <w:rFonts w:ascii="Granjon LT Std" w:hAnsi="Granjon LT Std"/>
      <w:color w:val="auto"/>
    </w:rPr>
  </w:style>
  <w:style w:type="paragraph" w:customStyle="1" w:styleId="bold">
    <w:name w:val="bold"/>
    <w:basedOn w:val="Normal"/>
    <w:uiPriority w:val="99"/>
    <w:qFormat/>
    <w:rsid w:val="00211B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11B1E"/>
    <w:rPr>
      <w:rFonts w:ascii="Arial Narrow" w:eastAsia="Times New Roman" w:hAnsi="Arial Narrow"/>
      <w:strike/>
      <w:szCs w:val="20"/>
    </w:rPr>
  </w:style>
  <w:style w:type="paragraph" w:customStyle="1" w:styleId="textbodyblack">
    <w:name w:val="textbodyblack"/>
    <w:basedOn w:val="Normal"/>
    <w:uiPriority w:val="99"/>
    <w:qFormat/>
    <w:rsid w:val="00211B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11B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11B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11B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11B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11B1E"/>
    <w:rPr>
      <w:rFonts w:ascii="Georgia" w:eastAsia="Times New Roman" w:hAnsi="Georgia"/>
      <w:b/>
      <w:bCs/>
      <w:szCs w:val="16"/>
      <w:u w:val="single"/>
    </w:rPr>
  </w:style>
  <w:style w:type="paragraph" w:customStyle="1" w:styleId="CiteCorrected">
    <w:name w:val="Cite Corrected"/>
    <w:basedOn w:val="Normal"/>
    <w:link w:val="CiteCorrectedChar"/>
    <w:qFormat/>
    <w:rsid w:val="00211B1E"/>
    <w:rPr>
      <w:rFonts w:ascii="Georgia" w:eastAsia="Times New Roman" w:hAnsi="Georgia"/>
      <w:b/>
      <w:bCs/>
      <w:sz w:val="24"/>
      <w:szCs w:val="16"/>
      <w:u w:val="single"/>
    </w:rPr>
  </w:style>
  <w:style w:type="paragraph" w:customStyle="1" w:styleId="CardText20">
    <w:name w:val="Card Text 2"/>
    <w:basedOn w:val="CardText10"/>
    <w:link w:val="CardText2Char"/>
    <w:qFormat/>
    <w:rsid w:val="00211B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11B1E"/>
    <w:pPr>
      <w:ind w:left="288"/>
    </w:pPr>
    <w:rPr>
      <w:rFonts w:eastAsia="SimSun"/>
      <w:szCs w:val="20"/>
      <w:lang w:eastAsia="zh-CN"/>
    </w:rPr>
  </w:style>
  <w:style w:type="paragraph" w:customStyle="1" w:styleId="BriefTitle2">
    <w:name w:val="Brief Title 2"/>
    <w:basedOn w:val="BriefTitle"/>
    <w:uiPriority w:val="99"/>
    <w:qFormat/>
    <w:rsid w:val="00211B1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11B1E"/>
    <w:rPr>
      <w:u w:val="single"/>
    </w:rPr>
  </w:style>
  <w:style w:type="paragraph" w:customStyle="1" w:styleId="StyleCardText11ptUnderline">
    <w:name w:val="Style Card Text + 11 pt Underline"/>
    <w:link w:val="StyleCardText11ptUnderlineChar"/>
    <w:qFormat/>
    <w:rsid w:val="00211B1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11B1E"/>
    <w:rPr>
      <w:rFonts w:ascii="Georgia" w:hAnsi="Georgia"/>
      <w:sz w:val="16"/>
    </w:rPr>
  </w:style>
  <w:style w:type="paragraph" w:customStyle="1" w:styleId="StyleMinimizedText11pt">
    <w:name w:val="Style Minimized Text + 11 pt"/>
    <w:basedOn w:val="Normal"/>
    <w:link w:val="StyleMinimizedText11ptChar"/>
    <w:qFormat/>
    <w:rsid w:val="00211B1E"/>
    <w:rPr>
      <w:rFonts w:ascii="Georgia" w:hAnsi="Georgia"/>
      <w:sz w:val="16"/>
    </w:rPr>
  </w:style>
  <w:style w:type="character" w:customStyle="1" w:styleId="StyleMinimizedText11pt1Char">
    <w:name w:val="Style Minimized Text + 11 pt1 Char"/>
    <w:basedOn w:val="DefaultParagraphFont"/>
    <w:link w:val="StyleMinimizedText11pt1"/>
    <w:locked/>
    <w:rsid w:val="00211B1E"/>
    <w:rPr>
      <w:rFonts w:ascii="Georgia" w:hAnsi="Georgia"/>
      <w:sz w:val="16"/>
    </w:rPr>
  </w:style>
  <w:style w:type="paragraph" w:customStyle="1" w:styleId="StyleMinimizedText11pt1">
    <w:name w:val="Style Minimized Text + 11 pt1"/>
    <w:basedOn w:val="Normal"/>
    <w:link w:val="StyleMinimizedText11pt1Char"/>
    <w:qFormat/>
    <w:rsid w:val="00211B1E"/>
    <w:rPr>
      <w:rFonts w:ascii="Georgia" w:hAnsi="Georgia"/>
      <w:sz w:val="16"/>
    </w:rPr>
  </w:style>
  <w:style w:type="character" w:customStyle="1" w:styleId="Debate-CardSmalltextF2Char">
    <w:name w:val="Debate- Card Small text F2 Char"/>
    <w:link w:val="Debate-CardSmalltextF2"/>
    <w:locked/>
    <w:rsid w:val="00211B1E"/>
    <w:rPr>
      <w:rFonts w:ascii="Arial Narrow" w:hAnsi="Arial Narrow"/>
      <w:sz w:val="16"/>
    </w:rPr>
  </w:style>
  <w:style w:type="paragraph" w:customStyle="1" w:styleId="Debate-CardSmalltextF2">
    <w:name w:val="Debate- Card Small text F2"/>
    <w:basedOn w:val="Normal"/>
    <w:next w:val="Normal"/>
    <w:link w:val="Debate-CardSmalltextF2Char"/>
    <w:qFormat/>
    <w:rsid w:val="00211B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11B1E"/>
    <w:rPr>
      <w:rFonts w:ascii="Arial Narrow" w:hAnsi="Arial Narrow"/>
      <w:b/>
      <w:sz w:val="18"/>
      <w:u w:val="single"/>
    </w:rPr>
  </w:style>
  <w:style w:type="paragraph" w:customStyle="1" w:styleId="Debate-EmphasizedText-F5">
    <w:name w:val="Debate- Emphasized Text- F5"/>
    <w:basedOn w:val="Normal"/>
    <w:link w:val="Debate-EmphasizedText-F5Char"/>
    <w:qFormat/>
    <w:rsid w:val="00211B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11B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11B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11B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11B1E"/>
    <w:rPr>
      <w:rFonts w:ascii="Times New Roman" w:eastAsia="Times New Roman" w:hAnsi="Times New Roman" w:cs="Calibri"/>
      <w:sz w:val="16"/>
    </w:rPr>
  </w:style>
  <w:style w:type="character" w:customStyle="1" w:styleId="CardStyleChar">
    <w:name w:val="Card Style Char"/>
    <w:link w:val="CardStyle0"/>
    <w:locked/>
    <w:rsid w:val="00211B1E"/>
    <w:rPr>
      <w:rFonts w:ascii="Calibri" w:eastAsia="Times New Roman" w:hAnsi="Calibri"/>
      <w:sz w:val="22"/>
    </w:rPr>
  </w:style>
  <w:style w:type="paragraph" w:customStyle="1" w:styleId="emactive">
    <w:name w:val="emactive"/>
    <w:basedOn w:val="Normal"/>
    <w:uiPriority w:val="99"/>
    <w:qFormat/>
    <w:rsid w:val="00211B1E"/>
    <w:pPr>
      <w:spacing w:before="100" w:beforeAutospacing="1" w:after="100" w:afterAutospacing="1"/>
    </w:pPr>
    <w:rPr>
      <w:rFonts w:eastAsia="Times New Roman"/>
      <w:sz w:val="24"/>
    </w:rPr>
  </w:style>
  <w:style w:type="paragraph" w:customStyle="1" w:styleId="emready">
    <w:name w:val="emready"/>
    <w:basedOn w:val="Normal"/>
    <w:uiPriority w:val="99"/>
    <w:qFormat/>
    <w:rsid w:val="00211B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11B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11B1E"/>
    <w:rPr>
      <w:rFonts w:ascii="Georgia" w:eastAsia="Times New Roman" w:hAnsi="Georgia" w:cs="Times New Roman"/>
      <w:b/>
      <w:sz w:val="24"/>
      <w:u w:val="single"/>
    </w:rPr>
  </w:style>
  <w:style w:type="character" w:customStyle="1" w:styleId="CardHighlightChar">
    <w:name w:val="Card Highlight Char"/>
    <w:link w:val="CardHighlight"/>
    <w:locked/>
    <w:rsid w:val="00211B1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11B1E"/>
    <w:pPr>
      <w:shd w:val="clear" w:color="auto" w:fill="66FFFF"/>
    </w:pPr>
    <w:rPr>
      <w:rFonts w:eastAsia="Calibri" w:cs="Calibri"/>
      <w:sz w:val="24"/>
      <w:u w:val="single"/>
    </w:rPr>
  </w:style>
  <w:style w:type="character" w:customStyle="1" w:styleId="BlockHeaderHiddenChar">
    <w:name w:val="Block Header Hidden Char"/>
    <w:link w:val="BlockHeaderHidden"/>
    <w:locked/>
    <w:rsid w:val="00211B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11B1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11B1E"/>
    <w:pPr>
      <w:spacing w:before="100" w:beforeAutospacing="1" w:after="100" w:afterAutospacing="1"/>
    </w:pPr>
    <w:rPr>
      <w:rFonts w:eastAsia="Times New Roman"/>
      <w:sz w:val="24"/>
    </w:rPr>
  </w:style>
  <w:style w:type="paragraph" w:customStyle="1" w:styleId="norma">
    <w:name w:val="norma"/>
    <w:basedOn w:val="Heading3"/>
    <w:uiPriority w:val="99"/>
    <w:qFormat/>
    <w:rsid w:val="00211B1E"/>
    <w:rPr>
      <w:rFonts w:eastAsia="MS Gothic" w:cs="Arial"/>
      <w:bCs w:val="0"/>
      <w:sz w:val="24"/>
      <w:szCs w:val="24"/>
    </w:rPr>
  </w:style>
  <w:style w:type="paragraph" w:customStyle="1" w:styleId="nromal">
    <w:name w:val="nromal"/>
    <w:basedOn w:val="Normal"/>
    <w:uiPriority w:val="99"/>
    <w:qFormat/>
    <w:rsid w:val="00211B1E"/>
    <w:pPr>
      <w:keepNext/>
      <w:keepLines/>
      <w:spacing w:before="200"/>
      <w:outlineLvl w:val="3"/>
    </w:pPr>
    <w:rPr>
      <w:rFonts w:eastAsia="Times New Roman" w:cs="Cambria"/>
      <w:b/>
      <w:iCs/>
    </w:rPr>
  </w:style>
  <w:style w:type="paragraph" w:customStyle="1" w:styleId="natural">
    <w:name w:val="natural"/>
    <w:basedOn w:val="Normal"/>
    <w:uiPriority w:val="99"/>
    <w:qFormat/>
    <w:rsid w:val="00211B1E"/>
    <w:pPr>
      <w:keepNext/>
      <w:keepLines/>
      <w:spacing w:before="200"/>
      <w:outlineLvl w:val="3"/>
    </w:pPr>
    <w:rPr>
      <w:rFonts w:eastAsia="Times New Roman"/>
      <w:b/>
      <w:iCs/>
    </w:rPr>
  </w:style>
  <w:style w:type="paragraph" w:customStyle="1" w:styleId="nroaml">
    <w:name w:val="nroaml"/>
    <w:basedOn w:val="Normal"/>
    <w:uiPriority w:val="99"/>
    <w:qFormat/>
    <w:rsid w:val="00211B1E"/>
    <w:pPr>
      <w:keepNext/>
      <w:keepLines/>
      <w:spacing w:before="200"/>
      <w:outlineLvl w:val="3"/>
    </w:pPr>
    <w:rPr>
      <w:rFonts w:eastAsia="Times New Roman"/>
      <w:b/>
      <w:iCs/>
    </w:rPr>
  </w:style>
  <w:style w:type="paragraph" w:customStyle="1" w:styleId="noraml">
    <w:name w:val="noraml"/>
    <w:basedOn w:val="Normal"/>
    <w:uiPriority w:val="99"/>
    <w:qFormat/>
    <w:rsid w:val="00211B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11B1E"/>
    <w:rPr>
      <w:rFonts w:ascii="Georgia" w:eastAsia="Calibri" w:hAnsi="Georgia"/>
      <w:sz w:val="16"/>
      <w:szCs w:val="16"/>
    </w:rPr>
  </w:style>
  <w:style w:type="paragraph" w:customStyle="1" w:styleId="SmallSizeParagraph">
    <w:name w:val="Small Size Paragraph"/>
    <w:basedOn w:val="Normal"/>
    <w:link w:val="SmallSizeParagraphChar"/>
    <w:qFormat/>
    <w:rsid w:val="00211B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11B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11B1E"/>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11B1E"/>
    <w:rPr>
      <w:rFonts w:ascii="Arial" w:eastAsia="Calibri" w:hAnsi="Arial" w:cs="Arial"/>
      <w:kern w:val="2"/>
      <w:sz w:val="14"/>
      <w:szCs w:val="14"/>
      <w:lang w:eastAsia="zh-TW"/>
    </w:rPr>
  </w:style>
  <w:style w:type="paragraph" w:customStyle="1" w:styleId="CardT1">
    <w:name w:val="CardT1"/>
    <w:basedOn w:val="Normal"/>
    <w:link w:val="CardT1Char"/>
    <w:qFormat/>
    <w:rsid w:val="00211B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11B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11B1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11B1E"/>
    <w:pPr>
      <w:spacing w:before="100" w:beforeAutospacing="1" w:after="100" w:afterAutospacing="1"/>
    </w:pPr>
    <w:rPr>
      <w:rFonts w:eastAsia="Times New Roman"/>
      <w:sz w:val="24"/>
    </w:rPr>
  </w:style>
  <w:style w:type="paragraph" w:customStyle="1" w:styleId="CiteReal">
    <w:name w:val="Cite Real"/>
    <w:basedOn w:val="Normal"/>
    <w:next w:val="Normal"/>
    <w:qFormat/>
    <w:rsid w:val="00211B1E"/>
    <w:rPr>
      <w:rFonts w:ascii="Arial" w:eastAsia="MS Mincho" w:hAnsi="Arial"/>
      <w:b/>
      <w:sz w:val="24"/>
      <w:u w:val="single"/>
    </w:rPr>
  </w:style>
  <w:style w:type="paragraph" w:customStyle="1" w:styleId="2909F619802848F09E01365C32F34654">
    <w:name w:val="2909F619802848F09E01365C32F34654"/>
    <w:uiPriority w:val="99"/>
    <w:qFormat/>
    <w:rsid w:val="00211B1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11B1E"/>
    <w:rPr>
      <w:rFonts w:ascii="Georgia" w:eastAsia="Calibri" w:hAnsi="Georgia"/>
      <w:u w:val="single"/>
      <w:lang w:val="x-none" w:eastAsia="zh-CN"/>
    </w:rPr>
  </w:style>
  <w:style w:type="paragraph" w:customStyle="1" w:styleId="UnderlineS">
    <w:name w:val="Underline S"/>
    <w:basedOn w:val="Normal"/>
    <w:link w:val="UnderlineSChar"/>
    <w:qFormat/>
    <w:rsid w:val="00211B1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11B1E"/>
    <w:rPr>
      <w:rFonts w:ascii="Georgia" w:eastAsia="SimSun" w:hAnsi="Georgia"/>
      <w:sz w:val="12"/>
    </w:rPr>
  </w:style>
  <w:style w:type="paragraph" w:customStyle="1" w:styleId="Ununderlined">
    <w:name w:val="Ununderlined"/>
    <w:basedOn w:val="Normal"/>
    <w:link w:val="UnunderlinedChar"/>
    <w:qFormat/>
    <w:rsid w:val="00211B1E"/>
    <w:rPr>
      <w:rFonts w:ascii="Georgia" w:eastAsia="SimSun" w:hAnsi="Georgia"/>
      <w:sz w:val="12"/>
    </w:rPr>
  </w:style>
  <w:style w:type="character" w:customStyle="1" w:styleId="HighlightingChar">
    <w:name w:val="Highlighting Char"/>
    <w:link w:val="Highlighting"/>
    <w:locked/>
    <w:rsid w:val="00211B1E"/>
    <w:rPr>
      <w:rFonts w:ascii="Georgia" w:eastAsia="SimSun" w:hAnsi="Georgia"/>
      <w:u w:val="thick"/>
    </w:rPr>
  </w:style>
  <w:style w:type="paragraph" w:customStyle="1" w:styleId="Highlighting">
    <w:name w:val="Highlighting"/>
    <w:basedOn w:val="Normal"/>
    <w:link w:val="HighlightingChar"/>
    <w:autoRedefine/>
    <w:qFormat/>
    <w:rsid w:val="00211B1E"/>
    <w:rPr>
      <w:rFonts w:ascii="Georgia" w:eastAsia="SimSun" w:hAnsi="Georgia"/>
      <w:sz w:val="24"/>
      <w:u w:val="thick"/>
    </w:rPr>
  </w:style>
  <w:style w:type="character" w:customStyle="1" w:styleId="CITEChar">
    <w:name w:val="CITE Char"/>
    <w:link w:val="CITE"/>
    <w:locked/>
    <w:rsid w:val="00211B1E"/>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11B1E"/>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11B1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11B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11B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11B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11B1E"/>
    <w:rPr>
      <w:b/>
      <w:sz w:val="28"/>
    </w:rPr>
  </w:style>
  <w:style w:type="character" w:customStyle="1" w:styleId="SourcenameChar">
    <w:name w:val="Source name Char"/>
    <w:link w:val="Sourcename"/>
    <w:locked/>
    <w:rsid w:val="00211B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11B1E"/>
    <w:rPr>
      <w:b/>
      <w:bCs/>
      <w:sz w:val="20"/>
    </w:rPr>
  </w:style>
  <w:style w:type="character" w:customStyle="1" w:styleId="underlinedcardChar">
    <w:name w:val="underlined card Char"/>
    <w:link w:val="underlinedcard0"/>
    <w:locked/>
    <w:rsid w:val="00211B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11B1E"/>
    <w:rPr>
      <w:sz w:val="24"/>
      <w:u w:val="single"/>
    </w:rPr>
  </w:style>
  <w:style w:type="paragraph" w:customStyle="1" w:styleId="FullText">
    <w:name w:val="Full Text"/>
    <w:basedOn w:val="Normal"/>
    <w:uiPriority w:val="99"/>
    <w:qFormat/>
    <w:rsid w:val="00211B1E"/>
    <w:rPr>
      <w:rFonts w:eastAsia="Times New Roman"/>
      <w:sz w:val="16"/>
    </w:rPr>
  </w:style>
  <w:style w:type="character" w:customStyle="1" w:styleId="TextUnderlineChar">
    <w:name w:val="Text Underline Char"/>
    <w:link w:val="TextUnderline"/>
    <w:locked/>
    <w:rsid w:val="00211B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11B1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11B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11B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11B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11B1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11B1E"/>
    <w:pPr>
      <w:spacing w:before="240"/>
      <w:outlineLvl w:val="2"/>
    </w:pPr>
    <w:rPr>
      <w:rFonts w:eastAsia="Times New Roman"/>
      <w:b/>
    </w:rPr>
  </w:style>
  <w:style w:type="character" w:customStyle="1" w:styleId="CiteCardChar">
    <w:name w:val="Cite_Card Char"/>
    <w:link w:val="CiteCard0"/>
    <w:locked/>
    <w:rsid w:val="00211B1E"/>
    <w:rPr>
      <w:rFonts w:ascii="Times New Roman" w:eastAsia="Times New Roman" w:hAnsi="Times New Roman" w:cs="Arial"/>
      <w:bCs/>
      <w:sz w:val="20"/>
      <w:szCs w:val="20"/>
    </w:rPr>
  </w:style>
  <w:style w:type="paragraph" w:customStyle="1" w:styleId="CiteCard0">
    <w:name w:val="Cite_Card"/>
    <w:link w:val="CiteCardChar"/>
    <w:qFormat/>
    <w:rsid w:val="00211B1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11B1E"/>
    <w:pPr>
      <w:widowControl w:val="0"/>
    </w:pPr>
    <w:rPr>
      <w:rFonts w:eastAsia="MS Mincho"/>
      <w:color w:val="auto"/>
    </w:rPr>
  </w:style>
  <w:style w:type="character" w:customStyle="1" w:styleId="StyleStyle49pt6Char">
    <w:name w:val="Style Style4 + 9 pt6 Char"/>
    <w:basedOn w:val="Style4Char"/>
    <w:link w:val="StyleStyle49pt6"/>
    <w:locked/>
    <w:rsid w:val="00211B1E"/>
    <w:rPr>
      <w:rFonts w:ascii="Georgia" w:eastAsia="Times New Roman" w:hAnsi="Georgia"/>
      <w:u w:val="single"/>
      <w:lang w:val="x-none"/>
    </w:rPr>
  </w:style>
  <w:style w:type="paragraph" w:customStyle="1" w:styleId="StyleStyle49pt6">
    <w:name w:val="Style Style4 + 9 pt6"/>
    <w:basedOn w:val="Style4"/>
    <w:link w:val="StyleStyle49pt6Char"/>
    <w:qFormat/>
    <w:rsid w:val="00211B1E"/>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11B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11B1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11B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11B1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11B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11B1E"/>
    <w:rPr>
      <w:rFonts w:ascii="Georgia" w:hAnsi="Georgia" w:cs="Calibri"/>
      <w:b/>
      <w:bCs/>
      <w:sz w:val="24"/>
      <w:u w:val="single"/>
    </w:rPr>
  </w:style>
  <w:style w:type="character" w:customStyle="1" w:styleId="DebatenoramlChar">
    <w:name w:val="Debatenoraml Char"/>
    <w:link w:val="Debatenoraml"/>
    <w:locked/>
    <w:rsid w:val="00211B1E"/>
    <w:rPr>
      <w:rFonts w:ascii="Times New Roman" w:hAnsi="Times New Roman" w:cs="Times New Roman"/>
    </w:rPr>
  </w:style>
  <w:style w:type="paragraph" w:customStyle="1" w:styleId="Debatenoraml">
    <w:name w:val="Debatenoraml"/>
    <w:basedOn w:val="NoSpacing"/>
    <w:link w:val="DebatenoramlChar"/>
    <w:qFormat/>
    <w:rsid w:val="00211B1E"/>
    <w:pPr>
      <w:spacing w:before="0" w:line="240" w:lineRule="auto"/>
    </w:pPr>
    <w:rPr>
      <w:rFonts w:ascii="Times New Roman" w:hAnsi="Times New Roman" w:cs="Times New Roman"/>
    </w:rPr>
  </w:style>
  <w:style w:type="paragraph" w:customStyle="1" w:styleId="SynergyTag">
    <w:name w:val="SynergyTag"/>
    <w:basedOn w:val="Normal"/>
    <w:uiPriority w:val="99"/>
    <w:qFormat/>
    <w:rsid w:val="00211B1E"/>
    <w:rPr>
      <w:rFonts w:eastAsia="Calibri"/>
      <w:b/>
    </w:rPr>
  </w:style>
  <w:style w:type="character" w:customStyle="1" w:styleId="QualsChar">
    <w:name w:val="Quals Char"/>
    <w:link w:val="Quals"/>
    <w:locked/>
    <w:rsid w:val="00211B1E"/>
    <w:rPr>
      <w:rFonts w:ascii="Georgia" w:eastAsia="Calibri" w:hAnsi="Georgia"/>
      <w:sz w:val="18"/>
    </w:rPr>
  </w:style>
  <w:style w:type="paragraph" w:customStyle="1" w:styleId="Quals">
    <w:name w:val="Quals"/>
    <w:basedOn w:val="Normal"/>
    <w:link w:val="QualsChar"/>
    <w:qFormat/>
    <w:rsid w:val="00211B1E"/>
    <w:rPr>
      <w:rFonts w:ascii="Georgia" w:eastAsia="Calibri" w:hAnsi="Georgia"/>
      <w:sz w:val="18"/>
    </w:rPr>
  </w:style>
  <w:style w:type="paragraph" w:customStyle="1" w:styleId="times">
    <w:name w:val="times"/>
    <w:basedOn w:val="Normal"/>
    <w:qFormat/>
    <w:rsid w:val="00211B1E"/>
    <w:pPr>
      <w:spacing w:before="100" w:beforeAutospacing="1" w:after="100" w:afterAutospacing="1"/>
    </w:pPr>
    <w:rPr>
      <w:rFonts w:eastAsia="Times New Roman"/>
      <w:sz w:val="24"/>
    </w:rPr>
  </w:style>
  <w:style w:type="paragraph" w:customStyle="1" w:styleId="BodyA">
    <w:name w:val="Body A"/>
    <w:uiPriority w:val="99"/>
    <w:qFormat/>
    <w:rsid w:val="00211B1E"/>
    <w:rPr>
      <w:rFonts w:ascii="Helvetica" w:eastAsia="ヒラギノ角ゴ Pro W3" w:hAnsi="Helvetica" w:cs="Times New Roman"/>
      <w:color w:val="000000"/>
      <w:szCs w:val="20"/>
    </w:rPr>
  </w:style>
  <w:style w:type="character" w:customStyle="1" w:styleId="StarredChar">
    <w:name w:val="Starred Char"/>
    <w:link w:val="Starred"/>
    <w:locked/>
    <w:rsid w:val="00211B1E"/>
    <w:rPr>
      <w:rFonts w:ascii="Georgia" w:eastAsia="Times New Roman" w:hAnsi="Georgia"/>
      <w:b/>
      <w:caps/>
      <w:szCs w:val="28"/>
      <w:u w:val="single"/>
    </w:rPr>
  </w:style>
  <w:style w:type="paragraph" w:customStyle="1" w:styleId="Starred">
    <w:name w:val="Starred"/>
    <w:basedOn w:val="Normal"/>
    <w:link w:val="StarredChar"/>
    <w:qFormat/>
    <w:rsid w:val="00211B1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11B1E"/>
    <w:rPr>
      <w:rFonts w:ascii="Georgia" w:eastAsia="Times New Roman" w:hAnsi="Georgia"/>
      <w:b/>
      <w:caps/>
      <w:szCs w:val="28"/>
      <w:u w:val="single"/>
    </w:rPr>
  </w:style>
  <w:style w:type="paragraph" w:customStyle="1" w:styleId="NotStarred">
    <w:name w:val="NotStarred"/>
    <w:basedOn w:val="Normal"/>
    <w:link w:val="NotStarredChar"/>
    <w:qFormat/>
    <w:rsid w:val="00211B1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11B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11B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11B1E"/>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11B1E"/>
    <w:rPr>
      <w:rFonts w:ascii="Georgia" w:eastAsia="Calibri" w:hAnsi="Georgia"/>
      <w:b/>
    </w:rPr>
  </w:style>
  <w:style w:type="paragraph" w:customStyle="1" w:styleId="H4Tag">
    <w:name w:val="H4 (Tag)"/>
    <w:basedOn w:val="Normal"/>
    <w:link w:val="H4TagChar1"/>
    <w:qFormat/>
    <w:rsid w:val="00211B1E"/>
    <w:rPr>
      <w:rFonts w:ascii="Georgia" w:eastAsia="Calibri" w:hAnsi="Georgia"/>
      <w:b/>
      <w:sz w:val="24"/>
    </w:rPr>
  </w:style>
  <w:style w:type="paragraph" w:customStyle="1" w:styleId="CM25">
    <w:name w:val="CM25"/>
    <w:basedOn w:val="Default"/>
    <w:next w:val="Default"/>
    <w:qFormat/>
    <w:rsid w:val="00211B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11B1E"/>
    <w:rPr>
      <w:rFonts w:ascii="Georgia" w:hAnsi="Georgia"/>
      <w:b/>
    </w:rPr>
  </w:style>
  <w:style w:type="paragraph" w:customStyle="1" w:styleId="Debate-CardTagandCite-F6">
    <w:name w:val="Debate- Card Tag and Cite- F6"/>
    <w:basedOn w:val="Normal"/>
    <w:link w:val="Debate-CardTagandCite-F6Char"/>
    <w:qFormat/>
    <w:rsid w:val="00211B1E"/>
    <w:pPr>
      <w:contextualSpacing/>
    </w:pPr>
    <w:rPr>
      <w:rFonts w:ascii="Georgia" w:hAnsi="Georgia"/>
      <w:b/>
      <w:sz w:val="24"/>
    </w:rPr>
  </w:style>
  <w:style w:type="paragraph" w:customStyle="1" w:styleId="Cardtext0">
    <w:name w:val="Card text"/>
    <w:link w:val="CardtextChar0"/>
    <w:qFormat/>
    <w:rsid w:val="00211B1E"/>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11B1E"/>
    <w:rPr>
      <w:rFonts w:ascii="Georgia" w:eastAsia="Times New Roman" w:hAnsi="Georgia"/>
      <w:b/>
      <w:szCs w:val="28"/>
      <w:u w:val="single"/>
    </w:rPr>
  </w:style>
  <w:style w:type="paragraph" w:customStyle="1" w:styleId="NewHeading2">
    <w:name w:val="NewHeading2"/>
    <w:basedOn w:val="Normal"/>
    <w:link w:val="NewHeading2Char"/>
    <w:qFormat/>
    <w:rsid w:val="00211B1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11B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11B1E"/>
    <w:rPr>
      <w:rFonts w:eastAsia="Calibri"/>
    </w:rPr>
  </w:style>
  <w:style w:type="paragraph" w:customStyle="1" w:styleId="Card6pt">
    <w:name w:val="Card 6pt"/>
    <w:basedOn w:val="card"/>
    <w:uiPriority w:val="99"/>
    <w:qFormat/>
    <w:rsid w:val="00211B1E"/>
    <w:rPr>
      <w:rFonts w:ascii="Georgia" w:eastAsia="Calibri" w:hAnsi="Georgia"/>
      <w:bCs/>
      <w:color w:val="000000"/>
      <w:sz w:val="12"/>
      <w:szCs w:val="20"/>
    </w:rPr>
  </w:style>
  <w:style w:type="character" w:customStyle="1" w:styleId="FullCiteChar">
    <w:name w:val="Full Cite Char"/>
    <w:link w:val="FullCite"/>
    <w:locked/>
    <w:rsid w:val="00211B1E"/>
    <w:rPr>
      <w:rFonts w:ascii="Garamond" w:eastAsia="Calibri" w:hAnsi="Garamond"/>
    </w:rPr>
  </w:style>
  <w:style w:type="paragraph" w:customStyle="1" w:styleId="FullCite">
    <w:name w:val="Full Cite"/>
    <w:basedOn w:val="Normal"/>
    <w:next w:val="Normal"/>
    <w:link w:val="FullCiteChar"/>
    <w:qFormat/>
    <w:rsid w:val="00211B1E"/>
    <w:rPr>
      <w:rFonts w:ascii="Garamond" w:eastAsia="Calibri" w:hAnsi="Garamond"/>
      <w:sz w:val="24"/>
    </w:rPr>
  </w:style>
  <w:style w:type="character" w:customStyle="1" w:styleId="StyleCardStyleBlackUnderlineChar">
    <w:name w:val="Style Card Style + Black Underline Char"/>
    <w:link w:val="StyleCardStyleBlackUnderline"/>
    <w:locked/>
    <w:rsid w:val="00211B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11B1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11B1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11B1E"/>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211B1E"/>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11B1E"/>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211B1E"/>
    <w:rPr>
      <w:rFonts w:ascii="Georgia" w:eastAsia="SimSun" w:hAnsi="Georgia"/>
      <w:b/>
      <w:bCs/>
      <w:sz w:val="24"/>
      <w:u w:val="single"/>
      <w:lang w:eastAsia="zh-CN"/>
    </w:rPr>
  </w:style>
  <w:style w:type="paragraph" w:customStyle="1" w:styleId="CM27">
    <w:name w:val="CM27"/>
    <w:basedOn w:val="Default"/>
    <w:next w:val="Default"/>
    <w:qFormat/>
    <w:rsid w:val="00211B1E"/>
    <w:pPr>
      <w:spacing w:after="200" w:line="276" w:lineRule="auto"/>
    </w:pPr>
    <w:rPr>
      <w:rFonts w:eastAsia="Calibri"/>
      <w:color w:val="auto"/>
      <w:sz w:val="22"/>
    </w:rPr>
  </w:style>
  <w:style w:type="paragraph" w:customStyle="1" w:styleId="font-null">
    <w:name w:val="font-null"/>
    <w:basedOn w:val="Normal"/>
    <w:uiPriority w:val="99"/>
    <w:qFormat/>
    <w:rsid w:val="00211B1E"/>
    <w:pPr>
      <w:spacing w:before="100" w:beforeAutospacing="1" w:after="100" w:afterAutospacing="1"/>
    </w:pPr>
    <w:rPr>
      <w:rFonts w:eastAsia="Times New Roman"/>
      <w:sz w:val="24"/>
    </w:rPr>
  </w:style>
  <w:style w:type="paragraph" w:customStyle="1" w:styleId="rteindent1">
    <w:name w:val="rteindent1"/>
    <w:basedOn w:val="Normal"/>
    <w:uiPriority w:val="99"/>
    <w:qFormat/>
    <w:rsid w:val="00211B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11B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11B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11B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11B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11B1E"/>
    <w:pPr>
      <w:spacing w:before="100" w:beforeAutospacing="1" w:after="100" w:afterAutospacing="1"/>
    </w:pPr>
    <w:rPr>
      <w:rFonts w:eastAsia="Times New Roman"/>
      <w:sz w:val="24"/>
    </w:rPr>
  </w:style>
  <w:style w:type="paragraph" w:customStyle="1" w:styleId="class">
    <w:name w:val="class"/>
    <w:basedOn w:val="Normal"/>
    <w:uiPriority w:val="99"/>
    <w:qFormat/>
    <w:rsid w:val="00211B1E"/>
    <w:pPr>
      <w:spacing w:before="100" w:beforeAutospacing="1" w:after="100" w:afterAutospacing="1"/>
    </w:pPr>
    <w:rPr>
      <w:rFonts w:eastAsia="Times New Roman"/>
      <w:sz w:val="24"/>
    </w:rPr>
  </w:style>
  <w:style w:type="character" w:customStyle="1" w:styleId="blocktitleChar0">
    <w:name w:val="block title Char"/>
    <w:link w:val="blocktitle0"/>
    <w:locked/>
    <w:rsid w:val="00211B1E"/>
    <w:rPr>
      <w:rFonts w:ascii="Calibri" w:eastAsia="Calibri" w:hAnsi="Calibri"/>
      <w:b/>
      <w:caps/>
      <w:sz w:val="28"/>
      <w:szCs w:val="28"/>
      <w:lang w:val="es-ES"/>
    </w:rPr>
  </w:style>
  <w:style w:type="paragraph" w:customStyle="1" w:styleId="Pa6">
    <w:name w:val="Pa6"/>
    <w:basedOn w:val="Normal"/>
    <w:next w:val="Normal"/>
    <w:uiPriority w:val="99"/>
    <w:qFormat/>
    <w:rsid w:val="00211B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11B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11B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11B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11B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11B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11B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11B1E"/>
    <w:pPr>
      <w:spacing w:after="160" w:line="259" w:lineRule="auto"/>
    </w:pPr>
    <w:rPr>
      <w:rFonts w:ascii="Georgia" w:eastAsia="SimSun" w:hAnsi="Georgia"/>
      <w:b/>
      <w:bCs/>
      <w:lang w:val="en-US"/>
    </w:rPr>
  </w:style>
  <w:style w:type="paragraph" w:customStyle="1" w:styleId="summary">
    <w:name w:val="summary"/>
    <w:basedOn w:val="Normal"/>
    <w:uiPriority w:val="99"/>
    <w:qFormat/>
    <w:rsid w:val="00211B1E"/>
    <w:pPr>
      <w:spacing w:before="100" w:beforeAutospacing="1" w:after="100" w:afterAutospacing="1"/>
    </w:pPr>
    <w:rPr>
      <w:rFonts w:eastAsia="Times New Roman"/>
      <w:sz w:val="24"/>
    </w:rPr>
  </w:style>
  <w:style w:type="paragraph" w:customStyle="1" w:styleId="Caption2">
    <w:name w:val="Caption2"/>
    <w:basedOn w:val="Normal"/>
    <w:uiPriority w:val="99"/>
    <w:qFormat/>
    <w:rsid w:val="00211B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11B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11B1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11B1E"/>
    <w:pPr>
      <w:jc w:val="center"/>
    </w:pPr>
    <w:rPr>
      <w:rFonts w:ascii="Book Antiqua" w:eastAsia="Times New Roman" w:hAnsi="Book Antiqua"/>
      <w:b/>
      <w:sz w:val="28"/>
    </w:rPr>
  </w:style>
  <w:style w:type="paragraph" w:customStyle="1" w:styleId="Little">
    <w:name w:val="Little"/>
    <w:basedOn w:val="Normal"/>
    <w:next w:val="Normal"/>
    <w:link w:val="LittleChar"/>
    <w:qFormat/>
    <w:rsid w:val="00211B1E"/>
    <w:pPr>
      <w:ind w:left="288"/>
    </w:pPr>
    <w:rPr>
      <w:rFonts w:eastAsia="Times New Roman"/>
      <w:sz w:val="16"/>
    </w:rPr>
  </w:style>
  <w:style w:type="paragraph" w:customStyle="1" w:styleId="AAAcard">
    <w:name w:val="AAAcard"/>
    <w:basedOn w:val="Normal"/>
    <w:uiPriority w:val="99"/>
    <w:qFormat/>
    <w:rsid w:val="00211B1E"/>
    <w:pPr>
      <w:ind w:left="288" w:right="288"/>
    </w:pPr>
    <w:rPr>
      <w:rFonts w:eastAsia="Times New Roman"/>
    </w:rPr>
  </w:style>
  <w:style w:type="paragraph" w:customStyle="1" w:styleId="Caption3">
    <w:name w:val="Caption3"/>
    <w:basedOn w:val="Normal"/>
    <w:uiPriority w:val="99"/>
    <w:qFormat/>
    <w:rsid w:val="00211B1E"/>
    <w:pPr>
      <w:spacing w:before="100" w:beforeAutospacing="1" w:after="100" w:afterAutospacing="1"/>
    </w:pPr>
    <w:rPr>
      <w:rFonts w:eastAsia="Times New Roman"/>
      <w:sz w:val="24"/>
    </w:rPr>
  </w:style>
  <w:style w:type="paragraph" w:customStyle="1" w:styleId="body-12-5">
    <w:name w:val="body-12-5"/>
    <w:basedOn w:val="Normal"/>
    <w:uiPriority w:val="99"/>
    <w:qFormat/>
    <w:rsid w:val="00211B1E"/>
    <w:pPr>
      <w:spacing w:before="100" w:beforeAutospacing="1" w:after="100" w:afterAutospacing="1"/>
    </w:pPr>
    <w:rPr>
      <w:rFonts w:eastAsia="Times New Roman"/>
      <w:sz w:val="24"/>
    </w:rPr>
  </w:style>
  <w:style w:type="paragraph" w:customStyle="1" w:styleId="infuse">
    <w:name w:val="infuse"/>
    <w:basedOn w:val="Normal"/>
    <w:uiPriority w:val="99"/>
    <w:qFormat/>
    <w:rsid w:val="00211B1E"/>
    <w:pPr>
      <w:spacing w:before="100" w:beforeAutospacing="1" w:after="100" w:afterAutospacing="1"/>
    </w:pPr>
    <w:rPr>
      <w:rFonts w:eastAsia="Times New Roman"/>
      <w:sz w:val="24"/>
    </w:rPr>
  </w:style>
  <w:style w:type="paragraph" w:customStyle="1" w:styleId="fontreg">
    <w:name w:val="font_reg"/>
    <w:basedOn w:val="Normal"/>
    <w:uiPriority w:val="99"/>
    <w:qFormat/>
    <w:rsid w:val="00211B1E"/>
    <w:pPr>
      <w:spacing w:before="100" w:beforeAutospacing="1" w:after="100" w:afterAutospacing="1"/>
    </w:pPr>
    <w:rPr>
      <w:rFonts w:eastAsia="Times New Roman"/>
      <w:sz w:val="24"/>
    </w:rPr>
  </w:style>
  <w:style w:type="paragraph" w:customStyle="1" w:styleId="CITEF3">
    <w:name w:val="CITE F3"/>
    <w:uiPriority w:val="99"/>
    <w:qFormat/>
    <w:rsid w:val="00211B1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11B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11B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11B1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11B1E"/>
    <w:pPr>
      <w:spacing w:after="200"/>
    </w:pPr>
    <w:rPr>
      <w:rFonts w:ascii="Calibri" w:eastAsia="Calibri" w:hAnsi="Calibri" w:cs="Times New Roman"/>
      <w:sz w:val="20"/>
      <w:szCs w:val="20"/>
      <w:u w:val="single"/>
    </w:rPr>
  </w:style>
  <w:style w:type="paragraph" w:customStyle="1" w:styleId="hotroute1">
    <w:name w:val="hot route!"/>
    <w:basedOn w:val="Normal"/>
    <w:qFormat/>
    <w:rsid w:val="00211B1E"/>
    <w:pPr>
      <w:ind w:left="144"/>
    </w:pPr>
    <w:rPr>
      <w:rFonts w:ascii="Cambria" w:eastAsia="Calibri" w:hAnsi="Cambria"/>
      <w:sz w:val="24"/>
    </w:rPr>
  </w:style>
  <w:style w:type="paragraph" w:customStyle="1" w:styleId="FreeFormA">
    <w:name w:val="Free Form A"/>
    <w:autoRedefine/>
    <w:uiPriority w:val="99"/>
    <w:qFormat/>
    <w:rsid w:val="00211B1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11B1E"/>
    <w:pPr>
      <w:spacing w:before="100" w:beforeAutospacing="1" w:after="100" w:afterAutospacing="1"/>
    </w:pPr>
    <w:rPr>
      <w:rFonts w:eastAsia="Times New Roman"/>
      <w:sz w:val="24"/>
    </w:rPr>
  </w:style>
  <w:style w:type="paragraph" w:customStyle="1" w:styleId="subheader">
    <w:name w:val="subheader"/>
    <w:basedOn w:val="Normal"/>
    <w:uiPriority w:val="99"/>
    <w:qFormat/>
    <w:rsid w:val="00211B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11B1E"/>
    <w:pPr>
      <w:spacing w:before="100" w:beforeAutospacing="1" w:after="100" w:afterAutospacing="1"/>
    </w:pPr>
    <w:rPr>
      <w:rFonts w:eastAsia="Times New Roman"/>
      <w:sz w:val="24"/>
    </w:rPr>
  </w:style>
  <w:style w:type="paragraph" w:customStyle="1" w:styleId="more">
    <w:name w:val="more"/>
    <w:basedOn w:val="Normal"/>
    <w:uiPriority w:val="99"/>
    <w:qFormat/>
    <w:rsid w:val="00211B1E"/>
    <w:pPr>
      <w:spacing w:before="100" w:beforeAutospacing="1" w:after="100" w:afterAutospacing="1"/>
    </w:pPr>
    <w:rPr>
      <w:rFonts w:eastAsia="Times New Roman"/>
      <w:sz w:val="24"/>
    </w:rPr>
  </w:style>
  <w:style w:type="paragraph" w:customStyle="1" w:styleId="story">
    <w:name w:val="story"/>
    <w:basedOn w:val="Normal"/>
    <w:uiPriority w:val="99"/>
    <w:qFormat/>
    <w:rsid w:val="00211B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211B1E"/>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11B1E"/>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11B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11B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11B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11B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11B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11B1E"/>
    <w:pPr>
      <w:widowControl w:val="0"/>
      <w:spacing w:after="63"/>
    </w:pPr>
    <w:rPr>
      <w:rFonts w:ascii="Arial" w:hAnsi="Arial"/>
      <w:color w:val="auto"/>
    </w:rPr>
  </w:style>
  <w:style w:type="paragraph" w:customStyle="1" w:styleId="CM35">
    <w:name w:val="CM35"/>
    <w:basedOn w:val="Default"/>
    <w:next w:val="Default"/>
    <w:uiPriority w:val="99"/>
    <w:qFormat/>
    <w:rsid w:val="00211B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11B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11B1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11B1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11B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11B1E"/>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11B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11B1E"/>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11B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11B1E"/>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11B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11B1E"/>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11B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11B1E"/>
    <w:rPr>
      <w:rFonts w:ascii="Georgia" w:hAnsi="Georgia"/>
      <w:sz w:val="24"/>
      <w:lang w:val="x-none" w:eastAsia="x-none"/>
    </w:rPr>
  </w:style>
  <w:style w:type="character" w:customStyle="1" w:styleId="NormalFontChar">
    <w:name w:val="Normal Font Char"/>
    <w:link w:val="NormalFont"/>
    <w:locked/>
    <w:rsid w:val="00211B1E"/>
    <w:rPr>
      <w:rFonts w:ascii="Times New Roman" w:eastAsia="Times New Roman" w:hAnsi="Times New Roman" w:cs="Times New Roman"/>
      <w:sz w:val="20"/>
      <w:szCs w:val="20"/>
    </w:rPr>
  </w:style>
  <w:style w:type="paragraph" w:customStyle="1" w:styleId="NormalFont">
    <w:name w:val="Normal Font"/>
    <w:link w:val="NormalFontChar"/>
    <w:qFormat/>
    <w:rsid w:val="00211B1E"/>
    <w:rPr>
      <w:rFonts w:ascii="Times New Roman" w:eastAsia="Times New Roman" w:hAnsi="Times New Roman" w:cs="Times New Roman"/>
      <w:sz w:val="20"/>
      <w:szCs w:val="20"/>
    </w:rPr>
  </w:style>
  <w:style w:type="paragraph" w:customStyle="1" w:styleId="StyleSmall11pt">
    <w:name w:val="Style Small + 11 pt"/>
    <w:uiPriority w:val="99"/>
    <w:qFormat/>
    <w:rsid w:val="00211B1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11B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11B1E"/>
    <w:rPr>
      <w:u w:val="single"/>
      <w:lang w:val="x-none" w:eastAsia="x-none"/>
    </w:rPr>
  </w:style>
  <w:style w:type="character" w:customStyle="1" w:styleId="StyleNormalFont11ptBoldUnderlineChar">
    <w:name w:val="Style Normal Font + 11 pt Bold Underline Char"/>
    <w:link w:val="StyleNormalFont11ptBoldUnderline"/>
    <w:locked/>
    <w:rsid w:val="00211B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11B1E"/>
    <w:rPr>
      <w:b/>
      <w:bCs/>
      <w:u w:val="single"/>
      <w:lang w:val="x-none" w:eastAsia="x-none"/>
    </w:rPr>
  </w:style>
  <w:style w:type="paragraph" w:customStyle="1" w:styleId="Smallfont0">
    <w:name w:val="Smallfont"/>
    <w:basedOn w:val="Normal"/>
    <w:uiPriority w:val="99"/>
    <w:qFormat/>
    <w:rsid w:val="00211B1E"/>
    <w:rPr>
      <w:rFonts w:eastAsia="Times New Roman"/>
      <w:sz w:val="15"/>
    </w:rPr>
  </w:style>
  <w:style w:type="paragraph" w:customStyle="1" w:styleId="formatvorlage2">
    <w:name w:val="formatvorlage2"/>
    <w:basedOn w:val="Normal"/>
    <w:uiPriority w:val="99"/>
    <w:qFormat/>
    <w:rsid w:val="00211B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11B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11B1E"/>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11B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11B1E"/>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11B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11B1E"/>
    <w:pPr>
      <w:ind w:left="144"/>
    </w:pPr>
    <w:rPr>
      <w:rFonts w:ascii="Georgia" w:eastAsia="Times New Roman" w:hAnsi="Georgia"/>
      <w:sz w:val="24"/>
      <w:lang w:val="x-none" w:eastAsia="x-none"/>
    </w:rPr>
  </w:style>
  <w:style w:type="paragraph" w:customStyle="1" w:styleId="deck">
    <w:name w:val="deck"/>
    <w:basedOn w:val="Normal"/>
    <w:uiPriority w:val="99"/>
    <w:qFormat/>
    <w:rsid w:val="00211B1E"/>
    <w:pPr>
      <w:spacing w:before="100" w:beforeAutospacing="1" w:after="100" w:afterAutospacing="1"/>
    </w:pPr>
    <w:rPr>
      <w:rFonts w:eastAsia="Times New Roman"/>
      <w:sz w:val="24"/>
    </w:rPr>
  </w:style>
  <w:style w:type="paragraph" w:customStyle="1" w:styleId="i1">
    <w:name w:val="i1"/>
    <w:basedOn w:val="Normal"/>
    <w:uiPriority w:val="99"/>
    <w:qFormat/>
    <w:rsid w:val="00211B1E"/>
    <w:pPr>
      <w:spacing w:before="100" w:beforeAutospacing="1" w:after="100" w:afterAutospacing="1"/>
    </w:pPr>
    <w:rPr>
      <w:rFonts w:eastAsia="Times New Roman"/>
      <w:sz w:val="24"/>
    </w:rPr>
  </w:style>
  <w:style w:type="paragraph" w:customStyle="1" w:styleId="question">
    <w:name w:val="question"/>
    <w:basedOn w:val="Normal"/>
    <w:uiPriority w:val="99"/>
    <w:qFormat/>
    <w:rsid w:val="00211B1E"/>
    <w:pPr>
      <w:spacing w:before="100" w:beforeAutospacing="1" w:after="100" w:afterAutospacing="1"/>
    </w:pPr>
    <w:rPr>
      <w:rFonts w:eastAsia="Times New Roman"/>
      <w:sz w:val="24"/>
    </w:rPr>
  </w:style>
  <w:style w:type="paragraph" w:customStyle="1" w:styleId="bodycopy">
    <w:name w:val="bodycopy"/>
    <w:basedOn w:val="Normal"/>
    <w:uiPriority w:val="99"/>
    <w:qFormat/>
    <w:rsid w:val="00211B1E"/>
    <w:pPr>
      <w:spacing w:before="100" w:beforeAutospacing="1" w:after="100" w:afterAutospacing="1"/>
    </w:pPr>
    <w:rPr>
      <w:rFonts w:eastAsia="Times New Roman"/>
      <w:sz w:val="24"/>
    </w:rPr>
  </w:style>
  <w:style w:type="paragraph" w:customStyle="1" w:styleId="Fifth">
    <w:name w:val="Fifth"/>
    <w:basedOn w:val="Normal"/>
    <w:link w:val="FifthChar"/>
    <w:qFormat/>
    <w:rsid w:val="00211B1E"/>
    <w:rPr>
      <w:rFonts w:ascii="Arial" w:eastAsia="Calibri" w:hAnsi="Arial"/>
    </w:rPr>
  </w:style>
  <w:style w:type="paragraph" w:customStyle="1" w:styleId="NoteLevel22">
    <w:name w:val="Note Level 22"/>
    <w:basedOn w:val="card"/>
    <w:next w:val="Normal"/>
    <w:uiPriority w:val="99"/>
    <w:qFormat/>
    <w:rsid w:val="00211B1E"/>
    <w:pPr>
      <w:keepNext/>
    </w:pPr>
    <w:rPr>
      <w:rFonts w:ascii="Georgia" w:eastAsia="MS Gothic" w:hAnsi="Georgia"/>
      <w:bCs/>
      <w:szCs w:val="20"/>
    </w:rPr>
  </w:style>
  <w:style w:type="paragraph" w:customStyle="1" w:styleId="wp-caption-text">
    <w:name w:val="wp-caption-text"/>
    <w:basedOn w:val="Normal"/>
    <w:qFormat/>
    <w:rsid w:val="00211B1E"/>
    <w:pPr>
      <w:spacing w:before="100" w:beforeAutospacing="1" w:after="100" w:afterAutospacing="1"/>
    </w:pPr>
    <w:rPr>
      <w:rFonts w:eastAsia="Times New Roman"/>
      <w:sz w:val="24"/>
    </w:rPr>
  </w:style>
  <w:style w:type="paragraph" w:customStyle="1" w:styleId="svarticle">
    <w:name w:val="svarticle"/>
    <w:basedOn w:val="Normal"/>
    <w:uiPriority w:val="99"/>
    <w:qFormat/>
    <w:rsid w:val="00211B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11B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11B1E"/>
    <w:pPr>
      <w:spacing w:before="100" w:beforeAutospacing="1" w:after="100" w:afterAutospacing="1"/>
    </w:pPr>
  </w:style>
  <w:style w:type="paragraph" w:customStyle="1" w:styleId="description">
    <w:name w:val="description"/>
    <w:basedOn w:val="Normal"/>
    <w:uiPriority w:val="99"/>
    <w:qFormat/>
    <w:rsid w:val="00211B1E"/>
    <w:pPr>
      <w:spacing w:before="100" w:beforeAutospacing="1" w:after="100" w:afterAutospacing="1"/>
    </w:pPr>
  </w:style>
  <w:style w:type="paragraph" w:customStyle="1" w:styleId="graf">
    <w:name w:val="graf"/>
    <w:basedOn w:val="Normal"/>
    <w:uiPriority w:val="99"/>
    <w:qFormat/>
    <w:rsid w:val="00211B1E"/>
    <w:pPr>
      <w:spacing w:before="100" w:beforeAutospacing="1" w:after="100" w:afterAutospacing="1"/>
    </w:pPr>
  </w:style>
  <w:style w:type="paragraph" w:customStyle="1" w:styleId="column">
    <w:name w:val="column"/>
    <w:basedOn w:val="Normal"/>
    <w:uiPriority w:val="99"/>
    <w:qFormat/>
    <w:rsid w:val="00211B1E"/>
    <w:pPr>
      <w:spacing w:before="100" w:beforeAutospacing="1" w:after="100" w:afterAutospacing="1"/>
    </w:pPr>
  </w:style>
  <w:style w:type="paragraph" w:customStyle="1" w:styleId="recirc-container">
    <w:name w:val="recirc-container"/>
    <w:basedOn w:val="Normal"/>
    <w:uiPriority w:val="99"/>
    <w:qFormat/>
    <w:rsid w:val="00211B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11B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11B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11B1E"/>
    <w:rPr>
      <w:rFonts w:ascii="Georgia" w:hAnsi="Georgia" w:hint="default"/>
      <w:i/>
      <w:iCs/>
      <w:color w:val="808080"/>
    </w:rPr>
  </w:style>
  <w:style w:type="character" w:customStyle="1" w:styleId="cardchar00">
    <w:name w:val="cardchar0"/>
    <w:basedOn w:val="DefaultParagraphFont"/>
    <w:rsid w:val="00211B1E"/>
  </w:style>
  <w:style w:type="character" w:customStyle="1" w:styleId="UnderlineNon-bold">
    <w:name w:val="Underline Non - bold"/>
    <w:rsid w:val="00211B1E"/>
    <w:rPr>
      <w:rFonts w:ascii="Times New Roman" w:hAnsi="Times New Roman" w:cs="Times New Roman" w:hint="default"/>
      <w:iCs/>
      <w:sz w:val="22"/>
      <w:u w:val="single"/>
    </w:rPr>
  </w:style>
  <w:style w:type="character" w:customStyle="1" w:styleId="Heading5Char2">
    <w:name w:val="Heading 5 Char2"/>
    <w:rsid w:val="00211B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11B1E"/>
    <w:rPr>
      <w:rFonts w:ascii="Arial" w:hAnsi="Arial" w:cs="Arial"/>
      <w:vanish/>
      <w:sz w:val="16"/>
      <w:szCs w:val="16"/>
    </w:rPr>
  </w:style>
  <w:style w:type="paragraph" w:styleId="z-TopofForm">
    <w:name w:val="HTML Top of Form"/>
    <w:basedOn w:val="Normal"/>
    <w:next w:val="Normal"/>
    <w:link w:val="z-TopofFormChar"/>
    <w:hidden/>
    <w:uiPriority w:val="99"/>
    <w:unhideWhenUsed/>
    <w:rsid w:val="00211B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11B1E"/>
    <w:rPr>
      <w:rFonts w:ascii="Arial" w:hAnsi="Arial" w:cs="Arial"/>
      <w:vanish/>
      <w:sz w:val="16"/>
      <w:szCs w:val="16"/>
    </w:rPr>
  </w:style>
  <w:style w:type="character" w:customStyle="1" w:styleId="z-BottomofFormChar">
    <w:name w:val="z-Bottom of Form Char"/>
    <w:basedOn w:val="DefaultParagraphFont"/>
    <w:link w:val="z-BottomofForm"/>
    <w:uiPriority w:val="99"/>
    <w:rsid w:val="00211B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11B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11B1E"/>
    <w:rPr>
      <w:rFonts w:ascii="Arial" w:hAnsi="Arial" w:cs="Arial"/>
      <w:vanish/>
      <w:sz w:val="16"/>
      <w:szCs w:val="16"/>
    </w:rPr>
  </w:style>
  <w:style w:type="character" w:customStyle="1" w:styleId="authordate1">
    <w:name w:val="authordate"/>
    <w:rsid w:val="00211B1E"/>
  </w:style>
  <w:style w:type="character" w:customStyle="1" w:styleId="underline0">
    <w:name w:val="%underline"/>
    <w:qFormat/>
    <w:rsid w:val="00211B1E"/>
    <w:rPr>
      <w:rFonts w:ascii="Times New Roman" w:hAnsi="Times New Roman" w:cs="Times New Roman" w:hint="default"/>
      <w:strike w:val="0"/>
      <w:dstrike w:val="0"/>
      <w:sz w:val="16"/>
      <w:u w:val="none"/>
      <w:effect w:val="none"/>
    </w:rPr>
  </w:style>
  <w:style w:type="character" w:customStyle="1" w:styleId="AUNDERLINE0">
    <w:name w:val="AUNDERLINE"/>
    <w:qFormat/>
    <w:rsid w:val="00211B1E"/>
    <w:rPr>
      <w:rFonts w:ascii="Times New Roman" w:hAnsi="Times New Roman" w:cs="Times New Roman" w:hint="default"/>
      <w:sz w:val="20"/>
      <w:u w:val="single"/>
    </w:rPr>
  </w:style>
  <w:style w:type="character" w:customStyle="1" w:styleId="UnderlinedCharChar">
    <w:name w:val="Underlined Char Char"/>
    <w:rsid w:val="00211B1E"/>
    <w:rPr>
      <w:rFonts w:ascii="Garamond" w:hAnsi="Garamond" w:hint="default"/>
      <w:szCs w:val="28"/>
      <w:u w:val="single"/>
      <w:lang w:val="en-US" w:eastAsia="en-US" w:bidi="ar-SA"/>
    </w:rPr>
  </w:style>
  <w:style w:type="character" w:customStyle="1" w:styleId="slug-doi">
    <w:name w:val="slug-doi"/>
    <w:basedOn w:val="DefaultParagraphFont"/>
    <w:rsid w:val="00211B1E"/>
  </w:style>
  <w:style w:type="character" w:customStyle="1" w:styleId="af">
    <w:name w:val="af"/>
    <w:basedOn w:val="DefaultParagraphFont"/>
    <w:rsid w:val="00211B1E"/>
  </w:style>
  <w:style w:type="character" w:customStyle="1" w:styleId="ab">
    <w:name w:val="ab"/>
    <w:basedOn w:val="DefaultParagraphFont"/>
    <w:rsid w:val="00211B1E"/>
  </w:style>
  <w:style w:type="character" w:customStyle="1" w:styleId="em">
    <w:name w:val="em"/>
    <w:basedOn w:val="DefaultParagraphFont"/>
    <w:rsid w:val="00211B1E"/>
  </w:style>
  <w:style w:type="character" w:customStyle="1" w:styleId="au">
    <w:name w:val="au"/>
    <w:basedOn w:val="DefaultParagraphFont"/>
    <w:rsid w:val="00211B1E"/>
  </w:style>
  <w:style w:type="character" w:customStyle="1" w:styleId="ti">
    <w:name w:val="ti"/>
    <w:basedOn w:val="DefaultParagraphFont"/>
    <w:rsid w:val="00211B1E"/>
  </w:style>
  <w:style w:type="character" w:customStyle="1" w:styleId="subheadblue">
    <w:name w:val="subhead_blue"/>
    <w:basedOn w:val="DefaultParagraphFont"/>
    <w:rsid w:val="00211B1E"/>
  </w:style>
  <w:style w:type="character" w:customStyle="1" w:styleId="affiliation">
    <w:name w:val="affiliation"/>
    <w:basedOn w:val="DefaultParagraphFont"/>
    <w:rsid w:val="00211B1E"/>
  </w:style>
  <w:style w:type="character" w:customStyle="1" w:styleId="slug-doi-wrapper">
    <w:name w:val="slug-doi-wrapper"/>
    <w:basedOn w:val="DefaultParagraphFont"/>
    <w:rsid w:val="00211B1E"/>
  </w:style>
  <w:style w:type="character" w:customStyle="1" w:styleId="slug-metadata-noteahead-of-print">
    <w:name w:val="slug-metadata-note ahead-of-print"/>
    <w:basedOn w:val="DefaultParagraphFont"/>
    <w:rsid w:val="00211B1E"/>
  </w:style>
  <w:style w:type="character" w:customStyle="1" w:styleId="slug-ahead-of-print-date">
    <w:name w:val="slug-ahead-of-print-date"/>
    <w:basedOn w:val="DefaultParagraphFont"/>
    <w:rsid w:val="00211B1E"/>
  </w:style>
  <w:style w:type="character" w:customStyle="1" w:styleId="medium-bold">
    <w:name w:val="medium-bold"/>
    <w:basedOn w:val="DefaultParagraphFont"/>
    <w:rsid w:val="00211B1E"/>
  </w:style>
  <w:style w:type="character" w:customStyle="1" w:styleId="updated-short-citation">
    <w:name w:val="updated-short-citation"/>
    <w:basedOn w:val="DefaultParagraphFont"/>
    <w:rsid w:val="00211B1E"/>
  </w:style>
  <w:style w:type="character" w:customStyle="1" w:styleId="goohl0">
    <w:name w:val="goohl0"/>
    <w:basedOn w:val="DefaultParagraphFont"/>
    <w:rsid w:val="00211B1E"/>
  </w:style>
  <w:style w:type="character" w:customStyle="1" w:styleId="CharChar6">
    <w:name w:val="Char Char6"/>
    <w:rsid w:val="00211B1E"/>
    <w:rPr>
      <w:rFonts w:ascii="Arial" w:hAnsi="Arial" w:cs="Arial" w:hint="default"/>
      <w:bCs/>
      <w:sz w:val="16"/>
      <w:szCs w:val="26"/>
      <w:lang w:val="en-US" w:eastAsia="en-US" w:bidi="ar-SA"/>
    </w:rPr>
  </w:style>
  <w:style w:type="character" w:customStyle="1" w:styleId="TagCharChar1">
    <w:name w:val="Tag Char Char1"/>
    <w:rsid w:val="00211B1E"/>
    <w:rPr>
      <w:b/>
      <w:bCs w:val="0"/>
      <w:sz w:val="24"/>
      <w:szCs w:val="24"/>
      <w:lang w:val="en-US" w:eastAsia="en-US" w:bidi="ar-SA"/>
    </w:rPr>
  </w:style>
  <w:style w:type="character" w:customStyle="1" w:styleId="12TimesNewRoman">
    <w:name w:val="12 Times New Roman"/>
    <w:rsid w:val="00211B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11B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11B1E"/>
    <w:rPr>
      <w:rFonts w:ascii="Times New Roman" w:hAnsi="Times New Roman" w:cs="Times New Roman" w:hint="default"/>
      <w:strike w:val="0"/>
      <w:dstrike w:val="0"/>
      <w:sz w:val="14"/>
      <w:u w:val="none"/>
      <w:effect w:val="none"/>
    </w:rPr>
  </w:style>
  <w:style w:type="character" w:customStyle="1" w:styleId="F8-UnderlineBold">
    <w:name w:val="F8 - Underline/Bold"/>
    <w:rsid w:val="00211B1E"/>
    <w:rPr>
      <w:rFonts w:ascii="Times New Roman" w:hAnsi="Times New Roman" w:cs="Times New Roman" w:hint="default"/>
      <w:b/>
      <w:bCs w:val="0"/>
      <w:sz w:val="20"/>
      <w:u w:val="single"/>
    </w:rPr>
  </w:style>
  <w:style w:type="character" w:customStyle="1" w:styleId="F7-SmallFont">
    <w:name w:val="F7 - Small Font"/>
    <w:rsid w:val="00211B1E"/>
    <w:rPr>
      <w:rFonts w:ascii="Times New Roman" w:hAnsi="Times New Roman" w:cs="Times New Roman" w:hint="default"/>
      <w:sz w:val="14"/>
    </w:rPr>
  </w:style>
  <w:style w:type="character" w:customStyle="1" w:styleId="Brief-Bold">
    <w:name w:val="Brief - Bold"/>
    <w:rsid w:val="00211B1E"/>
    <w:rPr>
      <w:rFonts w:ascii="Times New Roman" w:hAnsi="Times New Roman" w:cs="Times New Roman" w:hint="default"/>
      <w:b/>
      <w:bCs w:val="0"/>
    </w:rPr>
  </w:style>
  <w:style w:type="character" w:customStyle="1" w:styleId="Card-Underline">
    <w:name w:val="Card - Underline"/>
    <w:rsid w:val="00211B1E"/>
    <w:rPr>
      <w:rFonts w:ascii="Times New Roman" w:hAnsi="Times New Roman" w:cs="Times New Roman" w:hint="default"/>
      <w:u w:val="single"/>
    </w:rPr>
  </w:style>
  <w:style w:type="character" w:customStyle="1" w:styleId="beriefunderline">
    <w:name w:val="berief = underline"/>
    <w:rsid w:val="00211B1E"/>
    <w:rPr>
      <w:rFonts w:ascii="Times New Roman" w:eastAsia="Times New Roman" w:hAnsi="Times New Roman" w:cs="Times New Roman" w:hint="default"/>
      <w:sz w:val="20"/>
      <w:u w:val="single"/>
    </w:rPr>
  </w:style>
  <w:style w:type="character" w:customStyle="1" w:styleId="BoldText10pt">
    <w:name w:val="Bold Text 10 pt"/>
    <w:rsid w:val="00211B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11B1E"/>
  </w:style>
  <w:style w:type="character" w:customStyle="1" w:styleId="SC4208902">
    <w:name w:val="SC.4.208902"/>
    <w:rsid w:val="00211B1E"/>
    <w:rPr>
      <w:rFonts w:ascii="Century" w:hAnsi="Century" w:cs="Century" w:hint="default"/>
      <w:color w:val="000000"/>
      <w:sz w:val="22"/>
      <w:szCs w:val="22"/>
    </w:rPr>
  </w:style>
  <w:style w:type="character" w:customStyle="1" w:styleId="SC4208915">
    <w:name w:val="SC.4.208915"/>
    <w:rsid w:val="00211B1E"/>
    <w:rPr>
      <w:rFonts w:ascii="Century" w:hAnsi="Century" w:cs="Century" w:hint="default"/>
      <w:color w:val="000000"/>
      <w:sz w:val="13"/>
      <w:szCs w:val="13"/>
    </w:rPr>
  </w:style>
  <w:style w:type="character" w:customStyle="1" w:styleId="SC273764">
    <w:name w:val="SC.2.73764"/>
    <w:rsid w:val="00211B1E"/>
    <w:rPr>
      <w:rFonts w:ascii="Century" w:hAnsi="Century" w:cs="Century" w:hint="default"/>
      <w:color w:val="000000"/>
      <w:sz w:val="72"/>
      <w:szCs w:val="72"/>
    </w:rPr>
  </w:style>
  <w:style w:type="character" w:customStyle="1" w:styleId="SC273779">
    <w:name w:val="SC.2.73779"/>
    <w:rsid w:val="00211B1E"/>
    <w:rPr>
      <w:rFonts w:ascii="Century" w:hAnsi="Century" w:cs="Century" w:hint="default"/>
      <w:color w:val="000000"/>
      <w:sz w:val="40"/>
      <w:szCs w:val="40"/>
    </w:rPr>
  </w:style>
  <w:style w:type="character" w:customStyle="1" w:styleId="SC273763">
    <w:name w:val="SC.2.73763"/>
    <w:rsid w:val="00211B1E"/>
    <w:rPr>
      <w:rFonts w:ascii="Century" w:hAnsi="Century" w:cs="Century" w:hint="default"/>
      <w:b/>
      <w:bCs/>
      <w:color w:val="000000"/>
    </w:rPr>
  </w:style>
  <w:style w:type="character" w:customStyle="1" w:styleId="SC4208910">
    <w:name w:val="SC.4.208910"/>
    <w:rsid w:val="00211B1E"/>
    <w:rPr>
      <w:rFonts w:ascii="Century" w:hAnsi="Century" w:cs="Century" w:hint="default"/>
      <w:color w:val="000000"/>
      <w:sz w:val="28"/>
      <w:szCs w:val="28"/>
    </w:rPr>
  </w:style>
  <w:style w:type="character" w:customStyle="1" w:styleId="SC4208911">
    <w:name w:val="SC.4.208911"/>
    <w:rsid w:val="00211B1E"/>
    <w:rPr>
      <w:rFonts w:ascii="Century" w:hAnsi="Century" w:cs="Century" w:hint="default"/>
      <w:color w:val="000000"/>
    </w:rPr>
  </w:style>
  <w:style w:type="character" w:customStyle="1" w:styleId="articlesubtitle">
    <w:name w:val="article_sub_title"/>
    <w:basedOn w:val="DefaultParagraphFont"/>
    <w:rsid w:val="00211B1E"/>
  </w:style>
  <w:style w:type="character" w:customStyle="1" w:styleId="newsdate2">
    <w:name w:val="news_date2"/>
    <w:basedOn w:val="DefaultParagraphFont"/>
    <w:rsid w:val="00211B1E"/>
  </w:style>
  <w:style w:type="character" w:customStyle="1" w:styleId="readarticleheader">
    <w:name w:val="readarticleheader"/>
    <w:basedOn w:val="DefaultParagraphFont"/>
    <w:rsid w:val="00211B1E"/>
  </w:style>
  <w:style w:type="character" w:customStyle="1" w:styleId="UnderlineChar20">
    <w:name w:val="Underline Char2"/>
    <w:rsid w:val="00211B1E"/>
    <w:rPr>
      <w:rFonts w:ascii="Trebuchet MS" w:hAnsi="Trebuchet MS" w:hint="default"/>
      <w:u w:val="thick"/>
      <w:lang w:val="en-US" w:eastAsia="zh-CN" w:bidi="ar-SA"/>
    </w:rPr>
  </w:style>
  <w:style w:type="character" w:customStyle="1" w:styleId="BoldUnderliningChar">
    <w:name w:val="Bold Underlining Char"/>
    <w:rsid w:val="00211B1E"/>
    <w:rPr>
      <w:rFonts w:ascii="Arial Narrow" w:eastAsia="Times New Roman" w:hAnsi="Arial Narrow" w:hint="default"/>
      <w:b/>
      <w:bCs w:val="0"/>
      <w:szCs w:val="24"/>
      <w:u w:val="single"/>
      <w:lang w:val="en-GB" w:eastAsia="en-US" w:bidi="ar-SA"/>
    </w:rPr>
  </w:style>
  <w:style w:type="character" w:customStyle="1" w:styleId="medium-normal1">
    <w:name w:val="medium-normal1"/>
    <w:rsid w:val="00211B1E"/>
    <w:rPr>
      <w:rFonts w:ascii="Arial" w:hAnsi="Arial" w:cs="Arial" w:hint="default"/>
      <w:b w:val="0"/>
      <w:bCs w:val="0"/>
      <w:i w:val="0"/>
      <w:iCs w:val="0"/>
      <w:sz w:val="20"/>
      <w:szCs w:val="20"/>
    </w:rPr>
  </w:style>
  <w:style w:type="character" w:customStyle="1" w:styleId="UnderlinedCardChar0">
    <w:name w:val="Underlined Card Char"/>
    <w:rsid w:val="00211B1E"/>
    <w:rPr>
      <w:rFonts w:ascii="Palatino Linotype" w:hAnsi="Palatino Linotype" w:hint="default"/>
      <w:u w:val="single"/>
      <w:lang w:val="en-US" w:eastAsia="en-US" w:bidi="ar-SA"/>
    </w:rPr>
  </w:style>
  <w:style w:type="character" w:customStyle="1" w:styleId="char">
    <w:name w:val="char"/>
    <w:basedOn w:val="DefaultParagraphFont"/>
    <w:rsid w:val="00211B1E"/>
  </w:style>
  <w:style w:type="character" w:customStyle="1" w:styleId="UnderlineCharCharCharCharCharChar">
    <w:name w:val="Underline Char Char Char Char Char Char"/>
    <w:rsid w:val="00211B1E"/>
    <w:rPr>
      <w:rFonts w:ascii="Arial Narrow" w:hAnsi="Arial Narrow" w:hint="default"/>
      <w:szCs w:val="24"/>
      <w:u w:val="single"/>
      <w:lang w:val="en-US" w:eastAsia="en-US" w:bidi="ar-SA"/>
    </w:rPr>
  </w:style>
  <w:style w:type="character" w:customStyle="1" w:styleId="klink">
    <w:name w:val="klink"/>
    <w:basedOn w:val="DefaultParagraphFont"/>
    <w:rsid w:val="00211B1E"/>
  </w:style>
  <w:style w:type="character" w:customStyle="1" w:styleId="date10">
    <w:name w:val="date1"/>
    <w:basedOn w:val="DefaultParagraphFont"/>
    <w:rsid w:val="00211B1E"/>
  </w:style>
  <w:style w:type="character" w:customStyle="1" w:styleId="bolding1">
    <w:name w:val="bolding1"/>
    <w:rsid w:val="00211B1E"/>
    <w:rPr>
      <w:b/>
      <w:bCs/>
    </w:rPr>
  </w:style>
  <w:style w:type="character" w:customStyle="1" w:styleId="bookoptions1">
    <w:name w:val="book_options1"/>
    <w:rsid w:val="00211B1E"/>
    <w:rPr>
      <w:b/>
      <w:bCs/>
      <w:color w:val="333366"/>
    </w:rPr>
  </w:style>
  <w:style w:type="character" w:customStyle="1" w:styleId="descriptionblock">
    <w:name w:val="description block"/>
    <w:basedOn w:val="DefaultParagraphFont"/>
    <w:rsid w:val="00211B1E"/>
  </w:style>
  <w:style w:type="character" w:customStyle="1" w:styleId="detailsboxblock">
    <w:name w:val="detailsbox block"/>
    <w:basedOn w:val="DefaultParagraphFont"/>
    <w:rsid w:val="00211B1E"/>
  </w:style>
  <w:style w:type="character" w:customStyle="1" w:styleId="Char3">
    <w:name w:val="Char3"/>
    <w:rsid w:val="00211B1E"/>
    <w:rPr>
      <w:rFonts w:ascii="Arial" w:hAnsi="Arial" w:cs="Arial" w:hint="default"/>
      <w:bCs/>
      <w:u w:val="thick"/>
      <w:lang w:val="en-US" w:eastAsia="en-US" w:bidi="ar-SA"/>
    </w:rPr>
  </w:style>
  <w:style w:type="character" w:customStyle="1" w:styleId="texto11">
    <w:name w:val="texto11"/>
    <w:rsid w:val="00211B1E"/>
    <w:rPr>
      <w:rFonts w:ascii="Arial" w:hAnsi="Arial" w:cs="Arial" w:hint="default"/>
      <w:b w:val="0"/>
      <w:bCs w:val="0"/>
      <w:i w:val="0"/>
      <w:iCs w:val="0"/>
      <w:caps w:val="0"/>
      <w:color w:val="000000"/>
      <w:sz w:val="26"/>
      <w:szCs w:val="26"/>
    </w:rPr>
  </w:style>
  <w:style w:type="character" w:customStyle="1" w:styleId="CardTagChar">
    <w:name w:val="Card Tag Char"/>
    <w:rsid w:val="00211B1E"/>
    <w:rPr>
      <w:rFonts w:ascii="Arial Narrow" w:hAnsi="Arial Narrow" w:hint="default"/>
      <w:b/>
      <w:bCs w:val="0"/>
      <w:sz w:val="24"/>
      <w:szCs w:val="24"/>
      <w:lang w:val="en-US" w:eastAsia="en-US" w:bidi="ar-SA"/>
    </w:rPr>
  </w:style>
  <w:style w:type="character" w:customStyle="1" w:styleId="DebateCiteCharCharChar">
    <w:name w:val="Debate Cite Char Char Char"/>
    <w:rsid w:val="00211B1E"/>
    <w:rPr>
      <w:b/>
      <w:bCs w:val="0"/>
      <w:sz w:val="32"/>
      <w:szCs w:val="32"/>
      <w:lang w:val="en-US" w:eastAsia="en-US" w:bidi="ar-SA"/>
    </w:rPr>
  </w:style>
  <w:style w:type="character" w:customStyle="1" w:styleId="TagandCiteChar">
    <w:name w:val="Tag and Cite Char"/>
    <w:rsid w:val="00211B1E"/>
    <w:rPr>
      <w:color w:val="333333"/>
      <w:sz w:val="22"/>
      <w:szCs w:val="22"/>
      <w:lang w:val="en-US" w:eastAsia="en-US" w:bidi="ar-SA"/>
    </w:rPr>
  </w:style>
  <w:style w:type="character" w:customStyle="1" w:styleId="Style10ptBold">
    <w:name w:val="Style 10 pt Bold"/>
    <w:rsid w:val="00211B1E"/>
    <w:rPr>
      <w:b/>
      <w:bCs/>
      <w:sz w:val="20"/>
    </w:rPr>
  </w:style>
  <w:style w:type="character" w:customStyle="1" w:styleId="text9">
    <w:name w:val="text9"/>
    <w:basedOn w:val="DefaultParagraphFont"/>
    <w:rsid w:val="00211B1E"/>
  </w:style>
  <w:style w:type="character" w:customStyle="1" w:styleId="text21">
    <w:name w:val="text21"/>
    <w:basedOn w:val="DefaultParagraphFont"/>
    <w:rsid w:val="00211B1E"/>
  </w:style>
  <w:style w:type="character" w:customStyle="1" w:styleId="text19">
    <w:name w:val="text19"/>
    <w:basedOn w:val="DefaultParagraphFont"/>
    <w:rsid w:val="00211B1E"/>
  </w:style>
  <w:style w:type="character" w:customStyle="1" w:styleId="term2">
    <w:name w:val="term2"/>
    <w:rsid w:val="00211B1E"/>
    <w:rPr>
      <w:b/>
      <w:bCs/>
    </w:rPr>
  </w:style>
  <w:style w:type="character" w:customStyle="1" w:styleId="pmterms12">
    <w:name w:val="pmterms12"/>
    <w:rsid w:val="00211B1E"/>
    <w:rPr>
      <w:b/>
      <w:bCs/>
      <w:i w:val="0"/>
      <w:iCs w:val="0"/>
      <w:color w:val="000000"/>
    </w:rPr>
  </w:style>
  <w:style w:type="character" w:customStyle="1" w:styleId="ToReadChar">
    <w:name w:val="To Read Char"/>
    <w:rsid w:val="00211B1E"/>
    <w:rPr>
      <w:rFonts w:ascii="Verdana" w:hAnsi="Verdana" w:hint="default"/>
      <w:b/>
      <w:bCs w:val="0"/>
      <w:szCs w:val="24"/>
      <w:u w:val="single"/>
      <w:lang w:val="en-US" w:eastAsia="en-US" w:bidi="ar-SA"/>
    </w:rPr>
  </w:style>
  <w:style w:type="character" w:customStyle="1" w:styleId="ToReadCharChar">
    <w:name w:val="To Read Char Char"/>
    <w:rsid w:val="00211B1E"/>
    <w:rPr>
      <w:rFonts w:ascii="Verdana" w:hAnsi="Verdana" w:hint="default"/>
      <w:b/>
      <w:bCs w:val="0"/>
      <w:szCs w:val="24"/>
      <w:u w:val="single"/>
      <w:lang w:val="en-US" w:eastAsia="en-US" w:bidi="ar-SA"/>
    </w:rPr>
  </w:style>
  <w:style w:type="character" w:customStyle="1" w:styleId="bio">
    <w:name w:val="bio"/>
    <w:basedOn w:val="DefaultParagraphFont"/>
    <w:rsid w:val="00211B1E"/>
  </w:style>
  <w:style w:type="character" w:customStyle="1" w:styleId="storytextstyle">
    <w:name w:val="storytextstyle"/>
    <w:basedOn w:val="DefaultParagraphFont"/>
    <w:rsid w:val="00211B1E"/>
  </w:style>
  <w:style w:type="character" w:customStyle="1" w:styleId="cardunderlinedCharChar">
    <w:name w:val="card underlined Char Char"/>
    <w:rsid w:val="00211B1E"/>
    <w:rPr>
      <w:rFonts w:ascii="Arial" w:hAnsi="Arial" w:cs="Arial" w:hint="default"/>
      <w:sz w:val="22"/>
      <w:szCs w:val="24"/>
      <w:u w:val="single"/>
      <w:lang w:val="en-US" w:eastAsia="en-US" w:bidi="ar-SA"/>
    </w:rPr>
  </w:style>
  <w:style w:type="character" w:customStyle="1" w:styleId="Style2Char0">
    <w:name w:val="Style2 Char"/>
    <w:rsid w:val="00211B1E"/>
    <w:rPr>
      <w:rFonts w:ascii="Book Antiqua" w:hAnsi="Book Antiqua" w:hint="default"/>
      <w:u w:val="thick"/>
      <w:lang w:val="en-US" w:eastAsia="en-US" w:bidi="ar-SA"/>
    </w:rPr>
  </w:style>
  <w:style w:type="character" w:customStyle="1" w:styleId="Style2Char1">
    <w:name w:val="Style2 Char1"/>
    <w:rsid w:val="00211B1E"/>
    <w:rPr>
      <w:rFonts w:ascii="Book Antiqua" w:hAnsi="Book Antiqua" w:hint="default"/>
      <w:szCs w:val="24"/>
      <w:u w:val="thick"/>
      <w:lang w:val="en-US" w:eastAsia="en-US" w:bidi="ar-SA"/>
    </w:rPr>
  </w:style>
  <w:style w:type="character" w:customStyle="1" w:styleId="articlehead21">
    <w:name w:val="articlehead21"/>
    <w:rsid w:val="00211B1E"/>
    <w:rPr>
      <w:rFonts w:ascii="Arial" w:hAnsi="Arial" w:cs="Arial" w:hint="default"/>
      <w:b/>
      <w:bCs/>
      <w:color w:val="660000"/>
      <w:sz w:val="20"/>
      <w:szCs w:val="20"/>
    </w:rPr>
  </w:style>
  <w:style w:type="character" w:customStyle="1" w:styleId="TagCiteChar1">
    <w:name w:val="Tag/Cite Char1"/>
    <w:rsid w:val="00211B1E"/>
    <w:rPr>
      <w:b/>
      <w:bCs w:val="0"/>
      <w:lang w:val="en-US" w:eastAsia="en-US" w:bidi="ar-SA"/>
    </w:rPr>
  </w:style>
  <w:style w:type="character" w:customStyle="1" w:styleId="goohl2">
    <w:name w:val="goohl2"/>
    <w:basedOn w:val="DefaultParagraphFont"/>
    <w:rsid w:val="00211B1E"/>
  </w:style>
  <w:style w:type="character" w:customStyle="1" w:styleId="CardCharChar0">
    <w:name w:val="Card Char Char"/>
    <w:rsid w:val="00211B1E"/>
    <w:rPr>
      <w:lang w:val="en-US" w:eastAsia="en-US" w:bidi="ar-SA"/>
    </w:rPr>
  </w:style>
  <w:style w:type="character" w:customStyle="1" w:styleId="BriefTitle1Char">
    <w:name w:val="Brief Title 1 Char"/>
    <w:rsid w:val="00211B1E"/>
    <w:rPr>
      <w:b/>
      <w:bCs w:val="0"/>
      <w:u w:val="single"/>
      <w:lang w:val="en-US" w:eastAsia="en-US" w:bidi="ar-SA"/>
    </w:rPr>
  </w:style>
  <w:style w:type="character" w:customStyle="1" w:styleId="TagCiteCharChar">
    <w:name w:val="Tag/Cite Char Char"/>
    <w:rsid w:val="00211B1E"/>
    <w:rPr>
      <w:b/>
      <w:bCs w:val="0"/>
      <w:lang w:val="en-US" w:eastAsia="en-US" w:bidi="ar-SA"/>
    </w:rPr>
  </w:style>
  <w:style w:type="character" w:customStyle="1" w:styleId="btx">
    <w:name w:val="btx"/>
    <w:basedOn w:val="DefaultParagraphFont"/>
    <w:rsid w:val="00211B1E"/>
  </w:style>
  <w:style w:type="character" w:customStyle="1" w:styleId="CardChar1">
    <w:name w:val="Card Char1"/>
    <w:rsid w:val="00211B1E"/>
    <w:rPr>
      <w:lang w:val="en-US" w:eastAsia="en-US" w:bidi="ar-SA"/>
    </w:rPr>
  </w:style>
  <w:style w:type="character" w:customStyle="1" w:styleId="prodgeneral1">
    <w:name w:val="prodgeneral1"/>
    <w:rsid w:val="00211B1E"/>
    <w:rPr>
      <w:rFonts w:ascii="Verdana" w:hAnsi="Verdana" w:hint="default"/>
      <w:b w:val="0"/>
      <w:bCs w:val="0"/>
      <w:caps w:val="0"/>
      <w:color w:val="000000"/>
      <w:spacing w:val="0"/>
      <w:sz w:val="16"/>
      <w:szCs w:val="16"/>
    </w:rPr>
  </w:style>
  <w:style w:type="character" w:customStyle="1" w:styleId="summary1">
    <w:name w:val="summary1"/>
    <w:rsid w:val="00211B1E"/>
    <w:rPr>
      <w:rFonts w:ascii="Arial" w:hAnsi="Arial" w:cs="Arial" w:hint="default"/>
      <w:sz w:val="18"/>
      <w:szCs w:val="18"/>
    </w:rPr>
  </w:style>
  <w:style w:type="character" w:customStyle="1" w:styleId="text3">
    <w:name w:val="text3"/>
    <w:basedOn w:val="DefaultParagraphFont"/>
    <w:rsid w:val="00211B1E"/>
  </w:style>
  <w:style w:type="character" w:customStyle="1" w:styleId="cardtextsmallChar">
    <w:name w:val="card text small Char"/>
    <w:rsid w:val="00211B1E"/>
    <w:rPr>
      <w:rFonts w:ascii="Arial Narrow" w:hAnsi="Arial Narrow" w:hint="default"/>
      <w:sz w:val="16"/>
      <w:szCs w:val="24"/>
      <w:lang w:val="en-US" w:eastAsia="en-US" w:bidi="ar-SA"/>
    </w:rPr>
  </w:style>
  <w:style w:type="character" w:customStyle="1" w:styleId="countrytitle1">
    <w:name w:val="countrytitle1"/>
    <w:rsid w:val="00211B1E"/>
    <w:rPr>
      <w:rFonts w:ascii="Verdana" w:hAnsi="Verdana" w:hint="default"/>
      <w:b/>
      <w:bCs/>
      <w:color w:val="293643"/>
      <w:sz w:val="24"/>
      <w:szCs w:val="24"/>
    </w:rPr>
  </w:style>
  <w:style w:type="character" w:customStyle="1" w:styleId="storyheader1">
    <w:name w:val="storyheader1"/>
    <w:rsid w:val="00211B1E"/>
    <w:rPr>
      <w:rFonts w:ascii="Verdana" w:hAnsi="Verdana" w:hint="default"/>
      <w:b/>
      <w:bCs/>
      <w:color w:val="000000"/>
      <w:sz w:val="21"/>
      <w:szCs w:val="21"/>
    </w:rPr>
  </w:style>
  <w:style w:type="character" w:customStyle="1" w:styleId="cardunderlinedChar0">
    <w:name w:val="card underlined Char"/>
    <w:rsid w:val="00211B1E"/>
    <w:rPr>
      <w:rFonts w:ascii="Arial" w:hAnsi="Arial" w:cs="Arial" w:hint="default"/>
      <w:sz w:val="22"/>
      <w:szCs w:val="24"/>
      <w:u w:val="single"/>
      <w:lang w:val="en-US" w:eastAsia="en-US" w:bidi="ar-SA"/>
    </w:rPr>
  </w:style>
  <w:style w:type="character" w:customStyle="1" w:styleId="article1">
    <w:name w:val="article1"/>
    <w:rsid w:val="00211B1E"/>
    <w:rPr>
      <w:rFonts w:ascii="Verdana" w:hAnsi="Verdana" w:hint="default"/>
      <w:color w:val="333333"/>
      <w:sz w:val="16"/>
      <w:szCs w:val="16"/>
    </w:rPr>
  </w:style>
  <w:style w:type="character" w:customStyle="1" w:styleId="story-posted-date1">
    <w:name w:val="story-posted-date1"/>
    <w:rsid w:val="00211B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11B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11B1E"/>
  </w:style>
  <w:style w:type="character" w:customStyle="1" w:styleId="textmedium">
    <w:name w:val="textmedium"/>
    <w:basedOn w:val="DefaultParagraphFont"/>
    <w:rsid w:val="00211B1E"/>
  </w:style>
  <w:style w:type="character" w:customStyle="1" w:styleId="citation1">
    <w:name w:val="citation1"/>
    <w:rsid w:val="00211B1E"/>
    <w:rPr>
      <w:rFonts w:ascii="Verdana" w:hAnsi="Verdana" w:hint="default"/>
      <w:sz w:val="17"/>
      <w:szCs w:val="17"/>
    </w:rPr>
  </w:style>
  <w:style w:type="character" w:customStyle="1" w:styleId="hithighlite">
    <w:name w:val="hithighlite"/>
    <w:basedOn w:val="DefaultParagraphFont"/>
    <w:rsid w:val="00211B1E"/>
  </w:style>
  <w:style w:type="character" w:customStyle="1" w:styleId="articlecontent">
    <w:name w:val="articlecontent"/>
    <w:basedOn w:val="DefaultParagraphFont"/>
    <w:rsid w:val="00211B1E"/>
  </w:style>
  <w:style w:type="character" w:customStyle="1" w:styleId="fource1">
    <w:name w:val="fource1"/>
    <w:rsid w:val="00211B1E"/>
    <w:rPr>
      <w:sz w:val="34"/>
      <w:szCs w:val="34"/>
    </w:rPr>
  </w:style>
  <w:style w:type="character" w:customStyle="1" w:styleId="LanguageStrikeChar">
    <w:name w:val="Language Strike Char"/>
    <w:rsid w:val="00211B1E"/>
    <w:rPr>
      <w:rFonts w:ascii="Arial Narrow" w:hAnsi="Arial Narrow" w:hint="default"/>
      <w:strike/>
      <w:szCs w:val="24"/>
      <w:lang w:val="en-US" w:eastAsia="en-US" w:bidi="ar-SA"/>
    </w:rPr>
  </w:style>
  <w:style w:type="character" w:customStyle="1" w:styleId="normal11">
    <w:name w:val="normal1"/>
    <w:basedOn w:val="DefaultParagraphFont"/>
    <w:rsid w:val="00211B1E"/>
  </w:style>
  <w:style w:type="character" w:customStyle="1" w:styleId="ds">
    <w:name w:val="ds"/>
    <w:basedOn w:val="DefaultParagraphFont"/>
    <w:rsid w:val="00211B1E"/>
  </w:style>
  <w:style w:type="character" w:customStyle="1" w:styleId="UnderliningChar1">
    <w:name w:val="Underlining Char1"/>
    <w:rsid w:val="00211B1E"/>
    <w:rPr>
      <w:rFonts w:ascii="Arial Narrow" w:hAnsi="Arial Narrow" w:hint="default"/>
      <w:szCs w:val="24"/>
      <w:u w:val="single"/>
      <w:lang w:val="en-US" w:eastAsia="en-US" w:bidi="ar-SA"/>
    </w:rPr>
  </w:style>
  <w:style w:type="character" w:customStyle="1" w:styleId="UnderliningChar2">
    <w:name w:val="Underlining Char2"/>
    <w:rsid w:val="00211B1E"/>
    <w:rPr>
      <w:rFonts w:ascii="Arial Narrow" w:hAnsi="Arial Narrow" w:hint="default"/>
      <w:szCs w:val="24"/>
      <w:u w:val="single"/>
      <w:lang w:val="en-US" w:eastAsia="en-US" w:bidi="ar-SA"/>
    </w:rPr>
  </w:style>
  <w:style w:type="character" w:customStyle="1" w:styleId="MicroTextChar1">
    <w:name w:val="MicroText Char1"/>
    <w:rsid w:val="00211B1E"/>
    <w:rPr>
      <w:rFonts w:ascii="Arial Narrow" w:hAnsi="Arial Narrow" w:hint="default"/>
      <w:sz w:val="12"/>
      <w:szCs w:val="24"/>
      <w:lang w:val="en-US" w:eastAsia="en-US" w:bidi="ar-SA"/>
    </w:rPr>
  </w:style>
  <w:style w:type="character" w:customStyle="1" w:styleId="DefaultPara">
    <w:name w:val="Default Para"/>
    <w:rsid w:val="00211B1E"/>
    <w:rPr>
      <w:sz w:val="20"/>
    </w:rPr>
  </w:style>
  <w:style w:type="character" w:customStyle="1" w:styleId="SYSHYPERTEXT">
    <w:name w:val="SYS_HYPERTEXT"/>
    <w:rsid w:val="00211B1E"/>
    <w:rPr>
      <w:color w:val="0000FF"/>
      <w:u w:val="single"/>
    </w:rPr>
  </w:style>
  <w:style w:type="character" w:customStyle="1" w:styleId="Hyperlink1">
    <w:name w:val="Hyperlink1"/>
    <w:rsid w:val="00211B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11B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11B1E"/>
    <w:rPr>
      <w:rFonts w:ascii="Arial Narrow" w:hAnsi="Arial Narrow" w:hint="default"/>
      <w:noProof w:val="0"/>
      <w:szCs w:val="24"/>
      <w:u w:val="single"/>
      <w:lang w:val="en-US" w:eastAsia="en-US" w:bidi="ar-SA"/>
    </w:rPr>
  </w:style>
  <w:style w:type="character" w:customStyle="1" w:styleId="BlockHeading1Char">
    <w:name w:val="Block Heading 1 Char"/>
    <w:rsid w:val="00211B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11B1E"/>
    <w:rPr>
      <w:b/>
      <w:bCs w:val="0"/>
      <w:sz w:val="24"/>
      <w:szCs w:val="24"/>
      <w:u w:val="single"/>
      <w:lang w:val="en-US" w:eastAsia="en-US" w:bidi="ar-SA"/>
    </w:rPr>
  </w:style>
  <w:style w:type="character" w:customStyle="1" w:styleId="StyleTagTimesNewRomanChar">
    <w:name w:val="Style Tag + Times New Roman Char"/>
    <w:rsid w:val="00211B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11B1E"/>
    <w:rPr>
      <w:rFonts w:ascii="Arial Narrow" w:hAnsi="Arial Narrow" w:cs="Arial" w:hint="default"/>
      <w:b/>
      <w:bCs/>
      <w:iCs/>
      <w:sz w:val="24"/>
      <w:szCs w:val="28"/>
      <w:lang w:val="en-US" w:eastAsia="en-US" w:bidi="ar-SA"/>
    </w:rPr>
  </w:style>
  <w:style w:type="character" w:customStyle="1" w:styleId="UnderliningCharChar">
    <w:name w:val="Underlining Char Char"/>
    <w:rsid w:val="00211B1E"/>
    <w:rPr>
      <w:rFonts w:ascii="Arial Narrow" w:hAnsi="Arial Narrow" w:hint="default"/>
      <w:szCs w:val="24"/>
      <w:u w:val="single"/>
      <w:lang w:val="en-US" w:eastAsia="en-US" w:bidi="ar-SA"/>
    </w:rPr>
  </w:style>
  <w:style w:type="character" w:customStyle="1" w:styleId="StyleArialNarrow12ptBold">
    <w:name w:val="Style Arial Narrow 12 pt Bold"/>
    <w:rsid w:val="00211B1E"/>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211B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11B1E"/>
    <w:rPr>
      <w:noProof w:val="0"/>
      <w:u w:val="single"/>
      <w:lang w:val="en-US" w:eastAsia="en-US" w:bidi="ar-SA"/>
    </w:rPr>
  </w:style>
  <w:style w:type="character" w:customStyle="1" w:styleId="UnderlinedCharChar1">
    <w:name w:val="Underlined Char Char1"/>
    <w:rsid w:val="00211B1E"/>
    <w:rPr>
      <w:rFonts w:ascii="Bell MT" w:eastAsia="Times New Roman" w:hAnsi="Bell MT" w:hint="default"/>
      <w:bCs/>
      <w:iCs/>
      <w:sz w:val="22"/>
      <w:u w:val="single"/>
    </w:rPr>
  </w:style>
  <w:style w:type="character" w:customStyle="1" w:styleId="Heading2CharChar2">
    <w:name w:val="Heading 2 Char Char2"/>
    <w:rsid w:val="00211B1E"/>
    <w:rPr>
      <w:rFonts w:ascii="Arial" w:hAnsi="Arial" w:cs="Arial" w:hint="default"/>
      <w:b/>
      <w:bCs/>
      <w:iCs/>
      <w:sz w:val="22"/>
      <w:szCs w:val="28"/>
      <w:lang w:val="en-US" w:eastAsia="en-US" w:bidi="ar-SA"/>
    </w:rPr>
  </w:style>
  <w:style w:type="character" w:customStyle="1" w:styleId="doctitle">
    <w:name w:val="doctitle"/>
    <w:rsid w:val="00211B1E"/>
  </w:style>
  <w:style w:type="character" w:customStyle="1" w:styleId="cardtext-underlined0">
    <w:name w:val="card text- underlined"/>
    <w:rsid w:val="00211B1E"/>
    <w:rPr>
      <w:rFonts w:ascii="Garamond" w:hAnsi="Garamond" w:hint="default"/>
      <w:u w:val="single"/>
    </w:rPr>
  </w:style>
  <w:style w:type="character" w:customStyle="1" w:styleId="BodyText1">
    <w:name w:val="Body Text1"/>
    <w:basedOn w:val="DefaultParagraphFont"/>
    <w:rsid w:val="00211B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11B1E"/>
  </w:style>
  <w:style w:type="character" w:customStyle="1" w:styleId="BriefTitleChar">
    <w:name w:val="Brief Title Char"/>
    <w:basedOn w:val="DefaultParagraphFont"/>
    <w:rsid w:val="00211B1E"/>
    <w:rPr>
      <w:b/>
      <w:bCs w:val="0"/>
      <w:sz w:val="24"/>
      <w:szCs w:val="24"/>
      <w:u w:val="single"/>
      <w:lang w:val="en-US" w:eastAsia="en-US" w:bidi="ar-SA"/>
    </w:rPr>
  </w:style>
  <w:style w:type="character" w:customStyle="1" w:styleId="BriefTitle2Char">
    <w:name w:val="Brief Title 2 Char"/>
    <w:basedOn w:val="BriefTitleChar"/>
    <w:rsid w:val="00211B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11B1E"/>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11B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11B1E"/>
    <w:rPr>
      <w:rFonts w:ascii="AGaramond" w:hAnsi="AGaramond" w:cs="AGaramond" w:hint="default"/>
      <w:color w:val="211D1E"/>
      <w:sz w:val="14"/>
      <w:szCs w:val="14"/>
    </w:rPr>
  </w:style>
  <w:style w:type="character" w:customStyle="1" w:styleId="CharacterStyle2">
    <w:name w:val="Character Style 2"/>
    <w:uiPriority w:val="99"/>
    <w:rsid w:val="00211B1E"/>
    <w:rPr>
      <w:sz w:val="20"/>
      <w:szCs w:val="20"/>
    </w:rPr>
  </w:style>
  <w:style w:type="character" w:customStyle="1" w:styleId="cross-head">
    <w:name w:val="cross-head"/>
    <w:rsid w:val="00211B1E"/>
  </w:style>
  <w:style w:type="character" w:customStyle="1" w:styleId="Subtitle1">
    <w:name w:val="Subtitle1"/>
    <w:rsid w:val="00211B1E"/>
  </w:style>
  <w:style w:type="character" w:customStyle="1" w:styleId="metaorigin">
    <w:name w:val="meta_origin"/>
    <w:rsid w:val="00211B1E"/>
  </w:style>
  <w:style w:type="character" w:customStyle="1" w:styleId="mandelbrotrefrag">
    <w:name w:val="mandelbrot_refrag"/>
    <w:rsid w:val="00211B1E"/>
  </w:style>
  <w:style w:type="character" w:customStyle="1" w:styleId="eminfo">
    <w:name w:val="eminfo"/>
    <w:rsid w:val="00211B1E"/>
  </w:style>
  <w:style w:type="character" w:customStyle="1" w:styleId="emhighlight">
    <w:name w:val="emhighlight"/>
    <w:rsid w:val="00211B1E"/>
  </w:style>
  <w:style w:type="character" w:customStyle="1" w:styleId="name">
    <w:name w:val="name"/>
    <w:rsid w:val="00211B1E"/>
  </w:style>
  <w:style w:type="character" w:customStyle="1" w:styleId="tkrname">
    <w:name w:val="tkrname"/>
    <w:rsid w:val="00211B1E"/>
  </w:style>
  <w:style w:type="character" w:customStyle="1" w:styleId="tkrchange">
    <w:name w:val="tkrchange"/>
    <w:rsid w:val="00211B1E"/>
  </w:style>
  <w:style w:type="character" w:customStyle="1" w:styleId="source-org">
    <w:name w:val="source-org"/>
    <w:rsid w:val="00211B1E"/>
  </w:style>
  <w:style w:type="character" w:customStyle="1" w:styleId="updated">
    <w:name w:val="updated"/>
    <w:rsid w:val="00211B1E"/>
  </w:style>
  <w:style w:type="character" w:customStyle="1" w:styleId="last">
    <w:name w:val="last"/>
    <w:rsid w:val="00211B1E"/>
  </w:style>
  <w:style w:type="character" w:customStyle="1" w:styleId="Style11ptBoldUnderline1">
    <w:name w:val="Style 11 pt Bold Underline1"/>
    <w:rsid w:val="00211B1E"/>
    <w:rPr>
      <w:b/>
      <w:bCs/>
      <w:sz w:val="20"/>
      <w:u w:val="single"/>
    </w:rPr>
  </w:style>
  <w:style w:type="character" w:customStyle="1" w:styleId="StyleStyleunderlineBold11pt">
    <w:name w:val="Style Style underline + Bold + 11 pt"/>
    <w:rsid w:val="00211B1E"/>
    <w:rPr>
      <w:bCs/>
      <w:sz w:val="20"/>
      <w:u w:val="single"/>
    </w:rPr>
  </w:style>
  <w:style w:type="character" w:customStyle="1" w:styleId="StyleunderlineAsianTimesNewRomanBold">
    <w:name w:val="Style underline + (Asian) Times New Roman Bold"/>
    <w:rsid w:val="00211B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11B1E"/>
    <w:rPr>
      <w:b/>
      <w:bCs/>
      <w:sz w:val="20"/>
      <w:u w:val="single"/>
      <w:bdr w:val="single" w:sz="4" w:space="0" w:color="auto" w:frame="1"/>
    </w:rPr>
  </w:style>
  <w:style w:type="character" w:customStyle="1" w:styleId="A5">
    <w:name w:val="A5"/>
    <w:uiPriority w:val="99"/>
    <w:rsid w:val="00211B1E"/>
    <w:rPr>
      <w:rFonts w:ascii="Times New Roman" w:hAnsi="Times New Roman" w:cs="Times New Roman" w:hint="default"/>
      <w:color w:val="000000"/>
      <w:sz w:val="13"/>
      <w:szCs w:val="13"/>
    </w:rPr>
  </w:style>
  <w:style w:type="character" w:customStyle="1" w:styleId="quotepeekbase">
    <w:name w:val="quotepeekbase"/>
    <w:rsid w:val="00211B1E"/>
  </w:style>
  <w:style w:type="character" w:customStyle="1" w:styleId="cardChar10">
    <w:name w:val="card Char1"/>
    <w:rsid w:val="00211B1E"/>
    <w:rPr>
      <w:rFonts w:ascii="Calibri" w:eastAsia="Calibri" w:hAnsi="Calibri" w:cs="Calibri" w:hint="default"/>
      <w:sz w:val="24"/>
      <w:szCs w:val="22"/>
      <w:lang w:val="x-none" w:eastAsia="x-none"/>
    </w:rPr>
  </w:style>
  <w:style w:type="character" w:customStyle="1" w:styleId="NormalCard">
    <w:name w:val="Normal Card"/>
    <w:uiPriority w:val="1"/>
    <w:qFormat/>
    <w:rsid w:val="00211B1E"/>
    <w:rPr>
      <w:rFonts w:ascii="Times New Roman" w:hAnsi="Times New Roman" w:cs="Times New Roman" w:hint="default"/>
      <w:sz w:val="24"/>
    </w:rPr>
  </w:style>
  <w:style w:type="character" w:customStyle="1" w:styleId="HighlightedUnderline0">
    <w:name w:val="Highlighted Underline"/>
    <w:uiPriority w:val="1"/>
    <w:qFormat/>
    <w:rsid w:val="00211B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11B1E"/>
    <w:rPr>
      <w:rFonts w:ascii="Times New Roman" w:hAnsi="Times New Roman" w:cs="Times New Roman" w:hint="default"/>
      <w:sz w:val="16"/>
      <w:szCs w:val="16"/>
    </w:rPr>
  </w:style>
  <w:style w:type="character" w:customStyle="1" w:styleId="timebox">
    <w:name w:val="timebox"/>
    <w:rsid w:val="00211B1E"/>
  </w:style>
  <w:style w:type="character" w:customStyle="1" w:styleId="Heading2Subtext">
    <w:name w:val="Heading 2 Subtext"/>
    <w:rsid w:val="00211B1E"/>
    <w:rPr>
      <w:rFonts w:ascii="Times New Roman" w:hAnsi="Times New Roman" w:cs="Times New Roman" w:hint="default"/>
      <w:sz w:val="16"/>
    </w:rPr>
  </w:style>
  <w:style w:type="character" w:customStyle="1" w:styleId="-SmallText-">
    <w:name w:val="-Small Text-"/>
    <w:rsid w:val="00211B1E"/>
    <w:rPr>
      <w:rFonts w:ascii="Garamond" w:hAnsi="Garamond" w:hint="default"/>
      <w:sz w:val="16"/>
    </w:rPr>
  </w:style>
  <w:style w:type="character" w:customStyle="1" w:styleId="label">
    <w:name w:val="label"/>
    <w:rsid w:val="00211B1E"/>
  </w:style>
  <w:style w:type="character" w:customStyle="1" w:styleId="BoldUnderlineCharChar">
    <w:name w:val="BoldUnderline Char Char"/>
    <w:rsid w:val="00211B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11B1E"/>
  </w:style>
  <w:style w:type="character" w:customStyle="1" w:styleId="FontStyle477">
    <w:name w:val="Font Style477"/>
    <w:basedOn w:val="DefaultParagraphFont"/>
    <w:uiPriority w:val="99"/>
    <w:rsid w:val="00211B1E"/>
    <w:rPr>
      <w:rFonts w:ascii="Times New Roman" w:hAnsi="Times New Roman" w:cs="Times New Roman" w:hint="default"/>
      <w:sz w:val="18"/>
      <w:szCs w:val="18"/>
    </w:rPr>
  </w:style>
  <w:style w:type="character" w:customStyle="1" w:styleId="FontStyle505">
    <w:name w:val="Font Style505"/>
    <w:basedOn w:val="DefaultParagraphFont"/>
    <w:uiPriority w:val="99"/>
    <w:rsid w:val="00211B1E"/>
    <w:rPr>
      <w:rFonts w:ascii="Times New Roman" w:hAnsi="Times New Roman" w:cs="Times New Roman" w:hint="default"/>
      <w:sz w:val="18"/>
      <w:szCs w:val="18"/>
    </w:rPr>
  </w:style>
  <w:style w:type="character" w:customStyle="1" w:styleId="FontStyle514">
    <w:name w:val="Font Style514"/>
    <w:basedOn w:val="DefaultParagraphFont"/>
    <w:uiPriority w:val="99"/>
    <w:rsid w:val="00211B1E"/>
    <w:rPr>
      <w:rFonts w:ascii="Times New Roman" w:hAnsi="Times New Roman" w:cs="Times New Roman" w:hint="default"/>
      <w:sz w:val="14"/>
      <w:szCs w:val="14"/>
    </w:rPr>
  </w:style>
  <w:style w:type="character" w:customStyle="1" w:styleId="FontStyle500">
    <w:name w:val="Font Style500"/>
    <w:basedOn w:val="DefaultParagraphFont"/>
    <w:uiPriority w:val="99"/>
    <w:rsid w:val="00211B1E"/>
    <w:rPr>
      <w:rFonts w:ascii="Times New Roman" w:hAnsi="Times New Roman" w:cs="Times New Roman" w:hint="default"/>
      <w:b/>
      <w:bCs/>
      <w:sz w:val="16"/>
      <w:szCs w:val="16"/>
    </w:rPr>
  </w:style>
  <w:style w:type="character" w:customStyle="1" w:styleId="CardCite1">
    <w:name w:val="CardCite1"/>
    <w:qFormat/>
    <w:rsid w:val="00211B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11B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11B1E"/>
    <w:rPr>
      <w:rFonts w:ascii="Times New Roman" w:hAnsi="Times New Roman" w:cs="Times New Roman" w:hint="default"/>
      <w:b/>
      <w:bCs/>
      <w:sz w:val="22"/>
      <w:szCs w:val="22"/>
    </w:rPr>
  </w:style>
  <w:style w:type="character" w:customStyle="1" w:styleId="CharacterStyle3">
    <w:name w:val="Character Style 3"/>
    <w:uiPriority w:val="99"/>
    <w:rsid w:val="00211B1E"/>
    <w:rPr>
      <w:rFonts w:ascii="Bookman Old Style" w:hAnsi="Bookman Old Style" w:cs="Bookman Old Style" w:hint="default"/>
      <w:spacing w:val="-5"/>
      <w:sz w:val="18"/>
      <w:szCs w:val="18"/>
    </w:rPr>
  </w:style>
  <w:style w:type="character" w:customStyle="1" w:styleId="UnderlineStyleChar7">
    <w:name w:val="Underline Style Char7"/>
    <w:rsid w:val="00211B1E"/>
    <w:rPr>
      <w:rFonts w:ascii="Garamond" w:hAnsi="Garamond" w:hint="default"/>
      <w:sz w:val="22"/>
      <w:szCs w:val="24"/>
      <w:u w:val="single"/>
      <w:lang w:val="en-US" w:eastAsia="en-US" w:bidi="ar-SA"/>
    </w:rPr>
  </w:style>
  <w:style w:type="character" w:customStyle="1" w:styleId="StyleArial6ptBold">
    <w:name w:val="Style Arial 6 pt Bold"/>
    <w:rsid w:val="00211B1E"/>
    <w:rPr>
      <w:rFonts w:ascii="Arial" w:hAnsi="Arial" w:cs="Arial" w:hint="default"/>
      <w:bCs/>
      <w:sz w:val="12"/>
    </w:rPr>
  </w:style>
  <w:style w:type="character" w:customStyle="1" w:styleId="Heading2Char5">
    <w:name w:val="Heading 2 Char5"/>
    <w:rsid w:val="00211B1E"/>
    <w:rPr>
      <w:rFonts w:ascii="Garamond" w:hAnsi="Garamond" w:cs="Arial" w:hint="default"/>
      <w:b/>
      <w:bCs/>
      <w:iCs/>
      <w:sz w:val="24"/>
      <w:szCs w:val="28"/>
      <w:lang w:val="en-US" w:eastAsia="en-US" w:bidi="ar-SA"/>
    </w:rPr>
  </w:style>
  <w:style w:type="character" w:customStyle="1" w:styleId="TagGreg">
    <w:name w:val="TagGreg"/>
    <w:uiPriority w:val="1"/>
    <w:qFormat/>
    <w:rsid w:val="00211B1E"/>
    <w:rPr>
      <w:b/>
      <w:bCs w:val="0"/>
      <w:sz w:val="24"/>
    </w:rPr>
  </w:style>
  <w:style w:type="character" w:customStyle="1" w:styleId="StyleDebateUnderline10pt">
    <w:name w:val="Style Debate Underline + 10 pt"/>
    <w:rsid w:val="00211B1E"/>
    <w:rPr>
      <w:rFonts w:ascii="Times New Roman" w:hAnsi="Times New Roman" w:cs="Times New Roman" w:hint="default"/>
      <w:sz w:val="20"/>
      <w:szCs w:val="20"/>
      <w:u w:val="single"/>
    </w:rPr>
  </w:style>
  <w:style w:type="character" w:customStyle="1" w:styleId="underlinedCharChar0">
    <w:name w:val="underlined Char Char"/>
    <w:locked/>
    <w:rsid w:val="00211B1E"/>
    <w:rPr>
      <w:u w:val="single"/>
    </w:rPr>
  </w:style>
  <w:style w:type="character" w:customStyle="1" w:styleId="SourceBold">
    <w:name w:val="Source Bold"/>
    <w:rsid w:val="00211B1E"/>
    <w:rPr>
      <w:rFonts w:ascii="Arial Narrow" w:hAnsi="Arial Narrow" w:hint="default"/>
      <w:b/>
      <w:bCs w:val="0"/>
      <w:strike w:val="0"/>
      <w:dstrike w:val="0"/>
      <w:sz w:val="24"/>
      <w:u w:val="none"/>
      <w:effect w:val="none"/>
    </w:rPr>
  </w:style>
  <w:style w:type="character" w:customStyle="1" w:styleId="2xBoldUnderline">
    <w:name w:val="2x_Bold_Underline"/>
    <w:rsid w:val="00211B1E"/>
    <w:rPr>
      <w:b/>
      <w:bCs/>
      <w:sz w:val="24"/>
      <w:u w:val="thick"/>
    </w:rPr>
  </w:style>
  <w:style w:type="character" w:customStyle="1" w:styleId="Dottedunderline">
    <w:name w:val="Dotted underline"/>
    <w:rsid w:val="00211B1E"/>
    <w:rPr>
      <w:u w:val="dotted"/>
    </w:rPr>
  </w:style>
  <w:style w:type="character" w:customStyle="1" w:styleId="readChar">
    <w:name w:val="read Char"/>
    <w:rsid w:val="00211B1E"/>
    <w:rPr>
      <w:szCs w:val="22"/>
      <w:u w:val="single"/>
      <w:lang w:val="en-US" w:eastAsia="en-US" w:bidi="ar-SA"/>
    </w:rPr>
  </w:style>
  <w:style w:type="character" w:customStyle="1" w:styleId="underlining0">
    <w:name w:val="underlining"/>
    <w:rsid w:val="00211B1E"/>
    <w:rPr>
      <w:u w:val="single"/>
    </w:rPr>
  </w:style>
  <w:style w:type="character" w:customStyle="1" w:styleId="btitle">
    <w:name w:val="btitle"/>
    <w:rsid w:val="00211B1E"/>
  </w:style>
  <w:style w:type="character" w:customStyle="1" w:styleId="green">
    <w:name w:val="green"/>
    <w:rsid w:val="00211B1E"/>
  </w:style>
  <w:style w:type="character" w:customStyle="1" w:styleId="BodyText20">
    <w:name w:val="Body Text2"/>
    <w:rsid w:val="00211B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11B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11B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11B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11B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11B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11B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11B1E"/>
    <w:rPr>
      <w:rFonts w:ascii="Sylfaen" w:hAnsi="Sylfaen" w:cs="Sylfaen" w:hint="default"/>
      <w:i/>
      <w:iCs/>
      <w:strike w:val="0"/>
      <w:dstrike w:val="0"/>
      <w:sz w:val="19"/>
      <w:szCs w:val="19"/>
      <w:u w:val="none"/>
      <w:effect w:val="none"/>
      <w:shd w:val="clear" w:color="auto" w:fill="FFFFFF"/>
    </w:rPr>
  </w:style>
  <w:style w:type="character" w:customStyle="1" w:styleId="1">
    <w:name w:val="1"/>
    <w:rsid w:val="00211B1E"/>
    <w:rPr>
      <w:rFonts w:ascii="Arial" w:hAnsi="Arial" w:cs="Arial" w:hint="default"/>
      <w:bCs/>
      <w:sz w:val="20"/>
      <w:u w:val="single"/>
      <w:lang w:val="en-US" w:eastAsia="en-US" w:bidi="ar-SA"/>
    </w:rPr>
  </w:style>
  <w:style w:type="character" w:customStyle="1" w:styleId="CharChar31">
    <w:name w:val="Char Char31"/>
    <w:rsid w:val="00211B1E"/>
    <w:rPr>
      <w:rFonts w:ascii="Arial" w:hAnsi="Arial" w:cs="Arial" w:hint="default"/>
      <w:b/>
      <w:bCs/>
      <w:iCs/>
      <w:lang w:val="en-US" w:eastAsia="en-US" w:bidi="ar-SA"/>
    </w:rPr>
  </w:style>
  <w:style w:type="character" w:customStyle="1" w:styleId="Subtitle2">
    <w:name w:val="Subtitle2"/>
    <w:rsid w:val="00211B1E"/>
  </w:style>
  <w:style w:type="character" w:customStyle="1" w:styleId="drop">
    <w:name w:val="drop"/>
    <w:rsid w:val="00211B1E"/>
  </w:style>
  <w:style w:type="character" w:customStyle="1" w:styleId="bioline">
    <w:name w:val="bioline"/>
    <w:rsid w:val="00211B1E"/>
  </w:style>
  <w:style w:type="character" w:customStyle="1" w:styleId="articletitle0">
    <w:name w:val="article_title"/>
    <w:rsid w:val="00211B1E"/>
  </w:style>
  <w:style w:type="character" w:customStyle="1" w:styleId="A4">
    <w:name w:val="A4"/>
    <w:uiPriority w:val="99"/>
    <w:rsid w:val="00211B1E"/>
    <w:rPr>
      <w:color w:val="000000"/>
    </w:rPr>
  </w:style>
  <w:style w:type="character" w:customStyle="1" w:styleId="s2">
    <w:name w:val="s2"/>
    <w:rsid w:val="00211B1E"/>
  </w:style>
  <w:style w:type="character" w:customStyle="1" w:styleId="s4">
    <w:name w:val="s4"/>
    <w:rsid w:val="00211B1E"/>
  </w:style>
  <w:style w:type="character" w:customStyle="1" w:styleId="s5">
    <w:name w:val="s5"/>
    <w:rsid w:val="00211B1E"/>
  </w:style>
  <w:style w:type="character" w:customStyle="1" w:styleId="cap">
    <w:name w:val="cap"/>
    <w:rsid w:val="00211B1E"/>
  </w:style>
  <w:style w:type="character" w:customStyle="1" w:styleId="rightsnotice">
    <w:name w:val="rightsnotice"/>
    <w:rsid w:val="00211B1E"/>
  </w:style>
  <w:style w:type="character" w:customStyle="1" w:styleId="Caption1">
    <w:name w:val="Caption1"/>
    <w:rsid w:val="00211B1E"/>
  </w:style>
  <w:style w:type="character" w:customStyle="1" w:styleId="credit">
    <w:name w:val="credit"/>
    <w:rsid w:val="00211B1E"/>
  </w:style>
  <w:style w:type="character" w:customStyle="1" w:styleId="scaps">
    <w:name w:val="scaps"/>
    <w:rsid w:val="00211B1E"/>
  </w:style>
  <w:style w:type="character" w:customStyle="1" w:styleId="current-article">
    <w:name w:val="current-article"/>
    <w:rsid w:val="00211B1E"/>
  </w:style>
  <w:style w:type="character" w:customStyle="1" w:styleId="related-current-indicator">
    <w:name w:val="related-current-indicator"/>
    <w:rsid w:val="00211B1E"/>
  </w:style>
  <w:style w:type="character" w:customStyle="1" w:styleId="bylclear">
    <w:name w:val="bylclear"/>
    <w:rsid w:val="00211B1E"/>
  </w:style>
  <w:style w:type="character" w:customStyle="1" w:styleId="timestamp">
    <w:name w:val="timestamp"/>
    <w:rsid w:val="00211B1E"/>
  </w:style>
  <w:style w:type="character" w:customStyle="1" w:styleId="comments">
    <w:name w:val="comments"/>
    <w:rsid w:val="00211B1E"/>
  </w:style>
  <w:style w:type="character" w:customStyle="1" w:styleId="essaytext">
    <w:name w:val="essaytext"/>
    <w:rsid w:val="00211B1E"/>
  </w:style>
  <w:style w:type="character" w:customStyle="1" w:styleId="username">
    <w:name w:val="username"/>
    <w:rsid w:val="00211B1E"/>
  </w:style>
  <w:style w:type="character" w:customStyle="1" w:styleId="toplinks">
    <w:name w:val="toplinks"/>
    <w:rsid w:val="00211B1E"/>
  </w:style>
  <w:style w:type="character" w:customStyle="1" w:styleId="A3">
    <w:name w:val="A3"/>
    <w:uiPriority w:val="99"/>
    <w:rsid w:val="00211B1E"/>
    <w:rPr>
      <w:rFonts w:ascii="Perpetua" w:hAnsi="Perpetua" w:cs="Perpetua" w:hint="default"/>
      <w:color w:val="000000"/>
      <w:sz w:val="15"/>
      <w:szCs w:val="15"/>
    </w:rPr>
  </w:style>
  <w:style w:type="character" w:customStyle="1" w:styleId="see">
    <w:name w:val="see"/>
    <w:rsid w:val="00211B1E"/>
  </w:style>
  <w:style w:type="character" w:customStyle="1" w:styleId="first-letter">
    <w:name w:val="first-letter"/>
    <w:rsid w:val="00211B1E"/>
  </w:style>
  <w:style w:type="character" w:customStyle="1" w:styleId="focusparagraph">
    <w:name w:val="focusparagraph"/>
    <w:rsid w:val="00211B1E"/>
  </w:style>
  <w:style w:type="character" w:customStyle="1" w:styleId="lightblue">
    <w:name w:val="lightblue"/>
    <w:rsid w:val="00211B1E"/>
  </w:style>
  <w:style w:type="character" w:customStyle="1" w:styleId="StyleUnderlineCharChar9pt">
    <w:name w:val="Style Underline Char Char + 9 pt"/>
    <w:rsid w:val="00211B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11B1E"/>
  </w:style>
  <w:style w:type="character" w:customStyle="1" w:styleId="Title10">
    <w:name w:val="Title1"/>
    <w:rsid w:val="00211B1E"/>
  </w:style>
  <w:style w:type="character" w:customStyle="1" w:styleId="BoldandUnderlineCharCharCharChar">
    <w:name w:val="Bold and Underline Char Char Char Char"/>
    <w:rsid w:val="00211B1E"/>
    <w:rPr>
      <w:b/>
      <w:bCs w:val="0"/>
      <w:noProof w:val="0"/>
      <w:u w:val="single"/>
      <w:lang w:val="en-US" w:eastAsia="en-US" w:bidi="ar-SA"/>
    </w:rPr>
  </w:style>
  <w:style w:type="character" w:customStyle="1" w:styleId="FontStyle29">
    <w:name w:val="Font Style29"/>
    <w:uiPriority w:val="99"/>
    <w:rsid w:val="00211B1E"/>
    <w:rPr>
      <w:rFonts w:ascii="Arial" w:hAnsi="Arial" w:cs="Arial" w:hint="default"/>
      <w:sz w:val="14"/>
      <w:szCs w:val="14"/>
    </w:rPr>
  </w:style>
  <w:style w:type="character" w:customStyle="1" w:styleId="titles">
    <w:name w:val="titles"/>
    <w:rsid w:val="00211B1E"/>
  </w:style>
  <w:style w:type="character" w:customStyle="1" w:styleId="articletext0">
    <w:name w:val="article_text"/>
    <w:rsid w:val="00211B1E"/>
  </w:style>
  <w:style w:type="character" w:customStyle="1" w:styleId="contentauthor">
    <w:name w:val="contentauthor"/>
    <w:rsid w:val="00211B1E"/>
  </w:style>
  <w:style w:type="character" w:customStyle="1" w:styleId="subarticleheader">
    <w:name w:val="subarticleheader"/>
    <w:rsid w:val="00211B1E"/>
  </w:style>
  <w:style w:type="character" w:customStyle="1" w:styleId="spelle">
    <w:name w:val="spelle"/>
    <w:rsid w:val="00211B1E"/>
  </w:style>
  <w:style w:type="character" w:customStyle="1" w:styleId="grame">
    <w:name w:val="grame"/>
    <w:rsid w:val="00211B1E"/>
  </w:style>
  <w:style w:type="character" w:customStyle="1" w:styleId="newstitle1">
    <w:name w:val="newstitle1"/>
    <w:rsid w:val="00211B1E"/>
  </w:style>
  <w:style w:type="character" w:customStyle="1" w:styleId="copy">
    <w:name w:val="copy"/>
    <w:rsid w:val="00211B1E"/>
  </w:style>
  <w:style w:type="character" w:customStyle="1" w:styleId="topheadline">
    <w:name w:val="topheadline"/>
    <w:rsid w:val="00211B1E"/>
  </w:style>
  <w:style w:type="character" w:customStyle="1" w:styleId="Stylereduce27pt">
    <w:name w:val="Style reduce2 + 7 pt"/>
    <w:rsid w:val="00211B1E"/>
    <w:rPr>
      <w:rFonts w:ascii="Times New Roman" w:hAnsi="Times New Roman" w:cs="Arial" w:hint="default"/>
      <w:color w:val="000000"/>
      <w:sz w:val="14"/>
      <w:szCs w:val="22"/>
    </w:rPr>
  </w:style>
  <w:style w:type="character" w:customStyle="1" w:styleId="srtitle">
    <w:name w:val="srtitle"/>
    <w:rsid w:val="00211B1E"/>
  </w:style>
  <w:style w:type="character" w:customStyle="1" w:styleId="st1">
    <w:name w:val="st1"/>
    <w:rsid w:val="00211B1E"/>
  </w:style>
  <w:style w:type="character" w:customStyle="1" w:styleId="StyleStyleGaramond">
    <w:name w:val="Style Style Garamond +"/>
    <w:rsid w:val="00211B1E"/>
    <w:rPr>
      <w:rFonts w:ascii="Garamond" w:hAnsi="Garamond" w:cs="Times New Roman" w:hint="default"/>
      <w:sz w:val="20"/>
    </w:rPr>
  </w:style>
  <w:style w:type="character" w:customStyle="1" w:styleId="quotechar0">
    <w:name w:val="quotechar"/>
    <w:rsid w:val="00211B1E"/>
  </w:style>
  <w:style w:type="character" w:customStyle="1" w:styleId="boldunderline1">
    <w:name w:val="boldunderline"/>
    <w:rsid w:val="00211B1E"/>
  </w:style>
  <w:style w:type="character" w:customStyle="1" w:styleId="A8">
    <w:name w:val="A8"/>
    <w:rsid w:val="00211B1E"/>
    <w:rPr>
      <w:rFonts w:ascii="Scala" w:hAnsi="Scala" w:cs="Scala" w:hint="default"/>
      <w:color w:val="000000"/>
      <w:sz w:val="15"/>
      <w:szCs w:val="15"/>
    </w:rPr>
  </w:style>
  <w:style w:type="character" w:customStyle="1" w:styleId="A0">
    <w:name w:val="A0"/>
    <w:uiPriority w:val="99"/>
    <w:rsid w:val="00211B1E"/>
    <w:rPr>
      <w:rFonts w:ascii="Scala" w:hAnsi="Scala" w:cs="Scala" w:hint="default"/>
      <w:color w:val="000000"/>
      <w:sz w:val="16"/>
      <w:szCs w:val="16"/>
    </w:rPr>
  </w:style>
  <w:style w:type="character" w:customStyle="1" w:styleId="Date11">
    <w:name w:val="Date11"/>
    <w:rsid w:val="00211B1E"/>
  </w:style>
  <w:style w:type="character" w:customStyle="1" w:styleId="Boxout">
    <w:name w:val="Box out"/>
    <w:uiPriority w:val="1"/>
    <w:qFormat/>
    <w:rsid w:val="00211B1E"/>
    <w:rPr>
      <w:rFonts w:ascii="Tahoma" w:hAnsi="Tahoma" w:cs="Tahoma" w:hint="default"/>
      <w:b/>
      <w:bCs w:val="0"/>
      <w:sz w:val="20"/>
      <w:u w:val="single"/>
      <w:bdr w:val="none" w:sz="0" w:space="0" w:color="auto" w:frame="1"/>
      <w:shd w:val="clear" w:color="auto" w:fill="A9E8F5"/>
    </w:rPr>
  </w:style>
  <w:style w:type="character" w:customStyle="1" w:styleId="metad">
    <w:name w:val="metad"/>
    <w:rsid w:val="00211B1E"/>
  </w:style>
  <w:style w:type="character" w:customStyle="1" w:styleId="sifr-alternate">
    <w:name w:val="sifr-alternate"/>
    <w:rsid w:val="00211B1E"/>
  </w:style>
  <w:style w:type="character" w:customStyle="1" w:styleId="justify1">
    <w:name w:val="justify1"/>
    <w:rsid w:val="00211B1E"/>
  </w:style>
  <w:style w:type="character" w:customStyle="1" w:styleId="artbody1">
    <w:name w:val="art_body1"/>
    <w:rsid w:val="00211B1E"/>
    <w:rPr>
      <w:rFonts w:ascii="Arial" w:hAnsi="Arial" w:cs="Arial" w:hint="default"/>
    </w:rPr>
  </w:style>
  <w:style w:type="character" w:customStyle="1" w:styleId="A1">
    <w:name w:val="A1"/>
    <w:uiPriority w:val="99"/>
    <w:rsid w:val="00211B1E"/>
    <w:rPr>
      <w:rFonts w:ascii="Book Antiqua" w:hAnsi="Book Antiqua" w:cs="Book Antiqua" w:hint="default"/>
      <w:color w:val="221E1F"/>
      <w:sz w:val="22"/>
      <w:szCs w:val="22"/>
    </w:rPr>
  </w:style>
  <w:style w:type="character" w:customStyle="1" w:styleId="reality">
    <w:name w:val="reality"/>
    <w:rsid w:val="00211B1E"/>
  </w:style>
  <w:style w:type="character" w:customStyle="1" w:styleId="text2">
    <w:name w:val="text2"/>
    <w:rsid w:val="00211B1E"/>
  </w:style>
  <w:style w:type="character" w:customStyle="1" w:styleId="StyleUnderlineChar2CharChar11pt">
    <w:name w:val="Style Underline Char2 Char Char + 11 pt"/>
    <w:rsid w:val="00211B1E"/>
    <w:rPr>
      <w:rFonts w:ascii="Times New Roman" w:hAnsi="Times New Roman" w:cs="Times New Roman" w:hint="default"/>
      <w:sz w:val="20"/>
      <w:u w:val="single"/>
    </w:rPr>
  </w:style>
  <w:style w:type="character" w:customStyle="1" w:styleId="StyleStyleBoldUnderline11pt">
    <w:name w:val="Style Style Bold Underline + 11 pt"/>
    <w:rsid w:val="00211B1E"/>
    <w:rPr>
      <w:b/>
      <w:bCs/>
      <w:sz w:val="20"/>
      <w:u w:val="single"/>
    </w:rPr>
  </w:style>
  <w:style w:type="character" w:customStyle="1" w:styleId="articlehead2">
    <w:name w:val="articlehead2"/>
    <w:rsid w:val="00211B1E"/>
  </w:style>
  <w:style w:type="character" w:customStyle="1" w:styleId="pronset">
    <w:name w:val="pronset"/>
    <w:rsid w:val="00211B1E"/>
  </w:style>
  <w:style w:type="character" w:customStyle="1" w:styleId="prondelim">
    <w:name w:val="prondelim"/>
    <w:rsid w:val="00211B1E"/>
  </w:style>
  <w:style w:type="character" w:customStyle="1" w:styleId="prontoggle">
    <w:name w:val="pron_toggle"/>
    <w:rsid w:val="00211B1E"/>
  </w:style>
  <w:style w:type="character" w:customStyle="1" w:styleId="boldface">
    <w:name w:val="boldface"/>
    <w:rsid w:val="00211B1E"/>
  </w:style>
  <w:style w:type="character" w:customStyle="1" w:styleId="secondary-bf">
    <w:name w:val="secondary-bf"/>
    <w:rsid w:val="00211B1E"/>
  </w:style>
  <w:style w:type="table" w:styleId="ColorfulGrid-Accent1">
    <w:name w:val="Colorful Grid Accent 1"/>
    <w:basedOn w:val="TableNormal"/>
    <w:link w:val="ColorfulGrid-Accent1Char"/>
    <w:uiPriority w:val="29"/>
    <w:unhideWhenUsed/>
    <w:rsid w:val="00211B1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11B1E"/>
    <w:rPr>
      <w:rFonts w:ascii="Times New Roman" w:hAnsi="Times New Roman" w:cs="Times New Roman" w:hint="default"/>
      <w:iCs/>
      <w:color w:val="000000"/>
      <w:sz w:val="16"/>
    </w:rPr>
  </w:style>
  <w:style w:type="character" w:customStyle="1" w:styleId="Boxout0">
    <w:name w:val="Boxout"/>
    <w:uiPriority w:val="1"/>
    <w:qFormat/>
    <w:rsid w:val="00211B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11B1E"/>
  </w:style>
  <w:style w:type="character" w:customStyle="1" w:styleId="detailtitle">
    <w:name w:val="detailtitle"/>
    <w:rsid w:val="00211B1E"/>
  </w:style>
  <w:style w:type="character" w:customStyle="1" w:styleId="storydate">
    <w:name w:val="storydate"/>
    <w:rsid w:val="00211B1E"/>
  </w:style>
  <w:style w:type="character" w:customStyle="1" w:styleId="preloadwrap">
    <w:name w:val="preloadwrap"/>
    <w:rsid w:val="00211B1E"/>
  </w:style>
  <w:style w:type="character" w:customStyle="1" w:styleId="creditwrap">
    <w:name w:val="creditwrap"/>
    <w:rsid w:val="00211B1E"/>
  </w:style>
  <w:style w:type="character" w:customStyle="1" w:styleId="DefaultChar1">
    <w:name w:val="Default Char1"/>
    <w:rsid w:val="00211B1E"/>
    <w:rPr>
      <w:noProof w:val="0"/>
      <w:color w:val="000000"/>
      <w:lang w:val="en-US" w:eastAsia="en-US" w:bidi="ar-SA"/>
    </w:rPr>
  </w:style>
  <w:style w:type="character" w:customStyle="1" w:styleId="textunderlineChar0">
    <w:name w:val="text underline Char"/>
    <w:link w:val="textunderline0"/>
    <w:rsid w:val="00211B1E"/>
    <w:rPr>
      <w:u w:val="thick"/>
    </w:rPr>
  </w:style>
  <w:style w:type="character" w:customStyle="1" w:styleId="BoldChar">
    <w:name w:val="Bold Char"/>
    <w:rsid w:val="00211B1E"/>
    <w:rPr>
      <w:rFonts w:ascii="Times New Roman" w:eastAsia="Times New Roman" w:hAnsi="Times New Roman" w:cs="Times New Roman" w:hint="default"/>
      <w:b/>
      <w:bCs w:val="0"/>
      <w:szCs w:val="24"/>
    </w:rPr>
  </w:style>
  <w:style w:type="character" w:customStyle="1" w:styleId="pmterms31">
    <w:name w:val="pmterms31"/>
    <w:rsid w:val="00211B1E"/>
    <w:rPr>
      <w:b/>
      <w:bCs/>
      <w:i w:val="0"/>
      <w:iCs w:val="0"/>
      <w:color w:val="000000"/>
    </w:rPr>
  </w:style>
  <w:style w:type="character" w:customStyle="1" w:styleId="ft01">
    <w:name w:val="ft01"/>
    <w:rsid w:val="00211B1E"/>
    <w:rPr>
      <w:rFonts w:ascii="Times" w:hAnsi="Times" w:cs="Times" w:hint="default"/>
      <w:color w:val="000000"/>
      <w:sz w:val="14"/>
      <w:szCs w:val="14"/>
    </w:rPr>
  </w:style>
  <w:style w:type="character" w:customStyle="1" w:styleId="ft11">
    <w:name w:val="ft11"/>
    <w:rsid w:val="00211B1E"/>
    <w:rPr>
      <w:rFonts w:ascii="Times" w:hAnsi="Times" w:cs="Times" w:hint="default"/>
      <w:color w:val="000000"/>
      <w:sz w:val="17"/>
      <w:szCs w:val="17"/>
    </w:rPr>
  </w:style>
  <w:style w:type="character" w:customStyle="1" w:styleId="ft21">
    <w:name w:val="ft21"/>
    <w:rsid w:val="00211B1E"/>
    <w:rPr>
      <w:rFonts w:ascii="Times" w:hAnsi="Times" w:cs="Times" w:hint="default"/>
      <w:color w:val="000000"/>
      <w:sz w:val="15"/>
      <w:szCs w:val="15"/>
    </w:rPr>
  </w:style>
  <w:style w:type="character" w:customStyle="1" w:styleId="ft31">
    <w:name w:val="ft31"/>
    <w:rsid w:val="00211B1E"/>
    <w:rPr>
      <w:rFonts w:ascii="Times" w:hAnsi="Times" w:cs="Times" w:hint="default"/>
      <w:color w:val="000000"/>
      <w:sz w:val="15"/>
      <w:szCs w:val="15"/>
    </w:rPr>
  </w:style>
  <w:style w:type="character" w:customStyle="1" w:styleId="dquo">
    <w:name w:val="dquo"/>
    <w:rsid w:val="00211B1E"/>
  </w:style>
  <w:style w:type="character" w:customStyle="1" w:styleId="caps2">
    <w:name w:val="caps2"/>
    <w:rsid w:val="00211B1E"/>
  </w:style>
  <w:style w:type="character" w:customStyle="1" w:styleId="CardsFont12ptCharCharCharChar">
    <w:name w:val="Cards + Font: 12 pt Char Char Char Char"/>
    <w:rsid w:val="00211B1E"/>
    <w:rPr>
      <w:sz w:val="24"/>
      <w:szCs w:val="24"/>
      <w:u w:val="thick"/>
      <w:lang w:val="en-US" w:eastAsia="en-US" w:bidi="ar-SA"/>
    </w:rPr>
  </w:style>
  <w:style w:type="character" w:customStyle="1" w:styleId="ccs">
    <w:name w:val="c cs"/>
    <w:rsid w:val="00211B1E"/>
  </w:style>
  <w:style w:type="character" w:customStyle="1" w:styleId="UnderlinedEvChar">
    <w:name w:val="Underlined Ev Char"/>
    <w:rsid w:val="00211B1E"/>
    <w:rPr>
      <w:rFonts w:ascii="Times New Roman" w:eastAsia="Times New Roman" w:hAnsi="Times New Roman" w:cs="Times New Roman" w:hint="default"/>
      <w:szCs w:val="24"/>
      <w:u w:val="single"/>
    </w:rPr>
  </w:style>
  <w:style w:type="character" w:customStyle="1" w:styleId="dropshadow">
    <w:name w:val="dropshadow"/>
    <w:rsid w:val="00211B1E"/>
  </w:style>
  <w:style w:type="character" w:customStyle="1" w:styleId="d05ws">
    <w:name w:val="d05ws"/>
    <w:rsid w:val="00211B1E"/>
  </w:style>
  <w:style w:type="character" w:customStyle="1" w:styleId="rzibod">
    <w:name w:val="rzibod"/>
    <w:rsid w:val="00211B1E"/>
  </w:style>
  <w:style w:type="character" w:customStyle="1" w:styleId="StyleBold1">
    <w:name w:val="Style Bold1"/>
    <w:rsid w:val="00211B1E"/>
    <w:rPr>
      <w:rFonts w:ascii="Georgia" w:hAnsi="Georgia" w:hint="default"/>
      <w:b/>
      <w:bCs/>
      <w:sz w:val="22"/>
    </w:rPr>
  </w:style>
  <w:style w:type="character" w:customStyle="1" w:styleId="headertext">
    <w:name w:val="headertext"/>
    <w:rsid w:val="00211B1E"/>
  </w:style>
  <w:style w:type="character" w:customStyle="1" w:styleId="endnote-reference">
    <w:name w:val="endnote-reference"/>
    <w:rsid w:val="00211B1E"/>
  </w:style>
  <w:style w:type="character" w:customStyle="1" w:styleId="officialsname">
    <w:name w:val="official_s_name"/>
    <w:rsid w:val="00211B1E"/>
  </w:style>
  <w:style w:type="character" w:customStyle="1" w:styleId="audience">
    <w:name w:val="audience"/>
    <w:rsid w:val="00211B1E"/>
  </w:style>
  <w:style w:type="character" w:customStyle="1" w:styleId="A7">
    <w:name w:val="A7"/>
    <w:uiPriority w:val="99"/>
    <w:rsid w:val="00211B1E"/>
    <w:rPr>
      <w:rFonts w:ascii="Myriad Pro" w:hAnsi="Myriad Pro" w:cs="Myriad Pro" w:hint="default"/>
      <w:color w:val="0066B1"/>
      <w:sz w:val="22"/>
      <w:szCs w:val="22"/>
    </w:rPr>
  </w:style>
  <w:style w:type="character" w:customStyle="1" w:styleId="normalchar">
    <w:name w:val="normal__char"/>
    <w:rsid w:val="00211B1E"/>
  </w:style>
  <w:style w:type="character" w:customStyle="1" w:styleId="hyperlink002cheading0020100200028block0020title0029char">
    <w:name w:val="hyperlink_002cheading_00201_0020_0028block_0020title_0029__char"/>
    <w:rsid w:val="00211B1E"/>
  </w:style>
  <w:style w:type="character" w:customStyle="1" w:styleId="underline002cstyle0020bold0020underlinechar">
    <w:name w:val="underline_002cstyle_0020bold_0020underline__char"/>
    <w:rsid w:val="00211B1E"/>
  </w:style>
  <w:style w:type="character" w:customStyle="1" w:styleId="copyboldblack">
    <w:name w:val="copyboldblack"/>
    <w:rsid w:val="00211B1E"/>
  </w:style>
  <w:style w:type="character" w:customStyle="1" w:styleId="copybold">
    <w:name w:val="copybold"/>
    <w:rsid w:val="00211B1E"/>
  </w:style>
  <w:style w:type="character" w:customStyle="1" w:styleId="author-date0">
    <w:name w:val="author-date"/>
    <w:rsid w:val="00211B1E"/>
  </w:style>
  <w:style w:type="character" w:customStyle="1" w:styleId="hidden">
    <w:name w:val="hidden"/>
    <w:rsid w:val="00211B1E"/>
  </w:style>
  <w:style w:type="character" w:customStyle="1" w:styleId="articlebegin">
    <w:name w:val="articlebegin"/>
    <w:rsid w:val="00211B1E"/>
  </w:style>
  <w:style w:type="character" w:customStyle="1" w:styleId="mediaoverlay">
    <w:name w:val="mediaoverlay"/>
    <w:rsid w:val="00211B1E"/>
  </w:style>
  <w:style w:type="character" w:customStyle="1" w:styleId="blogcaption">
    <w:name w:val="blog_caption"/>
    <w:rsid w:val="00211B1E"/>
  </w:style>
  <w:style w:type="character" w:customStyle="1" w:styleId="commnet-abuzz">
    <w:name w:val="commnet-abuzz"/>
    <w:rsid w:val="00211B1E"/>
  </w:style>
  <w:style w:type="character" w:customStyle="1" w:styleId="fbconnectbuttontext">
    <w:name w:val="fbconnectbutton_text"/>
    <w:rsid w:val="00211B1E"/>
  </w:style>
  <w:style w:type="character" w:customStyle="1" w:styleId="fbsharecountinner">
    <w:name w:val="fb_share_count_inner"/>
    <w:rsid w:val="00211B1E"/>
  </w:style>
  <w:style w:type="character" w:customStyle="1" w:styleId="stbuttontext">
    <w:name w:val="stbuttontext"/>
    <w:rsid w:val="00211B1E"/>
  </w:style>
  <w:style w:type="character" w:customStyle="1" w:styleId="source">
    <w:name w:val="source"/>
    <w:rsid w:val="00211B1E"/>
  </w:style>
  <w:style w:type="character" w:customStyle="1" w:styleId="pubdate">
    <w:name w:val="pubdate"/>
    <w:rsid w:val="00211B1E"/>
  </w:style>
  <w:style w:type="character" w:customStyle="1" w:styleId="grey">
    <w:name w:val="grey"/>
    <w:rsid w:val="00211B1E"/>
  </w:style>
  <w:style w:type="character" w:customStyle="1" w:styleId="postdate">
    <w:name w:val="post_date"/>
    <w:rsid w:val="00211B1E"/>
  </w:style>
  <w:style w:type="character" w:customStyle="1" w:styleId="bdx">
    <w:name w:val="bdx"/>
    <w:rsid w:val="00211B1E"/>
  </w:style>
  <w:style w:type="character" w:customStyle="1" w:styleId="bdl">
    <w:name w:val="bdl"/>
    <w:rsid w:val="00211B1E"/>
  </w:style>
  <w:style w:type="character" w:customStyle="1" w:styleId="breadcrumbitemcurrent">
    <w:name w:val="breadcrumbitemcurrent"/>
    <w:rsid w:val="00211B1E"/>
  </w:style>
  <w:style w:type="character" w:customStyle="1" w:styleId="bbl">
    <w:name w:val="bbl"/>
    <w:rsid w:val="00211B1E"/>
  </w:style>
  <w:style w:type="character" w:customStyle="1" w:styleId="Date2">
    <w:name w:val="Date2"/>
    <w:rsid w:val="00211B1E"/>
  </w:style>
  <w:style w:type="character" w:customStyle="1" w:styleId="company">
    <w:name w:val="company"/>
    <w:rsid w:val="00211B1E"/>
  </w:style>
  <w:style w:type="character" w:customStyle="1" w:styleId="itxtnewhookspan">
    <w:name w:val="itxtnewhookspan"/>
    <w:rsid w:val="00211B1E"/>
  </w:style>
  <w:style w:type="character" w:customStyle="1" w:styleId="gstxthlt">
    <w:name w:val="gstxt_hlt"/>
    <w:rsid w:val="00211B1E"/>
  </w:style>
  <w:style w:type="character" w:customStyle="1" w:styleId="SubtleEmphasis1">
    <w:name w:val="Subtle Emphasis1"/>
    <w:uiPriority w:val="19"/>
    <w:qFormat/>
    <w:rsid w:val="00211B1E"/>
    <w:rPr>
      <w:rFonts w:ascii="Times New Roman" w:hAnsi="Times New Roman" w:cs="Times New Roman" w:hint="default"/>
      <w:b/>
      <w:bCs w:val="0"/>
      <w:iCs/>
      <w:color w:val="auto"/>
      <w:sz w:val="22"/>
    </w:rPr>
  </w:style>
  <w:style w:type="character" w:customStyle="1" w:styleId="StyleBoldRed">
    <w:name w:val="Style Bold Red"/>
    <w:rsid w:val="00211B1E"/>
    <w:rPr>
      <w:b/>
      <w:bCs/>
      <w:color w:val="auto"/>
    </w:rPr>
  </w:style>
  <w:style w:type="character" w:customStyle="1" w:styleId="StyleTimesNewRoman8pt">
    <w:name w:val="Style Times New Roman 8 pt"/>
    <w:rsid w:val="00211B1E"/>
    <w:rPr>
      <w:rFonts w:ascii="Georgia" w:hAnsi="Georgia" w:hint="default"/>
      <w:sz w:val="16"/>
    </w:rPr>
  </w:style>
  <w:style w:type="character" w:customStyle="1" w:styleId="StyleStyle7pt8pt">
    <w:name w:val="Style Style 7 pt + 8 pt"/>
    <w:rsid w:val="00211B1E"/>
    <w:rPr>
      <w:sz w:val="16"/>
    </w:rPr>
  </w:style>
  <w:style w:type="character" w:customStyle="1" w:styleId="StyleStyleThickunderlineBold1">
    <w:name w:val="Style Style Thick underline + Bold1"/>
    <w:rsid w:val="00211B1E"/>
    <w:rPr>
      <w:b/>
      <w:bCs/>
      <w:u w:val="thick"/>
    </w:rPr>
  </w:style>
  <w:style w:type="character" w:customStyle="1" w:styleId="StyleUnderline2">
    <w:name w:val="Style Underline2"/>
    <w:rsid w:val="00211B1E"/>
    <w:rPr>
      <w:u w:val="single"/>
    </w:rPr>
  </w:style>
  <w:style w:type="character" w:customStyle="1" w:styleId="ShrinkText">
    <w:name w:val="Shrink Text"/>
    <w:rsid w:val="00211B1E"/>
    <w:rPr>
      <w:sz w:val="16"/>
    </w:rPr>
  </w:style>
  <w:style w:type="character" w:customStyle="1" w:styleId="smallcaps">
    <w:name w:val="smallcaps"/>
    <w:rsid w:val="00211B1E"/>
  </w:style>
  <w:style w:type="character" w:customStyle="1" w:styleId="goldbldtext">
    <w:name w:val="goldbldtext"/>
    <w:rsid w:val="00211B1E"/>
  </w:style>
  <w:style w:type="character" w:customStyle="1" w:styleId="cardshighlight0">
    <w:name w:val="cardshighlight"/>
    <w:rsid w:val="00211B1E"/>
  </w:style>
  <w:style w:type="character" w:customStyle="1" w:styleId="cardsfont12pt1">
    <w:name w:val="cardsfont12pt"/>
    <w:rsid w:val="00211B1E"/>
  </w:style>
  <w:style w:type="character" w:customStyle="1" w:styleId="ft6">
    <w:name w:val="ft6"/>
    <w:rsid w:val="00211B1E"/>
  </w:style>
  <w:style w:type="character" w:customStyle="1" w:styleId="kicker">
    <w:name w:val="kicker"/>
    <w:rsid w:val="00211B1E"/>
  </w:style>
  <w:style w:type="character" w:customStyle="1" w:styleId="backcontent">
    <w:name w:val="backcontent"/>
    <w:rsid w:val="00211B1E"/>
  </w:style>
  <w:style w:type="character" w:customStyle="1" w:styleId="daystmp">
    <w:name w:val="daystmp"/>
    <w:rsid w:val="00211B1E"/>
  </w:style>
  <w:style w:type="character" w:customStyle="1" w:styleId="cardsfont12ptchar">
    <w:name w:val="cardsfont12ptchar"/>
    <w:rsid w:val="00211B1E"/>
  </w:style>
  <w:style w:type="character" w:customStyle="1" w:styleId="gal">
    <w:name w:val="gal"/>
    <w:rsid w:val="00211B1E"/>
  </w:style>
  <w:style w:type="character" w:customStyle="1" w:styleId="submitted">
    <w:name w:val="submitted"/>
    <w:rsid w:val="00211B1E"/>
  </w:style>
  <w:style w:type="character" w:customStyle="1" w:styleId="imagedateline">
    <w:name w:val="image_dateline"/>
    <w:rsid w:val="00211B1E"/>
  </w:style>
  <w:style w:type="character" w:customStyle="1" w:styleId="authordatecharchar">
    <w:name w:val="authordatecharchar"/>
    <w:rsid w:val="00211B1E"/>
  </w:style>
  <w:style w:type="character" w:customStyle="1" w:styleId="style1char0">
    <w:name w:val="style1char"/>
    <w:rsid w:val="00211B1E"/>
  </w:style>
  <w:style w:type="character" w:customStyle="1" w:styleId="tagcharchar0">
    <w:name w:val="tagcharchar"/>
    <w:rsid w:val="00211B1E"/>
  </w:style>
  <w:style w:type="character" w:customStyle="1" w:styleId="underlinedcharchar2">
    <w:name w:val="underlinedcharchar"/>
    <w:rsid w:val="00211B1E"/>
  </w:style>
  <w:style w:type="character" w:customStyle="1" w:styleId="BoxedChar">
    <w:name w:val="Boxed Char"/>
    <w:rsid w:val="00211B1E"/>
    <w:rPr>
      <w:rFonts w:ascii="Arial Narrow" w:hAnsi="Arial Narrow" w:hint="default"/>
      <w:b/>
      <w:bCs w:val="0"/>
      <w:sz w:val="18"/>
      <w:bdr w:val="single" w:sz="6" w:space="0" w:color="auto" w:frame="1"/>
    </w:rPr>
  </w:style>
  <w:style w:type="character" w:customStyle="1" w:styleId="Style11ptUnderline2">
    <w:name w:val="Style 11 pt Underline2"/>
    <w:rsid w:val="00211B1E"/>
    <w:rPr>
      <w:sz w:val="20"/>
      <w:u w:val="single"/>
    </w:rPr>
  </w:style>
  <w:style w:type="character" w:customStyle="1" w:styleId="Style11ptBoldUnderline2">
    <w:name w:val="Style 11 pt Bold Underline2"/>
    <w:rsid w:val="00211B1E"/>
    <w:rPr>
      <w:b/>
      <w:bCs/>
      <w:sz w:val="20"/>
      <w:u w:val="single"/>
    </w:rPr>
  </w:style>
  <w:style w:type="character" w:customStyle="1" w:styleId="nw">
    <w:name w:val="nw"/>
    <w:rsid w:val="00211B1E"/>
  </w:style>
  <w:style w:type="character" w:customStyle="1" w:styleId="Styleunderline11ptBoldBorderSinglesolidlineAuto">
    <w:name w:val="Style underline + 11 pt Bold Border: : (Single solid line Auto ..."/>
    <w:rsid w:val="00211B1E"/>
    <w:rPr>
      <w:b/>
      <w:bCs/>
      <w:sz w:val="20"/>
      <w:u w:val="single"/>
      <w:bdr w:val="single" w:sz="4" w:space="0" w:color="auto" w:frame="1"/>
    </w:rPr>
  </w:style>
  <w:style w:type="character" w:customStyle="1" w:styleId="cardCharCharChar1">
    <w:name w:val="card Char Char Char1"/>
    <w:rsid w:val="00211B1E"/>
    <w:rPr>
      <w:lang w:val="en-US" w:eastAsia="en-US" w:bidi="ar-SA"/>
    </w:rPr>
  </w:style>
  <w:style w:type="character" w:customStyle="1" w:styleId="authors1">
    <w:name w:val="authors1"/>
    <w:rsid w:val="00211B1E"/>
    <w:rPr>
      <w:rFonts w:ascii="Verdana" w:hAnsi="Verdana" w:hint="default"/>
      <w:b/>
      <w:bCs/>
      <w:color w:val="006699"/>
      <w:sz w:val="20"/>
      <w:szCs w:val="20"/>
    </w:rPr>
  </w:style>
  <w:style w:type="character" w:customStyle="1" w:styleId="headlinesectionlarge">
    <w:name w:val="headline_section_large"/>
    <w:rsid w:val="00211B1E"/>
  </w:style>
  <w:style w:type="character" w:customStyle="1" w:styleId="Styleunderline11ptBlack">
    <w:name w:val="Style underline + 11 pt Black"/>
    <w:rsid w:val="00211B1E"/>
    <w:rPr>
      <w:color w:val="000000"/>
      <w:sz w:val="20"/>
      <w:u w:val="single"/>
    </w:rPr>
  </w:style>
  <w:style w:type="character" w:customStyle="1" w:styleId="Styleunderline11ptBoldBlack">
    <w:name w:val="Style underline + 11 pt Bold Black"/>
    <w:rsid w:val="00211B1E"/>
    <w:rPr>
      <w:b/>
      <w:bCs/>
      <w:color w:val="000000"/>
      <w:sz w:val="20"/>
      <w:u w:val="single"/>
    </w:rPr>
  </w:style>
  <w:style w:type="character" w:customStyle="1" w:styleId="Style11ptBoldBlackUnderline">
    <w:name w:val="Style 11 pt Bold Black Underline"/>
    <w:rsid w:val="00211B1E"/>
    <w:rPr>
      <w:b/>
      <w:bCs/>
      <w:color w:val="000000"/>
      <w:sz w:val="20"/>
      <w:u w:val="single"/>
    </w:rPr>
  </w:style>
  <w:style w:type="character" w:customStyle="1" w:styleId="Style11ptBoldBlackUnderlineBorderSinglesolidline">
    <w:name w:val="Style 11 pt Bold Black Underline Border: : (Single solid line ..."/>
    <w:rsid w:val="00211B1E"/>
    <w:rPr>
      <w:b/>
      <w:bCs/>
      <w:color w:val="000000"/>
      <w:sz w:val="20"/>
      <w:u w:val="single"/>
      <w:bdr w:val="single" w:sz="4" w:space="0" w:color="auto" w:frame="1"/>
    </w:rPr>
  </w:style>
  <w:style w:type="character" w:customStyle="1" w:styleId="StyleLatinMeridien-Italic11ptItalicUnderline">
    <w:name w:val="Style (Latin) Meridien-Italic 11 pt Italic Underline"/>
    <w:rsid w:val="00211B1E"/>
    <w:rPr>
      <w:rFonts w:ascii="Meridien-Italic" w:hAnsi="Meridien-Italic" w:hint="default"/>
      <w:i/>
      <w:iCs/>
      <w:sz w:val="20"/>
      <w:u w:val="single"/>
    </w:rPr>
  </w:style>
  <w:style w:type="character" w:customStyle="1" w:styleId="Citation-AuthorDate">
    <w:name w:val="Citation - Author/Date"/>
    <w:rsid w:val="00211B1E"/>
    <w:rPr>
      <w:b/>
      <w:bCs w:val="0"/>
      <w:smallCaps/>
      <w:sz w:val="24"/>
      <w:u w:val="single"/>
    </w:rPr>
  </w:style>
  <w:style w:type="character" w:customStyle="1" w:styleId="underlinestylechar0">
    <w:name w:val="underlinestylechar"/>
    <w:rsid w:val="00211B1E"/>
  </w:style>
  <w:style w:type="character" w:customStyle="1" w:styleId="highlight">
    <w:name w:val="highlight"/>
    <w:rsid w:val="00211B1E"/>
  </w:style>
  <w:style w:type="character" w:customStyle="1" w:styleId="DottedUnderline0">
    <w:name w:val="Dotted Underline"/>
    <w:rsid w:val="00211B1E"/>
    <w:rPr>
      <w:rFonts w:ascii="Times New Roman" w:hAnsi="Times New Roman" w:cs="Times New Roman" w:hint="default"/>
      <w:sz w:val="20"/>
      <w:u w:val="dottedHeavy"/>
    </w:rPr>
  </w:style>
  <w:style w:type="character" w:customStyle="1" w:styleId="titleauthoretc">
    <w:name w:val="titleauthoretc"/>
    <w:rsid w:val="00211B1E"/>
  </w:style>
  <w:style w:type="character" w:customStyle="1" w:styleId="labeltext">
    <w:name w:val="labeltext"/>
    <w:rsid w:val="00211B1E"/>
  </w:style>
  <w:style w:type="character" w:customStyle="1" w:styleId="viewlink">
    <w:name w:val="viewlink"/>
    <w:rsid w:val="00211B1E"/>
  </w:style>
  <w:style w:type="character" w:customStyle="1" w:styleId="share">
    <w:name w:val="share"/>
    <w:rsid w:val="00211B1E"/>
  </w:style>
  <w:style w:type="character" w:customStyle="1" w:styleId="inlinkchart">
    <w:name w:val="inlink_chart"/>
    <w:rsid w:val="00211B1E"/>
  </w:style>
  <w:style w:type="character" w:customStyle="1" w:styleId="underLight">
    <w:name w:val="underLight"/>
    <w:uiPriority w:val="1"/>
    <w:qFormat/>
    <w:rsid w:val="00211B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11B1E"/>
  </w:style>
  <w:style w:type="character" w:customStyle="1" w:styleId="author-rss">
    <w:name w:val="author-rss"/>
    <w:rsid w:val="00211B1E"/>
  </w:style>
  <w:style w:type="character" w:customStyle="1" w:styleId="fbsharecountwrapper">
    <w:name w:val="fb_share_count_wrapper"/>
    <w:rsid w:val="00211B1E"/>
  </w:style>
  <w:style w:type="character" w:customStyle="1" w:styleId="fbbuttontext">
    <w:name w:val="fb_button_text"/>
    <w:rsid w:val="00211B1E"/>
  </w:style>
  <w:style w:type="character" w:customStyle="1" w:styleId="hw">
    <w:name w:val="hw"/>
    <w:rsid w:val="00211B1E"/>
  </w:style>
  <w:style w:type="character" w:customStyle="1" w:styleId="linktotop">
    <w:name w:val="linktotop"/>
    <w:rsid w:val="00211B1E"/>
  </w:style>
  <w:style w:type="character" w:customStyle="1" w:styleId="maintextbldleft">
    <w:name w:val="maintextbldleft"/>
    <w:rsid w:val="00211B1E"/>
  </w:style>
  <w:style w:type="character" w:customStyle="1" w:styleId="maintextleft">
    <w:name w:val="maintextleft"/>
    <w:rsid w:val="00211B1E"/>
  </w:style>
  <w:style w:type="character" w:customStyle="1" w:styleId="descriptionstyle1block">
    <w:name w:val="description style1 block"/>
    <w:rsid w:val="00211B1E"/>
  </w:style>
  <w:style w:type="character" w:customStyle="1" w:styleId="gutter-right-1">
    <w:name w:val="gutter-right-1"/>
    <w:basedOn w:val="DefaultParagraphFont"/>
    <w:rsid w:val="00211B1E"/>
  </w:style>
  <w:style w:type="character" w:customStyle="1" w:styleId="ssl3">
    <w:name w:val="ss_l3"/>
    <w:rsid w:val="00211B1E"/>
  </w:style>
  <w:style w:type="character" w:customStyle="1" w:styleId="FontStyle39">
    <w:name w:val="Font Style39"/>
    <w:uiPriority w:val="99"/>
    <w:rsid w:val="00211B1E"/>
    <w:rPr>
      <w:rFonts w:ascii="Constantia" w:hAnsi="Constantia" w:cs="Constantia" w:hint="default"/>
      <w:b/>
      <w:bCs/>
      <w:sz w:val="18"/>
      <w:szCs w:val="18"/>
    </w:rPr>
  </w:style>
  <w:style w:type="character" w:customStyle="1" w:styleId="6">
    <w:name w:val="6"/>
    <w:rsid w:val="00211B1E"/>
    <w:rPr>
      <w:rFonts w:ascii="Arial" w:hAnsi="Arial" w:cs="Arial" w:hint="default"/>
      <w:bCs/>
      <w:sz w:val="20"/>
      <w:u w:val="single"/>
      <w:lang w:val="en-US" w:eastAsia="en-US" w:bidi="ar-SA"/>
    </w:rPr>
  </w:style>
  <w:style w:type="character" w:customStyle="1" w:styleId="Header11">
    <w:name w:val="Header11"/>
    <w:rsid w:val="00211B1E"/>
  </w:style>
  <w:style w:type="character" w:customStyle="1" w:styleId="posa">
    <w:name w:val="pos(a)"/>
    <w:basedOn w:val="DefaultParagraphFont"/>
    <w:rsid w:val="00211B1E"/>
  </w:style>
  <w:style w:type="character" w:customStyle="1" w:styleId="u-hiddeninnarrowenv">
    <w:name w:val="u-hiddeninnarrowenv"/>
    <w:basedOn w:val="DefaultParagraphFont"/>
    <w:rsid w:val="00211B1E"/>
  </w:style>
  <w:style w:type="character" w:customStyle="1" w:styleId="followbutton-bird">
    <w:name w:val="followbutton-bird"/>
    <w:basedOn w:val="DefaultParagraphFont"/>
    <w:rsid w:val="00211B1E"/>
  </w:style>
  <w:style w:type="character" w:customStyle="1" w:styleId="tweetauthor-name">
    <w:name w:val="tweetauthor-name"/>
    <w:basedOn w:val="DefaultParagraphFont"/>
    <w:rsid w:val="00211B1E"/>
  </w:style>
  <w:style w:type="character" w:customStyle="1" w:styleId="tweetauthor-verifiedbadge">
    <w:name w:val="tweetauthor-verifiedbadge"/>
    <w:basedOn w:val="DefaultParagraphFont"/>
    <w:rsid w:val="00211B1E"/>
  </w:style>
  <w:style w:type="character" w:customStyle="1" w:styleId="tweetauthor-screenname">
    <w:name w:val="tweetauthor-screenname"/>
    <w:basedOn w:val="DefaultParagraphFont"/>
    <w:rsid w:val="00211B1E"/>
  </w:style>
  <w:style w:type="character" w:customStyle="1" w:styleId="u-hiddenvisually">
    <w:name w:val="u-hiddenvisually"/>
    <w:basedOn w:val="DefaultParagraphFont"/>
    <w:rsid w:val="00211B1E"/>
  </w:style>
  <w:style w:type="character" w:customStyle="1" w:styleId="tweetaction-stat">
    <w:name w:val="tweetaction-stat"/>
    <w:basedOn w:val="DefaultParagraphFont"/>
    <w:rsid w:val="00211B1E"/>
  </w:style>
  <w:style w:type="character" w:customStyle="1" w:styleId="related">
    <w:name w:val="related"/>
    <w:basedOn w:val="DefaultParagraphFont"/>
    <w:rsid w:val="00211B1E"/>
  </w:style>
  <w:style w:type="character" w:customStyle="1" w:styleId="related-content">
    <w:name w:val="related-content"/>
    <w:basedOn w:val="DefaultParagraphFont"/>
    <w:rsid w:val="00211B1E"/>
  </w:style>
  <w:style w:type="character" w:customStyle="1" w:styleId="name-of-author">
    <w:name w:val="name-of-author"/>
    <w:basedOn w:val="DefaultParagraphFont"/>
    <w:rsid w:val="00211B1E"/>
  </w:style>
  <w:style w:type="character" w:customStyle="1" w:styleId="first-name">
    <w:name w:val="first-name"/>
    <w:basedOn w:val="DefaultParagraphFont"/>
    <w:rsid w:val="00211B1E"/>
  </w:style>
  <w:style w:type="character" w:customStyle="1" w:styleId="last-name">
    <w:name w:val="last-name"/>
    <w:basedOn w:val="DefaultParagraphFont"/>
    <w:rsid w:val="00211B1E"/>
  </w:style>
  <w:style w:type="character" w:customStyle="1" w:styleId="caption10">
    <w:name w:val="caption1"/>
    <w:basedOn w:val="DefaultParagraphFont"/>
    <w:rsid w:val="00211B1E"/>
  </w:style>
  <w:style w:type="character" w:customStyle="1" w:styleId="recirc-text">
    <w:name w:val="&quot;recirc-text”"/>
    <w:basedOn w:val="DefaultParagraphFont"/>
    <w:rsid w:val="00211B1E"/>
  </w:style>
  <w:style w:type="character" w:customStyle="1" w:styleId="video-icon">
    <w:name w:val="video-icon"/>
    <w:basedOn w:val="DefaultParagraphFont"/>
    <w:rsid w:val="00211B1E"/>
  </w:style>
  <w:style w:type="character" w:customStyle="1" w:styleId="powa-shot-play-btn-text">
    <w:name w:val="powa-shot-play-btn-text"/>
    <w:basedOn w:val="DefaultParagraphFont"/>
    <w:rsid w:val="00211B1E"/>
  </w:style>
  <w:style w:type="character" w:customStyle="1" w:styleId="powa-shot-click">
    <w:name w:val="powa-shot-click"/>
    <w:basedOn w:val="DefaultParagraphFont"/>
    <w:rsid w:val="00211B1E"/>
  </w:style>
  <w:style w:type="character" w:customStyle="1" w:styleId="wpv-blurb">
    <w:name w:val="wpv-blurb"/>
    <w:basedOn w:val="DefaultParagraphFont"/>
    <w:rsid w:val="00211B1E"/>
  </w:style>
  <w:style w:type="character" w:customStyle="1" w:styleId="pb-caption">
    <w:name w:val="pb-caption"/>
    <w:basedOn w:val="DefaultParagraphFont"/>
    <w:rsid w:val="00211B1E"/>
  </w:style>
  <w:style w:type="character" w:customStyle="1" w:styleId="Heading5Char1">
    <w:name w:val="Heading 5 Char1"/>
    <w:aliases w:val="Text Char1"/>
    <w:basedOn w:val="DefaultParagraphFont"/>
    <w:semiHidden/>
    <w:rsid w:val="00211B1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11B1E"/>
    <w:rPr>
      <w:vertAlign w:val="baseline"/>
    </w:rPr>
  </w:style>
  <w:style w:type="character" w:customStyle="1" w:styleId="Heading7Char1">
    <w:name w:val="Heading 7 Char1"/>
    <w:basedOn w:val="DefaultParagraphFont"/>
    <w:semiHidden/>
    <w:rsid w:val="00211B1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11B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11B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11B1E"/>
    <w:rPr>
      <w:rFonts w:ascii="Calibri" w:hAnsi="Calibri" w:cs="Calibri"/>
    </w:rPr>
  </w:style>
  <w:style w:type="numbering" w:customStyle="1" w:styleId="NoList2">
    <w:name w:val="No List2"/>
    <w:next w:val="NoList"/>
    <w:uiPriority w:val="99"/>
    <w:semiHidden/>
    <w:unhideWhenUsed/>
    <w:rsid w:val="00211B1E"/>
  </w:style>
  <w:style w:type="numbering" w:customStyle="1" w:styleId="NoList3">
    <w:name w:val="No List3"/>
    <w:next w:val="NoList"/>
    <w:uiPriority w:val="99"/>
    <w:semiHidden/>
    <w:unhideWhenUsed/>
    <w:rsid w:val="00211B1E"/>
  </w:style>
  <w:style w:type="numbering" w:customStyle="1" w:styleId="NoList4">
    <w:name w:val="No List4"/>
    <w:next w:val="NoList"/>
    <w:uiPriority w:val="99"/>
    <w:semiHidden/>
    <w:unhideWhenUsed/>
    <w:rsid w:val="00211B1E"/>
  </w:style>
  <w:style w:type="numbering" w:customStyle="1" w:styleId="NoList5">
    <w:name w:val="No List5"/>
    <w:next w:val="NoList"/>
    <w:semiHidden/>
    <w:unhideWhenUsed/>
    <w:rsid w:val="00211B1E"/>
  </w:style>
  <w:style w:type="paragraph" w:styleId="BlockText">
    <w:name w:val="Block Text"/>
    <w:basedOn w:val="Normal"/>
    <w:rsid w:val="00211B1E"/>
    <w:pPr>
      <w:ind w:left="229" w:right="229"/>
    </w:pPr>
    <w:rPr>
      <w:rFonts w:ascii="Verdana" w:eastAsia="Times New Roman" w:hAnsi="Verdana"/>
      <w:sz w:val="16"/>
      <w:szCs w:val="20"/>
    </w:rPr>
  </w:style>
  <w:style w:type="paragraph" w:styleId="NormalIndent">
    <w:name w:val="Normal Indent"/>
    <w:basedOn w:val="Normal"/>
    <w:rsid w:val="00211B1E"/>
    <w:pPr>
      <w:ind w:left="720"/>
    </w:pPr>
    <w:rPr>
      <w:rFonts w:eastAsia="Times New Roman"/>
      <w:szCs w:val="20"/>
    </w:rPr>
  </w:style>
  <w:style w:type="paragraph" w:styleId="EnvelopeReturn">
    <w:name w:val="envelope return"/>
    <w:basedOn w:val="Normal"/>
    <w:rsid w:val="00211B1E"/>
    <w:rPr>
      <w:rFonts w:ascii="Arial" w:eastAsia="Times New Roman" w:hAnsi="Arial"/>
      <w:sz w:val="24"/>
      <w:szCs w:val="20"/>
    </w:rPr>
  </w:style>
  <w:style w:type="paragraph" w:styleId="EnvelopeAddress">
    <w:name w:val="envelope address"/>
    <w:basedOn w:val="Normal"/>
    <w:rsid w:val="00211B1E"/>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11B1E"/>
  </w:style>
  <w:style w:type="numbering" w:customStyle="1" w:styleId="NoList7">
    <w:name w:val="No List7"/>
    <w:next w:val="NoList"/>
    <w:semiHidden/>
    <w:unhideWhenUsed/>
    <w:rsid w:val="00211B1E"/>
  </w:style>
  <w:style w:type="paragraph" w:styleId="ListBullet">
    <w:name w:val="List Bullet"/>
    <w:basedOn w:val="Normal"/>
    <w:link w:val="ListBulletChar"/>
    <w:uiPriority w:val="99"/>
    <w:unhideWhenUsed/>
    <w:rsid w:val="00211B1E"/>
    <w:pPr>
      <w:tabs>
        <w:tab w:val="num" w:pos="360"/>
      </w:tabs>
      <w:ind w:left="360" w:hanging="360"/>
      <w:contextualSpacing/>
    </w:pPr>
    <w:rPr>
      <w:rFonts w:eastAsia="Calibri"/>
    </w:rPr>
  </w:style>
  <w:style w:type="table" w:styleId="MediumGrid1">
    <w:name w:val="Medium Grid 1"/>
    <w:basedOn w:val="TableNormal"/>
    <w:uiPriority w:val="67"/>
    <w:rsid w:val="00211B1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11B1E"/>
  </w:style>
  <w:style w:type="numbering" w:customStyle="1" w:styleId="NoList111">
    <w:name w:val="No List111"/>
    <w:next w:val="NoList"/>
    <w:uiPriority w:val="99"/>
    <w:semiHidden/>
    <w:unhideWhenUsed/>
    <w:rsid w:val="00211B1E"/>
  </w:style>
  <w:style w:type="numbering" w:customStyle="1" w:styleId="NoList1111">
    <w:name w:val="No List1111"/>
    <w:next w:val="NoList"/>
    <w:uiPriority w:val="99"/>
    <w:semiHidden/>
    <w:unhideWhenUsed/>
    <w:rsid w:val="00211B1E"/>
  </w:style>
  <w:style w:type="numbering" w:customStyle="1" w:styleId="NoList11111">
    <w:name w:val="No List11111"/>
    <w:next w:val="NoList"/>
    <w:uiPriority w:val="99"/>
    <w:semiHidden/>
    <w:unhideWhenUsed/>
    <w:rsid w:val="00211B1E"/>
  </w:style>
  <w:style w:type="numbering" w:customStyle="1" w:styleId="NoList111111">
    <w:name w:val="No List111111"/>
    <w:next w:val="NoList"/>
    <w:uiPriority w:val="99"/>
    <w:semiHidden/>
    <w:unhideWhenUsed/>
    <w:rsid w:val="00211B1E"/>
  </w:style>
  <w:style w:type="numbering" w:customStyle="1" w:styleId="NoList1111111">
    <w:name w:val="No List1111111"/>
    <w:next w:val="NoList"/>
    <w:uiPriority w:val="99"/>
    <w:semiHidden/>
    <w:unhideWhenUsed/>
    <w:rsid w:val="00211B1E"/>
  </w:style>
  <w:style w:type="numbering" w:customStyle="1" w:styleId="NoList11111111">
    <w:name w:val="No List11111111"/>
    <w:next w:val="NoList"/>
    <w:uiPriority w:val="99"/>
    <w:semiHidden/>
    <w:unhideWhenUsed/>
    <w:rsid w:val="00211B1E"/>
  </w:style>
  <w:style w:type="numbering" w:customStyle="1" w:styleId="NoList111111111">
    <w:name w:val="No List111111111"/>
    <w:next w:val="NoList"/>
    <w:uiPriority w:val="99"/>
    <w:semiHidden/>
    <w:unhideWhenUsed/>
    <w:rsid w:val="00211B1E"/>
  </w:style>
  <w:style w:type="numbering" w:customStyle="1" w:styleId="NoList1111111111">
    <w:name w:val="No List1111111111"/>
    <w:next w:val="NoList"/>
    <w:uiPriority w:val="99"/>
    <w:semiHidden/>
    <w:unhideWhenUsed/>
    <w:rsid w:val="00211B1E"/>
  </w:style>
  <w:style w:type="numbering" w:customStyle="1" w:styleId="NoList11111111111">
    <w:name w:val="No List11111111111"/>
    <w:next w:val="NoList"/>
    <w:uiPriority w:val="99"/>
    <w:semiHidden/>
    <w:unhideWhenUsed/>
    <w:rsid w:val="00211B1E"/>
  </w:style>
  <w:style w:type="numbering" w:customStyle="1" w:styleId="NoList111111111111">
    <w:name w:val="No List111111111111"/>
    <w:next w:val="NoList"/>
    <w:uiPriority w:val="99"/>
    <w:semiHidden/>
    <w:unhideWhenUsed/>
    <w:rsid w:val="00211B1E"/>
  </w:style>
  <w:style w:type="numbering" w:customStyle="1" w:styleId="NoList1111111111111">
    <w:name w:val="No List1111111111111"/>
    <w:next w:val="NoList"/>
    <w:uiPriority w:val="99"/>
    <w:semiHidden/>
    <w:unhideWhenUsed/>
    <w:rsid w:val="00211B1E"/>
  </w:style>
  <w:style w:type="numbering" w:customStyle="1" w:styleId="NoList11111111111111">
    <w:name w:val="No List11111111111111"/>
    <w:next w:val="NoList"/>
    <w:uiPriority w:val="99"/>
    <w:semiHidden/>
    <w:unhideWhenUsed/>
    <w:rsid w:val="00211B1E"/>
  </w:style>
  <w:style w:type="numbering" w:customStyle="1" w:styleId="NoList111111111111111">
    <w:name w:val="No List111111111111111"/>
    <w:next w:val="NoList"/>
    <w:uiPriority w:val="99"/>
    <w:semiHidden/>
    <w:unhideWhenUsed/>
    <w:rsid w:val="00211B1E"/>
  </w:style>
  <w:style w:type="numbering" w:customStyle="1" w:styleId="NoList1111111111111111">
    <w:name w:val="No List1111111111111111"/>
    <w:next w:val="NoList"/>
    <w:uiPriority w:val="99"/>
    <w:semiHidden/>
    <w:unhideWhenUsed/>
    <w:rsid w:val="00211B1E"/>
  </w:style>
  <w:style w:type="numbering" w:customStyle="1" w:styleId="NoList11111111111111111">
    <w:name w:val="No List11111111111111111"/>
    <w:next w:val="NoList"/>
    <w:uiPriority w:val="99"/>
    <w:semiHidden/>
    <w:unhideWhenUsed/>
    <w:rsid w:val="00211B1E"/>
  </w:style>
  <w:style w:type="character" w:customStyle="1" w:styleId="FontStyle220">
    <w:name w:val="Font Style220"/>
    <w:basedOn w:val="DefaultParagraphFont"/>
    <w:uiPriority w:val="99"/>
    <w:rsid w:val="00211B1E"/>
    <w:rPr>
      <w:rFonts w:ascii="Candara" w:hAnsi="Candara" w:cs="Candara" w:hint="default"/>
      <w:i/>
      <w:iCs/>
      <w:sz w:val="18"/>
      <w:szCs w:val="18"/>
    </w:rPr>
  </w:style>
  <w:style w:type="character" w:customStyle="1" w:styleId="FontStyle290">
    <w:name w:val="Font Style290"/>
    <w:basedOn w:val="DefaultParagraphFont"/>
    <w:uiPriority w:val="99"/>
    <w:rsid w:val="00211B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11B1E"/>
    <w:rPr>
      <w:rFonts w:ascii="Arial" w:hAnsi="Arial" w:cs="Arial"/>
      <w:b/>
      <w:bCs/>
      <w:sz w:val="16"/>
      <w:szCs w:val="16"/>
    </w:rPr>
  </w:style>
  <w:style w:type="paragraph" w:customStyle="1" w:styleId="articlebodynormaltext">
    <w:name w:val="articlebody_normaltext"/>
    <w:basedOn w:val="Normal"/>
    <w:rsid w:val="00211B1E"/>
    <w:pPr>
      <w:spacing w:before="100" w:beforeAutospacing="1" w:after="100" w:afterAutospacing="1"/>
    </w:pPr>
    <w:rPr>
      <w:rFonts w:ascii="Georgia" w:hAnsi="Georgia"/>
    </w:rPr>
  </w:style>
  <w:style w:type="character" w:customStyle="1" w:styleId="Bodytext21">
    <w:name w:val="Body text (2)_"/>
    <w:basedOn w:val="DefaultParagraphFont"/>
    <w:link w:val="Bodytext22"/>
    <w:rsid w:val="00211B1E"/>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11B1E"/>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11B1E"/>
    <w:rPr>
      <w:color w:val="000000"/>
      <w:sz w:val="28"/>
      <w:szCs w:val="28"/>
    </w:rPr>
  </w:style>
  <w:style w:type="character" w:customStyle="1" w:styleId="Style9ptItalicUnderline">
    <w:name w:val="Style 9 pt Italic Underline"/>
    <w:rsid w:val="00211B1E"/>
    <w:rPr>
      <w:i/>
      <w:iCs/>
      <w:sz w:val="20"/>
      <w:u w:val="single"/>
    </w:rPr>
  </w:style>
  <w:style w:type="paragraph" w:customStyle="1" w:styleId="StyleHeading4TagsmalltextBigcardbodyNormalTagNotBold">
    <w:name w:val="Style Heading 4Tagsmall textBig cardbodyNormal Tag + Not Bold"/>
    <w:basedOn w:val="Heading4"/>
    <w:rsid w:val="00211B1E"/>
    <w:rPr>
      <w:bCs w:val="0"/>
      <w:sz w:val="22"/>
      <w:szCs w:val="22"/>
    </w:rPr>
  </w:style>
  <w:style w:type="character" w:customStyle="1" w:styleId="StyleBox12ptBold">
    <w:name w:val="Style Box + 12 pt Bold"/>
    <w:basedOn w:val="DefaultParagraphFont"/>
    <w:rsid w:val="00211B1E"/>
    <w:rPr>
      <w:rFonts w:ascii="Georgia" w:hAnsi="Georgia"/>
      <w:b/>
      <w:bCs/>
      <w:sz w:val="22"/>
      <w:u w:val="single"/>
      <w:bdr w:val="none" w:sz="0" w:space="0" w:color="auto"/>
    </w:rPr>
  </w:style>
  <w:style w:type="character" w:customStyle="1" w:styleId="StyleBox12pt">
    <w:name w:val="Style Box + 12 pt"/>
    <w:basedOn w:val="DefaultParagraphFont"/>
    <w:rsid w:val="00211B1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11B1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11B1E"/>
    <w:rPr>
      <w:bCs w:val="0"/>
      <w:szCs w:val="22"/>
    </w:rPr>
  </w:style>
  <w:style w:type="character" w:customStyle="1" w:styleId="StyleGaramondText1">
    <w:name w:val="Style Garamond Text 1"/>
    <w:basedOn w:val="DefaultParagraphFont"/>
    <w:rsid w:val="00211B1E"/>
    <w:rPr>
      <w:rFonts w:ascii="Georgia" w:hAnsi="Georgia"/>
      <w:color w:val="0D0D0D" w:themeColor="text1" w:themeTint="F2"/>
      <w:sz w:val="22"/>
    </w:rPr>
  </w:style>
  <w:style w:type="character" w:customStyle="1" w:styleId="StyleGaramondText1Underline">
    <w:name w:val="Style Garamond Text 1 Underline"/>
    <w:basedOn w:val="DefaultParagraphFont"/>
    <w:rsid w:val="00211B1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11B1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11B1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11B1E"/>
    <w:rPr>
      <w:b w:val="0"/>
      <w:bCs w:val="0"/>
      <w:sz w:val="14"/>
      <w:u w:val="none"/>
    </w:rPr>
  </w:style>
  <w:style w:type="character" w:customStyle="1" w:styleId="Style7ptBold">
    <w:name w:val="Style 7 pt Bold"/>
    <w:basedOn w:val="DefaultParagraphFont"/>
    <w:rsid w:val="00211B1E"/>
    <w:rPr>
      <w:b w:val="0"/>
      <w:bCs/>
      <w:sz w:val="14"/>
    </w:rPr>
  </w:style>
  <w:style w:type="paragraph" w:customStyle="1" w:styleId="Stylecardtext8pt">
    <w:name w:val="Style card text + 8 pt"/>
    <w:basedOn w:val="Normal"/>
    <w:rsid w:val="00211B1E"/>
    <w:pPr>
      <w:ind w:right="288"/>
    </w:pPr>
    <w:rPr>
      <w:sz w:val="16"/>
    </w:rPr>
  </w:style>
  <w:style w:type="paragraph" w:customStyle="1" w:styleId="Stylecardtext5pt">
    <w:name w:val="Style card text + 5 pt"/>
    <w:basedOn w:val="Normal"/>
    <w:rsid w:val="00211B1E"/>
    <w:pPr>
      <w:ind w:right="288"/>
    </w:pPr>
    <w:rPr>
      <w:sz w:val="10"/>
    </w:rPr>
  </w:style>
  <w:style w:type="character" w:customStyle="1" w:styleId="StyleStyleBoldUnderlineUnderlineIntenseEmphasis1apple-style-">
    <w:name w:val="Style Style Bold UnderlineUnderlineIntense Emphasis1apple-style-..."/>
    <w:basedOn w:val="DefaultParagraphFont"/>
    <w:rsid w:val="00211B1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11B1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11B1E"/>
    <w:rPr>
      <w:rFonts w:ascii="Georgia" w:hAnsi="Georgia"/>
      <w:u w:val="single"/>
    </w:rPr>
  </w:style>
  <w:style w:type="paragraph" w:customStyle="1" w:styleId="StyleCardsGeorgia12ptBoldThickunderlineBorderSin">
    <w:name w:val="Style Cards + Georgia 12 pt Bold Thick underline Border: : (Sin..."/>
    <w:basedOn w:val="Normal"/>
    <w:rsid w:val="00211B1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11B1E"/>
    <w:rPr>
      <w:rFonts w:ascii="Georgia" w:hAnsi="Georgia"/>
      <w:sz w:val="24"/>
      <w:u w:val="single"/>
    </w:rPr>
  </w:style>
  <w:style w:type="paragraph" w:customStyle="1" w:styleId="StyleCardsGeorgia">
    <w:name w:val="Style Cards + Georgia"/>
    <w:basedOn w:val="Normal"/>
    <w:rsid w:val="00211B1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11B1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11B1E"/>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11B1E"/>
    <w:rPr>
      <w:rFonts w:eastAsia="Times New Roman"/>
      <w:i/>
      <w:iCs/>
    </w:rPr>
  </w:style>
  <w:style w:type="character" w:customStyle="1" w:styleId="HTMLAddressChar">
    <w:name w:val="HTML Address Char"/>
    <w:basedOn w:val="DefaultParagraphFont"/>
    <w:link w:val="HTMLAddress"/>
    <w:uiPriority w:val="99"/>
    <w:rsid w:val="00211B1E"/>
    <w:rPr>
      <w:rFonts w:ascii="Calibri" w:eastAsia="Times New Roman" w:hAnsi="Calibri"/>
      <w:i/>
      <w:iCs/>
      <w:sz w:val="22"/>
    </w:rPr>
  </w:style>
  <w:style w:type="paragraph" w:styleId="Index1">
    <w:name w:val="index 1"/>
    <w:basedOn w:val="Normal"/>
    <w:next w:val="Normal"/>
    <w:autoRedefine/>
    <w:unhideWhenUsed/>
    <w:rsid w:val="00211B1E"/>
    <w:pPr>
      <w:ind w:left="220" w:hanging="220"/>
    </w:pPr>
  </w:style>
  <w:style w:type="character" w:customStyle="1" w:styleId="CardsFont6ptChar1">
    <w:name w:val="Cards + Font: 6 pt Char1"/>
    <w:link w:val="CardsFont6pt"/>
    <w:locked/>
    <w:rsid w:val="00211B1E"/>
    <w:rPr>
      <w:rFonts w:ascii="Calibri" w:eastAsia="Times New Roman" w:hAnsi="Calibri" w:cs="Times New Roman"/>
      <w:sz w:val="12"/>
      <w:szCs w:val="20"/>
    </w:rPr>
  </w:style>
  <w:style w:type="paragraph" w:customStyle="1" w:styleId="Quote2">
    <w:name w:val="Quote2"/>
    <w:basedOn w:val="Default"/>
    <w:next w:val="Default"/>
    <w:rsid w:val="00211B1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11B1E"/>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211B1E"/>
    <w:pPr>
      <w:keepNext/>
      <w:keepLines/>
      <w:spacing w:before="200"/>
      <w:outlineLvl w:val="3"/>
    </w:pPr>
    <w:rPr>
      <w:rFonts w:eastAsia="Times New Roman"/>
      <w:b/>
      <w:bCs/>
      <w:iCs/>
      <w:sz w:val="26"/>
    </w:rPr>
  </w:style>
  <w:style w:type="paragraph" w:customStyle="1" w:styleId="post-subtitle">
    <w:name w:val="post-subtitle"/>
    <w:basedOn w:val="Normal"/>
    <w:rsid w:val="00211B1E"/>
    <w:pPr>
      <w:spacing w:before="100" w:beforeAutospacing="1" w:after="100" w:afterAutospacing="1"/>
    </w:pPr>
    <w:rPr>
      <w:rFonts w:eastAsia="Times New Roman"/>
    </w:rPr>
  </w:style>
  <w:style w:type="paragraph" w:customStyle="1" w:styleId="Pa0">
    <w:name w:val="Pa0"/>
    <w:basedOn w:val="Default"/>
    <w:next w:val="Default"/>
    <w:uiPriority w:val="99"/>
    <w:rsid w:val="00211B1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11B1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11B1E"/>
    <w:pPr>
      <w:spacing w:before="100" w:beforeAutospacing="1" w:after="100" w:afterAutospacing="1"/>
    </w:pPr>
    <w:rPr>
      <w:rFonts w:eastAsia="Times New Roman"/>
    </w:rPr>
  </w:style>
  <w:style w:type="paragraph" w:customStyle="1" w:styleId="tagline1">
    <w:name w:val="tagline"/>
    <w:basedOn w:val="Normal"/>
    <w:rsid w:val="00211B1E"/>
    <w:pPr>
      <w:spacing w:before="100" w:beforeAutospacing="1" w:after="100" w:afterAutospacing="1"/>
    </w:pPr>
    <w:rPr>
      <w:rFonts w:eastAsia="Times New Roman"/>
    </w:rPr>
  </w:style>
  <w:style w:type="paragraph" w:customStyle="1" w:styleId="Block1">
    <w:name w:val="Block1"/>
    <w:basedOn w:val="Normal"/>
    <w:next w:val="Normal"/>
    <w:uiPriority w:val="3"/>
    <w:qFormat/>
    <w:rsid w:val="00211B1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11B1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11B1E"/>
    <w:rPr>
      <w:sz w:val="10"/>
    </w:rPr>
  </w:style>
  <w:style w:type="paragraph" w:customStyle="1" w:styleId="ReallySamllText">
    <w:name w:val="ReallySamllText"/>
    <w:basedOn w:val="Normal"/>
    <w:link w:val="ReallySamllTextChar"/>
    <w:autoRedefine/>
    <w:rsid w:val="00211B1E"/>
    <w:rPr>
      <w:rFonts w:asciiTheme="minorHAnsi" w:hAnsiTheme="minorHAnsi"/>
      <w:sz w:val="10"/>
    </w:rPr>
  </w:style>
  <w:style w:type="paragraph" w:customStyle="1" w:styleId="CardCites">
    <w:name w:val="Card Cites"/>
    <w:basedOn w:val="Normal"/>
    <w:next w:val="Normal"/>
    <w:qFormat/>
    <w:rsid w:val="00211B1E"/>
    <w:rPr>
      <w:rFonts w:eastAsia="Times New Roman"/>
      <w:b/>
      <w:sz w:val="20"/>
    </w:rPr>
  </w:style>
  <w:style w:type="paragraph" w:customStyle="1" w:styleId="NormalWeb3">
    <w:name w:val="Normal (Web)3"/>
    <w:basedOn w:val="Normal"/>
    <w:rsid w:val="00211B1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11B1E"/>
    <w:pPr>
      <w:ind w:left="400"/>
    </w:pPr>
    <w:rPr>
      <w:rFonts w:eastAsia="Times New Roman"/>
    </w:rPr>
  </w:style>
  <w:style w:type="paragraph" w:customStyle="1" w:styleId="TagCiteChar2">
    <w:name w:val="Tag / Cite Char"/>
    <w:basedOn w:val="Normal"/>
    <w:rsid w:val="00211B1E"/>
    <w:rPr>
      <w:rFonts w:eastAsia="Times New Roman"/>
      <w:b/>
      <w:color w:val="000000"/>
    </w:rPr>
  </w:style>
  <w:style w:type="paragraph" w:customStyle="1" w:styleId="PageNumber2">
    <w:name w:val="Page Number2"/>
    <w:basedOn w:val="Normal"/>
    <w:next w:val="Normal"/>
    <w:rsid w:val="00211B1E"/>
    <w:rPr>
      <w:rFonts w:eastAsia="Times New Roman"/>
      <w:sz w:val="20"/>
    </w:rPr>
  </w:style>
  <w:style w:type="paragraph" w:customStyle="1" w:styleId="HeaderFooter">
    <w:name w:val="Header &amp; Footer"/>
    <w:rsid w:val="00211B1E"/>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11B1E"/>
    <w:rPr>
      <w:rFonts w:ascii="Arial Narrow" w:eastAsia="Times New Roman" w:hAnsi="Arial Narrow"/>
      <w:color w:val="000000"/>
      <w:sz w:val="16"/>
    </w:rPr>
  </w:style>
  <w:style w:type="paragraph" w:customStyle="1" w:styleId="CardTextUnderlined">
    <w:name w:val="Card Text Underlined"/>
    <w:basedOn w:val="Normal"/>
    <w:rsid w:val="00211B1E"/>
    <w:rPr>
      <w:rFonts w:ascii="Arial Narrow" w:eastAsia="Times New Roman" w:hAnsi="Arial Narrow"/>
      <w:u w:val="single"/>
    </w:rPr>
  </w:style>
  <w:style w:type="paragraph" w:customStyle="1" w:styleId="HeaderDebate">
    <w:name w:val="Header Debate"/>
    <w:basedOn w:val="Normal"/>
    <w:rsid w:val="00211B1E"/>
    <w:pPr>
      <w:jc w:val="center"/>
      <w:outlineLvl w:val="0"/>
    </w:pPr>
    <w:rPr>
      <w:rFonts w:eastAsia="Times New Roman"/>
      <w:b/>
      <w:sz w:val="48"/>
      <w:u w:val="words"/>
    </w:rPr>
  </w:style>
  <w:style w:type="paragraph" w:customStyle="1" w:styleId="NormalWeb1">
    <w:name w:val="Normal (Web)1"/>
    <w:basedOn w:val="Normal"/>
    <w:rsid w:val="00211B1E"/>
    <w:pPr>
      <w:spacing w:before="100" w:beforeAutospacing="1" w:after="100" w:afterAutospacing="1"/>
    </w:pPr>
    <w:rPr>
      <w:rFonts w:eastAsia="Times New Roman"/>
      <w:sz w:val="20"/>
      <w:szCs w:val="20"/>
    </w:rPr>
  </w:style>
  <w:style w:type="paragraph" w:customStyle="1" w:styleId="CardTagCharChar">
    <w:name w:val="Card Tag Char Char"/>
    <w:basedOn w:val="Normal"/>
    <w:rsid w:val="00211B1E"/>
    <w:rPr>
      <w:rFonts w:eastAsia="Times New Roman"/>
      <w:b/>
    </w:rPr>
  </w:style>
  <w:style w:type="paragraph" w:customStyle="1" w:styleId="fixed">
    <w:name w:val="fixed"/>
    <w:basedOn w:val="Normal"/>
    <w:rsid w:val="00211B1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11B1E"/>
    <w:pPr>
      <w:spacing w:before="100" w:beforeAutospacing="1" w:after="100" w:afterAutospacing="1"/>
    </w:pPr>
    <w:rPr>
      <w:rFonts w:eastAsia="Times New Roman"/>
    </w:rPr>
  </w:style>
  <w:style w:type="paragraph" w:customStyle="1" w:styleId="ExecutiveSummarytext">
    <w:name w:val="Executive Summary text"/>
    <w:basedOn w:val="Normal"/>
    <w:next w:val="Normal"/>
    <w:rsid w:val="00211B1E"/>
    <w:pPr>
      <w:autoSpaceDE w:val="0"/>
      <w:autoSpaceDN w:val="0"/>
      <w:adjustRightInd w:val="0"/>
    </w:pPr>
    <w:rPr>
      <w:rFonts w:ascii="Arial" w:eastAsia="Times New Roman" w:hAnsi="Arial"/>
    </w:rPr>
  </w:style>
  <w:style w:type="character" w:customStyle="1" w:styleId="NormalUnderlineChar1">
    <w:name w:val="Normal Underline Char1"/>
    <w:locked/>
    <w:rsid w:val="00211B1E"/>
    <w:rPr>
      <w:u w:val="single"/>
    </w:rPr>
  </w:style>
  <w:style w:type="character" w:customStyle="1" w:styleId="CardUpSize-LightChar">
    <w:name w:val="CardUpSize - Light Char"/>
    <w:link w:val="CardUpSize-Light"/>
    <w:locked/>
    <w:rsid w:val="00211B1E"/>
    <w:rPr>
      <w:rFonts w:ascii="Times New Roman" w:eastAsia="Times New Roman" w:hAnsi="Times New Roman"/>
      <w:szCs w:val="32"/>
      <w:u w:val="single"/>
    </w:rPr>
  </w:style>
  <w:style w:type="paragraph" w:customStyle="1" w:styleId="CardUpSize-Light">
    <w:name w:val="CardUpSize - Light"/>
    <w:basedOn w:val="Normal"/>
    <w:link w:val="CardUpSize-LightChar"/>
    <w:rsid w:val="00211B1E"/>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11B1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11B1E"/>
    <w:pPr>
      <w:jc w:val="both"/>
    </w:pPr>
    <w:rPr>
      <w:rFonts w:ascii="Times New Roman" w:eastAsia="Times New Roman" w:hAnsi="Times New Roman"/>
      <w:b/>
      <w:sz w:val="24"/>
      <w:szCs w:val="32"/>
      <w:u w:val="single"/>
    </w:rPr>
  </w:style>
  <w:style w:type="paragraph" w:customStyle="1" w:styleId="SmallCite">
    <w:name w:val="Small Cite"/>
    <w:basedOn w:val="Normal"/>
    <w:rsid w:val="00211B1E"/>
    <w:rPr>
      <w:rFonts w:ascii="Verdana" w:eastAsia="Times New Roman" w:hAnsi="Verdana"/>
      <w:sz w:val="16"/>
    </w:rPr>
  </w:style>
  <w:style w:type="paragraph" w:customStyle="1" w:styleId="clearformatting">
    <w:name w:val="clear formatting"/>
    <w:basedOn w:val="Heading2"/>
    <w:rsid w:val="00211B1E"/>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11B1E"/>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11B1E"/>
    <w:pPr>
      <w:spacing w:after="240" w:line="360" w:lineRule="atLeast"/>
    </w:pPr>
    <w:rPr>
      <w:rFonts w:eastAsia="Times New Roman"/>
      <w:b/>
      <w:bCs/>
      <w:sz w:val="16"/>
      <w:szCs w:val="16"/>
    </w:rPr>
  </w:style>
  <w:style w:type="paragraph" w:customStyle="1" w:styleId="PlaceholderText1">
    <w:name w:val="Placeholder Text1"/>
    <w:basedOn w:val="Normal"/>
    <w:rsid w:val="00211B1E"/>
    <w:pPr>
      <w:keepNext/>
      <w:numPr>
        <w:numId w:val="13"/>
      </w:numPr>
      <w:outlineLvl w:val="0"/>
    </w:pPr>
    <w:rPr>
      <w:rFonts w:eastAsia="MS Gothic"/>
    </w:rPr>
  </w:style>
  <w:style w:type="character" w:customStyle="1" w:styleId="ImportantTextChar">
    <w:name w:val="Important Text Char"/>
    <w:link w:val="ImportantText"/>
    <w:locked/>
    <w:rsid w:val="00211B1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11B1E"/>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11B1E"/>
    <w:rPr>
      <w:rFonts w:ascii="HNKAOE+Arial" w:hAnsi="HNKAOE+Arial"/>
    </w:rPr>
  </w:style>
  <w:style w:type="paragraph" w:customStyle="1" w:styleId="StyleBodyText11ptBlackUnderline">
    <w:name w:val="Style Body Text + 11 pt Black Underline"/>
    <w:basedOn w:val="BodyText"/>
    <w:link w:val="StyleBodyText11ptBlackUnderlineChar"/>
    <w:rsid w:val="00211B1E"/>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11B1E"/>
    <w:rPr>
      <w:rFonts w:ascii="HNKAOE+Arial" w:hAnsi="HNKAOE+Arial"/>
    </w:rPr>
  </w:style>
  <w:style w:type="paragraph" w:customStyle="1" w:styleId="StyleBodyText11ptBoldBlack">
    <w:name w:val="Style Body Text + 11 pt Bold Black"/>
    <w:basedOn w:val="BodyText"/>
    <w:link w:val="StyleBodyText11ptBoldBlackChar"/>
    <w:rsid w:val="00211B1E"/>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11B1E"/>
    <w:rPr>
      <w:rFonts w:ascii="Times New Roman" w:eastAsia="Malgun Gothic" w:hAnsi="Times New Roman"/>
      <w:bCs/>
    </w:rPr>
  </w:style>
  <w:style w:type="paragraph" w:customStyle="1" w:styleId="StyletinyBold">
    <w:name w:val="Style tiny + Bold"/>
    <w:basedOn w:val="tiny"/>
    <w:link w:val="StyletinyBoldChar"/>
    <w:rsid w:val="00211B1E"/>
    <w:rPr>
      <w:rFonts w:cstheme="minorBidi"/>
      <w:bCs/>
      <w:sz w:val="24"/>
    </w:rPr>
  </w:style>
  <w:style w:type="character" w:customStyle="1" w:styleId="Heading5SizeDownChar">
    <w:name w:val="Heading 5 Size Down Char"/>
    <w:link w:val="Heading5SizeDown"/>
    <w:locked/>
    <w:rsid w:val="00211B1E"/>
    <w:rPr>
      <w:rFonts w:ascii="Times New Roman" w:eastAsia="Times New Roman" w:hAnsi="Times New Roman"/>
      <w:szCs w:val="16"/>
    </w:rPr>
  </w:style>
  <w:style w:type="paragraph" w:customStyle="1" w:styleId="Heading5SizeDown">
    <w:name w:val="Heading 5 Size Down"/>
    <w:basedOn w:val="Normal"/>
    <w:link w:val="Heading5SizeDownChar"/>
    <w:autoRedefine/>
    <w:rsid w:val="00211B1E"/>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11B1E"/>
    <w:rPr>
      <w:rFonts w:ascii="Times New Roman" w:eastAsia="Times New Roman" w:hAnsi="Times New Roman" w:cs="Arial"/>
      <w:b/>
      <w:szCs w:val="44"/>
    </w:rPr>
  </w:style>
  <w:style w:type="paragraph" w:customStyle="1" w:styleId="Normal2Bold">
    <w:name w:val="Normal2 + Bold"/>
    <w:basedOn w:val="Normal"/>
    <w:link w:val="Normal2BoldChar"/>
    <w:rsid w:val="00211B1E"/>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11B1E"/>
    <w:rPr>
      <w:rFonts w:ascii="Times New Roman" w:eastAsia="Times New Roman" w:hAnsi="Times New Roman"/>
      <w:lang w:eastAsia="ar-SA"/>
    </w:rPr>
  </w:style>
  <w:style w:type="paragraph" w:customStyle="1" w:styleId="ListContents">
    <w:name w:val="List Contents"/>
    <w:basedOn w:val="Normal"/>
    <w:link w:val="ListContentsChar"/>
    <w:rsid w:val="00211B1E"/>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11B1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11B1E"/>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11B1E"/>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11B1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11B1E"/>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11B1E"/>
    <w:rPr>
      <w:rFonts w:ascii="Arial" w:eastAsia="Times New Roman" w:hAnsi="Arial"/>
      <w:sz w:val="12"/>
    </w:rPr>
  </w:style>
  <w:style w:type="paragraph" w:customStyle="1" w:styleId="Unimportant">
    <w:name w:val="Unimportant"/>
    <w:basedOn w:val="Normal"/>
    <w:link w:val="UnimportantCharChar"/>
    <w:rsid w:val="00211B1E"/>
    <w:pPr>
      <w:jc w:val="both"/>
    </w:pPr>
    <w:rPr>
      <w:rFonts w:ascii="Arial" w:eastAsia="Times New Roman" w:hAnsi="Arial"/>
      <w:sz w:val="12"/>
    </w:rPr>
  </w:style>
  <w:style w:type="character" w:customStyle="1" w:styleId="TagCiteChar3">
    <w:name w:val="Tag &amp; Cite Char"/>
    <w:link w:val="TagCite2"/>
    <w:locked/>
    <w:rsid w:val="00211B1E"/>
    <w:rPr>
      <w:rFonts w:ascii="Arial" w:eastAsia="Times New Roman" w:hAnsi="Arial"/>
      <w:b/>
    </w:rPr>
  </w:style>
  <w:style w:type="paragraph" w:customStyle="1" w:styleId="TagCite2">
    <w:name w:val="Tag &amp; Cite"/>
    <w:basedOn w:val="Normal"/>
    <w:link w:val="TagCiteChar3"/>
    <w:rsid w:val="00211B1E"/>
    <w:pPr>
      <w:jc w:val="both"/>
    </w:pPr>
    <w:rPr>
      <w:rFonts w:ascii="Arial" w:eastAsia="Times New Roman" w:hAnsi="Arial"/>
      <w:b/>
      <w:sz w:val="24"/>
    </w:rPr>
  </w:style>
  <w:style w:type="character" w:customStyle="1" w:styleId="HighlightedTextChar">
    <w:name w:val="Highlighted Text Char"/>
    <w:link w:val="HighlightedText"/>
    <w:locked/>
    <w:rsid w:val="00211B1E"/>
    <w:rPr>
      <w:rFonts w:ascii="Arial" w:eastAsia="Times New Roman" w:hAnsi="Arial"/>
      <w:b/>
      <w:u w:val="thick"/>
    </w:rPr>
  </w:style>
  <w:style w:type="paragraph" w:customStyle="1" w:styleId="HighlightedText">
    <w:name w:val="Highlighted Text"/>
    <w:basedOn w:val="Normal"/>
    <w:link w:val="HighlightedTextChar"/>
    <w:rsid w:val="00211B1E"/>
    <w:pPr>
      <w:jc w:val="both"/>
    </w:pPr>
    <w:rPr>
      <w:rFonts w:ascii="Arial" w:eastAsia="Times New Roman" w:hAnsi="Arial"/>
      <w:b/>
      <w:sz w:val="24"/>
      <w:u w:val="thick"/>
    </w:rPr>
  </w:style>
  <w:style w:type="paragraph" w:customStyle="1" w:styleId="StyleHeading1Justified">
    <w:name w:val="Style Heading 1 + Justified"/>
    <w:basedOn w:val="Normal"/>
    <w:next w:val="Normal"/>
    <w:rsid w:val="00211B1E"/>
    <w:rPr>
      <w:rFonts w:ascii="Arial" w:eastAsia="Times New Roman" w:hAnsi="Arial"/>
      <w:sz w:val="20"/>
      <w:szCs w:val="20"/>
    </w:rPr>
  </w:style>
  <w:style w:type="paragraph" w:customStyle="1" w:styleId="textunderline0">
    <w:name w:val="text underline"/>
    <w:basedOn w:val="Normal"/>
    <w:link w:val="textunderlineChar0"/>
    <w:autoRedefine/>
    <w:rsid w:val="00211B1E"/>
    <w:rPr>
      <w:rFonts w:asciiTheme="minorHAnsi" w:hAnsiTheme="minorHAnsi"/>
      <w:sz w:val="24"/>
      <w:u w:val="thick"/>
    </w:rPr>
  </w:style>
  <w:style w:type="character" w:customStyle="1" w:styleId="DebateTagChar">
    <w:name w:val="Debate Tag Char"/>
    <w:link w:val="DebateTag"/>
    <w:locked/>
    <w:rsid w:val="00211B1E"/>
    <w:rPr>
      <w:rFonts w:ascii="Garamond" w:hAnsi="Garamond"/>
      <w:b/>
    </w:rPr>
  </w:style>
  <w:style w:type="paragraph" w:customStyle="1" w:styleId="DebateTag">
    <w:name w:val="Debate Tag"/>
    <w:basedOn w:val="Normal"/>
    <w:link w:val="DebateTagChar"/>
    <w:autoRedefine/>
    <w:rsid w:val="00211B1E"/>
    <w:pPr>
      <w:tabs>
        <w:tab w:val="left" w:pos="270"/>
      </w:tabs>
    </w:pPr>
    <w:rPr>
      <w:rFonts w:ascii="Garamond" w:hAnsi="Garamond"/>
      <w:b/>
      <w:sz w:val="24"/>
    </w:rPr>
  </w:style>
  <w:style w:type="paragraph" w:customStyle="1" w:styleId="DebateCite">
    <w:name w:val="Debate Cite"/>
    <w:basedOn w:val="Normal"/>
    <w:autoRedefine/>
    <w:rsid w:val="00211B1E"/>
    <w:pPr>
      <w:tabs>
        <w:tab w:val="left" w:pos="270"/>
      </w:tabs>
    </w:pPr>
    <w:rPr>
      <w:rFonts w:eastAsia="Times New Roman"/>
      <w:sz w:val="20"/>
    </w:rPr>
  </w:style>
  <w:style w:type="paragraph" w:customStyle="1" w:styleId="BlockTitle10">
    <w:name w:val="Block Title #1"/>
    <w:basedOn w:val="Heading1"/>
    <w:rsid w:val="00211B1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11B1E"/>
    <w:pPr>
      <w:widowControl w:val="0"/>
      <w:suppressAutoHyphens/>
    </w:pPr>
    <w:rPr>
      <w:rFonts w:ascii="Courier New" w:eastAsia="Courier New" w:hAnsi="Courier New"/>
      <w:sz w:val="20"/>
      <w:szCs w:val="20"/>
    </w:rPr>
  </w:style>
  <w:style w:type="paragraph" w:customStyle="1" w:styleId="MaggieTag">
    <w:name w:val="MaggieTag"/>
    <w:basedOn w:val="Heading2"/>
    <w:rsid w:val="00211B1E"/>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11B1E"/>
    <w:rPr>
      <w:rFonts w:ascii="Times New Roman" w:eastAsia="Times New Roman" w:hAnsi="Times New Roman"/>
    </w:rPr>
  </w:style>
  <w:style w:type="paragraph" w:customStyle="1" w:styleId="Heading4Cite">
    <w:name w:val="Heading 4 Cite"/>
    <w:basedOn w:val="Normal"/>
    <w:link w:val="Heading4CiteChar"/>
    <w:autoRedefine/>
    <w:rsid w:val="00211B1E"/>
    <w:rPr>
      <w:rFonts w:ascii="Times New Roman" w:eastAsia="Times New Roman" w:hAnsi="Times New Roman"/>
      <w:sz w:val="24"/>
    </w:rPr>
  </w:style>
  <w:style w:type="paragraph" w:customStyle="1" w:styleId="4">
    <w:name w:val="4"/>
    <w:basedOn w:val="Normal"/>
    <w:rsid w:val="00211B1E"/>
    <w:rPr>
      <w:rFonts w:eastAsia="Times New Roman"/>
      <w:sz w:val="20"/>
    </w:rPr>
  </w:style>
  <w:style w:type="character" w:customStyle="1" w:styleId="UnunderlinedTextChar">
    <w:name w:val="Ununderlined Text Char"/>
    <w:link w:val="UnunderlinedText"/>
    <w:locked/>
    <w:rsid w:val="00211B1E"/>
    <w:rPr>
      <w:rFonts w:eastAsia="Times New Roman"/>
      <w:bCs/>
      <w:sz w:val="12"/>
    </w:rPr>
  </w:style>
  <w:style w:type="paragraph" w:customStyle="1" w:styleId="UnunderlinedText">
    <w:name w:val="Ununderlined Text"/>
    <w:basedOn w:val="Normal"/>
    <w:link w:val="UnunderlinedTextChar"/>
    <w:autoRedefine/>
    <w:rsid w:val="00211B1E"/>
    <w:pPr>
      <w:spacing w:after="200" w:line="276" w:lineRule="auto"/>
    </w:pPr>
    <w:rPr>
      <w:rFonts w:asciiTheme="minorHAnsi" w:eastAsia="Times New Roman" w:hAnsiTheme="minorHAnsi"/>
      <w:bCs/>
      <w:sz w:val="12"/>
    </w:rPr>
  </w:style>
  <w:style w:type="paragraph" w:customStyle="1" w:styleId="card2">
    <w:name w:val="%card"/>
    <w:basedOn w:val="Normal"/>
    <w:autoRedefine/>
    <w:rsid w:val="00211B1E"/>
    <w:pPr>
      <w:spacing w:after="200" w:line="276" w:lineRule="auto"/>
      <w:ind w:left="288" w:right="288"/>
    </w:pPr>
    <w:rPr>
      <w:rFonts w:eastAsia="Times New Roman"/>
      <w:bCs/>
    </w:rPr>
  </w:style>
  <w:style w:type="paragraph" w:customStyle="1" w:styleId="BlockTitle4">
    <w:name w:val="%Block Title"/>
    <w:basedOn w:val="Heading1"/>
    <w:rsid w:val="00211B1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11B1E"/>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11B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11B1E"/>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11B1E"/>
    <w:rPr>
      <w:rFonts w:ascii="Century Gothic" w:eastAsia="Cambria" w:hAnsi="Century Gothic"/>
      <w:u w:val="thick"/>
    </w:rPr>
  </w:style>
  <w:style w:type="paragraph" w:customStyle="1" w:styleId="Card-Underline0">
    <w:name w:val="Card-Underline"/>
    <w:basedOn w:val="Normal"/>
    <w:link w:val="Card-UnderlineChar"/>
    <w:qFormat/>
    <w:rsid w:val="00211B1E"/>
    <w:rPr>
      <w:rFonts w:ascii="Century Gothic" w:eastAsia="Cambria" w:hAnsi="Century Gothic"/>
      <w:sz w:val="24"/>
      <w:u w:val="thick"/>
    </w:rPr>
  </w:style>
  <w:style w:type="paragraph" w:customStyle="1" w:styleId="PageNumber3">
    <w:name w:val="Page Number3"/>
    <w:basedOn w:val="Normal"/>
    <w:next w:val="Normal"/>
    <w:rsid w:val="00211B1E"/>
    <w:rPr>
      <w:rFonts w:eastAsia="Times New Roman"/>
      <w:sz w:val="20"/>
    </w:rPr>
  </w:style>
  <w:style w:type="paragraph" w:customStyle="1" w:styleId="PageNumber4">
    <w:name w:val="Page Number4"/>
    <w:basedOn w:val="Normal"/>
    <w:next w:val="Normal"/>
    <w:rsid w:val="00211B1E"/>
    <w:rPr>
      <w:rFonts w:eastAsia="Times New Roman"/>
      <w:sz w:val="20"/>
    </w:rPr>
  </w:style>
  <w:style w:type="paragraph" w:customStyle="1" w:styleId="PageNumber5">
    <w:name w:val="Page Number5"/>
    <w:basedOn w:val="Normal"/>
    <w:next w:val="Normal"/>
    <w:rsid w:val="00211B1E"/>
    <w:rPr>
      <w:rFonts w:eastAsia="Times New Roman"/>
      <w:sz w:val="20"/>
    </w:rPr>
  </w:style>
  <w:style w:type="paragraph" w:customStyle="1" w:styleId="smalltext1">
    <w:name w:val="small text1"/>
    <w:basedOn w:val="Normal"/>
    <w:next w:val="Normal"/>
    <w:uiPriority w:val="4"/>
    <w:qFormat/>
    <w:rsid w:val="00211B1E"/>
    <w:pPr>
      <w:keepNext/>
      <w:keepLines/>
      <w:spacing w:before="200"/>
      <w:outlineLvl w:val="3"/>
    </w:pPr>
    <w:rPr>
      <w:rFonts w:eastAsia="Times New Roman"/>
      <w:b/>
      <w:bCs/>
      <w:iCs/>
      <w:sz w:val="26"/>
    </w:rPr>
  </w:style>
  <w:style w:type="character" w:customStyle="1" w:styleId="CircleChar">
    <w:name w:val="Circle Char"/>
    <w:link w:val="Circle"/>
    <w:locked/>
    <w:rsid w:val="00211B1E"/>
    <w:rPr>
      <w:rFonts w:ascii="Times New Roman" w:eastAsia="Times New Roman" w:hAnsi="Times New Roman"/>
      <w:b/>
      <w:u w:val="words"/>
    </w:rPr>
  </w:style>
  <w:style w:type="paragraph" w:customStyle="1" w:styleId="Circle">
    <w:name w:val="Circle"/>
    <w:basedOn w:val="Normal"/>
    <w:link w:val="CircleChar"/>
    <w:rsid w:val="00211B1E"/>
    <w:rPr>
      <w:rFonts w:ascii="Times New Roman" w:eastAsia="Times New Roman" w:hAnsi="Times New Roman"/>
      <w:b/>
      <w:sz w:val="24"/>
      <w:u w:val="words"/>
    </w:rPr>
  </w:style>
  <w:style w:type="paragraph" w:customStyle="1" w:styleId="PageNumber6">
    <w:name w:val="Page Number6"/>
    <w:basedOn w:val="Normal"/>
    <w:next w:val="Normal"/>
    <w:rsid w:val="00211B1E"/>
    <w:rPr>
      <w:rFonts w:eastAsia="Times New Roman"/>
      <w:sz w:val="20"/>
    </w:rPr>
  </w:style>
  <w:style w:type="paragraph" w:customStyle="1" w:styleId="user">
    <w:name w:val="user"/>
    <w:basedOn w:val="Normal"/>
    <w:rsid w:val="00211B1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11B1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11B1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11B1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11B1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11B1E"/>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11B1E"/>
    <w:rPr>
      <w:rFonts w:eastAsia="Times New Roman"/>
      <w:sz w:val="20"/>
    </w:rPr>
  </w:style>
  <w:style w:type="paragraph" w:customStyle="1" w:styleId="DebateTag0">
    <w:name w:val="DebateTag"/>
    <w:basedOn w:val="Normal"/>
    <w:qFormat/>
    <w:rsid w:val="00211B1E"/>
    <w:rPr>
      <w:b/>
    </w:rPr>
  </w:style>
  <w:style w:type="paragraph" w:customStyle="1" w:styleId="date-comments">
    <w:name w:val="date-comments"/>
    <w:basedOn w:val="Normal"/>
    <w:uiPriority w:val="99"/>
    <w:rsid w:val="00211B1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11B1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11B1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11B1E"/>
    <w:rPr>
      <w:rFonts w:ascii="Garamond" w:eastAsia="Calibri" w:hAnsi="Garamond" w:hint="default"/>
      <w:sz w:val="16"/>
      <w:szCs w:val="22"/>
    </w:rPr>
  </w:style>
  <w:style w:type="character" w:customStyle="1" w:styleId="message-item">
    <w:name w:val="message-item"/>
    <w:rsid w:val="00211B1E"/>
  </w:style>
  <w:style w:type="character" w:customStyle="1" w:styleId="lightheader">
    <w:name w:val="lightheader"/>
    <w:rsid w:val="00211B1E"/>
  </w:style>
  <w:style w:type="character" w:customStyle="1" w:styleId="datestamp">
    <w:name w:val="datestamp"/>
    <w:rsid w:val="00211B1E"/>
  </w:style>
  <w:style w:type="character" w:customStyle="1" w:styleId="i">
    <w:name w:val="i"/>
    <w:uiPriority w:val="99"/>
    <w:rsid w:val="00211B1E"/>
  </w:style>
  <w:style w:type="character" w:customStyle="1" w:styleId="forenames">
    <w:name w:val="forenames"/>
    <w:rsid w:val="00211B1E"/>
  </w:style>
  <w:style w:type="character" w:customStyle="1" w:styleId="surname">
    <w:name w:val="surname"/>
    <w:rsid w:val="00211B1E"/>
  </w:style>
  <w:style w:type="character" w:customStyle="1" w:styleId="medium-font">
    <w:name w:val="medium-font"/>
    <w:rsid w:val="00211B1E"/>
  </w:style>
  <w:style w:type="character" w:customStyle="1" w:styleId="title-link-wrapper">
    <w:name w:val="title-link-wrapper"/>
    <w:rsid w:val="00211B1E"/>
  </w:style>
  <w:style w:type="character" w:customStyle="1" w:styleId="refpreview">
    <w:name w:val="refpreview"/>
    <w:rsid w:val="00211B1E"/>
  </w:style>
  <w:style w:type="character" w:customStyle="1" w:styleId="loose1">
    <w:name w:val="loose1"/>
    <w:rsid w:val="00211B1E"/>
  </w:style>
  <w:style w:type="character" w:customStyle="1" w:styleId="email">
    <w:name w:val="email"/>
    <w:rsid w:val="00211B1E"/>
  </w:style>
  <w:style w:type="character" w:customStyle="1" w:styleId="gsa">
    <w:name w:val="gs_a"/>
    <w:rsid w:val="00211B1E"/>
  </w:style>
  <w:style w:type="character" w:customStyle="1" w:styleId="goohl1">
    <w:name w:val="goohl1"/>
    <w:rsid w:val="00211B1E"/>
  </w:style>
  <w:style w:type="character" w:customStyle="1" w:styleId="mainarttitle">
    <w:name w:val="mainarttitle"/>
    <w:rsid w:val="00211B1E"/>
  </w:style>
  <w:style w:type="character" w:customStyle="1" w:styleId="mainartauthor">
    <w:name w:val="mainartauthor"/>
    <w:rsid w:val="00211B1E"/>
  </w:style>
  <w:style w:type="character" w:customStyle="1" w:styleId="mainartdate">
    <w:name w:val="mainartdate"/>
    <w:rsid w:val="00211B1E"/>
  </w:style>
  <w:style w:type="character" w:customStyle="1" w:styleId="gsggs">
    <w:name w:val="gs_ggs"/>
    <w:rsid w:val="00211B1E"/>
  </w:style>
  <w:style w:type="character" w:customStyle="1" w:styleId="ahead">
    <w:name w:val="a_head"/>
    <w:rsid w:val="00211B1E"/>
  </w:style>
  <w:style w:type="character" w:customStyle="1" w:styleId="articleauthor">
    <w:name w:val="articleauthor"/>
    <w:rsid w:val="00211B1E"/>
  </w:style>
  <w:style w:type="character" w:customStyle="1" w:styleId="footnote">
    <w:name w:val="footnote"/>
    <w:rsid w:val="00211B1E"/>
  </w:style>
  <w:style w:type="character" w:customStyle="1" w:styleId="docbody">
    <w:name w:val="docbody"/>
    <w:rsid w:val="00211B1E"/>
  </w:style>
  <w:style w:type="character" w:customStyle="1" w:styleId="superscript">
    <w:name w:val="superscript"/>
    <w:rsid w:val="00211B1E"/>
  </w:style>
  <w:style w:type="character" w:customStyle="1" w:styleId="citeChar2">
    <w:name w:val="cite Char"/>
    <w:locked/>
    <w:rsid w:val="00211B1E"/>
    <w:rPr>
      <w:b/>
      <w:bCs w:val="0"/>
      <w:u w:val="single"/>
    </w:rPr>
  </w:style>
  <w:style w:type="character" w:customStyle="1" w:styleId="StyleUnderlineChar">
    <w:name w:val="Style Underline Char"/>
    <w:locked/>
    <w:rsid w:val="00211B1E"/>
    <w:rPr>
      <w:u w:val="single"/>
    </w:rPr>
  </w:style>
  <w:style w:type="character" w:customStyle="1" w:styleId="CitesCharChar">
    <w:name w:val="Cites Char Char"/>
    <w:locked/>
    <w:rsid w:val="00211B1E"/>
    <w:rPr>
      <w:b/>
      <w:bCs/>
    </w:rPr>
  </w:style>
  <w:style w:type="character" w:customStyle="1" w:styleId="bwxsm">
    <w:name w:val="b w xsm"/>
    <w:rsid w:val="00211B1E"/>
  </w:style>
  <w:style w:type="character" w:customStyle="1" w:styleId="fstd">
    <w:name w:val="f std"/>
    <w:rsid w:val="00211B1E"/>
  </w:style>
  <w:style w:type="character" w:customStyle="1" w:styleId="gl">
    <w:name w:val="gl"/>
    <w:rsid w:val="00211B1E"/>
  </w:style>
  <w:style w:type="character" w:customStyle="1" w:styleId="heading2char2charchar1">
    <w:name w:val="heading2char2charchar1"/>
    <w:rsid w:val="00211B1E"/>
  </w:style>
  <w:style w:type="character" w:customStyle="1" w:styleId="charchar60">
    <w:name w:val="charchar6"/>
    <w:rsid w:val="00211B1E"/>
  </w:style>
  <w:style w:type="character" w:customStyle="1" w:styleId="bio1">
    <w:name w:val="bio1"/>
    <w:rsid w:val="00211B1E"/>
    <w:rPr>
      <w:rFonts w:ascii="Arial" w:hAnsi="Arial" w:cs="Arial" w:hint="default"/>
      <w:i/>
      <w:iCs/>
      <w:color w:val="000000"/>
      <w:sz w:val="20"/>
      <w:szCs w:val="20"/>
    </w:rPr>
  </w:style>
  <w:style w:type="character" w:customStyle="1" w:styleId="cardCharCharCharCharCharChar">
    <w:name w:val="card Char Char Char Char Char Char"/>
    <w:rsid w:val="00211B1E"/>
    <w:rPr>
      <w:sz w:val="24"/>
      <w:szCs w:val="24"/>
      <w:lang w:val="en-US" w:eastAsia="en-US" w:bidi="ar-SA"/>
    </w:rPr>
  </w:style>
  <w:style w:type="character" w:customStyle="1" w:styleId="Style24ptBoldUnderlineCenteredCharChar">
    <w:name w:val="Style 24 pt Bold Underline Centered Char Char"/>
    <w:rsid w:val="00211B1E"/>
    <w:rPr>
      <w:b/>
      <w:bCs/>
      <w:sz w:val="48"/>
      <w:szCs w:val="24"/>
      <w:u w:val="single"/>
      <w:lang w:val="en-US" w:eastAsia="en-US" w:bidi="ar-SA"/>
    </w:rPr>
  </w:style>
  <w:style w:type="character" w:customStyle="1" w:styleId="TagCiteCharChar0">
    <w:name w:val="Tag / Cite Char Char"/>
    <w:rsid w:val="00211B1E"/>
    <w:rPr>
      <w:b/>
      <w:bCs w:val="0"/>
      <w:color w:val="000000"/>
      <w:sz w:val="24"/>
      <w:szCs w:val="24"/>
      <w:lang w:val="en-US" w:eastAsia="en-US" w:bidi="ar-SA"/>
    </w:rPr>
  </w:style>
  <w:style w:type="character" w:customStyle="1" w:styleId="CardTextUnderlinedCharChar">
    <w:name w:val="Card Text Underlined Char Char"/>
    <w:rsid w:val="00211B1E"/>
    <w:rPr>
      <w:rFonts w:ascii="Arial Narrow" w:hAnsi="Arial Narrow" w:hint="default"/>
      <w:szCs w:val="24"/>
      <w:u w:val="single"/>
      <w:lang w:val="en-US" w:eastAsia="en-US" w:bidi="ar-SA"/>
    </w:rPr>
  </w:style>
  <w:style w:type="character" w:customStyle="1" w:styleId="CardTagCharCharChar">
    <w:name w:val="Card Tag Char Char Char"/>
    <w:rsid w:val="00211B1E"/>
    <w:rPr>
      <w:b/>
      <w:bCs w:val="0"/>
      <w:sz w:val="24"/>
      <w:szCs w:val="24"/>
      <w:lang w:val="en-US" w:eastAsia="en-US" w:bidi="ar-SA"/>
    </w:rPr>
  </w:style>
  <w:style w:type="character" w:customStyle="1" w:styleId="mainbody">
    <w:name w:val="mainbody"/>
    <w:rsid w:val="00211B1E"/>
  </w:style>
  <w:style w:type="character" w:customStyle="1" w:styleId="UnderlineStyleChar2">
    <w:name w:val="Underline Style Char2"/>
    <w:rsid w:val="00211B1E"/>
    <w:rPr>
      <w:rFonts w:ascii="Garamond" w:hAnsi="Garamond" w:hint="default"/>
      <w:sz w:val="22"/>
      <w:szCs w:val="24"/>
      <w:u w:val="single"/>
      <w:lang w:val="en-US" w:eastAsia="en-US" w:bidi="ar-SA"/>
    </w:rPr>
  </w:style>
  <w:style w:type="character" w:customStyle="1" w:styleId="Style1Char2">
    <w:name w:val="Style1 Char2"/>
    <w:rsid w:val="00211B1E"/>
    <w:rPr>
      <w:szCs w:val="24"/>
    </w:rPr>
  </w:style>
  <w:style w:type="character" w:customStyle="1" w:styleId="t13">
    <w:name w:val="t13"/>
    <w:rsid w:val="00211B1E"/>
  </w:style>
  <w:style w:type="character" w:customStyle="1" w:styleId="lead">
    <w:name w:val="lead"/>
    <w:rsid w:val="00211B1E"/>
  </w:style>
  <w:style w:type="paragraph" w:customStyle="1" w:styleId="CardDownx1">
    <w:name w:val="CardDown x1"/>
    <w:basedOn w:val="Normal"/>
    <w:link w:val="CardDownx1Char"/>
    <w:rsid w:val="00211B1E"/>
  </w:style>
  <w:style w:type="character" w:customStyle="1" w:styleId="CardDownx1Char">
    <w:name w:val="CardDown x1 Char"/>
    <w:link w:val="CardDownx1"/>
    <w:locked/>
    <w:rsid w:val="00211B1E"/>
    <w:rPr>
      <w:rFonts w:ascii="Calibri" w:hAnsi="Calibri"/>
      <w:sz w:val="22"/>
    </w:rPr>
  </w:style>
  <w:style w:type="character" w:customStyle="1" w:styleId="CharChar17">
    <w:name w:val="Char Char17"/>
    <w:locked/>
    <w:rsid w:val="00211B1E"/>
    <w:rPr>
      <w:rFonts w:ascii="Arial" w:hAnsi="Arial" w:cs="Arial" w:hint="default"/>
      <w:b/>
      <w:bCs/>
      <w:sz w:val="26"/>
      <w:szCs w:val="26"/>
    </w:rPr>
  </w:style>
  <w:style w:type="character" w:customStyle="1" w:styleId="address">
    <w:name w:val="address"/>
    <w:rsid w:val="00211B1E"/>
  </w:style>
  <w:style w:type="character" w:customStyle="1" w:styleId="ilspan">
    <w:name w:val="il_span"/>
    <w:rsid w:val="00211B1E"/>
  </w:style>
  <w:style w:type="character" w:customStyle="1" w:styleId="articletitle1">
    <w:name w:val="articletitle1"/>
    <w:rsid w:val="00211B1E"/>
    <w:rPr>
      <w:rFonts w:ascii="Times New Roman" w:hAnsi="Times New Roman" w:cs="Times New Roman" w:hint="default"/>
      <w:b/>
      <w:bCs/>
      <w:sz w:val="36"/>
      <w:szCs w:val="36"/>
    </w:rPr>
  </w:style>
  <w:style w:type="character" w:customStyle="1" w:styleId="leftidx1">
    <w:name w:val="leftidx1"/>
    <w:rsid w:val="00211B1E"/>
    <w:rPr>
      <w:rFonts w:ascii="Verdana" w:hAnsi="Verdana" w:hint="default"/>
      <w:sz w:val="22"/>
      <w:szCs w:val="22"/>
    </w:rPr>
  </w:style>
  <w:style w:type="character" w:customStyle="1" w:styleId="blue1">
    <w:name w:val="blue1"/>
    <w:rsid w:val="00211B1E"/>
    <w:rPr>
      <w:color w:val="0000FF"/>
    </w:rPr>
  </w:style>
  <w:style w:type="character" w:customStyle="1" w:styleId="author-link1">
    <w:name w:val="author-link1"/>
    <w:rsid w:val="00211B1E"/>
    <w:rPr>
      <w:b w:val="0"/>
      <w:bCs w:val="0"/>
    </w:rPr>
  </w:style>
  <w:style w:type="character" w:customStyle="1" w:styleId="black1">
    <w:name w:val="black1"/>
    <w:rsid w:val="00211B1E"/>
    <w:rPr>
      <w:color w:val="000000"/>
    </w:rPr>
  </w:style>
  <w:style w:type="character" w:customStyle="1" w:styleId="StyleunderlinedCharBold">
    <w:name w:val="Style underlined Char + Bold"/>
    <w:rsid w:val="00211B1E"/>
    <w:rPr>
      <w:rFonts w:ascii="Times New Roman" w:hAnsi="Times New Roman" w:cs="Times New Roman" w:hint="default"/>
      <w:b/>
      <w:bCs/>
      <w:sz w:val="21"/>
      <w:szCs w:val="24"/>
      <w:u w:val="single"/>
    </w:rPr>
  </w:style>
  <w:style w:type="character" w:customStyle="1" w:styleId="ThickUnderlineCharChar">
    <w:name w:val="Thick Underline Char Char"/>
    <w:rsid w:val="00211B1E"/>
    <w:rPr>
      <w:rFonts w:ascii="Calibri" w:eastAsia="Calibri" w:hAnsi="Calibri" w:hint="default"/>
    </w:rPr>
  </w:style>
  <w:style w:type="character" w:customStyle="1" w:styleId="CardUnderline">
    <w:name w:val="Card Underline"/>
    <w:rsid w:val="00211B1E"/>
    <w:rPr>
      <w:rFonts w:ascii="Times New Roman" w:hAnsi="Times New Roman" w:cs="Times New Roman" w:hint="default"/>
      <w:sz w:val="20"/>
      <w:u w:val="single"/>
    </w:rPr>
  </w:style>
  <w:style w:type="character" w:customStyle="1" w:styleId="lingoregion">
    <w:name w:val="lingo_region"/>
    <w:rsid w:val="00211B1E"/>
  </w:style>
  <w:style w:type="character" w:customStyle="1" w:styleId="cite0">
    <w:name w:val="%cite"/>
    <w:rsid w:val="00211B1E"/>
    <w:rPr>
      <w:rFonts w:ascii="Times New Roman" w:hAnsi="Times New Roman" w:cs="Times New Roman" w:hint="default"/>
      <w:b/>
      <w:bCs w:val="0"/>
      <w:sz w:val="24"/>
    </w:rPr>
  </w:style>
  <w:style w:type="character" w:customStyle="1" w:styleId="Emphasis21">
    <w:name w:val="%Emphasis2"/>
    <w:rsid w:val="00211B1E"/>
    <w:rPr>
      <w:rFonts w:ascii="Cooper Black" w:hAnsi="Cooper Black" w:hint="default"/>
      <w:iCs/>
      <w:u w:val="single"/>
    </w:rPr>
  </w:style>
  <w:style w:type="character" w:customStyle="1" w:styleId="bodycontentlink">
    <w:name w:val="bodycontentlink"/>
    <w:rsid w:val="00211B1E"/>
  </w:style>
  <w:style w:type="character" w:customStyle="1" w:styleId="AAAcite">
    <w:name w:val="AAAcite"/>
    <w:rsid w:val="00211B1E"/>
    <w:rPr>
      <w:rFonts w:ascii="Times New Roman" w:hAnsi="Times New Roman" w:cs="Times New Roman" w:hint="default"/>
      <w:b/>
      <w:bCs w:val="0"/>
      <w:sz w:val="24"/>
    </w:rPr>
  </w:style>
  <w:style w:type="character" w:customStyle="1" w:styleId="tmplheaderlink">
    <w:name w:val="tmplheaderlink"/>
    <w:rsid w:val="00211B1E"/>
    <w:rPr>
      <w:rFonts w:ascii="Times New Roman" w:hAnsi="Times New Roman" w:cs="Times New Roman" w:hint="default"/>
    </w:rPr>
  </w:style>
  <w:style w:type="character" w:customStyle="1" w:styleId="UnderlinedEvidenceCharChar">
    <w:name w:val="Underlined Evidence Char Char"/>
    <w:rsid w:val="00211B1E"/>
    <w:rPr>
      <w:rFonts w:ascii="Verdana" w:hAnsi="Verdana" w:hint="default"/>
      <w:sz w:val="21"/>
      <w:szCs w:val="21"/>
      <w:u w:val="thick"/>
      <w:lang w:val="en-US" w:eastAsia="en-US" w:bidi="ar-SA"/>
    </w:rPr>
  </w:style>
  <w:style w:type="character" w:customStyle="1" w:styleId="role">
    <w:name w:val="role"/>
    <w:rsid w:val="00211B1E"/>
  </w:style>
  <w:style w:type="character" w:customStyle="1" w:styleId="pagination">
    <w:name w:val="pagination"/>
    <w:rsid w:val="00211B1E"/>
  </w:style>
  <w:style w:type="character" w:customStyle="1" w:styleId="doi">
    <w:name w:val="doi"/>
    <w:rsid w:val="00211B1E"/>
  </w:style>
  <w:style w:type="character" w:customStyle="1" w:styleId="bodycontents">
    <w:name w:val="bodycontents"/>
    <w:rsid w:val="00211B1E"/>
  </w:style>
  <w:style w:type="character" w:customStyle="1" w:styleId="comma">
    <w:name w:val="comma"/>
    <w:rsid w:val="00211B1E"/>
  </w:style>
  <w:style w:type="character" w:customStyle="1" w:styleId="pad5right">
    <w:name w:val="pad5right"/>
    <w:rsid w:val="00211B1E"/>
  </w:style>
  <w:style w:type="character" w:customStyle="1" w:styleId="entry-date">
    <w:name w:val="entry-date"/>
    <w:rsid w:val="00211B1E"/>
  </w:style>
  <w:style w:type="character" w:customStyle="1" w:styleId="desc">
    <w:name w:val="desc"/>
    <w:rsid w:val="00211B1E"/>
  </w:style>
  <w:style w:type="character" w:customStyle="1" w:styleId="divider">
    <w:name w:val="divider"/>
    <w:rsid w:val="00211B1E"/>
  </w:style>
  <w:style w:type="character" w:customStyle="1" w:styleId="blogdate">
    <w:name w:val="blogdate"/>
    <w:rsid w:val="00211B1E"/>
  </w:style>
  <w:style w:type="character" w:customStyle="1" w:styleId="ticker">
    <w:name w:val="ticker"/>
    <w:rsid w:val="00211B1E"/>
  </w:style>
  <w:style w:type="character" w:customStyle="1" w:styleId="posted">
    <w:name w:val="posted"/>
    <w:rsid w:val="00211B1E"/>
  </w:style>
  <w:style w:type="character" w:customStyle="1" w:styleId="time">
    <w:name w:val="time"/>
    <w:rsid w:val="00211B1E"/>
  </w:style>
  <w:style w:type="character" w:customStyle="1" w:styleId="dot">
    <w:name w:val="dot"/>
    <w:rsid w:val="00211B1E"/>
  </w:style>
  <w:style w:type="character" w:customStyle="1" w:styleId="hn-date">
    <w:name w:val="hn-date"/>
    <w:rsid w:val="00211B1E"/>
  </w:style>
  <w:style w:type="character" w:customStyle="1" w:styleId="location">
    <w:name w:val="location"/>
    <w:rsid w:val="00211B1E"/>
  </w:style>
  <w:style w:type="character" w:customStyle="1" w:styleId="arial11">
    <w:name w:val="arial_11"/>
    <w:rsid w:val="00211B1E"/>
  </w:style>
  <w:style w:type="character" w:customStyle="1" w:styleId="dropcap-letter">
    <w:name w:val="dropcap-letter"/>
    <w:rsid w:val="00211B1E"/>
  </w:style>
  <w:style w:type="character" w:customStyle="1" w:styleId="offscreen">
    <w:name w:val="offscreen"/>
    <w:rsid w:val="00211B1E"/>
  </w:style>
  <w:style w:type="character" w:customStyle="1" w:styleId="linked-in">
    <w:name w:val="linked-in"/>
    <w:rsid w:val="00211B1E"/>
  </w:style>
  <w:style w:type="character" w:customStyle="1" w:styleId="in-widget">
    <w:name w:val="in-widget"/>
    <w:rsid w:val="00211B1E"/>
  </w:style>
  <w:style w:type="character" w:customStyle="1" w:styleId="in-right">
    <w:name w:val="in-right"/>
    <w:rsid w:val="00211B1E"/>
  </w:style>
  <w:style w:type="character" w:customStyle="1" w:styleId="tickerwrap">
    <w:name w:val="ticker_wrap"/>
    <w:rsid w:val="00211B1E"/>
  </w:style>
  <w:style w:type="character" w:customStyle="1" w:styleId="divs">
    <w:name w:val="divs"/>
    <w:rsid w:val="00211B1E"/>
  </w:style>
  <w:style w:type="character" w:customStyle="1" w:styleId="in-top">
    <w:name w:val="in-top"/>
    <w:rsid w:val="00211B1E"/>
  </w:style>
  <w:style w:type="character" w:customStyle="1" w:styleId="article-date">
    <w:name w:val="article-date"/>
    <w:rsid w:val="00211B1E"/>
  </w:style>
  <w:style w:type="character" w:customStyle="1" w:styleId="bodysubtoc">
    <w:name w:val="bodysubtoc"/>
    <w:rsid w:val="00211B1E"/>
  </w:style>
  <w:style w:type="character" w:customStyle="1" w:styleId="lefttitlesmaller">
    <w:name w:val="lefttitlesmaller"/>
    <w:rsid w:val="00211B1E"/>
  </w:style>
  <w:style w:type="character" w:customStyle="1" w:styleId="mb">
    <w:name w:val="mb"/>
    <w:rsid w:val="00211B1E"/>
  </w:style>
  <w:style w:type="character" w:customStyle="1" w:styleId="field-content">
    <w:name w:val="field-content"/>
    <w:rsid w:val="00211B1E"/>
  </w:style>
  <w:style w:type="character" w:customStyle="1" w:styleId="submitted-date">
    <w:name w:val="submitted-date"/>
    <w:rsid w:val="00211B1E"/>
  </w:style>
  <w:style w:type="character" w:customStyle="1" w:styleId="submitted-time">
    <w:name w:val="submitted-time"/>
    <w:rsid w:val="00211B1E"/>
  </w:style>
  <w:style w:type="character" w:customStyle="1" w:styleId="A2">
    <w:name w:val="A2"/>
    <w:uiPriority w:val="99"/>
    <w:rsid w:val="00211B1E"/>
    <w:rPr>
      <w:rFonts w:ascii="Sabon LT Std" w:hAnsi="Sabon LT Std" w:cs="Sabon LT Std" w:hint="default"/>
      <w:color w:val="000000"/>
      <w:sz w:val="15"/>
      <w:szCs w:val="15"/>
    </w:rPr>
  </w:style>
  <w:style w:type="character" w:customStyle="1" w:styleId="searchword">
    <w:name w:val="searchword"/>
    <w:rsid w:val="00211B1E"/>
  </w:style>
  <w:style w:type="character" w:customStyle="1" w:styleId="meta-prep">
    <w:name w:val="meta-prep"/>
    <w:rsid w:val="00211B1E"/>
  </w:style>
  <w:style w:type="numbering" w:customStyle="1" w:styleId="1ai1">
    <w:name w:val="1 / a / i1"/>
    <w:rsid w:val="00211B1E"/>
    <w:pPr>
      <w:numPr>
        <w:numId w:val="13"/>
      </w:numPr>
    </w:pPr>
  </w:style>
  <w:style w:type="numbering" w:styleId="1ai">
    <w:name w:val="Outline List 1"/>
    <w:basedOn w:val="NoList"/>
    <w:unhideWhenUsed/>
    <w:rsid w:val="00211B1E"/>
    <w:pPr>
      <w:numPr>
        <w:numId w:val="14"/>
      </w:numPr>
    </w:pPr>
  </w:style>
  <w:style w:type="character" w:customStyle="1" w:styleId="FontStyle310">
    <w:name w:val="Font Style310"/>
    <w:uiPriority w:val="99"/>
    <w:rsid w:val="00211B1E"/>
    <w:rPr>
      <w:rFonts w:ascii="Times New Roman" w:hAnsi="Times New Roman" w:cs="Times New Roman"/>
      <w:b/>
      <w:bCs/>
      <w:i/>
      <w:iCs/>
      <w:spacing w:val="-10"/>
      <w:sz w:val="18"/>
      <w:szCs w:val="18"/>
    </w:rPr>
  </w:style>
  <w:style w:type="character" w:customStyle="1" w:styleId="FontStyle329">
    <w:name w:val="Font Style329"/>
    <w:uiPriority w:val="99"/>
    <w:rsid w:val="00211B1E"/>
    <w:rPr>
      <w:rFonts w:ascii="Times New Roman" w:hAnsi="Times New Roman" w:cs="Times New Roman"/>
      <w:b/>
      <w:bCs/>
      <w:spacing w:val="-10"/>
      <w:sz w:val="18"/>
      <w:szCs w:val="18"/>
    </w:rPr>
  </w:style>
  <w:style w:type="character" w:customStyle="1" w:styleId="FontStyle370">
    <w:name w:val="Font Style370"/>
    <w:uiPriority w:val="99"/>
    <w:rsid w:val="00211B1E"/>
    <w:rPr>
      <w:rFonts w:ascii="Cambria" w:hAnsi="Cambria" w:cs="Cambria"/>
      <w:b/>
      <w:bCs/>
      <w:spacing w:val="-10"/>
      <w:sz w:val="18"/>
      <w:szCs w:val="18"/>
    </w:rPr>
  </w:style>
  <w:style w:type="character" w:customStyle="1" w:styleId="FontStyle302">
    <w:name w:val="Font Style302"/>
    <w:uiPriority w:val="99"/>
    <w:rsid w:val="00211B1E"/>
    <w:rPr>
      <w:rFonts w:ascii="Times New Roman" w:hAnsi="Times New Roman" w:cs="Times New Roman"/>
      <w:b/>
      <w:bCs/>
      <w:sz w:val="22"/>
      <w:szCs w:val="22"/>
    </w:rPr>
  </w:style>
  <w:style w:type="character" w:customStyle="1" w:styleId="FontStyle347">
    <w:name w:val="Font Style347"/>
    <w:uiPriority w:val="99"/>
    <w:rsid w:val="00211B1E"/>
    <w:rPr>
      <w:rFonts w:ascii="Times New Roman" w:hAnsi="Times New Roman" w:cs="Times New Roman"/>
      <w:b/>
      <w:bCs/>
      <w:spacing w:val="-10"/>
      <w:sz w:val="20"/>
      <w:szCs w:val="20"/>
    </w:rPr>
  </w:style>
  <w:style w:type="paragraph" w:customStyle="1" w:styleId="Style27">
    <w:name w:val="Style27"/>
    <w:basedOn w:val="Normal"/>
    <w:uiPriority w:val="99"/>
    <w:rsid w:val="00211B1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11B1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11B1E"/>
    <w:rPr>
      <w:rFonts w:ascii="Times New Roman" w:hAnsi="Times New Roman" w:cs="Times New Roman"/>
      <w:spacing w:val="-10"/>
      <w:sz w:val="18"/>
      <w:szCs w:val="18"/>
    </w:rPr>
  </w:style>
  <w:style w:type="character" w:customStyle="1" w:styleId="FontStyle312">
    <w:name w:val="Font Style312"/>
    <w:uiPriority w:val="99"/>
    <w:rsid w:val="00211B1E"/>
    <w:rPr>
      <w:rFonts w:ascii="Times New Roman" w:hAnsi="Times New Roman" w:cs="Times New Roman"/>
      <w:b/>
      <w:bCs/>
      <w:spacing w:val="-10"/>
      <w:sz w:val="16"/>
      <w:szCs w:val="16"/>
    </w:rPr>
  </w:style>
  <w:style w:type="character" w:customStyle="1" w:styleId="FontStyle346">
    <w:name w:val="Font Style346"/>
    <w:uiPriority w:val="99"/>
    <w:rsid w:val="00211B1E"/>
    <w:rPr>
      <w:rFonts w:ascii="Times New Roman" w:hAnsi="Times New Roman" w:cs="Times New Roman"/>
      <w:b/>
      <w:bCs/>
      <w:spacing w:val="-10"/>
      <w:sz w:val="18"/>
      <w:szCs w:val="18"/>
    </w:rPr>
  </w:style>
  <w:style w:type="character" w:customStyle="1" w:styleId="FontStyle330">
    <w:name w:val="Font Style330"/>
    <w:uiPriority w:val="99"/>
    <w:rsid w:val="00211B1E"/>
    <w:rPr>
      <w:rFonts w:ascii="Times New Roman" w:hAnsi="Times New Roman" w:cs="Times New Roman"/>
      <w:b/>
      <w:bCs/>
      <w:sz w:val="16"/>
      <w:szCs w:val="16"/>
    </w:rPr>
  </w:style>
  <w:style w:type="character" w:customStyle="1" w:styleId="FontStyle372">
    <w:name w:val="Font Style372"/>
    <w:uiPriority w:val="99"/>
    <w:rsid w:val="00211B1E"/>
    <w:rPr>
      <w:rFonts w:ascii="Times New Roman" w:hAnsi="Times New Roman" w:cs="Times New Roman"/>
      <w:b/>
      <w:bCs/>
      <w:sz w:val="16"/>
      <w:szCs w:val="16"/>
    </w:rPr>
  </w:style>
  <w:style w:type="paragraph" w:customStyle="1" w:styleId="Style59">
    <w:name w:val="Style59"/>
    <w:basedOn w:val="Normal"/>
    <w:uiPriority w:val="99"/>
    <w:rsid w:val="00211B1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11B1E"/>
    <w:rPr>
      <w:rFonts w:ascii="Times New Roman" w:hAnsi="Times New Roman" w:cs="Times New Roman"/>
      <w:b/>
      <w:bCs/>
      <w:i/>
      <w:iCs/>
      <w:sz w:val="16"/>
      <w:szCs w:val="16"/>
    </w:rPr>
  </w:style>
  <w:style w:type="paragraph" w:customStyle="1" w:styleId="Style200">
    <w:name w:val="Style20"/>
    <w:basedOn w:val="Normal"/>
    <w:uiPriority w:val="99"/>
    <w:rsid w:val="00211B1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11B1E"/>
    <w:rPr>
      <w:rFonts w:ascii="Times New Roman" w:hAnsi="Times New Roman" w:cs="Times New Roman"/>
      <w:smallCaps/>
      <w:sz w:val="14"/>
      <w:szCs w:val="14"/>
    </w:rPr>
  </w:style>
  <w:style w:type="paragraph" w:customStyle="1" w:styleId="Style89">
    <w:name w:val="Style89"/>
    <w:basedOn w:val="Normal"/>
    <w:uiPriority w:val="99"/>
    <w:rsid w:val="00211B1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11B1E"/>
    <w:rPr>
      <w:rFonts w:ascii="Times New Roman" w:hAnsi="Times New Roman" w:cs="Times New Roman"/>
      <w:b/>
      <w:bCs/>
      <w:spacing w:val="-10"/>
      <w:sz w:val="22"/>
      <w:szCs w:val="22"/>
    </w:rPr>
  </w:style>
  <w:style w:type="character" w:customStyle="1" w:styleId="FontStyle320">
    <w:name w:val="Font Style320"/>
    <w:uiPriority w:val="99"/>
    <w:rsid w:val="00211B1E"/>
    <w:rPr>
      <w:rFonts w:ascii="Times New Roman" w:hAnsi="Times New Roman" w:cs="Times New Roman"/>
      <w:b/>
      <w:bCs/>
      <w:spacing w:val="-10"/>
      <w:sz w:val="22"/>
      <w:szCs w:val="22"/>
    </w:rPr>
  </w:style>
  <w:style w:type="character" w:customStyle="1" w:styleId="FontStyle352">
    <w:name w:val="Font Style352"/>
    <w:uiPriority w:val="99"/>
    <w:rsid w:val="00211B1E"/>
    <w:rPr>
      <w:rFonts w:ascii="Times New Roman" w:hAnsi="Times New Roman" w:cs="Times New Roman"/>
      <w:b/>
      <w:bCs/>
      <w:sz w:val="16"/>
      <w:szCs w:val="16"/>
    </w:rPr>
  </w:style>
  <w:style w:type="character" w:customStyle="1" w:styleId="FontStyle356">
    <w:name w:val="Font Style356"/>
    <w:uiPriority w:val="99"/>
    <w:rsid w:val="00211B1E"/>
    <w:rPr>
      <w:rFonts w:ascii="Times New Roman" w:hAnsi="Times New Roman" w:cs="Times New Roman"/>
      <w:b/>
      <w:bCs/>
      <w:spacing w:val="-10"/>
      <w:sz w:val="22"/>
      <w:szCs w:val="22"/>
    </w:rPr>
  </w:style>
  <w:style w:type="character" w:customStyle="1" w:styleId="FontStyle298">
    <w:name w:val="Font Style298"/>
    <w:uiPriority w:val="99"/>
    <w:rsid w:val="00211B1E"/>
    <w:rPr>
      <w:rFonts w:ascii="Times New Roman" w:hAnsi="Times New Roman" w:cs="Times New Roman"/>
      <w:sz w:val="18"/>
      <w:szCs w:val="18"/>
    </w:rPr>
  </w:style>
  <w:style w:type="character" w:customStyle="1" w:styleId="FontStyle311">
    <w:name w:val="Font Style311"/>
    <w:uiPriority w:val="99"/>
    <w:rsid w:val="00211B1E"/>
    <w:rPr>
      <w:rFonts w:ascii="Times New Roman" w:hAnsi="Times New Roman" w:cs="Times New Roman"/>
      <w:b/>
      <w:bCs/>
      <w:spacing w:val="-10"/>
      <w:sz w:val="18"/>
      <w:szCs w:val="18"/>
    </w:rPr>
  </w:style>
  <w:style w:type="character" w:customStyle="1" w:styleId="FontStyle332">
    <w:name w:val="Font Style332"/>
    <w:uiPriority w:val="99"/>
    <w:rsid w:val="00211B1E"/>
    <w:rPr>
      <w:rFonts w:ascii="Times New Roman" w:hAnsi="Times New Roman" w:cs="Times New Roman"/>
      <w:b/>
      <w:bCs/>
      <w:i/>
      <w:iCs/>
      <w:spacing w:val="-10"/>
      <w:sz w:val="20"/>
      <w:szCs w:val="20"/>
    </w:rPr>
  </w:style>
  <w:style w:type="character" w:customStyle="1" w:styleId="FontStyle371">
    <w:name w:val="Font Style371"/>
    <w:uiPriority w:val="99"/>
    <w:rsid w:val="00211B1E"/>
    <w:rPr>
      <w:rFonts w:ascii="Times New Roman" w:hAnsi="Times New Roman" w:cs="Times New Roman"/>
      <w:sz w:val="16"/>
      <w:szCs w:val="16"/>
    </w:rPr>
  </w:style>
  <w:style w:type="character" w:customStyle="1" w:styleId="FontStyle350">
    <w:name w:val="Font Style350"/>
    <w:uiPriority w:val="99"/>
    <w:rsid w:val="00211B1E"/>
    <w:rPr>
      <w:rFonts w:ascii="Times New Roman" w:hAnsi="Times New Roman" w:cs="Times New Roman"/>
      <w:b/>
      <w:bCs/>
      <w:i/>
      <w:iCs/>
      <w:sz w:val="20"/>
      <w:szCs w:val="20"/>
    </w:rPr>
  </w:style>
  <w:style w:type="paragraph" w:customStyle="1" w:styleId="Style8">
    <w:name w:val="Style8"/>
    <w:basedOn w:val="Normal"/>
    <w:uiPriority w:val="99"/>
    <w:rsid w:val="00211B1E"/>
    <w:pPr>
      <w:widowControl w:val="0"/>
      <w:autoSpaceDE w:val="0"/>
      <w:autoSpaceDN w:val="0"/>
      <w:adjustRightInd w:val="0"/>
    </w:pPr>
    <w:rPr>
      <w:rFonts w:eastAsia="Times New Roman"/>
      <w:sz w:val="24"/>
    </w:rPr>
  </w:style>
  <w:style w:type="paragraph" w:customStyle="1" w:styleId="Style5">
    <w:name w:val="Style5"/>
    <w:basedOn w:val="Normal"/>
    <w:uiPriority w:val="99"/>
    <w:rsid w:val="00211B1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11B1E"/>
    <w:pPr>
      <w:widowControl w:val="0"/>
      <w:autoSpaceDE w:val="0"/>
      <w:autoSpaceDN w:val="0"/>
      <w:adjustRightInd w:val="0"/>
    </w:pPr>
    <w:rPr>
      <w:rFonts w:eastAsia="Times New Roman"/>
      <w:sz w:val="24"/>
    </w:rPr>
  </w:style>
  <w:style w:type="character" w:customStyle="1" w:styleId="FontStyle351">
    <w:name w:val="Font Style351"/>
    <w:uiPriority w:val="99"/>
    <w:rsid w:val="00211B1E"/>
    <w:rPr>
      <w:rFonts w:ascii="Times New Roman" w:hAnsi="Times New Roman" w:cs="Times New Roman"/>
      <w:b/>
      <w:bCs/>
      <w:sz w:val="22"/>
      <w:szCs w:val="22"/>
    </w:rPr>
  </w:style>
  <w:style w:type="paragraph" w:customStyle="1" w:styleId="Style10">
    <w:name w:val="Style10"/>
    <w:basedOn w:val="Normal"/>
    <w:uiPriority w:val="99"/>
    <w:rsid w:val="00211B1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11B1E"/>
    <w:pPr>
      <w:widowControl w:val="0"/>
      <w:autoSpaceDE w:val="0"/>
      <w:autoSpaceDN w:val="0"/>
      <w:adjustRightInd w:val="0"/>
      <w:jc w:val="both"/>
    </w:pPr>
    <w:rPr>
      <w:rFonts w:eastAsia="Times New Roman"/>
      <w:sz w:val="24"/>
    </w:rPr>
  </w:style>
  <w:style w:type="character" w:customStyle="1" w:styleId="FontStyle369">
    <w:name w:val="Font Style369"/>
    <w:uiPriority w:val="99"/>
    <w:rsid w:val="00211B1E"/>
    <w:rPr>
      <w:rFonts w:ascii="Times New Roman" w:hAnsi="Times New Roman" w:cs="Times New Roman"/>
      <w:b/>
      <w:bCs/>
      <w:spacing w:val="-10"/>
      <w:sz w:val="20"/>
      <w:szCs w:val="20"/>
    </w:rPr>
  </w:style>
  <w:style w:type="character" w:customStyle="1" w:styleId="FontStyle357">
    <w:name w:val="Font Style357"/>
    <w:uiPriority w:val="99"/>
    <w:rsid w:val="00211B1E"/>
    <w:rPr>
      <w:rFonts w:ascii="Times New Roman" w:hAnsi="Times New Roman" w:cs="Times New Roman"/>
      <w:b/>
      <w:bCs/>
      <w:spacing w:val="-10"/>
      <w:sz w:val="22"/>
      <w:szCs w:val="22"/>
    </w:rPr>
  </w:style>
  <w:style w:type="paragraph" w:customStyle="1" w:styleId="Style67">
    <w:name w:val="Style67"/>
    <w:basedOn w:val="Normal"/>
    <w:uiPriority w:val="99"/>
    <w:rsid w:val="00211B1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11B1E"/>
    <w:rPr>
      <w:rFonts w:ascii="Times New Roman" w:hAnsi="Times New Roman" w:cs="Times New Roman"/>
      <w:sz w:val="20"/>
      <w:szCs w:val="20"/>
    </w:rPr>
  </w:style>
  <w:style w:type="character" w:customStyle="1" w:styleId="FontStyle374">
    <w:name w:val="Font Style374"/>
    <w:uiPriority w:val="99"/>
    <w:rsid w:val="00211B1E"/>
    <w:rPr>
      <w:rFonts w:ascii="Times New Roman" w:hAnsi="Times New Roman" w:cs="Times New Roman"/>
      <w:b/>
      <w:bCs/>
      <w:spacing w:val="-10"/>
      <w:sz w:val="22"/>
      <w:szCs w:val="22"/>
    </w:rPr>
  </w:style>
  <w:style w:type="paragraph" w:customStyle="1" w:styleId="Style30">
    <w:name w:val="Style30"/>
    <w:basedOn w:val="Normal"/>
    <w:uiPriority w:val="99"/>
    <w:rsid w:val="00211B1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11B1E"/>
    <w:rPr>
      <w:rFonts w:ascii="Times New Roman" w:hAnsi="Times New Roman" w:cs="Times New Roman"/>
      <w:smallCaps/>
      <w:sz w:val="16"/>
      <w:szCs w:val="16"/>
    </w:rPr>
  </w:style>
  <w:style w:type="paragraph" w:customStyle="1" w:styleId="Style93">
    <w:name w:val="Style93"/>
    <w:basedOn w:val="Normal"/>
    <w:uiPriority w:val="99"/>
    <w:rsid w:val="00211B1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11B1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11B1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11B1E"/>
    <w:rPr>
      <w:u w:val="single"/>
    </w:rPr>
  </w:style>
  <w:style w:type="character" w:customStyle="1" w:styleId="SmalltextCharCharCharChar0">
    <w:name w:val="Small text Char Char Char Char"/>
    <w:rsid w:val="00211B1E"/>
    <w:rPr>
      <w:sz w:val="16"/>
      <w:szCs w:val="24"/>
      <w:lang w:val="en-US" w:eastAsia="en-US" w:bidi="ar-SA"/>
    </w:rPr>
  </w:style>
  <w:style w:type="paragraph" w:customStyle="1" w:styleId="boldcitation">
    <w:name w:val="bold citation"/>
    <w:basedOn w:val="Normal"/>
    <w:rsid w:val="00211B1E"/>
    <w:rPr>
      <w:rFonts w:ascii="Arial" w:eastAsia="Times New Roman" w:hAnsi="Arial"/>
      <w:b/>
      <w:sz w:val="28"/>
      <w:u w:val="thick"/>
    </w:rPr>
  </w:style>
  <w:style w:type="character" w:customStyle="1" w:styleId="underlinecardChar">
    <w:name w:val="underline card Char"/>
    <w:rsid w:val="00211B1E"/>
    <w:rPr>
      <w:rFonts w:ascii="Arial" w:hAnsi="Arial"/>
      <w:noProof w:val="0"/>
      <w:sz w:val="18"/>
      <w:szCs w:val="24"/>
      <w:u w:val="single"/>
      <w:lang w:val="en-US" w:eastAsia="en-US" w:bidi="ar-SA"/>
    </w:rPr>
  </w:style>
  <w:style w:type="character" w:customStyle="1" w:styleId="CardsCharCharChar">
    <w:name w:val="Cards Char Char Char"/>
    <w:rsid w:val="00211B1E"/>
    <w:rPr>
      <w:szCs w:val="24"/>
      <w:lang w:val="en-US" w:eastAsia="en-US" w:bidi="ar-SA"/>
    </w:rPr>
  </w:style>
  <w:style w:type="character" w:customStyle="1" w:styleId="HiddenBlockHeaderChar">
    <w:name w:val="Hidden Block Header Char"/>
    <w:link w:val="HiddenBlockHeader"/>
    <w:rsid w:val="00211B1E"/>
    <w:rPr>
      <w:rFonts w:ascii="Times New Roman" w:eastAsia="Times New Roman" w:hAnsi="Times New Roman" w:cs="Courier New"/>
      <w:b/>
      <w:bCs/>
      <w:sz w:val="28"/>
      <w:szCs w:val="22"/>
    </w:rPr>
  </w:style>
  <w:style w:type="paragraph" w:customStyle="1" w:styleId="NothingCharChar">
    <w:name w:val="Nothing Char Char"/>
    <w:link w:val="NothingCharCharChar"/>
    <w:rsid w:val="00211B1E"/>
    <w:pPr>
      <w:jc w:val="both"/>
    </w:pPr>
    <w:rPr>
      <w:rFonts w:ascii="Times New Roman" w:eastAsia="MS Mincho" w:hAnsi="Times New Roman" w:cs="Times New Roman"/>
    </w:rPr>
  </w:style>
  <w:style w:type="character" w:customStyle="1" w:styleId="NothingCharCharChar">
    <w:name w:val="Nothing Char Char Char"/>
    <w:link w:val="NothingCharChar"/>
    <w:rsid w:val="00211B1E"/>
    <w:rPr>
      <w:rFonts w:ascii="Times New Roman" w:eastAsia="MS Mincho" w:hAnsi="Times New Roman" w:cs="Times New Roman"/>
    </w:rPr>
  </w:style>
  <w:style w:type="character" w:customStyle="1" w:styleId="CardsCharChar">
    <w:name w:val="Cards Char Char"/>
    <w:rsid w:val="00211B1E"/>
    <w:rPr>
      <w:szCs w:val="24"/>
      <w:lang w:val="en-US" w:eastAsia="en-US" w:bidi="ar-SA"/>
    </w:rPr>
  </w:style>
  <w:style w:type="character" w:customStyle="1" w:styleId="CardsCharCharCharChar">
    <w:name w:val="Cards Char Char Char Char"/>
    <w:rsid w:val="00211B1E"/>
    <w:rPr>
      <w:szCs w:val="24"/>
      <w:lang w:val="en-US" w:eastAsia="en-US" w:bidi="ar-SA"/>
    </w:rPr>
  </w:style>
  <w:style w:type="character" w:customStyle="1" w:styleId="BlockHeadingsCharChar">
    <w:name w:val="Block Headings Char Char"/>
    <w:rsid w:val="00211B1E"/>
    <w:rPr>
      <w:b/>
      <w:sz w:val="36"/>
      <w:szCs w:val="24"/>
      <w:u w:val="single"/>
      <w:lang w:val="en-US" w:eastAsia="en-US" w:bidi="ar-SA"/>
    </w:rPr>
  </w:style>
  <w:style w:type="character" w:customStyle="1" w:styleId="NothingChar1">
    <w:name w:val="Nothing Char1"/>
    <w:rsid w:val="00211B1E"/>
    <w:rPr>
      <w:szCs w:val="24"/>
      <w:lang w:val="en-US" w:eastAsia="en-US" w:bidi="ar-SA"/>
    </w:rPr>
  </w:style>
  <w:style w:type="paragraph" w:customStyle="1" w:styleId="bloctitles">
    <w:name w:val="bloc titles"/>
    <w:basedOn w:val="Heading1"/>
    <w:next w:val="Normal"/>
    <w:link w:val="bloctitlesChar"/>
    <w:autoRedefine/>
    <w:rsid w:val="00211B1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11B1E"/>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11B1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11B1E"/>
  </w:style>
  <w:style w:type="character" w:customStyle="1" w:styleId="RegularChar">
    <w:name w:val="Regular Char"/>
    <w:link w:val="Regular"/>
    <w:rsid w:val="00211B1E"/>
    <w:rPr>
      <w:rFonts w:ascii="Garamond" w:eastAsia="Times New Roman" w:hAnsi="Garamond" w:cs="Arial"/>
      <w:bCs/>
      <w:kern w:val="20"/>
      <w:sz w:val="20"/>
      <w:szCs w:val="32"/>
    </w:rPr>
  </w:style>
  <w:style w:type="character" w:customStyle="1" w:styleId="StyleTimesNewRoman">
    <w:name w:val="Style Times New Roman"/>
    <w:rsid w:val="00211B1E"/>
    <w:rPr>
      <w:rFonts w:ascii="Garamond" w:hAnsi="Garamond"/>
    </w:rPr>
  </w:style>
  <w:style w:type="paragraph" w:customStyle="1" w:styleId="INDENTEDPARAGRAPH">
    <w:name w:val="INDENTED PARAGRAPH"/>
    <w:rsid w:val="00211B1E"/>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11B1E"/>
    <w:rPr>
      <w:rFonts w:cs="Arial"/>
      <w:bCs/>
      <w:caps/>
      <w:color w:val="FFFFFF"/>
      <w:sz w:val="2"/>
      <w:szCs w:val="2"/>
      <w:lang w:val="en-US" w:eastAsia="en-US" w:bidi="ar-SA"/>
    </w:rPr>
  </w:style>
  <w:style w:type="paragraph" w:customStyle="1" w:styleId="Numbering">
    <w:name w:val="Numbering"/>
    <w:basedOn w:val="Normal"/>
    <w:next w:val="Normal"/>
    <w:rsid w:val="00211B1E"/>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211B1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11B1E"/>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11B1E"/>
    <w:pPr>
      <w:numPr>
        <w:numId w:val="17"/>
      </w:numPr>
    </w:pPr>
  </w:style>
  <w:style w:type="paragraph" w:customStyle="1" w:styleId="Lettering">
    <w:name w:val="Lettering"/>
    <w:basedOn w:val="Numbering"/>
    <w:next w:val="Normal"/>
    <w:rsid w:val="00211B1E"/>
    <w:pPr>
      <w:numPr>
        <w:numId w:val="15"/>
      </w:numPr>
    </w:pPr>
    <w:rPr>
      <w:szCs w:val="22"/>
    </w:rPr>
  </w:style>
  <w:style w:type="paragraph" w:customStyle="1" w:styleId="FileName">
    <w:name w:val="File Name"/>
    <w:basedOn w:val="Normal"/>
    <w:next w:val="Normal"/>
    <w:rsid w:val="00211B1E"/>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11B1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11B1E"/>
    <w:pPr>
      <w:numPr>
        <w:numId w:val="18"/>
      </w:numPr>
      <w:tabs>
        <w:tab w:val="num" w:pos="360"/>
      </w:tabs>
      <w:ind w:left="360"/>
    </w:pPr>
  </w:style>
  <w:style w:type="paragraph" w:customStyle="1" w:styleId="CardContinued1">
    <w:name w:val="Card Continued 1"/>
    <w:basedOn w:val="Normal"/>
    <w:next w:val="Normal"/>
    <w:rsid w:val="00211B1E"/>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11B1E"/>
    <w:pPr>
      <w:numPr>
        <w:numId w:val="0"/>
      </w:numPr>
      <w:spacing w:before="0" w:after="120"/>
      <w:jc w:val="left"/>
    </w:pPr>
  </w:style>
  <w:style w:type="paragraph" w:customStyle="1" w:styleId="Clearformatting0">
    <w:name w:val="Clear formatting"/>
    <w:basedOn w:val="Normal"/>
    <w:rsid w:val="00211B1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11B1E"/>
  </w:style>
  <w:style w:type="paragraph" w:customStyle="1" w:styleId="SmallCardText">
    <w:name w:val="Small Card Text"/>
    <w:rsid w:val="00211B1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11B1E"/>
    <w:rPr>
      <w:sz w:val="16"/>
      <w:szCs w:val="16"/>
      <w:lang w:val="en-US" w:eastAsia="en-US" w:bidi="ar-SA"/>
    </w:rPr>
  </w:style>
  <w:style w:type="paragraph" w:customStyle="1" w:styleId="TAGFONT">
    <w:name w:val="TAG FONT"/>
    <w:basedOn w:val="Normal"/>
    <w:autoRedefine/>
    <w:rsid w:val="00211B1E"/>
    <w:rPr>
      <w:rFonts w:eastAsia="Times New Roman"/>
      <w:sz w:val="24"/>
    </w:rPr>
  </w:style>
  <w:style w:type="character" w:customStyle="1" w:styleId="mainarttxt">
    <w:name w:val="mainarttxt"/>
    <w:basedOn w:val="DefaultParagraphFont"/>
    <w:rsid w:val="00211B1E"/>
  </w:style>
  <w:style w:type="paragraph" w:customStyle="1" w:styleId="TagChar1CharCharCharChar">
    <w:name w:val="Tag Char1 Char Char Char Char"/>
    <w:basedOn w:val="Normal"/>
    <w:rsid w:val="00211B1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11B1E"/>
    <w:rPr>
      <w:sz w:val="20"/>
    </w:rPr>
  </w:style>
  <w:style w:type="character" w:customStyle="1" w:styleId="highlightChar">
    <w:name w:val="highlight Char"/>
    <w:rsid w:val="00211B1E"/>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211B1E"/>
    <w:rPr>
      <w:rFonts w:eastAsia="Batang" w:cs="Arial"/>
      <w:b/>
      <w:bCs/>
      <w:iCs/>
      <w:sz w:val="24"/>
      <w:szCs w:val="28"/>
      <w:lang w:val="en-US" w:eastAsia="en-US" w:bidi="ar-SA"/>
    </w:rPr>
  </w:style>
  <w:style w:type="paragraph" w:customStyle="1" w:styleId="formfldssel">
    <w:name w:val="formfldssel"/>
    <w:basedOn w:val="Normal"/>
    <w:rsid w:val="00211B1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11B1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11B1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11B1E"/>
  </w:style>
  <w:style w:type="character" w:customStyle="1" w:styleId="StyleCardTextUnderline3Char">
    <w:name w:val="Style Card Text + Underline3 Char"/>
    <w:rsid w:val="00211B1E"/>
    <w:rPr>
      <w:rFonts w:eastAsia="SimSun"/>
      <w:szCs w:val="24"/>
      <w:u w:val="thick"/>
      <w:lang w:val="en-US" w:eastAsia="zh-CN" w:bidi="ar-SA"/>
    </w:rPr>
  </w:style>
  <w:style w:type="character" w:customStyle="1" w:styleId="BoldandUnderlineChar1Char2CharChar">
    <w:name w:val="Bold and Underline Char1 Char2 Char Char"/>
    <w:rsid w:val="00211B1E"/>
    <w:rPr>
      <w:b/>
      <w:noProof w:val="0"/>
      <w:szCs w:val="24"/>
      <w:u w:val="single"/>
      <w:lang w:val="en-US" w:eastAsia="en-US" w:bidi="ar-SA"/>
    </w:rPr>
  </w:style>
  <w:style w:type="character" w:customStyle="1" w:styleId="UnderlineChar1Char1">
    <w:name w:val="Underline Char1 Char1"/>
    <w:rsid w:val="00211B1E"/>
    <w:rPr>
      <w:noProof w:val="0"/>
      <w:szCs w:val="24"/>
      <w:u w:val="single"/>
      <w:lang w:val="en-US" w:eastAsia="en-US" w:bidi="ar-SA"/>
    </w:rPr>
  </w:style>
  <w:style w:type="paragraph" w:customStyle="1" w:styleId="Underlinestyle1">
    <w:name w:val="Underlinestyle"/>
    <w:basedOn w:val="Normal"/>
    <w:rsid w:val="00211B1E"/>
    <w:pPr>
      <w:tabs>
        <w:tab w:val="left" w:pos="720"/>
      </w:tabs>
      <w:ind w:left="720"/>
    </w:pPr>
    <w:rPr>
      <w:rFonts w:eastAsia="Times New Roman"/>
      <w:szCs w:val="20"/>
      <w:u w:val="single"/>
    </w:rPr>
  </w:style>
  <w:style w:type="character" w:customStyle="1" w:styleId="featurecontentgray1">
    <w:name w:val="featurecontentgray1"/>
    <w:rsid w:val="00211B1E"/>
    <w:rPr>
      <w:rFonts w:ascii="Arial" w:hAnsi="Arial" w:cs="Arial" w:hint="default"/>
      <w:color w:val="666666"/>
    </w:rPr>
  </w:style>
  <w:style w:type="character" w:customStyle="1" w:styleId="CardCharCharChar0">
    <w:name w:val="Card Char Char Char"/>
    <w:rsid w:val="00211B1E"/>
    <w:rPr>
      <w:rFonts w:ascii="Book Antiqua" w:hAnsi="Book Antiqua"/>
      <w:szCs w:val="24"/>
      <w:lang w:val="en-US" w:eastAsia="en-US" w:bidi="ar-SA"/>
    </w:rPr>
  </w:style>
  <w:style w:type="character" w:customStyle="1" w:styleId="big1">
    <w:name w:val="big1"/>
    <w:rsid w:val="00211B1E"/>
    <w:rPr>
      <w:sz w:val="28"/>
      <w:szCs w:val="28"/>
    </w:rPr>
  </w:style>
  <w:style w:type="character" w:customStyle="1" w:styleId="prodgeneral">
    <w:name w:val="prodgeneral"/>
    <w:basedOn w:val="DefaultParagraphFont"/>
    <w:rsid w:val="00211B1E"/>
  </w:style>
  <w:style w:type="character" w:customStyle="1" w:styleId="StyleUnderlineChar0">
    <w:name w:val="Style Underline + Char"/>
    <w:rsid w:val="00211B1E"/>
    <w:rPr>
      <w:rFonts w:eastAsia="SimSun" w:cs="Arial"/>
      <w:b/>
      <w:bCs/>
      <w:iCs/>
      <w:caps/>
      <w:sz w:val="24"/>
      <w:szCs w:val="24"/>
      <w:u w:val="single"/>
      <w:lang w:val="en-US" w:eastAsia="en-US" w:bidi="ar-SA"/>
    </w:rPr>
  </w:style>
  <w:style w:type="character" w:customStyle="1" w:styleId="StyleciteChar">
    <w:name w:val="Style cite + Char"/>
    <w:basedOn w:val="citeChar2"/>
    <w:rsid w:val="00211B1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11B1E"/>
    <w:rPr>
      <w:rFonts w:eastAsia="Times New Roman"/>
      <w:b/>
      <w:sz w:val="24"/>
    </w:rPr>
  </w:style>
  <w:style w:type="paragraph" w:customStyle="1" w:styleId="RepeatHeader">
    <w:name w:val="Repeat Header"/>
    <w:basedOn w:val="HeaderDebate"/>
    <w:rsid w:val="00211B1E"/>
    <w:pPr>
      <w:outlineLvl w:val="1"/>
    </w:pPr>
    <w:rPr>
      <w:szCs w:val="48"/>
    </w:rPr>
  </w:style>
  <w:style w:type="character" w:customStyle="1" w:styleId="sectiontitle">
    <w:name w:val="sectiontitle"/>
    <w:basedOn w:val="DefaultParagraphFont"/>
    <w:rsid w:val="00211B1E"/>
  </w:style>
  <w:style w:type="character" w:customStyle="1" w:styleId="sectionsubtitle">
    <w:name w:val="sectionsubtitle"/>
    <w:basedOn w:val="DefaultParagraphFont"/>
    <w:rsid w:val="00211B1E"/>
  </w:style>
  <w:style w:type="character" w:customStyle="1" w:styleId="copyright">
    <w:name w:val="copyright"/>
    <w:basedOn w:val="DefaultParagraphFont"/>
    <w:rsid w:val="00211B1E"/>
  </w:style>
  <w:style w:type="character" w:customStyle="1" w:styleId="EvidenceTag">
    <w:name w:val="Evidence Tag"/>
    <w:rsid w:val="00211B1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11B1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11B1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11B1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11B1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11B1E"/>
    <w:rPr>
      <w:rFonts w:eastAsia="Times New Roman"/>
      <w:sz w:val="16"/>
    </w:rPr>
  </w:style>
  <w:style w:type="paragraph" w:customStyle="1" w:styleId="citationunderline">
    <w:name w:val="citation/underline"/>
    <w:autoRedefine/>
    <w:rsid w:val="00211B1E"/>
    <w:rPr>
      <w:rFonts w:ascii="Times New Roman" w:eastAsia="Times New Roman" w:hAnsi="Times New Roman" w:cs="Times New Roman"/>
      <w:b/>
      <w:u w:val="single"/>
    </w:rPr>
  </w:style>
  <w:style w:type="character" w:customStyle="1" w:styleId="smcaps">
    <w:name w:val="smcaps"/>
    <w:basedOn w:val="DefaultParagraphFont"/>
    <w:rsid w:val="00211B1E"/>
  </w:style>
  <w:style w:type="character" w:customStyle="1" w:styleId="inside-head1">
    <w:name w:val="inside-head1"/>
    <w:rsid w:val="00211B1E"/>
    <w:rPr>
      <w:rFonts w:ascii="Arial" w:hAnsi="Arial" w:cs="Arial" w:hint="default"/>
      <w:b/>
      <w:bCs/>
      <w:color w:val="000000"/>
      <w:spacing w:val="-15"/>
      <w:sz w:val="45"/>
      <w:szCs w:val="45"/>
    </w:rPr>
  </w:style>
  <w:style w:type="character" w:customStyle="1" w:styleId="datestamp1">
    <w:name w:val="datestamp1"/>
    <w:rsid w:val="00211B1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11B1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11B1E"/>
  </w:style>
  <w:style w:type="paragraph" w:customStyle="1" w:styleId="links1">
    <w:name w:val="links1"/>
    <w:basedOn w:val="Normal"/>
    <w:rsid w:val="00211B1E"/>
    <w:pPr>
      <w:spacing w:before="100" w:beforeAutospacing="1" w:after="100" w:afterAutospacing="1"/>
    </w:pPr>
    <w:rPr>
      <w:rFonts w:eastAsia="Times New Roman"/>
      <w:color w:val="FFFFFF"/>
      <w:sz w:val="16"/>
      <w:szCs w:val="16"/>
    </w:rPr>
  </w:style>
  <w:style w:type="paragraph" w:customStyle="1" w:styleId="endtext">
    <w:name w:val="endtext"/>
    <w:basedOn w:val="Normal"/>
    <w:rsid w:val="00211B1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11B1E"/>
    <w:rPr>
      <w:rFonts w:ascii="Verdana" w:hAnsi="Verdana" w:hint="default"/>
      <w:b/>
      <w:bCs/>
      <w:sz w:val="32"/>
      <w:szCs w:val="32"/>
    </w:rPr>
  </w:style>
  <w:style w:type="character" w:customStyle="1" w:styleId="storydeck31">
    <w:name w:val="storydeck31"/>
    <w:rsid w:val="00211B1E"/>
    <w:rPr>
      <w:rFonts w:ascii="Verdana" w:hAnsi="Verdana" w:hint="default"/>
      <w:i w:val="0"/>
      <w:iCs w:val="0"/>
      <w:sz w:val="21"/>
      <w:szCs w:val="21"/>
    </w:rPr>
  </w:style>
  <w:style w:type="character" w:customStyle="1" w:styleId="subtitle10">
    <w:name w:val="subtitle1"/>
    <w:rsid w:val="00211B1E"/>
    <w:rPr>
      <w:rFonts w:ascii="Verdana" w:hAnsi="Verdana" w:hint="default"/>
      <w:b w:val="0"/>
      <w:bCs w:val="0"/>
      <w:vanish w:val="0"/>
      <w:webHidden w:val="0"/>
      <w:color w:val="484848"/>
      <w:sz w:val="14"/>
      <w:szCs w:val="14"/>
      <w:specVanish w:val="0"/>
    </w:rPr>
  </w:style>
  <w:style w:type="paragraph" w:customStyle="1" w:styleId="g">
    <w:name w:val="g"/>
    <w:basedOn w:val="Normal"/>
    <w:rsid w:val="00211B1E"/>
    <w:pPr>
      <w:spacing w:before="240" w:after="240"/>
    </w:pPr>
    <w:rPr>
      <w:rFonts w:eastAsia="Times New Roman"/>
      <w:sz w:val="24"/>
    </w:rPr>
  </w:style>
  <w:style w:type="character" w:customStyle="1" w:styleId="clsbiolink">
    <w:name w:val="clsbiolink"/>
    <w:basedOn w:val="DefaultParagraphFont"/>
    <w:rsid w:val="00211B1E"/>
  </w:style>
  <w:style w:type="character" w:customStyle="1" w:styleId="clssmaller">
    <w:name w:val="clssmaller"/>
    <w:basedOn w:val="DefaultParagraphFont"/>
    <w:rsid w:val="00211B1E"/>
  </w:style>
  <w:style w:type="character" w:customStyle="1" w:styleId="sm1">
    <w:name w:val="sm1"/>
    <w:rsid w:val="00211B1E"/>
    <w:rPr>
      <w:rFonts w:ascii="Verdana" w:hAnsi="Verdana" w:hint="default"/>
      <w:i w:val="0"/>
      <w:iCs w:val="0"/>
      <w:smallCaps w:val="0"/>
      <w:color w:val="000000"/>
      <w:sz w:val="17"/>
      <w:szCs w:val="17"/>
    </w:rPr>
  </w:style>
  <w:style w:type="character" w:customStyle="1" w:styleId="noindentChar">
    <w:name w:val="noindent Char"/>
    <w:rsid w:val="00211B1E"/>
    <w:rPr>
      <w:rFonts w:ascii="Arial" w:hAnsi="Arial" w:cs="Arial"/>
      <w:sz w:val="24"/>
      <w:szCs w:val="24"/>
      <w:lang w:val="en-US" w:eastAsia="en-US" w:bidi="ar-SA"/>
    </w:rPr>
  </w:style>
  <w:style w:type="character" w:customStyle="1" w:styleId="SmallChar1">
    <w:name w:val="Small Char1"/>
    <w:rsid w:val="00211B1E"/>
    <w:rPr>
      <w:sz w:val="16"/>
      <w:szCs w:val="24"/>
      <w:lang w:val="en-US" w:eastAsia="en-US" w:bidi="ar-SA"/>
    </w:rPr>
  </w:style>
  <w:style w:type="character" w:customStyle="1" w:styleId="fullcite0">
    <w:name w:val="fullcite"/>
    <w:basedOn w:val="DefaultParagraphFont"/>
    <w:rsid w:val="00211B1E"/>
  </w:style>
  <w:style w:type="character" w:customStyle="1" w:styleId="Style9ptThickunderline">
    <w:name w:val="Style 9 pt Thick underline"/>
    <w:rsid w:val="00211B1E"/>
    <w:rPr>
      <w:sz w:val="24"/>
      <w:u w:val="thick"/>
    </w:rPr>
  </w:style>
  <w:style w:type="paragraph" w:customStyle="1" w:styleId="Repeatheader0">
    <w:name w:val="Repeat header"/>
    <w:basedOn w:val="Normal"/>
    <w:autoRedefine/>
    <w:rsid w:val="00211B1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11B1E"/>
    <w:rPr>
      <w:rFonts w:ascii="Times New Roman" w:hAnsi="Times New Roman" w:cs="Calibri"/>
      <w:sz w:val="16"/>
    </w:rPr>
  </w:style>
  <w:style w:type="character" w:customStyle="1" w:styleId="CardNotUnderlinedChar">
    <w:name w:val="Card Not Underlined Char"/>
    <w:rsid w:val="00211B1E"/>
    <w:rPr>
      <w:sz w:val="16"/>
      <w:lang w:val="en-US" w:eastAsia="en-US" w:bidi="ar-SA"/>
    </w:rPr>
  </w:style>
  <w:style w:type="paragraph" w:customStyle="1" w:styleId="CardNotUnderlined3">
    <w:name w:val="Card Not Underlined 3"/>
    <w:basedOn w:val="CardNotUnderlined"/>
    <w:rsid w:val="00211B1E"/>
    <w:rPr>
      <w:rFonts w:ascii="Times New Roman" w:hAnsi="Times New Roman" w:cs="Calibri"/>
    </w:rPr>
  </w:style>
  <w:style w:type="paragraph" w:customStyle="1" w:styleId="CardNotUnderlinedFinal">
    <w:name w:val="Card Not Underlined Final"/>
    <w:basedOn w:val="CardNotUnderlined3"/>
    <w:rsid w:val="00211B1E"/>
    <w:rPr>
      <w:sz w:val="20"/>
    </w:rPr>
  </w:style>
  <w:style w:type="character" w:customStyle="1" w:styleId="tagChar3">
    <w:name w:val="tag Char3"/>
    <w:rsid w:val="00211B1E"/>
    <w:rPr>
      <w:b/>
      <w:sz w:val="24"/>
      <w:szCs w:val="24"/>
      <w:lang w:val="en-US" w:eastAsia="en-US" w:bidi="ar-SA"/>
    </w:rPr>
  </w:style>
  <w:style w:type="character" w:customStyle="1" w:styleId="link-mailto">
    <w:name w:val="link-mailto"/>
    <w:basedOn w:val="DefaultParagraphFont"/>
    <w:rsid w:val="00211B1E"/>
  </w:style>
  <w:style w:type="character" w:customStyle="1" w:styleId="StyleUnderlineUnderlineChar">
    <w:name w:val="Style Underline + Underline Char"/>
    <w:rsid w:val="00211B1E"/>
    <w:rPr>
      <w:rFonts w:ascii="Trebuchet MS" w:hAnsi="Trebuchet MS"/>
      <w:szCs w:val="18"/>
      <w:u w:val="single"/>
      <w:lang w:val="en-US" w:eastAsia="en-US" w:bidi="ar-SA"/>
    </w:rPr>
  </w:style>
  <w:style w:type="paragraph" w:customStyle="1" w:styleId="formfld">
    <w:name w:val="formfld"/>
    <w:basedOn w:val="Normal"/>
    <w:rsid w:val="00211B1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11B1E"/>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11B1E"/>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11B1E"/>
    <w:rPr>
      <w:rFonts w:ascii="Times New Roman" w:eastAsia="Times New Roman" w:hAnsi="Times New Roman" w:cs="Times New Roman"/>
      <w:sz w:val="20"/>
      <w:u w:val="thick"/>
    </w:rPr>
  </w:style>
  <w:style w:type="paragraph" w:customStyle="1" w:styleId="SmallCards">
    <w:name w:val="Small Cards"/>
    <w:basedOn w:val="Cards"/>
    <w:link w:val="SmallCardsChar"/>
    <w:rsid w:val="00211B1E"/>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11B1E"/>
    <w:rPr>
      <w:rFonts w:ascii="Times New Roman" w:eastAsia="Times New Roman" w:hAnsi="Times New Roman" w:cs="Times New Roman"/>
      <w:sz w:val="14"/>
    </w:rPr>
  </w:style>
  <w:style w:type="paragraph" w:customStyle="1" w:styleId="ReadingCites">
    <w:name w:val="Reading Cites"/>
    <w:basedOn w:val="Normal"/>
    <w:link w:val="ReadingCitesChar"/>
    <w:rsid w:val="00211B1E"/>
    <w:rPr>
      <w:rFonts w:eastAsia="Times New Roman"/>
      <w:b/>
      <w:sz w:val="20"/>
      <w:szCs w:val="20"/>
    </w:rPr>
  </w:style>
  <w:style w:type="character" w:customStyle="1" w:styleId="ReadingCitesChar">
    <w:name w:val="Reading Cites Char"/>
    <w:link w:val="ReadingCites"/>
    <w:rsid w:val="00211B1E"/>
    <w:rPr>
      <w:rFonts w:ascii="Calibri" w:eastAsia="Times New Roman" w:hAnsi="Calibri"/>
      <w:b/>
      <w:sz w:val="20"/>
      <w:szCs w:val="20"/>
    </w:rPr>
  </w:style>
  <w:style w:type="paragraph" w:customStyle="1" w:styleId="ContentsHeading">
    <w:name w:val="Contents Heading"/>
    <w:basedOn w:val="Heading1"/>
    <w:next w:val="Normal"/>
    <w:rsid w:val="00211B1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11B1E"/>
    <w:pPr>
      <w:spacing w:before="100" w:beforeAutospacing="1" w:after="100" w:afterAutospacing="1"/>
    </w:pPr>
    <w:rPr>
      <w:rFonts w:eastAsia="Times New Roman"/>
      <w:sz w:val="20"/>
    </w:rPr>
  </w:style>
  <w:style w:type="character" w:customStyle="1" w:styleId="CharacterStyle8">
    <w:name w:val="Character Style 8"/>
    <w:rsid w:val="00211B1E"/>
    <w:rPr>
      <w:sz w:val="22"/>
      <w:szCs w:val="22"/>
    </w:rPr>
  </w:style>
  <w:style w:type="paragraph" w:customStyle="1" w:styleId="Style110">
    <w:name w:val="Style 11"/>
    <w:rsid w:val="00211B1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11B1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211B1E"/>
    <w:rPr>
      <w:b/>
      <w:sz w:val="24"/>
    </w:rPr>
  </w:style>
  <w:style w:type="character" w:customStyle="1" w:styleId="CardText1CharChar">
    <w:name w:val="Card Text 1 Char Char"/>
    <w:rsid w:val="00211B1E"/>
    <w:rPr>
      <w:rFonts w:ascii="Arial Narrow" w:hAnsi="Arial Narrow"/>
      <w:color w:val="000000"/>
      <w:sz w:val="22"/>
      <w:szCs w:val="22"/>
      <w:u w:val="single"/>
      <w:lang w:val="en-US" w:eastAsia="en-US" w:bidi="ar-SA"/>
    </w:rPr>
  </w:style>
  <w:style w:type="character" w:customStyle="1" w:styleId="CardText1Char1">
    <w:name w:val="Card Text 1 Char1"/>
    <w:rsid w:val="00211B1E"/>
    <w:rPr>
      <w:rFonts w:ascii="Arial Narrow" w:hAnsi="Arial Narrow"/>
      <w:color w:val="000000"/>
      <w:sz w:val="22"/>
      <w:szCs w:val="22"/>
      <w:u w:val="single"/>
      <w:lang w:val="en-US" w:eastAsia="en-US" w:bidi="ar-SA"/>
    </w:rPr>
  </w:style>
  <w:style w:type="paragraph" w:customStyle="1" w:styleId="Style70">
    <w:name w:val="Style 7"/>
    <w:rsid w:val="00211B1E"/>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211B1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11B1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11B1E"/>
  </w:style>
  <w:style w:type="paragraph" w:customStyle="1" w:styleId="Header1">
    <w:name w:val="Header1"/>
    <w:aliases w:val="Header Char Char,Header Char Char Char Char Char Char Char Cha,Char Char Char Cha"/>
    <w:basedOn w:val="Heading1"/>
    <w:next w:val="Heading1"/>
    <w:qFormat/>
    <w:rsid w:val="00211B1E"/>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11B1E"/>
    <w:rPr>
      <w:b/>
      <w:bCs/>
      <w:color w:val="695B54"/>
    </w:rPr>
  </w:style>
  <w:style w:type="paragraph" w:customStyle="1" w:styleId="Heading11">
    <w:name w:val="Heading 11"/>
    <w:basedOn w:val="Normal"/>
    <w:next w:val="Normal"/>
    <w:rsid w:val="00211B1E"/>
    <w:pPr>
      <w:keepNext/>
      <w:widowControl w:val="0"/>
      <w:suppressAutoHyphens/>
      <w:jc w:val="center"/>
    </w:pPr>
    <w:rPr>
      <w:rFonts w:eastAsia="Tahoma"/>
      <w:b/>
      <w:sz w:val="48"/>
      <w:szCs w:val="32"/>
      <w:u w:val="single"/>
    </w:rPr>
  </w:style>
  <w:style w:type="paragraph" w:customStyle="1" w:styleId="TextHeading">
    <w:name w:val="Text Heading"/>
    <w:basedOn w:val="Heading3"/>
    <w:rsid w:val="00211B1E"/>
    <w:pPr>
      <w:keepLines w:val="0"/>
      <w:pageBreakBefore w:val="0"/>
      <w:spacing w:before="0"/>
      <w:jc w:val="left"/>
    </w:pPr>
    <w:rPr>
      <w:rFonts w:eastAsia="Times New Roman" w:cs="Arial"/>
      <w:bCs w:val="0"/>
      <w:sz w:val="22"/>
      <w:szCs w:val="26"/>
    </w:rPr>
  </w:style>
  <w:style w:type="character" w:customStyle="1" w:styleId="TextHeadingChar">
    <w:name w:val="Text Heading Char"/>
    <w:rsid w:val="00211B1E"/>
    <w:rPr>
      <w:rFonts w:cs="Arial"/>
      <w:b/>
      <w:bCs/>
      <w:sz w:val="22"/>
      <w:szCs w:val="26"/>
      <w:u w:val="single"/>
      <w:lang w:val="en-US" w:eastAsia="en-US" w:bidi="ar-SA"/>
    </w:rPr>
  </w:style>
  <w:style w:type="character" w:customStyle="1" w:styleId="FootnoteCharacters">
    <w:name w:val="Footnote Characters"/>
    <w:rsid w:val="00211B1E"/>
    <w:rPr>
      <w:vertAlign w:val="superscript"/>
    </w:rPr>
  </w:style>
  <w:style w:type="paragraph" w:customStyle="1" w:styleId="StyleHeading1BlockTitleHeading1Char1ALEXHeadingBrief-He2">
    <w:name w:val="Style Heading 1Block TitleHeading 1 Char1ALEXHeadingBrief - He...2"/>
    <w:basedOn w:val="Heading1"/>
    <w:autoRedefine/>
    <w:rsid w:val="00211B1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11B1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11B1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11B1E"/>
    <w:rPr>
      <w:rFonts w:ascii="Arial" w:eastAsia="Times New Roman" w:hAnsi="Arial"/>
      <w:smallCaps/>
    </w:rPr>
  </w:style>
  <w:style w:type="paragraph" w:customStyle="1" w:styleId="DebateBody">
    <w:name w:val="Debate Body"/>
    <w:basedOn w:val="Normal"/>
    <w:qFormat/>
    <w:rsid w:val="00211B1E"/>
    <w:rPr>
      <w:rFonts w:ascii="Cambria" w:eastAsia="Cambria" w:hAnsi="Cambria"/>
      <w:b/>
      <w:caps/>
      <w:sz w:val="24"/>
    </w:rPr>
  </w:style>
  <w:style w:type="paragraph" w:customStyle="1" w:styleId="StyleDebateBodyBefore12pt">
    <w:name w:val="Style Debate Body + Before:  12 pt"/>
    <w:basedOn w:val="Normal"/>
    <w:next w:val="Normal"/>
    <w:rsid w:val="00211B1E"/>
    <w:pPr>
      <w:spacing w:before="240"/>
    </w:pPr>
    <w:rPr>
      <w:rFonts w:eastAsia="Times New Roman"/>
      <w:bCs/>
      <w:sz w:val="20"/>
      <w:szCs w:val="20"/>
    </w:rPr>
  </w:style>
  <w:style w:type="paragraph" w:customStyle="1" w:styleId="StyleDebateBodyBefore12pt1">
    <w:name w:val="Style Debate Body + Before:  12 pt1"/>
    <w:basedOn w:val="Normal"/>
    <w:rsid w:val="00211B1E"/>
    <w:pPr>
      <w:spacing w:before="240"/>
    </w:pPr>
    <w:rPr>
      <w:rFonts w:eastAsia="Times New Roman"/>
      <w:bCs/>
      <w:sz w:val="20"/>
      <w:szCs w:val="20"/>
    </w:rPr>
  </w:style>
  <w:style w:type="character" w:customStyle="1" w:styleId="10ptnotbold">
    <w:name w:val="10ptnotbold"/>
    <w:rsid w:val="00211B1E"/>
    <w:rPr>
      <w:sz w:val="20"/>
    </w:rPr>
  </w:style>
  <w:style w:type="paragraph" w:customStyle="1" w:styleId="PageNumber11">
    <w:name w:val="Page Number11"/>
    <w:basedOn w:val="Normal"/>
    <w:next w:val="Normal"/>
    <w:rsid w:val="00211B1E"/>
    <w:rPr>
      <w:rFonts w:eastAsia="Times New Roman"/>
      <w:sz w:val="20"/>
    </w:rPr>
  </w:style>
  <w:style w:type="character" w:customStyle="1" w:styleId="Heading2CharCharCharCharCharCharCharCharCharCharCharCharCharChar1">
    <w:name w:val="Heading 2 Char Char Char Char Char Char Char Char Char Char Char Char Char Char1"/>
    <w:rsid w:val="00211B1E"/>
    <w:rPr>
      <w:rFonts w:eastAsia="SimSun" w:cs="Arial"/>
      <w:b/>
      <w:bCs/>
      <w:iCs/>
      <w:sz w:val="24"/>
      <w:szCs w:val="28"/>
      <w:lang w:val="en-US" w:eastAsia="zh-CN" w:bidi="ar-SA"/>
    </w:rPr>
  </w:style>
  <w:style w:type="character" w:customStyle="1" w:styleId="Char31">
    <w:name w:val="Char31"/>
    <w:rsid w:val="00211B1E"/>
    <w:rPr>
      <w:rFonts w:cs="Arial"/>
      <w:bCs/>
      <w:u w:val="thick"/>
      <w:lang w:val="en-US" w:eastAsia="en-US" w:bidi="ar-SA"/>
    </w:rPr>
  </w:style>
  <w:style w:type="paragraph" w:customStyle="1" w:styleId="StyleHeading1Centered">
    <w:name w:val="Style Heading 1 + Centered"/>
    <w:basedOn w:val="Heading1"/>
    <w:rsid w:val="00211B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11B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11B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11B1E"/>
    <w:pPr>
      <w:spacing w:before="120"/>
    </w:pPr>
    <w:rPr>
      <w:rFonts w:eastAsia="Times New Roman"/>
      <w:sz w:val="20"/>
    </w:rPr>
  </w:style>
  <w:style w:type="character" w:customStyle="1" w:styleId="underliningChar0">
    <w:name w:val="underlining Char"/>
    <w:rsid w:val="00211B1E"/>
    <w:rPr>
      <w:b/>
      <w:szCs w:val="24"/>
      <w:u w:val="single"/>
      <w:lang w:val="en-US" w:eastAsia="en-US" w:bidi="ar-SA"/>
    </w:rPr>
  </w:style>
  <w:style w:type="character" w:customStyle="1" w:styleId="notreadChar">
    <w:name w:val="not read Char"/>
    <w:rsid w:val="00211B1E"/>
    <w:rPr>
      <w:sz w:val="18"/>
      <w:szCs w:val="24"/>
      <w:lang w:val="en-US" w:eastAsia="en-US" w:bidi="ar-SA"/>
    </w:rPr>
  </w:style>
  <w:style w:type="paragraph" w:customStyle="1" w:styleId="StyleStrong10ptNotBold">
    <w:name w:val="Style Strong + 10 pt Not Bold"/>
    <w:basedOn w:val="Normal"/>
    <w:autoRedefine/>
    <w:rsid w:val="00211B1E"/>
    <w:pPr>
      <w:ind w:left="720" w:hanging="360"/>
    </w:pPr>
    <w:rPr>
      <w:rFonts w:eastAsia="Times New Roman"/>
      <w:sz w:val="26"/>
      <w:szCs w:val="26"/>
    </w:rPr>
  </w:style>
  <w:style w:type="character" w:customStyle="1" w:styleId="prbodytext1">
    <w:name w:val="pr_bodytext1"/>
    <w:rsid w:val="00211B1E"/>
    <w:rPr>
      <w:rFonts w:ascii="Arial" w:hAnsi="Arial" w:cs="Arial" w:hint="default"/>
      <w:sz w:val="20"/>
      <w:szCs w:val="20"/>
    </w:rPr>
  </w:style>
  <w:style w:type="character" w:customStyle="1" w:styleId="smallCharChar">
    <w:name w:val="small Char Char"/>
    <w:rsid w:val="00211B1E"/>
    <w:rPr>
      <w:rFonts w:ascii="Times New Roman" w:eastAsia="Times New Roman" w:hAnsi="Times New Roman" w:cs="Times New Roman"/>
      <w:sz w:val="12"/>
      <w:szCs w:val="16"/>
    </w:rPr>
  </w:style>
  <w:style w:type="character" w:customStyle="1" w:styleId="Undlerine">
    <w:name w:val="Undlerine"/>
    <w:qFormat/>
    <w:rsid w:val="00211B1E"/>
    <w:rPr>
      <w:rFonts w:ascii="Times New Roman" w:hAnsi="Times New Roman"/>
      <w:w w:val="110"/>
      <w:sz w:val="20"/>
      <w:szCs w:val="20"/>
      <w:u w:val="single"/>
      <w:bdr w:val="none" w:sz="0" w:space="0" w:color="auto"/>
      <w:lang w:bidi="he-IL"/>
    </w:rPr>
  </w:style>
  <w:style w:type="character" w:customStyle="1" w:styleId="Aunderline1">
    <w:name w:val="Aunderline"/>
    <w:qFormat/>
    <w:rsid w:val="00211B1E"/>
    <w:rPr>
      <w:rFonts w:ascii="Times New Roman" w:hAnsi="Times New Roman"/>
      <w:sz w:val="20"/>
      <w:u w:val="single"/>
    </w:rPr>
  </w:style>
  <w:style w:type="paragraph" w:customStyle="1" w:styleId="NormalUnderline0">
    <w:name w:val="Normal + Underline"/>
    <w:basedOn w:val="Normal"/>
    <w:link w:val="NormalUnderlineChar0"/>
    <w:rsid w:val="00211B1E"/>
    <w:pPr>
      <w:ind w:left="720"/>
    </w:pPr>
    <w:rPr>
      <w:rFonts w:eastAsia="Times New Roman"/>
      <w:b/>
      <w:sz w:val="20"/>
      <w:u w:val="single"/>
      <w:lang w:val="x-none" w:eastAsia="x-none"/>
    </w:rPr>
  </w:style>
  <w:style w:type="character" w:customStyle="1" w:styleId="NormalUnderlineChar0">
    <w:name w:val="Normal + Underline Char"/>
    <w:link w:val="NormalUnderline0"/>
    <w:rsid w:val="00211B1E"/>
    <w:rPr>
      <w:rFonts w:ascii="Calibri" w:eastAsia="Times New Roman" w:hAnsi="Calibri"/>
      <w:b/>
      <w:sz w:val="20"/>
      <w:u w:val="single"/>
      <w:lang w:val="x-none" w:eastAsia="x-none"/>
    </w:rPr>
  </w:style>
  <w:style w:type="character" w:customStyle="1" w:styleId="Boxes">
    <w:name w:val="Boxes"/>
    <w:qFormat/>
    <w:rsid w:val="00211B1E"/>
    <w:rPr>
      <w:rFonts w:ascii="Times New Roman" w:hAnsi="Times New Roman"/>
      <w:sz w:val="20"/>
      <w:u w:val="single"/>
      <w:bdr w:val="single" w:sz="4" w:space="0" w:color="auto"/>
    </w:rPr>
  </w:style>
  <w:style w:type="character" w:customStyle="1" w:styleId="tim">
    <w:name w:val="tim"/>
    <w:qFormat/>
    <w:rsid w:val="00211B1E"/>
    <w:rPr>
      <w:rFonts w:ascii="Times New Roman" w:hAnsi="Times New Roman"/>
      <w:sz w:val="20"/>
      <w:u w:val="single"/>
    </w:rPr>
  </w:style>
  <w:style w:type="character" w:customStyle="1" w:styleId="hl">
    <w:name w:val="hl"/>
    <w:basedOn w:val="DefaultParagraphFont"/>
    <w:rsid w:val="00211B1E"/>
  </w:style>
  <w:style w:type="character" w:customStyle="1" w:styleId="clock1">
    <w:name w:val="clock1"/>
    <w:rsid w:val="00211B1E"/>
    <w:rPr>
      <w:color w:val="B51B1B"/>
    </w:rPr>
  </w:style>
  <w:style w:type="character" w:customStyle="1" w:styleId="smallChar10">
    <w:name w:val="small Char1"/>
    <w:rsid w:val="00211B1E"/>
    <w:rPr>
      <w:sz w:val="12"/>
      <w:szCs w:val="16"/>
      <w:lang w:val="en-US" w:eastAsia="en-US" w:bidi="ar-SA"/>
    </w:rPr>
  </w:style>
  <w:style w:type="character" w:customStyle="1" w:styleId="SmallCardsCharChar">
    <w:name w:val="Small Cards Char Char"/>
    <w:rsid w:val="00211B1E"/>
    <w:rPr>
      <w:sz w:val="14"/>
      <w:szCs w:val="24"/>
      <w:lang w:val="en-US" w:eastAsia="en-US" w:bidi="ar-SA"/>
    </w:rPr>
  </w:style>
  <w:style w:type="paragraph" w:customStyle="1" w:styleId="NormalCards">
    <w:name w:val="Normal Cards"/>
    <w:basedOn w:val="Normal"/>
    <w:rsid w:val="00211B1E"/>
    <w:pPr>
      <w:ind w:left="288"/>
    </w:pPr>
    <w:rPr>
      <w:rFonts w:eastAsia="Times New Roman"/>
      <w:sz w:val="20"/>
    </w:rPr>
  </w:style>
  <w:style w:type="character" w:customStyle="1" w:styleId="iniciales">
    <w:name w:val="iniciales"/>
    <w:basedOn w:val="DefaultParagraphFont"/>
    <w:rsid w:val="00211B1E"/>
  </w:style>
  <w:style w:type="character" w:customStyle="1" w:styleId="Style10ptBoldUnderline">
    <w:name w:val="Style 10 pt Bold Underline"/>
    <w:rsid w:val="00211B1E"/>
    <w:rPr>
      <w:b/>
      <w:bCs/>
      <w:sz w:val="20"/>
      <w:u w:val="single"/>
    </w:rPr>
  </w:style>
  <w:style w:type="paragraph" w:customStyle="1" w:styleId="outdent">
    <w:name w:val="outdent"/>
    <w:basedOn w:val="Normal"/>
    <w:rsid w:val="00211B1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11B1E"/>
    <w:pPr>
      <w:spacing w:before="100" w:beforeAutospacing="1" w:after="100" w:afterAutospacing="1"/>
    </w:pPr>
    <w:rPr>
      <w:rFonts w:eastAsia="Times New Roman"/>
      <w:sz w:val="24"/>
    </w:rPr>
  </w:style>
  <w:style w:type="paragraph" w:customStyle="1" w:styleId="separator">
    <w:name w:val="separator"/>
    <w:basedOn w:val="Normal"/>
    <w:rsid w:val="00211B1E"/>
    <w:pPr>
      <w:spacing w:before="100" w:beforeAutospacing="1" w:after="100" w:afterAutospacing="1"/>
    </w:pPr>
    <w:rPr>
      <w:rFonts w:eastAsia="Times New Roman"/>
      <w:sz w:val="24"/>
    </w:rPr>
  </w:style>
  <w:style w:type="paragraph" w:customStyle="1" w:styleId="bulletfollow">
    <w:name w:val="bulletfollow"/>
    <w:basedOn w:val="Normal"/>
    <w:rsid w:val="00211B1E"/>
    <w:pPr>
      <w:spacing w:before="100" w:beforeAutospacing="1" w:after="100" w:afterAutospacing="1"/>
    </w:pPr>
    <w:rPr>
      <w:rFonts w:eastAsia="Times New Roman"/>
      <w:sz w:val="24"/>
    </w:rPr>
  </w:style>
  <w:style w:type="paragraph" w:customStyle="1" w:styleId="bulleted">
    <w:name w:val="bulleted"/>
    <w:basedOn w:val="Normal"/>
    <w:rsid w:val="00211B1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11B1E"/>
    <w:rPr>
      <w:rFonts w:ascii="Times New Roman" w:eastAsia="Times New Roman" w:hAnsi="Times New Roman" w:cs="Times New Roman"/>
      <w:strike/>
      <w:sz w:val="20"/>
      <w:szCs w:val="20"/>
    </w:rPr>
  </w:style>
  <w:style w:type="character" w:customStyle="1" w:styleId="StrikethroughChar">
    <w:name w:val="Strikethrough Char"/>
    <w:link w:val="Strikethrough0"/>
    <w:rsid w:val="00211B1E"/>
    <w:rPr>
      <w:rFonts w:ascii="Times New Roman" w:eastAsia="Times New Roman" w:hAnsi="Times New Roman" w:cs="Times New Roman"/>
      <w:strike/>
      <w:sz w:val="20"/>
      <w:szCs w:val="20"/>
    </w:rPr>
  </w:style>
  <w:style w:type="character" w:customStyle="1" w:styleId="UnderlineCardsCharChar">
    <w:name w:val="Underline Cards Char Char"/>
    <w:rsid w:val="00211B1E"/>
    <w:rPr>
      <w:rFonts w:eastAsia="SimSun"/>
      <w:szCs w:val="24"/>
      <w:u w:val="thick"/>
      <w:lang w:val="en-US" w:eastAsia="en-US" w:bidi="ar-SA"/>
    </w:rPr>
  </w:style>
  <w:style w:type="character" w:customStyle="1" w:styleId="head">
    <w:name w:val="head"/>
    <w:basedOn w:val="DefaultParagraphFont"/>
    <w:rsid w:val="00211B1E"/>
  </w:style>
  <w:style w:type="paragraph" w:customStyle="1" w:styleId="authorgroup">
    <w:name w:val="authorgroup"/>
    <w:basedOn w:val="Normal"/>
    <w:rsid w:val="00211B1E"/>
    <w:pPr>
      <w:spacing w:before="100" w:beforeAutospacing="1" w:after="100" w:afterAutospacing="1"/>
    </w:pPr>
    <w:rPr>
      <w:rFonts w:eastAsia="Calibri"/>
      <w:sz w:val="24"/>
    </w:rPr>
  </w:style>
  <w:style w:type="paragraph" w:customStyle="1" w:styleId="affiliation1">
    <w:name w:val="affiliation1"/>
    <w:basedOn w:val="Normal"/>
    <w:rsid w:val="00211B1E"/>
    <w:pPr>
      <w:spacing w:before="100" w:beforeAutospacing="1" w:after="100" w:afterAutospacing="1"/>
    </w:pPr>
    <w:rPr>
      <w:rFonts w:eastAsia="Calibri"/>
      <w:sz w:val="24"/>
    </w:rPr>
  </w:style>
  <w:style w:type="paragraph" w:customStyle="1" w:styleId="norm">
    <w:name w:val="norm"/>
    <w:basedOn w:val="Normal"/>
    <w:rsid w:val="00211B1E"/>
    <w:pPr>
      <w:spacing w:before="100" w:beforeAutospacing="1" w:after="100" w:afterAutospacing="1"/>
    </w:pPr>
    <w:rPr>
      <w:rFonts w:eastAsia="Calibri"/>
      <w:sz w:val="24"/>
    </w:rPr>
  </w:style>
  <w:style w:type="character" w:customStyle="1" w:styleId="smallcapitals">
    <w:name w:val="smallcapitals"/>
    <w:basedOn w:val="DefaultParagraphFont"/>
    <w:rsid w:val="00211B1E"/>
  </w:style>
  <w:style w:type="character" w:customStyle="1" w:styleId="number0">
    <w:name w:val="number"/>
    <w:basedOn w:val="DefaultParagraphFont"/>
    <w:rsid w:val="00211B1E"/>
  </w:style>
  <w:style w:type="character" w:customStyle="1" w:styleId="swauthor">
    <w:name w:val="sw_author"/>
    <w:rsid w:val="00211B1E"/>
  </w:style>
  <w:style w:type="character" w:customStyle="1" w:styleId="articlebody1">
    <w:name w:val="articlebody1"/>
    <w:rsid w:val="00211B1E"/>
  </w:style>
  <w:style w:type="character" w:customStyle="1" w:styleId="small1">
    <w:name w:val="small1"/>
    <w:rsid w:val="00211B1E"/>
  </w:style>
  <w:style w:type="paragraph" w:customStyle="1" w:styleId="AuthorDate2">
    <w:name w:val="Author/Date"/>
    <w:basedOn w:val="Normal"/>
    <w:link w:val="AuthorDateChar1"/>
    <w:rsid w:val="00211B1E"/>
    <w:rPr>
      <w:rFonts w:eastAsia="Times New Roman"/>
      <w:b/>
      <w:sz w:val="24"/>
      <w:u w:val="single"/>
    </w:rPr>
  </w:style>
  <w:style w:type="character" w:customStyle="1" w:styleId="AuthorDateChar1">
    <w:name w:val="Author/Date Char1"/>
    <w:link w:val="AuthorDate2"/>
    <w:rsid w:val="00211B1E"/>
    <w:rPr>
      <w:rFonts w:ascii="Calibri" w:eastAsia="Times New Roman" w:hAnsi="Calibri"/>
      <w:b/>
      <w:u w:val="single"/>
    </w:rPr>
  </w:style>
  <w:style w:type="character" w:customStyle="1" w:styleId="Shortcite">
    <w:name w:val="Shortcite"/>
    <w:basedOn w:val="DefaultParagraphFont"/>
    <w:rsid w:val="00211B1E"/>
    <w:rPr>
      <w:rFonts w:ascii="Times New Roman" w:hAnsi="Times New Roman"/>
      <w:b/>
      <w:bCs/>
      <w:sz w:val="20"/>
    </w:rPr>
  </w:style>
  <w:style w:type="character" w:customStyle="1" w:styleId="Longcite">
    <w:name w:val="Longcite"/>
    <w:basedOn w:val="DefaultParagraphFont"/>
    <w:rsid w:val="00211B1E"/>
    <w:rPr>
      <w:sz w:val="16"/>
    </w:rPr>
  </w:style>
  <w:style w:type="paragraph" w:customStyle="1" w:styleId="analytic0">
    <w:name w:val="analytic"/>
    <w:basedOn w:val="Normal"/>
    <w:link w:val="analyticChar0"/>
    <w:uiPriority w:val="4"/>
    <w:qFormat/>
    <w:rsid w:val="00211B1E"/>
    <w:pPr>
      <w:spacing w:before="120"/>
    </w:pPr>
    <w:rPr>
      <w:rFonts w:ascii="Arial" w:hAnsi="Arial"/>
      <w:b/>
      <w:sz w:val="20"/>
    </w:rPr>
  </w:style>
  <w:style w:type="character" w:customStyle="1" w:styleId="analyticChar0">
    <w:name w:val="analytic Char"/>
    <w:basedOn w:val="DefaultParagraphFont"/>
    <w:link w:val="analytic0"/>
    <w:uiPriority w:val="4"/>
    <w:rsid w:val="00211B1E"/>
    <w:rPr>
      <w:rFonts w:ascii="Arial" w:hAnsi="Arial"/>
      <w:b/>
      <w:sz w:val="20"/>
    </w:rPr>
  </w:style>
  <w:style w:type="character" w:customStyle="1" w:styleId="Normal30">
    <w:name w:val="Normal3"/>
    <w:basedOn w:val="DefaultParagraphFont"/>
    <w:rsid w:val="00211B1E"/>
  </w:style>
  <w:style w:type="paragraph" w:customStyle="1" w:styleId="PageNumber8">
    <w:name w:val="Page Number8"/>
    <w:basedOn w:val="Normal"/>
    <w:next w:val="Normal"/>
    <w:rsid w:val="00211B1E"/>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11B1E"/>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11B1E"/>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11B1E"/>
    <w:rPr>
      <w:rFonts w:cs="New Baskerville"/>
      <w:color w:val="000000"/>
    </w:rPr>
  </w:style>
  <w:style w:type="character" w:customStyle="1" w:styleId="postauthor">
    <w:name w:val="postauthor"/>
    <w:basedOn w:val="DefaultParagraphFont"/>
    <w:rsid w:val="00211B1E"/>
  </w:style>
  <w:style w:type="paragraph" w:customStyle="1" w:styleId="notes-source-hasnotes">
    <w:name w:val="notes-source-hasnotes"/>
    <w:basedOn w:val="Normal"/>
    <w:rsid w:val="00211B1E"/>
    <w:pPr>
      <w:spacing w:before="100" w:beforeAutospacing="1" w:after="100" w:afterAutospacing="1"/>
    </w:pPr>
    <w:rPr>
      <w:rFonts w:ascii="Times" w:hAnsi="Times"/>
      <w:sz w:val="20"/>
      <w:szCs w:val="20"/>
    </w:rPr>
  </w:style>
  <w:style w:type="character" w:customStyle="1" w:styleId="span">
    <w:name w:val="span"/>
    <w:basedOn w:val="DefaultParagraphFont"/>
    <w:rsid w:val="00211B1E"/>
  </w:style>
  <w:style w:type="character" w:customStyle="1" w:styleId="maintitle">
    <w:name w:val="maintitle"/>
    <w:basedOn w:val="DefaultParagraphFont"/>
    <w:rsid w:val="00211B1E"/>
  </w:style>
  <w:style w:type="character" w:customStyle="1" w:styleId="thirdparty-logo">
    <w:name w:val="thirdparty-logo"/>
    <w:basedOn w:val="DefaultParagraphFont"/>
    <w:rsid w:val="00211B1E"/>
  </w:style>
  <w:style w:type="paragraph" w:customStyle="1" w:styleId="articlemeta">
    <w:name w:val="articlemeta"/>
    <w:basedOn w:val="Normal"/>
    <w:rsid w:val="00211B1E"/>
    <w:pPr>
      <w:spacing w:before="100" w:beforeAutospacing="1" w:after="100" w:afterAutospacing="1"/>
    </w:pPr>
    <w:rPr>
      <w:rFonts w:ascii="Times" w:hAnsi="Times"/>
      <w:sz w:val="20"/>
      <w:szCs w:val="20"/>
    </w:rPr>
  </w:style>
  <w:style w:type="character" w:customStyle="1" w:styleId="vcard">
    <w:name w:val="vcard"/>
    <w:basedOn w:val="DefaultParagraphFont"/>
    <w:rsid w:val="00211B1E"/>
  </w:style>
  <w:style w:type="character" w:customStyle="1" w:styleId="print-footnote">
    <w:name w:val="print-footnote"/>
    <w:basedOn w:val="DefaultParagraphFont"/>
    <w:rsid w:val="00211B1E"/>
  </w:style>
  <w:style w:type="character" w:customStyle="1" w:styleId="datestring">
    <w:name w:val="datestring"/>
    <w:basedOn w:val="DefaultParagraphFont"/>
    <w:rsid w:val="00211B1E"/>
  </w:style>
  <w:style w:type="paragraph" w:customStyle="1" w:styleId="left">
    <w:name w:val="left"/>
    <w:basedOn w:val="Normal"/>
    <w:rsid w:val="00211B1E"/>
    <w:pPr>
      <w:spacing w:before="100" w:beforeAutospacing="1" w:after="100" w:afterAutospacing="1"/>
    </w:pPr>
    <w:rPr>
      <w:rFonts w:ascii="Times" w:hAnsi="Times"/>
      <w:sz w:val="20"/>
      <w:szCs w:val="20"/>
    </w:rPr>
  </w:style>
  <w:style w:type="paragraph" w:customStyle="1" w:styleId="right">
    <w:name w:val="right"/>
    <w:basedOn w:val="Normal"/>
    <w:rsid w:val="00211B1E"/>
    <w:pPr>
      <w:spacing w:before="100" w:beforeAutospacing="1" w:after="100" w:afterAutospacing="1"/>
    </w:pPr>
    <w:rPr>
      <w:rFonts w:ascii="Times" w:hAnsi="Times"/>
      <w:sz w:val="20"/>
      <w:szCs w:val="20"/>
    </w:rPr>
  </w:style>
  <w:style w:type="character" w:customStyle="1" w:styleId="gptad">
    <w:name w:val="gptad"/>
    <w:basedOn w:val="DefaultParagraphFont"/>
    <w:rsid w:val="00211B1E"/>
  </w:style>
  <w:style w:type="paragraph" w:customStyle="1" w:styleId="creditpostedmodified">
    <w:name w:val="credit_posted_modified"/>
    <w:basedOn w:val="Normal"/>
    <w:rsid w:val="00211B1E"/>
    <w:pPr>
      <w:spacing w:before="100" w:beforeAutospacing="1" w:after="100" w:afterAutospacing="1"/>
    </w:pPr>
    <w:rPr>
      <w:rFonts w:ascii="Times" w:hAnsi="Times"/>
      <w:sz w:val="20"/>
      <w:szCs w:val="20"/>
    </w:rPr>
  </w:style>
  <w:style w:type="character" w:customStyle="1" w:styleId="creditline">
    <w:name w:val="creditline"/>
    <w:basedOn w:val="DefaultParagraphFont"/>
    <w:rsid w:val="00211B1E"/>
  </w:style>
  <w:style w:type="character" w:customStyle="1" w:styleId="grd">
    <w:name w:val="grd"/>
    <w:basedOn w:val="DefaultParagraphFont"/>
    <w:rsid w:val="00211B1E"/>
  </w:style>
  <w:style w:type="paragraph" w:customStyle="1" w:styleId="hs-text-container">
    <w:name w:val="hs-text-container"/>
    <w:basedOn w:val="Normal"/>
    <w:rsid w:val="00211B1E"/>
    <w:pPr>
      <w:spacing w:before="100" w:beforeAutospacing="1" w:after="100" w:afterAutospacing="1"/>
    </w:pPr>
    <w:rPr>
      <w:rFonts w:ascii="Times" w:hAnsi="Times"/>
      <w:sz w:val="20"/>
      <w:szCs w:val="20"/>
    </w:rPr>
  </w:style>
  <w:style w:type="character" w:customStyle="1" w:styleId="created">
    <w:name w:val="created"/>
    <w:basedOn w:val="DefaultParagraphFont"/>
    <w:rsid w:val="00211B1E"/>
  </w:style>
  <w:style w:type="character" w:customStyle="1" w:styleId="changed">
    <w:name w:val="changed"/>
    <w:basedOn w:val="DefaultParagraphFont"/>
    <w:rsid w:val="00211B1E"/>
  </w:style>
  <w:style w:type="character" w:customStyle="1" w:styleId="article-author-name">
    <w:name w:val="article-author-name"/>
    <w:basedOn w:val="DefaultParagraphFont"/>
    <w:rsid w:val="00211B1E"/>
  </w:style>
  <w:style w:type="character" w:customStyle="1" w:styleId="bioexcerpt">
    <w:name w:val="bio_excerpt"/>
    <w:basedOn w:val="DefaultParagraphFont"/>
    <w:rsid w:val="00211B1E"/>
  </w:style>
  <w:style w:type="character" w:customStyle="1" w:styleId="commentcount">
    <w:name w:val="comment_count"/>
    <w:basedOn w:val="DefaultParagraphFont"/>
    <w:rsid w:val="00211B1E"/>
  </w:style>
  <w:style w:type="character" w:customStyle="1" w:styleId="searchtermshighlighted">
    <w:name w:val="searchtermshighlighted"/>
    <w:basedOn w:val="DefaultParagraphFont"/>
    <w:rsid w:val="00211B1E"/>
  </w:style>
  <w:style w:type="character" w:customStyle="1" w:styleId="contributornametrigger">
    <w:name w:val="contributornametrigger"/>
    <w:basedOn w:val="DefaultParagraphFont"/>
    <w:rsid w:val="00211B1E"/>
  </w:style>
  <w:style w:type="character" w:customStyle="1" w:styleId="bylinepipe">
    <w:name w:val="bylinepipe"/>
    <w:basedOn w:val="DefaultParagraphFont"/>
    <w:rsid w:val="00211B1E"/>
  </w:style>
  <w:style w:type="character" w:customStyle="1" w:styleId="lucenesearchresulturlb">
    <w:name w:val="lucene_search_result_url_b"/>
    <w:basedOn w:val="DefaultParagraphFont"/>
    <w:rsid w:val="00211B1E"/>
  </w:style>
  <w:style w:type="character" w:customStyle="1" w:styleId="faculty-title">
    <w:name w:val="faculty-title"/>
    <w:basedOn w:val="DefaultParagraphFont"/>
    <w:rsid w:val="00211B1E"/>
  </w:style>
  <w:style w:type="character" w:customStyle="1" w:styleId="count">
    <w:name w:val="count"/>
    <w:basedOn w:val="DefaultParagraphFont"/>
    <w:rsid w:val="00211B1E"/>
  </w:style>
  <w:style w:type="character" w:customStyle="1" w:styleId="volume">
    <w:name w:val="volume"/>
    <w:basedOn w:val="DefaultParagraphFont"/>
    <w:rsid w:val="00211B1E"/>
  </w:style>
  <w:style w:type="character" w:customStyle="1" w:styleId="issue">
    <w:name w:val="issue"/>
    <w:basedOn w:val="DefaultParagraphFont"/>
    <w:rsid w:val="00211B1E"/>
  </w:style>
  <w:style w:type="character" w:customStyle="1" w:styleId="pages">
    <w:name w:val="pages"/>
    <w:basedOn w:val="DefaultParagraphFont"/>
    <w:rsid w:val="00211B1E"/>
  </w:style>
  <w:style w:type="character" w:customStyle="1" w:styleId="person">
    <w:name w:val="person"/>
    <w:basedOn w:val="DefaultParagraphFont"/>
    <w:rsid w:val="00211B1E"/>
  </w:style>
  <w:style w:type="character" w:customStyle="1" w:styleId="corresponding">
    <w:name w:val="corresponding"/>
    <w:basedOn w:val="DefaultParagraphFont"/>
    <w:rsid w:val="00211B1E"/>
  </w:style>
  <w:style w:type="paragraph" w:customStyle="1" w:styleId="entry-meta">
    <w:name w:val="entry-meta"/>
    <w:basedOn w:val="Normal"/>
    <w:rsid w:val="00211B1E"/>
    <w:pPr>
      <w:spacing w:before="100" w:beforeAutospacing="1" w:after="100" w:afterAutospacing="1"/>
    </w:pPr>
    <w:rPr>
      <w:rFonts w:ascii="Times" w:hAnsi="Times"/>
      <w:sz w:val="20"/>
      <w:szCs w:val="20"/>
    </w:rPr>
  </w:style>
  <w:style w:type="character" w:customStyle="1" w:styleId="post-time">
    <w:name w:val="post-time"/>
    <w:basedOn w:val="DefaultParagraphFont"/>
    <w:rsid w:val="00211B1E"/>
  </w:style>
  <w:style w:type="character" w:customStyle="1" w:styleId="post-category">
    <w:name w:val="post-category"/>
    <w:basedOn w:val="DefaultParagraphFont"/>
    <w:rsid w:val="00211B1E"/>
  </w:style>
  <w:style w:type="character" w:customStyle="1" w:styleId="post-author">
    <w:name w:val="post-author"/>
    <w:basedOn w:val="DefaultParagraphFont"/>
    <w:rsid w:val="00211B1E"/>
  </w:style>
  <w:style w:type="character" w:customStyle="1" w:styleId="A10">
    <w:name w:val="A10"/>
    <w:uiPriority w:val="99"/>
    <w:rsid w:val="00211B1E"/>
    <w:rPr>
      <w:rFonts w:cs="Trebuchet MS"/>
      <w:color w:val="000000"/>
      <w:sz w:val="11"/>
      <w:szCs w:val="11"/>
    </w:rPr>
  </w:style>
  <w:style w:type="paragraph" w:customStyle="1" w:styleId="Pa10">
    <w:name w:val="Pa10"/>
    <w:basedOn w:val="Default"/>
    <w:next w:val="Default"/>
    <w:uiPriority w:val="99"/>
    <w:rsid w:val="00211B1E"/>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11B1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11B1E"/>
  </w:style>
  <w:style w:type="paragraph" w:customStyle="1" w:styleId="aff">
    <w:name w:val="aff"/>
    <w:basedOn w:val="Normal"/>
    <w:rsid w:val="00211B1E"/>
    <w:pPr>
      <w:spacing w:before="100" w:beforeAutospacing="1" w:after="100" w:afterAutospacing="1"/>
    </w:pPr>
    <w:rPr>
      <w:rFonts w:ascii="Times" w:hAnsi="Times"/>
      <w:sz w:val="20"/>
      <w:szCs w:val="20"/>
    </w:rPr>
  </w:style>
  <w:style w:type="character" w:customStyle="1" w:styleId="entry-author">
    <w:name w:val="entry-author"/>
    <w:basedOn w:val="DefaultParagraphFont"/>
    <w:rsid w:val="00211B1E"/>
  </w:style>
  <w:style w:type="character" w:customStyle="1" w:styleId="entry-author-name">
    <w:name w:val="entry-author-name"/>
    <w:basedOn w:val="DefaultParagraphFont"/>
    <w:rsid w:val="00211B1E"/>
  </w:style>
  <w:style w:type="character" w:customStyle="1" w:styleId="contrib-degrees">
    <w:name w:val="contrib-degrees"/>
    <w:basedOn w:val="DefaultParagraphFont"/>
    <w:rsid w:val="00211B1E"/>
  </w:style>
  <w:style w:type="character" w:customStyle="1" w:styleId="contrib-on-behalf-of">
    <w:name w:val="contrib-on-behalf-of"/>
    <w:basedOn w:val="DefaultParagraphFont"/>
    <w:rsid w:val="00211B1E"/>
  </w:style>
  <w:style w:type="character" w:customStyle="1" w:styleId="pubtime">
    <w:name w:val="pubtime"/>
    <w:basedOn w:val="DefaultParagraphFont"/>
    <w:rsid w:val="00211B1E"/>
  </w:style>
  <w:style w:type="character" w:customStyle="1" w:styleId="fbcommentscount">
    <w:name w:val="fb_comments_count"/>
    <w:basedOn w:val="DefaultParagraphFont"/>
    <w:rsid w:val="00211B1E"/>
  </w:style>
  <w:style w:type="character" w:customStyle="1" w:styleId="stsharethiscustom">
    <w:name w:val="st_sharethis_custom"/>
    <w:basedOn w:val="DefaultParagraphFont"/>
    <w:rsid w:val="00211B1E"/>
  </w:style>
  <w:style w:type="paragraph" w:customStyle="1" w:styleId="permalinkable">
    <w:name w:val="permalinkable"/>
    <w:basedOn w:val="Normal"/>
    <w:rsid w:val="00211B1E"/>
    <w:pPr>
      <w:spacing w:before="100" w:beforeAutospacing="1" w:after="100" w:afterAutospacing="1"/>
    </w:pPr>
    <w:rPr>
      <w:rFonts w:ascii="Times" w:hAnsi="Times"/>
      <w:sz w:val="20"/>
      <w:szCs w:val="20"/>
    </w:rPr>
  </w:style>
  <w:style w:type="character" w:customStyle="1" w:styleId="post-date">
    <w:name w:val="post-date"/>
    <w:basedOn w:val="DefaultParagraphFont"/>
    <w:rsid w:val="00211B1E"/>
  </w:style>
  <w:style w:type="character" w:customStyle="1" w:styleId="link-external">
    <w:name w:val="link-external"/>
    <w:basedOn w:val="DefaultParagraphFont"/>
    <w:rsid w:val="00211B1E"/>
  </w:style>
  <w:style w:type="character" w:customStyle="1" w:styleId="articleauthor0">
    <w:name w:val="article_author"/>
    <w:basedOn w:val="DefaultParagraphFont"/>
    <w:rsid w:val="00211B1E"/>
  </w:style>
  <w:style w:type="character" w:customStyle="1" w:styleId="articleissue">
    <w:name w:val="article_issue"/>
    <w:basedOn w:val="DefaultParagraphFont"/>
    <w:rsid w:val="00211B1E"/>
  </w:style>
  <w:style w:type="character" w:customStyle="1" w:styleId="a-size-large">
    <w:name w:val="a-size-large"/>
    <w:basedOn w:val="DefaultParagraphFont"/>
    <w:rsid w:val="00211B1E"/>
  </w:style>
  <w:style w:type="character" w:customStyle="1" w:styleId="a-size-medium">
    <w:name w:val="a-size-medium"/>
    <w:basedOn w:val="DefaultParagraphFont"/>
    <w:rsid w:val="00211B1E"/>
  </w:style>
  <w:style w:type="character" w:customStyle="1" w:styleId="contribution">
    <w:name w:val="contribution"/>
    <w:basedOn w:val="DefaultParagraphFont"/>
    <w:rsid w:val="00211B1E"/>
  </w:style>
  <w:style w:type="character" w:customStyle="1" w:styleId="a-color-secondary">
    <w:name w:val="a-color-secondary"/>
    <w:basedOn w:val="DefaultParagraphFont"/>
    <w:rsid w:val="00211B1E"/>
  </w:style>
  <w:style w:type="paragraph" w:customStyle="1" w:styleId="sbyline">
    <w:name w:val="sbyline"/>
    <w:basedOn w:val="Normal"/>
    <w:rsid w:val="00211B1E"/>
    <w:pPr>
      <w:spacing w:before="100" w:beforeAutospacing="1" w:after="100" w:afterAutospacing="1"/>
    </w:pPr>
    <w:rPr>
      <w:rFonts w:ascii="Times" w:hAnsi="Times"/>
      <w:sz w:val="20"/>
      <w:szCs w:val="20"/>
    </w:rPr>
  </w:style>
  <w:style w:type="character" w:customStyle="1" w:styleId="ui-author">
    <w:name w:val="ui-author"/>
    <w:basedOn w:val="DefaultParagraphFont"/>
    <w:rsid w:val="00211B1E"/>
  </w:style>
  <w:style w:type="character" w:customStyle="1" w:styleId="ui-staffline">
    <w:name w:val="ui-staffline"/>
    <w:basedOn w:val="DefaultParagraphFont"/>
    <w:rsid w:val="00211B1E"/>
  </w:style>
  <w:style w:type="paragraph" w:customStyle="1" w:styleId="promotion-tag-p">
    <w:name w:val="promotion-tag-p"/>
    <w:basedOn w:val="Normal"/>
    <w:rsid w:val="00211B1E"/>
    <w:pPr>
      <w:spacing w:before="100" w:beforeAutospacing="1" w:after="100" w:afterAutospacing="1"/>
    </w:pPr>
    <w:rPr>
      <w:rFonts w:ascii="Times" w:hAnsi="Times"/>
      <w:sz w:val="20"/>
      <w:szCs w:val="20"/>
    </w:rPr>
  </w:style>
  <w:style w:type="paragraph" w:customStyle="1" w:styleId="heading">
    <w:name w:val="heading"/>
    <w:basedOn w:val="Normal"/>
    <w:rsid w:val="00211B1E"/>
    <w:pPr>
      <w:spacing w:before="100" w:beforeAutospacing="1" w:after="100" w:afterAutospacing="1"/>
    </w:pPr>
    <w:rPr>
      <w:rFonts w:ascii="Times" w:hAnsi="Times"/>
      <w:sz w:val="20"/>
      <w:szCs w:val="20"/>
    </w:rPr>
  </w:style>
  <w:style w:type="character" w:customStyle="1" w:styleId="value">
    <w:name w:val="value"/>
    <w:basedOn w:val="DefaultParagraphFont"/>
    <w:rsid w:val="00211B1E"/>
  </w:style>
  <w:style w:type="character" w:customStyle="1" w:styleId="specialissuelabel">
    <w:name w:val="specialissuelabel"/>
    <w:basedOn w:val="DefaultParagraphFont"/>
    <w:rsid w:val="00211B1E"/>
  </w:style>
  <w:style w:type="character" w:customStyle="1" w:styleId="referencediv">
    <w:name w:val="referencediv"/>
    <w:basedOn w:val="DefaultParagraphFont"/>
    <w:rsid w:val="00211B1E"/>
  </w:style>
  <w:style w:type="character" w:customStyle="1" w:styleId="wp-smiley">
    <w:name w:val="wp-smiley"/>
    <w:basedOn w:val="DefaultParagraphFont"/>
    <w:rsid w:val="00211B1E"/>
  </w:style>
  <w:style w:type="character" w:customStyle="1" w:styleId="artjournal">
    <w:name w:val="art_journal"/>
    <w:basedOn w:val="DefaultParagraphFont"/>
    <w:rsid w:val="00211B1E"/>
  </w:style>
  <w:style w:type="character" w:customStyle="1" w:styleId="artdatevolumeissuepart">
    <w:name w:val="art_datevolumeissuepart"/>
    <w:basedOn w:val="DefaultParagraphFont"/>
    <w:rsid w:val="00211B1E"/>
  </w:style>
  <w:style w:type="character" w:customStyle="1" w:styleId="artpages">
    <w:name w:val="art_pages"/>
    <w:basedOn w:val="DefaultParagraphFont"/>
    <w:rsid w:val="00211B1E"/>
  </w:style>
  <w:style w:type="character" w:customStyle="1" w:styleId="singlehighlightclass">
    <w:name w:val="single_highlight_class"/>
    <w:basedOn w:val="DefaultParagraphFont"/>
    <w:rsid w:val="00211B1E"/>
  </w:style>
  <w:style w:type="character" w:customStyle="1" w:styleId="degree">
    <w:name w:val="degree"/>
    <w:basedOn w:val="DefaultParagraphFont"/>
    <w:rsid w:val="00211B1E"/>
  </w:style>
  <w:style w:type="character" w:customStyle="1" w:styleId="major">
    <w:name w:val="major"/>
    <w:basedOn w:val="DefaultParagraphFont"/>
    <w:rsid w:val="00211B1E"/>
  </w:style>
  <w:style w:type="character" w:customStyle="1" w:styleId="authors">
    <w:name w:val="authors"/>
    <w:basedOn w:val="DefaultParagraphFont"/>
    <w:rsid w:val="00211B1E"/>
  </w:style>
  <w:style w:type="character" w:customStyle="1" w:styleId="views">
    <w:name w:val="views"/>
    <w:basedOn w:val="DefaultParagraphFont"/>
    <w:rsid w:val="00211B1E"/>
  </w:style>
  <w:style w:type="character" w:customStyle="1" w:styleId="stmainservices">
    <w:name w:val="stmainservices"/>
    <w:basedOn w:val="DefaultParagraphFont"/>
    <w:rsid w:val="00211B1E"/>
  </w:style>
  <w:style w:type="character" w:customStyle="1" w:styleId="stbubblehcount">
    <w:name w:val="stbubble_hcount"/>
    <w:basedOn w:val="DefaultParagraphFont"/>
    <w:rsid w:val="00211B1E"/>
  </w:style>
  <w:style w:type="paragraph" w:customStyle="1" w:styleId="Document">
    <w:name w:val="_Document"/>
    <w:basedOn w:val="Default"/>
    <w:next w:val="Default"/>
    <w:uiPriority w:val="99"/>
    <w:rsid w:val="00211B1E"/>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11B1E"/>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11B1E"/>
    <w:pPr>
      <w:widowControl w:val="0"/>
    </w:pPr>
    <w:rPr>
      <w:rFonts w:ascii="New Baskerville" w:eastAsiaTheme="minorEastAsia" w:hAnsi="New Baskerville"/>
      <w:color w:val="auto"/>
    </w:rPr>
  </w:style>
  <w:style w:type="paragraph" w:customStyle="1" w:styleId="collapsed-hide">
    <w:name w:val="collapsed-hide"/>
    <w:basedOn w:val="Normal"/>
    <w:rsid w:val="00211B1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11B1E"/>
    <w:pPr>
      <w:widowControl w:val="0"/>
      <w:spacing w:line="211" w:lineRule="atLeast"/>
    </w:pPr>
    <w:rPr>
      <w:rFonts w:ascii="Mokka" w:eastAsiaTheme="minorEastAsia" w:hAnsi="Mokka"/>
      <w:color w:val="auto"/>
    </w:rPr>
  </w:style>
  <w:style w:type="paragraph" w:customStyle="1" w:styleId="odd">
    <w:name w:val="odd"/>
    <w:basedOn w:val="Normal"/>
    <w:rsid w:val="00211B1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11B1E"/>
  </w:style>
  <w:style w:type="character" w:customStyle="1" w:styleId="tolocaltime">
    <w:name w:val="tolocaltime"/>
    <w:basedOn w:val="DefaultParagraphFont"/>
    <w:rsid w:val="00211B1E"/>
  </w:style>
  <w:style w:type="character" w:customStyle="1" w:styleId="pb-byline">
    <w:name w:val="pb-byline"/>
    <w:basedOn w:val="DefaultParagraphFont"/>
    <w:rsid w:val="00211B1E"/>
  </w:style>
  <w:style w:type="character" w:customStyle="1" w:styleId="pb-timestamp">
    <w:name w:val="pb-timestamp"/>
    <w:basedOn w:val="DefaultParagraphFont"/>
    <w:rsid w:val="00211B1E"/>
  </w:style>
  <w:style w:type="character" w:customStyle="1" w:styleId="posted-on">
    <w:name w:val="posted-on"/>
    <w:basedOn w:val="DefaultParagraphFont"/>
    <w:rsid w:val="00211B1E"/>
  </w:style>
  <w:style w:type="character" w:customStyle="1" w:styleId="even">
    <w:name w:val="even"/>
    <w:basedOn w:val="DefaultParagraphFont"/>
    <w:rsid w:val="00211B1E"/>
  </w:style>
  <w:style w:type="paragraph" w:customStyle="1" w:styleId="volissue">
    <w:name w:val="volissue"/>
    <w:basedOn w:val="Normal"/>
    <w:rsid w:val="00211B1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11B1E"/>
  </w:style>
  <w:style w:type="character" w:customStyle="1" w:styleId="articledate">
    <w:name w:val="articledate"/>
    <w:basedOn w:val="DefaultParagraphFont"/>
    <w:rsid w:val="00211B1E"/>
  </w:style>
  <w:style w:type="character" w:customStyle="1" w:styleId="post-byline">
    <w:name w:val="post-byline"/>
    <w:basedOn w:val="DefaultParagraphFont"/>
    <w:rsid w:val="00211B1E"/>
  </w:style>
  <w:style w:type="character" w:customStyle="1" w:styleId="metadate">
    <w:name w:val="meta_date"/>
    <w:basedOn w:val="DefaultParagraphFont"/>
    <w:rsid w:val="00211B1E"/>
  </w:style>
  <w:style w:type="character" w:customStyle="1" w:styleId="fa">
    <w:name w:val="fa"/>
    <w:basedOn w:val="DefaultParagraphFont"/>
    <w:rsid w:val="00211B1E"/>
  </w:style>
  <w:style w:type="character" w:customStyle="1" w:styleId="longname">
    <w:name w:val="longname"/>
    <w:basedOn w:val="DefaultParagraphFont"/>
    <w:rsid w:val="00211B1E"/>
  </w:style>
  <w:style w:type="character" w:customStyle="1" w:styleId="echocontainer">
    <w:name w:val="echo_container"/>
    <w:basedOn w:val="DefaultParagraphFont"/>
    <w:rsid w:val="00211B1E"/>
  </w:style>
  <w:style w:type="character" w:customStyle="1" w:styleId="comment-display">
    <w:name w:val="comment-display"/>
    <w:basedOn w:val="DefaultParagraphFont"/>
    <w:rsid w:val="00211B1E"/>
  </w:style>
  <w:style w:type="paragraph" w:customStyle="1" w:styleId="comment-count-label">
    <w:name w:val="comment-count-label"/>
    <w:basedOn w:val="Normal"/>
    <w:rsid w:val="00211B1E"/>
    <w:pPr>
      <w:spacing w:before="100" w:beforeAutospacing="1" w:after="100" w:afterAutospacing="1"/>
    </w:pPr>
    <w:rPr>
      <w:rFonts w:ascii="Times" w:hAnsi="Times"/>
      <w:sz w:val="20"/>
      <w:szCs w:val="20"/>
    </w:rPr>
  </w:style>
  <w:style w:type="character" w:customStyle="1" w:styleId="echo-counter">
    <w:name w:val="echo-counter"/>
    <w:basedOn w:val="DefaultParagraphFont"/>
    <w:rsid w:val="00211B1E"/>
  </w:style>
  <w:style w:type="character" w:customStyle="1" w:styleId="discussion-policy">
    <w:name w:val="discussion-policy"/>
    <w:basedOn w:val="DefaultParagraphFont"/>
    <w:rsid w:val="00211B1E"/>
  </w:style>
  <w:style w:type="character" w:customStyle="1" w:styleId="echo-apps-conversations-streamcaption">
    <w:name w:val="echo-apps-conversations-streamcaption"/>
    <w:basedOn w:val="DefaultParagraphFont"/>
    <w:rsid w:val="00211B1E"/>
  </w:style>
  <w:style w:type="character" w:customStyle="1" w:styleId="echo-streamserver-controls-stream-item-text">
    <w:name w:val="echo-streamserver-controls-stream-item-text"/>
    <w:basedOn w:val="DefaultParagraphFont"/>
    <w:rsid w:val="00211B1E"/>
  </w:style>
  <w:style w:type="character" w:customStyle="1" w:styleId="echo-streamserver-controls-facepile-more">
    <w:name w:val="echo-streamserver-controls-facepile-more"/>
    <w:basedOn w:val="DefaultParagraphFont"/>
    <w:rsid w:val="00211B1E"/>
  </w:style>
  <w:style w:type="character" w:customStyle="1" w:styleId="echo-primaryfont">
    <w:name w:val="echo-primaryfont"/>
    <w:basedOn w:val="DefaultParagraphFont"/>
    <w:rsid w:val="00211B1E"/>
  </w:style>
  <w:style w:type="character" w:customStyle="1" w:styleId="section">
    <w:name w:val="section"/>
    <w:basedOn w:val="DefaultParagraphFont"/>
    <w:rsid w:val="00211B1E"/>
  </w:style>
  <w:style w:type="character" w:customStyle="1" w:styleId="wpsr-txt-headline">
    <w:name w:val="wpsr-txt-headline"/>
    <w:basedOn w:val="DefaultParagraphFont"/>
    <w:rsid w:val="00211B1E"/>
  </w:style>
  <w:style w:type="character" w:customStyle="1" w:styleId="asset-metabar-author">
    <w:name w:val="asset-metabar-author"/>
    <w:basedOn w:val="DefaultParagraphFont"/>
    <w:rsid w:val="00211B1E"/>
  </w:style>
  <w:style w:type="character" w:customStyle="1" w:styleId="eza-dateline">
    <w:name w:val="eza-dateline"/>
    <w:basedOn w:val="DefaultParagraphFont"/>
    <w:rsid w:val="00211B1E"/>
  </w:style>
  <w:style w:type="character" w:customStyle="1" w:styleId="eza-authors">
    <w:name w:val="eza-authors"/>
    <w:basedOn w:val="DefaultParagraphFont"/>
    <w:rsid w:val="00211B1E"/>
  </w:style>
  <w:style w:type="character" w:customStyle="1" w:styleId="csmstaff">
    <w:name w:val="csm_staff"/>
    <w:basedOn w:val="DefaultParagraphFont"/>
    <w:rsid w:val="00211B1E"/>
  </w:style>
  <w:style w:type="paragraph" w:customStyle="1" w:styleId="mol-para-with-font">
    <w:name w:val="mol-para-with-font"/>
    <w:basedOn w:val="Normal"/>
    <w:rsid w:val="00211B1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11B1E"/>
  </w:style>
  <w:style w:type="character" w:customStyle="1" w:styleId="byline-text">
    <w:name w:val="byline-text"/>
    <w:basedOn w:val="DefaultParagraphFont"/>
    <w:rsid w:val="00211B1E"/>
  </w:style>
  <w:style w:type="character" w:customStyle="1" w:styleId="itemauthor">
    <w:name w:val="itemauthor"/>
    <w:basedOn w:val="DefaultParagraphFont"/>
    <w:rsid w:val="00211B1E"/>
  </w:style>
  <w:style w:type="character" w:customStyle="1" w:styleId="itemdatecreated">
    <w:name w:val="itemdatecreated"/>
    <w:basedOn w:val="DefaultParagraphFont"/>
    <w:rsid w:val="00211B1E"/>
  </w:style>
  <w:style w:type="character" w:customStyle="1" w:styleId="slug-metadata-note">
    <w:name w:val="slug-metadata-note"/>
    <w:basedOn w:val="DefaultParagraphFont"/>
    <w:rsid w:val="00211B1E"/>
  </w:style>
  <w:style w:type="character" w:customStyle="1" w:styleId="drop-capped">
    <w:name w:val="drop-capped"/>
    <w:basedOn w:val="DefaultParagraphFont"/>
    <w:rsid w:val="00211B1E"/>
  </w:style>
  <w:style w:type="character" w:customStyle="1" w:styleId="published">
    <w:name w:val="published"/>
    <w:basedOn w:val="DefaultParagraphFont"/>
    <w:rsid w:val="00211B1E"/>
  </w:style>
  <w:style w:type="paragraph" w:customStyle="1" w:styleId="articleopinion-standfirst">
    <w:name w:val="articleopinion-standfirst"/>
    <w:basedOn w:val="Normal"/>
    <w:rsid w:val="00211B1E"/>
    <w:pPr>
      <w:spacing w:before="100" w:beforeAutospacing="1" w:after="100" w:afterAutospacing="1"/>
    </w:pPr>
    <w:rPr>
      <w:rFonts w:ascii="Times" w:hAnsi="Times"/>
      <w:sz w:val="20"/>
      <w:szCs w:val="20"/>
    </w:rPr>
  </w:style>
  <w:style w:type="paragraph" w:customStyle="1" w:styleId="snippet">
    <w:name w:val="snippet"/>
    <w:basedOn w:val="Normal"/>
    <w:rsid w:val="00211B1E"/>
    <w:pPr>
      <w:spacing w:before="100" w:beforeAutospacing="1" w:after="100" w:afterAutospacing="1"/>
    </w:pPr>
    <w:rPr>
      <w:rFonts w:ascii="Times" w:hAnsi="Times"/>
      <w:sz w:val="20"/>
      <w:szCs w:val="20"/>
    </w:rPr>
  </w:style>
  <w:style w:type="character" w:customStyle="1" w:styleId="thetitle">
    <w:name w:val="the_title"/>
    <w:basedOn w:val="DefaultParagraphFont"/>
    <w:rsid w:val="00211B1E"/>
  </w:style>
  <w:style w:type="character" w:customStyle="1" w:styleId="view-count">
    <w:name w:val="view-count"/>
    <w:basedOn w:val="DefaultParagraphFont"/>
    <w:rsid w:val="00211B1E"/>
  </w:style>
  <w:style w:type="character" w:customStyle="1" w:styleId="rupee">
    <w:name w:val="rupee"/>
    <w:basedOn w:val="DefaultParagraphFont"/>
    <w:rsid w:val="00211B1E"/>
  </w:style>
  <w:style w:type="character" w:customStyle="1" w:styleId="grey1">
    <w:name w:val="grey1"/>
    <w:basedOn w:val="DefaultParagraphFont"/>
    <w:rsid w:val="00211B1E"/>
  </w:style>
  <w:style w:type="paragraph" w:customStyle="1" w:styleId="Pa13">
    <w:name w:val="Pa13"/>
    <w:basedOn w:val="Default"/>
    <w:next w:val="Default"/>
    <w:uiPriority w:val="99"/>
    <w:rsid w:val="00211B1E"/>
    <w:pPr>
      <w:widowControl w:val="0"/>
      <w:spacing w:line="201" w:lineRule="atLeast"/>
    </w:pPr>
    <w:rPr>
      <w:rFonts w:eastAsiaTheme="minorEastAsia"/>
      <w:color w:val="auto"/>
    </w:rPr>
  </w:style>
  <w:style w:type="paragraph" w:customStyle="1" w:styleId="Pa14">
    <w:name w:val="Pa14"/>
    <w:basedOn w:val="Default"/>
    <w:next w:val="Default"/>
    <w:uiPriority w:val="99"/>
    <w:rsid w:val="00211B1E"/>
    <w:pPr>
      <w:widowControl w:val="0"/>
      <w:spacing w:line="241" w:lineRule="atLeast"/>
    </w:pPr>
    <w:rPr>
      <w:rFonts w:eastAsiaTheme="minorEastAsia"/>
      <w:color w:val="auto"/>
    </w:rPr>
  </w:style>
  <w:style w:type="paragraph" w:customStyle="1" w:styleId="Pa9">
    <w:name w:val="Pa9"/>
    <w:basedOn w:val="Default"/>
    <w:next w:val="Default"/>
    <w:uiPriority w:val="99"/>
    <w:rsid w:val="00211B1E"/>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11B1E"/>
  </w:style>
  <w:style w:type="character" w:customStyle="1" w:styleId="reporttitle">
    <w:name w:val="report_title"/>
    <w:basedOn w:val="DefaultParagraphFont"/>
    <w:rsid w:val="00211B1E"/>
  </w:style>
  <w:style w:type="character" w:customStyle="1" w:styleId="documenttype-longreleases">
    <w:name w:val="document_type_-_long_releases"/>
    <w:basedOn w:val="DefaultParagraphFont"/>
    <w:rsid w:val="00211B1E"/>
  </w:style>
  <w:style w:type="character" w:customStyle="1" w:styleId="alt-date">
    <w:name w:val="alt-date"/>
    <w:basedOn w:val="DefaultParagraphFont"/>
    <w:rsid w:val="00211B1E"/>
  </w:style>
  <w:style w:type="character" w:customStyle="1" w:styleId="entry-byline">
    <w:name w:val="entry-byline"/>
    <w:basedOn w:val="DefaultParagraphFont"/>
    <w:rsid w:val="00211B1E"/>
  </w:style>
  <w:style w:type="character" w:customStyle="1" w:styleId="taglinecontrib">
    <w:name w:val="tagline_contrib"/>
    <w:basedOn w:val="DefaultParagraphFont"/>
    <w:rsid w:val="00211B1E"/>
  </w:style>
  <w:style w:type="character" w:customStyle="1" w:styleId="articledate0">
    <w:name w:val="article_date"/>
    <w:basedOn w:val="DefaultParagraphFont"/>
    <w:rsid w:val="00211B1E"/>
  </w:style>
  <w:style w:type="paragraph" w:customStyle="1" w:styleId="hg-daily">
    <w:name w:val="hg-daily"/>
    <w:basedOn w:val="Normal"/>
    <w:rsid w:val="00211B1E"/>
    <w:pPr>
      <w:spacing w:before="100" w:beforeAutospacing="1" w:after="100" w:afterAutospacing="1"/>
    </w:pPr>
    <w:rPr>
      <w:rFonts w:ascii="Times" w:hAnsi="Times"/>
      <w:sz w:val="20"/>
      <w:szCs w:val="20"/>
    </w:rPr>
  </w:style>
  <w:style w:type="character" w:customStyle="1" w:styleId="cit">
    <w:name w:val="cit"/>
    <w:basedOn w:val="DefaultParagraphFont"/>
    <w:rsid w:val="00211B1E"/>
  </w:style>
  <w:style w:type="paragraph" w:customStyle="1" w:styleId="buttonheading">
    <w:name w:val="buttonheading"/>
    <w:basedOn w:val="Normal"/>
    <w:rsid w:val="00211B1E"/>
    <w:pPr>
      <w:spacing w:before="100" w:beforeAutospacing="1" w:after="100" w:afterAutospacing="1"/>
    </w:pPr>
    <w:rPr>
      <w:rFonts w:ascii="Times" w:hAnsi="Times"/>
      <w:sz w:val="20"/>
      <w:szCs w:val="20"/>
    </w:rPr>
  </w:style>
  <w:style w:type="character" w:customStyle="1" w:styleId="createdate">
    <w:name w:val="createdate"/>
    <w:basedOn w:val="DefaultParagraphFont"/>
    <w:rsid w:val="00211B1E"/>
  </w:style>
  <w:style w:type="character" w:customStyle="1" w:styleId="text-label">
    <w:name w:val="text-label"/>
    <w:basedOn w:val="DefaultParagraphFont"/>
    <w:rsid w:val="00211B1E"/>
  </w:style>
  <w:style w:type="paragraph" w:customStyle="1" w:styleId="TOC3Char">
    <w:name w:val="TOC 3 Char"/>
    <w:basedOn w:val="Normal"/>
    <w:next w:val="Normal"/>
    <w:rsid w:val="00211B1E"/>
    <w:rPr>
      <w:rFonts w:eastAsia="Times New Roman"/>
      <w:sz w:val="24"/>
      <w:szCs w:val="20"/>
    </w:rPr>
  </w:style>
  <w:style w:type="paragraph" w:customStyle="1" w:styleId="TOC1Char">
    <w:name w:val="TOC 1 Char"/>
    <w:basedOn w:val="Normal"/>
    <w:next w:val="Normal"/>
    <w:rsid w:val="00211B1E"/>
    <w:rPr>
      <w:rFonts w:eastAsia="Times New Roman"/>
      <w:b/>
      <w:sz w:val="24"/>
      <w:szCs w:val="20"/>
    </w:rPr>
  </w:style>
  <w:style w:type="character" w:customStyle="1" w:styleId="StyleCardtextChar10pt">
    <w:name w:val="Style Card text Char + 10 pt"/>
    <w:rsid w:val="00211B1E"/>
    <w:rPr>
      <w:rFonts w:ascii="Georgia" w:eastAsia="Calibri" w:hAnsi="Georgia"/>
      <w:sz w:val="20"/>
      <w:u w:val="single"/>
      <w:lang w:bidi="ar-SA"/>
    </w:rPr>
  </w:style>
  <w:style w:type="paragraph" w:customStyle="1" w:styleId="ColorfulList-Accent11">
    <w:name w:val="Colorful List - Accent 11"/>
    <w:basedOn w:val="Normal"/>
    <w:uiPriority w:val="34"/>
    <w:qFormat/>
    <w:rsid w:val="00211B1E"/>
    <w:pPr>
      <w:ind w:left="720"/>
      <w:contextualSpacing/>
      <w:jc w:val="both"/>
    </w:pPr>
    <w:rPr>
      <w:rFonts w:eastAsia="Times New Roman"/>
      <w:sz w:val="20"/>
      <w:szCs w:val="20"/>
    </w:rPr>
  </w:style>
  <w:style w:type="paragraph" w:customStyle="1" w:styleId="NoteLevel11">
    <w:name w:val="Note Level 11"/>
    <w:basedOn w:val="Normal"/>
    <w:uiPriority w:val="99"/>
    <w:rsid w:val="00211B1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11B1E"/>
    <w:pPr>
      <w:keepNext/>
      <w:tabs>
        <w:tab w:val="num" w:pos="1440"/>
      </w:tabs>
      <w:ind w:left="1800" w:hanging="360"/>
      <w:outlineLvl w:val="2"/>
    </w:pPr>
    <w:rPr>
      <w:rFonts w:eastAsia="MS Gothic"/>
    </w:rPr>
  </w:style>
  <w:style w:type="paragraph" w:customStyle="1" w:styleId="NoteLevel41">
    <w:name w:val="Note Level 41"/>
    <w:basedOn w:val="Normal"/>
    <w:rsid w:val="00211B1E"/>
    <w:pPr>
      <w:keepNext/>
      <w:tabs>
        <w:tab w:val="num" w:pos="2160"/>
      </w:tabs>
      <w:ind w:left="2520" w:hanging="360"/>
      <w:outlineLvl w:val="3"/>
    </w:pPr>
    <w:rPr>
      <w:rFonts w:eastAsia="MS Gothic"/>
    </w:rPr>
  </w:style>
  <w:style w:type="paragraph" w:customStyle="1" w:styleId="NoteLevel51">
    <w:name w:val="Note Level 51"/>
    <w:basedOn w:val="Normal"/>
    <w:rsid w:val="00211B1E"/>
    <w:pPr>
      <w:keepNext/>
      <w:tabs>
        <w:tab w:val="num" w:pos="2880"/>
      </w:tabs>
      <w:ind w:left="3240" w:hanging="360"/>
      <w:outlineLvl w:val="4"/>
    </w:pPr>
    <w:rPr>
      <w:rFonts w:eastAsia="MS Gothic"/>
    </w:rPr>
  </w:style>
  <w:style w:type="paragraph" w:customStyle="1" w:styleId="NoteLevel61">
    <w:name w:val="Note Level 61"/>
    <w:basedOn w:val="Normal"/>
    <w:rsid w:val="00211B1E"/>
    <w:pPr>
      <w:keepNext/>
      <w:tabs>
        <w:tab w:val="num" w:pos="3600"/>
      </w:tabs>
      <w:ind w:left="3960" w:hanging="360"/>
      <w:outlineLvl w:val="5"/>
    </w:pPr>
    <w:rPr>
      <w:rFonts w:eastAsia="MS Gothic"/>
    </w:rPr>
  </w:style>
  <w:style w:type="paragraph" w:customStyle="1" w:styleId="NoteLevel71">
    <w:name w:val="Note Level 71"/>
    <w:basedOn w:val="Normal"/>
    <w:rsid w:val="00211B1E"/>
    <w:pPr>
      <w:keepNext/>
      <w:tabs>
        <w:tab w:val="num" w:pos="4320"/>
      </w:tabs>
      <w:ind w:left="4680" w:hanging="360"/>
      <w:outlineLvl w:val="6"/>
    </w:pPr>
    <w:rPr>
      <w:rFonts w:eastAsia="MS Gothic"/>
    </w:rPr>
  </w:style>
  <w:style w:type="paragraph" w:customStyle="1" w:styleId="NoteLevel81">
    <w:name w:val="Note Level 81"/>
    <w:basedOn w:val="Normal"/>
    <w:rsid w:val="00211B1E"/>
    <w:pPr>
      <w:keepNext/>
      <w:tabs>
        <w:tab w:val="num" w:pos="5040"/>
      </w:tabs>
      <w:ind w:left="5400" w:hanging="360"/>
      <w:outlineLvl w:val="7"/>
    </w:pPr>
    <w:rPr>
      <w:rFonts w:eastAsia="MS Gothic"/>
    </w:rPr>
  </w:style>
  <w:style w:type="paragraph" w:customStyle="1" w:styleId="NoteLevel91">
    <w:name w:val="Note Level 91"/>
    <w:basedOn w:val="Normal"/>
    <w:rsid w:val="00211B1E"/>
    <w:pPr>
      <w:keepNext/>
      <w:tabs>
        <w:tab w:val="num" w:pos="5760"/>
      </w:tabs>
      <w:ind w:left="6120" w:hanging="360"/>
      <w:outlineLvl w:val="8"/>
    </w:pPr>
    <w:rPr>
      <w:rFonts w:eastAsia="MS Gothic"/>
    </w:rPr>
  </w:style>
  <w:style w:type="paragraph" w:styleId="Index2">
    <w:name w:val="index 2"/>
    <w:basedOn w:val="Normal"/>
    <w:next w:val="Normal"/>
    <w:autoRedefine/>
    <w:rsid w:val="00211B1E"/>
    <w:pPr>
      <w:spacing w:after="200" w:line="276" w:lineRule="auto"/>
      <w:ind w:left="400" w:hanging="200"/>
    </w:pPr>
    <w:rPr>
      <w:rFonts w:eastAsia="Times New Roman"/>
      <w:bCs/>
    </w:rPr>
  </w:style>
  <w:style w:type="paragraph" w:styleId="Index3">
    <w:name w:val="index 3"/>
    <w:basedOn w:val="Normal"/>
    <w:next w:val="Normal"/>
    <w:autoRedefine/>
    <w:rsid w:val="00211B1E"/>
    <w:pPr>
      <w:spacing w:after="200" w:line="276" w:lineRule="auto"/>
      <w:ind w:left="600" w:hanging="200"/>
    </w:pPr>
    <w:rPr>
      <w:rFonts w:eastAsia="Times New Roman"/>
      <w:bCs/>
    </w:rPr>
  </w:style>
  <w:style w:type="paragraph" w:styleId="Index4">
    <w:name w:val="index 4"/>
    <w:basedOn w:val="Normal"/>
    <w:next w:val="Normal"/>
    <w:autoRedefine/>
    <w:rsid w:val="00211B1E"/>
    <w:pPr>
      <w:spacing w:after="200" w:line="276" w:lineRule="auto"/>
      <w:ind w:left="800" w:hanging="200"/>
    </w:pPr>
    <w:rPr>
      <w:rFonts w:eastAsia="Times New Roman"/>
      <w:bCs/>
    </w:rPr>
  </w:style>
  <w:style w:type="paragraph" w:styleId="Index5">
    <w:name w:val="index 5"/>
    <w:basedOn w:val="Normal"/>
    <w:next w:val="Normal"/>
    <w:autoRedefine/>
    <w:rsid w:val="00211B1E"/>
    <w:pPr>
      <w:spacing w:after="200" w:line="276" w:lineRule="auto"/>
      <w:ind w:left="1000" w:hanging="200"/>
    </w:pPr>
    <w:rPr>
      <w:rFonts w:eastAsia="Times New Roman"/>
      <w:bCs/>
    </w:rPr>
  </w:style>
  <w:style w:type="paragraph" w:styleId="Index6">
    <w:name w:val="index 6"/>
    <w:basedOn w:val="Normal"/>
    <w:next w:val="Normal"/>
    <w:autoRedefine/>
    <w:rsid w:val="00211B1E"/>
    <w:pPr>
      <w:spacing w:after="200" w:line="276" w:lineRule="auto"/>
      <w:ind w:left="1200" w:hanging="200"/>
    </w:pPr>
    <w:rPr>
      <w:rFonts w:eastAsia="Times New Roman"/>
      <w:bCs/>
    </w:rPr>
  </w:style>
  <w:style w:type="paragraph" w:styleId="Index7">
    <w:name w:val="index 7"/>
    <w:basedOn w:val="Normal"/>
    <w:next w:val="Normal"/>
    <w:autoRedefine/>
    <w:rsid w:val="00211B1E"/>
    <w:pPr>
      <w:spacing w:after="200" w:line="276" w:lineRule="auto"/>
      <w:ind w:left="1400" w:hanging="200"/>
    </w:pPr>
    <w:rPr>
      <w:rFonts w:eastAsia="Times New Roman"/>
      <w:bCs/>
    </w:rPr>
  </w:style>
  <w:style w:type="paragraph" w:styleId="Index8">
    <w:name w:val="index 8"/>
    <w:basedOn w:val="Normal"/>
    <w:next w:val="Normal"/>
    <w:autoRedefine/>
    <w:rsid w:val="00211B1E"/>
    <w:pPr>
      <w:spacing w:after="200" w:line="276" w:lineRule="auto"/>
      <w:ind w:left="1600" w:hanging="200"/>
    </w:pPr>
    <w:rPr>
      <w:rFonts w:eastAsia="Times New Roman"/>
      <w:bCs/>
    </w:rPr>
  </w:style>
  <w:style w:type="paragraph" w:styleId="Index9">
    <w:name w:val="index 9"/>
    <w:basedOn w:val="Normal"/>
    <w:next w:val="Normal"/>
    <w:autoRedefine/>
    <w:rsid w:val="00211B1E"/>
    <w:pPr>
      <w:spacing w:after="200" w:line="276" w:lineRule="auto"/>
      <w:ind w:left="1800" w:hanging="200"/>
    </w:pPr>
    <w:rPr>
      <w:rFonts w:eastAsia="Times New Roman"/>
      <w:bCs/>
    </w:rPr>
  </w:style>
  <w:style w:type="paragraph" w:styleId="IndexHeading">
    <w:name w:val="index heading"/>
    <w:basedOn w:val="Normal"/>
    <w:next w:val="Index1"/>
    <w:rsid w:val="00211B1E"/>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11B1E"/>
    <w:pPr>
      <w:jc w:val="both"/>
    </w:pPr>
    <w:rPr>
      <w:rFonts w:eastAsia="Times New Roman"/>
      <w:i/>
      <w:iCs/>
      <w:color w:val="000000"/>
      <w:sz w:val="20"/>
    </w:rPr>
  </w:style>
  <w:style w:type="character" w:customStyle="1" w:styleId="MediumGrid11">
    <w:name w:val="Medium Grid 11"/>
    <w:uiPriority w:val="99"/>
    <w:rsid w:val="00211B1E"/>
    <w:rPr>
      <w:color w:val="808080"/>
    </w:rPr>
  </w:style>
  <w:style w:type="numbering" w:customStyle="1" w:styleId="NoList8">
    <w:name w:val="No List8"/>
    <w:next w:val="NoList"/>
    <w:semiHidden/>
    <w:unhideWhenUsed/>
    <w:rsid w:val="00211B1E"/>
  </w:style>
  <w:style w:type="numbering" w:customStyle="1" w:styleId="NoList9">
    <w:name w:val="No List9"/>
    <w:next w:val="NoList"/>
    <w:semiHidden/>
    <w:unhideWhenUsed/>
    <w:rsid w:val="00211B1E"/>
  </w:style>
  <w:style w:type="numbering" w:customStyle="1" w:styleId="NoList10">
    <w:name w:val="No List10"/>
    <w:next w:val="NoList"/>
    <w:semiHidden/>
    <w:unhideWhenUsed/>
    <w:rsid w:val="00211B1E"/>
  </w:style>
  <w:style w:type="numbering" w:customStyle="1" w:styleId="NoList12">
    <w:name w:val="No List12"/>
    <w:next w:val="NoList"/>
    <w:semiHidden/>
    <w:unhideWhenUsed/>
    <w:rsid w:val="00211B1E"/>
  </w:style>
  <w:style w:type="numbering" w:customStyle="1" w:styleId="NoList13">
    <w:name w:val="No List13"/>
    <w:next w:val="NoList"/>
    <w:semiHidden/>
    <w:unhideWhenUsed/>
    <w:rsid w:val="00211B1E"/>
  </w:style>
  <w:style w:type="numbering" w:customStyle="1" w:styleId="NoList14">
    <w:name w:val="No List14"/>
    <w:next w:val="NoList"/>
    <w:semiHidden/>
    <w:unhideWhenUsed/>
    <w:rsid w:val="00211B1E"/>
  </w:style>
  <w:style w:type="numbering" w:customStyle="1" w:styleId="NoList15">
    <w:name w:val="No List15"/>
    <w:next w:val="NoList"/>
    <w:uiPriority w:val="99"/>
    <w:semiHidden/>
    <w:unhideWhenUsed/>
    <w:rsid w:val="00211B1E"/>
  </w:style>
  <w:style w:type="numbering" w:customStyle="1" w:styleId="NoList16">
    <w:name w:val="No List16"/>
    <w:next w:val="NoList"/>
    <w:uiPriority w:val="99"/>
    <w:semiHidden/>
    <w:unhideWhenUsed/>
    <w:rsid w:val="00211B1E"/>
  </w:style>
  <w:style w:type="numbering" w:customStyle="1" w:styleId="NoList17">
    <w:name w:val="No List17"/>
    <w:next w:val="NoList"/>
    <w:semiHidden/>
    <w:unhideWhenUsed/>
    <w:rsid w:val="00211B1E"/>
  </w:style>
  <w:style w:type="numbering" w:customStyle="1" w:styleId="NoList18">
    <w:name w:val="No List18"/>
    <w:next w:val="NoList"/>
    <w:uiPriority w:val="99"/>
    <w:semiHidden/>
    <w:unhideWhenUsed/>
    <w:rsid w:val="00211B1E"/>
  </w:style>
  <w:style w:type="numbering" w:customStyle="1" w:styleId="NoList19">
    <w:name w:val="No List19"/>
    <w:next w:val="NoList"/>
    <w:uiPriority w:val="99"/>
    <w:semiHidden/>
    <w:unhideWhenUsed/>
    <w:rsid w:val="00211B1E"/>
  </w:style>
  <w:style w:type="numbering" w:customStyle="1" w:styleId="NoList20">
    <w:name w:val="No List20"/>
    <w:next w:val="NoList"/>
    <w:semiHidden/>
    <w:unhideWhenUsed/>
    <w:rsid w:val="00211B1E"/>
  </w:style>
  <w:style w:type="numbering" w:customStyle="1" w:styleId="NoList21">
    <w:name w:val="No List21"/>
    <w:next w:val="NoList"/>
    <w:semiHidden/>
    <w:unhideWhenUsed/>
    <w:rsid w:val="00211B1E"/>
  </w:style>
  <w:style w:type="paragraph" w:customStyle="1" w:styleId="PlaceholderText2">
    <w:name w:val="Placeholder Text2"/>
    <w:basedOn w:val="Normal"/>
    <w:uiPriority w:val="99"/>
    <w:rsid w:val="00211B1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11B1E"/>
    <w:pPr>
      <w:keepNext/>
      <w:tabs>
        <w:tab w:val="num" w:pos="1440"/>
      </w:tabs>
      <w:ind w:left="1800" w:hanging="360"/>
      <w:outlineLvl w:val="2"/>
    </w:pPr>
    <w:rPr>
      <w:rFonts w:eastAsia="MS Gothic"/>
      <w:sz w:val="24"/>
    </w:rPr>
  </w:style>
  <w:style w:type="paragraph" w:customStyle="1" w:styleId="LightList1">
    <w:name w:val="Light List1"/>
    <w:basedOn w:val="Normal"/>
    <w:rsid w:val="00211B1E"/>
    <w:pPr>
      <w:keepNext/>
      <w:tabs>
        <w:tab w:val="num" w:pos="2160"/>
      </w:tabs>
      <w:ind w:left="2520" w:hanging="360"/>
      <w:outlineLvl w:val="3"/>
    </w:pPr>
    <w:rPr>
      <w:rFonts w:eastAsia="MS Gothic"/>
      <w:sz w:val="24"/>
    </w:rPr>
  </w:style>
  <w:style w:type="paragraph" w:customStyle="1" w:styleId="LightGrid1">
    <w:name w:val="Light Grid1"/>
    <w:basedOn w:val="Normal"/>
    <w:rsid w:val="00211B1E"/>
    <w:pPr>
      <w:keepNext/>
      <w:tabs>
        <w:tab w:val="num" w:pos="2880"/>
      </w:tabs>
      <w:ind w:left="3240" w:hanging="360"/>
      <w:outlineLvl w:val="4"/>
    </w:pPr>
    <w:rPr>
      <w:rFonts w:eastAsia="MS Gothic"/>
      <w:sz w:val="24"/>
    </w:rPr>
  </w:style>
  <w:style w:type="paragraph" w:customStyle="1" w:styleId="MediumShading11">
    <w:name w:val="Medium Shading 11"/>
    <w:basedOn w:val="Normal"/>
    <w:rsid w:val="00211B1E"/>
    <w:pPr>
      <w:keepNext/>
      <w:tabs>
        <w:tab w:val="num" w:pos="3600"/>
      </w:tabs>
      <w:ind w:left="3960" w:hanging="360"/>
      <w:outlineLvl w:val="5"/>
    </w:pPr>
    <w:rPr>
      <w:rFonts w:eastAsia="MS Gothic"/>
      <w:sz w:val="24"/>
    </w:rPr>
  </w:style>
  <w:style w:type="paragraph" w:customStyle="1" w:styleId="MediumShading21">
    <w:name w:val="Medium Shading 21"/>
    <w:basedOn w:val="Normal"/>
    <w:rsid w:val="00211B1E"/>
    <w:pPr>
      <w:keepNext/>
      <w:tabs>
        <w:tab w:val="num" w:pos="4320"/>
      </w:tabs>
      <w:ind w:left="4680" w:hanging="360"/>
      <w:outlineLvl w:val="6"/>
    </w:pPr>
    <w:rPr>
      <w:rFonts w:eastAsia="MS Gothic"/>
      <w:sz w:val="24"/>
    </w:rPr>
  </w:style>
  <w:style w:type="paragraph" w:customStyle="1" w:styleId="MediumList11">
    <w:name w:val="Medium List 11"/>
    <w:basedOn w:val="Normal"/>
    <w:rsid w:val="00211B1E"/>
    <w:pPr>
      <w:keepNext/>
      <w:tabs>
        <w:tab w:val="num" w:pos="5040"/>
      </w:tabs>
      <w:ind w:left="5400" w:hanging="360"/>
      <w:outlineLvl w:val="7"/>
    </w:pPr>
    <w:rPr>
      <w:rFonts w:eastAsia="MS Gothic"/>
      <w:sz w:val="24"/>
    </w:rPr>
  </w:style>
  <w:style w:type="paragraph" w:customStyle="1" w:styleId="MediumList21">
    <w:name w:val="Medium List 21"/>
    <w:basedOn w:val="Normal"/>
    <w:rsid w:val="00211B1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11B1E"/>
    <w:rPr>
      <w:sz w:val="17"/>
      <w:szCs w:val="24"/>
      <w:lang w:val="en-US" w:eastAsia="en-US" w:bidi="ar-SA"/>
    </w:rPr>
  </w:style>
  <w:style w:type="paragraph" w:customStyle="1" w:styleId="TagsFutura">
    <w:name w:val="TagsFutura"/>
    <w:basedOn w:val="Normal"/>
    <w:next w:val="Cites"/>
    <w:rsid w:val="00211B1E"/>
    <w:rPr>
      <w:rFonts w:ascii="Futura" w:eastAsia="Times" w:hAnsi="Futura"/>
      <w:b/>
      <w:caps/>
      <w:sz w:val="18"/>
      <w:szCs w:val="20"/>
    </w:rPr>
  </w:style>
  <w:style w:type="character" w:customStyle="1" w:styleId="italics">
    <w:name w:val="italics"/>
    <w:basedOn w:val="DefaultParagraphFont"/>
    <w:rsid w:val="00211B1E"/>
  </w:style>
  <w:style w:type="character" w:customStyle="1" w:styleId="m-3583723223135346788gmail-style13ptbold">
    <w:name w:val="m_-3583723223135346788gmail-style13ptbold"/>
    <w:basedOn w:val="DefaultParagraphFont"/>
    <w:rsid w:val="00211B1E"/>
  </w:style>
  <w:style w:type="character" w:customStyle="1" w:styleId="m-3583723223135346788gmail-styleunderline">
    <w:name w:val="m_-3583723223135346788gmail-styleunderline"/>
    <w:basedOn w:val="DefaultParagraphFont"/>
    <w:rsid w:val="00211B1E"/>
  </w:style>
  <w:style w:type="paragraph" w:customStyle="1" w:styleId="speakable">
    <w:name w:val="speakable"/>
    <w:basedOn w:val="Normal"/>
    <w:uiPriority w:val="99"/>
    <w:qFormat/>
    <w:rsid w:val="00211B1E"/>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11B1E"/>
    <w:rPr>
      <w:b/>
      <w:u w:val="single"/>
    </w:rPr>
  </w:style>
  <w:style w:type="character" w:customStyle="1" w:styleId="UnresolvedMention3">
    <w:name w:val="Unresolved Mention3"/>
    <w:basedOn w:val="DefaultParagraphFont"/>
    <w:uiPriority w:val="99"/>
    <w:semiHidden/>
    <w:unhideWhenUsed/>
    <w:rsid w:val="00211B1E"/>
    <w:rPr>
      <w:color w:val="808080"/>
      <w:shd w:val="clear" w:color="auto" w:fill="E6E6E6"/>
    </w:rPr>
  </w:style>
  <w:style w:type="paragraph" w:customStyle="1" w:styleId="useless">
    <w:name w:val="useless"/>
    <w:basedOn w:val="Normal"/>
    <w:uiPriority w:val="99"/>
    <w:qFormat/>
    <w:rsid w:val="00211B1E"/>
    <w:rPr>
      <w:rFonts w:eastAsia="Times New Roman"/>
      <w:sz w:val="12"/>
    </w:rPr>
  </w:style>
  <w:style w:type="character" w:customStyle="1" w:styleId="tagCharCharCharChar">
    <w:name w:val="tag Char Char Char Char"/>
    <w:rsid w:val="00211B1E"/>
    <w:rPr>
      <w:b/>
      <w:sz w:val="24"/>
      <w:szCs w:val="24"/>
      <w:lang w:val="en-US" w:eastAsia="en-US" w:bidi="ar-SA"/>
    </w:rPr>
  </w:style>
  <w:style w:type="character" w:customStyle="1" w:styleId="DebateUnderlined">
    <w:name w:val="Debate Underlined"/>
    <w:rsid w:val="00211B1E"/>
    <w:rPr>
      <w:rFonts w:ascii="Helvetica" w:hAnsi="Helvetica"/>
      <w:sz w:val="20"/>
      <w:u w:val="single"/>
    </w:rPr>
  </w:style>
  <w:style w:type="character" w:styleId="PlaceholderText">
    <w:name w:val="Placeholder Text"/>
    <w:basedOn w:val="DefaultParagraphFont"/>
    <w:uiPriority w:val="99"/>
    <w:rsid w:val="00211B1E"/>
    <w:rPr>
      <w:color w:val="808080"/>
    </w:rPr>
  </w:style>
  <w:style w:type="character" w:customStyle="1" w:styleId="byl">
    <w:name w:val="byl"/>
    <w:rsid w:val="00211B1E"/>
  </w:style>
  <w:style w:type="paragraph" w:customStyle="1" w:styleId="css-xhhu0i">
    <w:name w:val="css-xhhu0i"/>
    <w:basedOn w:val="Normal"/>
    <w:rsid w:val="00211B1E"/>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211B1E"/>
  </w:style>
  <w:style w:type="character" w:customStyle="1" w:styleId="m-8878800405382358272gmail-styleunderline">
    <w:name w:val="m_-8878800405382358272gmail-styleunderline"/>
    <w:basedOn w:val="DefaultParagraphFont"/>
    <w:rsid w:val="00211B1E"/>
  </w:style>
  <w:style w:type="character" w:customStyle="1" w:styleId="m-5498913268213319940gmail-styleunderline">
    <w:name w:val="m_-5498913268213319940gmail-styleunderline"/>
    <w:basedOn w:val="DefaultParagraphFont"/>
    <w:rsid w:val="00211B1E"/>
  </w:style>
  <w:style w:type="character" w:customStyle="1" w:styleId="overlay">
    <w:name w:val="overlay"/>
    <w:basedOn w:val="DefaultParagraphFont"/>
    <w:rsid w:val="00211B1E"/>
  </w:style>
  <w:style w:type="character" w:customStyle="1" w:styleId="TagCharCharCharChar0">
    <w:name w:val="Tag Char Char Char Char"/>
    <w:basedOn w:val="DefaultParagraphFont"/>
    <w:rsid w:val="00211B1E"/>
    <w:rPr>
      <w:rFonts w:ascii="Calibri" w:hAnsi="Calibri" w:cs="Calibri"/>
      <w:b/>
      <w:sz w:val="24"/>
    </w:rPr>
  </w:style>
  <w:style w:type="paragraph" w:customStyle="1" w:styleId="g-body">
    <w:name w:val="g-body"/>
    <w:basedOn w:val="Normal"/>
    <w:uiPriority w:val="99"/>
    <w:qFormat/>
    <w:rsid w:val="00211B1E"/>
    <w:pPr>
      <w:spacing w:before="100" w:beforeAutospacing="1" w:after="100" w:afterAutospacing="1"/>
    </w:pPr>
    <w:rPr>
      <w:rFonts w:eastAsia="Times New Roman"/>
      <w:sz w:val="24"/>
    </w:rPr>
  </w:style>
  <w:style w:type="paragraph" w:customStyle="1" w:styleId="g-pstyle0">
    <w:name w:val="g-pstyle0"/>
    <w:basedOn w:val="Normal"/>
    <w:uiPriority w:val="99"/>
    <w:qFormat/>
    <w:rsid w:val="00211B1E"/>
    <w:pPr>
      <w:spacing w:before="100" w:beforeAutospacing="1" w:after="100" w:afterAutospacing="1"/>
    </w:pPr>
    <w:rPr>
      <w:rFonts w:eastAsia="Times New Roman"/>
      <w:sz w:val="24"/>
    </w:rPr>
  </w:style>
  <w:style w:type="paragraph" w:customStyle="1" w:styleId="g-pstyle1">
    <w:name w:val="g-pstyle1"/>
    <w:basedOn w:val="Normal"/>
    <w:uiPriority w:val="99"/>
    <w:qFormat/>
    <w:rsid w:val="00211B1E"/>
    <w:pPr>
      <w:spacing w:before="100" w:beforeAutospacing="1" w:after="100" w:afterAutospacing="1"/>
    </w:pPr>
    <w:rPr>
      <w:rFonts w:eastAsia="Times New Roman"/>
      <w:sz w:val="24"/>
    </w:rPr>
  </w:style>
  <w:style w:type="paragraph" w:customStyle="1" w:styleId="g-asset-hed">
    <w:name w:val="g-asset-hed"/>
    <w:basedOn w:val="Normal"/>
    <w:uiPriority w:val="99"/>
    <w:qFormat/>
    <w:rsid w:val="00211B1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11B1E"/>
    <w:pPr>
      <w:spacing w:before="100" w:beforeAutospacing="1" w:after="100" w:afterAutospacing="1"/>
    </w:pPr>
    <w:rPr>
      <w:rFonts w:ascii="Arial" w:hAnsi="Arial"/>
      <w:sz w:val="24"/>
    </w:rPr>
  </w:style>
  <w:style w:type="paragraph" w:customStyle="1" w:styleId="speech">
    <w:name w:val="speech"/>
    <w:basedOn w:val="Normal"/>
    <w:uiPriority w:val="99"/>
    <w:qFormat/>
    <w:rsid w:val="00211B1E"/>
    <w:pPr>
      <w:spacing w:before="100" w:beforeAutospacing="1" w:after="100" w:afterAutospacing="1"/>
    </w:pPr>
    <w:rPr>
      <w:sz w:val="24"/>
    </w:rPr>
  </w:style>
  <w:style w:type="character" w:customStyle="1" w:styleId="adtext">
    <w:name w:val="adtext"/>
    <w:basedOn w:val="DefaultParagraphFont"/>
    <w:rsid w:val="00211B1E"/>
  </w:style>
  <w:style w:type="character" w:customStyle="1" w:styleId="UL-Bold">
    <w:name w:val="UL-Bold"/>
    <w:basedOn w:val="DefaultParagraphFont"/>
    <w:rsid w:val="00211B1E"/>
    <w:rPr>
      <w:u w:val="thick"/>
    </w:rPr>
  </w:style>
  <w:style w:type="character" w:customStyle="1" w:styleId="UL-None">
    <w:name w:val="UL-None"/>
    <w:basedOn w:val="DefaultParagraphFont"/>
    <w:rsid w:val="00211B1E"/>
    <w:rPr>
      <w:strike w:val="0"/>
      <w:dstrike w:val="0"/>
      <w:u w:val="none"/>
      <w:effect w:val="none"/>
    </w:rPr>
  </w:style>
  <w:style w:type="character" w:customStyle="1" w:styleId="qu730rj69h">
    <w:name w:val="qu730rj69h"/>
    <w:basedOn w:val="DefaultParagraphFont"/>
    <w:rsid w:val="00211B1E"/>
  </w:style>
  <w:style w:type="paragraph" w:customStyle="1" w:styleId="optext">
    <w:name w:val="optext"/>
    <w:basedOn w:val="Normal"/>
    <w:uiPriority w:val="99"/>
    <w:qFormat/>
    <w:rsid w:val="00211B1E"/>
    <w:pPr>
      <w:spacing w:before="100" w:beforeAutospacing="1" w:after="100" w:afterAutospacing="1"/>
    </w:pPr>
    <w:rPr>
      <w:sz w:val="24"/>
    </w:rPr>
  </w:style>
  <w:style w:type="character" w:customStyle="1" w:styleId="lmy74qr12z">
    <w:name w:val="lmy74qr12z"/>
    <w:basedOn w:val="DefaultParagraphFont"/>
    <w:rsid w:val="00211B1E"/>
  </w:style>
  <w:style w:type="character" w:customStyle="1" w:styleId="icr880">
    <w:name w:val="icr880"/>
    <w:basedOn w:val="DefaultParagraphFont"/>
    <w:rsid w:val="00211B1E"/>
  </w:style>
  <w:style w:type="character" w:customStyle="1" w:styleId="hx23q54">
    <w:name w:val="hx23q54"/>
    <w:basedOn w:val="DefaultParagraphFont"/>
    <w:rsid w:val="00211B1E"/>
  </w:style>
  <w:style w:type="character" w:customStyle="1" w:styleId="m-5348258726587825636gmail-style13ptbold">
    <w:name w:val="m_-5348258726587825636gmail-style13ptbold"/>
    <w:basedOn w:val="DefaultParagraphFont"/>
    <w:rsid w:val="00211B1E"/>
  </w:style>
  <w:style w:type="character" w:customStyle="1" w:styleId="m-5348258726587825636gmail-styleunderline">
    <w:name w:val="m_-5348258726587825636gmail-styleunderline"/>
    <w:basedOn w:val="DefaultParagraphFont"/>
    <w:rsid w:val="00211B1E"/>
  </w:style>
  <w:style w:type="character" w:customStyle="1" w:styleId="m4385445901877740177gmail-styleunderline">
    <w:name w:val="m_4385445901877740177gmail-styleunderline"/>
    <w:basedOn w:val="DefaultParagraphFont"/>
    <w:rsid w:val="00211B1E"/>
  </w:style>
  <w:style w:type="character" w:customStyle="1" w:styleId="DDIUnderline">
    <w:name w:val="DDI Underline"/>
    <w:qFormat/>
    <w:rsid w:val="00211B1E"/>
    <w:rPr>
      <w:rFonts w:ascii="Times New Roman" w:hAnsi="Times New Roman"/>
      <w:sz w:val="24"/>
      <w:u w:val="single"/>
    </w:rPr>
  </w:style>
  <w:style w:type="paragraph" w:customStyle="1" w:styleId="ALLCAPS">
    <w:name w:val="ALL CAPS"/>
    <w:basedOn w:val="Normal"/>
    <w:link w:val="ALLCAPSChar"/>
    <w:qFormat/>
    <w:rsid w:val="00211B1E"/>
    <w:rPr>
      <w:rFonts w:eastAsia="Times New Roman"/>
      <w:b/>
      <w:caps/>
    </w:rPr>
  </w:style>
  <w:style w:type="character" w:customStyle="1" w:styleId="ALLCAPSChar">
    <w:name w:val="ALL CAPS Char"/>
    <w:basedOn w:val="DefaultParagraphFont"/>
    <w:link w:val="ALLCAPS"/>
    <w:rsid w:val="00211B1E"/>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11B1E"/>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11B1E"/>
    <w:rPr>
      <w:rFonts w:ascii="Calibri" w:eastAsia="Times New Roman" w:hAnsi="Calibri"/>
      <w:b/>
    </w:rPr>
  </w:style>
  <w:style w:type="character" w:customStyle="1" w:styleId="Cites-AuthorDate">
    <w:name w:val="Cites-Author/Date"/>
    <w:rsid w:val="00211B1E"/>
    <w:rPr>
      <w:rFonts w:ascii="Helvetica" w:hAnsi="Helvetica"/>
      <w:b/>
      <w:sz w:val="22"/>
      <w:szCs w:val="24"/>
      <w:u w:val="thick"/>
    </w:rPr>
  </w:style>
  <w:style w:type="paragraph" w:customStyle="1" w:styleId="CiteTag">
    <w:name w:val="Cite/Tag"/>
    <w:basedOn w:val="Normal"/>
    <w:uiPriority w:val="99"/>
    <w:qFormat/>
    <w:rsid w:val="00211B1E"/>
    <w:rPr>
      <w:rFonts w:eastAsia="Cambria"/>
      <w:b/>
    </w:rPr>
  </w:style>
  <w:style w:type="character" w:customStyle="1" w:styleId="m489902567989944824gmail-style13ptbold">
    <w:name w:val="m_489902567989944824gmail-style13ptbold"/>
    <w:basedOn w:val="DefaultParagraphFont"/>
    <w:rsid w:val="00211B1E"/>
  </w:style>
  <w:style w:type="character" w:customStyle="1" w:styleId="m489902567989944824gmail-styleunderline">
    <w:name w:val="m_489902567989944824gmail-styleunderline"/>
    <w:basedOn w:val="DefaultParagraphFont"/>
    <w:rsid w:val="00211B1E"/>
  </w:style>
  <w:style w:type="character" w:customStyle="1" w:styleId="UnderlineCharChar3">
    <w:name w:val="Underline Char Char3"/>
    <w:rsid w:val="00211B1E"/>
    <w:rPr>
      <w:szCs w:val="24"/>
      <w:u w:val="single"/>
      <w:lang w:val="en-US" w:eastAsia="en-US" w:bidi="ar-SA"/>
    </w:rPr>
  </w:style>
  <w:style w:type="character" w:customStyle="1" w:styleId="tl8wme">
    <w:name w:val="tl8wme"/>
    <w:basedOn w:val="DefaultParagraphFont"/>
    <w:rsid w:val="00211B1E"/>
  </w:style>
  <w:style w:type="character" w:customStyle="1" w:styleId="Mention3">
    <w:name w:val="Mention3"/>
    <w:basedOn w:val="DefaultParagraphFont"/>
    <w:uiPriority w:val="99"/>
    <w:semiHidden/>
    <w:unhideWhenUsed/>
    <w:rsid w:val="00211B1E"/>
    <w:rPr>
      <w:color w:val="2B579A"/>
      <w:shd w:val="clear" w:color="auto" w:fill="E6E6E6"/>
    </w:rPr>
  </w:style>
  <w:style w:type="character" w:customStyle="1" w:styleId="m-5251091010484660064gmail-style13ptbold">
    <w:name w:val="m_-5251091010484660064gmail-style13ptbold"/>
    <w:basedOn w:val="DefaultParagraphFont"/>
    <w:rsid w:val="00211B1E"/>
  </w:style>
  <w:style w:type="character" w:customStyle="1" w:styleId="m-5251091010484660064gmail-styleunderline">
    <w:name w:val="m_-5251091010484660064gmail-styleunderline"/>
    <w:basedOn w:val="DefaultParagraphFont"/>
    <w:rsid w:val="00211B1E"/>
  </w:style>
  <w:style w:type="character" w:customStyle="1" w:styleId="tablecaption">
    <w:name w:val="tablecaption"/>
    <w:basedOn w:val="DefaultParagraphFont"/>
    <w:rsid w:val="00211B1E"/>
  </w:style>
  <w:style w:type="character" w:customStyle="1" w:styleId="StyleLatinHelvetica105ptBlack">
    <w:name w:val="Style (Latin) Helvetica 10.5 pt Black"/>
    <w:basedOn w:val="DefaultParagraphFont"/>
    <w:rsid w:val="00211B1E"/>
    <w:rPr>
      <w:rFonts w:ascii="Times New Roman" w:hAnsi="Times New Roman"/>
      <w:color w:val="000000"/>
      <w:sz w:val="21"/>
    </w:rPr>
  </w:style>
  <w:style w:type="character" w:customStyle="1" w:styleId="Quotation">
    <w:name w:val="Quotation"/>
    <w:qFormat/>
    <w:rsid w:val="00211B1E"/>
    <w:rPr>
      <w:rFonts w:ascii="Arial" w:hAnsi="Arial"/>
      <w:b/>
      <w:i/>
      <w:iCs/>
      <w:sz w:val="24"/>
      <w:u w:val="single"/>
    </w:rPr>
  </w:style>
  <w:style w:type="paragraph" w:customStyle="1" w:styleId="DateTime">
    <w:name w:val="DateTime"/>
    <w:basedOn w:val="Normal"/>
    <w:link w:val="DateTimeChar"/>
    <w:autoRedefine/>
    <w:uiPriority w:val="4"/>
    <w:qFormat/>
    <w:rsid w:val="00211B1E"/>
  </w:style>
  <w:style w:type="character" w:customStyle="1" w:styleId="DateTimeChar">
    <w:name w:val="DateTime Char"/>
    <w:basedOn w:val="DefaultParagraphFont"/>
    <w:link w:val="DateTime"/>
    <w:uiPriority w:val="4"/>
    <w:rsid w:val="00211B1E"/>
    <w:rPr>
      <w:rFonts w:ascii="Calibri" w:hAnsi="Calibri"/>
      <w:sz w:val="22"/>
    </w:rPr>
  </w:style>
  <w:style w:type="paragraph" w:customStyle="1" w:styleId="Lecture">
    <w:name w:val="Lecture"/>
    <w:next w:val="BodyText"/>
    <w:link w:val="LectureChar"/>
    <w:autoRedefine/>
    <w:uiPriority w:val="4"/>
    <w:qFormat/>
    <w:rsid w:val="00211B1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11B1E"/>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211B1E"/>
  </w:style>
  <w:style w:type="character" w:customStyle="1" w:styleId="m-413333960618644972gmail-styleunderline">
    <w:name w:val="m_-413333960618644972gmail-styleunderline"/>
    <w:basedOn w:val="DefaultParagraphFont"/>
    <w:rsid w:val="00211B1E"/>
  </w:style>
  <w:style w:type="character" w:customStyle="1" w:styleId="m8314098763611656848gmail-stylestylebold12pt">
    <w:name w:val="m_8314098763611656848gmail-stylestylebold12pt"/>
    <w:basedOn w:val="DefaultParagraphFont"/>
    <w:rsid w:val="00211B1E"/>
  </w:style>
  <w:style w:type="character" w:customStyle="1" w:styleId="m8314098763611656848gmail-styleboldunderline">
    <w:name w:val="m_8314098763611656848gmail-styleboldunderline"/>
    <w:basedOn w:val="DefaultParagraphFont"/>
    <w:rsid w:val="00211B1E"/>
  </w:style>
  <w:style w:type="paragraph" w:customStyle="1" w:styleId="Spacer">
    <w:name w:val="Spacer"/>
    <w:basedOn w:val="Heading1"/>
    <w:link w:val="SpacerChar"/>
    <w:autoRedefine/>
    <w:uiPriority w:val="4"/>
    <w:qFormat/>
    <w:rsid w:val="00211B1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11B1E"/>
    <w:rPr>
      <w:rFonts w:ascii="Georgia" w:eastAsiaTheme="majorEastAsia" w:hAnsi="Georgia" w:cstheme="majorBidi"/>
      <w:b/>
      <w:bCs/>
      <w:szCs w:val="32"/>
    </w:rPr>
  </w:style>
  <w:style w:type="paragraph" w:customStyle="1" w:styleId="msonormal0">
    <w:name w:val="msonormal"/>
    <w:basedOn w:val="Normal"/>
    <w:rsid w:val="00211B1E"/>
    <w:pPr>
      <w:spacing w:before="100" w:beforeAutospacing="1" w:after="100" w:afterAutospacing="1"/>
    </w:pPr>
    <w:rPr>
      <w:rFonts w:eastAsia="Times New Roman"/>
      <w:sz w:val="24"/>
    </w:rPr>
  </w:style>
  <w:style w:type="paragraph" w:customStyle="1" w:styleId="TxBr41p1">
    <w:name w:val="TxBr_41p1"/>
    <w:basedOn w:val="Normal"/>
    <w:qFormat/>
    <w:rsid w:val="00211B1E"/>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11B1E"/>
    <w:rPr>
      <w:rFonts w:ascii="Georgia" w:eastAsia="Times New Roman" w:hAnsi="Georgia" w:cs="Arial" w:hint="default"/>
      <w:b/>
      <w:bCs/>
      <w:kern w:val="32"/>
      <w:sz w:val="28"/>
      <w:szCs w:val="32"/>
    </w:rPr>
  </w:style>
  <w:style w:type="character" w:customStyle="1" w:styleId="CiteReal0">
    <w:name w:val="CiteReal"/>
    <w:uiPriority w:val="1"/>
    <w:qFormat/>
    <w:rsid w:val="00211B1E"/>
    <w:rPr>
      <w:rFonts w:ascii="Arial" w:hAnsi="Arial"/>
      <w:b/>
      <w:sz w:val="24"/>
      <w:u w:val="single"/>
    </w:rPr>
  </w:style>
  <w:style w:type="character" w:customStyle="1" w:styleId="dropcap1">
    <w:name w:val="dropcap1"/>
    <w:rsid w:val="00211B1E"/>
  </w:style>
  <w:style w:type="paragraph" w:customStyle="1" w:styleId="Style42">
    <w:name w:val="Style42"/>
    <w:basedOn w:val="Normal"/>
    <w:uiPriority w:val="99"/>
    <w:rsid w:val="00211B1E"/>
    <w:pPr>
      <w:spacing w:line="202" w:lineRule="exact"/>
      <w:jc w:val="both"/>
    </w:pPr>
    <w:rPr>
      <w:rFonts w:ascii="Palatino Linotype" w:hAnsi="Palatino Linotype" w:cs="Palatino Linotype"/>
    </w:rPr>
  </w:style>
  <w:style w:type="character" w:customStyle="1" w:styleId="FontStyle72">
    <w:name w:val="Font Style72"/>
    <w:uiPriority w:val="99"/>
    <w:rsid w:val="00211B1E"/>
    <w:rPr>
      <w:rFonts w:ascii="Cambria" w:hAnsi="Cambria" w:cs="Cambria" w:hint="default"/>
      <w:sz w:val="16"/>
      <w:szCs w:val="16"/>
    </w:rPr>
  </w:style>
  <w:style w:type="character" w:customStyle="1" w:styleId="FontStyle73">
    <w:name w:val="Font Style73"/>
    <w:uiPriority w:val="99"/>
    <w:rsid w:val="00211B1E"/>
    <w:rPr>
      <w:rFonts w:ascii="Cambria" w:hAnsi="Cambria" w:cs="Cambria" w:hint="default"/>
      <w:i/>
      <w:iCs/>
      <w:sz w:val="16"/>
      <w:szCs w:val="16"/>
    </w:rPr>
  </w:style>
  <w:style w:type="character" w:customStyle="1" w:styleId="UnderlinestyleChar20">
    <w:name w:val="Underline style Char2"/>
    <w:rsid w:val="00211B1E"/>
    <w:rPr>
      <w:sz w:val="22"/>
      <w:szCs w:val="24"/>
      <w:u w:val="single"/>
      <w:lang w:val="en-US" w:eastAsia="en-US" w:bidi="ar-SA"/>
    </w:rPr>
  </w:style>
  <w:style w:type="character" w:customStyle="1" w:styleId="FontStyle49">
    <w:name w:val="Font Style49"/>
    <w:uiPriority w:val="99"/>
    <w:rsid w:val="00211B1E"/>
    <w:rPr>
      <w:rFonts w:ascii="Cambria" w:hAnsi="Cambria" w:cs="Cambria"/>
      <w:sz w:val="20"/>
      <w:szCs w:val="20"/>
    </w:rPr>
  </w:style>
  <w:style w:type="character" w:customStyle="1" w:styleId="FontStyle50">
    <w:name w:val="Font Style50"/>
    <w:uiPriority w:val="99"/>
    <w:rsid w:val="00211B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11B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11B1E"/>
    <w:rPr>
      <w:rFonts w:ascii="Cambria" w:eastAsia="Cambria" w:hAnsi="Cambria" w:cs="Cambria"/>
      <w:spacing w:val="-3"/>
      <w:sz w:val="22"/>
      <w:szCs w:val="20"/>
    </w:rPr>
  </w:style>
  <w:style w:type="character" w:customStyle="1" w:styleId="kn">
    <w:name w:val="kn"/>
    <w:basedOn w:val="DefaultParagraphFont"/>
    <w:rsid w:val="00211B1E"/>
  </w:style>
  <w:style w:type="character" w:customStyle="1" w:styleId="StyleStyleUnderlineUnderlineStyleBoldUnderlineIntenseEmphas">
    <w:name w:val="Style Style UnderlineUnderlineStyle Bold UnderlineIntense Emphas..."/>
    <w:basedOn w:val="DefaultParagraphFont"/>
    <w:rsid w:val="00211B1E"/>
    <w:rPr>
      <w:b/>
      <w:bCs/>
      <w:sz w:val="26"/>
      <w:u w:val="single"/>
    </w:rPr>
  </w:style>
  <w:style w:type="character" w:customStyle="1" w:styleId="articoloinside">
    <w:name w:val="articolo_inside"/>
    <w:rsid w:val="00211B1E"/>
  </w:style>
  <w:style w:type="paragraph" w:customStyle="1" w:styleId="pagetools">
    <w:name w:val="pagetools"/>
    <w:basedOn w:val="Normal"/>
    <w:rsid w:val="00211B1E"/>
    <w:pPr>
      <w:spacing w:before="100" w:beforeAutospacing="1" w:after="100" w:afterAutospacing="1"/>
    </w:pPr>
    <w:rPr>
      <w:rFonts w:ascii="Cambria" w:eastAsia="Cambria" w:hAnsi="Cambria"/>
      <w:sz w:val="24"/>
    </w:rPr>
  </w:style>
  <w:style w:type="character" w:customStyle="1" w:styleId="job">
    <w:name w:val="job"/>
    <w:basedOn w:val="DefaultParagraphFont"/>
    <w:rsid w:val="00211B1E"/>
  </w:style>
  <w:style w:type="character" w:customStyle="1" w:styleId="publisher">
    <w:name w:val="publisher"/>
    <w:basedOn w:val="DefaultParagraphFont"/>
    <w:rsid w:val="00211B1E"/>
  </w:style>
  <w:style w:type="character" w:customStyle="1" w:styleId="pubyear">
    <w:name w:val="pubyear"/>
    <w:basedOn w:val="DefaultParagraphFont"/>
    <w:rsid w:val="00211B1E"/>
  </w:style>
  <w:style w:type="character" w:customStyle="1" w:styleId="pubcity">
    <w:name w:val="pubcity"/>
    <w:basedOn w:val="DefaultParagraphFont"/>
    <w:rsid w:val="00211B1E"/>
  </w:style>
  <w:style w:type="paragraph" w:customStyle="1" w:styleId="C-Text">
    <w:name w:val="C-Text"/>
    <w:basedOn w:val="Normal"/>
    <w:rsid w:val="00211B1E"/>
    <w:pPr>
      <w:tabs>
        <w:tab w:val="num" w:pos="720"/>
      </w:tabs>
      <w:ind w:left="720" w:hanging="360"/>
    </w:pPr>
    <w:rPr>
      <w:rFonts w:ascii="Book Antiqua" w:hAnsi="Book Antiqua"/>
      <w:sz w:val="24"/>
    </w:rPr>
  </w:style>
  <w:style w:type="character" w:customStyle="1" w:styleId="ecdate">
    <w:name w:val="ec_date"/>
    <w:basedOn w:val="DefaultParagraphFont"/>
    <w:rsid w:val="00211B1E"/>
    <w:rPr>
      <w:rFonts w:ascii="Symbol" w:hAnsi="Symbol" w:hint="default"/>
      <w:sz w:val="20"/>
      <w:szCs w:val="20"/>
      <w:shd w:val="clear" w:color="auto" w:fill="FFFFFF"/>
    </w:rPr>
  </w:style>
  <w:style w:type="paragraph" w:customStyle="1" w:styleId="ecmsonormal">
    <w:name w:val="ec_msonormal"/>
    <w:basedOn w:val="Normal"/>
    <w:rsid w:val="00211B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11B1E"/>
  </w:style>
  <w:style w:type="character" w:customStyle="1" w:styleId="articleheadline">
    <w:name w:val="articleheadline"/>
    <w:basedOn w:val="DefaultParagraphFont"/>
    <w:rsid w:val="00211B1E"/>
  </w:style>
  <w:style w:type="paragraph" w:customStyle="1" w:styleId="u-intro">
    <w:name w:val="u-intro"/>
    <w:basedOn w:val="Normal"/>
    <w:rsid w:val="00211B1E"/>
    <w:pPr>
      <w:spacing w:before="100" w:beforeAutospacing="1" w:after="100" w:afterAutospacing="1"/>
    </w:pPr>
    <w:rPr>
      <w:rFonts w:ascii="Georgia" w:hAnsi="Georgia"/>
      <w:sz w:val="24"/>
    </w:rPr>
  </w:style>
  <w:style w:type="character" w:customStyle="1" w:styleId="u-byline">
    <w:name w:val="u-byline"/>
    <w:basedOn w:val="DefaultParagraphFont"/>
    <w:rsid w:val="00211B1E"/>
  </w:style>
  <w:style w:type="character" w:customStyle="1" w:styleId="articlebya">
    <w:name w:val="articleby_a"/>
    <w:basedOn w:val="DefaultParagraphFont"/>
    <w:rsid w:val="00211B1E"/>
  </w:style>
  <w:style w:type="character" w:customStyle="1" w:styleId="popupwinby">
    <w:name w:val="popupwinby"/>
    <w:basedOn w:val="DefaultParagraphFont"/>
    <w:rsid w:val="00211B1E"/>
  </w:style>
  <w:style w:type="character" w:customStyle="1" w:styleId="storyheader">
    <w:name w:val="storyheader"/>
    <w:basedOn w:val="DefaultParagraphFont"/>
    <w:rsid w:val="00211B1E"/>
  </w:style>
  <w:style w:type="character" w:customStyle="1" w:styleId="marron">
    <w:name w:val="marron"/>
    <w:basedOn w:val="DefaultParagraphFont"/>
    <w:rsid w:val="00211B1E"/>
  </w:style>
  <w:style w:type="paragraph" w:customStyle="1" w:styleId="StyleNormalWeb10pt">
    <w:name w:val="Style Normal (Web) + 10 pt"/>
    <w:basedOn w:val="NormalWeb"/>
    <w:next w:val="Normal"/>
    <w:rsid w:val="00211B1E"/>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211B1E"/>
    <w:rPr>
      <w:szCs w:val="24"/>
      <w:lang w:val="en-US" w:eastAsia="en-US" w:bidi="ar-SA"/>
    </w:rPr>
  </w:style>
  <w:style w:type="paragraph" w:customStyle="1" w:styleId="TagCiteShells">
    <w:name w:val="Tag/Cite/Shells"/>
    <w:basedOn w:val="Normal"/>
    <w:rsid w:val="00211B1E"/>
    <w:rPr>
      <w:rFonts w:ascii="Georgia" w:hAnsi="Georgia"/>
      <w:b/>
    </w:rPr>
  </w:style>
  <w:style w:type="paragraph" w:customStyle="1" w:styleId="DefinitionTerm">
    <w:name w:val="Definition Term"/>
    <w:basedOn w:val="Normal"/>
    <w:next w:val="Normal"/>
    <w:rsid w:val="00211B1E"/>
    <w:rPr>
      <w:rFonts w:ascii="Georgia" w:hAnsi="Georgia"/>
      <w:snapToGrid w:val="0"/>
      <w:sz w:val="24"/>
    </w:rPr>
  </w:style>
  <w:style w:type="character" w:customStyle="1" w:styleId="Style3CharChar">
    <w:name w:val="Style3 Char Char"/>
    <w:basedOn w:val="DefaultParagraphFont"/>
    <w:rsid w:val="00211B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11B1E"/>
    <w:pPr>
      <w:spacing w:after="60"/>
    </w:pPr>
    <w:rPr>
      <w:rFonts w:ascii="Georgia" w:eastAsia="Segoe UI" w:hAnsi="Georgia" w:cs="Cambria"/>
      <w:caps/>
      <w:sz w:val="20"/>
      <w:lang w:eastAsia="zh-CN"/>
    </w:rPr>
  </w:style>
  <w:style w:type="character" w:customStyle="1" w:styleId="NormalChar0">
    <w:name w:val="Normal Char"/>
    <w:basedOn w:val="DefaultParagraphFont"/>
    <w:rsid w:val="00211B1E"/>
    <w:rPr>
      <w:lang w:eastAsia="en-US"/>
    </w:rPr>
  </w:style>
  <w:style w:type="character" w:customStyle="1" w:styleId="BoldUnderlineChar2">
    <w:name w:val="Bold + Underline Char"/>
    <w:basedOn w:val="DefaultParagraphFont"/>
    <w:rsid w:val="00211B1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11B1E"/>
  </w:style>
  <w:style w:type="character" w:customStyle="1" w:styleId="CharacterStyle7">
    <w:name w:val="Character Style 7"/>
    <w:rsid w:val="00211B1E"/>
    <w:rPr>
      <w:rFonts w:ascii="Trebuchet MS" w:hAnsi="Trebuchet MS" w:cs="Trebuchet MS"/>
      <w:sz w:val="20"/>
      <w:szCs w:val="20"/>
      <w:u w:val="single"/>
    </w:rPr>
  </w:style>
  <w:style w:type="character" w:customStyle="1" w:styleId="StyleStyle4Char">
    <w:name w:val="Style Style4 + Char"/>
    <w:basedOn w:val="DefaultParagraphFont"/>
    <w:rsid w:val="00211B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11B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11B1E"/>
    <w:rPr>
      <w:rFonts w:ascii="Symbol" w:hAnsi="Symbol"/>
      <w:sz w:val="21"/>
      <w:szCs w:val="21"/>
      <w:u w:val="thick"/>
    </w:rPr>
  </w:style>
  <w:style w:type="paragraph" w:customStyle="1" w:styleId="Cite8">
    <w:name w:val="Cite8"/>
    <w:basedOn w:val="Normal"/>
    <w:autoRedefine/>
    <w:qFormat/>
    <w:rsid w:val="00211B1E"/>
    <w:rPr>
      <w:rFonts w:ascii="Trebuchet MS" w:eastAsia="Verdana" w:hAnsi="Trebuchet MS" w:cs="Cambria"/>
      <w:sz w:val="16"/>
    </w:rPr>
  </w:style>
  <w:style w:type="paragraph" w:customStyle="1" w:styleId="8font">
    <w:name w:val="8font"/>
    <w:basedOn w:val="Normal"/>
    <w:next w:val="Normal"/>
    <w:autoRedefine/>
    <w:qFormat/>
    <w:rsid w:val="00211B1E"/>
    <w:rPr>
      <w:rFonts w:ascii="Georgia" w:eastAsia="Cambria Math" w:hAnsi="Georgia" w:cs="Cambria"/>
      <w:sz w:val="16"/>
      <w:szCs w:val="16"/>
    </w:rPr>
  </w:style>
  <w:style w:type="paragraph" w:customStyle="1" w:styleId="BoldUnderlineChar20">
    <w:name w:val="BoldUnderline Char2"/>
    <w:link w:val="BoldUnderlineChar2Char"/>
    <w:rsid w:val="00211B1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11B1E"/>
    <w:rPr>
      <w:rFonts w:ascii="Times New Roman" w:eastAsia="Times New Roman" w:hAnsi="Times New Roman" w:cs="Times New Roman"/>
      <w:b/>
      <w:sz w:val="20"/>
      <w:u w:val="single"/>
    </w:rPr>
  </w:style>
  <w:style w:type="character" w:customStyle="1" w:styleId="UnderlineCharChar4">
    <w:name w:val="Underline Char Char4"/>
    <w:rsid w:val="00211B1E"/>
    <w:rPr>
      <w:szCs w:val="24"/>
      <w:u w:val="single"/>
      <w:lang w:val="en-US" w:eastAsia="en-US" w:bidi="ar-SA"/>
    </w:rPr>
  </w:style>
  <w:style w:type="character" w:customStyle="1" w:styleId="BoldUnderlineCharChar3">
    <w:name w:val="BoldUnderline Char Char3"/>
    <w:rsid w:val="00211B1E"/>
    <w:rPr>
      <w:b/>
      <w:szCs w:val="24"/>
      <w:u w:val="single"/>
      <w:lang w:val="en-US" w:eastAsia="en-US" w:bidi="ar-SA"/>
    </w:rPr>
  </w:style>
  <w:style w:type="character" w:customStyle="1" w:styleId="BoldUnderlineCharChar2">
    <w:name w:val="BoldUnderline Char Char2"/>
    <w:rsid w:val="00211B1E"/>
    <w:rPr>
      <w:b/>
      <w:szCs w:val="24"/>
      <w:u w:val="single"/>
      <w:lang w:val="en-US" w:eastAsia="en-US" w:bidi="ar-SA"/>
    </w:rPr>
  </w:style>
  <w:style w:type="paragraph" w:customStyle="1" w:styleId="UnderlineCard0">
    <w:name w:val="UnderlineCard"/>
    <w:basedOn w:val="Heading3"/>
    <w:link w:val="UnderlineCardChar0"/>
    <w:qFormat/>
    <w:rsid w:val="00211B1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11B1E"/>
    <w:rPr>
      <w:rFonts w:ascii="Georgia" w:eastAsia="Calibri" w:hAnsi="Georgia" w:cs="Times New Roman"/>
      <w:sz w:val="20"/>
      <w:szCs w:val="20"/>
      <w:u w:val="single"/>
      <w:lang w:val="x-none" w:eastAsia="x-none"/>
    </w:rPr>
  </w:style>
  <w:style w:type="character" w:customStyle="1" w:styleId="5Notunderlined">
    <w:name w:val="5 Not underlined"/>
    <w:rsid w:val="00211B1E"/>
    <w:rPr>
      <w:rFonts w:ascii="Times New Roman" w:hAnsi="Times New Roman"/>
      <w:sz w:val="16"/>
    </w:rPr>
  </w:style>
  <w:style w:type="character" w:customStyle="1" w:styleId="volume-issue">
    <w:name w:val="volume-issue"/>
    <w:rsid w:val="00211B1E"/>
    <w:rPr>
      <w:rFonts w:cs="Times New Roman"/>
    </w:rPr>
  </w:style>
  <w:style w:type="character" w:customStyle="1" w:styleId="storytext">
    <w:name w:val="storytext"/>
    <w:basedOn w:val="DefaultParagraphFont"/>
    <w:rsid w:val="00211B1E"/>
  </w:style>
  <w:style w:type="character" w:customStyle="1" w:styleId="boldness1">
    <w:name w:val="boldness1"/>
    <w:rsid w:val="00211B1E"/>
  </w:style>
  <w:style w:type="paragraph" w:customStyle="1" w:styleId="Cardd">
    <w:name w:val="Cardd"/>
    <w:basedOn w:val="Normal"/>
    <w:uiPriority w:val="4"/>
    <w:qFormat/>
    <w:rsid w:val="00211B1E"/>
    <w:pPr>
      <w:ind w:left="288" w:right="288"/>
    </w:pPr>
    <w:rPr>
      <w:rFonts w:ascii="Georgia" w:hAnsi="Georgia"/>
    </w:rPr>
  </w:style>
  <w:style w:type="paragraph" w:customStyle="1" w:styleId="document0">
    <w:name w:val="document"/>
    <w:basedOn w:val="Normal"/>
    <w:rsid w:val="00211B1E"/>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11B1E"/>
  </w:style>
  <w:style w:type="character" w:customStyle="1" w:styleId="aa">
    <w:name w:val="_"/>
    <w:basedOn w:val="DefaultParagraphFont"/>
    <w:rsid w:val="00211B1E"/>
  </w:style>
  <w:style w:type="paragraph" w:customStyle="1" w:styleId="Shrink6">
    <w:name w:val="Shrink 6"/>
    <w:basedOn w:val="Normal"/>
    <w:qFormat/>
    <w:rsid w:val="00211B1E"/>
    <w:rPr>
      <w:rFonts w:ascii="Georgia" w:eastAsia="Calibri" w:hAnsi="Georgia"/>
      <w:sz w:val="12"/>
    </w:rPr>
  </w:style>
  <w:style w:type="character" w:customStyle="1" w:styleId="messagecontent">
    <w:name w:val="message_content"/>
    <w:rsid w:val="00211B1E"/>
  </w:style>
  <w:style w:type="paragraph" w:customStyle="1" w:styleId="BriefTitleWorks">
    <w:name w:val="Brief Title Works"/>
    <w:basedOn w:val="Heading1"/>
    <w:link w:val="BriefTitleWorksChar"/>
    <w:rsid w:val="00211B1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11B1E"/>
    <w:rPr>
      <w:rFonts w:ascii="Georgia" w:eastAsia="Times New Roman" w:hAnsi="Georgia" w:cs="Arial"/>
      <w:b/>
      <w:bCs/>
      <w:kern w:val="32"/>
      <w:szCs w:val="32"/>
      <w:u w:val="single"/>
    </w:rPr>
  </w:style>
  <w:style w:type="character" w:customStyle="1" w:styleId="twelptblackblack1">
    <w:name w:val="twelptblackblack1"/>
    <w:basedOn w:val="DefaultParagraphFont"/>
    <w:rsid w:val="00211B1E"/>
    <w:rPr>
      <w:rFonts w:ascii="Verdana" w:hAnsi="Verdana" w:hint="default"/>
      <w:color w:val="000000"/>
      <w:sz w:val="16"/>
      <w:szCs w:val="16"/>
    </w:rPr>
  </w:style>
  <w:style w:type="character" w:customStyle="1" w:styleId="Heading3CharCharCharChar1">
    <w:name w:val="Heading 3 Char Char Char Char1"/>
    <w:rsid w:val="00211B1E"/>
    <w:rPr>
      <w:rFonts w:cs="Arial"/>
      <w:bCs/>
      <w:szCs w:val="26"/>
      <w:u w:val="single"/>
      <w:lang w:val="en-US" w:eastAsia="en-US" w:bidi="ar-SA"/>
    </w:rPr>
  </w:style>
  <w:style w:type="paragraph" w:customStyle="1" w:styleId="conintrotext">
    <w:name w:val="conintrotext"/>
    <w:basedOn w:val="Normal"/>
    <w:uiPriority w:val="99"/>
    <w:rsid w:val="00211B1E"/>
    <w:pPr>
      <w:spacing w:before="100" w:beforeAutospacing="1" w:after="100" w:afterAutospacing="1"/>
    </w:pPr>
    <w:rPr>
      <w:rFonts w:ascii="Georgia" w:eastAsia="Times New Roman" w:hAnsi="Georgia"/>
      <w:sz w:val="24"/>
    </w:rPr>
  </w:style>
  <w:style w:type="character" w:customStyle="1" w:styleId="comment-body">
    <w:name w:val="comment-body"/>
    <w:rsid w:val="00211B1E"/>
  </w:style>
  <w:style w:type="character" w:customStyle="1" w:styleId="UnderlineCharCharChar1">
    <w:name w:val="Underline Char Char Char1"/>
    <w:rsid w:val="00211B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11B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11B1E"/>
    <w:rPr>
      <w:rFonts w:asciiTheme="minorHAnsi" w:eastAsia="MS Mincho" w:hAnsiTheme="minorHAnsi"/>
      <w:b/>
      <w:sz w:val="24"/>
      <w:u w:val="single"/>
    </w:rPr>
  </w:style>
  <w:style w:type="character" w:customStyle="1" w:styleId="mw-headline">
    <w:name w:val="mw-headline"/>
    <w:rsid w:val="00211B1E"/>
  </w:style>
  <w:style w:type="character" w:customStyle="1" w:styleId="flagicon">
    <w:name w:val="flagicon"/>
    <w:rsid w:val="00211B1E"/>
  </w:style>
  <w:style w:type="paragraph" w:customStyle="1" w:styleId="assert">
    <w:name w:val="assert"/>
    <w:basedOn w:val="Normal"/>
    <w:uiPriority w:val="99"/>
    <w:rsid w:val="00211B1E"/>
    <w:pPr>
      <w:spacing w:before="100" w:beforeAutospacing="1" w:after="100" w:afterAutospacing="1"/>
    </w:pPr>
    <w:rPr>
      <w:rFonts w:ascii="Georgia" w:eastAsia="Times New Roman" w:hAnsi="Georgia"/>
      <w:sz w:val="24"/>
    </w:rPr>
  </w:style>
  <w:style w:type="character" w:customStyle="1" w:styleId="apturelink">
    <w:name w:val="apturelink"/>
    <w:rsid w:val="00211B1E"/>
  </w:style>
  <w:style w:type="character" w:customStyle="1" w:styleId="apturelinkicon">
    <w:name w:val="apturelinkicon"/>
    <w:rsid w:val="00211B1E"/>
  </w:style>
  <w:style w:type="paragraph" w:customStyle="1" w:styleId="Default1">
    <w:name w:val="Default1"/>
    <w:basedOn w:val="Default"/>
    <w:next w:val="Default"/>
    <w:uiPriority w:val="99"/>
    <w:rsid w:val="00211B1E"/>
    <w:rPr>
      <w:color w:val="auto"/>
    </w:rPr>
  </w:style>
  <w:style w:type="paragraph" w:customStyle="1" w:styleId="center">
    <w:name w:val="center"/>
    <w:basedOn w:val="Normal"/>
    <w:uiPriority w:val="99"/>
    <w:rsid w:val="00211B1E"/>
    <w:pPr>
      <w:spacing w:before="100" w:beforeAutospacing="1" w:after="100" w:afterAutospacing="1"/>
    </w:pPr>
    <w:rPr>
      <w:rFonts w:ascii="Georgia" w:eastAsia="Times New Roman" w:hAnsi="Georgia"/>
      <w:sz w:val="24"/>
    </w:rPr>
  </w:style>
  <w:style w:type="character" w:customStyle="1" w:styleId="LittleChar">
    <w:name w:val="Little Char"/>
    <w:link w:val="Little"/>
    <w:rsid w:val="00211B1E"/>
    <w:rPr>
      <w:rFonts w:ascii="Calibri" w:eastAsia="Times New Roman" w:hAnsi="Calibri"/>
      <w:sz w:val="16"/>
    </w:rPr>
  </w:style>
  <w:style w:type="character" w:customStyle="1" w:styleId="UnderlineChar1Char">
    <w:name w:val="Underline Char1 Char"/>
    <w:rsid w:val="00211B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11B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11B1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11B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11B1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11B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11B1E"/>
    <w:rPr>
      <w:rFonts w:asciiTheme="minorHAnsi" w:eastAsia="MS Mincho" w:hAnsiTheme="minorHAnsi"/>
      <w:b/>
      <w:sz w:val="24"/>
      <w:u w:val="single"/>
    </w:rPr>
  </w:style>
  <w:style w:type="paragraph" w:customStyle="1" w:styleId="CardBody">
    <w:name w:val="Card Body"/>
    <w:basedOn w:val="Normal"/>
    <w:link w:val="CardBodyChar"/>
    <w:rsid w:val="00211B1E"/>
    <w:rPr>
      <w:rFonts w:ascii="Georgia" w:eastAsia="Times New Roman" w:hAnsi="Georgia"/>
      <w:sz w:val="16"/>
    </w:rPr>
  </w:style>
  <w:style w:type="character" w:customStyle="1" w:styleId="CardBodyChar">
    <w:name w:val="Card Body Char"/>
    <w:link w:val="CardBody"/>
    <w:rsid w:val="00211B1E"/>
    <w:rPr>
      <w:rFonts w:ascii="Georgia" w:eastAsia="Times New Roman" w:hAnsi="Georgia"/>
      <w:sz w:val="16"/>
    </w:rPr>
  </w:style>
  <w:style w:type="character" w:customStyle="1" w:styleId="ptitleinside">
    <w:name w:val="p_title_inside"/>
    <w:rsid w:val="00211B1E"/>
  </w:style>
  <w:style w:type="paragraph" w:customStyle="1" w:styleId="StyleBoldandUnderlineChar11ptBorderSinglesolidline">
    <w:name w:val="Style Bold and Underline Char + 11 pt Border: : (Single solid line..."/>
    <w:link w:val="StyleBoldandUnderlineChar11ptBorderSinglesolidlineChar"/>
    <w:rsid w:val="00211B1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11B1E"/>
    <w:rPr>
      <w:rFonts w:eastAsia="Times New Roman"/>
      <w:b/>
      <w:bCs/>
      <w:sz w:val="22"/>
      <w:szCs w:val="20"/>
      <w:u w:val="single"/>
      <w:bdr w:val="single" w:sz="4" w:space="0" w:color="auto"/>
    </w:rPr>
  </w:style>
  <w:style w:type="paragraph" w:customStyle="1" w:styleId="Indentation">
    <w:name w:val="Indentation"/>
    <w:basedOn w:val="Normal"/>
    <w:uiPriority w:val="99"/>
    <w:rsid w:val="00211B1E"/>
    <w:pPr>
      <w:ind w:left="288" w:right="288"/>
    </w:pPr>
    <w:rPr>
      <w:rFonts w:ascii="Georgia" w:hAnsi="Georgia"/>
    </w:rPr>
  </w:style>
  <w:style w:type="character" w:customStyle="1" w:styleId="StyleUnderlineCharChar9ptBold">
    <w:name w:val="Style Underline Char Char + 9 pt Bold"/>
    <w:rsid w:val="00211B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11B1E"/>
    <w:rPr>
      <w:rFonts w:ascii="Georgia" w:eastAsia="Times New Roman" w:hAnsi="Georgia"/>
      <w:u w:val="single"/>
    </w:rPr>
  </w:style>
  <w:style w:type="character" w:customStyle="1" w:styleId="StyleStyle4ArialNarrow9ptChar">
    <w:name w:val="Style Style4 + Arial Narrow 9 pt Char"/>
    <w:link w:val="StyleStyle4ArialNarrow9pt"/>
    <w:rsid w:val="00211B1E"/>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11B1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11B1E"/>
    <w:rPr>
      <w:rFonts w:ascii="Georgia" w:eastAsia="Times New Roman" w:hAnsi="Georgia"/>
      <w:b/>
      <w:bCs/>
      <w:sz w:val="22"/>
      <w:u w:val="single"/>
    </w:rPr>
  </w:style>
  <w:style w:type="character" w:customStyle="1" w:styleId="StyleBoldandUnderlineCharChar29pt">
    <w:name w:val="Style Bold and Underline Char Char2 + 9 pt"/>
    <w:rsid w:val="00211B1E"/>
    <w:rPr>
      <w:rFonts w:ascii="Times New Roman" w:hAnsi="Times New Roman"/>
      <w:b/>
      <w:bCs/>
      <w:noProof w:val="0"/>
      <w:sz w:val="20"/>
      <w:u w:val="single"/>
    </w:rPr>
  </w:style>
  <w:style w:type="character" w:customStyle="1" w:styleId="StyleUnderlineCharChar19pt">
    <w:name w:val="Style Underline Char Char1 + 9 pt"/>
    <w:rsid w:val="00211B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11B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11B1E"/>
    <w:rPr>
      <w:rFonts w:ascii="Georgia" w:eastAsia="Times New Roman" w:hAnsi="Georgia"/>
      <w:b/>
      <w:smallCaps/>
      <w:sz w:val="24"/>
      <w:szCs w:val="24"/>
      <w:u w:val="single"/>
    </w:rPr>
  </w:style>
  <w:style w:type="character" w:customStyle="1" w:styleId="CardTextCharChar">
    <w:name w:val="Card Text Char Char"/>
    <w:rsid w:val="00211B1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11B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11B1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11B1E"/>
    <w:rPr>
      <w:rFonts w:ascii="Times New Roman" w:hAnsi="Times New Roman"/>
      <w:sz w:val="24"/>
      <w:u w:val="single"/>
      <w:bdr w:val="none" w:sz="0" w:space="0" w:color="auto"/>
      <w:shd w:val="clear" w:color="auto" w:fill="auto"/>
    </w:rPr>
  </w:style>
  <w:style w:type="character" w:customStyle="1" w:styleId="FifthChar">
    <w:name w:val="Fifth Char"/>
    <w:link w:val="Fifth"/>
    <w:rsid w:val="00211B1E"/>
    <w:rPr>
      <w:rFonts w:ascii="Arial" w:eastAsia="Calibri" w:hAnsi="Arial"/>
      <w:sz w:val="22"/>
    </w:rPr>
  </w:style>
  <w:style w:type="paragraph" w:customStyle="1" w:styleId="Third">
    <w:name w:val="Third"/>
    <w:basedOn w:val="Normal"/>
    <w:link w:val="ThirdChar"/>
    <w:rsid w:val="00211B1E"/>
    <w:rPr>
      <w:rFonts w:ascii="Georgia" w:eastAsia="Times New Roman" w:hAnsi="Georgia"/>
      <w:b/>
      <w:u w:val="single"/>
      <w:lang w:val="x-none" w:eastAsia="x-none"/>
    </w:rPr>
  </w:style>
  <w:style w:type="character" w:customStyle="1" w:styleId="ThirdChar">
    <w:name w:val="Third Char"/>
    <w:link w:val="Third"/>
    <w:rsid w:val="00211B1E"/>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211B1E"/>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11B1E"/>
  </w:style>
  <w:style w:type="paragraph" w:customStyle="1" w:styleId="DebateUnderlineBoldChar">
    <w:name w:val="Debate Underline Bold Char"/>
    <w:basedOn w:val="Normal"/>
    <w:link w:val="DebateUnderlineBoldCharChar"/>
    <w:rsid w:val="00211B1E"/>
    <w:pPr>
      <w:jc w:val="both"/>
    </w:pPr>
    <w:rPr>
      <w:rFonts w:ascii="Georgia" w:eastAsia="Times New Roman" w:hAnsi="Georgia"/>
      <w:b/>
      <w:u w:val="thick"/>
    </w:rPr>
  </w:style>
  <w:style w:type="character" w:customStyle="1" w:styleId="DebateUnderlineBoldCharChar">
    <w:name w:val="Debate Underline Bold Char Char"/>
    <w:link w:val="DebateUnderlineBoldChar"/>
    <w:rsid w:val="00211B1E"/>
    <w:rPr>
      <w:rFonts w:ascii="Georgia" w:eastAsia="Times New Roman" w:hAnsi="Georgia"/>
      <w:b/>
      <w:sz w:val="22"/>
      <w:u w:val="thick"/>
    </w:rPr>
  </w:style>
  <w:style w:type="character" w:customStyle="1" w:styleId="bloctitlesChar">
    <w:name w:val="bloc titles Char"/>
    <w:link w:val="bloctitles"/>
    <w:rsid w:val="00211B1E"/>
    <w:rPr>
      <w:rFonts w:ascii="Calibri" w:eastAsia="Malgun Gothic" w:hAnsi="Calibri" w:cs="Arial"/>
      <w:b/>
      <w:kern w:val="32"/>
      <w:sz w:val="32"/>
      <w:szCs w:val="32"/>
      <w:u w:val="single"/>
    </w:rPr>
  </w:style>
  <w:style w:type="paragraph" w:customStyle="1" w:styleId="CiteSmallText">
    <w:name w:val="Cite Small Text"/>
    <w:basedOn w:val="Normal"/>
    <w:uiPriority w:val="99"/>
    <w:rsid w:val="00211B1E"/>
    <w:pPr>
      <w:widowControl w:val="0"/>
      <w:spacing w:after="200"/>
    </w:pPr>
    <w:rPr>
      <w:rFonts w:ascii="Helvetica Neue" w:hAnsi="Helvetica Neue"/>
      <w:b/>
      <w:sz w:val="18"/>
    </w:rPr>
  </w:style>
  <w:style w:type="character" w:customStyle="1" w:styleId="3TagCite">
    <w:name w:val="3 Tag/Cite"/>
    <w:rsid w:val="00211B1E"/>
    <w:rPr>
      <w:rFonts w:ascii="Times New Roman" w:hAnsi="Times New Roman"/>
      <w:b/>
    </w:rPr>
  </w:style>
  <w:style w:type="character" w:customStyle="1" w:styleId="4Qualifications">
    <w:name w:val="4 Qualifications"/>
    <w:rsid w:val="00211B1E"/>
    <w:rPr>
      <w:rFonts w:ascii="Times New Roman" w:hAnsi="Times New Roman"/>
      <w:sz w:val="19"/>
    </w:rPr>
  </w:style>
  <w:style w:type="character" w:customStyle="1" w:styleId="6Underlined">
    <w:name w:val="6 Underlined"/>
    <w:rsid w:val="00211B1E"/>
    <w:rPr>
      <w:rFonts w:ascii="Times New Roman" w:hAnsi="Times New Roman"/>
      <w:b/>
      <w:sz w:val="21"/>
      <w:u w:val="single"/>
    </w:rPr>
  </w:style>
  <w:style w:type="paragraph" w:customStyle="1" w:styleId="Cards1CharChar">
    <w:name w:val="Cards1 Char Char"/>
    <w:basedOn w:val="Normal"/>
    <w:link w:val="Cards1CharCharChar"/>
    <w:rsid w:val="00211B1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11B1E"/>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11B1E"/>
    <w:rPr>
      <w:rFonts w:asciiTheme="minorHAnsi" w:hAnsiTheme="minorHAnsi"/>
      <w:sz w:val="24"/>
      <w:u w:val="single"/>
    </w:rPr>
  </w:style>
  <w:style w:type="character" w:customStyle="1" w:styleId="CitesCharCharChar">
    <w:name w:val="Cites Char Char Char"/>
    <w:rsid w:val="00211B1E"/>
    <w:rPr>
      <w:rFonts w:ascii="Times New Roman" w:eastAsia="Times New Roman" w:hAnsi="Times New Roman" w:cs="Times New Roman"/>
      <w:sz w:val="20"/>
      <w:szCs w:val="24"/>
    </w:rPr>
  </w:style>
  <w:style w:type="character" w:customStyle="1" w:styleId="nohighlighting">
    <w:name w:val="no highlighting"/>
    <w:rsid w:val="00211B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11B1E"/>
    <w:rPr>
      <w:rFonts w:ascii="Cambria" w:hAnsi="Cambria" w:hint="default"/>
      <w:sz w:val="21"/>
      <w:u w:val="single"/>
    </w:rPr>
  </w:style>
  <w:style w:type="paragraph" w:customStyle="1" w:styleId="Swag">
    <w:name w:val="Swag"/>
    <w:basedOn w:val="Normal"/>
    <w:link w:val="SwagChar"/>
    <w:qFormat/>
    <w:rsid w:val="00211B1E"/>
    <w:rPr>
      <w:rFonts w:ascii="Georgia" w:hAnsi="Georgia"/>
      <w:color w:val="0000FF"/>
      <w:sz w:val="12"/>
      <w:u w:val="single"/>
    </w:rPr>
  </w:style>
  <w:style w:type="character" w:customStyle="1" w:styleId="SwagChar">
    <w:name w:val="Swag Char"/>
    <w:link w:val="Swag"/>
    <w:rsid w:val="00211B1E"/>
    <w:rPr>
      <w:rFonts w:ascii="Georgia" w:hAnsi="Georgia"/>
      <w:color w:val="0000FF"/>
      <w:sz w:val="12"/>
      <w:u w:val="single"/>
    </w:rPr>
  </w:style>
  <w:style w:type="paragraph" w:customStyle="1" w:styleId="StyleUnderlineTimesNewRoman1">
    <w:name w:val="Style Underline + Times New Roman1"/>
    <w:link w:val="StyleUnderlineTimesNewRoman1Char"/>
    <w:rsid w:val="00211B1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11B1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11B1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11B1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11B1E"/>
    <w:rPr>
      <w:rFonts w:eastAsia="MS Mincho"/>
    </w:rPr>
  </w:style>
  <w:style w:type="character" w:customStyle="1" w:styleId="StyleStyleCardTextLeft-075Right0Char">
    <w:name w:val="Style Style Card Text + Left:  -0.75&quot; + Right:  0&quot; Char"/>
    <w:link w:val="StyleStyleCardTextLeft-075Right0"/>
    <w:rsid w:val="00211B1E"/>
    <w:rPr>
      <w:rFonts w:ascii="Calibri" w:eastAsia="MS Mincho" w:hAnsi="Calibri"/>
      <w:sz w:val="22"/>
    </w:rPr>
  </w:style>
  <w:style w:type="character" w:customStyle="1" w:styleId="CharChar61">
    <w:name w:val="Char Char61"/>
    <w:rsid w:val="00211B1E"/>
    <w:rPr>
      <w:rFonts w:cs="Arial"/>
      <w:bCs/>
      <w:sz w:val="16"/>
      <w:szCs w:val="26"/>
      <w:lang w:val="en-US" w:eastAsia="en-US" w:bidi="ar-SA"/>
    </w:rPr>
  </w:style>
  <w:style w:type="character" w:customStyle="1" w:styleId="ListBulletChar">
    <w:name w:val="List Bullet Char"/>
    <w:link w:val="ListBullet"/>
    <w:uiPriority w:val="99"/>
    <w:rsid w:val="00211B1E"/>
    <w:rPr>
      <w:rFonts w:ascii="Calibri" w:eastAsia="Calibri" w:hAnsi="Calibri"/>
      <w:sz w:val="22"/>
    </w:rPr>
  </w:style>
  <w:style w:type="paragraph" w:customStyle="1" w:styleId="subhead10">
    <w:name w:val="subhead1"/>
    <w:basedOn w:val="Normal"/>
    <w:uiPriority w:val="99"/>
    <w:rsid w:val="00211B1E"/>
    <w:pPr>
      <w:spacing w:before="100" w:beforeAutospacing="1" w:after="100" w:afterAutospacing="1"/>
    </w:pPr>
    <w:rPr>
      <w:rFonts w:ascii="Georgia" w:eastAsia="Times New Roman" w:hAnsi="Georgia"/>
      <w:sz w:val="24"/>
    </w:rPr>
  </w:style>
  <w:style w:type="character" w:customStyle="1" w:styleId="styledate0">
    <w:name w:val="styledate"/>
    <w:rsid w:val="00211B1E"/>
  </w:style>
  <w:style w:type="character" w:customStyle="1" w:styleId="BoldandUnderlineChar1">
    <w:name w:val="Bold and Underline Char1"/>
    <w:rsid w:val="00211B1E"/>
    <w:rPr>
      <w:b/>
      <w:szCs w:val="24"/>
      <w:u w:val="single"/>
      <w:lang w:val="en-US" w:eastAsia="en-US" w:bidi="ar-SA"/>
    </w:rPr>
  </w:style>
  <w:style w:type="character" w:customStyle="1" w:styleId="BoldandUnderlineChar1Char2">
    <w:name w:val="Bold and Underline Char1 Char2"/>
    <w:rsid w:val="00211B1E"/>
    <w:rPr>
      <w:b/>
      <w:szCs w:val="24"/>
      <w:u w:val="single"/>
      <w:lang w:val="en-US" w:eastAsia="en-US" w:bidi="ar-SA"/>
    </w:rPr>
  </w:style>
  <w:style w:type="character" w:customStyle="1" w:styleId="BoldandUnderlineCharChar1">
    <w:name w:val="Bold and Underline Char Char1"/>
    <w:rsid w:val="00211B1E"/>
    <w:rPr>
      <w:b/>
      <w:szCs w:val="24"/>
      <w:u w:val="single"/>
      <w:lang w:val="en-US" w:eastAsia="en-US" w:bidi="ar-SA"/>
    </w:rPr>
  </w:style>
  <w:style w:type="character" w:customStyle="1" w:styleId="BoldandUnderlineChar6">
    <w:name w:val="Bold and Underline Char6"/>
    <w:rsid w:val="00211B1E"/>
    <w:rPr>
      <w:b/>
      <w:szCs w:val="24"/>
      <w:u w:val="single"/>
      <w:lang w:val="en-US" w:eastAsia="en-US" w:bidi="ar-SA"/>
    </w:rPr>
  </w:style>
  <w:style w:type="paragraph" w:customStyle="1" w:styleId="abstract">
    <w:name w:val="abstract"/>
    <w:basedOn w:val="Normal"/>
    <w:uiPriority w:val="99"/>
    <w:rsid w:val="00211B1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11B1E"/>
    <w:rPr>
      <w:rFonts w:ascii="Georgia" w:eastAsia="Times New Roman" w:hAnsi="Georgia"/>
      <w:b/>
      <w:bCs/>
      <w:u w:val="single"/>
    </w:rPr>
  </w:style>
  <w:style w:type="character" w:customStyle="1" w:styleId="StyleUnderlineChar11ptBold2Char">
    <w:name w:val="Style Underline Char + 11 pt Bold2 Char"/>
    <w:link w:val="StyleUnderlineChar11ptBold2"/>
    <w:rsid w:val="00211B1E"/>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11B1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11B1E"/>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11B1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11B1E"/>
    <w:rPr>
      <w:rFonts w:ascii="Georgia" w:eastAsia="Times New Roman" w:hAnsi="Georgia"/>
      <w:sz w:val="22"/>
      <w:u w:val="single"/>
    </w:rPr>
  </w:style>
  <w:style w:type="character" w:customStyle="1" w:styleId="style13">
    <w:name w:val="style1"/>
    <w:rsid w:val="00211B1E"/>
  </w:style>
  <w:style w:type="character" w:customStyle="1" w:styleId="pmtermsel">
    <w:name w:val="pmtermsel"/>
    <w:rsid w:val="00211B1E"/>
  </w:style>
  <w:style w:type="character" w:customStyle="1" w:styleId="showipapr">
    <w:name w:val="show_ipapr"/>
    <w:rsid w:val="00211B1E"/>
  </w:style>
  <w:style w:type="character" w:customStyle="1" w:styleId="dnindex">
    <w:name w:val="dnindex"/>
    <w:rsid w:val="00211B1E"/>
  </w:style>
  <w:style w:type="character" w:customStyle="1" w:styleId="23">
    <w:name w:val="23"/>
    <w:rsid w:val="00211B1E"/>
    <w:rPr>
      <w:rFonts w:ascii="Times New Roman" w:hAnsi="Times New Roman" w:cs="Arial"/>
      <w:bCs/>
      <w:sz w:val="20"/>
      <w:u w:val="single"/>
      <w:lang w:val="en-US" w:eastAsia="en-US" w:bidi="ar-SA"/>
    </w:rPr>
  </w:style>
  <w:style w:type="character" w:customStyle="1" w:styleId="33">
    <w:name w:val="33"/>
    <w:rsid w:val="00211B1E"/>
    <w:rPr>
      <w:rFonts w:ascii="Times New Roman" w:hAnsi="Times New Roman" w:cs="Arial"/>
      <w:b/>
      <w:bCs/>
      <w:sz w:val="20"/>
      <w:u w:val="single"/>
      <w:lang w:val="en-US" w:eastAsia="en-US" w:bidi="ar-SA"/>
    </w:rPr>
  </w:style>
  <w:style w:type="character" w:customStyle="1" w:styleId="55">
    <w:name w:val="55"/>
    <w:rsid w:val="00211B1E"/>
    <w:rPr>
      <w:rFonts w:cs="Arial"/>
      <w:bCs/>
      <w:sz w:val="20"/>
      <w:u w:val="single"/>
      <w:lang w:val="en-US" w:eastAsia="en-US" w:bidi="ar-SA"/>
    </w:rPr>
  </w:style>
  <w:style w:type="character" w:customStyle="1" w:styleId="authoraffil">
    <w:name w:val="authoraffil"/>
    <w:rsid w:val="00211B1E"/>
  </w:style>
  <w:style w:type="character" w:customStyle="1" w:styleId="CharChar8">
    <w:name w:val="Char Char8"/>
    <w:rsid w:val="00211B1E"/>
    <w:rPr>
      <w:rFonts w:ascii="Georgia" w:eastAsia="Times New Roman" w:hAnsi="Georgia"/>
      <w:b/>
      <w:bCs/>
      <w:sz w:val="30"/>
      <w:szCs w:val="28"/>
      <w:u w:val="single"/>
    </w:rPr>
  </w:style>
  <w:style w:type="character" w:customStyle="1" w:styleId="FontStyle13">
    <w:name w:val="Font Style13"/>
    <w:uiPriority w:val="99"/>
    <w:rsid w:val="00211B1E"/>
    <w:rPr>
      <w:rFonts w:ascii="Constantia" w:hAnsi="Constantia" w:cs="Constantia"/>
      <w:sz w:val="18"/>
      <w:szCs w:val="18"/>
    </w:rPr>
  </w:style>
  <w:style w:type="character" w:customStyle="1" w:styleId="TagsCharCharCharChar">
    <w:name w:val="Tags Char Char Char Char"/>
    <w:rsid w:val="00211B1E"/>
    <w:rPr>
      <w:rFonts w:ascii="Times New Roman" w:eastAsia="Times New Roman" w:hAnsi="Times New Roman" w:cs="Times New Roman"/>
      <w:b/>
      <w:sz w:val="24"/>
      <w:szCs w:val="24"/>
    </w:rPr>
  </w:style>
  <w:style w:type="character" w:customStyle="1" w:styleId="Citation1Char">
    <w:name w:val="Citation1 Char"/>
    <w:link w:val="Citation10"/>
    <w:locked/>
    <w:rsid w:val="00211B1E"/>
    <w:rPr>
      <w:rFonts w:ascii="Georgia" w:hAnsi="Georgia"/>
      <w:b/>
      <w:u w:val="single"/>
    </w:rPr>
  </w:style>
  <w:style w:type="paragraph" w:customStyle="1" w:styleId="Citation10">
    <w:name w:val="Citation1"/>
    <w:basedOn w:val="Normal"/>
    <w:link w:val="Citation1Char"/>
    <w:qFormat/>
    <w:rsid w:val="00211B1E"/>
    <w:rPr>
      <w:rFonts w:ascii="Georgia" w:hAnsi="Georgia"/>
      <w:b/>
      <w:sz w:val="24"/>
      <w:u w:val="single"/>
    </w:rPr>
  </w:style>
  <w:style w:type="character" w:customStyle="1" w:styleId="TaglineChar">
    <w:name w:val="Tagline Char"/>
    <w:link w:val="Tagline2"/>
    <w:locked/>
    <w:rsid w:val="00211B1E"/>
    <w:rPr>
      <w:rFonts w:ascii="Georgia" w:hAnsi="Georgia"/>
      <w:b/>
    </w:rPr>
  </w:style>
  <w:style w:type="paragraph" w:customStyle="1" w:styleId="Tagline2">
    <w:name w:val="Tagline"/>
    <w:basedOn w:val="Normal"/>
    <w:link w:val="TaglineChar"/>
    <w:qFormat/>
    <w:rsid w:val="00211B1E"/>
    <w:rPr>
      <w:rFonts w:ascii="Georgia" w:hAnsi="Georgia"/>
      <w:b/>
      <w:sz w:val="24"/>
    </w:rPr>
  </w:style>
  <w:style w:type="paragraph" w:customStyle="1" w:styleId="StyleLeft021">
    <w:name w:val="Style Left:  0.2&quot;1"/>
    <w:basedOn w:val="Normal"/>
    <w:uiPriority w:val="99"/>
    <w:rsid w:val="00211B1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11B1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11B1E"/>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11B1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11B1E"/>
    <w:rPr>
      <w:rFonts w:ascii="Georgia" w:eastAsia="Times New Roman" w:hAnsi="Georgia"/>
      <w:sz w:val="22"/>
      <w:u w:val="single"/>
      <w:bdr w:val="single" w:sz="4" w:space="0" w:color="auto"/>
    </w:rPr>
  </w:style>
  <w:style w:type="character" w:customStyle="1" w:styleId="boldcitationChar">
    <w:name w:val="bold citation Char"/>
    <w:rsid w:val="00211B1E"/>
    <w:rPr>
      <w:rFonts w:ascii="Arial" w:hAnsi="Arial"/>
      <w:b/>
      <w:sz w:val="28"/>
      <w:szCs w:val="24"/>
      <w:u w:val="thick"/>
      <w:lang w:val="en-US" w:eastAsia="en-US" w:bidi="ar-SA"/>
    </w:rPr>
  </w:style>
  <w:style w:type="paragraph" w:customStyle="1" w:styleId="BlockTitle20">
    <w:name w:val="Block Title #2"/>
    <w:basedOn w:val="Normal"/>
    <w:uiPriority w:val="99"/>
    <w:rsid w:val="00211B1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11B1E"/>
    <w:rPr>
      <w:rFonts w:ascii="Georgia" w:hAnsi="Georgia"/>
      <w:b/>
    </w:rPr>
  </w:style>
  <w:style w:type="character" w:customStyle="1" w:styleId="BoldunderlineChar3">
    <w:name w:val="Bold/underline Char"/>
    <w:rsid w:val="00211B1E"/>
    <w:rPr>
      <w:rFonts w:eastAsia="SimSun"/>
      <w:b/>
      <w:noProof w:val="0"/>
      <w:sz w:val="24"/>
      <w:szCs w:val="24"/>
      <w:u w:val="single"/>
      <w:lang w:val="en-US" w:eastAsia="zh-CN" w:bidi="ar-SA"/>
    </w:rPr>
  </w:style>
  <w:style w:type="character" w:customStyle="1" w:styleId="underlinetextchar0">
    <w:name w:val="underlinetextchar"/>
    <w:rsid w:val="00211B1E"/>
  </w:style>
  <w:style w:type="character" w:customStyle="1" w:styleId="boldciteChar1">
    <w:name w:val="bold cite Char1"/>
    <w:rsid w:val="00211B1E"/>
    <w:rPr>
      <w:b/>
      <w:sz w:val="28"/>
      <w:u w:val="thick" w:color="000000"/>
    </w:rPr>
  </w:style>
  <w:style w:type="character" w:customStyle="1" w:styleId="tagCharCharChar1">
    <w:name w:val="tag Char Char Char1"/>
    <w:rsid w:val="00211B1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11B1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11B1E"/>
    <w:rPr>
      <w:rFonts w:ascii="Times New Roman" w:hAnsi="Times New Roman" w:cs="Times New Roman"/>
      <w:sz w:val="18"/>
      <w:szCs w:val="18"/>
    </w:rPr>
  </w:style>
  <w:style w:type="character" w:customStyle="1" w:styleId="bylines">
    <w:name w:val="bylines"/>
    <w:basedOn w:val="DefaultParagraphFont"/>
    <w:rsid w:val="00211B1E"/>
  </w:style>
  <w:style w:type="character" w:customStyle="1" w:styleId="StyleStyleBoldUnderlineUnderlineIntenseEmphasis1apple-style-2">
    <w:name w:val="Style Style Bold UnderlineUnderlineIntense Emphasis1apple-style-...2"/>
    <w:basedOn w:val="DefaultParagraphFont"/>
    <w:rsid w:val="00211B1E"/>
    <w:rPr>
      <w:b w:val="0"/>
      <w:bCs/>
      <w:sz w:val="22"/>
      <w:u w:val="single"/>
    </w:rPr>
  </w:style>
  <w:style w:type="character" w:customStyle="1" w:styleId="FontStyle57">
    <w:name w:val="Font Style57"/>
    <w:rsid w:val="00211B1E"/>
    <w:rPr>
      <w:rFonts w:ascii="Georgia" w:hAnsi="Georgia" w:cs="Georgia"/>
      <w:b/>
      <w:bCs/>
      <w:sz w:val="14"/>
      <w:szCs w:val="14"/>
    </w:rPr>
  </w:style>
  <w:style w:type="character" w:customStyle="1" w:styleId="FontStyle89">
    <w:name w:val="Font Style89"/>
    <w:rsid w:val="00211B1E"/>
    <w:rPr>
      <w:rFonts w:ascii="Times New Roman" w:hAnsi="Times New Roman" w:cs="Times New Roman"/>
      <w:b/>
      <w:bCs/>
      <w:smallCaps/>
      <w:spacing w:val="40"/>
      <w:sz w:val="16"/>
      <w:szCs w:val="16"/>
    </w:rPr>
  </w:style>
  <w:style w:type="character" w:customStyle="1" w:styleId="style3Char0">
    <w:name w:val="style 3 Char"/>
    <w:rsid w:val="00211B1E"/>
    <w:rPr>
      <w:sz w:val="18"/>
      <w:szCs w:val="24"/>
      <w:lang w:val="en-US" w:eastAsia="en-US" w:bidi="ar-SA"/>
    </w:rPr>
  </w:style>
  <w:style w:type="paragraph" w:customStyle="1" w:styleId="003Cite">
    <w:name w:val="003Cite"/>
    <w:basedOn w:val="Normal"/>
    <w:qFormat/>
    <w:rsid w:val="00211B1E"/>
    <w:rPr>
      <w:rFonts w:eastAsia="Calibri"/>
      <w:sz w:val="16"/>
      <w:szCs w:val="16"/>
    </w:rPr>
  </w:style>
  <w:style w:type="paragraph" w:customStyle="1" w:styleId="NormalBold">
    <w:name w:val="Normal + Bold"/>
    <w:aliases w:val="Double Underline"/>
    <w:basedOn w:val="Normal"/>
    <w:link w:val="NormalBoldChar"/>
    <w:rsid w:val="00211B1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11B1E"/>
    <w:rPr>
      <w:rFonts w:ascii="Georgia" w:hAnsi="Georgia"/>
      <w:b/>
      <w:color w:val="000000"/>
      <w:sz w:val="22"/>
      <w:u w:val="single"/>
    </w:rPr>
  </w:style>
  <w:style w:type="character" w:customStyle="1" w:styleId="BlockHeadingsChar1">
    <w:name w:val="Block Headings Char1"/>
    <w:rsid w:val="00211B1E"/>
    <w:rPr>
      <w:b/>
      <w:caps/>
    </w:rPr>
  </w:style>
  <w:style w:type="character" w:customStyle="1" w:styleId="FontStyle170">
    <w:name w:val="Font Style170"/>
    <w:uiPriority w:val="99"/>
    <w:rsid w:val="00211B1E"/>
    <w:rPr>
      <w:rFonts w:ascii="Bookman Old Style" w:hAnsi="Bookman Old Style" w:cs="Bookman Old Style"/>
      <w:sz w:val="16"/>
      <w:szCs w:val="16"/>
    </w:rPr>
  </w:style>
  <w:style w:type="character" w:customStyle="1" w:styleId="FontStyle17">
    <w:name w:val="Font Style17"/>
    <w:uiPriority w:val="99"/>
    <w:rsid w:val="00211B1E"/>
    <w:rPr>
      <w:rFonts w:ascii="Book Antiqua" w:hAnsi="Book Antiqua" w:cs="Book Antiqua"/>
      <w:i/>
      <w:iCs/>
      <w:spacing w:val="10"/>
      <w:sz w:val="22"/>
      <w:szCs w:val="22"/>
    </w:rPr>
  </w:style>
  <w:style w:type="paragraph" w:customStyle="1" w:styleId="cardbody0">
    <w:name w:val="cardbody"/>
    <w:basedOn w:val="Normal"/>
    <w:rsid w:val="00211B1E"/>
    <w:pPr>
      <w:spacing w:before="100" w:beforeAutospacing="1" w:after="100" w:afterAutospacing="1"/>
    </w:pPr>
  </w:style>
  <w:style w:type="paragraph" w:customStyle="1" w:styleId="vd">
    <w:name w:val="vd"/>
    <w:basedOn w:val="Normal"/>
    <w:rsid w:val="00211B1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0" Type="http://schemas.openxmlformats.org/officeDocument/2006/relationships/hyperlink" Target="http://www.open-designism.com/profiles/blogs/finally-it-has-happened-the-pirate-bay-goes-product-bay" TargetMode="External"/><Relationship Id="rId4" Type="http://schemas.openxmlformats.org/officeDocument/2006/relationships/customXml" Target="../customXml/item4.xml"/><Relationship Id="rId9" Type="http://schemas.openxmlformats.org/officeDocument/2006/relationships/hyperlink" Target="https://viewpointmag.com/2012/05/18/lifeboat-communism-a-review-of-franco-bifo-berardis-after-the-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26177</Words>
  <Characters>149215</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47</cp:revision>
  <dcterms:created xsi:type="dcterms:W3CDTF">2022-04-23T14:04:00Z</dcterms:created>
  <dcterms:modified xsi:type="dcterms:W3CDTF">2022-04-23T14:49:00Z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