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4FF28" w14:textId="77777777" w:rsidR="00EF5DB4" w:rsidRDefault="00EF5DB4" w:rsidP="00EF5DB4">
      <w:pPr>
        <w:pStyle w:val="Heading2"/>
      </w:pPr>
      <w:r>
        <w:t>1NC – India</w:t>
      </w:r>
    </w:p>
    <w:p w14:paraId="7D7D4D83" w14:textId="77777777" w:rsidR="00EF5DB4" w:rsidRDefault="00EF5DB4" w:rsidP="00EF5DB4">
      <w:pPr>
        <w:pStyle w:val="Heading4"/>
      </w:pPr>
      <w:r>
        <w:t>1] Soft power doesn’t solve</w:t>
      </w:r>
    </w:p>
    <w:p w14:paraId="4B138C55" w14:textId="77777777" w:rsidR="00EF5DB4" w:rsidRDefault="00EF5DB4" w:rsidP="00EF5DB4">
      <w:r w:rsidRPr="000B3DCC">
        <w:rPr>
          <w:rStyle w:val="Style13ptBold"/>
        </w:rPr>
        <w:t>Ganguly 2/14</w:t>
      </w:r>
      <w:r w:rsidRPr="000B3DCC">
        <w:t xml:space="preserve">— (Sumit Ganguly, </w:t>
      </w:r>
      <w:r>
        <w:t>Columnist at Foreign Policy</w:t>
      </w:r>
      <w:r w:rsidRPr="000B3DCC">
        <w:t>, “Modi Spent India’s Soft Power—and Got Little in Return“, Foreign Policy, xx-xx-xxxx, Available Online at https://foreignpolicy.com/2021/02/14/modi-india-power-farmer-protest-human-rights/, accessed 10-9-2021, HKR-AR)</w:t>
      </w:r>
    </w:p>
    <w:p w14:paraId="47FB7F75" w14:textId="77777777" w:rsidR="00EF5DB4" w:rsidRPr="007E1E20" w:rsidRDefault="00EF5DB4" w:rsidP="00EF5DB4">
      <w:pPr>
        <w:rPr>
          <w:u w:val="single"/>
        </w:rPr>
      </w:pPr>
      <w:r w:rsidRPr="007E1E20">
        <w:rPr>
          <w:u w:val="single"/>
        </w:rPr>
        <w:t xml:space="preserve">The government is also </w:t>
      </w:r>
      <w:r w:rsidRPr="007E1E20">
        <w:rPr>
          <w:highlight w:val="cyan"/>
          <w:u w:val="single"/>
        </w:rPr>
        <w:t>increasingly aggressive toward human rights</w:t>
      </w:r>
      <w:r w:rsidRPr="007E1E20">
        <w:rPr>
          <w:u w:val="single"/>
        </w:rPr>
        <w:t xml:space="preserve"> activists. Another case is that of </w:t>
      </w:r>
      <w:r w:rsidRPr="007E1E20">
        <w:rPr>
          <w:highlight w:val="cyan"/>
          <w:u w:val="single"/>
        </w:rPr>
        <w:t>Stan Swamy</w:t>
      </w:r>
      <w:r w:rsidRPr="007E1E20">
        <w:rPr>
          <w:u w:val="single"/>
        </w:rPr>
        <w:t>, an 83-year-old Jesuit priest who has spent decades working among India’s tribal communities in the state of Jharkhand. Swamy came into the government’s crosshairs because of his activism on behalf of a tribal population facing predatory investors seeking to extract mineral resources from its lands. In early October 2020, India’s National Investigation Agency (</w:t>
      </w:r>
      <w:r w:rsidRPr="003202AA">
        <w:rPr>
          <w:highlight w:val="cyan"/>
          <w:u w:val="single"/>
        </w:rPr>
        <w:t>NIA) arrested him</w:t>
      </w:r>
      <w:r w:rsidRPr="007E1E20">
        <w:rPr>
          <w:u w:val="single"/>
        </w:rPr>
        <w:t xml:space="preserve"> on charges of terrorism related to an incident in 2018 involving caste-based violence with alleged links to Maoists. Since his arrest, he has been languishing in prison as he awaits trial. In the meantime, his lawyers had to petition multiple courts to enable him to get a sippy cup with a straw as he suffers from Parkinson’s disease.</w:t>
      </w:r>
    </w:p>
    <w:p w14:paraId="16557888" w14:textId="77777777" w:rsidR="00EF5DB4" w:rsidRPr="007E1E20" w:rsidRDefault="00EF5DB4" w:rsidP="00EF5DB4">
      <w:pPr>
        <w:rPr>
          <w:u w:val="single"/>
        </w:rPr>
      </w:pPr>
      <w:r w:rsidRPr="003202AA">
        <w:rPr>
          <w:highlight w:val="cyan"/>
          <w:u w:val="single"/>
        </w:rPr>
        <w:t>Academic freedom</w:t>
      </w:r>
      <w:r w:rsidRPr="007E1E20">
        <w:rPr>
          <w:u w:val="single"/>
        </w:rPr>
        <w:t xml:space="preserve"> is also in peril. </w:t>
      </w:r>
      <w:r w:rsidRPr="003202AA">
        <w:rPr>
          <w:highlight w:val="cyan"/>
          <w:u w:val="single"/>
        </w:rPr>
        <w:t>Foreign academics</w:t>
      </w:r>
      <w:r w:rsidRPr="007E1E20">
        <w:rPr>
          <w:u w:val="single"/>
        </w:rPr>
        <w:t xml:space="preserve"> working on subjects that the government deems to be politically sensitive have </w:t>
      </w:r>
      <w:r w:rsidRPr="003202AA">
        <w:rPr>
          <w:highlight w:val="cyan"/>
          <w:u w:val="single"/>
        </w:rPr>
        <w:t>long faced difficulties in obtaining research visas</w:t>
      </w:r>
      <w:r w:rsidRPr="007E1E20">
        <w:rPr>
          <w:u w:val="single"/>
        </w:rPr>
        <w:t xml:space="preserve"> to the country. In recent years, earlier governments concerned with the </w:t>
      </w:r>
      <w:r w:rsidRPr="003202AA">
        <w:rPr>
          <w:highlight w:val="cyan"/>
          <w:u w:val="single"/>
        </w:rPr>
        <w:t>damage</w:t>
      </w:r>
      <w:r w:rsidRPr="007E1E20">
        <w:rPr>
          <w:u w:val="single"/>
        </w:rPr>
        <w:t xml:space="preserve"> that such policies had done </w:t>
      </w:r>
      <w:r w:rsidRPr="003202AA">
        <w:rPr>
          <w:highlight w:val="cyan"/>
          <w:u w:val="single"/>
        </w:rPr>
        <w:t>to India’s image in foreign academia</w:t>
      </w:r>
      <w:r w:rsidRPr="007E1E20">
        <w:rPr>
          <w:u w:val="single"/>
        </w:rPr>
        <w:t xml:space="preserve"> had relented on its stringent visa rules. However, a directive from the Indian Ministry of Home Affairs, which was promulgated just over a week ago, could put an end to that progress. All virtual meetings between foreign academics and their Indian counterparts dealing with subjects that impinge on India’s national security and unspecified “internal matters” will now require prior approval from the ministry, the entity charged with maintaining domestic law and order.</w:t>
      </w:r>
    </w:p>
    <w:p w14:paraId="67FDC8C1" w14:textId="77777777" w:rsidR="00EF5DB4" w:rsidRPr="007E1E20" w:rsidRDefault="00EF5DB4" w:rsidP="00EF5DB4">
      <w:pPr>
        <w:rPr>
          <w:u w:val="single"/>
        </w:rPr>
      </w:pPr>
      <w:r w:rsidRPr="007E1E20">
        <w:rPr>
          <w:u w:val="single"/>
        </w:rPr>
        <w:t xml:space="preserve">The </w:t>
      </w:r>
      <w:r w:rsidRPr="003202AA">
        <w:rPr>
          <w:highlight w:val="cyan"/>
          <w:u w:val="single"/>
        </w:rPr>
        <w:t>government</w:t>
      </w:r>
      <w:r w:rsidRPr="007E1E20">
        <w:rPr>
          <w:u w:val="single"/>
        </w:rPr>
        <w:t xml:space="preserve">, it seems reasonable to surmise, has made a </w:t>
      </w:r>
      <w:r w:rsidRPr="003202AA">
        <w:rPr>
          <w:highlight w:val="cyan"/>
          <w:u w:val="single"/>
        </w:rPr>
        <w:t>cynical calculation</w:t>
      </w:r>
      <w:r w:rsidRPr="007E1E20">
        <w:rPr>
          <w:u w:val="single"/>
        </w:rPr>
        <w:t xml:space="preserve">. </w:t>
      </w:r>
      <w:r w:rsidRPr="003202AA">
        <w:rPr>
          <w:highlight w:val="cyan"/>
          <w:u w:val="single"/>
        </w:rPr>
        <w:t>Even though</w:t>
      </w:r>
      <w:r w:rsidRPr="007E1E20">
        <w:rPr>
          <w:u w:val="single"/>
        </w:rPr>
        <w:t xml:space="preserve"> it has come under considerable </w:t>
      </w:r>
      <w:r w:rsidRPr="003202AA">
        <w:rPr>
          <w:highlight w:val="cyan"/>
          <w:u w:val="single"/>
        </w:rPr>
        <w:t>international criticism</w:t>
      </w:r>
      <w:r w:rsidRPr="007E1E20">
        <w:rPr>
          <w:u w:val="single"/>
        </w:rPr>
        <w:t xml:space="preserve"> for a number of its policy choices, it has </w:t>
      </w:r>
      <w:r w:rsidRPr="003202AA">
        <w:rPr>
          <w:highlight w:val="cyan"/>
          <w:u w:val="single"/>
        </w:rPr>
        <w:t>determined</w:t>
      </w:r>
      <w:r w:rsidRPr="007E1E20">
        <w:rPr>
          <w:u w:val="single"/>
        </w:rPr>
        <w:t xml:space="preserve"> that </w:t>
      </w:r>
      <w:r w:rsidRPr="003202AA">
        <w:rPr>
          <w:highlight w:val="cyan"/>
          <w:u w:val="single"/>
        </w:rPr>
        <w:t>declining soft power is a small price to pay</w:t>
      </w:r>
      <w:r w:rsidRPr="007E1E20">
        <w:rPr>
          <w:u w:val="single"/>
        </w:rPr>
        <w:t xml:space="preserve"> for </w:t>
      </w:r>
      <w:r w:rsidRPr="003202AA">
        <w:rPr>
          <w:highlight w:val="cyan"/>
          <w:u w:val="single"/>
        </w:rPr>
        <w:t>carrying through</w:t>
      </w:r>
      <w:r w:rsidRPr="007E1E20">
        <w:rPr>
          <w:u w:val="single"/>
        </w:rPr>
        <w:t xml:space="preserve"> its particular </w:t>
      </w:r>
      <w:r w:rsidRPr="003202AA">
        <w:rPr>
          <w:highlight w:val="cyan"/>
          <w:u w:val="single"/>
        </w:rPr>
        <w:t>political agenda</w:t>
      </w:r>
      <w:r w:rsidRPr="007E1E20">
        <w:rPr>
          <w:u w:val="single"/>
        </w:rPr>
        <w:t xml:space="preserve"> and </w:t>
      </w:r>
      <w:r w:rsidRPr="003202AA">
        <w:rPr>
          <w:highlight w:val="cyan"/>
          <w:u w:val="single"/>
        </w:rPr>
        <w:t>consolidating</w:t>
      </w:r>
      <w:r w:rsidRPr="007E1E20">
        <w:rPr>
          <w:u w:val="single"/>
        </w:rPr>
        <w:t xml:space="preserve"> the </w:t>
      </w:r>
      <w:r w:rsidRPr="003202AA">
        <w:rPr>
          <w:highlight w:val="cyan"/>
          <w:u w:val="single"/>
        </w:rPr>
        <w:t>BJP’s position.</w:t>
      </w:r>
      <w:r w:rsidRPr="007E1E20">
        <w:rPr>
          <w:u w:val="single"/>
        </w:rPr>
        <w:t xml:space="preserve"> Its calculation, it appears, is that given the size of India’s economy, its growing presence in global forums, and its significance in global politics, these criticisms, in due course, will wane and peter out. In the meantime, the </w:t>
      </w:r>
      <w:r w:rsidRPr="003202AA">
        <w:rPr>
          <w:highlight w:val="cyan"/>
          <w:u w:val="single"/>
        </w:rPr>
        <w:t>government will have rebuilt Indian society around</w:t>
      </w:r>
      <w:r w:rsidRPr="007E1E20">
        <w:rPr>
          <w:u w:val="single"/>
        </w:rPr>
        <w:t xml:space="preserve"> its own </w:t>
      </w:r>
      <w:r w:rsidRPr="003202AA">
        <w:rPr>
          <w:highlight w:val="cyan"/>
          <w:u w:val="single"/>
        </w:rPr>
        <w:t>ideological vision</w:t>
      </w:r>
      <w:r w:rsidRPr="007E1E20">
        <w:rPr>
          <w:u w:val="single"/>
        </w:rPr>
        <w:t>.</w:t>
      </w:r>
    </w:p>
    <w:p w14:paraId="0E0B7BAB" w14:textId="77777777" w:rsidR="00EF5DB4" w:rsidRPr="007E1E20" w:rsidRDefault="00EF5DB4" w:rsidP="00EF5DB4">
      <w:pPr>
        <w:rPr>
          <w:u w:val="single"/>
        </w:rPr>
      </w:pPr>
      <w:r w:rsidRPr="007E1E20">
        <w:rPr>
          <w:u w:val="single"/>
        </w:rPr>
        <w:t xml:space="preserve">That’s a risky calculation. Even if the Modi administration believes it can withstand international raised eyebrows, it might not fare as well under the glare of its own citizens. In dealing with the </w:t>
      </w:r>
      <w:r w:rsidRPr="001B1DDF">
        <w:rPr>
          <w:highlight w:val="cyan"/>
          <w:u w:val="single"/>
        </w:rPr>
        <w:t>farmers’ protests</w:t>
      </w:r>
      <w:r w:rsidRPr="007E1E20">
        <w:rPr>
          <w:u w:val="single"/>
        </w:rPr>
        <w:t xml:space="preserve">, who harbor genuine misgivings about the recently passed bills in Parliament, it has literally </w:t>
      </w:r>
      <w:r w:rsidRPr="001B1DDF">
        <w:rPr>
          <w:highlight w:val="cyan"/>
          <w:u w:val="single"/>
        </w:rPr>
        <w:t>barricaded itself in New Delhi.</w:t>
      </w:r>
      <w:r w:rsidRPr="007E1E20">
        <w:rPr>
          <w:u w:val="single"/>
        </w:rPr>
        <w:t xml:space="preserve"> With cement blocks, concertina wire, and legions of armed police blocking access to the national capital, the government is now dealing with yet </w:t>
      </w:r>
      <w:r w:rsidRPr="001B1DDF">
        <w:rPr>
          <w:highlight w:val="cyan"/>
          <w:u w:val="single"/>
        </w:rPr>
        <w:t>another self-inflicted wound.</w:t>
      </w:r>
    </w:p>
    <w:p w14:paraId="699403A5" w14:textId="77777777" w:rsidR="00EF5DB4" w:rsidRPr="006C51A9" w:rsidRDefault="00EF5DB4" w:rsidP="00EF5DB4">
      <w:pPr>
        <w:pStyle w:val="Heading4"/>
        <w:rPr>
          <w:u w:val="single"/>
        </w:rPr>
      </w:pPr>
      <w:r>
        <w:t xml:space="preserve">2] Indian’s soft power is </w:t>
      </w:r>
      <w:r w:rsidRPr="006C51A9">
        <w:rPr>
          <w:u w:val="single"/>
        </w:rPr>
        <w:t>worthless</w:t>
      </w:r>
      <w:r>
        <w:t xml:space="preserve"> but directly trades off with more useful </w:t>
      </w:r>
      <w:r w:rsidRPr="006C51A9">
        <w:rPr>
          <w:u w:val="single"/>
        </w:rPr>
        <w:t xml:space="preserve">hard power </w:t>
      </w:r>
      <w:r>
        <w:rPr>
          <w:u w:val="single"/>
        </w:rPr>
        <w:t>– short term lunges are enough to trigger our impact</w:t>
      </w:r>
    </w:p>
    <w:p w14:paraId="6E5CB771" w14:textId="77777777" w:rsidR="00EF5DB4" w:rsidRPr="006C51A9" w:rsidRDefault="00EF5DB4" w:rsidP="00EF5DB4">
      <w:r w:rsidRPr="006C51A9">
        <w:rPr>
          <w:rStyle w:val="Style13ptBold"/>
        </w:rPr>
        <w:t>Sareen 18</w:t>
      </w:r>
      <w:r>
        <w:t xml:space="preserve"> Sareen, Sushant. Sushant Sareen is Senior Fellow at Observer Research Foundation. MA Economics, Delhi School of Economics, University of Delhi BA Economics, Hindu College, University of Delhi "When soft power is not enough | ORF." ORF, 12 Oct. 2018, www.orfonline.org/research/when-soft-power-not-enough-44889.</w:t>
      </w:r>
    </w:p>
    <w:p w14:paraId="75F65678" w14:textId="77777777" w:rsidR="00EF5DB4" w:rsidRPr="006C51A9" w:rsidRDefault="00EF5DB4" w:rsidP="00EF5DB4">
      <w:pPr>
        <w:rPr>
          <w:rStyle w:val="Emphasis"/>
        </w:rPr>
      </w:pPr>
      <w:r w:rsidRPr="006C51A9">
        <w:rPr>
          <w:sz w:val="16"/>
        </w:rPr>
        <w:t xml:space="preserve">That soft power is an extremely important component of foreign policy is a no-brainer. But it is, at best, one of the necessary conditions or components of foreign policy. </w:t>
      </w:r>
      <w:r w:rsidRPr="006C51A9">
        <w:rPr>
          <w:rStyle w:val="StyleUnderline"/>
          <w:highlight w:val="cyan"/>
        </w:rPr>
        <w:t>Without</w:t>
      </w:r>
      <w:r w:rsidRPr="006C51A9">
        <w:rPr>
          <w:rStyle w:val="StyleUnderline"/>
        </w:rPr>
        <w:t xml:space="preserve"> </w:t>
      </w:r>
      <w:r w:rsidRPr="006C51A9">
        <w:rPr>
          <w:rStyle w:val="StyleUnderline"/>
          <w:highlight w:val="cyan"/>
        </w:rPr>
        <w:t>hard power</w:t>
      </w:r>
      <w:r w:rsidRPr="006C51A9">
        <w:rPr>
          <w:sz w:val="16"/>
        </w:rPr>
        <w:t xml:space="preserve"> (both military and economic) </w:t>
      </w:r>
      <w:r w:rsidRPr="006C51A9">
        <w:rPr>
          <w:rStyle w:val="StyleUnderline"/>
        </w:rPr>
        <w:t xml:space="preserve">and the ability to exercise “smart power” — a term first coined by the US diplomat Joseph Nye Jr. </w:t>
      </w:r>
      <w:r w:rsidRPr="006C51A9">
        <w:rPr>
          <w:rStyle w:val="Emphasis"/>
        </w:rPr>
        <w:t xml:space="preserve">— </w:t>
      </w:r>
      <w:r w:rsidRPr="006C51A9">
        <w:rPr>
          <w:rStyle w:val="Emphasis"/>
          <w:highlight w:val="cyan"/>
        </w:rPr>
        <w:t>soft power alone itself will never be sufficient</w:t>
      </w:r>
      <w:r w:rsidRPr="006C51A9">
        <w:rPr>
          <w:rStyle w:val="Emphasis"/>
        </w:rPr>
        <w:t xml:space="preserve"> enough to achieve foreign policy objectives.</w:t>
      </w:r>
      <w:r>
        <w:rPr>
          <w:rStyle w:val="Emphasis"/>
        </w:rPr>
        <w:t xml:space="preserve"> </w:t>
      </w:r>
      <w:r w:rsidRPr="006C51A9">
        <w:rPr>
          <w:rStyle w:val="StyleUnderline"/>
        </w:rPr>
        <w:t>In India,</w:t>
      </w:r>
      <w:r w:rsidRPr="006C51A9">
        <w:rPr>
          <w:sz w:val="16"/>
        </w:rPr>
        <w:t xml:space="preserve"> however, </w:t>
      </w:r>
      <w:r w:rsidRPr="006C51A9">
        <w:rPr>
          <w:rStyle w:val="StyleUnderline"/>
        </w:rPr>
        <w:t>the focus is more on projecting and leveraging soft power</w:t>
      </w:r>
      <w:r w:rsidRPr="006C51A9">
        <w:rPr>
          <w:sz w:val="16"/>
        </w:rPr>
        <w:t xml:space="preserve"> i.e. music, films, sports, art, culture, ancient wisdom, civilisational values etc, so as to occupy a place on the global high table. The latest example of this is the production of music videos of Mahatma Gandhi’s favourite bhajan — Vaishnao Janato. Indian missions across the world were instructed to rope in top stars from their respective countries and get them to sing the bhajan as a part of the commemoration of Gandhiji’s 150th birth anniversary. While there is nothing intrinsically wrong with such a project, </w:t>
      </w:r>
      <w:r w:rsidRPr="006C51A9">
        <w:rPr>
          <w:rStyle w:val="StyleUnderline"/>
        </w:rPr>
        <w:t>given the security, strategic and economic challenges that confront Indian foreign policy, should be getting this bhajan sung by foreign stars have been a priority for Indian diplomats?</w:t>
      </w:r>
      <w:r w:rsidRPr="006C51A9">
        <w:rPr>
          <w:sz w:val="16"/>
        </w:rPr>
        <w:t xml:space="preserve"> Was the expense this would have incurred — monetary as well as in terms of time and energy of diplomats — justified? What are the takeaways of this somewhat batty idea in terms of even projecting soft power? How many people around the world, and I don’t even mean influential persons, were influenced or swayed by the rendition of this bhajan by foreign singers? </w:t>
      </w:r>
      <w:r w:rsidRPr="006C51A9">
        <w:rPr>
          <w:rStyle w:val="StyleUnderline"/>
        </w:rPr>
        <w:t>How many people other than Indians had even heard this bhajan? How does the bhajan advance any of India’s important or vital interests in other countries?</w:t>
      </w:r>
      <w:r>
        <w:rPr>
          <w:rStyle w:val="StyleUnderline"/>
        </w:rPr>
        <w:t xml:space="preserve"> </w:t>
      </w:r>
      <w:r w:rsidRPr="006C51A9">
        <w:rPr>
          <w:sz w:val="16"/>
        </w:rPr>
        <w:t xml:space="preserve">The current dispensation led by Prime Minister Narendra Modi has managed to engage rest of the world and advance India’s relations with almost all the important countries in the world. Where necessary, it has shown steely resolve in upholding Indian interests. To the Prime Minister’s credit, he hasn’t allowed personal slights or ego clashes to distract him or deflect him from pursuing India’s interests. He has ignored Trump mimicking him or other Western countries unfairly denying him a visa before he became Prime Minister. He has certainly injected energy and confidence in how India interacts and engages other countries. And </w:t>
      </w:r>
      <w:r w:rsidRPr="006C51A9">
        <w:rPr>
          <w:rStyle w:val="StyleUnderline"/>
        </w:rPr>
        <w:t xml:space="preserve">yet, </w:t>
      </w:r>
      <w:r w:rsidRPr="006C51A9">
        <w:rPr>
          <w:rStyle w:val="StyleUnderline"/>
          <w:highlight w:val="cyan"/>
        </w:rPr>
        <w:t>the obsession with soft power</w:t>
      </w:r>
      <w:r w:rsidRPr="006C51A9">
        <w:rPr>
          <w:rStyle w:val="StyleUnderline"/>
        </w:rPr>
        <w:t xml:space="preserve"> and reclaiming India’s stature as a “vishwa guru” (what does that mean anyway?) </w:t>
      </w:r>
      <w:r w:rsidRPr="006C51A9">
        <w:rPr>
          <w:rStyle w:val="Emphasis"/>
          <w:highlight w:val="cyan"/>
        </w:rPr>
        <w:t>has frittered away</w:t>
      </w:r>
      <w:r w:rsidRPr="006C51A9">
        <w:rPr>
          <w:rStyle w:val="Emphasis"/>
        </w:rPr>
        <w:t xml:space="preserve"> or at least expended </w:t>
      </w:r>
      <w:r w:rsidRPr="006C51A9">
        <w:rPr>
          <w:rStyle w:val="Emphasis"/>
          <w:highlight w:val="cyan"/>
        </w:rPr>
        <w:t>energies</w:t>
      </w:r>
      <w:r w:rsidRPr="006C51A9">
        <w:rPr>
          <w:rStyle w:val="Emphasis"/>
        </w:rPr>
        <w:t xml:space="preserve"> that could be </w:t>
      </w:r>
      <w:r w:rsidRPr="006C51A9">
        <w:rPr>
          <w:rStyle w:val="Emphasis"/>
          <w:highlight w:val="cyan"/>
        </w:rPr>
        <w:t>better utilised elsewhere</w:t>
      </w:r>
      <w:r w:rsidRPr="006C51A9">
        <w:rPr>
          <w:rStyle w:val="Emphasis"/>
        </w:rPr>
        <w:t>.</w:t>
      </w:r>
      <w:r>
        <w:rPr>
          <w:rStyle w:val="Emphasis"/>
        </w:rPr>
        <w:t xml:space="preserve"> </w:t>
      </w:r>
      <w:r w:rsidRPr="006C51A9">
        <w:rPr>
          <w:sz w:val="16"/>
        </w:rPr>
        <w:t xml:space="preserve">The ruling party’s reverence for Deen Dayal Upadhyay is understandable. But let’s </w:t>
      </w:r>
      <w:r w:rsidRPr="006C51A9">
        <w:rPr>
          <w:rStyle w:val="StyleUnderline"/>
        </w:rPr>
        <w:t>face it, there is nothing pathbreaking or revolutionary in what he said. What did he say, other than the typical confused socialistic mumbo-jumbo of his times</w:t>
      </w:r>
      <w:r w:rsidRPr="006C51A9">
        <w:rPr>
          <w:sz w:val="16"/>
        </w:rPr>
        <w:t xml:space="preserve">? Will holding international symposiums, seminars, conferences to propagate D.D. Upadhyay’s thoughts really make any difference? Isn’t it a colossal waste of resources? Similarly, with Yoga, </w:t>
      </w:r>
      <w:r w:rsidRPr="006C51A9">
        <w:rPr>
          <w:rStyle w:val="StyleUnderline"/>
        </w:rPr>
        <w:t>the world recognises and practises</w:t>
      </w:r>
      <w:r w:rsidRPr="006C51A9">
        <w:rPr>
          <w:sz w:val="16"/>
        </w:rPr>
        <w:t xml:space="preserve"> yoga not because the Modi government is promoting it or because there is an international Yoga Day, but </w:t>
      </w:r>
      <w:r w:rsidRPr="006C51A9">
        <w:rPr>
          <w:rStyle w:val="StyleUnderline"/>
        </w:rPr>
        <w:t>because it is truly an exceptional form of exercise</w:t>
      </w:r>
      <w:r w:rsidRPr="006C51A9">
        <w:rPr>
          <w:sz w:val="16"/>
        </w:rPr>
        <w:t xml:space="preserve">. </w:t>
      </w:r>
      <w:r w:rsidRPr="006C51A9">
        <w:rPr>
          <w:rStyle w:val="StyleUnderline"/>
        </w:rPr>
        <w:t>Should the government then needlessly be going bonkers in celebrating Yoga Day all over the world?</w:t>
      </w:r>
      <w:r>
        <w:rPr>
          <w:rStyle w:val="StyleUnderline"/>
        </w:rPr>
        <w:t xml:space="preserve"> </w:t>
      </w:r>
      <w:r w:rsidRPr="006C51A9">
        <w:rPr>
          <w:sz w:val="16"/>
        </w:rPr>
        <w:t xml:space="preserve">While every government must be permitted or forgiven, its peculiarities and peccadilloes, the </w:t>
      </w:r>
      <w:r w:rsidRPr="006C51A9">
        <w:rPr>
          <w:rStyle w:val="StyleUnderline"/>
        </w:rPr>
        <w:t>Congress party apparatchiks cannot open their mouth without first singing paeans of their first famil</w:t>
      </w:r>
      <w:r w:rsidRPr="006C51A9">
        <w:rPr>
          <w:sz w:val="16"/>
        </w:rPr>
        <w:t xml:space="preserve">y, and pretentious socialists must take Ram Manohar Lohia or J.P. Narayan’s name to justify their whacky policies and politics. The problem is that </w:t>
      </w:r>
      <w:r w:rsidRPr="006C51A9">
        <w:rPr>
          <w:rStyle w:val="StyleUnderline"/>
        </w:rPr>
        <w:t xml:space="preserve">overtly focusing on these “events” and the need for showing performance in </w:t>
      </w:r>
      <w:r w:rsidRPr="006C51A9">
        <w:rPr>
          <w:rStyle w:val="Emphasis"/>
          <w:highlight w:val="cyan"/>
        </w:rPr>
        <w:t>organising</w:t>
      </w:r>
      <w:r w:rsidRPr="006C51A9">
        <w:rPr>
          <w:rStyle w:val="Emphasis"/>
        </w:rPr>
        <w:t xml:space="preserve"> these </w:t>
      </w:r>
      <w:r w:rsidRPr="006C51A9">
        <w:rPr>
          <w:rStyle w:val="Emphasis"/>
          <w:highlight w:val="cyan"/>
        </w:rPr>
        <w:t>events has become an end in itself for civil servants</w:t>
      </w:r>
      <w:r w:rsidRPr="006C51A9">
        <w:rPr>
          <w:rStyle w:val="Emphasis"/>
        </w:rPr>
        <w:t>.</w:t>
      </w:r>
      <w:r w:rsidRPr="006C51A9">
        <w:rPr>
          <w:sz w:val="16"/>
        </w:rPr>
        <w:t xml:space="preserve"> Thus, it is that the High Commissioner in Islamabad, unlike his counterparts from other countries, doesn’t feel that merely meeting a newly (s)elected Prime Minister of Pakistan is enough; he must create a splash by doing the most cliched thing possible — presenting a cricket bat with signatures of the current Indian team. This gesture was apparently supposed to soften the nominee of the Pakistan Army. Seriously? </w:t>
      </w:r>
      <w:r w:rsidRPr="006C51A9">
        <w:rPr>
          <w:rStyle w:val="StyleUnderline"/>
          <w:highlight w:val="cyan"/>
        </w:rPr>
        <w:t>There exists a</w:t>
      </w:r>
      <w:r w:rsidRPr="006C51A9">
        <w:rPr>
          <w:rStyle w:val="StyleUnderline"/>
        </w:rPr>
        <w:t xml:space="preserve"> </w:t>
      </w:r>
      <w:r w:rsidRPr="006C51A9">
        <w:rPr>
          <w:rStyle w:val="StyleUnderline"/>
          <w:highlight w:val="cyan"/>
        </w:rPr>
        <w:t xml:space="preserve">number of examples of this </w:t>
      </w:r>
      <w:r w:rsidRPr="006C51A9">
        <w:rPr>
          <w:rStyle w:val="Emphasis"/>
          <w:highlight w:val="cyan"/>
        </w:rPr>
        <w:t>dumbing down of diplomacy</w:t>
      </w:r>
      <w:r w:rsidRPr="006C51A9">
        <w:rPr>
          <w:rStyle w:val="Emphasis"/>
        </w:rPr>
        <w:t xml:space="preserve"> </w:t>
      </w:r>
      <w:r w:rsidRPr="006C51A9">
        <w:rPr>
          <w:rStyle w:val="Emphasis"/>
          <w:highlight w:val="cyan"/>
        </w:rPr>
        <w:t>where form has taken precedence</w:t>
      </w:r>
      <w:r w:rsidRPr="006C51A9">
        <w:rPr>
          <w:rStyle w:val="Emphasis"/>
        </w:rPr>
        <w:t xml:space="preserve"> and priority </w:t>
      </w:r>
      <w:r w:rsidRPr="006C51A9">
        <w:rPr>
          <w:rStyle w:val="Emphasis"/>
          <w:highlight w:val="cyan"/>
        </w:rPr>
        <w:t>over substance</w:t>
      </w:r>
      <w:r w:rsidRPr="006C51A9">
        <w:rPr>
          <w:rStyle w:val="Emphasis"/>
        </w:rPr>
        <w:t>.</w:t>
      </w:r>
      <w:r>
        <w:rPr>
          <w:rStyle w:val="Emphasis"/>
        </w:rPr>
        <w:t xml:space="preserve"> </w:t>
      </w:r>
      <w:r w:rsidRPr="006C51A9">
        <w:rPr>
          <w:sz w:val="16"/>
        </w:rPr>
        <w:t xml:space="preserve">While it is important that India and Indians take pride in their astounding accomplishments in ancient times, it is even more critical to recognise that India today cannot rest on its laurels from the past. India might have been a “vishwa guru” a millennia or more ago, but today, it has more to learn from both, its friends, as well as its enemies and adversaries. And it (India) has very little to teach them. </w:t>
      </w:r>
      <w:r w:rsidRPr="006C51A9">
        <w:rPr>
          <w:rStyle w:val="Emphasis"/>
          <w:highlight w:val="cyan"/>
        </w:rPr>
        <w:t>By overdoing soft power, India isn’t</w:t>
      </w:r>
      <w:r w:rsidRPr="006C51A9">
        <w:rPr>
          <w:rStyle w:val="Emphasis"/>
        </w:rPr>
        <w:t xml:space="preserve"> </w:t>
      </w:r>
      <w:r w:rsidRPr="006C51A9">
        <w:rPr>
          <w:rStyle w:val="Emphasis"/>
          <w:highlight w:val="cyan"/>
        </w:rPr>
        <w:t>going</w:t>
      </w:r>
      <w:r w:rsidRPr="006C51A9">
        <w:rPr>
          <w:rStyle w:val="Emphasis"/>
        </w:rPr>
        <w:t xml:space="preserve"> </w:t>
      </w:r>
      <w:r w:rsidRPr="006C51A9">
        <w:rPr>
          <w:rStyle w:val="Emphasis"/>
          <w:highlight w:val="cyan"/>
        </w:rPr>
        <w:t>to</w:t>
      </w:r>
      <w:r w:rsidRPr="006C51A9">
        <w:rPr>
          <w:rStyle w:val="Emphasis"/>
        </w:rPr>
        <w:t xml:space="preserve"> be able to </w:t>
      </w:r>
      <w:r w:rsidRPr="006C51A9">
        <w:rPr>
          <w:rStyle w:val="Emphasis"/>
          <w:highlight w:val="cyan"/>
        </w:rPr>
        <w:t>fix</w:t>
      </w:r>
      <w:r w:rsidRPr="006C51A9">
        <w:rPr>
          <w:rStyle w:val="Emphasis"/>
        </w:rPr>
        <w:t xml:space="preserve"> the </w:t>
      </w:r>
      <w:r w:rsidRPr="006C51A9">
        <w:rPr>
          <w:rStyle w:val="Emphasis"/>
          <w:highlight w:val="cyan"/>
        </w:rPr>
        <w:t>challenges</w:t>
      </w:r>
      <w:r w:rsidRPr="006C51A9">
        <w:rPr>
          <w:rStyle w:val="Emphasis"/>
        </w:rPr>
        <w:t xml:space="preserve"> of today, </w:t>
      </w:r>
      <w:r w:rsidRPr="006C51A9">
        <w:rPr>
          <w:rStyle w:val="Emphasis"/>
          <w:highlight w:val="cyan"/>
        </w:rPr>
        <w:t>nor</w:t>
      </w:r>
      <w:r w:rsidRPr="006C51A9">
        <w:rPr>
          <w:rStyle w:val="Emphasis"/>
        </w:rPr>
        <w:t xml:space="preserve"> will it be able to </w:t>
      </w:r>
      <w:r w:rsidRPr="006C51A9">
        <w:rPr>
          <w:rStyle w:val="Emphasis"/>
          <w:highlight w:val="cyan"/>
        </w:rPr>
        <w:t>exploit</w:t>
      </w:r>
      <w:r w:rsidRPr="006C51A9">
        <w:rPr>
          <w:rStyle w:val="Emphasis"/>
        </w:rPr>
        <w:t xml:space="preserve"> and benefit from the </w:t>
      </w:r>
      <w:r w:rsidRPr="006C51A9">
        <w:rPr>
          <w:rStyle w:val="Emphasis"/>
          <w:highlight w:val="cyan"/>
        </w:rPr>
        <w:t>opportunities</w:t>
      </w:r>
      <w:r w:rsidRPr="006C51A9">
        <w:rPr>
          <w:rStyle w:val="Emphasis"/>
        </w:rPr>
        <w:t xml:space="preserve"> of today and tomorrow.</w:t>
      </w:r>
      <w:r>
        <w:rPr>
          <w:rStyle w:val="Emphasis"/>
        </w:rPr>
        <w:t xml:space="preserve"> </w:t>
      </w:r>
      <w:r w:rsidRPr="006C51A9">
        <w:rPr>
          <w:sz w:val="16"/>
        </w:rPr>
        <w:t xml:space="preserve">For more than four decades after independence, </w:t>
      </w:r>
      <w:r w:rsidRPr="006C51A9">
        <w:rPr>
          <w:rStyle w:val="StyleUnderline"/>
        </w:rPr>
        <w:t>India exercised soft power but had very little heft in terms of hard power</w:t>
      </w:r>
      <w:r w:rsidRPr="006C51A9">
        <w:rPr>
          <w:sz w:val="16"/>
        </w:rPr>
        <w:t xml:space="preserve">, or in some cases, lesser economic power. </w:t>
      </w:r>
      <w:r w:rsidRPr="006C51A9">
        <w:rPr>
          <w:rStyle w:val="StyleUnderline"/>
        </w:rPr>
        <w:t>India was the defender of all lost causes</w:t>
      </w:r>
      <w:r w:rsidRPr="006C51A9">
        <w:rPr>
          <w:sz w:val="16"/>
        </w:rPr>
        <w:t xml:space="preserve">, an irritant on the international stage that pontificated, moralised, even hectored others. Sure, India was the toast of all the countries that didn’t matter — a bit like Venezuela on steroids (okay, that’s a bit over the top, but you get the drift) which today is the toast of rootless, clueless and even brainless Left-Liberal types who saw Hugo Chavez, the man who ruined his country, as a revolutionary and anti-imperialist icon. India really started being noticed after the economic reforms of 1990-91, the architect of which wasn’t Manmohan Singh, but his boss, P.V. Narasimha Rao. Suddenly the world rediscovered India’s potential. It was the Indian techies and scholars in Western universities and companies that made people in other parts of the world sit up and take notice of this awakening giant. While Pakistan was being noticed for its jihadist policies (a number of Hollywood films had a Pakistani character involved in terrorism or making sinister plans for a WMD attack), India was being feted for its geeks, the industriousness of its people, their commitment to family and education, and their adherence to laws of the lands in which they lived. All this wasn’t the outcome of some publicity campaign or some bureaucracy-driven scheme to promote India. It happened organically and was the result of hard work, perseverance and investment in things that matter, education being the most important one of them. </w:t>
      </w:r>
      <w:r w:rsidRPr="006C51A9">
        <w:rPr>
          <w:rStyle w:val="StyleUnderline"/>
        </w:rPr>
        <w:t>Packaging is important,</w:t>
      </w:r>
      <w:r w:rsidRPr="006C51A9">
        <w:rPr>
          <w:sz w:val="16"/>
        </w:rPr>
        <w:t xml:space="preserve"> even necessary, in making an impression in the world. </w:t>
      </w:r>
      <w:r w:rsidRPr="006C51A9">
        <w:rPr>
          <w:rStyle w:val="Emphasis"/>
        </w:rPr>
        <w:t>But it is grossly insufficient if the product being sold isn’t good enough</w:t>
      </w:r>
      <w:r w:rsidRPr="006C51A9">
        <w:rPr>
          <w:rStyle w:val="StyleUnderline"/>
        </w:rPr>
        <w:t>, or for that matter useful.</w:t>
      </w:r>
      <w:r w:rsidRPr="006C51A9">
        <w:rPr>
          <w:sz w:val="16"/>
        </w:rPr>
        <w:t xml:space="preserve"> </w:t>
      </w:r>
      <w:r w:rsidRPr="006C51A9">
        <w:rPr>
          <w:rStyle w:val="StyleUnderline"/>
        </w:rPr>
        <w:t xml:space="preserve">Instead of frittering away the gains we have made over the years by behaving as though we have arrived or even acting as a ‘vishwa guru’ and world leader, India (and its leaders) need to realise that it has an enormous distance to travel, </w:t>
      </w:r>
      <w:r w:rsidRPr="006C51A9">
        <w:rPr>
          <w:sz w:val="16"/>
        </w:rPr>
        <w:t xml:space="preserve">many mountains to climb, many seas to traverse, many storms and minefields to avoid and confront before it can claim to be a genuine ‘vishwa guru’. And when that stage comes, India will not need to announce its arrival, other will do it for India. Until then, </w:t>
      </w:r>
      <w:r w:rsidRPr="006C51A9">
        <w:rPr>
          <w:rStyle w:val="StyleUnderline"/>
          <w:highlight w:val="cyan"/>
        </w:rPr>
        <w:t>Indians need to get serious</w:t>
      </w:r>
      <w:r w:rsidRPr="006C51A9">
        <w:rPr>
          <w:rStyle w:val="StyleUnderline"/>
        </w:rPr>
        <w:t xml:space="preserve">, hunker down and do the hard work needed to rebuild India </w:t>
      </w:r>
      <w:r w:rsidRPr="006C51A9">
        <w:rPr>
          <w:sz w:val="16"/>
        </w:rPr>
        <w:t xml:space="preserve">— </w:t>
      </w:r>
      <w:r w:rsidRPr="006C51A9">
        <w:rPr>
          <w:rStyle w:val="Emphasis"/>
          <w:highlight w:val="cyan"/>
        </w:rPr>
        <w:t>fixing our education system</w:t>
      </w:r>
      <w:r w:rsidRPr="006C51A9">
        <w:rPr>
          <w:rStyle w:val="Emphasis"/>
        </w:rPr>
        <w:t xml:space="preserve">, fixing our </w:t>
      </w:r>
      <w:r w:rsidRPr="006C51A9">
        <w:rPr>
          <w:rStyle w:val="Emphasis"/>
          <w:highlight w:val="cyan"/>
        </w:rPr>
        <w:t>legal</w:t>
      </w:r>
      <w:r w:rsidRPr="006C51A9">
        <w:rPr>
          <w:rStyle w:val="Emphasis"/>
        </w:rPr>
        <w:t xml:space="preserve"> </w:t>
      </w:r>
      <w:r w:rsidRPr="006C51A9">
        <w:rPr>
          <w:rStyle w:val="Emphasis"/>
          <w:highlight w:val="cyan"/>
        </w:rPr>
        <w:t>and judicial system,</w:t>
      </w:r>
      <w:r w:rsidRPr="006C51A9">
        <w:rPr>
          <w:rStyle w:val="Emphasis"/>
        </w:rPr>
        <w:t xml:space="preserve"> </w:t>
      </w:r>
      <w:r w:rsidRPr="006C51A9">
        <w:rPr>
          <w:rStyle w:val="Emphasis"/>
          <w:highlight w:val="cyan"/>
        </w:rPr>
        <w:t>making governance more effective</w:t>
      </w:r>
      <w:r w:rsidRPr="006C51A9">
        <w:rPr>
          <w:rStyle w:val="Emphasis"/>
        </w:rPr>
        <w:t>, responsive, sensitive, giving impetus to productive agents in the economy</w:t>
      </w:r>
      <w:r w:rsidRPr="006C51A9">
        <w:rPr>
          <w:sz w:val="16"/>
        </w:rPr>
        <w:t xml:space="preserve"> (the entrepreneur, industrialist, farmer</w:t>
      </w:r>
      <w:r w:rsidRPr="006C51A9">
        <w:rPr>
          <w:rStyle w:val="Emphasis"/>
        </w:rPr>
        <w:t xml:space="preserve">), fixing our </w:t>
      </w:r>
      <w:r w:rsidRPr="006C51A9">
        <w:rPr>
          <w:rStyle w:val="Emphasis"/>
          <w:highlight w:val="cyan"/>
        </w:rPr>
        <w:t>infrastructure</w:t>
      </w:r>
      <w:r w:rsidRPr="006C51A9">
        <w:rPr>
          <w:rStyle w:val="Emphasis"/>
        </w:rPr>
        <w:t xml:space="preserve">, fixing our crumbling, overstretched cities, its </w:t>
      </w:r>
      <w:r w:rsidRPr="006C51A9">
        <w:rPr>
          <w:rStyle w:val="Emphasis"/>
          <w:highlight w:val="cyan"/>
        </w:rPr>
        <w:t>an endless li</w:t>
      </w:r>
      <w:r w:rsidRPr="006C51A9">
        <w:rPr>
          <w:sz w:val="16"/>
          <w:highlight w:val="cyan"/>
        </w:rPr>
        <w:t>st</w:t>
      </w:r>
      <w:r w:rsidRPr="006C51A9">
        <w:rPr>
          <w:sz w:val="16"/>
        </w:rPr>
        <w:t xml:space="preserve">. </w:t>
      </w:r>
      <w:r w:rsidRPr="006C51A9">
        <w:rPr>
          <w:rStyle w:val="StyleUnderline"/>
        </w:rPr>
        <w:t xml:space="preserve">Neither bhajans, nor yoga days will do this for India. If anything, </w:t>
      </w:r>
      <w:r w:rsidRPr="006C51A9">
        <w:rPr>
          <w:rStyle w:val="StyleUnderline"/>
          <w:highlight w:val="cyan"/>
        </w:rPr>
        <w:t xml:space="preserve">shifting </w:t>
      </w:r>
      <w:r w:rsidRPr="006C51A9">
        <w:rPr>
          <w:rStyle w:val="Emphasis"/>
          <w:highlight w:val="cyan"/>
        </w:rPr>
        <w:t>focus</w:t>
      </w:r>
      <w:r w:rsidRPr="006C51A9">
        <w:rPr>
          <w:rStyle w:val="Emphasis"/>
        </w:rPr>
        <w:t xml:space="preserve"> </w:t>
      </w:r>
      <w:r w:rsidRPr="006C51A9">
        <w:rPr>
          <w:rStyle w:val="Emphasis"/>
          <w:highlight w:val="cyan"/>
        </w:rPr>
        <w:t xml:space="preserve">from the important </w:t>
      </w:r>
      <w:r w:rsidRPr="00D644E0">
        <w:rPr>
          <w:rStyle w:val="Emphasis"/>
        </w:rPr>
        <w:t xml:space="preserve">and urgent </w:t>
      </w:r>
      <w:r w:rsidRPr="006C51A9">
        <w:rPr>
          <w:rStyle w:val="Emphasis"/>
          <w:highlight w:val="cyan"/>
        </w:rPr>
        <w:t>things</w:t>
      </w:r>
      <w:r w:rsidRPr="006C51A9">
        <w:rPr>
          <w:rStyle w:val="Emphasis"/>
        </w:rPr>
        <w:t xml:space="preserve"> to the cosmetic and perceptual </w:t>
      </w:r>
      <w:r w:rsidRPr="00D644E0">
        <w:rPr>
          <w:rStyle w:val="Emphasis"/>
        </w:rPr>
        <w:t xml:space="preserve">stuff will only make it </w:t>
      </w:r>
      <w:r w:rsidRPr="006C51A9">
        <w:rPr>
          <w:rStyle w:val="Emphasis"/>
          <w:highlight w:val="cyan"/>
        </w:rPr>
        <w:t xml:space="preserve">more difficult for India to make its </w:t>
      </w:r>
      <w:r w:rsidRPr="00D644E0">
        <w:rPr>
          <w:rStyle w:val="Emphasis"/>
        </w:rPr>
        <w:t xml:space="preserve">tryst with its </w:t>
      </w:r>
      <w:r w:rsidRPr="006C51A9">
        <w:rPr>
          <w:rStyle w:val="Emphasis"/>
          <w:highlight w:val="cyan"/>
        </w:rPr>
        <w:t>destiny.</w:t>
      </w:r>
    </w:p>
    <w:p w14:paraId="06603382" w14:textId="77777777" w:rsidR="00EF5DB4" w:rsidRDefault="00EF5DB4" w:rsidP="00EF5DB4">
      <w:pPr>
        <w:pStyle w:val="Heading4"/>
      </w:pPr>
      <w:r>
        <w:t xml:space="preserve">3] Indian Hard power increases global stability and is generally great </w:t>
      </w:r>
    </w:p>
    <w:p w14:paraId="33A4A3B8" w14:textId="77777777" w:rsidR="00EF5DB4" w:rsidRPr="00C11227" w:rsidRDefault="00EF5DB4" w:rsidP="00EF5DB4">
      <w:r w:rsidRPr="00214CB0">
        <w:rPr>
          <w:rStyle w:val="Style13ptBold"/>
          <w:sz w:val="28"/>
        </w:rPr>
        <w:t>GPC 17</w:t>
      </w:r>
      <w:r w:rsidRPr="00214CB0">
        <w:t xml:space="preserve"> – Greater Pacific Capital, investing institution designed to identify and develop investing opportunities in and between India and other international economies, 7/17/17, “Path to Power: India’s Great Opportunity in the Changing World Order,” </w:t>
      </w:r>
      <w:hyperlink r:id="rId9" w:history="1">
        <w:r w:rsidRPr="00005B42">
          <w:rPr>
            <w:rStyle w:val="Hyperlink"/>
          </w:rPr>
          <w:t>https://www.greaterpacificcapital.com/thought-leadership/path-to-power-indias-great-opportunity-in-the-changing-world-order</w:t>
        </w:r>
      </w:hyperlink>
    </w:p>
    <w:p w14:paraId="4E29AB1A" w14:textId="77777777" w:rsidR="00EF5DB4" w:rsidRPr="00C11227" w:rsidRDefault="00EF5DB4" w:rsidP="00EF5DB4">
      <w:pPr>
        <w:rPr>
          <w:rStyle w:val="Emphasis"/>
        </w:rPr>
      </w:pPr>
      <w:r w:rsidRPr="00C11227">
        <w:rPr>
          <w:rStyle w:val="Emphasis"/>
          <w:highlight w:val="cyan"/>
        </w:rPr>
        <w:t>Hard Power and Securit</w:t>
      </w:r>
      <w:r w:rsidRPr="00C11227">
        <w:rPr>
          <w:sz w:val="16"/>
          <w:highlight w:val="cyan"/>
        </w:rPr>
        <w:t>y</w:t>
      </w:r>
      <w:r w:rsidRPr="00C11227">
        <w:rPr>
          <w:sz w:val="16"/>
        </w:rPr>
        <w:t xml:space="preserve">.  </w:t>
      </w:r>
      <w:r w:rsidRPr="00C11227">
        <w:rPr>
          <w:rStyle w:val="StyleUnderline"/>
          <w:highlight w:val="cyan"/>
        </w:rPr>
        <w:t>Sustained economic development</w:t>
      </w:r>
      <w:r w:rsidRPr="00C11227">
        <w:rPr>
          <w:rStyle w:val="StyleUnderline"/>
        </w:rPr>
        <w:t xml:space="preserve"> and global integration </w:t>
      </w:r>
      <w:r w:rsidRPr="00C11227">
        <w:rPr>
          <w:rStyle w:val="StyleUnderline"/>
          <w:highlight w:val="cyan"/>
        </w:rPr>
        <w:t xml:space="preserve">require a </w:t>
      </w:r>
      <w:r w:rsidRPr="00C11227">
        <w:rPr>
          <w:rStyle w:val="Emphasis"/>
          <w:highlight w:val="cyan"/>
        </w:rPr>
        <w:t>stable security environment</w:t>
      </w:r>
      <w:r w:rsidRPr="00C11227">
        <w:rPr>
          <w:sz w:val="16"/>
        </w:rPr>
        <w:t xml:space="preserve">, which has often been underwritten by military power.   In an increasingly global and networked world, security implies not just the identification and elimination of proximate physical threats but also ensuring free access to and the orderly use of ‘global commons’, including cyberspace.  Since Independence, India’s security priorities have focused largely on the protection of its borders from threats in its immediate surroundings, primarily from Pakistan and to a lesser degree from China.  India’s military capabilities today reflect these priorities.  Other than in terms of nuclear capabilities, where India exerts global deterrence capabilities despite having one of the world’s smallest arsenals, </w:t>
      </w:r>
      <w:r w:rsidRPr="00C11227">
        <w:rPr>
          <w:rStyle w:val="StyleUnderline"/>
          <w:highlight w:val="cyan"/>
        </w:rPr>
        <w:t>Indian</w:t>
      </w:r>
      <w:r w:rsidRPr="00C11227">
        <w:rPr>
          <w:rStyle w:val="StyleUnderline"/>
        </w:rPr>
        <w:t xml:space="preserve"> </w:t>
      </w:r>
      <w:r w:rsidRPr="00C11227">
        <w:rPr>
          <w:rStyle w:val="StyleUnderline"/>
          <w:highlight w:val="cyan"/>
        </w:rPr>
        <w:t>military power</w:t>
      </w:r>
      <w:r w:rsidRPr="00C11227">
        <w:rPr>
          <w:rStyle w:val="StyleUnderline"/>
        </w:rPr>
        <w:t xml:space="preserve"> projection </w:t>
      </w:r>
      <w:r w:rsidRPr="00C11227">
        <w:rPr>
          <w:rStyle w:val="Emphasis"/>
          <w:highlight w:val="cyan"/>
        </w:rPr>
        <w:t>is regional at best</w:t>
      </w:r>
      <w:r w:rsidRPr="00C11227">
        <w:rPr>
          <w:rStyle w:val="StyleUnderline"/>
        </w:rPr>
        <w:t>.  While India has the world’s 5th largest naval fleet with theoretical blue-water and multi-theatre capabilities, its quality is well ‘Sustained economic development and global integration require a stable security environment</w:t>
      </w:r>
      <w:r w:rsidRPr="00C11227">
        <w:rPr>
          <w:sz w:val="16"/>
        </w:rPr>
        <w:t xml:space="preserve">, which at the last resort is underwritten by military power’ below global standards. In 2016, the government estimated that US$8.5bn per annum would be required to be spent to modernise India’s navy by 2027. However, less than a year into this plan, the Indian Navy is already facing a funding shortfall of US$5bn annually that will see ‘Sustained economic development and global integration require a stable security environment, which at the last resort is underwritten by military power’ capabilities falling even further behind. On land, India possesses the world’s 3rd largest military force (by personnel), but its military equipment, tanks, fighter jets, assault rifles and armour, are also not up to modern standards. </w:t>
      </w:r>
      <w:r w:rsidRPr="00C11227">
        <w:rPr>
          <w:rStyle w:val="StyleUnderline"/>
          <w:highlight w:val="cyan"/>
        </w:rPr>
        <w:t xml:space="preserve">If India </w:t>
      </w:r>
      <w:r w:rsidRPr="001B459D">
        <w:rPr>
          <w:rStyle w:val="StyleUnderline"/>
        </w:rPr>
        <w:t>is to</w:t>
      </w:r>
      <w:r w:rsidRPr="00C11227">
        <w:rPr>
          <w:rStyle w:val="StyleUnderline"/>
          <w:highlight w:val="cyan"/>
        </w:rPr>
        <w:t xml:space="preserve"> underpin its ability to exert international influence</w:t>
      </w:r>
      <w:r w:rsidRPr="00C11227">
        <w:rPr>
          <w:rStyle w:val="StyleUnderline"/>
        </w:rPr>
        <w:t xml:space="preserve">, </w:t>
      </w:r>
      <w:r w:rsidRPr="00C11227">
        <w:rPr>
          <w:rStyle w:val="StyleUnderline"/>
          <w:highlight w:val="cyan"/>
        </w:rPr>
        <w:t xml:space="preserve">it will need to rectify this quality gap and </w:t>
      </w:r>
      <w:r w:rsidRPr="00C11227">
        <w:rPr>
          <w:rStyle w:val="Emphasis"/>
          <w:highlight w:val="cyan"/>
        </w:rPr>
        <w:t>significantly increase its ability to project power beyond its borders</w:t>
      </w:r>
      <w:r w:rsidRPr="00C11227">
        <w:rPr>
          <w:rStyle w:val="StyleUnderline"/>
        </w:rPr>
        <w:t xml:space="preserve">. </w:t>
      </w:r>
      <w:r w:rsidRPr="00C11227">
        <w:rPr>
          <w:rStyle w:val="StyleUnderline"/>
          <w:highlight w:val="cyan"/>
        </w:rPr>
        <w:t xml:space="preserve">In </w:t>
      </w:r>
      <w:r w:rsidRPr="00C11227">
        <w:rPr>
          <w:rStyle w:val="Emphasis"/>
          <w:highlight w:val="cyan"/>
        </w:rPr>
        <w:t>order to underpin leadership</w:t>
      </w:r>
      <w:r w:rsidRPr="00C11227">
        <w:rPr>
          <w:rStyle w:val="Emphasis"/>
        </w:rPr>
        <w:t xml:space="preserve"> </w:t>
      </w:r>
      <w:r w:rsidRPr="00C11227">
        <w:rPr>
          <w:rStyle w:val="Emphasis"/>
          <w:highlight w:val="cyan"/>
        </w:rPr>
        <w:t>and its commitment to protecting the global commons</w:t>
      </w:r>
      <w:r w:rsidRPr="00C11227">
        <w:rPr>
          <w:rStyle w:val="Emphasis"/>
        </w:rPr>
        <w:t xml:space="preserve">, </w:t>
      </w:r>
      <w:r w:rsidRPr="00C11227">
        <w:rPr>
          <w:rStyle w:val="Emphasis"/>
          <w:highlight w:val="cyan"/>
        </w:rPr>
        <w:t>India will need to demonstrate global military capabilitie</w:t>
      </w:r>
      <w:r w:rsidRPr="00C11227">
        <w:rPr>
          <w:rStyle w:val="StyleUnderline"/>
          <w:highlight w:val="cyan"/>
        </w:rPr>
        <w:t>s</w:t>
      </w:r>
      <w:r w:rsidRPr="00C11227">
        <w:rPr>
          <w:rStyle w:val="StyleUnderline"/>
        </w:rPr>
        <w:t xml:space="preserve">, </w:t>
      </w:r>
      <w:r w:rsidRPr="00C11227">
        <w:rPr>
          <w:rStyle w:val="Emphasis"/>
          <w:highlight w:val="cyan"/>
        </w:rPr>
        <w:t>including joint military exercises</w:t>
      </w:r>
      <w:r w:rsidRPr="00C11227">
        <w:rPr>
          <w:rStyle w:val="Emphasis"/>
        </w:rPr>
        <w:t xml:space="preserve"> with other large nations, participation in </w:t>
      </w:r>
      <w:r w:rsidRPr="00C11227">
        <w:rPr>
          <w:rStyle w:val="Emphasis"/>
          <w:highlight w:val="cyan"/>
        </w:rPr>
        <w:t>global peacekeeping</w:t>
      </w:r>
      <w:r w:rsidRPr="00C11227">
        <w:rPr>
          <w:rStyle w:val="Emphasis"/>
        </w:rPr>
        <w:t xml:space="preserve"> and anti-piracy operations, </w:t>
      </w:r>
      <w:r w:rsidRPr="00C11227">
        <w:rPr>
          <w:rStyle w:val="Emphasis"/>
          <w:highlight w:val="cyan"/>
        </w:rPr>
        <w:t>and</w:t>
      </w:r>
      <w:r w:rsidRPr="00C11227">
        <w:rPr>
          <w:rStyle w:val="Emphasis"/>
        </w:rPr>
        <w:t xml:space="preserve"> the creation of </w:t>
      </w:r>
      <w:r w:rsidRPr="00C11227">
        <w:rPr>
          <w:rStyle w:val="Emphasis"/>
          <w:highlight w:val="cyan"/>
        </w:rPr>
        <w:t>rapid response forces</w:t>
      </w:r>
      <w:r w:rsidRPr="00C11227">
        <w:rPr>
          <w:rStyle w:val="Emphasis"/>
        </w:rPr>
        <w:t xml:space="preserve"> that can be deployed throughout the South Asia region and further afield.</w:t>
      </w:r>
    </w:p>
    <w:p w14:paraId="45884481" w14:textId="77777777" w:rsidR="00811A28" w:rsidRPr="008A42BB" w:rsidRDefault="00811A28" w:rsidP="00811A28">
      <w:pPr>
        <w:pStyle w:val="Heading4"/>
      </w:pPr>
      <w:r>
        <w:t>Adaptation checks extinction from warming but CO2 prevents</w:t>
      </w:r>
      <w:r w:rsidRPr="008A42BB">
        <w:t xml:space="preserve"> famin</w:t>
      </w:r>
      <w:r>
        <w:t xml:space="preserve">e, collapse of ag, and ice age- those are coming now </w:t>
      </w:r>
    </w:p>
    <w:p w14:paraId="17B8E3AE" w14:textId="77777777" w:rsidR="00811A28" w:rsidRPr="008A42BB" w:rsidRDefault="00811A28" w:rsidP="00811A28">
      <w:pPr>
        <w:rPr>
          <w:rStyle w:val="Style13ptBold"/>
        </w:rPr>
      </w:pPr>
      <w:r>
        <w:rPr>
          <w:rStyle w:val="Style13ptBold"/>
        </w:rPr>
        <w:t>Moore</w:t>
      </w:r>
      <w:r w:rsidRPr="008A42BB">
        <w:rPr>
          <w:rStyle w:val="Style13ptBold"/>
        </w:rPr>
        <w:t xml:space="preserve"> 16</w:t>
      </w:r>
    </w:p>
    <w:p w14:paraId="2B034362" w14:textId="77777777" w:rsidR="00811A28" w:rsidRPr="00405696" w:rsidRDefault="00811A28" w:rsidP="00811A28">
      <w:pPr>
        <w:rPr>
          <w:rStyle w:val="Style13ptBold"/>
          <w:b w:val="0"/>
          <w:sz w:val="20"/>
          <w:szCs w:val="20"/>
        </w:rPr>
      </w:pPr>
      <w:r w:rsidRPr="00405696">
        <w:rPr>
          <w:rStyle w:val="Style13ptBold"/>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0" w:history="1">
        <w:r w:rsidRPr="002A0356">
          <w:rPr>
            <w:rStyle w:val="Hyperlink"/>
            <w:sz w:val="20"/>
            <w:szCs w:val="20"/>
          </w:rPr>
          <w:t>https://fcpp.org/sites/default/files/documents/Moore%20-%20Positive%20Impact%20of%20Human%20CO2%20Emissions.pdf</w:t>
        </w:r>
      </w:hyperlink>
      <w:r w:rsidRPr="00405696">
        <w:rPr>
          <w:rStyle w:val="Style13ptBold"/>
          <w:sz w:val="20"/>
          <w:szCs w:val="20"/>
        </w:rPr>
        <w:t>)</w:t>
      </w:r>
      <w:r>
        <w:rPr>
          <w:rStyle w:val="Style13ptBold"/>
          <w:sz w:val="20"/>
          <w:szCs w:val="20"/>
        </w:rPr>
        <w:t xml:space="preserve"> </w:t>
      </w:r>
    </w:p>
    <w:p w14:paraId="373CD0C8" w14:textId="77777777" w:rsidR="00811A28" w:rsidRDefault="00811A28" w:rsidP="00811A28">
      <w:pPr>
        <w:rPr>
          <w:rStyle w:val="StyleUnderlin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causeeffect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This leads one to question 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420,000 year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Organisation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Idso,expert on CO2 and author of the CO2Science website34 demonstrating the growth-rate of pine trees under ambient conditions versus the addition of 150 ppm, 300 ppm and 450 ppm CO2. In a higher CO2 world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level it was only 18,000 years ago, or lower, there would be a </w:t>
      </w:r>
      <w:r w:rsidRPr="001E3926">
        <w:rPr>
          <w:rStyle w:val="StyleUnderline"/>
        </w:rPr>
        <w:t>catastrophe unlike any known in human history</w:t>
      </w:r>
      <w:r w:rsidRPr="001E3926">
        <w:rPr>
          <w:sz w:val="14"/>
        </w:rPr>
        <w:t xml:space="preserve">. We are advised by many scientists that we should be worried about CO2 levels climbing higher when, in fact, we should actually be worried about CO2 levels sinking lower. Atmospheric CO2 Concentrations in the Future </w:t>
      </w:r>
      <w:r w:rsidRPr="001E3926">
        <w:rPr>
          <w:rStyle w:val="StyleUnderline"/>
        </w:rPr>
        <w:t>If humans had not begun to use fossil fuels for energy, it is reasonable to assume that atmospheric CO2 concentration would have continued to drop</w:t>
      </w:r>
      <w:r w:rsidRPr="001E3926">
        <w:rPr>
          <w:sz w:val="14"/>
        </w:rPr>
        <w:t xml:space="preserve"> as it has</w:t>
      </w:r>
      <w:r w:rsidRPr="00C844AC">
        <w:rPr>
          <w:sz w:val="14"/>
        </w:rPr>
        <w:t xml:space="preserve">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similar to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actually put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w:t>
      </w:r>
      <w:r w:rsidRPr="001E3926">
        <w:rPr>
          <w:rStyle w:val="Emphasis"/>
        </w:rPr>
        <w:t xml:space="preserve">in </w:t>
      </w:r>
      <w:r w:rsidRPr="004A1BF5">
        <w:rPr>
          <w:rStyle w:val="Emphasis"/>
          <w:highlight w:val="green"/>
        </w:rPr>
        <w:t xml:space="preserve">climatic conditions similar </w:t>
      </w:r>
      <w:r w:rsidRPr="001E3926">
        <w:rPr>
          <w:rStyle w:val="Emphasis"/>
        </w:rPr>
        <w:t>to or perhaps even</w:t>
      </w:r>
      <w:r w:rsidRPr="004A1BF5">
        <w:rPr>
          <w:rStyle w:val="Emphasis"/>
          <w:highlight w:val="green"/>
        </w:rPr>
        <w:t xml:space="preserve"> more severe than </w:t>
      </w:r>
      <w:r w:rsidRPr="001E3926">
        <w:rPr>
          <w:rStyle w:val="Emphasis"/>
        </w:rPr>
        <w:t>those that occurred in</w:t>
      </w:r>
      <w:r w:rsidRPr="004A1BF5">
        <w:rPr>
          <w:rStyle w:val="Emphasis"/>
          <w:highlight w:val="green"/>
        </w:rPr>
        <w:t xml:space="preserve"> previous glaciation</w:t>
      </w:r>
      <w:r w:rsidRPr="003C5FEF">
        <w:rPr>
          <w:rStyle w:val="Emphasis"/>
        </w:rPr>
        <w:t>s</w:t>
      </w:r>
      <w:r w:rsidRPr="004A1BF5">
        <w:rPr>
          <w:rStyle w:val="StyleUnderline"/>
          <w:highlight w:val="green"/>
        </w:rPr>
        <w:t>. This would</w:t>
      </w:r>
      <w:r w:rsidRPr="003C5FEF">
        <w:rPr>
          <w:rStyle w:val="StyleUnderline"/>
        </w:rPr>
        <w:t xml:space="preserve"> certainly </w:t>
      </w:r>
      <w:r w:rsidRPr="004A1BF5">
        <w:rPr>
          <w:rStyle w:val="StyleUnderline"/>
          <w:highlight w:val="green"/>
        </w:rPr>
        <w:t xml:space="preserve">lead to </w:t>
      </w:r>
      <w:r w:rsidRPr="004A1BF5">
        <w:rPr>
          <w:rStyle w:val="Emphasis"/>
          <w:highlight w:val="green"/>
        </w:rPr>
        <w:t xml:space="preserve">widespread famine </w:t>
      </w:r>
      <w:r w:rsidRPr="004A1BF5">
        <w:rPr>
          <w:rStyle w:val="StyleUnderline"/>
          <w:highlight w:val="green"/>
        </w:rPr>
        <w:t>and</w:t>
      </w:r>
      <w:r w:rsidRPr="003C5FEF">
        <w:rPr>
          <w:rStyle w:val="StyleUnderline"/>
        </w:rPr>
        <w:t xml:space="preserve"> likely the eventual </w:t>
      </w:r>
      <w:r w:rsidRPr="004A1BF5">
        <w:rPr>
          <w:rStyle w:val="Emphasis"/>
          <w:highlight w:val="green"/>
        </w:rPr>
        <w:t>collapse of human civilization</w:t>
      </w:r>
      <w:r w:rsidRPr="00C844AC">
        <w:rPr>
          <w:sz w:val="14"/>
        </w:rPr>
        <w:t xml:space="preserve">. This scenario would not require two million years but possibly only a few thousand. Even if the conditions of the Little Ice Age reoccurred in the next hundreds of years with a human population of nine billion or more, we can be sure </w:t>
      </w:r>
      <w:r w:rsidRPr="003C5FEF">
        <w:rPr>
          <w:rStyle w:val="StyleUnderline"/>
        </w:rPr>
        <w:t xml:space="preserve">the population would not be nine billion for long. </w:t>
      </w:r>
      <w:r w:rsidRPr="00C844AC">
        <w:rPr>
          <w:sz w:val="14"/>
        </w:rPr>
        <w:t xml:space="preserve">There is a strong argument to be made that the </w:t>
      </w:r>
      <w:r w:rsidRPr="003C5FEF">
        <w:rPr>
          <w:rStyle w:val="StyleUnderline"/>
        </w:rPr>
        <w:t xml:space="preserve">Earth is </w:t>
      </w:r>
      <w:r w:rsidRPr="00C844AC">
        <w:rPr>
          <w:sz w:val="14"/>
        </w:rPr>
        <w:t xml:space="preserve">already </w:t>
      </w:r>
      <w:r w:rsidRPr="003C5FEF">
        <w:rPr>
          <w:rStyle w:val="StyleUnderline"/>
        </w:rPr>
        <w:t>in a cooling trend that is descending into the next 100,000-year cycle of major glaciation.</w:t>
      </w:r>
      <w:r w:rsidRPr="00C844AC">
        <w:rPr>
          <w:sz w:val="14"/>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mean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3C5FEF">
        <w:rPr>
          <w:rStyle w:val="StyleUnderline"/>
        </w:rPr>
        <w:t xml:space="preserve">CO2 is </w:t>
      </w:r>
      <w:r w:rsidRPr="001E3926">
        <w:rPr>
          <w:rStyle w:val="Emphasis"/>
        </w:rPr>
        <w:t>precisely what is required</w:t>
      </w:r>
      <w:r w:rsidRPr="001E3926">
        <w:rPr>
          <w:rStyle w:val="StyleUnderline"/>
        </w:rPr>
        <w:t xml:space="preserve"> universally to avoid the tragedy of depriving billions of people of reasonably priced, reliable energy, especially those with a need to lift themselves out of poverty.</w:t>
      </w:r>
      <w:r w:rsidRPr="001E3926">
        <w:rPr>
          <w:sz w:val="14"/>
        </w:rPr>
        <w:t xml:space="preserve"> </w:t>
      </w:r>
      <w:r w:rsidRPr="001E3926">
        <w:rPr>
          <w:rStyle w:val="StyleUnderline"/>
        </w:rPr>
        <w:t>There must be a</w:t>
      </w:r>
      <w:r w:rsidRPr="001E3926">
        <w:rPr>
          <w:sz w:val="14"/>
        </w:rPr>
        <w:t xml:space="preserve"> total paradigm </w:t>
      </w:r>
      <w:r w:rsidRPr="001E3926">
        <w:rPr>
          <w:rStyle w:val="StyleUnderline"/>
        </w:rPr>
        <w:t xml:space="preserve">shift from </w:t>
      </w:r>
      <w:r w:rsidRPr="001E3926">
        <w:rPr>
          <w:sz w:val="14"/>
        </w:rPr>
        <w:t xml:space="preserve">demonizing fossil fuels and </w:t>
      </w:r>
      <w:r w:rsidRPr="001E3926">
        <w:rPr>
          <w:rStyle w:val="StyleUnderline"/>
        </w:rPr>
        <w:t xml:space="preserve">fearing CO2 as a toxic pollutant to </w:t>
      </w:r>
      <w:r w:rsidRPr="001E3926">
        <w:rPr>
          <w:rStyle w:val="Emphasis"/>
        </w:rPr>
        <w:t xml:space="preserve">celebrating CO2 as the giver of life </w:t>
      </w:r>
      <w:r w:rsidRPr="001E3926">
        <w:rPr>
          <w:sz w:val="14"/>
        </w:rPr>
        <w:t xml:space="preserve">that it is while continuing to use fossil fuels ever-more efficiently. Like Lovelock, we should be hopeful that </w:t>
      </w:r>
      <w:r w:rsidRPr="001E3926">
        <w:rPr>
          <w:rStyle w:val="StyleUnderline"/>
        </w:rPr>
        <w:t>CO2 will prove to be the moderate warming influence that it is predicted to be in theory</w:t>
      </w:r>
      <w:r w:rsidRPr="001E3926">
        <w:rPr>
          <w:sz w:val="14"/>
        </w:rPr>
        <w:t xml:space="preserve">. A somewhat </w:t>
      </w:r>
      <w:r w:rsidRPr="001E3926">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1E3926">
        <w:rPr>
          <w:sz w:val="14"/>
        </w:rPr>
        <w:t xml:space="preserve">It is highly probable, and ironic, that the existence of life itself may have predetermined its own eventual demise due mainly to the development of CaCO3 as armour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CaO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1E3926">
        <w:rPr>
          <w:rStyle w:val="Emphasis"/>
        </w:rPr>
        <w:t>CO2 is essential for life</w:t>
      </w:r>
      <w:r w:rsidRPr="001E3926">
        <w:rPr>
          <w:rStyle w:val="StyleUnderline"/>
        </w:rPr>
        <w:t>, and twice in the history of modern life there have been periods of steep decline in the concentration of CO2 in the global atmosphere</w:t>
      </w:r>
      <w:r w:rsidRPr="001E3926">
        <w:rPr>
          <w:sz w:val="14"/>
        </w:rPr>
        <w:t xml:space="preserve">. </w:t>
      </w:r>
      <w:r w:rsidRPr="001E3926">
        <w:rPr>
          <w:rStyle w:val="StyleUnderline"/>
        </w:rPr>
        <w:t>If this decline were to have continued</w:t>
      </w:r>
      <w:r w:rsidRPr="003C5FEF">
        <w:rPr>
          <w:rStyle w:val="StyleUnderline"/>
        </w:rPr>
        <w:t xml:space="preserve"> at the same rate into the future, CO2 would eventually fall to levels </w:t>
      </w:r>
      <w:r w:rsidRPr="003C5FEF">
        <w:rPr>
          <w:rStyle w:val="Emphasis"/>
        </w:rPr>
        <w:t>insufficient to support plant life</w:t>
      </w:r>
      <w:r w:rsidRPr="00C844AC">
        <w:rPr>
          <w:sz w:val="14"/>
        </w:rPr>
        <w:t xml:space="preserve">, possibly in less than two million years. More worrisome is the possibility in the nearer future that during a future glaciation, CO2 may fall to 180 ppm or lower, </w:t>
      </w:r>
      <w:r w:rsidRPr="003C5FEF">
        <w:rPr>
          <w:rStyle w:val="StyleUnderline"/>
        </w:rPr>
        <w:t>thus greatly reducing the growth of food crops and other plants</w:t>
      </w:r>
      <w:r w:rsidRPr="00C844AC">
        <w:rPr>
          <w:sz w:val="14"/>
        </w:rPr>
        <w:t xml:space="preserve">. </w:t>
      </w:r>
      <w:r w:rsidRPr="003C5FEF">
        <w:rPr>
          <w:rStyle w:val="StyleUnderline"/>
        </w:rPr>
        <w:t xml:space="preserve">Human CO2 emissions have staved off this possibility so that at least during a period of glaciation, CO2 would be high enough to maintain a productive agricultural industry. </w:t>
      </w:r>
      <w:r w:rsidRPr="00C844AC">
        <w:rPr>
          <w:sz w:val="14"/>
        </w:rPr>
        <w:t xml:space="preserve">A 140 million year decline in CO2 to levels that came close to threatening the survival of life on Earth can hardly be described as “the balance of nature”. To that extent </w:t>
      </w:r>
      <w:r w:rsidRPr="004A1BF5">
        <w:rPr>
          <w:rStyle w:val="StyleUnderline"/>
          <w:highlight w:val="green"/>
        </w:rPr>
        <w:t xml:space="preserve">human emissions </w:t>
      </w:r>
      <w:r w:rsidRPr="001E3926">
        <w:rPr>
          <w:rStyle w:val="StyleUnderline"/>
        </w:rPr>
        <w:t xml:space="preserve">are </w:t>
      </w:r>
      <w:r w:rsidRPr="004A1BF5">
        <w:rPr>
          <w:rStyle w:val="StyleUnderline"/>
          <w:highlight w:val="green"/>
        </w:rPr>
        <w:t xml:space="preserve">restoring </w:t>
      </w:r>
      <w:r w:rsidRPr="001E3926">
        <w:rPr>
          <w:rStyle w:val="StyleUnderline"/>
        </w:rPr>
        <w:t xml:space="preserve">a </w:t>
      </w:r>
      <w:r w:rsidRPr="004A1BF5">
        <w:rPr>
          <w:rStyle w:val="StyleUnderline"/>
          <w:highlight w:val="green"/>
        </w:rPr>
        <w:t xml:space="preserve">balance to </w:t>
      </w:r>
      <w:r w:rsidRPr="001E3926">
        <w:rPr>
          <w:rStyle w:val="StyleUnderline"/>
        </w:rPr>
        <w:t xml:space="preserve">the </w:t>
      </w:r>
      <w:r w:rsidRPr="004A1BF5">
        <w:rPr>
          <w:rStyle w:val="StyleUnderline"/>
          <w:highlight w:val="green"/>
        </w:rPr>
        <w:t xml:space="preserve">global carbon cycle by returning </w:t>
      </w:r>
      <w:r w:rsidRPr="001E3926">
        <w:rPr>
          <w:rStyle w:val="StyleUnderline"/>
        </w:rPr>
        <w:t xml:space="preserve">some of the </w:t>
      </w:r>
      <w:r w:rsidRPr="004A1BF5">
        <w:rPr>
          <w:rStyle w:val="StyleUnderline"/>
          <w:highlight w:val="green"/>
        </w:rPr>
        <w:t xml:space="preserve">CO2 </w:t>
      </w:r>
      <w:r w:rsidRPr="001E3926">
        <w:rPr>
          <w:rStyle w:val="StyleUnderline"/>
        </w:rPr>
        <w:t xml:space="preserve">back </w:t>
      </w:r>
      <w:r w:rsidRPr="004A1BF5">
        <w:rPr>
          <w:rStyle w:val="StyleUnderline"/>
          <w:highlight w:val="green"/>
        </w:rPr>
        <w:t>to the atmosphere</w:t>
      </w:r>
      <w:r w:rsidRPr="003C5FEF">
        <w:rPr>
          <w:rStyle w:val="StyleUnderline"/>
        </w:rPr>
        <w:t xml:space="preserve"> that was drawn down by photosynthesis and CaCO3 production and subsequently lost to deep sediments.</w:t>
      </w:r>
      <w:r w:rsidRPr="00C844AC">
        <w:rPr>
          <w:sz w:val="14"/>
        </w:rPr>
        <w:t xml:space="preserve"> </w:t>
      </w:r>
      <w:r w:rsidRPr="003C5FEF">
        <w:rPr>
          <w:rStyle w:val="StyleUnderline"/>
        </w:rPr>
        <w:t xml:space="preserve">This extremely positive aspect of human CO2 emissions must surely be weighed against the </w:t>
      </w:r>
      <w:r w:rsidRPr="003C5FEF">
        <w:rPr>
          <w:rStyle w:val="Emphasis"/>
        </w:rPr>
        <w:t>unproven hypothesis</w:t>
      </w:r>
      <w:r w:rsidRPr="003C5FEF">
        <w:rPr>
          <w:rStyle w:val="StyleUnderline"/>
        </w:rPr>
        <w:t xml:space="preserve"> that human CO2 emissions are mainly responsible for the </w:t>
      </w:r>
      <w:r w:rsidRPr="003C5FEF">
        <w:rPr>
          <w:rStyle w:val="Emphasis"/>
        </w:rPr>
        <w:t>slight warming</w:t>
      </w:r>
      <w:r w:rsidRPr="003C5FEF">
        <w:rPr>
          <w:rStyle w:val="StyleUnderline"/>
        </w:rPr>
        <w:t xml:space="preserve"> of the climate in recent years and will cause </w:t>
      </w:r>
      <w:r w:rsidRPr="003C5FEF">
        <w:rPr>
          <w:rStyle w:val="Emphasis"/>
        </w:rPr>
        <w:t>catastrophic warming</w:t>
      </w:r>
      <w:r w:rsidRPr="003C5FEF">
        <w:rPr>
          <w:rStyle w:val="StyleUnderline"/>
        </w:rPr>
        <w:t xml:space="preserve"> over the coming decades.</w:t>
      </w:r>
      <w:r w:rsidRPr="00C844AC">
        <w:rPr>
          <w:sz w:val="14"/>
        </w:rPr>
        <w:t xml:space="preserve"> The fact that the </w:t>
      </w:r>
      <w:r w:rsidRPr="003C5FEF">
        <w:rPr>
          <w:rStyle w:val="StyleUnderline"/>
        </w:rPr>
        <w:t>current warming began about 300 years ago during the Little Ice Age indicates that it may at least in part be the continuation of the same natural forces that have caused the climate to change through the ages</w:t>
      </w:r>
      <w:r>
        <w:rPr>
          <w:rStyle w:val="StyleUnderline"/>
        </w:rPr>
        <w:t>.</w:t>
      </w:r>
    </w:p>
    <w:p w14:paraId="33225BC1" w14:textId="77777777" w:rsidR="00811A28" w:rsidRPr="00F5248D" w:rsidRDefault="00811A28" w:rsidP="00811A28">
      <w:pPr>
        <w:rPr>
          <w:sz w:val="16"/>
        </w:rPr>
      </w:pPr>
    </w:p>
    <w:p w14:paraId="4826BF73" w14:textId="77777777" w:rsidR="00811A28" w:rsidRPr="002513CE" w:rsidRDefault="00811A28" w:rsidP="00811A28"/>
    <w:p w14:paraId="118B6B6F" w14:textId="77777777" w:rsidR="00811A28" w:rsidRPr="00DE3387" w:rsidRDefault="00811A28" w:rsidP="00811A28">
      <w:pPr>
        <w:pStyle w:val="Heading4"/>
        <w:spacing w:before="0"/>
        <w:rPr>
          <w:rFonts w:cs="Arial"/>
        </w:rPr>
      </w:pPr>
      <w:r>
        <w:rPr>
          <w:rFonts w:cs="Arial"/>
        </w:rPr>
        <w:t>Causes</w:t>
      </w:r>
      <w:r w:rsidRPr="00DE3387">
        <w:rPr>
          <w:rFonts w:cs="Arial"/>
        </w:rPr>
        <w:t xml:space="preserve"> nuclear war and chemical weapons – the risk is high and it causes extinction </w:t>
      </w:r>
    </w:p>
    <w:p w14:paraId="2CA52DD5" w14:textId="77777777" w:rsidR="00811A28" w:rsidRPr="00DE3387" w:rsidRDefault="00811A28" w:rsidP="00811A28">
      <w:pPr>
        <w:rPr>
          <w:rStyle w:val="Style13ptBold"/>
          <w:b w:val="0"/>
          <w:bCs/>
        </w:rPr>
      </w:pPr>
      <w:r w:rsidRPr="00DE3387">
        <w:rPr>
          <w:rStyle w:val="Style13ptBold"/>
        </w:rPr>
        <w:t xml:space="preserve">Cribb 10-3 </w:t>
      </w:r>
      <w:r w:rsidRPr="00D12ACE">
        <w:rPr>
          <w:rStyle w:val="Style13ptBold"/>
          <w:b w:val="0"/>
          <w:bCs/>
          <w:sz w:val="22"/>
        </w:rPr>
        <w:t>[Julian Cribb, distinguished science writer with more than thirty awards for journalism, October 3, 2019. “Food or War.” Cambridge University Press. https://www.cambridge.org/core/books/food-or-war/2D6F728A71C0BFEA0CEC85897066DCAF]</w:t>
      </w:r>
    </w:p>
    <w:p w14:paraId="57DC1A2C" w14:textId="77777777" w:rsidR="00811A28" w:rsidRDefault="00811A28" w:rsidP="00811A28">
      <w:pPr>
        <w:rPr>
          <w:sz w:val="16"/>
        </w:rPr>
      </w:pPr>
      <w:r w:rsidRPr="00DE3387">
        <w:rPr>
          <w:sz w:val="16"/>
        </w:rPr>
        <w:t xml:space="preserve">Although actual numbers of warheads have continued to fall from its peak of 70,000 weapons in the mid 1980s, </w:t>
      </w:r>
      <w:r w:rsidRPr="00DE3387">
        <w:rPr>
          <w:rStyle w:val="Emphasis"/>
        </w:rPr>
        <w:t>scientists</w:t>
      </w:r>
      <w:r w:rsidRPr="00DE3387">
        <w:rPr>
          <w:sz w:val="16"/>
        </w:rPr>
        <w:t xml:space="preserve"> </w:t>
      </w:r>
      <w:r w:rsidRPr="00DE3387">
        <w:rPr>
          <w:rStyle w:val="StyleUnderline"/>
        </w:rPr>
        <w:t>argue</w:t>
      </w:r>
      <w:r w:rsidRPr="00DE3387">
        <w:rPr>
          <w:sz w:val="16"/>
        </w:rPr>
        <w:t xml:space="preserve"> </w:t>
      </w:r>
      <w:r w:rsidRPr="00DE3387">
        <w:rPr>
          <w:rStyle w:val="StyleUnderline"/>
        </w:rPr>
        <w:t>the danger of</w:t>
      </w:r>
      <w:r w:rsidRPr="00DE3387">
        <w:rPr>
          <w:sz w:val="16"/>
        </w:rPr>
        <w:t xml:space="preserve"> </w:t>
      </w:r>
      <w:r w:rsidRPr="00DE3387">
        <w:rPr>
          <w:rStyle w:val="Emphasis"/>
        </w:rPr>
        <w:t>nuclear conflict</w:t>
      </w:r>
      <w:r w:rsidRPr="00DE3387">
        <w:rPr>
          <w:sz w:val="16"/>
        </w:rPr>
        <w:t xml:space="preserve"> in fact </w:t>
      </w:r>
      <w:r w:rsidRPr="00DE3387">
        <w:rPr>
          <w:rStyle w:val="Emphasis"/>
        </w:rPr>
        <w:t>increased</w:t>
      </w:r>
      <w:r w:rsidRPr="00DE3387">
        <w:rPr>
          <w:sz w:val="16"/>
        </w:rPr>
        <w:t xml:space="preserve"> </w:t>
      </w:r>
      <w:r w:rsidRPr="00DE3387">
        <w:rPr>
          <w:rStyle w:val="StyleUnderline"/>
        </w:rPr>
        <w:t>in</w:t>
      </w:r>
      <w:r w:rsidRPr="00DE3387">
        <w:rPr>
          <w:sz w:val="16"/>
        </w:rPr>
        <w:t xml:space="preserve"> the first two decades of </w:t>
      </w:r>
      <w:r w:rsidRPr="00DE3387">
        <w:rPr>
          <w:rStyle w:val="StyleUnderline"/>
        </w:rPr>
        <w:t>the twenty first century</w:t>
      </w:r>
      <w:r w:rsidRPr="00DE3387">
        <w:rPr>
          <w:sz w:val="16"/>
        </w:rPr>
        <w:t xml:space="preserve">. This was due to the modernisation of existing stockpiles, the adoption of dangerous new technologies such as robot delivery systems, hypersonic missiles, artificial intelligence and electronic warfare, and the continuing leakage of nuclear materials and knowhow to nonnuclear nations and potential terrorist organisations. In early 2018 the hands of </w:t>
      </w:r>
      <w:r w:rsidRPr="00DE3387">
        <w:rPr>
          <w:rStyle w:val="StyleUnderline"/>
        </w:rPr>
        <w:t xml:space="preserve">the ‘ </w:t>
      </w:r>
      <w:r w:rsidRPr="00DE3387">
        <w:rPr>
          <w:rStyle w:val="Emphasis"/>
        </w:rPr>
        <w:t>Doomsday Clock</w:t>
      </w:r>
      <w:r w:rsidRPr="00DE3387">
        <w:rPr>
          <w:rStyle w:val="StyleUnderline"/>
        </w:rPr>
        <w:t xml:space="preserve"> ’ ,</w:t>
      </w:r>
      <w:r w:rsidRPr="00DE3387">
        <w:rPr>
          <w:sz w:val="16"/>
        </w:rPr>
        <w:t xml:space="preserve"> maintained by the Bulletin of the Atomic Scientists, </w:t>
      </w:r>
      <w:r w:rsidRPr="00DE3387">
        <w:rPr>
          <w:rStyle w:val="StyleUnderline"/>
        </w:rPr>
        <w:t xml:space="preserve">were re-set at </w:t>
      </w:r>
      <w:r w:rsidRPr="00DE3387">
        <w:rPr>
          <w:rStyle w:val="Emphasis"/>
        </w:rPr>
        <w:t>two minutes to midnight</w:t>
      </w:r>
      <w:r w:rsidRPr="00DE3387">
        <w:rPr>
          <w:sz w:val="16"/>
        </w:rPr>
        <w:t xml:space="preserve">, </w:t>
      </w:r>
      <w:r w:rsidRPr="00DE3387">
        <w:rPr>
          <w:rStyle w:val="StyleUnderline"/>
        </w:rPr>
        <w:t xml:space="preserve">the </w:t>
      </w:r>
      <w:r w:rsidRPr="00DE3387">
        <w:rPr>
          <w:rStyle w:val="Emphasis"/>
        </w:rPr>
        <w:t>highest risk</w:t>
      </w:r>
      <w:r w:rsidRPr="00DE3387">
        <w:rPr>
          <w:rStyle w:val="StyleUnderline"/>
        </w:rPr>
        <w:t xml:space="preserve"> to humanity that it has ever shown since the clock was introduced in 1953</w:t>
      </w:r>
      <w:r w:rsidRPr="00DE3387">
        <w:rPr>
          <w:sz w:val="16"/>
        </w:rPr>
        <w:t xml:space="preserve">. This was due not only to the state of the world ’s nuclear arsenal, but also to irresponsible language by world leaders, the growing use of social media to destabilise rival regimes, and to the rising threat of uncontrolled climate change (see below). 12 In an historic moment on 17 July 2017, 122 nations voted in the UN for the first time ever in favour of a treaty banning all nuclear weapons. This called for comprehensive prohibition of “ a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2B0510">
        <w:rPr>
          <w:rStyle w:val="StyleUnderline"/>
          <w:highlight w:val="yellow"/>
        </w:rPr>
        <w:t xml:space="preserve">if </w:t>
      </w:r>
      <w:r w:rsidRPr="002B0510">
        <w:rPr>
          <w:rStyle w:val="Emphasis"/>
          <w:highlight w:val="yellow"/>
        </w:rPr>
        <w:t>humanity</w:t>
      </w:r>
      <w:r w:rsidRPr="002B0510">
        <w:rPr>
          <w:rStyle w:val="StyleUnderline"/>
          <w:highlight w:val="yellow"/>
        </w:rPr>
        <w:t xml:space="preserve"> is </w:t>
      </w:r>
      <w:r w:rsidRPr="00850161">
        <w:rPr>
          <w:rStyle w:val="StyleUnderline"/>
        </w:rPr>
        <w:t xml:space="preserve">to be </w:t>
      </w:r>
      <w:r w:rsidRPr="002B0510">
        <w:rPr>
          <w:rStyle w:val="Emphasis"/>
          <w:highlight w:val="yellow"/>
        </w:rPr>
        <w:t>wiped out</w:t>
      </w:r>
      <w:r w:rsidRPr="00DE3387">
        <w:rPr>
          <w:sz w:val="16"/>
        </w:rPr>
        <w:t xml:space="preserve">, </w:t>
      </w:r>
      <w:r w:rsidRPr="002B0510">
        <w:rPr>
          <w:rStyle w:val="StyleUnderline"/>
          <w:highlight w:val="yellow"/>
        </w:rPr>
        <w:t>it will</w:t>
      </w:r>
      <w:r w:rsidRPr="00DE3387">
        <w:rPr>
          <w:sz w:val="16"/>
        </w:rPr>
        <w:t xml:space="preserve"> </w:t>
      </w:r>
      <w:r w:rsidRPr="00DE3387">
        <w:rPr>
          <w:rStyle w:val="StyleUnderline"/>
        </w:rPr>
        <w:t>most likely</w:t>
      </w:r>
      <w:r w:rsidRPr="00850161">
        <w:rPr>
          <w:rStyle w:val="StyleUnderline"/>
        </w:rPr>
        <w:t xml:space="preserve"> </w:t>
      </w:r>
      <w:r w:rsidRPr="002B0510">
        <w:rPr>
          <w:rStyle w:val="StyleUnderline"/>
          <w:highlight w:val="yellow"/>
        </w:rPr>
        <w:t>be</w:t>
      </w:r>
      <w:r w:rsidRPr="00850161">
        <w:rPr>
          <w:rStyle w:val="StyleUnderline"/>
        </w:rPr>
        <w:t xml:space="preserve"> as a result</w:t>
      </w:r>
      <w:r w:rsidRPr="00850161">
        <w:rPr>
          <w:sz w:val="16"/>
        </w:rPr>
        <w:t xml:space="preserve"> </w:t>
      </w:r>
      <w:r w:rsidRPr="00850161">
        <w:rPr>
          <w:rStyle w:val="StyleUnderline"/>
        </w:rPr>
        <w:t>of</w:t>
      </w:r>
      <w:r w:rsidRPr="00DE3387">
        <w:rPr>
          <w:sz w:val="16"/>
        </w:rPr>
        <w:t xml:space="preserve"> </w:t>
      </w:r>
      <w:r w:rsidRPr="00DE3387">
        <w:rPr>
          <w:rStyle w:val="StyleUnderline"/>
        </w:rPr>
        <w:t>an</w:t>
      </w:r>
      <w:r w:rsidRPr="00DE3387">
        <w:rPr>
          <w:sz w:val="16"/>
        </w:rPr>
        <w:t xml:space="preserve"> </w:t>
      </w:r>
      <w:r w:rsidRPr="002B0510">
        <w:rPr>
          <w:rStyle w:val="Emphasis"/>
          <w:highlight w:val="yellow"/>
        </w:rPr>
        <w:t>atomic conflict</w:t>
      </w:r>
      <w:r w:rsidRPr="00DE3387">
        <w:rPr>
          <w:sz w:val="16"/>
        </w:rPr>
        <w:t xml:space="preserve"> </w:t>
      </w:r>
      <w:r w:rsidRPr="00DE3387">
        <w:rPr>
          <w:rStyle w:val="StyleUnderline"/>
        </w:rPr>
        <w:t>between nations</w:t>
      </w:r>
      <w:r w:rsidRPr="00DE3387">
        <w:rPr>
          <w:sz w:val="16"/>
        </w:rPr>
        <w:t xml:space="preserve">.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DE3387">
        <w:rPr>
          <w:rStyle w:val="StyleUnderline"/>
        </w:rPr>
        <w:t xml:space="preserve">Although there may </w:t>
      </w:r>
      <w:r w:rsidRPr="00DE3387">
        <w:rPr>
          <w:rStyle w:val="Emphasis"/>
        </w:rPr>
        <w:t xml:space="preserve">at first glance </w:t>
      </w:r>
      <w:r w:rsidRPr="00DE3387">
        <w:rPr>
          <w:rStyle w:val="StyleUnderline"/>
        </w:rPr>
        <w:t>appear to be no close linkage between weapons of mass destruction and food</w:t>
      </w:r>
      <w:r w:rsidRPr="00DE3387">
        <w:rPr>
          <w:sz w:val="16"/>
        </w:rPr>
        <w:t xml:space="preserve">, in the twenty first century </w:t>
      </w:r>
      <w:r w:rsidRPr="002B0510">
        <w:rPr>
          <w:rStyle w:val="StyleUnderline"/>
          <w:highlight w:val="yellow"/>
        </w:rPr>
        <w:t>with</w:t>
      </w:r>
      <w:r w:rsidRPr="00DE3387">
        <w:rPr>
          <w:sz w:val="16"/>
        </w:rPr>
        <w:t xml:space="preserve"> world </w:t>
      </w:r>
      <w:r w:rsidRPr="00DE3387">
        <w:rPr>
          <w:rStyle w:val="StyleUnderline"/>
        </w:rPr>
        <w:t>resources of</w:t>
      </w:r>
      <w:r w:rsidRPr="00DE3387">
        <w:rPr>
          <w:sz w:val="16"/>
        </w:rPr>
        <w:t xml:space="preserve"> </w:t>
      </w:r>
      <w:r w:rsidRPr="002B0510">
        <w:rPr>
          <w:rStyle w:val="Emphasis"/>
          <w:highlight w:val="yellow"/>
        </w:rPr>
        <w:t>food</w:t>
      </w:r>
      <w:r w:rsidRPr="00DE3387">
        <w:rPr>
          <w:sz w:val="16"/>
        </w:rPr>
        <w:t xml:space="preserve">, land </w:t>
      </w:r>
      <w:r w:rsidRPr="00D52120">
        <w:rPr>
          <w:rStyle w:val="StyleUnderline"/>
        </w:rPr>
        <w:t>and</w:t>
      </w:r>
      <w:r w:rsidRPr="00D52120">
        <w:rPr>
          <w:sz w:val="16"/>
        </w:rPr>
        <w:t xml:space="preserve"> </w:t>
      </w:r>
      <w:r w:rsidRPr="00D52120">
        <w:rPr>
          <w:rStyle w:val="Emphasis"/>
        </w:rPr>
        <w:t>water</w:t>
      </w:r>
      <w:r w:rsidRPr="00DE3387">
        <w:rPr>
          <w:sz w:val="16"/>
        </w:rPr>
        <w:t xml:space="preserve"> </w:t>
      </w:r>
      <w:r w:rsidRPr="002B0510">
        <w:rPr>
          <w:rStyle w:val="StyleUnderline"/>
          <w:highlight w:val="yellow"/>
        </w:rPr>
        <w:t xml:space="preserve">under </w:t>
      </w:r>
      <w:r w:rsidRPr="00DE3387">
        <w:rPr>
          <w:rStyle w:val="StyleUnderline"/>
        </w:rPr>
        <w:t>growing</w:t>
      </w:r>
      <w:r w:rsidRPr="002B0510">
        <w:rPr>
          <w:rStyle w:val="Emphasis"/>
          <w:highlight w:val="yellow"/>
        </w:rPr>
        <w:t xml:space="preserve"> stress</w:t>
      </w:r>
      <w:r w:rsidRPr="00DE3387">
        <w:rPr>
          <w:sz w:val="16"/>
        </w:rPr>
        <w:t xml:space="preserve">, </w:t>
      </w:r>
      <w:r w:rsidRPr="002B0510">
        <w:rPr>
          <w:rStyle w:val="Emphasis"/>
          <w:highlight w:val="yellow"/>
        </w:rPr>
        <w:t>nothing can be ruled out</w:t>
      </w:r>
      <w:r w:rsidRPr="00DE3387">
        <w:rPr>
          <w:sz w:val="16"/>
        </w:rPr>
        <w:t xml:space="preserve">. Indeed, </w:t>
      </w:r>
      <w:r w:rsidRPr="004903D0">
        <w:rPr>
          <w:rStyle w:val="Emphasis"/>
        </w:rPr>
        <w:t>chemical weapons</w:t>
      </w:r>
      <w:r w:rsidRPr="004903D0">
        <w:rPr>
          <w:rStyle w:val="StyleUnderline"/>
        </w:rPr>
        <w:t xml:space="preserve"> have </w:t>
      </w:r>
      <w:r w:rsidRPr="004903D0">
        <w:rPr>
          <w:rStyle w:val="Emphasis"/>
        </w:rPr>
        <w:t>frequently</w:t>
      </w:r>
      <w:r w:rsidRPr="004903D0">
        <w:rPr>
          <w:rStyle w:val="StyleUnderline"/>
        </w:rPr>
        <w:t xml:space="preserve"> been deployed in </w:t>
      </w:r>
      <w:r w:rsidRPr="004903D0">
        <w:rPr>
          <w:sz w:val="16"/>
          <w:szCs w:val="16"/>
        </w:rPr>
        <w:t>the Syrian civil</w:t>
      </w:r>
      <w:r w:rsidRPr="004903D0">
        <w:rPr>
          <w:rStyle w:val="StyleUnderline"/>
          <w:sz w:val="16"/>
          <w:szCs w:val="16"/>
        </w:rPr>
        <w:t xml:space="preserve"> </w:t>
      </w:r>
      <w:r w:rsidRPr="004903D0">
        <w:rPr>
          <w:rStyle w:val="Emphasis"/>
        </w:rPr>
        <w:t>war</w:t>
      </w:r>
      <w:r w:rsidRPr="004903D0">
        <w:rPr>
          <w:rStyle w:val="StyleUnderline"/>
        </w:rPr>
        <w:t xml:space="preserve">, which had </w:t>
      </w:r>
      <w:r w:rsidRPr="004903D0">
        <w:rPr>
          <w:rStyle w:val="Emphasis"/>
        </w:rPr>
        <w:t>drought</w:t>
      </w:r>
      <w:r w:rsidRPr="004903D0">
        <w:rPr>
          <w:rStyle w:val="StyleUnderline"/>
        </w:rPr>
        <w:t xml:space="preserve">, </w:t>
      </w:r>
      <w:r w:rsidRPr="004903D0">
        <w:rPr>
          <w:rStyle w:val="Emphasis"/>
        </w:rPr>
        <w:t>agricultural failure</w:t>
      </w:r>
      <w:r w:rsidRPr="004903D0">
        <w:rPr>
          <w:rStyle w:val="StyleUnderline"/>
        </w:rPr>
        <w:t xml:space="preserve"> and </w:t>
      </w:r>
      <w:r w:rsidRPr="004903D0">
        <w:rPr>
          <w:rStyle w:val="Emphasis"/>
        </w:rPr>
        <w:t>hunger</w:t>
      </w:r>
      <w:r w:rsidRPr="00DE3387">
        <w:rPr>
          <w:rStyle w:val="StyleUnderline"/>
        </w:rPr>
        <w:t xml:space="preserve"> among its </w:t>
      </w:r>
      <w:r w:rsidRPr="00DE3387">
        <w:rPr>
          <w:rStyle w:val="Emphasis"/>
        </w:rPr>
        <w:t>early drivers</w:t>
      </w:r>
      <w:r w:rsidRPr="00DE3387">
        <w:rPr>
          <w:sz w:val="16"/>
        </w:rPr>
        <w:t xml:space="preserve">. And </w:t>
      </w:r>
      <w:r w:rsidRPr="002B0510">
        <w:rPr>
          <w:rStyle w:val="Emphasis"/>
          <w:highlight w:val="yellow"/>
        </w:rPr>
        <w:t>nuclear conflict</w:t>
      </w:r>
      <w:r w:rsidRPr="00DE3387">
        <w:rPr>
          <w:sz w:val="16"/>
        </w:rPr>
        <w:t xml:space="preserve"> </w:t>
      </w:r>
      <w:r w:rsidRPr="00850161">
        <w:rPr>
          <w:rStyle w:val="StyleUnderline"/>
        </w:rPr>
        <w:t xml:space="preserve">remains </w:t>
      </w:r>
      <w:r w:rsidRPr="002B0510">
        <w:rPr>
          <w:rStyle w:val="StyleUnderline"/>
          <w:highlight w:val="yellow"/>
        </w:rPr>
        <w:t xml:space="preserve">a </w:t>
      </w:r>
      <w:r w:rsidRPr="002B0510">
        <w:rPr>
          <w:rStyle w:val="Emphasis"/>
          <w:highlight w:val="yellow"/>
        </w:rPr>
        <w:t>distinct possibility</w:t>
      </w:r>
      <w:r w:rsidRPr="00DE3387">
        <w:rPr>
          <w:sz w:val="16"/>
        </w:rPr>
        <w:t xml:space="preserve"> </w:t>
      </w:r>
      <w:r w:rsidRPr="002B0510">
        <w:rPr>
          <w:rStyle w:val="StyleUnderline"/>
          <w:highlight w:val="yellow"/>
        </w:rPr>
        <w:t>in</w:t>
      </w:r>
      <w:r w:rsidRPr="00DE3387">
        <w:rPr>
          <w:sz w:val="16"/>
        </w:rPr>
        <w:t xml:space="preserve"> </w:t>
      </w:r>
      <w:r w:rsidRPr="002B0510">
        <w:rPr>
          <w:rStyle w:val="Emphasis"/>
          <w:highlight w:val="yellow"/>
        </w:rPr>
        <w:t>South Asia</w:t>
      </w:r>
      <w:r w:rsidRPr="00DE3387">
        <w:rPr>
          <w:sz w:val="16"/>
        </w:rPr>
        <w:t xml:space="preserve"> </w:t>
      </w:r>
      <w:r w:rsidRPr="002B0510">
        <w:rPr>
          <w:rStyle w:val="StyleUnderline"/>
          <w:highlight w:val="yellow"/>
        </w:rPr>
        <w:t xml:space="preserve">and </w:t>
      </w:r>
      <w:r w:rsidRPr="00850161">
        <w:rPr>
          <w:rStyle w:val="StyleUnderline"/>
        </w:rPr>
        <w:t>the</w:t>
      </w:r>
      <w:r w:rsidRPr="00DE3387">
        <w:rPr>
          <w:sz w:val="16"/>
        </w:rPr>
        <w:t xml:space="preserve"> </w:t>
      </w:r>
      <w:r w:rsidRPr="002B0510">
        <w:rPr>
          <w:rStyle w:val="Emphasis"/>
          <w:highlight w:val="yellow"/>
        </w:rPr>
        <w:t>Middle East</w:t>
      </w:r>
      <w:r w:rsidRPr="00DE3387">
        <w:rPr>
          <w:sz w:val="16"/>
        </w:rPr>
        <w:t xml:space="preserve">, especially, </w:t>
      </w:r>
      <w:r w:rsidRPr="002B0510">
        <w:rPr>
          <w:rStyle w:val="StyleUnderline"/>
          <w:highlight w:val="yellow"/>
        </w:rPr>
        <w:t>as these</w:t>
      </w:r>
      <w:r w:rsidRPr="00DE3387">
        <w:rPr>
          <w:rStyle w:val="StyleUnderline"/>
        </w:rPr>
        <w:t xml:space="preserve"> regions </w:t>
      </w:r>
      <w:r w:rsidRPr="002B0510">
        <w:rPr>
          <w:rStyle w:val="StyleUnderline"/>
          <w:highlight w:val="yellow"/>
        </w:rPr>
        <w:t>are</w:t>
      </w:r>
      <w:r w:rsidRPr="00DE3387">
        <w:rPr>
          <w:rStyle w:val="StyleUnderline"/>
        </w:rPr>
        <w:t xml:space="preserve"> already </w:t>
      </w:r>
      <w:r w:rsidRPr="002B0510">
        <w:rPr>
          <w:rStyle w:val="Emphasis"/>
          <w:highlight w:val="yellow"/>
        </w:rPr>
        <w:t>stressed</w:t>
      </w:r>
      <w:r w:rsidRPr="002B0510">
        <w:rPr>
          <w:rStyle w:val="StyleUnderline"/>
          <w:highlight w:val="yellow"/>
        </w:rPr>
        <w:t xml:space="preserve"> in</w:t>
      </w:r>
      <w:r w:rsidRPr="00DE3387">
        <w:rPr>
          <w:rStyle w:val="StyleUnderline"/>
        </w:rPr>
        <w:t xml:space="preserve"> terms of </w:t>
      </w:r>
      <w:r w:rsidRPr="002B0510">
        <w:rPr>
          <w:rStyle w:val="StyleUnderline"/>
          <w:highlight w:val="yellow"/>
        </w:rPr>
        <w:t>food</w:t>
      </w:r>
      <w:r w:rsidRPr="00DE3387">
        <w:rPr>
          <w:rStyle w:val="StyleUnderline"/>
        </w:rPr>
        <w:t>, land and water</w:t>
      </w:r>
      <w:r w:rsidRPr="00DE3387">
        <w:rPr>
          <w:sz w:val="16"/>
        </w:rPr>
        <w:t xml:space="preserve">, </w:t>
      </w:r>
      <w:r w:rsidRPr="002B0510">
        <w:rPr>
          <w:rStyle w:val="StyleUnderline"/>
          <w:highlight w:val="yellow"/>
        </w:rPr>
        <w:t>and their</w:t>
      </w:r>
      <w:r w:rsidRPr="00DE3387">
        <w:rPr>
          <w:rStyle w:val="StyleUnderline"/>
        </w:rPr>
        <w:t xml:space="preserve"> </w:t>
      </w:r>
      <w:r w:rsidRPr="002B0510">
        <w:rPr>
          <w:rStyle w:val="Emphasis"/>
          <w:highlight w:val="yellow"/>
        </w:rPr>
        <w:t>nuclear firepower</w:t>
      </w:r>
      <w:r w:rsidRPr="00DE3387">
        <w:rPr>
          <w:rStyle w:val="StyleUnderline"/>
        </w:rPr>
        <w:t xml:space="preserve"> or access to nuclear materials </w:t>
      </w:r>
      <w:r w:rsidRPr="002B0510">
        <w:rPr>
          <w:rStyle w:val="StyleUnderline"/>
          <w:highlight w:val="yellow"/>
        </w:rPr>
        <w:t xml:space="preserve">is </w:t>
      </w:r>
      <w:r w:rsidRPr="002B0510">
        <w:rPr>
          <w:rStyle w:val="Emphasis"/>
          <w:highlight w:val="yellow"/>
        </w:rPr>
        <w:t>multiplying</w:t>
      </w:r>
      <w:r w:rsidRPr="00DE3387">
        <w:rPr>
          <w:sz w:val="16"/>
        </w:rPr>
        <w:t xml:space="preserve">. It remains an open question whether </w:t>
      </w:r>
      <w:r w:rsidRPr="002B0510">
        <w:rPr>
          <w:rStyle w:val="Emphasis"/>
          <w:highlight w:val="yellow"/>
        </w:rPr>
        <w:t>panicking regimes</w:t>
      </w:r>
      <w:r w:rsidRPr="00DE3387">
        <w:rPr>
          <w:sz w:val="16"/>
        </w:rPr>
        <w:t xml:space="preserve"> </w:t>
      </w:r>
      <w:r w:rsidRPr="002B0510">
        <w:rPr>
          <w:rStyle w:val="StyleUnderline"/>
          <w:highlight w:val="yellow"/>
        </w:rPr>
        <w:t xml:space="preserve">in </w:t>
      </w:r>
      <w:r w:rsidRPr="002B0510">
        <w:rPr>
          <w:rStyle w:val="Emphasis"/>
          <w:highlight w:val="yellow"/>
        </w:rPr>
        <w:t>Russia</w:t>
      </w:r>
      <w:r w:rsidRPr="002B0510">
        <w:rPr>
          <w:rStyle w:val="StyleUnderline"/>
          <w:highlight w:val="yellow"/>
        </w:rPr>
        <w:t>,</w:t>
      </w:r>
      <w:r w:rsidRPr="00DE3387">
        <w:rPr>
          <w:sz w:val="16"/>
        </w:rPr>
        <w:t xml:space="preserve"> </w:t>
      </w:r>
      <w:r w:rsidRPr="00850161">
        <w:rPr>
          <w:rStyle w:val="StyleUnderline"/>
        </w:rPr>
        <w:t>the</w:t>
      </w:r>
      <w:r w:rsidRPr="00DE3387">
        <w:rPr>
          <w:sz w:val="16"/>
        </w:rPr>
        <w:t xml:space="preserve"> </w:t>
      </w:r>
      <w:r w:rsidRPr="002B0510">
        <w:rPr>
          <w:rStyle w:val="Emphasis"/>
          <w:highlight w:val="yellow"/>
        </w:rPr>
        <w:t>US</w:t>
      </w:r>
      <w:r w:rsidRPr="00850161">
        <w:rPr>
          <w:rStyle w:val="Emphasis"/>
        </w:rPr>
        <w:t>A</w:t>
      </w:r>
      <w:r w:rsidRPr="00DE3387">
        <w:rPr>
          <w:sz w:val="16"/>
        </w:rPr>
        <w:t xml:space="preserve"> </w:t>
      </w:r>
      <w:r w:rsidRPr="002B0510">
        <w:rPr>
          <w:rStyle w:val="StyleUnderline"/>
          <w:highlight w:val="yellow"/>
        </w:rPr>
        <w:t>or</w:t>
      </w:r>
      <w:r w:rsidRPr="00DE3387">
        <w:rPr>
          <w:sz w:val="16"/>
        </w:rPr>
        <w:t xml:space="preserve"> even </w:t>
      </w:r>
      <w:r w:rsidRPr="002B0510">
        <w:rPr>
          <w:rStyle w:val="Emphasis"/>
          <w:highlight w:val="yellow"/>
        </w:rPr>
        <w:t>France</w:t>
      </w:r>
      <w:r w:rsidRPr="00DE3387">
        <w:rPr>
          <w:sz w:val="16"/>
        </w:rPr>
        <w:t xml:space="preserve"> </w:t>
      </w:r>
      <w:r w:rsidRPr="002B0510">
        <w:rPr>
          <w:rStyle w:val="StyleUnderline"/>
          <w:highlight w:val="yellow"/>
        </w:rPr>
        <w:t xml:space="preserve">would </w:t>
      </w:r>
      <w:r w:rsidRPr="00850161">
        <w:rPr>
          <w:rStyle w:val="StyleUnderline"/>
        </w:rPr>
        <w:t>be</w:t>
      </w:r>
      <w:r w:rsidRPr="00850161">
        <w:rPr>
          <w:sz w:val="16"/>
        </w:rPr>
        <w:t xml:space="preserve"> </w:t>
      </w:r>
      <w:r w:rsidRPr="00850161">
        <w:rPr>
          <w:rStyle w:val="Emphasis"/>
        </w:rPr>
        <w:t>ruthless enough</w:t>
      </w:r>
      <w:r w:rsidRPr="00850161">
        <w:rPr>
          <w:sz w:val="16"/>
        </w:rPr>
        <w:t xml:space="preserve"> </w:t>
      </w:r>
      <w:r w:rsidRPr="00850161">
        <w:rPr>
          <w:rStyle w:val="StyleUnderline"/>
        </w:rPr>
        <w:t xml:space="preserve">to </w:t>
      </w:r>
      <w:r w:rsidRPr="002B0510">
        <w:rPr>
          <w:rStyle w:val="StyleUnderline"/>
          <w:highlight w:val="yellow"/>
        </w:rPr>
        <w:t xml:space="preserve">deploy </w:t>
      </w:r>
      <w:r w:rsidRPr="002B0510">
        <w:rPr>
          <w:rStyle w:val="Emphasis"/>
          <w:highlight w:val="yellow"/>
        </w:rPr>
        <w:t>atomic weapons</w:t>
      </w:r>
      <w:r w:rsidRPr="002B0510">
        <w:rPr>
          <w:rStyle w:val="StyleUnderline"/>
          <w:highlight w:val="yellow"/>
        </w:rPr>
        <w:t xml:space="preserve"> </w:t>
      </w:r>
      <w:r w:rsidRPr="00DE3387">
        <w:rPr>
          <w:rStyle w:val="StyleUnderline"/>
        </w:rPr>
        <w:t>in an attempt</w:t>
      </w:r>
      <w:r w:rsidRPr="002B0510">
        <w:rPr>
          <w:rStyle w:val="StyleUnderline"/>
          <w:highlight w:val="yellow"/>
        </w:rPr>
        <w:t xml:space="preserve"> to </w:t>
      </w:r>
      <w:r w:rsidRPr="002B0510">
        <w:rPr>
          <w:rStyle w:val="Emphasis"/>
          <w:highlight w:val="yellow"/>
        </w:rPr>
        <w:t>quell invasion</w:t>
      </w:r>
      <w:r w:rsidRPr="002B0510">
        <w:rPr>
          <w:rStyle w:val="StyleUnderline"/>
          <w:highlight w:val="yellow"/>
        </w:rPr>
        <w:t xml:space="preserve"> by </w:t>
      </w:r>
      <w:r w:rsidRPr="00DE3387">
        <w:rPr>
          <w:rStyle w:val="StyleUnderline"/>
        </w:rPr>
        <w:t xml:space="preserve">tens of millions of desperate </w:t>
      </w:r>
      <w:r w:rsidRPr="002B0510">
        <w:rPr>
          <w:rStyle w:val="StyleUnderline"/>
          <w:highlight w:val="yellow"/>
        </w:rPr>
        <w:t xml:space="preserve">refugees, </w:t>
      </w:r>
      <w:r w:rsidRPr="002B0510">
        <w:rPr>
          <w:rStyle w:val="Emphasis"/>
          <w:highlight w:val="yellow"/>
        </w:rPr>
        <w:t>fleeing famine</w:t>
      </w:r>
      <w:r w:rsidRPr="00DE3387">
        <w:rPr>
          <w:sz w:val="16"/>
        </w:rPr>
        <w:t xml:space="preserve"> and climate chaos in their own homelands– but </w:t>
      </w:r>
      <w:r w:rsidRPr="00850161">
        <w:rPr>
          <w:rStyle w:val="Emphasis"/>
        </w:rPr>
        <w:t>the possibility ought not to be ignored</w:t>
      </w:r>
      <w:r w:rsidRPr="00DE3387">
        <w:rPr>
          <w:sz w:val="16"/>
        </w:rPr>
        <w:t xml:space="preserve">. That </w:t>
      </w:r>
      <w:r w:rsidRPr="002B0510">
        <w:rPr>
          <w:rStyle w:val="Emphasis"/>
          <w:highlight w:val="yellow"/>
        </w:rPr>
        <w:t>nuclear war</w:t>
      </w:r>
      <w:r w:rsidRPr="00DE3387">
        <w:rPr>
          <w:sz w:val="16"/>
        </w:rPr>
        <w:t xml:space="preserve"> </w:t>
      </w:r>
      <w:r w:rsidRPr="002B0510">
        <w:rPr>
          <w:rStyle w:val="StyleUnderline"/>
          <w:highlight w:val="yellow"/>
        </w:rPr>
        <w:t>is</w:t>
      </w:r>
      <w:r w:rsidRPr="00DE3387">
        <w:rPr>
          <w:sz w:val="16"/>
        </w:rPr>
        <w:t xml:space="preserve"> at least </w:t>
      </w:r>
      <w:r w:rsidRPr="002B0510">
        <w:rPr>
          <w:rStyle w:val="StyleUnderline"/>
          <w:highlight w:val="yellow"/>
        </w:rPr>
        <w:t xml:space="preserve">a possible outcome of </w:t>
      </w:r>
      <w:r w:rsidRPr="002B0510">
        <w:rPr>
          <w:rStyle w:val="Emphasis"/>
          <w:highlight w:val="yellow"/>
        </w:rPr>
        <w:t>food</w:t>
      </w:r>
      <w:r w:rsidRPr="00DE3387">
        <w:rPr>
          <w:sz w:val="16"/>
        </w:rPr>
        <w:t xml:space="preserve"> and climate </w:t>
      </w:r>
      <w:r w:rsidRPr="002B0510">
        <w:rPr>
          <w:rStyle w:val="Emphasis"/>
          <w:highlight w:val="yellow"/>
        </w:rPr>
        <w:t>crises</w:t>
      </w:r>
      <w:r w:rsidRPr="00DE3387">
        <w:rPr>
          <w:sz w:val="16"/>
        </w:rPr>
        <w:t xml:space="preserve"> </w:t>
      </w:r>
      <w:r w:rsidRPr="00850161">
        <w:rPr>
          <w:rStyle w:val="StyleUnderline"/>
        </w:rPr>
        <w:t>was</w:t>
      </w:r>
      <w:r w:rsidRPr="00DE3387">
        <w:rPr>
          <w:sz w:val="16"/>
        </w:rPr>
        <w:t xml:space="preserve"> first </w:t>
      </w:r>
      <w:r w:rsidRPr="002B0510">
        <w:rPr>
          <w:rStyle w:val="StyleUnderline"/>
          <w:highlight w:val="yellow"/>
        </w:rPr>
        <w:t xml:space="preserve">flagged </w:t>
      </w:r>
      <w:r w:rsidRPr="00DE3387">
        <w:rPr>
          <w:rStyle w:val="StyleUnderline"/>
        </w:rPr>
        <w:t xml:space="preserve">in the report The Age of Consequences </w:t>
      </w:r>
      <w:r w:rsidRPr="002B0510">
        <w:rPr>
          <w:rStyle w:val="StyleUnderline"/>
          <w:highlight w:val="yellow"/>
        </w:rPr>
        <w:t>by</w:t>
      </w:r>
      <w:r w:rsidRPr="00DE3387">
        <w:rPr>
          <w:sz w:val="16"/>
        </w:rPr>
        <w:t xml:space="preserve"> Kurt Campbell and </w:t>
      </w:r>
      <w:r w:rsidRPr="002B0510">
        <w:rPr>
          <w:rStyle w:val="StyleUnderline"/>
          <w:highlight w:val="yellow"/>
        </w:rPr>
        <w:t>the</w:t>
      </w:r>
      <w:r w:rsidRPr="00DE3387">
        <w:rPr>
          <w:sz w:val="16"/>
        </w:rPr>
        <w:t xml:space="preserve"> US-based </w:t>
      </w:r>
      <w:r w:rsidRPr="002B0510">
        <w:rPr>
          <w:rStyle w:val="Emphasis"/>
          <w:highlight w:val="yellow"/>
        </w:rPr>
        <w:t>C</w:t>
      </w:r>
      <w:r w:rsidRPr="00DE3387">
        <w:rPr>
          <w:sz w:val="16"/>
        </w:rPr>
        <w:t xml:space="preserve">entre for </w:t>
      </w:r>
      <w:r w:rsidRPr="002B0510">
        <w:rPr>
          <w:rStyle w:val="Emphasis"/>
          <w:highlight w:val="yellow"/>
        </w:rPr>
        <w:t>S</w:t>
      </w:r>
      <w:r w:rsidRPr="00DE3387">
        <w:rPr>
          <w:sz w:val="16"/>
        </w:rPr>
        <w:t xml:space="preserve">trategic and </w:t>
      </w:r>
      <w:r w:rsidRPr="002B0510">
        <w:rPr>
          <w:rStyle w:val="Emphasis"/>
          <w:highlight w:val="yellow"/>
        </w:rPr>
        <w:t>I</w:t>
      </w:r>
      <w:r w:rsidRPr="00DE3387">
        <w:rPr>
          <w:sz w:val="16"/>
        </w:rPr>
        <w:t xml:space="preserve">nternational </w:t>
      </w:r>
      <w:r w:rsidRPr="002B0510">
        <w:rPr>
          <w:rStyle w:val="Emphasis"/>
          <w:highlight w:val="yellow"/>
        </w:rPr>
        <w:t>S</w:t>
      </w:r>
      <w:r w:rsidRPr="00DE3387">
        <w:rPr>
          <w:sz w:val="16"/>
        </w:rPr>
        <w:t xml:space="preserve">tudies, which stated ‘ it is clear that even </w:t>
      </w:r>
      <w:r w:rsidRPr="00DE3387">
        <w:rPr>
          <w:rStyle w:val="Emphasis"/>
        </w:rPr>
        <w:t>nuclear war cannot be excluded</w:t>
      </w:r>
      <w:r w:rsidRPr="00DE3387">
        <w:rPr>
          <w:sz w:val="16"/>
        </w:rPr>
        <w:t xml:space="preserve"> </w:t>
      </w:r>
      <w:r w:rsidRPr="00DE3387">
        <w:rPr>
          <w:rStyle w:val="StyleUnderline"/>
        </w:rPr>
        <w:t xml:space="preserve">as a </w:t>
      </w:r>
      <w:r w:rsidRPr="00DE3387">
        <w:rPr>
          <w:sz w:val="16"/>
        </w:rPr>
        <w:t xml:space="preserve">political </w:t>
      </w:r>
      <w:r w:rsidRPr="00DE3387">
        <w:rPr>
          <w:rStyle w:val="Emphasis"/>
        </w:rPr>
        <w:t>consequence</w:t>
      </w:r>
      <w:r w:rsidRPr="00DE3387">
        <w:rPr>
          <w:sz w:val="16"/>
        </w:rPr>
        <w:t xml:space="preserve"> of global warming ’ . 15 </w:t>
      </w:r>
      <w:r w:rsidRPr="002B0510">
        <w:rPr>
          <w:rStyle w:val="Emphasis"/>
          <w:highlight w:val="yellow"/>
        </w:rPr>
        <w:t>Food insecurity</w:t>
      </w:r>
      <w:r w:rsidRPr="00DE3387">
        <w:rPr>
          <w:sz w:val="16"/>
        </w:rPr>
        <w:t xml:space="preserve"> </w:t>
      </w:r>
      <w:r w:rsidRPr="003A7EFB">
        <w:rPr>
          <w:rStyle w:val="StyleUnderline"/>
        </w:rPr>
        <w:t>is</w:t>
      </w:r>
      <w:r w:rsidRPr="00DE3387">
        <w:rPr>
          <w:sz w:val="16"/>
        </w:rPr>
        <w:t xml:space="preserve"> therefore </w:t>
      </w:r>
      <w:r w:rsidRPr="003A7EFB">
        <w:rPr>
          <w:rStyle w:val="StyleUnderline"/>
        </w:rPr>
        <w:t xml:space="preserve">a driver in the </w:t>
      </w:r>
      <w:r w:rsidRPr="002B0510">
        <w:rPr>
          <w:rStyle w:val="Emphasis"/>
          <w:highlight w:val="yellow"/>
        </w:rPr>
        <w:t>preconditions</w:t>
      </w:r>
      <w:r w:rsidRPr="00DE3387">
        <w:rPr>
          <w:sz w:val="16"/>
        </w:rPr>
        <w:t xml:space="preserve"> </w:t>
      </w:r>
      <w:r w:rsidRPr="002B0510">
        <w:rPr>
          <w:rStyle w:val="StyleUnderline"/>
          <w:highlight w:val="yellow"/>
        </w:rPr>
        <w:t xml:space="preserve">for the </w:t>
      </w:r>
      <w:r w:rsidRPr="002B0510">
        <w:rPr>
          <w:rStyle w:val="Emphasis"/>
          <w:highlight w:val="yellow"/>
        </w:rPr>
        <w:t>use of nuc</w:t>
      </w:r>
      <w:r w:rsidRPr="003A7EFB">
        <w:rPr>
          <w:rStyle w:val="Emphasis"/>
        </w:rPr>
        <w:t>lear weapon</w:t>
      </w:r>
      <w:r w:rsidRPr="002B0510">
        <w:rPr>
          <w:rStyle w:val="Emphasis"/>
          <w:highlight w:val="yellow"/>
        </w:rPr>
        <w:t>s</w:t>
      </w:r>
      <w:r w:rsidRPr="00DE3387">
        <w:rPr>
          <w:sz w:val="16"/>
        </w:rPr>
        <w:t>, whether limited or unlimited.</w:t>
      </w:r>
    </w:p>
    <w:p w14:paraId="7B7E5514" w14:textId="77777777" w:rsidR="00232843" w:rsidRPr="002E147E" w:rsidRDefault="00232843" w:rsidP="00232843">
      <w:pPr>
        <w:pStyle w:val="Heading4"/>
      </w:pPr>
      <w:r>
        <w:t>Melting Arctic ice is key to Russian Oil – their reserves are running dry and the Arctic is the cure</w:t>
      </w:r>
    </w:p>
    <w:p w14:paraId="3892D827" w14:textId="77777777" w:rsidR="00232843" w:rsidRPr="00E36364" w:rsidRDefault="00232843" w:rsidP="00232843">
      <w:pPr>
        <w:rPr>
          <w:rStyle w:val="Emphasis"/>
        </w:rPr>
      </w:pPr>
      <w:r w:rsidRPr="001E29E5">
        <w:rPr>
          <w:rStyle w:val="Style13ptBold"/>
        </w:rPr>
        <w:t>Daiss 16</w:t>
      </w:r>
      <w:r>
        <w:t xml:space="preserve"> Daiss, Tim. I'm an oil markets analyst, journalist and author that has been working out of the Asia-Pacific region for 11 years. I’ve covered oil and energy markets and energy security for Platts, Interfax, NewsBase, Downstream Today, Rigzone, and Energy Tribune as well as providing energy markets analysis for subscription newsletters. "Russia Kicks Up Arctic Oil Drilling As Polar Ice Caps Melt." Forbes, 24 Aug. 2016, www.forbes.com/sites/timdaiss/2016/08/22/a-deal-with-the-devil-russia-kicks-up-arctic-oil-drilling/#bc76133381e6.</w:t>
      </w:r>
    </w:p>
    <w:p w14:paraId="747B1B9E" w14:textId="77777777" w:rsidR="00232843" w:rsidRDefault="00232843" w:rsidP="00232843">
      <w:pPr>
        <w:rPr>
          <w:sz w:val="16"/>
        </w:rPr>
      </w:pPr>
      <w:r w:rsidRPr="00E36364">
        <w:rPr>
          <w:sz w:val="16"/>
        </w:rPr>
        <w:t xml:space="preserve">Russian oil company Gazprom Neft, the country’s fourth largest oil producer, said two weeks ago that four wells were now in production at the northern Prirazlomnoye field after two more were successfully started. The Prirazlomnoye field is an Arctic offshore oilfield located in the Pechora Sea, south of Novaya Zemlya, Russia. Production from an ice-resistant offshore rig perched in the Pechora passed 43,980 barrels of oil per day (bpd), the company said. Full field development plans call for 32 wells. In March, the company said that it had reached a milestone with production of its 10 millionth barrel of oil at the field, while it revised its production schedule higher to 35 million barrels. </w:t>
      </w:r>
      <w:r w:rsidRPr="002E147E">
        <w:rPr>
          <w:rStyle w:val="Emphasis"/>
          <w:highlight w:val="yellow"/>
        </w:rPr>
        <w:t>Russia needs Arctic oil</w:t>
      </w:r>
      <w:r w:rsidRPr="002E147E">
        <w:rPr>
          <w:rStyle w:val="Emphasis"/>
        </w:rPr>
        <w:t xml:space="preserve"> </w:t>
      </w:r>
      <w:r w:rsidRPr="00E36364">
        <w:rPr>
          <w:sz w:val="16"/>
        </w:rPr>
        <w:t xml:space="preserve">Russian </w:t>
      </w:r>
      <w:r w:rsidRPr="00E36364">
        <w:rPr>
          <w:rStyle w:val="StyleUnderline"/>
        </w:rPr>
        <w:t>President Vladimir Putin also opened the Arctic gate marine oil terminal on May 25, which provides access for Russia’s Arctic-sourced crude to both European and Asian markets</w:t>
      </w:r>
      <w:r w:rsidRPr="00E36364">
        <w:rPr>
          <w:sz w:val="16"/>
        </w:rPr>
        <w:t xml:space="preserve">. </w:t>
      </w:r>
      <w:r w:rsidRPr="002E147E">
        <w:rPr>
          <w:rStyle w:val="StyleUnderline"/>
          <w:highlight w:val="yellow"/>
        </w:rPr>
        <w:t>Russia’s Arctic development comes as</w:t>
      </w:r>
      <w:r w:rsidRPr="00E36364">
        <w:rPr>
          <w:rStyle w:val="StyleUnderline"/>
        </w:rPr>
        <w:t xml:space="preserve"> its </w:t>
      </w:r>
      <w:r w:rsidRPr="002E147E">
        <w:rPr>
          <w:rStyle w:val="StyleUnderline"/>
          <w:highlight w:val="yellow"/>
        </w:rPr>
        <w:t>oil production</w:t>
      </w:r>
      <w:r w:rsidRPr="00E36364">
        <w:rPr>
          <w:rStyle w:val="StyleUnderline"/>
        </w:rPr>
        <w:t xml:space="preserve"> </w:t>
      </w:r>
      <w:r w:rsidRPr="002E147E">
        <w:rPr>
          <w:rStyle w:val="StyleUnderline"/>
          <w:highlight w:val="yellow"/>
        </w:rPr>
        <w:t>increases</w:t>
      </w:r>
      <w:r w:rsidRPr="00E36364">
        <w:rPr>
          <w:rStyle w:val="StyleUnderline"/>
        </w:rPr>
        <w:t xml:space="preserve"> </w:t>
      </w:r>
      <w:r w:rsidRPr="002E147E">
        <w:rPr>
          <w:rStyle w:val="StyleUnderline"/>
          <w:highlight w:val="yellow"/>
        </w:rPr>
        <w:t>despite</w:t>
      </w:r>
      <w:r w:rsidRPr="00E36364">
        <w:rPr>
          <w:rStyle w:val="StyleUnderline"/>
        </w:rPr>
        <w:t xml:space="preserve"> </w:t>
      </w:r>
      <w:r w:rsidRPr="002E147E">
        <w:rPr>
          <w:rStyle w:val="StyleUnderline"/>
          <w:highlight w:val="yellow"/>
        </w:rPr>
        <w:t>a</w:t>
      </w:r>
      <w:r w:rsidRPr="00E36364">
        <w:rPr>
          <w:rStyle w:val="StyleUnderline"/>
        </w:rPr>
        <w:t xml:space="preserve"> more </w:t>
      </w:r>
      <w:r w:rsidRPr="002E147E">
        <w:rPr>
          <w:rStyle w:val="StyleUnderline"/>
          <w:highlight w:val="yellow"/>
        </w:rPr>
        <w:t>than two-year long</w:t>
      </w:r>
      <w:r w:rsidRPr="00E36364">
        <w:rPr>
          <w:rStyle w:val="StyleUnderline"/>
        </w:rPr>
        <w:t xml:space="preserve"> supply glut and </w:t>
      </w:r>
      <w:r w:rsidRPr="002E147E">
        <w:rPr>
          <w:rStyle w:val="StyleUnderline"/>
          <w:highlight w:val="yellow"/>
        </w:rPr>
        <w:t>plunge in prices</w:t>
      </w:r>
      <w:r w:rsidRPr="00E36364">
        <w:rPr>
          <w:rStyle w:val="StyleUnderline"/>
        </w:rPr>
        <w:t>.</w:t>
      </w:r>
      <w:r>
        <w:rPr>
          <w:rStyle w:val="StyleUnderline"/>
        </w:rPr>
        <w:t xml:space="preserve"> </w:t>
      </w:r>
      <w:r w:rsidRPr="00E36364">
        <w:rPr>
          <w:rStyle w:val="StyleUnderline"/>
        </w:rPr>
        <w:t>But it also comes as the country’s oil fields mature</w:t>
      </w:r>
      <w:r w:rsidRPr="00E36364">
        <w:rPr>
          <w:sz w:val="16"/>
        </w:rPr>
        <w:t xml:space="preserve">. In April, Mikå Mered, managing partner at Polarisk, a consultancy specializing in polar issues said that </w:t>
      </w:r>
      <w:r w:rsidRPr="002E147E">
        <w:rPr>
          <w:rStyle w:val="StyleUnderline"/>
          <w:highlight w:val="yellow"/>
        </w:rPr>
        <w:t>Russia’s onshore oil</w:t>
      </w:r>
      <w:r w:rsidRPr="00E36364">
        <w:rPr>
          <w:rStyle w:val="StyleUnderline"/>
        </w:rPr>
        <w:t xml:space="preserve"> and gas </w:t>
      </w:r>
      <w:r w:rsidRPr="002E147E">
        <w:rPr>
          <w:rStyle w:val="StyleUnderline"/>
          <w:highlight w:val="yellow"/>
        </w:rPr>
        <w:t>fields</w:t>
      </w:r>
      <w:r w:rsidRPr="00E36364">
        <w:rPr>
          <w:rStyle w:val="StyleUnderline"/>
        </w:rPr>
        <w:t xml:space="preserve"> “</w:t>
      </w:r>
      <w:r w:rsidRPr="002E147E">
        <w:rPr>
          <w:rStyle w:val="StyleUnderline"/>
          <w:highlight w:val="yellow"/>
        </w:rPr>
        <w:t>are</w:t>
      </w:r>
      <w:r w:rsidRPr="002E147E">
        <w:rPr>
          <w:rStyle w:val="StyleUnderline"/>
        </w:rPr>
        <w:t xml:space="preserve"> depleting</w:t>
      </w:r>
      <w:r w:rsidRPr="00E36364">
        <w:rPr>
          <w:rStyle w:val="StyleUnderline"/>
        </w:rPr>
        <w:t xml:space="preserve"> and </w:t>
      </w:r>
      <w:r w:rsidRPr="002E147E">
        <w:rPr>
          <w:rStyle w:val="StyleUnderline"/>
          <w:highlight w:val="yellow"/>
        </w:rPr>
        <w:t>depleting fast</w:t>
      </w:r>
      <w:r w:rsidRPr="00E36364">
        <w:rPr>
          <w:rStyle w:val="StyleUnderline"/>
        </w:rPr>
        <w:t>.</w:t>
      </w:r>
      <w:r w:rsidRPr="00E36364">
        <w:rPr>
          <w:sz w:val="16"/>
        </w:rPr>
        <w:t>” “</w:t>
      </w:r>
      <w:r w:rsidRPr="002E147E">
        <w:rPr>
          <w:rStyle w:val="Emphasis"/>
          <w:highlight w:val="yellow"/>
        </w:rPr>
        <w:t>If you are the Russian government</w:t>
      </w:r>
      <w:r w:rsidRPr="00E36364">
        <w:rPr>
          <w:rStyle w:val="Emphasis"/>
        </w:rPr>
        <w:t xml:space="preserve"> today and if you want to keep having your oil and gas, </w:t>
      </w:r>
      <w:r w:rsidRPr="002E147E">
        <w:rPr>
          <w:rStyle w:val="Emphasis"/>
          <w:highlight w:val="yellow"/>
        </w:rPr>
        <w:t>you need to start</w:t>
      </w:r>
      <w:r w:rsidRPr="00E36364">
        <w:rPr>
          <w:rStyle w:val="Emphasis"/>
        </w:rPr>
        <w:t xml:space="preserve"> </w:t>
      </w:r>
      <w:r w:rsidRPr="002E147E">
        <w:rPr>
          <w:rStyle w:val="Emphasis"/>
          <w:highlight w:val="yellow"/>
        </w:rPr>
        <w:t>developing</w:t>
      </w:r>
      <w:r w:rsidRPr="00E36364">
        <w:rPr>
          <w:rStyle w:val="Emphasis"/>
        </w:rPr>
        <w:t xml:space="preserve"> offshore </w:t>
      </w:r>
      <w:r w:rsidRPr="002E147E">
        <w:rPr>
          <w:rStyle w:val="Emphasis"/>
          <w:highlight w:val="yellow"/>
        </w:rPr>
        <w:t>Arctic</w:t>
      </w:r>
      <w:r w:rsidRPr="00E36364">
        <w:rPr>
          <w:rStyle w:val="Emphasis"/>
        </w:rPr>
        <w:t xml:space="preserve"> </w:t>
      </w:r>
      <w:r w:rsidRPr="002E147E">
        <w:rPr>
          <w:rStyle w:val="Emphasis"/>
          <w:highlight w:val="yellow"/>
        </w:rPr>
        <w:t>oil</w:t>
      </w:r>
      <w:r w:rsidRPr="00E36364">
        <w:rPr>
          <w:rStyle w:val="Emphasis"/>
        </w:rPr>
        <w:t xml:space="preserve"> and gas </w:t>
      </w:r>
      <w:r w:rsidRPr="002E147E">
        <w:rPr>
          <w:rStyle w:val="Emphasis"/>
          <w:highlight w:val="yellow"/>
        </w:rPr>
        <w:t>fast</w:t>
      </w:r>
      <w:r w:rsidRPr="00E36364">
        <w:rPr>
          <w:rStyle w:val="Emphasis"/>
        </w:rPr>
        <w:t>,"</w:t>
      </w:r>
      <w:r w:rsidRPr="00E36364">
        <w:rPr>
          <w:sz w:val="16"/>
        </w:rPr>
        <w:t xml:space="preserve"> he said. The Wilson Center, a Washington-based independent research group, said in a recent report on Arctic drilling </w:t>
      </w:r>
      <w:r w:rsidRPr="00E36364">
        <w:rPr>
          <w:rStyle w:val="StyleUnderline"/>
        </w:rPr>
        <w:t xml:space="preserve">that </w:t>
      </w:r>
      <w:r w:rsidRPr="008B225B">
        <w:rPr>
          <w:rStyle w:val="StyleUnderline"/>
          <w:highlight w:val="yellow"/>
        </w:rPr>
        <w:t xml:space="preserve">Russia needs these new fields if it is going to maintain oil production levels of at least 10 million bpd </w:t>
      </w:r>
      <w:r w:rsidRPr="008B225B">
        <w:rPr>
          <w:rStyle w:val="Emphasis"/>
          <w:highlight w:val="yellow"/>
        </w:rPr>
        <w:t>by 2020 and beyond</w:t>
      </w:r>
      <w:r w:rsidRPr="008B225B">
        <w:rPr>
          <w:rStyle w:val="Emphasis"/>
        </w:rPr>
        <w:t>.</w:t>
      </w:r>
      <w:r w:rsidRPr="00E36364">
        <w:rPr>
          <w:sz w:val="16"/>
        </w:rPr>
        <w:t xml:space="preserve"> </w:t>
      </w:r>
      <w:r w:rsidRPr="00E36364">
        <w:rPr>
          <w:rStyle w:val="StyleUnderline"/>
        </w:rPr>
        <w:t>Russia is the world's largest producer of crude oil</w:t>
      </w:r>
      <w:r w:rsidRPr="00E36364">
        <w:rPr>
          <w:sz w:val="16"/>
        </w:rPr>
        <w:t xml:space="preserve"> (including lease condensate) and </w:t>
      </w:r>
      <w:r w:rsidRPr="00E36364">
        <w:rPr>
          <w:rStyle w:val="StyleUnderline"/>
        </w:rPr>
        <w:t>the second-largest producer of dry natural gas after the U.S.,</w:t>
      </w:r>
      <w:r w:rsidRPr="00E36364">
        <w:rPr>
          <w:sz w:val="16"/>
        </w:rPr>
        <w:t xml:space="preserve"> according to the U.S. Energy Information Administration’s (EIA) most recent analysis of Russia’s energy sector. The quandary for Russia, however, as I pointed out in a Forbes post this weekend are Western sanctions. Both U.S. and EU sanctions over Moscow's 2014 annexation of Crimea have also hit the country's ability to finance new energy projects and obtain offshore Arctic and shale (fracking) technology. The EIA said that without such Western involvement and technology, new Arctic resources are unlikely to be developed.</w:t>
      </w:r>
      <w:r>
        <w:rPr>
          <w:rStyle w:val="Emphasis"/>
        </w:rPr>
        <w:t xml:space="preserve"> </w:t>
      </w:r>
      <w:r w:rsidRPr="00E36364">
        <w:rPr>
          <w:sz w:val="16"/>
        </w:rPr>
        <w:t>“</w:t>
      </w:r>
      <w:r w:rsidRPr="00E36364">
        <w:rPr>
          <w:rStyle w:val="StyleUnderline"/>
        </w:rPr>
        <w:t>Although this has little immediate effect on Russian production</w:t>
      </w:r>
      <w:r w:rsidRPr="00E36364">
        <w:rPr>
          <w:sz w:val="16"/>
        </w:rPr>
        <w:t xml:space="preserve">, </w:t>
      </w:r>
      <w:r w:rsidRPr="00E36364">
        <w:rPr>
          <w:rStyle w:val="StyleUnderline"/>
        </w:rPr>
        <w:t>the sanctions, along with the low world oil prices, have made it more difficult for Russian energy companies to finance new projects</w:t>
      </w:r>
      <w:r w:rsidRPr="00E36364">
        <w:rPr>
          <w:sz w:val="16"/>
        </w:rPr>
        <w:t xml:space="preserve">,” the EIA report adds. Low oil prices, off from $107 per barrel in July 2014 to now trading in the mid to upper $40s range, forced Russia to cancel as much as 80% of new Arctic projects last year, according to a report by Politico.eu. Russia’s Natural Resources Minister Sergey Donskoy, however, has a different take. In March, he said that as much as 75% of these projects were still moving forward. </w:t>
      </w:r>
      <w:r w:rsidRPr="00E36364">
        <w:rPr>
          <w:rStyle w:val="StyleUnderline"/>
        </w:rPr>
        <w:t>Melting ice caps</w:t>
      </w:r>
      <w:r>
        <w:rPr>
          <w:rStyle w:val="StyleUnderline"/>
        </w:rPr>
        <w:t xml:space="preserve"> </w:t>
      </w:r>
      <w:r w:rsidRPr="00E36364">
        <w:rPr>
          <w:sz w:val="16"/>
        </w:rPr>
        <w:t xml:space="preserve">Arctic oil drilling has environmentalists scrambling and with good reason. The environmental consequences of a spill would be difficult to control and could have devastating effects on local ecosystems, according to numerous environmental groups. Greenpeace has mounted a multi-media campaign, warning the public of the dangers of Arctic drilling. The environmental group has produced a short (one and a half minute) but poignant video clip, beginning with a cartoon polar bear adrift on a sheet of ice as a British female narrator begins. </w:t>
      </w:r>
      <w:r w:rsidRPr="00E36364">
        <w:rPr>
          <w:rStyle w:val="StyleUnderline"/>
        </w:rPr>
        <w:t>“</w:t>
      </w:r>
      <w:r w:rsidRPr="002E147E">
        <w:rPr>
          <w:rStyle w:val="StyleUnderline"/>
          <w:highlight w:val="yellow"/>
        </w:rPr>
        <w:t>The Arctic is meltin</w:t>
      </w:r>
      <w:r w:rsidRPr="00E36364">
        <w:rPr>
          <w:rStyle w:val="StyleUnderline"/>
        </w:rPr>
        <w:t xml:space="preserve">g,” she says, “and </w:t>
      </w:r>
      <w:r w:rsidRPr="002E147E">
        <w:rPr>
          <w:rStyle w:val="StyleUnderline"/>
          <w:highlight w:val="yellow"/>
        </w:rPr>
        <w:t>as</w:t>
      </w:r>
      <w:r w:rsidRPr="00E36364">
        <w:rPr>
          <w:rStyle w:val="StyleUnderline"/>
        </w:rPr>
        <w:t xml:space="preserve"> </w:t>
      </w:r>
      <w:r w:rsidRPr="002E147E">
        <w:rPr>
          <w:rStyle w:val="StyleUnderline"/>
          <w:highlight w:val="yellow"/>
        </w:rPr>
        <w:t>the ice melts</w:t>
      </w:r>
      <w:r w:rsidRPr="00E36364">
        <w:rPr>
          <w:rStyle w:val="StyleUnderline"/>
        </w:rPr>
        <w:t xml:space="preserve"> the </w:t>
      </w:r>
      <w:r w:rsidRPr="002E147E">
        <w:rPr>
          <w:rStyle w:val="StyleUnderline"/>
          <w:highlight w:val="yellow"/>
        </w:rPr>
        <w:t>oil</w:t>
      </w:r>
      <w:r w:rsidRPr="00E36364">
        <w:rPr>
          <w:rStyle w:val="StyleUnderline"/>
        </w:rPr>
        <w:t xml:space="preserve"> </w:t>
      </w:r>
      <w:r w:rsidRPr="002E147E">
        <w:rPr>
          <w:rStyle w:val="StyleUnderline"/>
          <w:highlight w:val="yellow"/>
        </w:rPr>
        <w:t>companies</w:t>
      </w:r>
      <w:r w:rsidRPr="00E36364">
        <w:rPr>
          <w:rStyle w:val="StyleUnderline"/>
        </w:rPr>
        <w:t xml:space="preserve"> </w:t>
      </w:r>
      <w:r w:rsidRPr="002E147E">
        <w:rPr>
          <w:rStyle w:val="StyleUnderline"/>
          <w:highlight w:val="yellow"/>
        </w:rPr>
        <w:t>are moving north</w:t>
      </w:r>
      <w:r w:rsidRPr="00E36364">
        <w:rPr>
          <w:rStyle w:val="StyleUnderline"/>
        </w:rPr>
        <w:t>.”</w:t>
      </w:r>
      <w:r>
        <w:rPr>
          <w:rStyle w:val="StyleUnderline"/>
        </w:rPr>
        <w:t xml:space="preserve"> </w:t>
      </w:r>
      <w:r w:rsidRPr="00E36364">
        <w:rPr>
          <w:sz w:val="16"/>
        </w:rPr>
        <w:t>“</w:t>
      </w:r>
      <w:r w:rsidRPr="00E36364">
        <w:rPr>
          <w:rStyle w:val="StyleUnderline"/>
        </w:rPr>
        <w:t>They are determined to drill for the same fuels that caused the melting in the first place</w:t>
      </w:r>
      <w:r w:rsidRPr="00E36364">
        <w:rPr>
          <w:sz w:val="16"/>
        </w:rPr>
        <w:t>,” the narrator continues as the video zooms in on the animated bear that by now is scowling as a harsh wind is heard swirling in the background. The video then lists a brief history of accidents and dangers of article drilling, mentioning Shell’s recent unsuccessful offshore drilling attempts in Alaska, a 2011 Gazprom accident and what the narrator calls the dangers of Gazprom’s outdated equipment. The video starts to wrap up with these poignant words: “If we don’t stop them, an Arctic oil spill is inevitable.” Meanwhile, the Greenpeace international website continues the narrative, stating that “</w:t>
      </w:r>
      <w:r w:rsidRPr="002E147E">
        <w:rPr>
          <w:rStyle w:val="StyleUnderline"/>
          <w:highlight w:val="yellow"/>
        </w:rPr>
        <w:t>Shell</w:t>
      </w:r>
      <w:r w:rsidRPr="00E36364">
        <w:rPr>
          <w:rStyle w:val="StyleUnderline"/>
        </w:rPr>
        <w:t xml:space="preserve"> is getting increasingly desperate to plunder the Arctic in any way possible. It has recently </w:t>
      </w:r>
      <w:r w:rsidRPr="002E147E">
        <w:rPr>
          <w:rStyle w:val="StyleUnderline"/>
          <w:highlight w:val="yellow"/>
        </w:rPr>
        <w:t>made a deal with</w:t>
      </w:r>
      <w:r w:rsidRPr="00E36364">
        <w:rPr>
          <w:rStyle w:val="StyleUnderline"/>
        </w:rPr>
        <w:t xml:space="preserve"> the devil: partnering with </w:t>
      </w:r>
      <w:r w:rsidRPr="002E147E">
        <w:rPr>
          <w:rStyle w:val="StyleUnderline"/>
          <w:highlight w:val="yellow"/>
        </w:rPr>
        <w:t>Russian oil</w:t>
      </w:r>
      <w:r w:rsidRPr="00E36364">
        <w:rPr>
          <w:rStyle w:val="StyleUnderline"/>
        </w:rPr>
        <w:t xml:space="preserve"> and gas giant Gazprom </w:t>
      </w:r>
      <w:r w:rsidRPr="002E147E">
        <w:rPr>
          <w:rStyle w:val="StyleUnderline"/>
          <w:highlight w:val="yellow"/>
        </w:rPr>
        <w:t>to access the Arctic</w:t>
      </w:r>
      <w:r w:rsidRPr="00E36364">
        <w:rPr>
          <w:rStyle w:val="StyleUnderline"/>
        </w:rPr>
        <w:t xml:space="preserve"> through Russia.”</w:t>
      </w:r>
      <w:r>
        <w:rPr>
          <w:rStyle w:val="StyleUnderline"/>
        </w:rPr>
        <w:t xml:space="preserve"> </w:t>
      </w:r>
      <w:r w:rsidRPr="002E147E">
        <w:rPr>
          <w:rStyle w:val="StyleUnderline"/>
          <w:highlight w:val="yellow"/>
        </w:rPr>
        <w:t>Melting Arctic ice</w:t>
      </w:r>
      <w:r w:rsidRPr="00E36364">
        <w:rPr>
          <w:rStyle w:val="StyleUnderline"/>
        </w:rPr>
        <w:t xml:space="preserve"> also </w:t>
      </w:r>
      <w:r w:rsidRPr="002E147E">
        <w:rPr>
          <w:rStyle w:val="StyleUnderline"/>
          <w:highlight w:val="yellow"/>
        </w:rPr>
        <w:t>makes</w:t>
      </w:r>
      <w:r w:rsidRPr="00E36364">
        <w:rPr>
          <w:rStyle w:val="StyleUnderline"/>
        </w:rPr>
        <w:t xml:space="preserve"> </w:t>
      </w:r>
      <w:r w:rsidRPr="002E147E">
        <w:rPr>
          <w:rStyle w:val="StyleUnderline"/>
          <w:highlight w:val="yellow"/>
        </w:rPr>
        <w:t>it easier for oil companies to drill for Arctic oil</w:t>
      </w:r>
      <w:r w:rsidRPr="00E36364">
        <w:rPr>
          <w:sz w:val="16"/>
        </w:rPr>
        <w:t xml:space="preserve">. On Friday, NASA released a video of melting polar ice caps. Record-breaking warm temperatures in the first half of 2016 have primed the Arctic for another summer of low sea ice cover, the video states. </w:t>
      </w:r>
      <w:r w:rsidRPr="00E36364">
        <w:rPr>
          <w:rStyle w:val="StyleUnderline"/>
        </w:rPr>
        <w:t>Next year, or the year after, the central Arctic would be free from ice</w:t>
      </w:r>
      <w:r w:rsidRPr="00E36364">
        <w:rPr>
          <w:sz w:val="16"/>
        </w:rPr>
        <w:t xml:space="preserve">, Peter Wadhams, a professor of ocean physics at Cambridge since 2001, said over the weekend. </w:t>
      </w:r>
      <w:r w:rsidRPr="00E36364">
        <w:rPr>
          <w:rStyle w:val="StyleUnderline"/>
        </w:rPr>
        <w:t>“You will be able to cross over the north pole by ship</w:t>
      </w:r>
      <w:r w:rsidRPr="00E36364">
        <w:rPr>
          <w:sz w:val="16"/>
        </w:rPr>
        <w:t xml:space="preserve">. There will still be about a million square kilometres of ice in the Arctic in summer but it will be packed into various nooks and crannies along the Northwest Passage and along bits of the Canadian coastline,” he said. </w:t>
      </w:r>
      <w:r w:rsidRPr="002E147E">
        <w:rPr>
          <w:rStyle w:val="StyleUnderline"/>
          <w:highlight w:val="yellow"/>
        </w:rPr>
        <w:t>Russia</w:t>
      </w:r>
      <w:r w:rsidRPr="00E36364">
        <w:rPr>
          <w:rStyle w:val="StyleUnderline"/>
        </w:rPr>
        <w:t xml:space="preserve">, however, </w:t>
      </w:r>
      <w:r w:rsidRPr="002E147E">
        <w:rPr>
          <w:rStyle w:val="StyleUnderline"/>
          <w:highlight w:val="yellow"/>
        </w:rPr>
        <w:t>is not likely to be deterred</w:t>
      </w:r>
      <w:r w:rsidRPr="00E36364">
        <w:rPr>
          <w:rStyle w:val="StyleUnderline"/>
        </w:rPr>
        <w:t xml:space="preserve"> in its Arctic oil ambitions – </w:t>
      </w:r>
      <w:r w:rsidRPr="002E147E">
        <w:rPr>
          <w:rStyle w:val="Emphasis"/>
          <w:highlight w:val="yellow"/>
        </w:rPr>
        <w:t>too much money is at stake</w:t>
      </w:r>
      <w:r w:rsidRPr="00E36364">
        <w:rPr>
          <w:rStyle w:val="StyleUnderline"/>
        </w:rPr>
        <w:t xml:space="preserve"> . As much as </w:t>
      </w:r>
      <w:r w:rsidRPr="002E147E">
        <w:rPr>
          <w:rStyle w:val="StyleUnderline"/>
          <w:highlight w:val="yellow"/>
        </w:rPr>
        <w:t>half of all</w:t>
      </w:r>
      <w:r w:rsidRPr="00E36364">
        <w:rPr>
          <w:rStyle w:val="StyleUnderline"/>
        </w:rPr>
        <w:t xml:space="preserve"> state </w:t>
      </w:r>
      <w:r w:rsidRPr="002E147E">
        <w:rPr>
          <w:rStyle w:val="StyleUnderline"/>
          <w:highlight w:val="yellow"/>
        </w:rPr>
        <w:t>revenue in Russia is derived from oil</w:t>
      </w:r>
      <w:r w:rsidRPr="00E36364">
        <w:rPr>
          <w:rStyle w:val="StyleUnderline"/>
        </w:rPr>
        <w:t xml:space="preserve"> and gas – though the government cites a much lower figure.</w:t>
      </w:r>
      <w:r>
        <w:rPr>
          <w:rStyle w:val="StyleUnderline"/>
        </w:rPr>
        <w:t xml:space="preserve"> </w:t>
      </w:r>
      <w:r w:rsidRPr="00E36364">
        <w:rPr>
          <w:sz w:val="16"/>
        </w:rPr>
        <w:t xml:space="preserve">A July Bloomberg report said that three northern oil terminals on Russia’s northern coast in the Arctic circle is already exporting as much crude oil as Libya -- and that flow could double in the next five years. The three terminals combined handled a combined 230,000 bpd in the second quarter of 2016, almost doubling from 130,000 barrels as recently as January last year, with projections for that to increase to around 400,000 bpd by 2020 – oil and revenue that Russia will exploit to its fullest. </w:t>
      </w:r>
      <w:r w:rsidRPr="002E147E">
        <w:rPr>
          <w:rStyle w:val="StyleUnderline"/>
          <w:highlight w:val="yellow"/>
        </w:rPr>
        <w:t>The</w:t>
      </w:r>
      <w:r w:rsidRPr="002E147E">
        <w:rPr>
          <w:sz w:val="16"/>
          <w:highlight w:val="yellow"/>
        </w:rPr>
        <w:t xml:space="preserve"> </w:t>
      </w:r>
      <w:r w:rsidRPr="002E147E">
        <w:rPr>
          <w:rStyle w:val="StyleUnderline"/>
          <w:highlight w:val="yellow"/>
        </w:rPr>
        <w:t>Arctic is estimated to contai</w:t>
      </w:r>
      <w:r w:rsidRPr="00E36364">
        <w:rPr>
          <w:rStyle w:val="StyleUnderline"/>
        </w:rPr>
        <w:t xml:space="preserve">n about </w:t>
      </w:r>
      <w:r w:rsidRPr="002E147E">
        <w:rPr>
          <w:rStyle w:val="StyleUnderline"/>
          <w:highlight w:val="yellow"/>
        </w:rPr>
        <w:t>90</w:t>
      </w:r>
      <w:r w:rsidRPr="00E36364">
        <w:rPr>
          <w:rStyle w:val="StyleUnderline"/>
        </w:rPr>
        <w:t xml:space="preserve"> </w:t>
      </w:r>
      <w:r w:rsidRPr="002E147E">
        <w:rPr>
          <w:rStyle w:val="StyleUnderline"/>
          <w:highlight w:val="yellow"/>
        </w:rPr>
        <w:t>billion</w:t>
      </w:r>
      <w:r w:rsidRPr="00E36364">
        <w:rPr>
          <w:rStyle w:val="StyleUnderline"/>
        </w:rPr>
        <w:t xml:space="preserve"> </w:t>
      </w:r>
      <w:r w:rsidRPr="002E147E">
        <w:rPr>
          <w:rStyle w:val="StyleUnderline"/>
          <w:highlight w:val="yellow"/>
        </w:rPr>
        <w:t>barrels</w:t>
      </w:r>
      <w:r w:rsidRPr="00E36364">
        <w:rPr>
          <w:rStyle w:val="StyleUnderline"/>
        </w:rPr>
        <w:t xml:space="preserve"> </w:t>
      </w:r>
      <w:r w:rsidRPr="002E147E">
        <w:rPr>
          <w:rStyle w:val="Emphasis"/>
          <w:highlight w:val="yellow"/>
        </w:rPr>
        <w:t>of undiscovered oil</w:t>
      </w:r>
      <w:r w:rsidRPr="00E36364">
        <w:rPr>
          <w:sz w:val="16"/>
        </w:rPr>
        <w:t xml:space="preserve">, 17 trillion cubic feet of undiscovered gas and 44 billion barrels of natural gas liquids, making up, respectively, </w:t>
      </w:r>
      <w:r w:rsidRPr="00E36364">
        <w:rPr>
          <w:rStyle w:val="StyleUnderline"/>
        </w:rPr>
        <w:t>16%, 30% and 26% of the world's individual undiscovered hydrocarbon resources, according to the U.S. Geological Survey (USGS</w:t>
      </w:r>
      <w:r w:rsidRPr="00E36364">
        <w:rPr>
          <w:sz w:val="16"/>
        </w:rPr>
        <w:t>).</w:t>
      </w:r>
    </w:p>
    <w:p w14:paraId="31DF793B" w14:textId="77777777" w:rsidR="00232843" w:rsidRDefault="00232843" w:rsidP="00232843">
      <w:pPr>
        <w:pStyle w:val="Heading4"/>
        <w:rPr>
          <w:u w:val="single"/>
        </w:rPr>
      </w:pPr>
      <w:r>
        <w:t xml:space="preserve">Lower oil revenue </w:t>
      </w:r>
      <w:r>
        <w:rPr>
          <w:u w:val="single"/>
        </w:rPr>
        <w:t>doesn’t</w:t>
      </w:r>
      <w:r>
        <w:t xml:space="preserve"> cause Russian capitulation – they’ll just intervene </w:t>
      </w:r>
      <w:r>
        <w:rPr>
          <w:u w:val="single"/>
        </w:rPr>
        <w:t>militarily</w:t>
      </w:r>
      <w:r>
        <w:t xml:space="preserve"> which causes </w:t>
      </w:r>
      <w:r>
        <w:rPr>
          <w:u w:val="single"/>
        </w:rPr>
        <w:t>escalating crisis</w:t>
      </w:r>
    </w:p>
    <w:p w14:paraId="653A9796" w14:textId="77777777" w:rsidR="00232843" w:rsidRPr="000B3966" w:rsidRDefault="00232843" w:rsidP="00232843">
      <w:r w:rsidRPr="008C1C67">
        <w:rPr>
          <w:rStyle w:val="Style13ptBold"/>
        </w:rPr>
        <w:t>Jaffe</w:t>
      </w:r>
      <w:r w:rsidRPr="000B3966">
        <w:t xml:space="preserve"> and Elass </w:t>
      </w:r>
      <w:r w:rsidRPr="008C1C67">
        <w:rPr>
          <w:rStyle w:val="Style13ptBold"/>
        </w:rPr>
        <w:t>16</w:t>
      </w:r>
      <w:r w:rsidRPr="000B3966">
        <w:t xml:space="preserve"> [Amy Myers Jaffe and Jareer Elass, Columbia Journal of International Fails. War and the Oil Price Cycle. January 1, 2016. https://jia.sipa.columbia.edu/war-oil-price-cycle</w:t>
      </w:r>
      <w:r>
        <w:t>]</w:t>
      </w:r>
    </w:p>
    <w:p w14:paraId="13D63674" w14:textId="77777777" w:rsidR="00232843" w:rsidRDefault="00232843" w:rsidP="00232843">
      <w:pPr>
        <w:rPr>
          <w:sz w:val="16"/>
        </w:rPr>
      </w:pPr>
      <w:r w:rsidRPr="009441C3">
        <w:rPr>
          <w:highlight w:val="green"/>
          <w:u w:val="single"/>
        </w:rPr>
        <w:t xml:space="preserve">While </w:t>
      </w:r>
      <w:r w:rsidRPr="009441C3">
        <w:rPr>
          <w:rStyle w:val="Emphasis"/>
          <w:highlight w:val="green"/>
        </w:rPr>
        <w:t>low oil prices</w:t>
      </w:r>
      <w:r w:rsidRPr="00EC58D5">
        <w:rPr>
          <w:u w:val="single"/>
        </w:rPr>
        <w:t xml:space="preserve"> have </w:t>
      </w:r>
      <w:r w:rsidRPr="009441C3">
        <w:rPr>
          <w:highlight w:val="green"/>
          <w:u w:val="single"/>
        </w:rPr>
        <w:t xml:space="preserve">forced Moscow to take </w:t>
      </w:r>
      <w:r w:rsidRPr="009441C3">
        <w:rPr>
          <w:rStyle w:val="Emphasis"/>
          <w:highlight w:val="green"/>
        </w:rPr>
        <w:t>draconian economic steps</w:t>
      </w:r>
      <w:r w:rsidRPr="00EC58D5">
        <w:rPr>
          <w:sz w:val="16"/>
        </w:rPr>
        <w:t xml:space="preserve">, so far </w:t>
      </w:r>
      <w:r w:rsidRPr="009441C3">
        <w:rPr>
          <w:highlight w:val="green"/>
          <w:u w:val="single"/>
        </w:rPr>
        <w:t xml:space="preserve">it has </w:t>
      </w:r>
      <w:r w:rsidRPr="009441C3">
        <w:rPr>
          <w:rStyle w:val="Emphasis"/>
          <w:highlight w:val="green"/>
        </w:rPr>
        <w:t>not</w:t>
      </w:r>
      <w:r w:rsidRPr="00EC58D5">
        <w:rPr>
          <w:sz w:val="16"/>
        </w:rPr>
        <w:t xml:space="preserve"> fundamentally </w:t>
      </w:r>
      <w:r w:rsidRPr="009441C3">
        <w:rPr>
          <w:rStyle w:val="Emphasis"/>
          <w:highlight w:val="green"/>
        </w:rPr>
        <w:t>produced</w:t>
      </w:r>
      <w:r w:rsidRPr="00EC58D5">
        <w:rPr>
          <w:u w:val="single"/>
        </w:rPr>
        <w:t xml:space="preserve"> the </w:t>
      </w:r>
      <w:r w:rsidRPr="009441C3">
        <w:rPr>
          <w:highlight w:val="green"/>
          <w:u w:val="single"/>
        </w:rPr>
        <w:t xml:space="preserve">desired </w:t>
      </w:r>
      <w:r w:rsidRPr="009441C3">
        <w:rPr>
          <w:rStyle w:val="Emphasis"/>
          <w:highlight w:val="green"/>
        </w:rPr>
        <w:t>diplomatic capitulation</w:t>
      </w:r>
      <w:r w:rsidRPr="00EC58D5">
        <w:rPr>
          <w:sz w:val="16"/>
        </w:rPr>
        <w:t xml:space="preserve">. As predicted by Robert Blackwill and Meghan O’Sullivan, “… </w:t>
      </w:r>
      <w:r w:rsidRPr="009441C3">
        <w:rPr>
          <w:highlight w:val="green"/>
          <w:u w:val="single"/>
        </w:rPr>
        <w:t xml:space="preserve">a </w:t>
      </w:r>
      <w:r w:rsidRPr="009441C3">
        <w:rPr>
          <w:rStyle w:val="Emphasis"/>
          <w:highlight w:val="green"/>
        </w:rPr>
        <w:t>weaker Russia</w:t>
      </w:r>
      <w:r w:rsidRPr="009441C3">
        <w:rPr>
          <w:highlight w:val="green"/>
          <w:u w:val="single"/>
        </w:rPr>
        <w:t xml:space="preserve"> will </w:t>
      </w:r>
      <w:r w:rsidRPr="009441C3">
        <w:rPr>
          <w:rStyle w:val="Emphasis"/>
          <w:highlight w:val="green"/>
        </w:rPr>
        <w:t>not</w:t>
      </w:r>
      <w:r w:rsidRPr="00EC58D5">
        <w:rPr>
          <w:u w:val="single"/>
        </w:rPr>
        <w:t xml:space="preserve"> necessarily </w:t>
      </w:r>
      <w:r w:rsidRPr="009441C3">
        <w:rPr>
          <w:rStyle w:val="Emphasis"/>
          <w:highlight w:val="green"/>
        </w:rPr>
        <w:t>mean</w:t>
      </w:r>
      <w:r w:rsidRPr="009441C3">
        <w:rPr>
          <w:highlight w:val="green"/>
          <w:u w:val="single"/>
        </w:rPr>
        <w:t xml:space="preserve"> a </w:t>
      </w:r>
      <w:r w:rsidRPr="009441C3">
        <w:rPr>
          <w:rStyle w:val="Emphasis"/>
          <w:highlight w:val="green"/>
        </w:rPr>
        <w:t>less challenging Russia</w:t>
      </w:r>
      <w:r w:rsidRPr="00EC58D5">
        <w:rPr>
          <w:sz w:val="16"/>
        </w:rPr>
        <w:t>…</w:t>
      </w:r>
      <w:r w:rsidRPr="009441C3">
        <w:rPr>
          <w:highlight w:val="green"/>
          <w:u w:val="single"/>
        </w:rPr>
        <w:t xml:space="preserve">Russia could seek to </w:t>
      </w:r>
      <w:r w:rsidRPr="009441C3">
        <w:rPr>
          <w:rStyle w:val="Emphasis"/>
          <w:highlight w:val="green"/>
        </w:rPr>
        <w:t>secure</w:t>
      </w:r>
      <w:r w:rsidRPr="00EC58D5">
        <w:rPr>
          <w:u w:val="single"/>
        </w:rPr>
        <w:t xml:space="preserve"> its regional </w:t>
      </w:r>
      <w:r w:rsidRPr="009441C3">
        <w:rPr>
          <w:rStyle w:val="Emphasis"/>
          <w:highlight w:val="green"/>
        </w:rPr>
        <w:t>influence</w:t>
      </w:r>
      <w:r w:rsidRPr="009441C3">
        <w:rPr>
          <w:highlight w:val="green"/>
          <w:u w:val="single"/>
        </w:rPr>
        <w:t xml:space="preserve"> in </w:t>
      </w:r>
      <w:r w:rsidRPr="009441C3">
        <w:rPr>
          <w:rStyle w:val="Emphasis"/>
          <w:highlight w:val="green"/>
        </w:rPr>
        <w:t>more direct ways</w:t>
      </w:r>
      <w:r w:rsidRPr="00EC58D5">
        <w:rPr>
          <w:sz w:val="16"/>
        </w:rPr>
        <w:t xml:space="preserve"> –even </w:t>
      </w:r>
      <w:r w:rsidRPr="009441C3">
        <w:rPr>
          <w:highlight w:val="green"/>
          <w:u w:val="single"/>
        </w:rPr>
        <w:t>through</w:t>
      </w:r>
      <w:r w:rsidRPr="00EC58D5">
        <w:rPr>
          <w:u w:val="single"/>
        </w:rPr>
        <w:t xml:space="preserve"> the projection of </w:t>
      </w:r>
      <w:r w:rsidRPr="009441C3">
        <w:rPr>
          <w:rStyle w:val="Emphasis"/>
          <w:highlight w:val="green"/>
        </w:rPr>
        <w:t>military power</w:t>
      </w:r>
      <w:r w:rsidRPr="00EC58D5">
        <w:rPr>
          <w:sz w:val="16"/>
        </w:rPr>
        <w:t xml:space="preserve">.”48 Indeed, </w:t>
      </w:r>
      <w:r w:rsidRPr="009441C3">
        <w:rPr>
          <w:highlight w:val="green"/>
          <w:u w:val="single"/>
        </w:rPr>
        <w:t>U.S.</w:t>
      </w:r>
      <w:r w:rsidRPr="00EC58D5">
        <w:rPr>
          <w:sz w:val="16"/>
        </w:rPr>
        <w:t xml:space="preserve"> summer </w:t>
      </w:r>
      <w:r w:rsidRPr="009441C3">
        <w:rPr>
          <w:highlight w:val="green"/>
          <w:u w:val="single"/>
        </w:rPr>
        <w:t>diplomatic efforts fizzled</w:t>
      </w:r>
      <w:r w:rsidRPr="00EC58D5">
        <w:rPr>
          <w:u w:val="single"/>
        </w:rPr>
        <w:t xml:space="preserve"> quickly</w:t>
      </w:r>
      <w:r w:rsidRPr="00EC58D5">
        <w:rPr>
          <w:sz w:val="16"/>
        </w:rPr>
        <w:t xml:space="preserve"> by autumn, </w:t>
      </w:r>
      <w:r w:rsidRPr="009441C3">
        <w:rPr>
          <w:highlight w:val="green"/>
          <w:u w:val="single"/>
        </w:rPr>
        <w:t>with Russia changing</w:t>
      </w:r>
      <w:r w:rsidRPr="00EC58D5">
        <w:rPr>
          <w:u w:val="single"/>
        </w:rPr>
        <w:t xml:space="preserve"> the </w:t>
      </w:r>
      <w:r w:rsidRPr="009441C3">
        <w:rPr>
          <w:highlight w:val="green"/>
          <w:u w:val="single"/>
        </w:rPr>
        <w:t xml:space="preserve">facts on the ground through </w:t>
      </w:r>
      <w:r w:rsidRPr="009441C3">
        <w:rPr>
          <w:rStyle w:val="Emphasis"/>
          <w:highlight w:val="green"/>
        </w:rPr>
        <w:t>direct</w:t>
      </w:r>
      <w:r w:rsidRPr="00EC58D5">
        <w:rPr>
          <w:rStyle w:val="Emphasis"/>
        </w:rPr>
        <w:t xml:space="preserve"> Russian </w:t>
      </w:r>
      <w:r w:rsidRPr="009441C3">
        <w:rPr>
          <w:rStyle w:val="Emphasis"/>
          <w:highlight w:val="green"/>
        </w:rPr>
        <w:t>military intervention</w:t>
      </w:r>
      <w:r w:rsidRPr="00EC58D5">
        <w:rPr>
          <w:sz w:val="16"/>
        </w:rPr>
        <w:t xml:space="preserve">. Russia’s motivations are multifold and certainly include protecting its substantial interests in Syria including its preferred outcome that 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the kingdom and restore oil prices. While the outcome in Syria is uncertain, </w:t>
      </w:r>
      <w:r w:rsidRPr="009441C3">
        <w:rPr>
          <w:highlight w:val="green"/>
          <w:u w:val="single"/>
        </w:rPr>
        <w:t>the Russian move</w:t>
      </w:r>
      <w:r w:rsidRPr="00EC58D5">
        <w:rPr>
          <w:sz w:val="16"/>
        </w:rPr>
        <w:t xml:space="preserve"> clearly complicates the landscape in the region, and </w:t>
      </w:r>
      <w:r w:rsidRPr="009441C3">
        <w:rPr>
          <w:rStyle w:val="Emphasis"/>
          <w:highlight w:val="green"/>
        </w:rPr>
        <w:t>leaves open</w:t>
      </w:r>
      <w:r w:rsidRPr="00EC58D5">
        <w:rPr>
          <w:u w:val="single"/>
        </w:rPr>
        <w:t xml:space="preserve"> the </w:t>
      </w:r>
      <w:r w:rsidRPr="009441C3">
        <w:rPr>
          <w:rStyle w:val="Emphasis"/>
          <w:highlight w:val="green"/>
        </w:rPr>
        <w:t>possibility</w:t>
      </w:r>
      <w:r w:rsidRPr="009441C3">
        <w:rPr>
          <w:highlight w:val="green"/>
          <w:u w:val="single"/>
        </w:rPr>
        <w:t xml:space="preserve"> of </w:t>
      </w:r>
      <w:r w:rsidRPr="009441C3">
        <w:rPr>
          <w:rStyle w:val="Emphasis"/>
          <w:highlight w:val="green"/>
        </w:rPr>
        <w:t>escalating violence</w:t>
      </w:r>
      <w:r w:rsidRPr="00EC58D5">
        <w:rPr>
          <w:sz w:val="16"/>
        </w:rPr>
        <w:t xml:space="preserve">. Pavel Baev and Jeremy Shapiro of Brookings suggest </w:t>
      </w:r>
      <w:r w:rsidRPr="008C1C67">
        <w:rPr>
          <w:u w:val="single"/>
        </w:rPr>
        <w:t xml:space="preserve">Russia’s </w:t>
      </w:r>
      <w:r w:rsidRPr="009441C3">
        <w:rPr>
          <w:highlight w:val="green"/>
          <w:u w:val="single"/>
        </w:rPr>
        <w:t>increased intervention may</w:t>
      </w:r>
      <w:r w:rsidRPr="00EC58D5">
        <w:rPr>
          <w:u w:val="single"/>
        </w:rPr>
        <w:t xml:space="preserve"> simply </w:t>
      </w:r>
      <w:r w:rsidRPr="009441C3">
        <w:rPr>
          <w:highlight w:val="green"/>
          <w:u w:val="single"/>
        </w:rPr>
        <w:t>be designed to “</w:t>
      </w:r>
      <w:r w:rsidRPr="009441C3">
        <w:rPr>
          <w:rStyle w:val="Emphasis"/>
          <w:highlight w:val="green"/>
        </w:rPr>
        <w:t>establish</w:t>
      </w:r>
      <w:r w:rsidRPr="009441C3">
        <w:rPr>
          <w:highlight w:val="green"/>
          <w:u w:val="single"/>
        </w:rPr>
        <w:t xml:space="preserve"> a </w:t>
      </w:r>
      <w:r w:rsidRPr="009441C3">
        <w:rPr>
          <w:rStyle w:val="Emphasis"/>
          <w:highlight w:val="green"/>
        </w:rPr>
        <w:t>position of strength</w:t>
      </w:r>
      <w:r w:rsidRPr="009441C3">
        <w:rPr>
          <w:highlight w:val="green"/>
          <w:u w:val="single"/>
        </w:rPr>
        <w:t xml:space="preserve"> from which to </w:t>
      </w:r>
      <w:r w:rsidRPr="009441C3">
        <w:rPr>
          <w:rStyle w:val="Emphasis"/>
          <w:highlight w:val="green"/>
        </w:rPr>
        <w:t>bring Moscow back</w:t>
      </w:r>
      <w:r w:rsidRPr="009441C3">
        <w:rPr>
          <w:highlight w:val="green"/>
          <w:u w:val="single"/>
        </w:rPr>
        <w:t xml:space="preserve"> into the center</w:t>
      </w:r>
      <w:r w:rsidRPr="00EC58D5">
        <w:rPr>
          <w:sz w:val="16"/>
        </w:rPr>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interests or the interests of individuals in the current regime. In recent years, Russia has acted to reassert itself on the world stage both through military means and by tapping energy as a weapon for leverage to enhance its geopolitical status.52</w:t>
      </w:r>
    </w:p>
    <w:p w14:paraId="1BF3B544" w14:textId="77777777" w:rsidR="00232843" w:rsidRPr="00475078" w:rsidRDefault="00232843" w:rsidP="00232843">
      <w:pPr>
        <w:pStyle w:val="Heading4"/>
        <w:rPr>
          <w:u w:val="single"/>
        </w:rPr>
      </w:pPr>
      <w:r>
        <w:t xml:space="preserve">But, decline causes </w:t>
      </w:r>
      <w:r>
        <w:rPr>
          <w:u w:val="single"/>
        </w:rPr>
        <w:t>worse aggression</w:t>
      </w:r>
      <w:r>
        <w:t xml:space="preserve"> – it’s </w:t>
      </w:r>
      <w:r>
        <w:rPr>
          <w:u w:val="single"/>
        </w:rPr>
        <w:t>NoKo 2.0</w:t>
      </w:r>
    </w:p>
    <w:p w14:paraId="6F7DC339" w14:textId="77777777" w:rsidR="00232843" w:rsidRPr="00126D7F" w:rsidRDefault="00232843" w:rsidP="00232843">
      <w:r w:rsidRPr="00126D7F">
        <w:rPr>
          <w:rStyle w:val="Style13ptBold"/>
        </w:rPr>
        <w:t>Fisher 14</w:t>
      </w:r>
      <w:r w:rsidRPr="00126D7F">
        <w:t xml:space="preserve"> [Max Fisher, Vox. The worse Russia's economy gets, the more dangerous Putin becomes. December 17, 2014. https://www.vox.com/2014/12/17/7401681/russia-putin-ruble</w:t>
      </w:r>
      <w:r>
        <w:t>]</w:t>
      </w:r>
    </w:p>
    <w:p w14:paraId="46B75386" w14:textId="77777777" w:rsidR="00232843" w:rsidRPr="00CF22A6" w:rsidRDefault="00232843" w:rsidP="00232843">
      <w:pPr>
        <w:rPr>
          <w:sz w:val="16"/>
        </w:rPr>
      </w:pPr>
      <w:r w:rsidRPr="009441C3">
        <w:rPr>
          <w:highlight w:val="green"/>
          <w:u w:val="single"/>
        </w:rPr>
        <w:t>You might</w:t>
      </w:r>
      <w:r w:rsidRPr="001E2EDA">
        <w:rPr>
          <w:u w:val="single"/>
        </w:rPr>
        <w:t xml:space="preserve"> reasonably </w:t>
      </w:r>
      <w:r w:rsidRPr="009441C3">
        <w:rPr>
          <w:highlight w:val="green"/>
          <w:u w:val="single"/>
        </w:rPr>
        <w:t>conclude</w:t>
      </w:r>
      <w:r w:rsidRPr="001E2EDA">
        <w:rPr>
          <w:u w:val="single"/>
        </w:rPr>
        <w:t xml:space="preserve"> that </w:t>
      </w:r>
      <w:r w:rsidRPr="009441C3">
        <w:rPr>
          <w:highlight w:val="green"/>
          <w:u w:val="single"/>
        </w:rPr>
        <w:t xml:space="preserve">the </w:t>
      </w:r>
      <w:r w:rsidRPr="009441C3">
        <w:rPr>
          <w:rStyle w:val="Emphasis"/>
          <w:highlight w:val="green"/>
        </w:rPr>
        <w:t>destruction</w:t>
      </w:r>
      <w:r w:rsidRPr="009441C3">
        <w:rPr>
          <w:highlight w:val="green"/>
          <w:u w:val="single"/>
        </w:rPr>
        <w:t xml:space="preserve"> of </w:t>
      </w:r>
      <w:r w:rsidRPr="009441C3">
        <w:rPr>
          <w:rStyle w:val="Emphasis"/>
          <w:highlight w:val="green"/>
        </w:rPr>
        <w:t>Russia's economy</w:t>
      </w:r>
      <w:r w:rsidRPr="009441C3">
        <w:rPr>
          <w:highlight w:val="green"/>
          <w:u w:val="single"/>
        </w:rPr>
        <w:t xml:space="preserve"> is great</w:t>
      </w:r>
      <w:r w:rsidRPr="001E2EDA">
        <w:rPr>
          <w:u w:val="single"/>
        </w:rPr>
        <w:t xml:space="preserve"> news</w:t>
      </w:r>
      <w:r w:rsidRPr="00CF22A6">
        <w:rPr>
          <w:sz w:val="16"/>
        </w:rPr>
        <w:t xml:space="preserve"> for the United States of America. After all, </w:t>
      </w:r>
      <w:r w:rsidRPr="009441C3">
        <w:rPr>
          <w:highlight w:val="green"/>
          <w:u w:val="single"/>
        </w:rPr>
        <w:t>won't it</w:t>
      </w:r>
      <w:r w:rsidRPr="00CF22A6">
        <w:rPr>
          <w:sz w:val="16"/>
        </w:rPr>
        <w:t xml:space="preserve"> humble Vladimir Putin, forcing him to finally back out of his disastrous Ukraine invasion, soften his growing hostility toward Europe and the US, and generally </w:t>
      </w:r>
      <w:r w:rsidRPr="009441C3">
        <w:rPr>
          <w:rStyle w:val="Emphasis"/>
          <w:highlight w:val="green"/>
        </w:rPr>
        <w:t>ratchet down</w:t>
      </w:r>
      <w:r w:rsidRPr="001E2EDA">
        <w:rPr>
          <w:u w:val="single"/>
        </w:rPr>
        <w:t xml:space="preserve"> the brinksmanship and </w:t>
      </w:r>
      <w:r w:rsidRPr="009441C3">
        <w:rPr>
          <w:rStyle w:val="Emphasis"/>
          <w:highlight w:val="green"/>
        </w:rPr>
        <w:t>aggression</w:t>
      </w:r>
      <w:r w:rsidRPr="00CF22A6">
        <w:rPr>
          <w:sz w:val="16"/>
        </w:rPr>
        <w:t xml:space="preserve"> that have made him so troublesome?</w:t>
      </w:r>
    </w:p>
    <w:p w14:paraId="020C123A" w14:textId="77777777" w:rsidR="00232843" w:rsidRPr="00CF22A6" w:rsidRDefault="00232843" w:rsidP="00232843">
      <w:pPr>
        <w:rPr>
          <w:sz w:val="16"/>
        </w:rPr>
      </w:pPr>
      <w:r w:rsidRPr="001E2EDA">
        <w:rPr>
          <w:u w:val="single"/>
        </w:rPr>
        <w:t xml:space="preserve">Actually, </w:t>
      </w:r>
      <w:r w:rsidRPr="009441C3">
        <w:rPr>
          <w:rStyle w:val="Emphasis"/>
          <w:highlight w:val="green"/>
        </w:rPr>
        <w:t>it's the opposite</w:t>
      </w:r>
      <w:r w:rsidRPr="00CF22A6">
        <w:rPr>
          <w:sz w:val="16"/>
        </w:rPr>
        <w:t xml:space="preserve">. The odds are that </w:t>
      </w:r>
      <w:r w:rsidRPr="009F4563">
        <w:rPr>
          <w:u w:val="single"/>
        </w:rPr>
        <w:t xml:space="preserve">Russia's </w:t>
      </w:r>
      <w:r w:rsidRPr="009441C3">
        <w:rPr>
          <w:rStyle w:val="Emphasis"/>
          <w:highlight w:val="green"/>
        </w:rPr>
        <w:t>freefalling economy</w:t>
      </w:r>
      <w:r w:rsidRPr="009441C3">
        <w:rPr>
          <w:highlight w:val="green"/>
          <w:u w:val="single"/>
        </w:rPr>
        <w:t xml:space="preserve"> will make Putin</w:t>
      </w:r>
      <w:r w:rsidRPr="001E2EDA">
        <w:rPr>
          <w:u w:val="single"/>
        </w:rPr>
        <w:t xml:space="preserve"> even </w:t>
      </w:r>
      <w:r w:rsidRPr="009441C3">
        <w:rPr>
          <w:rStyle w:val="Emphasis"/>
          <w:highlight w:val="green"/>
        </w:rPr>
        <w:t>more aggressive</w:t>
      </w:r>
      <w:r w:rsidRPr="001E2EDA">
        <w:rPr>
          <w:u w:val="single"/>
        </w:rPr>
        <w:t xml:space="preserve">, </w:t>
      </w:r>
      <w:r w:rsidRPr="001E2EDA">
        <w:rPr>
          <w:rStyle w:val="Emphasis"/>
        </w:rPr>
        <w:t xml:space="preserve">more </w:t>
      </w:r>
      <w:r w:rsidRPr="009441C3">
        <w:rPr>
          <w:rStyle w:val="Emphasis"/>
          <w:highlight w:val="green"/>
        </w:rPr>
        <w:t>unpredictable</w:t>
      </w:r>
      <w:r w:rsidRPr="009441C3">
        <w:rPr>
          <w:highlight w:val="green"/>
          <w:u w:val="single"/>
        </w:rPr>
        <w:t xml:space="preserve">, and </w:t>
      </w:r>
      <w:r w:rsidRPr="009441C3">
        <w:rPr>
          <w:rStyle w:val="Emphasis"/>
          <w:highlight w:val="green"/>
        </w:rPr>
        <w:t>less willing to compromise</w:t>
      </w:r>
      <w:r w:rsidRPr="00CF22A6">
        <w:rPr>
          <w:sz w:val="16"/>
        </w:rPr>
        <w:t xml:space="preserve">. </w:t>
      </w:r>
      <w:r w:rsidRPr="009441C3">
        <w:rPr>
          <w:highlight w:val="green"/>
          <w:u w:val="single"/>
        </w:rPr>
        <w:t xml:space="preserve">The </w:t>
      </w:r>
      <w:r w:rsidRPr="009441C3">
        <w:rPr>
          <w:rStyle w:val="Emphasis"/>
          <w:highlight w:val="green"/>
        </w:rPr>
        <w:t>weaker</w:t>
      </w:r>
      <w:r w:rsidRPr="00CF22A6">
        <w:rPr>
          <w:sz w:val="16"/>
        </w:rPr>
        <w:t xml:space="preserve"> that </w:t>
      </w:r>
      <w:r w:rsidRPr="009441C3">
        <w:rPr>
          <w:rStyle w:val="Emphasis"/>
          <w:highlight w:val="green"/>
        </w:rPr>
        <w:t>Russia becomes</w:t>
      </w:r>
      <w:r w:rsidRPr="00CF22A6">
        <w:rPr>
          <w:sz w:val="16"/>
        </w:rPr>
        <w:t xml:space="preserve">, </w:t>
      </w:r>
      <w:r w:rsidRPr="009441C3">
        <w:rPr>
          <w:highlight w:val="green"/>
          <w:u w:val="single"/>
        </w:rPr>
        <w:t xml:space="preserve">the </w:t>
      </w:r>
      <w:r w:rsidRPr="009441C3">
        <w:rPr>
          <w:rStyle w:val="Emphasis"/>
          <w:highlight w:val="green"/>
        </w:rPr>
        <w:t>more</w:t>
      </w:r>
      <w:r w:rsidRPr="001E2EDA">
        <w:rPr>
          <w:rStyle w:val="Emphasis"/>
        </w:rPr>
        <w:t xml:space="preserve"> </w:t>
      </w:r>
      <w:r w:rsidRPr="009441C3">
        <w:rPr>
          <w:rStyle w:val="Emphasis"/>
          <w:highlight w:val="green"/>
        </w:rPr>
        <w:t>dangerous</w:t>
      </w:r>
      <w:r w:rsidRPr="001E2EDA">
        <w:rPr>
          <w:u w:val="single"/>
        </w:rPr>
        <w:t xml:space="preserve"> it will get, and that's terrible news for everyone, including the US</w:t>
      </w:r>
      <w:r w:rsidRPr="00CF22A6">
        <w:rPr>
          <w:sz w:val="16"/>
        </w:rPr>
        <w:t>.</w:t>
      </w:r>
    </w:p>
    <w:p w14:paraId="2423E6AE" w14:textId="77777777" w:rsidR="00232843" w:rsidRPr="00CF22A6" w:rsidRDefault="00232843" w:rsidP="00232843">
      <w:pPr>
        <w:rPr>
          <w:sz w:val="16"/>
        </w:rPr>
      </w:pPr>
      <w:r w:rsidRPr="00CF22A6">
        <w:rPr>
          <w:sz w:val="16"/>
        </w:rPr>
        <w:t xml:space="preserve">It is precisely because the cratering economy is weakening Putin that </w:t>
      </w:r>
      <w:r w:rsidRPr="009441C3">
        <w:rPr>
          <w:highlight w:val="green"/>
          <w:u w:val="single"/>
        </w:rPr>
        <w:t>it will force him to bolster his rule</w:t>
      </w:r>
      <w:r w:rsidRPr="00CF22A6">
        <w:rPr>
          <w:sz w:val="16"/>
        </w:rPr>
        <w:t xml:space="preserve">, </w:t>
      </w:r>
      <w:r w:rsidRPr="001E2EDA">
        <w:rPr>
          <w:u w:val="single"/>
        </w:rPr>
        <w:t xml:space="preserve">which he will almost certainly do </w:t>
      </w:r>
      <w:r w:rsidRPr="009441C3">
        <w:rPr>
          <w:highlight w:val="green"/>
          <w:u w:val="single"/>
        </w:rPr>
        <w:t>by drumming up</w:t>
      </w:r>
      <w:r w:rsidRPr="009F4563">
        <w:rPr>
          <w:u w:val="single"/>
        </w:rPr>
        <w:t xml:space="preserve"> </w:t>
      </w:r>
      <w:r w:rsidRPr="009F4563">
        <w:rPr>
          <w:rStyle w:val="Emphasis"/>
        </w:rPr>
        <w:t>nationalism</w:t>
      </w:r>
      <w:r w:rsidRPr="001E2EDA">
        <w:rPr>
          <w:u w:val="single"/>
        </w:rPr>
        <w:t xml:space="preserve">, </w:t>
      </w:r>
      <w:r w:rsidRPr="009441C3">
        <w:rPr>
          <w:rStyle w:val="Emphasis"/>
          <w:highlight w:val="green"/>
        </w:rPr>
        <w:t>foreign confrontations</w:t>
      </w:r>
      <w:r w:rsidRPr="009441C3">
        <w:rPr>
          <w:highlight w:val="green"/>
          <w:u w:val="single"/>
        </w:rPr>
        <w:t>, and</w:t>
      </w:r>
      <w:r w:rsidRPr="001E2EDA">
        <w:rPr>
          <w:u w:val="single"/>
        </w:rPr>
        <w:t xml:space="preserve"> state </w:t>
      </w:r>
      <w:r w:rsidRPr="009441C3">
        <w:rPr>
          <w:rStyle w:val="Emphasis"/>
          <w:highlight w:val="green"/>
        </w:rPr>
        <w:t>propaganda</w:t>
      </w:r>
      <w:r w:rsidRPr="00CF22A6">
        <w:rPr>
          <w:sz w:val="16"/>
        </w:rPr>
        <w:t xml:space="preserve">. </w:t>
      </w:r>
      <w:r w:rsidRPr="001E2EDA">
        <w:rPr>
          <w:u w:val="single"/>
        </w:rPr>
        <w:t xml:space="preserve">Russia, already hostile and isolated, is likely to become even more so, </w:t>
      </w:r>
      <w:r w:rsidRPr="001E2EDA">
        <w:rPr>
          <w:rStyle w:val="Emphasis"/>
        </w:rPr>
        <w:t>worsening</w:t>
      </w:r>
      <w:r w:rsidRPr="00CF22A6">
        <w:rPr>
          <w:sz w:val="16"/>
        </w:rPr>
        <w:t xml:space="preserve"> both </w:t>
      </w:r>
      <w:r w:rsidRPr="001E2EDA">
        <w:rPr>
          <w:rStyle w:val="Emphasis"/>
        </w:rPr>
        <w:t>its behavior abroad</w:t>
      </w:r>
      <w:r w:rsidRPr="00CF22A6">
        <w:rPr>
          <w:sz w:val="16"/>
        </w:rPr>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1055701E" w14:textId="77777777" w:rsidR="00232843" w:rsidRDefault="00232843" w:rsidP="00232843">
      <w:pPr>
        <w:rPr>
          <w:sz w:val="16"/>
        </w:rPr>
      </w:pPr>
      <w:r w:rsidRPr="00CF22A6">
        <w:rPr>
          <w:sz w:val="16"/>
        </w:rPr>
        <w:t xml:space="preserve">In all, </w:t>
      </w:r>
      <w:r w:rsidRPr="009441C3">
        <w:rPr>
          <w:highlight w:val="green"/>
          <w:u w:val="single"/>
        </w:rPr>
        <w:t>this</w:t>
      </w:r>
      <w:r w:rsidRPr="001E2EDA">
        <w:rPr>
          <w:u w:val="single"/>
        </w:rPr>
        <w:t xml:space="preserve"> effect </w:t>
      </w:r>
      <w:r w:rsidRPr="009441C3">
        <w:rPr>
          <w:highlight w:val="green"/>
          <w:u w:val="single"/>
        </w:rPr>
        <w:t>is starting to look</w:t>
      </w:r>
      <w:r w:rsidRPr="001E2EDA">
        <w:rPr>
          <w:u w:val="single"/>
        </w:rPr>
        <w:t xml:space="preserve"> something </w:t>
      </w:r>
      <w:r w:rsidRPr="009441C3">
        <w:rPr>
          <w:highlight w:val="green"/>
          <w:u w:val="single"/>
        </w:rPr>
        <w:t>like</w:t>
      </w:r>
      <w:r w:rsidRPr="001E2EDA">
        <w:rPr>
          <w:u w:val="single"/>
        </w:rPr>
        <w:t xml:space="preserve"> the </w:t>
      </w:r>
      <w:r w:rsidRPr="009441C3">
        <w:rPr>
          <w:rStyle w:val="Emphasis"/>
          <w:highlight w:val="green"/>
        </w:rPr>
        <w:t>North Koreaification of Russia</w:t>
      </w:r>
      <w:r w:rsidRPr="00CF22A6">
        <w:rPr>
          <w:sz w:val="16"/>
        </w:rPr>
        <w:t>. That does not mean that Russia is about to become or will ever be as isolated, hostile, or aggressive as North Korea, but it only has to edge a little bit in that direction to bring terrible consequences for the world and for Russians themselves.</w:t>
      </w:r>
    </w:p>
    <w:p w14:paraId="38BADD48" w14:textId="77777777" w:rsidR="00232843" w:rsidRPr="007D3B78" w:rsidRDefault="00232843" w:rsidP="00232843">
      <w:pPr>
        <w:keepNext/>
        <w:keepLines/>
        <w:spacing w:before="40" w:after="0"/>
        <w:outlineLvl w:val="3"/>
        <w:rPr>
          <w:rFonts w:eastAsiaTheme="majorEastAsia" w:cstheme="majorBidi"/>
          <w:b/>
          <w:iCs/>
          <w:sz w:val="26"/>
        </w:rPr>
      </w:pPr>
      <w:r w:rsidRPr="007D3B78">
        <w:rPr>
          <w:rFonts w:eastAsiaTheme="majorEastAsia" w:cstheme="majorBidi"/>
          <w:b/>
          <w:iCs/>
          <w:sz w:val="26"/>
        </w:rPr>
        <w:t xml:space="preserve">Collapse causes Putin lashout and nuke war </w:t>
      </w:r>
    </w:p>
    <w:p w14:paraId="73C7D757" w14:textId="77777777" w:rsidR="00232843" w:rsidRPr="007D3B78" w:rsidRDefault="00232843" w:rsidP="00232843">
      <w:r w:rsidRPr="007D3B78">
        <w:rPr>
          <w:b/>
          <w:sz w:val="24"/>
        </w:rPr>
        <w:t>Thompson 15</w:t>
      </w:r>
      <w:r w:rsidRPr="007D3B78">
        <w:t xml:space="preserve"> (Loren Thompson-Lexington Institute strategic consultant and Georgetown government PhD , “Why Putin's Russia Is The Biggest Threat To America In 2015”, </w:t>
      </w:r>
      <w:hyperlink r:id="rId11" w:history="1">
        <w:r w:rsidRPr="007D3B78">
          <w:t>http://www.forbes.com/sites/lorenthompson/2015/01/02/why-putins-russia-is-the-biggest-threat-to-america-in-2015/2/</w:t>
        </w:r>
      </w:hyperlink>
      <w:r w:rsidRPr="007D3B78">
        <w:t xml:space="preserve"> , 1-2-15)</w:t>
      </w:r>
    </w:p>
    <w:p w14:paraId="549D09AF" w14:textId="77777777" w:rsidR="00232843" w:rsidRPr="007D3B78" w:rsidRDefault="00232843" w:rsidP="00232843">
      <w:pPr>
        <w:rPr>
          <w:sz w:val="14"/>
        </w:rPr>
      </w:pPr>
      <w:r w:rsidRPr="007D3B78">
        <w:rPr>
          <w:sz w:val="14"/>
        </w:rPr>
        <w:t>Like the stock market crashes that periodically wipe out so many fortunes, military crises are hard to predict. Washington’s track record as a seer of future threats is remarkably poor. From the bombing of Pearl Harbor in the 1940s to North Korea’s invasion of the South in the 1950s to the Cuban Missile Crisis in the 1960s to the collapse of South Vietnam in the 1970s to the breakup of the Soviet empire in the 1980s to Iraq’s invasion of Kuwait in the 1990s to the 9-11 attacks and rise of ISIS in the new millennium, America’s policy elite never seems to see looming danger until it is too late. So don’t be surprised if the economic sanctions Washington has led the West in imposing on Russia look like a bad idea a year from now. At the moment, a combination of sanctions and plummeting oil prices seems to be dealing the government of President Vladimir Putin a heavy blow — just retribution, many say, for its invasion of Ukraine and annexation of Crimea last year. But as Alan Cullison observed in the Wall Street Journal this week, sanctions sometimes provoke precisely the opposite response from what policymakers hope. In Russia’s case, that could mean a threat to America’s survival. Let’s briefly consider how Russia’s current circumstances could lead to dangers that dwarf the challenges posed by ISIS and cyber attacks. A paranoid political culture. Russia’s moves on Ukraine look to many Westerners like a straightforward case of aggression. That is not the way they look to Vladimir Putin’s inner circle of advisors in Moscow, nor to most Russians. That inner circle is drawn mainly from the Russian security services — Putin himself spent 16 years in the KGB — and to them the revolution in Ukraine was a U.S.-backed coup aimed at weakening Russia. Putin describes the Crimea as a birthplace of Russian culture, and his government has repeatedly warned against the expansion of Western economic and political influence into a region historically regarded as Moscow’s sphere of influence. Putin relies heavily on the Kremlin bureaucracy to provide him with intelligence (he avoids the Internet), so his briefings tend to reinforce the view that Moscow was forced to intervene in Ukraine by Western subversion aimed</w:t>
      </w:r>
      <w:r w:rsidRPr="007D3B78">
        <w:rPr>
          <w:sz w:val="14"/>
          <w:u w:val="single"/>
        </w:rPr>
        <w:t xml:space="preserve"> </w:t>
      </w:r>
      <w:r w:rsidRPr="007D3B78">
        <w:rPr>
          <w:u w:val="single"/>
        </w:rPr>
        <w:t xml:space="preserve">at undermining his </w:t>
      </w:r>
      <w:r w:rsidRPr="007D3B78">
        <w:rPr>
          <w:b/>
          <w:iCs/>
          <w:u w:val="single"/>
          <w:bdr w:val="single" w:sz="24" w:space="0" w:color="auto"/>
        </w:rPr>
        <w:t xml:space="preserve">rule. </w:t>
      </w:r>
      <w:r w:rsidRPr="007D3B78">
        <w:rPr>
          <w:b/>
          <w:iCs/>
          <w:highlight w:val="cyan"/>
          <w:u w:val="single"/>
          <w:bdr w:val="single" w:sz="24" w:space="0" w:color="auto"/>
        </w:rPr>
        <w:t>A nuclear arsenal on hair trigger</w:t>
      </w:r>
      <w:r w:rsidRPr="007D3B78">
        <w:rPr>
          <w:sz w:val="14"/>
        </w:rPr>
        <w:t xml:space="preserve">. </w:t>
      </w:r>
      <w:r w:rsidRPr="007D3B78">
        <w:rPr>
          <w:u w:val="single"/>
        </w:rPr>
        <w:t>Between the two of them, Russia and America control over 90% of the world’s nuclear weapons. However, Moscow is far more dependent on its nuclear arsenal for security</w:t>
      </w:r>
      <w:r w:rsidRPr="007D3B78">
        <w:rPr>
          <w:sz w:val="14"/>
        </w:rPr>
        <w:t xml:space="preserve">, because it cannot afford to keep up with U.S. investments in new warfighting technology. </w:t>
      </w:r>
      <w:r w:rsidRPr="007D3B78">
        <w:rPr>
          <w:u w:val="single"/>
        </w:rPr>
        <w:t>So Russian military doctrine states that it might be necessary to use nuclear weapons to combat conventional attacks from the West.</w:t>
      </w:r>
      <w:r w:rsidRPr="007D3B78">
        <w:rPr>
          <w:sz w:val="14"/>
        </w:rPr>
        <w:t xml:space="preserve"> </w:t>
      </w:r>
      <w:r w:rsidRPr="007D3B78">
        <w:rPr>
          <w:b/>
          <w:iCs/>
          <w:u w:val="single"/>
          <w:bdr w:val="single" w:sz="24" w:space="0" w:color="auto"/>
        </w:rPr>
        <w:t xml:space="preserve">Many </w:t>
      </w:r>
      <w:r w:rsidRPr="007D3B78">
        <w:rPr>
          <w:b/>
          <w:iCs/>
          <w:highlight w:val="cyan"/>
          <w:u w:val="single"/>
          <w:bdr w:val="single" w:sz="24" w:space="0" w:color="auto"/>
        </w:rPr>
        <w:t>Russians think</w:t>
      </w:r>
      <w:r w:rsidRPr="007D3B78">
        <w:rPr>
          <w:b/>
          <w:iCs/>
          <w:u w:val="single"/>
          <w:bdr w:val="single" w:sz="24" w:space="0" w:color="auto"/>
        </w:rPr>
        <w:t xml:space="preserve"> that </w:t>
      </w:r>
      <w:r w:rsidRPr="007D3B78">
        <w:rPr>
          <w:b/>
          <w:iCs/>
          <w:highlight w:val="cyan"/>
          <w:u w:val="single"/>
          <w:bdr w:val="single" w:sz="24" w:space="0" w:color="auto"/>
        </w:rPr>
        <w:t xml:space="preserve">attacks </w:t>
      </w:r>
      <w:r w:rsidRPr="007D3B78">
        <w:rPr>
          <w:b/>
          <w:iCs/>
          <w:u w:val="single"/>
          <w:bdr w:val="single" w:sz="24" w:space="0" w:color="auto"/>
        </w:rPr>
        <w:t xml:space="preserve">on their country </w:t>
      </w:r>
      <w:r w:rsidRPr="007D3B78">
        <w:rPr>
          <w:b/>
          <w:iCs/>
          <w:highlight w:val="cyan"/>
          <w:u w:val="single"/>
          <w:bdr w:val="single" w:sz="24" w:space="0" w:color="auto"/>
        </w:rPr>
        <w:t>are a real possibility, and</w:t>
      </w:r>
      <w:r w:rsidRPr="007D3B78">
        <w:rPr>
          <w:b/>
          <w:iCs/>
          <w:u w:val="single"/>
          <w:bdr w:val="single" w:sz="24" w:space="0" w:color="auto"/>
        </w:rPr>
        <w:t xml:space="preserve"> that </w:t>
      </w:r>
      <w:r w:rsidRPr="007D3B78">
        <w:rPr>
          <w:b/>
          <w:iCs/>
          <w:highlight w:val="cyan"/>
          <w:u w:val="single"/>
          <w:bdr w:val="single" w:sz="24" w:space="0" w:color="auto"/>
        </w:rPr>
        <w:t>their nuclear deterrent</w:t>
      </w:r>
      <w:r w:rsidRPr="007D3B78">
        <w:rPr>
          <w:b/>
          <w:iCs/>
          <w:u w:val="single"/>
          <w:bdr w:val="single" w:sz="24" w:space="0" w:color="auto"/>
        </w:rPr>
        <w:t xml:space="preserve"> — which consists mainly of silo-based missiles in known locations — </w:t>
      </w:r>
      <w:r w:rsidRPr="007D3B78">
        <w:rPr>
          <w:b/>
          <w:iCs/>
          <w:highlight w:val="cyan"/>
          <w:u w:val="single"/>
          <w:bdr w:val="single" w:sz="24" w:space="0" w:color="auto"/>
        </w:rPr>
        <w:t>might have to be launched quickly to escape a preemptive strike</w:t>
      </w:r>
      <w:r w:rsidRPr="007D3B78">
        <w:rPr>
          <w:sz w:val="14"/>
        </w:rPr>
        <w:t xml:space="preserve">. Moscow staged a major nuclear exercise during last year’s Ukraine crisis in which it assumed missiles would have to be launched fast on warning of a Western attack. </w:t>
      </w:r>
      <w:r w:rsidRPr="007D3B78">
        <w:rPr>
          <w:u w:val="single"/>
        </w:rPr>
        <w:t>A senior Russian officer has stated that 96% of the strategic rocket force can be launched within minutes</w:t>
      </w:r>
      <w:r w:rsidRPr="007D3B78">
        <w:rPr>
          <w:sz w:val="14"/>
        </w:rPr>
        <w:t xml:space="preserve">. </w:t>
      </w:r>
      <w:r w:rsidRPr="007D3B78">
        <w:rPr>
          <w:b/>
          <w:iCs/>
          <w:highlight w:val="cyan"/>
          <w:u w:val="single"/>
          <w:bdr w:val="single" w:sz="24" w:space="0" w:color="auto"/>
        </w:rPr>
        <w:t xml:space="preserve">A collapsing </w:t>
      </w:r>
      <w:r w:rsidRPr="007D3B78">
        <w:rPr>
          <w:highlight w:val="cyan"/>
          <w:u w:val="single"/>
        </w:rPr>
        <w:t>economy</w:t>
      </w:r>
      <w:r w:rsidRPr="007D3B78">
        <w:rPr>
          <w:u w:val="single"/>
        </w:rPr>
        <w:t xml:space="preserve">. Much of </w:t>
      </w:r>
      <w:r w:rsidRPr="007D3B78">
        <w:rPr>
          <w:highlight w:val="cyan"/>
          <w:u w:val="single"/>
        </w:rPr>
        <w:t>Putin’s popularity</w:t>
      </w:r>
      <w:r w:rsidRPr="007D3B78">
        <w:rPr>
          <w:u w:val="single"/>
        </w:rPr>
        <w:t xml:space="preserve"> within Russia </w:t>
      </w:r>
      <w:r w:rsidRPr="007D3B78">
        <w:rPr>
          <w:highlight w:val="cyan"/>
          <w:u w:val="single"/>
        </w:rPr>
        <w:t>is traceable to</w:t>
      </w:r>
      <w:r w:rsidRPr="007D3B78">
        <w:rPr>
          <w:u w:val="single"/>
        </w:rPr>
        <w:t xml:space="preserve"> the impressive recovery of </w:t>
      </w:r>
      <w:r w:rsidRPr="007D3B78">
        <w:rPr>
          <w:highlight w:val="cyan"/>
          <w:u w:val="single"/>
        </w:rPr>
        <w:t>the</w:t>
      </w:r>
      <w:r w:rsidRPr="007D3B78">
        <w:rPr>
          <w:u w:val="single"/>
        </w:rPr>
        <w:t xml:space="preserve"> post-Soviet </w:t>
      </w:r>
      <w:r w:rsidRPr="007D3B78">
        <w:rPr>
          <w:highlight w:val="cyan"/>
          <w:u w:val="single"/>
        </w:rPr>
        <w:t>economy</w:t>
      </w:r>
      <w:r w:rsidRPr="007D3B78">
        <w:rPr>
          <w:u w:val="single"/>
        </w:rPr>
        <w:t xml:space="preserve"> on his watch</w:t>
      </w:r>
      <w:r w:rsidRPr="007D3B78">
        <w:rPr>
          <w:sz w:val="14"/>
        </w:rPr>
        <w:t xml:space="preserve">. Since he came to power in 2001, the country’s gross domestic product has grown sixfold, greatly increasing the size and affluence of the Russian middle class. But </w:t>
      </w:r>
      <w:r w:rsidRPr="007D3B78">
        <w:rPr>
          <w:highlight w:val="cyan"/>
          <w:u w:val="single"/>
        </w:rPr>
        <w:t>that growth has been based</w:t>
      </w:r>
      <w:r w:rsidRPr="007D3B78">
        <w:rPr>
          <w:u w:val="single"/>
        </w:rPr>
        <w:t xml:space="preserve"> in large part </w:t>
      </w:r>
      <w:r w:rsidRPr="007D3B78">
        <w:rPr>
          <w:highlight w:val="cyan"/>
          <w:u w:val="single"/>
        </w:rPr>
        <w:t xml:space="preserve">on </w:t>
      </w:r>
      <w:r w:rsidRPr="007D3B78">
        <w:rPr>
          <w:u w:val="single"/>
        </w:rPr>
        <w:t xml:space="preserve">the export of </w:t>
      </w:r>
      <w:r w:rsidRPr="007D3B78">
        <w:rPr>
          <w:highlight w:val="cyan"/>
          <w:u w:val="single"/>
        </w:rPr>
        <w:t>oil</w:t>
      </w:r>
      <w:r w:rsidRPr="007D3B78">
        <w:rPr>
          <w:u w:val="single"/>
        </w:rPr>
        <w:t xml:space="preserve"> and gas to neighboring countries</w:t>
      </w:r>
      <w:r w:rsidRPr="007D3B78">
        <w:rPr>
          <w:sz w:val="14"/>
        </w:rPr>
        <w:t xml:space="preserve"> at a time when energy prices reached record highs. Now </w:t>
      </w:r>
      <w:r w:rsidRPr="007D3B78">
        <w:rPr>
          <w:u w:val="single"/>
        </w:rPr>
        <w:t>the price of oil has fallen at the same time that economic sanctions are beginning to bite. T</w:t>
      </w:r>
      <w:r w:rsidRPr="007D3B78">
        <w:rPr>
          <w:sz w:val="14"/>
        </w:rPr>
        <w:t xml:space="preserve">he ruble lost nearly half its value against the dollar last year, and the economy has begun to shrink. Putin blames sanctions for 25-30% of current economic hardships. </w:t>
      </w:r>
      <w:r w:rsidRPr="007D3B78">
        <w:rPr>
          <w:u w:val="single"/>
        </w:rPr>
        <w:t xml:space="preserve">Many Westerns believe a prolonged recession </w:t>
      </w:r>
      <w:r w:rsidRPr="007D3B78">
        <w:rPr>
          <w:highlight w:val="cyan"/>
          <w:u w:val="single"/>
        </w:rPr>
        <w:t xml:space="preserve">would weaken Putin’s support, but </w:t>
      </w:r>
      <w:r w:rsidRPr="007D3B78">
        <w:rPr>
          <w:b/>
          <w:iCs/>
          <w:highlight w:val="cyan"/>
          <w:u w:val="single"/>
          <w:bdr w:val="single" w:sz="24" w:space="0" w:color="auto"/>
        </w:rPr>
        <w:t>because he can blame outsiders, economic troubles</w:t>
      </w:r>
      <w:r w:rsidRPr="007D3B78">
        <w:rPr>
          <w:u w:val="single"/>
        </w:rPr>
        <w:t xml:space="preserve"> might actually strengthen his hand and </w:t>
      </w:r>
      <w:r w:rsidRPr="007D3B78">
        <w:rPr>
          <w:highlight w:val="cyan"/>
          <w:u w:val="single"/>
        </w:rPr>
        <w:t>accelerate</w:t>
      </w:r>
      <w:r w:rsidRPr="007D3B78">
        <w:rPr>
          <w:u w:val="single"/>
        </w:rPr>
        <w:t xml:space="preserve"> the trend toward </w:t>
      </w:r>
      <w:r w:rsidRPr="007D3B78">
        <w:rPr>
          <w:b/>
          <w:iCs/>
          <w:highlight w:val="cyan"/>
          <w:u w:val="single"/>
          <w:bdr w:val="single" w:sz="24" w:space="0" w:color="auto"/>
        </w:rPr>
        <w:t>authoritarian rule</w:t>
      </w:r>
      <w:r w:rsidRPr="007D3B78">
        <w:rPr>
          <w:b/>
          <w:iCs/>
          <w:u w:val="single"/>
          <w:bdr w:val="single" w:sz="24" w:space="0" w:color="auto"/>
        </w:rPr>
        <w:t>. A deep sense of grievance</w:t>
      </w:r>
      <w:r w:rsidRPr="007D3B78">
        <w:rPr>
          <w:sz w:val="14"/>
        </w:rPr>
        <w:t xml:space="preserv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w:t>
      </w:r>
      <w:r w:rsidRPr="007D3B78">
        <w:rPr>
          <w:u w:val="single"/>
        </w:rPr>
        <w:t xml:space="preserve">authoritarian rulers in other nations, </w:t>
      </w:r>
      <w:r w:rsidRPr="007D3B78">
        <w:rPr>
          <w:highlight w:val="cyan"/>
          <w:u w:val="single"/>
        </w:rPr>
        <w:t>Putin has built his</w:t>
      </w:r>
      <w:r w:rsidRPr="007D3B78">
        <w:rPr>
          <w:u w:val="single"/>
        </w:rPr>
        <w:t xml:space="preserve"> political </w:t>
      </w:r>
      <w:r w:rsidRPr="007D3B78">
        <w:rPr>
          <w:highlight w:val="cyan"/>
          <w:u w:val="single"/>
        </w:rPr>
        <w:t>base by appealing to nationalism</w:t>
      </w:r>
      <w:r w:rsidRPr="007D3B78">
        <w:rPr>
          <w:u w:val="single"/>
        </w:rPr>
        <w:t>, fashioning a revisionist view of recent events in which Russia is the victim rather that the author of its own misfortunes. has called the break-up of the Soviet Union a tragedy of epic proportions, and apparently really believes</w:t>
      </w:r>
      <w:r w:rsidRPr="007D3B78">
        <w:rPr>
          <w:sz w:val="14"/>
        </w:rPr>
        <w:t xml:space="preserve"> it. </w:t>
      </w:r>
      <w:r w:rsidRPr="007D3B78">
        <w:rPr>
          <w:b/>
          <w:iCs/>
          <w:u w:val="single"/>
          <w:bdr w:val="single" w:sz="24" w:space="0" w:color="auto"/>
        </w:rPr>
        <w:t xml:space="preserve">By tapping into a deep vein of resentment in Russian political culture, </w:t>
      </w:r>
      <w:r w:rsidRPr="007D3B78">
        <w:rPr>
          <w:b/>
          <w:iCs/>
          <w:highlight w:val="cyan"/>
          <w:u w:val="single"/>
          <w:bdr w:val="single" w:sz="24" w:space="0" w:color="auto"/>
        </w:rPr>
        <w:t xml:space="preserve">Putin has created a broad constituency for standing up to outsiders even if it means </w:t>
      </w:r>
      <w:r w:rsidRPr="007D3B78">
        <w:rPr>
          <w:b/>
          <w:iCs/>
          <w:u w:val="single"/>
          <w:bdr w:val="single" w:sz="24" w:space="0" w:color="auto"/>
        </w:rPr>
        <w:t xml:space="preserve">prolonged economic hardship and the danger of </w:t>
      </w:r>
      <w:r w:rsidRPr="007D3B78">
        <w:rPr>
          <w:b/>
          <w:iCs/>
          <w:highlight w:val="cyan"/>
          <w:u w:val="single"/>
          <w:bdr w:val="single" w:sz="24" w:space="0" w:color="auto"/>
        </w:rPr>
        <w:t>war</w:t>
      </w:r>
      <w:r w:rsidRPr="007D3B78">
        <w:rPr>
          <w:sz w:val="14"/>
        </w:rPr>
        <w:t xml:space="preserve">. A vulnerable antagonist. Federal Reserve chair Janet Yellen says </w:t>
      </w:r>
      <w:r w:rsidRPr="007D3B78">
        <w:rPr>
          <w:b/>
          <w:iCs/>
          <w:highlight w:val="cyan"/>
          <w:u w:val="single"/>
          <w:bdr w:val="single" w:sz="24" w:space="0" w:color="auto"/>
        </w:rPr>
        <w:t>America faces little danger from Russia’s current troubles</w:t>
      </w:r>
      <w:r w:rsidRPr="007D3B78">
        <w:rPr>
          <w:sz w:val="14"/>
        </w:rPr>
        <w:t xml:space="preserve">, but that’s because she thinks in economic terms. In a broader sense, America potentially is in great danger because Putin and his advisors really believe they are the target of a Western plot to weaken their country. </w:t>
      </w:r>
      <w:r w:rsidRPr="007D3B78">
        <w:rPr>
          <w:b/>
          <w:iCs/>
          <w:u w:val="single"/>
          <w:bdr w:val="single" w:sz="24" w:space="0" w:color="auto"/>
        </w:rPr>
        <w:t xml:space="preserve">The biggest concern is that some new move by Russia along its borders degenerates into a crisis where </w:t>
      </w:r>
      <w:r w:rsidRPr="007D3B78">
        <w:rPr>
          <w:b/>
          <w:iCs/>
          <w:highlight w:val="cyan"/>
          <w:u w:val="single"/>
          <w:bdr w:val="single" w:sz="24" w:space="0" w:color="auto"/>
        </w:rPr>
        <w:t>Moscow thinks it can improve its</w:t>
      </w:r>
      <w:r w:rsidRPr="007D3B78">
        <w:rPr>
          <w:b/>
          <w:iCs/>
          <w:u w:val="single"/>
          <w:bdr w:val="single" w:sz="24" w:space="0" w:color="auto"/>
        </w:rPr>
        <w:t xml:space="preserve"> tactical </w:t>
      </w:r>
      <w:r w:rsidRPr="007D3B78">
        <w:rPr>
          <w:b/>
          <w:iCs/>
          <w:highlight w:val="cyan"/>
          <w:u w:val="single"/>
          <w:bdr w:val="single" w:sz="24" w:space="0" w:color="auto"/>
        </w:rPr>
        <w:t>situation by threatening local use of nuc</w:t>
      </w:r>
      <w:r w:rsidRPr="007D3B78">
        <w:rPr>
          <w:b/>
          <w:iCs/>
          <w:u w:val="single"/>
          <w:bdr w:val="single" w:sz="24" w:space="0" w:color="auto"/>
        </w:rPr>
        <w:t>lear weapon</w:t>
      </w:r>
      <w:r w:rsidRPr="007D3B78">
        <w:rPr>
          <w:b/>
          <w:iCs/>
          <w:highlight w:val="cyan"/>
          <w:u w:val="single"/>
          <w:bdr w:val="single" w:sz="24" w:space="0" w:color="auto"/>
        </w:rPr>
        <w:t>s</w:t>
      </w:r>
      <w:r w:rsidRPr="007D3B78">
        <w:rPr>
          <w:b/>
          <w:iCs/>
          <w:u w:val="single"/>
          <w:bdr w:val="single" w:sz="24" w:space="0" w:color="auto"/>
        </w:rPr>
        <w:t xml:space="preserve">, and then </w:t>
      </w:r>
      <w:r w:rsidRPr="007D3B78">
        <w:rPr>
          <w:b/>
          <w:iCs/>
          <w:highlight w:val="cyan"/>
          <w:u w:val="single"/>
          <w:bdr w:val="single" w:sz="24" w:space="0" w:color="auto"/>
        </w:rPr>
        <w:t>the crisis escalates</w:t>
      </w:r>
      <w:r w:rsidRPr="007D3B78">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w:t>
      </w:r>
      <w:r w:rsidRPr="007D3B78">
        <w:rPr>
          <w:sz w:val="16"/>
        </w:rPr>
        <w:t>the only reason Washington seems to have the upper hand right now is because it assumes leaders in Moscow will act “rationally.</w:t>
      </w:r>
      <w:r w:rsidRPr="007D3B78">
        <w:rPr>
          <w:sz w:val="14"/>
        </w:rPr>
        <w:t xml:space="preserve">” The unspoken wisdom in Washington today is that if nobody gives voice to such fears, then they don’t need to be addressed. </w:t>
      </w:r>
      <w:r w:rsidRPr="007D3B78">
        <w:rPr>
          <w:u w:val="single"/>
        </w:rPr>
        <w:t>That’s how a peaceful world stumbled into the First World War a century ago — by not acknowledging the worst-case potential of a crisis in Eastern Europe</w:t>
      </w:r>
      <w:r w:rsidRPr="007D3B78">
        <w:rPr>
          <w:sz w:val="14"/>
        </w:rPr>
        <w:t xml:space="preserve"> — and the blindness of leaders back then explains most of what went wrong later in the 20th Century. </w:t>
      </w:r>
      <w:r w:rsidRPr="007D3B78">
        <w:rPr>
          <w:sz w:val="16"/>
        </w:rPr>
        <w:t>If we want to avoid the risk of reliving that multi-generation lesson, then U.S. policymakers need to do something more than simply wait for Putin to crack</w:t>
      </w:r>
      <w:r w:rsidRPr="007D3B78">
        <w:rPr>
          <w:sz w:val="14"/>
        </w:rPr>
        <w:t>.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7AB347A6" w14:textId="77777777" w:rsidR="00FA7BA9" w:rsidRPr="006836D1" w:rsidRDefault="00FA7BA9" w:rsidP="00FA7BA9">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4AD0A85C" w14:textId="77777777" w:rsidR="00FA7BA9" w:rsidRDefault="00FA7BA9" w:rsidP="00FA7BA9">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41D7B168" w14:textId="77777777" w:rsidR="00FA7BA9" w:rsidRPr="002866F9" w:rsidRDefault="00FA7BA9" w:rsidP="00FA7BA9">
      <w:pPr>
        <w:rPr>
          <w:sz w:val="12"/>
        </w:rPr>
      </w:pPr>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111C20">
        <w:rPr>
          <w:rStyle w:val="StyleUnderline"/>
          <w:highlight w:val="cyan"/>
        </w:rPr>
        <w:t>probability of</w:t>
      </w:r>
      <w:r w:rsidRPr="002866F9">
        <w:rPr>
          <w:rStyle w:val="StyleUnderline"/>
        </w:rPr>
        <w:t xml:space="preserve"> eventual warming of </w:t>
      </w:r>
      <w:r w:rsidRPr="00111C20">
        <w:rPr>
          <w:rStyle w:val="StyleUnderline"/>
          <w:highlight w:val="cyan"/>
        </w:rPr>
        <w:t>6°C is</w:t>
      </w:r>
      <w:r w:rsidRPr="002866F9">
        <w:rPr>
          <w:rStyle w:val="StyleUnderline"/>
        </w:rPr>
        <w:t xml:space="preserve"> around </w:t>
      </w:r>
      <w:r w:rsidRPr="00111C20">
        <w:rPr>
          <w:rStyle w:val="StyleUnderline"/>
          <w:highlight w:val="cyan"/>
        </w:rPr>
        <w:t>10%</w:t>
      </w:r>
      <w:r w:rsidRPr="002866F9">
        <w:rPr>
          <w:rStyle w:val="StyleUnderline"/>
        </w:rPr>
        <w:t xml:space="preserve">,23 </w:t>
      </w:r>
      <w:r w:rsidRPr="00111C20">
        <w:rPr>
          <w:rStyle w:val="StyleUnderline"/>
          <w:highlight w:val="cyan"/>
        </w:rPr>
        <w:t>and</w:t>
      </w:r>
      <w:r w:rsidRPr="002866F9">
        <w:rPr>
          <w:rStyle w:val="StyleUnderline"/>
        </w:rPr>
        <w:t xml:space="preserve"> of </w:t>
      </w:r>
      <w:r w:rsidRPr="00111C20">
        <w:rPr>
          <w:rStyle w:val="StyleUnderline"/>
          <w:highlight w:val="cyan"/>
        </w:rPr>
        <w:t>10°C is</w:t>
      </w:r>
      <w:r w:rsidRPr="002866F9">
        <w:rPr>
          <w:rStyle w:val="StyleUnderline"/>
        </w:rPr>
        <w:t xml:space="preserve"> around </w:t>
      </w:r>
      <w:r w:rsidRPr="00111C20">
        <w:rPr>
          <w:rStyle w:val="StyleUnderline"/>
          <w:highlight w:val="cyan"/>
        </w:rPr>
        <w:t>3%</w:t>
      </w:r>
      <w:r w:rsidRPr="002866F9">
        <w:rPr>
          <w:rStyle w:val="StyleUnderline"/>
        </w:rPr>
        <w:t xml:space="preserve">.24 </w:t>
      </w:r>
      <w:r w:rsidRPr="00111C20">
        <w:rPr>
          <w:rStyle w:val="Emphasis"/>
          <w:highlight w:val="cyan"/>
        </w:rPr>
        <w:t>These</w:t>
      </w:r>
      <w:r w:rsidRPr="002866F9">
        <w:rPr>
          <w:rStyle w:val="Emphasis"/>
        </w:rPr>
        <w:t xml:space="preserve"> estimates </w:t>
      </w:r>
      <w:r w:rsidRPr="00111C20">
        <w:rPr>
          <w:rStyle w:val="Emphasis"/>
          <w:highlight w:val="cyan"/>
        </w:rPr>
        <w:t>are</w:t>
      </w:r>
      <w:r w:rsidRPr="002866F9">
        <w:rPr>
          <w:rStyle w:val="Emphasis"/>
        </w:rPr>
        <w:t xml:space="preserve"> of course </w:t>
      </w:r>
      <w:r w:rsidRPr="00111C20">
        <w:rPr>
          <w:rStyle w:val="Emphasis"/>
          <w:highlight w:val="cyan"/>
        </w:rPr>
        <w:t>highly uncertain</w:t>
      </w:r>
      <w:r w:rsidRPr="002866F9">
        <w:rPr>
          <w:rStyle w:val="StyleUnderline"/>
        </w:rPr>
        <w:t>.</w:t>
      </w:r>
      <w:r>
        <w:rPr>
          <w:rStyle w:val="StyleUnderline"/>
        </w:rPr>
        <w:t xml:space="preserve"> </w:t>
      </w:r>
      <w:r w:rsidRPr="00111C20">
        <w:rPr>
          <w:rStyle w:val="StyleUnderline"/>
          <w:highlight w:val="cyan"/>
        </w:rPr>
        <w:t>It is likely</w:t>
      </w:r>
      <w:r w:rsidRPr="002866F9">
        <w:rPr>
          <w:rStyle w:val="StyleUnderline"/>
        </w:rPr>
        <w:t xml:space="preserve"> that </w:t>
      </w:r>
      <w:r w:rsidRPr="00111C20">
        <w:rPr>
          <w:rStyle w:val="StyleUnderline"/>
          <w:highlight w:val="cyan"/>
        </w:rPr>
        <w:t>the world will take action</w:t>
      </w:r>
      <w:r w:rsidRPr="002866F9">
        <w:rPr>
          <w:rStyle w:val="StyleUnderline"/>
        </w:rPr>
        <w:t xml:space="preserve"> against climate change </w:t>
      </w:r>
      <w:r w:rsidRPr="00111C20">
        <w:rPr>
          <w:rStyle w:val="StyleUnderline"/>
          <w:highlight w:val="cyan"/>
        </w:rPr>
        <w:t>once it begins to impose</w:t>
      </w:r>
      <w:r w:rsidRPr="002866F9">
        <w:rPr>
          <w:rStyle w:val="StyleUnderline"/>
        </w:rPr>
        <w:t xml:space="preserve"> large </w:t>
      </w:r>
      <w:r w:rsidRPr="00111C20">
        <w:rPr>
          <w:rStyle w:val="StyleUnderline"/>
          <w:highlight w:val="cyan"/>
        </w:rPr>
        <w:t>costs</w:t>
      </w:r>
      <w:r w:rsidRPr="002866F9">
        <w:rPr>
          <w:rStyle w:val="StyleUnderline"/>
        </w:rPr>
        <w:t xml:space="preserve"> on human society, </w:t>
      </w:r>
      <w:r w:rsidRPr="00111C20">
        <w:rPr>
          <w:rStyle w:val="Emphasis"/>
          <w:highlight w:val="cyan"/>
        </w:rPr>
        <w:t>long before</w:t>
      </w:r>
      <w:r w:rsidRPr="002866F9">
        <w:rPr>
          <w:rStyle w:val="StyleUnderline"/>
        </w:rPr>
        <w:t xml:space="preserve"> there is </w:t>
      </w:r>
      <w:r w:rsidRPr="00111C20">
        <w:rPr>
          <w:rStyle w:val="StyleUnderline"/>
          <w:highlight w:val="cyan"/>
        </w:rPr>
        <w:t>warming of 10</w:t>
      </w:r>
      <w:r w:rsidRPr="00111C20">
        <w:rPr>
          <w:rStyle w:val="Emphasis"/>
          <w:highlight w:val="cyan"/>
        </w:rPr>
        <w:t>°C</w:t>
      </w:r>
      <w:r w:rsidRPr="002866F9">
        <w:rPr>
          <w:sz w:val="12"/>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1232F2A7" w14:textId="77777777" w:rsidR="00B34F15" w:rsidRPr="003321F9" w:rsidRDefault="00B34F15" w:rsidP="00B34F15">
      <w:pPr>
        <w:pStyle w:val="Heading4"/>
        <w:rPr>
          <w:rFonts w:cs="Arial"/>
        </w:rPr>
      </w:pPr>
      <w:r>
        <w:rPr>
          <w:rFonts w:cs="Arial"/>
        </w:rPr>
        <w:t>Negative feedback loops check for warmiing</w:t>
      </w:r>
    </w:p>
    <w:p w14:paraId="47939981" w14:textId="77777777" w:rsidR="00B34F15" w:rsidRPr="003321F9" w:rsidRDefault="00C2095D" w:rsidP="00B34F15">
      <w:hyperlink r:id="rId12" w:history="1">
        <w:r w:rsidR="00B34F15" w:rsidRPr="003321F9">
          <w:rPr>
            <w:rStyle w:val="Style13ptBold"/>
          </w:rPr>
          <w:t>Singer</w:t>
        </w:r>
      </w:hyperlink>
      <w:r w:rsidR="00B34F15" w:rsidRPr="003321F9">
        <w:rPr>
          <w:rStyle w:val="Style13ptBold"/>
        </w:rPr>
        <w:t xml:space="preserve"> et al 15</w:t>
      </w:r>
      <w:r w:rsidR="00B34F15" w:rsidRPr="003321F9">
        <w:rPr>
          <w:rStyle w:val="Hyperlink"/>
        </w:rPr>
        <w:t>. (Dr. Siegfried Fred Singer is an Austrian-born American physicist and emeritus professor of environmental science at the University of Virginia. Dr. Robert Merlin Carter was an English palaeontologist, stratigrapher and marine geologist. Dr. Craig D. Idso is the founder, former president and current chairman of the board of the Center for the Study of Carbon Dioxide and Global Change. Why Scientists Disagree About Global Warming. December 4, 2015. https://www.heartland.org/sites/default/files/12-04-15_why_scientists_disagree.pdf)</w:t>
      </w:r>
    </w:p>
    <w:p w14:paraId="0474C37B" w14:textId="77777777" w:rsidR="00B34F15" w:rsidRPr="003321F9" w:rsidRDefault="00B34F15" w:rsidP="00B34F15"/>
    <w:p w14:paraId="0E7C0274" w14:textId="77777777" w:rsidR="00B34F15" w:rsidRDefault="00B34F15" w:rsidP="00B34F15">
      <w:pPr>
        <w:rPr>
          <w:rStyle w:val="Emphasis"/>
        </w:rPr>
      </w:pPr>
      <w:r w:rsidRPr="003321F9">
        <w:rPr>
          <w:rStyle w:val="StyleUnderline"/>
        </w:rPr>
        <w:t>A doubling of CO2 from pre-industrial levels</w:t>
      </w:r>
      <w:r w:rsidRPr="003321F9">
        <w:rPr>
          <w:sz w:val="16"/>
        </w:rPr>
        <w:t xml:space="preserve"> (from 280 to 560 ppm) </w:t>
      </w:r>
      <w:r w:rsidRPr="003321F9">
        <w:rPr>
          <w:rStyle w:val="StyleUnderline"/>
        </w:rPr>
        <w:t xml:space="preserve">would likely produce a temperature forcing of 3.7 Wm-2 in the lower atmosphere, for about ~1°C of prima facie warming. </w:t>
      </w:r>
      <w:r w:rsidRPr="003321F9">
        <w:rPr>
          <w:sz w:val="16"/>
        </w:rPr>
        <w:t xml:space="preserve"># </w:t>
      </w:r>
      <w:r w:rsidRPr="00E34B9C">
        <w:rPr>
          <w:rStyle w:val="StyleUnderline"/>
          <w:highlight w:val="cyan"/>
        </w:rPr>
        <w:t>IPCC models stress</w:t>
      </w:r>
      <w:r w:rsidRPr="003321F9">
        <w:rPr>
          <w:rStyle w:val="StyleUnderline"/>
        </w:rPr>
        <w:t xml:space="preserve"> the importance of </w:t>
      </w:r>
      <w:r w:rsidRPr="00E34B9C">
        <w:rPr>
          <w:rStyle w:val="StyleUnderline"/>
          <w:highlight w:val="cyan"/>
        </w:rPr>
        <w:t>positive feedback</w:t>
      </w:r>
      <w:r w:rsidRPr="003321F9">
        <w:rPr>
          <w:rStyle w:val="StyleUnderline"/>
        </w:rPr>
        <w:t xml:space="preserve"> from increasing water vapor and thereby project warming of ~3–6°C, whereas empirical data indicate an order of magnitude less warming of ~0.3–1.0°C. </w:t>
      </w:r>
      <w:r w:rsidRPr="003321F9">
        <w:rPr>
          <w:sz w:val="16"/>
        </w:rPr>
        <w:t xml:space="preserve"># In ice core samples, </w:t>
      </w:r>
      <w:r w:rsidRPr="003321F9">
        <w:rPr>
          <w:rStyle w:val="StyleUnderline"/>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3321F9">
        <w:rPr>
          <w:sz w:val="16"/>
        </w:rPr>
        <w:t>. Atmospheric methane (CH4) levels for the past two decades fall well below the values projected by IPCC in its assessment reports. I</w:t>
      </w:r>
      <w:r w:rsidRPr="003321F9">
        <w:rPr>
          <w:rStyle w:val="StyleUnderline"/>
        </w:rPr>
        <w:t xml:space="preserve">PCC’s temperature projections incorporate these inflated CH4 estimates and need downward revision accordingly. </w:t>
      </w:r>
      <w:r w:rsidRPr="003321F9">
        <w:rPr>
          <w:sz w:val="16"/>
        </w:rPr>
        <w:t xml:space="preserve"># </w:t>
      </w:r>
      <w:r w:rsidRPr="003321F9">
        <w:rPr>
          <w:rStyle w:val="Emphasis"/>
        </w:rPr>
        <w:t xml:space="preserve">The </w:t>
      </w:r>
      <w:r w:rsidRPr="00E34B9C">
        <w:rPr>
          <w:rStyle w:val="Emphasis"/>
          <w:highlight w:val="cyan"/>
        </w:rPr>
        <w:t>thawing of permafrost</w:t>
      </w:r>
      <w:r w:rsidRPr="003321F9">
        <w:rPr>
          <w:rStyle w:val="Emphasis"/>
        </w:rPr>
        <w:t xml:space="preserve"> or submarine gas hydrates </w:t>
      </w:r>
      <w:r w:rsidRPr="00E34B9C">
        <w:rPr>
          <w:rStyle w:val="Emphasis"/>
          <w:highlight w:val="cyan"/>
        </w:rPr>
        <w:t>is not likely to emit dangerous amounts of methane</w:t>
      </w:r>
      <w:r w:rsidRPr="003321F9">
        <w:rPr>
          <w:rStyle w:val="Emphasis"/>
        </w:rPr>
        <w:t xml:space="preserve"> at current rates of warming. </w:t>
      </w:r>
      <w:r w:rsidRPr="003321F9">
        <w:rPr>
          <w:sz w:val="16"/>
        </w:rPr>
        <w:t xml:space="preserve"># </w:t>
      </w:r>
      <w:r w:rsidRPr="00E34B9C">
        <w:rPr>
          <w:rStyle w:val="Emphasis"/>
          <w:highlight w:val="cyan"/>
        </w:rPr>
        <w:t>Nitrous oxide</w:t>
      </w:r>
      <w:r w:rsidRPr="003321F9">
        <w:rPr>
          <w:rStyle w:val="Emphasis"/>
        </w:rPr>
        <w:t xml:space="preserve"> (N2O) </w:t>
      </w:r>
      <w:r w:rsidRPr="00E34B9C">
        <w:rPr>
          <w:rStyle w:val="Emphasis"/>
          <w:highlight w:val="cyan"/>
        </w:rPr>
        <w:t>emissions are expected to fall as CO2</w:t>
      </w:r>
      <w:r w:rsidRPr="003321F9">
        <w:rPr>
          <w:rStyle w:val="Emphasis"/>
        </w:rPr>
        <w:t xml:space="preserve"> concentrations </w:t>
      </w:r>
      <w:r w:rsidRPr="00E34B9C">
        <w:rPr>
          <w:rStyle w:val="Emphasis"/>
          <w:highlight w:val="cyan"/>
        </w:rPr>
        <w:t>and temp</w:t>
      </w:r>
      <w:r w:rsidRPr="003321F9">
        <w:rPr>
          <w:rStyle w:val="Emphasis"/>
        </w:rPr>
        <w:t xml:space="preserve">eratures </w:t>
      </w:r>
      <w:r w:rsidRPr="00E34B9C">
        <w:rPr>
          <w:rStyle w:val="Emphasis"/>
          <w:highlight w:val="cyan"/>
        </w:rPr>
        <w:t>rise,</w:t>
      </w:r>
      <w:r w:rsidRPr="003321F9">
        <w:rPr>
          <w:rStyle w:val="Emphasis"/>
        </w:rPr>
        <w:t xml:space="preserve"> indicating it acts </w:t>
      </w:r>
      <w:r w:rsidRPr="00E34B9C">
        <w:rPr>
          <w:rStyle w:val="Emphasis"/>
          <w:highlight w:val="cyan"/>
        </w:rPr>
        <w:t>as a negative</w:t>
      </w:r>
      <w:r w:rsidRPr="003321F9">
        <w:rPr>
          <w:rStyle w:val="Emphasis"/>
        </w:rPr>
        <w:t xml:space="preserve"> climate </w:t>
      </w:r>
      <w:r w:rsidRPr="00E34B9C">
        <w:rPr>
          <w:rStyle w:val="Emphasis"/>
          <w:highlight w:val="cyan"/>
        </w:rPr>
        <w:t>feedback</w:t>
      </w:r>
      <w:r w:rsidRPr="003321F9">
        <w:rPr>
          <w:rStyle w:val="Emphasis"/>
        </w:rPr>
        <w:t xml:space="preserve">. </w:t>
      </w:r>
      <w:r w:rsidRPr="003321F9">
        <w:rPr>
          <w:sz w:val="16"/>
        </w:rPr>
        <w:t xml:space="preserve"># </w:t>
      </w:r>
      <w:r w:rsidRPr="003321F9">
        <w:rPr>
          <w:rStyle w:val="Emphasis"/>
        </w:rPr>
        <w:t xml:space="preserve">Other </w:t>
      </w:r>
      <w:r w:rsidRPr="00E34B9C">
        <w:rPr>
          <w:rStyle w:val="Emphasis"/>
          <w:highlight w:val="cyan"/>
        </w:rPr>
        <w:t>negative feedbacks</w:t>
      </w:r>
      <w:r w:rsidRPr="003321F9">
        <w:rPr>
          <w:rStyle w:val="Emphasis"/>
        </w:rPr>
        <w:t xml:space="preserve"> on climate sensitivity that </w:t>
      </w:r>
      <w:r w:rsidRPr="00E34B9C">
        <w:rPr>
          <w:rStyle w:val="Emphasis"/>
          <w:highlight w:val="cyan"/>
        </w:rPr>
        <w:t>are</w:t>
      </w:r>
      <w:r w:rsidRPr="003321F9">
        <w:rPr>
          <w:rStyle w:val="Emphasis"/>
        </w:rPr>
        <w:t xml:space="preserve"> either </w:t>
      </w:r>
      <w:r w:rsidRPr="00E34B9C">
        <w:rPr>
          <w:rStyle w:val="Emphasis"/>
          <w:highlight w:val="cyan"/>
        </w:rPr>
        <w:t>discounted or underestimated</w:t>
      </w:r>
      <w:r w:rsidRPr="003321F9">
        <w:rPr>
          <w:rStyle w:val="Emphasis"/>
        </w:rPr>
        <w:t xml:space="preserve"> by IPCC include </w:t>
      </w:r>
      <w:r w:rsidRPr="00E34B9C">
        <w:rPr>
          <w:rStyle w:val="Emphasis"/>
          <w:highlight w:val="cyan"/>
        </w:rPr>
        <w:t>increases in low-level clouds</w:t>
      </w:r>
      <w:r w:rsidRPr="003321F9">
        <w:rPr>
          <w:rStyle w:val="Emphasis"/>
        </w:rPr>
        <w:t xml:space="preserve"> in response to enhanced atmospheric water vapor, </w:t>
      </w:r>
      <w:r w:rsidRPr="00E34B9C">
        <w:rPr>
          <w:rStyle w:val="Emphasis"/>
          <w:highlight w:val="cyan"/>
        </w:rPr>
        <w:t>increases in ocean emissions of dimethyl sulfide</w:t>
      </w:r>
      <w:r w:rsidRPr="003321F9">
        <w:rPr>
          <w:rStyle w:val="Emphasis"/>
        </w:rPr>
        <w:t xml:space="preserve"> (DMS), and the presence and total </w:t>
      </w:r>
      <w:r w:rsidRPr="00E34B9C">
        <w:rPr>
          <w:rStyle w:val="Emphasis"/>
          <w:highlight w:val="cyan"/>
        </w:rPr>
        <w:t>cooling effect o</w:t>
      </w:r>
      <w:r w:rsidRPr="003321F9">
        <w:rPr>
          <w:rStyle w:val="Emphasis"/>
        </w:rPr>
        <w:t xml:space="preserve">f both natural and industrial </w:t>
      </w:r>
      <w:r w:rsidRPr="00E34B9C">
        <w:rPr>
          <w:rStyle w:val="Emphasis"/>
          <w:highlight w:val="cyan"/>
        </w:rPr>
        <w:t>aerosols.</w:t>
      </w:r>
    </w:p>
    <w:p w14:paraId="4676DB88" w14:textId="77777777" w:rsidR="00B34F15" w:rsidRPr="00253D40" w:rsidRDefault="00B34F15" w:rsidP="00B34F15">
      <w:pPr>
        <w:pStyle w:val="Heading4"/>
        <w:rPr>
          <w:rFonts w:cs="Calibri"/>
        </w:rPr>
      </w:pPr>
      <w:r w:rsidRPr="00253D40">
        <w:rPr>
          <w:rFonts w:cs="Calibri"/>
        </w:rPr>
        <w:t>Climate change won’t cause conflict – resiliency and empirics.</w:t>
      </w:r>
    </w:p>
    <w:p w14:paraId="58D0BD82" w14:textId="77777777" w:rsidR="00B34F15" w:rsidRPr="00253D40" w:rsidRDefault="00B34F15" w:rsidP="00B34F15">
      <w:pPr>
        <w:rPr>
          <w:rStyle w:val="Style13ptBold"/>
        </w:rPr>
      </w:pPr>
      <w:r w:rsidRPr="00253D40">
        <w:rPr>
          <w:rStyle w:val="Style13ptBold"/>
        </w:rPr>
        <w:t>Böhm, PhD, ‘16</w:t>
      </w:r>
    </w:p>
    <w:p w14:paraId="5B02FA8B" w14:textId="77777777" w:rsidR="00B34F15" w:rsidRPr="00253D40" w:rsidRDefault="00B34F15" w:rsidP="00B34F15">
      <w:pPr>
        <w:rPr>
          <w:sz w:val="16"/>
          <w:szCs w:val="16"/>
        </w:rPr>
      </w:pPr>
      <w:r w:rsidRPr="00253D40">
        <w:rPr>
          <w:sz w:val="16"/>
          <w:szCs w:val="16"/>
        </w:rPr>
        <w:t>(Steffen, Warwick, ProfOrganisation&amp;Sustainability@ExeterBusiness, https://theconversation.com/link-between-climate-change-and-armed-conflict-is-exaggerated-new-study-67182, October 17) BW</w:t>
      </w:r>
    </w:p>
    <w:p w14:paraId="1C5289EE" w14:textId="77777777" w:rsidR="00B34F15" w:rsidRPr="00253D40" w:rsidRDefault="00B34F15" w:rsidP="00B34F15">
      <w:pPr>
        <w:rPr>
          <w:sz w:val="16"/>
        </w:rPr>
      </w:pPr>
      <w:r w:rsidRPr="00253D40">
        <w:rPr>
          <w:rStyle w:val="StyleUnderline"/>
        </w:rPr>
        <w:t>Can climate change explain</w:t>
      </w:r>
      <w:r w:rsidRPr="00253D40">
        <w:rPr>
          <w:sz w:val="16"/>
        </w:rPr>
        <w:t xml:space="preserve"> the conflict in </w:t>
      </w:r>
      <w:r w:rsidRPr="00253D40">
        <w:rPr>
          <w:rStyle w:val="StyleUnderline"/>
        </w:rPr>
        <w:t>Syria</w:t>
      </w:r>
      <w:r w:rsidRPr="00253D40">
        <w:rPr>
          <w:sz w:val="16"/>
        </w:rPr>
        <w:t xml:space="preserve">? Prince Charles once famously listed drought as a root cause of the war. Similar arguments have been made by other campaigners like UN climate envoy Mary Robinson, celebrities such as singer Charlotte Church, </w:t>
      </w:r>
      <w:r w:rsidRPr="00253D40">
        <w:rPr>
          <w:rStyle w:val="StyleUnderline"/>
        </w:rPr>
        <w:t>and</w:t>
      </w:r>
      <w:r w:rsidRPr="00253D40">
        <w:rPr>
          <w:sz w:val="16"/>
        </w:rPr>
        <w:t xml:space="preserve"> even politicians like Bernie Sanders (who claimed “climate change is directly related to the growth of </w:t>
      </w:r>
      <w:r w:rsidRPr="00253D40">
        <w:rPr>
          <w:rStyle w:val="StyleUnderline"/>
        </w:rPr>
        <w:t>terrorism</w:t>
      </w:r>
      <w:r w:rsidRPr="00253D40">
        <w:rPr>
          <w:sz w:val="16"/>
        </w:rPr>
        <w:t xml:space="preserve">”). Their views are supported by academic research on Syria and elsewhere. But now </w:t>
      </w:r>
      <w:r w:rsidRPr="00253D40">
        <w:rPr>
          <w:rStyle w:val="Emphasis"/>
        </w:rPr>
        <w:t>a new study</w:t>
      </w:r>
      <w:r w:rsidRPr="00253D40">
        <w:rPr>
          <w:sz w:val="16"/>
        </w:rPr>
        <w:t xml:space="preserve"> in the journal PNAS </w:t>
      </w:r>
      <w:r w:rsidRPr="00253D40">
        <w:rPr>
          <w:rStyle w:val="Emphasis"/>
        </w:rPr>
        <w:t xml:space="preserve">suggests that the </w:t>
      </w:r>
      <w:r w:rsidRPr="006C7151">
        <w:rPr>
          <w:rStyle w:val="Emphasis"/>
          <w:highlight w:val="green"/>
        </w:rPr>
        <w:t>link between climate</w:t>
      </w:r>
      <w:r w:rsidRPr="00253D40">
        <w:rPr>
          <w:rStyle w:val="Emphasis"/>
        </w:rPr>
        <w:t xml:space="preserve"> change </w:t>
      </w:r>
      <w:r w:rsidRPr="006C7151">
        <w:rPr>
          <w:rStyle w:val="Emphasis"/>
          <w:highlight w:val="green"/>
        </w:rPr>
        <w:t>and</w:t>
      </w:r>
      <w:r w:rsidRPr="00253D40">
        <w:rPr>
          <w:rStyle w:val="Emphasis"/>
        </w:rPr>
        <w:t xml:space="preserve"> armed </w:t>
      </w:r>
      <w:r w:rsidRPr="006C7151">
        <w:rPr>
          <w:rStyle w:val="Emphasis"/>
          <w:highlight w:val="green"/>
        </w:rPr>
        <w:t>conflict is overhyped</w:t>
      </w:r>
      <w:r w:rsidRPr="00253D40">
        <w:rPr>
          <w:rStyle w:val="Emphasis"/>
        </w:rPr>
        <w:t>.</w:t>
      </w:r>
      <w:r w:rsidRPr="00253D40">
        <w:rPr>
          <w:sz w:val="16"/>
        </w:rPr>
        <w:t xml:space="preserve"> This matters because </w:t>
      </w:r>
      <w:r w:rsidRPr="00253D40">
        <w:rPr>
          <w:rStyle w:val="StyleUnderline"/>
        </w:rPr>
        <w:t>once an entirely preventable conflict is described as a “</w:t>
      </w:r>
      <w:r w:rsidRPr="006C7151">
        <w:rPr>
          <w:rStyle w:val="StyleUnderline"/>
          <w:highlight w:val="green"/>
        </w:rPr>
        <w:t>climate war”</w:t>
      </w:r>
      <w:r w:rsidRPr="00253D40">
        <w:rPr>
          <w:rStyle w:val="StyleUnderline"/>
        </w:rPr>
        <w:t xml:space="preserve"> it </w:t>
      </w:r>
      <w:r w:rsidRPr="006C7151">
        <w:rPr>
          <w:rStyle w:val="StyleUnderline"/>
          <w:highlight w:val="green"/>
        </w:rPr>
        <w:t xml:space="preserve">risks being </w:t>
      </w:r>
      <w:r w:rsidRPr="006C7151">
        <w:rPr>
          <w:rStyle w:val="Emphasis"/>
          <w:highlight w:val="green"/>
        </w:rPr>
        <w:t>perceived as “natural</w:t>
      </w:r>
      <w:r w:rsidRPr="00253D40">
        <w:rPr>
          <w:rStyle w:val="Emphasis"/>
        </w:rPr>
        <w:t>”.</w:t>
      </w:r>
      <w:r w:rsidRPr="00253D40">
        <w:rPr>
          <w:sz w:val="16"/>
        </w:rPr>
        <w:t xml:space="preserve"> </w:t>
      </w:r>
      <w:r w:rsidRPr="00253D40">
        <w:rPr>
          <w:rStyle w:val="StyleUnderline"/>
        </w:rPr>
        <w:t>But though the climate may be changing, these conflicts aren’t inevitable. Calling Syria a climate war</w:t>
      </w:r>
      <w:r w:rsidRPr="00253D40">
        <w:rPr>
          <w:sz w:val="16"/>
        </w:rPr>
        <w:t xml:space="preserve">, for instance, </w:t>
      </w:r>
      <w:r w:rsidRPr="00253D40">
        <w:rPr>
          <w:rStyle w:val="StyleUnderline"/>
        </w:rPr>
        <w:t xml:space="preserve">means </w:t>
      </w:r>
      <w:r w:rsidRPr="006C7151">
        <w:rPr>
          <w:rStyle w:val="Emphasis"/>
          <w:highlight w:val="green"/>
        </w:rPr>
        <w:t>ignoring longer-term historical tensions</w:t>
      </w:r>
      <w:r w:rsidRPr="00253D40">
        <w:rPr>
          <w:sz w:val="16"/>
        </w:rPr>
        <w:t xml:space="preserve"> across the region, </w:t>
      </w:r>
      <w:r w:rsidRPr="00253D40">
        <w:rPr>
          <w:rStyle w:val="StyleUnderline"/>
        </w:rPr>
        <w:t>and lets</w:t>
      </w:r>
      <w:r w:rsidRPr="00253D40">
        <w:rPr>
          <w:sz w:val="16"/>
        </w:rPr>
        <w:t xml:space="preserve"> the </w:t>
      </w:r>
      <w:r w:rsidRPr="00253D40">
        <w:rPr>
          <w:rStyle w:val="StyleUnderline"/>
        </w:rPr>
        <w:t>humans</w:t>
      </w:r>
      <w:r w:rsidRPr="00253D40">
        <w:rPr>
          <w:sz w:val="16"/>
        </w:rPr>
        <w:t xml:space="preserve"> involved </w:t>
      </w:r>
      <w:r w:rsidRPr="00253D40">
        <w:rPr>
          <w:rStyle w:val="StyleUnderline"/>
        </w:rPr>
        <w:t>off the hook.</w:t>
      </w:r>
      <w:r w:rsidRPr="00253D40">
        <w:rPr>
          <w:sz w:val="16"/>
        </w:rPr>
        <w:t xml:space="preserve"> Droughts and conflict In their study Nina </w:t>
      </w:r>
      <w:r w:rsidRPr="00253D40">
        <w:rPr>
          <w:rStyle w:val="StyleUnderline"/>
        </w:rPr>
        <w:t>von Uexkull and colleagues examined the “conflict potential” of</w:t>
      </w:r>
      <w:r w:rsidRPr="00253D40">
        <w:rPr>
          <w:sz w:val="16"/>
        </w:rPr>
        <w:t xml:space="preserve"> the sort of </w:t>
      </w:r>
      <w:r w:rsidRPr="00253D40">
        <w:rPr>
          <w:rStyle w:val="StyleUnderline"/>
        </w:rPr>
        <w:t>droughts that will become</w:t>
      </w:r>
      <w:r w:rsidRPr="00253D40">
        <w:rPr>
          <w:sz w:val="16"/>
        </w:rPr>
        <w:t xml:space="preserve"> increasingly </w:t>
      </w:r>
      <w:r w:rsidRPr="00253D40">
        <w:rPr>
          <w:rStyle w:val="StyleUnderline"/>
        </w:rPr>
        <w:t>common under</w:t>
      </w:r>
      <w:r w:rsidRPr="00253D40">
        <w:rPr>
          <w:sz w:val="16"/>
        </w:rPr>
        <w:t xml:space="preserve"> global </w:t>
      </w:r>
      <w:r w:rsidRPr="00253D40">
        <w:rPr>
          <w:rStyle w:val="StyleUnderline"/>
        </w:rPr>
        <w:t>warming,</w:t>
      </w:r>
      <w:r w:rsidRPr="00253D40">
        <w:rPr>
          <w:sz w:val="16"/>
        </w:rPr>
        <w:t xml:space="preserve"> particularly in already arid and semi-arid areas. </w:t>
      </w:r>
      <w:r w:rsidRPr="00253D40">
        <w:rPr>
          <w:rStyle w:val="StyleUnderline"/>
        </w:rPr>
        <w:t>The researchers effectively combine three sets of data</w:t>
      </w:r>
      <w:r w:rsidRPr="00253D40">
        <w:rPr>
          <w:sz w:val="16"/>
        </w:rPr>
        <w:t xml:space="preserve"> to look for any links: </w:t>
      </w:r>
      <w:r w:rsidRPr="00253D40">
        <w:rPr>
          <w:rStyle w:val="StyleUnderline"/>
        </w:rPr>
        <w:t>conflict event data for Asia and Africa</w:t>
      </w:r>
      <w:r w:rsidRPr="00253D40">
        <w:rPr>
          <w:sz w:val="16"/>
        </w:rPr>
        <w:t xml:space="preserve"> over the past 25 years, </w:t>
      </w:r>
      <w:r w:rsidRPr="00253D40">
        <w:rPr>
          <w:rStyle w:val="StyleUnderline"/>
        </w:rPr>
        <w:t>ethnic settlement data</w:t>
      </w:r>
      <w:r w:rsidRPr="00253D40">
        <w:rPr>
          <w:sz w:val="16"/>
        </w:rPr>
        <w:t xml:space="preserve"> (because ethnicity is often a key cause of conflict), </w:t>
      </w:r>
      <w:r w:rsidRPr="00253D40">
        <w:rPr>
          <w:rStyle w:val="StyleUnderline"/>
        </w:rPr>
        <w:t>and remote sensing data on</w:t>
      </w:r>
      <w:r w:rsidRPr="00253D40">
        <w:rPr>
          <w:sz w:val="16"/>
        </w:rPr>
        <w:t xml:space="preserve"> what peasants and farmers grow on their </w:t>
      </w:r>
      <w:r w:rsidRPr="00253D40">
        <w:rPr>
          <w:rStyle w:val="StyleUnderline"/>
        </w:rPr>
        <w:t>agricultural land.</w:t>
      </w:r>
      <w:r w:rsidRPr="00253D40">
        <w:rPr>
          <w:sz w:val="16"/>
        </w:rPr>
        <w:t xml:space="preserve"> Our well-meaning celebrities and </w:t>
      </w:r>
      <w:r w:rsidRPr="00253D40">
        <w:rPr>
          <w:rStyle w:val="StyleUnderline"/>
        </w:rPr>
        <w:t>politicians would</w:t>
      </w:r>
      <w:r w:rsidRPr="00253D40">
        <w:rPr>
          <w:sz w:val="16"/>
        </w:rPr>
        <w:t xml:space="preserve"> perhaps </w:t>
      </w:r>
      <w:r w:rsidRPr="00253D40">
        <w:rPr>
          <w:rStyle w:val="StyleUnderline"/>
        </w:rPr>
        <w:t>be surprised to hear that</w:t>
      </w:r>
      <w:r w:rsidRPr="00253D40">
        <w:rPr>
          <w:sz w:val="16"/>
        </w:rPr>
        <w:t xml:space="preserve"> Uexkull and colleagues found </w:t>
      </w:r>
      <w:r w:rsidRPr="006C7151">
        <w:rPr>
          <w:rStyle w:val="StyleUnderline"/>
          <w:highlight w:val="green"/>
        </w:rPr>
        <w:t>the impact of drought</w:t>
      </w:r>
      <w:r w:rsidRPr="00253D40">
        <w:rPr>
          <w:rStyle w:val="StyleUnderline"/>
        </w:rPr>
        <w:t xml:space="preserve"> on conflict </w:t>
      </w:r>
      <w:r w:rsidRPr="006C7151">
        <w:rPr>
          <w:rStyle w:val="StyleUnderline"/>
          <w:highlight w:val="green"/>
        </w:rPr>
        <w:t xml:space="preserve">was </w:t>
      </w:r>
      <w:r w:rsidRPr="006C7151">
        <w:rPr>
          <w:rStyle w:val="Emphasis"/>
          <w:highlight w:val="green"/>
        </w:rPr>
        <w:t>generally “limited</w:t>
      </w:r>
      <w:r w:rsidRPr="00253D40">
        <w:rPr>
          <w:rStyle w:val="Emphasis"/>
        </w:rPr>
        <w:t>”.</w:t>
      </w:r>
      <w:r w:rsidRPr="00253D40">
        <w:rPr>
          <w:sz w:val="16"/>
        </w:rPr>
        <w:t xml:space="preserve"> Drought does explain some of the variation in whether or not conflicts kick off, but </w:t>
      </w:r>
      <w:r w:rsidRPr="00253D40">
        <w:rPr>
          <w:rStyle w:val="StyleUnderline"/>
        </w:rPr>
        <w:t>the “substantive effect is modest” compared with ethnic political exclusion, proximity to pre-existing violence or</w:t>
      </w:r>
      <w:r w:rsidRPr="00253D40">
        <w:rPr>
          <w:sz w:val="16"/>
        </w:rPr>
        <w:t xml:space="preserve"> various </w:t>
      </w:r>
      <w:r w:rsidRPr="00253D40">
        <w:rPr>
          <w:rStyle w:val="StyleUnderline"/>
        </w:rPr>
        <w:t>country-specific</w:t>
      </w:r>
      <w:r w:rsidRPr="00253D40">
        <w:rPr>
          <w:sz w:val="16"/>
        </w:rPr>
        <w:t xml:space="preserve"> risk </w:t>
      </w:r>
      <w:r w:rsidRPr="00253D40">
        <w:rPr>
          <w:rStyle w:val="StyleUnderline"/>
        </w:rPr>
        <w:t>factors.</w:t>
      </w:r>
      <w:r w:rsidRPr="00253D40">
        <w:rPr>
          <w:sz w:val="16"/>
        </w:rPr>
        <w:t xml:space="preserve"> Having said that, drought does make sustained conflict a lot more likely among groups of people in the least developed countries who depend on agriculture. These people are already very poor and are, as Uexkull and co put it, “particularly vulnerable to natural forces”. As with other climate change impacts, drought-driven conflict will most affect the already poor and vulnerable.</w:t>
      </w:r>
    </w:p>
    <w:p w14:paraId="2582245D" w14:textId="77777777" w:rsidR="00B34F15" w:rsidRPr="00253D40" w:rsidRDefault="00B34F15" w:rsidP="00B34F15"/>
    <w:p w14:paraId="0CB9C068" w14:textId="77777777" w:rsidR="00B34F15" w:rsidRPr="00253D40" w:rsidRDefault="00B34F15" w:rsidP="00B34F15">
      <w:r w:rsidRPr="00253D40">
        <w:fldChar w:fldCharType="begin"/>
      </w:r>
      <w:r w:rsidRPr="00253D40">
        <w:instrText xml:space="preserve"> INCLUDEPICTURE "https://images.theconversation.com/files/142019/original/image-20161017-12459-h7ywm8.png?ixlib=rb-1.1.0&amp;q=45&amp;auto=format&amp;w=754&amp;fit=clip" \* MERGEFORMATINET </w:instrText>
      </w:r>
      <w:r w:rsidRPr="00253D40">
        <w:fldChar w:fldCharType="separate"/>
      </w:r>
      <w:r>
        <w:rPr>
          <w:noProof/>
        </w:rPr>
        <w:fldChar w:fldCharType="begin"/>
      </w:r>
      <w:r>
        <w:rPr>
          <w:noProof/>
        </w:rPr>
        <w:instrText xml:space="preserve"> INCLUDEPICTURE  "https://images.theconversation.com/files/142019/original/image-20161017-12459-h7ywm8.png?ixlib=rb-1.1.0&amp;q=45&amp;auto=format&amp;w=754&amp;fit=clip" \* MERGEFORMATINET </w:instrText>
      </w:r>
      <w:r>
        <w:rPr>
          <w:noProof/>
        </w:rPr>
        <w:fldChar w:fldCharType="separate"/>
      </w:r>
      <w:r>
        <w:rPr>
          <w:noProof/>
        </w:rPr>
        <w:drawing>
          <wp:inline distT="0" distB="0" distL="0" distR="0" wp14:anchorId="3735846A" wp14:editId="1B25B4B2">
            <wp:extent cx="9575800" cy="6400800"/>
            <wp:effectExtent l="0" t="0" r="0" b="0"/>
            <wp:docPr id="3" name="Picture 1" descr="A close up of a map&#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1" descr="A close up of a map&#10;&#10;Description automatically generated"/>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75800" cy="6400800"/>
                    </a:xfrm>
                    <a:prstGeom prst="rect">
                      <a:avLst/>
                    </a:prstGeom>
                    <a:noFill/>
                    <a:ln>
                      <a:noFill/>
                    </a:ln>
                  </pic:spPr>
                </pic:pic>
              </a:graphicData>
            </a:graphic>
          </wp:inline>
        </w:drawing>
      </w:r>
      <w:r>
        <w:rPr>
          <w:noProof/>
        </w:rPr>
        <w:fldChar w:fldCharType="end"/>
      </w:r>
      <w:r w:rsidRPr="00253D40">
        <w:fldChar w:fldCharType="end"/>
      </w:r>
    </w:p>
    <w:p w14:paraId="4D17073C" w14:textId="77777777" w:rsidR="00B34F15" w:rsidRPr="00253D40" w:rsidRDefault="00B34F15" w:rsidP="00B34F15"/>
    <w:p w14:paraId="077D5E25" w14:textId="77777777" w:rsidR="00B34F15" w:rsidRPr="00253D40" w:rsidRDefault="00B34F15" w:rsidP="00B34F15">
      <w:pPr>
        <w:rPr>
          <w:sz w:val="16"/>
        </w:rPr>
      </w:pPr>
      <w:r w:rsidRPr="00253D40">
        <w:rPr>
          <w:rStyle w:val="Emphasis"/>
        </w:rPr>
        <w:t>No strong link between agricultural dependence</w:t>
      </w:r>
      <w:r w:rsidRPr="00253D40">
        <w:rPr>
          <w:sz w:val="16"/>
        </w:rPr>
        <w:t xml:space="preserve"> (blue scale) </w:t>
      </w:r>
      <w:r w:rsidRPr="00253D40">
        <w:rPr>
          <w:rStyle w:val="Emphasis"/>
        </w:rPr>
        <w:t>and armed conflicts</w:t>
      </w:r>
      <w:r w:rsidRPr="00253D40">
        <w:rPr>
          <w:sz w:val="16"/>
        </w:rPr>
        <w:t xml:space="preserve"> (red). von Uexkull et al / PNAS</w:t>
      </w:r>
    </w:p>
    <w:p w14:paraId="6F9160A5" w14:textId="77777777" w:rsidR="00B34F15" w:rsidRPr="00253D40" w:rsidRDefault="00B34F15" w:rsidP="00B34F15">
      <w:pPr>
        <w:rPr>
          <w:sz w:val="16"/>
        </w:rPr>
      </w:pPr>
      <w:r w:rsidRPr="00253D40">
        <w:rPr>
          <w:sz w:val="16"/>
        </w:rPr>
        <w:t xml:space="preserve">Now, why should these findings not surprise us? </w:t>
      </w:r>
      <w:r w:rsidRPr="00253D40">
        <w:rPr>
          <w:rStyle w:val="StyleUnderline"/>
        </w:rPr>
        <w:t>First, we already know how resilient</w:t>
      </w:r>
      <w:r w:rsidRPr="00253D40">
        <w:rPr>
          <w:sz w:val="16"/>
        </w:rPr>
        <w:t xml:space="preserve"> many </w:t>
      </w:r>
      <w:r w:rsidRPr="00253D40">
        <w:rPr>
          <w:rStyle w:val="StyleUnderline"/>
        </w:rPr>
        <w:t>communities can be when faced with climate change. Some</w:t>
      </w:r>
      <w:r w:rsidRPr="00253D40">
        <w:rPr>
          <w:sz w:val="16"/>
        </w:rPr>
        <w:t xml:space="preserve"> rely on ancestral knowledge of how to </w:t>
      </w:r>
      <w:r w:rsidRPr="00253D40">
        <w:rPr>
          <w:rStyle w:val="StyleUnderline"/>
        </w:rPr>
        <w:t>adapt</w:t>
      </w:r>
      <w:r w:rsidRPr="00253D40">
        <w:rPr>
          <w:sz w:val="16"/>
        </w:rPr>
        <w:t xml:space="preserve"> their </w:t>
      </w:r>
      <w:r w:rsidRPr="00253D40">
        <w:rPr>
          <w:rStyle w:val="StyleUnderline"/>
        </w:rPr>
        <w:t>agricultural practices</w:t>
      </w:r>
      <w:r w:rsidRPr="00253D40">
        <w:rPr>
          <w:sz w:val="16"/>
        </w:rPr>
        <w:t xml:space="preserve"> to droughts, </w:t>
      </w:r>
      <w:r w:rsidRPr="00253D40">
        <w:rPr>
          <w:rStyle w:val="StyleUnderline"/>
        </w:rPr>
        <w:t>or</w:t>
      </w:r>
      <w:r w:rsidRPr="00253D40">
        <w:rPr>
          <w:sz w:val="16"/>
        </w:rPr>
        <w:t xml:space="preserve"> they </w:t>
      </w:r>
      <w:r w:rsidRPr="00253D40">
        <w:rPr>
          <w:rStyle w:val="StyleUnderline"/>
        </w:rPr>
        <w:t>introduce new drought-resistant crops. Some</w:t>
      </w:r>
      <w:r w:rsidRPr="00253D40">
        <w:rPr>
          <w:sz w:val="16"/>
        </w:rPr>
        <w:t xml:space="preserve"> have strong political backers in government, and </w:t>
      </w:r>
      <w:r w:rsidRPr="00253D40">
        <w:rPr>
          <w:rStyle w:val="StyleUnderline"/>
        </w:rPr>
        <w:t>are able live on hand-outs, while others</w:t>
      </w:r>
      <w:r w:rsidRPr="00253D40">
        <w:rPr>
          <w:sz w:val="16"/>
        </w:rPr>
        <w:t xml:space="preserve"> are able to </w:t>
      </w:r>
      <w:r w:rsidRPr="00253D40">
        <w:rPr>
          <w:rStyle w:val="StyleUnderline"/>
        </w:rPr>
        <w:t>diversify their incomes.</w:t>
      </w:r>
      <w:r w:rsidRPr="00253D40">
        <w:rPr>
          <w:sz w:val="16"/>
        </w:rPr>
        <w:t xml:space="preserve"> So, </w:t>
      </w:r>
      <w:r w:rsidRPr="00253D40">
        <w:rPr>
          <w:rStyle w:val="StyleUnderline"/>
        </w:rPr>
        <w:t>what this study</w:t>
      </w:r>
      <w:r w:rsidRPr="00253D40">
        <w:rPr>
          <w:sz w:val="16"/>
        </w:rPr>
        <w:t xml:space="preserve"> by Uexkull and colleagues </w:t>
      </w:r>
      <w:r w:rsidRPr="00253D40">
        <w:rPr>
          <w:rStyle w:val="StyleUnderline"/>
        </w:rPr>
        <w:t xml:space="preserve">confirms is that </w:t>
      </w:r>
      <w:r w:rsidRPr="00253D40">
        <w:rPr>
          <w:rStyle w:val="Emphasis"/>
        </w:rPr>
        <w:t>most communities are</w:t>
      </w:r>
      <w:r w:rsidRPr="00253D40">
        <w:rPr>
          <w:sz w:val="16"/>
        </w:rPr>
        <w:t xml:space="preserve"> in fact </w:t>
      </w:r>
      <w:r w:rsidRPr="00253D40">
        <w:rPr>
          <w:rStyle w:val="Emphasis"/>
        </w:rPr>
        <w:t>quite climate resilient.</w:t>
      </w:r>
      <w:r w:rsidRPr="00253D40">
        <w:rPr>
          <w:rStyle w:val="StyleUnderline"/>
        </w:rPr>
        <w:t xml:space="preserve"> It</w:t>
      </w:r>
      <w:r w:rsidRPr="00253D40">
        <w:rPr>
          <w:sz w:val="16"/>
        </w:rPr>
        <w:t xml:space="preserve"> generally </w:t>
      </w:r>
      <w:r w:rsidRPr="00253D40">
        <w:rPr>
          <w:rStyle w:val="StyleUnderline"/>
        </w:rPr>
        <w:t>takes a lot more than a dry spell to kick off a war.</w:t>
      </w:r>
      <w:r w:rsidRPr="00253D40">
        <w:rPr>
          <w:sz w:val="16"/>
        </w:rPr>
        <w:t xml:space="preserve"> This should give us some hope that </w:t>
      </w:r>
      <w:r w:rsidRPr="00253D40">
        <w:rPr>
          <w:rStyle w:val="Emphasis"/>
        </w:rPr>
        <w:t>more intense weather events</w:t>
      </w:r>
      <w:r w:rsidRPr="00253D40">
        <w:rPr>
          <w:sz w:val="16"/>
        </w:rPr>
        <w:t xml:space="preserve">, such as severe droughts, </w:t>
      </w:r>
      <w:r w:rsidRPr="00253D40">
        <w:rPr>
          <w:rStyle w:val="Emphasis"/>
        </w:rPr>
        <w:t>do not</w:t>
      </w:r>
      <w:r w:rsidRPr="00253D40">
        <w:rPr>
          <w:sz w:val="16"/>
        </w:rPr>
        <w:t xml:space="preserve"> automatically </w:t>
      </w:r>
      <w:r w:rsidRPr="00253D40">
        <w:rPr>
          <w:rStyle w:val="Emphasis"/>
        </w:rPr>
        <w:t>lead to more conflict or even civil war</w:t>
      </w:r>
      <w:r w:rsidRPr="00253D40">
        <w:rPr>
          <w:sz w:val="16"/>
        </w:rPr>
        <w:t xml:space="preserve"> among those affected. </w:t>
      </w:r>
      <w:r w:rsidRPr="00253D40">
        <w:rPr>
          <w:rStyle w:val="StyleUnderline"/>
        </w:rPr>
        <w:t>Second,</w:t>
      </w:r>
      <w:r w:rsidRPr="00253D40">
        <w:rPr>
          <w:sz w:val="16"/>
        </w:rPr>
        <w:t xml:space="preserve"> we already know that the most </w:t>
      </w:r>
      <w:r w:rsidRPr="00253D40">
        <w:rPr>
          <w:rStyle w:val="StyleUnderline"/>
        </w:rPr>
        <w:t>vulnerable communities</w:t>
      </w:r>
      <w:r w:rsidRPr="00253D40">
        <w:rPr>
          <w:sz w:val="16"/>
        </w:rPr>
        <w:t xml:space="preserve">, especially smallholding peasants in the poorest countries, </w:t>
      </w:r>
      <w:r w:rsidRPr="00253D40">
        <w:rPr>
          <w:rStyle w:val="StyleUnderline"/>
        </w:rPr>
        <w:t>are the least resilient to external shocks.</w:t>
      </w:r>
      <w:r w:rsidRPr="00253D40">
        <w:rPr>
          <w:sz w:val="16"/>
        </w:rPr>
        <w:t xml:space="preserve"> These shocks can take the form of rapid political change, fluctuations in global commodity prices or – as discussed – severe droughts and other weather events. </w:t>
      </w:r>
      <w:r w:rsidRPr="00253D40">
        <w:rPr>
          <w:rStyle w:val="StyleUnderline"/>
        </w:rPr>
        <w:t>Global warming isn’t the first big shock</w:t>
      </w:r>
      <w:r w:rsidRPr="00253D40">
        <w:rPr>
          <w:sz w:val="16"/>
        </w:rPr>
        <w:t xml:space="preserve"> to peasants around the world, </w:t>
      </w:r>
      <w:r w:rsidRPr="00253D40">
        <w:rPr>
          <w:rStyle w:val="StyleUnderline"/>
        </w:rPr>
        <w:t>and it won’t be the last.</w:t>
      </w:r>
      <w:r w:rsidRPr="00253D40">
        <w:rPr>
          <w:sz w:val="16"/>
        </w:rPr>
        <w:t xml:space="preserve"> The very foundation of </w:t>
      </w:r>
      <w:r w:rsidRPr="00253D40">
        <w:rPr>
          <w:rStyle w:val="StyleUnderline"/>
        </w:rPr>
        <w:t>Britain’s industrial revolution</w:t>
      </w:r>
      <w:r w:rsidRPr="00253D40">
        <w:rPr>
          <w:sz w:val="16"/>
        </w:rPr>
        <w:t xml:space="preserve"> – starting in the 17th century – was the enclosure of agricultural land, </w:t>
      </w:r>
      <w:r w:rsidRPr="00253D40">
        <w:rPr>
          <w:rStyle w:val="StyleUnderline"/>
        </w:rPr>
        <w:t>forcing millions</w:t>
      </w:r>
      <w:r w:rsidRPr="00253D40">
        <w:rPr>
          <w:sz w:val="16"/>
        </w:rPr>
        <w:t xml:space="preserve"> of peasants </w:t>
      </w:r>
      <w:r w:rsidRPr="00253D40">
        <w:rPr>
          <w:rStyle w:val="StyleUnderline"/>
        </w:rPr>
        <w:t>into the cities</w:t>
      </w:r>
      <w:r w:rsidRPr="00253D40">
        <w:rPr>
          <w:sz w:val="16"/>
        </w:rPr>
        <w:t xml:space="preserve"> to find often inhumane work in the sweatshops of Manchester and the other big industrial cities of northern England. The same process is still ongoing today, though the attention has shifted to sub-Saharan Africa, India, Latin America and other so-called “developing countries”. </w:t>
      </w:r>
      <w:r w:rsidRPr="00253D40">
        <w:rPr>
          <w:rStyle w:val="StyleUnderline"/>
        </w:rPr>
        <w:t>“Development”</w:t>
      </w:r>
      <w:r w:rsidRPr="00253D40">
        <w:rPr>
          <w:sz w:val="16"/>
        </w:rPr>
        <w:t xml:space="preserve"> for peasants </w:t>
      </w:r>
      <w:r w:rsidRPr="00253D40">
        <w:rPr>
          <w:rStyle w:val="StyleUnderline"/>
        </w:rPr>
        <w:t>often means dispossession, land-grabbing or</w:t>
      </w:r>
      <w:r w:rsidRPr="00253D40">
        <w:rPr>
          <w:sz w:val="16"/>
        </w:rPr>
        <w:t xml:space="preserve"> being exposed to </w:t>
      </w:r>
      <w:r w:rsidRPr="00253D40">
        <w:rPr>
          <w:rStyle w:val="StyleUnderline"/>
        </w:rPr>
        <w:t>the perils of global free trade.</w:t>
      </w:r>
      <w:r w:rsidRPr="00253D40">
        <w:rPr>
          <w:sz w:val="16"/>
        </w:rPr>
        <w:t xml:space="preserve"> The very existence of the popular Fairtrade label suggests that free trade is not fair enough. Yet, even Fairtrade often cannot sustain small, vulnerable farmers’ livelihoods. My point? </w:t>
      </w:r>
      <w:r w:rsidRPr="00253D40">
        <w:rPr>
          <w:rStyle w:val="StyleUnderline"/>
        </w:rPr>
        <w:t>Climate change is merely the latest external shock to</w:t>
      </w:r>
      <w:r w:rsidRPr="00253D40">
        <w:rPr>
          <w:sz w:val="16"/>
        </w:rPr>
        <w:t xml:space="preserve"> the livelihoods of </w:t>
      </w:r>
      <w:r w:rsidRPr="00253D40">
        <w:rPr>
          <w:rStyle w:val="StyleUnderline"/>
        </w:rPr>
        <w:t>poor communities who live off the land. That doesn’t justify it, of course. But</w:t>
      </w:r>
      <w:r w:rsidRPr="00253D40">
        <w:rPr>
          <w:sz w:val="16"/>
        </w:rPr>
        <w:t xml:space="preserve"> it does mean that </w:t>
      </w:r>
      <w:r w:rsidRPr="00253D40">
        <w:rPr>
          <w:rStyle w:val="StyleUnderline"/>
        </w:rPr>
        <w:t>those worse affected have</w:t>
      </w:r>
      <w:r w:rsidRPr="00253D40">
        <w:rPr>
          <w:sz w:val="16"/>
        </w:rPr>
        <w:t xml:space="preserve">, to some extent, seen and </w:t>
      </w:r>
      <w:r w:rsidRPr="00253D40">
        <w:rPr>
          <w:rStyle w:val="Emphasis"/>
        </w:rPr>
        <w:t>dealt with this sort of problem before.</w:t>
      </w:r>
    </w:p>
    <w:p w14:paraId="17999BB6" w14:textId="77777777" w:rsidR="0054041D" w:rsidRPr="003321F9" w:rsidRDefault="0054041D" w:rsidP="0054041D">
      <w:pPr>
        <w:pStyle w:val="Heading4"/>
        <w:rPr>
          <w:rFonts w:cs="Arial"/>
        </w:rPr>
      </w:pPr>
      <w:r>
        <w:rPr>
          <w:rFonts w:cs="Arial"/>
        </w:rPr>
        <w:t>No impact to environment – confidence intervals</w:t>
      </w:r>
    </w:p>
    <w:p w14:paraId="7AF744B2" w14:textId="77777777" w:rsidR="0054041D" w:rsidRPr="003321F9" w:rsidRDefault="0054041D" w:rsidP="0054041D">
      <w:r w:rsidRPr="003321F9">
        <w:rPr>
          <w:rStyle w:val="Style13ptBold"/>
        </w:rPr>
        <w:t>Goklany 15</w:t>
      </w:r>
      <w:r w:rsidRPr="003321F9">
        <w:t xml:space="preserve">. (Dr. Indur M. Goklany, PhD MSU, is a science and technology policy analyst for the United States Department of the Interior, where he holds the position of Assistant Director of Programs, Science and Technology Policy. CARBON DIOXIDE The good news. </w:t>
      </w:r>
      <w:hyperlink r:id="rId14" w:history="1">
        <w:r w:rsidRPr="003321F9">
          <w:rPr>
            <w:rStyle w:val="Hyperlink"/>
          </w:rPr>
          <w:t>http://www.thegwpf.org/content/uploads/2015/10/benefits.pdf</w:t>
        </w:r>
      </w:hyperlink>
      <w:r w:rsidRPr="003321F9">
        <w:t xml:space="preserve">) </w:t>
      </w:r>
    </w:p>
    <w:p w14:paraId="7B13479D" w14:textId="77777777" w:rsidR="0054041D" w:rsidRPr="003321F9" w:rsidRDefault="0054041D" w:rsidP="0054041D"/>
    <w:p w14:paraId="43879FCC" w14:textId="77777777" w:rsidR="00F90B9B" w:rsidRDefault="0054041D" w:rsidP="0054041D">
      <w:pPr>
        <w:rPr>
          <w:rStyle w:val="StyleUnderline"/>
        </w:rPr>
      </w:pPr>
      <w:r w:rsidRPr="003321F9">
        <w:rPr>
          <w:sz w:val="16"/>
        </w:rPr>
        <w:t xml:space="preserve">Firstly, </w:t>
      </w:r>
      <w:r w:rsidRPr="001059FA">
        <w:rPr>
          <w:rStyle w:val="StyleUnderline"/>
        </w:rPr>
        <w:t>the global climate has not been warming as rapidly as projected</w:t>
      </w:r>
      <w:r w:rsidRPr="003321F9">
        <w:rPr>
          <w:rStyle w:val="StyleUnderline"/>
        </w:rPr>
        <w:t xml:space="preserve"> in the IPCC assessment reports</w:t>
      </w:r>
      <w:r w:rsidRPr="003321F9">
        <w:rPr>
          <w:sz w:val="16"/>
        </w:rPr>
        <w:t xml:space="preserve">. Figure 5 compares observed global surface temperature data from 1986 through 2012 versus modelled results. It confirms that </w:t>
      </w:r>
      <w:r w:rsidRPr="002B0510">
        <w:rPr>
          <w:rStyle w:val="StyleUnderline"/>
          <w:highlight w:val="yellow"/>
        </w:rPr>
        <w:t xml:space="preserve">models </w:t>
      </w:r>
      <w:r w:rsidRPr="001059FA">
        <w:rPr>
          <w:rStyle w:val="StyleUnderline"/>
        </w:rPr>
        <w:t>have been running hotter</w:t>
      </w:r>
      <w:r w:rsidRPr="003321F9">
        <w:rPr>
          <w:rStyle w:val="StyleUnderline"/>
        </w:rPr>
        <w:t xml:space="preserve"> than reality. But </w:t>
      </w:r>
      <w:r w:rsidRPr="001059FA">
        <w:rPr>
          <w:rStyle w:val="StyleUnderline"/>
        </w:rPr>
        <w:t xml:space="preserve">these </w:t>
      </w:r>
      <w:r w:rsidRPr="002B0510">
        <w:rPr>
          <w:rStyle w:val="StyleUnderline"/>
          <w:highlight w:val="yellow"/>
        </w:rPr>
        <w:t>are the projections that governments have relied on</w:t>
      </w:r>
      <w:r w:rsidRPr="003321F9">
        <w:rPr>
          <w:rStyle w:val="StyleUnderline"/>
        </w:rPr>
        <w:t xml:space="preserve"> to justify global warming policies, including subsidies for biofuels and renewable energy while increasing the overall cost of energy to the general consumer – costs that </w:t>
      </w:r>
      <w:r w:rsidRPr="003321F9">
        <w:rPr>
          <w:rStyle w:val="Emphasis"/>
        </w:rPr>
        <w:t>disproportionately burden those that are poorer</w:t>
      </w:r>
      <w:r w:rsidRPr="003321F9">
        <w:rPr>
          <w:sz w:val="16"/>
        </w:rPr>
        <w:t xml:space="preserve">. </w:t>
      </w:r>
      <w:r w:rsidRPr="003321F9">
        <w:rPr>
          <w:rStyle w:val="StyleUnderline"/>
        </w:rPr>
        <w:t xml:space="preserve">A </w:t>
      </w:r>
      <w:r w:rsidRPr="002B0510">
        <w:rPr>
          <w:rStyle w:val="StyleUnderline"/>
          <w:highlight w:val="yellow"/>
        </w:rPr>
        <w:t>comparison of performance of 117 simulations using 37 models versus empirical data</w:t>
      </w:r>
      <w:r w:rsidRPr="003321F9">
        <w:rPr>
          <w:sz w:val="16"/>
        </w:rPr>
        <w:t xml:space="preserve"> from the HadCRUT4 surface temperature data set </w:t>
      </w:r>
      <w:r w:rsidRPr="003321F9">
        <w:rPr>
          <w:rStyle w:val="StyleUnderline"/>
        </w:rPr>
        <w:t>indicates that the vast majority of the simulations/models have overestimated warming.</w:t>
      </w:r>
      <w:r w:rsidRPr="003321F9">
        <w:rPr>
          <w:sz w:val="16"/>
        </w:rPr>
        <w:t xml:space="preserve">143 The models indicated that the average global temperature would increase by 0.30±0.02◦Cper decade during the period from </w:t>
      </w:r>
      <w:r w:rsidRPr="003321F9">
        <w:rPr>
          <w:rStyle w:val="StyleUnderline"/>
        </w:rPr>
        <w:t>1993 to 2012</w:t>
      </w:r>
      <w:r w:rsidRPr="003321F9">
        <w:rPr>
          <w:sz w:val="16"/>
        </w:rPr>
        <w:t xml:space="preserve"> but </w:t>
      </w:r>
      <w:r w:rsidRPr="003321F9">
        <w:rPr>
          <w:rStyle w:val="StyleUnderline"/>
        </w:rPr>
        <w:t xml:space="preserve">empirical data </w:t>
      </w:r>
      <w:r w:rsidRPr="003321F9">
        <w:t xml:space="preserve">show </w:t>
      </w:r>
      <w:r w:rsidRPr="002B0510">
        <w:rPr>
          <w:highlight w:val="yellow"/>
        </w:rPr>
        <w:t>an increase of only 0.14</w:t>
      </w:r>
      <w:r w:rsidRPr="003321F9">
        <w:t xml:space="preserve">±0.06◦C </w:t>
      </w:r>
      <w:r w:rsidRPr="002B0510">
        <w:rPr>
          <w:highlight w:val="yellow"/>
        </w:rPr>
        <w:t>per decade</w:t>
      </w:r>
      <w:r w:rsidRPr="003321F9">
        <w:t>.</w:t>
      </w:r>
      <w:r w:rsidRPr="003321F9">
        <w:rPr>
          <w:sz w:val="16"/>
        </w:rPr>
        <w:t xml:space="preserve">144 Model performance was even worse for the more recent 15-year period of </w:t>
      </w:r>
      <w:r w:rsidRPr="003321F9">
        <w:rPr>
          <w:rStyle w:val="StyleUnderline"/>
        </w:rPr>
        <w:t>1998–2012.</w:t>
      </w:r>
      <w:r w:rsidRPr="003321F9">
        <w:rPr>
          <w:sz w:val="16"/>
        </w:rPr>
        <w:t xml:space="preserve"> </w:t>
      </w:r>
      <w:r w:rsidRPr="003321F9">
        <w:rPr>
          <w:rStyle w:val="StyleUnderline"/>
        </w:rPr>
        <w:t xml:space="preserve">Here </w:t>
      </w:r>
      <w:r w:rsidRPr="002B0510">
        <w:rPr>
          <w:rStyle w:val="StyleUnderline"/>
          <w:highlight w:val="yellow"/>
        </w:rPr>
        <w:t>the average modelled trend was 0.21</w:t>
      </w:r>
      <w:r w:rsidRPr="003321F9">
        <w:rPr>
          <w:rStyle w:val="StyleUnderline"/>
        </w:rPr>
        <w:t xml:space="preserve">±0.03◦C per decade, </w:t>
      </w:r>
      <w:r w:rsidRPr="002B0510">
        <w:rPr>
          <w:rStyle w:val="StyleUnderline"/>
          <w:highlight w:val="yellow"/>
        </w:rPr>
        <w:t>quadrupl</w:t>
      </w:r>
      <w:r>
        <w:rPr>
          <w:rStyle w:val="StyleUnderline"/>
          <w:highlight w:val="yellow"/>
        </w:rPr>
        <w:t>e</w:t>
      </w:r>
      <w:r w:rsidRPr="002B0510">
        <w:rPr>
          <w:rStyle w:val="StyleUnderline"/>
          <w:highlight w:val="yellow"/>
        </w:rPr>
        <w:t xml:space="preserve"> the observed trend of 0.05</w:t>
      </w:r>
      <w:r w:rsidRPr="003321F9">
        <w:rPr>
          <w:rStyle w:val="StyleUnderline"/>
        </w:rPr>
        <w:t>±0.08◦C.</w:t>
      </w:r>
      <w:r w:rsidRPr="003321F9">
        <w:rPr>
          <w:sz w:val="16"/>
        </w:rPr>
        <w:t xml:space="preserve"> </w:t>
      </w:r>
      <w:r w:rsidRPr="002B0510">
        <w:rPr>
          <w:rStyle w:val="Emphasis"/>
          <w:highlight w:val="yellow"/>
        </w:rPr>
        <w:t xml:space="preserve">Considering the confidence interval, the observed trend is indistinguishable from no trend </w:t>
      </w:r>
      <w:r w:rsidRPr="002B0510">
        <w:rPr>
          <w:rStyle w:val="Emphasis"/>
        </w:rPr>
        <w:t>at all</w:t>
      </w:r>
      <w:r w:rsidRPr="002B0510">
        <w:rPr>
          <w:rStyle w:val="StyleUnderline"/>
        </w:rPr>
        <w:t>; that is,</w:t>
      </w:r>
      <w:r w:rsidRPr="003321F9">
        <w:rPr>
          <w:rStyle w:val="StyleUnderline"/>
        </w:rPr>
        <w:t xml:space="preserve"> </w:t>
      </w:r>
      <w:r w:rsidRPr="003321F9">
        <w:rPr>
          <w:rStyle w:val="Emphasis"/>
        </w:rPr>
        <w:t>warming has,</w:t>
      </w:r>
      <w:r w:rsidRPr="003321F9">
        <w:rPr>
          <w:rStyle w:val="StyleUnderline"/>
        </w:rPr>
        <w:t xml:space="preserve"> for practical purposes, </w:t>
      </w:r>
      <w:r w:rsidRPr="003321F9">
        <w:rPr>
          <w:rStyle w:val="Emphasis"/>
        </w:rPr>
        <w:t>halted</w:t>
      </w:r>
      <w:r w:rsidRPr="003321F9">
        <w:rPr>
          <w:rStyle w:val="StyleUnderline"/>
        </w:rPr>
        <w:t>.</w:t>
      </w:r>
      <w:r w:rsidRPr="003321F9">
        <w:rPr>
          <w:sz w:val="16"/>
        </w:rPr>
        <w:t xml:space="preserve"> Even </w:t>
      </w:r>
      <w:r>
        <w:rPr>
          <w:sz w:val="16"/>
        </w:rPr>
        <w:t>y</w:t>
      </w:r>
      <w:r w:rsidRPr="003321F9">
        <w:rPr>
          <w:sz w:val="16"/>
        </w:rPr>
        <w:t xml:space="preserve">the IPCC acknowledges the existence of this ‘hiatus’.145 Moreover, the HadCRUT4 temperature database indicates that the global warming rate declined from 0.11◦C per decade from 1951–2012 to 0.04◦C per decade from 1998–2012.146 This is despite the fact that, per the IPCC, the anthropogenic greenhouse gas forcing for 2010 (2.25 W/m2) exceeded what was used in the models for 2010 (1.78–1.84 W/m2) by around 25%.147 Some have argued that satellite temperature data should be preferred over surface datasets. In fact, </w:t>
      </w:r>
      <w:r w:rsidRPr="003321F9">
        <w:rPr>
          <w:rStyle w:val="StyleUnderline"/>
        </w:rPr>
        <w:t>satellite coverage is more comprehensive and more representative of the Earth’s surface than is achievable using surface stations, even if the latter were to number in the thousands</w:t>
      </w:r>
      <w:r w:rsidRPr="003321F9">
        <w:rPr>
          <w:sz w:val="16"/>
        </w:rPr>
        <w:t xml:space="preserve">. A recent review paper notes that </w:t>
      </w:r>
      <w:r w:rsidRPr="003321F9">
        <w:rPr>
          <w:rStyle w:val="StyleUnderline"/>
        </w:rPr>
        <w:t>satellites can provide ‘unparalleled global- and fine-scale spatial coverage’ presumably because of ‘more frequent and repetitive coverage over a large area than other observation means’</w:t>
      </w:r>
      <w:r w:rsidRPr="003321F9">
        <w:rPr>
          <w:sz w:val="16"/>
        </w:rPr>
        <w:t xml:space="preserve">.148 In addition, surface measurements are influenced by the measuring stations’ microenvironments, which will vary not only from station to station at any given time, but also over time at the very same station, as vegetation and man-made structures in their vicinity spring up, evolve and change.149 </w:t>
      </w:r>
      <w:r w:rsidRPr="002B0510">
        <w:rPr>
          <w:rStyle w:val="StyleUnderline"/>
          <w:highlight w:val="yellow"/>
        </w:rPr>
        <w:t>Satellite temperature data indicates that the globe has been warming at the rate of 0.12</w:t>
      </w:r>
      <w:r w:rsidRPr="003321F9">
        <w:rPr>
          <w:rStyle w:val="StyleUnderline"/>
        </w:rPr>
        <w:t xml:space="preserve">–0.14◦C per decade since 1979;150 by contrast, the </w:t>
      </w:r>
      <w:r w:rsidRPr="002B0510">
        <w:rPr>
          <w:rStyle w:val="StyleUnderline"/>
          <w:highlight w:val="yellow"/>
        </w:rPr>
        <w:t>IPCC assessments</w:t>
      </w:r>
      <w:r w:rsidRPr="003321F9">
        <w:rPr>
          <w:rStyle w:val="StyleUnderline"/>
        </w:rPr>
        <w:t xml:space="preserve"> over the last 25 years have been </w:t>
      </w:r>
      <w:r w:rsidRPr="002B0510">
        <w:rPr>
          <w:rStyle w:val="StyleUnderline"/>
          <w:highlight w:val="yellow"/>
        </w:rPr>
        <w:t>projecti</w:t>
      </w:r>
      <w:r w:rsidRPr="003321F9">
        <w:rPr>
          <w:rStyle w:val="StyleUnderline"/>
        </w:rPr>
        <w:t xml:space="preserve">ng a warming trend of </w:t>
      </w:r>
      <w:r w:rsidRPr="002B0510">
        <w:rPr>
          <w:rStyle w:val="StyleUnderline"/>
          <w:highlight w:val="yellow"/>
        </w:rPr>
        <w:t>0.2</w:t>
      </w:r>
      <w:r w:rsidRPr="003321F9">
        <w:rPr>
          <w:rStyle w:val="StyleUnderline"/>
        </w:rPr>
        <w:t>–0.4◦C per decade</w:t>
      </w:r>
      <w:r w:rsidRPr="003321F9">
        <w:rPr>
          <w:sz w:val="16"/>
        </w:rPr>
        <w:t xml:space="preserve">.151,152 The differences between modelled trends and those from satellites and weather balloons are shown in Figures 6 and 7.153 Nevertheless, </w:t>
      </w:r>
      <w:r w:rsidRPr="003321F9">
        <w:rPr>
          <w:rStyle w:val="StyleUnderline"/>
        </w:rPr>
        <w:t xml:space="preserve">based on these </w:t>
      </w:r>
      <w:r w:rsidRPr="002B0510">
        <w:rPr>
          <w:rStyle w:val="StyleUnderline"/>
          <w:highlight w:val="yellow"/>
        </w:rPr>
        <w:t xml:space="preserve">chains of unvalidated computer models, </w:t>
      </w:r>
      <w:r w:rsidRPr="002B0510">
        <w:rPr>
          <w:rStyle w:val="StyleUnderline"/>
        </w:rPr>
        <w:t>orthodox thinkers on climate change claim that global warming will, among other things, lower food production, increase hunger, cause more extreme weather, increase disease, and threaten water supplies. The cumulative</w:t>
      </w:r>
      <w:r w:rsidRPr="003321F9">
        <w:rPr>
          <w:rStyle w:val="StyleUnderline"/>
        </w:rPr>
        <w:t xml:space="preserve"> impact will, they claim, diminish l</w:t>
      </w:r>
    </w:p>
    <w:p w14:paraId="306D8C55" w14:textId="77777777" w:rsidR="00F90B9B" w:rsidRDefault="00F90B9B" w:rsidP="0054041D">
      <w:pPr>
        <w:rPr>
          <w:rStyle w:val="StyleUnderline"/>
        </w:rPr>
      </w:pPr>
    </w:p>
    <w:p w14:paraId="198714FC" w14:textId="77777777" w:rsidR="00F90B9B" w:rsidRDefault="00F90B9B" w:rsidP="0054041D">
      <w:pPr>
        <w:rPr>
          <w:rStyle w:val="StyleUnderline"/>
        </w:rPr>
      </w:pPr>
    </w:p>
    <w:p w14:paraId="2DAF420E" w14:textId="75AD6EF8" w:rsidR="0054041D" w:rsidRPr="00893079" w:rsidRDefault="0054041D" w:rsidP="0054041D">
      <w:pPr>
        <w:rPr>
          <w:sz w:val="16"/>
        </w:rPr>
      </w:pPr>
      <w:r w:rsidRPr="003321F9">
        <w:rPr>
          <w:rStyle w:val="StyleUnderline"/>
        </w:rPr>
        <w:t>iving standards and threaten species, and if carbon dioxide and other greenhouse gases are not curbed soon, pose an existential threat to humanity and the rest of nature</w:t>
      </w:r>
      <w:r w:rsidRPr="003321F9">
        <w:rPr>
          <w:sz w:val="16"/>
        </w:rPr>
        <w:t xml:space="preserve">. Some claim it may already be too late.154 </w:t>
      </w:r>
      <w:r w:rsidRPr="003321F9">
        <w:rPr>
          <w:rStyle w:val="StyleUnderline"/>
        </w:rPr>
        <w:t xml:space="preserve">The group 350.org, for instance, agitates for reducing atmospheric </w:t>
      </w:r>
      <w:r w:rsidRPr="002B0510">
        <w:rPr>
          <w:rStyle w:val="StyleUnderline"/>
          <w:highlight w:val="yellow"/>
        </w:rPr>
        <w:t>carbon dioxide levels, currently at 400 ppm,</w:t>
      </w:r>
      <w:r w:rsidRPr="003321F9">
        <w:rPr>
          <w:rStyle w:val="StyleUnderline"/>
        </w:rPr>
        <w:t xml:space="preserve"> to 350 ppm, a level the earth last experienced in 1988.155 But since then, </w:t>
      </w:r>
      <w:r w:rsidRPr="002B0510">
        <w:rPr>
          <w:rStyle w:val="StyleUnderline"/>
          <w:highlight w:val="yellow"/>
        </w:rPr>
        <w:t>global GDP per capita has increased 60%, infant mortality</w:t>
      </w:r>
      <w:r w:rsidRPr="003321F9">
        <w:rPr>
          <w:rStyle w:val="StyleUnderline"/>
        </w:rPr>
        <w:t xml:space="preserve"> has </w:t>
      </w:r>
      <w:r w:rsidRPr="002B0510">
        <w:rPr>
          <w:rStyle w:val="StyleUnderline"/>
          <w:highlight w:val="yellow"/>
        </w:rPr>
        <w:t>declined 48</w:t>
      </w:r>
      <w:r w:rsidRPr="003321F9">
        <w:rPr>
          <w:rStyle w:val="StyleUnderline"/>
        </w:rPr>
        <w:t xml:space="preserve">%, </w:t>
      </w:r>
      <w:r w:rsidRPr="002B0510">
        <w:rPr>
          <w:rStyle w:val="StyleUnderline"/>
          <w:highlight w:val="yellow"/>
        </w:rPr>
        <w:t>life expectancy has increased</w:t>
      </w:r>
      <w:r w:rsidRPr="003321F9">
        <w:rPr>
          <w:rStyle w:val="StyleUnderline"/>
        </w:rPr>
        <w:t xml:space="preserve"> by </w:t>
      </w:r>
      <w:r w:rsidRPr="002B0510">
        <w:rPr>
          <w:rStyle w:val="StyleUnderline"/>
          <w:highlight w:val="yellow"/>
        </w:rPr>
        <w:t>5.5</w:t>
      </w:r>
      <w:r w:rsidRPr="003321F9">
        <w:rPr>
          <w:rStyle w:val="StyleUnderline"/>
        </w:rPr>
        <w:t xml:space="preserve"> years, and the </w:t>
      </w:r>
      <w:r w:rsidRPr="002B0510">
        <w:rPr>
          <w:rStyle w:val="StyleUnderline"/>
          <w:highlight w:val="yellow"/>
        </w:rPr>
        <w:t>poverty</w:t>
      </w:r>
      <w:r w:rsidRPr="003321F9">
        <w:rPr>
          <w:rStyle w:val="StyleUnderline"/>
        </w:rPr>
        <w:t xml:space="preserve"> headcount has </w:t>
      </w:r>
      <w:r w:rsidRPr="002B0510">
        <w:rPr>
          <w:rStyle w:val="StyleUnderline"/>
          <w:highlight w:val="yellow"/>
        </w:rPr>
        <w:t>dropped from 43% to 17%</w:t>
      </w:r>
      <w:r w:rsidRPr="003321F9">
        <w:rPr>
          <w:rStyle w:val="StyleUnderline"/>
        </w:rPr>
        <w:t xml:space="preserve"> despite a population increase of 40%. Nostalgia for a 350 ppm world seems somewhat misplaced, if not </w:t>
      </w:r>
      <w:r w:rsidRPr="003321F9">
        <w:rPr>
          <w:rStyle w:val="Emphasis"/>
        </w:rPr>
        <w:t>downright perverse</w:t>
      </w:r>
      <w:r w:rsidRPr="003321F9">
        <w:rPr>
          <w:sz w:val="16"/>
        </w:rPr>
        <w:t>.156,157</w:t>
      </w:r>
    </w:p>
    <w:p w14:paraId="0ABDB069" w14:textId="77777777" w:rsidR="00FA7BA9" w:rsidRDefault="00FA7BA9" w:rsidP="00FA7BA9"/>
    <w:p w14:paraId="77E75C18" w14:textId="77777777" w:rsidR="00EF5DB4" w:rsidRPr="00EF5DB4" w:rsidRDefault="00EF5DB4" w:rsidP="00EF5DB4"/>
    <w:p w14:paraId="5F671CF6" w14:textId="22E7AF32" w:rsidR="00872F90" w:rsidRDefault="00872F90" w:rsidP="00610997">
      <w:pPr>
        <w:pStyle w:val="Heading2"/>
      </w:pPr>
      <w:r>
        <w:t xml:space="preserve">1NC – </w:t>
      </w:r>
      <w:r w:rsidR="003A4C6E">
        <w:t>AMR</w:t>
      </w:r>
      <w:r w:rsidR="005A4727">
        <w:t>/Disease</w:t>
      </w:r>
    </w:p>
    <w:p w14:paraId="7492D740" w14:textId="4A1F1004" w:rsidR="003A4C6E" w:rsidRDefault="006B40C3" w:rsidP="006B40C3">
      <w:pPr>
        <w:pStyle w:val="Heading4"/>
      </w:pPr>
      <w:r>
        <w:t>1] Overprescription/bad doctors alt cause</w:t>
      </w:r>
    </w:p>
    <w:p w14:paraId="06D9AAD2" w14:textId="5ABCF62E" w:rsidR="006D6E63" w:rsidRPr="00AC7CA7" w:rsidRDefault="001429DE" w:rsidP="006D6E63">
      <w:pPr>
        <w:pStyle w:val="Heading4"/>
        <w:rPr>
          <w:rFonts w:cs="Calibri"/>
        </w:rPr>
      </w:pPr>
      <w:r>
        <w:rPr>
          <w:rFonts w:cs="Calibri"/>
        </w:rPr>
        <w:t xml:space="preserve">2] </w:t>
      </w:r>
      <w:r w:rsidR="006D6E63" w:rsidRPr="00AC7CA7">
        <w:rPr>
          <w:rFonts w:cs="Calibri"/>
        </w:rPr>
        <w:t xml:space="preserve">No extinction from pandemics </w:t>
      </w:r>
    </w:p>
    <w:p w14:paraId="677AF1CF" w14:textId="77777777" w:rsidR="006D6E63" w:rsidRPr="00AC7CA7" w:rsidRDefault="006D6E63" w:rsidP="006D6E63">
      <w:pPr>
        <w:pStyle w:val="ListParagraph"/>
        <w:numPr>
          <w:ilvl w:val="0"/>
          <w:numId w:val="12"/>
        </w:numPr>
      </w:pPr>
      <w:r w:rsidRPr="00AC7CA7">
        <w:t>Death rates as high as 50% didn’t collapse civilization</w:t>
      </w:r>
    </w:p>
    <w:p w14:paraId="729B82E3" w14:textId="77777777" w:rsidR="006D6E63" w:rsidRPr="00AC7CA7" w:rsidRDefault="006D6E63" w:rsidP="006D6E63">
      <w:pPr>
        <w:pStyle w:val="ListParagraph"/>
        <w:numPr>
          <w:ilvl w:val="0"/>
          <w:numId w:val="12"/>
        </w:numPr>
      </w:pPr>
      <w:r w:rsidRPr="00AC7CA7">
        <w:t>Fossil fuel record caps risk at .1% per century</w:t>
      </w:r>
    </w:p>
    <w:p w14:paraId="52F945DC" w14:textId="77777777" w:rsidR="006D6E63" w:rsidRPr="00AC7CA7" w:rsidRDefault="006D6E63" w:rsidP="006D6E63">
      <w:pPr>
        <w:pStyle w:val="ListParagraph"/>
        <w:numPr>
          <w:ilvl w:val="0"/>
          <w:numId w:val="12"/>
        </w:numPr>
      </w:pPr>
      <w:r w:rsidRPr="00AC7CA7">
        <w:t>health, sanitation, medicine, science, public health bodies, solve</w:t>
      </w:r>
    </w:p>
    <w:p w14:paraId="3FF9EB74" w14:textId="77777777" w:rsidR="006D6E63" w:rsidRPr="00AC7CA7" w:rsidRDefault="006D6E63" w:rsidP="006D6E63">
      <w:pPr>
        <w:pStyle w:val="ListParagraph"/>
        <w:numPr>
          <w:ilvl w:val="0"/>
          <w:numId w:val="12"/>
        </w:numPr>
      </w:pPr>
      <w:r w:rsidRPr="00AC7CA7">
        <w:t xml:space="preserve">viruses can’t survive in all locations </w:t>
      </w:r>
    </w:p>
    <w:p w14:paraId="71CA9582" w14:textId="77777777" w:rsidR="006D6E63" w:rsidRPr="00AC7CA7" w:rsidRDefault="006D6E63" w:rsidP="006D6E63">
      <w:pPr>
        <w:pStyle w:val="ListParagraph"/>
        <w:numPr>
          <w:ilvl w:val="0"/>
          <w:numId w:val="12"/>
        </w:numPr>
      </w:pPr>
      <w:r w:rsidRPr="00AC7CA7">
        <w:t>refugee populations like tribes, remote researchers, submarine crews, solve</w:t>
      </w:r>
    </w:p>
    <w:p w14:paraId="03D68A4D" w14:textId="77777777" w:rsidR="006D6E63" w:rsidRPr="00AC7CA7" w:rsidRDefault="006D6E63" w:rsidP="006D6E63">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2CF08F0F" w14:textId="77777777" w:rsidR="00F90B9B" w:rsidRDefault="006D6E63" w:rsidP="006D6E63">
      <w:pPr>
        <w:rPr>
          <w:rStyle w:val="StyleUnderline"/>
        </w:rPr>
      </w:pPr>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longterm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w:t>
      </w:r>
    </w:p>
    <w:p w14:paraId="3C4AF7C5" w14:textId="77777777" w:rsidR="00F90B9B" w:rsidRDefault="00F90B9B" w:rsidP="006D6E63">
      <w:pPr>
        <w:rPr>
          <w:rStyle w:val="StyleUnderline"/>
        </w:rPr>
      </w:pPr>
    </w:p>
    <w:p w14:paraId="391A38C0" w14:textId="77777777" w:rsidR="00F90B9B" w:rsidRDefault="00F90B9B" w:rsidP="006D6E63">
      <w:pPr>
        <w:rPr>
          <w:rStyle w:val="StyleUnderline"/>
        </w:rPr>
      </w:pPr>
    </w:p>
    <w:p w14:paraId="68575B92" w14:textId="23100846" w:rsidR="006D6E63" w:rsidRDefault="006D6E63" w:rsidP="006D6E63">
      <w:r w:rsidRPr="00AC7CA7">
        <w:rPr>
          <w:rStyle w:val="StyleUnderline"/>
        </w:rPr>
        <w:t xml:space="preserve">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Antarctic researchers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So most of the remaining existential risk would come from the threat of permanent collapse: a pandemic severe enough to collapse civilization globally, combined with civilization turning out to be hard to re-establish or bad luck in our attempts to do so.</w:t>
      </w:r>
    </w:p>
    <w:p w14:paraId="7A60D291" w14:textId="0B630238" w:rsidR="006D6E63" w:rsidRPr="004425D9" w:rsidRDefault="009576AA" w:rsidP="006D6E63">
      <w:pPr>
        <w:pStyle w:val="Heading4"/>
      </w:pPr>
      <w:r>
        <w:t xml:space="preserve">3] </w:t>
      </w:r>
      <w:r w:rsidR="006D6E63">
        <w:t>Superbug impact is hype</w:t>
      </w:r>
    </w:p>
    <w:p w14:paraId="6F7AFF68" w14:textId="77777777" w:rsidR="006D6E63" w:rsidRPr="00476D40" w:rsidRDefault="006D6E63" w:rsidP="006D6E63">
      <w:pPr>
        <w:spacing w:line="256" w:lineRule="auto"/>
        <w:rPr>
          <w:rFonts w:eastAsia="Calibri"/>
          <w:b/>
          <w:bCs/>
          <w:sz w:val="28"/>
        </w:rPr>
      </w:pPr>
      <w:r w:rsidRPr="00BD6A24">
        <w:rPr>
          <w:rFonts w:eastAsia="Calibri"/>
          <w:b/>
          <w:bCs/>
          <w:sz w:val="28"/>
        </w:rPr>
        <w:t>Tyson 12</w:t>
      </w:r>
      <w:r w:rsidRPr="00BD6A24">
        <w:rPr>
          <w:rFonts w:eastAsia="Calibri"/>
        </w:rPr>
        <w:t>{Greg, syndicated science columnist, PhD student in microbiology (Northwestern), “Tipping Point: The Threat of Antibiotic Resistance,” Helix, 8/17, http://helix.northwestern.edu/article/tipping-point-threat-antibiotic-resistance}</w:t>
      </w:r>
    </w:p>
    <w:p w14:paraId="5CA52700" w14:textId="77777777" w:rsidR="006D6E63" w:rsidRDefault="006D6E63" w:rsidP="006D6E63">
      <w:pPr>
        <w:spacing w:line="256" w:lineRule="auto"/>
        <w:rPr>
          <w:rFonts w:eastAsia="Calibri"/>
        </w:rPr>
      </w:pPr>
      <w:r w:rsidRPr="00476D40">
        <w:rPr>
          <w:rStyle w:val="StyleUnderline"/>
        </w:rPr>
        <w:t xml:space="preserve">What happens </w:t>
      </w:r>
      <w:r w:rsidRPr="00F574FD">
        <w:rPr>
          <w:rStyle w:val="StyleUnderline"/>
          <w:highlight w:val="green"/>
        </w:rPr>
        <w:t>if we stand pat</w:t>
      </w:r>
      <w:r w:rsidRPr="00476D40">
        <w:rPr>
          <w:rStyle w:val="StyleUnderline"/>
        </w:rPr>
        <w:t xml:space="preserve">? </w:t>
      </w:r>
      <w:r w:rsidRPr="00F574FD">
        <w:rPr>
          <w:rStyle w:val="StyleUnderline"/>
          <w:highlight w:val="green"/>
        </w:rPr>
        <w:t>We won’t return to</w:t>
      </w:r>
      <w:r w:rsidRPr="00476D40">
        <w:rPr>
          <w:rStyle w:val="StyleUnderline"/>
        </w:rPr>
        <w:t xml:space="preserve"> </w:t>
      </w:r>
      <w:r w:rsidRPr="00F574FD">
        <w:rPr>
          <w:rStyle w:val="StyleUnderline"/>
          <w:highlight w:val="green"/>
        </w:rPr>
        <w:t>the Middle Ages</w:t>
      </w:r>
      <w:r w:rsidRPr="00BD6A24">
        <w:rPr>
          <w:rFonts w:eastAsia="Calibri"/>
        </w:rPr>
        <w:t xml:space="preserve">, where plague wiped out one third of Europe’s population. </w:t>
      </w:r>
      <w:r w:rsidRPr="00476D40">
        <w:rPr>
          <w:rStyle w:val="StyleUnderline"/>
        </w:rPr>
        <w:t xml:space="preserve">The truth is that many of the </w:t>
      </w:r>
      <w:r w:rsidRPr="00F574FD">
        <w:rPr>
          <w:rStyle w:val="StyleUnderline"/>
          <w:highlight w:val="green"/>
        </w:rPr>
        <w:t>most dangerous and widespread</w:t>
      </w:r>
      <w:r w:rsidRPr="00476D40">
        <w:rPr>
          <w:rStyle w:val="StyleUnderline"/>
        </w:rPr>
        <w:t xml:space="preserve"> bacterial </w:t>
      </w:r>
      <w:r w:rsidRPr="00F574FD">
        <w:rPr>
          <w:rStyle w:val="StyleUnderline"/>
          <w:highlight w:val="green"/>
        </w:rPr>
        <w:t>pathogens</w:t>
      </w:r>
      <w:r w:rsidRPr="00476D40">
        <w:rPr>
          <w:rStyle w:val="StyleUnderline"/>
        </w:rPr>
        <w:t xml:space="preserve"> that truly deserve the moniker “superbug” </w:t>
      </w:r>
      <w:r w:rsidRPr="00F574FD">
        <w:rPr>
          <w:rStyle w:val="StyleUnderline"/>
          <w:highlight w:val="green"/>
        </w:rPr>
        <w:t>have been tamed</w:t>
      </w:r>
      <w:r w:rsidRPr="00476D40">
        <w:rPr>
          <w:rStyle w:val="StyleUnderline"/>
        </w:rPr>
        <w:t>,</w:t>
      </w:r>
      <w:r w:rsidRPr="00BD6A24">
        <w:rPr>
          <w:rFonts w:eastAsia="Calibri"/>
        </w:rPr>
        <w:t xml:space="preserve"> especially in the United States. This is </w:t>
      </w:r>
      <w:r w:rsidRPr="00476D40">
        <w:rPr>
          <w:rStyle w:val="StyleUnderline"/>
        </w:rPr>
        <w:t xml:space="preserve">because </w:t>
      </w:r>
      <w:r w:rsidRPr="00F574FD">
        <w:rPr>
          <w:rStyle w:val="StyleUnderline"/>
          <w:highlight w:val="green"/>
        </w:rPr>
        <w:t>for the healthy</w:t>
      </w:r>
      <w:r w:rsidRPr="00476D40">
        <w:rPr>
          <w:rStyle w:val="StyleUnderline"/>
        </w:rPr>
        <w:t xml:space="preserve"> person, pathogens like </w:t>
      </w:r>
      <w:r w:rsidRPr="00F574FD">
        <w:rPr>
          <w:rStyle w:val="StyleUnderline"/>
          <w:highlight w:val="green"/>
        </w:rPr>
        <w:t>MRSA are</w:t>
      </w:r>
      <w:r w:rsidRPr="00476D40">
        <w:rPr>
          <w:rStyle w:val="StyleUnderline"/>
        </w:rPr>
        <w:t xml:space="preserve"> </w:t>
      </w:r>
      <w:r w:rsidRPr="00F574FD">
        <w:rPr>
          <w:rStyle w:val="StyleUnderline"/>
          <w:highlight w:val="green"/>
        </w:rPr>
        <w:t>not an immediate threat</w:t>
      </w:r>
      <w:r w:rsidRPr="00BD6A24">
        <w:rPr>
          <w:rFonts w:eastAsia="Calibri"/>
        </w:rPr>
        <w:t xml:space="preserve">. But </w:t>
      </w:r>
      <w:r w:rsidRPr="00BD6A24">
        <w:rPr>
          <w:rFonts w:eastAsia="Calibri"/>
          <w:u w:val="single"/>
        </w:rPr>
        <w:t>people hospitalized</w:t>
      </w:r>
      <w:r w:rsidRPr="00BD6A24">
        <w:rPr>
          <w:rFonts w:eastAsia="Calibri"/>
        </w:rPr>
        <w:t xml:space="preserve"> and already sick with other conditions are in danger of contracting bacterial infections we </w:t>
      </w:r>
      <w:r w:rsidRPr="00BD6A24">
        <w:rPr>
          <w:rFonts w:eastAsia="Calibri"/>
          <w:u w:val="single"/>
        </w:rPr>
        <w:t xml:space="preserve">are sometimes powerless to treat. </w:t>
      </w:r>
      <w:r w:rsidRPr="00BD6A24">
        <w:rPr>
          <w:rFonts w:eastAsia="Calibri"/>
        </w:rPr>
        <w:t xml:space="preserve">It truly is a shame that we are constantly making medical advances in other fields, but have taken a step back in this area. Some potential </w:t>
      </w:r>
      <w:r w:rsidRPr="00F574FD">
        <w:rPr>
          <w:rStyle w:val="StyleUnderline"/>
          <w:highlight w:val="green"/>
        </w:rPr>
        <w:t>solutions include treating infections with multiple antibiotics and</w:t>
      </w:r>
      <w:r w:rsidRPr="00476D40">
        <w:rPr>
          <w:rStyle w:val="StyleUnderline"/>
        </w:rPr>
        <w:t xml:space="preserve"> offering greater </w:t>
      </w:r>
      <w:r w:rsidRPr="00F574FD">
        <w:rPr>
          <w:rStyle w:val="StyleUnderline"/>
          <w:highlight w:val="green"/>
        </w:rPr>
        <w:t>incentives</w:t>
      </w:r>
      <w:r w:rsidRPr="00476D40">
        <w:rPr>
          <w:rStyle w:val="StyleUnderline"/>
        </w:rPr>
        <w:t xml:space="preserve"> for the pharmaceutical industry </w:t>
      </w:r>
      <w:r w:rsidRPr="00F574FD">
        <w:rPr>
          <w:rStyle w:val="StyleUnderline"/>
          <w:highlight w:val="green"/>
        </w:rPr>
        <w:t>to</w:t>
      </w:r>
      <w:r w:rsidRPr="00476D40">
        <w:rPr>
          <w:rStyle w:val="StyleUnderline"/>
        </w:rPr>
        <w:t xml:space="preserve"> </w:t>
      </w:r>
      <w:r w:rsidRPr="00F574FD">
        <w:rPr>
          <w:rStyle w:val="StyleUnderline"/>
          <w:highlight w:val="green"/>
        </w:rPr>
        <w:t>produce these products</w:t>
      </w:r>
      <w:r w:rsidRPr="00476D40">
        <w:rPr>
          <w:rStyle w:val="StyleUnderline"/>
        </w:rPr>
        <w:t xml:space="preserve">. Also, more </w:t>
      </w:r>
      <w:r w:rsidRPr="00F574FD">
        <w:rPr>
          <w:rStyle w:val="StyleUnderline"/>
          <w:highlight w:val="green"/>
        </w:rPr>
        <w:t>specific therapies</w:t>
      </w:r>
      <w:r w:rsidRPr="00476D40">
        <w:rPr>
          <w:rStyle w:val="StyleUnderline"/>
        </w:rPr>
        <w:t xml:space="preserve"> directed at toxins the bacteria produce </w:t>
      </w:r>
      <w:r w:rsidRPr="00F574FD">
        <w:rPr>
          <w:rStyle w:val="StyleUnderline"/>
          <w:highlight w:val="green"/>
        </w:rPr>
        <w:t>could be used</w:t>
      </w:r>
      <w:r w:rsidRPr="00476D40">
        <w:rPr>
          <w:rStyle w:val="StyleUnderline"/>
        </w:rPr>
        <w:t xml:space="preserve"> in conjunction with antibiotics to more effectively control infections. </w:t>
      </w:r>
      <w:r w:rsidRPr="00F574FD">
        <w:rPr>
          <w:rStyle w:val="StyleUnderline"/>
          <w:highlight w:val="green"/>
        </w:rPr>
        <w:t>Stories about</w:t>
      </w:r>
      <w:r w:rsidRPr="00476D40">
        <w:rPr>
          <w:rStyle w:val="StyleUnderline"/>
        </w:rPr>
        <w:t xml:space="preserve"> MRSA as </w:t>
      </w:r>
      <w:r w:rsidRPr="00F574FD">
        <w:rPr>
          <w:rStyle w:val="StyleUnderline"/>
          <w:highlight w:val="green"/>
        </w:rPr>
        <w:t>a “superbug” are</w:t>
      </w:r>
      <w:r w:rsidRPr="00476D40">
        <w:rPr>
          <w:rStyle w:val="StyleUnderline"/>
        </w:rPr>
        <w:t xml:space="preserve"> often </w:t>
      </w:r>
      <w:r w:rsidRPr="00F574FD">
        <w:rPr>
          <w:rStyle w:val="StyleUnderline"/>
          <w:highlight w:val="green"/>
        </w:rPr>
        <w:t>overblown, causing unnecessary panic among people unlikely to get sick</w:t>
      </w:r>
      <w:r w:rsidRPr="00BD6A24">
        <w:rPr>
          <w:rFonts w:eastAsia="Calibri"/>
          <w:b/>
          <w:iCs/>
          <w:u w:val="single"/>
        </w:rPr>
        <w:t>.</w:t>
      </w:r>
      <w:r w:rsidRPr="00BD6A24">
        <w:rPr>
          <w:rFonts w:eastAsia="Calibri"/>
        </w:rPr>
        <w:t xml:space="preserve"> Nevertheless, it rightfully draws attention to a public health problem that requires new solutions. The appropriate response is concern and action. But if we continue to ignore the problem, it can only get worse.</w:t>
      </w:r>
    </w:p>
    <w:p w14:paraId="4F521E06" w14:textId="022F841B" w:rsidR="00E86497" w:rsidRPr="002171DB" w:rsidRDefault="003D158A" w:rsidP="00E86497">
      <w:pPr>
        <w:pStyle w:val="Heading4"/>
      </w:pPr>
      <w:r>
        <w:t xml:space="preserve">4] </w:t>
      </w:r>
      <w:r w:rsidR="00E86497">
        <w:t xml:space="preserve">Interconnectedness is </w:t>
      </w:r>
      <w:r w:rsidR="00E86497">
        <w:rPr>
          <w:u w:val="single"/>
        </w:rPr>
        <w:t>balanced</w:t>
      </w:r>
      <w:r w:rsidR="00E86497">
        <w:t xml:space="preserve"> by increased </w:t>
      </w:r>
      <w:r w:rsidR="00E86497">
        <w:rPr>
          <w:u w:val="single"/>
        </w:rPr>
        <w:t>immunity</w:t>
      </w:r>
      <w:r w:rsidR="00E86497">
        <w:t xml:space="preserve"> and advances in </w:t>
      </w:r>
      <w:r w:rsidR="00E86497">
        <w:rPr>
          <w:u w:val="single"/>
        </w:rPr>
        <w:t>medicine</w:t>
      </w:r>
      <w:r w:rsidR="00E86497">
        <w:t xml:space="preserve"> and </w:t>
      </w:r>
      <w:r w:rsidR="00E86497">
        <w:rPr>
          <w:u w:val="single"/>
        </w:rPr>
        <w:t>sanitation</w:t>
      </w:r>
    </w:p>
    <w:p w14:paraId="1C569A42" w14:textId="77777777" w:rsidR="00E86497" w:rsidRPr="00070C38" w:rsidRDefault="00E86497" w:rsidP="00E86497">
      <w:r w:rsidRPr="00070C38">
        <w:t>Dr. John Halstead 19, Doctorate in Political Philosophy, “Cause Area Report: Existential Risk, Founders Pledge”, https://founderspledge.com/research/Cause%20Area%20Report%20-%20Existential%20Risk.pdf</w:t>
      </w:r>
    </w:p>
    <w:p w14:paraId="416893CB" w14:textId="77777777" w:rsidR="00E86497" w:rsidRPr="00090445" w:rsidRDefault="00E86497" w:rsidP="00E86497">
      <w:pPr>
        <w:rPr>
          <w:highlight w:val="cyan"/>
          <w:u w:val="single"/>
        </w:rPr>
      </w:pPr>
      <w:r w:rsidRPr="00070C38">
        <w:rPr>
          <w:sz w:val="16"/>
        </w:rPr>
        <w:t xml:space="preserve">However, there are some reasons to think that </w:t>
      </w:r>
      <w:r w:rsidRPr="002171DB">
        <w:rPr>
          <w:rStyle w:val="Emphasis"/>
          <w:highlight w:val="cyan"/>
        </w:rPr>
        <w:t>natural</w:t>
      </w:r>
      <w:r w:rsidRPr="00070C38">
        <w:rPr>
          <w:sz w:val="16"/>
        </w:rPr>
        <w:t xml:space="preserve">ly occurring </w:t>
      </w:r>
      <w:r w:rsidRPr="004908CC">
        <w:rPr>
          <w:rStyle w:val="StyleUnderline"/>
          <w:highlight w:val="cyan"/>
        </w:rPr>
        <w:t xml:space="preserve">pathogens are </w:t>
      </w:r>
      <w:r w:rsidRPr="00070C38">
        <w:rPr>
          <w:rStyle w:val="Emphasis"/>
          <w:highlight w:val="cyan"/>
        </w:rPr>
        <w:t>unlikely</w:t>
      </w:r>
      <w:r w:rsidRPr="004908CC">
        <w:rPr>
          <w:rStyle w:val="StyleUnderline"/>
          <w:highlight w:val="cyan"/>
        </w:rPr>
        <w:t xml:space="preserve"> to cause</w:t>
      </w:r>
      <w:r w:rsidRPr="004908CC">
        <w:rPr>
          <w:rStyle w:val="StyleUnderline"/>
        </w:rPr>
        <w:t xml:space="preserve"> human </w:t>
      </w:r>
      <w:r w:rsidRPr="004908CC">
        <w:rPr>
          <w:rStyle w:val="StyleUnderline"/>
          <w:highlight w:val="cyan"/>
        </w:rPr>
        <w:t>extinction</w:t>
      </w:r>
      <w:r w:rsidRPr="00070C38">
        <w:rPr>
          <w:sz w:val="16"/>
        </w:rPr>
        <w:t xml:space="preserve">. Firstly, </w:t>
      </w:r>
      <w:r w:rsidRPr="004908CC">
        <w:rPr>
          <w:rStyle w:val="StyleUnderline"/>
        </w:rPr>
        <w:t xml:space="preserve">Homo sapiens have been around for </w:t>
      </w:r>
      <w:r w:rsidRPr="00070C38">
        <w:rPr>
          <w:rStyle w:val="Emphasis"/>
          <w:highlight w:val="cyan"/>
        </w:rPr>
        <w:t>200,000 years</w:t>
      </w:r>
      <w:r w:rsidRPr="00070C38">
        <w:rPr>
          <w:sz w:val="16"/>
        </w:rPr>
        <w:t xml:space="preserve"> and the Homo genus for around six million years </w:t>
      </w:r>
      <w:r w:rsidRPr="004908CC">
        <w:rPr>
          <w:rStyle w:val="StyleUnderline"/>
          <w:highlight w:val="cyan"/>
        </w:rPr>
        <w:t>without</w:t>
      </w:r>
      <w:r w:rsidRPr="004908CC">
        <w:rPr>
          <w:rStyle w:val="StyleUnderline"/>
        </w:rPr>
        <w:t xml:space="preserve"> being </w:t>
      </w:r>
      <w:r w:rsidRPr="004908CC">
        <w:rPr>
          <w:rStyle w:val="StyleUnderline"/>
          <w:highlight w:val="cyan"/>
        </w:rPr>
        <w:t>exterminated</w:t>
      </w:r>
      <w:r w:rsidRPr="004908CC">
        <w:rPr>
          <w:rStyle w:val="StyleUnderline"/>
        </w:rPr>
        <w:t xml:space="preserve"> by an infectious disease, which </w:t>
      </w:r>
      <w:r w:rsidRPr="004908CC">
        <w:rPr>
          <w:rStyle w:val="StyleUnderline"/>
          <w:highlight w:val="cyan"/>
        </w:rPr>
        <w:t xml:space="preserve">is </w:t>
      </w:r>
      <w:r w:rsidRPr="002171DB">
        <w:rPr>
          <w:rStyle w:val="Emphasis"/>
          <w:highlight w:val="cyan"/>
        </w:rPr>
        <w:t>ev</w:t>
      </w:r>
      <w:r w:rsidRPr="004908CC">
        <w:rPr>
          <w:rStyle w:val="StyleUnderline"/>
        </w:rPr>
        <w:t>idence</w:t>
      </w:r>
      <w:r w:rsidRPr="00070C38">
        <w:rPr>
          <w:sz w:val="16"/>
        </w:rPr>
        <w:t xml:space="preserve"> that </w:t>
      </w:r>
      <w:r w:rsidRPr="00070C38">
        <w:rPr>
          <w:rStyle w:val="Emphasis"/>
          <w:highlight w:val="cyan"/>
        </w:rPr>
        <w:t>the</w:t>
      </w:r>
      <w:r w:rsidRPr="00070C38">
        <w:rPr>
          <w:rStyle w:val="Emphasis"/>
        </w:rPr>
        <w:t xml:space="preserve"> base </w:t>
      </w:r>
      <w:r w:rsidRPr="00070C38">
        <w:rPr>
          <w:rStyle w:val="Emphasis"/>
          <w:highlight w:val="cyan"/>
        </w:rPr>
        <w:t>rate</w:t>
      </w:r>
      <w:r w:rsidRPr="00070C38">
        <w:rPr>
          <w:rStyle w:val="Emphasis"/>
        </w:rPr>
        <w:t xml:space="preserve"> of extinction-risk natural pathogens </w:t>
      </w:r>
      <w:r w:rsidRPr="00070C38">
        <w:rPr>
          <w:rStyle w:val="Emphasis"/>
          <w:highlight w:val="cyan"/>
        </w:rPr>
        <w:t>is low</w:t>
      </w:r>
      <w:r w:rsidRPr="00070C38">
        <w:rPr>
          <w:sz w:val="16"/>
        </w:rPr>
        <w:t xml:space="preserve">.82 Indeed, past disease </w:t>
      </w:r>
      <w:r w:rsidRPr="004908CC">
        <w:rPr>
          <w:rStyle w:val="StyleUnderline"/>
          <w:highlight w:val="cyan"/>
        </w:rPr>
        <w:t xml:space="preserve">outbreaks have not </w:t>
      </w:r>
      <w:r w:rsidRPr="00070C38">
        <w:rPr>
          <w:rStyle w:val="Emphasis"/>
          <w:highlight w:val="cyan"/>
        </w:rPr>
        <w:t>come close</w:t>
      </w:r>
      <w:r w:rsidRPr="00070C38">
        <w:rPr>
          <w:sz w:val="16"/>
        </w:rPr>
        <w:t xml:space="preserve"> </w:t>
      </w:r>
      <w:r w:rsidRPr="004908CC">
        <w:rPr>
          <w:rStyle w:val="StyleUnderline"/>
        </w:rPr>
        <w:t>to rendering humans extinct</w:t>
      </w:r>
      <w:r w:rsidRPr="00070C38">
        <w:rPr>
          <w:sz w:val="16"/>
        </w:rPr>
        <w:t xml:space="preserve">. Although bodies were piled high in the streets across Europe during the Black Death,83 human extinction was never a serious possibility, and some </w:t>
      </w:r>
      <w:r w:rsidRPr="004908CC">
        <w:rPr>
          <w:rStyle w:val="StyleUnderline"/>
        </w:rPr>
        <w:t>economists even argue</w:t>
      </w:r>
      <w:r w:rsidRPr="00070C38">
        <w:rPr>
          <w:sz w:val="16"/>
        </w:rPr>
        <w:t xml:space="preserve"> that it was </w:t>
      </w:r>
      <w:r w:rsidRPr="004908CC">
        <w:rPr>
          <w:rStyle w:val="StyleUnderline"/>
        </w:rPr>
        <w:t>a boon for the</w:t>
      </w:r>
      <w:r w:rsidRPr="00070C38">
        <w:rPr>
          <w:sz w:val="16"/>
        </w:rPr>
        <w:t xml:space="preserve"> European </w:t>
      </w:r>
      <w:r w:rsidRPr="004908CC">
        <w:rPr>
          <w:rStyle w:val="StyleUnderline"/>
        </w:rPr>
        <w:t>economy</w:t>
      </w:r>
      <w:r w:rsidRPr="00070C38">
        <w:rPr>
          <w:sz w:val="16"/>
        </w:rPr>
        <w:t xml:space="preserve">.84 Secondly, </w:t>
      </w:r>
      <w:r w:rsidRPr="004908CC">
        <w:rPr>
          <w:rStyle w:val="StyleUnderline"/>
        </w:rPr>
        <w:t xml:space="preserve">infectious </w:t>
      </w:r>
      <w:r w:rsidRPr="004908CC">
        <w:rPr>
          <w:rStyle w:val="StyleUnderline"/>
          <w:highlight w:val="cyan"/>
        </w:rPr>
        <w:t>disease</w:t>
      </w:r>
      <w:r w:rsidRPr="00070C38">
        <w:rPr>
          <w:sz w:val="16"/>
        </w:rPr>
        <w:t xml:space="preserve"> has </w:t>
      </w:r>
      <w:r w:rsidRPr="004908CC">
        <w:rPr>
          <w:rStyle w:val="StyleUnderline"/>
        </w:rPr>
        <w:t xml:space="preserve">only </w:t>
      </w:r>
      <w:r w:rsidRPr="004908CC">
        <w:rPr>
          <w:rStyle w:val="StyleUnderline"/>
          <w:highlight w:val="cyan"/>
        </w:rPr>
        <w:t>contributed to</w:t>
      </w:r>
      <w:r w:rsidRPr="004908CC">
        <w:rPr>
          <w:rStyle w:val="StyleUnderline"/>
        </w:rPr>
        <w:t xml:space="preserve"> the </w:t>
      </w:r>
      <w:r w:rsidRPr="004908CC">
        <w:rPr>
          <w:rStyle w:val="StyleUnderline"/>
          <w:highlight w:val="cyan"/>
        </w:rPr>
        <w:t>extinction of a</w:t>
      </w:r>
      <w:r w:rsidRPr="004908CC">
        <w:rPr>
          <w:rStyle w:val="StyleUnderline"/>
        </w:rPr>
        <w:t xml:space="preserve"> </w:t>
      </w:r>
      <w:r w:rsidRPr="00070C38">
        <w:rPr>
          <w:rStyle w:val="Emphasis"/>
        </w:rPr>
        <w:t xml:space="preserve">small </w:t>
      </w:r>
      <w:r w:rsidRPr="00070C38">
        <w:rPr>
          <w:rStyle w:val="Emphasis"/>
          <w:highlight w:val="cyan"/>
        </w:rPr>
        <w:t>minority</w:t>
      </w:r>
      <w:r w:rsidRPr="00070C38">
        <w:rPr>
          <w:rStyle w:val="Emphasis"/>
        </w:rPr>
        <w:t xml:space="preserve"> of animal species</w:t>
      </w:r>
      <w:r w:rsidRPr="00070C38">
        <w:rPr>
          <w:sz w:val="16"/>
        </w:rPr>
        <w:t xml:space="preserve">.85 </w:t>
      </w:r>
      <w:r w:rsidRPr="004908CC">
        <w:rPr>
          <w:rStyle w:val="StyleUnderline"/>
        </w:rPr>
        <w:t xml:space="preserve">The </w:t>
      </w:r>
      <w:r w:rsidRPr="004908CC">
        <w:rPr>
          <w:rStyle w:val="StyleUnderline"/>
          <w:highlight w:val="cyan"/>
        </w:rPr>
        <w:t>only confirmed case</w:t>
      </w:r>
      <w:r w:rsidRPr="004908CC">
        <w:rPr>
          <w:rStyle w:val="StyleUnderline"/>
        </w:rPr>
        <w:t xml:space="preserve"> of a mammalian species extinction</w:t>
      </w:r>
      <w:r w:rsidRPr="00070C38">
        <w:rPr>
          <w:sz w:val="16"/>
        </w:rPr>
        <w:t xml:space="preserve"> being caused by an infectious disease </w:t>
      </w:r>
      <w:r w:rsidRPr="004908CC">
        <w:rPr>
          <w:rStyle w:val="StyleUnderline"/>
          <w:highlight w:val="cyan"/>
        </w:rPr>
        <w:t xml:space="preserve">is </w:t>
      </w:r>
      <w:r w:rsidRPr="00070C38">
        <w:rPr>
          <w:rStyle w:val="Emphasis"/>
          <w:highlight w:val="cyan"/>
        </w:rPr>
        <w:t>a</w:t>
      </w:r>
      <w:r w:rsidRPr="00070C38">
        <w:rPr>
          <w:rStyle w:val="Emphasis"/>
        </w:rPr>
        <w:t xml:space="preserve"> type of </w:t>
      </w:r>
      <w:r w:rsidRPr="00070C38">
        <w:rPr>
          <w:rStyle w:val="Emphasis"/>
          <w:highlight w:val="cyan"/>
        </w:rPr>
        <w:t>rat</w:t>
      </w:r>
      <w:r w:rsidRPr="004908CC">
        <w:rPr>
          <w:rStyle w:val="StyleUnderline"/>
          <w:highlight w:val="cyan"/>
        </w:rPr>
        <w:t xml:space="preserve"> native</w:t>
      </w:r>
      <w:r w:rsidRPr="004908CC">
        <w:rPr>
          <w:rStyle w:val="StyleUnderline"/>
        </w:rPr>
        <w:t xml:space="preserve"> </w:t>
      </w:r>
      <w:r w:rsidRPr="00070C38">
        <w:rPr>
          <w:rStyle w:val="Emphasis"/>
        </w:rPr>
        <w:t xml:space="preserve">only </w:t>
      </w:r>
      <w:r w:rsidRPr="00070C38">
        <w:rPr>
          <w:rStyle w:val="Emphasis"/>
          <w:highlight w:val="cyan"/>
        </w:rPr>
        <w:t>to Christmas Island</w:t>
      </w:r>
      <w:r w:rsidRPr="00070C38">
        <w:rPr>
          <w:sz w:val="16"/>
        </w:rPr>
        <w:t xml:space="preserve">. Having said that, the context may be importantly different for modern day humans, so it is unclear whether the risk is increasing or decreasing. On the one hand, due to globalisation, the world is more interconnected making it easier for pathogens to spread. On the other hand, </w:t>
      </w:r>
      <w:r w:rsidRPr="004908CC">
        <w:rPr>
          <w:rStyle w:val="StyleUnderline"/>
          <w:highlight w:val="cyan"/>
        </w:rPr>
        <w:t>interconnectedness could</w:t>
      </w:r>
      <w:r w:rsidRPr="00070C38">
        <w:rPr>
          <w:sz w:val="16"/>
        </w:rPr>
        <w:t xml:space="preserve"> also </w:t>
      </w:r>
      <w:r w:rsidRPr="00070C38">
        <w:rPr>
          <w:rStyle w:val="Emphasis"/>
          <w:highlight w:val="cyan"/>
        </w:rPr>
        <w:t>increase immunity</w:t>
      </w:r>
      <w:r w:rsidRPr="004908CC">
        <w:rPr>
          <w:rStyle w:val="StyleUnderline"/>
        </w:rPr>
        <w:t xml:space="preserve"> by </w:t>
      </w:r>
      <w:r w:rsidRPr="00070C38">
        <w:rPr>
          <w:rStyle w:val="Emphasis"/>
          <w:highlight w:val="cyan"/>
        </w:rPr>
        <w:t>increasing exposure</w:t>
      </w:r>
      <w:r w:rsidRPr="004908CC">
        <w:rPr>
          <w:rStyle w:val="StyleUnderline"/>
          <w:highlight w:val="cyan"/>
        </w:rPr>
        <w:t xml:space="preserve"> to </w:t>
      </w:r>
      <w:r w:rsidRPr="00070C38">
        <w:rPr>
          <w:rStyle w:val="Emphasis"/>
          <w:highlight w:val="cyan"/>
        </w:rPr>
        <w:t>lower virulence strains</w:t>
      </w:r>
      <w:r w:rsidRPr="00070C38">
        <w:rPr>
          <w:rStyle w:val="Emphasis"/>
        </w:rPr>
        <w:t xml:space="preserve"> between subpopulations</w:t>
      </w:r>
      <w:r w:rsidRPr="00070C38">
        <w:rPr>
          <w:sz w:val="16"/>
        </w:rPr>
        <w:t xml:space="preserve">.87 Moreover, </w:t>
      </w:r>
      <w:r w:rsidRPr="004908CC">
        <w:rPr>
          <w:rStyle w:val="StyleUnderline"/>
          <w:highlight w:val="cyan"/>
        </w:rPr>
        <w:t xml:space="preserve">advancements in </w:t>
      </w:r>
      <w:r w:rsidRPr="00070C38">
        <w:rPr>
          <w:rStyle w:val="Emphasis"/>
          <w:highlight w:val="cyan"/>
        </w:rPr>
        <w:t>medicine</w:t>
      </w:r>
      <w:r w:rsidRPr="004908CC">
        <w:rPr>
          <w:rStyle w:val="StyleUnderline"/>
          <w:highlight w:val="cyan"/>
        </w:rPr>
        <w:t xml:space="preserve"> and </w:t>
      </w:r>
      <w:r w:rsidRPr="00070C38">
        <w:rPr>
          <w:rStyle w:val="Emphasis"/>
          <w:highlight w:val="cyan"/>
        </w:rPr>
        <w:t>sanitation</w:t>
      </w:r>
      <w:r w:rsidRPr="004908CC">
        <w:rPr>
          <w:rStyle w:val="StyleUnderline"/>
          <w:highlight w:val="cyan"/>
        </w:rPr>
        <w:t xml:space="preserve"> limit the</w:t>
      </w:r>
      <w:r w:rsidRPr="00070C38">
        <w:rPr>
          <w:sz w:val="16"/>
        </w:rPr>
        <w:t xml:space="preserve"> potential </w:t>
      </w:r>
      <w:r w:rsidRPr="004908CC">
        <w:rPr>
          <w:rStyle w:val="StyleUnderline"/>
          <w:highlight w:val="cyan"/>
        </w:rPr>
        <w:t>damage</w:t>
      </w:r>
      <w:r w:rsidRPr="00070C38">
        <w:rPr>
          <w:sz w:val="16"/>
        </w:rPr>
        <w:t xml:space="preserve"> an outbreak might do.</w:t>
      </w:r>
    </w:p>
    <w:p w14:paraId="63FAA6F7" w14:textId="36EB27BE" w:rsidR="00E86497" w:rsidRPr="00070C38" w:rsidRDefault="00B9022B" w:rsidP="00E86497">
      <w:pPr>
        <w:pStyle w:val="Heading4"/>
        <w:rPr>
          <w:rFonts w:cs="Times New Roman"/>
        </w:rPr>
      </w:pPr>
      <w:r>
        <w:rPr>
          <w:rFonts w:cs="Times New Roman"/>
        </w:rPr>
        <w:t xml:space="preserve">5] </w:t>
      </w:r>
      <w:r w:rsidR="00E86497" w:rsidRPr="00070C38">
        <w:rPr>
          <w:rFonts w:cs="Times New Roman"/>
        </w:rPr>
        <w:t xml:space="preserve">Humans are </w:t>
      </w:r>
      <w:r w:rsidR="00E86497" w:rsidRPr="00070C38">
        <w:rPr>
          <w:rFonts w:cs="Times New Roman"/>
          <w:u w:val="single"/>
        </w:rPr>
        <w:t>too dispersed</w:t>
      </w:r>
      <w:r w:rsidR="00E86497" w:rsidRPr="00070C38">
        <w:rPr>
          <w:rFonts w:cs="Times New Roman"/>
        </w:rPr>
        <w:t xml:space="preserve"> and disease </w:t>
      </w:r>
      <w:r w:rsidR="00E86497" w:rsidRPr="00070C38">
        <w:rPr>
          <w:rFonts w:cs="Times New Roman"/>
          <w:u w:val="single"/>
        </w:rPr>
        <w:t>trends against lethality</w:t>
      </w:r>
    </w:p>
    <w:p w14:paraId="21E431DE" w14:textId="77777777" w:rsidR="00E86497" w:rsidRPr="00070C38" w:rsidRDefault="00E86497" w:rsidP="00E86497">
      <w:r w:rsidRPr="00070C38">
        <w:t xml:space="preserve">Sebastian Farquhar 17, director at Oxford's Global Priorities Project, Owen Cotton-Barratt, a Lecturer in Mathematics at St Hugh’s College, Oxford, John Halstead, Stefan Schubert, Haydn Belfield, Andrew Snyder-Beattie, "Existential Risk Diplomacy and Governance", GLOBAL PRIORITIES PROJECT 2017, </w:t>
      </w:r>
      <w:r>
        <w:t xml:space="preserve">1/23/2017, </w:t>
      </w:r>
      <w:r w:rsidRPr="00070C38">
        <w:t>https://www.fhi.ox.ac.uk/wp-content/uploads/Existential-Risks-2017-01-23.pdf</w:t>
      </w:r>
    </w:p>
    <w:p w14:paraId="4A59C6D9" w14:textId="77777777" w:rsidR="00E86497" w:rsidRPr="00070C38" w:rsidRDefault="00E86497" w:rsidP="00E86497">
      <w:pPr>
        <w:rPr>
          <w:sz w:val="16"/>
        </w:rPr>
      </w:pPr>
      <w:r w:rsidRPr="00070C38">
        <w:rPr>
          <w:sz w:val="16"/>
        </w:rPr>
        <w:t>1.1.3 Engineered pandemics For most of human history, natural pandemics have posed the greatest risk of mass global</w:t>
      </w:r>
      <w:r w:rsidRPr="004908CC">
        <w:rPr>
          <w:rStyle w:val="StyleUnderline"/>
        </w:rPr>
        <w:t xml:space="preserve"> </w:t>
      </w:r>
      <w:r w:rsidRPr="00070C38">
        <w:rPr>
          <w:sz w:val="16"/>
        </w:rPr>
        <w:t>fatalities</w:t>
      </w:r>
      <w:r w:rsidRPr="004908CC">
        <w:rPr>
          <w:rStyle w:val="StyleUnderline"/>
        </w:rPr>
        <w:t>.</w:t>
      </w:r>
      <w:r w:rsidRPr="00070C38">
        <w:rPr>
          <w:sz w:val="16"/>
        </w:rPr>
        <w:t xml:space="preserve">37 However, there are some reasons to believe that </w:t>
      </w:r>
      <w:r w:rsidRPr="00070C38">
        <w:rPr>
          <w:rStyle w:val="Emphasis"/>
          <w:highlight w:val="cyan"/>
        </w:rPr>
        <w:t>natural pandemics are very unlikely to cause</w:t>
      </w:r>
      <w:r w:rsidRPr="002171DB">
        <w:rPr>
          <w:rStyle w:val="Emphasis"/>
        </w:rPr>
        <w:t xml:space="preserve"> </w:t>
      </w:r>
      <w:r w:rsidRPr="00070C38">
        <w:rPr>
          <w:rStyle w:val="Emphasis"/>
        </w:rPr>
        <w:t xml:space="preserve">human </w:t>
      </w:r>
      <w:r w:rsidRPr="00070C38">
        <w:rPr>
          <w:rStyle w:val="Emphasis"/>
          <w:highlight w:val="cyan"/>
        </w:rPr>
        <w:t>extinction</w:t>
      </w:r>
      <w:r w:rsidRPr="00070C38">
        <w:rPr>
          <w:sz w:val="16"/>
        </w:rPr>
        <w:t xml:space="preserve">. Analysis of the International Union for Conservation of Nature (IUCN) red list database has shown that </w:t>
      </w:r>
      <w:r w:rsidRPr="004908CC">
        <w:rPr>
          <w:rStyle w:val="StyleUnderline"/>
          <w:highlight w:val="cyan"/>
        </w:rPr>
        <w:t xml:space="preserve">of </w:t>
      </w:r>
      <w:r w:rsidRPr="004908CC">
        <w:rPr>
          <w:rStyle w:val="StyleUnderline"/>
        </w:rPr>
        <w:t xml:space="preserve">the 833 recorded </w:t>
      </w:r>
      <w:r w:rsidRPr="00070C38">
        <w:rPr>
          <w:sz w:val="16"/>
        </w:rPr>
        <w:t xml:space="preserve">plant and animal </w:t>
      </w:r>
      <w:r w:rsidRPr="004908CC">
        <w:rPr>
          <w:rStyle w:val="StyleUnderline"/>
        </w:rPr>
        <w:t xml:space="preserve">species </w:t>
      </w:r>
      <w:r w:rsidRPr="004908CC">
        <w:rPr>
          <w:rStyle w:val="StyleUnderline"/>
          <w:highlight w:val="cyan"/>
        </w:rPr>
        <w:t>extinctions</w:t>
      </w:r>
      <w:r w:rsidRPr="00070C38">
        <w:rPr>
          <w:sz w:val="16"/>
        </w:rPr>
        <w:t xml:space="preserve"> known to have occurred </w:t>
      </w:r>
      <w:r w:rsidRPr="004908CC">
        <w:rPr>
          <w:rStyle w:val="StyleUnderline"/>
        </w:rPr>
        <w:t xml:space="preserve">since 1500, </w:t>
      </w:r>
      <w:r w:rsidRPr="004908CC">
        <w:rPr>
          <w:rStyle w:val="StyleUnderline"/>
          <w:highlight w:val="cyan"/>
        </w:rPr>
        <w:t>less than 4%</w:t>
      </w:r>
      <w:r w:rsidRPr="004908CC">
        <w:rPr>
          <w:rStyle w:val="StyleUnderline"/>
        </w:rPr>
        <w:t xml:space="preserve"> (31 species) </w:t>
      </w:r>
      <w:r w:rsidRPr="004908CC">
        <w:rPr>
          <w:rStyle w:val="StyleUnderline"/>
          <w:highlight w:val="cyan"/>
        </w:rPr>
        <w:t>were</w:t>
      </w:r>
      <w:r w:rsidRPr="004908CC">
        <w:rPr>
          <w:rStyle w:val="StyleUnderline"/>
        </w:rPr>
        <w:t xml:space="preserve"> ascribed to </w:t>
      </w:r>
      <w:r w:rsidRPr="004908CC">
        <w:rPr>
          <w:rStyle w:val="StyleUnderline"/>
          <w:highlight w:val="cyan"/>
        </w:rPr>
        <w:t>infectious disease</w:t>
      </w:r>
      <w:r w:rsidRPr="00070C38">
        <w:rPr>
          <w:sz w:val="16"/>
        </w:rPr>
        <w:t xml:space="preserve">.38 </w:t>
      </w:r>
      <w:r w:rsidRPr="004908CC">
        <w:rPr>
          <w:rStyle w:val="StyleUnderline"/>
          <w:highlight w:val="cyan"/>
        </w:rPr>
        <w:t>None</w:t>
      </w:r>
      <w:r w:rsidRPr="004908CC">
        <w:rPr>
          <w:rStyle w:val="StyleUnderline"/>
        </w:rPr>
        <w:t xml:space="preserve"> of the mammals and amphibians on this list were </w:t>
      </w:r>
      <w:r w:rsidRPr="004908CC">
        <w:rPr>
          <w:rStyle w:val="StyleUnderline"/>
          <w:highlight w:val="cyan"/>
        </w:rPr>
        <w:t>globally dispersed, and other factors</w:t>
      </w:r>
      <w:r w:rsidRPr="004908CC">
        <w:rPr>
          <w:rStyle w:val="StyleUnderline"/>
        </w:rPr>
        <w:t xml:space="preserve"> aside from infectious disease also </w:t>
      </w:r>
      <w:r w:rsidRPr="004908CC">
        <w:rPr>
          <w:rStyle w:val="StyleUnderline"/>
          <w:highlight w:val="cyan"/>
        </w:rPr>
        <w:t>contributed</w:t>
      </w:r>
      <w:r w:rsidRPr="004908CC">
        <w:rPr>
          <w:rStyle w:val="StyleUnderline"/>
        </w:rPr>
        <w:t xml:space="preserve"> to their extinction. It therefore seems that </w:t>
      </w:r>
      <w:r w:rsidRPr="004908CC">
        <w:rPr>
          <w:rStyle w:val="StyleUnderline"/>
          <w:highlight w:val="cyan"/>
        </w:rPr>
        <w:t>our</w:t>
      </w:r>
      <w:r w:rsidRPr="004908CC">
        <w:rPr>
          <w:rStyle w:val="StyleUnderline"/>
        </w:rPr>
        <w:t xml:space="preserve"> own </w:t>
      </w:r>
      <w:r w:rsidRPr="004908CC">
        <w:rPr>
          <w:rStyle w:val="StyleUnderline"/>
          <w:highlight w:val="cyan"/>
        </w:rPr>
        <w:t>species</w:t>
      </w:r>
      <w:r w:rsidRPr="004908CC">
        <w:rPr>
          <w:rStyle w:val="StyleUnderline"/>
        </w:rPr>
        <w:t xml:space="preserve">, which </w:t>
      </w:r>
      <w:r w:rsidRPr="004908CC">
        <w:rPr>
          <w:rStyle w:val="StyleUnderline"/>
          <w:highlight w:val="cyan"/>
        </w:rPr>
        <w:t>is</w:t>
      </w:r>
      <w:r w:rsidRPr="004908CC">
        <w:rPr>
          <w:rStyle w:val="StyleUnderline"/>
        </w:rPr>
        <w:t xml:space="preserve"> very </w:t>
      </w:r>
      <w:r w:rsidRPr="00070C38">
        <w:rPr>
          <w:rStyle w:val="Emphasis"/>
          <w:highlight w:val="cyan"/>
        </w:rPr>
        <w:t>numerous</w:t>
      </w:r>
      <w:r w:rsidRPr="004908CC">
        <w:rPr>
          <w:rStyle w:val="StyleUnderline"/>
        </w:rPr>
        <w:t xml:space="preserve">, globally </w:t>
      </w:r>
      <w:r w:rsidRPr="00070C38">
        <w:rPr>
          <w:rStyle w:val="Emphasis"/>
          <w:highlight w:val="cyan"/>
        </w:rPr>
        <w:t>dispersed</w:t>
      </w:r>
      <w:r w:rsidRPr="004908CC">
        <w:rPr>
          <w:rStyle w:val="StyleUnderline"/>
          <w:highlight w:val="cyan"/>
        </w:rPr>
        <w:t>, and capable of</w:t>
      </w:r>
      <w:r w:rsidRPr="004908CC">
        <w:rPr>
          <w:rStyle w:val="StyleUnderline"/>
        </w:rPr>
        <w:t xml:space="preserve"> a </w:t>
      </w:r>
      <w:r w:rsidRPr="00070C38">
        <w:rPr>
          <w:rStyle w:val="Emphasis"/>
          <w:highlight w:val="cyan"/>
        </w:rPr>
        <w:t>rational response</w:t>
      </w:r>
      <w:r w:rsidRPr="004908CC">
        <w:rPr>
          <w:rStyle w:val="StyleUnderline"/>
        </w:rPr>
        <w:t xml:space="preserve"> to problems, </w:t>
      </w:r>
      <w:r w:rsidRPr="00070C38">
        <w:rPr>
          <w:rStyle w:val="Emphasis"/>
          <w:highlight w:val="cyan"/>
        </w:rPr>
        <w:t>is very unlikely to be killed off by a</w:t>
      </w:r>
      <w:r w:rsidRPr="00070C38">
        <w:rPr>
          <w:rStyle w:val="Emphasis"/>
        </w:rPr>
        <w:t xml:space="preserve"> natural </w:t>
      </w:r>
      <w:r w:rsidRPr="00070C38">
        <w:rPr>
          <w:rStyle w:val="Emphasis"/>
          <w:highlight w:val="cyan"/>
        </w:rPr>
        <w:t>pandemic</w:t>
      </w:r>
      <w:r w:rsidRPr="00070C38">
        <w:rPr>
          <w:sz w:val="16"/>
        </w:rPr>
        <w:t xml:space="preserve">. One underlying explanation for this is that </w:t>
      </w:r>
      <w:r w:rsidRPr="004908CC">
        <w:rPr>
          <w:rStyle w:val="StyleUnderline"/>
          <w:highlight w:val="cyan"/>
        </w:rPr>
        <w:t>highly lethal pathogens</w:t>
      </w:r>
      <w:r w:rsidRPr="004908CC">
        <w:rPr>
          <w:rStyle w:val="StyleUnderline"/>
        </w:rPr>
        <w:t xml:space="preserve"> can </w:t>
      </w:r>
      <w:r w:rsidRPr="004908CC">
        <w:rPr>
          <w:rStyle w:val="StyleUnderline"/>
          <w:highlight w:val="cyan"/>
        </w:rPr>
        <w:t>kill</w:t>
      </w:r>
      <w:r w:rsidRPr="004908CC">
        <w:rPr>
          <w:rStyle w:val="StyleUnderline"/>
        </w:rPr>
        <w:t xml:space="preserve"> their hosts </w:t>
      </w:r>
      <w:r w:rsidRPr="004908CC">
        <w:rPr>
          <w:rStyle w:val="StyleUnderline"/>
          <w:highlight w:val="cyan"/>
        </w:rPr>
        <w:t>before they</w:t>
      </w:r>
      <w:r w:rsidRPr="004908CC">
        <w:rPr>
          <w:rStyle w:val="StyleUnderline"/>
        </w:rPr>
        <w:t xml:space="preserve"> have a chance to </w:t>
      </w:r>
      <w:r w:rsidRPr="004908CC">
        <w:rPr>
          <w:rStyle w:val="StyleUnderline"/>
          <w:highlight w:val="cyan"/>
        </w:rPr>
        <w:t xml:space="preserve">spread, so </w:t>
      </w:r>
      <w:r w:rsidRPr="00070C38">
        <w:rPr>
          <w:rStyle w:val="Emphasis"/>
          <w:highlight w:val="cyan"/>
        </w:rPr>
        <w:t>there is a selective pressure</w:t>
      </w:r>
      <w:r w:rsidRPr="00070C38">
        <w:rPr>
          <w:rStyle w:val="Emphasis"/>
        </w:rPr>
        <w:t xml:space="preserve"> for pathogens </w:t>
      </w:r>
      <w:r w:rsidRPr="00070C38">
        <w:rPr>
          <w:rStyle w:val="Emphasis"/>
          <w:highlight w:val="cyan"/>
        </w:rPr>
        <w:t>not to be highly lethal</w:t>
      </w:r>
      <w:r w:rsidRPr="004908CC">
        <w:rPr>
          <w:rStyle w:val="StyleUnderline"/>
        </w:rPr>
        <w:t>. Therefore, pathogens are likely to co-evolve with their hosts rather than kill all possible hosts</w:t>
      </w:r>
      <w:r w:rsidRPr="00070C38">
        <w:rPr>
          <w:sz w:val="16"/>
        </w:rPr>
        <w:t>.39</w:t>
      </w:r>
    </w:p>
    <w:p w14:paraId="712E4B52" w14:textId="13D4CE9E" w:rsidR="00E86497" w:rsidRPr="00070C38" w:rsidRDefault="004A089A" w:rsidP="00E86497">
      <w:pPr>
        <w:pStyle w:val="Heading4"/>
        <w:rPr>
          <w:rFonts w:cs="Times New Roman"/>
        </w:rPr>
      </w:pPr>
      <w:r>
        <w:rPr>
          <w:rFonts w:cs="Times New Roman"/>
        </w:rPr>
        <w:t xml:space="preserve">6] </w:t>
      </w:r>
      <w:r w:rsidR="00E86497" w:rsidRPr="00070C38">
        <w:rPr>
          <w:rFonts w:cs="Times New Roman"/>
        </w:rPr>
        <w:t xml:space="preserve">Containment solves---it’s </w:t>
      </w:r>
      <w:r w:rsidR="00E86497" w:rsidRPr="00070C38">
        <w:rPr>
          <w:rFonts w:cs="Times New Roman"/>
          <w:u w:val="single"/>
        </w:rPr>
        <w:t>more effective</w:t>
      </w:r>
      <w:r w:rsidR="00E86497" w:rsidRPr="00070C38">
        <w:rPr>
          <w:rFonts w:cs="Times New Roman"/>
        </w:rPr>
        <w:t xml:space="preserve"> than vaccination</w:t>
      </w:r>
    </w:p>
    <w:p w14:paraId="180C767D" w14:textId="77777777" w:rsidR="00E86497" w:rsidRPr="00070C38" w:rsidRDefault="00E86497" w:rsidP="00E86497">
      <w:r w:rsidRPr="00070C38">
        <w:t xml:space="preserve">Bryan </w:t>
      </w:r>
      <w:r w:rsidRPr="00070C38">
        <w:rPr>
          <w:b/>
        </w:rPr>
        <w:t xml:space="preserve">Walsh </w:t>
      </w:r>
      <w:r>
        <w:rPr>
          <w:b/>
        </w:rPr>
        <w:t>17</w:t>
      </w:r>
      <w:r w:rsidRPr="00070C38">
        <w:t>, Bryan Walsh is a contributor to TIME. Previously, he was TIME’s International Editor, its energy and environmental correspondent and was the Tokyo bureau chief in 2006 and 2007. 5-4-2017, "The Next Global Security Threat Isn’t What You Think," Time, http://time.com/4766624/next-global-security/</w:t>
      </w:r>
    </w:p>
    <w:p w14:paraId="312A49E4" w14:textId="77777777" w:rsidR="00E86497" w:rsidRDefault="00E86497" w:rsidP="00E86497">
      <w:pPr>
        <w:rPr>
          <w:sz w:val="16"/>
        </w:rPr>
      </w:pPr>
      <w:r w:rsidRPr="00070C38">
        <w:rPr>
          <w:sz w:val="16"/>
        </w:rPr>
        <w:t xml:space="preserve">No disease better illustrates the need for a next-gen vaccine than influenza. "We need to do better with flu vaccine," says Dr. Anthony Fauci, director of the NIH National Institute of Allergy and Infectious Diseases. </w:t>
      </w:r>
      <w:r w:rsidRPr="004908CC">
        <w:rPr>
          <w:rStyle w:val="StyleUnderline"/>
          <w:highlight w:val="cyan"/>
        </w:rPr>
        <w:t xml:space="preserve">A healthy market exists for the </w:t>
      </w:r>
      <w:r w:rsidRPr="00070C38">
        <w:rPr>
          <w:rStyle w:val="Emphasis"/>
          <w:highlight w:val="cyan"/>
        </w:rPr>
        <w:t>seasonal-flu vaccine</w:t>
      </w:r>
      <w:r w:rsidRPr="004908CC">
        <w:rPr>
          <w:rStyle w:val="StyleUnderline"/>
        </w:rPr>
        <w:t xml:space="preserve">, </w:t>
      </w:r>
      <w:r w:rsidRPr="004908CC">
        <w:rPr>
          <w:rStyle w:val="StyleUnderline"/>
          <w:highlight w:val="cyan"/>
        </w:rPr>
        <w:t>but</w:t>
      </w:r>
      <w:r w:rsidRPr="004908CC">
        <w:rPr>
          <w:rStyle w:val="StyleUnderline"/>
        </w:rPr>
        <w:t xml:space="preserve"> because the influenza virus </w:t>
      </w:r>
      <w:r w:rsidRPr="00070C38">
        <w:rPr>
          <w:rStyle w:val="Emphasis"/>
        </w:rPr>
        <w:t>constantly mutates</w:t>
      </w:r>
      <w:r w:rsidRPr="004908CC">
        <w:rPr>
          <w:rStyle w:val="StyleUnderline"/>
        </w:rPr>
        <w:t xml:space="preserve">, </w:t>
      </w:r>
      <w:r w:rsidRPr="004908CC">
        <w:rPr>
          <w:rStyle w:val="StyleUnderline"/>
          <w:highlight w:val="cyan"/>
        </w:rPr>
        <w:t xml:space="preserve">a </w:t>
      </w:r>
      <w:r w:rsidRPr="00070C38">
        <w:rPr>
          <w:rStyle w:val="Emphasis"/>
          <w:highlight w:val="cyan"/>
        </w:rPr>
        <w:t>new version has to be made each year</w:t>
      </w:r>
      <w:r w:rsidRPr="00070C38">
        <w:rPr>
          <w:rStyle w:val="Emphasis"/>
        </w:rPr>
        <w:t>,</w:t>
      </w:r>
      <w:r w:rsidRPr="00070C38">
        <w:rPr>
          <w:sz w:val="16"/>
        </w:rPr>
        <w:t xml:space="preserve"> </w:t>
      </w:r>
      <w:r w:rsidRPr="004908CC">
        <w:rPr>
          <w:rStyle w:val="StyleUnderline"/>
          <w:highlight w:val="cyan"/>
        </w:rPr>
        <w:t>a process that</w:t>
      </w:r>
      <w:r w:rsidRPr="00070C38">
        <w:rPr>
          <w:sz w:val="16"/>
          <w:highlight w:val="cyan"/>
        </w:rPr>
        <w:t xml:space="preserve"> </w:t>
      </w:r>
      <w:r w:rsidRPr="00070C38">
        <w:rPr>
          <w:rStyle w:val="Emphasis"/>
          <w:highlight w:val="cyan"/>
        </w:rPr>
        <w:t>takes months</w:t>
      </w:r>
      <w:r w:rsidRPr="00070C38">
        <w:rPr>
          <w:sz w:val="16"/>
        </w:rPr>
        <w:t xml:space="preserve">. </w:t>
      </w:r>
      <w:r w:rsidRPr="004908CC">
        <w:rPr>
          <w:rStyle w:val="StyleUnderline"/>
        </w:rPr>
        <w:t xml:space="preserve">That lag could be </w:t>
      </w:r>
      <w:r w:rsidRPr="00070C38">
        <w:rPr>
          <w:rStyle w:val="Emphasis"/>
        </w:rPr>
        <w:t>deadly</w:t>
      </w:r>
      <w:r w:rsidRPr="00070C38">
        <w:rPr>
          <w:sz w:val="16"/>
        </w:rPr>
        <w:t xml:space="preserve"> </w:t>
      </w:r>
      <w:r w:rsidRPr="004908CC">
        <w:rPr>
          <w:rStyle w:val="StyleUnderline"/>
        </w:rPr>
        <w:t>during a severe influenza pandemic</w:t>
      </w:r>
      <w:r w:rsidRPr="00070C38">
        <w:rPr>
          <w:sz w:val="16"/>
        </w:rPr>
        <w:t xml:space="preserve">. </w:t>
      </w:r>
      <w:r w:rsidRPr="004908CC">
        <w:rPr>
          <w:rStyle w:val="StyleUnderline"/>
        </w:rPr>
        <w:t>Humans have little to no immune protection against new flu strains</w:t>
      </w:r>
      <w:r w:rsidRPr="00070C38">
        <w:rPr>
          <w:sz w:val="16"/>
        </w:rPr>
        <w:t xml:space="preserve">, which then spread rapidly around the world and--sometimes--cause severe disease. And though the flu usually isn't deadly for otherwise healthy people, it can be, as the 1918 pandemic showed. While flu vaccines didn't exist in 1918, they did in 2009, when a new flu strain jumped from pigs to people and ultimately killed an estimated 203,000 people around the world, a majority of them under the age of 65. Efforts were made to fast-track a vaccine, but </w:t>
      </w:r>
      <w:r w:rsidRPr="004908CC">
        <w:rPr>
          <w:rStyle w:val="StyleUnderline"/>
        </w:rPr>
        <w:t>the first doses weren't available for</w:t>
      </w:r>
      <w:r w:rsidRPr="00070C38">
        <w:rPr>
          <w:sz w:val="16"/>
        </w:rPr>
        <w:t xml:space="preserve"> </w:t>
      </w:r>
      <w:r w:rsidRPr="00070C38">
        <w:rPr>
          <w:rStyle w:val="Emphasis"/>
        </w:rPr>
        <w:t>26 weeks</w:t>
      </w:r>
      <w:r w:rsidRPr="00070C38">
        <w:rPr>
          <w:sz w:val="16"/>
        </w:rPr>
        <w:t xml:space="preserve">, </w:t>
      </w:r>
      <w:r w:rsidRPr="004908CC">
        <w:rPr>
          <w:rStyle w:val="StyleUnderline"/>
        </w:rPr>
        <w:t xml:space="preserve">and it would have </w:t>
      </w:r>
      <w:r w:rsidRPr="00070C38">
        <w:rPr>
          <w:rStyle w:val="Emphasis"/>
        </w:rPr>
        <w:t xml:space="preserve">taken a year to produce vaccines for every American. </w:t>
      </w:r>
      <w:r w:rsidRPr="004908CC">
        <w:rPr>
          <w:rStyle w:val="StyleUnderline"/>
        </w:rPr>
        <w:t>Since it can require years of testing and well over $1 billion to successfully develop a single vaccine against a single pathogen, drug companies have</w:t>
      </w:r>
      <w:r w:rsidRPr="00070C38">
        <w:rPr>
          <w:sz w:val="16"/>
        </w:rPr>
        <w:t xml:space="preserve"> </w:t>
      </w:r>
      <w:r w:rsidRPr="00070C38">
        <w:rPr>
          <w:rStyle w:val="Emphasis"/>
        </w:rPr>
        <w:t>increasingly shied away from the business</w:t>
      </w:r>
      <w:r w:rsidRPr="00070C38">
        <w:rPr>
          <w:sz w:val="16"/>
        </w:rPr>
        <w:t>. "</w:t>
      </w:r>
      <w:r w:rsidRPr="004908CC">
        <w:rPr>
          <w:rStyle w:val="StyleUnderline"/>
          <w:highlight w:val="cyan"/>
        </w:rPr>
        <w:t>There's just</w:t>
      </w:r>
      <w:r w:rsidRPr="00070C38">
        <w:rPr>
          <w:sz w:val="16"/>
          <w:highlight w:val="cyan"/>
        </w:rPr>
        <w:t xml:space="preserve"> </w:t>
      </w:r>
      <w:r w:rsidRPr="00070C38">
        <w:rPr>
          <w:rStyle w:val="Emphasis"/>
          <w:highlight w:val="cyan"/>
        </w:rPr>
        <w:t>no incentive</w:t>
      </w:r>
      <w:r w:rsidRPr="00070C38">
        <w:rPr>
          <w:sz w:val="16"/>
          <w:highlight w:val="cyan"/>
        </w:rPr>
        <w:t xml:space="preserve"> </w:t>
      </w:r>
      <w:r w:rsidRPr="004908CC">
        <w:rPr>
          <w:rStyle w:val="StyleUnderline"/>
          <w:highlight w:val="cyan"/>
        </w:rPr>
        <w:t xml:space="preserve">for any company to make </w:t>
      </w:r>
      <w:r w:rsidRPr="00070C38">
        <w:rPr>
          <w:rStyle w:val="Emphasis"/>
          <w:highlight w:val="cyan"/>
        </w:rPr>
        <w:t>pandemic vaccine to store on shelves</w:t>
      </w:r>
      <w:r w:rsidRPr="00070C38">
        <w:rPr>
          <w:sz w:val="16"/>
        </w:rPr>
        <w:t xml:space="preserve">," says Dr. Trevor Mundel, president of the global health division at the Bill and Melinda Gates Foundation. </w:t>
      </w:r>
      <w:r w:rsidRPr="004908CC">
        <w:rPr>
          <w:rStyle w:val="StyleUnderline"/>
        </w:rPr>
        <w:t xml:space="preserve">That's why </w:t>
      </w:r>
      <w:r w:rsidRPr="004908CC">
        <w:rPr>
          <w:rStyle w:val="StyleUnderline"/>
          <w:highlight w:val="cyan"/>
        </w:rPr>
        <w:t>most</w:t>
      </w:r>
      <w:r w:rsidRPr="004908CC">
        <w:rPr>
          <w:rStyle w:val="StyleUnderline"/>
        </w:rPr>
        <w:t xml:space="preserve"> infectious-</w:t>
      </w:r>
      <w:r w:rsidRPr="004908CC">
        <w:rPr>
          <w:rStyle w:val="StyleUnderline"/>
          <w:highlight w:val="cyan"/>
        </w:rPr>
        <w:t xml:space="preserve">disease experts </w:t>
      </w:r>
      <w:r w:rsidRPr="00070C38">
        <w:rPr>
          <w:rStyle w:val="Emphasis"/>
          <w:highlight w:val="cyan"/>
        </w:rPr>
        <w:t>aren't hanging their hopes solely</w:t>
      </w:r>
      <w:r w:rsidRPr="00070C38">
        <w:rPr>
          <w:rStyle w:val="Emphasis"/>
        </w:rPr>
        <w:t xml:space="preserve"> on new treatments or </w:t>
      </w:r>
      <w:r w:rsidRPr="00070C38">
        <w:rPr>
          <w:rStyle w:val="Emphasis"/>
          <w:highlight w:val="cyan"/>
        </w:rPr>
        <w:t>vaccines</w:t>
      </w:r>
      <w:r w:rsidRPr="00070C38">
        <w:rPr>
          <w:sz w:val="16"/>
        </w:rPr>
        <w:t xml:space="preserve">. After all, that's not what ultimately contained the most recent lethal outbreak of Ebola. </w:t>
      </w:r>
      <w:r w:rsidRPr="004908CC">
        <w:rPr>
          <w:rStyle w:val="StyleUnderline"/>
          <w:highlight w:val="cyan"/>
        </w:rPr>
        <w:t>It chiefly fell to</w:t>
      </w:r>
      <w:r w:rsidRPr="00070C38">
        <w:rPr>
          <w:sz w:val="16"/>
          <w:highlight w:val="cyan"/>
        </w:rPr>
        <w:t xml:space="preserve"> </w:t>
      </w:r>
      <w:r w:rsidRPr="00070C38">
        <w:rPr>
          <w:rStyle w:val="Emphasis"/>
          <w:highlight w:val="cyan"/>
        </w:rPr>
        <w:t>health workers on the ground</w:t>
      </w:r>
      <w:r w:rsidRPr="00070C38">
        <w:rPr>
          <w:sz w:val="16"/>
        </w:rPr>
        <w:t xml:space="preserve"> and to Frieden, director of the CDC for eight years under President Obama. And on no day did that effort come closer to failure than on July 23, 2014. That was the day Frieden received news that Ebola had arrived in the Nigerian megacity of Lagos. The virus had been killing people for months in Guinea, Liberia and Sierra Leone, but Ebola in Lagos--the biggest city on the African continent, with a metro population of 21 million--represented a threat of an entirely different magnitude. "If it got out of control in Lagos, it could spread through Nigeria and the rest of Africa," says Frieden. "It could still be going on today." But it isn't, </w:t>
      </w:r>
      <w:r w:rsidRPr="004908CC">
        <w:rPr>
          <w:rStyle w:val="StyleUnderline"/>
          <w:highlight w:val="cyan"/>
        </w:rPr>
        <w:t>thanks</w:t>
      </w:r>
      <w:r w:rsidRPr="00070C38">
        <w:rPr>
          <w:sz w:val="16"/>
        </w:rPr>
        <w:t xml:space="preserve"> largely </w:t>
      </w:r>
      <w:r w:rsidRPr="004908CC">
        <w:rPr>
          <w:rStyle w:val="StyleUnderline"/>
          <w:highlight w:val="cyan"/>
        </w:rPr>
        <w:t>to the</w:t>
      </w:r>
      <w:r w:rsidRPr="004908CC">
        <w:rPr>
          <w:rStyle w:val="StyleUnderline"/>
        </w:rPr>
        <w:t xml:space="preserve"> herculean </w:t>
      </w:r>
      <w:r w:rsidRPr="004908CC">
        <w:rPr>
          <w:rStyle w:val="StyleUnderline"/>
          <w:highlight w:val="cyan"/>
        </w:rPr>
        <w:t>efforts of thousands of expert health workers</w:t>
      </w:r>
      <w:r w:rsidRPr="004908CC">
        <w:rPr>
          <w:rStyle w:val="StyleUnderline"/>
        </w:rPr>
        <w:t xml:space="preserve">--U.S. staff </w:t>
      </w:r>
      <w:r w:rsidRPr="004908CC">
        <w:rPr>
          <w:rStyle w:val="StyleUnderline"/>
          <w:highlight w:val="cyan"/>
        </w:rPr>
        <w:t>from the CDC and Nigerian officials</w:t>
      </w:r>
      <w:r w:rsidRPr="004908CC">
        <w:rPr>
          <w:rStyle w:val="StyleUnderline"/>
        </w:rPr>
        <w:t xml:space="preserve"> </w:t>
      </w:r>
      <w:r w:rsidRPr="004908CC">
        <w:rPr>
          <w:rStyle w:val="StyleUnderline"/>
          <w:highlight w:val="cyan"/>
        </w:rPr>
        <w:t>who</w:t>
      </w:r>
      <w:r w:rsidRPr="004908CC">
        <w:rPr>
          <w:rStyle w:val="StyleUnderline"/>
        </w:rPr>
        <w:t xml:space="preserve"> had been trained in the international effort to stop polio--who </w:t>
      </w:r>
      <w:r w:rsidRPr="004908CC">
        <w:rPr>
          <w:rStyle w:val="StyleUnderline"/>
          <w:highlight w:val="cyan"/>
        </w:rPr>
        <w:t xml:space="preserve">were </w:t>
      </w:r>
      <w:r w:rsidRPr="00070C38">
        <w:rPr>
          <w:rStyle w:val="Emphasis"/>
          <w:highlight w:val="cyan"/>
        </w:rPr>
        <w:t>quickly diverted to fight Ebola</w:t>
      </w:r>
      <w:r w:rsidRPr="00070C38">
        <w:rPr>
          <w:sz w:val="16"/>
        </w:rPr>
        <w:t xml:space="preserve">. This is why Frieden, Gates and others are so bullish about investing in science and foreign aid. </w:t>
      </w:r>
      <w:r w:rsidRPr="004908CC">
        <w:rPr>
          <w:rStyle w:val="StyleUnderline"/>
          <w:highlight w:val="cyan"/>
        </w:rPr>
        <w:t xml:space="preserve">Without </w:t>
      </w:r>
      <w:r w:rsidRPr="00070C38">
        <w:rPr>
          <w:rStyle w:val="Emphasis"/>
          <w:highlight w:val="cyan"/>
        </w:rPr>
        <w:t>aid</w:t>
      </w:r>
      <w:r w:rsidRPr="00070C38">
        <w:rPr>
          <w:sz w:val="16"/>
          <w:highlight w:val="cyan"/>
        </w:rPr>
        <w:t xml:space="preserve">, </w:t>
      </w:r>
      <w:r w:rsidRPr="004908CC">
        <w:rPr>
          <w:rStyle w:val="StyleUnderline"/>
          <w:highlight w:val="cyan"/>
        </w:rPr>
        <w:t>Nigeria would not have been able to stem</w:t>
      </w:r>
      <w:r w:rsidRPr="00070C38">
        <w:rPr>
          <w:sz w:val="16"/>
        </w:rPr>
        <w:t xml:space="preserve"> the spread of </w:t>
      </w:r>
      <w:r w:rsidRPr="004908CC">
        <w:rPr>
          <w:rStyle w:val="StyleUnderline"/>
          <w:highlight w:val="cyan"/>
        </w:rPr>
        <w:t>Ebola</w:t>
      </w:r>
      <w:r w:rsidRPr="00070C38">
        <w:rPr>
          <w:sz w:val="16"/>
        </w:rPr>
        <w:t xml:space="preserve">. </w:t>
      </w:r>
      <w:r w:rsidRPr="004908CC">
        <w:rPr>
          <w:rStyle w:val="StyleUnderline"/>
        </w:rPr>
        <w:t>And without the</w:t>
      </w:r>
      <w:r w:rsidRPr="00070C38">
        <w:rPr>
          <w:sz w:val="16"/>
        </w:rPr>
        <w:t xml:space="preserve"> next-generation </w:t>
      </w:r>
      <w:r w:rsidRPr="004908CC">
        <w:rPr>
          <w:rStyle w:val="StyleUnderline"/>
        </w:rPr>
        <w:t>science that helped</w:t>
      </w:r>
      <w:r w:rsidRPr="00070C38">
        <w:rPr>
          <w:sz w:val="16"/>
        </w:rPr>
        <w:t xml:space="preserve"> </w:t>
      </w:r>
      <w:r w:rsidRPr="00070C38">
        <w:rPr>
          <w:rStyle w:val="Emphasis"/>
        </w:rPr>
        <w:t>track</w:t>
      </w:r>
      <w:r w:rsidRPr="00070C38">
        <w:rPr>
          <w:sz w:val="16"/>
        </w:rPr>
        <w:t xml:space="preserve"> </w:t>
      </w:r>
      <w:r w:rsidRPr="004908CC">
        <w:rPr>
          <w:rStyle w:val="StyleUnderline"/>
        </w:rPr>
        <w:t>the outbreak, far more people would have died</w:t>
      </w:r>
      <w:r w:rsidRPr="00070C38">
        <w:rPr>
          <w:sz w:val="16"/>
        </w:rPr>
        <w:t>. "It's very important that this kind of work continues," says Frieden, "or America is going to be less safe." Make no mistake: for all our high-tech isolation units, top-tier doctors and world-class scientists, the U.S. health care system is not ready for the stresses of a major pandemic. As the infectious-disease expert Osterholm notes, a pandemic is not like other natural disasters, which tend to be confined to a single location or region. Disease can strike everywhere at once. In the event of a pandemic, even the best hospitals could rapidly run out of beds and mechanical ventilators.</w:t>
      </w:r>
    </w:p>
    <w:p w14:paraId="215B0605" w14:textId="6557F0A0" w:rsidR="00D81714" w:rsidRPr="005A7652" w:rsidRDefault="00D55FF9" w:rsidP="00D81714">
      <w:pPr>
        <w:pStyle w:val="Heading4"/>
      </w:pPr>
      <w:r>
        <w:t xml:space="preserve">7] </w:t>
      </w:r>
      <w:r w:rsidR="00D81714" w:rsidRPr="005A7652">
        <w:t xml:space="preserve">No impact to </w:t>
      </w:r>
      <w:r w:rsidR="00D81714">
        <w:t>antibiotic</w:t>
      </w:r>
      <w:r w:rsidR="00D81714" w:rsidRPr="005A7652">
        <w:t xml:space="preserve"> resistance</w:t>
      </w:r>
      <w:r w:rsidR="00D81714">
        <w:t>.</w:t>
      </w:r>
    </w:p>
    <w:p w14:paraId="3C02C2A3" w14:textId="77777777" w:rsidR="00D81714" w:rsidRPr="005A7652" w:rsidRDefault="00D81714" w:rsidP="00D81714">
      <w:pPr>
        <w:rPr>
          <w:rFonts w:asciiTheme="minorHAnsi" w:hAnsiTheme="minorHAnsi" w:cstheme="minorHAnsi"/>
        </w:rPr>
      </w:pPr>
      <w:r w:rsidRPr="005A7652">
        <w:rPr>
          <w:rStyle w:val="Style13ptBold"/>
          <w:rFonts w:asciiTheme="minorHAnsi" w:hAnsiTheme="minorHAnsi" w:cstheme="minorHAnsi"/>
        </w:rPr>
        <w:t>Sepkowitz 13</w:t>
      </w:r>
      <w:r w:rsidRPr="005A7652">
        <w:rPr>
          <w:rFonts w:asciiTheme="minorHAnsi" w:hAnsiTheme="minorHAnsi" w:cstheme="minorHAnsi"/>
        </w:rPr>
        <w:t xml:space="preserve"> </w:t>
      </w:r>
      <w:r>
        <w:rPr>
          <w:rFonts w:asciiTheme="minorHAnsi" w:hAnsiTheme="minorHAnsi" w:cstheme="minorHAnsi"/>
        </w:rPr>
        <w:t>[</w:t>
      </w:r>
      <w:r w:rsidRPr="005A7652">
        <w:rPr>
          <w:rFonts w:asciiTheme="minorHAnsi" w:hAnsiTheme="minorHAnsi" w:cstheme="minorHAnsi"/>
        </w:rPr>
        <w:t xml:space="preserve">Kent </w:t>
      </w:r>
      <w:r>
        <w:rPr>
          <w:rFonts w:asciiTheme="minorHAnsi" w:hAnsiTheme="minorHAnsi" w:cstheme="minorHAnsi"/>
        </w:rPr>
        <w:t>Sepkowitz (Professor of Medicine @ Weill Cornell Medical School, head of Memorial Sloan Ketterings’s infection control program)</w:t>
      </w:r>
      <w:r w:rsidRPr="005A7652">
        <w:rPr>
          <w:rFonts w:asciiTheme="minorHAnsi" w:hAnsiTheme="minorHAnsi" w:cstheme="minorHAnsi"/>
        </w:rPr>
        <w:t xml:space="preserve">, “Why I’m Not Worried About Dying From a Superbug, and You Shouldn’t Be, Either,” 3-8-13, </w:t>
      </w:r>
      <w:hyperlink r:id="rId15" w:history="1">
        <w:r w:rsidRPr="005A7652">
          <w:rPr>
            <w:rStyle w:val="Hyperlink"/>
            <w:rFonts w:asciiTheme="minorHAnsi" w:hAnsiTheme="minorHAnsi" w:cstheme="minorHAnsi"/>
          </w:rPr>
          <w:t>http://www.thedailybeast.com-/articles/2013/03/08/why-i-m-not-worried-about-dying-from-a-superbug-and-you-shouldn-t-be-either.html</w:t>
        </w:r>
      </w:hyperlink>
      <w:r>
        <w:rPr>
          <w:rFonts w:asciiTheme="minorHAnsi" w:hAnsiTheme="minorHAnsi" w:cstheme="minorHAnsi"/>
        </w:rPr>
        <w:t>]</w:t>
      </w:r>
    </w:p>
    <w:p w14:paraId="50F1B25E" w14:textId="77777777" w:rsidR="00D81714" w:rsidRPr="005A7652" w:rsidRDefault="00D81714" w:rsidP="00D81714">
      <w:pPr>
        <w:rPr>
          <w:rFonts w:asciiTheme="minorHAnsi" w:hAnsiTheme="minorHAnsi" w:cstheme="minorHAnsi"/>
          <w:sz w:val="16"/>
        </w:rPr>
      </w:pPr>
      <w:r w:rsidRPr="005A7652">
        <w:rPr>
          <w:rStyle w:val="StyleUnderline"/>
          <w:rFonts w:asciiTheme="minorHAnsi" w:hAnsiTheme="minorHAnsi" w:cstheme="minorHAnsi"/>
        </w:rPr>
        <w:t>There’s</w:t>
      </w:r>
      <w:r w:rsidRPr="005A7652">
        <w:rPr>
          <w:rFonts w:asciiTheme="minorHAnsi" w:hAnsiTheme="minorHAnsi" w:cstheme="minorHAnsi"/>
          <w:sz w:val="16"/>
        </w:rPr>
        <w:t xml:space="preserve"> a scary </w:t>
      </w:r>
      <w:r w:rsidRPr="005A7652">
        <w:rPr>
          <w:rStyle w:val="StyleUnderline"/>
          <w:rFonts w:asciiTheme="minorHAnsi" w:hAnsiTheme="minorHAnsi" w:cstheme="minorHAnsi"/>
        </w:rPr>
        <w:t>new superbug showing up in hospitals,</w:t>
      </w:r>
      <w:r w:rsidRPr="005A7652">
        <w:rPr>
          <w:rFonts w:asciiTheme="minorHAnsi" w:hAnsiTheme="minorHAnsi" w:cstheme="minorHAnsi"/>
          <w:sz w:val="16"/>
        </w:rPr>
        <w:t xml:space="preserve"> </w:t>
      </w:r>
      <w:r w:rsidRPr="005A7652">
        <w:rPr>
          <w:rStyle w:val="StyleUnderline"/>
          <w:rFonts w:asciiTheme="minorHAnsi" w:hAnsiTheme="minorHAnsi" w:cstheme="minorHAnsi"/>
        </w:rPr>
        <w:t>resistant to</w:t>
      </w:r>
      <w:r w:rsidRPr="005A7652">
        <w:rPr>
          <w:rFonts w:asciiTheme="minorHAnsi" w:hAnsiTheme="minorHAnsi" w:cstheme="minorHAnsi"/>
          <w:sz w:val="16"/>
        </w:rPr>
        <w:t xml:space="preserve"> all but one aging </w:t>
      </w:r>
      <w:r w:rsidRPr="005A7652">
        <w:rPr>
          <w:rStyle w:val="StyleUnderline"/>
          <w:rFonts w:asciiTheme="minorHAnsi" w:hAnsiTheme="minorHAnsi" w:cstheme="minorHAnsi"/>
        </w:rPr>
        <w:t>antibiotic</w:t>
      </w:r>
      <w:r w:rsidRPr="005A7652">
        <w:rPr>
          <w:rFonts w:asciiTheme="minorHAnsi" w:hAnsiTheme="minorHAnsi" w:cstheme="minorHAnsi"/>
          <w:sz w:val="16"/>
        </w:rPr>
        <w:t xml:space="preserve">. </w:t>
      </w:r>
      <w:r w:rsidRPr="005A7652">
        <w:rPr>
          <w:rStyle w:val="StyleUnderline"/>
          <w:rFonts w:asciiTheme="minorHAnsi" w:hAnsiTheme="minorHAnsi" w:cstheme="minorHAnsi"/>
        </w:rPr>
        <w:t>But</w:t>
      </w:r>
      <w:r w:rsidRPr="005A7652">
        <w:rPr>
          <w:rFonts w:asciiTheme="minorHAnsi" w:hAnsiTheme="minorHAnsi" w:cstheme="minorHAnsi"/>
          <w:sz w:val="16"/>
        </w:rPr>
        <w:t xml:space="preserve"> Dr. Kent Sepkowitz says </w:t>
      </w:r>
      <w:r w:rsidRPr="008F00F9">
        <w:rPr>
          <w:rStyle w:val="Emphasis"/>
          <w:rFonts w:asciiTheme="minorHAnsi" w:hAnsiTheme="minorHAnsi" w:cstheme="minorHAnsi"/>
          <w:highlight w:val="cyan"/>
        </w:rPr>
        <w:t>your chances of infection are microscopic</w:t>
      </w:r>
      <w:r w:rsidRPr="005A7652">
        <w:rPr>
          <w:rFonts w:asciiTheme="minorHAnsi" w:hAnsiTheme="minorHAnsi" w:cstheme="minorHAnsi"/>
          <w:sz w:val="16"/>
        </w:rPr>
        <w:t xml:space="preserve">, and shouldn’t keep you from getting care you need. Pity the poor public-health official: in the midst of an epidemic, he must adopt a soothing avuncular tone of near-boredom, a “we’ve seen this, not to worry” sort of yawn to calm people who otherwise seem ready to run screaming into the streets. But on the other hand, in this day of sequestered public-health funding, he has to raise a major ruckus about some other problem that might happen, swearing that the earth may end soon if we don’t wake up now and face the music. The cavalcade of past get-ready-for-the-big-one hits includes drug-resistant TB, avian flu, swine flu, and drug-resistant gonorrhea among others, each introduced with shrill press releases and snapshots of grim faces peering through microscopes. It is no surprise, therefore, to see the CDC roll out the heavy artillery this week by proclaiming the dangers of the latest superbug. This one is ugly for sure, a resistant-to-almost-everything bacteria that preys on the hospitalized patient. Called carbapenem-resistant Enterobacteriaceae, or CRE, to denote the class of antibiotics (carbapenems) to which it is resistant, and the group of bacterial organisms—Enterobacteriaceae, bacteria that reside in the gut—to which it belongs, CRE is being seen increasingly in hospitals across the U.S. Unheard of before 2001, CRE now is in 181 (4.6 percent) U.S. acute-care hospitals, affecting hundreds of patients. In August 2012, the NIH Clinical Center had a widely reported outbreak from a CRE that killed six of 18 patients, the mortality rate seen in most series. The CDC and other public-health officials are particularly alarmed by this latest wrinkle because the carbapenem class was the last thoroughly modern group of antibiotics with predictable activity against gut bacteria. With the carbapenem hegemony now wobbling, the next (and last) antibiotic is an oldie from the 1960s, pulled from the market then because of concerns about toxicity, but now being used in many hospitals and ICUs to treat CRE infection. If and when CRE becomes resistant to this old-timer, the cupboard is truly bare. This sort of progressive </w:t>
      </w:r>
      <w:r w:rsidRPr="008F00F9">
        <w:rPr>
          <w:rStyle w:val="StyleUnderline"/>
          <w:rFonts w:asciiTheme="minorHAnsi" w:hAnsiTheme="minorHAnsi" w:cstheme="minorHAnsi"/>
          <w:highlight w:val="cyan"/>
        </w:rPr>
        <w:t xml:space="preserve">resistance to antibiotics is </w:t>
      </w:r>
      <w:r w:rsidRPr="008F00F9">
        <w:rPr>
          <w:rStyle w:val="Emphasis"/>
          <w:rFonts w:asciiTheme="minorHAnsi" w:hAnsiTheme="minorHAnsi" w:cstheme="minorHAnsi"/>
          <w:highlight w:val="cyan"/>
        </w:rPr>
        <w:t>standard</w:t>
      </w:r>
      <w:r w:rsidRPr="005A7652">
        <w:rPr>
          <w:rStyle w:val="Emphasis"/>
          <w:rFonts w:asciiTheme="minorHAnsi" w:hAnsiTheme="minorHAnsi" w:cstheme="minorHAnsi"/>
        </w:rPr>
        <w:t xml:space="preserve"> operating procedure</w:t>
      </w:r>
      <w:r w:rsidRPr="005A7652">
        <w:rPr>
          <w:rFonts w:asciiTheme="minorHAnsi" w:hAnsiTheme="minorHAnsi" w:cstheme="minorHAnsi"/>
          <w:sz w:val="16"/>
        </w:rPr>
        <w:t xml:space="preserve"> </w:t>
      </w:r>
      <w:r w:rsidRPr="005A7652">
        <w:rPr>
          <w:rStyle w:val="StyleUnderline"/>
          <w:rFonts w:asciiTheme="minorHAnsi" w:hAnsiTheme="minorHAnsi" w:cstheme="minorHAnsi"/>
        </w:rPr>
        <w:t>for bacteria exposed</w:t>
      </w:r>
      <w:r w:rsidRPr="005A7652">
        <w:rPr>
          <w:rFonts w:asciiTheme="minorHAnsi" w:hAnsiTheme="minorHAnsi" w:cstheme="minorHAnsi"/>
          <w:sz w:val="16"/>
        </w:rPr>
        <w:t xml:space="preserve"> </w:t>
      </w:r>
      <w:r w:rsidRPr="005A7652">
        <w:rPr>
          <w:rStyle w:val="StyleUnderline"/>
          <w:rFonts w:asciiTheme="minorHAnsi" w:hAnsiTheme="minorHAnsi" w:cstheme="minorHAnsi"/>
        </w:rPr>
        <w:t>to high doses of</w:t>
      </w:r>
      <w:r w:rsidRPr="005A7652">
        <w:rPr>
          <w:rFonts w:asciiTheme="minorHAnsi" w:hAnsiTheme="minorHAnsi" w:cstheme="minorHAnsi"/>
          <w:sz w:val="16"/>
        </w:rPr>
        <w:t xml:space="preserve"> potent </w:t>
      </w:r>
      <w:r w:rsidRPr="005A7652">
        <w:rPr>
          <w:rStyle w:val="StyleUnderline"/>
          <w:rFonts w:asciiTheme="minorHAnsi" w:hAnsiTheme="minorHAnsi" w:cstheme="minorHAnsi"/>
        </w:rPr>
        <w:t>antibiotics</w:t>
      </w:r>
      <w:r w:rsidRPr="005A7652">
        <w:rPr>
          <w:rFonts w:asciiTheme="minorHAnsi" w:hAnsiTheme="minorHAnsi" w:cstheme="minorHAnsi"/>
          <w:sz w:val="16"/>
        </w:rPr>
        <w:t xml:space="preserve"> over time; resistance can and must occur according to the most basic principle of evolution: survival of the fittest. If a billion bacteria are exposed to an antibiotic and just one bacterium, because of a chance mutation, is resistant to the antibiotic while the other near-billion are not, that single organism will survive while the others will die off. The resistant organism will then have the run of the place with enough nutrition to support the billion now-absented brethren, allowing the resistant clone to take root and get in position to spread. </w:t>
      </w:r>
      <w:r w:rsidRPr="008F00F9">
        <w:rPr>
          <w:rStyle w:val="StyleUnderline"/>
          <w:rFonts w:asciiTheme="minorHAnsi" w:hAnsiTheme="minorHAnsi" w:cstheme="minorHAnsi"/>
          <w:highlight w:val="cyan"/>
        </w:rPr>
        <w:t>We have been here before</w:t>
      </w:r>
      <w:r w:rsidRPr="005A7652">
        <w:rPr>
          <w:rStyle w:val="StyleUnderline"/>
          <w:rFonts w:asciiTheme="minorHAnsi" w:hAnsiTheme="minorHAnsi" w:cstheme="minorHAnsi"/>
        </w:rPr>
        <w:t xml:space="preserve"> of course</w:t>
      </w:r>
      <w:r w:rsidRPr="005A7652">
        <w:rPr>
          <w:rFonts w:asciiTheme="minorHAnsi" w:hAnsiTheme="minorHAnsi" w:cstheme="minorHAnsi"/>
          <w:sz w:val="16"/>
        </w:rPr>
        <w:t>: methicillin-resistant Staphylococcus aureus (</w:t>
      </w:r>
      <w:r w:rsidRPr="008F00F9">
        <w:rPr>
          <w:rStyle w:val="StyleUnderline"/>
          <w:rFonts w:asciiTheme="minorHAnsi" w:hAnsiTheme="minorHAnsi" w:cstheme="minorHAnsi"/>
          <w:highlight w:val="cyan"/>
        </w:rPr>
        <w:t>MRSA) played</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through the hospitals</w:t>
      </w:r>
      <w:r w:rsidRPr="005A7652">
        <w:rPr>
          <w:rFonts w:asciiTheme="minorHAnsi" w:hAnsiTheme="minorHAnsi" w:cstheme="minorHAnsi"/>
          <w:sz w:val="16"/>
        </w:rPr>
        <w:t xml:space="preserve"> and the headlines (and even the National Football League) last decade, </w:t>
      </w:r>
      <w:r w:rsidRPr="005A7652">
        <w:rPr>
          <w:rStyle w:val="StyleUnderline"/>
          <w:rFonts w:asciiTheme="minorHAnsi" w:hAnsiTheme="minorHAnsi" w:cstheme="minorHAnsi"/>
        </w:rPr>
        <w:t>alarming</w:t>
      </w:r>
      <w:r w:rsidRPr="005A7652">
        <w:rPr>
          <w:rFonts w:asciiTheme="minorHAnsi" w:hAnsiTheme="minorHAnsi" w:cstheme="minorHAnsi"/>
          <w:sz w:val="16"/>
        </w:rPr>
        <w:t xml:space="preserve"> </w:t>
      </w:r>
      <w:r w:rsidRPr="005A7652">
        <w:rPr>
          <w:rStyle w:val="StyleUnderline"/>
          <w:rFonts w:asciiTheme="minorHAnsi" w:hAnsiTheme="minorHAnsi" w:cstheme="minorHAnsi"/>
        </w:rPr>
        <w:t xml:space="preserve">the public and </w:t>
      </w:r>
      <w:r w:rsidRPr="008F00F9">
        <w:rPr>
          <w:rStyle w:val="StyleUnderline"/>
          <w:rFonts w:asciiTheme="minorHAnsi" w:hAnsiTheme="minorHAnsi" w:cstheme="minorHAnsi"/>
          <w:highlight w:val="cyan"/>
        </w:rPr>
        <w:t>spurring</w:t>
      </w:r>
      <w:r w:rsidRPr="005A7652">
        <w:rPr>
          <w:rStyle w:val="StyleUnderline"/>
          <w:rFonts w:asciiTheme="minorHAnsi" w:hAnsiTheme="minorHAnsi" w:cstheme="minorHAnsi"/>
        </w:rPr>
        <w:t xml:space="preserve"> </w:t>
      </w:r>
      <w:r w:rsidRPr="005A7652">
        <w:rPr>
          <w:rStyle w:val="Emphasis"/>
          <w:rFonts w:asciiTheme="minorHAnsi" w:hAnsiTheme="minorHAnsi" w:cstheme="minorHAnsi"/>
        </w:rPr>
        <w:t xml:space="preserve">new </w:t>
      </w:r>
      <w:r w:rsidRPr="008F00F9">
        <w:rPr>
          <w:rStyle w:val="Emphasis"/>
          <w:rFonts w:asciiTheme="minorHAnsi" w:hAnsiTheme="minorHAnsi" w:cstheme="minorHAnsi"/>
          <w:highlight w:val="cyan"/>
        </w:rPr>
        <w:t>regulations to contain</w:t>
      </w:r>
      <w:r w:rsidRPr="005A7652">
        <w:rPr>
          <w:rFonts w:asciiTheme="minorHAnsi" w:hAnsiTheme="minorHAnsi" w:cstheme="minorHAnsi"/>
          <w:sz w:val="16"/>
        </w:rPr>
        <w:t xml:space="preserve"> it </w:t>
      </w:r>
      <w:r w:rsidRPr="008F00F9">
        <w:rPr>
          <w:rStyle w:val="StyleUnderline"/>
          <w:rFonts w:asciiTheme="minorHAnsi" w:hAnsiTheme="minorHAnsi" w:cstheme="minorHAnsi"/>
          <w:highlight w:val="cyan"/>
        </w:rPr>
        <w:t>as well as the</w:t>
      </w:r>
      <w:r w:rsidRPr="005A7652">
        <w:rPr>
          <w:rStyle w:val="StyleUnderline"/>
          <w:rFonts w:asciiTheme="minorHAnsi" w:hAnsiTheme="minorHAnsi" w:cstheme="minorHAnsi"/>
        </w:rPr>
        <w:t xml:space="preserve"> application of </w:t>
      </w:r>
      <w:r w:rsidRPr="008F00F9">
        <w:rPr>
          <w:rStyle w:val="StyleUnderline"/>
          <w:rFonts w:asciiTheme="minorHAnsi" w:hAnsiTheme="minorHAnsi" w:cstheme="minorHAnsi"/>
          <w:highlight w:val="cyan"/>
        </w:rPr>
        <w:t>money</w:t>
      </w:r>
      <w:r w:rsidRPr="005A7652">
        <w:rPr>
          <w:rFonts w:asciiTheme="minorHAnsi" w:hAnsiTheme="minorHAnsi" w:cstheme="minorHAnsi"/>
          <w:sz w:val="16"/>
        </w:rPr>
        <w:t xml:space="preserve">, sort of, </w:t>
      </w:r>
      <w:r w:rsidRPr="008F00F9">
        <w:rPr>
          <w:rStyle w:val="StyleUnderline"/>
          <w:rFonts w:asciiTheme="minorHAnsi" w:hAnsiTheme="minorHAnsi" w:cstheme="minorHAnsi"/>
          <w:highlight w:val="cyan"/>
        </w:rPr>
        <w:t>to</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develop</w:t>
      </w:r>
      <w:r w:rsidRPr="005A7652">
        <w:rPr>
          <w:rFonts w:asciiTheme="minorHAnsi" w:hAnsiTheme="minorHAnsi" w:cstheme="minorHAnsi"/>
          <w:sz w:val="16"/>
        </w:rPr>
        <w:t xml:space="preserve"> new </w:t>
      </w:r>
      <w:r w:rsidRPr="008F00F9">
        <w:rPr>
          <w:rStyle w:val="StyleUnderline"/>
          <w:rFonts w:asciiTheme="minorHAnsi" w:hAnsiTheme="minorHAnsi" w:cstheme="minorHAnsi"/>
          <w:highlight w:val="cyan"/>
        </w:rPr>
        <w:t>weapons</w:t>
      </w:r>
      <w:r w:rsidRPr="005A7652">
        <w:rPr>
          <w:rFonts w:asciiTheme="minorHAnsi" w:hAnsiTheme="minorHAnsi" w:cstheme="minorHAnsi"/>
          <w:sz w:val="16"/>
        </w:rPr>
        <w:t xml:space="preserve">. </w:t>
      </w:r>
      <w:r w:rsidRPr="005A7652">
        <w:rPr>
          <w:rStyle w:val="Emphasis"/>
          <w:rFonts w:asciiTheme="minorHAnsi" w:hAnsiTheme="minorHAnsi" w:cstheme="minorHAnsi"/>
        </w:rPr>
        <w:t xml:space="preserve">Perhaps </w:t>
      </w:r>
      <w:r w:rsidRPr="008F00F9">
        <w:rPr>
          <w:rStyle w:val="Emphasis"/>
          <w:rFonts w:asciiTheme="minorHAnsi" w:hAnsiTheme="minorHAnsi" w:cstheme="minorHAnsi"/>
          <w:highlight w:val="cyan"/>
        </w:rPr>
        <w:t>because of all the hubbub, MRSA</w:t>
      </w:r>
      <w:r w:rsidRPr="005A7652">
        <w:rPr>
          <w:rStyle w:val="Emphasis"/>
          <w:rFonts w:asciiTheme="minorHAnsi" w:hAnsiTheme="minorHAnsi" w:cstheme="minorHAnsi"/>
        </w:rPr>
        <w:t xml:space="preserve"> now </w:t>
      </w:r>
      <w:r w:rsidRPr="008F00F9">
        <w:rPr>
          <w:rStyle w:val="Emphasis"/>
          <w:rFonts w:asciiTheme="minorHAnsi" w:hAnsiTheme="minorHAnsi" w:cstheme="minorHAnsi"/>
          <w:highlight w:val="cyan"/>
        </w:rPr>
        <w:t>seems</w:t>
      </w:r>
      <w:r w:rsidRPr="005A7652">
        <w:rPr>
          <w:rStyle w:val="Emphasis"/>
          <w:rFonts w:asciiTheme="minorHAnsi" w:hAnsiTheme="minorHAnsi" w:cstheme="minorHAnsi"/>
        </w:rPr>
        <w:t xml:space="preserve"> almost </w:t>
      </w:r>
      <w:r w:rsidRPr="008F00F9">
        <w:rPr>
          <w:rStyle w:val="Emphasis"/>
          <w:rFonts w:asciiTheme="minorHAnsi" w:hAnsiTheme="minorHAnsi" w:cstheme="minorHAnsi"/>
          <w:highlight w:val="cyan"/>
        </w:rPr>
        <w:t>quaint and</w:t>
      </w:r>
      <w:r w:rsidRPr="005A7652">
        <w:rPr>
          <w:rStyle w:val="Emphasis"/>
          <w:rFonts w:asciiTheme="minorHAnsi" w:hAnsiTheme="minorHAnsi" w:cstheme="minorHAnsi"/>
        </w:rPr>
        <w:t xml:space="preserve"> surely </w:t>
      </w:r>
      <w:r w:rsidRPr="008F00F9">
        <w:rPr>
          <w:rStyle w:val="Emphasis"/>
          <w:rFonts w:asciiTheme="minorHAnsi" w:hAnsiTheme="minorHAnsi" w:cstheme="minorHAnsi"/>
          <w:highlight w:val="cyan"/>
        </w:rPr>
        <w:t>not a</w:t>
      </w:r>
      <w:r w:rsidRPr="005A7652">
        <w:rPr>
          <w:rStyle w:val="Emphasis"/>
          <w:rFonts w:asciiTheme="minorHAnsi" w:hAnsiTheme="minorHAnsi" w:cstheme="minorHAnsi"/>
        </w:rPr>
        <w:t xml:space="preserve"> headline-screaming </w:t>
      </w:r>
      <w:r w:rsidRPr="008F00F9">
        <w:rPr>
          <w:rStyle w:val="Emphasis"/>
          <w:rFonts w:asciiTheme="minorHAnsi" w:hAnsiTheme="minorHAnsi" w:cstheme="minorHAnsi"/>
          <w:highlight w:val="cyan"/>
        </w:rPr>
        <w:t>scourge</w:t>
      </w:r>
      <w:r w:rsidRPr="005A7652">
        <w:rPr>
          <w:rFonts w:asciiTheme="minorHAnsi" w:hAnsiTheme="minorHAnsi" w:cstheme="minorHAnsi"/>
          <w:sz w:val="16"/>
        </w:rPr>
        <w:t xml:space="preserve">: </w:t>
      </w:r>
      <w:r w:rsidRPr="008F00F9">
        <w:rPr>
          <w:rStyle w:val="StyleUnderline"/>
          <w:rFonts w:asciiTheme="minorHAnsi" w:hAnsiTheme="minorHAnsi" w:cstheme="minorHAnsi"/>
          <w:highlight w:val="cyan"/>
        </w:rPr>
        <w:t>mostly contained</w:t>
      </w:r>
      <w:r w:rsidRPr="005A7652">
        <w:rPr>
          <w:rFonts w:asciiTheme="minorHAnsi" w:hAnsiTheme="minorHAnsi" w:cstheme="minorHAnsi"/>
          <w:sz w:val="16"/>
        </w:rPr>
        <w:t>, a nuisance</w:t>
      </w:r>
      <w:r w:rsidRPr="005A7652">
        <w:rPr>
          <w:rStyle w:val="StyleUnderline"/>
          <w:rFonts w:asciiTheme="minorHAnsi" w:hAnsiTheme="minorHAnsi" w:cstheme="minorHAnsi"/>
        </w:rPr>
        <w:t>,</w:t>
      </w:r>
      <w:r w:rsidRPr="008F00F9">
        <w:rPr>
          <w:rStyle w:val="StyleUnderline"/>
          <w:rFonts w:asciiTheme="minorHAnsi" w:hAnsiTheme="minorHAnsi" w:cstheme="minorHAnsi"/>
          <w:highlight w:val="cyan"/>
        </w:rPr>
        <w:t xml:space="preserve"> </w:t>
      </w:r>
      <w:r w:rsidRPr="005A7652">
        <w:rPr>
          <w:rStyle w:val="StyleUnderline"/>
          <w:rFonts w:asciiTheme="minorHAnsi" w:hAnsiTheme="minorHAnsi" w:cstheme="minorHAnsi"/>
        </w:rPr>
        <w:t>a problem</w:t>
      </w:r>
      <w:r w:rsidRPr="005A7652">
        <w:rPr>
          <w:rFonts w:asciiTheme="minorHAnsi" w:hAnsiTheme="minorHAnsi" w:cstheme="minorHAnsi"/>
          <w:sz w:val="16"/>
        </w:rPr>
        <w:t xml:space="preserve">, but being dealt with at the right place by the right people. In other words, it has assumed its proper proportion in the world of threats and dangers. </w:t>
      </w:r>
      <w:r w:rsidRPr="005A7652">
        <w:rPr>
          <w:rStyle w:val="StyleUnderline"/>
          <w:rFonts w:asciiTheme="minorHAnsi" w:hAnsiTheme="minorHAnsi" w:cstheme="minorHAnsi"/>
        </w:rPr>
        <w:t>The same likely will happen with CRE</w:t>
      </w:r>
      <w:r w:rsidRPr="005A7652">
        <w:rPr>
          <w:rFonts w:asciiTheme="minorHAnsi" w:hAnsiTheme="minorHAnsi" w:cstheme="minorHAnsi"/>
          <w:sz w:val="16"/>
        </w:rPr>
        <w:t xml:space="preserve">. </w:t>
      </w:r>
      <w:r w:rsidRPr="008F00F9">
        <w:rPr>
          <w:rStyle w:val="StyleUnderline"/>
          <w:rFonts w:asciiTheme="minorHAnsi" w:hAnsiTheme="minorHAnsi" w:cstheme="minorHAnsi"/>
          <w:highlight w:val="cyan"/>
        </w:rPr>
        <w:t>More cases will occur</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 xml:space="preserve">hospitals will make </w:t>
      </w:r>
      <w:r w:rsidRPr="005A7652">
        <w:rPr>
          <w:rStyle w:val="StyleUnderline"/>
          <w:rFonts w:asciiTheme="minorHAnsi" w:hAnsiTheme="minorHAnsi" w:cstheme="minorHAnsi"/>
        </w:rPr>
        <w:t xml:space="preserve">the </w:t>
      </w:r>
      <w:r w:rsidRPr="008F00F9">
        <w:rPr>
          <w:rStyle w:val="StyleUnderline"/>
          <w:rFonts w:asciiTheme="minorHAnsi" w:hAnsiTheme="minorHAnsi" w:cstheme="minorHAnsi"/>
          <w:highlight w:val="cyan"/>
        </w:rPr>
        <w:t>necessary adjustments</w:t>
      </w:r>
      <w:r w:rsidRPr="005A7652">
        <w:rPr>
          <w:rFonts w:asciiTheme="minorHAnsi" w:hAnsiTheme="minorHAnsi" w:cstheme="minorHAnsi"/>
          <w:sz w:val="16"/>
        </w:rPr>
        <w:t xml:space="preserve"> suggested by the CDC, </w:t>
      </w:r>
      <w:r w:rsidRPr="008F00F9">
        <w:rPr>
          <w:rStyle w:val="StyleUnderline"/>
          <w:rFonts w:asciiTheme="minorHAnsi" w:hAnsiTheme="minorHAnsi" w:cstheme="minorHAnsi"/>
          <w:highlight w:val="cyan"/>
        </w:rPr>
        <w:t>specialists will learn</w:t>
      </w:r>
      <w:r w:rsidRPr="005A7652">
        <w:rPr>
          <w:rStyle w:val="StyleUnderline"/>
          <w:rFonts w:asciiTheme="minorHAnsi" w:hAnsiTheme="minorHAnsi" w:cstheme="minorHAnsi"/>
        </w:rPr>
        <w:t xml:space="preserve"> </w:t>
      </w:r>
      <w:r w:rsidRPr="008F00F9">
        <w:rPr>
          <w:rStyle w:val="StyleUnderline"/>
          <w:rFonts w:asciiTheme="minorHAnsi" w:hAnsiTheme="minorHAnsi" w:cstheme="minorHAnsi"/>
          <w:highlight w:val="cyan"/>
        </w:rPr>
        <w:t>their way around the diseases</w:t>
      </w:r>
      <w:r w:rsidRPr="005A7652">
        <w:rPr>
          <w:rFonts w:asciiTheme="minorHAnsi" w:hAnsiTheme="minorHAnsi" w:cstheme="minorHAnsi"/>
          <w:sz w:val="16"/>
        </w:rPr>
        <w:t xml:space="preserve">, and eventually </w:t>
      </w:r>
      <w:r w:rsidRPr="008F00F9">
        <w:rPr>
          <w:rStyle w:val="Emphasis"/>
          <w:rFonts w:asciiTheme="minorHAnsi" w:hAnsiTheme="minorHAnsi" w:cstheme="minorHAnsi"/>
          <w:highlight w:val="cyan"/>
        </w:rPr>
        <w:t>the threat</w:t>
      </w:r>
      <w:r w:rsidRPr="005A7652">
        <w:rPr>
          <w:rStyle w:val="Emphasis"/>
          <w:rFonts w:asciiTheme="minorHAnsi" w:hAnsiTheme="minorHAnsi" w:cstheme="minorHAnsi"/>
        </w:rPr>
        <w:t xml:space="preserve"> and</w:t>
      </w:r>
      <w:r w:rsidRPr="005A7652">
        <w:rPr>
          <w:rFonts w:asciiTheme="minorHAnsi" w:hAnsiTheme="minorHAnsi" w:cstheme="minorHAnsi"/>
          <w:sz w:val="16"/>
        </w:rPr>
        <w:t xml:space="preserve"> the excitement </w:t>
      </w:r>
      <w:r w:rsidRPr="005A7652">
        <w:rPr>
          <w:rStyle w:val="Emphasis"/>
          <w:rFonts w:asciiTheme="minorHAnsi" w:hAnsiTheme="minorHAnsi" w:cstheme="minorHAnsi"/>
        </w:rPr>
        <w:t xml:space="preserve">around it </w:t>
      </w:r>
      <w:r w:rsidRPr="008F00F9">
        <w:rPr>
          <w:rStyle w:val="Emphasis"/>
          <w:rFonts w:asciiTheme="minorHAnsi" w:hAnsiTheme="minorHAnsi" w:cstheme="minorHAnsi"/>
          <w:highlight w:val="cyan"/>
        </w:rPr>
        <w:t>will flatten out</w:t>
      </w:r>
      <w:r w:rsidRPr="005A7652">
        <w:rPr>
          <w:rFonts w:asciiTheme="minorHAnsi" w:hAnsiTheme="minorHAnsi" w:cstheme="minorHAnsi"/>
          <w:sz w:val="16"/>
        </w:rPr>
        <w:t xml:space="preserve">. And </w:t>
      </w:r>
      <w:r w:rsidRPr="005A7652">
        <w:rPr>
          <w:rStyle w:val="StyleUnderline"/>
          <w:rFonts w:asciiTheme="minorHAnsi" w:hAnsiTheme="minorHAnsi" w:cstheme="minorHAnsi"/>
        </w:rPr>
        <w:t>then the next red-hot development</w:t>
      </w:r>
      <w:r w:rsidRPr="005A7652">
        <w:rPr>
          <w:rFonts w:asciiTheme="minorHAnsi" w:hAnsiTheme="minorHAnsi" w:cstheme="minorHAnsi"/>
          <w:sz w:val="16"/>
        </w:rPr>
        <w:t xml:space="preserve"> on some other front </w:t>
      </w:r>
      <w:r w:rsidRPr="005A7652">
        <w:rPr>
          <w:rStyle w:val="StyleUnderline"/>
          <w:rFonts w:asciiTheme="minorHAnsi" w:hAnsiTheme="minorHAnsi" w:cstheme="minorHAnsi"/>
        </w:rPr>
        <w:t>will emerge</w:t>
      </w:r>
      <w:r w:rsidRPr="005A7652">
        <w:rPr>
          <w:rFonts w:asciiTheme="minorHAnsi" w:hAnsiTheme="minorHAnsi" w:cstheme="minorHAnsi"/>
          <w:sz w:val="16"/>
        </w:rPr>
        <w:t xml:space="preserve"> rendering the acronym to oblivion. The problem though is this: the mix of steady CDC concern about a real issue that requires attention, a world with infinite capacity for both news and “news,” and a perverse public enjoyment of being frightened has succeeded in little other than scaring the crap out of people who might need medical care. Indeed, hospitals seem to occupy the same imagined place as the Overlook Hotel, the cavernous inn Jack Nicholson prowled in The Shining—the last place on earth a sane person would go. Health care in general and hospitals specifically are viewed these days by just about everyone as a veritable killing field, the place where the two inevitabilities—death and taxes—meet daily as people are fleeced then killed.</w:t>
      </w:r>
    </w:p>
    <w:p w14:paraId="59C95A1E" w14:textId="77777777" w:rsidR="00020043" w:rsidRPr="00AC7CA7" w:rsidRDefault="00020043" w:rsidP="00020043">
      <w:pPr>
        <w:pStyle w:val="Heading4"/>
        <w:rPr>
          <w:rFonts w:cs="Calibri"/>
        </w:rPr>
      </w:pPr>
      <w:r w:rsidRPr="00AC7CA7">
        <w:rPr>
          <w:rFonts w:cs="Calibri"/>
        </w:rPr>
        <w:t>Large-scale diseases solve nuclear war---it’s likely now.</w:t>
      </w:r>
    </w:p>
    <w:p w14:paraId="1C93293C" w14:textId="77777777" w:rsidR="00020043" w:rsidRPr="00AC7CA7" w:rsidRDefault="00020043" w:rsidP="00020043">
      <w:r w:rsidRPr="00AC7CA7">
        <w:t xml:space="preserve">Barry. R. </w:t>
      </w:r>
      <w:r w:rsidRPr="00AC7CA7">
        <w:rPr>
          <w:rStyle w:val="Style13ptBold"/>
        </w:rPr>
        <w:t>Posen 20</w:t>
      </w:r>
      <w:r w:rsidRPr="00AC7CA7">
        <w:t>. Ford International Professor of Political Science at MIT and Director Emeritus of the MIT Security Studies Program. 4/23/2020. “Do Pandemics Promote Peace?” https://www.foreignaffairs.com/articles/china/2020-04-23/do-pandemics-promote-peace. DOA: 9/2/2020. SIR.</w:t>
      </w:r>
    </w:p>
    <w:p w14:paraId="54A1B1B2" w14:textId="77777777" w:rsidR="00020043" w:rsidRPr="00AC7CA7" w:rsidRDefault="00020043" w:rsidP="00020043">
      <w:pPr>
        <w:rPr>
          <w:rStyle w:val="Emphasis"/>
        </w:rPr>
      </w:pPr>
      <w:r w:rsidRPr="00AC7CA7">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AC7CA7">
        <w:rPr>
          <w:rStyle w:val="StyleUnderline"/>
        </w:rPr>
        <w:t xml:space="preserve">The </w:t>
      </w:r>
      <w:r w:rsidRPr="00AC7CA7">
        <w:rPr>
          <w:rStyle w:val="Emphasis"/>
        </w:rPr>
        <w:t>historian Geoffrey Blainey</w:t>
      </w:r>
      <w:r w:rsidRPr="00AC7CA7">
        <w:rPr>
          <w:rStyle w:val="StyleUnderline"/>
        </w:rPr>
        <w:t xml:space="preserve"> argued in The Causes of War that most wars share a common characteristic at their outset: </w:t>
      </w:r>
      <w:r w:rsidRPr="00AC7CA7">
        <w:rPr>
          <w:rStyle w:val="Emphasis"/>
        </w:rPr>
        <w:t>optimism</w:t>
      </w:r>
      <w:r w:rsidRPr="00AC7CA7">
        <w:rPr>
          <w:rStyle w:val="StyleUnderline"/>
        </w:rPr>
        <w:t xml:space="preserve">. The belligerents usually start out </w:t>
      </w:r>
      <w:r w:rsidRPr="00AC7CA7">
        <w:rPr>
          <w:rStyle w:val="Emphasis"/>
        </w:rPr>
        <w:t>sanguine</w:t>
      </w:r>
      <w:r w:rsidRPr="00AC7CA7">
        <w:rPr>
          <w:rStyle w:val="StyleUnderline"/>
        </w:rPr>
        <w:t xml:space="preserve"> about their odds of military success. </w:t>
      </w:r>
      <w:r w:rsidRPr="00AC7CA7">
        <w:rPr>
          <w:rStyle w:val="StyleUnderline"/>
          <w:highlight w:val="green"/>
        </w:rPr>
        <w:t>When elites</w:t>
      </w:r>
      <w:r w:rsidRPr="00AC7CA7">
        <w:rPr>
          <w:rStyle w:val="StyleUnderline"/>
        </w:rPr>
        <w:t xml:space="preserve"> on both or all sides </w:t>
      </w:r>
      <w:r w:rsidRPr="00AC7CA7">
        <w:rPr>
          <w:rStyle w:val="StyleUnderline"/>
          <w:highlight w:val="green"/>
        </w:rPr>
        <w:t>are confident, they are</w:t>
      </w:r>
      <w:r w:rsidRPr="00AC7CA7">
        <w:rPr>
          <w:rStyle w:val="StyleUnderline"/>
        </w:rPr>
        <w:t xml:space="preserve"> more </w:t>
      </w:r>
      <w:r w:rsidRPr="00AC7CA7">
        <w:rPr>
          <w:rStyle w:val="StyleUnderline"/>
          <w:highlight w:val="green"/>
        </w:rPr>
        <w:t>willing to take the plunge</w:t>
      </w:r>
      <w:r w:rsidRPr="00AC7CA7">
        <w:rPr>
          <w:rStyle w:val="StyleUnderline"/>
        </w:rPr>
        <w:t>—</w:t>
      </w:r>
      <w:r w:rsidRPr="00AC7CA7">
        <w:rPr>
          <w:rStyle w:val="StyleUnderline"/>
          <w:highlight w:val="green"/>
        </w:rPr>
        <w:t>and less likely to negotiate, because they think they will come out better</w:t>
      </w:r>
      <w:r w:rsidRPr="00AC7CA7">
        <w:rPr>
          <w:rStyle w:val="StyleUnderline"/>
        </w:rPr>
        <w:t xml:space="preserve"> by </w:t>
      </w:r>
      <w:r w:rsidRPr="00AC7CA7">
        <w:rPr>
          <w:rStyle w:val="StyleUnderline"/>
          <w:highlight w:val="green"/>
        </w:rPr>
        <w:t>fighting</w:t>
      </w:r>
      <w:r w:rsidRPr="00AC7CA7">
        <w:rPr>
          <w:rStyle w:val="StyleUnderline"/>
        </w:rPr>
        <w:t xml:space="preserve">. </w:t>
      </w:r>
      <w:r w:rsidRPr="00AC7CA7">
        <w:rPr>
          <w:rStyle w:val="Emphasis"/>
        </w:rPr>
        <w:t>Peace</w:t>
      </w:r>
      <w:r w:rsidRPr="00AC7CA7">
        <w:t xml:space="preserve">, by contrast, </w:t>
      </w:r>
      <w:r w:rsidRPr="00AC7CA7">
        <w:rPr>
          <w:rStyle w:val="Emphasis"/>
        </w:rPr>
        <w:t>is served by pessimism</w:t>
      </w:r>
      <w:r w:rsidRPr="00AC7CA7">
        <w:rPr>
          <w:rStyle w:val="StyleUnderline"/>
        </w:rPr>
        <w:t xml:space="preserve">. Even one </w:t>
      </w:r>
      <w:r w:rsidRPr="00AC7CA7">
        <w:rPr>
          <w:rStyle w:val="Emphasis"/>
        </w:rPr>
        <w:t>party</w:t>
      </w:r>
      <w:r w:rsidRPr="00AC7CA7">
        <w:rPr>
          <w:rStyle w:val="StyleUnderline"/>
        </w:rPr>
        <w:t xml:space="preserve">’s pessimism can be </w:t>
      </w:r>
      <w:r w:rsidRPr="00AC7CA7">
        <w:rPr>
          <w:rStyle w:val="Emphasis"/>
        </w:rPr>
        <w:t>help</w:t>
      </w:r>
      <w:r w:rsidRPr="00AC7CA7">
        <w:rPr>
          <w:rStyle w:val="StyleUnderline"/>
        </w:rPr>
        <w:t xml:space="preserve">ful: that party will be </w:t>
      </w:r>
      <w:r w:rsidRPr="00AC7CA7">
        <w:rPr>
          <w:rStyle w:val="Emphasis"/>
        </w:rPr>
        <w:t>more inclined to negotiate</w:t>
      </w:r>
      <w:r w:rsidRPr="00AC7CA7">
        <w:rPr>
          <w:rStyle w:val="StyleUnderline"/>
        </w:rPr>
        <w:t xml:space="preserve"> and </w:t>
      </w:r>
      <w:r w:rsidRPr="00AC7CA7">
        <w:rPr>
          <w:rStyle w:val="Emphasis"/>
        </w:rPr>
        <w:t>even accept an unfavorable bargain in order to avoid war</w:t>
      </w:r>
      <w:r w:rsidRPr="00AC7CA7">
        <w:rPr>
          <w:rStyle w:val="StyleUnderline"/>
        </w:rPr>
        <w:t>. When one side gains a sudden and pronounced advantage</w:t>
      </w:r>
      <w:r w:rsidRPr="00AC7CA7">
        <w:t xml:space="preserve">, however, </w:t>
      </w:r>
      <w:r w:rsidRPr="00AC7CA7">
        <w:rPr>
          <w:rStyle w:val="Emphasis"/>
        </w:rPr>
        <w:t>this de-escalatory logic can break down</w:t>
      </w:r>
      <w:r w:rsidRPr="00AC7CA7">
        <w:rPr>
          <w:rStyle w:val="StyleUnderline"/>
        </w:rPr>
        <w:t>: the optimistic side will increase its demands faster than the pessimistic side can appease</w:t>
      </w:r>
      <w:r w:rsidRPr="00AC7CA7">
        <w:t xml:space="preserv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 What these analysts miss is that </w:t>
      </w:r>
      <w:r w:rsidRPr="00AC7CA7">
        <w:rPr>
          <w:rStyle w:val="Emphasis"/>
        </w:rPr>
        <w:t>COVID-19</w:t>
      </w:r>
      <w:r w:rsidRPr="00AC7CA7">
        <w:t>, the disease caused by the coronavirus,</w:t>
      </w:r>
      <w:r w:rsidRPr="00AC7CA7">
        <w:rPr>
          <w:u w:val="single"/>
        </w:rPr>
        <w:t xml:space="preserve"> is </w:t>
      </w:r>
      <w:r w:rsidRPr="00AC7CA7">
        <w:rPr>
          <w:rStyle w:val="Emphasis"/>
        </w:rPr>
        <w:t>weakening</w:t>
      </w:r>
      <w:r w:rsidRPr="00AC7CA7">
        <w:rPr>
          <w:u w:val="single"/>
        </w:rPr>
        <w:t xml:space="preserve"> all of the </w:t>
      </w:r>
      <w:r w:rsidRPr="00AC7CA7">
        <w:rPr>
          <w:rStyle w:val="Emphasis"/>
        </w:rPr>
        <w:t>great</w:t>
      </w:r>
      <w:r w:rsidRPr="00AC7CA7">
        <w:rPr>
          <w:u w:val="single"/>
        </w:rPr>
        <w:t xml:space="preserve"> and </w:t>
      </w:r>
      <w:r w:rsidRPr="00AC7CA7">
        <w:rPr>
          <w:rStyle w:val="Emphasis"/>
        </w:rPr>
        <w:t>middle powers</w:t>
      </w:r>
      <w:r w:rsidRPr="00AC7CA7">
        <w:rPr>
          <w:u w:val="single"/>
        </w:rPr>
        <w:t xml:space="preserve"> more or less </w:t>
      </w:r>
      <w:r w:rsidRPr="00AC7CA7">
        <w:rPr>
          <w:rStyle w:val="Emphasis"/>
        </w:rPr>
        <w:t>equally</w:t>
      </w:r>
      <w:r w:rsidRPr="00AC7CA7">
        <w:rPr>
          <w:u w:val="single"/>
        </w:rPr>
        <w:t xml:space="preserve">. None is likely to gain a </w:t>
      </w:r>
      <w:r w:rsidRPr="00AC7CA7">
        <w:rPr>
          <w:rStyle w:val="Emphasis"/>
        </w:rPr>
        <w:t>meaningful advantage</w:t>
      </w:r>
      <w:r w:rsidRPr="00AC7CA7">
        <w:rPr>
          <w:u w:val="single"/>
        </w:rPr>
        <w:t xml:space="preserve"> over the others. All will have ample reason to be </w:t>
      </w:r>
      <w:r w:rsidRPr="00AC7CA7">
        <w:rPr>
          <w:rStyle w:val="Emphasis"/>
        </w:rPr>
        <w:t>pessimistic</w:t>
      </w:r>
      <w:r w:rsidRPr="00AC7CA7">
        <w:rPr>
          <w:u w:val="single"/>
        </w:rPr>
        <w:t xml:space="preserve"> about</w:t>
      </w:r>
      <w:r w:rsidRPr="00AC7CA7">
        <w:t xml:space="preserve"> their </w:t>
      </w:r>
      <w:r w:rsidRPr="00AC7CA7">
        <w:rPr>
          <w:rStyle w:val="Emphasis"/>
        </w:rPr>
        <w:t>military capabilities</w:t>
      </w:r>
      <w:r w:rsidRPr="00AC7CA7">
        <w:rPr>
          <w:u w:val="single"/>
        </w:rPr>
        <w:t xml:space="preserve"> and</w:t>
      </w:r>
      <w:r w:rsidRPr="00AC7CA7">
        <w:t xml:space="preserve"> their</w:t>
      </w:r>
      <w:r w:rsidRPr="00AC7CA7">
        <w:rPr>
          <w:u w:val="single"/>
        </w:rPr>
        <w:t xml:space="preserve"> </w:t>
      </w:r>
      <w:r w:rsidRPr="00AC7CA7">
        <w:rPr>
          <w:rStyle w:val="Emphasis"/>
        </w:rPr>
        <w:t>overall readiness for war</w:t>
      </w:r>
      <w:r w:rsidRPr="00AC7CA7">
        <w:t xml:space="preserve">. For the duration of the pandemic, at least, and </w:t>
      </w:r>
      <w:r w:rsidRPr="00AC7CA7">
        <w:rPr>
          <w:u w:val="single"/>
        </w:rPr>
        <w:t xml:space="preserve">probably </w:t>
      </w:r>
      <w:r w:rsidRPr="00AC7CA7">
        <w:rPr>
          <w:rStyle w:val="Emphasis"/>
        </w:rPr>
        <w:t>for years afterward</w:t>
      </w:r>
      <w:r w:rsidRPr="00AC7CA7">
        <w:rPr>
          <w:u w:val="single"/>
        </w:rPr>
        <w:t xml:space="preserve">, the </w:t>
      </w:r>
      <w:r w:rsidRPr="00AC7CA7">
        <w:rPr>
          <w:rStyle w:val="Emphasis"/>
        </w:rPr>
        <w:t>odds of a war</w:t>
      </w:r>
      <w:r w:rsidRPr="00AC7CA7">
        <w:rPr>
          <w:u w:val="single"/>
        </w:rPr>
        <w:t xml:space="preserve"> between </w:t>
      </w:r>
      <w:r w:rsidRPr="00AC7CA7">
        <w:rPr>
          <w:rStyle w:val="Emphasis"/>
        </w:rPr>
        <w:t>major powers will go down</w:t>
      </w:r>
      <w:r w:rsidRPr="00AC7CA7">
        <w:rPr>
          <w:u w:val="single"/>
        </w:rPr>
        <w:t xml:space="preserve">, not up. </w:t>
      </w:r>
      <w:r w:rsidRPr="00AC7CA7">
        <w:rPr>
          <w:rStyle w:val="Emphasis"/>
        </w:rPr>
        <w:t xml:space="preserve">PAX EPIDEMICA? </w:t>
      </w:r>
      <w:r w:rsidRPr="00AC7CA7">
        <w:rPr>
          <w:highlight w:val="green"/>
          <w:u w:val="single"/>
        </w:rPr>
        <w:t>A</w:t>
      </w:r>
      <w:r w:rsidRPr="00AC7CA7">
        <w:rPr>
          <w:u w:val="single"/>
        </w:rPr>
        <w:t xml:space="preserve"> </w:t>
      </w:r>
      <w:r w:rsidRPr="00AC7CA7">
        <w:rPr>
          <w:rStyle w:val="Emphasis"/>
        </w:rPr>
        <w:t xml:space="preserve">cursory </w:t>
      </w:r>
      <w:r w:rsidRPr="00AC7CA7">
        <w:rPr>
          <w:rStyle w:val="Emphasis"/>
          <w:highlight w:val="green"/>
        </w:rPr>
        <w:t>survey</w:t>
      </w:r>
      <w:r w:rsidRPr="00AC7CA7">
        <w:rPr>
          <w:highlight w:val="green"/>
          <w:u w:val="single"/>
        </w:rPr>
        <w:t xml:space="preserve"> of </w:t>
      </w:r>
      <w:r w:rsidRPr="00AC7CA7">
        <w:rPr>
          <w:u w:val="single"/>
        </w:rPr>
        <w:t xml:space="preserve">the </w:t>
      </w:r>
      <w:r w:rsidRPr="00AC7CA7">
        <w:rPr>
          <w:rStyle w:val="Emphasis"/>
        </w:rPr>
        <w:t xml:space="preserve">scholarly </w:t>
      </w:r>
      <w:r w:rsidRPr="00AC7CA7">
        <w:rPr>
          <w:rStyle w:val="Emphasis"/>
          <w:highlight w:val="green"/>
        </w:rPr>
        <w:t>lit</w:t>
      </w:r>
      <w:r w:rsidRPr="00AC7CA7">
        <w:rPr>
          <w:u w:val="single"/>
        </w:rPr>
        <w:t xml:space="preserve">erature </w:t>
      </w:r>
      <w:r w:rsidRPr="00AC7CA7">
        <w:rPr>
          <w:highlight w:val="green"/>
          <w:u w:val="single"/>
        </w:rPr>
        <w:t xml:space="preserve">on </w:t>
      </w:r>
      <w:r w:rsidRPr="00AC7CA7">
        <w:rPr>
          <w:rStyle w:val="Emphasis"/>
          <w:highlight w:val="green"/>
        </w:rPr>
        <w:t>war and disease</w:t>
      </w:r>
      <w:r w:rsidRPr="00AC7CA7">
        <w:rPr>
          <w:u w:val="single"/>
        </w:rPr>
        <w:t xml:space="preserve"> appears to </w:t>
      </w:r>
      <w:r w:rsidRPr="00AC7CA7">
        <w:rPr>
          <w:highlight w:val="green"/>
          <w:u w:val="single"/>
        </w:rPr>
        <w:t>confirm</w:t>
      </w:r>
      <w:r w:rsidRPr="00AC7CA7">
        <w:t xml:space="preserve"> Blainey’s observation </w:t>
      </w:r>
      <w:r w:rsidRPr="00AC7CA7">
        <w:rPr>
          <w:u w:val="single"/>
        </w:rPr>
        <w:t xml:space="preserve">that </w:t>
      </w:r>
      <w:r w:rsidRPr="00AC7CA7">
        <w:rPr>
          <w:rStyle w:val="Emphasis"/>
          <w:highlight w:val="green"/>
        </w:rPr>
        <w:t>pessimism is conducive to peace</w:t>
      </w:r>
      <w:r w:rsidRPr="00AC7CA7">
        <w:rPr>
          <w:u w:val="single"/>
        </w:rPr>
        <w:t>. Scholars have documented again and again how war creates permissive conditions for disease—in armies as well as civilians in the fought-over territories</w:t>
      </w:r>
      <w:r w:rsidRPr="00AC7CA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AC7CA7">
        <w:rPr>
          <w:u w:val="single"/>
        </w:rPr>
        <w:t xml:space="preserve">That </w:t>
      </w:r>
      <w:r w:rsidRPr="00AC7CA7">
        <w:rPr>
          <w:rStyle w:val="Emphasis"/>
          <w:highlight w:val="green"/>
        </w:rPr>
        <w:t>sickness slows the march to wa</w:t>
      </w:r>
      <w:r w:rsidRPr="00AC7CA7">
        <w:rPr>
          <w:rStyle w:val="Emphasis"/>
        </w:rPr>
        <w:t>r i</w:t>
      </w:r>
      <w:r w:rsidRPr="00AC7CA7">
        <w:rPr>
          <w:u w:val="single"/>
        </w:rPr>
        <w:t xml:space="preserve">is partly due to the fact that war </w:t>
      </w:r>
      <w:r w:rsidRPr="00AC7CA7">
        <w:rPr>
          <w:rStyle w:val="Emphasis"/>
        </w:rPr>
        <w:t>depends on people</w:t>
      </w:r>
      <w:r w:rsidRPr="00AC7CA7">
        <w:rPr>
          <w:u w:val="single"/>
        </w:rPr>
        <w:t xml:space="preserve">. </w:t>
      </w:r>
      <w:r w:rsidRPr="00AC7CA7">
        <w:rPr>
          <w:highlight w:val="green"/>
          <w:u w:val="single"/>
        </w:rPr>
        <w:t>When people fall ill, they can’t be</w:t>
      </w:r>
      <w:r w:rsidRPr="00AC7CA7">
        <w:rPr>
          <w:u w:val="single"/>
        </w:rPr>
        <w:t xml:space="preserve"> </w:t>
      </w:r>
      <w:r w:rsidRPr="00AC7CA7">
        <w:rPr>
          <w:rStyle w:val="Emphasis"/>
        </w:rPr>
        <w:t>counted on</w:t>
      </w:r>
      <w:r w:rsidRPr="00AC7CA7">
        <w:t xml:space="preserve"> to perform well </w:t>
      </w:r>
      <w:r w:rsidRPr="00AC7CA7">
        <w:rPr>
          <w:highlight w:val="green"/>
          <w:u w:val="single"/>
        </w:rPr>
        <w:t>in combat</w:t>
      </w:r>
      <w:r w:rsidRPr="00AC7CA7">
        <w:t xml:space="preserve">. Military medicine made enormous strides in the years leading up to World War I, prior to which armies suffered higher numbers of casualties from disease than from combat. But </w:t>
      </w:r>
      <w:r w:rsidRPr="00AC7CA7">
        <w:rPr>
          <w:highlight w:val="green"/>
          <w:u w:val="single"/>
        </w:rPr>
        <w:t>pandemics</w:t>
      </w:r>
      <w:r w:rsidRPr="00AC7CA7">
        <w:rPr>
          <w:u w:val="single"/>
        </w:rPr>
        <w:t xml:space="preserve"> still </w:t>
      </w:r>
      <w:r w:rsidRPr="00AC7CA7">
        <w:rPr>
          <w:rStyle w:val="Emphasis"/>
          <w:highlight w:val="green"/>
        </w:rPr>
        <w:t>threaten</w:t>
      </w:r>
      <w:r w:rsidRPr="00AC7CA7">
        <w:rPr>
          <w:rStyle w:val="Emphasis"/>
        </w:rPr>
        <w:t xml:space="preserve"> military </w:t>
      </w:r>
      <w:r w:rsidRPr="00AC7CA7">
        <w:rPr>
          <w:rStyle w:val="Emphasis"/>
          <w:highlight w:val="green"/>
        </w:rPr>
        <w:t>units</w:t>
      </w:r>
      <w:r w:rsidRPr="00AC7CA7">
        <w:t>, as those onboard U.S. and French aircraft carriers,</w:t>
      </w:r>
      <w:r w:rsidRPr="00AC7CA7">
        <w:rPr>
          <w:u w:val="single"/>
        </w:rPr>
        <w:t xml:space="preserve"> </w:t>
      </w:r>
      <w:r w:rsidRPr="00AC7CA7">
        <w:rPr>
          <w:rStyle w:val="Emphasis"/>
        </w:rPr>
        <w:t>hundreds</w:t>
      </w:r>
      <w:r w:rsidRPr="00AC7CA7">
        <w:rPr>
          <w:u w:val="single"/>
        </w:rPr>
        <w:t xml:space="preserve"> of whom </w:t>
      </w:r>
      <w:r w:rsidRPr="00AC7CA7">
        <w:rPr>
          <w:rStyle w:val="Emphasis"/>
        </w:rPr>
        <w:t>tested positive for COVID-19</w:t>
      </w:r>
      <w:r w:rsidRPr="00AC7CA7">
        <w:rPr>
          <w:u w:val="single"/>
        </w:rPr>
        <w:t xml:space="preserve">, know well. Sailors and </w:t>
      </w:r>
      <w:r w:rsidRPr="00AC7CA7">
        <w:rPr>
          <w:highlight w:val="green"/>
          <w:u w:val="single"/>
        </w:rPr>
        <w:t>soldiers</w:t>
      </w:r>
      <w:r w:rsidRPr="00AC7CA7">
        <w:rPr>
          <w:u w:val="single"/>
        </w:rPr>
        <w:t xml:space="preserve"> in the field are among the </w:t>
      </w:r>
      <w:r w:rsidRPr="00AC7CA7">
        <w:rPr>
          <w:rStyle w:val="Emphasis"/>
        </w:rPr>
        <w:t>most vulnerable</w:t>
      </w:r>
      <w:r w:rsidRPr="00AC7CA7">
        <w:t xml:space="preserve"> because they are packed together. But even </w:t>
      </w:r>
      <w:r w:rsidRPr="00AC7CA7">
        <w:rPr>
          <w:rStyle w:val="Emphasis"/>
        </w:rPr>
        <w:t xml:space="preserve">airmen are </w:t>
      </w:r>
      <w:r w:rsidRPr="00AC7CA7">
        <w:rPr>
          <w:rStyle w:val="Emphasis"/>
          <w:highlight w:val="green"/>
        </w:rPr>
        <w:t>at risk</w:t>
      </w:r>
      <w:r w:rsidRPr="00AC7CA7">
        <w:rPr>
          <w:u w:val="single"/>
        </w:rPr>
        <w:t xml:space="preserve">, since they must take refuge from air attacks in bunkers, where </w:t>
      </w:r>
      <w:r w:rsidRPr="00AC7CA7">
        <w:rPr>
          <w:rStyle w:val="Emphasis"/>
        </w:rPr>
        <w:t>the virus</w:t>
      </w:r>
      <w:r w:rsidRPr="00AC7CA7">
        <w:rPr>
          <w:u w:val="single"/>
        </w:rPr>
        <w:t xml:space="preserve"> could </w:t>
      </w:r>
      <w:r w:rsidRPr="00AC7CA7">
        <w:rPr>
          <w:rStyle w:val="Emphasis"/>
        </w:rPr>
        <w:t>also spread rapidly</w:t>
      </w:r>
      <w:r w:rsidRPr="00AC7CA7">
        <w:rPr>
          <w:u w:val="single"/>
        </w:rPr>
        <w:t xml:space="preserve">. </w:t>
      </w:r>
      <w:r w:rsidRPr="00AC7CA7">
        <w:rPr>
          <w:highlight w:val="green"/>
          <w:u w:val="single"/>
        </w:rPr>
        <w:t>Ground campaigns</w:t>
      </w:r>
      <w:r w:rsidRPr="00AC7CA7">
        <w:rPr>
          <w:u w:val="single"/>
        </w:rPr>
        <w:t xml:space="preserve"> in urban areas </w:t>
      </w:r>
      <w:r w:rsidRPr="00AC7CA7">
        <w:rPr>
          <w:highlight w:val="green"/>
          <w:u w:val="single"/>
        </w:rPr>
        <w:t xml:space="preserve">pose </w:t>
      </w:r>
      <w:r w:rsidRPr="00AC7CA7">
        <w:rPr>
          <w:u w:val="single"/>
        </w:rPr>
        <w:t xml:space="preserve">still </w:t>
      </w:r>
      <w:r w:rsidRPr="00AC7CA7">
        <w:rPr>
          <w:rStyle w:val="Emphasis"/>
        </w:rPr>
        <w:t xml:space="preserve">greater </w:t>
      </w:r>
      <w:r w:rsidRPr="00AC7CA7">
        <w:rPr>
          <w:rStyle w:val="Emphasis"/>
          <w:highlight w:val="green"/>
        </w:rPr>
        <w:t>dangers</w:t>
      </w:r>
      <w:r w:rsidRPr="00AC7CA7">
        <w:rPr>
          <w:highlight w:val="green"/>
          <w:u w:val="single"/>
        </w:rPr>
        <w:t xml:space="preserve"> in </w:t>
      </w:r>
      <w:r w:rsidRPr="00AC7CA7">
        <w:rPr>
          <w:rStyle w:val="Emphasis"/>
          <w:highlight w:val="green"/>
        </w:rPr>
        <w:t>pandemic</w:t>
      </w:r>
      <w:r w:rsidRPr="00AC7CA7">
        <w:rPr>
          <w:rStyle w:val="Emphasis"/>
        </w:rPr>
        <w:t xml:space="preserve"> times</w:t>
      </w:r>
      <w:r w:rsidRPr="00AC7CA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AC7CA7">
        <w:rPr>
          <w:u w:val="single"/>
        </w:rPr>
        <w:t xml:space="preserve"> an </w:t>
      </w:r>
      <w:r w:rsidRPr="00AC7CA7">
        <w:rPr>
          <w:rStyle w:val="Emphasis"/>
        </w:rPr>
        <w:t xml:space="preserve">abundance of </w:t>
      </w:r>
      <w:r w:rsidRPr="00AC7CA7">
        <w:rPr>
          <w:rStyle w:val="Emphasis"/>
          <w:highlight w:val="green"/>
        </w:rPr>
        <w:t>caution</w:t>
      </w:r>
      <w:r w:rsidRPr="00AC7CA7">
        <w:rPr>
          <w:rStyle w:val="StyleUnderline"/>
        </w:rPr>
        <w:t xml:space="preserve"> i</w:t>
      </w:r>
      <w:r w:rsidRPr="00AC7CA7">
        <w:rPr>
          <w:u w:val="single"/>
        </w:rPr>
        <w:t xml:space="preserve">s </w:t>
      </w:r>
      <w:r w:rsidRPr="00AC7CA7">
        <w:rPr>
          <w:rStyle w:val="Emphasis"/>
          <w:highlight w:val="green"/>
        </w:rPr>
        <w:t>likely</w:t>
      </w:r>
      <w:r w:rsidRPr="00AC7CA7">
        <w:rPr>
          <w:rStyle w:val="Emphasis"/>
        </w:rPr>
        <w:t xml:space="preserve"> to persist</w:t>
      </w:r>
      <w:r w:rsidRPr="00AC7CA7">
        <w:rPr>
          <w:u w:val="single"/>
        </w:rPr>
        <w:t xml:space="preserve"> for some time after it comes into use. Major </w:t>
      </w:r>
      <w:r w:rsidRPr="00AC7CA7">
        <w:rPr>
          <w:highlight w:val="green"/>
          <w:u w:val="single"/>
        </w:rPr>
        <w:t>outbreaks damage</w:t>
      </w:r>
      <w:r w:rsidRPr="00AC7CA7">
        <w:rPr>
          <w:u w:val="single"/>
        </w:rPr>
        <w:t xml:space="preserve"> </w:t>
      </w:r>
      <w:r w:rsidRPr="00AC7CA7">
        <w:rPr>
          <w:rStyle w:val="Emphasis"/>
        </w:rPr>
        <w:t xml:space="preserve">national </w:t>
      </w:r>
      <w:r w:rsidRPr="00AC7CA7">
        <w:rPr>
          <w:rStyle w:val="Emphasis"/>
          <w:highlight w:val="green"/>
        </w:rPr>
        <w:t>economies</w:t>
      </w:r>
      <w:r w:rsidRPr="00AC7CA7">
        <w:rPr>
          <w:u w:val="single"/>
        </w:rPr>
        <w:t xml:space="preserve">, which are </w:t>
      </w:r>
      <w:r w:rsidRPr="00AC7CA7">
        <w:rPr>
          <w:highlight w:val="green"/>
          <w:u w:val="single"/>
        </w:rPr>
        <w:t xml:space="preserve">the </w:t>
      </w:r>
      <w:r w:rsidRPr="00AC7CA7">
        <w:rPr>
          <w:rStyle w:val="Emphasis"/>
          <w:highlight w:val="green"/>
        </w:rPr>
        <w:t>source of military power.</w:t>
      </w:r>
      <w:r w:rsidRPr="00AC7CA7">
        <w:rPr>
          <w:highlight w:val="green"/>
          <w:u w:val="single"/>
        </w:rPr>
        <w:t xml:space="preserve"> </w:t>
      </w:r>
      <w:r w:rsidRPr="00AC7CA7">
        <w:rPr>
          <w:u w:val="single"/>
        </w:rPr>
        <w:t xml:space="preserve">The most important reason </w:t>
      </w:r>
      <w:r w:rsidRPr="00AC7CA7">
        <w:rPr>
          <w:rStyle w:val="Emphasis"/>
          <w:highlight w:val="green"/>
        </w:rPr>
        <w:t>disease inhibits war</w:t>
      </w:r>
      <w:r w:rsidRPr="00AC7CA7">
        <w:rPr>
          <w:u w:val="single"/>
        </w:rPr>
        <w:t xml:space="preserve"> is economic. Major outbreaks damage national economies, which are the source of military power. COVID-19 is a pandemic—by definition a worldwide phenomenon. </w:t>
      </w:r>
      <w:r w:rsidRPr="00AC7CA7">
        <w:rPr>
          <w:highlight w:val="green"/>
          <w:u w:val="single"/>
        </w:rPr>
        <w:t>All</w:t>
      </w:r>
      <w:r w:rsidRPr="00AC7CA7">
        <w:rPr>
          <w:u w:val="single"/>
        </w:rPr>
        <w:t xml:space="preserve"> great and middle </w:t>
      </w:r>
      <w:r w:rsidRPr="00AC7CA7">
        <w:rPr>
          <w:highlight w:val="green"/>
          <w:u w:val="single"/>
        </w:rPr>
        <w:t xml:space="preserve">powers </w:t>
      </w:r>
      <w:r w:rsidRPr="00AC7CA7">
        <w:rPr>
          <w:u w:val="single"/>
        </w:rPr>
        <w:t xml:space="preserve">appear to be adversely affected, and all </w:t>
      </w:r>
      <w:r w:rsidRPr="00AC7CA7">
        <w:rPr>
          <w:highlight w:val="green"/>
          <w:u w:val="single"/>
        </w:rPr>
        <w:t>have reason to be pessimistic about</w:t>
      </w:r>
      <w:r w:rsidRPr="00AC7CA7">
        <w:rPr>
          <w:u w:val="single"/>
        </w:rPr>
        <w:t xml:space="preserve"> their </w:t>
      </w:r>
      <w:r w:rsidRPr="00AC7CA7">
        <w:rPr>
          <w:rStyle w:val="Emphasis"/>
          <w:highlight w:val="green"/>
        </w:rPr>
        <w:t>military prospects</w:t>
      </w:r>
      <w:r w:rsidRPr="00AC7CA7">
        <w:rPr>
          <w:u w:val="single"/>
        </w:rPr>
        <w:t xml:space="preserve">. Their </w:t>
      </w:r>
      <w:r w:rsidRPr="00AC7CA7">
        <w:rPr>
          <w:highlight w:val="green"/>
          <w:u w:val="single"/>
        </w:rPr>
        <w:t>economies</w:t>
      </w:r>
      <w:r w:rsidRPr="00AC7CA7">
        <w:rPr>
          <w:u w:val="single"/>
        </w:rPr>
        <w:t xml:space="preserve"> are </w:t>
      </w:r>
      <w:r w:rsidRPr="00AC7CA7">
        <w:rPr>
          <w:highlight w:val="green"/>
          <w:u w:val="single"/>
        </w:rPr>
        <w:t>shrinking</w:t>
      </w:r>
      <w:r w:rsidRPr="00AC7CA7">
        <w:rPr>
          <w:u w:val="single"/>
        </w:rPr>
        <w:t xml:space="preserve"> fast, and </w:t>
      </w:r>
      <w:r w:rsidRPr="00AC7CA7">
        <w:rPr>
          <w:rStyle w:val="Emphasis"/>
        </w:rPr>
        <w:t xml:space="preserve">there is </w:t>
      </w:r>
      <w:r w:rsidRPr="00AC7CA7">
        <w:rPr>
          <w:rStyle w:val="Emphasis"/>
          <w:highlight w:val="green"/>
        </w:rPr>
        <w:t>great uncertainty</w:t>
      </w:r>
      <w:r w:rsidRPr="00AC7CA7">
        <w:rPr>
          <w:u w:val="single"/>
        </w:rPr>
        <w:t xml:space="preserve"> about when and how quickly they will start growing again. Even China, which has slowed the spread of the disease and begun to reopen its economy, will be </w:t>
      </w:r>
      <w:r w:rsidRPr="00AC7CA7">
        <w:rPr>
          <w:highlight w:val="green"/>
          <w:u w:val="single"/>
        </w:rPr>
        <w:t xml:space="preserve">hurting for years </w:t>
      </w:r>
      <w:r w:rsidRPr="00AC7CA7">
        <w:rPr>
          <w:u w:val="single"/>
        </w:rPr>
        <w:t xml:space="preserve"> to come</w:t>
      </w:r>
      <w:r w:rsidRPr="00AC7CA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forecasts slower growth in China this year than at any time since the 1970s. </w:t>
      </w:r>
      <w:r w:rsidRPr="00AC7CA7">
        <w:rPr>
          <w:u w:val="single"/>
        </w:rPr>
        <w:t xml:space="preserve">Even </w:t>
      </w:r>
      <w:r w:rsidRPr="00AC7CA7">
        <w:rPr>
          <w:rStyle w:val="Emphasis"/>
          <w:highlight w:val="green"/>
        </w:rPr>
        <w:t>after a vaccine</w:t>
      </w:r>
      <w:r w:rsidRPr="00AC7CA7">
        <w:rPr>
          <w:u w:val="single"/>
        </w:rPr>
        <w:t xml:space="preserve"> is developed and made widely available, </w:t>
      </w:r>
      <w:r w:rsidRPr="00AC7CA7">
        <w:rPr>
          <w:rStyle w:val="Emphasis"/>
        </w:rPr>
        <w:t xml:space="preserve">economic </w:t>
      </w:r>
      <w:r w:rsidRPr="00AC7CA7">
        <w:rPr>
          <w:rStyle w:val="Emphasis"/>
          <w:highlight w:val="green"/>
        </w:rPr>
        <w:t>troubles</w:t>
      </w:r>
      <w:r w:rsidRPr="00AC7CA7">
        <w:rPr>
          <w:rStyle w:val="Emphasis"/>
        </w:rPr>
        <w:t xml:space="preserve"> may </w:t>
      </w:r>
      <w:r w:rsidRPr="00AC7CA7">
        <w:rPr>
          <w:rStyle w:val="Emphasis"/>
          <w:highlight w:val="green"/>
        </w:rPr>
        <w:t>linger</w:t>
      </w:r>
      <w:r w:rsidRPr="00AC7CA7">
        <w:rPr>
          <w:u w:val="single"/>
        </w:rPr>
        <w:t xml:space="preserve"> for years. States will emerge from this crisis with </w:t>
      </w:r>
      <w:r w:rsidRPr="00AC7CA7">
        <w:rPr>
          <w:rStyle w:val="Emphasis"/>
        </w:rPr>
        <w:t>enormous debts</w:t>
      </w:r>
      <w:r w:rsidRPr="00AC7CA7">
        <w:t xml:space="preserve">. They will spend years paying for the bailout and stimulus packages they used to protect citizens and businesses from the economic consequences of social distancing. </w:t>
      </w:r>
      <w:r w:rsidRPr="00AC7CA7">
        <w:rPr>
          <w:highlight w:val="green"/>
          <w:u w:val="single"/>
        </w:rPr>
        <w:t>Drained treasuries</w:t>
      </w:r>
      <w:r w:rsidRPr="00AC7CA7">
        <w:rPr>
          <w:u w:val="single"/>
        </w:rPr>
        <w:t xml:space="preserve"> will </w:t>
      </w:r>
      <w:r w:rsidRPr="00AC7CA7">
        <w:rPr>
          <w:highlight w:val="green"/>
          <w:u w:val="single"/>
        </w:rPr>
        <w:t>give</w:t>
      </w:r>
      <w:r w:rsidRPr="00AC7CA7">
        <w:rPr>
          <w:u w:val="single"/>
        </w:rPr>
        <w:t xml:space="preserve"> them one more </w:t>
      </w:r>
      <w:r w:rsidRPr="00AC7CA7">
        <w:rPr>
          <w:highlight w:val="green"/>
          <w:u w:val="single"/>
        </w:rPr>
        <w:t xml:space="preserve">reason to be </w:t>
      </w:r>
      <w:r w:rsidRPr="00AC7CA7">
        <w:rPr>
          <w:rStyle w:val="Emphasis"/>
          <w:highlight w:val="green"/>
        </w:rPr>
        <w:t>pessimistic</w:t>
      </w:r>
      <w:r w:rsidRPr="00AC7CA7">
        <w:rPr>
          <w:highlight w:val="green"/>
          <w:u w:val="single"/>
        </w:rPr>
        <w:t xml:space="preserve"> about</w:t>
      </w:r>
      <w:r w:rsidRPr="00AC7CA7">
        <w:rPr>
          <w:u w:val="single"/>
        </w:rPr>
        <w:t xml:space="preserve"> their military </w:t>
      </w:r>
      <w:r w:rsidRPr="00AC7CA7">
        <w:rPr>
          <w:highlight w:val="green"/>
          <w:u w:val="single"/>
        </w:rPr>
        <w:t xml:space="preserve">might. </w:t>
      </w:r>
      <w:r w:rsidRPr="00AC7CA7">
        <w:rPr>
          <w:rStyle w:val="Emphasis"/>
          <w:highlight w:val="green"/>
        </w:rPr>
        <w:t>LESS TRADE, LESS FRICTION</w:t>
      </w:r>
      <w:r w:rsidRPr="00AC7CA7">
        <w:rPr>
          <w:rStyle w:val="Emphasis"/>
        </w:rPr>
        <w:t xml:space="preserve"> </w:t>
      </w:r>
      <w:r w:rsidRPr="00AC7CA7">
        <w:t xml:space="preserve">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AC7CA7">
        <w:rPr>
          <w:highlight w:val="green"/>
          <w:u w:val="single"/>
        </w:rPr>
        <w:t>Citizens</w:t>
      </w:r>
      <w:r w:rsidRPr="00AC7CA7">
        <w:t xml:space="preserve"> will see themselves as dependent on the state, and they </w:t>
      </w:r>
      <w:r w:rsidRPr="00AC7CA7">
        <w:rPr>
          <w:u w:val="single"/>
        </w:rPr>
        <w:t xml:space="preserve">will be </w:t>
      </w:r>
      <w:r w:rsidRPr="00AC7CA7">
        <w:rPr>
          <w:rStyle w:val="Emphasis"/>
          <w:highlight w:val="green"/>
        </w:rPr>
        <w:t xml:space="preserve">less </w:t>
      </w:r>
      <w:r w:rsidRPr="00AC7CA7">
        <w:rPr>
          <w:rStyle w:val="Emphasis"/>
        </w:rPr>
        <w:t>inclined</w:t>
      </w:r>
      <w:r w:rsidRPr="00AC7CA7">
        <w:rPr>
          <w:u w:val="single"/>
        </w:rPr>
        <w:t xml:space="preserve"> to </w:t>
      </w:r>
      <w:r w:rsidRPr="00AC7CA7">
        <w:rPr>
          <w:rStyle w:val="Emphasis"/>
          <w:highlight w:val="green"/>
        </w:rPr>
        <w:t>support adventures</w:t>
      </w:r>
      <w:r w:rsidRPr="00AC7CA7">
        <w:rPr>
          <w:rStyle w:val="Emphasis"/>
        </w:rPr>
        <w:t xml:space="preserve"> abroad</w:t>
      </w:r>
      <w:r w:rsidRPr="00AC7CA7">
        <w:rPr>
          <w:u w:val="single"/>
        </w:rPr>
        <w:t xml:space="preserve">. </w:t>
      </w:r>
      <w:r w:rsidRPr="00AC7CA7">
        <w:t xml:space="preserve">At the same time, governments and businesses will likely try to reduce their reliance on imports of critical materials, having watched global supply chains break down during the pandemic. </w:t>
      </w:r>
      <w:r w:rsidRPr="00AC7CA7">
        <w:rPr>
          <w:u w:val="single"/>
        </w:rPr>
        <w:t xml:space="preserve">The result will probably be </w:t>
      </w:r>
      <w:r w:rsidRPr="00AC7CA7">
        <w:rPr>
          <w:rStyle w:val="Emphasis"/>
        </w:rPr>
        <w:t>diminished trade</w:t>
      </w:r>
      <w:r w:rsidRPr="00AC7CA7">
        <w:t xml:space="preserve">, something liberal internationalists see as a bad thing. But for the last five years or so, </w:t>
      </w:r>
      <w:r w:rsidRPr="00AC7CA7">
        <w:rPr>
          <w:highlight w:val="green"/>
          <w:u w:val="single"/>
        </w:rPr>
        <w:t xml:space="preserve">trade </w:t>
      </w:r>
      <w:r w:rsidRPr="00AC7CA7">
        <w:rPr>
          <w:u w:val="single"/>
        </w:rPr>
        <w:t xml:space="preserve">has not helped </w:t>
      </w:r>
      <w:r w:rsidRPr="00AC7CA7">
        <w:rPr>
          <w:rStyle w:val="Emphasis"/>
        </w:rPr>
        <w:t>improve relations</w:t>
      </w:r>
      <w:r w:rsidRPr="00AC7CA7">
        <w:rPr>
          <w:u w:val="single"/>
        </w:rPr>
        <w:t xml:space="preserve"> between states but </w:t>
      </w:r>
      <w:r w:rsidRPr="00AC7CA7">
        <w:rPr>
          <w:rStyle w:val="Emphasis"/>
        </w:rPr>
        <w:t xml:space="preserve">rather </w:t>
      </w:r>
      <w:r w:rsidRPr="00AC7CA7">
        <w:rPr>
          <w:rStyle w:val="Emphasis"/>
          <w:highlight w:val="green"/>
        </w:rPr>
        <w:t>fueled resentment</w:t>
      </w:r>
      <w:r w:rsidRPr="00AC7CA7">
        <w:rPr>
          <w:highlight w:val="green"/>
          <w:u w:val="single"/>
        </w:rPr>
        <w:t>. Less trade</w:t>
      </w:r>
      <w:r w:rsidRPr="00AC7CA7">
        <w:rPr>
          <w:u w:val="single"/>
        </w:rPr>
        <w:t xml:space="preserve"> could mean </w:t>
      </w:r>
      <w:r w:rsidRPr="00AC7CA7">
        <w:rPr>
          <w:rStyle w:val="Emphasis"/>
          <w:highlight w:val="green"/>
        </w:rPr>
        <w:t>less friction</w:t>
      </w:r>
      <w:r w:rsidRPr="00AC7CA7">
        <w:rPr>
          <w:highlight w:val="green"/>
          <w:u w:val="single"/>
        </w:rPr>
        <w:t xml:space="preserve"> between </w:t>
      </w:r>
      <w:r w:rsidRPr="00AC7CA7">
        <w:rPr>
          <w:u w:val="single"/>
        </w:rPr>
        <w:t xml:space="preserve">major </w:t>
      </w:r>
      <w:r w:rsidRPr="00AC7CA7">
        <w:rPr>
          <w:highlight w:val="green"/>
          <w:u w:val="single"/>
        </w:rPr>
        <w:t>powers</w:t>
      </w:r>
      <w:r w:rsidRPr="00AC7CA7">
        <w:rPr>
          <w:u w:val="single"/>
        </w:rPr>
        <w:t xml:space="preserve">, thereby reducing the </w:t>
      </w:r>
      <w:r w:rsidRPr="00AC7CA7">
        <w:rPr>
          <w:rStyle w:val="Emphasis"/>
        </w:rPr>
        <w:t>intensity of their rivalries</w:t>
      </w:r>
      <w:r w:rsidRPr="00AC7CA7">
        <w:rPr>
          <w:u w:val="single"/>
        </w:rPr>
        <w:t xml:space="preserve">. </w:t>
      </w:r>
      <w:r w:rsidRPr="00AC7CA7">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AC7CA7">
        <w:rPr>
          <w:highlight w:val="green"/>
          <w:u w:val="single"/>
        </w:rPr>
        <w:t xml:space="preserve">the risk of </w:t>
      </w:r>
      <w:r w:rsidRPr="00AC7CA7">
        <w:rPr>
          <w:u w:val="single"/>
        </w:rPr>
        <w:t xml:space="preserve">escalation to a </w:t>
      </w:r>
      <w:r w:rsidRPr="00AC7CA7">
        <w:rPr>
          <w:rStyle w:val="Emphasis"/>
          <w:highlight w:val="green"/>
        </w:rPr>
        <w:t>nuclear confrontation</w:t>
      </w:r>
      <w:r w:rsidRPr="00AC7CA7">
        <w:rPr>
          <w:highlight w:val="green"/>
          <w:u w:val="single"/>
        </w:rPr>
        <w:t xml:space="preserve"> is</w:t>
      </w:r>
      <w:r w:rsidRPr="00AC7CA7">
        <w:rPr>
          <w:u w:val="single"/>
        </w:rPr>
        <w:t xml:space="preserve"> simply too </w:t>
      </w:r>
      <w:r w:rsidRPr="00AC7CA7">
        <w:rPr>
          <w:highlight w:val="green"/>
          <w:u w:val="single"/>
        </w:rPr>
        <w:t>great. COVID</w:t>
      </w:r>
      <w:r w:rsidRPr="00AC7CA7">
        <w:rPr>
          <w:u w:val="single"/>
        </w:rPr>
        <w:t>-19 does</w:t>
      </w:r>
      <w:r w:rsidRPr="00AC7CA7">
        <w:t xml:space="preserve"> nothing to mitigate such risks for world leaders—and </w:t>
      </w:r>
      <w:r w:rsidRPr="00AC7CA7">
        <w:rPr>
          <w:u w:val="single"/>
        </w:rPr>
        <w:t xml:space="preserve">a great deal to </w:t>
      </w:r>
      <w:r w:rsidRPr="00AC7CA7">
        <w:rPr>
          <w:highlight w:val="green"/>
          <w:u w:val="single"/>
        </w:rPr>
        <w:t>feed</w:t>
      </w:r>
      <w:r w:rsidRPr="00AC7CA7">
        <w:rPr>
          <w:u w:val="single"/>
        </w:rPr>
        <w:t xml:space="preserve"> their reasonable </w:t>
      </w:r>
      <w:r w:rsidRPr="00AC7CA7">
        <w:rPr>
          <w:rStyle w:val="Emphasis"/>
          <w:highlight w:val="green"/>
        </w:rPr>
        <w:t>pessimism</w:t>
      </w:r>
      <w:r w:rsidRPr="00AC7CA7">
        <w:rPr>
          <w:highlight w:val="green"/>
          <w:u w:val="single"/>
        </w:rPr>
        <w:t xml:space="preserve"> about</w:t>
      </w:r>
      <w:r w:rsidRPr="00AC7CA7">
        <w:rPr>
          <w:u w:val="single"/>
        </w:rPr>
        <w:t xml:space="preserve"> the </w:t>
      </w:r>
      <w:r w:rsidRPr="00AC7CA7">
        <w:rPr>
          <w:rStyle w:val="Emphasis"/>
        </w:rPr>
        <w:t xml:space="preserve">likely </w:t>
      </w:r>
      <w:r w:rsidRPr="00AC7CA7">
        <w:rPr>
          <w:rStyle w:val="Emphasis"/>
          <w:highlight w:val="green"/>
        </w:rPr>
        <w:t>outcome</w:t>
      </w:r>
      <w:r w:rsidRPr="00AC7CA7">
        <w:rPr>
          <w:highlight w:val="green"/>
          <w:u w:val="single"/>
        </w:rPr>
        <w:t xml:space="preserve"> of</w:t>
      </w:r>
      <w:r w:rsidRPr="00AC7CA7">
        <w:rPr>
          <w:u w:val="single"/>
        </w:rPr>
        <w:t xml:space="preserve"> even a </w:t>
      </w:r>
      <w:r w:rsidRPr="00AC7CA7">
        <w:rPr>
          <w:rStyle w:val="Emphasis"/>
        </w:rPr>
        <w:t xml:space="preserve">conventional </w:t>
      </w:r>
      <w:r w:rsidRPr="00AC7CA7">
        <w:rPr>
          <w:rStyle w:val="Emphasis"/>
          <w:highlight w:val="green"/>
        </w:rPr>
        <w:t>war.</w:t>
      </w:r>
    </w:p>
    <w:p w14:paraId="5A2ADDC4" w14:textId="77777777" w:rsidR="00020043" w:rsidRPr="00AC7CA7" w:rsidRDefault="00020043" w:rsidP="00020043"/>
    <w:p w14:paraId="398A9BD1" w14:textId="77777777" w:rsidR="00020043" w:rsidRPr="00AC7CA7" w:rsidRDefault="00020043" w:rsidP="00020043">
      <w:pPr>
        <w:pStyle w:val="Heading4"/>
        <w:rPr>
          <w:rFonts w:cs="Calibri"/>
        </w:rPr>
      </w:pPr>
      <w:r w:rsidRPr="00AC7CA7">
        <w:rPr>
          <w:rFonts w:cs="Calibri"/>
        </w:rPr>
        <w:t xml:space="preserve">Disease pandemics </w:t>
      </w:r>
      <w:r w:rsidRPr="00AC7CA7">
        <w:rPr>
          <w:rFonts w:cs="Calibri"/>
          <w:u w:val="single"/>
        </w:rPr>
        <w:t>decrease</w:t>
      </w:r>
      <w:r w:rsidRPr="00AC7CA7">
        <w:rPr>
          <w:rFonts w:cs="Calibri"/>
        </w:rPr>
        <w:t xml:space="preserve"> the likelihood of war</w:t>
      </w:r>
    </w:p>
    <w:p w14:paraId="1588852F" w14:textId="77777777" w:rsidR="00020043" w:rsidRPr="00AC7CA7" w:rsidRDefault="00020043" w:rsidP="00020043">
      <w:pPr>
        <w:rPr>
          <w:rStyle w:val="Style13ptBold"/>
          <w:b w:val="0"/>
          <w:sz w:val="20"/>
        </w:rPr>
      </w:pPr>
      <w:r w:rsidRPr="00AC7CA7">
        <w:rPr>
          <w:rStyle w:val="Style13ptBold"/>
        </w:rPr>
        <w:t>Walt 20</w:t>
      </w:r>
      <w:r w:rsidRPr="00AC7CA7">
        <w:rPr>
          <w:rStyle w:val="Style13ptBold"/>
          <w:b w:val="0"/>
          <w:sz w:val="20"/>
        </w:rPr>
        <w:t xml:space="preserve"> (Stephen M. Walt is the Robert and Renée Belfer professor of international relations at Harvard University; “Will a Global Depression Trigger Another World War?”; Foreign Policy; May 13, 2020; https://foreignpolicy.com/2020/05/13/coronavirus-pandemic-depression-economy-world-war/; ERB)</w:t>
      </w:r>
    </w:p>
    <w:p w14:paraId="316A10E6" w14:textId="77777777" w:rsidR="00020043" w:rsidRDefault="00020043" w:rsidP="00020043">
      <w:pPr>
        <w:rPr>
          <w:rStyle w:val="StyleUnderline"/>
        </w:rPr>
      </w:pPr>
      <w:r w:rsidRPr="00AC7CA7">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AC7CA7">
        <w:rPr>
          <w:rStyle w:val="StyleUnderline"/>
        </w:rPr>
        <w:t>The world economy is in free fall, with unemployment rising dramatically, trade and output plummeting, and no hopeful end in sight.</w:t>
      </w:r>
      <w:r w:rsidRPr="00AC7CA7">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So if you think major war simply can’t happen during COVID-19 and the accompanying global recession, think again. But </w:t>
      </w:r>
      <w:r w:rsidRPr="00AC7CA7">
        <w:rPr>
          <w:rStyle w:val="StyleUnderline"/>
        </w:rPr>
        <w:t>war could still be much less likely</w:t>
      </w:r>
      <w:r w:rsidRPr="00AC7CA7">
        <w:t xml:space="preserve">. The Massachusetts Institute of Technology’s Barry Posen has already considered the likely impact of the current pandemic on the probability of war, and he believes </w:t>
      </w:r>
      <w:r w:rsidRPr="00AC7CA7">
        <w:rPr>
          <w:rStyle w:val="Emphasis"/>
          <w:highlight w:val="green"/>
        </w:rPr>
        <w:t>COVID</w:t>
      </w:r>
      <w:r w:rsidRPr="00AC7CA7">
        <w:rPr>
          <w:rStyle w:val="Emphasis"/>
        </w:rPr>
        <w:t xml:space="preserve">-19 is more likely to </w:t>
      </w:r>
      <w:r w:rsidRPr="00AC7CA7">
        <w:rPr>
          <w:rStyle w:val="Emphasis"/>
          <w:highlight w:val="green"/>
        </w:rPr>
        <w:t>promote peace</w:t>
      </w:r>
      <w:r w:rsidRPr="00AC7CA7">
        <w:t xml:space="preserve"> instead. He argues that </w:t>
      </w:r>
      <w:r w:rsidRPr="00AC7CA7">
        <w:rPr>
          <w:rStyle w:val="StyleUnderline"/>
        </w:rPr>
        <w:t xml:space="preserve">the current </w:t>
      </w:r>
      <w:r w:rsidRPr="00AC7CA7">
        <w:rPr>
          <w:rStyle w:val="StyleUnderline"/>
          <w:highlight w:val="green"/>
        </w:rPr>
        <w:t>pandemic</w:t>
      </w:r>
      <w:r w:rsidRPr="00AC7CA7">
        <w:rPr>
          <w:rStyle w:val="StyleUnderline"/>
        </w:rPr>
        <w:t xml:space="preserve"> is </w:t>
      </w:r>
      <w:r w:rsidRPr="00AC7CA7">
        <w:rPr>
          <w:rStyle w:val="StyleUnderline"/>
          <w:highlight w:val="green"/>
        </w:rPr>
        <w:t>affecting all</w:t>
      </w:r>
      <w:r w:rsidRPr="00AC7CA7">
        <w:rPr>
          <w:rStyle w:val="StyleUnderline"/>
        </w:rPr>
        <w:t xml:space="preserve"> the </w:t>
      </w:r>
      <w:r w:rsidRPr="00AC7CA7">
        <w:rPr>
          <w:rStyle w:val="StyleUnderline"/>
          <w:highlight w:val="green"/>
        </w:rPr>
        <w:t>major powers</w:t>
      </w:r>
      <w:r w:rsidRPr="00AC7CA7">
        <w:rPr>
          <w:rStyle w:val="StyleUnderline"/>
        </w:rPr>
        <w:t xml:space="preserve"> adversely, which means it isn’t creating tempting windows of opportunity for unaffected states while leaving others weaker and therefore vulnerable</w:t>
      </w:r>
      <w:r w:rsidRPr="00AC7CA7">
        <w:t xml:space="preserve">. Instead, </w:t>
      </w:r>
      <w:r w:rsidRPr="00AC7CA7">
        <w:rPr>
          <w:rStyle w:val="StyleUnderline"/>
        </w:rPr>
        <w:t xml:space="preserve">it is </w:t>
      </w:r>
      <w:r w:rsidRPr="00AC7CA7">
        <w:rPr>
          <w:rStyle w:val="StyleUnderline"/>
          <w:highlight w:val="green"/>
        </w:rPr>
        <w:t>making</w:t>
      </w:r>
      <w:r w:rsidRPr="00AC7CA7">
        <w:rPr>
          <w:rStyle w:val="StyleUnderline"/>
        </w:rPr>
        <w:t xml:space="preserve"> all </w:t>
      </w:r>
      <w:r w:rsidRPr="00AC7CA7">
        <w:rPr>
          <w:rStyle w:val="StyleUnderline"/>
          <w:highlight w:val="green"/>
        </w:rPr>
        <w:t>governments</w:t>
      </w:r>
      <w:r w:rsidRPr="00AC7CA7">
        <w:rPr>
          <w:rStyle w:val="StyleUnderline"/>
        </w:rPr>
        <w:t xml:space="preserve"> more </w:t>
      </w:r>
      <w:r w:rsidRPr="00AC7CA7">
        <w:rPr>
          <w:rStyle w:val="StyleUnderline"/>
          <w:highlight w:val="green"/>
        </w:rPr>
        <w:t>pessimistic about</w:t>
      </w:r>
      <w:r w:rsidRPr="00AC7CA7">
        <w:rPr>
          <w:rStyle w:val="StyleUnderline"/>
        </w:rPr>
        <w:t xml:space="preserve"> their short- to medium-term </w:t>
      </w:r>
      <w:r w:rsidRPr="00AC7CA7">
        <w:rPr>
          <w:rStyle w:val="StyleUnderline"/>
          <w:highlight w:val="green"/>
        </w:rPr>
        <w:t>prospects</w:t>
      </w:r>
      <w:r w:rsidRPr="00AC7CA7">
        <w:t xml:space="preserve">. Because </w:t>
      </w:r>
      <w:r w:rsidRPr="00AC7CA7">
        <w:rPr>
          <w:rStyle w:val="StyleUnderline"/>
          <w:highlight w:val="green"/>
        </w:rPr>
        <w:t>states</w:t>
      </w:r>
      <w:r w:rsidRPr="00AC7CA7">
        <w:rPr>
          <w:rStyle w:val="StyleUnderline"/>
        </w:rPr>
        <w:t xml:space="preserve"> often </w:t>
      </w:r>
      <w:r w:rsidRPr="00AC7CA7">
        <w:rPr>
          <w:rStyle w:val="StyleUnderline"/>
          <w:highlight w:val="green"/>
        </w:rPr>
        <w:t>go to war out</w:t>
      </w:r>
      <w:r w:rsidRPr="00AC7CA7">
        <w:rPr>
          <w:rStyle w:val="StyleUnderline"/>
        </w:rPr>
        <w:t xml:space="preserve"> of sense of </w:t>
      </w:r>
      <w:r w:rsidRPr="00AC7CA7">
        <w:rPr>
          <w:rStyle w:val="StyleUnderline"/>
          <w:highlight w:val="green"/>
        </w:rPr>
        <w:t>overconfidence</w:t>
      </w:r>
      <w:r w:rsidRPr="00AC7CA7">
        <w:t xml:space="preserve"> (however misplaced it sometimes turns out to be), </w:t>
      </w:r>
      <w:r w:rsidRPr="00AC7CA7">
        <w:rPr>
          <w:rStyle w:val="Emphasis"/>
          <w:highlight w:val="green"/>
        </w:rPr>
        <w:t>pandemic-induced pessimism</w:t>
      </w:r>
      <w:r w:rsidRPr="00AC7CA7">
        <w:rPr>
          <w:rStyle w:val="Emphasis"/>
        </w:rPr>
        <w:t xml:space="preserve"> should be </w:t>
      </w:r>
      <w:r w:rsidRPr="00AC7CA7">
        <w:rPr>
          <w:rStyle w:val="Emphasis"/>
          <w:highlight w:val="green"/>
        </w:rPr>
        <w:t>conducive to peace</w:t>
      </w:r>
      <w:r w:rsidRPr="00AC7CA7">
        <w:rPr>
          <w:rStyle w:val="Emphasis"/>
        </w:rPr>
        <w:t xml:space="preserve">. </w:t>
      </w:r>
      <w:r w:rsidRPr="00AC7CA7">
        <w:t xml:space="preserve">Moreover, by its very nature </w:t>
      </w:r>
      <w:r w:rsidRPr="00AC7CA7">
        <w:rPr>
          <w:rStyle w:val="StyleUnderline"/>
          <w:highlight w:val="green"/>
        </w:rPr>
        <w:t>war requires</w:t>
      </w:r>
      <w:r w:rsidRPr="00AC7CA7">
        <w:rPr>
          <w:rStyle w:val="StyleUnderline"/>
        </w:rPr>
        <w:t xml:space="preserve"> states to </w:t>
      </w:r>
      <w:r w:rsidRPr="00AC7CA7">
        <w:rPr>
          <w:rStyle w:val="StyleUnderline"/>
          <w:highlight w:val="green"/>
        </w:rPr>
        <w:t>assemble lots of people in close proximity</w:t>
      </w:r>
      <w:r w:rsidRPr="00AC7CA7">
        <w:rPr>
          <w:rStyle w:val="StyleUnderline"/>
        </w:rPr>
        <w:t xml:space="preserve">—at training </w:t>
      </w:r>
      <w:r w:rsidRPr="00AC7CA7">
        <w:rPr>
          <w:rStyle w:val="StyleUnderline"/>
          <w:highlight w:val="green"/>
        </w:rPr>
        <w:t>camps</w:t>
      </w:r>
      <w:r w:rsidRPr="00AC7CA7">
        <w:rPr>
          <w:rStyle w:val="StyleUnderline"/>
        </w:rPr>
        <w:t xml:space="preserve">, military </w:t>
      </w:r>
      <w:r w:rsidRPr="00AC7CA7">
        <w:rPr>
          <w:rStyle w:val="StyleUnderline"/>
          <w:highlight w:val="green"/>
        </w:rPr>
        <w:t>bases</w:t>
      </w:r>
      <w:r w:rsidRPr="00AC7CA7">
        <w:rPr>
          <w:rStyle w:val="StyleUnderline"/>
        </w:rPr>
        <w:t xml:space="preserve">, mobilization areas, </w:t>
      </w:r>
      <w:r w:rsidRPr="00AC7CA7">
        <w:rPr>
          <w:rStyle w:val="StyleUnderline"/>
          <w:highlight w:val="green"/>
        </w:rPr>
        <w:t>ships</w:t>
      </w:r>
      <w:r w:rsidRPr="00AC7CA7">
        <w:rPr>
          <w:rStyle w:val="StyleUnderline"/>
        </w:rPr>
        <w:t xml:space="preserve"> at sea, etc</w:t>
      </w:r>
      <w:r w:rsidRPr="00AC7CA7">
        <w:t xml:space="preserve">.—and </w:t>
      </w:r>
      <w:r w:rsidRPr="00AC7CA7">
        <w:rPr>
          <w:rStyle w:val="StyleUnderline"/>
        </w:rPr>
        <w:t>that’s not something you want to do in the middle of a pandemic</w:t>
      </w:r>
      <w:r w:rsidRPr="00AC7CA7">
        <w:t xml:space="preserve">. For the moment at least, beleaguered </w:t>
      </w:r>
      <w:r w:rsidRPr="00AC7CA7">
        <w:rPr>
          <w:rStyle w:val="StyleUnderline"/>
          <w:highlight w:val="green"/>
        </w:rPr>
        <w:t>governments</w:t>
      </w:r>
      <w:r w:rsidRPr="00AC7CA7">
        <w:t xml:space="preserve"> of all types </w:t>
      </w:r>
      <w:r w:rsidRPr="00AC7CA7">
        <w:rPr>
          <w:rStyle w:val="StyleUnderline"/>
        </w:rPr>
        <w:t xml:space="preserve">are </w:t>
      </w:r>
      <w:r w:rsidRPr="00AC7CA7">
        <w:rPr>
          <w:rStyle w:val="StyleUnderline"/>
          <w:highlight w:val="green"/>
        </w:rPr>
        <w:t>focusing on convincing</w:t>
      </w:r>
      <w:r w:rsidRPr="00AC7CA7">
        <w:rPr>
          <w:rStyle w:val="StyleUnderline"/>
        </w:rPr>
        <w:t xml:space="preserve"> their </w:t>
      </w:r>
      <w:r w:rsidRPr="00AC7CA7">
        <w:rPr>
          <w:rStyle w:val="StyleUnderline"/>
          <w:highlight w:val="green"/>
        </w:rPr>
        <w:t>citizens</w:t>
      </w:r>
      <w:r w:rsidRPr="00AC7CA7">
        <w:rPr>
          <w:rStyle w:val="StyleUnderline"/>
        </w:rPr>
        <w:t xml:space="preserve"> they are doing everything in their power to protect the public from the disease</w:t>
      </w:r>
      <w:r w:rsidRPr="00AC7CA7">
        <w:t xml:space="preserve">. Taken together, </w:t>
      </w:r>
      <w:r w:rsidRPr="00AC7CA7">
        <w:rPr>
          <w:rStyle w:val="StyleUnderline"/>
        </w:rPr>
        <w:t xml:space="preserve">these considerations might explain why even an impulsive and headstrong warmaker like </w:t>
      </w:r>
      <w:r w:rsidRPr="00AC7CA7">
        <w:rPr>
          <w:rStyle w:val="StyleUnderline"/>
          <w:highlight w:val="green"/>
        </w:rPr>
        <w:t>Saudi Arabia’s</w:t>
      </w:r>
      <w:r w:rsidRPr="00AC7CA7">
        <w:rPr>
          <w:rStyle w:val="StyleUnderline"/>
        </w:rPr>
        <w:t xml:space="preserve"> Mohammed bin Salman has gotten more interested in </w:t>
      </w:r>
      <w:r w:rsidRPr="00AC7CA7">
        <w:rPr>
          <w:rStyle w:val="StyleUnderline"/>
          <w:highlight w:val="green"/>
        </w:rPr>
        <w:t>winding down</w:t>
      </w:r>
      <w:r w:rsidRPr="00AC7CA7">
        <w:rPr>
          <w:rStyle w:val="StyleUnderline"/>
        </w:rPr>
        <w:t xml:space="preserve"> his brutal and unsuccessful </w:t>
      </w:r>
      <w:r w:rsidRPr="00AC7CA7">
        <w:rPr>
          <w:rStyle w:val="StyleUnderline"/>
          <w:highlight w:val="green"/>
        </w:rPr>
        <w:t>military campaign in Yemen</w:t>
      </w:r>
      <w:r w:rsidRPr="00AC7CA7">
        <w:rPr>
          <w:rStyle w:val="StyleUnderline"/>
        </w:rPr>
        <w:t xml:space="preserve">. </w:t>
      </w:r>
      <w:r w:rsidRPr="00AC7CA7">
        <w:t xml:space="preserve">Posen adds that </w:t>
      </w:r>
      <w:r w:rsidRPr="00AC7CA7">
        <w:rPr>
          <w:rStyle w:val="StyleUnderline"/>
          <w:highlight w:val="green"/>
        </w:rPr>
        <w:t>COVID-</w:t>
      </w:r>
      <w:r w:rsidRPr="00AC7CA7">
        <w:rPr>
          <w:rStyle w:val="StyleUnderline"/>
        </w:rPr>
        <w:t xml:space="preserve">19 is also likely to </w:t>
      </w:r>
      <w:r w:rsidRPr="00AC7CA7">
        <w:rPr>
          <w:rStyle w:val="StyleUnderline"/>
          <w:highlight w:val="green"/>
        </w:rPr>
        <w:t>reduce</w:t>
      </w:r>
      <w:r w:rsidRPr="00AC7CA7">
        <w:rPr>
          <w:rStyle w:val="StyleUnderline"/>
        </w:rPr>
        <w:t xml:space="preserve"> international trade</w:t>
      </w:r>
      <w:r w:rsidRPr="00AC7CA7">
        <w:t xml:space="preserve"> in the short to medium term. Those who believe economic interdependence is a powerful barrier to war might be alarmed by this development, but he points out that </w:t>
      </w:r>
      <w:r w:rsidRPr="00AC7CA7">
        <w:rPr>
          <w:rStyle w:val="StyleUnderline"/>
          <w:highlight w:val="green"/>
        </w:rPr>
        <w:t>trade issues</w:t>
      </w:r>
      <w:r w:rsidRPr="00AC7CA7">
        <w:rPr>
          <w:rStyle w:val="StyleUnderline"/>
        </w:rPr>
        <w:t xml:space="preserve"> have been </w:t>
      </w:r>
      <w:r w:rsidRPr="00AC7CA7">
        <w:rPr>
          <w:rStyle w:val="StyleUnderline"/>
          <w:highlight w:val="green"/>
        </w:rPr>
        <w:t>a source of considerable friction</w:t>
      </w:r>
      <w:r w:rsidRPr="00AC7CA7">
        <w:rPr>
          <w:rStyle w:val="StyleUnderline"/>
        </w:rPr>
        <w:t xml:space="preserve"> in recent years—</w:t>
      </w:r>
      <w:r w:rsidRPr="00AC7CA7">
        <w:rPr>
          <w:rStyle w:val="StyleUnderline"/>
          <w:highlight w:val="green"/>
        </w:rPr>
        <w:t>especially between</w:t>
      </w:r>
      <w:r w:rsidRPr="00AC7CA7">
        <w:rPr>
          <w:rStyle w:val="StyleUnderline"/>
        </w:rPr>
        <w:t xml:space="preserve"> the </w:t>
      </w:r>
      <w:r w:rsidRPr="00AC7CA7">
        <w:rPr>
          <w:rStyle w:val="StyleUnderline"/>
          <w:highlight w:val="green"/>
        </w:rPr>
        <w:t>U</w:t>
      </w:r>
      <w:r w:rsidRPr="00AC7CA7">
        <w:rPr>
          <w:rStyle w:val="StyleUnderline"/>
        </w:rPr>
        <w:t xml:space="preserve">nited </w:t>
      </w:r>
      <w:r w:rsidRPr="00AC7CA7">
        <w:rPr>
          <w:rStyle w:val="StyleUnderline"/>
          <w:highlight w:val="green"/>
        </w:rPr>
        <w:t>S</w:t>
      </w:r>
      <w:r w:rsidRPr="00AC7CA7">
        <w:rPr>
          <w:rStyle w:val="StyleUnderline"/>
        </w:rPr>
        <w:t xml:space="preserve">tates </w:t>
      </w:r>
      <w:r w:rsidRPr="00AC7CA7">
        <w:rPr>
          <w:rStyle w:val="StyleUnderline"/>
          <w:highlight w:val="green"/>
        </w:rPr>
        <w:t>and China</w:t>
      </w:r>
      <w:r w:rsidRPr="00AC7CA7">
        <w:rPr>
          <w:rStyle w:val="StyleUnderline"/>
        </w:rPr>
        <w:t xml:space="preserve">—and </w:t>
      </w:r>
      <w:r w:rsidRPr="00AC7CA7">
        <w:t xml:space="preserve">a degree of </w:t>
      </w:r>
      <w:r w:rsidRPr="00AC7CA7">
        <w:rPr>
          <w:rStyle w:val="StyleUnderline"/>
        </w:rPr>
        <w:t xml:space="preserve">decoupling might reduce tensions somewhat and cause the odds of war to recede. </w:t>
      </w:r>
      <w:r w:rsidRPr="00AC7CA7">
        <w:t xml:space="preserve">For these reasons, </w:t>
      </w:r>
      <w:r w:rsidRPr="00AC7CA7">
        <w:rPr>
          <w:rStyle w:val="StyleUnderline"/>
        </w:rPr>
        <w:t>the pandemic itself may be conducive to peace.</w:t>
      </w:r>
      <w:r w:rsidRPr="00AC7CA7">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AC7CA7">
        <w:rPr>
          <w:rStyle w:val="StyleUnderline"/>
        </w:rPr>
        <w:t xml:space="preserve">One familiar argument is the so-called </w:t>
      </w:r>
      <w:r w:rsidRPr="00AC7CA7">
        <w:rPr>
          <w:rStyle w:val="StyleUnderline"/>
          <w:highlight w:val="green"/>
        </w:rPr>
        <w:t>diversionary</w:t>
      </w:r>
      <w:r w:rsidRPr="00AC7CA7">
        <w:rPr>
          <w:rStyle w:val="StyleUnderline"/>
        </w:rPr>
        <w:t xml:space="preserve"> (or “scapegoat”) theory of </w:t>
      </w:r>
      <w:r w:rsidRPr="00AC7CA7">
        <w:rPr>
          <w:rStyle w:val="StyleUnderline"/>
          <w:highlight w:val="green"/>
        </w:rPr>
        <w:t>war</w:t>
      </w:r>
      <w:r w:rsidRPr="00AC7CA7">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AC7CA7">
        <w:rPr>
          <w:rStyle w:val="StyleUnderline"/>
        </w:rPr>
        <w:t>This outcome strikes</w:t>
      </w:r>
      <w:r w:rsidRPr="00AC7CA7">
        <w:t xml:space="preserve"> me </w:t>
      </w:r>
      <w:r w:rsidRPr="00AC7CA7">
        <w:rPr>
          <w:rStyle w:val="StyleUnderline"/>
        </w:rPr>
        <w:t xml:space="preserve">as </w:t>
      </w:r>
      <w:r w:rsidRPr="00AC7CA7">
        <w:rPr>
          <w:rStyle w:val="StyleUnderline"/>
          <w:highlight w:val="green"/>
        </w:rPr>
        <w:t>unlikely</w:t>
      </w:r>
      <w:r w:rsidRPr="00AC7CA7">
        <w:rPr>
          <w:rStyle w:val="StyleUnderline"/>
        </w:rPr>
        <w:t xml:space="preserve">, even if one ignores the logical and </w:t>
      </w:r>
      <w:r w:rsidRPr="00AC7CA7">
        <w:rPr>
          <w:rStyle w:val="StyleUnderline"/>
          <w:highlight w:val="green"/>
        </w:rPr>
        <w:t>empirical flaws in</w:t>
      </w:r>
      <w:r w:rsidRPr="00AC7CA7">
        <w:rPr>
          <w:rStyle w:val="StyleUnderline"/>
        </w:rPr>
        <w:t xml:space="preserve"> the </w:t>
      </w:r>
      <w:r w:rsidRPr="00AC7CA7">
        <w:rPr>
          <w:rStyle w:val="StyleUnderline"/>
          <w:highlight w:val="green"/>
        </w:rPr>
        <w:t>theory</w:t>
      </w:r>
      <w:r w:rsidRPr="00AC7CA7">
        <w:rPr>
          <w:rStyle w:val="StyleUnderline"/>
        </w:rPr>
        <w:t xml:space="preserve"> itself. </w:t>
      </w:r>
      <w:r w:rsidRPr="00AC7CA7">
        <w:rPr>
          <w:rStyle w:val="StyleUnderline"/>
          <w:highlight w:val="green"/>
        </w:rPr>
        <w:t>War</w:t>
      </w:r>
      <w:r w:rsidRPr="00AC7CA7">
        <w:t xml:space="preserve"> is always a gamble, and </w:t>
      </w:r>
      <w:r w:rsidRPr="00AC7CA7">
        <w:rPr>
          <w:rStyle w:val="StyleUnderline"/>
        </w:rPr>
        <w:t>should things go badly</w:t>
      </w:r>
      <w:r w:rsidRPr="00AC7CA7">
        <w:t>—even a little bit—</w:t>
      </w:r>
      <w:r w:rsidRPr="00AC7CA7">
        <w:rPr>
          <w:rStyle w:val="StyleUnderline"/>
        </w:rPr>
        <w:t xml:space="preserve">it </w:t>
      </w:r>
      <w:r w:rsidRPr="00AC7CA7">
        <w:rPr>
          <w:rStyle w:val="StyleUnderline"/>
          <w:highlight w:val="green"/>
        </w:rPr>
        <w:t>would hammer</w:t>
      </w:r>
      <w:r w:rsidRPr="00AC7CA7">
        <w:rPr>
          <w:rStyle w:val="StyleUnderline"/>
        </w:rPr>
        <w:t xml:space="preserve"> the last </w:t>
      </w:r>
      <w:r w:rsidRPr="00AC7CA7">
        <w:rPr>
          <w:rStyle w:val="StyleUnderline"/>
          <w:highlight w:val="green"/>
        </w:rPr>
        <w:t>nail in</w:t>
      </w:r>
      <w:r w:rsidRPr="00AC7CA7">
        <w:rPr>
          <w:rStyle w:val="StyleUnderline"/>
        </w:rPr>
        <w:t xml:space="preserve"> the </w:t>
      </w:r>
      <w:r w:rsidRPr="00AC7CA7">
        <w:rPr>
          <w:rStyle w:val="StyleUnderline"/>
          <w:highlight w:val="green"/>
        </w:rPr>
        <w:t>coffin of Trump</w:t>
      </w:r>
      <w:r w:rsidRPr="00AC7CA7">
        <w:rPr>
          <w:rStyle w:val="StyleUnderline"/>
        </w:rPr>
        <w:t>’s declining fortunes</w:t>
      </w:r>
      <w:r w:rsidRPr="00AC7CA7">
        <w:t xml:space="preserve">. Moreover, </w:t>
      </w:r>
      <w:r w:rsidRPr="00AC7CA7">
        <w:rPr>
          <w:rStyle w:val="StyleUnderline"/>
        </w:rPr>
        <w:t>none of the countries Trump might consider going after pose an imminent threat to U.S. security</w:t>
      </w:r>
      <w:r w:rsidRPr="00AC7CA7">
        <w:t xml:space="preserve">, and </w:t>
      </w:r>
      <w:r w:rsidRPr="00AC7CA7">
        <w:rPr>
          <w:rStyle w:val="StyleUnderline"/>
        </w:rPr>
        <w:t xml:space="preserve">even his staunchest </w:t>
      </w:r>
      <w:r w:rsidRPr="00AC7CA7">
        <w:rPr>
          <w:rStyle w:val="StyleUnderline"/>
          <w:highlight w:val="green"/>
        </w:rPr>
        <w:t>supporters</w:t>
      </w:r>
      <w:r w:rsidRPr="00AC7CA7">
        <w:rPr>
          <w:rStyle w:val="StyleUnderline"/>
        </w:rPr>
        <w:t xml:space="preserve"> may </w:t>
      </w:r>
      <w:r w:rsidRPr="00AC7CA7">
        <w:rPr>
          <w:rStyle w:val="StyleUnderline"/>
          <w:highlight w:val="green"/>
        </w:rPr>
        <w:t>wonder why he is wasting time and money</w:t>
      </w:r>
      <w:r w:rsidRPr="00AC7CA7">
        <w:rPr>
          <w:rStyle w:val="StyleUnderline"/>
        </w:rPr>
        <w:t xml:space="preserve"> going after Iran or Venezuela at a moment </w:t>
      </w:r>
      <w:r w:rsidRPr="00AC7CA7">
        <w:rPr>
          <w:rStyle w:val="StyleUnderline"/>
          <w:highlight w:val="green"/>
        </w:rPr>
        <w:t>when</w:t>
      </w:r>
      <w:r w:rsidRPr="00AC7CA7">
        <w:rPr>
          <w:rStyle w:val="StyleUnderline"/>
        </w:rPr>
        <w:t xml:space="preserve"> thousands of </w:t>
      </w:r>
      <w:r w:rsidRPr="00AC7CA7">
        <w:rPr>
          <w:rStyle w:val="StyleUnderline"/>
          <w:highlight w:val="green"/>
        </w:rPr>
        <w:t>Americans</w:t>
      </w:r>
      <w:r w:rsidRPr="00AC7CA7">
        <w:rPr>
          <w:rStyle w:val="StyleUnderline"/>
        </w:rPr>
        <w:t xml:space="preserve"> are </w:t>
      </w:r>
      <w:r w:rsidRPr="00AC7CA7">
        <w:rPr>
          <w:rStyle w:val="StyleUnderline"/>
          <w:highlight w:val="green"/>
        </w:rPr>
        <w:t>dying</w:t>
      </w:r>
      <w:r w:rsidRPr="00AC7CA7">
        <w:rPr>
          <w:rStyle w:val="StyleUnderline"/>
        </w:rPr>
        <w:t xml:space="preserve"> </w:t>
      </w:r>
    </w:p>
    <w:p w14:paraId="24B652F4" w14:textId="77777777" w:rsidR="006B40C3" w:rsidRPr="006B40C3" w:rsidRDefault="006B40C3" w:rsidP="006B40C3"/>
    <w:p w14:paraId="7BC8BF7D" w14:textId="77777777" w:rsidR="00872F90" w:rsidRPr="00236275" w:rsidRDefault="00872F90" w:rsidP="0077487D">
      <w:pPr>
        <w:rPr>
          <w:rFonts w:asciiTheme="majorHAnsi" w:hAnsiTheme="majorHAnsi"/>
          <w:sz w:val="18"/>
          <w:szCs w:val="18"/>
          <w:shd w:val="clear" w:color="auto" w:fill="FFFFFF"/>
        </w:rPr>
      </w:pPr>
    </w:p>
    <w:p w14:paraId="2836F8F0" w14:textId="68938D11" w:rsidR="009A0E0B" w:rsidRDefault="009A0E0B" w:rsidP="00960D89">
      <w:pPr>
        <w:pStyle w:val="Heading2"/>
      </w:pPr>
      <w:r>
        <w:t>1NC</w:t>
      </w:r>
      <w:r w:rsidR="00FF6B4A">
        <w:t xml:space="preserve"> – Health Diplomacy</w:t>
      </w:r>
    </w:p>
    <w:p w14:paraId="43351FEF" w14:textId="23A034A9" w:rsidR="00E42E4C" w:rsidRDefault="00E42E4C" w:rsidP="00F7145E">
      <w:pPr>
        <w:pStyle w:val="Heading4"/>
      </w:pPr>
    </w:p>
    <w:p w14:paraId="6C0B02EA" w14:textId="2E1450B8" w:rsidR="00E44FC2" w:rsidRPr="00CA611F" w:rsidRDefault="006E241C" w:rsidP="00E44FC2">
      <w:pPr>
        <w:pStyle w:val="Heading4"/>
      </w:pPr>
      <w:r>
        <w:t>4</w:t>
      </w:r>
      <w:r w:rsidR="00E44FC2">
        <w:t xml:space="preserve">] </w:t>
      </w:r>
      <w:r w:rsidR="00D014C4">
        <w:t>Health</w:t>
      </w:r>
      <w:r w:rsidR="00E44FC2">
        <w:t xml:space="preserve"> Diplomacy is a buzzword that means nothing and is inherently reliant on politics</w:t>
      </w:r>
    </w:p>
    <w:p w14:paraId="7D7BACA3" w14:textId="77777777" w:rsidR="00E44FC2" w:rsidRDefault="00E44FC2" w:rsidP="00E44FC2">
      <w:pPr>
        <w:pStyle w:val="Heading4"/>
        <w:rPr>
          <w:b w:val="0"/>
          <w:bCs w:val="0"/>
          <w:sz w:val="22"/>
          <w:szCs w:val="22"/>
        </w:rPr>
      </w:pPr>
      <w:r>
        <w:rPr>
          <w:b w:val="0"/>
          <w:bCs w:val="0"/>
          <w:sz w:val="22"/>
          <w:szCs w:val="22"/>
        </w:rPr>
        <w:t>Dickson</w:t>
      </w:r>
      <w:r w:rsidRPr="006D20B6">
        <w:rPr>
          <w:b w:val="0"/>
          <w:bCs w:val="0"/>
          <w:sz w:val="22"/>
          <w:szCs w:val="22"/>
        </w:rPr>
        <w:t xml:space="preserve"> 9 — (</w:t>
      </w:r>
      <w:r>
        <w:rPr>
          <w:b w:val="0"/>
          <w:bCs w:val="0"/>
          <w:sz w:val="22"/>
          <w:szCs w:val="22"/>
        </w:rPr>
        <w:t>David Dickson</w:t>
      </w:r>
      <w:r w:rsidRPr="006D20B6">
        <w:rPr>
          <w:b w:val="0"/>
          <w:bCs w:val="0"/>
          <w:sz w:val="22"/>
          <w:szCs w:val="22"/>
        </w:rPr>
        <w:t xml:space="preserve">, </w:t>
      </w:r>
      <w:r w:rsidRPr="005D0BEA">
        <w:rPr>
          <w:b w:val="0"/>
          <w:bCs w:val="0"/>
          <w:sz w:val="22"/>
          <w:szCs w:val="22"/>
        </w:rPr>
        <w:t>Director, SciDev.Net</w:t>
      </w:r>
      <w:r w:rsidRPr="006D20B6">
        <w:rPr>
          <w:b w:val="0"/>
          <w:bCs w:val="0"/>
          <w:sz w:val="22"/>
          <w:szCs w:val="22"/>
        </w:rPr>
        <w:t>, “The limits of science diplomacy“, 4-6-2009, Available Online at https://www.scidev.net/global/editorials/the-limits-of-science-diplomacy/, accessed 10-4-2021, HKR-AR)</w:t>
      </w:r>
    </w:p>
    <w:p w14:paraId="0C9ADD22" w14:textId="77777777" w:rsidR="00E44FC2" w:rsidRPr="001D1FE3" w:rsidRDefault="00E44FC2" w:rsidP="00E44FC2">
      <w:pPr>
        <w:rPr>
          <w:u w:val="single"/>
        </w:rPr>
      </w:pPr>
      <w:r w:rsidRPr="001D1FE3">
        <w:rPr>
          <w:u w:val="single"/>
        </w:rPr>
        <w:t xml:space="preserve">But </w:t>
      </w:r>
      <w:r w:rsidRPr="001D1FE3">
        <w:rPr>
          <w:highlight w:val="cyan"/>
          <w:u w:val="single"/>
        </w:rPr>
        <w:t>whether scientific cooperation</w:t>
      </w:r>
      <w:r w:rsidRPr="001D1FE3">
        <w:rPr>
          <w:u w:val="single"/>
        </w:rPr>
        <w:t xml:space="preserve"> can become a precursor </w:t>
      </w:r>
      <w:r w:rsidRPr="001D1FE3">
        <w:rPr>
          <w:highlight w:val="cyan"/>
          <w:u w:val="single"/>
        </w:rPr>
        <w:t>for</w:t>
      </w:r>
      <w:r w:rsidRPr="001D1FE3">
        <w:rPr>
          <w:u w:val="single"/>
        </w:rPr>
        <w:t xml:space="preserve"> political </w:t>
      </w:r>
      <w:r w:rsidRPr="001D1FE3">
        <w:rPr>
          <w:highlight w:val="cyan"/>
          <w:u w:val="single"/>
        </w:rPr>
        <w:t>collaboration</w:t>
      </w:r>
      <w:r w:rsidRPr="001D1FE3">
        <w:rPr>
          <w:u w:val="single"/>
        </w:rPr>
        <w:t xml:space="preserve"> is </w:t>
      </w:r>
      <w:r w:rsidRPr="001D1FE3">
        <w:rPr>
          <w:highlight w:val="cyan"/>
          <w:u w:val="single"/>
        </w:rPr>
        <w:t>less evident</w:t>
      </w:r>
      <w:r w:rsidRPr="001D1FE3">
        <w:rPr>
          <w:u w:val="single"/>
        </w:rPr>
        <w:t xml:space="preserve">. For example, despite hopes that the </w:t>
      </w:r>
      <w:r w:rsidRPr="001D1FE3">
        <w:rPr>
          <w:highlight w:val="cyan"/>
          <w:u w:val="single"/>
        </w:rPr>
        <w:t>Middle East</w:t>
      </w:r>
      <w:r w:rsidRPr="001D1FE3">
        <w:rPr>
          <w:u w:val="single"/>
        </w:rPr>
        <w:t xml:space="preserve"> synchrotron would help bring peace to the region, several </w:t>
      </w:r>
      <w:r w:rsidRPr="001D1FE3">
        <w:rPr>
          <w:highlight w:val="cyan"/>
          <w:u w:val="single"/>
        </w:rPr>
        <w:t>countries</w:t>
      </w:r>
      <w:r w:rsidRPr="001D1FE3">
        <w:rPr>
          <w:u w:val="single"/>
        </w:rPr>
        <w:t xml:space="preserve"> have been </w:t>
      </w:r>
      <w:r w:rsidRPr="001D1FE3">
        <w:rPr>
          <w:highlight w:val="cyan"/>
          <w:u w:val="single"/>
        </w:rPr>
        <w:t>reluctant to support</w:t>
      </w:r>
      <w:r w:rsidRPr="001D1FE3">
        <w:rPr>
          <w:u w:val="single"/>
        </w:rPr>
        <w:t xml:space="preserve"> it </w:t>
      </w:r>
      <w:r w:rsidRPr="001D1FE3">
        <w:rPr>
          <w:highlight w:val="cyan"/>
          <w:u w:val="single"/>
        </w:rPr>
        <w:t>until</w:t>
      </w:r>
      <w:r w:rsidRPr="001D1FE3">
        <w:rPr>
          <w:u w:val="single"/>
        </w:rPr>
        <w:t xml:space="preserve"> the </w:t>
      </w:r>
      <w:r w:rsidRPr="001D1FE3">
        <w:rPr>
          <w:highlight w:val="cyan"/>
          <w:u w:val="single"/>
        </w:rPr>
        <w:t>Palestine</w:t>
      </w:r>
      <w:r w:rsidRPr="001D1FE3">
        <w:rPr>
          <w:u w:val="single"/>
        </w:rPr>
        <w:t xml:space="preserve"> problem is resolved.</w:t>
      </w:r>
    </w:p>
    <w:p w14:paraId="2C2214D4" w14:textId="77777777" w:rsidR="00E44FC2" w:rsidRPr="001D1FE3" w:rsidRDefault="00E44FC2" w:rsidP="00E44FC2">
      <w:pPr>
        <w:rPr>
          <w:u w:val="single"/>
        </w:rPr>
      </w:pPr>
      <w:r w:rsidRPr="001D1FE3">
        <w:rPr>
          <w:u w:val="single"/>
        </w:rPr>
        <w:t xml:space="preserve">Indeed, one speaker at the London meeting (organised by the UK’s Royal Society and the American Association for the Advancement of Science) even suggested that the </w:t>
      </w:r>
      <w:r w:rsidRPr="001D1FE3">
        <w:rPr>
          <w:highlight w:val="cyan"/>
          <w:u w:val="single"/>
        </w:rPr>
        <w:t>changes scientific innovations</w:t>
      </w:r>
      <w:r w:rsidRPr="001D1FE3">
        <w:rPr>
          <w:u w:val="single"/>
        </w:rPr>
        <w:t xml:space="preserve"> bring </w:t>
      </w:r>
      <w:r w:rsidRPr="001D1FE3">
        <w:rPr>
          <w:highlight w:val="cyan"/>
          <w:u w:val="single"/>
        </w:rPr>
        <w:t>inevitably lead to turbulence</w:t>
      </w:r>
      <w:r w:rsidRPr="001D1FE3">
        <w:rPr>
          <w:u w:val="single"/>
        </w:rPr>
        <w:t xml:space="preserve"> and upheaval. In such a context, viewing science as a driver for peace may be wishful thinking.</w:t>
      </w:r>
    </w:p>
    <w:p w14:paraId="3285DAB0" w14:textId="77777777" w:rsidR="00E44FC2" w:rsidRPr="001D1FE3" w:rsidRDefault="00E44FC2" w:rsidP="00E44FC2">
      <w:pPr>
        <w:rPr>
          <w:u w:val="single"/>
        </w:rPr>
      </w:pPr>
      <w:r w:rsidRPr="001D1FE3">
        <w:rPr>
          <w:u w:val="single"/>
        </w:rPr>
        <w:t>Conflicting ethos</w:t>
      </w:r>
    </w:p>
    <w:p w14:paraId="54236B53" w14:textId="77777777" w:rsidR="00E44FC2" w:rsidRPr="001D1FE3" w:rsidRDefault="00E44FC2" w:rsidP="00E44FC2">
      <w:pPr>
        <w:rPr>
          <w:u w:val="single"/>
        </w:rPr>
      </w:pPr>
      <w:r w:rsidRPr="001D1FE3">
        <w:rPr>
          <w:u w:val="single"/>
        </w:rPr>
        <w:t>Perhaps the most contentious area discussed at the meeting was how science diplomacy can frame developed countries’ efforts to help build scientific capacity in the developing world.</w:t>
      </w:r>
    </w:p>
    <w:p w14:paraId="6DD943BD" w14:textId="77777777" w:rsidR="00E44FC2" w:rsidRPr="001D1FE3" w:rsidRDefault="00E44FC2" w:rsidP="00E44FC2">
      <w:pPr>
        <w:rPr>
          <w:u w:val="single"/>
        </w:rPr>
      </w:pPr>
      <w:r w:rsidRPr="001D1FE3">
        <w:rPr>
          <w:u w:val="single"/>
        </w:rPr>
        <w:t xml:space="preserve">There is little to quarrel with in collaborative efforts that are put forward with a genuine desire for partnership. Indeed, </w:t>
      </w:r>
      <w:r w:rsidRPr="001D1FE3">
        <w:rPr>
          <w:highlight w:val="cyan"/>
          <w:u w:val="single"/>
        </w:rPr>
        <w:t>partnership</w:t>
      </w:r>
      <w:r w:rsidRPr="001D1FE3">
        <w:rPr>
          <w:u w:val="single"/>
        </w:rPr>
        <w:t xml:space="preserve"> — whether between individuals, institutions or countries — is the </w:t>
      </w:r>
      <w:r w:rsidRPr="001D1FE3">
        <w:rPr>
          <w:highlight w:val="cyan"/>
          <w:u w:val="single"/>
        </w:rPr>
        <w:t>new buzzword</w:t>
      </w:r>
      <w:r w:rsidRPr="001D1FE3">
        <w:rPr>
          <w:u w:val="single"/>
        </w:rPr>
        <w:t xml:space="preserve"> in the "science for development" community.</w:t>
      </w:r>
    </w:p>
    <w:p w14:paraId="43089BC7" w14:textId="77777777" w:rsidR="00E44FC2" w:rsidRPr="001D1FE3" w:rsidRDefault="00E44FC2" w:rsidP="00E44FC2">
      <w:pPr>
        <w:rPr>
          <w:u w:val="single"/>
        </w:rPr>
      </w:pPr>
      <w:r w:rsidRPr="001D1FE3">
        <w:rPr>
          <w:u w:val="single"/>
        </w:rPr>
        <w:t xml:space="preserve">But true partnership </w:t>
      </w:r>
      <w:r w:rsidRPr="001D1FE3">
        <w:rPr>
          <w:highlight w:val="cyan"/>
          <w:u w:val="single"/>
        </w:rPr>
        <w:t>requires transparent relations</w:t>
      </w:r>
      <w:r w:rsidRPr="001D1FE3">
        <w:rPr>
          <w:u w:val="single"/>
        </w:rPr>
        <w:t xml:space="preserve"> between partners who are prepared to meet as equals. And that </w:t>
      </w:r>
      <w:r w:rsidRPr="001D1FE3">
        <w:rPr>
          <w:highlight w:val="cyan"/>
          <w:u w:val="single"/>
        </w:rPr>
        <w:t>goes against diplomats’ implicit role: to</w:t>
      </w:r>
      <w:r w:rsidRPr="001D1FE3">
        <w:rPr>
          <w:u w:val="single"/>
        </w:rPr>
        <w:t xml:space="preserve"> promote and </w:t>
      </w:r>
      <w:r w:rsidRPr="001D1FE3">
        <w:rPr>
          <w:highlight w:val="cyan"/>
          <w:u w:val="single"/>
        </w:rPr>
        <w:t>defend</w:t>
      </w:r>
      <w:r w:rsidRPr="001D1FE3">
        <w:rPr>
          <w:u w:val="single"/>
        </w:rPr>
        <w:t xml:space="preserve"> their </w:t>
      </w:r>
      <w:r w:rsidRPr="001D1FE3">
        <w:rPr>
          <w:highlight w:val="cyan"/>
          <w:u w:val="single"/>
        </w:rPr>
        <w:t>own</w:t>
      </w:r>
      <w:r w:rsidRPr="001D1FE3">
        <w:rPr>
          <w:u w:val="single"/>
        </w:rPr>
        <w:t xml:space="preserve"> countries’ </w:t>
      </w:r>
      <w:r w:rsidRPr="001D1FE3">
        <w:rPr>
          <w:highlight w:val="cyan"/>
          <w:u w:val="single"/>
        </w:rPr>
        <w:t>interests</w:t>
      </w:r>
      <w:r w:rsidRPr="001D1FE3">
        <w:rPr>
          <w:u w:val="single"/>
        </w:rPr>
        <w:t>.</w:t>
      </w:r>
    </w:p>
    <w:p w14:paraId="3C4CED59" w14:textId="77777777" w:rsidR="00E44FC2" w:rsidRPr="001D1FE3" w:rsidRDefault="00E44FC2" w:rsidP="00E44FC2">
      <w:pPr>
        <w:rPr>
          <w:u w:val="single"/>
        </w:rPr>
      </w:pPr>
      <w:r w:rsidRPr="001D1FE3">
        <w:rPr>
          <w:u w:val="single"/>
        </w:rPr>
        <w:t>John Beddington, the British government’s chief scientific adviser, may have been a bit harsh when he told the meeting that a diplomat is someone who is "sent abroad to lie for his country". But he touched a raw nerve.</w:t>
      </w:r>
    </w:p>
    <w:p w14:paraId="6E3A30D1" w14:textId="77777777" w:rsidR="00E44FC2" w:rsidRPr="001D1FE3" w:rsidRDefault="00E44FC2" w:rsidP="00E44FC2">
      <w:pPr>
        <w:rPr>
          <w:u w:val="single"/>
        </w:rPr>
      </w:pPr>
      <w:r w:rsidRPr="001D1FE3">
        <w:rPr>
          <w:u w:val="single"/>
        </w:rPr>
        <w:t>Worlds apart yet co-dependent</w:t>
      </w:r>
    </w:p>
    <w:p w14:paraId="496FB8B0" w14:textId="77777777" w:rsidR="00E44FC2" w:rsidRPr="001D1FE3" w:rsidRDefault="00E44FC2" w:rsidP="00E44FC2">
      <w:pPr>
        <w:rPr>
          <w:u w:val="single"/>
        </w:rPr>
      </w:pPr>
      <w:r w:rsidRPr="001D1FE3">
        <w:rPr>
          <w:u w:val="single"/>
        </w:rPr>
        <w:t xml:space="preserve">The truth is that </w:t>
      </w:r>
      <w:r w:rsidRPr="00222554">
        <w:rPr>
          <w:highlight w:val="cyan"/>
          <w:u w:val="single"/>
        </w:rPr>
        <w:t>science and politics</w:t>
      </w:r>
      <w:r w:rsidRPr="001D1FE3">
        <w:rPr>
          <w:u w:val="single"/>
        </w:rPr>
        <w:t xml:space="preserve"> make an </w:t>
      </w:r>
      <w:r w:rsidRPr="00222554">
        <w:rPr>
          <w:highlight w:val="cyan"/>
          <w:u w:val="single"/>
        </w:rPr>
        <w:t>uneasy alliance</w:t>
      </w:r>
      <w:r w:rsidRPr="001D1FE3">
        <w:rPr>
          <w:u w:val="single"/>
        </w:rPr>
        <w:t xml:space="preserve">. Both </w:t>
      </w:r>
      <w:r w:rsidRPr="00222554">
        <w:rPr>
          <w:highlight w:val="cyan"/>
          <w:u w:val="single"/>
        </w:rPr>
        <w:t>need the other</w:t>
      </w:r>
      <w:r w:rsidRPr="001D1FE3">
        <w:rPr>
          <w:u w:val="single"/>
        </w:rPr>
        <w:t xml:space="preserve">. Politicians need science to achieve their goals, whether social, economic or — unfortunately — military; </w:t>
      </w:r>
      <w:r w:rsidRPr="00D260B4">
        <w:rPr>
          <w:highlight w:val="cyan"/>
          <w:u w:val="single"/>
        </w:rPr>
        <w:t>scientists need political support</w:t>
      </w:r>
      <w:r w:rsidRPr="001D1FE3">
        <w:rPr>
          <w:u w:val="single"/>
        </w:rPr>
        <w:t xml:space="preserve"> to fund their research.</w:t>
      </w:r>
    </w:p>
    <w:p w14:paraId="5E0D0E07" w14:textId="77777777" w:rsidR="00E44FC2" w:rsidRDefault="00E44FC2" w:rsidP="00E44FC2">
      <w:pPr>
        <w:rPr>
          <w:u w:val="single"/>
        </w:rPr>
      </w:pPr>
      <w:r w:rsidRPr="001D1FE3">
        <w:rPr>
          <w:u w:val="single"/>
        </w:rPr>
        <w:t xml:space="preserve">But they also occupy </w:t>
      </w:r>
      <w:r w:rsidRPr="00466D31">
        <w:rPr>
          <w:highlight w:val="cyan"/>
          <w:u w:val="single"/>
        </w:rPr>
        <w:t>different universes</w:t>
      </w:r>
      <w:r w:rsidRPr="001D1FE3">
        <w:rPr>
          <w:u w:val="single"/>
        </w:rPr>
        <w:t>. Politics is, at root, about exercising power by one means or another. Science is — or should be — about pursuing robust knowledge that can be put to useful purposes.</w:t>
      </w:r>
    </w:p>
    <w:p w14:paraId="74A78179" w14:textId="08AAF358" w:rsidR="00B30C44" w:rsidRPr="00072223" w:rsidRDefault="00C12C60" w:rsidP="00B30C44">
      <w:pPr>
        <w:pStyle w:val="Heading4"/>
      </w:pPr>
      <w:r>
        <w:t>5</w:t>
      </w:r>
      <w:r w:rsidR="00B30C44">
        <w:t xml:space="preserve">] </w:t>
      </w:r>
      <w:r w:rsidR="00EE546F">
        <w:t>Health</w:t>
      </w:r>
      <w:r w:rsidR="00B30C44">
        <w:t xml:space="preserve"> Diplomacy fails—foreign policy interests, colonialism, competition, </w:t>
      </w:r>
      <w:r w:rsidR="00B143DF">
        <w:t>and doesn’t affect science</w:t>
      </w:r>
    </w:p>
    <w:p w14:paraId="591EE8FB" w14:textId="77777777" w:rsidR="00B30C44" w:rsidRDefault="00B30C44" w:rsidP="00B30C44">
      <w:r>
        <w:t>Flink</w:t>
      </w:r>
      <w:r w:rsidRPr="002B33FE">
        <w:t xml:space="preserve"> 20 — (</w:t>
      </w:r>
      <w:r>
        <w:t>Tim Flink</w:t>
      </w:r>
      <w:r w:rsidRPr="002B33FE">
        <w:t xml:space="preserve">, </w:t>
      </w:r>
      <w:r w:rsidRPr="00DD2018">
        <w:t>Dr. Tim Flink is a postdoctoral researcher and lecturer in science policy research and social studies of science, based at Humboldt-Universität zu Berlin and at the German Center of Higher Education Research and Science Studies (DZHW). Prior to his academic engagement, he worked as the personal board assistant to the EU Liaison Office of the German Research Organisations in Brussels, especially supporting the German Research Foundation’s (DFG) President and Secretary General in representing the DFG’s international interests vis-à-vis the EU’s institutions. He published the first comprehensive social history and policy analysis of the European Research Council and gathered expertise in many other science policy related fields, including science diplomacy (the first cross-country comparative study being carried out with Ulrich Schreiterer from 2008-2010), academic spin-offs, and university governance and incentivisation regimes of researchers. As a policy expert, Tim has shared his knowledge with actors from various institutions, such as the European Commission’s DG RTD, the ERC’s executive agency and scientific council, the German Foreign Ministry and the Ministry for Education and Research, the Federal Government’s Expert Commission on Research and Innovation (EFI), the German Research Foundation and the Academic Exchange Service (DAAD), to name but a few. In S4D4C, Tim Flink led the work package on the ‘Conceptual framework’; he is the author of several academic and policy papers such as Policy Brief: Why science diplomacy needs evaluative backing, Romancing science for global solutions, Critical perspective on Science Diplomacy in The Hague Journal of Diplomacy and the 2018 Policy brief on science diplomacy in the European Union. He is also the author of the S4D4C case study ‘Joint international research programming as a case of science diplomacy’ and contributed to the transversal analysis of cases. Together with the DZHW team he also acted as the local host for the 2nd Networking Meeting ‘Towards a European Science Diplomacy Roadmap’ in Berlin – about which he is speaking HERE in an interview together with Elke Dall, published as part of S4D4C’s researcher’s voices series. His publications are also made freely available here.</w:t>
      </w:r>
      <w:r w:rsidRPr="002B33FE">
        <w:t>, “</w:t>
      </w:r>
      <w:r w:rsidRPr="00072223">
        <w:rPr>
          <w:u w:val="single"/>
        </w:rPr>
        <w:t xml:space="preserve">The </w:t>
      </w:r>
      <w:r w:rsidRPr="00072223">
        <w:rPr>
          <w:highlight w:val="cyan"/>
          <w:u w:val="single"/>
        </w:rPr>
        <w:t>Sensationalist</w:t>
      </w:r>
      <w:r w:rsidRPr="00072223">
        <w:rPr>
          <w:u w:val="single"/>
        </w:rPr>
        <w:t xml:space="preserve"> Discourse of Science Diplomacy</w:t>
      </w:r>
      <w:r w:rsidRPr="002B33FE">
        <w:t>: A Critical Reflection“, Brill, 8-1-2020, Available Online at https://brill.com/view/journals/hjd/15/3/article-p359_7.xml?language=en, accessed 10-4-2021, HKR-AR)</w:t>
      </w:r>
    </w:p>
    <w:p w14:paraId="11DCBFED" w14:textId="77777777" w:rsidR="00B30C44" w:rsidRPr="00072223" w:rsidRDefault="00B30C44" w:rsidP="00B30C44">
      <w:pPr>
        <w:rPr>
          <w:u w:val="single"/>
        </w:rPr>
      </w:pPr>
      <w:r w:rsidRPr="00072223">
        <w:rPr>
          <w:u w:val="single"/>
        </w:rPr>
        <w:t xml:space="preserve">The only problem is that such an </w:t>
      </w:r>
      <w:r w:rsidRPr="00072223">
        <w:rPr>
          <w:highlight w:val="cyan"/>
          <w:u w:val="single"/>
        </w:rPr>
        <w:t>idealised image of science</w:t>
      </w:r>
      <w:r w:rsidRPr="00072223">
        <w:rPr>
          <w:u w:val="single"/>
        </w:rPr>
        <w:t xml:space="preserve"> </w:t>
      </w:r>
      <w:r w:rsidRPr="00072223">
        <w:rPr>
          <w:highlight w:val="cyan"/>
          <w:u w:val="single"/>
        </w:rPr>
        <w:t>hardly matches with</w:t>
      </w:r>
      <w:r w:rsidRPr="00072223">
        <w:rPr>
          <w:u w:val="single"/>
        </w:rPr>
        <w:t xml:space="preserve"> lifeworld </w:t>
      </w:r>
      <w:r w:rsidRPr="00072223">
        <w:rPr>
          <w:highlight w:val="cyan"/>
          <w:u w:val="single"/>
        </w:rPr>
        <w:t>realities</w:t>
      </w:r>
      <w:r w:rsidRPr="00072223">
        <w:rPr>
          <w:u w:val="single"/>
        </w:rPr>
        <w:t xml:space="preserve">, and it does not even need 50 years of the Social Studies of Science to continuously prove that </w:t>
      </w:r>
      <w:r w:rsidRPr="00072223">
        <w:rPr>
          <w:highlight w:val="cyan"/>
          <w:u w:val="single"/>
        </w:rPr>
        <w:t>science</w:t>
      </w:r>
      <w:r w:rsidRPr="00072223">
        <w:rPr>
          <w:u w:val="single"/>
        </w:rPr>
        <w:t xml:space="preserve"> — just as any other social system — may also </w:t>
      </w:r>
      <w:r w:rsidRPr="00072223">
        <w:rPr>
          <w:highlight w:val="cyan"/>
          <w:u w:val="single"/>
        </w:rPr>
        <w:t>contain chauvinism</w:t>
      </w:r>
      <w:r w:rsidRPr="00072223">
        <w:rPr>
          <w:u w:val="single"/>
        </w:rPr>
        <w:t xml:space="preserve">, fierce </w:t>
      </w:r>
      <w:r w:rsidRPr="00072223">
        <w:rPr>
          <w:highlight w:val="cyan"/>
          <w:u w:val="single"/>
        </w:rPr>
        <w:t>competition</w:t>
      </w:r>
      <w:r w:rsidRPr="00072223">
        <w:rPr>
          <w:u w:val="single"/>
        </w:rPr>
        <w:t xml:space="preserve">, </w:t>
      </w:r>
      <w:r w:rsidRPr="00072223">
        <w:rPr>
          <w:highlight w:val="cyan"/>
          <w:u w:val="single"/>
        </w:rPr>
        <w:t>vanity</w:t>
      </w:r>
      <w:r w:rsidRPr="00072223">
        <w:rPr>
          <w:u w:val="single"/>
        </w:rPr>
        <w:t xml:space="preserve"> and reputation </w:t>
      </w:r>
      <w:r w:rsidRPr="00072223">
        <w:rPr>
          <w:highlight w:val="cyan"/>
          <w:u w:val="single"/>
        </w:rPr>
        <w:t>games, misconduct</w:t>
      </w:r>
      <w:r w:rsidRPr="00072223">
        <w:rPr>
          <w:u w:val="single"/>
        </w:rPr>
        <w:t xml:space="preserve"> and unsavoury </w:t>
      </w:r>
      <w:r w:rsidRPr="00072223">
        <w:rPr>
          <w:highlight w:val="cyan"/>
          <w:u w:val="single"/>
        </w:rPr>
        <w:t>entanglements</w:t>
      </w:r>
      <w:r w:rsidRPr="00072223">
        <w:rPr>
          <w:u w:val="single"/>
        </w:rPr>
        <w:t xml:space="preserve"> with </w:t>
      </w:r>
      <w:r w:rsidRPr="00072223">
        <w:rPr>
          <w:highlight w:val="cyan"/>
          <w:u w:val="single"/>
        </w:rPr>
        <w:t>nefarious business</w:t>
      </w:r>
      <w:r w:rsidRPr="00072223">
        <w:rPr>
          <w:u w:val="single"/>
        </w:rPr>
        <w:t xml:space="preserve"> and </w:t>
      </w:r>
      <w:r w:rsidRPr="00072223">
        <w:rPr>
          <w:highlight w:val="cyan"/>
          <w:u w:val="single"/>
        </w:rPr>
        <w:t>political interests</w:t>
      </w:r>
      <w:r w:rsidRPr="00072223">
        <w:rPr>
          <w:u w:val="single"/>
        </w:rPr>
        <w:t xml:space="preserve">. To provide only a few examples with regard to its international dimensions, editors of the scientific journal Nature23 recently criticised that </w:t>
      </w:r>
      <w:r w:rsidRPr="00072223">
        <w:rPr>
          <w:highlight w:val="cyan"/>
          <w:u w:val="single"/>
        </w:rPr>
        <w:t>researchers</w:t>
      </w:r>
      <w:r w:rsidRPr="00072223">
        <w:rPr>
          <w:u w:val="single"/>
        </w:rPr>
        <w:t xml:space="preserve"> and especially reviewers would have increasingly </w:t>
      </w:r>
      <w:r w:rsidRPr="00072223">
        <w:rPr>
          <w:highlight w:val="cyan"/>
          <w:u w:val="single"/>
        </w:rPr>
        <w:t>devalued</w:t>
      </w:r>
      <w:r w:rsidRPr="00072223">
        <w:rPr>
          <w:u w:val="single"/>
        </w:rPr>
        <w:t xml:space="preserve"> the works of ‘</w:t>
      </w:r>
      <w:r w:rsidRPr="00072223">
        <w:rPr>
          <w:highlight w:val="cyan"/>
          <w:u w:val="single"/>
        </w:rPr>
        <w:t>others’ on</w:t>
      </w:r>
      <w:r w:rsidRPr="00072223">
        <w:rPr>
          <w:u w:val="single"/>
        </w:rPr>
        <w:t xml:space="preserve"> the basis of </w:t>
      </w:r>
      <w:r w:rsidRPr="00072223">
        <w:rPr>
          <w:highlight w:val="cyan"/>
          <w:u w:val="single"/>
        </w:rPr>
        <w:t>national-cultural stereotypes</w:t>
      </w:r>
      <w:r w:rsidRPr="00072223">
        <w:rPr>
          <w:u w:val="single"/>
        </w:rPr>
        <w:t>.24 The US Department of Health’s Office for Research Integrity (</w:t>
      </w:r>
      <w:r w:rsidRPr="00072223">
        <w:rPr>
          <w:highlight w:val="cyan"/>
          <w:u w:val="single"/>
        </w:rPr>
        <w:t>ORI</w:t>
      </w:r>
      <w:r w:rsidRPr="00072223">
        <w:rPr>
          <w:u w:val="single"/>
        </w:rPr>
        <w:t xml:space="preserve">) even </w:t>
      </w:r>
      <w:r w:rsidRPr="00072223">
        <w:rPr>
          <w:highlight w:val="cyan"/>
          <w:u w:val="single"/>
        </w:rPr>
        <w:t>openly accuses</w:t>
      </w:r>
      <w:r w:rsidRPr="00072223">
        <w:rPr>
          <w:u w:val="single"/>
        </w:rPr>
        <w:t xml:space="preserve"> and warns against practices of </w:t>
      </w:r>
      <w:r w:rsidRPr="00072223">
        <w:rPr>
          <w:highlight w:val="cyan"/>
          <w:u w:val="single"/>
        </w:rPr>
        <w:t>plagiarism</w:t>
      </w:r>
      <w:r w:rsidRPr="00072223">
        <w:rPr>
          <w:u w:val="single"/>
        </w:rPr>
        <w:t xml:space="preserve"> that would be common </w:t>
      </w:r>
      <w:r w:rsidRPr="00072223">
        <w:rPr>
          <w:highlight w:val="cyan"/>
          <w:u w:val="single"/>
        </w:rPr>
        <w:t>among young scientists from ‘non-Western cultures’ (i</w:t>
      </w:r>
      <w:r w:rsidRPr="00072223">
        <w:rPr>
          <w:u w:val="single"/>
        </w:rPr>
        <w:t xml:space="preserve">.e., Central and Eastern European, </w:t>
      </w:r>
      <w:r w:rsidRPr="00072223">
        <w:rPr>
          <w:highlight w:val="cyan"/>
          <w:u w:val="single"/>
        </w:rPr>
        <w:t>Latin America</w:t>
      </w:r>
      <w:r w:rsidRPr="00072223">
        <w:rPr>
          <w:u w:val="single"/>
        </w:rPr>
        <w:t xml:space="preserve">n, </w:t>
      </w:r>
      <w:r w:rsidRPr="00072223">
        <w:rPr>
          <w:highlight w:val="cyan"/>
          <w:u w:val="single"/>
        </w:rPr>
        <w:t>Middle East</w:t>
      </w:r>
      <w:r w:rsidRPr="00072223">
        <w:rPr>
          <w:u w:val="single"/>
        </w:rPr>
        <w:t xml:space="preserve">ern and Southeast Asian).25 But also </w:t>
      </w:r>
      <w:r w:rsidRPr="00072223">
        <w:rPr>
          <w:highlight w:val="cyan"/>
          <w:u w:val="single"/>
        </w:rPr>
        <w:t>international scientific engagement under</w:t>
      </w:r>
      <w:r w:rsidRPr="00072223">
        <w:rPr>
          <w:u w:val="single"/>
        </w:rPr>
        <w:t xml:space="preserve"> the heading of </w:t>
      </w:r>
      <w:r w:rsidRPr="00072223">
        <w:rPr>
          <w:highlight w:val="cyan"/>
          <w:u w:val="single"/>
        </w:rPr>
        <w:t>science diplomacy was held</w:t>
      </w:r>
      <w:r w:rsidRPr="00072223">
        <w:rPr>
          <w:u w:val="single"/>
        </w:rPr>
        <w:t xml:space="preserve"> ethically </w:t>
      </w:r>
      <w:r w:rsidRPr="00072223">
        <w:rPr>
          <w:highlight w:val="cyan"/>
          <w:u w:val="single"/>
        </w:rPr>
        <w:t>problematic</w:t>
      </w:r>
      <w:r w:rsidRPr="00072223">
        <w:rPr>
          <w:u w:val="single"/>
        </w:rPr>
        <w:t xml:space="preserve">, as it also </w:t>
      </w:r>
      <w:r w:rsidRPr="00072223">
        <w:rPr>
          <w:b/>
          <w:bCs/>
          <w:sz w:val="36"/>
          <w:szCs w:val="36"/>
          <w:highlight w:val="cyan"/>
          <w:u w:val="single"/>
        </w:rPr>
        <w:t>led to parachute science</w:t>
      </w:r>
      <w:r w:rsidRPr="00072223">
        <w:rPr>
          <w:u w:val="single"/>
        </w:rPr>
        <w:t>.26</w:t>
      </w:r>
    </w:p>
    <w:p w14:paraId="5CBB994C" w14:textId="77777777" w:rsidR="00B30C44" w:rsidRPr="00091230" w:rsidRDefault="00B30C44" w:rsidP="00B30C44">
      <w:pPr>
        <w:rPr>
          <w:u w:val="single"/>
        </w:rPr>
      </w:pPr>
      <w:r w:rsidRPr="00072223">
        <w:rPr>
          <w:u w:val="single"/>
        </w:rPr>
        <w:t xml:space="preserve">That large parts of the discourse on science diplomacy </w:t>
      </w:r>
      <w:r w:rsidRPr="00091230">
        <w:rPr>
          <w:u w:val="single"/>
        </w:rPr>
        <w:t xml:space="preserve">sensationally </w:t>
      </w:r>
      <w:r w:rsidRPr="00091230">
        <w:rPr>
          <w:highlight w:val="cyan"/>
          <w:u w:val="single"/>
        </w:rPr>
        <w:t>portrays scientists as</w:t>
      </w:r>
      <w:r w:rsidRPr="00091230">
        <w:rPr>
          <w:u w:val="single"/>
        </w:rPr>
        <w:t xml:space="preserve"> unpolitical, </w:t>
      </w:r>
      <w:r w:rsidRPr="00091230">
        <w:rPr>
          <w:highlight w:val="cyan"/>
          <w:u w:val="single"/>
        </w:rPr>
        <w:t>cosmopolitan</w:t>
      </w:r>
      <w:r w:rsidRPr="00091230">
        <w:rPr>
          <w:u w:val="single"/>
        </w:rPr>
        <w:t xml:space="preserve"> and truth-seeking </w:t>
      </w:r>
      <w:r w:rsidRPr="00091230">
        <w:rPr>
          <w:highlight w:val="cyan"/>
          <w:u w:val="single"/>
        </w:rPr>
        <w:t>collaborators</w:t>
      </w:r>
      <w:r w:rsidRPr="00091230">
        <w:rPr>
          <w:u w:val="single"/>
        </w:rPr>
        <w:t xml:space="preserve">, however, </w:t>
      </w:r>
      <w:r w:rsidRPr="00091230">
        <w:rPr>
          <w:highlight w:val="cyan"/>
          <w:u w:val="single"/>
        </w:rPr>
        <w:t>seems</w:t>
      </w:r>
      <w:r w:rsidRPr="00091230">
        <w:rPr>
          <w:u w:val="single"/>
        </w:rPr>
        <w:t xml:space="preserve"> not </w:t>
      </w:r>
      <w:r w:rsidRPr="00091230">
        <w:rPr>
          <w:highlight w:val="cyan"/>
          <w:u w:val="single"/>
        </w:rPr>
        <w:t>naive</w:t>
      </w:r>
      <w:r w:rsidRPr="00091230">
        <w:rPr>
          <w:u w:val="single"/>
        </w:rPr>
        <w:t xml:space="preserve"> but strategic. And yet, the question is whether such raised expectations, as provided by promoters of this discourse, are not greatly overdrawn — and what happens, if they get disappointed?</w:t>
      </w:r>
    </w:p>
    <w:p w14:paraId="22F4550B" w14:textId="0B35ACB7" w:rsidR="00F236D1" w:rsidRDefault="00F236D1" w:rsidP="00F236D1"/>
    <w:p w14:paraId="2E3737D8" w14:textId="5D6CE24B" w:rsidR="00D73B0D" w:rsidRDefault="00D73B0D" w:rsidP="007E1E20">
      <w:pPr>
        <w:rPr>
          <w:u w:val="single"/>
        </w:rPr>
      </w:pPr>
    </w:p>
    <w:p w14:paraId="35323FFF" w14:textId="72ACC40C" w:rsidR="001B459D" w:rsidRDefault="001B459D" w:rsidP="001B459D">
      <w:pPr>
        <w:pStyle w:val="Heading4"/>
      </w:pPr>
      <w:r>
        <w:t>Hard power good</w:t>
      </w:r>
    </w:p>
    <w:p w14:paraId="6EA0A563" w14:textId="464421D2" w:rsidR="001B459D" w:rsidRDefault="001B459D" w:rsidP="007E1E20">
      <w:r w:rsidRPr="001B459D">
        <w:t>Singh 19 — ( “India no longer shy of using hard power“, Tribuneindia News Service, 12-14-2019, Available Online at https://www.tribuneindia.com/news/features/india-no-longer-shy-of-using-hard-power-10118, accessed 10-9-2021, HKR-AR)</w:t>
      </w:r>
    </w:p>
    <w:p w14:paraId="650AFC74" w14:textId="2BAABF4E" w:rsidR="001B459D" w:rsidRPr="001B459D" w:rsidRDefault="001B459D" w:rsidP="001B459D">
      <w:pPr>
        <w:rPr>
          <w:u w:val="single"/>
        </w:rPr>
      </w:pPr>
      <w:r w:rsidRPr="001B459D">
        <w:rPr>
          <w:u w:val="single"/>
        </w:rPr>
        <w:t xml:space="preserve">This is the only area in the world which is a </w:t>
      </w:r>
      <w:r w:rsidRPr="001B459D">
        <w:rPr>
          <w:highlight w:val="cyan"/>
          <w:u w:val="single"/>
        </w:rPr>
        <w:t>triangular junction of three nuclear powers</w:t>
      </w:r>
      <w:r w:rsidRPr="001B459D">
        <w:rPr>
          <w:u w:val="single"/>
        </w:rPr>
        <w:t xml:space="preserve">. </w:t>
      </w:r>
      <w:r w:rsidRPr="001B459D">
        <w:rPr>
          <w:highlight w:val="cyan"/>
          <w:u w:val="single"/>
        </w:rPr>
        <w:t>China</w:t>
      </w:r>
      <w:r w:rsidRPr="001B459D">
        <w:rPr>
          <w:u w:val="single"/>
        </w:rPr>
        <w:t xml:space="preserve"> has developed infrastructure in the region and has the ability to </w:t>
      </w:r>
      <w:r w:rsidRPr="001B459D">
        <w:rPr>
          <w:highlight w:val="cyan"/>
          <w:u w:val="single"/>
        </w:rPr>
        <w:t>move its troops swiftly</w:t>
      </w:r>
      <w:r w:rsidRPr="001B459D">
        <w:rPr>
          <w:u w:val="single"/>
        </w:rPr>
        <w:t xml:space="preserve">. There have been three distinct phases in India-China relationship — bhai-bhai, bye-bye and now buy-buy. Under President Xi Jinping, China is striving to be the most powerful nation and is </w:t>
      </w:r>
      <w:r w:rsidRPr="001B459D">
        <w:rPr>
          <w:highlight w:val="cyan"/>
          <w:u w:val="single"/>
        </w:rPr>
        <w:t>hardening its engagement terms</w:t>
      </w:r>
      <w:r w:rsidRPr="001B459D">
        <w:rPr>
          <w:u w:val="single"/>
        </w:rPr>
        <w:t>. It has long-term strategic interests that are clearly defined and pursued. Pakistan continues to remain of great relevance to its strategy.</w:t>
      </w:r>
    </w:p>
    <w:p w14:paraId="68900EDC" w14:textId="3DF2EE3F" w:rsidR="001B459D" w:rsidRPr="001B459D" w:rsidRDefault="001B459D" w:rsidP="001B459D">
      <w:pPr>
        <w:rPr>
          <w:u w:val="single"/>
        </w:rPr>
      </w:pPr>
      <w:r>
        <w:t>Today, China is India's biggest trade partner, with the balance of trade tilted heavily in its favour. Our trade has grown from $200 million in 1992 to $94 billion. While we have areas of convergence such as trade, investments and climate change</w:t>
      </w:r>
      <w:r w:rsidRPr="001B459D">
        <w:rPr>
          <w:u w:val="single"/>
        </w:rPr>
        <w:t xml:space="preserve">, the </w:t>
      </w:r>
      <w:r w:rsidRPr="001B459D">
        <w:rPr>
          <w:highlight w:val="cyan"/>
          <w:u w:val="single"/>
        </w:rPr>
        <w:t>major area of disagreement remains the</w:t>
      </w:r>
      <w:r w:rsidRPr="001B459D">
        <w:rPr>
          <w:u w:val="single"/>
        </w:rPr>
        <w:t xml:space="preserve"> issues of </w:t>
      </w:r>
      <w:r w:rsidRPr="001B459D">
        <w:rPr>
          <w:highlight w:val="cyan"/>
          <w:u w:val="single"/>
        </w:rPr>
        <w:t>unresolved borders</w:t>
      </w:r>
      <w:r w:rsidRPr="001B459D">
        <w:rPr>
          <w:u w:val="single"/>
        </w:rPr>
        <w:t xml:space="preserve"> as our perceptions vary. Deep-seated beliefs take time to change. We need to come to an understanding that will elevate our relationship to a different plane and that will overcome the Pakistan-China threat on our northern borders. The recent summits in Wuhan and Chennai are a pointer in this direction. Our borders need to be tranquil and the legacy issues need to be resolved. Both sides must understand each other's concerns and be accommodating. The benefits of two countries, with the largest populations and among the largest economies, narrowing down their differences are immense. It will have global implications.</w:t>
      </w:r>
    </w:p>
    <w:p w14:paraId="3236BC9C" w14:textId="09F6038D" w:rsidR="001B459D" w:rsidRDefault="001B459D" w:rsidP="001B459D">
      <w:r>
        <w:t>How should we overcome these challenges? We need to develop our infrastructure in the region, re-balance and modernise our forces based on the emerging threats, increase our strike capability and deal with internal issues. There needs to be greater prosperity for our people living in these areas.</w:t>
      </w:r>
    </w:p>
    <w:p w14:paraId="7018B35D" w14:textId="5075215D" w:rsidR="001B459D" w:rsidRDefault="001B459D" w:rsidP="001B459D">
      <w:r>
        <w:t>Since the nuclear explosion of 1998, we have defeated Pakistan in 1999, generated enough economic growth to be of global relevance and have worked with multiple countries on different issues. India has grown closer to the US and signed the US-India nuclear deal in 2005. At the same time, we have dealt with the rise of Islamic fundamentalism. India’s threats in this region are both internal and external. The removal of Article 370 has helped in integrating this area with the rest of the country; Article 370 gave the feeling to certain elements that the Instrument of Accession gave them a window for independence. While we have been building our relationships both in our neighbourhood and across the world based on the issues of convergence and shouldering greater global responsibilities, our stand on taking the next step forward in our relations with Pakistan has correctly been linked to its cessation of support to terrorism.</w:t>
      </w:r>
    </w:p>
    <w:p w14:paraId="402F1797" w14:textId="08D0E1DA" w:rsidR="001B459D" w:rsidRDefault="001B459D" w:rsidP="001B459D">
      <w:r>
        <w:t>Three recent events demonstrate a new resolve with regard to our intentions. The first was our ability to stand up to China in Doklam till the issue was de-escalated, second was the surgical strikes post Uri, and the latest being the air strike at Balakot on February 26. The use of air power has the ability to quickly escalate and de-escalate the situation. We showed we were willing to climb the escalatory ladder and had the capability to do so. We can no longer be seen as a nation reluctant to use hard power.</w:t>
      </w:r>
    </w:p>
    <w:p w14:paraId="3ED24D08" w14:textId="69A8C0B6" w:rsidR="001B459D" w:rsidRPr="001B459D" w:rsidRDefault="001B459D" w:rsidP="001B459D">
      <w:r>
        <w:t>We need to understand and deal with the new realities of the 21st century. The future lies in our growing strength as a nation, the resolve of our leadership and the public mood. We must continue to focus on greater prosperity, inclusive socio-economic growth and enhancing the strength and capability of our armed forces in securing our borders. The pursuit of national interests in the changing global dynamics needs to be done. This will no doubt increase our influence not only in the immediate neighbourhood but also in the world.</w:t>
      </w:r>
    </w:p>
    <w:sectPr w:rsidR="001B459D" w:rsidRPr="001B45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4B91"/>
    <w:rsid w:val="000029E3"/>
    <w:rsid w:val="000029E8"/>
    <w:rsid w:val="00004225"/>
    <w:rsid w:val="000066CA"/>
    <w:rsid w:val="00007264"/>
    <w:rsid w:val="000076A9"/>
    <w:rsid w:val="00014FAD"/>
    <w:rsid w:val="00015D2A"/>
    <w:rsid w:val="00020043"/>
    <w:rsid w:val="0002490B"/>
    <w:rsid w:val="00025CF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160"/>
    <w:rsid w:val="000B3DCC"/>
    <w:rsid w:val="000D26A6"/>
    <w:rsid w:val="000D2B90"/>
    <w:rsid w:val="000D6ED8"/>
    <w:rsid w:val="000D717B"/>
    <w:rsid w:val="000E3328"/>
    <w:rsid w:val="00100B28"/>
    <w:rsid w:val="00117316"/>
    <w:rsid w:val="001209B4"/>
    <w:rsid w:val="00125A30"/>
    <w:rsid w:val="001429DE"/>
    <w:rsid w:val="001761FC"/>
    <w:rsid w:val="00182655"/>
    <w:rsid w:val="001840F2"/>
    <w:rsid w:val="00185134"/>
    <w:rsid w:val="001856C6"/>
    <w:rsid w:val="00191B5F"/>
    <w:rsid w:val="00192487"/>
    <w:rsid w:val="00193416"/>
    <w:rsid w:val="00195073"/>
    <w:rsid w:val="0019668D"/>
    <w:rsid w:val="001A25FD"/>
    <w:rsid w:val="001A5371"/>
    <w:rsid w:val="001A72C7"/>
    <w:rsid w:val="001B1DDF"/>
    <w:rsid w:val="001B459D"/>
    <w:rsid w:val="001B7220"/>
    <w:rsid w:val="001B73E3"/>
    <w:rsid w:val="001C316D"/>
    <w:rsid w:val="001D1A0D"/>
    <w:rsid w:val="001D36BF"/>
    <w:rsid w:val="001D4C28"/>
    <w:rsid w:val="001E0B1F"/>
    <w:rsid w:val="001E0C0F"/>
    <w:rsid w:val="001E1E0B"/>
    <w:rsid w:val="001F1173"/>
    <w:rsid w:val="002005A8"/>
    <w:rsid w:val="00203DD8"/>
    <w:rsid w:val="00204B91"/>
    <w:rsid w:val="00204E1D"/>
    <w:rsid w:val="002059BD"/>
    <w:rsid w:val="00207FD8"/>
    <w:rsid w:val="00210FAF"/>
    <w:rsid w:val="00213B1E"/>
    <w:rsid w:val="00215284"/>
    <w:rsid w:val="002168F2"/>
    <w:rsid w:val="0022589F"/>
    <w:rsid w:val="0023284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001"/>
    <w:rsid w:val="002E0643"/>
    <w:rsid w:val="002E392E"/>
    <w:rsid w:val="002E6BBC"/>
    <w:rsid w:val="002F1BA9"/>
    <w:rsid w:val="002F6E74"/>
    <w:rsid w:val="00310473"/>
    <w:rsid w:val="003106B3"/>
    <w:rsid w:val="0031385D"/>
    <w:rsid w:val="003171AB"/>
    <w:rsid w:val="003202AA"/>
    <w:rsid w:val="003223B2"/>
    <w:rsid w:val="00322A67"/>
    <w:rsid w:val="00330E13"/>
    <w:rsid w:val="00335A23"/>
    <w:rsid w:val="00340707"/>
    <w:rsid w:val="00341C61"/>
    <w:rsid w:val="00351841"/>
    <w:rsid w:val="0035533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C6E"/>
    <w:rsid w:val="003A4D9C"/>
    <w:rsid w:val="003B1668"/>
    <w:rsid w:val="003C5F4C"/>
    <w:rsid w:val="003D158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383"/>
    <w:rsid w:val="00452EE4"/>
    <w:rsid w:val="00452F0B"/>
    <w:rsid w:val="004536D6"/>
    <w:rsid w:val="00457224"/>
    <w:rsid w:val="0047482C"/>
    <w:rsid w:val="00475436"/>
    <w:rsid w:val="0048047E"/>
    <w:rsid w:val="00482AF9"/>
    <w:rsid w:val="00496BB2"/>
    <w:rsid w:val="004A089A"/>
    <w:rsid w:val="004B19F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1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0B7"/>
    <w:rsid w:val="005A472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997"/>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8B0"/>
    <w:rsid w:val="00696A16"/>
    <w:rsid w:val="006A4840"/>
    <w:rsid w:val="006A52A0"/>
    <w:rsid w:val="006A7E1D"/>
    <w:rsid w:val="006B40C3"/>
    <w:rsid w:val="006C17C7"/>
    <w:rsid w:val="006C3A56"/>
    <w:rsid w:val="006C54FD"/>
    <w:rsid w:val="006D13F4"/>
    <w:rsid w:val="006D6AED"/>
    <w:rsid w:val="006D6E63"/>
    <w:rsid w:val="006E241C"/>
    <w:rsid w:val="006E6D0B"/>
    <w:rsid w:val="006F126E"/>
    <w:rsid w:val="006F32C9"/>
    <w:rsid w:val="006F3834"/>
    <w:rsid w:val="006F5693"/>
    <w:rsid w:val="006F5D4C"/>
    <w:rsid w:val="00710603"/>
    <w:rsid w:val="00717B01"/>
    <w:rsid w:val="007227D9"/>
    <w:rsid w:val="0072491F"/>
    <w:rsid w:val="00725598"/>
    <w:rsid w:val="007374A1"/>
    <w:rsid w:val="00752712"/>
    <w:rsid w:val="00753A84"/>
    <w:rsid w:val="007611F5"/>
    <w:rsid w:val="007619E4"/>
    <w:rsid w:val="00761E75"/>
    <w:rsid w:val="0076495E"/>
    <w:rsid w:val="00765FC8"/>
    <w:rsid w:val="0077487D"/>
    <w:rsid w:val="00775694"/>
    <w:rsid w:val="0078539E"/>
    <w:rsid w:val="00793F46"/>
    <w:rsid w:val="007A1325"/>
    <w:rsid w:val="007A1A18"/>
    <w:rsid w:val="007A3BAF"/>
    <w:rsid w:val="007B53D8"/>
    <w:rsid w:val="007C22C5"/>
    <w:rsid w:val="007C57E1"/>
    <w:rsid w:val="007C5811"/>
    <w:rsid w:val="007D2DF5"/>
    <w:rsid w:val="007D451A"/>
    <w:rsid w:val="007D5E3E"/>
    <w:rsid w:val="007D7596"/>
    <w:rsid w:val="007E1E20"/>
    <w:rsid w:val="007E242C"/>
    <w:rsid w:val="007E6631"/>
    <w:rsid w:val="00803A12"/>
    <w:rsid w:val="00805417"/>
    <w:rsid w:val="00811A28"/>
    <w:rsid w:val="00816D8A"/>
    <w:rsid w:val="008266F9"/>
    <w:rsid w:val="008267E2"/>
    <w:rsid w:val="00826A9B"/>
    <w:rsid w:val="00834842"/>
    <w:rsid w:val="00840E7B"/>
    <w:rsid w:val="008536AF"/>
    <w:rsid w:val="00853D40"/>
    <w:rsid w:val="008564FC"/>
    <w:rsid w:val="00864E76"/>
    <w:rsid w:val="00870837"/>
    <w:rsid w:val="00872581"/>
    <w:rsid w:val="00872F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4A0"/>
    <w:rsid w:val="008C18EB"/>
    <w:rsid w:val="008C2342"/>
    <w:rsid w:val="008C77B6"/>
    <w:rsid w:val="008D1B91"/>
    <w:rsid w:val="008D724A"/>
    <w:rsid w:val="008E7A3E"/>
    <w:rsid w:val="008F41FD"/>
    <w:rsid w:val="008F4479"/>
    <w:rsid w:val="008F4BA0"/>
    <w:rsid w:val="00901726"/>
    <w:rsid w:val="00920E6A"/>
    <w:rsid w:val="00931816"/>
    <w:rsid w:val="00932C71"/>
    <w:rsid w:val="009509D5"/>
    <w:rsid w:val="00950A4F"/>
    <w:rsid w:val="009538F5"/>
    <w:rsid w:val="00957187"/>
    <w:rsid w:val="009576AA"/>
    <w:rsid w:val="00960255"/>
    <w:rsid w:val="009603E1"/>
    <w:rsid w:val="00960D89"/>
    <w:rsid w:val="00961C9D"/>
    <w:rsid w:val="00963065"/>
    <w:rsid w:val="0097151F"/>
    <w:rsid w:val="00973777"/>
    <w:rsid w:val="00976E78"/>
    <w:rsid w:val="009775C0"/>
    <w:rsid w:val="00981F23"/>
    <w:rsid w:val="00990634"/>
    <w:rsid w:val="00991733"/>
    <w:rsid w:val="00992078"/>
    <w:rsid w:val="00992BE3"/>
    <w:rsid w:val="009A0E0B"/>
    <w:rsid w:val="009A1467"/>
    <w:rsid w:val="009A6464"/>
    <w:rsid w:val="009B3208"/>
    <w:rsid w:val="009B352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F0E"/>
    <w:rsid w:val="00A52571"/>
    <w:rsid w:val="00A54315"/>
    <w:rsid w:val="00A60FBC"/>
    <w:rsid w:val="00A65C0B"/>
    <w:rsid w:val="00A776BA"/>
    <w:rsid w:val="00A81FD2"/>
    <w:rsid w:val="00A8441A"/>
    <w:rsid w:val="00A8674A"/>
    <w:rsid w:val="00A96E24"/>
    <w:rsid w:val="00AA6F6E"/>
    <w:rsid w:val="00AB122B"/>
    <w:rsid w:val="00AB21B0"/>
    <w:rsid w:val="00AB48D3"/>
    <w:rsid w:val="00AC54B1"/>
    <w:rsid w:val="00AC5CD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3DF"/>
    <w:rsid w:val="00B24662"/>
    <w:rsid w:val="00B30C44"/>
    <w:rsid w:val="00B34F15"/>
    <w:rsid w:val="00B3569C"/>
    <w:rsid w:val="00B43676"/>
    <w:rsid w:val="00B5602D"/>
    <w:rsid w:val="00B60125"/>
    <w:rsid w:val="00B6656B"/>
    <w:rsid w:val="00B71625"/>
    <w:rsid w:val="00B75C54"/>
    <w:rsid w:val="00B8710E"/>
    <w:rsid w:val="00B9022B"/>
    <w:rsid w:val="00B92A93"/>
    <w:rsid w:val="00BA17A8"/>
    <w:rsid w:val="00BA3C33"/>
    <w:rsid w:val="00BB0878"/>
    <w:rsid w:val="00BB1879"/>
    <w:rsid w:val="00BC0ABE"/>
    <w:rsid w:val="00BC30DB"/>
    <w:rsid w:val="00BC64FF"/>
    <w:rsid w:val="00BC7C37"/>
    <w:rsid w:val="00BD2244"/>
    <w:rsid w:val="00BD4A72"/>
    <w:rsid w:val="00BE6472"/>
    <w:rsid w:val="00BF29B8"/>
    <w:rsid w:val="00BF46EA"/>
    <w:rsid w:val="00C07769"/>
    <w:rsid w:val="00C07D05"/>
    <w:rsid w:val="00C10856"/>
    <w:rsid w:val="00C12C60"/>
    <w:rsid w:val="00C203FA"/>
    <w:rsid w:val="00C2095D"/>
    <w:rsid w:val="00C244F5"/>
    <w:rsid w:val="00C3164F"/>
    <w:rsid w:val="00C31B5E"/>
    <w:rsid w:val="00C34D3E"/>
    <w:rsid w:val="00C35B37"/>
    <w:rsid w:val="00C3747A"/>
    <w:rsid w:val="00C37F29"/>
    <w:rsid w:val="00C56DCC"/>
    <w:rsid w:val="00C57075"/>
    <w:rsid w:val="00C72AFE"/>
    <w:rsid w:val="00C74FF3"/>
    <w:rsid w:val="00C81619"/>
    <w:rsid w:val="00CA013C"/>
    <w:rsid w:val="00CA6D6D"/>
    <w:rsid w:val="00CB0852"/>
    <w:rsid w:val="00CC2EE1"/>
    <w:rsid w:val="00CC7A4E"/>
    <w:rsid w:val="00CD1359"/>
    <w:rsid w:val="00CD4C83"/>
    <w:rsid w:val="00CF17FE"/>
    <w:rsid w:val="00D014C4"/>
    <w:rsid w:val="00D01EDC"/>
    <w:rsid w:val="00D078AA"/>
    <w:rsid w:val="00D10058"/>
    <w:rsid w:val="00D11978"/>
    <w:rsid w:val="00D15E30"/>
    <w:rsid w:val="00D16129"/>
    <w:rsid w:val="00D25DBD"/>
    <w:rsid w:val="00D26929"/>
    <w:rsid w:val="00D30CBD"/>
    <w:rsid w:val="00D30D9E"/>
    <w:rsid w:val="00D31B32"/>
    <w:rsid w:val="00D33908"/>
    <w:rsid w:val="00D354F2"/>
    <w:rsid w:val="00D36C30"/>
    <w:rsid w:val="00D37C90"/>
    <w:rsid w:val="00D43A8C"/>
    <w:rsid w:val="00D53072"/>
    <w:rsid w:val="00D55FF9"/>
    <w:rsid w:val="00D61A4E"/>
    <w:rsid w:val="00D634EA"/>
    <w:rsid w:val="00D644E0"/>
    <w:rsid w:val="00D713A1"/>
    <w:rsid w:val="00D73B0D"/>
    <w:rsid w:val="00D77956"/>
    <w:rsid w:val="00D80F0C"/>
    <w:rsid w:val="00D81714"/>
    <w:rsid w:val="00D92077"/>
    <w:rsid w:val="00D951E2"/>
    <w:rsid w:val="00D9565A"/>
    <w:rsid w:val="00DB2337"/>
    <w:rsid w:val="00DB49C9"/>
    <w:rsid w:val="00DB5F87"/>
    <w:rsid w:val="00DB6524"/>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FC2"/>
    <w:rsid w:val="00E47013"/>
    <w:rsid w:val="00E541F9"/>
    <w:rsid w:val="00E57B79"/>
    <w:rsid w:val="00E63419"/>
    <w:rsid w:val="00E64496"/>
    <w:rsid w:val="00E72115"/>
    <w:rsid w:val="00E8073D"/>
    <w:rsid w:val="00E8322E"/>
    <w:rsid w:val="00E86497"/>
    <w:rsid w:val="00E903E0"/>
    <w:rsid w:val="00EA1115"/>
    <w:rsid w:val="00EA39EB"/>
    <w:rsid w:val="00EA58CE"/>
    <w:rsid w:val="00EB33FF"/>
    <w:rsid w:val="00EB3D1A"/>
    <w:rsid w:val="00EC1F32"/>
    <w:rsid w:val="00EC2759"/>
    <w:rsid w:val="00EC7106"/>
    <w:rsid w:val="00ED0120"/>
    <w:rsid w:val="00ED3BBA"/>
    <w:rsid w:val="00ED4E12"/>
    <w:rsid w:val="00EE051B"/>
    <w:rsid w:val="00EE546F"/>
    <w:rsid w:val="00EE54B4"/>
    <w:rsid w:val="00EF1AD8"/>
    <w:rsid w:val="00EF2B5C"/>
    <w:rsid w:val="00EF5DB4"/>
    <w:rsid w:val="00EF7794"/>
    <w:rsid w:val="00F0027B"/>
    <w:rsid w:val="00F02046"/>
    <w:rsid w:val="00F053D8"/>
    <w:rsid w:val="00F07888"/>
    <w:rsid w:val="00F1313D"/>
    <w:rsid w:val="00F201E7"/>
    <w:rsid w:val="00F204E0"/>
    <w:rsid w:val="00F20B16"/>
    <w:rsid w:val="00F21C79"/>
    <w:rsid w:val="00F236D1"/>
    <w:rsid w:val="00F238C9"/>
    <w:rsid w:val="00F23CA5"/>
    <w:rsid w:val="00F277AA"/>
    <w:rsid w:val="00F31955"/>
    <w:rsid w:val="00F34C06"/>
    <w:rsid w:val="00F43EA3"/>
    <w:rsid w:val="00F50C55"/>
    <w:rsid w:val="00F57FFB"/>
    <w:rsid w:val="00F601E6"/>
    <w:rsid w:val="00F7145E"/>
    <w:rsid w:val="00F73954"/>
    <w:rsid w:val="00F90B9B"/>
    <w:rsid w:val="00F94060"/>
    <w:rsid w:val="00FA3F99"/>
    <w:rsid w:val="00FA56F6"/>
    <w:rsid w:val="00FA7BA9"/>
    <w:rsid w:val="00FB329D"/>
    <w:rsid w:val="00FC27E3"/>
    <w:rsid w:val="00FC74C7"/>
    <w:rsid w:val="00FD451D"/>
    <w:rsid w:val="00FD5B22"/>
    <w:rsid w:val="00FE1B01"/>
    <w:rsid w:val="00FE3A57"/>
    <w:rsid w:val="00FF6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BCAF09"/>
  <w14:defaultImageDpi w14:val="300"/>
  <w15:docId w15:val="{27C40E8A-06E6-A645-B6C1-8234A73FE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07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07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07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07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E807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07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73D"/>
  </w:style>
  <w:style w:type="character" w:customStyle="1" w:styleId="Heading1Char">
    <w:name w:val="Heading 1 Char"/>
    <w:aliases w:val="Pocket Char"/>
    <w:basedOn w:val="DefaultParagraphFont"/>
    <w:link w:val="Heading1"/>
    <w:uiPriority w:val="9"/>
    <w:rsid w:val="00E807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07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073D"/>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8073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073D"/>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E8073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E807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073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8073D"/>
    <w:rPr>
      <w:color w:val="auto"/>
      <w:u w:val="none"/>
    </w:rPr>
  </w:style>
  <w:style w:type="paragraph" w:styleId="DocumentMap">
    <w:name w:val="Document Map"/>
    <w:basedOn w:val="Normal"/>
    <w:link w:val="DocumentMapChar"/>
    <w:uiPriority w:val="99"/>
    <w:semiHidden/>
    <w:unhideWhenUsed/>
    <w:rsid w:val="00E807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073D"/>
    <w:rPr>
      <w:rFonts w:ascii="Lucida Grande" w:hAnsi="Lucida Grande" w:cs="Lucida Grande"/>
    </w:rPr>
  </w:style>
  <w:style w:type="paragraph" w:customStyle="1" w:styleId="textbold">
    <w:name w:val="text bold"/>
    <w:basedOn w:val="Normal"/>
    <w:link w:val="Emphasis"/>
    <w:uiPriority w:val="20"/>
    <w:qFormat/>
    <w:rsid w:val="0077487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77487D"/>
    <w:rPr>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C5C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6D6E63"/>
    <w:pPr>
      <w:ind w:left="720"/>
      <w:contextualSpacing/>
    </w:pPr>
  </w:style>
  <w:style w:type="paragraph" w:customStyle="1" w:styleId="Emphasis1">
    <w:name w:val="Emphasis1"/>
    <w:basedOn w:val="Normal"/>
    <w:autoRedefine/>
    <w:uiPriority w:val="20"/>
    <w:qFormat/>
    <w:rsid w:val="00D73B0D"/>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artland.org/sites/default/files/12-04-15_why_scientists_disagree.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bes.com/sites/lorenthompson/2015/01/02/why-putins-russia-is-the-biggest-threat-to-america-in-2015/2/" TargetMode="External"/><Relationship Id="rId5" Type="http://schemas.openxmlformats.org/officeDocument/2006/relationships/numbering" Target="numbering.xml"/><Relationship Id="rId15" Type="http://schemas.openxmlformats.org/officeDocument/2006/relationships/hyperlink" Target="http://www.thedailybeast.com-/articles/2013/03/08/why-i-m-not-worried-about-dying-from-a-superbug-and-you-shouldn-t-be-either.html" TargetMode="External"/><Relationship Id="rId10" Type="http://schemas.openxmlformats.org/officeDocument/2006/relationships/hyperlink" Target="https://fcpp.org/sites/default/files/documents/Moore%20-%20Positive%20Impact%20of%20Human%20CO2%20Emissions.pdf" TargetMode="External"/><Relationship Id="rId4" Type="http://schemas.openxmlformats.org/officeDocument/2006/relationships/customXml" Target="../customXml/item4.xml"/><Relationship Id="rId9" Type="http://schemas.openxmlformats.org/officeDocument/2006/relationships/hyperlink" Target="https://www.greaterpacificcapital.com/thought-leadership/path-to-power-indias-great-opportunity-in-the-changing-world-order" TargetMode="External"/><Relationship Id="rId14" Type="http://schemas.openxmlformats.org/officeDocument/2006/relationships/hyperlink" Target="http://www.thegwpf.org/content/uploads/2015/10/benefit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18194</Words>
  <Characters>103708</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83</cp:revision>
  <dcterms:created xsi:type="dcterms:W3CDTF">2021-10-09T20:22:00Z</dcterms:created>
  <dcterms:modified xsi:type="dcterms:W3CDTF">2021-10-10T05:57:00Z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