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BCACD7" w14:textId="3C9D856B" w:rsidR="00EA1C87" w:rsidRDefault="00D42557" w:rsidP="00EA1C87">
      <w:pPr>
        <w:pStyle w:val="Heading3"/>
      </w:pPr>
      <w:r>
        <w:t>1NC</w:t>
      </w:r>
    </w:p>
    <w:p w14:paraId="653F9450" w14:textId="77777777" w:rsidR="00EA1C87" w:rsidRPr="00C7794F" w:rsidRDefault="00EA1C87" w:rsidP="00EA1C87">
      <w:pPr>
        <w:pStyle w:val="Heading4"/>
        <w:rPr>
          <w:rFonts w:cs="Calibri"/>
        </w:rPr>
      </w:pPr>
      <w:r w:rsidRPr="00C7794F">
        <w:rPr>
          <w:rFonts w:cs="Calibri"/>
        </w:rPr>
        <w:t>the standard is maximizing expected wellbeing</w:t>
      </w:r>
    </w:p>
    <w:p w14:paraId="5329A398" w14:textId="77777777" w:rsidR="00EA1C87" w:rsidRPr="00C7794F" w:rsidRDefault="00EA1C87" w:rsidP="00EA1C87">
      <w:pPr>
        <w:pStyle w:val="Heading4"/>
        <w:rPr>
          <w:rFonts w:cs="Calibri"/>
        </w:rPr>
      </w:pPr>
      <w:r w:rsidRPr="00C7794F">
        <w:rPr>
          <w:rFonts w:cs="Calibri"/>
        </w:rPr>
        <w:t>Independently:</w:t>
      </w:r>
    </w:p>
    <w:p w14:paraId="7F75D296" w14:textId="77777777" w:rsidR="00EA1C87" w:rsidRPr="00730CE9" w:rsidRDefault="00EA1C87" w:rsidP="00EA1C87">
      <w:pPr>
        <w:pStyle w:val="Heading4"/>
        <w:rPr>
          <w:rFonts w:cs="Arial"/>
        </w:rPr>
      </w:pPr>
      <w:r w:rsidRPr="00C7794F">
        <w:rPr>
          <w:rFonts w:cs="Calibri"/>
        </w:rPr>
        <w:t>1</w:t>
      </w:r>
      <w:r>
        <w:rPr>
          <w:rFonts w:cs="Calibri"/>
        </w:rPr>
        <w:t>]</w:t>
      </w:r>
      <w:r w:rsidRPr="00C7794F">
        <w:rPr>
          <w:rFonts w:cs="Calibri"/>
        </w:rPr>
        <w:t xml:space="preserve"> </w:t>
      </w:r>
      <w:r>
        <w:rPr>
          <w:rFonts w:cs="Arial"/>
        </w:rPr>
        <w:t>Death outweighs</w:t>
      </w:r>
    </w:p>
    <w:p w14:paraId="661CB28F" w14:textId="77777777" w:rsidR="00EA1C87" w:rsidRPr="00AE4834" w:rsidRDefault="00EA1C87" w:rsidP="00EA1C87">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9"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75FB11B4" w14:textId="77777777" w:rsidR="00EA1C87" w:rsidRPr="00AE4834" w:rsidRDefault="00EA1C87" w:rsidP="00EA1C87">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3BE32CF6" w14:textId="77777777" w:rsidR="00EA1C87" w:rsidRPr="00C7794F" w:rsidRDefault="00EA1C87" w:rsidP="00EA1C87">
      <w:pPr>
        <w:pStyle w:val="Heading4"/>
        <w:rPr>
          <w:rFonts w:cs="Calibri"/>
        </w:rPr>
      </w:pPr>
      <w:r w:rsidRPr="00C7794F">
        <w:rPr>
          <w:rFonts w:cs="Calibri"/>
        </w:rPr>
        <w:t>2</w:t>
      </w:r>
      <w:r>
        <w:rPr>
          <w:rFonts w:cs="Calibri"/>
        </w:rPr>
        <w:t>]</w:t>
      </w:r>
      <w:r w:rsidRPr="00C7794F">
        <w:rPr>
          <w:rFonts w:cs="Calibri"/>
        </w:rPr>
        <w:t xml:space="preserve"> All other frameworks fail</w:t>
      </w:r>
      <w:r>
        <w:rPr>
          <w:rFonts w:cs="Calibri"/>
        </w:rPr>
        <w:t xml:space="preserve"> </w:t>
      </w:r>
    </w:p>
    <w:p w14:paraId="1540BBE7" w14:textId="77777777" w:rsidR="00EA1C87" w:rsidRPr="00C7794F" w:rsidRDefault="00EA1C87" w:rsidP="00EA1C87">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w:t>
      </w:r>
      <w:proofErr w:type="spellStart"/>
      <w:r w:rsidRPr="00C7794F">
        <w:rPr>
          <w:rFonts w:cs="Calibri"/>
          <w:sz w:val="12"/>
          <w:szCs w:val="12"/>
        </w:rPr>
        <w:t>Glasg</w:t>
      </w:r>
      <w:proofErr w:type="spellEnd"/>
      <w:r w:rsidRPr="00C7794F">
        <w:rPr>
          <w:rFonts w:cs="Calibri"/>
          <w:sz w:val="12"/>
          <w:szCs w:val="12"/>
        </w:rPr>
        <w:t xml:space="preserve">), PhD, MBA, </w:t>
      </w:r>
      <w:proofErr w:type="spellStart"/>
      <w:r w:rsidRPr="00C7794F">
        <w:rPr>
          <w:rFonts w:cs="Calibri"/>
          <w:sz w:val="12"/>
          <w:szCs w:val="12"/>
        </w:rPr>
        <w:t>MHlthEcon</w:t>
      </w:r>
      <w:proofErr w:type="spellEnd"/>
      <w:r w:rsidRPr="00C7794F">
        <w:rPr>
          <w:rFonts w:cs="Calibri"/>
          <w:sz w:val="12"/>
          <w:szCs w:val="12"/>
        </w:rPr>
        <w:t>) “Utilitarian Ethics in Healthcare.” International Journal of the Computer, the Internet, and Management Vol. 12, No.3. 2004. Department of Surgery. Singapore General Hospital.] SJDI</w:t>
      </w:r>
    </w:p>
    <w:p w14:paraId="6F753AEC" w14:textId="77777777" w:rsidR="00EA1C87" w:rsidRPr="00C7794F" w:rsidRDefault="00EA1C87" w:rsidP="00EA1C87">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C7794F">
        <w:rPr>
          <w:rFonts w:cs="Calibri"/>
          <w:sz w:val="16"/>
        </w:rPr>
        <w:t>things, and</w:t>
      </w:r>
      <w:proofErr w:type="gramEnd"/>
      <w:r w:rsidRPr="00C7794F">
        <w:rPr>
          <w:rFonts w:cs="Calibri"/>
          <w:sz w:val="16"/>
        </w:rPr>
        <w:t xml:space="preserve">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other issues have to be considered.</w:t>
      </w:r>
      <w:r w:rsidRPr="00C7794F">
        <w:rPr>
          <w:rStyle w:val="StyleUnderline"/>
          <w:rFonts w:cs="Calibri"/>
        </w:rPr>
        <w:t xml:space="preserve"> </w:t>
      </w:r>
      <w:r w:rsidRPr="00C7794F">
        <w:rPr>
          <w:rFonts w:cs="Calibri"/>
          <w:sz w:val="16"/>
        </w:rPr>
        <w:t xml:space="preserve">He then has to </w:t>
      </w:r>
      <w:proofErr w:type="spellStart"/>
      <w:r w:rsidRPr="00C7794F">
        <w:rPr>
          <w:rFonts w:cs="Calibri"/>
          <w:sz w:val="16"/>
        </w:rPr>
        <w:t>recognise</w:t>
      </w:r>
      <w:proofErr w:type="spellEnd"/>
      <w:r w:rsidRPr="00C7794F">
        <w:rPr>
          <w:rFonts w:cs="Calibri"/>
          <w:sz w:val="16"/>
        </w:rPr>
        <w:t xml:space="preserv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t xml:space="preserve">medication, </w:t>
      </w:r>
      <w:proofErr w:type="spellStart"/>
      <w:r w:rsidRPr="00C7794F">
        <w:rPr>
          <w:rFonts w:cs="Calibri"/>
          <w:sz w:val="16"/>
        </w:rPr>
        <w:t>labour</w:t>
      </w:r>
      <w:proofErr w:type="spellEnd"/>
      <w:r w:rsidRPr="00C7794F">
        <w:rPr>
          <w:rFonts w:cs="Calibri"/>
          <w:sz w:val="16"/>
        </w:rPr>
        <w:t xml:space="preserve">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w:t>
      </w:r>
      <w:proofErr w:type="spellStart"/>
      <w:r w:rsidRPr="00C7794F">
        <w:rPr>
          <w:rFonts w:cs="Calibri"/>
          <w:sz w:val="16"/>
        </w:rPr>
        <w:t>prioritisation</w:t>
      </w:r>
      <w:proofErr w:type="spellEnd"/>
      <w:r w:rsidRPr="00C7794F">
        <w:rPr>
          <w:rFonts w:cs="Calibri"/>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w:t>
      </w:r>
      <w:proofErr w:type="gramStart"/>
      <w:r w:rsidRPr="00C7794F">
        <w:rPr>
          <w:rStyle w:val="StyleUnderline"/>
          <w:rFonts w:cs="Calibri"/>
        </w:rPr>
        <w:t>Therefore</w:t>
      </w:r>
      <w:proofErr w:type="gramEnd"/>
      <w:r w:rsidRPr="00C7794F">
        <w:rPr>
          <w:rStyle w:val="StyleUnderline"/>
          <w:rFonts w:cs="Calibri"/>
        </w:rPr>
        <w:t xml:space="preserv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proofErr w:type="spellStart"/>
      <w:r w:rsidRPr="00C7794F">
        <w:rPr>
          <w:rStyle w:val="StyleUnderline"/>
          <w:rFonts w:cs="Calibri"/>
          <w:highlight w:val="green"/>
        </w:rPr>
        <w:t>maximise</w:t>
      </w:r>
      <w:r w:rsidRPr="00C7794F">
        <w:rPr>
          <w:rStyle w:val="StyleUnderline"/>
          <w:rFonts w:cs="Calibri"/>
        </w:rPr>
        <w:t>s</w:t>
      </w:r>
      <w:proofErr w:type="spellEnd"/>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C7794F">
        <w:rPr>
          <w:rFonts w:cs="Calibri"/>
          <w:sz w:val="16"/>
        </w:rPr>
        <w:t>maximisation</w:t>
      </w:r>
      <w:proofErr w:type="spellEnd"/>
      <w:r w:rsidRPr="00C7794F">
        <w:rPr>
          <w:rFonts w:cs="Calibri"/>
          <w:sz w:val="16"/>
        </w:rPr>
        <w:t xml:space="preserve">, consumer sovereignty, consequentialism and welfarism. Utility </w:t>
      </w:r>
      <w:proofErr w:type="spellStart"/>
      <w:r w:rsidRPr="00C7794F">
        <w:rPr>
          <w:rFonts w:cs="Calibri"/>
          <w:sz w:val="16"/>
        </w:rPr>
        <w:t>maximisation</w:t>
      </w:r>
      <w:proofErr w:type="spellEnd"/>
      <w:r w:rsidRPr="00C7794F">
        <w:rPr>
          <w:rFonts w:cs="Calibri"/>
          <w:sz w:val="16"/>
        </w:rPr>
        <w:t xml:space="preserve"> embodies the </w:t>
      </w:r>
      <w:proofErr w:type="spellStart"/>
      <w:r w:rsidRPr="00C7794F">
        <w:rPr>
          <w:rFonts w:cs="Calibri"/>
          <w:sz w:val="16"/>
        </w:rPr>
        <w:t>behavioural</w:t>
      </w:r>
      <w:proofErr w:type="spellEnd"/>
      <w:r w:rsidRPr="00C7794F">
        <w:rPr>
          <w:rFonts w:cs="Calibri"/>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7F625DCD" w14:textId="77777777" w:rsidR="00EA1C87" w:rsidRPr="00C7794F" w:rsidRDefault="00EA1C87" w:rsidP="00EA1C87">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7BB57B3A" w14:textId="77777777" w:rsidR="00EA1C87" w:rsidRPr="00C7794F" w:rsidRDefault="00EA1C87" w:rsidP="00EA1C87">
      <w:pPr>
        <w:rPr>
          <w:rFonts w:cs="Calibri"/>
        </w:rPr>
      </w:pPr>
      <w:r w:rsidRPr="00C7794F">
        <w:rPr>
          <w:rStyle w:val="Style13ptBold"/>
          <w:rFonts w:cs="Calibri"/>
        </w:rPr>
        <w:t>Greene 10</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7C4566B7" w14:textId="77777777" w:rsidR="00EA1C87" w:rsidRPr="00C7794F" w:rsidRDefault="00EA1C87" w:rsidP="00EA1C87">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 xml:space="preserve">ral judgment </w:t>
      </w:r>
      <w:r w:rsidRPr="00DF7C6B">
        <w:rPr>
          <w:rFonts w:cs="Calibri"/>
          <w:b/>
          <w:iCs/>
          <w:u w:val="single"/>
          <w:bdr w:val="single" w:sz="8" w:space="0" w:color="auto"/>
        </w:rPr>
        <w:t xml:space="preserve">is </w:t>
      </w:r>
      <w:r w:rsidRPr="00C7794F">
        <w:rPr>
          <w:rFonts w:cs="Calibri"/>
          <w:b/>
          <w:iCs/>
          <w:highlight w:val="yellow"/>
          <w:u w:val="single"/>
          <w:bdr w:val="single" w:sz="8" w:space="0" w:color="auto"/>
        </w:rPr>
        <w:t>not a pristine rational enterprise</w:t>
      </w:r>
      <w:r w:rsidRPr="00C7794F">
        <w:rPr>
          <w:rFonts w:cs="Calibri"/>
          <w:sz w:val="16"/>
        </w:rPr>
        <w:t xml:space="preserve">, that our </w:t>
      </w:r>
      <w:r w:rsidRPr="00C7794F">
        <w:rPr>
          <w:rFonts w:cs="Calibri"/>
          <w:b/>
          <w:u w:val="single"/>
        </w:rPr>
        <w:t xml:space="preserve">moral </w:t>
      </w:r>
      <w:r w:rsidRPr="00DF7C6B">
        <w:rPr>
          <w:rFonts w:cs="Calibri"/>
          <w:b/>
          <w:u w:val="single"/>
        </w:rPr>
        <w:t xml:space="preserve">judgments are driven by a </w:t>
      </w:r>
      <w:r w:rsidRPr="00C7794F">
        <w:rPr>
          <w:rFonts w:cs="Calibri"/>
          <w:b/>
          <w:highlight w:val="yellow"/>
          <w:u w:val="single"/>
        </w:rPr>
        <w:t>hodgepodge of emotional dispositions</w:t>
      </w:r>
      <w:r w:rsidRPr="00C7794F">
        <w:rPr>
          <w:rFonts w:cs="Calibri"/>
          <w:b/>
          <w:u w:val="single"/>
        </w:rPr>
        <w:t xml:space="preserve">, which themselves were </w:t>
      </w:r>
      <w:r w:rsidRPr="00C7794F">
        <w:rPr>
          <w:rFonts w:cs="Calibri"/>
          <w:b/>
          <w:highlight w:val="yellow"/>
          <w:u w:val="single"/>
        </w:rPr>
        <w:t xml:space="preserve">shaped by </w:t>
      </w:r>
      <w:r w:rsidRPr="00DF7C6B">
        <w:rPr>
          <w:rFonts w:cs="Calibri"/>
          <w:b/>
          <w:u w:val="single"/>
        </w:rPr>
        <w:t xml:space="preserve">a hodgepodge of </w:t>
      </w:r>
      <w:r w:rsidRPr="00C7794F">
        <w:rPr>
          <w:rFonts w:cs="Calibri"/>
          <w:b/>
          <w:highlight w:val="yellow"/>
          <w:u w:val="single"/>
        </w:rPr>
        <w:t>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w:t>
      </w:r>
      <w:r w:rsidRPr="00DF7C6B">
        <w:rPr>
          <w:rFonts w:cs="Calibri"/>
          <w:b/>
          <w:u w:val="single"/>
        </w:rPr>
        <w:t xml:space="preserve">this, it is </w:t>
      </w:r>
      <w:r w:rsidRPr="00DF7C6B">
        <w:rPr>
          <w:rFonts w:cs="Calibri"/>
          <w:b/>
          <w:iCs/>
          <w:u w:val="single"/>
          <w:bdr w:val="single" w:sz="8" w:space="0" w:color="auto"/>
        </w:rPr>
        <w:t xml:space="preserve">exceedingly </w:t>
      </w:r>
      <w:r w:rsidRPr="00C7794F">
        <w:rPr>
          <w:rFonts w:cs="Calibri"/>
          <w:b/>
          <w:iCs/>
          <w:highlight w:val="yellow"/>
          <w:u w:val="single"/>
          <w:bdr w:val="single" w:sz="8" w:space="0" w:color="auto"/>
        </w:rPr>
        <w:t>unlikely</w:t>
      </w:r>
      <w:r w:rsidRPr="00C7794F">
        <w:rPr>
          <w:rFonts w:cs="Calibri"/>
          <w:b/>
          <w:iCs/>
          <w:u w:val="single"/>
          <w:bdr w:val="single" w:sz="8" w:space="0" w:color="auto"/>
        </w:rPr>
        <w:t xml:space="preserve"> that </w:t>
      </w:r>
      <w:r w:rsidRPr="00DF7C6B">
        <w:rPr>
          <w:rFonts w:cs="Calibri"/>
          <w:b/>
          <w:iCs/>
          <w:u w:val="single"/>
          <w:bdr w:val="single" w:sz="8" w:space="0" w:color="auto"/>
        </w:rPr>
        <w:t xml:space="preserve">there is any rationally coherent </w:t>
      </w:r>
      <w:r w:rsidRPr="00C7794F">
        <w:rPr>
          <w:rFonts w:cs="Calibri"/>
          <w:b/>
          <w:iCs/>
          <w:highlight w:val="yellow"/>
          <w:u w:val="single"/>
          <w:bdr w:val="single" w:sz="8" w:space="0" w:color="auto"/>
        </w:rPr>
        <w:t xml:space="preserve">normative moral theory </w:t>
      </w:r>
      <w:r w:rsidRPr="00DF7C6B">
        <w:rPr>
          <w:rFonts w:cs="Calibri"/>
          <w:b/>
          <w:iCs/>
          <w:u w:val="single"/>
          <w:bdr w:val="single" w:sz="8" w:space="0" w:color="auto"/>
        </w:rPr>
        <w:t xml:space="preserve">that can </w:t>
      </w:r>
      <w:r w:rsidRPr="00C7794F">
        <w:rPr>
          <w:rFonts w:cs="Calibri"/>
          <w:b/>
          <w:iCs/>
          <w:highlight w:val="yellow"/>
          <w:u w:val="single"/>
          <w:bdr w:val="single" w:sz="8" w:space="0" w:color="auto"/>
        </w:rPr>
        <w:t xml:space="preserve">accommodate </w:t>
      </w:r>
      <w:r w:rsidRPr="00DF7C6B">
        <w:rPr>
          <w:rFonts w:cs="Calibri"/>
          <w:b/>
          <w:iCs/>
          <w:u w:val="single"/>
          <w:bdr w:val="single" w:sz="8" w:space="0" w:color="auto"/>
        </w:rPr>
        <w:t xml:space="preserve">our </w:t>
      </w:r>
      <w:r w:rsidRPr="00C7794F">
        <w:rPr>
          <w:rFonts w:cs="Calibri"/>
          <w:b/>
          <w:iCs/>
          <w:highlight w:val="yellow"/>
          <w:u w:val="single"/>
          <w:bdr w:val="single" w:sz="8" w:space="0" w:color="auto"/>
        </w:rPr>
        <w:t>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w:t>
      </w:r>
      <w:proofErr w:type="gramStart"/>
      <w:r w:rsidRPr="00C7794F">
        <w:rPr>
          <w:rFonts w:cs="Calibri"/>
          <w:sz w:val="16"/>
        </w:rPr>
        <w:t>Point</w:t>
      </w:r>
      <w:proofErr w:type="gramEnd"/>
      <w:r w:rsidRPr="00C7794F">
        <w:rPr>
          <w:rFonts w:cs="Calibri"/>
          <w:sz w:val="16"/>
        </w:rPr>
        <w:t xml:space="preserve">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w:t>
      </w:r>
      <w:r w:rsidRPr="00DF7C6B">
        <w:rPr>
          <w:rFonts w:cs="Calibri"/>
          <w:b/>
          <w:iCs/>
          <w:u w:val="single"/>
          <w:bdr w:val="single" w:sz="8" w:space="0" w:color="auto"/>
        </w:rPr>
        <w:t>that it defines deontology in terms of values that are not distinctively deontological</w:t>
      </w:r>
      <w:r w:rsidRPr="00DF7C6B">
        <w:rPr>
          <w:rFonts w:cs="Calibri"/>
          <w:sz w:val="16"/>
        </w:rPr>
        <w:t xml:space="preserve">, though they may appear to be from the inside. </w:t>
      </w:r>
      <w:r w:rsidRPr="00DF7C6B">
        <w:rPr>
          <w:rFonts w:cs="Calibri"/>
          <w:b/>
          <w:u w:val="single"/>
        </w:rPr>
        <w:t>Consider the following analogy with religion. When one asks a religious person to explain the essence of</w:t>
      </w:r>
      <w:r w:rsidRPr="00C7794F">
        <w:rPr>
          <w:rFonts w:cs="Calibri"/>
          <w:b/>
          <w:u w:val="single"/>
        </w:rPr>
        <w:t xml:space="preserve">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w:t>
      </w:r>
      <w:r w:rsidRPr="00DF7C6B">
        <w:rPr>
          <w:rFonts w:cs="Calibri"/>
          <w:sz w:val="16"/>
        </w:rPr>
        <w:t xml:space="preserve">from non-religious practices, though they may appear to be secondary to many people operating from within a religious point of view. In the same way, I believe that most of </w:t>
      </w:r>
      <w:r w:rsidRPr="00DF7C6B">
        <w:rPr>
          <w:rFonts w:cs="Calibri"/>
          <w:b/>
          <w:u w:val="single"/>
        </w:rPr>
        <w:t>the standard deontological/Kantian self-</w:t>
      </w:r>
      <w:proofErr w:type="spellStart"/>
      <w:r w:rsidRPr="00DF7C6B">
        <w:rPr>
          <w:rFonts w:cs="Calibri"/>
          <w:b/>
          <w:u w:val="single"/>
        </w:rPr>
        <w:t>characterizatons</w:t>
      </w:r>
      <w:proofErr w:type="spellEnd"/>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DF7C6B">
        <w:rPr>
          <w:rFonts w:cs="Calibri"/>
          <w:b/>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 xml:space="preserve">A </w:t>
      </w:r>
      <w:proofErr w:type="gramStart"/>
      <w:r w:rsidRPr="00C7794F">
        <w:rPr>
          <w:rFonts w:cs="Calibri"/>
          <w:b/>
          <w:highlight w:val="yellow"/>
          <w:u w:val="single"/>
        </w:rPr>
        <w:t>consequentialist</w:t>
      </w:r>
      <w:r w:rsidRPr="00C7794F">
        <w:rPr>
          <w:rFonts w:cs="Calibri"/>
          <w:b/>
          <w:u w:val="single"/>
        </w:rPr>
        <w:t xml:space="preserve"> respects other persons</w:t>
      </w:r>
      <w:proofErr w:type="gramEnd"/>
      <w:r w:rsidRPr="00C7794F">
        <w:rPr>
          <w:rFonts w:cs="Calibri"/>
          <w:b/>
          <w:u w:val="single"/>
        </w:rPr>
        <w:t xml:space="preserve">, and </w:t>
      </w:r>
      <w:r w:rsidRPr="00C7794F">
        <w:rPr>
          <w:rFonts w:cs="Calibri"/>
          <w:b/>
          <w:highlight w:val="yellow"/>
          <w:u w:val="single"/>
        </w:rPr>
        <w:t xml:space="preserve">refrains from treating </w:t>
      </w:r>
      <w:r w:rsidRPr="00DF7C6B">
        <w:rPr>
          <w:rFonts w:cs="Calibri"/>
          <w:b/>
          <w:u w:val="single"/>
        </w:rPr>
        <w:t xml:space="preserve">them </w:t>
      </w:r>
      <w:r w:rsidRPr="00C7794F">
        <w:rPr>
          <w:rFonts w:cs="Calibri"/>
          <w:b/>
          <w:highlight w:val="yellow"/>
          <w:u w:val="single"/>
        </w:rPr>
        <w:t xml:space="preserve">as </w:t>
      </w:r>
      <w:r w:rsidRPr="00DF7C6B">
        <w:rPr>
          <w:rFonts w:cs="Calibri"/>
          <w:b/>
          <w:u w:val="single"/>
        </w:rPr>
        <w:t xml:space="preserve">mere </w:t>
      </w:r>
      <w:r w:rsidRPr="00C7794F">
        <w:rPr>
          <w:rFonts w:cs="Calibri"/>
          <w:b/>
          <w:highlight w:val="yellow"/>
          <w:u w:val="single"/>
        </w:rPr>
        <w:t xml:space="preserve">objects, </w:t>
      </w:r>
      <w:r w:rsidRPr="00DF7C6B">
        <w:rPr>
          <w:rFonts w:cs="Calibri"/>
          <w:b/>
          <w:u w:val="single"/>
        </w:rPr>
        <w:t xml:space="preserve">by </w:t>
      </w:r>
      <w:r w:rsidRPr="00C7794F">
        <w:rPr>
          <w:rFonts w:cs="Calibri"/>
          <w:b/>
          <w:iCs/>
          <w:highlight w:val="yellow"/>
          <w:u w:val="single"/>
          <w:bdr w:val="single" w:sz="8" w:space="0" w:color="auto"/>
        </w:rPr>
        <w:t>count</w:t>
      </w:r>
      <w:r w:rsidRPr="00DF7C6B">
        <w:rPr>
          <w:rFonts w:cs="Calibri"/>
          <w:b/>
          <w:iCs/>
          <w:u w:val="single"/>
          <w:bdr w:val="single" w:sz="8" w:space="0" w:color="auto"/>
        </w:rPr>
        <w:t>ing</w:t>
      </w:r>
      <w:r w:rsidRPr="00C7794F">
        <w:rPr>
          <w:rFonts w:cs="Calibri"/>
          <w:b/>
          <w:iCs/>
          <w:highlight w:val="yellow"/>
          <w:u w:val="single"/>
          <w:bdr w:val="single" w:sz="8" w:space="0" w:color="auto"/>
        </w:rPr>
        <w:t xml:space="preserve"> every person's well-</w:t>
      </w:r>
      <w:r w:rsidRPr="00DF7C6B">
        <w:rPr>
          <w:rFonts w:cs="Calibri"/>
          <w:b/>
          <w:iCs/>
          <w:u w:val="single"/>
          <w:bdr w:val="single" w:sz="8" w:space="0" w:color="auto"/>
        </w:rPr>
        <w:t>being in the decision-making process</w:t>
      </w:r>
      <w:r w:rsidRPr="00DF7C6B">
        <w:rPr>
          <w:rFonts w:cs="Calibri"/>
          <w:sz w:val="16"/>
        </w:rPr>
        <w:t xml:space="preserve">. </w:t>
      </w:r>
      <w:r w:rsidRPr="00DF7C6B">
        <w:rPr>
          <w:rFonts w:cs="Calibri"/>
          <w:b/>
          <w:u w:val="single"/>
        </w:rPr>
        <w:t xml:space="preserve">Likewise, a </w:t>
      </w:r>
      <w:proofErr w:type="gramStart"/>
      <w:r w:rsidRPr="00DF7C6B">
        <w:rPr>
          <w:rFonts w:cs="Calibri"/>
          <w:b/>
          <w:u w:val="single"/>
        </w:rPr>
        <w:t>consequentialist attempts</w:t>
      </w:r>
      <w:proofErr w:type="gramEnd"/>
      <w:r w:rsidRPr="00DF7C6B">
        <w:rPr>
          <w:rFonts w:cs="Calibri"/>
          <w:b/>
          <w:u w:val="single"/>
        </w:rPr>
        <w:t xml:space="preserve"> to act according to reasons that rational creatures can share by acting according to principles that </w:t>
      </w:r>
      <w:r w:rsidRPr="00DF7C6B">
        <w:rPr>
          <w:rFonts w:cs="Calibri"/>
          <w:b/>
          <w:iCs/>
          <w:u w:val="single"/>
          <w:bdr w:val="single" w:sz="8" w:space="0" w:color="auto"/>
        </w:rPr>
        <w:t>give equal weight to everyone's interests</w:t>
      </w:r>
      <w:r w:rsidRPr="00DF7C6B">
        <w:rPr>
          <w:rFonts w:cs="Calibri"/>
          <w:b/>
          <w:u w:val="single"/>
        </w:rPr>
        <w:t>, i.e. that are impartial</w:t>
      </w:r>
      <w:r w:rsidRPr="00DF7C6B">
        <w:rPr>
          <w:rFonts w:cs="Calibri"/>
          <w:sz w:val="16"/>
        </w:rPr>
        <w:t>. This is not to say that consequentialists and deontologi</w:t>
      </w:r>
      <w:r w:rsidRPr="00C7794F">
        <w:rPr>
          <w:rFonts w:cs="Calibri"/>
          <w:sz w:val="16"/>
        </w:rPr>
        <w:t xml:space="preserve">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0D82640F" w14:textId="77777777" w:rsidR="00EA1C87" w:rsidRPr="00C7794F" w:rsidRDefault="00EA1C87" w:rsidP="00EA1C87">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5E454460" w14:textId="77777777" w:rsidR="00EA1C87" w:rsidRPr="00C7794F" w:rsidRDefault="00EA1C87" w:rsidP="00EA1C87">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0"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225D082B" w14:textId="77777777" w:rsidR="00EA1C87" w:rsidRPr="00C7794F" w:rsidRDefault="00EA1C87" w:rsidP="00EA1C87">
      <w:pPr>
        <w:rPr>
          <w:rStyle w:val="StyleUnderline"/>
          <w:rFonts w:cs="Calibri"/>
          <w:sz w:val="14"/>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w:t>
      </w:r>
      <w:proofErr w:type="gramStart"/>
      <w:r w:rsidRPr="00C7794F">
        <w:rPr>
          <w:rFonts w:cs="Calibri"/>
          <w:sz w:val="14"/>
        </w:rPr>
        <w:t>But,</w:t>
      </w:r>
      <w:proofErr w:type="gramEnd"/>
      <w:r w:rsidRPr="00C7794F">
        <w:rPr>
          <w:rFonts w:cs="Calibri"/>
          <w:sz w:val="14"/>
        </w:rPr>
        <w:t xml:space="preserve">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sidRPr="00C7794F">
        <w:rPr>
          <w:rStyle w:val="StyleUnderline"/>
          <w:rFonts w:eastAsiaTheme="minorHAnsi" w:cs="Calibri"/>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w:t>
      </w:r>
      <w:proofErr w:type="gramStart"/>
      <w:r w:rsidRPr="00C7794F">
        <w:rPr>
          <w:rFonts w:cs="Calibri"/>
          <w:sz w:val="14"/>
        </w:rPr>
        <w:t>so</w:t>
      </w:r>
      <w:proofErr w:type="gramEnd"/>
      <w:r w:rsidRPr="00C7794F">
        <w:rPr>
          <w:rFonts w:cs="Calibri"/>
          <w:sz w:val="14"/>
        </w:rPr>
        <w:t xml:space="preserve">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6E251F55" w14:textId="4C8F8893" w:rsidR="00EA1C87" w:rsidRPr="003C7E97" w:rsidRDefault="00EA1C87" w:rsidP="00767D4D">
      <w:pPr>
        <w:pStyle w:val="Heading3"/>
      </w:pPr>
      <w:r>
        <w:t>1NC</w:t>
      </w:r>
    </w:p>
    <w:p w14:paraId="4B0AFC16" w14:textId="77777777" w:rsidR="004D5FD7" w:rsidRDefault="004D5FD7" w:rsidP="004D5FD7">
      <w:pPr>
        <w:pStyle w:val="Heading4"/>
      </w:pPr>
      <w:r>
        <w:t xml:space="preserve">The Debt Ceiling expansion gives Democrats </w:t>
      </w:r>
      <w:r w:rsidRPr="001242B4">
        <w:rPr>
          <w:u w:val="single"/>
        </w:rPr>
        <w:t xml:space="preserve">two months </w:t>
      </w:r>
      <w:r>
        <w:t xml:space="preserve">to finalize and pass Biden’s spending package – </w:t>
      </w:r>
      <w:r w:rsidRPr="001242B4">
        <w:rPr>
          <w:u w:val="single"/>
        </w:rPr>
        <w:t>every moment</w:t>
      </w:r>
      <w:r>
        <w:t xml:space="preserve"> is necessary to resolve </w:t>
      </w:r>
      <w:r w:rsidRPr="001242B4">
        <w:rPr>
          <w:u w:val="single"/>
        </w:rPr>
        <w:t>intraparty</w:t>
      </w:r>
      <w:r>
        <w:t xml:space="preserve"> disputes </w:t>
      </w:r>
    </w:p>
    <w:p w14:paraId="7F75A2FE" w14:textId="77777777" w:rsidR="004D5FD7" w:rsidRPr="005C0854" w:rsidRDefault="004D5FD7" w:rsidP="004D5FD7">
      <w:r w:rsidRPr="001242B4">
        <w:rPr>
          <w:rStyle w:val="Style13ptBold"/>
        </w:rPr>
        <w:t>Cochrane 10/7</w:t>
      </w:r>
      <w:r>
        <w:t xml:space="preserve"> 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5EFAE3A8" w14:textId="77777777" w:rsidR="004D5FD7" w:rsidRPr="001242B4" w:rsidRDefault="004D5FD7" w:rsidP="004D5FD7">
      <w:pPr>
        <w:rPr>
          <w:rStyle w:val="StyleUnderline"/>
        </w:rPr>
      </w:pPr>
      <w:r w:rsidRPr="001242B4">
        <w:rPr>
          <w:sz w:val="16"/>
        </w:rPr>
        <w:t xml:space="preserve">Senator Chuck Schumer of New York, the majority leader, announced that he reached an agreement with Senator Mitch McConnell of Kentucky, the minority leader, to raise the federal borrowing limit through early December. </w:t>
      </w:r>
      <w:r w:rsidRPr="001242B4">
        <w:rPr>
          <w:rStyle w:val="StyleUnderline"/>
        </w:rPr>
        <w:t>“</w:t>
      </w:r>
      <w:r w:rsidRPr="001242B4">
        <w:rPr>
          <w:rStyle w:val="StyleUnderline"/>
          <w:highlight w:val="cyan"/>
        </w:rPr>
        <w:t>We</w:t>
      </w:r>
      <w:r w:rsidRPr="001242B4">
        <w:rPr>
          <w:rStyle w:val="StyleUnderline"/>
        </w:rPr>
        <w:t xml:space="preserve"> have </w:t>
      </w:r>
      <w:r w:rsidRPr="001242B4">
        <w:rPr>
          <w:rStyle w:val="StyleUnderline"/>
          <w:highlight w:val="cyan"/>
        </w:rPr>
        <w:t>reached</w:t>
      </w:r>
      <w:r w:rsidRPr="001242B4">
        <w:rPr>
          <w:rStyle w:val="StyleUnderline"/>
        </w:rPr>
        <w:t xml:space="preserve"> </w:t>
      </w:r>
      <w:r w:rsidRPr="001242B4">
        <w:rPr>
          <w:rStyle w:val="StyleUnderline"/>
          <w:highlight w:val="cyan"/>
        </w:rPr>
        <w:t>agreement</w:t>
      </w:r>
      <w:r w:rsidRPr="001242B4">
        <w:rPr>
          <w:rStyle w:val="StyleUnderline"/>
        </w:rPr>
        <w:t xml:space="preserve"> </w:t>
      </w:r>
      <w:r w:rsidRPr="001242B4">
        <w:rPr>
          <w:rStyle w:val="StyleUnderline"/>
          <w:highlight w:val="cyan"/>
        </w:rPr>
        <w:t>to</w:t>
      </w:r>
      <w:r w:rsidRPr="001242B4">
        <w:rPr>
          <w:rStyle w:val="StyleUnderline"/>
        </w:rPr>
        <w:t xml:space="preserve"> </w:t>
      </w:r>
      <w:r w:rsidRPr="001242B4">
        <w:rPr>
          <w:rStyle w:val="StyleUnderline"/>
          <w:highlight w:val="cyan"/>
        </w:rPr>
        <w:t>extend the debt ceiling</w:t>
      </w:r>
      <w:r w:rsidRPr="001242B4">
        <w:rPr>
          <w:rStyle w:val="StyleUnderline"/>
        </w:rPr>
        <w:t xml:space="preserve"> through early December, </w:t>
      </w:r>
      <w:r w:rsidRPr="001242B4">
        <w:rPr>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agreement with Senator Mitch McConnell of Kentucky, the minority leader, to raise the federal borrowing limit through early </w:t>
      </w:r>
      <w:proofErr w:type="spellStart"/>
      <w:r w:rsidRPr="001242B4">
        <w:rPr>
          <w:sz w:val="16"/>
        </w:rPr>
        <w:t>December.CreditCredit</w:t>
      </w:r>
      <w:proofErr w:type="spellEnd"/>
      <w:r w:rsidRPr="001242B4">
        <w:rPr>
          <w:sz w:val="16"/>
        </w:rPr>
        <w:t xml:space="preserve">...T.J. Kirkpatrick for The New York Times Oct. 7, 2021Updated 3:17 p.m. ET WASHINGTON — Top Senate Democrats and Republicans said on Thursday that they had struck a deal to allow the debt ceiling to be raised through early December, temporarily </w:t>
      </w:r>
      <w:r w:rsidRPr="001242B4">
        <w:rPr>
          <w:rStyle w:val="StyleUnderline"/>
          <w:highlight w:val="cyan"/>
        </w:rPr>
        <w:t>staving off</w:t>
      </w:r>
      <w:r w:rsidRPr="001242B4">
        <w:rPr>
          <w:rStyle w:val="StyleUnderline"/>
        </w:rPr>
        <w:t xml:space="preserve"> the threat of </w:t>
      </w:r>
      <w:r w:rsidRPr="001242B4">
        <w:rPr>
          <w:rStyle w:val="StyleUnderline"/>
          <w:highlight w:val="cyan"/>
        </w:rPr>
        <w:t>a</w:t>
      </w:r>
      <w:r w:rsidRPr="001242B4">
        <w:rPr>
          <w:rStyle w:val="StyleUnderline"/>
        </w:rPr>
        <w:t xml:space="preserve"> first-ever </w:t>
      </w:r>
      <w:r w:rsidRPr="001242B4">
        <w:rPr>
          <w:rStyle w:val="StyleUnderline"/>
          <w:highlight w:val="cyan"/>
        </w:rPr>
        <w:t>default</w:t>
      </w:r>
      <w:r w:rsidRPr="001242B4">
        <w:rPr>
          <w:rStyle w:val="StyleUnderline"/>
        </w:rPr>
        <w:t xml:space="preserve"> on the national debt</w:t>
      </w:r>
      <w:r w:rsidRPr="001242B4">
        <w:rPr>
          <w:sz w:val="16"/>
        </w:rPr>
        <w:t xml:space="preserve"> after the G.O.P. agreed to temporarily drop its blockade of an increase. Senator Chuck Schumer, Democrat of New York and the majority leader, announced that he had reached an agreement with Senator Mitch McConnell of Kentucky, the minority leader</w:t>
      </w:r>
      <w:r w:rsidRPr="001242B4">
        <w:rPr>
          <w:rStyle w:val="StyleUnderline"/>
        </w:rPr>
        <w:t>, to clear the way for a vote as early as Thursday on a short-term extension</w:t>
      </w:r>
      <w:r w:rsidRPr="001242B4">
        <w:rPr>
          <w:sz w:val="16"/>
        </w:rPr>
        <w:t xml:space="preserve">, with potentially as few as 11 days left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w:t>
      </w:r>
      <w:proofErr w:type="spellStart"/>
      <w:r w:rsidRPr="001242B4">
        <w:rPr>
          <w:sz w:val="16"/>
        </w:rPr>
        <w:t>gotta</w:t>
      </w:r>
      <w:proofErr w:type="spellEnd"/>
      <w:r w:rsidRPr="001242B4">
        <w:rPr>
          <w:sz w:val="16"/>
        </w:rPr>
        <w:t xml:space="preserve">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all of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w:t>
      </w:r>
      <w:proofErr w:type="spellStart"/>
      <w:r w:rsidRPr="001242B4">
        <w:rPr>
          <w:sz w:val="16"/>
        </w:rPr>
        <w:t>Akabas</w:t>
      </w:r>
      <w:proofErr w:type="spellEnd"/>
      <w:r w:rsidRPr="001242B4">
        <w:rPr>
          <w:sz w:val="16"/>
        </w:rPr>
        <w:t xml:space="preserve">,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sidRPr="001242B4">
        <w:rPr>
          <w:rStyle w:val="StyleUnderline"/>
          <w:highlight w:val="cyan"/>
        </w:rPr>
        <w:t>Democrats</w:t>
      </w:r>
      <w:r w:rsidRPr="001242B4">
        <w:rPr>
          <w:rStyle w:val="StyleUnderline"/>
        </w:rPr>
        <w:t xml:space="preserve"> </w:t>
      </w:r>
      <w:r w:rsidRPr="001242B4">
        <w:rPr>
          <w:rStyle w:val="StyleUnderline"/>
          <w:highlight w:val="cyan"/>
        </w:rPr>
        <w:t>hope</w:t>
      </w:r>
      <w:r w:rsidRPr="001242B4">
        <w:rPr>
          <w:rStyle w:val="StyleUnderline"/>
        </w:rPr>
        <w:t xml:space="preserve"> nearly </w:t>
      </w:r>
      <w:r w:rsidRPr="001242B4">
        <w:rPr>
          <w:rStyle w:val="Emphasis"/>
          <w:highlight w:val="cyan"/>
        </w:rPr>
        <w:t>two</w:t>
      </w:r>
      <w:r w:rsidRPr="001242B4">
        <w:rPr>
          <w:rStyle w:val="Emphasis"/>
        </w:rPr>
        <w:t xml:space="preserve"> additional </w:t>
      </w:r>
      <w:r w:rsidRPr="001242B4">
        <w:rPr>
          <w:rStyle w:val="Emphasis"/>
          <w:highlight w:val="cyan"/>
        </w:rPr>
        <w:t>months</w:t>
      </w:r>
      <w:r w:rsidRPr="001242B4">
        <w:rPr>
          <w:rStyle w:val="StyleUnderline"/>
        </w:rPr>
        <w:t xml:space="preserve"> </w:t>
      </w:r>
      <w:r w:rsidRPr="001242B4">
        <w:rPr>
          <w:rStyle w:val="StyleUnderline"/>
          <w:highlight w:val="cyan"/>
        </w:rPr>
        <w:t xml:space="preserve">will give them </w:t>
      </w:r>
      <w:r w:rsidRPr="001242B4">
        <w:rPr>
          <w:rStyle w:val="Emphasis"/>
          <w:highlight w:val="cyan"/>
        </w:rPr>
        <w:t>space</w:t>
      </w:r>
      <w:r w:rsidRPr="001242B4">
        <w:rPr>
          <w:rStyle w:val="StyleUnderline"/>
        </w:rPr>
        <w:t xml:space="preserve"> </w:t>
      </w:r>
      <w:r w:rsidRPr="001242B4">
        <w:rPr>
          <w:rStyle w:val="StyleUnderline"/>
          <w:highlight w:val="cyan"/>
        </w:rPr>
        <w:t>to focus</w:t>
      </w:r>
      <w:r w:rsidRPr="001242B4">
        <w:rPr>
          <w:rStyle w:val="StyleUnderline"/>
        </w:rPr>
        <w:t xml:space="preserve"> </w:t>
      </w:r>
      <w:r w:rsidRPr="001242B4">
        <w:rPr>
          <w:rStyle w:val="StyleUnderline"/>
          <w:highlight w:val="cyan"/>
        </w:rPr>
        <w:t xml:space="preserve">on </w:t>
      </w:r>
      <w:r w:rsidRPr="001242B4">
        <w:rPr>
          <w:rStyle w:val="Emphasis"/>
          <w:highlight w:val="cyan"/>
        </w:rPr>
        <w:t>finalizing and enacting</w:t>
      </w:r>
      <w:r w:rsidRPr="001242B4">
        <w:rPr>
          <w:rStyle w:val="Emphasis"/>
        </w:rPr>
        <w:t xml:space="preserve"> most of President </w:t>
      </w:r>
      <w:r w:rsidRPr="001242B4">
        <w:rPr>
          <w:rStyle w:val="Emphasis"/>
          <w:highlight w:val="cyan"/>
        </w:rPr>
        <w:t>Biden’s</w:t>
      </w:r>
      <w:r w:rsidRPr="001242B4">
        <w:rPr>
          <w:rStyle w:val="Emphasis"/>
        </w:rPr>
        <w:t xml:space="preserve"> </w:t>
      </w:r>
      <w:r w:rsidRPr="001242B4">
        <w:rPr>
          <w:rStyle w:val="Emphasis"/>
          <w:highlight w:val="cyan"/>
        </w:rPr>
        <w:t>domestic agenda</w:t>
      </w:r>
      <w:r w:rsidRPr="001242B4">
        <w:rPr>
          <w:rStyle w:val="StyleUnderline"/>
          <w:highlight w:val="cyan"/>
        </w:rPr>
        <w:t>, including</w:t>
      </w:r>
      <w:r w:rsidRPr="001242B4">
        <w:rPr>
          <w:rStyle w:val="StyleUnderline"/>
        </w:rPr>
        <w:t xml:space="preserve"> </w:t>
      </w:r>
      <w:r w:rsidRPr="001242B4">
        <w:rPr>
          <w:rStyle w:val="Emphasis"/>
          <w:highlight w:val="cyan"/>
        </w:rPr>
        <w:t>hammering out</w:t>
      </w:r>
      <w:r w:rsidRPr="001242B4">
        <w:rPr>
          <w:rStyle w:val="Emphasis"/>
        </w:rPr>
        <w:t xml:space="preserve"> an array of </w:t>
      </w:r>
      <w:r w:rsidRPr="001242B4">
        <w:rPr>
          <w:rStyle w:val="Emphasis"/>
          <w:highlight w:val="cyan"/>
        </w:rPr>
        <w:t>intraparty</w:t>
      </w:r>
      <w:r w:rsidRPr="001242B4">
        <w:rPr>
          <w:rStyle w:val="Emphasis"/>
        </w:rPr>
        <w:t xml:space="preserve"> </w:t>
      </w:r>
      <w:r w:rsidRPr="001242B4">
        <w:rPr>
          <w:rStyle w:val="Emphasis"/>
          <w:highlight w:val="cyan"/>
        </w:rPr>
        <w:t>disagreements</w:t>
      </w:r>
      <w:r w:rsidRPr="001242B4">
        <w:rPr>
          <w:rStyle w:val="StyleUnderline"/>
        </w:rPr>
        <w:t xml:space="preserve"> </w:t>
      </w:r>
      <w:r w:rsidRPr="001242B4">
        <w:rPr>
          <w:rStyle w:val="StyleUnderline"/>
          <w:highlight w:val="cyan"/>
        </w:rPr>
        <w:t>over</w:t>
      </w:r>
      <w:r w:rsidRPr="001242B4">
        <w:rPr>
          <w:rStyle w:val="StyleUnderline"/>
        </w:rPr>
        <w:t xml:space="preserve"> </w:t>
      </w:r>
      <w:r w:rsidRPr="001242B4">
        <w:rPr>
          <w:rStyle w:val="StyleUnderline"/>
          <w:highlight w:val="cyan"/>
        </w:rPr>
        <w:t>an</w:t>
      </w:r>
      <w:r w:rsidRPr="001242B4">
        <w:rPr>
          <w:rStyle w:val="StyleUnderline"/>
        </w:rPr>
        <w:t xml:space="preserve"> </w:t>
      </w:r>
      <w:r w:rsidRPr="001242B4">
        <w:rPr>
          <w:rStyle w:val="StyleUnderline"/>
          <w:highlight w:val="cyan"/>
        </w:rPr>
        <w:t>expansive</w:t>
      </w:r>
      <w:r w:rsidRPr="001242B4">
        <w:rPr>
          <w:rStyle w:val="StyleUnderline"/>
        </w:rPr>
        <w:t xml:space="preserve"> multi-trillion-dollar social safety net and </w:t>
      </w:r>
      <w:r w:rsidRPr="001242B4">
        <w:rPr>
          <w:rStyle w:val="Emphasis"/>
          <w:highlight w:val="cyan"/>
        </w:rPr>
        <w:t>climate</w:t>
      </w:r>
      <w:r w:rsidRPr="001242B4">
        <w:rPr>
          <w:rStyle w:val="StyleUnderline"/>
          <w:highlight w:val="cyan"/>
        </w:rPr>
        <w:t xml:space="preserve"> </w:t>
      </w:r>
      <w:r w:rsidRPr="001242B4">
        <w:rPr>
          <w:rStyle w:val="Emphasis"/>
          <w:highlight w:val="cyan"/>
        </w:rPr>
        <w:t>change package</w:t>
      </w:r>
      <w:r w:rsidRPr="001242B4">
        <w:rPr>
          <w:rStyle w:val="Emphasis"/>
        </w:rPr>
        <w:t>.</w:t>
      </w:r>
      <w:r>
        <w:rPr>
          <w:rStyle w:val="Emphasis"/>
        </w:rPr>
        <w:t xml:space="preserve"> </w:t>
      </w:r>
      <w:r w:rsidRPr="001242B4">
        <w:rPr>
          <w:sz w:val="16"/>
        </w:rPr>
        <w:t xml:space="preserve">In raising the prospect of a stopgap extension on Wednesday, Mr. McConnell had said that Republicans would allow Democrats to use normal procedures to consider it. But that commitment appeared in doubt on Thursday afternoon, as Republicans privately </w:t>
      </w:r>
      <w:proofErr w:type="gramStart"/>
      <w:r w:rsidRPr="001242B4">
        <w:rPr>
          <w:sz w:val="16"/>
        </w:rPr>
        <w:t>objected</w:t>
      </w:r>
      <w:proofErr w:type="gramEnd"/>
      <w:r w:rsidRPr="001242B4">
        <w:rPr>
          <w:sz w:val="16"/>
        </w:rPr>
        <w:t xml:space="preserve"> and leaders toiled to line up the votes needed. Should even one senator demand a recorded vote, at least 10 Republicans would be needed to join every Democrat to muster the 60 votes needed to move the bill forward. Image </w:t>
      </w:r>
      <w:r w:rsidRPr="001242B4">
        <w:rPr>
          <w:rStyle w:val="StyleUnderline"/>
        </w:rPr>
        <w:t>The movement on debt ceiling negotiations came the day after Senator Mitch McConnell backed down partially from his refusal to allow any such increase to move forward.</w:t>
      </w:r>
      <w:r>
        <w:rPr>
          <w:rStyle w:val="StyleUnderline"/>
        </w:rPr>
        <w:t xml:space="preserve"> </w:t>
      </w:r>
      <w:r w:rsidRPr="001242B4">
        <w:rPr>
          <w:sz w:val="16"/>
        </w:rPr>
        <w:t xml:space="preserve">Credit...T.J. Kirkpatrick for The New York Times </w:t>
      </w:r>
      <w:r w:rsidRPr="001242B4">
        <w:rPr>
          <w:rStyle w:val="StyleUnderline"/>
        </w:rPr>
        <w:t>“</w:t>
      </w:r>
      <w:r w:rsidRPr="001242B4">
        <w:rPr>
          <w:rStyle w:val="StyleUnderline"/>
          <w:highlight w:val="cyan"/>
        </w:rPr>
        <w:t>We’re having conversations</w:t>
      </w:r>
      <w:r w:rsidRPr="001242B4">
        <w:rPr>
          <w:rStyle w:val="StyleUnderline"/>
        </w:rPr>
        <w:t xml:space="preserve"> </w:t>
      </w:r>
      <w:r w:rsidRPr="001242B4">
        <w:rPr>
          <w:rStyle w:val="StyleUnderline"/>
          <w:highlight w:val="cyan"/>
        </w:rPr>
        <w:t>with our members</w:t>
      </w:r>
      <w:r w:rsidRPr="001242B4">
        <w:rPr>
          <w:rStyle w:val="StyleUnderline"/>
        </w:rPr>
        <w:t xml:space="preserve"> and kind of figuring out where people are, but, as you might expect, </w:t>
      </w:r>
      <w:r w:rsidRPr="001242B4">
        <w:rPr>
          <w:rStyle w:val="StyleUnderline"/>
          <w:highlight w:val="cyan"/>
        </w:rPr>
        <w:t xml:space="preserve">this is not an easy one to </w:t>
      </w:r>
      <w:proofErr w:type="gramStart"/>
      <w:r w:rsidRPr="001242B4">
        <w:rPr>
          <w:rStyle w:val="StyleUnderline"/>
          <w:highlight w:val="cyan"/>
        </w:rPr>
        <w:t>whip</w:t>
      </w:r>
      <w:r w:rsidRPr="001242B4">
        <w:rPr>
          <w:rStyle w:val="StyleUnderline"/>
        </w:rPr>
        <w:t>,,</w:t>
      </w:r>
      <w:proofErr w:type="gramEnd"/>
      <w:r w:rsidRPr="001242B4">
        <w:rPr>
          <w:rStyle w:val="StyleUnderline"/>
        </w:rPr>
        <w:t>” said Senator John Thune of South Dakota, the No. 2 Republican. He added that, “</w:t>
      </w:r>
      <w:r w:rsidRPr="001242B4">
        <w:rPr>
          <w:rStyle w:val="StyleUnderline"/>
          <w:highlight w:val="cyan"/>
        </w:rPr>
        <w:t xml:space="preserve">in the end </w:t>
      </w:r>
      <w:r w:rsidRPr="001242B4">
        <w:rPr>
          <w:rStyle w:val="Emphasis"/>
          <w:highlight w:val="cyan"/>
        </w:rPr>
        <w:t>we’ll be there</w:t>
      </w:r>
      <w:r w:rsidRPr="001242B4">
        <w:rPr>
          <w:rStyle w:val="StyleUnderline"/>
        </w:rPr>
        <w:t xml:space="preserve">, </w:t>
      </w:r>
      <w:r w:rsidRPr="001242B4">
        <w:rPr>
          <w:rStyle w:val="StyleUnderline"/>
          <w:highlight w:val="cyan"/>
        </w:rPr>
        <w:t xml:space="preserve">but </w:t>
      </w:r>
      <w:r w:rsidRPr="001242B4">
        <w:rPr>
          <w:rStyle w:val="Emphasis"/>
          <w:highlight w:val="cyan"/>
        </w:rPr>
        <w:t>it will be</w:t>
      </w:r>
      <w:r w:rsidRPr="001242B4">
        <w:rPr>
          <w:rStyle w:val="Emphasis"/>
        </w:rPr>
        <w:t xml:space="preserve"> a </w:t>
      </w:r>
      <w:r w:rsidRPr="001242B4">
        <w:rPr>
          <w:rStyle w:val="Emphasis"/>
          <w:highlight w:val="cyan"/>
        </w:rPr>
        <w:t>painful</w:t>
      </w:r>
      <w:r w:rsidRPr="001242B4">
        <w:rPr>
          <w:rStyle w:val="Emphasis"/>
        </w:rPr>
        <w:t xml:space="preserve"> birthing process.”</w:t>
      </w:r>
      <w:r>
        <w:rPr>
          <w:rStyle w:val="Emphasis"/>
        </w:rPr>
        <w:t xml:space="preserve"> </w:t>
      </w:r>
      <w:r w:rsidRPr="001242B4">
        <w:rPr>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1242B4">
        <w:rPr>
          <w:rStyle w:val="StyleUnderline"/>
          <w:highlight w:val="cyan"/>
        </w:rPr>
        <w:t>Democrats</w:t>
      </w:r>
      <w:r w:rsidRPr="001242B4">
        <w:rPr>
          <w:rStyle w:val="StyleUnderline"/>
        </w:rPr>
        <w:t xml:space="preserve"> ultimately </w:t>
      </w:r>
      <w:r w:rsidRPr="001242B4">
        <w:rPr>
          <w:rStyle w:val="StyleUnderline"/>
          <w:highlight w:val="cyan"/>
        </w:rPr>
        <w:t>use</w:t>
      </w:r>
      <w:r w:rsidRPr="001242B4">
        <w:rPr>
          <w:rStyle w:val="StyleUnderline"/>
        </w:rPr>
        <w:t xml:space="preserve"> an arcane and time-consuming budget process known as </w:t>
      </w:r>
      <w:r w:rsidRPr="001242B4">
        <w:rPr>
          <w:rStyle w:val="StyleUnderline"/>
          <w:highlight w:val="cyan"/>
        </w:rPr>
        <w:t>reconciliation</w:t>
      </w:r>
      <w:r w:rsidRPr="001242B4">
        <w:rPr>
          <w:rStyle w:val="StyleUnderline"/>
        </w:rPr>
        <w:t xml:space="preserve"> </w:t>
      </w:r>
      <w:r w:rsidRPr="001242B4">
        <w:rPr>
          <w:rStyle w:val="StyleUnderline"/>
          <w:highlight w:val="cyan"/>
        </w:rPr>
        <w:t>to</w:t>
      </w:r>
      <w:r w:rsidRPr="001242B4">
        <w:rPr>
          <w:rStyle w:val="StyleUnderline"/>
        </w:rPr>
        <w:t xml:space="preserve"> lift the debt ceiling into next year.</w:t>
      </w:r>
      <w:r>
        <w:rPr>
          <w:rStyle w:val="StyleUnderline"/>
        </w:rPr>
        <w:t xml:space="preserve"> </w:t>
      </w:r>
      <w:r w:rsidRPr="001242B4">
        <w:rPr>
          <w:sz w:val="16"/>
        </w:rPr>
        <w:t xml:space="preserve">Democrats </w:t>
      </w:r>
      <w:r w:rsidRPr="001242B4">
        <w:rPr>
          <w:rStyle w:val="StyleUnderline"/>
        </w:rPr>
        <w:t xml:space="preserve">are currently using that process to steer around Republican opposition and </w:t>
      </w:r>
      <w:r w:rsidRPr="001242B4">
        <w:rPr>
          <w:rStyle w:val="StyleUnderline"/>
          <w:highlight w:val="cyan"/>
        </w:rPr>
        <w:t>push</w:t>
      </w:r>
      <w:r w:rsidRPr="001242B4">
        <w:rPr>
          <w:rStyle w:val="StyleUnderline"/>
        </w:rPr>
        <w:t xml:space="preserve"> through </w:t>
      </w:r>
      <w:r w:rsidRPr="001242B4">
        <w:rPr>
          <w:rStyle w:val="StyleUnderline"/>
          <w:highlight w:val="cyan"/>
        </w:rPr>
        <w:t>a</w:t>
      </w:r>
      <w:r w:rsidRPr="001242B4">
        <w:rPr>
          <w:rStyle w:val="StyleUnderline"/>
        </w:rPr>
        <w:t xml:space="preserve"> </w:t>
      </w:r>
      <w:r w:rsidRPr="001242B4">
        <w:rPr>
          <w:rStyle w:val="Emphasis"/>
        </w:rPr>
        <w:t xml:space="preserve">sprawling </w:t>
      </w:r>
      <w:r w:rsidRPr="001242B4">
        <w:rPr>
          <w:rStyle w:val="Emphasis"/>
          <w:highlight w:val="cyan"/>
        </w:rPr>
        <w:t>domestic package</w:t>
      </w:r>
      <w:r w:rsidRPr="001242B4">
        <w:rPr>
          <w:rStyle w:val="Emphasis"/>
        </w:rPr>
        <w:t xml:space="preserve"> </w:t>
      </w:r>
      <w:r w:rsidRPr="001242B4">
        <w:rPr>
          <w:rStyle w:val="Emphasis"/>
          <w:highlight w:val="cyan"/>
        </w:rPr>
        <w:t>that would address climate change</w:t>
      </w:r>
      <w:r w:rsidRPr="001242B4">
        <w:rPr>
          <w:rStyle w:val="StyleUnderline"/>
        </w:rPr>
        <w:t>, expand the social safety net with more health care and education benefits, and increase taxes on the wealthy and corporations.</w:t>
      </w:r>
      <w:r>
        <w:rPr>
          <w:rStyle w:val="StyleUnderline"/>
        </w:rPr>
        <w:t xml:space="preserve"> </w:t>
      </w:r>
      <w:r w:rsidRPr="001242B4">
        <w:rPr>
          <w:sz w:val="16"/>
        </w:rPr>
        <w:t>“The pathway our Democratic colleagues have accepted will spare the American people any near-term crisis,” Mr. McConnell said on the Senate floor</w:t>
      </w:r>
      <w:r w:rsidRPr="001242B4">
        <w:rPr>
          <w:rStyle w:val="StyleUnderline"/>
        </w:rPr>
        <w:t xml:space="preserve">. </w:t>
      </w:r>
      <w:r w:rsidRPr="001242B4">
        <w:rPr>
          <w:rStyle w:val="Emphasis"/>
          <w:highlight w:val="cyan"/>
        </w:rPr>
        <w:t>The extension</w:t>
      </w:r>
      <w:r w:rsidRPr="001242B4">
        <w:rPr>
          <w:rStyle w:val="Emphasis"/>
        </w:rPr>
        <w:t xml:space="preserve">, he added, also </w:t>
      </w:r>
      <w:r w:rsidRPr="001242B4">
        <w:rPr>
          <w:rStyle w:val="Emphasis"/>
          <w:highlight w:val="cyan"/>
        </w:rPr>
        <w:t>means “there’ll be no</w:t>
      </w:r>
      <w:r w:rsidRPr="001242B4">
        <w:rPr>
          <w:rStyle w:val="Emphasis"/>
        </w:rPr>
        <w:t xml:space="preserve"> </w:t>
      </w:r>
      <w:r w:rsidRPr="001242B4">
        <w:rPr>
          <w:rStyle w:val="Emphasis"/>
          <w:highlight w:val="cyan"/>
        </w:rPr>
        <w:t>question they’ll have plenty of tim</w:t>
      </w:r>
      <w:r w:rsidRPr="001242B4">
        <w:rPr>
          <w:rStyle w:val="StyleUnderline"/>
          <w:highlight w:val="cyan"/>
        </w:rPr>
        <w:t>e</w:t>
      </w:r>
      <w:r w:rsidRPr="001242B4">
        <w:rPr>
          <w:rStyle w:val="StyleUnderline"/>
        </w:rPr>
        <w:t>” to use the reconciliation process to approve a long-term increase.</w:t>
      </w:r>
    </w:p>
    <w:p w14:paraId="59FC87C2" w14:textId="77777777" w:rsidR="004D5FD7" w:rsidRPr="00C63E87" w:rsidRDefault="004D5FD7" w:rsidP="004D5FD7">
      <w:pPr>
        <w:pStyle w:val="Heading4"/>
      </w:pPr>
      <w:r>
        <w:t xml:space="preserve">Pushing a WTO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47F1149D" w14:textId="77777777" w:rsidR="004D5FD7" w:rsidRPr="00D9097A" w:rsidRDefault="004D5FD7" w:rsidP="004D5FD7">
      <w:proofErr w:type="spellStart"/>
      <w:r w:rsidRPr="00BE580B">
        <w:rPr>
          <w:rStyle w:val="Style13ptBold"/>
        </w:rPr>
        <w:t>Bhadrakumar</w:t>
      </w:r>
      <w:proofErr w:type="spellEnd"/>
      <w:r w:rsidRPr="00BE580B">
        <w:rPr>
          <w:rStyle w:val="Style13ptBold"/>
        </w:rPr>
        <w:t xml:space="preserve"> 5/9</w:t>
      </w:r>
      <w:r>
        <w:t xml:space="preserve"> M K </w:t>
      </w:r>
      <w:proofErr w:type="spellStart"/>
      <w:r>
        <w:t>Bhadrakumar</w:t>
      </w:r>
      <w:proofErr w:type="spellEnd"/>
      <w:r>
        <w:t xml:space="preserve"> is a former Indian diplomat. "Biden’s talk of vaccine IP waiver is political theater." Asia Times, May 9, 2021, asiatimes.com/2021/05/bidens-talk-of-vaccine-ip-waiver-is-political-theater.</w:t>
      </w:r>
    </w:p>
    <w:p w14:paraId="06B09D89" w14:textId="77777777" w:rsidR="004D5FD7" w:rsidRPr="0041011A" w:rsidRDefault="004D5FD7" w:rsidP="004D5FD7">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w:t>
      </w:r>
      <w:r w:rsidRPr="00C72AE4">
        <w:rPr>
          <w:rStyle w:val="StyleUnderline"/>
        </w:rPr>
        <w:t>ublican</w:t>
      </w:r>
      <w:r w:rsidRPr="001B46C4">
        <w:rPr>
          <w:rStyle w:val="StyleUnderline"/>
          <w:highlight w:val="cyan"/>
        </w:rPr>
        <w:t>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w:t>
      </w:r>
      <w:r w:rsidRPr="00C72AE4">
        <w:rPr>
          <w:rStyle w:val="Emphasis"/>
        </w:rPr>
        <w:t xml:space="preserve">olitical </w:t>
      </w:r>
      <w:r w:rsidRPr="001B46C4">
        <w:rPr>
          <w:rStyle w:val="Emphasis"/>
          <w:highlight w:val="cyan"/>
        </w:rPr>
        <w:t>c</w:t>
      </w:r>
      <w:r w:rsidRPr="00C72AE4">
        <w:rPr>
          <w:rStyle w:val="Emphasis"/>
        </w:rPr>
        <w:t>apita</w:t>
      </w:r>
      <w:r w:rsidRPr="001B46C4">
        <w:rPr>
          <w:rStyle w:val="Emphasis"/>
          <w:highlight w:val="cyan"/>
        </w:rPr>
        <w:t>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C72AE4">
        <w:rPr>
          <w:rStyle w:val="Emphasis"/>
        </w:rPr>
        <w:t>through Congress</w:t>
      </w:r>
      <w:r w:rsidRPr="00BE580B">
        <w:rPr>
          <w:rStyle w:val="Emphasis"/>
        </w:rPr>
        <w:t xml:space="preserve"> </w:t>
      </w:r>
      <w:r w:rsidRPr="001B46C4">
        <w:rPr>
          <w:rStyle w:val="Emphasis"/>
          <w:highlight w:val="cyan"/>
        </w:rPr>
        <w:t xml:space="preserve">to advance </w:t>
      </w:r>
      <w:r w:rsidRPr="00C72AE4">
        <w:rPr>
          <w:rStyle w:val="Emphasis"/>
        </w:rPr>
        <w:t xml:space="preserve">his </w:t>
      </w:r>
      <w:r w:rsidRPr="001B46C4">
        <w:rPr>
          <w:rStyle w:val="Emphasis"/>
          <w:highlight w:val="cyan"/>
        </w:rPr>
        <w:t xml:space="preserve">domestic reform </w:t>
      </w:r>
      <w:r w:rsidRPr="00C72AE4">
        <w:rPr>
          <w:rStyle w:val="Emphasis"/>
        </w:rPr>
        <w:t>agenda</w:t>
      </w:r>
      <w:r w:rsidRPr="00BE580B">
        <w:rPr>
          <w:rStyle w:val="Emphasis"/>
        </w:rPr>
        <w:t xml:space="preserve"> </w:t>
      </w:r>
      <w:r w:rsidRPr="001B46C4">
        <w:rPr>
          <w:rStyle w:val="Emphasis"/>
          <w:highlight w:val="cya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1B46C4">
        <w:rPr>
          <w:rStyle w:val="Emphasis"/>
          <w:highlight w:val="cyan"/>
        </w:rPr>
        <w:t xml:space="preserve">to take on </w:t>
      </w:r>
      <w:r w:rsidRPr="00C72AE4">
        <w:rPr>
          <w:rStyle w:val="Emphasis"/>
        </w:rPr>
        <w:t xml:space="preserve">the </w:t>
      </w:r>
      <w:r w:rsidRPr="001B46C4">
        <w:rPr>
          <w:rStyle w:val="Emphasis"/>
          <w:highlight w:val="cyan"/>
        </w:rPr>
        <w:t>pharma</w:t>
      </w:r>
      <w:r w:rsidRPr="00C72AE4">
        <w:rPr>
          <w:rStyle w:val="Emphasis"/>
        </w:rPr>
        <w:t xml:space="preserve">ceutical </w:t>
      </w:r>
      <w:r w:rsidRPr="001B46C4">
        <w:rPr>
          <w:rStyle w:val="Emphasis"/>
          <w:highlight w:val="cya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409843B9" w14:textId="77777777" w:rsidR="004D5FD7" w:rsidRPr="0009159F" w:rsidRDefault="004D5FD7" w:rsidP="004D5FD7">
      <w:pPr>
        <w:pStyle w:val="Heading4"/>
      </w:pPr>
      <w:r>
        <w:t xml:space="preserve">Package is </w:t>
      </w:r>
      <w:r w:rsidRPr="0009159F">
        <w:rPr>
          <w:u w:val="single"/>
        </w:rPr>
        <w:t>sufficient</w:t>
      </w:r>
      <w:r>
        <w:t xml:space="preserve">, </w:t>
      </w:r>
      <w:r w:rsidRPr="0009159F">
        <w:rPr>
          <w:u w:val="single"/>
        </w:rPr>
        <w:t>necessary</w:t>
      </w:r>
      <w:r>
        <w:t xml:space="preserve">, and the </w:t>
      </w:r>
      <w:r w:rsidRPr="0009159F">
        <w:rPr>
          <w:u w:val="single"/>
        </w:rPr>
        <w:t>last</w:t>
      </w:r>
      <w:r>
        <w:t xml:space="preserve"> opportunity to solve climate change – </w:t>
      </w:r>
      <w:r w:rsidRPr="0009159F">
        <w:rPr>
          <w:u w:val="single"/>
        </w:rPr>
        <w:t>extinction</w:t>
      </w:r>
      <w:r>
        <w:t xml:space="preserve"> </w:t>
      </w:r>
    </w:p>
    <w:p w14:paraId="2C6AD777" w14:textId="77777777" w:rsidR="004D5FD7" w:rsidRPr="0009159F" w:rsidRDefault="004D5FD7" w:rsidP="004D5FD7">
      <w:proofErr w:type="spellStart"/>
      <w:r w:rsidRPr="0009159F">
        <w:rPr>
          <w:rStyle w:val="Style13ptBold"/>
        </w:rPr>
        <w:t>Leber</w:t>
      </w:r>
      <w:proofErr w:type="spellEnd"/>
      <w:r w:rsidRPr="0009159F">
        <w:rPr>
          <w:rStyle w:val="Style13ptBold"/>
        </w:rPr>
        <w:t xml:space="preserve"> 10/7</w:t>
      </w:r>
      <w:r>
        <w:t xml:space="preserve"> </w:t>
      </w:r>
      <w:proofErr w:type="spellStart"/>
      <w:r>
        <w:t>Leber</w:t>
      </w:r>
      <w:proofErr w:type="spellEnd"/>
      <w:r>
        <w:t xml:space="preserve">, Rebecca.  Rebecca </w:t>
      </w:r>
      <w:proofErr w:type="spellStart"/>
      <w:r>
        <w:t>Leber</w:t>
      </w:r>
      <w:proofErr w:type="spellEnd"/>
      <w:r>
        <w:t xml:space="preserve"> covers climate change for Vox. Before joining Vox, she was an environmental reporter at Mother Jones, where her investigations exposed government corruption and fossil fuel industry disinformation. She has worked as a staff writer at Grist, The New Republic, and ThinkProgress. A dozen more outlets have published her work over her decade as a climate journalist. "A last chance for US climate action: Democrats’ Build Back Better and infrastructure bills." Vox, 7 Oct. 2021, www.vox.com/22685920/democrats-infrastructure-build-back-better-climate-change.</w:t>
      </w:r>
    </w:p>
    <w:p w14:paraId="19D8C01B" w14:textId="6229BD14" w:rsidR="004D5FD7" w:rsidRDefault="004D5FD7" w:rsidP="004D5FD7">
      <w:pPr>
        <w:rPr>
          <w:rStyle w:val="StyleUnderline"/>
        </w:rPr>
      </w:pPr>
      <w:r w:rsidRPr="00D81AD9">
        <w:rPr>
          <w:rStyle w:val="StyleUnderline"/>
          <w:highlight w:val="cyan"/>
        </w:rPr>
        <w:t>The</w:t>
      </w:r>
      <w:r w:rsidRPr="0009159F">
        <w:rPr>
          <w:rStyle w:val="StyleUnderline"/>
        </w:rPr>
        <w:t xml:space="preserve"> </w:t>
      </w:r>
      <w:r w:rsidRPr="00D81AD9">
        <w:rPr>
          <w:rStyle w:val="StyleUnderline"/>
          <w:highlight w:val="cyan"/>
        </w:rPr>
        <w:t>United States</w:t>
      </w:r>
      <w:r w:rsidRPr="0009159F">
        <w:rPr>
          <w:rStyle w:val="StyleUnderline"/>
        </w:rPr>
        <w:t xml:space="preserve"> — the largest carbon polluter in history — </w:t>
      </w:r>
      <w:r w:rsidRPr="00D81AD9">
        <w:rPr>
          <w:rStyle w:val="Emphasis"/>
          <w:highlight w:val="cyan"/>
        </w:rPr>
        <w:t>is closer than it’s ever been to</w:t>
      </w:r>
      <w:r w:rsidRPr="0009159F">
        <w:rPr>
          <w:rStyle w:val="Emphasis"/>
        </w:rPr>
        <w:t xml:space="preserve"> taking sweeping and </w:t>
      </w:r>
      <w:r w:rsidRPr="00D81AD9">
        <w:rPr>
          <w:rStyle w:val="Emphasis"/>
          <w:highlight w:val="cyan"/>
        </w:rPr>
        <w:t>lasting action on the climate</w:t>
      </w:r>
      <w:r w:rsidRPr="0009159F">
        <w:rPr>
          <w:rStyle w:val="Emphasis"/>
        </w:rPr>
        <w:t xml:space="preserve"> crisis.</w:t>
      </w:r>
      <w:r>
        <w:rPr>
          <w:rStyle w:val="StyleUnderline"/>
        </w:rPr>
        <w:t xml:space="preserve"> </w:t>
      </w:r>
      <w:r w:rsidRPr="0009159F">
        <w:rPr>
          <w:rStyle w:val="StyleUnderline"/>
        </w:rPr>
        <w:t xml:space="preserve">The bad news is that </w:t>
      </w:r>
      <w:r w:rsidRPr="00D81AD9">
        <w:rPr>
          <w:rStyle w:val="StyleUnderline"/>
          <w:highlight w:val="cyan"/>
        </w:rPr>
        <w:t>if Dem</w:t>
      </w:r>
      <w:r w:rsidRPr="0009159F">
        <w:rPr>
          <w:rStyle w:val="StyleUnderline"/>
        </w:rPr>
        <w:t>ocrat</w:t>
      </w:r>
      <w:r w:rsidRPr="00D81AD9">
        <w:rPr>
          <w:rStyle w:val="StyleUnderline"/>
          <w:highlight w:val="cyan"/>
        </w:rPr>
        <w:t>s</w:t>
      </w:r>
      <w:r w:rsidRPr="0009159F">
        <w:rPr>
          <w:rStyle w:val="StyleUnderline"/>
        </w:rPr>
        <w:t xml:space="preserve"> </w:t>
      </w:r>
      <w:r w:rsidRPr="00D81AD9">
        <w:rPr>
          <w:rStyle w:val="StyleUnderline"/>
          <w:highlight w:val="cyan"/>
        </w:rPr>
        <w:t>can’t pull it off</w:t>
      </w:r>
      <w:r w:rsidRPr="0009159F">
        <w:rPr>
          <w:rStyle w:val="StyleUnderline"/>
        </w:rPr>
        <w:t xml:space="preserve">, </w:t>
      </w:r>
      <w:r w:rsidRPr="00D81AD9">
        <w:rPr>
          <w:rStyle w:val="StyleUnderline"/>
          <w:highlight w:val="cyan"/>
        </w:rPr>
        <w:t>they may never</w:t>
      </w:r>
      <w:r w:rsidRPr="0009159F">
        <w:rPr>
          <w:rStyle w:val="StyleUnderline"/>
        </w:rPr>
        <w:t xml:space="preserve"> </w:t>
      </w:r>
      <w:r w:rsidRPr="00D81AD9">
        <w:rPr>
          <w:rStyle w:val="StyleUnderline"/>
          <w:highlight w:val="cyan"/>
        </w:rPr>
        <w:t>get another opportunity</w:t>
      </w:r>
      <w:r w:rsidRPr="0009159F">
        <w:rPr>
          <w:rStyle w:val="StyleUnderline"/>
        </w:rPr>
        <w:t xml:space="preserve"> like this — and </w:t>
      </w:r>
      <w:r w:rsidRPr="00D81AD9">
        <w:rPr>
          <w:rStyle w:val="Emphasis"/>
          <w:highlight w:val="cyan"/>
        </w:rPr>
        <w:t>the planet certainly won’t</w:t>
      </w:r>
      <w:r w:rsidRPr="0009159F">
        <w:rPr>
          <w:rStyle w:val="StyleUnderline"/>
        </w:rPr>
        <w:t>.</w:t>
      </w:r>
      <w:r>
        <w:rPr>
          <w:rStyle w:val="StyleUnderline"/>
        </w:rPr>
        <w:t xml:space="preserve"> </w:t>
      </w:r>
      <w:r w:rsidRPr="00D81AD9">
        <w:rPr>
          <w:rStyle w:val="StyleUnderline"/>
        </w:rPr>
        <w:t>Democratic leaders are trying to pass two major pieces of legislation</w:t>
      </w:r>
      <w:r w:rsidRPr="00D81AD9">
        <w:rPr>
          <w:sz w:val="16"/>
        </w:rPr>
        <w:t xml:space="preserve"> — the $1 trillion bipartisan infrastructure bill and the up to $3.5 trillion Build Back Better Act — </w:t>
      </w:r>
      <w:r w:rsidRPr="00D81AD9">
        <w:rPr>
          <w:rStyle w:val="StyleUnderline"/>
        </w:rPr>
        <w:t>that they say can slash US pollution by up to 45 percent in the coming decad</w:t>
      </w:r>
      <w:r w:rsidRPr="00D81AD9">
        <w:rPr>
          <w:sz w:val="16"/>
        </w:rPr>
        <w:t xml:space="preserve">e. In the outlined Build Back Better Act, Congress would flex its power to transform the electricity sector so that it runs on mostly clean energy, steer the transportation sector toward electric vehicles, and finally take action on methane pollution, one of the most harmful greenhouse gases. But there have been many recent moments when the precarious </w:t>
      </w:r>
      <w:proofErr w:type="spellStart"/>
      <w:r w:rsidRPr="00D81AD9">
        <w:rPr>
          <w:sz w:val="16"/>
        </w:rPr>
        <w:t>dealmaking</w:t>
      </w:r>
      <w:proofErr w:type="spellEnd"/>
      <w:r w:rsidRPr="00D81AD9">
        <w:rPr>
          <w:sz w:val="16"/>
        </w:rPr>
        <w:t xml:space="preserve"> in Congress seemed close to falling apart. </w:t>
      </w:r>
      <w:r w:rsidRPr="00D81AD9">
        <w:rPr>
          <w:rStyle w:val="StyleUnderline"/>
        </w:rPr>
        <w:t>One of the biggest sticking points has been with West Virginia Sen. Joe Manchin, who has questioned the party’s approach to passing both bills simultaneously. “What’s the urgency that we have?” Manchin asked on CNN’s State of the Union in late September.</w:t>
      </w:r>
      <w:r>
        <w:rPr>
          <w:rStyle w:val="StyleUnderline"/>
        </w:rPr>
        <w:t xml:space="preserve"> </w:t>
      </w:r>
      <w:r w:rsidRPr="00D81AD9">
        <w:rPr>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proofErr w:type="gramStart"/>
      <w:r w:rsidRPr="00D81AD9">
        <w:rPr>
          <w:rStyle w:val="StyleUnderline"/>
        </w:rPr>
        <w:t>So</w:t>
      </w:r>
      <w:proofErr w:type="gramEnd"/>
      <w:r w:rsidRPr="00D81AD9">
        <w:rPr>
          <w:rStyle w:val="StyleUnderline"/>
        </w:rPr>
        <w:t xml:space="preserve"> what is the urgency?</w:t>
      </w:r>
      <w:r>
        <w:rPr>
          <w:rStyle w:val="StyleUnderline"/>
        </w:rPr>
        <w:t xml:space="preserve"> </w:t>
      </w:r>
      <w:r w:rsidRPr="00D81AD9">
        <w:rPr>
          <w:rStyle w:val="StyleUnderline"/>
          <w:highlight w:val="cyan"/>
        </w:rPr>
        <w:t>Dem</w:t>
      </w:r>
      <w:r w:rsidRPr="00D81AD9">
        <w:rPr>
          <w:rStyle w:val="StyleUnderline"/>
        </w:rPr>
        <w:t>ocrat</w:t>
      </w:r>
      <w:r w:rsidRPr="00D81AD9">
        <w:rPr>
          <w:rStyle w:val="StyleUnderline"/>
          <w:highlight w:val="cyan"/>
        </w:rPr>
        <w:t>s</w:t>
      </w:r>
      <w:r w:rsidRPr="00D81AD9">
        <w:rPr>
          <w:rStyle w:val="StyleUnderline"/>
        </w:rPr>
        <w:t xml:space="preserve"> </w:t>
      </w:r>
      <w:r w:rsidRPr="00D81AD9">
        <w:rPr>
          <w:rStyle w:val="StyleUnderline"/>
          <w:highlight w:val="cyan"/>
        </w:rPr>
        <w:t>only</w:t>
      </w:r>
      <w:r w:rsidRPr="00D81AD9">
        <w:rPr>
          <w:rStyle w:val="StyleUnderline"/>
        </w:rPr>
        <w:t xml:space="preserve"> </w:t>
      </w:r>
      <w:r w:rsidRPr="00D81AD9">
        <w:rPr>
          <w:rStyle w:val="StyleUnderline"/>
          <w:highlight w:val="cyan"/>
        </w:rPr>
        <w:t>have</w:t>
      </w:r>
      <w:r w:rsidRPr="00D81AD9">
        <w:rPr>
          <w:rStyle w:val="StyleUnderline"/>
        </w:rPr>
        <w:t xml:space="preserve"> </w:t>
      </w:r>
      <w:r w:rsidRPr="00D81AD9">
        <w:rPr>
          <w:rStyle w:val="Emphasis"/>
          <w:highlight w:val="cyan"/>
        </w:rPr>
        <w:t>one year before</w:t>
      </w:r>
      <w:r w:rsidRPr="00D81AD9">
        <w:rPr>
          <w:rStyle w:val="Emphasis"/>
        </w:rPr>
        <w:t xml:space="preserve"> </w:t>
      </w:r>
      <w:r w:rsidRPr="00D81AD9">
        <w:rPr>
          <w:rStyle w:val="Emphasis"/>
          <w:highlight w:val="cyan"/>
        </w:rPr>
        <w:t>midterm</w:t>
      </w:r>
      <w:r w:rsidRPr="00D81AD9">
        <w:rPr>
          <w:rStyle w:val="Emphasis"/>
        </w:rPr>
        <w:t xml:space="preserve"> </w:t>
      </w:r>
      <w:r w:rsidRPr="00D81AD9">
        <w:rPr>
          <w:rStyle w:val="Emphasis"/>
          <w:highlight w:val="cyan"/>
        </w:rPr>
        <w:t>elections</w:t>
      </w:r>
      <w:r w:rsidRPr="00D81AD9">
        <w:rPr>
          <w:rStyle w:val="Emphasis"/>
        </w:rPr>
        <w:t xml:space="preserve"> </w:t>
      </w:r>
      <w:r w:rsidRPr="00D81AD9">
        <w:rPr>
          <w:rStyle w:val="Emphasis"/>
          <w:highlight w:val="cyan"/>
        </w:rPr>
        <w:t>could take away their</w:t>
      </w:r>
      <w:r w:rsidRPr="00D81AD9">
        <w:rPr>
          <w:rStyle w:val="Emphasis"/>
        </w:rPr>
        <w:t xml:space="preserve"> narrow </w:t>
      </w:r>
      <w:r w:rsidRPr="00D81AD9">
        <w:rPr>
          <w:rStyle w:val="Emphasis"/>
          <w:highlight w:val="cyan"/>
        </w:rPr>
        <w:t>majorities</w:t>
      </w:r>
      <w:r w:rsidRPr="00D81AD9">
        <w:rPr>
          <w:rStyle w:val="StyleUnderline"/>
        </w:rPr>
        <w:t xml:space="preserve"> in the House and Senate. That would leave them </w:t>
      </w:r>
      <w:r w:rsidRPr="00D81AD9">
        <w:rPr>
          <w:rStyle w:val="StyleUnderline"/>
          <w:highlight w:val="cyan"/>
        </w:rPr>
        <w:t>powerless</w:t>
      </w:r>
      <w:r w:rsidRPr="00D81AD9">
        <w:rPr>
          <w:rStyle w:val="StyleUnderline"/>
        </w:rPr>
        <w:t xml:space="preserve"> </w:t>
      </w:r>
      <w:r w:rsidRPr="00D81AD9">
        <w:rPr>
          <w:rStyle w:val="StyleUnderline"/>
          <w:highlight w:val="cyan"/>
        </w:rPr>
        <w:t>to pass</w:t>
      </w:r>
      <w:r w:rsidRPr="00D81AD9">
        <w:rPr>
          <w:rStyle w:val="StyleUnderline"/>
        </w:rPr>
        <w:t xml:space="preserve"> any </w:t>
      </w:r>
      <w:r w:rsidRPr="00D81AD9">
        <w:rPr>
          <w:rStyle w:val="StyleUnderline"/>
          <w:highlight w:val="cyan"/>
        </w:rPr>
        <w:t>legislation</w:t>
      </w:r>
      <w:r w:rsidRPr="00D81AD9">
        <w:rPr>
          <w:rStyle w:val="StyleUnderline"/>
        </w:rPr>
        <w:t xml:space="preserve"> without help from Republicans.</w:t>
      </w:r>
      <w:r>
        <w:rPr>
          <w:rStyle w:val="StyleUnderline"/>
        </w:rPr>
        <w:t xml:space="preserve"> </w:t>
      </w:r>
      <w:r w:rsidRPr="00D81AD9">
        <w:rPr>
          <w:sz w:val="16"/>
        </w:rPr>
        <w:t xml:space="preserve">At the same time, </w:t>
      </w:r>
      <w:r w:rsidRPr="00D81AD9">
        <w:rPr>
          <w:rStyle w:val="StyleUnderline"/>
          <w:highlight w:val="cyan"/>
        </w:rPr>
        <w:t>the planet faces a</w:t>
      </w:r>
      <w:r w:rsidRPr="00D81AD9">
        <w:rPr>
          <w:rStyle w:val="StyleUnderline"/>
        </w:rPr>
        <w:t xml:space="preserve"> rapidly </w:t>
      </w:r>
      <w:r w:rsidRPr="00D81AD9">
        <w:rPr>
          <w:rStyle w:val="StyleUnderline"/>
          <w:highlight w:val="cyan"/>
        </w:rPr>
        <w:t xml:space="preserve">closing window to </w:t>
      </w:r>
      <w:r w:rsidRPr="00D81AD9">
        <w:rPr>
          <w:rStyle w:val="Emphasis"/>
          <w:highlight w:val="cyan"/>
        </w:rPr>
        <w:t>avert the worst catastrophes</w:t>
      </w:r>
      <w:r w:rsidRPr="00D81AD9">
        <w:rPr>
          <w:rStyle w:val="Emphasis"/>
        </w:rPr>
        <w:t xml:space="preserve"> </w:t>
      </w:r>
      <w:r w:rsidRPr="00D81AD9">
        <w:rPr>
          <w:rStyle w:val="Emphasis"/>
          <w:highlight w:val="cyan"/>
        </w:rPr>
        <w:t>of</w:t>
      </w:r>
      <w:r w:rsidRPr="00D81AD9">
        <w:rPr>
          <w:rStyle w:val="Emphasis"/>
        </w:rPr>
        <w:t xml:space="preserve"> global </w:t>
      </w:r>
      <w:r w:rsidRPr="00D81AD9">
        <w:rPr>
          <w:rStyle w:val="Emphasis"/>
          <w:highlight w:val="cyan"/>
        </w:rPr>
        <w:t>warming</w:t>
      </w:r>
      <w:r w:rsidRPr="00D81AD9">
        <w:rPr>
          <w:rStyle w:val="StyleUnderline"/>
        </w:rPr>
        <w:t xml:space="preserve">. </w:t>
      </w:r>
      <w:r w:rsidRPr="00D81AD9">
        <w:rPr>
          <w:rStyle w:val="Emphasis"/>
          <w:highlight w:val="cyan"/>
        </w:rPr>
        <w:t>Every fraction of a degree</w:t>
      </w:r>
      <w:r w:rsidRPr="00D81AD9">
        <w:rPr>
          <w:rStyle w:val="Emphasis"/>
        </w:rPr>
        <w:t xml:space="preserve"> </w:t>
      </w:r>
      <w:r w:rsidRPr="00D81AD9">
        <w:rPr>
          <w:rStyle w:val="Emphasis"/>
          <w:highlight w:val="cyan"/>
        </w:rPr>
        <w:t>will</w:t>
      </w:r>
      <w:r w:rsidRPr="00D81AD9">
        <w:rPr>
          <w:rStyle w:val="StyleUnderline"/>
        </w:rPr>
        <w:t xml:space="preserve"> </w:t>
      </w:r>
      <w:r w:rsidRPr="00D81AD9">
        <w:rPr>
          <w:rStyle w:val="StyleUnderline"/>
          <w:highlight w:val="cyan"/>
        </w:rPr>
        <w:t xml:space="preserve">translate into </w:t>
      </w:r>
      <w:r w:rsidRPr="00D81AD9">
        <w:rPr>
          <w:rStyle w:val="Emphasis"/>
          <w:highlight w:val="cyan"/>
        </w:rPr>
        <w:t>lives</w:t>
      </w:r>
      <w:r w:rsidRPr="00D81AD9">
        <w:rPr>
          <w:rStyle w:val="Emphasis"/>
        </w:rPr>
        <w:t xml:space="preserve"> and livelihoods </w:t>
      </w:r>
      <w:r w:rsidRPr="00D81AD9">
        <w:rPr>
          <w:rStyle w:val="Emphasis"/>
          <w:highlight w:val="cyan"/>
        </w:rPr>
        <w:t>lost.</w:t>
      </w:r>
      <w:r w:rsidRPr="00D81AD9">
        <w:rPr>
          <w:rStyle w:val="Emphasis"/>
        </w:rPr>
        <w:t xml:space="preserve"> </w:t>
      </w:r>
      <w:r w:rsidRPr="00D81AD9">
        <w:rPr>
          <w:rStyle w:val="StyleUnderline"/>
        </w:rPr>
        <w:t xml:space="preserve">The world can’t afford another decade of American inaction, and </w:t>
      </w:r>
      <w:r w:rsidRPr="00D81AD9">
        <w:rPr>
          <w:rStyle w:val="Emphasis"/>
          <w:highlight w:val="cyan"/>
        </w:rPr>
        <w:t>what Congress does next</w:t>
      </w:r>
      <w:r w:rsidRPr="00D81AD9">
        <w:rPr>
          <w:rStyle w:val="Emphasis"/>
        </w:rPr>
        <w:t xml:space="preserve"> </w:t>
      </w:r>
      <w:r w:rsidRPr="00D81AD9">
        <w:rPr>
          <w:rStyle w:val="Emphasis"/>
          <w:highlight w:val="cyan"/>
        </w:rPr>
        <w:t>will</w:t>
      </w:r>
      <w:r w:rsidRPr="00D81AD9">
        <w:rPr>
          <w:rStyle w:val="Emphasis"/>
        </w:rPr>
        <w:t xml:space="preserve"> help </w:t>
      </w:r>
      <w:r w:rsidRPr="00D81AD9">
        <w:rPr>
          <w:rStyle w:val="Emphasis"/>
          <w:highlight w:val="cyan"/>
        </w:rPr>
        <w:t>determine the future</w:t>
      </w:r>
      <w:r w:rsidRPr="00D81AD9">
        <w:rPr>
          <w:rStyle w:val="Emphasis"/>
        </w:rPr>
        <w:t xml:space="preserve"> of the climate.</w:t>
      </w:r>
      <w:r>
        <w:rPr>
          <w:rStyle w:val="Emphasis"/>
        </w:rPr>
        <w:t xml:space="preserve"> </w:t>
      </w:r>
      <w:r w:rsidRPr="00D81AD9">
        <w:rPr>
          <w:sz w:val="16"/>
        </w:rPr>
        <w:t>A last chance for Democrats Historically, the president’s party loses seats in Congress in midterm elections. Next November, Democrats could lose their narrow control of Congress if they lose even one Senate seat or more than a few House seats. “</w:t>
      </w:r>
      <w:r w:rsidRPr="00D81AD9">
        <w:rPr>
          <w:rStyle w:val="StyleUnderline"/>
        </w:rPr>
        <w:t>The middle of that Venn diagram — when we have leaders who care about science and we still have that window of opportunity — is now,” said Lena Moffitt, campaign director at the climate advocacy group Evergreen Action.</w:t>
      </w:r>
      <w:r>
        <w:rPr>
          <w:rStyle w:val="StyleUnderline"/>
        </w:rPr>
        <w:t xml:space="preserve"> </w:t>
      </w:r>
      <w:r w:rsidRPr="00D81AD9">
        <w:rPr>
          <w:sz w:val="16"/>
        </w:rPr>
        <w:t xml:space="preserve">Democrats in Congress are also relying on a roughly once-a-year process, known as budget reconciliation, to try and push the Build Back Better Act through the Senate. Reconciliation allows them to pass a budget with a simple majority, instead of the 60 votes that are usually required in the Senate. </w:t>
      </w:r>
      <w:r w:rsidRPr="00897159">
        <w:rPr>
          <w:rStyle w:val="StyleUnderline"/>
          <w:highlight w:val="cyan"/>
        </w:rPr>
        <w:t>There might not be time</w:t>
      </w:r>
      <w:r w:rsidRPr="00D81AD9">
        <w:rPr>
          <w:rStyle w:val="StyleUnderline"/>
        </w:rPr>
        <w:t xml:space="preserve"> </w:t>
      </w:r>
      <w:r w:rsidRPr="00897159">
        <w:rPr>
          <w:rStyle w:val="StyleUnderline"/>
          <w:highlight w:val="cyan"/>
        </w:rPr>
        <w:t>or</w:t>
      </w:r>
      <w:r w:rsidRPr="00D81AD9">
        <w:rPr>
          <w:rStyle w:val="StyleUnderline"/>
        </w:rPr>
        <w:t xml:space="preserve"> political </w:t>
      </w:r>
      <w:r w:rsidRPr="00897159">
        <w:rPr>
          <w:rStyle w:val="StyleUnderline"/>
          <w:highlight w:val="cyan"/>
        </w:rPr>
        <w:t>will</w:t>
      </w:r>
      <w:r w:rsidRPr="00D81AD9">
        <w:rPr>
          <w:rStyle w:val="StyleUnderline"/>
        </w:rPr>
        <w:t xml:space="preserve"> to make a similar move </w:t>
      </w:r>
      <w:r w:rsidRPr="00897159">
        <w:rPr>
          <w:rStyle w:val="StyleUnderline"/>
          <w:highlight w:val="cyan"/>
        </w:rPr>
        <w:t>in</w:t>
      </w:r>
      <w:r w:rsidRPr="00D81AD9">
        <w:rPr>
          <w:rStyle w:val="StyleUnderline"/>
        </w:rPr>
        <w:t xml:space="preserve"> 20</w:t>
      </w:r>
      <w:r w:rsidRPr="00897159">
        <w:rPr>
          <w:rStyle w:val="StyleUnderline"/>
          <w:highlight w:val="cyan"/>
        </w:rPr>
        <w:t>22</w:t>
      </w:r>
      <w:r w:rsidRPr="00D81AD9">
        <w:rPr>
          <w:rStyle w:val="StyleUnderline"/>
        </w:rPr>
        <w:t>. And some Democrats remain unwilling to eliminate the Senate filibuster, which is the other way they could pass progressive policies.</w:t>
      </w:r>
      <w:r>
        <w:rPr>
          <w:rStyle w:val="StyleUnderline"/>
        </w:rPr>
        <w:t xml:space="preserve"> </w:t>
      </w:r>
      <w:r w:rsidRPr="00D81AD9">
        <w:rPr>
          <w:sz w:val="16"/>
        </w:rPr>
        <w:t xml:space="preserve">In short, if the historical pattern holds, </w:t>
      </w:r>
      <w:r w:rsidRPr="00D81AD9">
        <w:rPr>
          <w:rStyle w:val="StyleUnderline"/>
        </w:rPr>
        <w:t xml:space="preserve">Democrats may not get another chance under President Biden — </w:t>
      </w:r>
      <w:r w:rsidRPr="00D81AD9">
        <w:rPr>
          <w:rStyle w:val="Emphasis"/>
        </w:rPr>
        <w:t>or even this decade</w:t>
      </w:r>
      <w:r w:rsidRPr="00D81AD9">
        <w:rPr>
          <w:rStyle w:val="StyleUnderline"/>
        </w:rPr>
        <w:t xml:space="preserve"> — to take </w:t>
      </w:r>
      <w:r w:rsidRPr="00D81AD9">
        <w:rPr>
          <w:rStyle w:val="Emphasis"/>
        </w:rPr>
        <w:t>serious action on climate</w:t>
      </w:r>
      <w:r w:rsidRPr="00D81AD9">
        <w:rPr>
          <w:rStyle w:val="StyleUnderline"/>
        </w:rPr>
        <w:t xml:space="preserve">. Some </w:t>
      </w:r>
      <w:r w:rsidRPr="00897159">
        <w:rPr>
          <w:rStyle w:val="StyleUnderline"/>
          <w:highlight w:val="cyan"/>
        </w:rPr>
        <w:t>Republicans</w:t>
      </w:r>
      <w:r w:rsidRPr="00D81AD9">
        <w:rPr>
          <w:rStyle w:val="StyleUnderline"/>
        </w:rPr>
        <w:t xml:space="preserve"> have been hinting at taking climate change more seriously, but much of the party’s leadership </w:t>
      </w:r>
      <w:r w:rsidRPr="00897159">
        <w:rPr>
          <w:rStyle w:val="StyleUnderline"/>
          <w:highlight w:val="cyan"/>
        </w:rPr>
        <w:t>continues to</w:t>
      </w:r>
      <w:r w:rsidRPr="00D81AD9">
        <w:rPr>
          <w:rStyle w:val="StyleUnderline"/>
        </w:rPr>
        <w:t xml:space="preserve"> downplay and </w:t>
      </w:r>
      <w:r w:rsidRPr="00897159">
        <w:rPr>
          <w:rStyle w:val="StyleUnderline"/>
          <w:highlight w:val="cyan"/>
        </w:rPr>
        <w:t>deny climate science</w:t>
      </w:r>
      <w:r w:rsidRPr="00D81AD9">
        <w:rPr>
          <w:rStyle w:val="StyleUnderline"/>
        </w:rPr>
        <w:t>.</w:t>
      </w:r>
      <w:r>
        <w:rPr>
          <w:rStyle w:val="StyleUnderline"/>
        </w:rPr>
        <w:t xml:space="preserve"> </w:t>
      </w:r>
      <w:r w:rsidRPr="00D81AD9">
        <w:rPr>
          <w:rStyle w:val="StyleUnderline"/>
        </w:rPr>
        <w:t xml:space="preserve">The next time the US has an opening like this, climate change will likely be </w:t>
      </w:r>
      <w:r w:rsidRPr="00D81AD9">
        <w:rPr>
          <w:rStyle w:val="Emphasis"/>
        </w:rPr>
        <w:t>dramatically worse — and that much harder to stop.</w:t>
      </w:r>
      <w:r>
        <w:rPr>
          <w:rStyle w:val="Emphasis"/>
        </w:rPr>
        <w:t xml:space="preserve"> </w:t>
      </w:r>
      <w:r w:rsidRPr="00D81AD9">
        <w:rPr>
          <w:sz w:val="16"/>
        </w:rPr>
        <w:t xml:space="preserve">A flooded street of shops at night reflecting the lights in the water. Hurricane Ida caused record flooding in New Jersey in September. Climate change is already intensifying extreme weather such as tropical storms and heat waves. Anadolu Agency via Getty Images The best chance for the global climate </w:t>
      </w:r>
      <w:proofErr w:type="spellStart"/>
      <w:r w:rsidRPr="00D81AD9">
        <w:rPr>
          <w:sz w:val="16"/>
        </w:rPr>
        <w:t>Climate</w:t>
      </w:r>
      <w:proofErr w:type="spellEnd"/>
      <w:r w:rsidRPr="00D81AD9">
        <w:rPr>
          <w:sz w:val="16"/>
        </w:rPr>
        <w:t xml:space="preserve"> scientists have warned that once the atmosphere warms more than 1.5 degrees Celsius, we will live in a drastically changed world. If countries, corporations, and individuals don’t take immediate action to reduce pollution, the world may hit that grim milestone in just 10 years. </w:t>
      </w:r>
      <w:r w:rsidRPr="00D81AD9">
        <w:rPr>
          <w:rStyle w:val="StyleUnderline"/>
        </w:rPr>
        <w:t xml:space="preserve">Over the long term, if the world continues on its current polluting path, the world will warm more than double that amount, </w:t>
      </w:r>
      <w:r w:rsidRPr="00D81AD9">
        <w:rPr>
          <w:rStyle w:val="Emphasis"/>
        </w:rPr>
        <w:t>risking catastrophes humanity has never had to confront</w:t>
      </w:r>
      <w:r w:rsidRPr="00D81AD9">
        <w:rPr>
          <w:rStyle w:val="StyleUnderline"/>
        </w:rPr>
        <w:t>. The window to chart a new course is rapidly closing.</w:t>
      </w:r>
      <w:r>
        <w:rPr>
          <w:rStyle w:val="StyleUnderline"/>
        </w:rPr>
        <w:t xml:space="preserve"> </w:t>
      </w:r>
      <w:r w:rsidRPr="00D81AD9">
        <w:rPr>
          <w:rStyle w:val="StyleUnderline"/>
        </w:rPr>
        <w:t xml:space="preserve">And </w:t>
      </w:r>
      <w:r w:rsidRPr="00897159">
        <w:rPr>
          <w:rStyle w:val="StyleUnderline"/>
          <w:highlight w:val="cyan"/>
        </w:rPr>
        <w:t>the world’s</w:t>
      </w:r>
      <w:r w:rsidRPr="00D81AD9">
        <w:rPr>
          <w:rStyle w:val="StyleUnderline"/>
        </w:rPr>
        <w:t xml:space="preserve"> “</w:t>
      </w:r>
      <w:r w:rsidRPr="00897159">
        <w:rPr>
          <w:rStyle w:val="Emphasis"/>
          <w:highlight w:val="cyan"/>
        </w:rPr>
        <w:t>last, best chance”</w:t>
      </w:r>
      <w:r w:rsidRPr="00D81AD9">
        <w:rPr>
          <w:rStyle w:val="StyleUnderline"/>
        </w:rPr>
        <w:t xml:space="preserve"> </w:t>
      </w:r>
      <w:r w:rsidRPr="00897159">
        <w:rPr>
          <w:rStyle w:val="StyleUnderline"/>
          <w:highlight w:val="cyan"/>
        </w:rPr>
        <w:t>to take</w:t>
      </w:r>
      <w:r w:rsidRPr="00D81AD9">
        <w:rPr>
          <w:rStyle w:val="StyleUnderline"/>
        </w:rPr>
        <w:t xml:space="preserve"> decisive </w:t>
      </w:r>
      <w:r w:rsidRPr="00897159">
        <w:rPr>
          <w:rStyle w:val="StyleUnderline"/>
          <w:highlight w:val="cyan"/>
        </w:rPr>
        <w:t xml:space="preserve">collective action </w:t>
      </w:r>
      <w:r w:rsidRPr="00897159">
        <w:rPr>
          <w:rStyle w:val="Emphasis"/>
          <w:highlight w:val="cyan"/>
        </w:rPr>
        <w:t>is less than a month awa</w:t>
      </w:r>
      <w:r w:rsidRPr="00D81AD9">
        <w:rPr>
          <w:rStyle w:val="Emphasis"/>
        </w:rPr>
        <w:t>y</w:t>
      </w:r>
      <w:r w:rsidRPr="00D81AD9">
        <w:rPr>
          <w:rStyle w:val="StyleUnderline"/>
        </w:rPr>
        <w:t xml:space="preserve">, </w:t>
      </w:r>
      <w:r w:rsidRPr="00897159">
        <w:rPr>
          <w:rStyle w:val="StyleUnderline"/>
          <w:highlight w:val="cyan"/>
        </w:rPr>
        <w:t>as</w:t>
      </w:r>
      <w:r w:rsidRPr="00D81AD9">
        <w:rPr>
          <w:sz w:val="16"/>
        </w:rPr>
        <w:t xml:space="preserve"> John Kerry, who serves as President Biden’s climate envoy, has said. In early November, world </w:t>
      </w:r>
      <w:r w:rsidRPr="00897159">
        <w:rPr>
          <w:rStyle w:val="StyleUnderline"/>
          <w:highlight w:val="cyan"/>
        </w:rPr>
        <w:t>governments</w:t>
      </w:r>
      <w:r w:rsidRPr="00D81AD9">
        <w:rPr>
          <w:rStyle w:val="StyleUnderline"/>
        </w:rPr>
        <w:t xml:space="preserve"> will </w:t>
      </w:r>
      <w:r w:rsidRPr="00897159">
        <w:rPr>
          <w:rStyle w:val="StyleUnderline"/>
          <w:highlight w:val="cyan"/>
        </w:rPr>
        <w:t>gather</w:t>
      </w:r>
      <w:r w:rsidRPr="00D81AD9">
        <w:rPr>
          <w:rStyle w:val="StyleUnderline"/>
        </w:rPr>
        <w:t xml:space="preserve"> in Glasgow </w:t>
      </w:r>
      <w:r w:rsidRPr="00897159">
        <w:rPr>
          <w:rStyle w:val="StyleUnderline"/>
          <w:highlight w:val="cyan"/>
        </w:rPr>
        <w:t>for the</w:t>
      </w:r>
      <w:r w:rsidRPr="00D81AD9">
        <w:rPr>
          <w:rStyle w:val="StyleUnderline"/>
        </w:rPr>
        <w:t xml:space="preserve"> </w:t>
      </w:r>
      <w:r w:rsidRPr="00897159">
        <w:rPr>
          <w:rStyle w:val="StyleUnderline"/>
          <w:highlight w:val="cyan"/>
        </w:rPr>
        <w:t>U</w:t>
      </w:r>
      <w:r w:rsidRPr="00D81AD9">
        <w:rPr>
          <w:rStyle w:val="StyleUnderline"/>
        </w:rPr>
        <w:t xml:space="preserve">nited </w:t>
      </w:r>
      <w:r w:rsidRPr="00897159">
        <w:rPr>
          <w:rStyle w:val="StyleUnderline"/>
          <w:highlight w:val="cyan"/>
        </w:rPr>
        <w:t>N</w:t>
      </w:r>
      <w:r w:rsidRPr="00D81AD9">
        <w:rPr>
          <w:rStyle w:val="StyleUnderline"/>
        </w:rPr>
        <w:t xml:space="preserve">ations </w:t>
      </w:r>
      <w:r w:rsidRPr="00897159">
        <w:rPr>
          <w:rStyle w:val="StyleUnderline"/>
          <w:highlight w:val="cyan"/>
        </w:rPr>
        <w:t>climate conference</w:t>
      </w:r>
      <w:r w:rsidRPr="00D81AD9">
        <w:rPr>
          <w:rStyle w:val="StyleUnderline"/>
        </w:rPr>
        <w:t>, COP26. Following up on the Paris climate accord, countries will pledge more ambitious pollution targets and tackle the challenge of financing a worldwide transition to clean energy.</w:t>
      </w:r>
      <w:r>
        <w:rPr>
          <w:rStyle w:val="StyleUnderline"/>
        </w:rPr>
        <w:t xml:space="preserve"> </w:t>
      </w:r>
      <w:r w:rsidRPr="00897159">
        <w:rPr>
          <w:rStyle w:val="Emphasis"/>
          <w:highlight w:val="cyan"/>
        </w:rPr>
        <w:t>The US bears the most responsibility</w:t>
      </w:r>
      <w:r w:rsidRPr="00D81AD9">
        <w:rPr>
          <w:rStyle w:val="Emphasis"/>
        </w:rPr>
        <w:t xml:space="preserve"> of any country for global warming</w:t>
      </w:r>
      <w:r w:rsidRPr="00D81AD9">
        <w:rPr>
          <w:sz w:val="16"/>
        </w:rPr>
        <w:t>, having released 20 percent of the world’s greenhouse pollution since 1850. Today, the country ranks second in emissions behind China</w:t>
      </w:r>
      <w:r w:rsidRPr="00D81AD9">
        <w:rPr>
          <w:rStyle w:val="StyleUnderline"/>
        </w:rPr>
        <w:t xml:space="preserve">. </w:t>
      </w:r>
      <w:r w:rsidRPr="00897159">
        <w:rPr>
          <w:rStyle w:val="StyleUnderline"/>
          <w:highlight w:val="cyan"/>
        </w:rPr>
        <w:t>But</w:t>
      </w:r>
      <w:r w:rsidRPr="00D81AD9">
        <w:rPr>
          <w:rStyle w:val="StyleUnderline"/>
        </w:rPr>
        <w:t xml:space="preserve"> the US </w:t>
      </w:r>
      <w:r w:rsidRPr="00897159">
        <w:rPr>
          <w:rStyle w:val="StyleUnderline"/>
          <w:highlight w:val="cyan"/>
        </w:rPr>
        <w:t>also</w:t>
      </w:r>
      <w:r w:rsidRPr="00D81AD9">
        <w:rPr>
          <w:rStyle w:val="StyleUnderline"/>
        </w:rPr>
        <w:t xml:space="preserve"> </w:t>
      </w:r>
      <w:r w:rsidRPr="00897159">
        <w:rPr>
          <w:rStyle w:val="StyleUnderline"/>
          <w:highlight w:val="cyan"/>
        </w:rPr>
        <w:t xml:space="preserve">has the power to </w:t>
      </w:r>
      <w:r w:rsidRPr="00897159">
        <w:rPr>
          <w:rStyle w:val="Emphasis"/>
          <w:highlight w:val="cyan"/>
        </w:rPr>
        <w:t>magnify its impact</w:t>
      </w:r>
      <w:r w:rsidRPr="00897159">
        <w:rPr>
          <w:rStyle w:val="StyleUnderline"/>
          <w:highlight w:val="cyan"/>
        </w:rPr>
        <w:t xml:space="preserve"> if it </w:t>
      </w:r>
      <w:r w:rsidRPr="00897159">
        <w:rPr>
          <w:rStyle w:val="Emphasis"/>
          <w:highlight w:val="cyan"/>
        </w:rPr>
        <w:t>leads by example</w:t>
      </w:r>
      <w:r w:rsidRPr="00897159">
        <w:rPr>
          <w:rStyle w:val="StyleUnderline"/>
          <w:highlight w:val="cyan"/>
        </w:rPr>
        <w:t>,</w:t>
      </w:r>
      <w:r w:rsidRPr="00D81AD9">
        <w:rPr>
          <w:rStyle w:val="StyleUnderline"/>
        </w:rPr>
        <w:t xml:space="preserve"> or if it flexes </w:t>
      </w:r>
      <w:proofErr w:type="gramStart"/>
      <w:r w:rsidRPr="00D81AD9">
        <w:rPr>
          <w:rStyle w:val="StyleUnderline"/>
        </w:rPr>
        <w:t>its</w:t>
      </w:r>
      <w:proofErr w:type="gramEnd"/>
      <w:r w:rsidRPr="00D81AD9">
        <w:rPr>
          <w:rStyle w:val="StyleUnderline"/>
        </w:rPr>
        <w:t xml:space="preserve"> influence on the global economic system, for example by affecting global prices of fossil fuels by ending government subsidies.</w:t>
      </w:r>
      <w:r>
        <w:rPr>
          <w:rStyle w:val="StyleUnderline"/>
        </w:rPr>
        <w:t xml:space="preserve"> </w:t>
      </w:r>
      <w:r w:rsidRPr="00D81AD9">
        <w:rPr>
          <w:sz w:val="16"/>
        </w:rPr>
        <w:t xml:space="preserve">Climate experts say </w:t>
      </w:r>
      <w:r w:rsidRPr="00897159">
        <w:rPr>
          <w:rStyle w:val="StyleUnderline"/>
          <w:highlight w:val="cyan"/>
        </w:rPr>
        <w:t>progress</w:t>
      </w:r>
      <w:r w:rsidRPr="00D81AD9">
        <w:rPr>
          <w:rStyle w:val="StyleUnderline"/>
        </w:rPr>
        <w:t xml:space="preserve"> </w:t>
      </w:r>
      <w:r w:rsidRPr="00897159">
        <w:rPr>
          <w:rStyle w:val="StyleUnderline"/>
          <w:highlight w:val="cyan"/>
        </w:rPr>
        <w:t>at the</w:t>
      </w:r>
      <w:r w:rsidRPr="00D81AD9">
        <w:rPr>
          <w:rStyle w:val="StyleUnderline"/>
        </w:rPr>
        <w:t xml:space="preserve"> COP26 </w:t>
      </w:r>
      <w:r w:rsidRPr="00897159">
        <w:rPr>
          <w:rStyle w:val="StyleUnderline"/>
          <w:highlight w:val="cyan"/>
        </w:rPr>
        <w:t>conference</w:t>
      </w:r>
      <w:r w:rsidRPr="00D81AD9">
        <w:rPr>
          <w:rStyle w:val="StyleUnderline"/>
        </w:rPr>
        <w:t xml:space="preserve"> </w:t>
      </w:r>
      <w:r w:rsidRPr="00897159">
        <w:rPr>
          <w:rStyle w:val="Emphasis"/>
          <w:highlight w:val="cyan"/>
        </w:rPr>
        <w:t>depends on the United States proving it can do its part</w:t>
      </w:r>
      <w:r w:rsidRPr="00D81AD9">
        <w:rPr>
          <w:rStyle w:val="StyleUnderline"/>
        </w:rPr>
        <w:t>, for</w:t>
      </w:r>
      <w:r w:rsidRPr="00D81AD9">
        <w:rPr>
          <w:sz w:val="16"/>
        </w:rPr>
        <w:t xml:space="preserve"> symbolic as well as practical reasons. This is the first year the US officially returns to global negotiations after former President Donald Trump withdrew the country from the Paris climate accord. </w:t>
      </w:r>
      <w:r w:rsidRPr="00D81AD9">
        <w:rPr>
          <w:rStyle w:val="StyleUnderline"/>
        </w:rPr>
        <w:t>Now, Biden has to lead by example by showing that the country can swiftly change direction for good, demonstrating progress on its national pledge of cutting emissions 50 to 52 percent by 2030</w:t>
      </w:r>
      <w:r w:rsidRPr="00D81AD9">
        <w:rPr>
          <w:sz w:val="16"/>
        </w:rPr>
        <w:t xml:space="preserve">. “There is this sense of exhaustion about how long </w:t>
      </w:r>
      <w:proofErr w:type="gramStart"/>
      <w:r w:rsidRPr="00D81AD9">
        <w:rPr>
          <w:sz w:val="16"/>
        </w:rPr>
        <w:t>is it</w:t>
      </w:r>
      <w:proofErr w:type="gramEnd"/>
      <w:r w:rsidRPr="00D81AD9">
        <w:rPr>
          <w:sz w:val="16"/>
        </w:rPr>
        <w:t xml:space="preserve"> going to take for one of the biggest emitters in the world to do its fair share,” said Rachel </w:t>
      </w:r>
      <w:proofErr w:type="spellStart"/>
      <w:r w:rsidRPr="00D81AD9">
        <w:rPr>
          <w:sz w:val="16"/>
        </w:rPr>
        <w:t>Cleetus</w:t>
      </w:r>
      <w:proofErr w:type="spellEnd"/>
      <w:r w:rsidRPr="00D81AD9">
        <w:rPr>
          <w:sz w:val="16"/>
        </w:rPr>
        <w:t xml:space="preserve">, the clean energy policy director at the Union of Concerned Scientists. It’s unclear whether Congress will deliver on climate-change legislation by the time the international community meets in Glasgow. </w:t>
      </w:r>
      <w:r w:rsidRPr="00D81AD9">
        <w:rPr>
          <w:rStyle w:val="StyleUnderline"/>
        </w:rPr>
        <w:t xml:space="preserve">But any steps forward would send “a very important signal that can really help catalyze more ambition from other countries,” </w:t>
      </w:r>
      <w:proofErr w:type="spellStart"/>
      <w:r w:rsidRPr="00D81AD9">
        <w:rPr>
          <w:rStyle w:val="StyleUnderline"/>
        </w:rPr>
        <w:t>Cleetus</w:t>
      </w:r>
      <w:proofErr w:type="spellEnd"/>
      <w:r w:rsidRPr="00D81AD9">
        <w:rPr>
          <w:rStyle w:val="StyleUnderline"/>
        </w:rPr>
        <w:t xml:space="preserve"> said.</w:t>
      </w:r>
    </w:p>
    <w:p w14:paraId="327EFEA7" w14:textId="292AE0DA" w:rsidR="00C73CEB" w:rsidRDefault="00C73CEB" w:rsidP="00C73CEB">
      <w:pPr>
        <w:pStyle w:val="Heading2"/>
      </w:pPr>
      <w:r>
        <w:t>1NC—</w:t>
      </w:r>
      <w:proofErr w:type="spellStart"/>
      <w:r w:rsidR="001C7DBF">
        <w:t>Underview</w:t>
      </w:r>
      <w:proofErr w:type="spellEnd"/>
    </w:p>
    <w:p w14:paraId="4DDAC56F" w14:textId="4F8E8DC9" w:rsidR="001E7BA7" w:rsidRDefault="001E7BA7" w:rsidP="001E7BA7">
      <w:pPr>
        <w:pStyle w:val="Heading4"/>
      </w:pPr>
      <w:r>
        <w:t>They get theory but it’s not</w:t>
      </w:r>
      <w:r>
        <w:t xml:space="preserve"> </w:t>
      </w:r>
      <w:r>
        <w:rPr>
          <w:u w:val="single"/>
        </w:rPr>
        <w:t xml:space="preserve">always </w:t>
      </w:r>
      <w:r>
        <w:t xml:space="preserve">DTD- 1ar time advantage-, abuse is self-imposed b/c they could always better develop the shell in the 1ar, over-punishment- reading theory cancels out the abuse, and no reason short speech means drop the debater- just get more efficient, short shells already force 2n split </w:t>
      </w:r>
    </w:p>
    <w:p w14:paraId="6D00C81C" w14:textId="35F1565A" w:rsidR="001C7DBF" w:rsidRDefault="00EB46B2" w:rsidP="00EB46B2">
      <w:pPr>
        <w:pStyle w:val="Heading4"/>
      </w:pPr>
      <w:r>
        <w:t xml:space="preserve">NIBS – need to elaborate on what in the 1NC could be considered a NIB before you drop me </w:t>
      </w:r>
      <w:proofErr w:type="spellStart"/>
      <w:r>
        <w:t>fot</w:t>
      </w:r>
      <w:proofErr w:type="spellEnd"/>
      <w:r>
        <w:t xml:space="preserve"> his. </w:t>
      </w:r>
    </w:p>
    <w:p w14:paraId="068A78D1" w14:textId="09498D4C" w:rsidR="001F0A88" w:rsidRDefault="001F0A88" w:rsidP="001F0A88"/>
    <w:p w14:paraId="65BE45E5" w14:textId="336C8AC5" w:rsidR="001F0A88" w:rsidRDefault="001F0A88" w:rsidP="001F0A88">
      <w:pPr>
        <w:pStyle w:val="Heading4"/>
      </w:pPr>
      <w:r>
        <w:t>Open Argument is false—</w:t>
      </w:r>
      <w:proofErr w:type="spellStart"/>
      <w:r>
        <w:t>goodnes</w:t>
      </w:r>
      <w:proofErr w:type="spellEnd"/>
      <w:r>
        <w:t xml:space="preserve"> can be correlated and we can determine pain via slavery for example. </w:t>
      </w:r>
      <w:r w:rsidR="00212EFD">
        <w:t xml:space="preserve">They have to observe that the state of nature is violent anyway to reach their conclusions about Hobbes. </w:t>
      </w:r>
      <w:r w:rsidR="00985E51">
        <w:t>It’s fine if we determine “good is good” as well, governments calculate with util all the time</w:t>
      </w:r>
    </w:p>
    <w:p w14:paraId="66147DBB" w14:textId="69802D70" w:rsidR="00985E51" w:rsidRPr="00985E51" w:rsidRDefault="00C91359" w:rsidP="00C91359">
      <w:pPr>
        <w:pStyle w:val="Heading4"/>
      </w:pPr>
      <w:proofErr w:type="spellStart"/>
      <w:r>
        <w:t>Consequentalism</w:t>
      </w:r>
      <w:proofErr w:type="spellEnd"/>
      <w:r>
        <w:t xml:space="preserve"> doesn’t fail – </w:t>
      </w:r>
      <w:proofErr w:type="spellStart"/>
      <w:r>
        <w:t>butterlfy</w:t>
      </w:r>
      <w:proofErr w:type="spellEnd"/>
      <w:r>
        <w:t xml:space="preserve"> effect wrong, we’d stop calculating at the point of disutility, </w:t>
      </w:r>
      <w:proofErr w:type="spellStart"/>
      <w:r>
        <w:t>oyou</w:t>
      </w:r>
      <w:proofErr w:type="spellEnd"/>
      <w:r>
        <w:t xml:space="preserve"> aren’t held culpable for things you aren’t in your control </w:t>
      </w:r>
      <w:proofErr w:type="gramStart"/>
      <w:r>
        <w:t>e.g.</w:t>
      </w:r>
      <w:proofErr w:type="gramEnd"/>
      <w:r>
        <w:t xml:space="preserve"> us china war, </w:t>
      </w:r>
      <w:proofErr w:type="spellStart"/>
      <w:r>
        <w:t>india</w:t>
      </w:r>
      <w:proofErr w:type="spellEnd"/>
      <w:r>
        <w:t xml:space="preserve"> wouldn’t be held liable for the </w:t>
      </w:r>
      <w:proofErr w:type="spellStart"/>
      <w:r>
        <w:t>billiosns</w:t>
      </w:r>
      <w:proofErr w:type="spellEnd"/>
      <w:r>
        <w:t xml:space="preserve"> dead</w:t>
      </w:r>
    </w:p>
    <w:p w14:paraId="7647907D" w14:textId="77777777" w:rsidR="00C73CEB" w:rsidRDefault="00C73CEB" w:rsidP="004D5FD7">
      <w:pPr>
        <w:rPr>
          <w:rStyle w:val="StyleUnderline"/>
        </w:rPr>
      </w:pPr>
    </w:p>
    <w:p w14:paraId="53C91C33" w14:textId="4DDDC2BD" w:rsidR="00071EC1" w:rsidRDefault="00071EC1" w:rsidP="00451E90">
      <w:pPr>
        <w:pStyle w:val="Heading2"/>
      </w:pPr>
      <w:r>
        <w:t>1NC</w:t>
      </w:r>
      <w:r w:rsidR="00682FF1">
        <w:t>—Framework</w:t>
      </w:r>
    </w:p>
    <w:p w14:paraId="16A15A58" w14:textId="77777777" w:rsidR="00035971" w:rsidRDefault="00035971" w:rsidP="00035971">
      <w:pPr>
        <w:keepNext/>
        <w:keepLines/>
        <w:spacing w:before="40" w:after="0"/>
        <w:outlineLvl w:val="3"/>
        <w:rPr>
          <w:rFonts w:eastAsia="MS Gothic" w:cs="Times New Roman"/>
          <w:b/>
          <w:iCs/>
        </w:rPr>
      </w:pPr>
      <w:r w:rsidRPr="00C53641">
        <w:rPr>
          <w:rFonts w:eastAsia="MS Gothic" w:cs="Times New Roman"/>
          <w:b/>
          <w:iCs/>
        </w:rPr>
        <w:t xml:space="preserve">Use a paradigm of comparative worlds where both debaters must prove </w:t>
      </w:r>
      <w:r>
        <w:rPr>
          <w:rFonts w:eastAsia="MS Gothic" w:cs="Times New Roman"/>
          <w:b/>
          <w:iCs/>
        </w:rPr>
        <w:t>the world of their advocacy</w:t>
      </w:r>
      <w:r w:rsidRPr="00C53641">
        <w:rPr>
          <w:rFonts w:eastAsia="MS Gothic" w:cs="Times New Roman"/>
          <w:b/>
          <w:iCs/>
        </w:rPr>
        <w:t xml:space="preserve"> is </w:t>
      </w:r>
      <w:r>
        <w:rPr>
          <w:rFonts w:eastAsia="MS Gothic" w:cs="Times New Roman"/>
          <w:b/>
          <w:iCs/>
        </w:rPr>
        <w:t>more desirable</w:t>
      </w:r>
      <w:r w:rsidRPr="00C53641">
        <w:rPr>
          <w:rFonts w:eastAsia="MS Gothic" w:cs="Times New Roman"/>
          <w:b/>
          <w:iCs/>
        </w:rPr>
        <w:t xml:space="preserve"> than their opponent’</w:t>
      </w:r>
      <w:r>
        <w:rPr>
          <w:rFonts w:eastAsia="MS Gothic" w:cs="Times New Roman"/>
          <w:b/>
          <w:iCs/>
        </w:rPr>
        <w:t>s. Prefer</w:t>
      </w:r>
    </w:p>
    <w:p w14:paraId="4713A40E" w14:textId="77777777" w:rsidR="00035971" w:rsidRDefault="00035971" w:rsidP="00035971">
      <w:pPr>
        <w:keepNext/>
        <w:keepLines/>
        <w:spacing w:before="40" w:after="0"/>
        <w:outlineLvl w:val="3"/>
        <w:rPr>
          <w:rFonts w:eastAsia="MS Gothic" w:cs="Times New Roman"/>
          <w:b/>
          <w:iCs/>
        </w:rPr>
      </w:pPr>
      <w:r>
        <w:rPr>
          <w:rFonts w:eastAsia="MS Gothic" w:cs="Times New Roman"/>
          <w:b/>
          <w:iCs/>
        </w:rPr>
        <w:t xml:space="preserve">1. Topic education – </w:t>
      </w:r>
      <w:r w:rsidRPr="00C53641">
        <w:rPr>
          <w:rFonts w:eastAsia="MS Gothic" w:cs="Times New Roman"/>
          <w:b/>
          <w:iCs/>
        </w:rPr>
        <w:t>forcing</w:t>
      </w:r>
      <w:r>
        <w:rPr>
          <w:rFonts w:eastAsia="MS Gothic" w:cs="Times New Roman"/>
          <w:b/>
          <w:iCs/>
        </w:rPr>
        <w:t xml:space="preserve"> them to defend a plan requires research about the topic and how it would impact the real world – truth testing allows them to debate purely about the semantics of the resolution which is completely divorced from reality and is not educational</w:t>
      </w:r>
    </w:p>
    <w:p w14:paraId="57898EDE" w14:textId="77777777" w:rsidR="00035971" w:rsidRDefault="00035971" w:rsidP="00035971">
      <w:pPr>
        <w:keepNext/>
        <w:keepLines/>
        <w:spacing w:before="40" w:after="0"/>
        <w:outlineLvl w:val="3"/>
        <w:rPr>
          <w:rFonts w:eastAsia="MS Gothic" w:cs="Times New Roman"/>
          <w:b/>
          <w:iCs/>
        </w:rPr>
      </w:pPr>
      <w:r>
        <w:rPr>
          <w:rFonts w:eastAsia="MS Gothic" w:cs="Times New Roman"/>
          <w:b/>
          <w:iCs/>
        </w:rPr>
        <w:t xml:space="preserve">This outweighs – they made the weighing argument for use – we only have 2 months to discuss the topic which means this form of education is uniquely important and outweighs </w:t>
      </w:r>
      <w:proofErr w:type="spellStart"/>
      <w:r>
        <w:rPr>
          <w:rFonts w:eastAsia="MS Gothic" w:cs="Times New Roman"/>
          <w:b/>
          <w:iCs/>
        </w:rPr>
        <w:t>phil</w:t>
      </w:r>
      <w:proofErr w:type="spellEnd"/>
      <w:r>
        <w:rPr>
          <w:rFonts w:eastAsia="MS Gothic" w:cs="Times New Roman"/>
          <w:b/>
          <w:iCs/>
        </w:rPr>
        <w:t xml:space="preserve"> ed and discussions of logic since those are applicable on any topic and don’t require debate against a researched opponent</w:t>
      </w:r>
    </w:p>
    <w:p w14:paraId="533AB60F" w14:textId="77777777" w:rsidR="00035971" w:rsidRDefault="00035971" w:rsidP="00035971">
      <w:pPr>
        <w:keepNext/>
        <w:keepLines/>
        <w:spacing w:before="40" w:after="0"/>
        <w:outlineLvl w:val="3"/>
        <w:rPr>
          <w:rFonts w:eastAsia="MS Gothic" w:cs="Times New Roman"/>
          <w:b/>
          <w:iCs/>
        </w:rPr>
      </w:pPr>
      <w:r>
        <w:rPr>
          <w:rFonts w:eastAsia="MS Gothic" w:cs="Times New Roman"/>
          <w:b/>
          <w:iCs/>
        </w:rPr>
        <w:t>2.</w:t>
      </w:r>
      <w:r w:rsidRPr="00C53641">
        <w:rPr>
          <w:rFonts w:eastAsia="MS Gothic" w:cs="Times New Roman"/>
          <w:b/>
          <w:iCs/>
        </w:rPr>
        <w:t xml:space="preserve"> Reciprocity – truth testing justifies multiple NIBS like skep and a </w:t>
      </w:r>
      <w:proofErr w:type="spellStart"/>
      <w:r w:rsidRPr="00C53641">
        <w:rPr>
          <w:rFonts w:eastAsia="MS Gothic" w:cs="Times New Roman"/>
          <w:b/>
          <w:iCs/>
        </w:rPr>
        <w:t>prioris</w:t>
      </w:r>
      <w:proofErr w:type="spellEnd"/>
      <w:r w:rsidRPr="00C53641">
        <w:rPr>
          <w:rFonts w:eastAsia="MS Gothic" w:cs="Times New Roman"/>
          <w:b/>
          <w:iCs/>
        </w:rPr>
        <w:t xml:space="preserve"> which gives them a </w:t>
      </w:r>
      <w:r>
        <w:rPr>
          <w:rFonts w:eastAsia="MS Gothic" w:cs="Times New Roman"/>
          <w:b/>
          <w:iCs/>
        </w:rPr>
        <w:t>structural advantage – they can say IP doesn’t exist, the WTO doesn’t exist, nations don’t exist, etc. all of which we have to disprove before proving that the world of the resolution is undesirable</w:t>
      </w:r>
    </w:p>
    <w:p w14:paraId="0E674E5F" w14:textId="77777777" w:rsidR="00035971" w:rsidRPr="004D2618" w:rsidRDefault="00035971" w:rsidP="00035971">
      <w:pPr>
        <w:keepNext/>
        <w:keepLines/>
        <w:spacing w:before="40" w:after="0"/>
        <w:outlineLvl w:val="3"/>
        <w:rPr>
          <w:rFonts w:eastAsia="MS Gothic" w:cs="Times New Roman"/>
          <w:b/>
          <w:iCs/>
        </w:rPr>
      </w:pPr>
      <w:r>
        <w:rPr>
          <w:rFonts w:eastAsia="MS Gothic" w:cs="Times New Roman"/>
          <w:b/>
          <w:iCs/>
        </w:rPr>
        <w:t xml:space="preserve">This also </w:t>
      </w:r>
      <w:r>
        <w:rPr>
          <w:rFonts w:eastAsia="MS Gothic" w:cs="Times New Roman"/>
          <w:b/>
          <w:iCs/>
          <w:u w:val="single"/>
        </w:rPr>
        <w:t>solves</w:t>
      </w:r>
      <w:r>
        <w:rPr>
          <w:rFonts w:eastAsia="MS Gothic" w:cs="Times New Roman"/>
          <w:b/>
          <w:iCs/>
        </w:rPr>
        <w:t xml:space="preserve"> their offense about NIBS – skep wouldn’t negate under our </w:t>
      </w:r>
      <w:proofErr w:type="spellStart"/>
      <w:r>
        <w:rPr>
          <w:rFonts w:eastAsia="MS Gothic" w:cs="Times New Roman"/>
          <w:b/>
          <w:iCs/>
        </w:rPr>
        <w:t>interp</w:t>
      </w:r>
      <w:proofErr w:type="spellEnd"/>
    </w:p>
    <w:p w14:paraId="2C363BB9" w14:textId="77777777" w:rsidR="00035971" w:rsidRPr="00AC7303" w:rsidRDefault="00035971" w:rsidP="00035971">
      <w:pPr>
        <w:keepNext/>
        <w:keepLines/>
        <w:spacing w:before="40" w:after="0"/>
        <w:outlineLvl w:val="3"/>
        <w:rPr>
          <w:rFonts w:eastAsia="MS Gothic" w:cs="Times New Roman"/>
          <w:b/>
          <w:iCs/>
        </w:rPr>
      </w:pPr>
      <w:r>
        <w:rPr>
          <w:rFonts w:eastAsia="MS Gothic" w:cs="Times New Roman"/>
          <w:b/>
          <w:iCs/>
        </w:rPr>
        <w:t>3</w:t>
      </w:r>
      <w:r w:rsidRPr="00C53641">
        <w:rPr>
          <w:rFonts w:eastAsia="MS Gothic" w:cs="Times New Roman"/>
          <w:b/>
          <w:iCs/>
        </w:rPr>
        <w:t>. Clash – we create a stasis point for discussion over real world policies and we clarify what each person advocates vs. vague and generic notions of truth and falsity</w:t>
      </w:r>
    </w:p>
    <w:p w14:paraId="619A55C3" w14:textId="7E3D98C8" w:rsidR="00035971" w:rsidRDefault="00035971" w:rsidP="00035971">
      <w:pPr>
        <w:rPr>
          <w:rFonts w:eastAsia="MS Gothic" w:cs="Times New Roman"/>
          <w:b/>
          <w:iCs/>
        </w:rPr>
      </w:pPr>
      <w:r>
        <w:rPr>
          <w:rFonts w:eastAsia="MS Gothic" w:cs="Times New Roman"/>
          <w:b/>
          <w:iCs/>
        </w:rPr>
        <w:t>4</w:t>
      </w:r>
      <w:r w:rsidRPr="00C53641">
        <w:rPr>
          <w:rFonts w:eastAsia="MS Gothic" w:cs="Times New Roman"/>
          <w:b/>
          <w:iCs/>
        </w:rPr>
        <w:t xml:space="preserve">. </w:t>
      </w:r>
      <w:r>
        <w:rPr>
          <w:rFonts w:eastAsia="MS Gothic" w:cs="Times New Roman"/>
          <w:b/>
          <w:iCs/>
        </w:rPr>
        <w:t>Truth testing excludes</w:t>
      </w:r>
      <w:r w:rsidRPr="00C53641">
        <w:rPr>
          <w:rFonts w:eastAsia="MS Gothic" w:cs="Times New Roman"/>
          <w:b/>
          <w:iCs/>
        </w:rPr>
        <w:t xml:space="preserve"> key critical positions that test oppressive rhetoric, which is key to accessibility, which is a multiplier for other impacts since debate doesn’t matter if we can’t access them.</w:t>
      </w:r>
    </w:p>
    <w:p w14:paraId="1C1B344F" w14:textId="1A747C4F" w:rsidR="00117269" w:rsidRDefault="00117269" w:rsidP="00117269">
      <w:pPr>
        <w:pStyle w:val="Heading4"/>
      </w:pPr>
      <w:r>
        <w:t xml:space="preserve">5. Reject the idea the burden logically affirms – that means you auto affirm regardless of the content of the debate which destroys clash and topic education. </w:t>
      </w:r>
    </w:p>
    <w:p w14:paraId="78D8FBB1" w14:textId="77777777" w:rsidR="00035971" w:rsidRDefault="00035971" w:rsidP="00035971">
      <w:pPr>
        <w:pStyle w:val="Heading4"/>
        <w:rPr>
          <w:rFonts w:eastAsia="MS Gothic"/>
        </w:rPr>
      </w:pPr>
      <w:r>
        <w:rPr>
          <w:rFonts w:eastAsia="MS Gothic"/>
        </w:rPr>
        <w:t xml:space="preserve">Off </w:t>
      </w:r>
      <w:proofErr w:type="spellStart"/>
      <w:r>
        <w:rPr>
          <w:rFonts w:eastAsia="MS Gothic"/>
        </w:rPr>
        <w:t>aff</w:t>
      </w:r>
      <w:proofErr w:type="spellEnd"/>
      <w:r>
        <w:rPr>
          <w:rFonts w:eastAsia="MS Gothic"/>
        </w:rPr>
        <w:t xml:space="preserve"> burden choice –</w:t>
      </w:r>
    </w:p>
    <w:p w14:paraId="373CBE0C" w14:textId="77777777" w:rsidR="00035971" w:rsidRDefault="00035971" w:rsidP="00035971"/>
    <w:p w14:paraId="305398DE" w14:textId="77777777" w:rsidR="00035971" w:rsidRDefault="00035971" w:rsidP="00035971">
      <w:pPr>
        <w:pStyle w:val="Heading4"/>
      </w:pPr>
      <w:r>
        <w:t>Counter-</w:t>
      </w:r>
      <w:proofErr w:type="spellStart"/>
      <w:r>
        <w:t>interp</w:t>
      </w:r>
      <w:proofErr w:type="spellEnd"/>
      <w:r>
        <w:t>: I’ll defend the converse</w:t>
      </w:r>
    </w:p>
    <w:p w14:paraId="121C5392" w14:textId="77777777" w:rsidR="00035971" w:rsidRDefault="00035971" w:rsidP="00035971">
      <w:pPr>
        <w:pStyle w:val="Heading4"/>
      </w:pPr>
      <w:r>
        <w:t xml:space="preserve">1. Neg ground – they pick the burden that shields the </w:t>
      </w:r>
      <w:proofErr w:type="spellStart"/>
      <w:r>
        <w:t>aff</w:t>
      </w:r>
      <w:proofErr w:type="spellEnd"/>
      <w:r>
        <w:t xml:space="preserve"> from relevant negative argumentation which arbitrarily shreds the quantity of quality of neg ground and stacks the deck too far in favor of the affirmative – this arbitrarily insulates the </w:t>
      </w:r>
      <w:proofErr w:type="spellStart"/>
      <w:r>
        <w:t>aff</w:t>
      </w:r>
      <w:proofErr w:type="spellEnd"/>
      <w:r>
        <w:t xml:space="preserve"> from relevant criticism and prevents them from being adequately tested against a well-prepared opponent – that kills topic education since they always pick the framework that best favors their offense which kills quality neg engagement and kills fairness</w:t>
      </w:r>
    </w:p>
    <w:p w14:paraId="63BEB020" w14:textId="77777777" w:rsidR="00035971" w:rsidRDefault="00035971" w:rsidP="00035971">
      <w:pPr>
        <w:pStyle w:val="Heading4"/>
      </w:pPr>
      <w:r>
        <w:t xml:space="preserve">2. Predictability – Makes negating impossible if debaters don’t have specific cases adaptable to each possible framework. Their </w:t>
      </w:r>
      <w:proofErr w:type="spellStart"/>
      <w:r>
        <w:t>interp</w:t>
      </w:r>
      <w:proofErr w:type="spellEnd"/>
      <w:r>
        <w:t xml:space="preserve"> encourages </w:t>
      </w:r>
      <w:proofErr w:type="spellStart"/>
      <w:r>
        <w:t>affs</w:t>
      </w:r>
      <w:proofErr w:type="spellEnd"/>
      <w:r>
        <w:t xml:space="preserve"> to run obscure burdens that they know their opponents are not prepared for – destroys fairness because with certain unpredictable burdens you simply can’t have cases prepared to adapt to them. Predictability is also key to education because it ensures we are prepared to debate on issues substantively. </w:t>
      </w:r>
    </w:p>
    <w:p w14:paraId="25779C49" w14:textId="77777777" w:rsidR="00035971" w:rsidRPr="00775DE1" w:rsidRDefault="00035971" w:rsidP="00035971">
      <w:pPr>
        <w:pStyle w:val="Heading4"/>
      </w:pPr>
      <w:r>
        <w:t>3. Logic – abdicating defense of the burden is illogical and arbitrary – there’s no basis for just refusing to debate the burden and undermines basic argumentation</w:t>
      </w:r>
    </w:p>
    <w:p w14:paraId="78B35C21" w14:textId="77777777" w:rsidR="00035971" w:rsidRDefault="00035971" w:rsidP="00035971"/>
    <w:p w14:paraId="13E2665C" w14:textId="77777777" w:rsidR="00035971" w:rsidRDefault="00035971" w:rsidP="00035971">
      <w:pPr>
        <w:pStyle w:val="Heading4"/>
      </w:pPr>
      <w:r>
        <w:t xml:space="preserve">No </w:t>
      </w:r>
      <w:proofErr w:type="spellStart"/>
      <w:r>
        <w:t>strat</w:t>
      </w:r>
      <w:proofErr w:type="spellEnd"/>
      <w:r>
        <w:t xml:space="preserve"> skew – having good frontlines/writing a good 1AC to answer 1NC objections solve</w:t>
      </w:r>
    </w:p>
    <w:p w14:paraId="6F7DA160" w14:textId="77777777" w:rsidR="00035971" w:rsidRDefault="00035971" w:rsidP="00035971">
      <w:pPr>
        <w:pStyle w:val="Heading4"/>
      </w:pPr>
      <w:r>
        <w:t xml:space="preserve">No </w:t>
      </w:r>
      <w:proofErr w:type="spellStart"/>
      <w:r>
        <w:t>timeskew</w:t>
      </w:r>
      <w:proofErr w:type="spellEnd"/>
      <w:r>
        <w:t xml:space="preserve"> – we both have 13 minutes to speak, AND no impact since no empirical </w:t>
      </w:r>
      <w:proofErr w:type="spellStart"/>
      <w:r>
        <w:t>sidebias</w:t>
      </w:r>
      <w:proofErr w:type="spellEnd"/>
      <w:r>
        <w:t xml:space="preserve"> </w:t>
      </w:r>
    </w:p>
    <w:p w14:paraId="41A4C46E" w14:textId="77777777" w:rsidR="00035971" w:rsidRDefault="00035971" w:rsidP="00035971">
      <w:pPr>
        <w:pStyle w:val="Heading4"/>
      </w:pPr>
      <w:proofErr w:type="spellStart"/>
      <w:r>
        <w:t>Aff</w:t>
      </w:r>
      <w:proofErr w:type="spellEnd"/>
      <w:r>
        <w:t xml:space="preserve"> gets first and last word – they get the 6 min AC to preempt and warrant and if they can’t overcome </w:t>
      </w:r>
      <w:proofErr w:type="spellStart"/>
      <w:r>
        <w:t>timeskew</w:t>
      </w:r>
      <w:proofErr w:type="spellEnd"/>
      <w:r>
        <w:t xml:space="preserve">, that’s just bad debating and case writing, get faster – 2AR collapse solves since they get perception advantage </w:t>
      </w:r>
    </w:p>
    <w:p w14:paraId="691080CE" w14:textId="4D6D43F3" w:rsidR="00035971" w:rsidRDefault="00035971" w:rsidP="00035971">
      <w:pPr>
        <w:pStyle w:val="Heading4"/>
      </w:pPr>
      <w:proofErr w:type="spellStart"/>
      <w:r>
        <w:t>Debatability</w:t>
      </w:r>
      <w:proofErr w:type="spellEnd"/>
      <w:r>
        <w:t xml:space="preserve"> is fake – no reason why debates over competing burdens or frameworks are unresolvable</w:t>
      </w:r>
    </w:p>
    <w:p w14:paraId="73D4993E" w14:textId="227E644C" w:rsidR="002A6C45" w:rsidRPr="00996053" w:rsidRDefault="00EF1A09" w:rsidP="00EF1A09">
      <w:pPr>
        <w:pStyle w:val="Heading4"/>
      </w:pPr>
      <w:r>
        <w:t>We</w:t>
      </w:r>
      <w:r w:rsidR="001848C4">
        <w:t>’ll concede topic education is the most important and</w:t>
      </w:r>
      <w:r w:rsidR="00735AA4">
        <w:t xml:space="preserve"> </w:t>
      </w:r>
      <w:proofErr w:type="gramStart"/>
      <w:r w:rsidR="00735AA4">
        <w:t xml:space="preserve">we’ll </w:t>
      </w:r>
      <w:r>
        <w:t xml:space="preserve"> turn</w:t>
      </w:r>
      <w:proofErr w:type="gramEnd"/>
      <w:r>
        <w:t xml:space="preserve"> topic education – the </w:t>
      </w:r>
      <w:proofErr w:type="spellStart"/>
      <w:r>
        <w:t>resolutiona</w:t>
      </w:r>
      <w:proofErr w:type="spellEnd"/>
      <w:r>
        <w:t xml:space="preserve">, question is not does property exist, given the fact their WTO card talks about </w:t>
      </w:r>
      <w:proofErr w:type="spellStart"/>
      <w:r>
        <w:t>implementaiton</w:t>
      </w:r>
      <w:proofErr w:type="spellEnd"/>
      <w:r>
        <w:t xml:space="preserve"> and how property protections are present and there’s a whole wealth of literature that already stablishes that, the </w:t>
      </w:r>
      <w:proofErr w:type="spellStart"/>
      <w:r>
        <w:t>resolutional</w:t>
      </w:r>
      <w:proofErr w:type="spellEnd"/>
      <w:r>
        <w:t xml:space="preserve"> question is whether reducing that thing(IP) is desirable or not, proven by how most affirmatives, for example, are about COVID or Jordan, etc. </w:t>
      </w:r>
      <w:r w:rsidR="00996053">
        <w:t xml:space="preserve">Their WTO card is </w:t>
      </w:r>
      <w:r w:rsidR="00996053">
        <w:rPr>
          <w:i/>
          <w:iCs/>
        </w:rPr>
        <w:t>not</w:t>
      </w:r>
      <w:r w:rsidR="00996053">
        <w:t xml:space="preserve"> about </w:t>
      </w:r>
      <w:r w:rsidR="00996053">
        <w:rPr>
          <w:i/>
          <w:iCs/>
        </w:rPr>
        <w:t>do property rights exist</w:t>
      </w:r>
      <w:r w:rsidR="00996053">
        <w:t xml:space="preserve"> but whether property rights should be lowered for, and I’m quoting their evidence here, “the desire for better public </w:t>
      </w:r>
      <w:proofErr w:type="spellStart"/>
      <w:r w:rsidR="00996053">
        <w:t>heallth</w:t>
      </w:r>
      <w:proofErr w:type="spellEnd"/>
      <w:r w:rsidR="00996053">
        <w:t xml:space="preserve">.” Util is also better for topic education because it means we can read things like the infrastructure da, innovation da, cap k, military aid DA, politics, </w:t>
      </w:r>
      <w:proofErr w:type="spellStart"/>
      <w:r w:rsidR="00996053">
        <w:t>etc</w:t>
      </w:r>
      <w:proofErr w:type="spellEnd"/>
      <w:r w:rsidR="00996053">
        <w:t xml:space="preserve"> – none of which can be accessed under your </w:t>
      </w:r>
      <w:proofErr w:type="spellStart"/>
      <w:r w:rsidR="00996053">
        <w:t>interp</w:t>
      </w:r>
      <w:proofErr w:type="spellEnd"/>
      <w:r w:rsidR="00996053">
        <w:t xml:space="preserve"> which just results in stale “</w:t>
      </w:r>
      <w:proofErr w:type="spellStart"/>
      <w:r w:rsidR="00996053">
        <w:t>hohoho</w:t>
      </w:r>
      <w:proofErr w:type="spellEnd"/>
      <w:r w:rsidR="00996053">
        <w:t xml:space="preserve"> does property exist” debates</w:t>
      </w:r>
    </w:p>
    <w:p w14:paraId="642140B3" w14:textId="6EEABEAC" w:rsidR="009F3F0F" w:rsidRPr="009F3F0F" w:rsidRDefault="00E80B0A" w:rsidP="00E80B0A">
      <w:pPr>
        <w:pStyle w:val="Heading4"/>
      </w:pPr>
      <w:r>
        <w:t>On Reciprocity, our burden is proving intellectual property reductions are bad, yours is proving intellectual property reductions are good – that’s fair and also ensures equal debate</w:t>
      </w:r>
      <w:r w:rsidR="00F96B3A">
        <w:t>, and is also justified by comparative world</w:t>
      </w:r>
    </w:p>
    <w:p w14:paraId="4AC9263D" w14:textId="21CCBDFD" w:rsidR="002A6C45" w:rsidRDefault="002A6C45" w:rsidP="002A6C45"/>
    <w:p w14:paraId="195340F0" w14:textId="5C1C35A0" w:rsidR="007C1B52" w:rsidRDefault="007C1B52" w:rsidP="007C1B52">
      <w:pPr>
        <w:pStyle w:val="Heading2"/>
      </w:pPr>
      <w:r>
        <w:t>1NC—</w:t>
      </w:r>
      <w:r w:rsidR="00503147">
        <w:t>Contention 1</w:t>
      </w:r>
    </w:p>
    <w:p w14:paraId="20253122" w14:textId="3EC3983F" w:rsidR="002370FC" w:rsidRDefault="00F0018B" w:rsidP="00F0018B">
      <w:pPr>
        <w:pStyle w:val="Heading4"/>
      </w:pPr>
      <w:r>
        <w:t xml:space="preserve">1] </w:t>
      </w:r>
      <w:r w:rsidR="002370FC">
        <w:t>Objective truth does exist – saying it doesn’t is repugnant – justifies people saying slavery good, etc. and claiming moral equivalency since no one can contest it</w:t>
      </w:r>
      <w:r w:rsidR="002370FC">
        <w:t xml:space="preserve">. </w:t>
      </w:r>
      <w:proofErr w:type="spellStart"/>
      <w:r w:rsidR="002370FC">
        <w:t>Intutions</w:t>
      </w:r>
      <w:proofErr w:type="spellEnd"/>
      <w:r w:rsidR="002370FC">
        <w:t xml:space="preserve"> should outweigh – they’re the foundation of all moral frameworks, and the reason philosophers philosophize is to build the best coherent normative moral theory</w:t>
      </w:r>
    </w:p>
    <w:p w14:paraId="700C5DD0" w14:textId="77777777" w:rsidR="003C30FD" w:rsidRPr="00D67BE4" w:rsidRDefault="003C30FD" w:rsidP="003C30FD">
      <w:pPr>
        <w:pStyle w:val="Heading4"/>
      </w:pPr>
      <w:r>
        <w:t>A.  Science proves that util is true – humans are hardwired for survival by evolution even if there are slight deviations among individuals – that’s Greene</w:t>
      </w:r>
    </w:p>
    <w:p w14:paraId="2577E2B6" w14:textId="77777777" w:rsidR="003C30FD" w:rsidRDefault="003C30FD" w:rsidP="003C30FD">
      <w:pPr>
        <w:pStyle w:val="Heading4"/>
      </w:pPr>
      <w:r>
        <w:t>B. saying it doesn’t is repugnant – justifies people saying slavery good, etc.</w:t>
      </w:r>
    </w:p>
    <w:p w14:paraId="03411432" w14:textId="77777777" w:rsidR="003C30FD" w:rsidRDefault="003C30FD" w:rsidP="003C30FD">
      <w:pPr>
        <w:pStyle w:val="Heading4"/>
      </w:pPr>
      <w:r>
        <w:t xml:space="preserve">C. no opacity – don’t need to perfectly understand people to know what they want on average which is the role of governments – </w:t>
      </w:r>
      <w:proofErr w:type="spellStart"/>
      <w:r>
        <w:t>mack</w:t>
      </w:r>
      <w:proofErr w:type="spellEnd"/>
      <w:r>
        <w:t xml:space="preserve"> assumes a lack of perfect information and still says util true</w:t>
      </w:r>
    </w:p>
    <w:p w14:paraId="72B07EDA" w14:textId="5E6BE2CD" w:rsidR="003C30FD" w:rsidRDefault="003C30FD" w:rsidP="003C30FD">
      <w:pPr>
        <w:pStyle w:val="Heading4"/>
      </w:pPr>
      <w:r>
        <w:t xml:space="preserve">D. Truth does exist absent language – pain and death are intrinsically </w:t>
      </w:r>
      <w:proofErr w:type="gramStart"/>
      <w:r>
        <w:t>bad</w:t>
      </w:r>
      <w:proofErr w:type="gramEnd"/>
      <w:r>
        <w:t xml:space="preserve"> and pleasure is intrinsically good even if we don’t have words to describe those things – they’re chemical reactions</w:t>
      </w:r>
    </w:p>
    <w:p w14:paraId="588EC614" w14:textId="77777777" w:rsidR="00824B35" w:rsidRPr="00E55AB5" w:rsidRDefault="00824B35" w:rsidP="00824B35">
      <w:pPr>
        <w:pStyle w:val="Heading4"/>
        <w:rPr>
          <w:rFonts w:cs="Times New Roman"/>
        </w:rPr>
      </w:pPr>
      <w:r w:rsidRPr="00E55AB5">
        <w:rPr>
          <w:rFonts w:cs="Times New Roman"/>
        </w:rPr>
        <w:t xml:space="preserve">Hobbes </w:t>
      </w:r>
      <w:r w:rsidRPr="00110588">
        <w:rPr>
          <w:rFonts w:cs="Times New Roman"/>
          <w:u w:val="single"/>
        </w:rPr>
        <w:t>collapses to util</w:t>
      </w:r>
      <w:r w:rsidRPr="00E55AB5">
        <w:rPr>
          <w:rFonts w:cs="Times New Roman"/>
        </w:rPr>
        <w:t xml:space="preserve"> </w:t>
      </w:r>
      <w:r>
        <w:rPr>
          <w:rFonts w:cs="Times New Roman"/>
        </w:rPr>
        <w:t xml:space="preserve">– all defenses of the state are </w:t>
      </w:r>
      <w:r w:rsidRPr="00110588">
        <w:rPr>
          <w:rFonts w:cs="Times New Roman"/>
          <w:u w:val="single"/>
        </w:rPr>
        <w:t>instrumentalist</w:t>
      </w:r>
      <w:r>
        <w:rPr>
          <w:rFonts w:cs="Times New Roman"/>
        </w:rPr>
        <w:t xml:space="preserve"> </w:t>
      </w:r>
    </w:p>
    <w:p w14:paraId="7851CBE6" w14:textId="77777777" w:rsidR="00824B35" w:rsidRPr="00E55AB5" w:rsidRDefault="00824B35" w:rsidP="00824B35">
      <w:pPr>
        <w:rPr>
          <w:sz w:val="16"/>
        </w:rPr>
      </w:pPr>
      <w:r w:rsidRPr="00E55AB5">
        <w:rPr>
          <w:rStyle w:val="Style13ptBold"/>
        </w:rPr>
        <w:t>Dore, 12</w:t>
      </w:r>
      <w:r w:rsidRPr="00E55AB5">
        <w:rPr>
          <w:sz w:val="16"/>
        </w:rPr>
        <w:t xml:space="preserve"> -- Professor of Law, Saint Louis University School of Law. [Isaak I. Dore, Deconstructing and Reconstructing Hobbes, 72 La. L. Rev. (2012) Available at: </w:t>
      </w:r>
      <w:hyperlink r:id="rId11" w:history="1">
        <w:r w:rsidRPr="00E55AB5">
          <w:rPr>
            <w:rStyle w:val="Hyperlink"/>
            <w:sz w:val="16"/>
          </w:rPr>
          <w:t>https://digitalcommons.law.lsu.edu/lalrev/vol72/iss4/1</w:t>
        </w:r>
      </w:hyperlink>
      <w:r w:rsidRPr="00E55AB5">
        <w:rPr>
          <w:sz w:val="16"/>
        </w:rPr>
        <w:t xml:space="preserve">] </w:t>
      </w:r>
    </w:p>
    <w:p w14:paraId="75082033" w14:textId="77777777" w:rsidR="00824B35" w:rsidRPr="00E55AB5" w:rsidRDefault="00824B35" w:rsidP="00824B35"/>
    <w:p w14:paraId="53C84939" w14:textId="77777777" w:rsidR="00824B35" w:rsidRPr="00E55AB5" w:rsidRDefault="00824B35" w:rsidP="00824B35">
      <w:pPr>
        <w:rPr>
          <w:rStyle w:val="StyleUnderline"/>
        </w:rPr>
      </w:pPr>
      <w:r w:rsidRPr="00891B1D">
        <w:rPr>
          <w:rStyle w:val="Emphasis"/>
          <w:highlight w:val="yellow"/>
        </w:rPr>
        <w:t>Hobbes’s</w:t>
      </w:r>
      <w:r w:rsidRPr="00E55AB5">
        <w:rPr>
          <w:rStyle w:val="Emphasis"/>
        </w:rPr>
        <w:t xml:space="preserve"> political philosophy </w:t>
      </w:r>
      <w:r w:rsidRPr="00891B1D">
        <w:rPr>
          <w:rStyle w:val="Emphasis"/>
          <w:highlight w:val="yellow"/>
        </w:rPr>
        <w:t>is not deontological</w:t>
      </w:r>
      <w:r w:rsidRPr="00E55AB5">
        <w:rPr>
          <w:rStyle w:val="StyleUnderline"/>
        </w:rPr>
        <w:t xml:space="preserve">. </w:t>
      </w:r>
      <w:r w:rsidRPr="00891B1D">
        <w:rPr>
          <w:rStyle w:val="StyleUnderline"/>
          <w:highlight w:val="yellow"/>
        </w:rPr>
        <w:t xml:space="preserve">He poses </w:t>
      </w:r>
      <w:r w:rsidRPr="00891B1D">
        <w:rPr>
          <w:rStyle w:val="Emphasis"/>
          <w:highlight w:val="yellow"/>
        </w:rPr>
        <w:t>no founding principles</w:t>
      </w:r>
      <w:r w:rsidRPr="00E55AB5">
        <w:rPr>
          <w:rStyle w:val="StyleUnderline"/>
        </w:rPr>
        <w:t xml:space="preserve"> for political society </w:t>
      </w:r>
      <w:r w:rsidRPr="00891B1D">
        <w:rPr>
          <w:rStyle w:val="StyleUnderline"/>
          <w:highlight w:val="yellow"/>
        </w:rPr>
        <w:t>as inherently good</w:t>
      </w:r>
      <w:r w:rsidRPr="00E55AB5">
        <w:rPr>
          <w:rStyle w:val="StyleUnderline"/>
        </w:rPr>
        <w:t xml:space="preserve">; </w:t>
      </w:r>
      <w:proofErr w:type="gramStart"/>
      <w:r w:rsidRPr="00E55AB5">
        <w:rPr>
          <w:rStyle w:val="StyleUnderline"/>
        </w:rPr>
        <w:t>indeed</w:t>
      </w:r>
      <w:proofErr w:type="gramEnd"/>
      <w:r w:rsidRPr="00E55AB5">
        <w:rPr>
          <w:rStyle w:val="StyleUnderline"/>
        </w:rPr>
        <w:t xml:space="preserve"> he makes no claim that the good is even knowable</w:t>
      </w:r>
      <w:r w:rsidRPr="00E55AB5">
        <w:rPr>
          <w:sz w:val="14"/>
        </w:rPr>
        <w:t xml:space="preserve">. </w:t>
      </w:r>
      <w:proofErr w:type="gramStart"/>
      <w:r w:rsidRPr="00E55AB5">
        <w:rPr>
          <w:sz w:val="14"/>
        </w:rPr>
        <w:t>Instead</w:t>
      </w:r>
      <w:proofErr w:type="gramEnd"/>
      <w:r w:rsidRPr="00E55AB5">
        <w:rPr>
          <w:sz w:val="14"/>
        </w:rPr>
        <w:t xml:space="preserve"> </w:t>
      </w:r>
      <w:r w:rsidRPr="00891B1D">
        <w:rPr>
          <w:rStyle w:val="Emphasis"/>
          <w:highlight w:val="yellow"/>
        </w:rPr>
        <w:t>his philosophy rests on an entirely utilitarian</w:t>
      </w:r>
      <w:r w:rsidRPr="00E55AB5">
        <w:rPr>
          <w:rStyle w:val="Emphasis"/>
        </w:rPr>
        <w:t xml:space="preserve"> consequentialist </w:t>
      </w:r>
      <w:r w:rsidRPr="00891B1D">
        <w:rPr>
          <w:rStyle w:val="Emphasis"/>
          <w:highlight w:val="yellow"/>
        </w:rPr>
        <w:t>edifice</w:t>
      </w:r>
      <w:r w:rsidRPr="00E55AB5">
        <w:rPr>
          <w:sz w:val="14"/>
        </w:rPr>
        <w:t xml:space="preserve">. </w:t>
      </w:r>
      <w:r w:rsidRPr="00891B1D">
        <w:rPr>
          <w:rStyle w:val="StyleUnderline"/>
          <w:highlight w:val="yellow"/>
        </w:rPr>
        <w:t>His</w:t>
      </w:r>
      <w:r w:rsidRPr="00E55AB5">
        <w:rPr>
          <w:rStyle w:val="StyleUnderline"/>
        </w:rPr>
        <w:t xml:space="preserve"> conceptual </w:t>
      </w:r>
      <w:r w:rsidRPr="00891B1D">
        <w:rPr>
          <w:rStyle w:val="StyleUnderline"/>
          <w:highlight w:val="yellow"/>
        </w:rPr>
        <w:t>approaches to</w:t>
      </w:r>
      <w:r w:rsidRPr="00E55AB5">
        <w:rPr>
          <w:rStyle w:val="StyleUnderline"/>
        </w:rPr>
        <w:t xml:space="preserve"> the nature of </w:t>
      </w:r>
      <w:r w:rsidRPr="00891B1D">
        <w:rPr>
          <w:rStyle w:val="StyleUnderline"/>
          <w:highlight w:val="yellow"/>
        </w:rPr>
        <w:t>civil society</w:t>
      </w:r>
      <w:r w:rsidRPr="00E55AB5">
        <w:rPr>
          <w:rStyle w:val="StyleUnderline"/>
        </w:rPr>
        <w:t xml:space="preserve">, </w:t>
      </w:r>
      <w:r w:rsidRPr="00891B1D">
        <w:rPr>
          <w:rStyle w:val="StyleUnderline"/>
          <w:highlight w:val="yellow"/>
        </w:rPr>
        <w:t>the</w:t>
      </w:r>
      <w:r w:rsidRPr="00E55AB5">
        <w:rPr>
          <w:rStyle w:val="StyleUnderline"/>
        </w:rPr>
        <w:t xml:space="preserve"> scope and content of </w:t>
      </w:r>
      <w:r w:rsidRPr="00891B1D">
        <w:rPr>
          <w:rStyle w:val="StyleUnderline"/>
          <w:highlight w:val="yellow"/>
        </w:rPr>
        <w:t>sovereign</w:t>
      </w:r>
      <w:r w:rsidRPr="00E55AB5">
        <w:rPr>
          <w:rStyle w:val="StyleUnderline"/>
        </w:rPr>
        <w:t xml:space="preserve"> obligation, the divine covenant, </w:t>
      </w:r>
      <w:r w:rsidRPr="00891B1D">
        <w:rPr>
          <w:rStyle w:val="StyleUnderline"/>
          <w:highlight w:val="yellow"/>
        </w:rPr>
        <w:t>the state of nature</w:t>
      </w:r>
      <w:r w:rsidRPr="00E55AB5">
        <w:rPr>
          <w:rStyle w:val="StyleUnderline"/>
        </w:rPr>
        <w:t xml:space="preserve">, and the dictates of right reason which compel the move to civil society </w:t>
      </w:r>
      <w:r w:rsidRPr="00891B1D">
        <w:rPr>
          <w:rStyle w:val="StyleUnderline"/>
          <w:highlight w:val="yellow"/>
        </w:rPr>
        <w:t xml:space="preserve">are </w:t>
      </w:r>
      <w:r w:rsidRPr="00891B1D">
        <w:rPr>
          <w:rStyle w:val="Emphasis"/>
          <w:highlight w:val="yellow"/>
        </w:rPr>
        <w:t>instrumentalist</w:t>
      </w:r>
      <w:r w:rsidRPr="00E55AB5">
        <w:rPr>
          <w:rStyle w:val="StyleUnderline"/>
        </w:rPr>
        <w:t xml:space="preserve"> in nature, </w:t>
      </w:r>
      <w:r w:rsidRPr="00891B1D">
        <w:rPr>
          <w:rStyle w:val="Emphasis"/>
          <w:highlight w:val="yellow"/>
        </w:rPr>
        <w:t>designed to ensure “safety and commodious living” for all</w:t>
      </w:r>
      <w:r w:rsidRPr="00E55AB5">
        <w:rPr>
          <w:rStyle w:val="StyleUnderline"/>
        </w:rPr>
        <w:t>.</w:t>
      </w:r>
    </w:p>
    <w:p w14:paraId="45AE03EC" w14:textId="77777777" w:rsidR="00824B35" w:rsidRPr="00E55AB5" w:rsidRDefault="00824B35" w:rsidP="00824B35">
      <w:pPr>
        <w:rPr>
          <w:sz w:val="10"/>
        </w:rPr>
      </w:pPr>
      <w:r w:rsidRPr="00E55AB5">
        <w:rPr>
          <w:sz w:val="10"/>
        </w:rPr>
        <w:t xml:space="preserve">Hobbes’s theory of political society is based upon a theory of duty, and his theory of duty belongs essentially to the natural law tradition. Hobbes thus regards the laws of nature as eternal and unchangeable and, as the commands of God, they oblige all men who reason properly to believe in an omnipotent being under whose jurisdiction they must subject themselves in order to pursue individual goals under secure conditions. Without such a power, Hobbes regards man as having a natural tendency to slip into a state of nature, a postulate for which he does not seek historical justification but rather for which he cites examples of domestic and international anarchy to show that his postulate has validity in current circumstances and is also potentially applicable to future situations. </w:t>
      </w:r>
      <w:proofErr w:type="gramStart"/>
      <w:r w:rsidRPr="00E55AB5">
        <w:rPr>
          <w:sz w:val="10"/>
        </w:rPr>
        <w:t>Thus</w:t>
      </w:r>
      <w:proofErr w:type="gramEnd"/>
      <w:r w:rsidRPr="00E55AB5">
        <w:rPr>
          <w:sz w:val="10"/>
        </w:rPr>
        <w:t xml:space="preserve"> the state of nature may occur at any point in the historical life of a collection of people, i.e., before or after the institution of civil government. It is thus not an evolutionary </w:t>
      </w:r>
      <w:proofErr w:type="gramStart"/>
      <w:r w:rsidRPr="00E55AB5">
        <w:rPr>
          <w:sz w:val="10"/>
        </w:rPr>
        <w:t>doctrine</w:t>
      </w:r>
      <w:proofErr w:type="gramEnd"/>
      <w:r w:rsidRPr="00E55AB5">
        <w:rPr>
          <w:sz w:val="10"/>
        </w:rPr>
        <w:t xml:space="preserve"> but an analytic device designed to promote security, prosperity, equality and liberty.</w:t>
      </w:r>
    </w:p>
    <w:p w14:paraId="3FD94402" w14:textId="77777777" w:rsidR="00824B35" w:rsidRPr="00E55AB5" w:rsidRDefault="00824B35" w:rsidP="00824B35">
      <w:pPr>
        <w:rPr>
          <w:sz w:val="10"/>
        </w:rPr>
      </w:pPr>
      <w:r w:rsidRPr="00E55AB5">
        <w:rPr>
          <w:sz w:val="10"/>
        </w:rPr>
        <w:t xml:space="preserve">The eternal and unchangeable laws of nature do not, however, always oblige in the same way and the principles which control the manner of their application vary with different circumstances: thus one set of principles governs man in society without civil government; another set applies to relations between men living in political societies; a third set of principles governs the obligations of the sovereign, and there is yet a fourth set governing the exceptions which suspend the normal duties of the subject to the sovereign. Yet in every situation the duties of men in the state of nature and the duties of both sovereign and subject in civil society are a consequence of a continuous obligation to obey the beneficial laws of nature. </w:t>
      </w:r>
      <w:proofErr w:type="gramStart"/>
      <w:r w:rsidRPr="00E55AB5">
        <w:rPr>
          <w:sz w:val="10"/>
        </w:rPr>
        <w:t>Therefore</w:t>
      </w:r>
      <w:proofErr w:type="gramEnd"/>
      <w:r w:rsidRPr="00E55AB5">
        <w:rPr>
          <w:sz w:val="10"/>
        </w:rPr>
        <w:t xml:space="preserve"> even the civil law of the sovereign does not create the duties of his subjects, his law merely expresses in a different form the antecedent law of nature.</w:t>
      </w:r>
    </w:p>
    <w:p w14:paraId="0D12E150" w14:textId="77777777" w:rsidR="00824B35" w:rsidRPr="00E55AB5" w:rsidRDefault="00824B35" w:rsidP="00824B35">
      <w:pPr>
        <w:rPr>
          <w:sz w:val="10"/>
        </w:rPr>
      </w:pPr>
      <w:r w:rsidRPr="00E55AB5">
        <w:rPr>
          <w:sz w:val="10"/>
        </w:rPr>
        <w:t xml:space="preserve">The duty of the citizen to obey the civil law springs from the fact that he has made a valid covenant of obedience and that under natural law valid covenants must be honored. At the same time however, the scope of the civil law is not unlimited and although its authority remains beyond challenge in its own field, there are some classes of action, which cannot be regulated by civil law, and here the private conscience is the sole guide to action. The civil magistrate cannot take cognizance of the intentions of the citizen except where they are made manifest by deeds or words. But the secret intentions of men are also subject to natural law. </w:t>
      </w:r>
      <w:proofErr w:type="gramStart"/>
      <w:r w:rsidRPr="00E55AB5">
        <w:rPr>
          <w:sz w:val="10"/>
        </w:rPr>
        <w:t>Thus</w:t>
      </w:r>
      <w:proofErr w:type="gramEnd"/>
      <w:r w:rsidRPr="00E55AB5">
        <w:rPr>
          <w:sz w:val="10"/>
        </w:rPr>
        <w:t xml:space="preserve"> in the following instances civil law is incapable of replacing the private conscience so that action is governed by private interpretation of the law of nature:</w:t>
      </w:r>
    </w:p>
    <w:p w14:paraId="285A72B6" w14:textId="77777777" w:rsidR="00824B35" w:rsidRPr="00E55AB5" w:rsidRDefault="00824B35" w:rsidP="00824B35">
      <w:pPr>
        <w:rPr>
          <w:sz w:val="10"/>
        </w:rPr>
      </w:pPr>
      <w:r w:rsidRPr="00E55AB5">
        <w:rPr>
          <w:sz w:val="10"/>
        </w:rPr>
        <w:t xml:space="preserve">(1) where the sovereign has lost effective control (for example, due to civil war, foreign invasion etc.) and can no longer guarantee conditions of mutual </w:t>
      </w:r>
      <w:proofErr w:type="gramStart"/>
      <w:r w:rsidRPr="00E55AB5">
        <w:rPr>
          <w:sz w:val="10"/>
        </w:rPr>
        <w:t>security;</w:t>
      </w:r>
      <w:proofErr w:type="gramEnd"/>
    </w:p>
    <w:p w14:paraId="30EF6FE2" w14:textId="77777777" w:rsidR="00824B35" w:rsidRPr="00E55AB5" w:rsidRDefault="00824B35" w:rsidP="00824B35">
      <w:pPr>
        <w:rPr>
          <w:sz w:val="10"/>
        </w:rPr>
      </w:pPr>
      <w:r w:rsidRPr="00E55AB5">
        <w:rPr>
          <w:sz w:val="10"/>
        </w:rPr>
        <w:t xml:space="preserve">(2) where a party to a covenant is reasonably feared to be about to break the covenant and the sovereign will not, for whatever reason, enforce the </w:t>
      </w:r>
      <w:proofErr w:type="gramStart"/>
      <w:r w:rsidRPr="00E55AB5">
        <w:rPr>
          <w:sz w:val="10"/>
        </w:rPr>
        <w:t>covenant;</w:t>
      </w:r>
      <w:proofErr w:type="gramEnd"/>
    </w:p>
    <w:p w14:paraId="6CA3FAAE" w14:textId="77777777" w:rsidR="00824B35" w:rsidRPr="00E55AB5" w:rsidRDefault="00824B35" w:rsidP="00824B35">
      <w:pPr>
        <w:rPr>
          <w:sz w:val="10"/>
        </w:rPr>
      </w:pPr>
      <w:r w:rsidRPr="00E55AB5">
        <w:rPr>
          <w:sz w:val="10"/>
        </w:rPr>
        <w:t>(3) where any person or authority (including the sovereign) does or commands any action that threatens the life of the citizen</w:t>
      </w:r>
    </w:p>
    <w:p w14:paraId="69D4CD49" w14:textId="77777777" w:rsidR="00824B35" w:rsidRPr="00E55AB5" w:rsidRDefault="00824B35" w:rsidP="00824B35">
      <w:pPr>
        <w:rPr>
          <w:sz w:val="10"/>
        </w:rPr>
      </w:pPr>
      <w:r w:rsidRPr="00E55AB5">
        <w:rPr>
          <w:sz w:val="10"/>
        </w:rPr>
        <w:t>In any of these instances, however, the sovereign may apply sanctions (including death) against the citizen for disobeying him because (a) in doing so the sovereign cannot commit any “injury” to the subject who has authorized all his actions; and because (b) he commits no “iniquity” against natural law provided that in his opinion the act is justified. It can be seen therefore that the action of both sovereign and subject can be justified in these limited circumstances, even though the subject takes a course of action which the sovereign punishes.</w:t>
      </w:r>
    </w:p>
    <w:p w14:paraId="23D44EE6" w14:textId="77777777" w:rsidR="00824B35" w:rsidRPr="00E55AB5" w:rsidRDefault="00824B35" w:rsidP="00824B35">
      <w:pPr>
        <w:rPr>
          <w:sz w:val="10"/>
        </w:rPr>
      </w:pPr>
      <w:r w:rsidRPr="00E55AB5">
        <w:rPr>
          <w:sz w:val="10"/>
        </w:rPr>
        <w:t>Although Hobbes takes as the purpose of the covenant the maintenance of political society in which the citizen has no liberty to disobey sovereign commands, his theory of self-preservation must concede to the individual the right to disobey a command which threatens his life. Hobbes’s theory of sovereignty may, in view of the foregoing discussion, be summarized in a series of propositions:</w:t>
      </w:r>
    </w:p>
    <w:p w14:paraId="22E39E2E" w14:textId="77777777" w:rsidR="00824B35" w:rsidRPr="00E55AB5" w:rsidRDefault="00824B35" w:rsidP="00824B35">
      <w:pPr>
        <w:rPr>
          <w:sz w:val="10"/>
        </w:rPr>
      </w:pPr>
      <w:r w:rsidRPr="00E55AB5">
        <w:rPr>
          <w:sz w:val="10"/>
        </w:rPr>
        <w:t>(1) The political sovereign is created by covenant which is the means whereby men renounce their right to govern themselves individually and transfer that right to a single person or a body of persons who will guarantee security, prosperity, equality and liberty.</w:t>
      </w:r>
    </w:p>
    <w:p w14:paraId="11380F46" w14:textId="77777777" w:rsidR="00824B35" w:rsidRPr="00E55AB5" w:rsidRDefault="00824B35" w:rsidP="00824B35">
      <w:pPr>
        <w:rPr>
          <w:sz w:val="10"/>
        </w:rPr>
      </w:pPr>
      <w:r w:rsidRPr="00E55AB5">
        <w:rPr>
          <w:sz w:val="10"/>
        </w:rPr>
        <w:t>(2) The subjects strengthen the power of the sovereign to the extent that they renounce their right of self-preservation.</w:t>
      </w:r>
    </w:p>
    <w:p w14:paraId="2EAEABA0" w14:textId="77777777" w:rsidR="00824B35" w:rsidRPr="00E55AB5" w:rsidRDefault="00824B35" w:rsidP="00824B35">
      <w:pPr>
        <w:rPr>
          <w:sz w:val="10"/>
        </w:rPr>
      </w:pPr>
      <w:r w:rsidRPr="00E55AB5">
        <w:rPr>
          <w:sz w:val="10"/>
        </w:rPr>
        <w:t>(3) The power of the sovereign is strengthened to the extent that the subjects give up their right to resist the sovereign.</w:t>
      </w:r>
    </w:p>
    <w:p w14:paraId="7DFADFA1" w14:textId="77777777" w:rsidR="00824B35" w:rsidRPr="00E55AB5" w:rsidRDefault="00824B35" w:rsidP="00824B35">
      <w:pPr>
        <w:rPr>
          <w:sz w:val="10"/>
        </w:rPr>
      </w:pPr>
      <w:r w:rsidRPr="00E55AB5">
        <w:rPr>
          <w:sz w:val="10"/>
        </w:rPr>
        <w:t>(4) There are certain basic life-sustaining values that the subjects cannot renounce.</w:t>
      </w:r>
    </w:p>
    <w:p w14:paraId="1C6220C5" w14:textId="77777777" w:rsidR="00824B35" w:rsidRPr="00E55AB5" w:rsidRDefault="00824B35" w:rsidP="00824B35">
      <w:pPr>
        <w:rPr>
          <w:sz w:val="10"/>
        </w:rPr>
      </w:pPr>
      <w:r w:rsidRPr="00E55AB5">
        <w:rPr>
          <w:sz w:val="10"/>
        </w:rPr>
        <w:t>(5) The civil covenant remains valid on the condition that there exist conditions of mutual security subsequent to the covenant being entered into.</w:t>
      </w:r>
    </w:p>
    <w:p w14:paraId="7B8FF403" w14:textId="77777777" w:rsidR="00824B35" w:rsidRPr="00E55AB5" w:rsidRDefault="00824B35" w:rsidP="00824B35">
      <w:pPr>
        <w:rPr>
          <w:sz w:val="10"/>
        </w:rPr>
      </w:pPr>
      <w:r w:rsidRPr="00E55AB5">
        <w:rPr>
          <w:sz w:val="10"/>
        </w:rPr>
        <w:t>(6) Only the unfettered exercise of sovereign power can ensure that these conditions prevail with the requisite degree of permanency and certainty.</w:t>
      </w:r>
    </w:p>
    <w:p w14:paraId="5C911E1C" w14:textId="77777777" w:rsidR="00824B35" w:rsidRPr="00E55AB5" w:rsidRDefault="00824B35" w:rsidP="00824B35">
      <w:pPr>
        <w:rPr>
          <w:sz w:val="10"/>
        </w:rPr>
      </w:pPr>
      <w:r w:rsidRPr="00E55AB5">
        <w:rPr>
          <w:sz w:val="10"/>
        </w:rPr>
        <w:t>(7) The free exercise of sovereignty becomes a condition of the continuing validity of the political covenant and, therefore, of the existence of civil society.</w:t>
      </w:r>
    </w:p>
    <w:p w14:paraId="463CFE4D" w14:textId="77777777" w:rsidR="00824B35" w:rsidRPr="00E55AB5" w:rsidRDefault="00824B35" w:rsidP="00824B35">
      <w:pPr>
        <w:rPr>
          <w:sz w:val="10"/>
        </w:rPr>
      </w:pPr>
      <w:r w:rsidRPr="00E55AB5">
        <w:rPr>
          <w:sz w:val="10"/>
        </w:rPr>
        <w:t>(8) In view of this, no exercise of sovereignty can be a breach of any secular covenant and hence no subject can be injured by the sovereign.</w:t>
      </w:r>
    </w:p>
    <w:p w14:paraId="2CF4998E" w14:textId="77777777" w:rsidR="00824B35" w:rsidRPr="00E55AB5" w:rsidRDefault="00824B35" w:rsidP="00824B35">
      <w:pPr>
        <w:rPr>
          <w:sz w:val="10"/>
        </w:rPr>
      </w:pPr>
      <w:r w:rsidRPr="00E55AB5">
        <w:rPr>
          <w:sz w:val="10"/>
        </w:rPr>
        <w:t>(9) The sovereign is, in any case, not a party to the covenant and cannot therefore break it.</w:t>
      </w:r>
    </w:p>
    <w:p w14:paraId="3EB39E4C" w14:textId="77777777" w:rsidR="00824B35" w:rsidRPr="00E55AB5" w:rsidRDefault="00824B35" w:rsidP="00824B35">
      <w:pPr>
        <w:rPr>
          <w:sz w:val="10"/>
        </w:rPr>
      </w:pPr>
      <w:r w:rsidRPr="00E55AB5">
        <w:rPr>
          <w:sz w:val="10"/>
        </w:rPr>
        <w:t>(10) The sovereign is however bound by natural law to a system of divine obligations which require of him not merely to safeguard the lives of his subjects, but also to provide for them other “</w:t>
      </w:r>
      <w:proofErr w:type="spellStart"/>
      <w:r w:rsidRPr="00E55AB5">
        <w:rPr>
          <w:sz w:val="10"/>
        </w:rPr>
        <w:t>contentments</w:t>
      </w:r>
      <w:proofErr w:type="spellEnd"/>
      <w:r w:rsidRPr="00E55AB5">
        <w:rPr>
          <w:sz w:val="10"/>
        </w:rPr>
        <w:t xml:space="preserve"> of life,” or the means to live well.</w:t>
      </w:r>
    </w:p>
    <w:p w14:paraId="0BCCAEEA" w14:textId="77777777" w:rsidR="00824B35" w:rsidRPr="00E55AB5" w:rsidRDefault="00824B35" w:rsidP="00824B35">
      <w:pPr>
        <w:rPr>
          <w:sz w:val="10"/>
        </w:rPr>
      </w:pPr>
      <w:r w:rsidRPr="00E55AB5">
        <w:rPr>
          <w:sz w:val="10"/>
        </w:rPr>
        <w:t xml:space="preserve">(11) Stable civic order is, in the final analysis, ensured by men internalizing social norms in </w:t>
      </w:r>
      <w:proofErr w:type="spellStart"/>
      <w:r w:rsidRPr="00E55AB5">
        <w:rPr>
          <w:sz w:val="10"/>
        </w:rPr>
        <w:t>foro</w:t>
      </w:r>
      <w:proofErr w:type="spellEnd"/>
      <w:r w:rsidRPr="00E55AB5">
        <w:rPr>
          <w:sz w:val="10"/>
        </w:rPr>
        <w:t xml:space="preserve"> </w:t>
      </w:r>
      <w:proofErr w:type="spellStart"/>
      <w:r w:rsidRPr="00E55AB5">
        <w:rPr>
          <w:sz w:val="10"/>
        </w:rPr>
        <w:t>interno</w:t>
      </w:r>
      <w:proofErr w:type="spellEnd"/>
      <w:r w:rsidRPr="00E55AB5">
        <w:rPr>
          <w:sz w:val="10"/>
        </w:rPr>
        <w:t xml:space="preserve">. The power of the sovereign to punish must be directed to this end. The purpose of punishment must not be revenge but some social good, including reformation of the offender so that norms are eventually internalized and accepted not out of fear of repressive sanctions but out of a belief in their inherent utility. </w:t>
      </w:r>
    </w:p>
    <w:p w14:paraId="465F10AA" w14:textId="77777777" w:rsidR="00824B35" w:rsidRPr="00E55AB5" w:rsidRDefault="00824B35" w:rsidP="00824B35">
      <w:pPr>
        <w:rPr>
          <w:sz w:val="14"/>
        </w:rPr>
      </w:pPr>
      <w:r w:rsidRPr="00E55AB5">
        <w:rPr>
          <w:sz w:val="14"/>
        </w:rPr>
        <w:t xml:space="preserve">In this sense, it is clear that </w:t>
      </w:r>
      <w:r w:rsidRPr="00891B1D">
        <w:rPr>
          <w:rStyle w:val="StyleUnderline"/>
          <w:highlight w:val="yellow"/>
        </w:rPr>
        <w:t>Hobbes</w:t>
      </w:r>
      <w:r w:rsidRPr="00E55AB5">
        <w:rPr>
          <w:rStyle w:val="StyleUnderline"/>
        </w:rPr>
        <w:t xml:space="preserve"> is a moralist in so far as he, far from holding might to be right, </w:t>
      </w:r>
      <w:r w:rsidRPr="00891B1D">
        <w:rPr>
          <w:rStyle w:val="StyleUnderline"/>
          <w:highlight w:val="yellow"/>
        </w:rPr>
        <w:t>believes</w:t>
      </w:r>
      <w:r w:rsidRPr="00E55AB5">
        <w:rPr>
          <w:rStyle w:val="StyleUnderline"/>
        </w:rPr>
        <w:t xml:space="preserve"> that </w:t>
      </w:r>
      <w:r w:rsidRPr="00891B1D">
        <w:rPr>
          <w:rStyle w:val="StyleUnderline"/>
          <w:highlight w:val="yellow"/>
        </w:rPr>
        <w:t>might</w:t>
      </w:r>
      <w:r w:rsidRPr="00E55AB5">
        <w:rPr>
          <w:rStyle w:val="StyleUnderline"/>
        </w:rPr>
        <w:t xml:space="preserve"> in the context of political sovereignty </w:t>
      </w:r>
      <w:r w:rsidRPr="00891B1D">
        <w:rPr>
          <w:rStyle w:val="StyleUnderline"/>
          <w:highlight w:val="yellow"/>
        </w:rPr>
        <w:t>has to be based upon right</w:t>
      </w:r>
      <w:r w:rsidRPr="00E55AB5">
        <w:rPr>
          <w:rStyle w:val="StyleUnderline"/>
        </w:rPr>
        <w:t>, “</w:t>
      </w:r>
      <w:r w:rsidRPr="00891B1D">
        <w:rPr>
          <w:rStyle w:val="Emphasis"/>
          <w:highlight w:val="yellow"/>
        </w:rPr>
        <w:t>right” being</w:t>
      </w:r>
      <w:r w:rsidRPr="00E55AB5">
        <w:rPr>
          <w:rStyle w:val="Emphasis"/>
        </w:rPr>
        <w:t xml:space="preserve"> understood as consequential </w:t>
      </w:r>
      <w:r w:rsidRPr="00891B1D">
        <w:rPr>
          <w:rStyle w:val="Emphasis"/>
          <w:highlight w:val="yellow"/>
        </w:rPr>
        <w:t>utility</w:t>
      </w:r>
      <w:r w:rsidRPr="00E55AB5">
        <w:rPr>
          <w:sz w:val="14"/>
        </w:rPr>
        <w:t xml:space="preserve">. </w:t>
      </w:r>
    </w:p>
    <w:p w14:paraId="480F1270" w14:textId="77777777" w:rsidR="00824B35" w:rsidRDefault="00824B35" w:rsidP="00824B35"/>
    <w:p w14:paraId="4645AE5A" w14:textId="77777777" w:rsidR="00BE4753" w:rsidRDefault="00BE4753" w:rsidP="00BE4753">
      <w:pPr>
        <w:pStyle w:val="Heading4"/>
      </w:pPr>
      <w:r>
        <w:t xml:space="preserve">Egoism is false – that undermines the entire framework – proves cooperation possible and the sovereign unnecessary – multiple warrants from the </w:t>
      </w:r>
      <w:proofErr w:type="spellStart"/>
      <w:r>
        <w:t>Caditz</w:t>
      </w:r>
      <w:proofErr w:type="spellEnd"/>
      <w:r>
        <w:t xml:space="preserve"> card: </w:t>
      </w:r>
    </w:p>
    <w:p w14:paraId="7A3E8D21" w14:textId="77777777" w:rsidR="00BE4753" w:rsidRDefault="00BE4753" w:rsidP="00BE4753">
      <w:pPr>
        <w:pStyle w:val="Heading4"/>
        <w:numPr>
          <w:ilvl w:val="0"/>
          <w:numId w:val="25"/>
        </w:numPr>
        <w:tabs>
          <w:tab w:val="num" w:pos="360"/>
        </w:tabs>
        <w:ind w:left="0" w:firstLine="0"/>
      </w:pPr>
      <w:r>
        <w:t>His empirical claim is based on a non-representative sample of fighting age men during wartime in Europe fueled by confirmation bias – obviously not sufficient to make a totalizing claim about human psychology</w:t>
      </w:r>
    </w:p>
    <w:p w14:paraId="4CB93468" w14:textId="77777777" w:rsidR="00BE4753" w:rsidRDefault="00BE4753" w:rsidP="00BE4753">
      <w:pPr>
        <w:pStyle w:val="Heading4"/>
        <w:numPr>
          <w:ilvl w:val="0"/>
          <w:numId w:val="25"/>
        </w:numPr>
        <w:tabs>
          <w:tab w:val="num" w:pos="360"/>
        </w:tabs>
        <w:ind w:left="0" w:firstLine="0"/>
      </w:pPr>
      <w:r>
        <w:t xml:space="preserve"> Studies confirm – evidence in humans and other animals demonstrates generosity </w:t>
      </w:r>
    </w:p>
    <w:p w14:paraId="781C58B6" w14:textId="77777777" w:rsidR="00BE4753" w:rsidRPr="00B9114C" w:rsidRDefault="00BE4753" w:rsidP="00BE4753">
      <w:pPr>
        <w:pStyle w:val="Heading4"/>
        <w:numPr>
          <w:ilvl w:val="0"/>
          <w:numId w:val="25"/>
        </w:numPr>
        <w:tabs>
          <w:tab w:val="num" w:pos="360"/>
        </w:tabs>
        <w:ind w:left="0" w:firstLine="0"/>
      </w:pPr>
      <w:r>
        <w:t xml:space="preserve">It’s not falsifiable since nothing could ever count as unselfish and it forces a false dilemma since you can be both an egoist and altruist </w:t>
      </w:r>
    </w:p>
    <w:p w14:paraId="728443A3" w14:textId="77777777" w:rsidR="00BE4753" w:rsidRPr="007A378E" w:rsidRDefault="00BE4753" w:rsidP="00BE4753">
      <w:pPr>
        <w:pStyle w:val="Heading4"/>
      </w:pPr>
      <w:r>
        <w:t xml:space="preserve">Egoism is self-defeating and non-universalizable – the mere attempt to promulgate egoism acts contrary to the egoist principle since it is contrary to one’s interests to convince others to adopt the egoist view </w:t>
      </w:r>
    </w:p>
    <w:p w14:paraId="40286667" w14:textId="094CEA84" w:rsidR="00C14218" w:rsidRDefault="00763A0A" w:rsidP="00763A0A">
      <w:pPr>
        <w:pStyle w:val="Heading4"/>
      </w:pPr>
      <w:r>
        <w:t>Turn – the sovereigns want IP protections right now which proves that it’s consistent with the will of the sovereign. Independently, IPR is good for the sovereign for protecting economic innovations and profits, which strengthens the will of the profit</w:t>
      </w:r>
    </w:p>
    <w:p w14:paraId="70B48652" w14:textId="0BD1EAEC" w:rsidR="003C30FD" w:rsidRPr="003C30FD" w:rsidRDefault="00784177" w:rsidP="000029B5">
      <w:pPr>
        <w:pStyle w:val="Heading4"/>
      </w:pPr>
      <w:r>
        <w:t>Yes Neg Turns</w:t>
      </w:r>
      <w:r w:rsidR="00003195">
        <w:t xml:space="preserve">—a] key to testing the </w:t>
      </w:r>
      <w:proofErr w:type="spellStart"/>
      <w:r w:rsidR="00003195">
        <w:t>aff</w:t>
      </w:r>
      <w:proofErr w:type="spellEnd"/>
      <w:r w:rsidR="00003195">
        <w:t xml:space="preserve"> b] their a point lists no reason for why the neg cannot read turns that we </w:t>
      </w:r>
      <w:proofErr w:type="spellStart"/>
      <w:r w:rsidR="00003195">
        <w:t>ake</w:t>
      </w:r>
      <w:proofErr w:type="spellEnd"/>
      <w:r w:rsidR="00003195">
        <w:t xml:space="preserve"> the state of nature easier to moderate by increasing economic profits c] Even if you fiat the will, that doesn’t mean that the state </w:t>
      </w:r>
      <w:proofErr w:type="gramStart"/>
      <w:r w:rsidR="00003195">
        <w:rPr>
          <w:i/>
          <w:iCs/>
        </w:rPr>
        <w:t xml:space="preserve">wants </w:t>
      </w:r>
      <w:r w:rsidR="00003195">
        <w:t xml:space="preserve"> to</w:t>
      </w:r>
      <w:proofErr w:type="gramEnd"/>
      <w:r w:rsidR="00003195">
        <w:t xml:space="preserve"> do it. You could fiat the state’s deconstruction, which would obviously be bad for the sovereign but not good for the will</w:t>
      </w:r>
      <w:r w:rsidR="00675F6E">
        <w:t xml:space="preserve">. </w:t>
      </w:r>
      <w:proofErr w:type="gramStart"/>
      <w:r w:rsidR="00675F6E">
        <w:t>Fiat !</w:t>
      </w:r>
      <w:proofErr w:type="gramEnd"/>
      <w:r w:rsidR="00675F6E">
        <w:t>= what’s good for the state, climate legislation proves</w:t>
      </w:r>
    </w:p>
    <w:p w14:paraId="7223C756" w14:textId="4F502581" w:rsidR="00B13FD0" w:rsidRDefault="00B13FD0" w:rsidP="00B13FD0">
      <w:pPr>
        <w:pStyle w:val="Heading2"/>
      </w:pPr>
      <w:r>
        <w:t xml:space="preserve">1NC—Contention </w:t>
      </w:r>
      <w:r>
        <w:t>2</w:t>
      </w:r>
    </w:p>
    <w:p w14:paraId="50BBADF0" w14:textId="09C62B36" w:rsidR="00B13FD0" w:rsidRDefault="009B22A2" w:rsidP="009B22A2">
      <w:pPr>
        <w:pStyle w:val="Heading4"/>
      </w:pPr>
      <w:r>
        <w:t xml:space="preserve">1] All of their arguments are that property rights shouldn’t exist because they’re bad or cause some end result </w:t>
      </w:r>
      <w:proofErr w:type="spellStart"/>
      <w:r>
        <w:t>htat</w:t>
      </w:r>
      <w:proofErr w:type="spellEnd"/>
      <w:r>
        <w:t xml:space="preserve"> is bad – that is literally utilitarianism</w:t>
      </w:r>
    </w:p>
    <w:p w14:paraId="4867E867" w14:textId="5F673CDF" w:rsidR="000505F9" w:rsidRDefault="000505F9" w:rsidP="00EA4504">
      <w:pPr>
        <w:pStyle w:val="Heading4"/>
      </w:pPr>
      <w:r>
        <w:t xml:space="preserve">2] Prefer carded evidence that IP protections exist over uncarded assertions by the </w:t>
      </w:r>
      <w:proofErr w:type="spellStart"/>
      <w:r>
        <w:t>aff</w:t>
      </w:r>
      <w:proofErr w:type="spellEnd"/>
      <w:r>
        <w:t xml:space="preserve"> debater – we have people that are scholars in their field that are describing a history of IP legislations, they have… themselves… a high schooler…</w:t>
      </w:r>
    </w:p>
    <w:p w14:paraId="5BBA0396" w14:textId="1F0DF99A" w:rsidR="00E75218" w:rsidRDefault="0003116D" w:rsidP="00E75218">
      <w:pPr>
        <w:pStyle w:val="Heading4"/>
      </w:pPr>
      <w:r>
        <w:t xml:space="preserve">3] </w:t>
      </w:r>
      <w:r w:rsidR="00E75218">
        <w:t>IP exists – here’s come cases that prove this</w:t>
      </w:r>
    </w:p>
    <w:p w14:paraId="4E0BD222" w14:textId="4B4D8BAF" w:rsidR="00E75218" w:rsidRPr="000505F9" w:rsidRDefault="00E75218" w:rsidP="000505F9">
      <w:r w:rsidRPr="00595A98">
        <w:rPr>
          <w:rStyle w:val="Style13ptBold"/>
        </w:rPr>
        <w:t>Gambino</w:t>
      </w:r>
      <w:r w:rsidRPr="00595A98">
        <w:rPr>
          <w:rStyle w:val="Style13ptBold"/>
        </w:rPr>
        <w:t xml:space="preserve"> 11</w:t>
      </w:r>
      <w:r w:rsidRPr="00E75218">
        <w:t xml:space="preserve"> — (</w:t>
      </w:r>
      <w:r w:rsidR="00695849">
        <w:t>Megan Gambino</w:t>
      </w:r>
      <w:r w:rsidRPr="00E75218">
        <w:t xml:space="preserve">, </w:t>
      </w:r>
      <w:r w:rsidR="00595A98">
        <w:t>Writer on Smithsonian Magazine</w:t>
      </w:r>
      <w:r w:rsidRPr="00E75218">
        <w:t xml:space="preserve">, “Ten Famous Intellectual Property </w:t>
      </w:r>
      <w:proofErr w:type="gramStart"/>
      <w:r w:rsidRPr="00E75218">
        <w:t>Disputes“</w:t>
      </w:r>
      <w:proofErr w:type="gramEnd"/>
      <w:r w:rsidRPr="00E75218">
        <w:t>, 6-21-2011, Available Online at https://www.smithsonianmag.com/history/ten-famous-intellectual-property-disputes-18521880/, accessed 10-10-2021, HKR-AR)</w:t>
      </w:r>
    </w:p>
    <w:p w14:paraId="741030C8" w14:textId="77777777" w:rsidR="00276AD2" w:rsidRPr="00276AD2" w:rsidRDefault="00276AD2" w:rsidP="00276AD2">
      <w:pPr>
        <w:rPr>
          <w:u w:val="single"/>
        </w:rPr>
      </w:pPr>
      <w:r w:rsidRPr="00276AD2">
        <w:rPr>
          <w:u w:val="single"/>
        </w:rPr>
        <w:t xml:space="preserve">1. S. Victor </w:t>
      </w:r>
      <w:proofErr w:type="spellStart"/>
      <w:r w:rsidRPr="00276AD2">
        <w:rPr>
          <w:highlight w:val="cyan"/>
          <w:u w:val="single"/>
        </w:rPr>
        <w:t>Whitmill</w:t>
      </w:r>
      <w:proofErr w:type="spellEnd"/>
      <w:r w:rsidRPr="00276AD2">
        <w:rPr>
          <w:u w:val="single"/>
        </w:rPr>
        <w:t xml:space="preserve"> v. </w:t>
      </w:r>
      <w:r w:rsidRPr="00276AD2">
        <w:rPr>
          <w:highlight w:val="cyan"/>
          <w:u w:val="single"/>
        </w:rPr>
        <w:t>Warner Bros. Entertainment</w:t>
      </w:r>
      <w:r w:rsidRPr="00276AD2">
        <w:rPr>
          <w:u w:val="single"/>
        </w:rPr>
        <w:t xml:space="preserve"> Inc.</w:t>
      </w:r>
    </w:p>
    <w:p w14:paraId="3EBF91AB" w14:textId="02E4EB03" w:rsidR="00276AD2" w:rsidRDefault="00276AD2" w:rsidP="00276AD2">
      <w:r>
        <w:t>In the recent movie The Hangover Part II, Stu Price, a strait-laced dentist played by actor Ed Helms, wakes up after a night of debauchery in Bangkok to find a tribal tattoo wrapped around his left eye, his skin still painfully pink. Price’s tattoo is identical to the one Mike Tyson has, and it alludes to the boxer’s cameo in the original 2009 movie The Hangover.</w:t>
      </w:r>
    </w:p>
    <w:p w14:paraId="109191CA" w14:textId="767508F1" w:rsidR="00276AD2" w:rsidRDefault="00276AD2" w:rsidP="00276AD2">
      <w:r>
        <w:t xml:space="preserve">Tyson’s tattoo artist S. Victor </w:t>
      </w:r>
      <w:proofErr w:type="spellStart"/>
      <w:r>
        <w:t>Whitmill</w:t>
      </w:r>
      <w:proofErr w:type="spellEnd"/>
      <w:r>
        <w:t xml:space="preserve"> filed a lawsuit against Warner Bros. Entertainment on April 28, just weeks before the movie’s May 26 opening. Since he obtained a copyright for the eight-year-old “artwork on 3-D” on April 19, he claimed that the use of his design in the movie and in advertisements without his consent was copyright infringement. Warner Bros., of course, saw it as a parody falling under “fair use.”</w:t>
      </w:r>
    </w:p>
    <w:p w14:paraId="07A3700D" w14:textId="0278FC55" w:rsidR="00276AD2" w:rsidRPr="00276AD2" w:rsidRDefault="00276AD2" w:rsidP="00276AD2">
      <w:pPr>
        <w:rPr>
          <w:u w:val="single"/>
        </w:rPr>
      </w:pPr>
      <w:r w:rsidRPr="00276AD2">
        <w:rPr>
          <w:u w:val="single"/>
        </w:rPr>
        <w:t xml:space="preserve">On May 24, 2011 Chief </w:t>
      </w:r>
      <w:r w:rsidRPr="00276AD2">
        <w:rPr>
          <w:highlight w:val="cyan"/>
          <w:u w:val="single"/>
        </w:rPr>
        <w:t>Judge Catherine D. Perry</w:t>
      </w:r>
      <w:r w:rsidRPr="00276AD2">
        <w:rPr>
          <w:u w:val="single"/>
        </w:rPr>
        <w:t xml:space="preserve"> of the United States District Court for the Eastern District of Missouri </w:t>
      </w:r>
      <w:r w:rsidRPr="00276AD2">
        <w:rPr>
          <w:highlight w:val="cyan"/>
          <w:u w:val="single"/>
        </w:rPr>
        <w:t xml:space="preserve">denied an injunction on the movie’s </w:t>
      </w:r>
      <w:proofErr w:type="gramStart"/>
      <w:r w:rsidRPr="00276AD2">
        <w:rPr>
          <w:highlight w:val="cyan"/>
          <w:u w:val="single"/>
        </w:rPr>
        <w:t>release</w:t>
      </w:r>
      <w:r w:rsidRPr="00276AD2">
        <w:rPr>
          <w:u w:val="single"/>
        </w:rPr>
        <w:t>,</w:t>
      </w:r>
      <w:r w:rsidRPr="00276AD2">
        <w:t xml:space="preserve"> but</w:t>
      </w:r>
      <w:proofErr w:type="gramEnd"/>
      <w:r w:rsidRPr="00276AD2">
        <w:t xml:space="preserve"> said </w:t>
      </w:r>
      <w:proofErr w:type="spellStart"/>
      <w:r w:rsidRPr="00276AD2">
        <w:t>Whitmill</w:t>
      </w:r>
      <w:proofErr w:type="spellEnd"/>
      <w:r w:rsidRPr="00276AD2">
        <w:t xml:space="preserve"> still had a case. If it meant avoiding a long trial, Warner Bros. said, in early June, that it would be willing to “digitally alter the film to substitute a different tattoo on Ed Helms’s face” when the movie is released on home video. But that ending was avoided on June 17, when Warner Bros. and </w:t>
      </w:r>
      <w:proofErr w:type="spellStart"/>
      <w:r w:rsidRPr="00276AD2">
        <w:t>Whitmill</w:t>
      </w:r>
      <w:proofErr w:type="spellEnd"/>
      <w:r w:rsidRPr="00276AD2">
        <w:t xml:space="preserve"> hashed out an agreement of undisclosed terms.</w:t>
      </w:r>
    </w:p>
    <w:p w14:paraId="240E48A3" w14:textId="77777777" w:rsidR="00276AD2" w:rsidRPr="00276AD2" w:rsidRDefault="00276AD2" w:rsidP="00276AD2">
      <w:pPr>
        <w:rPr>
          <w:u w:val="single"/>
        </w:rPr>
      </w:pPr>
      <w:r w:rsidRPr="00276AD2">
        <w:rPr>
          <w:u w:val="single"/>
        </w:rPr>
        <w:t xml:space="preserve">2. Isaac </w:t>
      </w:r>
      <w:r w:rsidRPr="00276AD2">
        <w:rPr>
          <w:highlight w:val="cyan"/>
          <w:u w:val="single"/>
        </w:rPr>
        <w:t>Newton v.</w:t>
      </w:r>
      <w:r w:rsidRPr="00276AD2">
        <w:rPr>
          <w:u w:val="single"/>
        </w:rPr>
        <w:t xml:space="preserve"> Gottfried Wilhelm </w:t>
      </w:r>
      <w:r w:rsidRPr="00276AD2">
        <w:rPr>
          <w:highlight w:val="cyan"/>
          <w:u w:val="single"/>
        </w:rPr>
        <w:t>Leibniz</w:t>
      </w:r>
    </w:p>
    <w:p w14:paraId="11FE03B6" w14:textId="712DBB57" w:rsidR="00276AD2" w:rsidRPr="00276AD2" w:rsidRDefault="00276AD2" w:rsidP="00276AD2">
      <w:pPr>
        <w:rPr>
          <w:u w:val="single"/>
        </w:rPr>
      </w:pPr>
      <w:r w:rsidRPr="00276AD2">
        <w:rPr>
          <w:u w:val="single"/>
        </w:rPr>
        <w:t xml:space="preserve">By the early 18th century, many credited the German mathematician and philosopher Gottfried Wilhelm Leibniz with </w:t>
      </w:r>
      <w:r w:rsidRPr="00276AD2">
        <w:rPr>
          <w:highlight w:val="cyan"/>
          <w:u w:val="single"/>
        </w:rPr>
        <w:t>inventing the study of calculus</w:t>
      </w:r>
      <w:r w:rsidRPr="00276AD2">
        <w:rPr>
          <w:u w:val="single"/>
        </w:rPr>
        <w:t xml:space="preserve">. Leibniz had, after all, been the first to publish papers on the topic in 1684 and 1686. But when Englishman Isaac </w:t>
      </w:r>
      <w:r w:rsidRPr="00276AD2">
        <w:rPr>
          <w:highlight w:val="cyan"/>
          <w:u w:val="single"/>
        </w:rPr>
        <w:t xml:space="preserve">Newton published a book called </w:t>
      </w:r>
      <w:proofErr w:type="spellStart"/>
      <w:r w:rsidRPr="00276AD2">
        <w:rPr>
          <w:highlight w:val="cyan"/>
          <w:u w:val="single"/>
        </w:rPr>
        <w:t>Opticks</w:t>
      </w:r>
      <w:proofErr w:type="spellEnd"/>
      <w:r w:rsidRPr="00276AD2">
        <w:rPr>
          <w:u w:val="single"/>
        </w:rPr>
        <w:t xml:space="preserve"> in 1704, in which he asserted himself as the father of calculus, a debate arose. Each of the thinkers’ respective countries wanted to stake a claim in what was one of the biggest advances in mathematics.</w:t>
      </w:r>
    </w:p>
    <w:p w14:paraId="4CDEED8C" w14:textId="4313FF16" w:rsidR="00276AD2" w:rsidRPr="00831035" w:rsidRDefault="00276AD2" w:rsidP="00276AD2">
      <w:r w:rsidRPr="00831035">
        <w:t>Newton claimed to have thought up the “science of fluxions,” as he called it, first. He apparently wrote about the branch of mathematics in 1665 and 1666, but only shared his work with a few colleagues. As the battle between the two intellectuals heated up, Newton accused Leibniz of plagiarizing one of these early circulating drafts. But Leibniz died in 1716 before anything was settled. Today, however, historians accept that Newton and Leibniz were co-inventors, having come to the idea independently of each other.</w:t>
      </w:r>
    </w:p>
    <w:p w14:paraId="1F4BE828" w14:textId="77777777" w:rsidR="00276AD2" w:rsidRPr="0095113A" w:rsidRDefault="00276AD2" w:rsidP="00276AD2">
      <w:pPr>
        <w:rPr>
          <w:u w:val="single"/>
        </w:rPr>
      </w:pPr>
      <w:r w:rsidRPr="0095113A">
        <w:rPr>
          <w:u w:val="single"/>
        </w:rPr>
        <w:t xml:space="preserve">3. </w:t>
      </w:r>
      <w:r w:rsidRPr="0095113A">
        <w:rPr>
          <w:highlight w:val="cyan"/>
          <w:u w:val="single"/>
        </w:rPr>
        <w:t>Kellogg</w:t>
      </w:r>
      <w:r w:rsidRPr="0095113A">
        <w:rPr>
          <w:u w:val="single"/>
        </w:rPr>
        <w:t xml:space="preserve"> Co. v. </w:t>
      </w:r>
      <w:r w:rsidRPr="0095113A">
        <w:rPr>
          <w:highlight w:val="cyan"/>
          <w:u w:val="single"/>
        </w:rPr>
        <w:t>National Biscuit</w:t>
      </w:r>
      <w:r w:rsidRPr="0095113A">
        <w:rPr>
          <w:u w:val="single"/>
        </w:rPr>
        <w:t xml:space="preserve"> Co.</w:t>
      </w:r>
    </w:p>
    <w:p w14:paraId="16A10E73" w14:textId="77777777" w:rsidR="00AF5B8B" w:rsidRDefault="00276AD2" w:rsidP="00276AD2">
      <w:r>
        <w:t xml:space="preserve">In 1893, a man named Henry Perky began making a pillow-shaped cereal he called Shredded Whole Wheat. John Harvey Kellogg said that eating the cereal was like “eating a whisk broom,” and critics at the World Fair in Chicago in 1893 called it “shredded doormat.” But the product surprisingly took off. </w:t>
      </w:r>
      <w:r w:rsidRPr="006F527D">
        <w:rPr>
          <w:u w:val="single"/>
        </w:rPr>
        <w:t xml:space="preserve">After Perky died in 1908 and his two patents, on the biscuits and the machinery that made them, expired in 1912, the Kellogg Company, then whistling a different tune, began selling a similar cereal. In 1930, the National Biscuit Company, a successor of </w:t>
      </w:r>
      <w:proofErr w:type="spellStart"/>
      <w:r w:rsidRPr="006F527D">
        <w:rPr>
          <w:u w:val="single"/>
        </w:rPr>
        <w:t>Perky’s</w:t>
      </w:r>
      <w:proofErr w:type="spellEnd"/>
      <w:r w:rsidRPr="006F527D">
        <w:rPr>
          <w:u w:val="single"/>
        </w:rPr>
        <w:t xml:space="preserve"> company, </w:t>
      </w:r>
      <w:r w:rsidRPr="009A541B">
        <w:rPr>
          <w:highlight w:val="cyan"/>
          <w:u w:val="single"/>
        </w:rPr>
        <w:t>filed a lawsuit against</w:t>
      </w:r>
      <w:r w:rsidRPr="006F527D">
        <w:rPr>
          <w:u w:val="single"/>
        </w:rPr>
        <w:t xml:space="preserve"> the </w:t>
      </w:r>
      <w:r w:rsidRPr="009A541B">
        <w:rPr>
          <w:highlight w:val="cyan"/>
          <w:u w:val="single"/>
        </w:rPr>
        <w:t>Kellogg</w:t>
      </w:r>
      <w:r w:rsidRPr="006F527D">
        <w:rPr>
          <w:u w:val="single"/>
        </w:rPr>
        <w:t xml:space="preserve"> Company, arguing that the new </w:t>
      </w:r>
      <w:r w:rsidRPr="009A541B">
        <w:rPr>
          <w:highlight w:val="cyan"/>
          <w:u w:val="single"/>
        </w:rPr>
        <w:t>shredded wheat</w:t>
      </w:r>
      <w:r w:rsidRPr="006F527D">
        <w:rPr>
          <w:u w:val="single"/>
        </w:rPr>
        <w:t xml:space="preserve"> was a </w:t>
      </w:r>
      <w:r w:rsidRPr="009A541B">
        <w:rPr>
          <w:highlight w:val="cyan"/>
          <w:u w:val="single"/>
        </w:rPr>
        <w:t>trademark violation</w:t>
      </w:r>
      <w:r w:rsidRPr="006F527D">
        <w:rPr>
          <w:u w:val="single"/>
        </w:rPr>
        <w:t xml:space="preserve"> </w:t>
      </w:r>
      <w:r w:rsidRPr="008848FD">
        <w:t xml:space="preserve">and unfair competition. Kellogg, in turn, viewed the suit as an attempt on National Biscuit Company’s part to monopolize the </w:t>
      </w:r>
      <w:proofErr w:type="spellStart"/>
      <w:r w:rsidRPr="008848FD">
        <w:t>sh</w:t>
      </w:r>
      <w:proofErr w:type="spellEnd"/>
    </w:p>
    <w:p w14:paraId="03152D7B" w14:textId="77777777" w:rsidR="00AF5B8B" w:rsidRDefault="00AF5B8B" w:rsidP="00276AD2"/>
    <w:p w14:paraId="34F72931" w14:textId="77777777" w:rsidR="00AF5B8B" w:rsidRDefault="00AF5B8B" w:rsidP="00276AD2"/>
    <w:p w14:paraId="6E21B981" w14:textId="5E7E790F" w:rsidR="00276AD2" w:rsidRPr="006F527D" w:rsidRDefault="00276AD2" w:rsidP="00276AD2">
      <w:pPr>
        <w:rPr>
          <w:u w:val="single"/>
        </w:rPr>
      </w:pPr>
      <w:proofErr w:type="spellStart"/>
      <w:r w:rsidRPr="008848FD">
        <w:t>redded</w:t>
      </w:r>
      <w:proofErr w:type="spellEnd"/>
      <w:r w:rsidRPr="008848FD">
        <w:t xml:space="preserve"> wheat market. In 1938, the case was brought to the Supreme Court, which ruled in favor of the Kellogg Company on the grounds that the term “shredded wheat” was not trademarkable, and its pillow shape was functional and therefore able to be copied after the patent had expired.</w:t>
      </w:r>
    </w:p>
    <w:p w14:paraId="1ED68918" w14:textId="77777777" w:rsidR="00276AD2" w:rsidRDefault="00276AD2" w:rsidP="00276AD2">
      <w:r>
        <w:t xml:space="preserve">4. Marcantonio </w:t>
      </w:r>
      <w:r w:rsidRPr="0055441C">
        <w:rPr>
          <w:highlight w:val="cyan"/>
          <w:u w:val="single"/>
        </w:rPr>
        <w:t>Raimondi</w:t>
      </w:r>
      <w:r w:rsidRPr="0055441C">
        <w:rPr>
          <w:u w:val="single"/>
        </w:rPr>
        <w:t xml:space="preserve"> v. Albrecht </w:t>
      </w:r>
      <w:proofErr w:type="spellStart"/>
      <w:r w:rsidRPr="0055441C">
        <w:rPr>
          <w:highlight w:val="cyan"/>
          <w:u w:val="single"/>
        </w:rPr>
        <w:t>Dürer</w:t>
      </w:r>
      <w:proofErr w:type="spellEnd"/>
    </w:p>
    <w:p w14:paraId="2E56E063" w14:textId="62BB3603" w:rsidR="00276AD2" w:rsidRDefault="00276AD2" w:rsidP="00276AD2">
      <w:r>
        <w:t xml:space="preserve">Artist Albrecht </w:t>
      </w:r>
      <w:proofErr w:type="spellStart"/>
      <w:r>
        <w:t>Dürer</w:t>
      </w:r>
      <w:proofErr w:type="spellEnd"/>
      <w:r>
        <w:t xml:space="preserve"> discovered in the early 1500s that a fellow engraver by the name of Marcantonio Raimondi was copying one of his most famous works, a woodcut series of engravings called the Life of the Virgin. To make his prints, Raimondi carved detailed replicas of </w:t>
      </w:r>
      <w:proofErr w:type="spellStart"/>
      <w:r>
        <w:t>Dürer’s</w:t>
      </w:r>
      <w:proofErr w:type="spellEnd"/>
      <w:r>
        <w:t xml:space="preserve"> wood blocks. The prints, with </w:t>
      </w:r>
      <w:proofErr w:type="spellStart"/>
      <w:r>
        <w:t>Dürer’s</w:t>
      </w:r>
      <w:proofErr w:type="spellEnd"/>
      <w:r>
        <w:t xml:space="preserve"> “A” above “D” signature, could pass as </w:t>
      </w:r>
      <w:proofErr w:type="spellStart"/>
      <w:r>
        <w:t>Dürer</w:t>
      </w:r>
      <w:proofErr w:type="spellEnd"/>
      <w:r>
        <w:t xml:space="preserve"> originals, and Raimondi made considerable profits off of them. </w:t>
      </w:r>
      <w:proofErr w:type="spellStart"/>
      <w:r>
        <w:t>Dürer</w:t>
      </w:r>
      <w:proofErr w:type="spellEnd"/>
      <w:r>
        <w:t xml:space="preserve"> took issue and brought his case to the court of Venice. </w:t>
      </w:r>
      <w:r w:rsidRPr="0055441C">
        <w:rPr>
          <w:u w:val="single"/>
        </w:rPr>
        <w:t xml:space="preserve">Ultimately, the </w:t>
      </w:r>
      <w:r w:rsidRPr="0055441C">
        <w:rPr>
          <w:highlight w:val="cyan"/>
          <w:u w:val="single"/>
        </w:rPr>
        <w:t>court ruled</w:t>
      </w:r>
      <w:r w:rsidRPr="0055441C">
        <w:rPr>
          <w:u w:val="single"/>
        </w:rPr>
        <w:t xml:space="preserve"> that </w:t>
      </w:r>
      <w:r w:rsidRPr="0055441C">
        <w:rPr>
          <w:highlight w:val="cyan"/>
          <w:u w:val="single"/>
        </w:rPr>
        <w:t>Raimondi</w:t>
      </w:r>
      <w:r w:rsidRPr="0055441C">
        <w:rPr>
          <w:u w:val="single"/>
        </w:rPr>
        <w:t xml:space="preserve"> could continue making copies, as long as he </w:t>
      </w:r>
      <w:r w:rsidRPr="0055441C">
        <w:rPr>
          <w:highlight w:val="cyan"/>
          <w:u w:val="single"/>
        </w:rPr>
        <w:t>omitted the monogram</w:t>
      </w:r>
      <w:r w:rsidRPr="0055441C">
        <w:rPr>
          <w:u w:val="single"/>
        </w:rPr>
        <w:t>.</w:t>
      </w:r>
    </w:p>
    <w:p w14:paraId="21B92817" w14:textId="0CCB41F4" w:rsidR="00AE669D" w:rsidRPr="009368FC" w:rsidRDefault="00F95B1B" w:rsidP="00AE669D">
      <w:pPr>
        <w:pStyle w:val="Heading4"/>
        <w:rPr>
          <w:bCs w:val="0"/>
        </w:rPr>
      </w:pPr>
      <w:r>
        <w:t xml:space="preserve">4] </w:t>
      </w:r>
      <w:r w:rsidR="009606DE">
        <w:t>Exclusivity is wrong – here’s a counter example</w:t>
      </w:r>
      <w:r w:rsidR="004B50D0">
        <w:t xml:space="preserve">, one cannot think of the “mRNA sequence” because they literally do not know what it is because of </w:t>
      </w:r>
      <w:r w:rsidR="00B043E8">
        <w:t>I</w:t>
      </w:r>
      <w:r w:rsidR="004B50D0">
        <w:t>PP</w:t>
      </w:r>
    </w:p>
    <w:p w14:paraId="5743C0B6" w14:textId="77777777" w:rsidR="00AE669D" w:rsidRDefault="00AE669D" w:rsidP="00AE669D">
      <w:r>
        <w:rPr>
          <w:rStyle w:val="Style13ptBold"/>
        </w:rPr>
        <w:t>HRW 6/3</w:t>
      </w:r>
      <w:r>
        <w:t xml:space="preserve"> — (Human Rights Watch, “Seven Reasons the EU is Wrong to Oppose the TRIPS </w:t>
      </w:r>
      <w:proofErr w:type="gramStart"/>
      <w:r>
        <w:t>Waiver“</w:t>
      </w:r>
      <w:proofErr w:type="gramEnd"/>
      <w:r>
        <w:t>, 6-3-2021, Available Online at https://www.hrw.org/news/2021/06/03/seven-reasons-eu-wrong-oppose-trips-waiver, accessed 10-5-2021, HKR-AR)</w:t>
      </w:r>
    </w:p>
    <w:p w14:paraId="5D44F576" w14:textId="77777777" w:rsidR="00AE669D" w:rsidRDefault="00AE669D" w:rsidP="00AE669D">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Pr>
          <w:highlight w:val="cyan"/>
          <w:u w:val="single"/>
        </w:rPr>
        <w:t>manufacturers with capacity to produce</w:t>
      </w:r>
      <w:r>
        <w:rPr>
          <w:u w:val="single"/>
        </w:rPr>
        <w:t xml:space="preserve"> additional Covid-19 </w:t>
      </w:r>
      <w:r>
        <w:rPr>
          <w:highlight w:val="cyan"/>
          <w:u w:val="single"/>
        </w:rPr>
        <w:t>vaccines</w:t>
      </w:r>
      <w:r>
        <w:rPr>
          <w:u w:val="single"/>
        </w:rPr>
        <w:t xml:space="preserve"> and other health products at </w:t>
      </w:r>
      <w:r>
        <w:rPr>
          <w:highlight w:val="cyan"/>
          <w:u w:val="single"/>
        </w:rPr>
        <w:t>factories in Bangladesh</w:t>
      </w:r>
      <w:r>
        <w:rPr>
          <w:u w:val="single"/>
        </w:rPr>
        <w:t xml:space="preserve">, </w:t>
      </w:r>
      <w:r>
        <w:rPr>
          <w:highlight w:val="cyan"/>
          <w:u w:val="single"/>
        </w:rPr>
        <w:t>Canada, Denmark, India</w:t>
      </w:r>
      <w:r>
        <w:rPr>
          <w:u w:val="single"/>
        </w:rPr>
        <w:t xml:space="preserve">, and Israel, but they are </w:t>
      </w:r>
      <w:r>
        <w:rPr>
          <w:highlight w:val="cyan"/>
          <w:u w:val="single"/>
        </w:rPr>
        <w:t xml:space="preserve">unable to contribute </w:t>
      </w:r>
      <w:r>
        <w:rPr>
          <w:u w:val="single"/>
        </w:rPr>
        <w:t xml:space="preserve">because they </w:t>
      </w:r>
      <w:r>
        <w:rPr>
          <w:highlight w:val="cyan"/>
          <w:u w:val="single"/>
        </w:rPr>
        <w:t>do not</w:t>
      </w:r>
      <w:r>
        <w:rPr>
          <w:u w:val="single"/>
        </w:rPr>
        <w:t xml:space="preserve"> yet </w:t>
      </w:r>
      <w:r>
        <w:rPr>
          <w:highlight w:val="cyan"/>
          <w:u w:val="single"/>
        </w:rPr>
        <w:t>have</w:t>
      </w:r>
      <w:r>
        <w:rPr>
          <w:u w:val="single"/>
        </w:rPr>
        <w:t xml:space="preserve"> the right </w:t>
      </w:r>
      <w:r>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w:t>
      </w:r>
      <w:proofErr w:type="spellStart"/>
      <w:r>
        <w:rPr>
          <w:u w:val="single"/>
        </w:rPr>
        <w:t>Frontières</w:t>
      </w:r>
      <w:proofErr w:type="spellEnd"/>
      <w:r>
        <w:rPr>
          <w:u w:val="single"/>
        </w:rPr>
        <w:t xml:space="preserve"> (MSF) Access Campaign, the Third World Network, and others have presented many other concrete examples of how </w:t>
      </w:r>
      <w:r>
        <w:rPr>
          <w:highlight w:val="cyan"/>
          <w:u w:val="single"/>
        </w:rPr>
        <w:t>enforcement of IP rules blocked</w:t>
      </w:r>
      <w:r>
        <w:rPr>
          <w:u w:val="single"/>
        </w:rPr>
        <w:t xml:space="preserve">, </w:t>
      </w:r>
      <w:r>
        <w:rPr>
          <w:highlight w:val="cyan"/>
          <w:u w:val="single"/>
        </w:rPr>
        <w:t>delayed</w:t>
      </w:r>
      <w:r>
        <w:rPr>
          <w:u w:val="single"/>
        </w:rPr>
        <w:t xml:space="preserve">, or limited production of chemical reagents for Covid-19 tests, ventilator valves, Covid-19 treatments, and elements of Covid-19 </w:t>
      </w:r>
      <w:r>
        <w:rPr>
          <w:highlight w:val="cyan"/>
          <w:u w:val="single"/>
        </w:rPr>
        <w:t>vaccines</w:t>
      </w:r>
      <w:r>
        <w:rPr>
          <w:u w:val="single"/>
        </w:rPr>
        <w:t xml:space="preserve">. IP constraints have not only led to vaccine shortages but have also </w:t>
      </w:r>
      <w:r>
        <w:rPr>
          <w:highlight w:val="cyan"/>
          <w:u w:val="single"/>
        </w:rPr>
        <w:t>led to shortages of</w:t>
      </w:r>
      <w:r>
        <w:rPr>
          <w:u w:val="single"/>
        </w:rPr>
        <w:t xml:space="preserve"> key raw </w:t>
      </w:r>
      <w:r>
        <w:rPr>
          <w:highlight w:val="cyan"/>
          <w:u w:val="single"/>
        </w:rPr>
        <w:t>materials</w:t>
      </w:r>
      <w:r>
        <w:rPr>
          <w:u w:val="single"/>
        </w:rPr>
        <w:t xml:space="preserve"> like bioreactor bags and filters.</w:t>
      </w:r>
    </w:p>
    <w:p w14:paraId="0B2044D7" w14:textId="59E5E6AE" w:rsidR="00E42E4C" w:rsidRDefault="00874BC7" w:rsidP="00874BC7">
      <w:pPr>
        <w:pStyle w:val="Heading4"/>
      </w:pPr>
      <w:r>
        <w:t xml:space="preserve">5] </w:t>
      </w:r>
      <w:r w:rsidR="000B7052">
        <w:t xml:space="preserve">One can own an idea—Johnson and Johnson </w:t>
      </w:r>
      <w:proofErr w:type="gramStart"/>
      <w:r w:rsidR="000B7052">
        <w:t>owns</w:t>
      </w:r>
      <w:proofErr w:type="gramEnd"/>
      <w:r w:rsidR="000B7052">
        <w:t xml:space="preserve"> the mRNA sequence that has their vaccine, and they own that idea because of IPR – literally no one else knows what this is. </w:t>
      </w:r>
    </w:p>
    <w:p w14:paraId="63CF97BF" w14:textId="342B7B78" w:rsidR="00DA6012" w:rsidRDefault="003F21FB" w:rsidP="003F21FB">
      <w:pPr>
        <w:pStyle w:val="Heading4"/>
      </w:pPr>
      <w:r>
        <w:t xml:space="preserve">6] If two people came up with the same process, then whoever filed the patent first and completed paperwork would get </w:t>
      </w:r>
      <w:r w:rsidR="009E4550">
        <w:t>rightful ownership of it and it would be their idea, that others couldn’t infringe upon, unless it was voluntarily given up. Also, 0 chance that two companies reach the solution to a disease problem at the same time, so probability is negligible – make them name examples of this</w:t>
      </w:r>
    </w:p>
    <w:p w14:paraId="032C6E2F" w14:textId="7F275D18" w:rsidR="009E4550" w:rsidRDefault="00D36E91" w:rsidP="00D36E91">
      <w:pPr>
        <w:pStyle w:val="Heading4"/>
      </w:pPr>
      <w:r>
        <w:t xml:space="preserve">7] Yes </w:t>
      </w:r>
      <w:proofErr w:type="spellStart"/>
      <w:r>
        <w:t>consequalist</w:t>
      </w:r>
      <w:proofErr w:type="spellEnd"/>
      <w:r>
        <w:t xml:space="preserve"> </w:t>
      </w:r>
      <w:proofErr w:type="spellStart"/>
      <w:r>
        <w:t>justificaitons</w:t>
      </w:r>
      <w:proofErr w:type="spellEnd"/>
      <w:r>
        <w:t xml:space="preserve"> – better for topic education all above, also the resolution </w:t>
      </w:r>
      <w:proofErr w:type="gramStart"/>
      <w:r>
        <w:t>says</w:t>
      </w:r>
      <w:proofErr w:type="gramEnd"/>
      <w:r>
        <w:t xml:space="preserve"> “the WTO ought to reduce intellectual property protections for medicine” and since ought implies doing an action, they need to prove that action would be desirable. </w:t>
      </w:r>
    </w:p>
    <w:p w14:paraId="242B6478" w14:textId="1BAD0472" w:rsidR="0061181E" w:rsidRDefault="0073544D" w:rsidP="0073544D">
      <w:pPr>
        <w:pStyle w:val="Heading4"/>
      </w:pPr>
      <w:r>
        <w:t xml:space="preserve">8] Calculation is possible – governments do it all the time, and you will calculate who won this round at the end of the debate by weighing the benefits and downsides of voting for the </w:t>
      </w:r>
      <w:proofErr w:type="spellStart"/>
      <w:r>
        <w:t>aff</w:t>
      </w:r>
      <w:proofErr w:type="spellEnd"/>
      <w:r>
        <w:t xml:space="preserve">/neg. </w:t>
      </w:r>
      <w:r w:rsidR="004860A0">
        <w:t>Calculation is not a never-ending spiral and if we spent all of our time calculating that’d be net worse for our utility, so we wouldn’t spiral into non calculation</w:t>
      </w:r>
    </w:p>
    <w:p w14:paraId="704FDE26" w14:textId="77777777" w:rsidR="007F7621" w:rsidRDefault="007F7621" w:rsidP="005933F3">
      <w:pPr>
        <w:pStyle w:val="Heading2"/>
      </w:pPr>
      <w:r>
        <w:t>Contention 3</w:t>
      </w:r>
    </w:p>
    <w:p w14:paraId="0B6A1DDC" w14:textId="49254EA8" w:rsidR="00375257" w:rsidRDefault="002937EA" w:rsidP="00375257">
      <w:pPr>
        <w:pStyle w:val="Heading4"/>
      </w:pPr>
      <w:r>
        <w:t xml:space="preserve">1] </w:t>
      </w:r>
      <w:r w:rsidR="00404321">
        <w:t xml:space="preserve">yes </w:t>
      </w:r>
      <w:proofErr w:type="spellStart"/>
      <w:r w:rsidR="00404321">
        <w:t>brightline</w:t>
      </w:r>
      <w:proofErr w:type="spellEnd"/>
      <w:r w:rsidR="00404321">
        <w:t xml:space="preserve"> – here’s the one that policy makers use</w:t>
      </w:r>
    </w:p>
    <w:p w14:paraId="010829C3" w14:textId="77777777" w:rsidR="00375257" w:rsidRPr="000369F2" w:rsidRDefault="00375257" w:rsidP="00375257">
      <w:r w:rsidRPr="000369F2">
        <w:rPr>
          <w:rStyle w:val="Style13ptBold"/>
        </w:rPr>
        <w:t>WTO No Date</w:t>
      </w:r>
      <w:r>
        <w:t xml:space="preserve"> [World Trade Organization, “TRIPS: What are IPRS”] [DS]</w:t>
      </w:r>
    </w:p>
    <w:p w14:paraId="3136D118" w14:textId="77777777" w:rsidR="00375257" w:rsidRDefault="00375257" w:rsidP="00375257">
      <w:r w:rsidRPr="000369F2">
        <w:rPr>
          <w:rStyle w:val="StyleUnderline"/>
          <w:highlight w:val="yellow"/>
        </w:rPr>
        <w:t>Intellectual property rights are customarily divided into two main areas</w:t>
      </w:r>
      <w:r>
        <w:t>:</w:t>
      </w:r>
    </w:p>
    <w:p w14:paraId="1F00427D" w14:textId="77777777" w:rsidR="00375257" w:rsidRPr="000369F2" w:rsidRDefault="00375257" w:rsidP="00375257">
      <w:pPr>
        <w:rPr>
          <w:u w:val="single"/>
        </w:rPr>
      </w:pPr>
      <w:r>
        <w:t>(</w:t>
      </w:r>
      <w:proofErr w:type="spellStart"/>
      <w:r>
        <w:t>i</w:t>
      </w:r>
      <w:proofErr w:type="spellEnd"/>
      <w:r>
        <w:t xml:space="preserve">) </w:t>
      </w:r>
      <w:r w:rsidRPr="000369F2">
        <w:rPr>
          <w:rStyle w:val="StyleUnderline"/>
          <w:highlight w:val="yellow"/>
        </w:rPr>
        <w:t>Copyright and rights related</w:t>
      </w:r>
      <w:r w:rsidRPr="000369F2">
        <w:rPr>
          <w:rStyle w:val="StyleUnderline"/>
        </w:rPr>
        <w:t xml:space="preserve"> to </w:t>
      </w:r>
      <w:proofErr w:type="spellStart"/>
      <w:proofErr w:type="gramStart"/>
      <w:r w:rsidRPr="000369F2">
        <w:rPr>
          <w:rStyle w:val="StyleUnderline"/>
        </w:rPr>
        <w:t>copyright.back</w:t>
      </w:r>
      <w:proofErr w:type="spellEnd"/>
      <w:proofErr w:type="gramEnd"/>
      <w:r w:rsidRPr="000369F2">
        <w:rPr>
          <w:rStyle w:val="StyleUnderline"/>
        </w:rPr>
        <w:t xml:space="preserve"> to top</w:t>
      </w:r>
    </w:p>
    <w:p w14:paraId="6803804D" w14:textId="77777777" w:rsidR="00375257" w:rsidRDefault="00375257" w:rsidP="00375257">
      <w:r w:rsidRPr="000369F2">
        <w:rPr>
          <w:rStyle w:val="StyleUnderline"/>
        </w:rPr>
        <w:t xml:space="preserve">The rights of authors of literary and artistic works (such as books and other writings, musical compositions, paintings, sculpture, computer programs and films) are protected by copyright, </w:t>
      </w:r>
      <w:r w:rsidRPr="000369F2">
        <w:t>for a minimum period of 50 years after the death of the author.</w:t>
      </w:r>
    </w:p>
    <w:p w14:paraId="695DE5B8" w14:textId="77777777" w:rsidR="00375257" w:rsidRDefault="00375257" w:rsidP="00375257">
      <w:r w:rsidRPr="000369F2">
        <w:rPr>
          <w:rStyle w:val="StyleUnderline"/>
        </w:rPr>
        <w:t>Also protected through copyright and related (sometimes referred to as “</w:t>
      </w:r>
      <w:proofErr w:type="spellStart"/>
      <w:r w:rsidRPr="000369F2">
        <w:rPr>
          <w:rStyle w:val="StyleUnderline"/>
        </w:rPr>
        <w:t>neighbouring</w:t>
      </w:r>
      <w:proofErr w:type="spellEnd"/>
      <w:r w:rsidRPr="000369F2">
        <w:rPr>
          <w:rStyle w:val="StyleUnderline"/>
        </w:rPr>
        <w:t>”) rights are the rights of performers (</w:t>
      </w:r>
      <w:proofErr w:type="gramStart"/>
      <w:r w:rsidRPr="000369F2">
        <w:rPr>
          <w:rStyle w:val="StyleUnderline"/>
        </w:rPr>
        <w:t>e.g.</w:t>
      </w:r>
      <w:proofErr w:type="gramEnd"/>
      <w:r w:rsidRPr="000369F2">
        <w:rPr>
          <w:rStyle w:val="StyleUnderline"/>
        </w:rPr>
        <w:t xml:space="preserve"> actors, singers and musicians), producers of phonograms (sound recordings) and broadcasting organizations. </w:t>
      </w:r>
      <w:r>
        <w:t>The main social purpose of protection of copyright and related rights is to encourage and reward creative work.</w:t>
      </w:r>
    </w:p>
    <w:p w14:paraId="5242C0F9" w14:textId="77777777" w:rsidR="00375257" w:rsidRDefault="00375257" w:rsidP="00375257">
      <w:r>
        <w:t xml:space="preserve">(ii) </w:t>
      </w:r>
      <w:r w:rsidRPr="000369F2">
        <w:rPr>
          <w:rStyle w:val="StyleUnderline"/>
          <w:highlight w:val="yellow"/>
        </w:rPr>
        <w:t xml:space="preserve">Industrial </w:t>
      </w:r>
      <w:proofErr w:type="spellStart"/>
      <w:proofErr w:type="gramStart"/>
      <w:r w:rsidRPr="000369F2">
        <w:rPr>
          <w:rStyle w:val="StyleUnderline"/>
          <w:highlight w:val="yellow"/>
        </w:rPr>
        <w:t>property</w:t>
      </w:r>
      <w:r>
        <w:t>.back</w:t>
      </w:r>
      <w:proofErr w:type="spellEnd"/>
      <w:proofErr w:type="gramEnd"/>
      <w:r>
        <w:t xml:space="preserve"> to top</w:t>
      </w:r>
    </w:p>
    <w:p w14:paraId="65F1F755" w14:textId="77777777" w:rsidR="00375257" w:rsidRDefault="00375257" w:rsidP="00375257">
      <w:r>
        <w:t>Industrial property can usefully be divided into two main areas:</w:t>
      </w:r>
    </w:p>
    <w:p w14:paraId="0EAA60C8" w14:textId="77777777" w:rsidR="00375257" w:rsidRPr="000369F2" w:rsidRDefault="00375257" w:rsidP="00375257">
      <w:pPr>
        <w:rPr>
          <w:u w:val="single"/>
        </w:rPr>
      </w:pPr>
      <w:r w:rsidRPr="000369F2">
        <w:rPr>
          <w:rStyle w:val="StyleUnderline"/>
        </w:rPr>
        <w:t xml:space="preserve">One area can be characterized as </w:t>
      </w:r>
      <w:r w:rsidRPr="000369F2">
        <w:rPr>
          <w:rStyle w:val="StyleUnderline"/>
          <w:highlight w:val="yellow"/>
        </w:rPr>
        <w:t xml:space="preserve">the protection of </w:t>
      </w:r>
      <w:r w:rsidRPr="000369F2">
        <w:rPr>
          <w:rStyle w:val="StyleUnderline"/>
        </w:rPr>
        <w:t xml:space="preserve">distinctive signs, in particular </w:t>
      </w:r>
      <w:r w:rsidRPr="000369F2">
        <w:rPr>
          <w:rStyle w:val="StyleUnderline"/>
          <w:highlight w:val="yellow"/>
        </w:rPr>
        <w:t>trademarks</w:t>
      </w:r>
      <w:r w:rsidRPr="000369F2">
        <w:rPr>
          <w:rStyle w:val="StyleUnderline"/>
        </w:rPr>
        <w:t xml:space="preserve"> (</w:t>
      </w:r>
      <w:r w:rsidRPr="000369F2">
        <w:rPr>
          <w:rStyle w:val="StyleUnderline"/>
          <w:highlight w:val="yellow"/>
        </w:rPr>
        <w:t>which distinguish the goods or services of one undertaking from those of other undertakings</w:t>
      </w:r>
      <w:r w:rsidRPr="000369F2">
        <w:rPr>
          <w:rStyle w:val="StyleUnderline"/>
        </w:rPr>
        <w:t xml:space="preserve">) </w:t>
      </w:r>
      <w:r w:rsidRPr="000369F2">
        <w:rPr>
          <w:rStyle w:val="StyleUnderline"/>
          <w:highlight w:val="yellow"/>
        </w:rPr>
        <w:t>and geographical indications</w:t>
      </w:r>
      <w:r w:rsidRPr="000369F2">
        <w:rPr>
          <w:rStyle w:val="StyleUnderline"/>
        </w:rPr>
        <w:t xml:space="preserve"> (</w:t>
      </w:r>
      <w:r w:rsidRPr="000369F2">
        <w:rPr>
          <w:rStyle w:val="StyleUnderline"/>
          <w:highlight w:val="yellow"/>
        </w:rPr>
        <w:t>which identify a good as originating in a place where a given characteristic of the good is essentially attributable to its geographical origin</w:t>
      </w:r>
      <w:r w:rsidRPr="000369F2">
        <w:rPr>
          <w:rStyle w:val="StyleUnderline"/>
        </w:rPr>
        <w:t>).</w:t>
      </w:r>
    </w:p>
    <w:p w14:paraId="394F9786" w14:textId="77777777" w:rsidR="00375257" w:rsidRDefault="00375257" w:rsidP="00375257">
      <w:r>
        <w:t>The protection of such distinctive signs aims to stimulate and ensure fair competition and to protect consumers, by enabling them to make informed choices between various goods and services. The protection may last indefinitely, provided the sign in question continues to be distinctive.</w:t>
      </w:r>
    </w:p>
    <w:p w14:paraId="3D74B25E" w14:textId="77777777" w:rsidR="00375257" w:rsidRDefault="00375257" w:rsidP="00375257">
      <w:r>
        <w:t xml:space="preserve">Other types of industrial property are protected primarily to stimulate innovation, design and the creation of technology. In this category fall </w:t>
      </w:r>
      <w:r w:rsidRPr="000369F2">
        <w:rPr>
          <w:rStyle w:val="StyleUnderline"/>
          <w:highlight w:val="yellow"/>
        </w:rPr>
        <w:t>inventions (protected by patents), industrial designs and trade secrets</w:t>
      </w:r>
      <w:r>
        <w:t>.</w:t>
      </w:r>
    </w:p>
    <w:p w14:paraId="40EB8CF3" w14:textId="77777777" w:rsidR="00375257" w:rsidRDefault="00375257" w:rsidP="00375257">
      <w:r>
        <w:t>The social purpose is to provide protection for the results of investment in the development of new technology, thus giving the incentive and means to finance research and development activities.</w:t>
      </w:r>
    </w:p>
    <w:p w14:paraId="278B2716" w14:textId="77777777" w:rsidR="00375257" w:rsidRDefault="00375257" w:rsidP="00375257">
      <w:r>
        <w:t>A functioning intellectual property regime should also facilitate the transfer of technology in the form of foreign direct investment, joint ventures and licensing.</w:t>
      </w:r>
    </w:p>
    <w:p w14:paraId="2067448C" w14:textId="77777777" w:rsidR="00375257" w:rsidRDefault="00375257" w:rsidP="00375257">
      <w:r>
        <w:t>The protection is usually given for a finite term (typically 20 years in the case of patents).</w:t>
      </w:r>
    </w:p>
    <w:p w14:paraId="34BD6243" w14:textId="77777777" w:rsidR="00375257" w:rsidRDefault="00375257" w:rsidP="00375257">
      <w:r>
        <w:t>While the basic social objectives of intellectual property protection are as outlined above, it should also be noted that the exclusive rights given are generally subject to a number of limitations and exceptions, aimed at fine-tuning the balance that has to be found between the legitimate interests of right holders and of users.</w:t>
      </w:r>
    </w:p>
    <w:p w14:paraId="274DD778" w14:textId="41C54CF4" w:rsidR="007F7621" w:rsidRDefault="00C16A36" w:rsidP="00C16A36">
      <w:pPr>
        <w:pStyle w:val="Heading4"/>
      </w:pPr>
      <w:r>
        <w:t xml:space="preserve">2] Their 2 point on contention 3 is literally consequentialist and is describing patent inequality </w:t>
      </w:r>
      <w:proofErr w:type="spellStart"/>
      <w:r>
        <w:t>loool</w:t>
      </w:r>
      <w:proofErr w:type="spellEnd"/>
      <w:r>
        <w:t xml:space="preserve">. But anyways, </w:t>
      </w:r>
      <w:r w:rsidR="00FB1922">
        <w:t>that’s not true because they can pay fees to the patent owner, or they can produce their own innovations that can make themselves money through the power of the free market</w:t>
      </w:r>
    </w:p>
    <w:p w14:paraId="49260F52" w14:textId="575F0DC1" w:rsidR="00EF5C8B" w:rsidRDefault="008947FD" w:rsidP="008947FD">
      <w:pPr>
        <w:pStyle w:val="Heading4"/>
      </w:pPr>
      <w:r>
        <w:t xml:space="preserve">3] Unger is laughably wrong </w:t>
      </w:r>
      <w:r w:rsidR="000661D2">
        <w:t>–</w:t>
      </w:r>
      <w:r>
        <w:t xml:space="preserve"> </w:t>
      </w:r>
      <w:r w:rsidR="000661D2">
        <w:t xml:space="preserve">if you continue to take cells away, you </w:t>
      </w:r>
      <w:proofErr w:type="gramStart"/>
      <w:r w:rsidR="000661D2">
        <w:t>would</w:t>
      </w:r>
      <w:proofErr w:type="gramEnd"/>
      <w:r w:rsidR="000661D2">
        <w:t xml:space="preserve"> die before there was nothing else</w:t>
      </w:r>
      <w:r w:rsidR="001459EE">
        <w:t xml:space="preserve">. An individual can also own something with permanency because that’s how the legal system works and that’s all the cards above. </w:t>
      </w:r>
    </w:p>
    <w:p w14:paraId="749F93EE" w14:textId="0698A4EC" w:rsidR="00491EE1" w:rsidRDefault="00125796" w:rsidP="00125796">
      <w:pPr>
        <w:pStyle w:val="Heading4"/>
      </w:pPr>
      <w:r>
        <w:t xml:space="preserve">4] IP protections aren’t ownership – its </w:t>
      </w:r>
      <w:proofErr w:type="spellStart"/>
      <w:r>
        <w:t>moreso</w:t>
      </w:r>
      <w:proofErr w:type="spellEnd"/>
      <w:r>
        <w:t xml:space="preserve"> licensing, which takes all of the advantages out</w:t>
      </w:r>
    </w:p>
    <w:p w14:paraId="28FB97F3" w14:textId="35B73B47" w:rsidR="00125796" w:rsidRDefault="00E711C9" w:rsidP="00E711C9">
      <w:pPr>
        <w:pStyle w:val="Heading4"/>
      </w:pPr>
      <w:r>
        <w:t>5] Government interference on Ip violates the property and rights of corporations, that’s a worse precedent which outweighs</w:t>
      </w:r>
    </w:p>
    <w:p w14:paraId="6A86E94D" w14:textId="64E2A06D" w:rsidR="005775F9" w:rsidRPr="001C780B" w:rsidRDefault="009A73B6" w:rsidP="005775F9">
      <w:pPr>
        <w:rPr>
          <w:b/>
          <w:sz w:val="24"/>
        </w:rPr>
      </w:pPr>
      <w:r>
        <w:rPr>
          <w:b/>
          <w:sz w:val="24"/>
        </w:rPr>
        <w:t xml:space="preserve">6] </w:t>
      </w:r>
      <w:r w:rsidR="005775F9">
        <w:rPr>
          <w:b/>
          <w:sz w:val="24"/>
        </w:rPr>
        <w:t xml:space="preserve">Panpsychism cannot prove consciousness of subatomic particles – this interpretation of consciousness renders it meaningless </w:t>
      </w:r>
    </w:p>
    <w:p w14:paraId="54B12270" w14:textId="77777777" w:rsidR="005775F9" w:rsidRPr="001C780B" w:rsidRDefault="005775F9" w:rsidP="005775F9">
      <w:r w:rsidRPr="001C780B">
        <w:rPr>
          <w:b/>
        </w:rPr>
        <w:t>Frankish</w:t>
      </w:r>
      <w:r w:rsidRPr="001C780B">
        <w:t xml:space="preserve"> 9/20 </w:t>
      </w:r>
      <w:proofErr w:type="gramStart"/>
      <w:r w:rsidRPr="001C780B">
        <w:rPr>
          <w:b/>
        </w:rPr>
        <w:t>16</w:t>
      </w:r>
      <w:r w:rsidRPr="001C780B">
        <w:t xml:space="preserve">  (</w:t>
      </w:r>
      <w:proofErr w:type="gramEnd"/>
      <w:r w:rsidRPr="001C780B">
        <w:t xml:space="preserve">Keith – honorary reader at Sheffield College, </w:t>
      </w:r>
      <w:r>
        <w:t xml:space="preserve">The Atlantic </w:t>
      </w:r>
      <w:r w:rsidRPr="001C780B">
        <w:t>https://www.theatlantic.com/science/archive/2016/09/panpsychism-is-wrong/500774/</w:t>
      </w:r>
    </w:p>
    <w:p w14:paraId="2A82F902" w14:textId="77777777" w:rsidR="005775F9" w:rsidRDefault="005775F9" w:rsidP="005775F9">
      <w:pPr>
        <w:rPr>
          <w:u w:val="single"/>
        </w:rPr>
      </w:pPr>
    </w:p>
    <w:p w14:paraId="7D977ECA" w14:textId="77777777" w:rsidR="005775F9" w:rsidRPr="001C780B" w:rsidRDefault="005775F9" w:rsidP="005775F9">
      <w:pPr>
        <w:rPr>
          <w:u w:val="single"/>
        </w:rPr>
      </w:pPr>
      <w:r>
        <w:t xml:space="preserve">I remain unpersuaded, and I’m not alone in this. </w:t>
      </w:r>
      <w:r w:rsidRPr="001C780B">
        <w:rPr>
          <w:u w:val="single"/>
        </w:rPr>
        <w:t>Even if we accept that basic physical entities must have some categorical nature</w:t>
      </w:r>
      <w:r>
        <w:t xml:space="preserve"> (and it might be that we don’t; perhaps at bottom reality is just dispositions), </w:t>
      </w:r>
      <w:r w:rsidRPr="00F71F49">
        <w:rPr>
          <w:highlight w:val="cyan"/>
          <w:u w:val="single"/>
        </w:rPr>
        <w:t>consciousness</w:t>
      </w:r>
      <w:r w:rsidRPr="001C780B">
        <w:rPr>
          <w:u w:val="single"/>
        </w:rPr>
        <w:t xml:space="preserve"> is an </w:t>
      </w:r>
      <w:r w:rsidRPr="00F71F49">
        <w:rPr>
          <w:highlight w:val="cyan"/>
          <w:u w:val="single"/>
        </w:rPr>
        <w:t>unlikely candidate for this fundamental prop</w:t>
      </w:r>
      <w:r w:rsidRPr="001C780B">
        <w:rPr>
          <w:u w:val="single"/>
        </w:rPr>
        <w:t>erty.</w:t>
      </w:r>
      <w:r>
        <w:t xml:space="preserve"> For, so far as our evidence </w:t>
      </w:r>
      <w:r w:rsidRPr="001C780B">
        <w:rPr>
          <w:u w:val="single"/>
        </w:rPr>
        <w:t xml:space="preserve">goes, it is a </w:t>
      </w:r>
      <w:r w:rsidRPr="00F71F49">
        <w:rPr>
          <w:highlight w:val="cyan"/>
          <w:u w:val="single"/>
        </w:rPr>
        <w:t>highly localized phenomenon</w:t>
      </w:r>
      <w:r w:rsidRPr="001C780B">
        <w:rPr>
          <w:u w:val="single"/>
        </w:rPr>
        <w:t xml:space="preserve"> that is </w:t>
      </w:r>
      <w:r w:rsidRPr="00F71F49">
        <w:rPr>
          <w:highlight w:val="cyan"/>
          <w:u w:val="single"/>
        </w:rPr>
        <w:t>specific not only to brains but to particular states of brains</w:t>
      </w:r>
      <w:r>
        <w:t xml:space="preserve"> (attended intermediate-level sensory representations, according to one influential account</w:t>
      </w:r>
      <w:r w:rsidRPr="001C780B">
        <w:rPr>
          <w:u w:val="single"/>
        </w:rPr>
        <w:t xml:space="preserve">). It </w:t>
      </w:r>
      <w:r w:rsidRPr="0031021F">
        <w:rPr>
          <w:highlight w:val="cyan"/>
          <w:u w:val="single"/>
        </w:rPr>
        <w:t>appears to be a specific state of certain highly complex information-processing systems, not</w:t>
      </w:r>
      <w:r w:rsidRPr="001C780B">
        <w:rPr>
          <w:u w:val="single"/>
        </w:rPr>
        <w:t xml:space="preserve"> a basic feature of </w:t>
      </w:r>
      <w:r w:rsidRPr="0031021F">
        <w:rPr>
          <w:highlight w:val="cyan"/>
          <w:u w:val="single"/>
        </w:rPr>
        <w:t>the Universe.</w:t>
      </w:r>
    </w:p>
    <w:p w14:paraId="37E80D02" w14:textId="77777777" w:rsidR="005775F9" w:rsidRPr="001C780B" w:rsidRDefault="005775F9" w:rsidP="005775F9">
      <w:pPr>
        <w:rPr>
          <w:u w:val="single"/>
        </w:rPr>
      </w:pPr>
      <w:r>
        <w:t xml:space="preserve">Moreover, </w:t>
      </w:r>
      <w:r w:rsidRPr="001C780B">
        <w:rPr>
          <w:i/>
        </w:rPr>
        <w:t xml:space="preserve">panpsychism gives consciousness a curious status. It places it at the very heart of every physical entity yet threatens to render it explanatorily idle. </w:t>
      </w:r>
      <w:r>
        <w:t xml:space="preserve">For the behavior of subatomic particles and the systems they constitute promises to be fully explained by physics and the other physical sciences. </w:t>
      </w:r>
      <w:r w:rsidRPr="0031021F">
        <w:rPr>
          <w:highlight w:val="cyan"/>
          <w:u w:val="single"/>
        </w:rPr>
        <w:t>Panpsychism offers no distinctive predictions</w:t>
      </w:r>
      <w:r w:rsidRPr="001C780B">
        <w:rPr>
          <w:u w:val="single"/>
        </w:rPr>
        <w:t xml:space="preserve"> or explanations. It </w:t>
      </w:r>
      <w:r w:rsidRPr="0031021F">
        <w:rPr>
          <w:highlight w:val="cyan"/>
          <w:u w:val="single"/>
        </w:rPr>
        <w:t>finds a place</w:t>
      </w:r>
      <w:r w:rsidRPr="001C780B">
        <w:rPr>
          <w:u w:val="single"/>
        </w:rPr>
        <w:t xml:space="preserve"> for consciousness in the physical world, </w:t>
      </w:r>
      <w:r w:rsidRPr="0031021F">
        <w:rPr>
          <w:highlight w:val="cyan"/>
          <w:u w:val="single"/>
        </w:rPr>
        <w:t>but that place is a sort of limbo.</w:t>
      </w:r>
      <w:r w:rsidRPr="001C780B">
        <w:rPr>
          <w:u w:val="single"/>
        </w:rPr>
        <w:t xml:space="preserve"> Consciousness is indeed a hard nut to crack, but I think we should </w:t>
      </w:r>
      <w:r w:rsidRPr="0031021F">
        <w:rPr>
          <w:highlight w:val="cyan"/>
          <w:u w:val="single"/>
        </w:rPr>
        <w:t>exhaust the other options before</w:t>
      </w:r>
      <w:r w:rsidRPr="001C780B">
        <w:rPr>
          <w:u w:val="single"/>
        </w:rPr>
        <w:t xml:space="preserve"> we take a </w:t>
      </w:r>
      <w:r w:rsidRPr="0031021F">
        <w:rPr>
          <w:highlight w:val="cyan"/>
          <w:u w:val="single"/>
        </w:rPr>
        <w:t>metaphysical sledgehammer to it.</w:t>
      </w:r>
    </w:p>
    <w:p w14:paraId="593EBAB2" w14:textId="3A3B981C" w:rsidR="0093204A" w:rsidRPr="001C780B" w:rsidRDefault="004E193B" w:rsidP="0093204A">
      <w:pPr>
        <w:rPr>
          <w:b/>
          <w:sz w:val="24"/>
        </w:rPr>
      </w:pPr>
      <w:r>
        <w:rPr>
          <w:b/>
          <w:sz w:val="24"/>
        </w:rPr>
        <w:t>7]</w:t>
      </w:r>
      <w:r w:rsidR="00190DB6">
        <w:rPr>
          <w:b/>
          <w:sz w:val="24"/>
        </w:rPr>
        <w:t xml:space="preserve"> </w:t>
      </w:r>
      <w:r w:rsidR="0093204A" w:rsidRPr="001C780B">
        <w:rPr>
          <w:b/>
          <w:sz w:val="24"/>
        </w:rPr>
        <w:t>Panpsychism is fal</w:t>
      </w:r>
      <w:r w:rsidR="0093204A">
        <w:rPr>
          <w:b/>
          <w:sz w:val="24"/>
        </w:rPr>
        <w:t>s</w:t>
      </w:r>
      <w:r w:rsidR="0093204A" w:rsidRPr="001C780B">
        <w:rPr>
          <w:b/>
          <w:sz w:val="24"/>
        </w:rPr>
        <w:t xml:space="preserve">e – combination problem and consciousness </w:t>
      </w:r>
    </w:p>
    <w:p w14:paraId="568D338D" w14:textId="77777777" w:rsidR="0093204A" w:rsidRPr="001C780B" w:rsidRDefault="0093204A" w:rsidP="0093204A">
      <w:r w:rsidRPr="001C780B">
        <w:rPr>
          <w:b/>
        </w:rPr>
        <w:t>Frankish</w:t>
      </w:r>
      <w:r w:rsidRPr="001C780B">
        <w:t xml:space="preserve"> 9/20 </w:t>
      </w:r>
      <w:proofErr w:type="gramStart"/>
      <w:r w:rsidRPr="001C780B">
        <w:rPr>
          <w:b/>
        </w:rPr>
        <w:t>16</w:t>
      </w:r>
      <w:r w:rsidRPr="001C780B">
        <w:t xml:space="preserve">  (</w:t>
      </w:r>
      <w:proofErr w:type="gramEnd"/>
      <w:r w:rsidRPr="001C780B">
        <w:t xml:space="preserve">Keith – honorary reader at Sheffield College, </w:t>
      </w:r>
      <w:r>
        <w:t xml:space="preserve">The Atlantic </w:t>
      </w:r>
      <w:r w:rsidRPr="001C780B">
        <w:t>https://www.theatlantic.com/science/archive/2016/09/panpsychism-is-wrong/500774/</w:t>
      </w:r>
    </w:p>
    <w:p w14:paraId="01FF8FDA" w14:textId="77777777" w:rsidR="0093204A" w:rsidRDefault="0093204A" w:rsidP="0093204A">
      <w:r w:rsidRPr="001C780B">
        <w:rPr>
          <w:u w:val="single"/>
        </w:rPr>
        <w:t xml:space="preserve">There are </w:t>
      </w:r>
      <w:r w:rsidRPr="0031021F">
        <w:rPr>
          <w:highlight w:val="cyan"/>
          <w:u w:val="single"/>
        </w:rPr>
        <w:t>problems for panpsychism</w:t>
      </w:r>
      <w:r>
        <w:t xml:space="preserve">, of course, </w:t>
      </w:r>
      <w:r w:rsidRPr="001C780B">
        <w:rPr>
          <w:u w:val="single"/>
        </w:rPr>
        <w:t xml:space="preserve">perhaps the most important being the </w:t>
      </w:r>
      <w:r w:rsidRPr="0031021F">
        <w:rPr>
          <w:highlight w:val="cyan"/>
          <w:u w:val="single"/>
        </w:rPr>
        <w:t>combination problem</w:t>
      </w:r>
      <w:r w:rsidRPr="001C780B">
        <w:rPr>
          <w:u w:val="single"/>
        </w:rPr>
        <w:t>. Panpsychists hold that consciousness emerges from the combination of billions of subatomic consciousnesses</w:t>
      </w:r>
      <w:r>
        <w:t xml:space="preserve">, just as the brain emerges from the organization of billions of subatomic particles. </w:t>
      </w:r>
      <w:r w:rsidRPr="001C780B">
        <w:rPr>
          <w:u w:val="single"/>
        </w:rPr>
        <w:t xml:space="preserve">But how </w:t>
      </w:r>
      <w:r w:rsidRPr="0031021F">
        <w:rPr>
          <w:highlight w:val="cyan"/>
          <w:u w:val="single"/>
        </w:rPr>
        <w:t>do these tiny consciousnesses combine</w:t>
      </w:r>
      <w:r>
        <w:t xml:space="preserve">? We understand how particles combine to make atoms, molecules and larger structures, but what parallel story can we tell on the phenomenal side? How do the micro-experiences of billions of subatomic particles in my brain combine to form the twinge of pain I’m feeling in my knee? </w:t>
      </w:r>
      <w:r w:rsidRPr="0031021F">
        <w:rPr>
          <w:highlight w:val="cyan"/>
          <w:u w:val="single"/>
        </w:rPr>
        <w:t>If billions of humans organized themselves to form a giant brain</w:t>
      </w:r>
      <w:r w:rsidRPr="001C780B">
        <w:rPr>
          <w:u w:val="single"/>
        </w:rPr>
        <w:t xml:space="preserve">, each person simulating a single neuron and sending signals to the others using mobile phones, it seems </w:t>
      </w:r>
      <w:r w:rsidRPr="0031021F">
        <w:rPr>
          <w:highlight w:val="cyan"/>
          <w:u w:val="single"/>
        </w:rPr>
        <w:t>unlikely</w:t>
      </w:r>
      <w:r w:rsidRPr="001C780B">
        <w:rPr>
          <w:u w:val="single"/>
        </w:rPr>
        <w:t xml:space="preserve"> that </w:t>
      </w:r>
      <w:r w:rsidRPr="0031021F">
        <w:rPr>
          <w:highlight w:val="cyan"/>
          <w:u w:val="single"/>
        </w:rPr>
        <w:t>their consciousnesses would merge to form a single giant consciousness.</w:t>
      </w:r>
      <w:r w:rsidRPr="001C780B">
        <w:rPr>
          <w:u w:val="single"/>
        </w:rPr>
        <w:t xml:space="preserve"> Why should something similar happen with subatomic particles</w:t>
      </w:r>
      <w:r>
        <w:t>?</w:t>
      </w:r>
    </w:p>
    <w:p w14:paraId="443E59B0" w14:textId="77777777" w:rsidR="0093204A" w:rsidRDefault="0093204A" w:rsidP="0093204A">
      <w:pPr>
        <w:rPr>
          <w:u w:val="single"/>
        </w:rPr>
      </w:pPr>
      <w:r w:rsidRPr="001C780B">
        <w:rPr>
          <w:u w:val="single"/>
        </w:rPr>
        <w:t xml:space="preserve">A related problem concerns </w:t>
      </w:r>
      <w:r w:rsidRPr="0031021F">
        <w:rPr>
          <w:highlight w:val="cyan"/>
          <w:u w:val="single"/>
        </w:rPr>
        <w:t>conscious subjects</w:t>
      </w:r>
      <w:r w:rsidRPr="001C780B">
        <w:rPr>
          <w:u w:val="single"/>
        </w:rPr>
        <w:t>. It’s plausible to think that there can’t be conscious experience without a subject who has the experience.</w:t>
      </w:r>
      <w:r>
        <w:t xml:space="preserve"> I assume that we and </w:t>
      </w:r>
      <w:r w:rsidRPr="001C780B">
        <w:rPr>
          <w:u w:val="single"/>
        </w:rPr>
        <w:t>many</w:t>
      </w:r>
      <w:r>
        <w:t xml:space="preserve"> </w:t>
      </w:r>
      <w:r w:rsidRPr="001C780B">
        <w:rPr>
          <w:u w:val="single"/>
        </w:rPr>
        <w:t xml:space="preserve">other animals are conscious subjects, and panpsychists claim that subatomic particles are too. But is that it? </w:t>
      </w:r>
      <w:r w:rsidRPr="0031021F">
        <w:rPr>
          <w:highlight w:val="cyan"/>
          <w:u w:val="single"/>
        </w:rPr>
        <w:t>Are there any intermediate-level conscious subjects</w:t>
      </w:r>
      <w:r>
        <w:t xml:space="preserve"> (molecules, crystals, plants?), formed like us from combinations of micro-subjects</w:t>
      </w:r>
      <w:r w:rsidRPr="001C780B">
        <w:rPr>
          <w:u w:val="single"/>
        </w:rPr>
        <w:t xml:space="preserve">? It’s hard to see </w:t>
      </w:r>
      <w:r w:rsidRPr="0031021F">
        <w:rPr>
          <w:highlight w:val="cyan"/>
          <w:u w:val="single"/>
        </w:rPr>
        <w:t>why subjecthood should be restricted to just subatomic particles and higher animals</w:t>
      </w:r>
      <w:r w:rsidRPr="001C780B">
        <w:rPr>
          <w:u w:val="single"/>
        </w:rPr>
        <w:t>, but equally hard to think of any non-arbitrary way of extending the category.</w:t>
      </w:r>
    </w:p>
    <w:p w14:paraId="5169F459" w14:textId="77777777" w:rsidR="00E711C9" w:rsidRPr="00E711C9" w:rsidRDefault="00E711C9" w:rsidP="00C73CEB">
      <w:pPr>
        <w:pStyle w:val="Heading4"/>
      </w:pPr>
    </w:p>
    <w:p w14:paraId="062E80AA" w14:textId="77777777" w:rsidR="00FB1922" w:rsidRPr="00FB1922" w:rsidRDefault="00FB1922" w:rsidP="00EF5C8B">
      <w:pPr>
        <w:pStyle w:val="Heading4"/>
      </w:pPr>
    </w:p>
    <w:sectPr w:rsidR="00FB1922" w:rsidRPr="00FB192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default"/>
  </w:font>
  <w:font w:name="Droid Sans Fallback">
    <w:altName w:val="MS Mincho"/>
    <w:panose1 w:val="020B0604020202020204"/>
    <w:charset w:val="8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C5B14CF"/>
    <w:multiLevelType w:val="hybridMultilevel"/>
    <w:tmpl w:val="DF02D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5C1516B"/>
    <w:multiLevelType w:val="hybridMultilevel"/>
    <w:tmpl w:val="4D4CB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4"/>
  </w:num>
  <w:num w:numId="14">
    <w:abstractNumId w:val="22"/>
  </w:num>
  <w:num w:numId="15">
    <w:abstractNumId w:val="20"/>
  </w:num>
  <w:num w:numId="16">
    <w:abstractNumId w:val="17"/>
  </w:num>
  <w:num w:numId="17">
    <w:abstractNumId w:val="21"/>
  </w:num>
  <w:num w:numId="18">
    <w:abstractNumId w:val="15"/>
  </w:num>
  <w:num w:numId="19">
    <w:abstractNumId w:val="12"/>
  </w:num>
  <w:num w:numId="20">
    <w:abstractNumId w:val="13"/>
  </w:num>
  <w:num w:numId="21">
    <w:abstractNumId w:val="24"/>
  </w:num>
  <w:num w:numId="22">
    <w:abstractNumId w:val="11"/>
  </w:num>
  <w:num w:numId="23">
    <w:abstractNumId w:val="23"/>
  </w:num>
  <w:num w:numId="24">
    <w:abstractNumId w:val="19"/>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1C87"/>
    <w:rsid w:val="00000D44"/>
    <w:rsid w:val="000029B5"/>
    <w:rsid w:val="000029E3"/>
    <w:rsid w:val="000029E8"/>
    <w:rsid w:val="00003195"/>
    <w:rsid w:val="00004225"/>
    <w:rsid w:val="000066CA"/>
    <w:rsid w:val="00007264"/>
    <w:rsid w:val="000076A9"/>
    <w:rsid w:val="00014FAD"/>
    <w:rsid w:val="00015D2A"/>
    <w:rsid w:val="0002490B"/>
    <w:rsid w:val="00026465"/>
    <w:rsid w:val="00026FEA"/>
    <w:rsid w:val="00030204"/>
    <w:rsid w:val="0003116D"/>
    <w:rsid w:val="000312A0"/>
    <w:rsid w:val="0003396C"/>
    <w:rsid w:val="00035337"/>
    <w:rsid w:val="00035971"/>
    <w:rsid w:val="000505F9"/>
    <w:rsid w:val="00052FB1"/>
    <w:rsid w:val="00054276"/>
    <w:rsid w:val="000547B1"/>
    <w:rsid w:val="0006091E"/>
    <w:rsid w:val="000638C1"/>
    <w:rsid w:val="00065FEE"/>
    <w:rsid w:val="000661D2"/>
    <w:rsid w:val="00066E3C"/>
    <w:rsid w:val="00071EC1"/>
    <w:rsid w:val="00072718"/>
    <w:rsid w:val="0007381E"/>
    <w:rsid w:val="00076094"/>
    <w:rsid w:val="0008785F"/>
    <w:rsid w:val="00090CBE"/>
    <w:rsid w:val="00094DEC"/>
    <w:rsid w:val="000A2D8A"/>
    <w:rsid w:val="000B7052"/>
    <w:rsid w:val="000D26A6"/>
    <w:rsid w:val="000D2B90"/>
    <w:rsid w:val="000D6ED8"/>
    <w:rsid w:val="000D717B"/>
    <w:rsid w:val="00100B28"/>
    <w:rsid w:val="00117269"/>
    <w:rsid w:val="00117316"/>
    <w:rsid w:val="001209B4"/>
    <w:rsid w:val="00125796"/>
    <w:rsid w:val="001430B6"/>
    <w:rsid w:val="001459EE"/>
    <w:rsid w:val="001761FC"/>
    <w:rsid w:val="00182655"/>
    <w:rsid w:val="001840F2"/>
    <w:rsid w:val="001848C4"/>
    <w:rsid w:val="00185134"/>
    <w:rsid w:val="001856C6"/>
    <w:rsid w:val="00190DB6"/>
    <w:rsid w:val="00191B5F"/>
    <w:rsid w:val="00192487"/>
    <w:rsid w:val="00193416"/>
    <w:rsid w:val="00195073"/>
    <w:rsid w:val="0019668D"/>
    <w:rsid w:val="001A25FD"/>
    <w:rsid w:val="001A5371"/>
    <w:rsid w:val="001A72C7"/>
    <w:rsid w:val="001B73E3"/>
    <w:rsid w:val="001C316D"/>
    <w:rsid w:val="001C7DBF"/>
    <w:rsid w:val="001D1A0D"/>
    <w:rsid w:val="001D36BF"/>
    <w:rsid w:val="001D4C28"/>
    <w:rsid w:val="001E0B1F"/>
    <w:rsid w:val="001E0C0F"/>
    <w:rsid w:val="001E1E0B"/>
    <w:rsid w:val="001E7BA7"/>
    <w:rsid w:val="001F0A88"/>
    <w:rsid w:val="001F1173"/>
    <w:rsid w:val="002005A8"/>
    <w:rsid w:val="00203DD8"/>
    <w:rsid w:val="00204E1D"/>
    <w:rsid w:val="002059BD"/>
    <w:rsid w:val="00207FD8"/>
    <w:rsid w:val="00210FAF"/>
    <w:rsid w:val="00212EFD"/>
    <w:rsid w:val="00213B1E"/>
    <w:rsid w:val="00215284"/>
    <w:rsid w:val="002168F2"/>
    <w:rsid w:val="0022589F"/>
    <w:rsid w:val="002343FE"/>
    <w:rsid w:val="00235F7B"/>
    <w:rsid w:val="002370FC"/>
    <w:rsid w:val="00245EB7"/>
    <w:rsid w:val="002502CF"/>
    <w:rsid w:val="00267EBB"/>
    <w:rsid w:val="0027023B"/>
    <w:rsid w:val="00272F3F"/>
    <w:rsid w:val="00274EDB"/>
    <w:rsid w:val="00276AD2"/>
    <w:rsid w:val="0027729E"/>
    <w:rsid w:val="002843B2"/>
    <w:rsid w:val="00284ED6"/>
    <w:rsid w:val="00290C5A"/>
    <w:rsid w:val="00290C92"/>
    <w:rsid w:val="002937EA"/>
    <w:rsid w:val="0029647A"/>
    <w:rsid w:val="00296504"/>
    <w:rsid w:val="002A60D8"/>
    <w:rsid w:val="002A6C45"/>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257"/>
    <w:rsid w:val="00375D2E"/>
    <w:rsid w:val="00383071"/>
    <w:rsid w:val="00383B19"/>
    <w:rsid w:val="00384CBC"/>
    <w:rsid w:val="003933F9"/>
    <w:rsid w:val="00395864"/>
    <w:rsid w:val="00396557"/>
    <w:rsid w:val="00397316"/>
    <w:rsid w:val="003A248F"/>
    <w:rsid w:val="003A4D9C"/>
    <w:rsid w:val="003B1668"/>
    <w:rsid w:val="003C30FD"/>
    <w:rsid w:val="003C5F4C"/>
    <w:rsid w:val="003D5EA8"/>
    <w:rsid w:val="003D7B28"/>
    <w:rsid w:val="003E305E"/>
    <w:rsid w:val="003E34DB"/>
    <w:rsid w:val="003E5302"/>
    <w:rsid w:val="003E5BF1"/>
    <w:rsid w:val="003E77F5"/>
    <w:rsid w:val="003F21FB"/>
    <w:rsid w:val="003F2452"/>
    <w:rsid w:val="003F41EA"/>
    <w:rsid w:val="003F4770"/>
    <w:rsid w:val="003F7DF0"/>
    <w:rsid w:val="004039AF"/>
    <w:rsid w:val="00404321"/>
    <w:rsid w:val="00407AFF"/>
    <w:rsid w:val="0041155D"/>
    <w:rsid w:val="004170BF"/>
    <w:rsid w:val="004270E3"/>
    <w:rsid w:val="004348DC"/>
    <w:rsid w:val="00434921"/>
    <w:rsid w:val="00442018"/>
    <w:rsid w:val="00446567"/>
    <w:rsid w:val="00447B10"/>
    <w:rsid w:val="00451E90"/>
    <w:rsid w:val="00452EE4"/>
    <w:rsid w:val="00452F0B"/>
    <w:rsid w:val="004536D6"/>
    <w:rsid w:val="00457224"/>
    <w:rsid w:val="0047482C"/>
    <w:rsid w:val="00475436"/>
    <w:rsid w:val="0048047E"/>
    <w:rsid w:val="00482AF9"/>
    <w:rsid w:val="004860A0"/>
    <w:rsid w:val="00491EE1"/>
    <w:rsid w:val="00496BB2"/>
    <w:rsid w:val="004B37B4"/>
    <w:rsid w:val="004B50D0"/>
    <w:rsid w:val="004B72B4"/>
    <w:rsid w:val="004C0314"/>
    <w:rsid w:val="004C0D3D"/>
    <w:rsid w:val="004C213E"/>
    <w:rsid w:val="004C376C"/>
    <w:rsid w:val="004C657F"/>
    <w:rsid w:val="004D17D8"/>
    <w:rsid w:val="004D52D8"/>
    <w:rsid w:val="004D5FD7"/>
    <w:rsid w:val="004E193B"/>
    <w:rsid w:val="004E355B"/>
    <w:rsid w:val="005028E5"/>
    <w:rsid w:val="00503147"/>
    <w:rsid w:val="00503735"/>
    <w:rsid w:val="00516A88"/>
    <w:rsid w:val="00522065"/>
    <w:rsid w:val="005224F2"/>
    <w:rsid w:val="00533F1C"/>
    <w:rsid w:val="00536D8B"/>
    <w:rsid w:val="005379C3"/>
    <w:rsid w:val="005519C2"/>
    <w:rsid w:val="005523E0"/>
    <w:rsid w:val="0055320F"/>
    <w:rsid w:val="0055441C"/>
    <w:rsid w:val="0055699B"/>
    <w:rsid w:val="0056020A"/>
    <w:rsid w:val="00563D3D"/>
    <w:rsid w:val="005659AA"/>
    <w:rsid w:val="005676E8"/>
    <w:rsid w:val="005775F9"/>
    <w:rsid w:val="00577C12"/>
    <w:rsid w:val="00580BFC"/>
    <w:rsid w:val="00581048"/>
    <w:rsid w:val="00581203"/>
    <w:rsid w:val="0058349C"/>
    <w:rsid w:val="00585FBE"/>
    <w:rsid w:val="005870E8"/>
    <w:rsid w:val="0058789C"/>
    <w:rsid w:val="005933F3"/>
    <w:rsid w:val="00595A9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81E"/>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F6E"/>
    <w:rsid w:val="00682FF1"/>
    <w:rsid w:val="00695849"/>
    <w:rsid w:val="00696A16"/>
    <w:rsid w:val="006A4840"/>
    <w:rsid w:val="006A52A0"/>
    <w:rsid w:val="006A7E1D"/>
    <w:rsid w:val="006C3A56"/>
    <w:rsid w:val="006D13F4"/>
    <w:rsid w:val="006D6AED"/>
    <w:rsid w:val="006E6D0B"/>
    <w:rsid w:val="006F126E"/>
    <w:rsid w:val="006F32C9"/>
    <w:rsid w:val="006F3834"/>
    <w:rsid w:val="006F527D"/>
    <w:rsid w:val="006F5693"/>
    <w:rsid w:val="006F5D4C"/>
    <w:rsid w:val="00702FD8"/>
    <w:rsid w:val="00717B01"/>
    <w:rsid w:val="007227D9"/>
    <w:rsid w:val="0072491F"/>
    <w:rsid w:val="00725598"/>
    <w:rsid w:val="0073544D"/>
    <w:rsid w:val="00735AA4"/>
    <w:rsid w:val="007374A1"/>
    <w:rsid w:val="00752712"/>
    <w:rsid w:val="00753A84"/>
    <w:rsid w:val="007611F5"/>
    <w:rsid w:val="007619E4"/>
    <w:rsid w:val="00761E75"/>
    <w:rsid w:val="00763A0A"/>
    <w:rsid w:val="0076495E"/>
    <w:rsid w:val="00765FC8"/>
    <w:rsid w:val="00767D4D"/>
    <w:rsid w:val="00771C17"/>
    <w:rsid w:val="00775694"/>
    <w:rsid w:val="00784177"/>
    <w:rsid w:val="00793F46"/>
    <w:rsid w:val="007A1325"/>
    <w:rsid w:val="007A1A18"/>
    <w:rsid w:val="007A3BAF"/>
    <w:rsid w:val="007B53D8"/>
    <w:rsid w:val="007C1B52"/>
    <w:rsid w:val="007C22C5"/>
    <w:rsid w:val="007C57E1"/>
    <w:rsid w:val="007C5811"/>
    <w:rsid w:val="007D2DF5"/>
    <w:rsid w:val="007D451A"/>
    <w:rsid w:val="007D5E3E"/>
    <w:rsid w:val="007D7596"/>
    <w:rsid w:val="007E242C"/>
    <w:rsid w:val="007E6631"/>
    <w:rsid w:val="007F7621"/>
    <w:rsid w:val="00803A12"/>
    <w:rsid w:val="00805417"/>
    <w:rsid w:val="00824B35"/>
    <w:rsid w:val="008266F9"/>
    <w:rsid w:val="008267E2"/>
    <w:rsid w:val="00826A9B"/>
    <w:rsid w:val="00831035"/>
    <w:rsid w:val="00834842"/>
    <w:rsid w:val="00840E7B"/>
    <w:rsid w:val="008536AF"/>
    <w:rsid w:val="00853D40"/>
    <w:rsid w:val="008564FC"/>
    <w:rsid w:val="00864E76"/>
    <w:rsid w:val="00872581"/>
    <w:rsid w:val="0087459D"/>
    <w:rsid w:val="00874BC7"/>
    <w:rsid w:val="0087680F"/>
    <w:rsid w:val="00876D81"/>
    <w:rsid w:val="00881D86"/>
    <w:rsid w:val="00883306"/>
    <w:rsid w:val="008848FD"/>
    <w:rsid w:val="008904F9"/>
    <w:rsid w:val="00890E4C"/>
    <w:rsid w:val="00890E74"/>
    <w:rsid w:val="00892798"/>
    <w:rsid w:val="0089418F"/>
    <w:rsid w:val="008947FD"/>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4A"/>
    <w:rsid w:val="00932C71"/>
    <w:rsid w:val="009509D5"/>
    <w:rsid w:val="0095113A"/>
    <w:rsid w:val="009538F5"/>
    <w:rsid w:val="00957187"/>
    <w:rsid w:val="00960255"/>
    <w:rsid w:val="009603E1"/>
    <w:rsid w:val="009606DE"/>
    <w:rsid w:val="00961C9D"/>
    <w:rsid w:val="00963065"/>
    <w:rsid w:val="0097151F"/>
    <w:rsid w:val="00973777"/>
    <w:rsid w:val="00976E78"/>
    <w:rsid w:val="009775C0"/>
    <w:rsid w:val="00981F23"/>
    <w:rsid w:val="00985E51"/>
    <w:rsid w:val="00990634"/>
    <w:rsid w:val="00991733"/>
    <w:rsid w:val="00992078"/>
    <w:rsid w:val="00992BE3"/>
    <w:rsid w:val="00996053"/>
    <w:rsid w:val="009A1467"/>
    <w:rsid w:val="009A541B"/>
    <w:rsid w:val="009A6464"/>
    <w:rsid w:val="009A73B6"/>
    <w:rsid w:val="009B22A2"/>
    <w:rsid w:val="009B3208"/>
    <w:rsid w:val="009B69F5"/>
    <w:rsid w:val="009C5FF7"/>
    <w:rsid w:val="009C6292"/>
    <w:rsid w:val="009D15DB"/>
    <w:rsid w:val="009D3133"/>
    <w:rsid w:val="009E160D"/>
    <w:rsid w:val="009E4550"/>
    <w:rsid w:val="009E56EF"/>
    <w:rsid w:val="009F1CBB"/>
    <w:rsid w:val="009F3305"/>
    <w:rsid w:val="009F3F0F"/>
    <w:rsid w:val="009F6FB2"/>
    <w:rsid w:val="00A071C0"/>
    <w:rsid w:val="00A22670"/>
    <w:rsid w:val="00A24B35"/>
    <w:rsid w:val="00A271BA"/>
    <w:rsid w:val="00A27F86"/>
    <w:rsid w:val="00A431C6"/>
    <w:rsid w:val="00A455A5"/>
    <w:rsid w:val="00A54315"/>
    <w:rsid w:val="00A60FBC"/>
    <w:rsid w:val="00A65C0B"/>
    <w:rsid w:val="00A776BA"/>
    <w:rsid w:val="00A81FD2"/>
    <w:rsid w:val="00A8441A"/>
    <w:rsid w:val="00A8674A"/>
    <w:rsid w:val="00A96E24"/>
    <w:rsid w:val="00AA6F6E"/>
    <w:rsid w:val="00AB122B"/>
    <w:rsid w:val="00AB21B0"/>
    <w:rsid w:val="00AB48D3"/>
    <w:rsid w:val="00AD2019"/>
    <w:rsid w:val="00AE0243"/>
    <w:rsid w:val="00AE1BAD"/>
    <w:rsid w:val="00AE2124"/>
    <w:rsid w:val="00AE24BC"/>
    <w:rsid w:val="00AE3E3F"/>
    <w:rsid w:val="00AE669D"/>
    <w:rsid w:val="00AF2516"/>
    <w:rsid w:val="00AF4760"/>
    <w:rsid w:val="00AF55D4"/>
    <w:rsid w:val="00AF5B8B"/>
    <w:rsid w:val="00B043E8"/>
    <w:rsid w:val="00B0505F"/>
    <w:rsid w:val="00B05C2D"/>
    <w:rsid w:val="00B12933"/>
    <w:rsid w:val="00B12B88"/>
    <w:rsid w:val="00B137E0"/>
    <w:rsid w:val="00B13BC8"/>
    <w:rsid w:val="00B13FD0"/>
    <w:rsid w:val="00B24662"/>
    <w:rsid w:val="00B3569C"/>
    <w:rsid w:val="00B43676"/>
    <w:rsid w:val="00B5602D"/>
    <w:rsid w:val="00B60125"/>
    <w:rsid w:val="00B6656B"/>
    <w:rsid w:val="00B71625"/>
    <w:rsid w:val="00B74428"/>
    <w:rsid w:val="00B75C54"/>
    <w:rsid w:val="00B86D40"/>
    <w:rsid w:val="00B8710E"/>
    <w:rsid w:val="00B92A93"/>
    <w:rsid w:val="00BA17A8"/>
    <w:rsid w:val="00BA3C33"/>
    <w:rsid w:val="00BB0878"/>
    <w:rsid w:val="00BB1879"/>
    <w:rsid w:val="00BC0ABE"/>
    <w:rsid w:val="00BC30DB"/>
    <w:rsid w:val="00BC64FF"/>
    <w:rsid w:val="00BC7C37"/>
    <w:rsid w:val="00BD2244"/>
    <w:rsid w:val="00BE0DD5"/>
    <w:rsid w:val="00BE4753"/>
    <w:rsid w:val="00BE6472"/>
    <w:rsid w:val="00BF29B8"/>
    <w:rsid w:val="00BF46EA"/>
    <w:rsid w:val="00C07769"/>
    <w:rsid w:val="00C07D05"/>
    <w:rsid w:val="00C10856"/>
    <w:rsid w:val="00C14218"/>
    <w:rsid w:val="00C16A36"/>
    <w:rsid w:val="00C203FA"/>
    <w:rsid w:val="00C244F5"/>
    <w:rsid w:val="00C3164F"/>
    <w:rsid w:val="00C31B5E"/>
    <w:rsid w:val="00C34D3E"/>
    <w:rsid w:val="00C35B37"/>
    <w:rsid w:val="00C3747A"/>
    <w:rsid w:val="00C37F29"/>
    <w:rsid w:val="00C56DCC"/>
    <w:rsid w:val="00C57075"/>
    <w:rsid w:val="00C72AFE"/>
    <w:rsid w:val="00C73CEB"/>
    <w:rsid w:val="00C81619"/>
    <w:rsid w:val="00C91359"/>
    <w:rsid w:val="00CA013C"/>
    <w:rsid w:val="00CA6D6D"/>
    <w:rsid w:val="00CC7A4E"/>
    <w:rsid w:val="00CD1359"/>
    <w:rsid w:val="00CD4C83"/>
    <w:rsid w:val="00CE19B1"/>
    <w:rsid w:val="00D015F4"/>
    <w:rsid w:val="00D01EDC"/>
    <w:rsid w:val="00D078AA"/>
    <w:rsid w:val="00D10058"/>
    <w:rsid w:val="00D11978"/>
    <w:rsid w:val="00D15E30"/>
    <w:rsid w:val="00D16129"/>
    <w:rsid w:val="00D25DBD"/>
    <w:rsid w:val="00D26929"/>
    <w:rsid w:val="00D30CBD"/>
    <w:rsid w:val="00D30D9E"/>
    <w:rsid w:val="00D33908"/>
    <w:rsid w:val="00D354F2"/>
    <w:rsid w:val="00D36C30"/>
    <w:rsid w:val="00D36E91"/>
    <w:rsid w:val="00D37C90"/>
    <w:rsid w:val="00D42557"/>
    <w:rsid w:val="00D43A8C"/>
    <w:rsid w:val="00D53072"/>
    <w:rsid w:val="00D61A4E"/>
    <w:rsid w:val="00D634EA"/>
    <w:rsid w:val="00D713A1"/>
    <w:rsid w:val="00D77956"/>
    <w:rsid w:val="00D80F0C"/>
    <w:rsid w:val="00D92077"/>
    <w:rsid w:val="00D951E2"/>
    <w:rsid w:val="00D9565A"/>
    <w:rsid w:val="00DA6012"/>
    <w:rsid w:val="00DB2337"/>
    <w:rsid w:val="00DB5F87"/>
    <w:rsid w:val="00DB699B"/>
    <w:rsid w:val="00DC0376"/>
    <w:rsid w:val="00DC099B"/>
    <w:rsid w:val="00DC1021"/>
    <w:rsid w:val="00DC2BE5"/>
    <w:rsid w:val="00DD4CD4"/>
    <w:rsid w:val="00DD65A2"/>
    <w:rsid w:val="00DD6770"/>
    <w:rsid w:val="00DE0749"/>
    <w:rsid w:val="00DE1CE2"/>
    <w:rsid w:val="00DF1085"/>
    <w:rsid w:val="00DF1210"/>
    <w:rsid w:val="00DF31E9"/>
    <w:rsid w:val="00DF400D"/>
    <w:rsid w:val="00DF5C23"/>
    <w:rsid w:val="00E01DAD"/>
    <w:rsid w:val="00E021DC"/>
    <w:rsid w:val="00E03F91"/>
    <w:rsid w:val="00E064EF"/>
    <w:rsid w:val="00E064F2"/>
    <w:rsid w:val="00E06C6D"/>
    <w:rsid w:val="00E0717B"/>
    <w:rsid w:val="00E10691"/>
    <w:rsid w:val="00E15598"/>
    <w:rsid w:val="00E20D65"/>
    <w:rsid w:val="00E353A2"/>
    <w:rsid w:val="00E36881"/>
    <w:rsid w:val="00E42E4C"/>
    <w:rsid w:val="00E47013"/>
    <w:rsid w:val="00E541F9"/>
    <w:rsid w:val="00E57B79"/>
    <w:rsid w:val="00E63419"/>
    <w:rsid w:val="00E64496"/>
    <w:rsid w:val="00E711C9"/>
    <w:rsid w:val="00E72115"/>
    <w:rsid w:val="00E75218"/>
    <w:rsid w:val="00E80B0A"/>
    <w:rsid w:val="00E8322E"/>
    <w:rsid w:val="00E903E0"/>
    <w:rsid w:val="00EA1115"/>
    <w:rsid w:val="00EA1C87"/>
    <w:rsid w:val="00EA39EB"/>
    <w:rsid w:val="00EA4504"/>
    <w:rsid w:val="00EA58CE"/>
    <w:rsid w:val="00EB33FF"/>
    <w:rsid w:val="00EB3D1A"/>
    <w:rsid w:val="00EB46B2"/>
    <w:rsid w:val="00EC2759"/>
    <w:rsid w:val="00EC7106"/>
    <w:rsid w:val="00ED0120"/>
    <w:rsid w:val="00ED3BBA"/>
    <w:rsid w:val="00ED4E12"/>
    <w:rsid w:val="00EE051B"/>
    <w:rsid w:val="00EE54B4"/>
    <w:rsid w:val="00EF1A09"/>
    <w:rsid w:val="00EF1AD8"/>
    <w:rsid w:val="00EF2B5C"/>
    <w:rsid w:val="00EF5C8B"/>
    <w:rsid w:val="00EF7794"/>
    <w:rsid w:val="00F0018B"/>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D9C"/>
    <w:rsid w:val="00F50C55"/>
    <w:rsid w:val="00F57FFB"/>
    <w:rsid w:val="00F601E6"/>
    <w:rsid w:val="00F73954"/>
    <w:rsid w:val="00F94060"/>
    <w:rsid w:val="00F95B1B"/>
    <w:rsid w:val="00F96B3A"/>
    <w:rsid w:val="00FA56F6"/>
    <w:rsid w:val="00FB192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CE7E10"/>
  <w14:defaultImageDpi w14:val="300"/>
  <w15:docId w15:val="{DE266A87-9D0C-D24A-A68F-D977BB1EE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1C17"/>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771C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771C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771C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771C1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EA1C8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A1C87"/>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EA1C87"/>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EA1C8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EA1C8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71C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1C17"/>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771C17"/>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9"/>
    <w:rsid w:val="00771C17"/>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771C1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771C1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1C17"/>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771C17"/>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s"/>
    <w:basedOn w:val="DefaultParagraphFont"/>
    <w:link w:val="textbold"/>
    <w:uiPriority w:val="20"/>
    <w:qFormat/>
    <w:rsid w:val="00771C17"/>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771C17"/>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771C17"/>
    <w:rPr>
      <w:color w:val="auto"/>
      <w:u w:val="none"/>
    </w:rPr>
  </w:style>
  <w:style w:type="paragraph" w:styleId="DocumentMap">
    <w:name w:val="Document Map"/>
    <w:basedOn w:val="Normal"/>
    <w:link w:val="DocumentMapChar"/>
    <w:uiPriority w:val="99"/>
    <w:unhideWhenUsed/>
    <w:rsid w:val="00771C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71C17"/>
    <w:rPr>
      <w:rFonts w:ascii="Lucida Grande" w:hAnsi="Lucida Grande" w:cs="Lucida Grande"/>
    </w:rPr>
  </w:style>
  <w:style w:type="character" w:customStyle="1" w:styleId="Heading5Char">
    <w:name w:val="Heading 5 Char"/>
    <w:basedOn w:val="DefaultParagraphFont"/>
    <w:link w:val="Heading5"/>
    <w:rsid w:val="00EA1C87"/>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EA1C87"/>
    <w:rPr>
      <w:rFonts w:ascii="Cambria" w:eastAsia="Times New Roman" w:hAnsi="Cambria"/>
      <w:b/>
      <w:bCs/>
      <w:i/>
      <w:iCs/>
      <w:sz w:val="20"/>
      <w:lang w:bidi="en-US"/>
    </w:rPr>
  </w:style>
  <w:style w:type="character" w:customStyle="1" w:styleId="Heading7Char">
    <w:name w:val="Heading 7 Char"/>
    <w:basedOn w:val="DefaultParagraphFont"/>
    <w:link w:val="Heading7"/>
    <w:rsid w:val="00EA1C87"/>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EA1C87"/>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EA1C87"/>
    <w:rPr>
      <w:rFonts w:ascii="Cambria" w:eastAsia="Times New Roman" w:hAnsi="Cambria"/>
      <w:i/>
      <w:iCs/>
      <w:sz w:val="18"/>
      <w:szCs w:val="18"/>
      <w:lang w:bidi="en-US"/>
    </w:rPr>
  </w:style>
  <w:style w:type="paragraph" w:customStyle="1" w:styleId="textbold">
    <w:name w:val="text bold"/>
    <w:basedOn w:val="Normal"/>
    <w:link w:val="Emphasis"/>
    <w:uiPriority w:val="20"/>
    <w:qFormat/>
    <w:rsid w:val="00EA1C8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A1C87"/>
    <w:rPr>
      <w:sz w:val="22"/>
      <w:u w:val="single"/>
    </w:rPr>
  </w:style>
  <w:style w:type="paragraph" w:customStyle="1" w:styleId="Emphasis1">
    <w:name w:val="Emphasis1"/>
    <w:basedOn w:val="Normal"/>
    <w:autoRedefine/>
    <w:uiPriority w:val="7"/>
    <w:qFormat/>
    <w:rsid w:val="00EA1C8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EA1C87"/>
    <w:rPr>
      <w:color w:val="605E5C"/>
      <w:shd w:val="clear" w:color="auto" w:fill="E1DFDD"/>
    </w:rPr>
  </w:style>
  <w:style w:type="paragraph" w:styleId="ListParagraph">
    <w:name w:val="List Paragraph"/>
    <w:aliases w:val="6 font"/>
    <w:basedOn w:val="Normal"/>
    <w:uiPriority w:val="99"/>
    <w:unhideWhenUsed/>
    <w:qFormat/>
    <w:rsid w:val="00EA1C87"/>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Tag and Cite,No Spacing31,No Spacing7"/>
    <w:basedOn w:val="Heading1"/>
    <w:autoRedefine/>
    <w:uiPriority w:val="99"/>
    <w:qFormat/>
    <w:rsid w:val="00EA1C8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
    <w:basedOn w:val="Normal"/>
    <w:next w:val="Normal"/>
    <w:link w:val="cardChar"/>
    <w:autoRedefine/>
    <w:qFormat/>
    <w:rsid w:val="00EA1C87"/>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EA1C87"/>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EA1C87"/>
    <w:rPr>
      <w:rFonts w:ascii="Calibri" w:hAnsi="Calibri"/>
      <w:b/>
      <w:sz w:val="26"/>
    </w:rPr>
  </w:style>
  <w:style w:type="character" w:customStyle="1" w:styleId="Heading4Char3">
    <w:name w:val="Heading 4 Char3"/>
    <w:aliases w:val="Tag Char3,heading 2 Char3,Heading 2 Char2 Char Char1,Heading 2 Char1 Char Char Char1,ta Char"/>
    <w:rsid w:val="00EA1C87"/>
    <w:rPr>
      <w:rFonts w:ascii="Calibri" w:hAnsi="Calibri"/>
      <w:b/>
      <w:sz w:val="26"/>
    </w:rPr>
  </w:style>
  <w:style w:type="paragraph" w:customStyle="1" w:styleId="Citation">
    <w:name w:val="Citation"/>
    <w:basedOn w:val="Normal"/>
    <w:autoRedefine/>
    <w:uiPriority w:val="1"/>
    <w:qFormat/>
    <w:rsid w:val="00EA1C87"/>
    <w:rPr>
      <w:rFonts w:asciiTheme="minorHAnsi" w:hAnsiTheme="minorHAnsi"/>
      <w:u w:val="single"/>
    </w:rPr>
  </w:style>
  <w:style w:type="character" w:customStyle="1" w:styleId="UnderlineBold">
    <w:name w:val="Underline + Bold"/>
    <w:uiPriority w:val="1"/>
    <w:qFormat/>
    <w:rsid w:val="00EA1C87"/>
    <w:rPr>
      <w:rFonts w:ascii="Georgia" w:hAnsi="Georgia"/>
      <w:b w:val="0"/>
      <w:bCs w:val="0"/>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EA1C87"/>
    <w:rPr>
      <w:rFonts w:ascii="Garamond" w:eastAsia="Times New Roman" w:hAnsi="Garamond" w:cs="Garamond"/>
      <w:bCs/>
      <w:u w:val="single"/>
    </w:rPr>
  </w:style>
  <w:style w:type="paragraph" w:customStyle="1" w:styleId="underlined">
    <w:name w:val="underlined"/>
    <w:next w:val="Normal"/>
    <w:link w:val="underlinedChar"/>
    <w:autoRedefine/>
    <w:qFormat/>
    <w:rsid w:val="00EA1C87"/>
    <w:pPr>
      <w:contextualSpacing/>
    </w:pPr>
    <w:rPr>
      <w:rFonts w:ascii="Times New Roman" w:eastAsia="Malgun Gothic" w:hAnsi="Times New Roman" w:cs="Times New Roman"/>
      <w:u w:val="single"/>
    </w:rPr>
  </w:style>
  <w:style w:type="character" w:customStyle="1" w:styleId="underlinedChar">
    <w:name w:val="underlined Char"/>
    <w:link w:val="underlined"/>
    <w:rsid w:val="00EA1C87"/>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A1C87"/>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EA1C87"/>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EA1C87"/>
    <w:rPr>
      <w:rFonts w:ascii="Times New Roman" w:eastAsia="Calibri" w:hAnsi="Times New Roman"/>
      <w:u w:val="single"/>
      <w:lang w:val="x-none"/>
    </w:rPr>
  </w:style>
  <w:style w:type="paragraph" w:customStyle="1" w:styleId="Analytics">
    <w:name w:val="Analytics"/>
    <w:basedOn w:val="Heading4"/>
    <w:link w:val="AnalyticsChar"/>
    <w:qFormat/>
    <w:rsid w:val="00EA1C87"/>
    <w:rPr>
      <w:bCs w:val="0"/>
      <w:szCs w:val="22"/>
    </w:rPr>
  </w:style>
  <w:style w:type="character" w:customStyle="1" w:styleId="AnalyticsChar">
    <w:name w:val="Analytics Char"/>
    <w:basedOn w:val="DefaultParagraphFont"/>
    <w:link w:val="Analytics"/>
    <w:rsid w:val="00EA1C87"/>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1,Heading 2 Cha Char"/>
    <w:qFormat/>
    <w:rsid w:val="00EA1C87"/>
    <w:rPr>
      <w:rFonts w:cs="Arial"/>
      <w:b/>
      <w:bCs/>
      <w:iCs/>
      <w:szCs w:val="28"/>
      <w:lang w:val="en-US" w:eastAsia="en-US" w:bidi="ar-SA"/>
    </w:rPr>
  </w:style>
  <w:style w:type="numbering" w:customStyle="1" w:styleId="NoList1">
    <w:name w:val="No List1"/>
    <w:next w:val="NoList"/>
    <w:semiHidden/>
    <w:unhideWhenUsed/>
    <w:rsid w:val="00EA1C87"/>
  </w:style>
  <w:style w:type="paragraph" w:styleId="Title">
    <w:name w:val="Title"/>
    <w:aliases w:val="UNDERLINE,Bold Underlined,Cites and Cards,title,Block Heading,Read This"/>
    <w:basedOn w:val="Normal"/>
    <w:next w:val="Subtitle"/>
    <w:link w:val="TitleChar"/>
    <w:autoRedefine/>
    <w:uiPriority w:val="6"/>
    <w:qFormat/>
    <w:rsid w:val="00EA1C87"/>
    <w:pPr>
      <w:suppressAutoHyphens/>
      <w:spacing w:line="360" w:lineRule="auto"/>
    </w:pPr>
    <w:rPr>
      <w:rFonts w:ascii="Garamond" w:eastAsia="Times New Roman" w:hAnsi="Garamond" w:cs="Garamond"/>
      <w:bCs/>
      <w:sz w:val="24"/>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EA1C87"/>
    <w:rPr>
      <w:rFonts w:asciiTheme="majorHAnsi" w:eastAsiaTheme="majorEastAsia" w:hAnsiTheme="majorHAnsi" w:cstheme="majorBidi"/>
      <w:spacing w:val="-10"/>
      <w:kern w:val="28"/>
      <w:sz w:val="56"/>
      <w:szCs w:val="56"/>
    </w:rPr>
  </w:style>
  <w:style w:type="character" w:customStyle="1" w:styleId="underline">
    <w:name w:val="underline"/>
    <w:basedOn w:val="DefaultParagraphFont"/>
    <w:qFormat/>
    <w:locked/>
    <w:rsid w:val="00EA1C87"/>
    <w:rPr>
      <w:rFonts w:ascii="Times New Roman" w:hAnsi="Times New Roman" w:cs="Times New Roman" w:hint="default"/>
      <w:u w:val="single"/>
    </w:rPr>
  </w:style>
  <w:style w:type="character" w:customStyle="1" w:styleId="Style11ptUnderline">
    <w:name w:val="Style 11 pt Underline"/>
    <w:basedOn w:val="DefaultParagraphFont"/>
    <w:qFormat/>
    <w:rsid w:val="00EA1C87"/>
    <w:rPr>
      <w:sz w:val="20"/>
      <w:u w:val="single"/>
    </w:rPr>
  </w:style>
  <w:style w:type="character" w:customStyle="1" w:styleId="Style11pt">
    <w:name w:val="Style 11 pt"/>
    <w:basedOn w:val="DefaultParagraphFont"/>
    <w:qFormat/>
    <w:rsid w:val="00EA1C87"/>
    <w:rPr>
      <w:sz w:val="20"/>
    </w:rPr>
  </w:style>
  <w:style w:type="character" w:customStyle="1" w:styleId="Style1Char1">
    <w:name w:val="Style1 Char1"/>
    <w:basedOn w:val="DefaultParagraphFont"/>
    <w:qFormat/>
    <w:rsid w:val="00EA1C87"/>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EA1C87"/>
    <w:rPr>
      <w:sz w:val="18"/>
      <w:szCs w:val="18"/>
    </w:rPr>
  </w:style>
  <w:style w:type="paragraph" w:styleId="CommentText">
    <w:name w:val="annotation text"/>
    <w:basedOn w:val="Normal"/>
    <w:link w:val="CommentTextChar"/>
    <w:uiPriority w:val="99"/>
    <w:unhideWhenUsed/>
    <w:rsid w:val="00EA1C87"/>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EA1C87"/>
    <w:rPr>
      <w:rFonts w:ascii="Times New Roman" w:hAnsi="Times New Roman"/>
    </w:rPr>
  </w:style>
  <w:style w:type="paragraph" w:styleId="CommentSubject">
    <w:name w:val="annotation subject"/>
    <w:basedOn w:val="CommentText"/>
    <w:next w:val="CommentText"/>
    <w:link w:val="CommentSubjectChar"/>
    <w:unhideWhenUsed/>
    <w:rsid w:val="00EA1C87"/>
    <w:rPr>
      <w:b/>
      <w:bCs/>
      <w:sz w:val="20"/>
      <w:szCs w:val="20"/>
    </w:rPr>
  </w:style>
  <w:style w:type="character" w:customStyle="1" w:styleId="CommentSubjectChar">
    <w:name w:val="Comment Subject Char"/>
    <w:basedOn w:val="CommentTextChar"/>
    <w:link w:val="CommentSubject"/>
    <w:rsid w:val="00EA1C87"/>
    <w:rPr>
      <w:rFonts w:ascii="Times New Roman" w:hAnsi="Times New Roman"/>
      <w:b/>
      <w:bCs/>
      <w:sz w:val="20"/>
      <w:szCs w:val="20"/>
    </w:rPr>
  </w:style>
  <w:style w:type="paragraph" w:styleId="BalloonText">
    <w:name w:val="Balloon Text"/>
    <w:basedOn w:val="Normal"/>
    <w:link w:val="BalloonTextChar"/>
    <w:uiPriority w:val="99"/>
    <w:unhideWhenUsed/>
    <w:qFormat/>
    <w:rsid w:val="00EA1C8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EA1C87"/>
    <w:rPr>
      <w:rFonts w:ascii="Lucida Grande" w:hAnsi="Lucida Grande" w:cs="Lucida Grande"/>
      <w:sz w:val="18"/>
      <w:szCs w:val="18"/>
    </w:rPr>
  </w:style>
  <w:style w:type="character" w:customStyle="1" w:styleId="cardChar">
    <w:name w:val="card Char"/>
    <w:aliases w:val="Bold Cite Char Char,Speed Cite Char"/>
    <w:link w:val="card"/>
    <w:qFormat/>
    <w:rsid w:val="00EA1C87"/>
    <w:rPr>
      <w:rFonts w:ascii="Times New Roman" w:hAnsi="Times New Roman"/>
      <w:sz w:val="16"/>
    </w:rPr>
  </w:style>
  <w:style w:type="character" w:customStyle="1" w:styleId="StyleDate">
    <w:name w:val="Style Date"/>
    <w:aliases w:val="Author"/>
    <w:qFormat/>
    <w:rsid w:val="00EA1C87"/>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EA1C87"/>
    <w:rPr>
      <w:b/>
      <w:bCs/>
    </w:rPr>
  </w:style>
  <w:style w:type="character" w:customStyle="1" w:styleId="apple-converted-space">
    <w:name w:val="apple-converted-space"/>
    <w:basedOn w:val="DefaultParagraphFont"/>
    <w:qFormat/>
    <w:rsid w:val="00EA1C87"/>
  </w:style>
  <w:style w:type="character" w:customStyle="1" w:styleId="st">
    <w:name w:val="st"/>
    <w:rsid w:val="00EA1C87"/>
  </w:style>
  <w:style w:type="character" w:customStyle="1" w:styleId="SmallTextChar">
    <w:name w:val="Small Text Char"/>
    <w:aliases w:val="No Spacing Char,Card Char,tags Char,No Spacing1 Char,Heading 2 Char Char Char Char Char Char Char Char Char,Heading 2 Char Char Char1 Char,Heading 2 Char Char Char Char Char Char,Heading,TAG Ch,No Spacing2 Char,Small Char,Read stuff Char"/>
    <w:qFormat/>
    <w:rsid w:val="00EA1C87"/>
    <w:rPr>
      <w:rFonts w:ascii="Garamond" w:eastAsia="Calibri" w:hAnsi="Garamond" w:cs="Times New Roman"/>
      <w:sz w:val="16"/>
      <w:szCs w:val="22"/>
    </w:rPr>
  </w:style>
  <w:style w:type="paragraph" w:customStyle="1" w:styleId="CitationCharChar">
    <w:name w:val="Citation Char Char"/>
    <w:basedOn w:val="Normal"/>
    <w:uiPriority w:val="6"/>
    <w:qFormat/>
    <w:rsid w:val="00EA1C87"/>
    <w:pPr>
      <w:spacing w:after="0" w:line="240" w:lineRule="auto"/>
      <w:ind w:left="1440" w:right="1440"/>
    </w:pPr>
    <w:rPr>
      <w:rFonts w:asciiTheme="minorHAnsi" w:hAnsiTheme="minorHAnsi"/>
      <w:bCs/>
      <w:sz w:val="24"/>
      <w:u w:val="single"/>
    </w:rPr>
  </w:style>
  <w:style w:type="character" w:customStyle="1" w:styleId="CharChar11">
    <w:name w:val="Char Char11"/>
    <w:rsid w:val="00EA1C87"/>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Heading 3 Char Char Char1,Intense Emphasi,Box Out,Sty,Style Underli"/>
    <w:basedOn w:val="DefaultParagraphFont"/>
    <w:uiPriority w:val="5"/>
    <w:qFormat/>
    <w:rsid w:val="00EA1C87"/>
    <w:rPr>
      <w:b/>
      <w:sz w:val="22"/>
      <w:u w:val="single"/>
    </w:rPr>
  </w:style>
  <w:style w:type="character" w:customStyle="1" w:styleId="DebateHighlighted">
    <w:name w:val="Debate Highlighted"/>
    <w:basedOn w:val="DefaultParagraphFont"/>
    <w:qFormat/>
    <w:rsid w:val="00EA1C87"/>
    <w:rPr>
      <w:rFonts w:ascii="Liberation Sans" w:hAnsi="Liberation Sans" w:cs="Georgia"/>
      <w:sz w:val="20"/>
      <w:szCs w:val="20"/>
      <w:u w:val="single"/>
      <w:shd w:val="clear" w:color="auto" w:fill="00FFFF"/>
    </w:rPr>
  </w:style>
  <w:style w:type="character" w:customStyle="1" w:styleId="SmalltextChar0">
    <w:name w:val="Small text Char"/>
    <w:aliases w:val="Quote1 Char1"/>
    <w:basedOn w:val="DefaultParagraphFont"/>
    <w:link w:val="Smalltext"/>
    <w:qFormat/>
    <w:rsid w:val="00EA1C87"/>
    <w:rPr>
      <w:rFonts w:ascii="Times New Roman" w:eastAsia="MS Mincho" w:hAnsi="Times New Roman" w:cs="Times New Roman"/>
      <w:sz w:val="16"/>
    </w:rPr>
  </w:style>
  <w:style w:type="character" w:customStyle="1" w:styleId="Highlightedunderline">
    <w:name w:val="Highlighted underline"/>
    <w:qFormat/>
    <w:rsid w:val="00EA1C87"/>
    <w:rPr>
      <w:rFonts w:ascii="Times New Roman" w:hAnsi="Times New Roman"/>
      <w:sz w:val="20"/>
      <w:shd w:val="clear" w:color="auto" w:fill="C0C0C0"/>
    </w:rPr>
  </w:style>
  <w:style w:type="paragraph" w:customStyle="1" w:styleId="CITE">
    <w:name w:val="CITE"/>
    <w:basedOn w:val="Normal"/>
    <w:next w:val="Normal"/>
    <w:link w:val="CITEChar"/>
    <w:qFormat/>
    <w:rsid w:val="00EA1C87"/>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EA1C87"/>
    <w:rPr>
      <w:rFonts w:ascii="Liberation Sans" w:hAnsi="Liberation Sans" w:cs="Georgia"/>
      <w:sz w:val="20"/>
      <w:szCs w:val="20"/>
      <w:u w:val="single"/>
    </w:rPr>
  </w:style>
  <w:style w:type="paragraph" w:customStyle="1" w:styleId="cardtext">
    <w:name w:val="card text"/>
    <w:basedOn w:val="Normal"/>
    <w:link w:val="cardtextChar"/>
    <w:qFormat/>
    <w:rsid w:val="00EA1C87"/>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EA1C87"/>
    <w:rPr>
      <w:rFonts w:ascii="Georgia" w:eastAsia="Calibri" w:hAnsi="Georgia"/>
    </w:rPr>
  </w:style>
  <w:style w:type="character" w:customStyle="1" w:styleId="UnderlineBold0">
    <w:name w:val="Underline Bold"/>
    <w:basedOn w:val="DefaultParagraphFont"/>
    <w:uiPriority w:val="6"/>
    <w:qFormat/>
    <w:rsid w:val="00EA1C87"/>
    <w:rPr>
      <w:b/>
      <w:sz w:val="20"/>
      <w:u w:val="single"/>
    </w:rPr>
  </w:style>
  <w:style w:type="paragraph" w:styleId="BodyText">
    <w:name w:val="Body Text"/>
    <w:basedOn w:val="Normal"/>
    <w:link w:val="BodyTextChar"/>
    <w:uiPriority w:val="99"/>
    <w:unhideWhenUsed/>
    <w:qFormat/>
    <w:rsid w:val="00EA1C87"/>
    <w:pPr>
      <w:spacing w:after="120"/>
    </w:pPr>
  </w:style>
  <w:style w:type="character" w:customStyle="1" w:styleId="BodyTextChar">
    <w:name w:val="Body Text Char"/>
    <w:basedOn w:val="DefaultParagraphFont"/>
    <w:link w:val="BodyText"/>
    <w:uiPriority w:val="99"/>
    <w:qFormat/>
    <w:rsid w:val="00EA1C87"/>
    <w:rPr>
      <w:rFonts w:ascii="Calibri" w:hAnsi="Calibri"/>
      <w:sz w:val="22"/>
    </w:rPr>
  </w:style>
  <w:style w:type="paragraph" w:customStyle="1" w:styleId="UnderlinePara">
    <w:name w:val="Underline Para"/>
    <w:basedOn w:val="Normal"/>
    <w:uiPriority w:val="6"/>
    <w:qFormat/>
    <w:rsid w:val="00EA1C87"/>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EA1C87"/>
  </w:style>
  <w:style w:type="paragraph" w:customStyle="1" w:styleId="tiny">
    <w:name w:val="tiny"/>
    <w:next w:val="Normal"/>
    <w:link w:val="tinyChar"/>
    <w:autoRedefine/>
    <w:qFormat/>
    <w:rsid w:val="00EA1C87"/>
    <w:pPr>
      <w:contextualSpacing/>
    </w:pPr>
    <w:rPr>
      <w:rFonts w:ascii="Times New Roman" w:eastAsia="Malgun Gothic" w:hAnsi="Times New Roman" w:cs="Times New Roman"/>
      <w:sz w:val="12"/>
    </w:rPr>
  </w:style>
  <w:style w:type="character" w:customStyle="1" w:styleId="tinyChar">
    <w:name w:val="tiny Char"/>
    <w:link w:val="tiny"/>
    <w:rsid w:val="00EA1C87"/>
    <w:rPr>
      <w:rFonts w:ascii="Times New Roman" w:eastAsia="Malgun Gothic" w:hAnsi="Times New Roman" w:cs="Times New Roman"/>
      <w:sz w:val="12"/>
    </w:rPr>
  </w:style>
  <w:style w:type="character" w:customStyle="1" w:styleId="DocumentMapChar1">
    <w:name w:val="Document Map Char1"/>
    <w:basedOn w:val="DefaultParagraphFont"/>
    <w:uiPriority w:val="99"/>
    <w:rsid w:val="00EA1C87"/>
    <w:rPr>
      <w:rFonts w:ascii="Segoe UI" w:hAnsi="Segoe UI" w:cs="Segoe UI"/>
      <w:sz w:val="16"/>
      <w:szCs w:val="16"/>
    </w:rPr>
  </w:style>
  <w:style w:type="character" w:customStyle="1" w:styleId="CommentSubjectChar1">
    <w:name w:val="Comment Subject Char1"/>
    <w:basedOn w:val="CommentTextChar"/>
    <w:uiPriority w:val="99"/>
    <w:semiHidden/>
    <w:rsid w:val="00EA1C87"/>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EA1C87"/>
    <w:rPr>
      <w:rFonts w:ascii="Lucida Grande" w:eastAsiaTheme="minorHAnsi" w:hAnsi="Lucida Grande" w:cs="Lucida Grande"/>
      <w:sz w:val="18"/>
      <w:szCs w:val="18"/>
    </w:rPr>
  </w:style>
  <w:style w:type="character" w:customStyle="1" w:styleId="Style1Char">
    <w:name w:val="Style1 Char"/>
    <w:basedOn w:val="DefaultParagraphFont"/>
    <w:qFormat/>
    <w:rsid w:val="00EA1C87"/>
    <w:rPr>
      <w:rFonts w:eastAsia="SimSun"/>
      <w:sz w:val="20"/>
      <w:szCs w:val="24"/>
      <w:u w:val="single"/>
      <w:lang w:val="en-US" w:eastAsia="zh-CN" w:bidi="ar-SA"/>
    </w:rPr>
  </w:style>
  <w:style w:type="paragraph" w:customStyle="1" w:styleId="Tag2">
    <w:name w:val="Tag2"/>
    <w:basedOn w:val="Normal"/>
    <w:autoRedefine/>
    <w:qFormat/>
    <w:rsid w:val="00EA1C87"/>
    <w:rPr>
      <w:rFonts w:eastAsia="Calibri" w:cs="Arial"/>
      <w:b/>
    </w:rPr>
  </w:style>
  <w:style w:type="character" w:customStyle="1" w:styleId="CommentTextChar1">
    <w:name w:val="Comment Text Char1"/>
    <w:basedOn w:val="DefaultParagraphFont"/>
    <w:uiPriority w:val="99"/>
    <w:rsid w:val="00EA1C87"/>
    <w:rPr>
      <w:rFonts w:ascii="Calibri" w:hAnsi="Calibri"/>
    </w:rPr>
  </w:style>
  <w:style w:type="character" w:customStyle="1" w:styleId="apple-style-span">
    <w:name w:val="apple-style-span"/>
    <w:basedOn w:val="DefaultParagraphFont"/>
    <w:qFormat/>
    <w:rsid w:val="00EA1C87"/>
  </w:style>
  <w:style w:type="character" w:customStyle="1" w:styleId="FootnoteTextChar">
    <w:name w:val="Footnote Text Char"/>
    <w:basedOn w:val="DefaultParagraphFont"/>
    <w:link w:val="FootnoteText"/>
    <w:rsid w:val="00EA1C87"/>
    <w:rPr>
      <w:rFonts w:ascii="Calibri" w:hAnsi="Calibri"/>
    </w:rPr>
  </w:style>
  <w:style w:type="paragraph" w:styleId="FootnoteText">
    <w:name w:val="footnote text"/>
    <w:basedOn w:val="Normal"/>
    <w:link w:val="FootnoteTextChar"/>
    <w:unhideWhenUsed/>
    <w:qFormat/>
    <w:rsid w:val="00EA1C87"/>
    <w:pPr>
      <w:spacing w:after="0" w:line="240" w:lineRule="auto"/>
    </w:pPr>
    <w:rPr>
      <w:sz w:val="24"/>
    </w:rPr>
  </w:style>
  <w:style w:type="character" w:customStyle="1" w:styleId="FootnoteTextChar1">
    <w:name w:val="Footnote Text Char1"/>
    <w:basedOn w:val="DefaultParagraphFont"/>
    <w:rsid w:val="00EA1C87"/>
    <w:rPr>
      <w:rFonts w:ascii="Calibri" w:hAnsi="Calibri"/>
      <w:sz w:val="20"/>
      <w:szCs w:val="20"/>
    </w:rPr>
  </w:style>
  <w:style w:type="paragraph" w:customStyle="1" w:styleId="p">
    <w:name w:val="p"/>
    <w:basedOn w:val="Normal"/>
    <w:rsid w:val="00EA1C87"/>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EA1C87"/>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EA1C87"/>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EA1C87"/>
    <w:rPr>
      <w:vertAlign w:val="superscript"/>
    </w:rPr>
  </w:style>
  <w:style w:type="paragraph" w:customStyle="1" w:styleId="para">
    <w:name w:val="para"/>
    <w:basedOn w:val="Normal"/>
    <w:rsid w:val="00EA1C87"/>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EA1C87"/>
    <w:pPr>
      <w:spacing w:before="100" w:beforeAutospacing="1" w:after="100" w:afterAutospacing="1" w:line="240" w:lineRule="auto"/>
    </w:pPr>
    <w:rPr>
      <w:rFonts w:cs="Times New Roman"/>
    </w:rPr>
  </w:style>
  <w:style w:type="character" w:customStyle="1" w:styleId="vm-hook">
    <w:name w:val="vm-hook"/>
    <w:basedOn w:val="DefaultParagraphFont"/>
    <w:rsid w:val="00EA1C87"/>
  </w:style>
  <w:style w:type="character" w:customStyle="1" w:styleId="dfm-title">
    <w:name w:val="dfm-title"/>
    <w:basedOn w:val="DefaultParagraphFont"/>
    <w:rsid w:val="00EA1C87"/>
  </w:style>
  <w:style w:type="paragraph" w:customStyle="1" w:styleId="evidencetext">
    <w:name w:val="evidence text"/>
    <w:basedOn w:val="Normal"/>
    <w:link w:val="evidencetextChar1"/>
    <w:qFormat/>
    <w:rsid w:val="00EA1C87"/>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EA1C87"/>
    <w:rPr>
      <w:rFonts w:ascii="Arial" w:hAnsi="Arial" w:cs="Arial"/>
      <w:color w:val="000000"/>
      <w:sz w:val="22"/>
      <w:lang w:val="x-none" w:eastAsia="x-none"/>
    </w:rPr>
  </w:style>
  <w:style w:type="paragraph" w:customStyle="1" w:styleId="CardIndented">
    <w:name w:val="Card (Indented)"/>
    <w:basedOn w:val="Normal"/>
    <w:link w:val="CardIndentedChar"/>
    <w:qFormat/>
    <w:rsid w:val="00EA1C87"/>
    <w:pPr>
      <w:spacing w:after="0" w:line="240" w:lineRule="auto"/>
      <w:ind w:left="288"/>
    </w:pPr>
    <w:rPr>
      <w:rFonts w:ascii="Arial" w:hAnsi="Arial" w:cs="Arial"/>
    </w:rPr>
  </w:style>
  <w:style w:type="paragraph" w:customStyle="1" w:styleId="Emphasize">
    <w:name w:val="Emphasize"/>
    <w:basedOn w:val="Normal"/>
    <w:uiPriority w:val="7"/>
    <w:qFormat/>
    <w:rsid w:val="00EA1C8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EA1C87"/>
    <w:rPr>
      <w:rFonts w:asciiTheme="minorHAnsi" w:hAnsiTheme="minorHAnsi"/>
      <w:sz w:val="22"/>
    </w:rPr>
  </w:style>
  <w:style w:type="character" w:customStyle="1" w:styleId="UnresolvedMention1">
    <w:name w:val="Unresolved Mention1"/>
    <w:basedOn w:val="DefaultParagraphFont"/>
    <w:uiPriority w:val="99"/>
    <w:unhideWhenUsed/>
    <w:rsid w:val="00EA1C87"/>
    <w:rPr>
      <w:color w:val="808080"/>
      <w:shd w:val="clear" w:color="auto" w:fill="E6E6E6"/>
    </w:rPr>
  </w:style>
  <w:style w:type="character" w:customStyle="1" w:styleId="BodyTextChar1">
    <w:name w:val="Body Text Char1"/>
    <w:aliases w:val="Very Small Text Char1"/>
    <w:basedOn w:val="DefaultParagraphFont"/>
    <w:uiPriority w:val="99"/>
    <w:rsid w:val="00EA1C87"/>
    <w:rPr>
      <w:rFonts w:ascii="Times New Roman" w:hAnsi="Times New Roman"/>
      <w:sz w:val="24"/>
    </w:rPr>
  </w:style>
  <w:style w:type="character" w:customStyle="1" w:styleId="UnresolvedMention2">
    <w:name w:val="Unresolved Mention2"/>
    <w:basedOn w:val="DefaultParagraphFont"/>
    <w:uiPriority w:val="99"/>
    <w:unhideWhenUsed/>
    <w:rsid w:val="00EA1C87"/>
    <w:rPr>
      <w:color w:val="808080"/>
      <w:shd w:val="clear" w:color="auto" w:fill="E6E6E6"/>
    </w:rPr>
  </w:style>
  <w:style w:type="character" w:customStyle="1" w:styleId="Author-Date">
    <w:name w:val="Author-Date"/>
    <w:qFormat/>
    <w:rsid w:val="00EA1C87"/>
    <w:rPr>
      <w:b/>
      <w:sz w:val="24"/>
    </w:rPr>
  </w:style>
  <w:style w:type="character" w:customStyle="1" w:styleId="ListLabel12">
    <w:name w:val="ListLabel 12"/>
    <w:qFormat/>
    <w:rsid w:val="00EA1C87"/>
    <w:rPr>
      <w:strike w:val="0"/>
      <w:dstrike w:val="0"/>
      <w:color w:val="000000"/>
      <w:spacing w:val="0"/>
      <w:w w:val="100"/>
      <w:sz w:val="16"/>
      <w:lang w:val="en-US"/>
    </w:rPr>
  </w:style>
  <w:style w:type="character" w:customStyle="1" w:styleId="ListLabel11">
    <w:name w:val="ListLabel 11"/>
    <w:qFormat/>
    <w:rsid w:val="00EA1C87"/>
    <w:rPr>
      <w:strike w:val="0"/>
      <w:dstrike w:val="0"/>
      <w:color w:val="000000"/>
      <w:spacing w:val="70"/>
      <w:w w:val="100"/>
      <w:sz w:val="16"/>
      <w:lang w:val="en-US"/>
    </w:rPr>
  </w:style>
  <w:style w:type="character" w:customStyle="1" w:styleId="ListLabel10">
    <w:name w:val="ListLabel 10"/>
    <w:qFormat/>
    <w:rsid w:val="00EA1C87"/>
    <w:rPr>
      <w:strike w:val="0"/>
      <w:dstrike w:val="0"/>
      <w:color w:val="000000"/>
      <w:spacing w:val="0"/>
      <w:w w:val="100"/>
      <w:sz w:val="18"/>
      <w:lang w:val="en-US"/>
    </w:rPr>
  </w:style>
  <w:style w:type="character" w:customStyle="1" w:styleId="ListLabel9">
    <w:name w:val="ListLabel 9"/>
    <w:qFormat/>
    <w:rsid w:val="00EA1C87"/>
    <w:rPr>
      <w:strike w:val="0"/>
      <w:dstrike w:val="0"/>
      <w:color w:val="000000"/>
      <w:spacing w:val="0"/>
      <w:w w:val="100"/>
      <w:sz w:val="21"/>
      <w:lang w:val="en-US"/>
    </w:rPr>
  </w:style>
  <w:style w:type="character" w:customStyle="1" w:styleId="ListLabel8">
    <w:name w:val="ListLabel 8"/>
    <w:qFormat/>
    <w:rsid w:val="00EA1C87"/>
    <w:rPr>
      <w:strike w:val="0"/>
      <w:dstrike w:val="0"/>
      <w:color w:val="000000"/>
      <w:spacing w:val="0"/>
      <w:w w:val="100"/>
      <w:sz w:val="20"/>
      <w:lang w:val="en-US"/>
    </w:rPr>
  </w:style>
  <w:style w:type="character" w:customStyle="1" w:styleId="ListLabel7">
    <w:name w:val="ListLabel 7"/>
    <w:qFormat/>
    <w:rsid w:val="00EA1C87"/>
    <w:rPr>
      <w:strike w:val="0"/>
      <w:dstrike w:val="0"/>
      <w:color w:val="000000"/>
      <w:spacing w:val="0"/>
      <w:w w:val="100"/>
      <w:sz w:val="20"/>
      <w:lang w:val="en-US"/>
    </w:rPr>
  </w:style>
  <w:style w:type="character" w:customStyle="1" w:styleId="ListLabel6">
    <w:name w:val="ListLabel 6"/>
    <w:qFormat/>
    <w:rsid w:val="00EA1C87"/>
    <w:rPr>
      <w:i/>
      <w:strike w:val="0"/>
      <w:dstrike w:val="0"/>
      <w:color w:val="000000"/>
      <w:spacing w:val="0"/>
      <w:w w:val="100"/>
      <w:sz w:val="20"/>
      <w:lang w:val="en-US"/>
    </w:rPr>
  </w:style>
  <w:style w:type="character" w:customStyle="1" w:styleId="ListLabel5">
    <w:name w:val="ListLabel 5"/>
    <w:qFormat/>
    <w:rsid w:val="00EA1C87"/>
    <w:rPr>
      <w:strike w:val="0"/>
      <w:dstrike w:val="0"/>
      <w:color w:val="000000"/>
      <w:spacing w:val="0"/>
      <w:w w:val="100"/>
      <w:sz w:val="20"/>
      <w:lang w:val="en-US"/>
    </w:rPr>
  </w:style>
  <w:style w:type="character" w:customStyle="1" w:styleId="ListLabel4">
    <w:name w:val="ListLabel 4"/>
    <w:qFormat/>
    <w:rsid w:val="00EA1C87"/>
    <w:rPr>
      <w:strike w:val="0"/>
      <w:dstrike w:val="0"/>
      <w:color w:val="000000"/>
      <w:spacing w:val="0"/>
      <w:w w:val="100"/>
      <w:sz w:val="19"/>
      <w:lang w:val="en-US"/>
    </w:rPr>
  </w:style>
  <w:style w:type="character" w:customStyle="1" w:styleId="ListLabel3">
    <w:name w:val="ListLabel 3"/>
    <w:qFormat/>
    <w:rsid w:val="00EA1C87"/>
    <w:rPr>
      <w:i/>
      <w:strike w:val="0"/>
      <w:dstrike w:val="0"/>
      <w:color w:val="000000"/>
      <w:spacing w:val="0"/>
      <w:w w:val="100"/>
      <w:sz w:val="20"/>
      <w:lang w:val="en-US"/>
    </w:rPr>
  </w:style>
  <w:style w:type="character" w:customStyle="1" w:styleId="ListLabel2">
    <w:name w:val="ListLabel 2"/>
    <w:qFormat/>
    <w:rsid w:val="00EA1C87"/>
    <w:rPr>
      <w:strike w:val="0"/>
      <w:dstrike w:val="0"/>
      <w:color w:val="000000"/>
      <w:spacing w:val="0"/>
      <w:w w:val="100"/>
      <w:sz w:val="20"/>
      <w:lang w:val="en-US"/>
    </w:rPr>
  </w:style>
  <w:style w:type="character" w:customStyle="1" w:styleId="ListLabel1">
    <w:name w:val="ListLabel 1"/>
    <w:qFormat/>
    <w:rsid w:val="00EA1C87"/>
    <w:rPr>
      <w:i/>
      <w:strike w:val="0"/>
      <w:dstrike w:val="0"/>
      <w:color w:val="000000"/>
      <w:spacing w:val="0"/>
      <w:w w:val="100"/>
      <w:sz w:val="18"/>
      <w:lang w:val="en-US"/>
    </w:rPr>
  </w:style>
  <w:style w:type="character" w:customStyle="1" w:styleId="verdana">
    <w:name w:val="verdana"/>
    <w:basedOn w:val="DefaultParagraphFont"/>
    <w:qFormat/>
    <w:rsid w:val="00EA1C87"/>
    <w:rPr>
      <w:rFonts w:cs="Times New Roman"/>
    </w:rPr>
  </w:style>
  <w:style w:type="character" w:customStyle="1" w:styleId="italic">
    <w:name w:val="italic"/>
    <w:basedOn w:val="DefaultParagraphFont"/>
    <w:qFormat/>
    <w:rsid w:val="00EA1C87"/>
    <w:rPr>
      <w:rFonts w:cs="Times New Roman"/>
    </w:rPr>
  </w:style>
  <w:style w:type="character" w:customStyle="1" w:styleId="hit">
    <w:name w:val="hit"/>
    <w:basedOn w:val="DefaultParagraphFont"/>
    <w:qFormat/>
    <w:rsid w:val="00EA1C87"/>
    <w:rPr>
      <w:rFonts w:cs="Times New Roman"/>
    </w:rPr>
  </w:style>
  <w:style w:type="character" w:customStyle="1" w:styleId="blue">
    <w:name w:val="blue"/>
    <w:basedOn w:val="DefaultParagraphFont"/>
    <w:qFormat/>
    <w:rsid w:val="00EA1C87"/>
    <w:rPr>
      <w:rFonts w:cs="Times New Roman"/>
    </w:rPr>
  </w:style>
  <w:style w:type="character" w:customStyle="1" w:styleId="copyrightdescription">
    <w:name w:val="copyrightdescription"/>
    <w:basedOn w:val="DefaultParagraphFont"/>
    <w:qFormat/>
    <w:rsid w:val="00EA1C87"/>
    <w:rPr>
      <w:rFonts w:cs="Times New Roman"/>
    </w:rPr>
  </w:style>
  <w:style w:type="character" w:customStyle="1" w:styleId="tabtitle">
    <w:name w:val="tabtitle"/>
    <w:basedOn w:val="DefaultParagraphFont"/>
    <w:qFormat/>
    <w:rsid w:val="00EA1C87"/>
    <w:rPr>
      <w:rFonts w:cs="Times New Roman"/>
    </w:rPr>
  </w:style>
  <w:style w:type="character" w:customStyle="1" w:styleId="resultbodyblack">
    <w:name w:val="resultbodyblack"/>
    <w:basedOn w:val="DefaultParagraphFont"/>
    <w:qFormat/>
    <w:rsid w:val="00EA1C87"/>
    <w:rPr>
      <w:rFonts w:cs="Times New Roman"/>
    </w:rPr>
  </w:style>
  <w:style w:type="character" w:customStyle="1" w:styleId="resultbody">
    <w:name w:val="resultbody"/>
    <w:basedOn w:val="DefaultParagraphFont"/>
    <w:qFormat/>
    <w:rsid w:val="00EA1C87"/>
    <w:rPr>
      <w:rFonts w:cs="Times New Roman"/>
    </w:rPr>
  </w:style>
  <w:style w:type="character" w:customStyle="1" w:styleId="resultbodysmallitalic">
    <w:name w:val="resultbodysmallitalic"/>
    <w:basedOn w:val="DefaultParagraphFont"/>
    <w:qFormat/>
    <w:rsid w:val="00EA1C87"/>
    <w:rPr>
      <w:rFonts w:cs="Times New Roman"/>
    </w:rPr>
  </w:style>
  <w:style w:type="character" w:customStyle="1" w:styleId="resultpron">
    <w:name w:val="resultpron"/>
    <w:basedOn w:val="DefaultParagraphFont"/>
    <w:qFormat/>
    <w:rsid w:val="00EA1C87"/>
    <w:rPr>
      <w:rFonts w:cs="Times New Roman"/>
    </w:rPr>
  </w:style>
  <w:style w:type="character" w:customStyle="1" w:styleId="NumberingSymbols">
    <w:name w:val="Numbering Symbols"/>
    <w:qFormat/>
    <w:rsid w:val="00EA1C87"/>
  </w:style>
  <w:style w:type="character" w:customStyle="1" w:styleId="StrongEmphasis">
    <w:name w:val="Strong Emphasis"/>
    <w:qFormat/>
    <w:rsid w:val="00EA1C87"/>
    <w:rPr>
      <w:b/>
      <w:bCs/>
    </w:rPr>
  </w:style>
  <w:style w:type="character" w:customStyle="1" w:styleId="Emphasis2">
    <w:name w:val="Emphasis2"/>
    <w:basedOn w:val="DefaultParagraphFont"/>
    <w:qFormat/>
    <w:rsid w:val="00EA1C87"/>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EA1C87"/>
    <w:rPr>
      <w:rFonts w:ascii="Times New Roman" w:hAnsi="Times New Roman"/>
      <w:sz w:val="20"/>
      <w:szCs w:val="24"/>
      <w:u w:val="single"/>
      <w:lang w:val="en-US" w:eastAsia="en-US" w:bidi="ar-SA"/>
    </w:rPr>
  </w:style>
  <w:style w:type="character" w:customStyle="1" w:styleId="pg">
    <w:name w:val="pg"/>
    <w:basedOn w:val="DefaultParagraphFont"/>
    <w:qFormat/>
    <w:rsid w:val="00EA1C87"/>
  </w:style>
  <w:style w:type="character" w:customStyle="1" w:styleId="ital-inline">
    <w:name w:val="ital-inline"/>
    <w:basedOn w:val="DefaultParagraphFont"/>
    <w:qFormat/>
    <w:rsid w:val="00EA1C87"/>
  </w:style>
  <w:style w:type="character" w:customStyle="1" w:styleId="senselabelstart">
    <w:name w:val="sense_label start"/>
    <w:basedOn w:val="DefaultParagraphFont"/>
    <w:qFormat/>
    <w:rsid w:val="00EA1C87"/>
  </w:style>
  <w:style w:type="character" w:customStyle="1" w:styleId="sensecontent">
    <w:name w:val="sense_content"/>
    <w:basedOn w:val="DefaultParagraphFont"/>
    <w:qFormat/>
    <w:rsid w:val="00EA1C87"/>
  </w:style>
  <w:style w:type="character" w:customStyle="1" w:styleId="vi">
    <w:name w:val="vi"/>
    <w:basedOn w:val="DefaultParagraphFont"/>
    <w:qFormat/>
    <w:rsid w:val="00EA1C87"/>
  </w:style>
  <w:style w:type="character" w:customStyle="1" w:styleId="senselabel">
    <w:name w:val="sense_label"/>
    <w:basedOn w:val="DefaultParagraphFont"/>
    <w:qFormat/>
    <w:rsid w:val="00EA1C87"/>
  </w:style>
  <w:style w:type="character" w:customStyle="1" w:styleId="Style11ptItalicUnderline">
    <w:name w:val="Style 11 pt Italic Underline"/>
    <w:basedOn w:val="DefaultParagraphFont"/>
    <w:qFormat/>
    <w:rsid w:val="00EA1C87"/>
    <w:rPr>
      <w:i/>
      <w:iCs/>
      <w:sz w:val="20"/>
      <w:u w:val="single"/>
    </w:rPr>
  </w:style>
  <w:style w:type="character" w:customStyle="1" w:styleId="Style11ptBoldUnderline">
    <w:name w:val="Style 11 pt Bold Underline"/>
    <w:basedOn w:val="DefaultParagraphFont"/>
    <w:qFormat/>
    <w:rsid w:val="00EA1C87"/>
    <w:rPr>
      <w:b/>
      <w:bCs/>
      <w:sz w:val="20"/>
      <w:u w:val="single"/>
    </w:rPr>
  </w:style>
  <w:style w:type="character" w:customStyle="1" w:styleId="StyleStyle4CharTimesNewRoman11ptItalic">
    <w:name w:val="Style Style4 Char + Times New Roman 11 pt Italic"/>
    <w:basedOn w:val="DefaultParagraphFont"/>
    <w:qFormat/>
    <w:rsid w:val="00EA1C87"/>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EA1C87"/>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EA1C87"/>
    <w:rPr>
      <w:color w:val="000000"/>
      <w:sz w:val="20"/>
    </w:rPr>
  </w:style>
  <w:style w:type="character" w:customStyle="1" w:styleId="Style11ptBlackUnderline">
    <w:name w:val="Style 11 pt Black Underline"/>
    <w:basedOn w:val="DefaultParagraphFont"/>
    <w:qFormat/>
    <w:rsid w:val="00EA1C87"/>
    <w:rPr>
      <w:color w:val="000000"/>
      <w:sz w:val="20"/>
      <w:u w:val="single"/>
    </w:rPr>
  </w:style>
  <w:style w:type="character" w:customStyle="1" w:styleId="pmterms1">
    <w:name w:val="pmterms1"/>
    <w:basedOn w:val="DefaultParagraphFont"/>
    <w:qFormat/>
    <w:rsid w:val="00EA1C87"/>
  </w:style>
  <w:style w:type="character" w:customStyle="1" w:styleId="HTMLTypewriter3">
    <w:name w:val="HTML Typewriter3"/>
    <w:basedOn w:val="DefaultParagraphFont"/>
    <w:qFormat/>
    <w:rsid w:val="00EA1C87"/>
    <w:rPr>
      <w:rFonts w:ascii="Courier New" w:eastAsia="SimSun" w:hAnsi="Courier New" w:cs="Courier New"/>
      <w:sz w:val="20"/>
      <w:szCs w:val="20"/>
    </w:rPr>
  </w:style>
  <w:style w:type="character" w:customStyle="1" w:styleId="CardsChar">
    <w:name w:val="Cards Char"/>
    <w:basedOn w:val="DefaultParagraphFont"/>
    <w:qFormat/>
    <w:rsid w:val="00EA1C87"/>
    <w:rPr>
      <w:rFonts w:ascii="Times New Roman" w:hAnsi="Times New Roman" w:cs="Times New Roman"/>
      <w:lang w:val="en-US" w:bidi="ar-SA"/>
    </w:rPr>
  </w:style>
  <w:style w:type="character" w:customStyle="1" w:styleId="CardsFont12pt0">
    <w:name w:val="Cards + Font 12pt"/>
    <w:basedOn w:val="CardsChar"/>
    <w:qFormat/>
    <w:rsid w:val="00EA1C87"/>
    <w:rPr>
      <w:rFonts w:ascii="Times New Roman" w:hAnsi="Times New Roman" w:cs="Times New Roman"/>
      <w:sz w:val="24"/>
      <w:u w:val="single"/>
      <w:lang w:val="en-US" w:bidi="ar-SA"/>
    </w:rPr>
  </w:style>
  <w:style w:type="character" w:customStyle="1" w:styleId="AuthorDateChar">
    <w:name w:val="AuthorDate Char"/>
    <w:basedOn w:val="DefaultParagraphFont"/>
    <w:qFormat/>
    <w:rsid w:val="00EA1C87"/>
    <w:rPr>
      <w:rFonts w:ascii="Times New Roman" w:hAnsi="Times New Roman" w:cs="Times New Roman"/>
      <w:b/>
      <w:sz w:val="24"/>
      <w:u w:val="single"/>
      <w:lang w:val="en-US" w:bidi="ar-SA"/>
    </w:rPr>
  </w:style>
  <w:style w:type="character" w:styleId="HTMLCite">
    <w:name w:val="HTML Cite"/>
    <w:basedOn w:val="DefaultParagraphFont"/>
    <w:uiPriority w:val="99"/>
    <w:qFormat/>
    <w:rsid w:val="00EA1C87"/>
    <w:rPr>
      <w:rFonts w:cs="Times New Roman"/>
      <w:i/>
    </w:rPr>
  </w:style>
  <w:style w:type="character" w:customStyle="1" w:styleId="VisitedInternetLink">
    <w:name w:val="Visited Internet Link"/>
    <w:basedOn w:val="DefaultParagraphFont"/>
    <w:rsid w:val="00EA1C87"/>
    <w:rPr>
      <w:color w:val="800080"/>
      <w:u w:val="single"/>
    </w:rPr>
  </w:style>
  <w:style w:type="character" w:customStyle="1" w:styleId="CitesChar">
    <w:name w:val="Cites Char"/>
    <w:basedOn w:val="DefaultParagraphFont"/>
    <w:qFormat/>
    <w:rsid w:val="00EA1C87"/>
    <w:rPr>
      <w:szCs w:val="24"/>
      <w:lang w:val="en-US" w:bidi="ar-SA"/>
    </w:rPr>
  </w:style>
  <w:style w:type="character" w:customStyle="1" w:styleId="loose">
    <w:name w:val="loose"/>
    <w:qFormat/>
    <w:rsid w:val="00EA1C87"/>
  </w:style>
  <w:style w:type="character" w:customStyle="1" w:styleId="domtooltips">
    <w:name w:val="domtooltips"/>
    <w:basedOn w:val="DefaultParagraphFont"/>
    <w:qFormat/>
    <w:rsid w:val="00EA1C87"/>
  </w:style>
  <w:style w:type="character" w:customStyle="1" w:styleId="caps">
    <w:name w:val="caps"/>
    <w:basedOn w:val="DefaultParagraphFont"/>
    <w:qFormat/>
    <w:rsid w:val="00EA1C87"/>
  </w:style>
  <w:style w:type="character" w:customStyle="1" w:styleId="Style11ptUnderlineBorderSinglesolidlineAuto05pt">
    <w:name w:val="Style 11 pt Underline Border: : (Single solid line Auto  0.5 pt..."/>
    <w:basedOn w:val="DefaultParagraphFont"/>
    <w:qFormat/>
    <w:rsid w:val="00EA1C87"/>
    <w:rPr>
      <w:sz w:val="20"/>
      <w:u w:val="single"/>
      <w:bdr w:val="single" w:sz="4" w:space="0" w:color="00000A"/>
    </w:rPr>
  </w:style>
  <w:style w:type="character" w:customStyle="1" w:styleId="StyleUnderlineChar11pt">
    <w:name w:val="Style Underline Char + 11 pt"/>
    <w:basedOn w:val="DefaultParagraphFont"/>
    <w:qFormat/>
    <w:rsid w:val="00EA1C87"/>
    <w:rPr>
      <w:rFonts w:ascii="Times New Roman" w:hAnsi="Times New Roman"/>
      <w:sz w:val="20"/>
      <w:szCs w:val="24"/>
      <w:u w:val="single"/>
      <w:lang w:val="en-US" w:eastAsia="en-US" w:bidi="ar-SA"/>
    </w:rPr>
  </w:style>
  <w:style w:type="paragraph" w:styleId="List">
    <w:name w:val="List"/>
    <w:basedOn w:val="BodyText"/>
    <w:uiPriority w:val="99"/>
    <w:rsid w:val="00EA1C87"/>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EA1C87"/>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EA1C87"/>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EA1C87"/>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EA1C87"/>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EA1C87"/>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EA1C87"/>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EA1C87"/>
    <w:rPr>
      <w:rFonts w:ascii="Liberation Sans" w:eastAsia="Droid Sans Fallback" w:hAnsi="Liberation Sans"/>
      <w:color w:val="00000A"/>
      <w:sz w:val="22"/>
    </w:rPr>
  </w:style>
  <w:style w:type="paragraph" w:customStyle="1" w:styleId="Analytic">
    <w:name w:val="Analytic"/>
    <w:basedOn w:val="Normal"/>
    <w:link w:val="AnalyticChar"/>
    <w:autoRedefine/>
    <w:uiPriority w:val="4"/>
    <w:qFormat/>
    <w:rsid w:val="00EA1C87"/>
    <w:pPr>
      <w:suppressAutoHyphens/>
      <w:overflowPunct w:val="0"/>
      <w:spacing w:after="0" w:line="240" w:lineRule="auto"/>
    </w:pPr>
    <w:rPr>
      <w:rFonts w:eastAsia="Droid Sans Fallback"/>
      <w:b/>
      <w:color w:val="00000A"/>
      <w:sz w:val="26"/>
      <w:szCs w:val="26"/>
    </w:rPr>
  </w:style>
  <w:style w:type="paragraph" w:customStyle="1" w:styleId="FrameContents">
    <w:name w:val="Frame Contents"/>
    <w:basedOn w:val="Normal"/>
    <w:qFormat/>
    <w:rsid w:val="00EA1C87"/>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EA1C87"/>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EA1C87"/>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EA1C87"/>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EA1C87"/>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EA1C87"/>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EA1C87"/>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EA1C87"/>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EA1C87"/>
    <w:rPr>
      <w:rFonts w:ascii="Times New Roman" w:eastAsia="Times New Roman" w:hAnsi="Times New Roman" w:cs="Arial"/>
      <w:bCs/>
      <w:caps/>
      <w:color w:val="00000A"/>
      <w:sz w:val="20"/>
      <w:szCs w:val="20"/>
    </w:rPr>
  </w:style>
  <w:style w:type="character" w:customStyle="1" w:styleId="Heading3Char1">
    <w:name w:val="Heading 3 Char1"/>
    <w:qFormat/>
    <w:rsid w:val="00EA1C87"/>
    <w:rPr>
      <w:rFonts w:cs="Arial"/>
      <w:bCs/>
      <w:szCs w:val="26"/>
      <w:u w:val="single"/>
      <w:lang w:val="en-US" w:eastAsia="en-US" w:bidi="ar-SA"/>
    </w:rPr>
  </w:style>
  <w:style w:type="paragraph" w:styleId="Revision">
    <w:name w:val="Revision"/>
    <w:hidden/>
    <w:uiPriority w:val="99"/>
    <w:semiHidden/>
    <w:rsid w:val="00EA1C87"/>
    <w:rPr>
      <w:rFonts w:ascii="Calibri" w:hAnsi="Calibri"/>
      <w:sz w:val="22"/>
    </w:rPr>
  </w:style>
  <w:style w:type="paragraph" w:customStyle="1" w:styleId="Smalltext">
    <w:name w:val="Small text"/>
    <w:aliases w:val="Quote1,Quote11"/>
    <w:basedOn w:val="Normal"/>
    <w:link w:val="SmalltextChar0"/>
    <w:qFormat/>
    <w:rsid w:val="00EA1C87"/>
    <w:rPr>
      <w:rFonts w:ascii="Times New Roman" w:eastAsia="MS Mincho" w:hAnsi="Times New Roman" w:cs="Times New Roman"/>
      <w:sz w:val="16"/>
    </w:rPr>
  </w:style>
  <w:style w:type="character" w:customStyle="1" w:styleId="BoldUnderlineChar">
    <w:name w:val="Bold Underline Char"/>
    <w:basedOn w:val="DefaultParagraphFont"/>
    <w:locked/>
    <w:rsid w:val="00EA1C87"/>
    <w:rPr>
      <w:rFonts w:ascii="Times New Roman" w:eastAsia="Times New Roman" w:hAnsi="Times New Roman" w:cs="Times New Roman"/>
      <w:b/>
      <w:bCs/>
      <w:sz w:val="20"/>
      <w:szCs w:val="24"/>
      <w:u w:val="single"/>
    </w:rPr>
  </w:style>
  <w:style w:type="character" w:customStyle="1" w:styleId="StyleGaramond">
    <w:name w:val="Style Garamond"/>
    <w:qFormat/>
    <w:rsid w:val="00EA1C87"/>
    <w:rPr>
      <w:rFonts w:ascii="Garamond" w:hAnsi="Garamond" w:cs="Garamond"/>
    </w:rPr>
  </w:style>
  <w:style w:type="character" w:customStyle="1" w:styleId="StyletagGaramondChar">
    <w:name w:val="Style tag + Garamond Char"/>
    <w:qFormat/>
    <w:rsid w:val="00EA1C87"/>
    <w:rPr>
      <w:rFonts w:ascii="Garamond" w:hAnsi="Garamond" w:cs="Garamond"/>
      <w:b/>
      <w:bCs/>
      <w:sz w:val="24"/>
      <w:szCs w:val="24"/>
      <w:lang w:val="en-US" w:bidi="ar-SA"/>
    </w:rPr>
  </w:style>
  <w:style w:type="character" w:customStyle="1" w:styleId="StylecardGaramond12ptUnderlineChar">
    <w:name w:val="Style card + Garamond 12 pt Underline Char"/>
    <w:qFormat/>
    <w:rsid w:val="00EA1C87"/>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EA1C87"/>
    <w:rPr>
      <w:rFonts w:ascii="Arial" w:hAnsi="Arial"/>
      <w:b/>
      <w:sz w:val="20"/>
      <w:u w:val="single"/>
    </w:rPr>
  </w:style>
  <w:style w:type="character" w:customStyle="1" w:styleId="WW8Num2z0">
    <w:name w:val="WW8Num2z0"/>
    <w:qFormat/>
    <w:rsid w:val="00EA1C87"/>
  </w:style>
  <w:style w:type="character" w:customStyle="1" w:styleId="WW8Num2z1">
    <w:name w:val="WW8Num2z1"/>
    <w:qFormat/>
    <w:rsid w:val="00EA1C87"/>
  </w:style>
  <w:style w:type="character" w:customStyle="1" w:styleId="WW8Num2z2">
    <w:name w:val="WW8Num2z2"/>
    <w:qFormat/>
    <w:rsid w:val="00EA1C87"/>
  </w:style>
  <w:style w:type="character" w:customStyle="1" w:styleId="WW8Num2z3">
    <w:name w:val="WW8Num2z3"/>
    <w:qFormat/>
    <w:rsid w:val="00EA1C87"/>
  </w:style>
  <w:style w:type="character" w:customStyle="1" w:styleId="WW8Num2z4">
    <w:name w:val="WW8Num2z4"/>
    <w:qFormat/>
    <w:rsid w:val="00EA1C87"/>
  </w:style>
  <w:style w:type="character" w:customStyle="1" w:styleId="WW8Num2z5">
    <w:name w:val="WW8Num2z5"/>
    <w:qFormat/>
    <w:rsid w:val="00EA1C87"/>
  </w:style>
  <w:style w:type="character" w:customStyle="1" w:styleId="WW8Num2z6">
    <w:name w:val="WW8Num2z6"/>
    <w:qFormat/>
    <w:rsid w:val="00EA1C87"/>
  </w:style>
  <w:style w:type="character" w:customStyle="1" w:styleId="WW8Num2z7">
    <w:name w:val="WW8Num2z7"/>
    <w:qFormat/>
    <w:rsid w:val="00EA1C87"/>
  </w:style>
  <w:style w:type="character" w:customStyle="1" w:styleId="WW8Num2z8">
    <w:name w:val="WW8Num2z8"/>
    <w:qFormat/>
    <w:rsid w:val="00EA1C87"/>
  </w:style>
  <w:style w:type="character" w:customStyle="1" w:styleId="WW8Num5z0">
    <w:name w:val="WW8Num5z0"/>
    <w:qFormat/>
    <w:rsid w:val="00EA1C87"/>
  </w:style>
  <w:style w:type="character" w:customStyle="1" w:styleId="WW8Num5z1">
    <w:name w:val="WW8Num5z1"/>
    <w:qFormat/>
    <w:rsid w:val="00EA1C87"/>
  </w:style>
  <w:style w:type="character" w:customStyle="1" w:styleId="WW8Num5z2">
    <w:name w:val="WW8Num5z2"/>
    <w:qFormat/>
    <w:rsid w:val="00EA1C87"/>
  </w:style>
  <w:style w:type="character" w:customStyle="1" w:styleId="WW8Num5z3">
    <w:name w:val="WW8Num5z3"/>
    <w:qFormat/>
    <w:rsid w:val="00EA1C87"/>
  </w:style>
  <w:style w:type="character" w:customStyle="1" w:styleId="WW8Num5z4">
    <w:name w:val="WW8Num5z4"/>
    <w:qFormat/>
    <w:rsid w:val="00EA1C87"/>
  </w:style>
  <w:style w:type="character" w:customStyle="1" w:styleId="WW8Num5z5">
    <w:name w:val="WW8Num5z5"/>
    <w:qFormat/>
    <w:rsid w:val="00EA1C87"/>
  </w:style>
  <w:style w:type="character" w:customStyle="1" w:styleId="WW8Num5z6">
    <w:name w:val="WW8Num5z6"/>
    <w:qFormat/>
    <w:rsid w:val="00EA1C87"/>
  </w:style>
  <w:style w:type="character" w:customStyle="1" w:styleId="WW8Num5z7">
    <w:name w:val="WW8Num5z7"/>
    <w:qFormat/>
    <w:rsid w:val="00EA1C87"/>
  </w:style>
  <w:style w:type="character" w:customStyle="1" w:styleId="WW8Num5z8">
    <w:name w:val="WW8Num5z8"/>
    <w:qFormat/>
    <w:rsid w:val="00EA1C87"/>
  </w:style>
  <w:style w:type="character" w:customStyle="1" w:styleId="CiteChar0">
    <w:name w:val="Cite Char"/>
    <w:aliases w:val="cite_tag Char,Char Char Char Char1 Char Char1,Char Char Char Char1 Char,Taglines Char Char, Cha"/>
    <w:basedOn w:val="DefaultParagraphFont"/>
    <w:qFormat/>
    <w:rsid w:val="00EA1C87"/>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EA1C87"/>
    <w:rPr>
      <w:rFonts w:ascii="Times New Roman" w:eastAsia="Times New Roman" w:hAnsi="Times New Roman" w:cs="Times New Roman"/>
      <w:u w:val="thick"/>
    </w:rPr>
  </w:style>
  <w:style w:type="character" w:customStyle="1" w:styleId="ListLabel19">
    <w:name w:val="ListLabel 19"/>
    <w:qFormat/>
    <w:rsid w:val="00EA1C87"/>
    <w:rPr>
      <w:b/>
      <w:i/>
      <w:strike w:val="0"/>
      <w:dstrike w:val="0"/>
      <w:spacing w:val="0"/>
      <w:w w:val="100"/>
      <w:sz w:val="26"/>
    </w:rPr>
  </w:style>
  <w:style w:type="paragraph" w:styleId="Footer">
    <w:name w:val="footer"/>
    <w:basedOn w:val="Normal"/>
    <w:link w:val="FooterChar"/>
    <w:uiPriority w:val="99"/>
    <w:rsid w:val="00EA1C87"/>
  </w:style>
  <w:style w:type="character" w:customStyle="1" w:styleId="FooterChar">
    <w:name w:val="Footer Char"/>
    <w:basedOn w:val="DefaultParagraphFont"/>
    <w:link w:val="Footer"/>
    <w:uiPriority w:val="99"/>
    <w:rsid w:val="00EA1C87"/>
    <w:rPr>
      <w:rFonts w:ascii="Calibri" w:hAnsi="Calibri"/>
      <w:sz w:val="22"/>
    </w:rPr>
  </w:style>
  <w:style w:type="paragraph" w:customStyle="1" w:styleId="TagCite">
    <w:name w:val="Tag/Cite"/>
    <w:basedOn w:val="Normal"/>
    <w:qFormat/>
    <w:rsid w:val="00EA1C87"/>
    <w:rPr>
      <w:rFonts w:eastAsia="Times New Roman" w:cs="Times New Roman"/>
      <w:b/>
    </w:rPr>
  </w:style>
  <w:style w:type="paragraph" w:customStyle="1" w:styleId="NormalText">
    <w:name w:val="Normal Text"/>
    <w:basedOn w:val="Normal"/>
    <w:link w:val="NormalTextChar"/>
    <w:qFormat/>
    <w:rsid w:val="00EA1C87"/>
    <w:pPr>
      <w:jc w:val="both"/>
    </w:pPr>
    <w:rPr>
      <w:sz w:val="20"/>
      <w:szCs w:val="26"/>
    </w:rPr>
  </w:style>
  <w:style w:type="paragraph" w:customStyle="1" w:styleId="CardsFont6pt">
    <w:name w:val="Cards + Font: 6 pt"/>
    <w:basedOn w:val="Normal"/>
    <w:link w:val="CardsFont6ptChar1"/>
    <w:qFormat/>
    <w:rsid w:val="00EA1C87"/>
    <w:pPr>
      <w:ind w:left="432" w:right="432"/>
      <w:jc w:val="both"/>
    </w:pPr>
    <w:rPr>
      <w:rFonts w:eastAsia="Times New Roman" w:cs="Times New Roman"/>
      <w:sz w:val="12"/>
      <w:szCs w:val="20"/>
    </w:rPr>
  </w:style>
  <w:style w:type="paragraph" w:customStyle="1" w:styleId="Small">
    <w:name w:val="Small"/>
    <w:basedOn w:val="Normal"/>
    <w:uiPriority w:val="99"/>
    <w:qFormat/>
    <w:rsid w:val="00EA1C87"/>
    <w:rPr>
      <w:sz w:val="14"/>
    </w:rPr>
  </w:style>
  <w:style w:type="paragraph" w:customStyle="1" w:styleId="NotUnderlined">
    <w:name w:val="Not Underlined"/>
    <w:basedOn w:val="Normal"/>
    <w:uiPriority w:val="99"/>
    <w:qFormat/>
    <w:rsid w:val="00EA1C87"/>
  </w:style>
  <w:style w:type="numbering" w:customStyle="1" w:styleId="WW8Num2">
    <w:name w:val="WW8Num2"/>
    <w:qFormat/>
    <w:rsid w:val="00EA1C87"/>
  </w:style>
  <w:style w:type="numbering" w:customStyle="1" w:styleId="WW8Num5">
    <w:name w:val="WW8Num5"/>
    <w:qFormat/>
    <w:rsid w:val="00EA1C87"/>
  </w:style>
  <w:style w:type="paragraph" w:customStyle="1" w:styleId="citenon-bold">
    <w:name w:val="cite non-bold"/>
    <w:basedOn w:val="Normal"/>
    <w:link w:val="citenon-boldChar"/>
    <w:qFormat/>
    <w:rsid w:val="00EA1C87"/>
    <w:rPr>
      <w:rFonts w:ascii="Georgia" w:eastAsia="Calibri" w:hAnsi="Georgia"/>
    </w:rPr>
  </w:style>
  <w:style w:type="character" w:customStyle="1" w:styleId="citenon-boldChar">
    <w:name w:val="cite non-bold Char"/>
    <w:link w:val="citenon-bold"/>
    <w:rsid w:val="00EA1C87"/>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EA1C87"/>
    <w:rPr>
      <w:rFonts w:ascii="Times" w:eastAsia="MS Mincho" w:hAnsi="Times"/>
      <w:sz w:val="20"/>
      <w:szCs w:val="20"/>
    </w:rPr>
  </w:style>
  <w:style w:type="paragraph" w:customStyle="1" w:styleId="NewDebate">
    <w:name w:val="New Debate"/>
    <w:basedOn w:val="Heading4"/>
    <w:link w:val="NewDebateChar"/>
    <w:uiPriority w:val="4"/>
    <w:qFormat/>
    <w:rsid w:val="00EA1C87"/>
    <w:rPr>
      <w:szCs w:val="22"/>
    </w:rPr>
  </w:style>
  <w:style w:type="character" w:customStyle="1" w:styleId="NewDebateChar">
    <w:name w:val="New Debate Char"/>
    <w:basedOn w:val="DefaultParagraphFont"/>
    <w:link w:val="NewDebate"/>
    <w:uiPriority w:val="4"/>
    <w:rsid w:val="00EA1C87"/>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EA1C87"/>
    <w:rPr>
      <w:rFonts w:eastAsia="Calibri"/>
      <w:sz w:val="10"/>
    </w:rPr>
  </w:style>
  <w:style w:type="character" w:customStyle="1" w:styleId="ReallyfuckingsmallChar">
    <w:name w:val="Really fucking small Char"/>
    <w:basedOn w:val="DefaultParagraphFont"/>
    <w:link w:val="Reallyfuckingsmall"/>
    <w:rsid w:val="00EA1C87"/>
    <w:rPr>
      <w:rFonts w:ascii="Calibri" w:eastAsia="Calibri" w:hAnsi="Calibri"/>
      <w:sz w:val="10"/>
    </w:rPr>
  </w:style>
  <w:style w:type="character" w:customStyle="1" w:styleId="NothingChar">
    <w:name w:val="Nothing Char"/>
    <w:link w:val="Nothing"/>
    <w:rsid w:val="00EA1C87"/>
    <w:rPr>
      <w:rFonts w:ascii="Times New Roman" w:eastAsia="Times New Roman" w:hAnsi="Times New Roman" w:cs="Times New Roman"/>
      <w:color w:val="00000A"/>
      <w:sz w:val="20"/>
    </w:rPr>
  </w:style>
  <w:style w:type="character" w:customStyle="1" w:styleId="Footnote2Char">
    <w:name w:val="Footnote2 Char"/>
    <w:link w:val="Footnote2"/>
    <w:locked/>
    <w:rsid w:val="00EA1C87"/>
  </w:style>
  <w:style w:type="paragraph" w:customStyle="1" w:styleId="Footnote2">
    <w:name w:val="Footnote2"/>
    <w:basedOn w:val="Normal"/>
    <w:next w:val="Normal"/>
    <w:link w:val="Footnote2Char"/>
    <w:autoRedefine/>
    <w:qFormat/>
    <w:rsid w:val="00EA1C87"/>
    <w:pPr>
      <w:spacing w:after="120" w:line="480" w:lineRule="auto"/>
    </w:pPr>
    <w:rPr>
      <w:rFonts w:asciiTheme="minorHAnsi" w:hAnsiTheme="minorHAnsi"/>
      <w:sz w:val="24"/>
    </w:rPr>
  </w:style>
  <w:style w:type="character" w:customStyle="1" w:styleId="UnderlineCharChar">
    <w:name w:val="Underline Char Char"/>
    <w:basedOn w:val="DefaultParagraphFont"/>
    <w:rsid w:val="00EA1C87"/>
    <w:rPr>
      <w:noProof w:val="0"/>
      <w:u w:val="single"/>
      <w:lang w:val="en-US" w:eastAsia="en-US" w:bidi="ar-SA"/>
    </w:rPr>
  </w:style>
  <w:style w:type="character" w:customStyle="1" w:styleId="UnderlinesCharChar">
    <w:name w:val="Underlines Char Char"/>
    <w:basedOn w:val="DefaultParagraphFont"/>
    <w:rsid w:val="00EA1C87"/>
    <w:rPr>
      <w:rFonts w:cs="Arial"/>
      <w:b/>
      <w:bCs/>
      <w:noProof w:val="0"/>
      <w:sz w:val="22"/>
      <w:szCs w:val="26"/>
      <w:u w:val="single"/>
      <w:lang w:val="en-US" w:eastAsia="en-US" w:bidi="ar-SA"/>
    </w:rPr>
  </w:style>
  <w:style w:type="paragraph" w:customStyle="1" w:styleId="Style3">
    <w:name w:val="Style3"/>
    <w:basedOn w:val="Normal"/>
    <w:link w:val="Style3Char"/>
    <w:qFormat/>
    <w:rsid w:val="00EA1C87"/>
    <w:rPr>
      <w:rFonts w:ascii="Arial Narrow" w:eastAsia="Times New Roman" w:hAnsi="Arial Narrow" w:cs="Times New Roman"/>
      <w:b/>
      <w:sz w:val="20"/>
    </w:rPr>
  </w:style>
  <w:style w:type="character" w:customStyle="1" w:styleId="Style3Char">
    <w:name w:val="Style3 Char"/>
    <w:basedOn w:val="DefaultParagraphFont"/>
    <w:link w:val="Style3"/>
    <w:rsid w:val="00EA1C87"/>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EA1C87"/>
    <w:rPr>
      <w:rFonts w:eastAsia="Times New Roman"/>
      <w:sz w:val="20"/>
      <w:u w:val="single"/>
    </w:rPr>
  </w:style>
  <w:style w:type="character" w:customStyle="1" w:styleId="StyleStyle411ptChar">
    <w:name w:val="Style Style4 + 11 pt Char"/>
    <w:link w:val="StyleStyle411pt"/>
    <w:rsid w:val="00EA1C87"/>
    <w:rPr>
      <w:rFonts w:ascii="Calibri" w:eastAsia="Times New Roman" w:hAnsi="Calibri"/>
      <w:sz w:val="20"/>
      <w:u w:val="single"/>
    </w:rPr>
  </w:style>
  <w:style w:type="paragraph" w:customStyle="1" w:styleId="StyleStyle411ptBold">
    <w:name w:val="Style Style4 + 11 pt Bold"/>
    <w:basedOn w:val="Normal"/>
    <w:link w:val="StyleStyle411ptBoldChar"/>
    <w:qFormat/>
    <w:rsid w:val="00EA1C87"/>
    <w:rPr>
      <w:b/>
      <w:bCs/>
      <w:sz w:val="20"/>
      <w:u w:val="single"/>
    </w:rPr>
  </w:style>
  <w:style w:type="character" w:customStyle="1" w:styleId="StyleStyle411ptBoldChar">
    <w:name w:val="Style Style4 + 11 pt Bold Char"/>
    <w:link w:val="StyleStyle411ptBold"/>
    <w:rsid w:val="00EA1C87"/>
    <w:rPr>
      <w:rFonts w:ascii="Calibri" w:hAnsi="Calibri"/>
      <w:b/>
      <w:bCs/>
      <w:sz w:val="20"/>
      <w:u w:val="single"/>
    </w:rPr>
  </w:style>
  <w:style w:type="paragraph" w:customStyle="1" w:styleId="Underlining">
    <w:name w:val="Underlining"/>
    <w:basedOn w:val="Normal"/>
    <w:link w:val="UnderliningChar"/>
    <w:qFormat/>
    <w:rsid w:val="00EA1C87"/>
    <w:rPr>
      <w:rFonts w:eastAsia="Times New Roman"/>
      <w:sz w:val="20"/>
      <w:u w:val="single"/>
    </w:rPr>
  </w:style>
  <w:style w:type="character" w:customStyle="1" w:styleId="UnderliningChar">
    <w:name w:val="Underlining Char"/>
    <w:basedOn w:val="DefaultParagraphFont"/>
    <w:link w:val="Underlining"/>
    <w:rsid w:val="00EA1C87"/>
    <w:rPr>
      <w:rFonts w:ascii="Calibri" w:eastAsia="Times New Roman" w:hAnsi="Calibri"/>
      <w:sz w:val="20"/>
      <w:u w:val="single"/>
    </w:rPr>
  </w:style>
  <w:style w:type="character" w:customStyle="1" w:styleId="StyleTimesNewRoman12ptBold">
    <w:name w:val="Style Times New Roman 12 pt Bold"/>
    <w:rsid w:val="00EA1C87"/>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EA1C87"/>
    <w:rPr>
      <w:rFonts w:ascii="Century Gothic" w:hAnsi="Century Gothic"/>
      <w:sz w:val="24"/>
      <w:u w:val="thick"/>
    </w:rPr>
  </w:style>
  <w:style w:type="paragraph" w:customStyle="1" w:styleId="Cardstyle">
    <w:name w:val="Cardstyle"/>
    <w:basedOn w:val="Normal"/>
    <w:next w:val="Normal"/>
    <w:qFormat/>
    <w:rsid w:val="00EA1C87"/>
    <w:rPr>
      <w:rFonts w:eastAsia="Times New Roman" w:cs="Times New Roman"/>
      <w:sz w:val="20"/>
    </w:rPr>
  </w:style>
  <w:style w:type="character" w:customStyle="1" w:styleId="Style8pt1">
    <w:name w:val="Style 8 pt1"/>
    <w:basedOn w:val="DefaultParagraphFont"/>
    <w:rsid w:val="00EA1C87"/>
    <w:rPr>
      <w:rFonts w:ascii="Georgia" w:hAnsi="Georgia"/>
      <w:sz w:val="16"/>
    </w:rPr>
  </w:style>
  <w:style w:type="character" w:customStyle="1" w:styleId="Style8pt">
    <w:name w:val="Style 8 pt"/>
    <w:basedOn w:val="DefaultParagraphFont"/>
    <w:rsid w:val="00EA1C87"/>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EA1C87"/>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EA1C87"/>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EA1C87"/>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EA1C87"/>
    <w:rPr>
      <w:rFonts w:eastAsia="Times New Roman" w:cs="Times New Roman"/>
      <w:b/>
      <w:bCs/>
      <w:sz w:val="20"/>
      <w:u w:val="single"/>
    </w:rPr>
  </w:style>
  <w:style w:type="character" w:customStyle="1" w:styleId="StyleUnderlineChar11ptBoldChar">
    <w:name w:val="Style Underline Char + 11 pt Bold Char"/>
    <w:link w:val="StyleUnderlineChar11ptBold"/>
    <w:rsid w:val="00EA1C87"/>
    <w:rPr>
      <w:rFonts w:ascii="Calibri" w:eastAsia="Times New Roman" w:hAnsi="Calibri" w:cs="Times New Roman"/>
      <w:b/>
      <w:bCs/>
      <w:sz w:val="20"/>
      <w:u w:val="single"/>
    </w:rPr>
  </w:style>
  <w:style w:type="character" w:customStyle="1" w:styleId="NormalTextChar">
    <w:name w:val="Normal Text Char"/>
    <w:link w:val="NormalText"/>
    <w:rsid w:val="00EA1C87"/>
    <w:rPr>
      <w:rFonts w:ascii="Calibri" w:hAnsi="Calibri"/>
      <w:sz w:val="20"/>
      <w:szCs w:val="26"/>
    </w:rPr>
  </w:style>
  <w:style w:type="character" w:customStyle="1" w:styleId="ShrinkChar">
    <w:name w:val="Shrink Char"/>
    <w:link w:val="Shrink"/>
    <w:rsid w:val="00EA1C87"/>
    <w:rPr>
      <w:rFonts w:ascii="Garamond" w:hAnsi="Garamond"/>
      <w:sz w:val="12"/>
    </w:rPr>
  </w:style>
  <w:style w:type="paragraph" w:customStyle="1" w:styleId="Shrink">
    <w:name w:val="Shrink"/>
    <w:link w:val="ShrinkChar"/>
    <w:qFormat/>
    <w:rsid w:val="00EA1C87"/>
    <w:pPr>
      <w:ind w:left="288" w:right="288"/>
    </w:pPr>
    <w:rPr>
      <w:rFonts w:ascii="Garamond" w:hAnsi="Garamond"/>
      <w:sz w:val="12"/>
    </w:rPr>
  </w:style>
  <w:style w:type="paragraph" w:customStyle="1" w:styleId="cites0">
    <w:name w:val="cites"/>
    <w:link w:val="citesChar0"/>
    <w:autoRedefine/>
    <w:qFormat/>
    <w:rsid w:val="00EA1C87"/>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EA1C87"/>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EA1C8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A1C87"/>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EA1C87"/>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EA1C87"/>
  </w:style>
  <w:style w:type="character" w:customStyle="1" w:styleId="CardsChar1">
    <w:name w:val="Cards Char1"/>
    <w:rsid w:val="00EA1C87"/>
    <w:rPr>
      <w:rFonts w:ascii="Times New Roman" w:hAnsi="Times New Roman" w:cs="Times New Roman"/>
      <w:sz w:val="20"/>
      <w:szCs w:val="20"/>
    </w:rPr>
  </w:style>
  <w:style w:type="character" w:customStyle="1" w:styleId="AuthorYear">
    <w:name w:val="AuthorYear"/>
    <w:uiPriority w:val="1"/>
    <w:qFormat/>
    <w:rsid w:val="00EA1C87"/>
    <w:rPr>
      <w:rFonts w:ascii="Georgia" w:hAnsi="Georgia"/>
      <w:b/>
      <w:sz w:val="24"/>
    </w:rPr>
  </w:style>
  <w:style w:type="paragraph" w:customStyle="1" w:styleId="Shrink8">
    <w:name w:val="Shrink8"/>
    <w:basedOn w:val="Normal"/>
    <w:qFormat/>
    <w:rsid w:val="00EA1C87"/>
    <w:rPr>
      <w:sz w:val="16"/>
    </w:rPr>
  </w:style>
  <w:style w:type="paragraph" w:customStyle="1" w:styleId="Normal1">
    <w:name w:val="Normal1"/>
    <w:qFormat/>
    <w:rsid w:val="00EA1C87"/>
    <w:rPr>
      <w:rFonts w:ascii="Calibri" w:eastAsia="Calibri" w:hAnsi="Calibri" w:cs="Calibri"/>
      <w:color w:val="000000"/>
      <w:sz w:val="22"/>
      <w:szCs w:val="20"/>
      <w:lang w:val="es-US" w:eastAsia="es-US"/>
    </w:rPr>
  </w:style>
  <w:style w:type="character" w:customStyle="1" w:styleId="highlight2">
    <w:name w:val="highlight2"/>
    <w:rsid w:val="00EA1C87"/>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EA1C87"/>
    <w:rPr>
      <w:rFonts w:eastAsia="SimSun" w:cs="Times New Roman"/>
      <w:color w:val="00000A"/>
      <w:sz w:val="20"/>
      <w:lang w:eastAsia="zh-CN"/>
    </w:rPr>
  </w:style>
  <w:style w:type="character" w:customStyle="1" w:styleId="Stylecard11ptChar">
    <w:name w:val="Style card + 11 pt Char"/>
    <w:basedOn w:val="cardChar"/>
    <w:link w:val="Stylecard11pt"/>
    <w:rsid w:val="00EA1C87"/>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EA1C87"/>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EA1C87"/>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EA1C87"/>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EA1C87"/>
    <w:rPr>
      <w:rFonts w:cs="Arial"/>
      <w:b/>
      <w:bCs/>
      <w:kern w:val="32"/>
      <w:sz w:val="32"/>
      <w:szCs w:val="32"/>
      <w:u w:val="single"/>
      <w:lang w:val="en-US" w:eastAsia="en-US" w:bidi="ar-SA"/>
    </w:rPr>
  </w:style>
  <w:style w:type="character" w:customStyle="1" w:styleId="UNDERLINECharChar0">
    <w:name w:val="UNDERLINE Char Char"/>
    <w:basedOn w:val="DefaultParagraphFont"/>
    <w:rsid w:val="00EA1C87"/>
    <w:rPr>
      <w:bCs/>
      <w:kern w:val="28"/>
      <w:szCs w:val="32"/>
      <w:u w:val="single"/>
    </w:rPr>
  </w:style>
  <w:style w:type="character" w:customStyle="1" w:styleId="term">
    <w:name w:val="term"/>
    <w:basedOn w:val="DefaultParagraphFont"/>
    <w:rsid w:val="00EA1C87"/>
  </w:style>
  <w:style w:type="character" w:customStyle="1" w:styleId="SmallFontCharCharCharChar">
    <w:name w:val="Small Font Char Char Char Char"/>
    <w:basedOn w:val="DefaultParagraphFont"/>
    <w:rsid w:val="00EA1C87"/>
    <w:rPr>
      <w:rFonts w:ascii="Arial" w:hAnsi="Arial"/>
      <w:sz w:val="12"/>
      <w:szCs w:val="24"/>
    </w:rPr>
  </w:style>
  <w:style w:type="character" w:customStyle="1" w:styleId="vitstoryheadline">
    <w:name w:val="vitstoryheadline"/>
    <w:basedOn w:val="DefaultParagraphFont"/>
    <w:rsid w:val="00EA1C87"/>
  </w:style>
  <w:style w:type="character" w:customStyle="1" w:styleId="regtext">
    <w:name w:val="regtext"/>
    <w:basedOn w:val="DefaultParagraphFont"/>
    <w:rsid w:val="00EA1C87"/>
  </w:style>
  <w:style w:type="character" w:customStyle="1" w:styleId="bps-topic-ident">
    <w:name w:val="bps-topic-ident"/>
    <w:basedOn w:val="DefaultParagraphFont"/>
    <w:rsid w:val="00EA1C87"/>
  </w:style>
  <w:style w:type="character" w:customStyle="1" w:styleId="CharChar4">
    <w:name w:val="Char Char4"/>
    <w:basedOn w:val="DefaultParagraphFont"/>
    <w:rsid w:val="00EA1C87"/>
    <w:rPr>
      <w:b/>
      <w:bCs/>
      <w:sz w:val="28"/>
      <w:szCs w:val="28"/>
    </w:rPr>
  </w:style>
  <w:style w:type="character" w:customStyle="1" w:styleId="CharChar5">
    <w:name w:val="Char Char5"/>
    <w:basedOn w:val="DefaultParagraphFont"/>
    <w:rsid w:val="00EA1C87"/>
    <w:rPr>
      <w:rFonts w:ascii="Arial" w:hAnsi="Arial" w:cs="Arial"/>
      <w:b/>
      <w:bCs/>
      <w:sz w:val="26"/>
      <w:szCs w:val="26"/>
    </w:rPr>
  </w:style>
  <w:style w:type="paragraph" w:customStyle="1" w:styleId="tagcite0">
    <w:name w:val="tagcite"/>
    <w:basedOn w:val="Normal"/>
    <w:qFormat/>
    <w:rsid w:val="00EA1C87"/>
    <w:rPr>
      <w:rFonts w:eastAsia="Times New Roman" w:cs="Times New Roman"/>
      <w:b/>
    </w:rPr>
  </w:style>
  <w:style w:type="paragraph" w:customStyle="1" w:styleId="Regular">
    <w:name w:val="Regular"/>
    <w:link w:val="RegularChar"/>
    <w:rsid w:val="00EA1C87"/>
    <w:rPr>
      <w:rFonts w:ascii="Garamond" w:eastAsia="Times New Roman" w:hAnsi="Garamond" w:cs="Arial"/>
      <w:bCs/>
      <w:kern w:val="20"/>
      <w:sz w:val="20"/>
      <w:szCs w:val="32"/>
    </w:rPr>
  </w:style>
  <w:style w:type="paragraph" w:customStyle="1" w:styleId="Boldunderline0">
    <w:name w:val="Bold underline"/>
    <w:basedOn w:val="Normal"/>
    <w:rsid w:val="00EA1C87"/>
    <w:rPr>
      <w:rFonts w:eastAsia="Times New Roman" w:cs="Arial"/>
      <w:b/>
      <w:bCs/>
      <w:kern w:val="20"/>
      <w:sz w:val="20"/>
      <w:szCs w:val="32"/>
      <w:u w:val="single"/>
    </w:rPr>
  </w:style>
  <w:style w:type="character" w:customStyle="1" w:styleId="BoldunderlineChar0">
    <w:name w:val="Bold underline Char"/>
    <w:basedOn w:val="DefaultParagraphFont"/>
    <w:rsid w:val="00EA1C87"/>
    <w:rPr>
      <w:rFonts w:ascii="Garamond" w:hAnsi="Garamond" w:cs="Arial"/>
      <w:b/>
      <w:bCs/>
      <w:kern w:val="20"/>
      <w:szCs w:val="32"/>
      <w:u w:val="single"/>
      <w:lang w:val="en-US" w:eastAsia="en-US" w:bidi="ar-SA"/>
    </w:rPr>
  </w:style>
  <w:style w:type="paragraph" w:customStyle="1" w:styleId="tag1">
    <w:name w:val="tag1"/>
    <w:basedOn w:val="Normal"/>
    <w:qFormat/>
    <w:rsid w:val="00EA1C87"/>
    <w:rPr>
      <w:rFonts w:eastAsia="Times New Roman" w:cs="Times New Roman"/>
      <w:b/>
      <w:szCs w:val="20"/>
    </w:rPr>
  </w:style>
  <w:style w:type="character" w:customStyle="1" w:styleId="byline">
    <w:name w:val="byline"/>
    <w:basedOn w:val="DefaultParagraphFont"/>
    <w:rsid w:val="00EA1C87"/>
  </w:style>
  <w:style w:type="character" w:customStyle="1" w:styleId="7TimesNewRoman">
    <w:name w:val="7 Times New Roman"/>
    <w:rsid w:val="00EA1C8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EA1C87"/>
    <w:rPr>
      <w:rFonts w:ascii="Cambria" w:eastAsia="Times New Roman" w:hAnsi="Cambria" w:cs="Times New Roman"/>
      <w:sz w:val="18"/>
      <w:szCs w:val="20"/>
    </w:rPr>
  </w:style>
  <w:style w:type="character" w:customStyle="1" w:styleId="Boxed">
    <w:name w:val="Boxed"/>
    <w:qFormat/>
    <w:rsid w:val="00EA1C87"/>
    <w:rPr>
      <w:rFonts w:ascii="Garamond" w:hAnsi="Garamond"/>
      <w:sz w:val="20"/>
      <w:bdr w:val="single" w:sz="6" w:space="0" w:color="auto"/>
    </w:rPr>
  </w:style>
  <w:style w:type="character" w:customStyle="1" w:styleId="CardtextChar0">
    <w:name w:val="Card text Char"/>
    <w:basedOn w:val="DefaultParagraphFont"/>
    <w:link w:val="Cardtext0"/>
    <w:rsid w:val="00EA1C87"/>
    <w:rPr>
      <w:rFonts w:ascii="Garamond" w:hAnsi="Garamond"/>
      <w:u w:val="single"/>
    </w:rPr>
  </w:style>
  <w:style w:type="paragraph" w:styleId="Date">
    <w:name w:val="Date"/>
    <w:aliases w:val="date"/>
    <w:basedOn w:val="Normal"/>
    <w:next w:val="Normal"/>
    <w:link w:val="DateChar"/>
    <w:uiPriority w:val="99"/>
    <w:rsid w:val="00EA1C87"/>
    <w:rPr>
      <w:rFonts w:eastAsia="Times New Roman" w:cs="Times New Roman"/>
      <w:sz w:val="16"/>
    </w:rPr>
  </w:style>
  <w:style w:type="character" w:customStyle="1" w:styleId="DateChar">
    <w:name w:val="Date Char"/>
    <w:aliases w:val="date Char"/>
    <w:basedOn w:val="DefaultParagraphFont"/>
    <w:link w:val="Date"/>
    <w:uiPriority w:val="99"/>
    <w:rsid w:val="00EA1C87"/>
    <w:rPr>
      <w:rFonts w:ascii="Calibri" w:eastAsia="Times New Roman" w:hAnsi="Calibri" w:cs="Times New Roman"/>
      <w:sz w:val="16"/>
    </w:rPr>
  </w:style>
  <w:style w:type="character" w:customStyle="1" w:styleId="CharChar2">
    <w:name w:val="Char Char2"/>
    <w:basedOn w:val="DefaultParagraphFont"/>
    <w:rsid w:val="00EA1C87"/>
  </w:style>
  <w:style w:type="paragraph" w:customStyle="1" w:styleId="DebateCardSmall">
    <w:name w:val="Debate Card Small"/>
    <w:basedOn w:val="Normal"/>
    <w:link w:val="DebateCardSmallChar"/>
    <w:qFormat/>
    <w:rsid w:val="00EA1C87"/>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EA1C87"/>
    <w:rPr>
      <w:rFonts w:ascii="Calibri" w:eastAsia="Times New Roman" w:hAnsi="Calibri" w:cs="Times New Roman"/>
      <w:sz w:val="16"/>
      <w:szCs w:val="16"/>
      <w:lang w:val="x-none" w:eastAsia="x-none"/>
    </w:rPr>
  </w:style>
  <w:style w:type="character" w:customStyle="1" w:styleId="reduce2">
    <w:name w:val="reduce2"/>
    <w:rsid w:val="00EA1C87"/>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EA1C87"/>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EA1C87"/>
    <w:rPr>
      <w:rFonts w:ascii="Calibri" w:eastAsia="Times New Roman" w:hAnsi="Calibri" w:cs="Times New Roman"/>
      <w:sz w:val="20"/>
      <w:szCs w:val="20"/>
      <w:u w:val="single"/>
      <w:lang w:val="x-none" w:eastAsia="x-none"/>
    </w:rPr>
  </w:style>
  <w:style w:type="character" w:customStyle="1" w:styleId="AnalyticChar">
    <w:name w:val="Analytic Char"/>
    <w:basedOn w:val="DefaultParagraphFont"/>
    <w:link w:val="Analytic"/>
    <w:uiPriority w:val="4"/>
    <w:rsid w:val="00EA1C87"/>
    <w:rPr>
      <w:rFonts w:ascii="Calibri" w:eastAsia="Droid Sans Fallback" w:hAnsi="Calibri"/>
      <w:b/>
      <w:color w:val="00000A"/>
      <w:sz w:val="26"/>
      <w:szCs w:val="26"/>
    </w:rPr>
  </w:style>
  <w:style w:type="character" w:customStyle="1" w:styleId="asset-metabar-time">
    <w:name w:val="asset-metabar-time"/>
    <w:basedOn w:val="DefaultParagraphFont"/>
    <w:rsid w:val="00EA1C87"/>
  </w:style>
  <w:style w:type="character" w:customStyle="1" w:styleId="Style1CharChar">
    <w:name w:val="Style1 Char Char"/>
    <w:basedOn w:val="DefaultParagraphFont"/>
    <w:rsid w:val="00EA1C87"/>
    <w:rPr>
      <w:sz w:val="16"/>
      <w:szCs w:val="16"/>
      <w:lang w:val="en-US" w:eastAsia="en-US" w:bidi="ar-SA"/>
    </w:rPr>
  </w:style>
  <w:style w:type="character" w:customStyle="1" w:styleId="Style2CharChar">
    <w:name w:val="Style2 Char Char"/>
    <w:basedOn w:val="DefaultParagraphFont"/>
    <w:rsid w:val="00EA1C87"/>
    <w:rPr>
      <w:u w:val="thick"/>
      <w:lang w:val="en-US" w:eastAsia="en-US" w:bidi="ar-SA"/>
    </w:rPr>
  </w:style>
  <w:style w:type="character" w:customStyle="1" w:styleId="dateline">
    <w:name w:val="dateline"/>
    <w:basedOn w:val="DefaultParagraphFont"/>
    <w:rsid w:val="00EA1C87"/>
  </w:style>
  <w:style w:type="character" w:customStyle="1" w:styleId="date-display-single">
    <w:name w:val="date-display-single"/>
    <w:basedOn w:val="DefaultParagraphFont"/>
    <w:rsid w:val="00EA1C87"/>
  </w:style>
  <w:style w:type="character" w:customStyle="1" w:styleId="wikigeneratedlinkcontent">
    <w:name w:val="wikigeneratedlinkcontent"/>
    <w:basedOn w:val="DefaultParagraphFont"/>
    <w:rsid w:val="00EA1C87"/>
  </w:style>
  <w:style w:type="character" w:customStyle="1" w:styleId="Heading3CharCharChar3">
    <w:name w:val="Heading 3 Char Char Char3"/>
    <w:aliases w:val=" Char Char Char3,Char Char Char3,Heading 3 Char Char Char2, Char Char Char2,Char Char Char2"/>
    <w:basedOn w:val="DefaultParagraphFont"/>
    <w:rsid w:val="00EA1C87"/>
    <w:rPr>
      <w:rFonts w:cs="Arial"/>
      <w:bCs/>
      <w:szCs w:val="26"/>
      <w:u w:val="single"/>
      <w:lang w:val="en-US" w:eastAsia="en-US" w:bidi="ar-SA"/>
    </w:rPr>
  </w:style>
  <w:style w:type="character" w:customStyle="1" w:styleId="aqj">
    <w:name w:val="aqj"/>
    <w:rsid w:val="00EA1C87"/>
  </w:style>
  <w:style w:type="character" w:customStyle="1" w:styleId="CardTextChar1">
    <w:name w:val="CardText Char"/>
    <w:basedOn w:val="DefaultParagraphFont"/>
    <w:link w:val="CardText1"/>
    <w:locked/>
    <w:rsid w:val="00EA1C87"/>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EA1C87"/>
    <w:pPr>
      <w:ind w:left="288" w:right="288"/>
    </w:pPr>
    <w:rPr>
      <w:rFonts w:ascii="Times New Roman" w:eastAsia="Times New Roman" w:hAnsi="Times New Roman" w:cs="Times New Roman"/>
      <w:sz w:val="16"/>
    </w:rPr>
  </w:style>
  <w:style w:type="character" w:customStyle="1" w:styleId="ilad">
    <w:name w:val="il_ad"/>
    <w:rsid w:val="00EA1C87"/>
  </w:style>
  <w:style w:type="character" w:customStyle="1" w:styleId="CardsUnderlined">
    <w:name w:val="Cards Underlined"/>
    <w:qFormat/>
    <w:rsid w:val="00EA1C87"/>
    <w:rPr>
      <w:rFonts w:ascii="Helvetica" w:hAnsi="Helvetica"/>
      <w:sz w:val="22"/>
      <w:szCs w:val="24"/>
      <w:u w:val="thick"/>
    </w:rPr>
  </w:style>
  <w:style w:type="paragraph" w:customStyle="1" w:styleId="BBCite">
    <w:name w:val="BB Cite"/>
    <w:basedOn w:val="Normal"/>
    <w:autoRedefine/>
    <w:rsid w:val="00EA1C87"/>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EA1C87"/>
  </w:style>
  <w:style w:type="character" w:customStyle="1" w:styleId="StyleStyleUnderline411pt">
    <w:name w:val="Style Style Underline4 + 11 pt"/>
    <w:basedOn w:val="DefaultParagraphFont"/>
    <w:rsid w:val="00EA1C87"/>
    <w:rPr>
      <w:sz w:val="20"/>
      <w:u w:val="single"/>
    </w:rPr>
  </w:style>
  <w:style w:type="character" w:customStyle="1" w:styleId="StyleStyleUnderline411ptBold">
    <w:name w:val="Style Style Underline4 + 11 pt Bold"/>
    <w:basedOn w:val="DefaultParagraphFont"/>
    <w:rsid w:val="00EA1C87"/>
    <w:rPr>
      <w:b/>
      <w:bCs/>
      <w:sz w:val="20"/>
      <w:u w:val="single"/>
    </w:rPr>
  </w:style>
  <w:style w:type="character" w:customStyle="1" w:styleId="StyleStyleUnderline311pt">
    <w:name w:val="Style Style Underline3 + 11 pt"/>
    <w:basedOn w:val="DefaultParagraphFont"/>
    <w:rsid w:val="00EA1C87"/>
    <w:rPr>
      <w:sz w:val="20"/>
      <w:u w:val="single"/>
    </w:rPr>
  </w:style>
  <w:style w:type="character" w:customStyle="1" w:styleId="StyleStyleUnderline311ptBold">
    <w:name w:val="Style Style Underline3 + 11 pt Bold"/>
    <w:basedOn w:val="DefaultParagraphFont"/>
    <w:rsid w:val="00EA1C87"/>
    <w:rPr>
      <w:b/>
      <w:bCs/>
      <w:sz w:val="20"/>
      <w:u w:val="single"/>
    </w:rPr>
  </w:style>
  <w:style w:type="character" w:customStyle="1" w:styleId="red-subtitle">
    <w:name w:val="red-subtitle"/>
    <w:basedOn w:val="DefaultParagraphFont"/>
    <w:rsid w:val="00EA1C87"/>
  </w:style>
  <w:style w:type="character" w:styleId="PageNumber">
    <w:name w:val="page number"/>
    <w:aliases w:val="card ununderlined"/>
    <w:basedOn w:val="DefaultParagraphFont"/>
    <w:uiPriority w:val="99"/>
    <w:unhideWhenUsed/>
    <w:rsid w:val="00EA1C87"/>
  </w:style>
  <w:style w:type="character" w:customStyle="1" w:styleId="ft1">
    <w:name w:val="ft1"/>
    <w:basedOn w:val="DefaultParagraphFont"/>
    <w:rsid w:val="00EA1C87"/>
  </w:style>
  <w:style w:type="character" w:customStyle="1" w:styleId="dropcap">
    <w:name w:val="dropcap"/>
    <w:basedOn w:val="DefaultParagraphFont"/>
    <w:rsid w:val="00EA1C87"/>
  </w:style>
  <w:style w:type="paragraph" w:customStyle="1" w:styleId="TagText">
    <w:name w:val="TagText"/>
    <w:basedOn w:val="Normal"/>
    <w:uiPriority w:val="99"/>
    <w:qFormat/>
    <w:rsid w:val="00EA1C87"/>
    <w:pPr>
      <w:spacing w:before="200"/>
    </w:pPr>
    <w:rPr>
      <w:rFonts w:eastAsia="Calibri"/>
      <w:b/>
      <w:sz w:val="24"/>
    </w:rPr>
  </w:style>
  <w:style w:type="paragraph" w:customStyle="1" w:styleId="BreakTag">
    <w:name w:val="Break Tag"/>
    <w:basedOn w:val="Normal"/>
    <w:autoRedefine/>
    <w:uiPriority w:val="4"/>
    <w:qFormat/>
    <w:rsid w:val="00EA1C87"/>
    <w:pPr>
      <w:spacing w:before="240"/>
    </w:pPr>
    <w:rPr>
      <w:rFonts w:ascii="Arial" w:hAnsi="Arial" w:cs="Arial"/>
      <w:b/>
      <w:sz w:val="26"/>
    </w:rPr>
  </w:style>
  <w:style w:type="paragraph" w:customStyle="1" w:styleId="BreakBlock">
    <w:name w:val="Break Block"/>
    <w:basedOn w:val="Normal"/>
    <w:link w:val="BreakBlockChar"/>
    <w:autoRedefine/>
    <w:qFormat/>
    <w:rsid w:val="00EA1C87"/>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EA1C87"/>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EA1C87"/>
  </w:style>
  <w:style w:type="character" w:customStyle="1" w:styleId="Mention1">
    <w:name w:val="Mention1"/>
    <w:basedOn w:val="DefaultParagraphFont"/>
    <w:uiPriority w:val="99"/>
    <w:semiHidden/>
    <w:unhideWhenUsed/>
    <w:rsid w:val="00EA1C87"/>
    <w:rPr>
      <w:color w:val="2B579A"/>
      <w:shd w:val="clear" w:color="auto" w:fill="E6E6E6"/>
    </w:rPr>
  </w:style>
  <w:style w:type="character" w:customStyle="1" w:styleId="Styleunderline11pt">
    <w:name w:val="Style underline + 11 pt"/>
    <w:rsid w:val="00EA1C87"/>
    <w:rPr>
      <w:rFonts w:ascii="Times New Roman" w:hAnsi="Times New Roman"/>
      <w:sz w:val="20"/>
      <w:u w:val="single"/>
    </w:rPr>
  </w:style>
  <w:style w:type="paragraph" w:customStyle="1" w:styleId="Minimize">
    <w:name w:val="Minimize"/>
    <w:basedOn w:val="card"/>
    <w:next w:val="Normal"/>
    <w:link w:val="MinimizeChar"/>
    <w:qFormat/>
    <w:rsid w:val="00EA1C87"/>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EA1C87"/>
    <w:rPr>
      <w:rFonts w:ascii="Georgia" w:hAnsi="Georgia"/>
      <w:bCs/>
      <w:color w:val="000000"/>
      <w:sz w:val="12"/>
      <w:szCs w:val="20"/>
    </w:rPr>
  </w:style>
  <w:style w:type="character" w:customStyle="1" w:styleId="hilite1">
    <w:name w:val="hilite1"/>
    <w:basedOn w:val="DefaultParagraphFont"/>
    <w:rsid w:val="00EA1C87"/>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EA1C87"/>
    <w:rPr>
      <w:rFonts w:eastAsia="Times New Roman"/>
      <w:b/>
      <w:szCs w:val="20"/>
    </w:rPr>
  </w:style>
  <w:style w:type="character" w:customStyle="1" w:styleId="NormaltagChar">
    <w:name w:val="Normal tag Char"/>
    <w:basedOn w:val="DefaultParagraphFont"/>
    <w:link w:val="Normaltag"/>
    <w:uiPriority w:val="99"/>
    <w:locked/>
    <w:rsid w:val="00EA1C87"/>
    <w:rPr>
      <w:rFonts w:ascii="Calibri" w:eastAsia="Times New Roman" w:hAnsi="Calibri"/>
      <w:b/>
      <w:sz w:val="22"/>
      <w:szCs w:val="20"/>
    </w:rPr>
  </w:style>
  <w:style w:type="character" w:customStyle="1" w:styleId="CitesChar2">
    <w:name w:val="Cites Char2"/>
    <w:link w:val="Cites"/>
    <w:rsid w:val="00EA1C87"/>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EA1C87"/>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EA1C87"/>
    <w:pPr>
      <w:spacing w:before="120" w:after="120"/>
    </w:pPr>
    <w:rPr>
      <w:rFonts w:eastAsia="Times New Roman"/>
      <w:b/>
      <w:u w:val="single"/>
      <w:lang w:bidi="en-US"/>
    </w:rPr>
  </w:style>
  <w:style w:type="paragraph" w:styleId="TOC9">
    <w:name w:val="toc 9"/>
    <w:basedOn w:val="Normal"/>
    <w:next w:val="Normal"/>
    <w:autoRedefine/>
    <w:rsid w:val="00EA1C87"/>
    <w:pPr>
      <w:ind w:left="1600"/>
    </w:pPr>
    <w:rPr>
      <w:rFonts w:eastAsia="Times New Roman"/>
      <w:sz w:val="20"/>
      <w:lang w:bidi="en-US"/>
    </w:rPr>
  </w:style>
  <w:style w:type="paragraph" w:customStyle="1" w:styleId="TxBrp1">
    <w:name w:val="TxBr_p1"/>
    <w:basedOn w:val="Normal"/>
    <w:qFormat/>
    <w:rsid w:val="00EA1C87"/>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EA1C87"/>
    <w:pPr>
      <w:spacing w:before="100" w:beforeAutospacing="1" w:after="100" w:afterAutospacing="1"/>
    </w:pPr>
    <w:rPr>
      <w:rFonts w:eastAsia="Times New Roman"/>
      <w:lang w:bidi="en-US"/>
    </w:rPr>
  </w:style>
  <w:style w:type="character" w:customStyle="1" w:styleId="standardcontent">
    <w:name w:val="standardcontent"/>
    <w:basedOn w:val="DefaultParagraphFont"/>
    <w:rsid w:val="00EA1C87"/>
  </w:style>
  <w:style w:type="paragraph" w:customStyle="1" w:styleId="hat">
    <w:name w:val="hat"/>
    <w:basedOn w:val="Normal"/>
    <w:next w:val="Normal"/>
    <w:link w:val="hatChar"/>
    <w:qFormat/>
    <w:rsid w:val="00EA1C87"/>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EA1C87"/>
  </w:style>
  <w:style w:type="paragraph" w:customStyle="1" w:styleId="HotRouteChar">
    <w:name w:val="Hot Route! Char"/>
    <w:basedOn w:val="Normal"/>
    <w:qFormat/>
    <w:rsid w:val="00EA1C87"/>
    <w:pPr>
      <w:ind w:left="144"/>
    </w:pPr>
    <w:rPr>
      <w:rFonts w:eastAsia="Times New Roman"/>
      <w:sz w:val="20"/>
      <w:lang w:bidi="en-US"/>
    </w:rPr>
  </w:style>
  <w:style w:type="paragraph" w:customStyle="1" w:styleId="Default">
    <w:name w:val="Default"/>
    <w:qFormat/>
    <w:rsid w:val="00EA1C87"/>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EA1C87"/>
    <w:rPr>
      <w:rFonts w:ascii="Cambria" w:hAnsi="Cambria" w:cs="Times New Roman"/>
      <w:b/>
      <w:bCs/>
      <w:sz w:val="26"/>
      <w:szCs w:val="26"/>
    </w:rPr>
  </w:style>
  <w:style w:type="character" w:customStyle="1" w:styleId="CardCharChar1">
    <w:name w:val="Card Char Char1"/>
    <w:basedOn w:val="DefaultParagraphFont"/>
    <w:rsid w:val="00EA1C87"/>
    <w:rPr>
      <w:rFonts w:cs="Times New Roman"/>
      <w:b/>
      <w:bCs/>
      <w:sz w:val="28"/>
      <w:szCs w:val="28"/>
    </w:rPr>
  </w:style>
  <w:style w:type="paragraph" w:customStyle="1" w:styleId="SmallFont">
    <w:name w:val="Small Font"/>
    <w:basedOn w:val="Normal"/>
    <w:link w:val="SmallFontChar"/>
    <w:qFormat/>
    <w:rsid w:val="00EA1C87"/>
    <w:pPr>
      <w:spacing w:after="200"/>
      <w:jc w:val="both"/>
    </w:pPr>
    <w:rPr>
      <w:rFonts w:eastAsia="Calibri"/>
      <w:szCs w:val="18"/>
    </w:rPr>
  </w:style>
  <w:style w:type="character" w:customStyle="1" w:styleId="SmallFontChar">
    <w:name w:val="Small Font Char"/>
    <w:basedOn w:val="DefaultParagraphFont"/>
    <w:link w:val="SmallFont"/>
    <w:locked/>
    <w:rsid w:val="00EA1C87"/>
    <w:rPr>
      <w:rFonts w:ascii="Calibri" w:eastAsia="Calibri" w:hAnsi="Calibri"/>
      <w:sz w:val="22"/>
      <w:szCs w:val="18"/>
    </w:rPr>
  </w:style>
  <w:style w:type="character" w:customStyle="1" w:styleId="CircleChar1">
    <w:name w:val="Circle Char1"/>
    <w:basedOn w:val="DefaultParagraphFont"/>
    <w:rsid w:val="00EA1C87"/>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EA1C87"/>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EA1C87"/>
    <w:rPr>
      <w:rFonts w:ascii="Calibri" w:eastAsia="Times New Roman" w:hAnsi="Calibri" w:cs="Times New Roman"/>
      <w:b/>
      <w:sz w:val="20"/>
      <w:szCs w:val="20"/>
    </w:rPr>
  </w:style>
  <w:style w:type="character" w:customStyle="1" w:styleId="hit1">
    <w:name w:val="hit1"/>
    <w:basedOn w:val="DefaultParagraphFont"/>
    <w:rsid w:val="00EA1C87"/>
    <w:rPr>
      <w:b/>
      <w:bCs/>
      <w:color w:val="CC0033"/>
    </w:rPr>
  </w:style>
  <w:style w:type="character" w:customStyle="1" w:styleId="upper">
    <w:name w:val="upper"/>
    <w:basedOn w:val="DefaultParagraphFont"/>
    <w:rsid w:val="00EA1C87"/>
  </w:style>
  <w:style w:type="character" w:customStyle="1" w:styleId="SmallFont7pt">
    <w:name w:val="Small Font (7 pt)"/>
    <w:basedOn w:val="DefaultParagraphFont"/>
    <w:qFormat/>
    <w:rsid w:val="00EA1C87"/>
    <w:rPr>
      <w:sz w:val="14"/>
    </w:rPr>
  </w:style>
  <w:style w:type="paragraph" w:customStyle="1" w:styleId="UnderlinedText">
    <w:name w:val="Underlined Text"/>
    <w:basedOn w:val="Normal"/>
    <w:qFormat/>
    <w:rsid w:val="00EA1C87"/>
    <w:rPr>
      <w:rFonts w:eastAsia="Times New Roman"/>
      <w:b/>
      <w:szCs w:val="20"/>
    </w:rPr>
  </w:style>
  <w:style w:type="character" w:customStyle="1" w:styleId="SmallText-New">
    <w:name w:val="Small Text - New"/>
    <w:basedOn w:val="DefaultParagraphFont"/>
    <w:rsid w:val="00EA1C87"/>
    <w:rPr>
      <w:rFonts w:ascii="Arial Narrow" w:hAnsi="Arial Narrow"/>
      <w:sz w:val="14"/>
    </w:rPr>
  </w:style>
  <w:style w:type="character" w:customStyle="1" w:styleId="Underlined-New">
    <w:name w:val="Underlined - New"/>
    <w:basedOn w:val="DefaultParagraphFont"/>
    <w:rsid w:val="00EA1C87"/>
    <w:rPr>
      <w:rFonts w:ascii="Arial Narrow" w:hAnsi="Arial Narrow"/>
      <w:sz w:val="16"/>
      <w:u w:val="single"/>
    </w:rPr>
  </w:style>
  <w:style w:type="paragraph" w:styleId="TOC2">
    <w:name w:val="toc 2"/>
    <w:basedOn w:val="Normal"/>
    <w:next w:val="Normal"/>
    <w:autoRedefine/>
    <w:uiPriority w:val="39"/>
    <w:qFormat/>
    <w:rsid w:val="00EA1C87"/>
    <w:pPr>
      <w:ind w:left="200"/>
    </w:pPr>
    <w:rPr>
      <w:rFonts w:eastAsia="Times New Roman"/>
      <w:sz w:val="20"/>
      <w:lang w:bidi="en-US"/>
    </w:rPr>
  </w:style>
  <w:style w:type="paragraph" w:styleId="TOCHeading">
    <w:name w:val="TOC Heading"/>
    <w:basedOn w:val="Heading1"/>
    <w:next w:val="Normal"/>
    <w:uiPriority w:val="39"/>
    <w:qFormat/>
    <w:rsid w:val="00EA1C8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EA1C87"/>
    <w:rPr>
      <w:rFonts w:ascii="Arial Narrow" w:hAnsi="Arial Narrow"/>
      <w:dstrike w:val="0"/>
      <w:sz w:val="20"/>
      <w:bdr w:val="single" w:sz="2" w:space="0" w:color="auto"/>
      <w:vertAlign w:val="baseline"/>
    </w:rPr>
  </w:style>
  <w:style w:type="character" w:customStyle="1" w:styleId="style65">
    <w:name w:val="style65"/>
    <w:basedOn w:val="DefaultParagraphFont"/>
    <w:rsid w:val="00EA1C87"/>
    <w:rPr>
      <w:rFonts w:cs="Times New Roman"/>
    </w:rPr>
  </w:style>
  <w:style w:type="character" w:customStyle="1" w:styleId="qlabel">
    <w:name w:val="q_label"/>
    <w:basedOn w:val="DefaultParagraphFont"/>
    <w:rsid w:val="00EA1C87"/>
  </w:style>
  <w:style w:type="character" w:customStyle="1" w:styleId="alabel">
    <w:name w:val="a_label"/>
    <w:basedOn w:val="DefaultParagraphFont"/>
    <w:rsid w:val="00EA1C87"/>
  </w:style>
  <w:style w:type="character" w:customStyle="1" w:styleId="BoldandUnderlineCharChar">
    <w:name w:val="Bold and Underline Char Char"/>
    <w:basedOn w:val="DefaultParagraphFont"/>
    <w:rsid w:val="00EA1C87"/>
    <w:rPr>
      <w:rFonts w:eastAsia="MS Mincho"/>
      <w:b/>
      <w:u w:val="single"/>
      <w:lang w:val="en-US" w:eastAsia="en-US" w:bidi="ar-SA"/>
    </w:rPr>
  </w:style>
  <w:style w:type="character" w:customStyle="1" w:styleId="CardTextChar2">
    <w:name w:val="Card Text Char"/>
    <w:basedOn w:val="DefaultParagraphFont"/>
    <w:rsid w:val="00EA1C87"/>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EA1C87"/>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EA1C87"/>
    <w:rPr>
      <w:rFonts w:cs="Arial"/>
      <w:bCs/>
      <w:szCs w:val="26"/>
      <w:u w:val="single"/>
      <w:lang w:val="en-US" w:eastAsia="en-US" w:bidi="ar-SA"/>
    </w:rPr>
  </w:style>
  <w:style w:type="paragraph" w:customStyle="1" w:styleId="evidencetextChar">
    <w:name w:val="evidence text Char"/>
    <w:basedOn w:val="Normal"/>
    <w:qFormat/>
    <w:rsid w:val="00EA1C87"/>
    <w:pPr>
      <w:ind w:left="1728" w:right="1008"/>
    </w:pPr>
    <w:rPr>
      <w:rFonts w:eastAsia="Times New Roman"/>
      <w:color w:val="000000"/>
      <w:sz w:val="18"/>
    </w:rPr>
  </w:style>
  <w:style w:type="character" w:customStyle="1" w:styleId="underline2">
    <w:name w:val="underline2"/>
    <w:basedOn w:val="DefaultParagraphFont"/>
    <w:rsid w:val="00EA1C87"/>
    <w:rPr>
      <w:u w:val="single"/>
    </w:rPr>
  </w:style>
  <w:style w:type="character" w:customStyle="1" w:styleId="UnderlineChar4Char">
    <w:name w:val="Underline Char4 Char"/>
    <w:basedOn w:val="DefaultParagraphFont"/>
    <w:link w:val="UnderlineChar4"/>
    <w:rsid w:val="00EA1C87"/>
    <w:rPr>
      <w:u w:val="single"/>
    </w:rPr>
  </w:style>
  <w:style w:type="paragraph" w:customStyle="1" w:styleId="UnderlineChar4">
    <w:name w:val="Underline Char4"/>
    <w:basedOn w:val="Normal"/>
    <w:link w:val="UnderlineChar4Char"/>
    <w:qFormat/>
    <w:rsid w:val="00EA1C87"/>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EA1C87"/>
    <w:rPr>
      <w:b/>
      <w:u w:val="single"/>
    </w:rPr>
  </w:style>
  <w:style w:type="paragraph" w:customStyle="1" w:styleId="BoldandUnderlineChar3">
    <w:name w:val="Bold and Underline Char3"/>
    <w:basedOn w:val="Normal"/>
    <w:link w:val="BoldandUnderlineChar3Char2"/>
    <w:qFormat/>
    <w:rsid w:val="00EA1C87"/>
    <w:rPr>
      <w:rFonts w:asciiTheme="minorHAnsi" w:hAnsiTheme="minorHAnsi"/>
      <w:b/>
      <w:sz w:val="24"/>
      <w:u w:val="single"/>
    </w:rPr>
  </w:style>
  <w:style w:type="character" w:customStyle="1" w:styleId="inside-head">
    <w:name w:val="inside-head"/>
    <w:basedOn w:val="DefaultParagraphFont"/>
    <w:rsid w:val="00EA1C87"/>
  </w:style>
  <w:style w:type="character" w:customStyle="1" w:styleId="officialstitle-">
    <w:name w:val="official_s_title-"/>
    <w:basedOn w:val="DefaultParagraphFont"/>
    <w:rsid w:val="00EA1C87"/>
  </w:style>
  <w:style w:type="character" w:customStyle="1" w:styleId="officialsbureau">
    <w:name w:val="official_s_bureau"/>
    <w:basedOn w:val="DefaultParagraphFont"/>
    <w:rsid w:val="00EA1C87"/>
  </w:style>
  <w:style w:type="paragraph" w:customStyle="1" w:styleId="Stylecard11ptBoldUnderline">
    <w:name w:val="Style card + 11 pt Bold Underline"/>
    <w:basedOn w:val="card"/>
    <w:link w:val="Stylecard11ptBoldUnderlineChar"/>
    <w:qFormat/>
    <w:rsid w:val="00EA1C87"/>
    <w:rPr>
      <w:rFonts w:ascii="Georgia" w:eastAsia="SimSun" w:hAnsi="Georgia"/>
      <w:b/>
      <w:lang w:eastAsia="zh-CN"/>
    </w:rPr>
  </w:style>
  <w:style w:type="character" w:customStyle="1" w:styleId="Stylecard11ptBoldUnderlineChar">
    <w:name w:val="Style card + 11 pt Bold Underline Char"/>
    <w:link w:val="Stylecard11ptBoldUnderline"/>
    <w:rsid w:val="00EA1C87"/>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EA1C8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EA1C87"/>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EA1C87"/>
    <w:rPr>
      <w:rFonts w:ascii="Georgia" w:eastAsia="SimSun" w:hAnsi="Georgia"/>
      <w:bCs/>
      <w:sz w:val="16"/>
      <w:lang w:eastAsia="zh-CN"/>
    </w:rPr>
  </w:style>
  <w:style w:type="paragraph" w:styleId="HTMLPreformatted">
    <w:name w:val="HTML Preformatted"/>
    <w:basedOn w:val="Normal"/>
    <w:link w:val="HTMLPreformattedChar"/>
    <w:rsid w:val="00EA1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EA1C87"/>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EA1C87"/>
    <w:rPr>
      <w:u w:val="single"/>
    </w:rPr>
  </w:style>
  <w:style w:type="character" w:customStyle="1" w:styleId="StyleUnderlining11ptChar">
    <w:name w:val="Style Underlining + 11 pt Char"/>
    <w:basedOn w:val="DefaultParagraphFont"/>
    <w:link w:val="StyleUnderlining11pt"/>
    <w:rsid w:val="00EA1C87"/>
    <w:rPr>
      <w:rFonts w:ascii="Calibri" w:hAnsi="Calibri"/>
      <w:sz w:val="22"/>
      <w:u w:val="single"/>
    </w:rPr>
  </w:style>
  <w:style w:type="paragraph" w:customStyle="1" w:styleId="StyleCardText9pt">
    <w:name w:val="Style Card Text + 9 pt"/>
    <w:basedOn w:val="Normal"/>
    <w:link w:val="StyleCardText9ptChar"/>
    <w:qFormat/>
    <w:rsid w:val="00EA1C87"/>
    <w:pPr>
      <w:spacing w:after="200"/>
      <w:contextualSpacing/>
    </w:pPr>
    <w:rPr>
      <w:rFonts w:eastAsia="Calibri"/>
    </w:rPr>
  </w:style>
  <w:style w:type="character" w:customStyle="1" w:styleId="StyleCardText9ptChar">
    <w:name w:val="Style Card Text + 9 pt Char"/>
    <w:basedOn w:val="DefaultParagraphFont"/>
    <w:link w:val="StyleCardText9pt"/>
    <w:rsid w:val="00EA1C87"/>
    <w:rPr>
      <w:rFonts w:ascii="Calibri" w:eastAsia="Calibri" w:hAnsi="Calibri"/>
      <w:sz w:val="22"/>
    </w:rPr>
  </w:style>
  <w:style w:type="paragraph" w:styleId="Quote">
    <w:name w:val="Quote"/>
    <w:basedOn w:val="Normal"/>
    <w:next w:val="Normal"/>
    <w:link w:val="QuoteChar"/>
    <w:uiPriority w:val="29"/>
    <w:qFormat/>
    <w:rsid w:val="00EA1C87"/>
    <w:pPr>
      <w:widowControl w:val="0"/>
    </w:pPr>
    <w:rPr>
      <w:rFonts w:eastAsia="Times New Roman"/>
      <w:iCs/>
      <w:color w:val="000000"/>
      <w:lang w:bidi="en-US"/>
    </w:rPr>
  </w:style>
  <w:style w:type="character" w:customStyle="1" w:styleId="QuoteChar">
    <w:name w:val="Quote Char"/>
    <w:basedOn w:val="DefaultParagraphFont"/>
    <w:link w:val="Quote"/>
    <w:uiPriority w:val="29"/>
    <w:rsid w:val="00EA1C87"/>
    <w:rPr>
      <w:rFonts w:ascii="Calibri" w:eastAsia="Times New Roman" w:hAnsi="Calibri"/>
      <w:iCs/>
      <w:color w:val="000000"/>
      <w:sz w:val="22"/>
      <w:lang w:bidi="en-US"/>
    </w:rPr>
  </w:style>
  <w:style w:type="character" w:customStyle="1" w:styleId="underlineChar">
    <w:name w:val="underline Char"/>
    <w:basedOn w:val="DefaultParagraphFont"/>
    <w:rsid w:val="00EA1C8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EA1C8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A1C87"/>
    <w:rPr>
      <w:sz w:val="20"/>
      <w:u w:val="single"/>
    </w:rPr>
  </w:style>
  <w:style w:type="paragraph" w:styleId="BodyTextIndent2">
    <w:name w:val="Body Text Indent 2"/>
    <w:basedOn w:val="Normal"/>
    <w:link w:val="BodyTextIndent2Char"/>
    <w:unhideWhenUsed/>
    <w:rsid w:val="00EA1C87"/>
    <w:pPr>
      <w:spacing w:after="120" w:line="480" w:lineRule="auto"/>
      <w:ind w:left="360"/>
    </w:pPr>
  </w:style>
  <w:style w:type="character" w:customStyle="1" w:styleId="BodyTextIndent2Char">
    <w:name w:val="Body Text Indent 2 Char"/>
    <w:basedOn w:val="DefaultParagraphFont"/>
    <w:link w:val="BodyTextIndent2"/>
    <w:rsid w:val="00EA1C87"/>
    <w:rPr>
      <w:rFonts w:ascii="Calibri" w:hAnsi="Calibri"/>
      <w:sz w:val="22"/>
    </w:rPr>
  </w:style>
  <w:style w:type="paragraph" w:styleId="BodyTextIndent3">
    <w:name w:val="Body Text Indent 3"/>
    <w:basedOn w:val="Normal"/>
    <w:link w:val="BodyTextIndent3Char"/>
    <w:uiPriority w:val="99"/>
    <w:unhideWhenUsed/>
    <w:rsid w:val="00EA1C87"/>
    <w:pPr>
      <w:spacing w:after="120"/>
      <w:ind w:left="360"/>
    </w:pPr>
    <w:rPr>
      <w:szCs w:val="16"/>
    </w:rPr>
  </w:style>
  <w:style w:type="character" w:customStyle="1" w:styleId="BodyTextIndent3Char">
    <w:name w:val="Body Text Indent 3 Char"/>
    <w:basedOn w:val="DefaultParagraphFont"/>
    <w:link w:val="BodyTextIndent3"/>
    <w:uiPriority w:val="99"/>
    <w:rsid w:val="00EA1C87"/>
    <w:rPr>
      <w:rFonts w:ascii="Calibri" w:hAnsi="Calibri"/>
      <w:sz w:val="22"/>
      <w:szCs w:val="16"/>
    </w:rPr>
  </w:style>
  <w:style w:type="paragraph" w:styleId="BodyText2">
    <w:name w:val="Body Text 2"/>
    <w:basedOn w:val="Normal"/>
    <w:link w:val="BodyText2Char"/>
    <w:unhideWhenUsed/>
    <w:rsid w:val="00EA1C87"/>
    <w:pPr>
      <w:spacing w:after="120" w:line="480" w:lineRule="auto"/>
    </w:pPr>
  </w:style>
  <w:style w:type="character" w:customStyle="1" w:styleId="BodyText2Char">
    <w:name w:val="Body Text 2 Char"/>
    <w:basedOn w:val="DefaultParagraphFont"/>
    <w:link w:val="BodyText2"/>
    <w:rsid w:val="00EA1C87"/>
    <w:rPr>
      <w:rFonts w:ascii="Calibri" w:hAnsi="Calibri"/>
      <w:sz w:val="22"/>
    </w:rPr>
  </w:style>
  <w:style w:type="paragraph" w:styleId="BodyTextIndent">
    <w:name w:val="Body Text Indent"/>
    <w:basedOn w:val="Normal"/>
    <w:link w:val="BodyTextIndentChar"/>
    <w:uiPriority w:val="99"/>
    <w:unhideWhenUsed/>
    <w:rsid w:val="00EA1C87"/>
    <w:pPr>
      <w:spacing w:after="120"/>
      <w:ind w:left="360"/>
    </w:pPr>
  </w:style>
  <w:style w:type="character" w:customStyle="1" w:styleId="BodyTextIndentChar">
    <w:name w:val="Body Text Indent Char"/>
    <w:basedOn w:val="DefaultParagraphFont"/>
    <w:link w:val="BodyTextIndent"/>
    <w:uiPriority w:val="99"/>
    <w:rsid w:val="00EA1C87"/>
    <w:rPr>
      <w:rFonts w:ascii="Calibri" w:hAnsi="Calibri"/>
      <w:sz w:val="22"/>
    </w:rPr>
  </w:style>
  <w:style w:type="paragraph" w:styleId="BodyText3">
    <w:name w:val="Body Text 3"/>
    <w:basedOn w:val="Normal"/>
    <w:link w:val="BodyText3Char"/>
    <w:unhideWhenUsed/>
    <w:rsid w:val="00EA1C87"/>
    <w:pPr>
      <w:spacing w:after="120"/>
    </w:pPr>
    <w:rPr>
      <w:szCs w:val="16"/>
    </w:rPr>
  </w:style>
  <w:style w:type="character" w:customStyle="1" w:styleId="BodyText3Char">
    <w:name w:val="Body Text 3 Char"/>
    <w:basedOn w:val="DefaultParagraphFont"/>
    <w:link w:val="BodyText3"/>
    <w:rsid w:val="00EA1C87"/>
    <w:rPr>
      <w:rFonts w:ascii="Calibri" w:hAnsi="Calibri"/>
      <w:sz w:val="22"/>
      <w:szCs w:val="16"/>
    </w:rPr>
  </w:style>
  <w:style w:type="character" w:customStyle="1" w:styleId="StyleBold">
    <w:name w:val="Style Bold"/>
    <w:basedOn w:val="DefaultParagraphFont"/>
    <w:uiPriority w:val="9"/>
    <w:semiHidden/>
    <w:rsid w:val="00EA1C87"/>
    <w:rPr>
      <w:b/>
      <w:bCs/>
    </w:rPr>
  </w:style>
  <w:style w:type="character" w:customStyle="1" w:styleId="body-text">
    <w:name w:val="body-text"/>
    <w:basedOn w:val="DefaultParagraphFont"/>
    <w:rsid w:val="00EA1C87"/>
  </w:style>
  <w:style w:type="paragraph" w:customStyle="1" w:styleId="StyleStyle411ptBoldBorderSinglesolidlineAuto0">
    <w:name w:val="Style Style4 + 11 pt Bold Border: : (Single solid line Auto  0...."/>
    <w:basedOn w:val="Normal"/>
    <w:link w:val="StyleStyle411ptBoldBorderSinglesolidlineAuto0Char"/>
    <w:qFormat/>
    <w:rsid w:val="00EA1C87"/>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A1C87"/>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EA1C87"/>
  </w:style>
  <w:style w:type="paragraph" w:customStyle="1" w:styleId="StyleStyle112pt">
    <w:name w:val="Style Style1 + 12 pt"/>
    <w:basedOn w:val="Normal"/>
    <w:link w:val="StyleStyle112ptChar"/>
    <w:qFormat/>
    <w:rsid w:val="00EA1C87"/>
    <w:rPr>
      <w:rFonts w:eastAsia="SimSun"/>
      <w:u w:val="single"/>
      <w:lang w:eastAsia="zh-CN"/>
    </w:rPr>
  </w:style>
  <w:style w:type="character" w:customStyle="1" w:styleId="StyleStyle112ptChar">
    <w:name w:val="Style Style1 + 12 pt Char"/>
    <w:basedOn w:val="DefaultParagraphFont"/>
    <w:link w:val="StyleStyle112pt"/>
    <w:rsid w:val="00EA1C87"/>
    <w:rPr>
      <w:rFonts w:ascii="Calibri" w:eastAsia="SimSun" w:hAnsi="Calibri"/>
      <w:sz w:val="22"/>
      <w:u w:val="single"/>
      <w:lang w:eastAsia="zh-CN"/>
    </w:rPr>
  </w:style>
  <w:style w:type="paragraph" w:customStyle="1" w:styleId="MinimizedText">
    <w:name w:val="Minimized Text"/>
    <w:basedOn w:val="Normal"/>
    <w:link w:val="MinimizedTextChar"/>
    <w:qFormat/>
    <w:rsid w:val="00EA1C87"/>
    <w:rPr>
      <w:rFonts w:eastAsia="Times New Roman"/>
    </w:rPr>
  </w:style>
  <w:style w:type="character" w:customStyle="1" w:styleId="MinimizedTextChar">
    <w:name w:val="Minimized Text Char"/>
    <w:basedOn w:val="DefaultParagraphFont"/>
    <w:link w:val="MinimizedText"/>
    <w:rsid w:val="00EA1C87"/>
    <w:rPr>
      <w:rFonts w:ascii="Calibri" w:eastAsia="Times New Roman" w:hAnsi="Calibri"/>
      <w:sz w:val="22"/>
    </w:rPr>
  </w:style>
  <w:style w:type="character" w:customStyle="1" w:styleId="term1">
    <w:name w:val="term1"/>
    <w:basedOn w:val="DefaultParagraphFont"/>
    <w:rsid w:val="00EA1C87"/>
    <w:rPr>
      <w:b/>
      <w:bCs/>
    </w:rPr>
  </w:style>
  <w:style w:type="character" w:customStyle="1" w:styleId="Styleterm111ptUnderline">
    <w:name w:val="Style term1 + 11 pt Underline"/>
    <w:basedOn w:val="term1"/>
    <w:rsid w:val="00EA1C87"/>
    <w:rPr>
      <w:b/>
      <w:bCs/>
      <w:sz w:val="20"/>
      <w:u w:val="single"/>
    </w:rPr>
  </w:style>
  <w:style w:type="paragraph" w:customStyle="1" w:styleId="StyleMinimizedTextArialNarrow10pt">
    <w:name w:val="Style Minimized Text + Arial Narrow 10 pt"/>
    <w:basedOn w:val="MinimizedText"/>
    <w:link w:val="StyleMinimizedTextArialNarrow10ptChar"/>
    <w:qFormat/>
    <w:rsid w:val="00EA1C87"/>
    <w:rPr>
      <w:sz w:val="20"/>
    </w:rPr>
  </w:style>
  <w:style w:type="character" w:customStyle="1" w:styleId="StyleMinimizedTextArialNarrow10ptChar">
    <w:name w:val="Style Minimized Text + Arial Narrow 10 pt Char"/>
    <w:basedOn w:val="MinimizedTextChar"/>
    <w:link w:val="StyleMinimizedTextArialNarrow10pt"/>
    <w:rsid w:val="00EA1C87"/>
    <w:rPr>
      <w:rFonts w:ascii="Calibri" w:eastAsia="Times New Roman" w:hAnsi="Calibri"/>
      <w:sz w:val="20"/>
    </w:rPr>
  </w:style>
  <w:style w:type="character" w:customStyle="1" w:styleId="Styleunderline11ptBold">
    <w:name w:val="Style underline + 11 pt Bold"/>
    <w:basedOn w:val="underline"/>
    <w:rsid w:val="00EA1C87"/>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EA1C87"/>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A1C87"/>
    <w:rPr>
      <w:rFonts w:ascii="Calibri" w:eastAsia="Times New Roman" w:hAnsi="Calibri"/>
      <w:sz w:val="22"/>
      <w:u w:val="single"/>
      <w:bdr w:val="single" w:sz="4" w:space="0" w:color="auto"/>
    </w:rPr>
  </w:style>
  <w:style w:type="character" w:customStyle="1" w:styleId="Style9pt">
    <w:name w:val="Style 9 pt"/>
    <w:basedOn w:val="DefaultParagraphFont"/>
    <w:rsid w:val="00EA1C87"/>
    <w:rPr>
      <w:rFonts w:ascii="Times New Roman" w:hAnsi="Times New Roman"/>
      <w:sz w:val="20"/>
    </w:rPr>
  </w:style>
  <w:style w:type="paragraph" w:customStyle="1" w:styleId="StyleStyle49pt3">
    <w:name w:val="Style Style4 + 9 pt3"/>
    <w:basedOn w:val="Style4"/>
    <w:link w:val="StyleStyle49pt3Char"/>
    <w:qFormat/>
    <w:rsid w:val="00EA1C87"/>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EA1C87"/>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EA1C87"/>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EA1C87"/>
    <w:rPr>
      <w:rFonts w:ascii="Calibri" w:eastAsia="Times New Roman" w:hAnsi="Calibri" w:cs="Times New Roman"/>
      <w:b/>
      <w:bCs/>
      <w:u w:val="single"/>
      <w:lang w:val="x-none"/>
    </w:rPr>
  </w:style>
  <w:style w:type="character" w:customStyle="1" w:styleId="authorbio">
    <w:name w:val="authorbio"/>
    <w:basedOn w:val="DefaultParagraphFont"/>
    <w:rsid w:val="00EA1C87"/>
  </w:style>
  <w:style w:type="character" w:customStyle="1" w:styleId="a">
    <w:name w:val="a"/>
    <w:basedOn w:val="DefaultParagraphFont"/>
    <w:rsid w:val="00EA1C87"/>
  </w:style>
  <w:style w:type="character" w:customStyle="1" w:styleId="StyleUnderline3">
    <w:name w:val="Style Underline3"/>
    <w:basedOn w:val="DefaultParagraphFont"/>
    <w:rsid w:val="00EA1C87"/>
    <w:rPr>
      <w:u w:val="single"/>
    </w:rPr>
  </w:style>
  <w:style w:type="paragraph" w:customStyle="1" w:styleId="StyleStyle111ptBorderSinglesolidlineAuto05ptL">
    <w:name w:val="Style Style1 + 11 pt Border: : (Single solid line Auto  0.5 pt L..."/>
    <w:link w:val="StyleStyle111ptBorderSinglesolidlineAuto05ptLChar"/>
    <w:qFormat/>
    <w:rsid w:val="00EA1C87"/>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A1C87"/>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EA1C87"/>
    <w:rPr>
      <w:u w:val="single"/>
    </w:rPr>
  </w:style>
  <w:style w:type="paragraph" w:customStyle="1" w:styleId="Circled">
    <w:name w:val="Circled"/>
    <w:link w:val="CircledChar"/>
    <w:qFormat/>
    <w:rsid w:val="00EA1C87"/>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EA1C87"/>
    <w:rPr>
      <w:rFonts w:ascii="Times New Roman" w:eastAsia="MS Mincho" w:hAnsi="Times New Roman" w:cs="Times New Roman"/>
      <w:b/>
      <w:sz w:val="22"/>
      <w:szCs w:val="20"/>
      <w:u w:val="single"/>
      <w:lang w:eastAsia="ja-JP"/>
    </w:rPr>
  </w:style>
  <w:style w:type="character" w:customStyle="1" w:styleId="base">
    <w:name w:val="base"/>
    <w:basedOn w:val="DefaultParagraphFont"/>
    <w:rsid w:val="00EA1C87"/>
  </w:style>
  <w:style w:type="character" w:customStyle="1" w:styleId="part-of-speech">
    <w:name w:val="part-of-speech"/>
    <w:basedOn w:val="DefaultParagraphFont"/>
    <w:rsid w:val="00EA1C87"/>
  </w:style>
  <w:style w:type="character" w:customStyle="1" w:styleId="sep">
    <w:name w:val="sep"/>
    <w:basedOn w:val="DefaultParagraphFont"/>
    <w:rsid w:val="00EA1C87"/>
  </w:style>
  <w:style w:type="character" w:customStyle="1" w:styleId="pron">
    <w:name w:val="pron"/>
    <w:basedOn w:val="DefaultParagraphFont"/>
    <w:rsid w:val="00EA1C87"/>
  </w:style>
  <w:style w:type="paragraph" w:customStyle="1" w:styleId="StyleStyle4LatinTimesNewRomanAsianSimSun">
    <w:name w:val="Style Style4 + (Latin) Times New Roman (Asian) SimSun"/>
    <w:basedOn w:val="Normal"/>
    <w:link w:val="StyleStyle4LatinTimesNewRomanAsianSimSunChar"/>
    <w:qFormat/>
    <w:rsid w:val="00EA1C87"/>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EA1C87"/>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A1C87"/>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A1C87"/>
    <w:rPr>
      <w:rFonts w:ascii="Calibri" w:eastAsia="SimSun" w:hAnsi="Calibri"/>
      <w:b/>
      <w:bCs/>
      <w:sz w:val="22"/>
      <w:u w:val="single"/>
    </w:rPr>
  </w:style>
  <w:style w:type="character" w:customStyle="1" w:styleId="CharChar3">
    <w:name w:val="Char Char3"/>
    <w:basedOn w:val="DefaultParagraphFont"/>
    <w:rsid w:val="00EA1C87"/>
    <w:rPr>
      <w:rFonts w:cs="Arial"/>
      <w:b/>
      <w:bCs/>
      <w:iCs/>
      <w:lang w:val="en-US" w:eastAsia="en-US" w:bidi="ar-SA"/>
    </w:rPr>
  </w:style>
  <w:style w:type="character" w:customStyle="1" w:styleId="SubtitleChar1">
    <w:name w:val="Subtitle Char1"/>
    <w:aliases w:val="Underlined card text Char1"/>
    <w:basedOn w:val="DefaultParagraphFont"/>
    <w:rsid w:val="00EA1C87"/>
    <w:rPr>
      <w:color w:val="5A5A5A" w:themeColor="text1" w:themeTint="A5"/>
      <w:spacing w:val="15"/>
      <w:sz w:val="22"/>
      <w:szCs w:val="22"/>
    </w:rPr>
  </w:style>
  <w:style w:type="paragraph" w:customStyle="1" w:styleId="StyleStyle411pt1">
    <w:name w:val="Style Style4 + 11 pt1"/>
    <w:basedOn w:val="Style4"/>
    <w:link w:val="StyleStyle411pt1Char"/>
    <w:qFormat/>
    <w:rsid w:val="00EA1C87"/>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EA1C87"/>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EA1C87"/>
    <w:rPr>
      <w:b/>
      <w:u w:val="single"/>
      <w:lang w:val="en-US" w:eastAsia="en-US" w:bidi="ar-SA"/>
    </w:rPr>
  </w:style>
  <w:style w:type="character" w:customStyle="1" w:styleId="StyleUnderlineCharChar111pt">
    <w:name w:val="Style Underline Char Char1 + 11 pt"/>
    <w:basedOn w:val="DefaultParagraphFont"/>
    <w:rsid w:val="00EA1C8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EA1C87"/>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EA1C87"/>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EA1C87"/>
    <w:rPr>
      <w:sz w:val="22"/>
      <w:u w:val="single"/>
    </w:rPr>
  </w:style>
  <w:style w:type="paragraph" w:customStyle="1" w:styleId="StyleMinimizedTextArialNarrow9pt">
    <w:name w:val="Style Minimized Text + Arial Narrow 9 pt"/>
    <w:basedOn w:val="Normal"/>
    <w:link w:val="StyleMinimizedTextArialNarrow9ptChar"/>
    <w:qFormat/>
    <w:rsid w:val="00EA1C87"/>
    <w:rPr>
      <w:rFonts w:eastAsia="Times New Roman"/>
    </w:rPr>
  </w:style>
  <w:style w:type="character" w:customStyle="1" w:styleId="StyleMinimizedTextArialNarrow9ptChar">
    <w:name w:val="Style Minimized Text + Arial Narrow 9 pt Char"/>
    <w:basedOn w:val="DefaultParagraphFont"/>
    <w:link w:val="StyleMinimizedTextArialNarrow9pt"/>
    <w:rsid w:val="00EA1C87"/>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EA1C87"/>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A1C87"/>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EA1C8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EA1C87"/>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EA1C87"/>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EA1C87"/>
    <w:rPr>
      <w:b w:val="0"/>
      <w:bCs/>
      <w:sz w:val="20"/>
      <w:u w:val="single"/>
      <w:lang w:val="en-US" w:eastAsia="en-US" w:bidi="ar-SA"/>
    </w:rPr>
  </w:style>
  <w:style w:type="character" w:customStyle="1" w:styleId="Styleunderline9pt">
    <w:name w:val="Style underline + 9 pt"/>
    <w:basedOn w:val="underline"/>
    <w:rsid w:val="00EA1C87"/>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EA1C87"/>
    <w:rPr>
      <w:rFonts w:ascii="Times New Roman" w:hAnsi="Times New Roman"/>
      <w:sz w:val="20"/>
    </w:rPr>
  </w:style>
  <w:style w:type="character" w:customStyle="1" w:styleId="Styleunderline9pt1">
    <w:name w:val="Style underline + 9 pt1"/>
    <w:basedOn w:val="underline"/>
    <w:rsid w:val="00EA1C87"/>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EA1C87"/>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EA1C87"/>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EA1C87"/>
    <w:rPr>
      <w:b/>
      <w:bCs/>
      <w:noProof w:val="0"/>
      <w:sz w:val="20"/>
      <w:u w:val="single"/>
      <w:lang w:val="en-US" w:eastAsia="en-US" w:bidi="ar-SA"/>
    </w:rPr>
  </w:style>
  <w:style w:type="character" w:customStyle="1" w:styleId="Hyperlink23">
    <w:name w:val="Hyperlink23"/>
    <w:basedOn w:val="DefaultParagraphFont"/>
    <w:rsid w:val="00EA1C87"/>
    <w:rPr>
      <w:color w:val="3300CC"/>
      <w:u w:val="single"/>
    </w:rPr>
  </w:style>
  <w:style w:type="paragraph" w:customStyle="1" w:styleId="cardCharChar">
    <w:name w:val="card Char Char"/>
    <w:basedOn w:val="Normal"/>
    <w:link w:val="cardCharCharChar"/>
    <w:qFormat/>
    <w:rsid w:val="00EA1C87"/>
    <w:pPr>
      <w:ind w:left="288" w:right="288"/>
    </w:pPr>
    <w:rPr>
      <w:rFonts w:eastAsia="Times New Roman"/>
      <w:szCs w:val="20"/>
    </w:rPr>
  </w:style>
  <w:style w:type="character" w:customStyle="1" w:styleId="cardCharCharChar">
    <w:name w:val="card Char Char Char"/>
    <w:basedOn w:val="DefaultParagraphFont"/>
    <w:link w:val="cardCharChar"/>
    <w:rsid w:val="00EA1C87"/>
    <w:rPr>
      <w:rFonts w:ascii="Calibri" w:eastAsia="Times New Roman" w:hAnsi="Calibri"/>
      <w:sz w:val="22"/>
      <w:szCs w:val="20"/>
    </w:rPr>
  </w:style>
  <w:style w:type="character" w:customStyle="1" w:styleId="StyleunderlineArialNarrow9ptBold">
    <w:name w:val="Style underline + Arial Narrow 9 pt Bold"/>
    <w:basedOn w:val="underline"/>
    <w:rsid w:val="00EA1C87"/>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EA1C87"/>
  </w:style>
  <w:style w:type="character" w:customStyle="1" w:styleId="StylecardCharCharArialNarrow9ptChar">
    <w:name w:val="Style card Char Char + Arial Narrow 9 pt Char"/>
    <w:basedOn w:val="cardCharCharChar"/>
    <w:link w:val="StylecardCharCharArialNarrow9pt"/>
    <w:rsid w:val="00EA1C87"/>
    <w:rPr>
      <w:rFonts w:ascii="Calibri" w:eastAsia="Times New Roman" w:hAnsi="Calibri"/>
      <w:sz w:val="22"/>
      <w:szCs w:val="20"/>
    </w:rPr>
  </w:style>
  <w:style w:type="character" w:customStyle="1" w:styleId="CardTextChar10">
    <w:name w:val="Card Text Char1"/>
    <w:basedOn w:val="DefaultParagraphFont"/>
    <w:rsid w:val="00EA1C8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EA1C87"/>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EA1C8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EA1C8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EA1C87"/>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EA1C87"/>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EA1C87"/>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EA1C8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EA1C87"/>
    <w:rPr>
      <w:rFonts w:eastAsia="Times New Roman"/>
    </w:rPr>
  </w:style>
  <w:style w:type="character" w:customStyle="1" w:styleId="TextsmallChar">
    <w:name w:val="Textsmall Char"/>
    <w:basedOn w:val="DefaultParagraphFont"/>
    <w:link w:val="Textsmall"/>
    <w:rsid w:val="00EA1C87"/>
    <w:rPr>
      <w:rFonts w:ascii="Calibri" w:eastAsia="Times New Roman" w:hAnsi="Calibri"/>
      <w:sz w:val="22"/>
    </w:rPr>
  </w:style>
  <w:style w:type="character" w:customStyle="1" w:styleId="CharChar111">
    <w:name w:val="Char Char111"/>
    <w:basedOn w:val="DefaultParagraphFont"/>
    <w:rsid w:val="00EA1C87"/>
    <w:rPr>
      <w:rFonts w:cs="Arial"/>
      <w:bCs/>
      <w:szCs w:val="26"/>
      <w:u w:val="single"/>
      <w:lang w:val="en-US" w:eastAsia="en-US" w:bidi="ar-SA"/>
    </w:rPr>
  </w:style>
  <w:style w:type="paragraph" w:customStyle="1" w:styleId="cardtextsmall">
    <w:name w:val="card text small"/>
    <w:basedOn w:val="Normal"/>
    <w:qFormat/>
    <w:rsid w:val="00EA1C87"/>
    <w:rPr>
      <w:rFonts w:ascii="Arial Narrow" w:eastAsia="Times New Roman" w:hAnsi="Arial Narrow"/>
    </w:rPr>
  </w:style>
  <w:style w:type="character" w:customStyle="1" w:styleId="AUnterdline">
    <w:name w:val="AUnterdline"/>
    <w:qFormat/>
    <w:rsid w:val="00EA1C8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EA1C87"/>
    <w:rPr>
      <w:rFonts w:ascii="Times New Roman" w:hAnsi="Times New Roman"/>
      <w:b/>
      <w:bCs/>
      <w:sz w:val="20"/>
      <w:u w:val="single"/>
      <w:bdr w:val="single" w:sz="4" w:space="0" w:color="auto"/>
    </w:rPr>
  </w:style>
  <w:style w:type="character" w:customStyle="1" w:styleId="highlightedsearchterm">
    <w:name w:val="highlightedsearchterm"/>
    <w:rsid w:val="00EA1C87"/>
  </w:style>
  <w:style w:type="character" w:customStyle="1" w:styleId="StyleUnderline1">
    <w:name w:val="Style Underline1"/>
    <w:basedOn w:val="DefaultParagraphFont"/>
    <w:rsid w:val="00EA1C87"/>
    <w:rPr>
      <w:rFonts w:ascii="Times New Roman" w:hAnsi="Times New Roman"/>
      <w:sz w:val="20"/>
      <w:u w:val="single"/>
    </w:rPr>
  </w:style>
  <w:style w:type="paragraph" w:customStyle="1" w:styleId="StyleStyle49pt10">
    <w:name w:val="Style Style4 + 9 pt10"/>
    <w:basedOn w:val="Style4"/>
    <w:link w:val="StyleStyle49pt10Char"/>
    <w:qFormat/>
    <w:rsid w:val="00EA1C87"/>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EA1C87"/>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EA1C87"/>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EA1C87"/>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EA1C87"/>
    <w:pPr>
      <w:ind w:left="288"/>
    </w:pPr>
    <w:rPr>
      <w:rFonts w:eastAsia="Times New Roman"/>
      <w:u w:val="single"/>
    </w:rPr>
  </w:style>
  <w:style w:type="character" w:customStyle="1" w:styleId="NormalUnderlineChar">
    <w:name w:val="Normal Underline Char"/>
    <w:link w:val="NormalUnderline"/>
    <w:rsid w:val="00EA1C87"/>
    <w:rPr>
      <w:rFonts w:ascii="Calibri" w:eastAsia="Times New Roman" w:hAnsi="Calibri"/>
      <w:sz w:val="22"/>
      <w:u w:val="single"/>
    </w:rPr>
  </w:style>
  <w:style w:type="character" w:customStyle="1" w:styleId="DontRead">
    <w:name w:val="Don't Read"/>
    <w:qFormat/>
    <w:rsid w:val="00EA1C87"/>
    <w:rPr>
      <w:rFonts w:ascii="Times New Roman" w:hAnsi="Times New Roman"/>
      <w:sz w:val="16"/>
    </w:rPr>
  </w:style>
  <w:style w:type="paragraph" w:customStyle="1" w:styleId="Underlinestyle">
    <w:name w:val="Underline style"/>
    <w:basedOn w:val="Normal"/>
    <w:qFormat/>
    <w:rsid w:val="00EA1C87"/>
    <w:rPr>
      <w:rFonts w:eastAsia="Times New Roman"/>
      <w:u w:val="single"/>
    </w:rPr>
  </w:style>
  <w:style w:type="character" w:customStyle="1" w:styleId="Style11ptUnderline3">
    <w:name w:val="Style 11 pt Underline3"/>
    <w:rsid w:val="00EA1C87"/>
    <w:rPr>
      <w:sz w:val="20"/>
      <w:u w:val="single"/>
    </w:rPr>
  </w:style>
  <w:style w:type="character" w:customStyle="1" w:styleId="27">
    <w:name w:val="27"/>
    <w:rsid w:val="00EA1C87"/>
    <w:rPr>
      <w:rFonts w:cs="Arial"/>
      <w:bCs/>
      <w:sz w:val="20"/>
      <w:u w:val="single"/>
      <w:lang w:val="en-US" w:eastAsia="en-US" w:bidi="ar-SA"/>
    </w:rPr>
  </w:style>
  <w:style w:type="character" w:customStyle="1" w:styleId="2">
    <w:name w:val="2"/>
    <w:rsid w:val="00EA1C87"/>
    <w:rPr>
      <w:rFonts w:cs="Arial"/>
      <w:bCs/>
      <w:sz w:val="20"/>
      <w:u w:val="single"/>
      <w:lang w:val="en-US" w:eastAsia="en-US" w:bidi="ar-SA"/>
    </w:rPr>
  </w:style>
  <w:style w:type="character" w:customStyle="1" w:styleId="Style9ptUnderline11">
    <w:name w:val="Style 9 pt Underline11"/>
    <w:basedOn w:val="DefaultParagraphFont"/>
    <w:rsid w:val="00EA1C87"/>
    <w:rPr>
      <w:sz w:val="20"/>
      <w:u w:val="single"/>
    </w:rPr>
  </w:style>
  <w:style w:type="character" w:customStyle="1" w:styleId="Style9ptBoldUnderline5">
    <w:name w:val="Style 9 pt Bold Underline5"/>
    <w:basedOn w:val="DefaultParagraphFont"/>
    <w:rsid w:val="00EA1C87"/>
    <w:rPr>
      <w:b/>
      <w:bCs/>
      <w:sz w:val="20"/>
      <w:u w:val="single"/>
    </w:rPr>
  </w:style>
  <w:style w:type="character" w:customStyle="1" w:styleId="CharChar114">
    <w:name w:val="Char Char114"/>
    <w:basedOn w:val="DefaultParagraphFont"/>
    <w:rsid w:val="00EA1C87"/>
    <w:rPr>
      <w:rFonts w:cs="Arial"/>
      <w:bCs/>
      <w:szCs w:val="26"/>
      <w:u w:val="single"/>
      <w:lang w:val="en-US" w:eastAsia="en-US" w:bidi="ar-SA"/>
    </w:rPr>
  </w:style>
  <w:style w:type="character" w:customStyle="1" w:styleId="CharChar113">
    <w:name w:val="Char Char113"/>
    <w:basedOn w:val="DefaultParagraphFont"/>
    <w:rsid w:val="00EA1C87"/>
    <w:rPr>
      <w:rFonts w:cs="Arial"/>
      <w:bCs/>
      <w:szCs w:val="26"/>
      <w:u w:val="single"/>
      <w:lang w:val="en-US" w:eastAsia="en-US" w:bidi="ar-SA"/>
    </w:rPr>
  </w:style>
  <w:style w:type="character" w:customStyle="1" w:styleId="CharChar112">
    <w:name w:val="Char Char112"/>
    <w:basedOn w:val="DefaultParagraphFont"/>
    <w:rsid w:val="00EA1C87"/>
    <w:rPr>
      <w:rFonts w:cs="Arial"/>
      <w:bCs/>
      <w:szCs w:val="26"/>
      <w:u w:val="single"/>
      <w:lang w:val="en-US" w:eastAsia="en-US" w:bidi="ar-SA"/>
    </w:rPr>
  </w:style>
  <w:style w:type="character" w:customStyle="1" w:styleId="ssl0">
    <w:name w:val="ss_l0"/>
    <w:basedOn w:val="DefaultParagraphFont"/>
    <w:rsid w:val="00EA1C87"/>
  </w:style>
  <w:style w:type="paragraph" w:customStyle="1" w:styleId="WW-Default1">
    <w:name w:val="WW-Default1"/>
    <w:basedOn w:val="Normal"/>
    <w:qFormat/>
    <w:rsid w:val="00EA1C87"/>
    <w:pPr>
      <w:suppressAutoHyphens/>
    </w:pPr>
    <w:rPr>
      <w:rFonts w:eastAsia="Times New Roman"/>
      <w:b/>
      <w:bCs/>
      <w:szCs w:val="20"/>
      <w:lang w:eastAsia="ar-SA"/>
    </w:rPr>
  </w:style>
  <w:style w:type="character" w:customStyle="1" w:styleId="zoomme">
    <w:name w:val="zoomme"/>
    <w:basedOn w:val="DefaultParagraphFont"/>
    <w:rsid w:val="00EA1C87"/>
  </w:style>
  <w:style w:type="character" w:customStyle="1" w:styleId="Date1">
    <w:name w:val="Date1"/>
    <w:basedOn w:val="DefaultParagraphFont"/>
    <w:rsid w:val="00EA1C87"/>
  </w:style>
  <w:style w:type="character" w:customStyle="1" w:styleId="classauthor">
    <w:name w:val="class=&quot;author&quot;"/>
    <w:basedOn w:val="DefaultParagraphFont"/>
    <w:rsid w:val="00EA1C87"/>
  </w:style>
  <w:style w:type="paragraph" w:customStyle="1" w:styleId="CardStyle0">
    <w:name w:val="Card Style"/>
    <w:basedOn w:val="Normal"/>
    <w:link w:val="CardStyleChar"/>
    <w:qFormat/>
    <w:rsid w:val="00EA1C87"/>
    <w:rPr>
      <w:rFonts w:eastAsia="Times New Roman"/>
    </w:rPr>
  </w:style>
  <w:style w:type="character" w:customStyle="1" w:styleId="texto1">
    <w:name w:val="texto1"/>
    <w:rsid w:val="00EA1C87"/>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A1C87"/>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A1C87"/>
    <w:rPr>
      <w:rFonts w:ascii="Calibri" w:eastAsia="Times New Roman" w:hAnsi="Calibri" w:cs="Arial"/>
      <w:b/>
      <w:szCs w:val="28"/>
    </w:rPr>
  </w:style>
  <w:style w:type="paragraph" w:customStyle="1" w:styleId="Style23">
    <w:name w:val="Style23"/>
    <w:basedOn w:val="Normal"/>
    <w:uiPriority w:val="99"/>
    <w:qFormat/>
    <w:rsid w:val="00EA1C87"/>
    <w:pPr>
      <w:widowControl w:val="0"/>
      <w:autoSpaceDE w:val="0"/>
      <w:autoSpaceDN w:val="0"/>
      <w:adjustRightInd w:val="0"/>
      <w:spacing w:line="209" w:lineRule="exact"/>
    </w:pPr>
    <w:rPr>
      <w:rFonts w:eastAsia="SimSun"/>
    </w:rPr>
  </w:style>
  <w:style w:type="character" w:customStyle="1" w:styleId="gray">
    <w:name w:val="gray"/>
    <w:basedOn w:val="DefaultParagraphFont"/>
    <w:rsid w:val="00EA1C87"/>
  </w:style>
  <w:style w:type="paragraph" w:customStyle="1" w:styleId="Tagtemplate">
    <w:name w:val="Tagtemplate"/>
    <w:basedOn w:val="Normal"/>
    <w:link w:val="TagtemplateChar"/>
    <w:autoRedefine/>
    <w:qFormat/>
    <w:rsid w:val="00EA1C87"/>
    <w:pPr>
      <w:keepNext/>
      <w:keepLines/>
    </w:pPr>
    <w:rPr>
      <w:rFonts w:eastAsia="Calibri"/>
      <w:b/>
    </w:rPr>
  </w:style>
  <w:style w:type="character" w:customStyle="1" w:styleId="TagtemplateChar">
    <w:name w:val="Tagtemplate Char"/>
    <w:basedOn w:val="DefaultParagraphFont"/>
    <w:link w:val="Tagtemplate"/>
    <w:rsid w:val="00EA1C87"/>
    <w:rPr>
      <w:rFonts w:ascii="Calibri" w:eastAsia="Calibri" w:hAnsi="Calibri"/>
      <w:b/>
      <w:sz w:val="22"/>
    </w:rPr>
  </w:style>
  <w:style w:type="character" w:customStyle="1" w:styleId="Styleunderline11ptBorderSinglesolidlineAuto05p">
    <w:name w:val="Style underline + 11 pt Border: : (Single solid line Auto  0.5 p..."/>
    <w:rsid w:val="00EA1C87"/>
    <w:rPr>
      <w:sz w:val="20"/>
      <w:u w:val="single"/>
      <w:bdr w:val="single" w:sz="4" w:space="0" w:color="auto"/>
    </w:rPr>
  </w:style>
  <w:style w:type="paragraph" w:customStyle="1" w:styleId="Citation-FirstLine">
    <w:name w:val="Citation - First Line"/>
    <w:basedOn w:val="Normal"/>
    <w:next w:val="Normal"/>
    <w:autoRedefine/>
    <w:qFormat/>
    <w:rsid w:val="00EA1C87"/>
    <w:pPr>
      <w:spacing w:line="240" w:lineRule="atLeast"/>
      <w:jc w:val="both"/>
    </w:pPr>
    <w:rPr>
      <w:rFonts w:ascii="Book Antiqua" w:eastAsia="Times New Roman" w:hAnsi="Book Antiqua"/>
    </w:rPr>
  </w:style>
  <w:style w:type="character" w:customStyle="1" w:styleId="CardText-Underlined">
    <w:name w:val="Card Text - Underlined"/>
    <w:rsid w:val="00EA1C87"/>
    <w:rPr>
      <w:b/>
      <w:sz w:val="20"/>
      <w:u w:val="single"/>
    </w:rPr>
  </w:style>
  <w:style w:type="paragraph" w:customStyle="1" w:styleId="Citation-Complete">
    <w:name w:val="Citation - Complete"/>
    <w:basedOn w:val="Normal"/>
    <w:next w:val="Normal"/>
    <w:link w:val="Citation-CompleteChar"/>
    <w:autoRedefine/>
    <w:qFormat/>
    <w:rsid w:val="00EA1C87"/>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EA1C87"/>
    <w:rPr>
      <w:rFonts w:ascii="Book Antiqua" w:eastAsia="Times New Roman" w:hAnsi="Book Antiqua"/>
      <w:sz w:val="22"/>
    </w:rPr>
  </w:style>
  <w:style w:type="character" w:customStyle="1" w:styleId="MicroTextChar">
    <w:name w:val="MicroText Char"/>
    <w:link w:val="MicroText"/>
    <w:rsid w:val="00EA1C87"/>
    <w:rPr>
      <w:rFonts w:ascii="Arial Narrow" w:hAnsi="Arial Narrow"/>
      <w:sz w:val="12"/>
    </w:rPr>
  </w:style>
  <w:style w:type="character" w:customStyle="1" w:styleId="Style11ptItalic">
    <w:name w:val="Style 11 pt Italic"/>
    <w:basedOn w:val="DefaultParagraphFont"/>
    <w:rsid w:val="00EA1C87"/>
    <w:rPr>
      <w:rFonts w:ascii="Times New Roman" w:hAnsi="Times New Roman"/>
      <w:i/>
      <w:iCs/>
      <w:sz w:val="20"/>
    </w:rPr>
  </w:style>
  <w:style w:type="character" w:customStyle="1" w:styleId="BoldandUnderlineChar">
    <w:name w:val="Bold and Underline Char"/>
    <w:basedOn w:val="DefaultParagraphFont"/>
    <w:link w:val="BoldandUnderline"/>
    <w:locked/>
    <w:rsid w:val="00EA1C87"/>
    <w:rPr>
      <w:b/>
      <w:u w:val="single"/>
    </w:rPr>
  </w:style>
  <w:style w:type="paragraph" w:customStyle="1" w:styleId="BoldandUnderline">
    <w:name w:val="Bold and Underline"/>
    <w:basedOn w:val="Normal"/>
    <w:link w:val="BoldandUnderlineChar"/>
    <w:qFormat/>
    <w:rsid w:val="00EA1C87"/>
    <w:rPr>
      <w:rFonts w:asciiTheme="minorHAnsi" w:hAnsiTheme="minorHAnsi"/>
      <w:b/>
      <w:sz w:val="24"/>
      <w:u w:val="single"/>
    </w:rPr>
  </w:style>
  <w:style w:type="character" w:customStyle="1" w:styleId="hdr">
    <w:name w:val="hdr"/>
    <w:basedOn w:val="DefaultParagraphFont"/>
    <w:rsid w:val="00EA1C87"/>
  </w:style>
  <w:style w:type="paragraph" w:customStyle="1" w:styleId="StyleStyle49ptBold3">
    <w:name w:val="Style Style4 + 9 pt Bold3"/>
    <w:basedOn w:val="Style4"/>
    <w:link w:val="StyleStyle49ptBold3Char"/>
    <w:qFormat/>
    <w:rsid w:val="00EA1C87"/>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EA1C87"/>
    <w:rPr>
      <w:rFonts w:ascii="Calibri" w:eastAsia="Times New Roman" w:hAnsi="Calibri" w:cs="Times New Roman"/>
      <w:b/>
      <w:bCs/>
      <w:u w:val="single"/>
      <w:lang w:val="x-none"/>
    </w:rPr>
  </w:style>
  <w:style w:type="character" w:customStyle="1" w:styleId="Style9ptUnderline6">
    <w:name w:val="Style 9 pt Underline6"/>
    <w:basedOn w:val="DefaultParagraphFont"/>
    <w:rsid w:val="00EA1C87"/>
    <w:rPr>
      <w:sz w:val="20"/>
      <w:u w:val="single"/>
    </w:rPr>
  </w:style>
  <w:style w:type="character" w:customStyle="1" w:styleId="ct-with-fmlt">
    <w:name w:val="ct-with-fmlt"/>
    <w:basedOn w:val="DefaultParagraphFont"/>
    <w:rsid w:val="00EA1C87"/>
  </w:style>
  <w:style w:type="paragraph" w:customStyle="1" w:styleId="StyleStyle49pt">
    <w:name w:val="Style Style4 + 9 pt"/>
    <w:basedOn w:val="Normal"/>
    <w:link w:val="StyleStyle49ptChar"/>
    <w:qFormat/>
    <w:rsid w:val="00EA1C87"/>
    <w:rPr>
      <w:rFonts w:eastAsia="Times New Roman"/>
      <w:u w:val="single"/>
    </w:rPr>
  </w:style>
  <w:style w:type="character" w:customStyle="1" w:styleId="StyleStyle49ptChar">
    <w:name w:val="Style Style4 + 9 pt Char"/>
    <w:basedOn w:val="DefaultParagraphFont"/>
    <w:link w:val="StyleStyle49pt"/>
    <w:rsid w:val="00EA1C87"/>
    <w:rPr>
      <w:rFonts w:ascii="Calibri" w:eastAsia="Times New Roman" w:hAnsi="Calibri"/>
      <w:sz w:val="22"/>
      <w:u w:val="single"/>
    </w:rPr>
  </w:style>
  <w:style w:type="paragraph" w:customStyle="1" w:styleId="StyleStyle49ptBold">
    <w:name w:val="Style Style4 + 9 pt Bold"/>
    <w:basedOn w:val="Normal"/>
    <w:link w:val="StyleStyle49ptBoldChar"/>
    <w:qFormat/>
    <w:rsid w:val="00EA1C87"/>
    <w:rPr>
      <w:rFonts w:eastAsia="Times New Roman"/>
      <w:b/>
      <w:bCs/>
      <w:u w:val="single"/>
    </w:rPr>
  </w:style>
  <w:style w:type="character" w:customStyle="1" w:styleId="StyleStyle49ptBoldChar">
    <w:name w:val="Style Style4 + 9 pt Bold Char"/>
    <w:basedOn w:val="DefaultParagraphFont"/>
    <w:link w:val="StyleStyle49ptBold"/>
    <w:rsid w:val="00EA1C87"/>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EA1C8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A1C87"/>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EA1C87"/>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EA1C87"/>
    <w:rPr>
      <w:rFonts w:ascii="Arial" w:eastAsia="Times New Roman" w:hAnsi="Arial" w:cs="Arial"/>
      <w:b/>
      <w:bCs/>
      <w:sz w:val="22"/>
      <w:u w:val="single"/>
    </w:rPr>
  </w:style>
  <w:style w:type="paragraph" w:customStyle="1" w:styleId="StyleUnderlined11pt">
    <w:name w:val="Style Underlined + 11 pt"/>
    <w:link w:val="StyleUnderlined11ptChar"/>
    <w:qFormat/>
    <w:rsid w:val="00EA1C87"/>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EA1C87"/>
    <w:rPr>
      <w:rFonts w:ascii="Arial" w:eastAsia="Times New Roman" w:hAnsi="Arial" w:cs="Arial"/>
      <w:sz w:val="22"/>
      <w:u w:val="single"/>
    </w:rPr>
  </w:style>
  <w:style w:type="character" w:customStyle="1" w:styleId="newscontent">
    <w:name w:val="newscontent"/>
    <w:rsid w:val="00EA1C87"/>
  </w:style>
  <w:style w:type="character" w:customStyle="1" w:styleId="StyleUnderlinePatternClearYellow">
    <w:name w:val="Style Underline Pattern: Clear (Yellow)"/>
    <w:basedOn w:val="DefaultParagraphFont"/>
    <w:rsid w:val="00EA1C87"/>
    <w:rPr>
      <w:u w:val="single"/>
      <w:shd w:val="clear" w:color="auto" w:fill="00FF00"/>
    </w:rPr>
  </w:style>
  <w:style w:type="paragraph" w:customStyle="1" w:styleId="StyleUnderlineChar11pt3">
    <w:name w:val="Style Underline Char + 11 pt3"/>
    <w:link w:val="StyleUnderlineChar11pt3Char"/>
    <w:qFormat/>
    <w:rsid w:val="00EA1C87"/>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EA1C87"/>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EA1C87"/>
    <w:rPr>
      <w:b w:val="0"/>
      <w:bCs/>
      <w:u w:val="single"/>
    </w:rPr>
  </w:style>
  <w:style w:type="paragraph" w:customStyle="1" w:styleId="Cite2">
    <w:name w:val="Cite 2"/>
    <w:basedOn w:val="Normal"/>
    <w:qFormat/>
    <w:rsid w:val="00EA1C87"/>
    <w:rPr>
      <w:rFonts w:eastAsia="MS Mincho"/>
      <w:b/>
      <w:u w:val="single"/>
    </w:rPr>
  </w:style>
  <w:style w:type="character" w:customStyle="1" w:styleId="StyleunderlineBold">
    <w:name w:val="Style underline + Bold"/>
    <w:basedOn w:val="underline"/>
    <w:rsid w:val="00EA1C87"/>
    <w:rPr>
      <w:rFonts w:ascii="Times New Roman" w:hAnsi="Times New Roman" w:cs="Times New Roman" w:hint="default"/>
      <w:b w:val="0"/>
      <w:bCs/>
      <w:sz w:val="20"/>
      <w:u w:val="single"/>
    </w:rPr>
  </w:style>
  <w:style w:type="paragraph" w:customStyle="1" w:styleId="cards0">
    <w:name w:val="cards"/>
    <w:basedOn w:val="Cites"/>
    <w:qFormat/>
    <w:rsid w:val="00EA1C87"/>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EA1C87"/>
    <w:rPr>
      <w:sz w:val="20"/>
      <w:u w:val="single"/>
    </w:rPr>
  </w:style>
  <w:style w:type="character" w:customStyle="1" w:styleId="slug-pub-date">
    <w:name w:val="slug-pub-date"/>
    <w:basedOn w:val="DefaultParagraphFont"/>
    <w:rsid w:val="00EA1C87"/>
  </w:style>
  <w:style w:type="character" w:customStyle="1" w:styleId="slug-vol">
    <w:name w:val="slug-vol"/>
    <w:basedOn w:val="DefaultParagraphFont"/>
    <w:rsid w:val="00EA1C87"/>
  </w:style>
  <w:style w:type="character" w:customStyle="1" w:styleId="slug-issue">
    <w:name w:val="slug-issue"/>
    <w:basedOn w:val="DefaultParagraphFont"/>
    <w:rsid w:val="00EA1C87"/>
  </w:style>
  <w:style w:type="character" w:customStyle="1" w:styleId="slug-pages">
    <w:name w:val="slug-pages"/>
    <w:basedOn w:val="DefaultParagraphFont"/>
    <w:rsid w:val="00EA1C8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A1C87"/>
    <w:rPr>
      <w:b/>
      <w:bCs/>
      <w:strike w:val="0"/>
      <w:dstrike w:val="0"/>
      <w:sz w:val="24"/>
      <w:u w:val="none"/>
      <w:effect w:val="none"/>
    </w:rPr>
  </w:style>
  <w:style w:type="character" w:customStyle="1" w:styleId="tagchar">
    <w:name w:val="tagchar"/>
    <w:basedOn w:val="DefaultParagraphFont"/>
    <w:rsid w:val="00EA1C87"/>
  </w:style>
  <w:style w:type="character" w:customStyle="1" w:styleId="pmterms11">
    <w:name w:val="pmterms11"/>
    <w:basedOn w:val="DefaultParagraphFont"/>
    <w:rsid w:val="00EA1C87"/>
    <w:rPr>
      <w:b/>
      <w:bCs/>
      <w:i w:val="0"/>
      <w:iCs w:val="0"/>
      <w:color w:val="000000"/>
    </w:rPr>
  </w:style>
  <w:style w:type="character" w:customStyle="1" w:styleId="StyleUnderlineChar9ptBold">
    <w:name w:val="Style Underline Char + 9 pt Bold"/>
    <w:basedOn w:val="DefaultParagraphFont"/>
    <w:rsid w:val="00EA1C87"/>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EA1C87"/>
    <w:rPr>
      <w:szCs w:val="24"/>
      <w:u w:val="single"/>
      <w:lang w:val="en-US" w:eastAsia="en-US" w:bidi="ar-SA"/>
    </w:rPr>
  </w:style>
  <w:style w:type="character" w:customStyle="1" w:styleId="BoldandUnderlineChar2Char1">
    <w:name w:val="Bold and Underline Char2 Char1"/>
    <w:basedOn w:val="DefaultParagraphFont"/>
    <w:rsid w:val="00EA1C8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A1C8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A1C87"/>
    <w:rPr>
      <w:szCs w:val="24"/>
      <w:u w:val="single"/>
      <w:lang w:val="en-US" w:eastAsia="en-US" w:bidi="ar-SA"/>
    </w:rPr>
  </w:style>
  <w:style w:type="paragraph" w:customStyle="1" w:styleId="Language">
    <w:name w:val="Language"/>
    <w:basedOn w:val="Normal"/>
    <w:link w:val="LanguageChar"/>
    <w:qFormat/>
    <w:rsid w:val="00EA1C87"/>
    <w:rPr>
      <w:rFonts w:eastAsia="Times New Roman"/>
      <w:strike/>
      <w:szCs w:val="20"/>
    </w:rPr>
  </w:style>
  <w:style w:type="character" w:customStyle="1" w:styleId="LanguageChar">
    <w:name w:val="Language Char"/>
    <w:basedOn w:val="DefaultParagraphFont"/>
    <w:link w:val="Language"/>
    <w:rsid w:val="00EA1C87"/>
    <w:rPr>
      <w:rFonts w:ascii="Calibri" w:eastAsia="Times New Roman" w:hAnsi="Calibri"/>
      <w:strike/>
      <w:sz w:val="22"/>
      <w:szCs w:val="20"/>
    </w:rPr>
  </w:style>
  <w:style w:type="paragraph" w:customStyle="1" w:styleId="UnderlineChar3">
    <w:name w:val="Underline Char3"/>
    <w:basedOn w:val="Normal"/>
    <w:link w:val="UnderlineChar3Char"/>
    <w:qFormat/>
    <w:rsid w:val="00EA1C87"/>
    <w:rPr>
      <w:rFonts w:eastAsia="Times New Roman"/>
      <w:u w:val="single"/>
    </w:rPr>
  </w:style>
  <w:style w:type="character" w:customStyle="1" w:styleId="UnderlineChar3Char">
    <w:name w:val="Underline Char3 Char"/>
    <w:basedOn w:val="DefaultParagraphFont"/>
    <w:link w:val="UnderlineChar3"/>
    <w:rsid w:val="00EA1C87"/>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EA1C87"/>
    <w:rPr>
      <w:rFonts w:eastAsia="Times New Roman"/>
      <w:b/>
      <w:u w:val="single"/>
    </w:rPr>
  </w:style>
  <w:style w:type="character" w:customStyle="1" w:styleId="BoldandUnderlineChar3CharChar">
    <w:name w:val="Bold and Underline Char3 Char Char"/>
    <w:basedOn w:val="DefaultParagraphFont"/>
    <w:link w:val="BoldandUnderlineChar3Char"/>
    <w:rsid w:val="00EA1C87"/>
    <w:rPr>
      <w:rFonts w:ascii="Calibri" w:eastAsia="Times New Roman" w:hAnsi="Calibri"/>
      <w:b/>
      <w:sz w:val="22"/>
      <w:u w:val="single"/>
    </w:rPr>
  </w:style>
  <w:style w:type="character" w:customStyle="1" w:styleId="UnderlineChar1">
    <w:name w:val="Underline Char1"/>
    <w:basedOn w:val="DefaultParagraphFont"/>
    <w:rsid w:val="00EA1C87"/>
    <w:rPr>
      <w:szCs w:val="24"/>
      <w:u w:val="single"/>
      <w:lang w:val="en-US" w:eastAsia="en-US" w:bidi="ar-SA"/>
    </w:rPr>
  </w:style>
  <w:style w:type="character" w:customStyle="1" w:styleId="BoldandUnderlineChar1Char2Char">
    <w:name w:val="Bold and Underline Char1 Char2 Char"/>
    <w:basedOn w:val="DefaultParagraphFont"/>
    <w:rsid w:val="00EA1C87"/>
    <w:rPr>
      <w:b/>
      <w:szCs w:val="24"/>
      <w:u w:val="single"/>
      <w:lang w:val="en-US" w:eastAsia="en-US" w:bidi="ar-SA"/>
    </w:rPr>
  </w:style>
  <w:style w:type="paragraph" w:customStyle="1" w:styleId="HotRoute">
    <w:name w:val="Hot Route"/>
    <w:basedOn w:val="Normal"/>
    <w:link w:val="HotRouteChar0"/>
    <w:qFormat/>
    <w:rsid w:val="00EA1C87"/>
    <w:pPr>
      <w:ind w:left="144"/>
    </w:pPr>
    <w:rPr>
      <w:rFonts w:eastAsia="Times New Roman"/>
    </w:rPr>
  </w:style>
  <w:style w:type="character" w:customStyle="1" w:styleId="Style12ptBoldUnderline1">
    <w:name w:val="Style 12 pt Bold Underline1"/>
    <w:basedOn w:val="DefaultParagraphFont"/>
    <w:rsid w:val="00EA1C87"/>
    <w:rPr>
      <w:b/>
      <w:bCs/>
      <w:sz w:val="24"/>
      <w:u w:val="single"/>
    </w:rPr>
  </w:style>
  <w:style w:type="character" w:customStyle="1" w:styleId="StyleEmphasisArial12ptBoldNotItalic">
    <w:name w:val="Style Emphasis + Arial 12 pt Bold Not Italic"/>
    <w:basedOn w:val="Emphasis"/>
    <w:rsid w:val="00EA1C87"/>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EA1C87"/>
    <w:rPr>
      <w:rFonts w:ascii="SimSun" w:eastAsia="SimSun" w:hAnsi="SimSun"/>
      <w:sz w:val="15"/>
      <w:lang w:eastAsia="zh-CN"/>
    </w:rPr>
  </w:style>
  <w:style w:type="paragraph" w:customStyle="1" w:styleId="UnreadText">
    <w:name w:val="Unread Text"/>
    <w:basedOn w:val="Normal"/>
    <w:next w:val="Normal"/>
    <w:link w:val="UnreadTextChar"/>
    <w:autoRedefine/>
    <w:qFormat/>
    <w:rsid w:val="00EA1C87"/>
    <w:pPr>
      <w:ind w:left="360"/>
    </w:pPr>
    <w:rPr>
      <w:rFonts w:ascii="SimSun" w:eastAsia="SimSun" w:hAnsi="SimSun"/>
      <w:sz w:val="15"/>
      <w:lang w:eastAsia="zh-CN"/>
    </w:rPr>
  </w:style>
  <w:style w:type="character" w:customStyle="1" w:styleId="smallChar">
    <w:name w:val="small Char"/>
    <w:rsid w:val="00EA1C87"/>
    <w:rPr>
      <w:rFonts w:ascii="Calibri" w:eastAsia="Calibri" w:hAnsi="Calibri" w:cs="Calibri"/>
      <w:sz w:val="16"/>
      <w:szCs w:val="20"/>
      <w:lang w:val="x-none" w:eastAsia="x-none"/>
    </w:rPr>
  </w:style>
  <w:style w:type="paragraph" w:customStyle="1" w:styleId="HotRoute0">
    <w:name w:val="Hot Route!"/>
    <w:basedOn w:val="Normal"/>
    <w:qFormat/>
    <w:rsid w:val="00EA1C87"/>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EA1C87"/>
    <w:rPr>
      <w:rFonts w:ascii="Times New Roman" w:hAnsi="Times New Roman" w:cs="Times New Roman"/>
      <w:sz w:val="16"/>
      <w:szCs w:val="16"/>
    </w:rPr>
  </w:style>
  <w:style w:type="character" w:customStyle="1" w:styleId="BodyText2Char1">
    <w:name w:val="Body Text 2 Char1"/>
    <w:basedOn w:val="DefaultParagraphFont"/>
    <w:semiHidden/>
    <w:rsid w:val="00EA1C87"/>
    <w:rPr>
      <w:rFonts w:ascii="Times New Roman" w:hAnsi="Times New Roman" w:cs="Times New Roman"/>
      <w:sz w:val="20"/>
    </w:rPr>
  </w:style>
  <w:style w:type="character" w:customStyle="1" w:styleId="Heading2Char1CharCharCharCharCharC">
    <w:name w:val="Heading 2 Char1 Char Char Char Char Char C"/>
    <w:rsid w:val="00EA1C87"/>
    <w:rPr>
      <w:rFonts w:cs="Arial"/>
      <w:b/>
      <w:bCs/>
      <w:iCs/>
      <w:sz w:val="24"/>
      <w:szCs w:val="28"/>
      <w:lang w:val="en-US" w:eastAsia="en-US" w:bidi="ar-SA"/>
    </w:rPr>
  </w:style>
  <w:style w:type="character" w:customStyle="1" w:styleId="underline1">
    <w:name w:val="underline1"/>
    <w:basedOn w:val="DefaultParagraphFont"/>
    <w:rsid w:val="00EA1C87"/>
    <w:rPr>
      <w:u w:val="single"/>
    </w:rPr>
  </w:style>
  <w:style w:type="character" w:customStyle="1" w:styleId="author">
    <w:name w:val="author"/>
    <w:basedOn w:val="DefaultParagraphFont"/>
    <w:rsid w:val="00EA1C87"/>
    <w:rPr>
      <w:rFonts w:ascii="Times New Roman" w:hAnsi="Times New Roman"/>
      <w:b/>
      <w:sz w:val="24"/>
    </w:rPr>
  </w:style>
  <w:style w:type="character" w:customStyle="1" w:styleId="FontStyle291">
    <w:name w:val="Font Style291"/>
    <w:basedOn w:val="DefaultParagraphFont"/>
    <w:uiPriority w:val="99"/>
    <w:rsid w:val="00EA1C8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A1C8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A1C87"/>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EA1C87"/>
    <w:rPr>
      <w:rFonts w:ascii="Calibri" w:eastAsia="Times New Roman" w:hAnsi="Calibri"/>
      <w:sz w:val="22"/>
    </w:rPr>
  </w:style>
  <w:style w:type="paragraph" w:customStyle="1" w:styleId="Cards1">
    <w:name w:val="Cards1"/>
    <w:basedOn w:val="Normal"/>
    <w:link w:val="Cards1Char"/>
    <w:qFormat/>
    <w:rsid w:val="00EA1C87"/>
    <w:pPr>
      <w:ind w:left="288"/>
    </w:pPr>
    <w:rPr>
      <w:rFonts w:eastAsia="Times New Roman"/>
      <w:u w:val="single"/>
    </w:rPr>
  </w:style>
  <w:style w:type="character" w:customStyle="1" w:styleId="Cards1Char">
    <w:name w:val="Cards1 Char"/>
    <w:basedOn w:val="DefaultParagraphFont"/>
    <w:link w:val="Cards1"/>
    <w:rsid w:val="00EA1C87"/>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EA1C87"/>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EA1C87"/>
    <w:rPr>
      <w:rFonts w:ascii="Arial" w:eastAsia="Calibri" w:hAnsi="Arial" w:cs="Arial"/>
      <w:sz w:val="22"/>
      <w:szCs w:val="22"/>
      <w:u w:val="single"/>
    </w:rPr>
  </w:style>
  <w:style w:type="character" w:customStyle="1" w:styleId="EmphasizeThis">
    <w:name w:val="EmphasizeThis"/>
    <w:rsid w:val="00EA1C87"/>
    <w:rPr>
      <w:rFonts w:ascii="Georgia" w:hAnsi="Georgia"/>
      <w:b/>
      <w:iCs/>
      <w:sz w:val="24"/>
      <w:u w:val="thick"/>
    </w:rPr>
  </w:style>
  <w:style w:type="paragraph" w:customStyle="1" w:styleId="Stylecard8pt">
    <w:name w:val="Style card + 8 pt"/>
    <w:basedOn w:val="card"/>
    <w:link w:val="Stylecard8ptChar"/>
    <w:qFormat/>
    <w:rsid w:val="00EA1C87"/>
    <w:rPr>
      <w:rFonts w:ascii="Georgia" w:hAnsi="Georgia"/>
      <w:bCs/>
      <w:color w:val="000000"/>
      <w:lang w:eastAsia="ar-SA"/>
    </w:rPr>
  </w:style>
  <w:style w:type="character" w:customStyle="1" w:styleId="Stylecard8ptChar">
    <w:name w:val="Style card + 8 pt Char"/>
    <w:basedOn w:val="cardChar"/>
    <w:link w:val="Stylecard8pt"/>
    <w:rsid w:val="00EA1C87"/>
    <w:rPr>
      <w:rFonts w:ascii="Georgia" w:hAnsi="Georgia"/>
      <w:bCs/>
      <w:color w:val="000000"/>
      <w:sz w:val="16"/>
      <w:lang w:eastAsia="ar-SA"/>
    </w:rPr>
  </w:style>
  <w:style w:type="character" w:customStyle="1" w:styleId="bhl">
    <w:name w:val="bhl"/>
    <w:basedOn w:val="DefaultParagraphFont"/>
    <w:rsid w:val="00EA1C87"/>
  </w:style>
  <w:style w:type="paragraph" w:customStyle="1" w:styleId="TagGA11">
    <w:name w:val="Tag GA 11"/>
    <w:basedOn w:val="TOC1"/>
    <w:qFormat/>
    <w:rsid w:val="00EA1C87"/>
    <w:pPr>
      <w:spacing w:before="0" w:after="160"/>
    </w:pPr>
    <w:rPr>
      <w:rFonts w:ascii="Georgia" w:eastAsia="Calibri" w:hAnsi="Georgia"/>
      <w:u w:val="none"/>
      <w:lang w:bidi="ar-SA"/>
    </w:rPr>
  </w:style>
  <w:style w:type="paragraph" w:customStyle="1" w:styleId="CiteCard">
    <w:name w:val="Cite/Card"/>
    <w:basedOn w:val="TOC2"/>
    <w:qFormat/>
    <w:rsid w:val="00EA1C87"/>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EA1C87"/>
    <w:rPr>
      <w:rFonts w:ascii="Georgia" w:eastAsia="Times New Roman" w:hAnsi="Georgia" w:hint="default"/>
      <w:sz w:val="22"/>
      <w:u w:val="single"/>
      <w:lang w:eastAsia="zh-CN"/>
    </w:rPr>
  </w:style>
  <w:style w:type="character" w:customStyle="1" w:styleId="addmd">
    <w:name w:val="addmd"/>
    <w:basedOn w:val="DefaultParagraphFont"/>
    <w:rsid w:val="00EA1C87"/>
  </w:style>
  <w:style w:type="character" w:customStyle="1" w:styleId="UnderlinedTextCharChar">
    <w:name w:val="Underlined Text Char Char"/>
    <w:basedOn w:val="DefaultParagraphFont"/>
    <w:rsid w:val="00EA1C87"/>
    <w:rPr>
      <w:rFonts w:cs="Arial"/>
      <w:bCs/>
      <w:noProof w:val="0"/>
      <w:szCs w:val="26"/>
      <w:u w:val="single"/>
      <w:lang w:val="en-US" w:eastAsia="en-US" w:bidi="ar-SA"/>
    </w:rPr>
  </w:style>
  <w:style w:type="character" w:customStyle="1" w:styleId="CardText1Char">
    <w:name w:val="Card Text 1 Char"/>
    <w:rsid w:val="00EA1C87"/>
    <w:rPr>
      <w:rFonts w:ascii="Georgia" w:hAnsi="Georgia"/>
      <w:color w:val="000000"/>
      <w:sz w:val="22"/>
      <w:szCs w:val="22"/>
      <w:u w:val="single"/>
    </w:rPr>
  </w:style>
  <w:style w:type="character" w:customStyle="1" w:styleId="BoldUnderlining">
    <w:name w:val="Bold Underlining"/>
    <w:rsid w:val="00EA1C87"/>
    <w:rPr>
      <w:u w:val="single"/>
    </w:rPr>
  </w:style>
  <w:style w:type="character" w:customStyle="1" w:styleId="Intemphasis">
    <w:name w:val="Intemphasis"/>
    <w:uiPriority w:val="1"/>
    <w:qFormat/>
    <w:rsid w:val="00EA1C87"/>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EA1C87"/>
    <w:pPr>
      <w:ind w:left="288" w:right="288"/>
    </w:pPr>
    <w:rPr>
      <w:szCs w:val="16"/>
    </w:rPr>
  </w:style>
  <w:style w:type="character" w:customStyle="1" w:styleId="cardtextChar3">
    <w:name w:val="cardtext Char"/>
    <w:basedOn w:val="DefaultParagraphFont"/>
    <w:link w:val="cardtext2"/>
    <w:rsid w:val="00EA1C87"/>
    <w:rPr>
      <w:rFonts w:ascii="Calibri" w:hAnsi="Calibri"/>
      <w:sz w:val="22"/>
      <w:szCs w:val="16"/>
    </w:rPr>
  </w:style>
  <w:style w:type="character" w:customStyle="1" w:styleId="BoldUnderlineChar10">
    <w:name w:val="BoldUnderline Char1"/>
    <w:rsid w:val="00EA1C8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EA1C87"/>
    <w:pPr>
      <w:spacing w:after="200"/>
      <w:contextualSpacing/>
    </w:pPr>
    <w:rPr>
      <w:rFonts w:eastAsia="Calibri"/>
      <w:u w:val="single"/>
    </w:rPr>
  </w:style>
  <w:style w:type="character" w:customStyle="1" w:styleId="UnderlinedCardTextChar">
    <w:name w:val="Underlined Card Text Char"/>
    <w:link w:val="UnderlinedCardText"/>
    <w:rsid w:val="00EA1C87"/>
    <w:rPr>
      <w:rFonts w:ascii="Calibri" w:eastAsia="Calibri" w:hAnsi="Calibri"/>
      <w:sz w:val="22"/>
      <w:u w:val="single"/>
    </w:rPr>
  </w:style>
  <w:style w:type="character" w:customStyle="1" w:styleId="Hyperlink6">
    <w:name w:val="Hyperlink6"/>
    <w:basedOn w:val="DefaultParagraphFont"/>
    <w:rsid w:val="00EA1C87"/>
    <w:rPr>
      <w:color w:val="3300CC"/>
      <w:u w:val="single"/>
    </w:rPr>
  </w:style>
  <w:style w:type="paragraph" w:customStyle="1" w:styleId="Tag12">
    <w:name w:val="Tag12"/>
    <w:basedOn w:val="Normal"/>
    <w:qFormat/>
    <w:rsid w:val="00EA1C87"/>
    <w:pPr>
      <w:contextualSpacing/>
    </w:pPr>
    <w:rPr>
      <w:rFonts w:eastAsia="Cambria"/>
      <w:b/>
    </w:rPr>
  </w:style>
  <w:style w:type="character" w:customStyle="1" w:styleId="citation0">
    <w:name w:val="citation"/>
    <w:basedOn w:val="DefaultParagraphFont"/>
    <w:rsid w:val="00EA1C87"/>
  </w:style>
  <w:style w:type="paragraph" w:customStyle="1" w:styleId="UnderlineText">
    <w:name w:val="Underline Text"/>
    <w:basedOn w:val="Normal"/>
    <w:link w:val="UnderlineTextChar"/>
    <w:qFormat/>
    <w:rsid w:val="00EA1C87"/>
    <w:pPr>
      <w:ind w:left="288"/>
    </w:pPr>
    <w:rPr>
      <w:rFonts w:eastAsia="Times New Roman"/>
      <w:u w:val="single"/>
    </w:rPr>
  </w:style>
  <w:style w:type="character" w:customStyle="1" w:styleId="UnderlineTextChar">
    <w:name w:val="Underline Text Char"/>
    <w:basedOn w:val="DefaultParagraphFont"/>
    <w:link w:val="UnderlineText"/>
    <w:rsid w:val="00EA1C87"/>
    <w:rPr>
      <w:rFonts w:ascii="Calibri" w:eastAsia="Times New Roman" w:hAnsi="Calibri"/>
      <w:sz w:val="22"/>
      <w:u w:val="single"/>
    </w:rPr>
  </w:style>
  <w:style w:type="character" w:customStyle="1" w:styleId="il">
    <w:name w:val="il"/>
    <w:basedOn w:val="DefaultParagraphFont"/>
    <w:rsid w:val="00EA1C87"/>
  </w:style>
  <w:style w:type="character" w:customStyle="1" w:styleId="commentstext">
    <w:name w:val="comments_text"/>
    <w:uiPriority w:val="99"/>
    <w:rsid w:val="00EA1C87"/>
    <w:rPr>
      <w:rFonts w:cs="Times New Roman"/>
    </w:rPr>
  </w:style>
  <w:style w:type="paragraph" w:customStyle="1" w:styleId="Heading42">
    <w:name w:val="Heading 42"/>
    <w:basedOn w:val="Normal"/>
    <w:qFormat/>
    <w:rsid w:val="00EA1C87"/>
    <w:rPr>
      <w:rFonts w:eastAsia="Times New Roman"/>
    </w:rPr>
  </w:style>
  <w:style w:type="paragraph" w:customStyle="1" w:styleId="DebateNormal">
    <w:name w:val="DebateNormal"/>
    <w:basedOn w:val="Normal"/>
    <w:link w:val="DebateNormalChar"/>
    <w:qFormat/>
    <w:rsid w:val="00EA1C87"/>
    <w:pPr>
      <w:spacing w:line="276" w:lineRule="auto"/>
    </w:pPr>
    <w:rPr>
      <w:rFonts w:eastAsia="Calibri"/>
      <w:szCs w:val="20"/>
    </w:rPr>
  </w:style>
  <w:style w:type="character" w:customStyle="1" w:styleId="DebateNormalChar">
    <w:name w:val="DebateNormal Char"/>
    <w:basedOn w:val="DefaultParagraphFont"/>
    <w:link w:val="DebateNormal"/>
    <w:rsid w:val="00EA1C87"/>
    <w:rPr>
      <w:rFonts w:ascii="Calibri" w:eastAsia="Calibri" w:hAnsi="Calibri"/>
      <w:sz w:val="22"/>
      <w:szCs w:val="20"/>
    </w:rPr>
  </w:style>
  <w:style w:type="paragraph" w:customStyle="1" w:styleId="DebateEmphasis">
    <w:name w:val="DebateEmphasis"/>
    <w:basedOn w:val="Normal"/>
    <w:link w:val="DebateEmphasisChar"/>
    <w:qFormat/>
    <w:rsid w:val="00EA1C8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A1C87"/>
    <w:rPr>
      <w:rFonts w:ascii="Calibri" w:eastAsia="Calibri" w:hAnsi="Calibri"/>
      <w:b/>
      <w:sz w:val="22"/>
      <w:szCs w:val="20"/>
      <w:u w:val="single"/>
    </w:rPr>
  </w:style>
  <w:style w:type="paragraph" w:customStyle="1" w:styleId="NormalCite">
    <w:name w:val="NormalCite"/>
    <w:link w:val="NormalCiteChar"/>
    <w:qFormat/>
    <w:rsid w:val="00EA1C87"/>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EA1C87"/>
    <w:rPr>
      <w:rFonts w:ascii="Times New Roman" w:eastAsiaTheme="minorHAnsi" w:hAnsi="Times New Roman" w:cs="Times New Roman"/>
      <w:sz w:val="18"/>
      <w:szCs w:val="22"/>
    </w:rPr>
  </w:style>
  <w:style w:type="character" w:customStyle="1" w:styleId="articletext">
    <w:name w:val="articletext"/>
    <w:basedOn w:val="DefaultParagraphFont"/>
    <w:rsid w:val="00EA1C87"/>
  </w:style>
  <w:style w:type="character" w:customStyle="1" w:styleId="grey10">
    <w:name w:val="grey10"/>
    <w:basedOn w:val="DefaultParagraphFont"/>
    <w:rsid w:val="00EA1C87"/>
  </w:style>
  <w:style w:type="character" w:customStyle="1" w:styleId="navy13bd">
    <w:name w:val="navy13bd"/>
    <w:basedOn w:val="DefaultParagraphFont"/>
    <w:rsid w:val="00EA1C87"/>
  </w:style>
  <w:style w:type="character" w:customStyle="1" w:styleId="Style9ptUnderline2">
    <w:name w:val="Style 9 pt Underline2"/>
    <w:basedOn w:val="DefaultParagraphFont"/>
    <w:rsid w:val="00EA1C87"/>
    <w:rPr>
      <w:sz w:val="20"/>
      <w:u w:val="single"/>
    </w:rPr>
  </w:style>
  <w:style w:type="character" w:customStyle="1" w:styleId="Style9ptBoldUnderline1">
    <w:name w:val="Style 9 pt Bold Underline1"/>
    <w:basedOn w:val="DefaultParagraphFont"/>
    <w:rsid w:val="00EA1C87"/>
    <w:rPr>
      <w:b/>
      <w:bCs/>
      <w:sz w:val="20"/>
      <w:u w:val="single"/>
    </w:rPr>
  </w:style>
  <w:style w:type="character" w:customStyle="1" w:styleId="TagsCharChar">
    <w:name w:val="Tags Char Char"/>
    <w:basedOn w:val="DefaultParagraphFont"/>
    <w:rsid w:val="00EA1C87"/>
    <w:rPr>
      <w:rFonts w:eastAsia="SimSun"/>
      <w:b/>
      <w:sz w:val="24"/>
      <w:lang w:val="en-US" w:eastAsia="zh-CN" w:bidi="ar-SA"/>
    </w:rPr>
  </w:style>
  <w:style w:type="paragraph" w:customStyle="1" w:styleId="cardCharCharCharChar">
    <w:name w:val="card Char Char Char Char"/>
    <w:basedOn w:val="Normal"/>
    <w:qFormat/>
    <w:rsid w:val="00EA1C87"/>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EA1C87"/>
    <w:rPr>
      <w:rFonts w:eastAsia="Times New Roman"/>
      <w:u w:val="single"/>
    </w:rPr>
  </w:style>
  <w:style w:type="character" w:customStyle="1" w:styleId="CARDChar0">
    <w:name w:val="CARD Char"/>
    <w:basedOn w:val="DefaultParagraphFont"/>
    <w:link w:val="CARD0"/>
    <w:rsid w:val="00EA1C87"/>
    <w:rPr>
      <w:rFonts w:ascii="Calibri" w:eastAsia="Times New Roman" w:hAnsi="Calibri"/>
      <w:sz w:val="22"/>
      <w:u w:val="single"/>
    </w:rPr>
  </w:style>
  <w:style w:type="paragraph" w:customStyle="1" w:styleId="Normal2">
    <w:name w:val="Normal2"/>
    <w:basedOn w:val="Normal"/>
    <w:qFormat/>
    <w:rsid w:val="00EA1C87"/>
    <w:rPr>
      <w:rFonts w:eastAsia="Times New Roman"/>
    </w:rPr>
  </w:style>
  <w:style w:type="character" w:customStyle="1" w:styleId="Style11ptThickunderline">
    <w:name w:val="Style 11 pt Thick underline"/>
    <w:rsid w:val="00EA1C87"/>
    <w:rPr>
      <w:rFonts w:ascii="Times New Roman" w:hAnsi="Times New Roman"/>
      <w:sz w:val="20"/>
      <w:u w:val="single"/>
    </w:rPr>
  </w:style>
  <w:style w:type="character" w:customStyle="1" w:styleId="Style11ptBoldThickunderline">
    <w:name w:val="Style 11 pt Bold Thick underline"/>
    <w:rsid w:val="00EA1C87"/>
    <w:rPr>
      <w:rFonts w:ascii="Times New Roman" w:hAnsi="Times New Roman"/>
      <w:b/>
      <w:bCs/>
      <w:sz w:val="20"/>
      <w:u w:val="single"/>
    </w:rPr>
  </w:style>
  <w:style w:type="paragraph" w:customStyle="1" w:styleId="UnderlineBoldIndent">
    <w:name w:val="Underline + Bold Indent"/>
    <w:basedOn w:val="Normal"/>
    <w:link w:val="UnderlineBoldIndentCharChar"/>
    <w:qFormat/>
    <w:rsid w:val="00EA1C8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A1C87"/>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EA1C87"/>
    <w:rPr>
      <w:u w:val="single"/>
    </w:rPr>
  </w:style>
  <w:style w:type="character" w:customStyle="1" w:styleId="StyleUnderlineBoldIndent11ptChar">
    <w:name w:val="Style Underline + Bold Indent + 11 pt Char"/>
    <w:link w:val="StyleUnderlineBoldIndent11pt"/>
    <w:rsid w:val="00EA1C87"/>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EA1C87"/>
    <w:rPr>
      <w:b/>
      <w:bCs/>
      <w:u w:val="single"/>
    </w:rPr>
  </w:style>
  <w:style w:type="character" w:customStyle="1" w:styleId="StyleUnderlineBoldIndent11ptBoldChar">
    <w:name w:val="Style Underline + Bold Indent + 11 pt Bold Char"/>
    <w:link w:val="StyleUnderlineBoldIndent11ptBold"/>
    <w:rsid w:val="00EA1C87"/>
    <w:rPr>
      <w:rFonts w:ascii="Calibri" w:eastAsia="Times New Roman" w:hAnsi="Calibri"/>
      <w:b/>
      <w:bCs/>
      <w:sz w:val="22"/>
      <w:szCs w:val="20"/>
      <w:u w:val="single"/>
    </w:rPr>
  </w:style>
  <w:style w:type="paragraph" w:customStyle="1" w:styleId="Normal20pt">
    <w:name w:val="Normal  + 20 pt"/>
    <w:basedOn w:val="Normal"/>
    <w:uiPriority w:val="6"/>
    <w:qFormat/>
    <w:rsid w:val="00EA1C87"/>
    <w:rPr>
      <w:bCs/>
      <w:u w:val="single"/>
    </w:rPr>
  </w:style>
  <w:style w:type="paragraph" w:customStyle="1" w:styleId="author-name">
    <w:name w:val="author-name"/>
    <w:basedOn w:val="Normal"/>
    <w:qFormat/>
    <w:rsid w:val="00EA1C87"/>
    <w:pPr>
      <w:spacing w:before="100" w:beforeAutospacing="1" w:after="100" w:afterAutospacing="1"/>
    </w:pPr>
    <w:rPr>
      <w:rFonts w:eastAsia="Times New Roman"/>
    </w:rPr>
  </w:style>
  <w:style w:type="paragraph" w:customStyle="1" w:styleId="author-credentials">
    <w:name w:val="author-credentials"/>
    <w:basedOn w:val="Normal"/>
    <w:qFormat/>
    <w:rsid w:val="00EA1C87"/>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EA1C87"/>
    <w:rPr>
      <w:rFonts w:ascii="Consolas" w:hAnsi="Consolas" w:cs="Consolas"/>
      <w:sz w:val="20"/>
      <w:szCs w:val="20"/>
    </w:rPr>
  </w:style>
  <w:style w:type="character" w:customStyle="1" w:styleId="headline">
    <w:name w:val="headline"/>
    <w:basedOn w:val="DefaultParagraphFont"/>
    <w:rsid w:val="00EA1C87"/>
  </w:style>
  <w:style w:type="character" w:customStyle="1" w:styleId="yshortcuts">
    <w:name w:val="yshortcuts"/>
    <w:basedOn w:val="DefaultParagraphFont"/>
    <w:rsid w:val="00EA1C87"/>
  </w:style>
  <w:style w:type="character" w:customStyle="1" w:styleId="HotRouteChar0">
    <w:name w:val="Hot Route Char"/>
    <w:link w:val="HotRoute"/>
    <w:rsid w:val="00EA1C87"/>
    <w:rPr>
      <w:rFonts w:ascii="Calibri" w:eastAsia="Times New Roman" w:hAnsi="Calibri"/>
      <w:sz w:val="22"/>
    </w:rPr>
  </w:style>
  <w:style w:type="paragraph" w:styleId="PlainText">
    <w:name w:val="Plain Text"/>
    <w:basedOn w:val="Normal"/>
    <w:link w:val="PlainTextChar"/>
    <w:rsid w:val="00EA1C87"/>
    <w:rPr>
      <w:rFonts w:ascii="Courier New" w:eastAsia="Times New Roman" w:hAnsi="Courier New" w:cs="Courier New"/>
      <w:szCs w:val="20"/>
    </w:rPr>
  </w:style>
  <w:style w:type="character" w:customStyle="1" w:styleId="PlainTextChar">
    <w:name w:val="Plain Text Char"/>
    <w:basedOn w:val="DefaultParagraphFont"/>
    <w:link w:val="PlainText"/>
    <w:rsid w:val="00EA1C87"/>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EA1C87"/>
    <w:rPr>
      <w:sz w:val="12"/>
    </w:rPr>
  </w:style>
  <w:style w:type="character" w:customStyle="1" w:styleId="MicrotextChar0">
    <w:name w:val="Microtext Char"/>
    <w:link w:val="Microtext0"/>
    <w:rsid w:val="00EA1C87"/>
    <w:rPr>
      <w:rFonts w:ascii="Calibri" w:hAnsi="Calibri"/>
      <w:sz w:val="12"/>
    </w:rPr>
  </w:style>
  <w:style w:type="paragraph" w:customStyle="1" w:styleId="Style6">
    <w:name w:val="Style6"/>
    <w:basedOn w:val="Normal"/>
    <w:link w:val="Style6Char"/>
    <w:autoRedefine/>
    <w:qFormat/>
    <w:rsid w:val="00EA1C87"/>
    <w:rPr>
      <w:b/>
    </w:rPr>
  </w:style>
  <w:style w:type="character" w:customStyle="1" w:styleId="Style6Char">
    <w:name w:val="Style6 Char"/>
    <w:basedOn w:val="DefaultParagraphFont"/>
    <w:link w:val="Style6"/>
    <w:rsid w:val="00EA1C87"/>
    <w:rPr>
      <w:rFonts w:ascii="Calibri" w:hAnsi="Calibri"/>
      <w:b/>
      <w:sz w:val="22"/>
    </w:rPr>
  </w:style>
  <w:style w:type="paragraph" w:customStyle="1" w:styleId="Style11">
    <w:name w:val="Style11"/>
    <w:basedOn w:val="Normal"/>
    <w:link w:val="Style11Char"/>
    <w:qFormat/>
    <w:rsid w:val="00EA1C87"/>
    <w:rPr>
      <w:rFonts w:eastAsia="Times New Roman"/>
      <w:b/>
      <w:szCs w:val="20"/>
      <w:u w:val="thick"/>
    </w:rPr>
  </w:style>
  <w:style w:type="paragraph" w:customStyle="1" w:styleId="Style12">
    <w:name w:val="Style12"/>
    <w:basedOn w:val="Normal"/>
    <w:link w:val="Style12Char"/>
    <w:qFormat/>
    <w:rsid w:val="00EA1C87"/>
    <w:rPr>
      <w:rFonts w:eastAsia="Times New Roman"/>
      <w:b/>
      <w:u w:val="thick"/>
    </w:rPr>
  </w:style>
  <w:style w:type="character" w:customStyle="1" w:styleId="Style11Char">
    <w:name w:val="Style11 Char"/>
    <w:basedOn w:val="DefaultParagraphFont"/>
    <w:link w:val="Style11"/>
    <w:rsid w:val="00EA1C87"/>
    <w:rPr>
      <w:rFonts w:ascii="Calibri" w:eastAsia="Times New Roman" w:hAnsi="Calibri"/>
      <w:b/>
      <w:sz w:val="22"/>
      <w:szCs w:val="20"/>
      <w:u w:val="thick"/>
    </w:rPr>
  </w:style>
  <w:style w:type="character" w:customStyle="1" w:styleId="Style12Char">
    <w:name w:val="Style12 Char"/>
    <w:basedOn w:val="DefaultParagraphFont"/>
    <w:link w:val="Style12"/>
    <w:rsid w:val="00EA1C87"/>
    <w:rPr>
      <w:rFonts w:ascii="Calibri" w:eastAsia="Times New Roman" w:hAnsi="Calibri"/>
      <w:b/>
      <w:sz w:val="22"/>
      <w:u w:val="thick"/>
    </w:rPr>
  </w:style>
  <w:style w:type="character" w:customStyle="1" w:styleId="caps-label">
    <w:name w:val="caps-label"/>
    <w:basedOn w:val="DefaultParagraphFont"/>
    <w:rsid w:val="00EA1C87"/>
  </w:style>
  <w:style w:type="character" w:customStyle="1" w:styleId="wikiexternallink">
    <w:name w:val="wikiexternallink"/>
    <w:basedOn w:val="DefaultParagraphFont"/>
    <w:rsid w:val="00EA1C87"/>
  </w:style>
  <w:style w:type="character" w:customStyle="1" w:styleId="StyleStyleBoldUnderlineIntenseEmphasisUnderlineapple-style-s">
    <w:name w:val="Style Style Bold UnderlineIntense EmphasisUnderlineapple-style-s..."/>
    <w:basedOn w:val="DefaultParagraphFont"/>
    <w:rsid w:val="00EA1C87"/>
    <w:rPr>
      <w:b w:val="0"/>
      <w:bCs w:val="0"/>
      <w:sz w:val="22"/>
      <w:u w:val="single"/>
      <w:bdr w:val="none" w:sz="0" w:space="0" w:color="auto"/>
    </w:rPr>
  </w:style>
  <w:style w:type="paragraph" w:customStyle="1" w:styleId="blocktitle0">
    <w:name w:val="block title"/>
    <w:basedOn w:val="Normal"/>
    <w:link w:val="blocktitleChar0"/>
    <w:autoRedefine/>
    <w:qFormat/>
    <w:rsid w:val="00EA1C87"/>
    <w:pPr>
      <w:spacing w:after="240"/>
      <w:jc w:val="center"/>
      <w:outlineLvl w:val="0"/>
    </w:pPr>
    <w:rPr>
      <w:rFonts w:eastAsia="Calibri"/>
      <w:b/>
      <w:caps/>
      <w:sz w:val="28"/>
      <w:szCs w:val="28"/>
      <w:lang w:val="es-ES"/>
    </w:rPr>
  </w:style>
  <w:style w:type="character" w:customStyle="1" w:styleId="UnderlineCard">
    <w:name w:val="Underline Card"/>
    <w:uiPriority w:val="6"/>
    <w:qFormat/>
    <w:rsid w:val="00EA1C87"/>
    <w:rPr>
      <w:rFonts w:ascii="Arial" w:hAnsi="Arial"/>
      <w:b w:val="0"/>
      <w:bCs/>
      <w:sz w:val="20"/>
      <w:u w:val="single"/>
    </w:rPr>
  </w:style>
  <w:style w:type="character" w:customStyle="1" w:styleId="story-author">
    <w:name w:val="story-author"/>
    <w:basedOn w:val="DefaultParagraphFont"/>
    <w:rsid w:val="00EA1C87"/>
  </w:style>
  <w:style w:type="paragraph" w:customStyle="1" w:styleId="type">
    <w:name w:val="type"/>
    <w:basedOn w:val="Normal"/>
    <w:qFormat/>
    <w:rsid w:val="00EA1C87"/>
    <w:pPr>
      <w:spacing w:before="100" w:beforeAutospacing="1" w:after="100" w:afterAutospacing="1"/>
    </w:pPr>
    <w:rPr>
      <w:rFonts w:eastAsia="Times New Roman"/>
    </w:rPr>
  </w:style>
  <w:style w:type="character" w:customStyle="1" w:styleId="institution">
    <w:name w:val="institution"/>
    <w:basedOn w:val="DefaultParagraphFont"/>
    <w:rsid w:val="00EA1C87"/>
  </w:style>
  <w:style w:type="character" w:customStyle="1" w:styleId="abodyblack3">
    <w:name w:val="abodyblack3"/>
    <w:basedOn w:val="DefaultParagraphFont"/>
    <w:rsid w:val="00EA1C87"/>
  </w:style>
  <w:style w:type="paragraph" w:customStyle="1" w:styleId="UnderlineChar2CharChar">
    <w:name w:val="Underline Char2 Char Char"/>
    <w:basedOn w:val="Normal"/>
    <w:link w:val="UnderlineChar2CharCharChar"/>
    <w:qFormat/>
    <w:rsid w:val="00EA1C87"/>
    <w:rPr>
      <w:rFonts w:eastAsia="MS Mincho"/>
      <w:szCs w:val="20"/>
      <w:u w:val="single"/>
    </w:rPr>
  </w:style>
  <w:style w:type="character" w:customStyle="1" w:styleId="UnderlineChar2CharCharChar">
    <w:name w:val="Underline Char2 Char Char Char"/>
    <w:link w:val="UnderlineChar2CharChar"/>
    <w:rsid w:val="00EA1C87"/>
    <w:rPr>
      <w:rFonts w:ascii="Calibri" w:eastAsia="MS Mincho" w:hAnsi="Calibri"/>
      <w:sz w:val="22"/>
      <w:szCs w:val="20"/>
      <w:u w:val="single"/>
    </w:rPr>
  </w:style>
  <w:style w:type="character" w:customStyle="1" w:styleId="CharacterStyle1">
    <w:name w:val="Character Style 1"/>
    <w:rsid w:val="00EA1C87"/>
    <w:rPr>
      <w:sz w:val="20"/>
      <w:szCs w:val="20"/>
    </w:rPr>
  </w:style>
  <w:style w:type="character" w:customStyle="1" w:styleId="FontStyle177">
    <w:name w:val="Font Style177"/>
    <w:basedOn w:val="DefaultParagraphFont"/>
    <w:uiPriority w:val="99"/>
    <w:rsid w:val="00EA1C87"/>
    <w:rPr>
      <w:rFonts w:ascii="Times New Roman" w:hAnsi="Times New Roman" w:cs="Times New Roman"/>
      <w:sz w:val="20"/>
      <w:szCs w:val="20"/>
    </w:rPr>
  </w:style>
  <w:style w:type="character" w:customStyle="1" w:styleId="FontStyle173">
    <w:name w:val="Font Style173"/>
    <w:basedOn w:val="DefaultParagraphFont"/>
    <w:uiPriority w:val="99"/>
    <w:rsid w:val="00EA1C87"/>
    <w:rPr>
      <w:rFonts w:ascii="Times New Roman" w:hAnsi="Times New Roman" w:cs="Times New Roman"/>
      <w:sz w:val="14"/>
      <w:szCs w:val="14"/>
    </w:rPr>
  </w:style>
  <w:style w:type="character" w:customStyle="1" w:styleId="FontStyle151">
    <w:name w:val="Font Style151"/>
    <w:basedOn w:val="DefaultParagraphFont"/>
    <w:uiPriority w:val="99"/>
    <w:rsid w:val="00EA1C87"/>
    <w:rPr>
      <w:rFonts w:ascii="Arial Narrow" w:hAnsi="Arial Narrow" w:cs="Arial Narrow"/>
      <w:b/>
      <w:bCs/>
      <w:sz w:val="12"/>
      <w:szCs w:val="12"/>
    </w:rPr>
  </w:style>
  <w:style w:type="character" w:customStyle="1" w:styleId="FontStyle156">
    <w:name w:val="Font Style156"/>
    <w:basedOn w:val="DefaultParagraphFont"/>
    <w:uiPriority w:val="99"/>
    <w:rsid w:val="00EA1C87"/>
    <w:rPr>
      <w:rFonts w:ascii="Arial Narrow" w:hAnsi="Arial Narrow" w:cs="Arial Narrow"/>
      <w:sz w:val="8"/>
      <w:szCs w:val="8"/>
    </w:rPr>
  </w:style>
  <w:style w:type="character" w:customStyle="1" w:styleId="FontStyle160">
    <w:name w:val="Font Style160"/>
    <w:basedOn w:val="DefaultParagraphFont"/>
    <w:uiPriority w:val="99"/>
    <w:rsid w:val="00EA1C87"/>
    <w:rPr>
      <w:rFonts w:ascii="Times New Roman" w:hAnsi="Times New Roman" w:cs="Times New Roman"/>
      <w:b/>
      <w:bCs/>
      <w:sz w:val="20"/>
      <w:szCs w:val="20"/>
    </w:rPr>
  </w:style>
  <w:style w:type="character" w:customStyle="1" w:styleId="FontStyle178">
    <w:name w:val="Font Style178"/>
    <w:basedOn w:val="DefaultParagraphFont"/>
    <w:uiPriority w:val="99"/>
    <w:rsid w:val="00EA1C87"/>
    <w:rPr>
      <w:rFonts w:ascii="Times New Roman" w:hAnsi="Times New Roman" w:cs="Times New Roman"/>
      <w:sz w:val="18"/>
      <w:szCs w:val="18"/>
    </w:rPr>
  </w:style>
  <w:style w:type="paragraph" w:customStyle="1" w:styleId="Style14">
    <w:name w:val="Style14"/>
    <w:basedOn w:val="Normal"/>
    <w:uiPriority w:val="99"/>
    <w:qFormat/>
    <w:rsid w:val="00EA1C87"/>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EA1C87"/>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EA1C87"/>
    <w:rPr>
      <w:rFonts w:ascii="Times New Roman" w:hAnsi="Times New Roman" w:cs="Times New Roman"/>
      <w:sz w:val="12"/>
      <w:szCs w:val="12"/>
    </w:rPr>
  </w:style>
  <w:style w:type="paragraph" w:customStyle="1" w:styleId="Style9">
    <w:name w:val="Style9"/>
    <w:basedOn w:val="Normal"/>
    <w:uiPriority w:val="99"/>
    <w:qFormat/>
    <w:rsid w:val="00EA1C87"/>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EA1C87"/>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EA1C87"/>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EA1C87"/>
    <w:rPr>
      <w:rFonts w:ascii="Times New Roman" w:hAnsi="Times New Roman" w:cs="Times New Roman"/>
      <w:sz w:val="16"/>
      <w:szCs w:val="16"/>
    </w:rPr>
  </w:style>
  <w:style w:type="character" w:customStyle="1" w:styleId="f">
    <w:name w:val="f"/>
    <w:basedOn w:val="DefaultParagraphFont"/>
    <w:rsid w:val="00EA1C87"/>
  </w:style>
  <w:style w:type="character" w:customStyle="1" w:styleId="TagsChar2">
    <w:name w:val="Tags Char2"/>
    <w:rsid w:val="00EA1C87"/>
    <w:rPr>
      <w:b/>
      <w:sz w:val="24"/>
    </w:rPr>
  </w:style>
  <w:style w:type="paragraph" w:customStyle="1" w:styleId="CardsFont6ptChar">
    <w:name w:val="Cards + Font: 6 pt Char"/>
    <w:basedOn w:val="Normal"/>
    <w:link w:val="CardsFont6ptCharChar"/>
    <w:qFormat/>
    <w:rsid w:val="00EA1C87"/>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EA1C87"/>
    <w:rPr>
      <w:rFonts w:ascii="Calibri" w:eastAsia="Times New Roman" w:hAnsi="Calibri"/>
      <w:sz w:val="12"/>
    </w:rPr>
  </w:style>
  <w:style w:type="character" w:customStyle="1" w:styleId="FontStyle172">
    <w:name w:val="Font Style172"/>
    <w:basedOn w:val="DefaultParagraphFont"/>
    <w:uiPriority w:val="99"/>
    <w:rsid w:val="00EA1C87"/>
    <w:rPr>
      <w:rFonts w:ascii="Times New Roman" w:hAnsi="Times New Roman" w:cs="Times New Roman"/>
      <w:b/>
      <w:bCs/>
      <w:sz w:val="16"/>
      <w:szCs w:val="16"/>
    </w:rPr>
  </w:style>
  <w:style w:type="paragraph" w:customStyle="1" w:styleId="Style18">
    <w:name w:val="Style18"/>
    <w:basedOn w:val="Normal"/>
    <w:uiPriority w:val="99"/>
    <w:qFormat/>
    <w:rsid w:val="00EA1C87"/>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EA1C87"/>
    <w:rPr>
      <w:rFonts w:ascii="Times New Roman" w:hAnsi="Times New Roman" w:cs="Times New Roman"/>
      <w:i/>
      <w:iCs/>
      <w:sz w:val="16"/>
      <w:szCs w:val="16"/>
    </w:rPr>
  </w:style>
  <w:style w:type="character" w:customStyle="1" w:styleId="FontStyle162">
    <w:name w:val="Font Style162"/>
    <w:basedOn w:val="DefaultParagraphFont"/>
    <w:uiPriority w:val="99"/>
    <w:rsid w:val="00EA1C87"/>
    <w:rPr>
      <w:rFonts w:ascii="Times New Roman" w:hAnsi="Times New Roman" w:cs="Times New Roman"/>
      <w:b/>
      <w:bCs/>
      <w:sz w:val="18"/>
      <w:szCs w:val="18"/>
    </w:rPr>
  </w:style>
  <w:style w:type="character" w:customStyle="1" w:styleId="FontStyle167">
    <w:name w:val="Font Style167"/>
    <w:basedOn w:val="DefaultParagraphFont"/>
    <w:uiPriority w:val="99"/>
    <w:rsid w:val="00EA1C87"/>
    <w:rPr>
      <w:rFonts w:ascii="Times New Roman" w:hAnsi="Times New Roman" w:cs="Times New Roman"/>
      <w:sz w:val="10"/>
      <w:szCs w:val="10"/>
    </w:rPr>
  </w:style>
  <w:style w:type="character" w:customStyle="1" w:styleId="FontStyle174">
    <w:name w:val="Font Style174"/>
    <w:basedOn w:val="DefaultParagraphFont"/>
    <w:uiPriority w:val="99"/>
    <w:rsid w:val="00EA1C87"/>
    <w:rPr>
      <w:rFonts w:ascii="Arial Narrow" w:hAnsi="Arial Narrow" w:cs="Arial Narrow"/>
      <w:b/>
      <w:bCs/>
      <w:sz w:val="18"/>
      <w:szCs w:val="18"/>
    </w:rPr>
  </w:style>
  <w:style w:type="paragraph" w:customStyle="1" w:styleId="Style47">
    <w:name w:val="Style47"/>
    <w:basedOn w:val="Normal"/>
    <w:uiPriority w:val="99"/>
    <w:qFormat/>
    <w:rsid w:val="00EA1C87"/>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EA1C87"/>
    <w:rPr>
      <w:rFonts w:ascii="Times New Roman" w:hAnsi="Times New Roman" w:cs="Times New Roman"/>
      <w:sz w:val="12"/>
      <w:szCs w:val="12"/>
    </w:rPr>
  </w:style>
  <w:style w:type="paragraph" w:customStyle="1" w:styleId="Style24">
    <w:name w:val="Style24"/>
    <w:basedOn w:val="Normal"/>
    <w:uiPriority w:val="99"/>
    <w:qFormat/>
    <w:rsid w:val="00EA1C87"/>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EA1C87"/>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EA1C87"/>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EA1C87"/>
    <w:rPr>
      <w:rFonts w:ascii="Times New Roman" w:hAnsi="Times New Roman" w:cs="Times New Roman"/>
      <w:b/>
      <w:bCs/>
      <w:sz w:val="18"/>
      <w:szCs w:val="18"/>
    </w:rPr>
  </w:style>
  <w:style w:type="paragraph" w:customStyle="1" w:styleId="Style21">
    <w:name w:val="Style21"/>
    <w:basedOn w:val="Normal"/>
    <w:uiPriority w:val="99"/>
    <w:qFormat/>
    <w:rsid w:val="00EA1C87"/>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EA1C87"/>
    <w:pPr>
      <w:widowControl w:val="0"/>
      <w:autoSpaceDE w:val="0"/>
      <w:autoSpaceDN w:val="0"/>
      <w:adjustRightInd w:val="0"/>
      <w:spacing w:line="198" w:lineRule="exact"/>
    </w:pPr>
    <w:rPr>
      <w:rFonts w:eastAsia="Times New Roman"/>
    </w:rPr>
  </w:style>
  <w:style w:type="paragraph" w:customStyle="1" w:styleId="Standard">
    <w:name w:val="Standard"/>
    <w:qFormat/>
    <w:rsid w:val="00EA1C87"/>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EA1C87"/>
    <w:rPr>
      <w:color w:val="000000"/>
      <w:sz w:val="32"/>
      <w:szCs w:val="32"/>
    </w:rPr>
  </w:style>
  <w:style w:type="paragraph" w:customStyle="1" w:styleId="Cardnon-underlined">
    <w:name w:val="Card non-underlined"/>
    <w:basedOn w:val="Normal"/>
    <w:link w:val="Cardnon-underlinedChar"/>
    <w:autoRedefine/>
    <w:uiPriority w:val="99"/>
    <w:qFormat/>
    <w:rsid w:val="00EA1C87"/>
    <w:rPr>
      <w:rFonts w:eastAsia="Times New Roman"/>
      <w:szCs w:val="20"/>
    </w:rPr>
  </w:style>
  <w:style w:type="character" w:customStyle="1" w:styleId="Cardnon-underlinedChar">
    <w:name w:val="Card non-underlined Char"/>
    <w:basedOn w:val="DefaultParagraphFont"/>
    <w:link w:val="Cardnon-underlined"/>
    <w:uiPriority w:val="99"/>
    <w:rsid w:val="00EA1C87"/>
    <w:rPr>
      <w:rFonts w:ascii="Calibri" w:eastAsia="Times New Roman" w:hAnsi="Calibri"/>
      <w:sz w:val="22"/>
      <w:szCs w:val="20"/>
    </w:rPr>
  </w:style>
  <w:style w:type="character" w:customStyle="1" w:styleId="TitleChar2">
    <w:name w:val="Title Char2"/>
    <w:basedOn w:val="DefaultParagraphFont"/>
    <w:uiPriority w:val="10"/>
    <w:qFormat/>
    <w:locked/>
    <w:rsid w:val="00EA1C87"/>
    <w:rPr>
      <w:b/>
      <w:bCs/>
      <w:u w:val="single"/>
    </w:rPr>
  </w:style>
  <w:style w:type="paragraph" w:styleId="TOC3">
    <w:name w:val="toc 3"/>
    <w:basedOn w:val="Normal"/>
    <w:next w:val="Normal"/>
    <w:autoRedefine/>
    <w:qFormat/>
    <w:rsid w:val="00EA1C87"/>
    <w:pPr>
      <w:ind w:left="400"/>
    </w:pPr>
    <w:rPr>
      <w:rFonts w:eastAsia="Times New Roman"/>
      <w:szCs w:val="20"/>
    </w:rPr>
  </w:style>
  <w:style w:type="paragraph" w:styleId="TOC4">
    <w:name w:val="toc 4"/>
    <w:basedOn w:val="Normal"/>
    <w:next w:val="Normal"/>
    <w:autoRedefine/>
    <w:rsid w:val="00EA1C87"/>
    <w:pPr>
      <w:ind w:left="600"/>
    </w:pPr>
    <w:rPr>
      <w:rFonts w:eastAsia="Times New Roman"/>
      <w:szCs w:val="20"/>
    </w:rPr>
  </w:style>
  <w:style w:type="paragraph" w:styleId="TOC5">
    <w:name w:val="toc 5"/>
    <w:basedOn w:val="Normal"/>
    <w:next w:val="Normal"/>
    <w:autoRedefine/>
    <w:rsid w:val="00EA1C87"/>
    <w:pPr>
      <w:ind w:left="800"/>
    </w:pPr>
    <w:rPr>
      <w:rFonts w:eastAsia="Times New Roman"/>
      <w:szCs w:val="20"/>
    </w:rPr>
  </w:style>
  <w:style w:type="paragraph" w:styleId="TOC6">
    <w:name w:val="toc 6"/>
    <w:basedOn w:val="Normal"/>
    <w:next w:val="Normal"/>
    <w:autoRedefine/>
    <w:rsid w:val="00EA1C87"/>
    <w:pPr>
      <w:ind w:left="1000"/>
    </w:pPr>
    <w:rPr>
      <w:rFonts w:eastAsia="Times New Roman"/>
      <w:szCs w:val="20"/>
    </w:rPr>
  </w:style>
  <w:style w:type="paragraph" w:styleId="TOC7">
    <w:name w:val="toc 7"/>
    <w:basedOn w:val="Normal"/>
    <w:next w:val="Normal"/>
    <w:autoRedefine/>
    <w:rsid w:val="00EA1C87"/>
    <w:pPr>
      <w:ind w:left="1200"/>
    </w:pPr>
    <w:rPr>
      <w:rFonts w:eastAsia="Times New Roman"/>
      <w:szCs w:val="20"/>
    </w:rPr>
  </w:style>
  <w:style w:type="paragraph" w:styleId="TOC8">
    <w:name w:val="toc 8"/>
    <w:basedOn w:val="Normal"/>
    <w:next w:val="Normal"/>
    <w:autoRedefine/>
    <w:rsid w:val="00EA1C87"/>
    <w:pPr>
      <w:ind w:left="1400"/>
    </w:pPr>
    <w:rPr>
      <w:rFonts w:eastAsia="Times New Roman"/>
      <w:szCs w:val="20"/>
    </w:rPr>
  </w:style>
  <w:style w:type="character" w:customStyle="1" w:styleId="allocatoragentsleft">
    <w:name w:val="al_locatoragentsleft"/>
    <w:basedOn w:val="DefaultParagraphFont"/>
    <w:rsid w:val="00EA1C87"/>
  </w:style>
  <w:style w:type="character" w:styleId="HTMLTypewriter">
    <w:name w:val="HTML Typewriter"/>
    <w:basedOn w:val="DefaultParagraphFont"/>
    <w:unhideWhenUsed/>
    <w:rsid w:val="00EA1C87"/>
    <w:rPr>
      <w:rFonts w:ascii="Courier New" w:eastAsia="Times New Roman" w:hAnsi="Courier New" w:cs="Courier New"/>
      <w:sz w:val="20"/>
      <w:szCs w:val="20"/>
    </w:rPr>
  </w:style>
  <w:style w:type="paragraph" w:customStyle="1" w:styleId="Carding">
    <w:name w:val="Carding"/>
    <w:basedOn w:val="Normal"/>
    <w:uiPriority w:val="99"/>
    <w:qFormat/>
    <w:rsid w:val="00EA1C87"/>
    <w:rPr>
      <w:rFonts w:eastAsia="Times New Roman"/>
      <w:sz w:val="18"/>
    </w:rPr>
  </w:style>
  <w:style w:type="character" w:customStyle="1" w:styleId="TagsChar1">
    <w:name w:val="Tags Char1"/>
    <w:basedOn w:val="DefaultParagraphFont"/>
    <w:rsid w:val="00EA1C87"/>
    <w:rPr>
      <w:rFonts w:ascii="Arial Narrow" w:hAnsi="Arial Narrow"/>
      <w:b/>
      <w:noProof w:val="0"/>
      <w:sz w:val="22"/>
      <w:szCs w:val="60"/>
      <w:lang w:val="en-US" w:eastAsia="en-US" w:bidi="ar-SA"/>
    </w:rPr>
  </w:style>
  <w:style w:type="character" w:customStyle="1" w:styleId="aunderline">
    <w:name w:val="aunderline"/>
    <w:basedOn w:val="DefaultParagraphFont"/>
    <w:qFormat/>
    <w:rsid w:val="00EA1C87"/>
    <w:rPr>
      <w:rFonts w:ascii="Times New Roman" w:hAnsi="Times New Roman"/>
      <w:sz w:val="20"/>
      <w:szCs w:val="24"/>
      <w:u w:val="thick"/>
    </w:rPr>
  </w:style>
  <w:style w:type="character" w:customStyle="1" w:styleId="tagChar1">
    <w:name w:val="tag Char1"/>
    <w:aliases w:val="Heading 2 Char1 Char Char Char Char"/>
    <w:basedOn w:val="DefaultParagraphFont"/>
    <w:rsid w:val="00EA1C87"/>
    <w:rPr>
      <w:b/>
      <w:noProof w:val="0"/>
      <w:sz w:val="24"/>
      <w:lang w:val="en-US" w:eastAsia="en-US" w:bidi="ar-SA"/>
    </w:rPr>
  </w:style>
  <w:style w:type="character" w:customStyle="1" w:styleId="tagChar2">
    <w:name w:val="tag Char2"/>
    <w:basedOn w:val="DefaultParagraphFont"/>
    <w:qFormat/>
    <w:rsid w:val="00EA1C87"/>
    <w:rPr>
      <w:b/>
      <w:noProof w:val="0"/>
      <w:sz w:val="24"/>
      <w:lang w:val="en-US" w:eastAsia="en-US" w:bidi="ar-SA"/>
    </w:rPr>
  </w:style>
  <w:style w:type="character" w:customStyle="1" w:styleId="Taggin-New">
    <w:name w:val="Taggin - New"/>
    <w:basedOn w:val="DefaultParagraphFont"/>
    <w:rsid w:val="00EA1C87"/>
    <w:rPr>
      <w:rFonts w:ascii="Arial Narrow" w:hAnsi="Arial Narrow"/>
      <w:b/>
      <w:sz w:val="22"/>
    </w:rPr>
  </w:style>
  <w:style w:type="character" w:customStyle="1" w:styleId="Boxing-New">
    <w:name w:val="Boxing - New"/>
    <w:basedOn w:val="DefaultParagraphFont"/>
    <w:rsid w:val="00EA1C87"/>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EA1C87"/>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EA1C87"/>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EA1C87"/>
    <w:rPr>
      <w:rFonts w:ascii="Garamond" w:hAnsi="Garamond"/>
      <w:sz w:val="22"/>
      <w:szCs w:val="24"/>
      <w:u w:val="single"/>
      <w:lang w:val="en-US" w:eastAsia="en-US" w:bidi="ar-SA"/>
    </w:rPr>
  </w:style>
  <w:style w:type="paragraph" w:customStyle="1" w:styleId="Style2">
    <w:name w:val="Style2"/>
    <w:basedOn w:val="Heading4"/>
    <w:qFormat/>
    <w:rsid w:val="00EA1C87"/>
    <w:rPr>
      <w:rFonts w:eastAsia="Times New Roman" w:cs="Times New Roman"/>
      <w:iCs/>
      <w:caps/>
      <w:szCs w:val="20"/>
    </w:rPr>
  </w:style>
  <w:style w:type="character" w:customStyle="1" w:styleId="pagetitle">
    <w:name w:val="pagetitle"/>
    <w:basedOn w:val="DefaultParagraphFont"/>
    <w:rsid w:val="00EA1C87"/>
  </w:style>
  <w:style w:type="paragraph" w:customStyle="1" w:styleId="text">
    <w:name w:val="text"/>
    <w:basedOn w:val="Normal"/>
    <w:uiPriority w:val="99"/>
    <w:qFormat/>
    <w:rsid w:val="00EA1C87"/>
    <w:pPr>
      <w:spacing w:before="100" w:beforeAutospacing="1" w:after="100" w:afterAutospacing="1"/>
    </w:pPr>
    <w:rPr>
      <w:rFonts w:eastAsia="Times New Roman"/>
    </w:rPr>
  </w:style>
  <w:style w:type="character" w:customStyle="1" w:styleId="StyleUnderlineCharChar9ptBold1">
    <w:name w:val="Style Underline Char Char + 9 pt Bold1"/>
    <w:rsid w:val="00EA1C8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A1C87"/>
    <w:rPr>
      <w:rFonts w:ascii="Times New Roman" w:hAnsi="Times New Roman"/>
      <w:sz w:val="20"/>
      <w:szCs w:val="24"/>
      <w:u w:val="single"/>
      <w:lang w:val="en-US" w:eastAsia="en-US" w:bidi="ar-SA"/>
    </w:rPr>
  </w:style>
  <w:style w:type="character" w:customStyle="1" w:styleId="Style9ptBoldUnderline">
    <w:name w:val="Style 9 pt Bold Underline"/>
    <w:rsid w:val="00EA1C87"/>
    <w:rPr>
      <w:b/>
      <w:bCs/>
      <w:sz w:val="20"/>
      <w:u w:val="single"/>
    </w:rPr>
  </w:style>
  <w:style w:type="paragraph" w:customStyle="1" w:styleId="StyleUnderline9pt0">
    <w:name w:val="Style Underline + 9 pt"/>
    <w:link w:val="StyleUnderline9ptChar"/>
    <w:qFormat/>
    <w:rsid w:val="00EA1C87"/>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EA1C87"/>
    <w:rPr>
      <w:rFonts w:ascii="Arial" w:eastAsia="Times New Roman" w:hAnsi="Arial" w:cs="Times New Roman"/>
      <w:sz w:val="22"/>
      <w:szCs w:val="20"/>
      <w:u w:val="single"/>
    </w:rPr>
  </w:style>
  <w:style w:type="character" w:customStyle="1" w:styleId="StyleUnderlineChar1Bold">
    <w:name w:val="Style Underline Char1 + Bold"/>
    <w:rsid w:val="00EA1C87"/>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EA1C87"/>
    <w:pPr>
      <w:widowControl w:val="0"/>
    </w:pPr>
    <w:rPr>
      <w:bCs/>
      <w:kern w:val="32"/>
      <w:szCs w:val="20"/>
      <w:lang w:eastAsia="ar-SA"/>
    </w:rPr>
  </w:style>
  <w:style w:type="character" w:customStyle="1" w:styleId="Stylecard9ptChar">
    <w:name w:val="Style card + 9 pt Char"/>
    <w:basedOn w:val="cardChar"/>
    <w:link w:val="Stylecard9pt"/>
    <w:rsid w:val="00EA1C87"/>
    <w:rPr>
      <w:rFonts w:ascii="Times New Roman" w:hAnsi="Times New Roman"/>
      <w:bCs/>
      <w:kern w:val="32"/>
      <w:sz w:val="16"/>
      <w:szCs w:val="20"/>
      <w:lang w:eastAsia="ar-SA"/>
    </w:rPr>
  </w:style>
  <w:style w:type="character" w:customStyle="1" w:styleId="TagsCharCharChar">
    <w:name w:val="Tags Char Char Char"/>
    <w:basedOn w:val="DefaultParagraphFont"/>
    <w:rsid w:val="00EA1C8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A1C87"/>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EA1C87"/>
    <w:rPr>
      <w:rFonts w:ascii="Times" w:hAnsi="Times"/>
      <w:b w:val="0"/>
      <w:bCs/>
      <w:sz w:val="20"/>
      <w:u w:val="single"/>
    </w:rPr>
  </w:style>
  <w:style w:type="character" w:customStyle="1" w:styleId="blubigktbiz">
    <w:name w:val="blubigktbiz"/>
    <w:rsid w:val="00EA1C8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A1C87"/>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EA1C87"/>
    <w:rPr>
      <w:rFonts w:ascii="Calibri" w:hAnsi="Calibri"/>
      <w:color w:val="000000"/>
      <w:sz w:val="22"/>
      <w:lang w:val="x-none" w:eastAsia="x-none"/>
    </w:rPr>
  </w:style>
  <w:style w:type="character" w:customStyle="1" w:styleId="Style4CharChar">
    <w:name w:val="Style4 Char Char"/>
    <w:basedOn w:val="DefaultParagraphFont"/>
    <w:rsid w:val="00EA1C8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EA1C87"/>
    <w:rPr>
      <w:rFonts w:ascii="Times New Roman" w:hAnsi="Times New Roman" w:cs="Times New Roman"/>
      <w:sz w:val="16"/>
      <w:szCs w:val="16"/>
    </w:rPr>
  </w:style>
  <w:style w:type="character" w:customStyle="1" w:styleId="StyleEmphasisArial12ptBold">
    <w:name w:val="Style Emphasis + Arial 12 pt Bold"/>
    <w:rsid w:val="00EA1C87"/>
    <w:rPr>
      <w:rFonts w:ascii="Arial" w:hAnsi="Arial"/>
      <w:b/>
      <w:bCs/>
      <w:i/>
      <w:iCs/>
      <w:sz w:val="24"/>
    </w:rPr>
  </w:style>
  <w:style w:type="character" w:customStyle="1" w:styleId="super">
    <w:name w:val="super"/>
    <w:rsid w:val="00EA1C87"/>
  </w:style>
  <w:style w:type="character" w:customStyle="1" w:styleId="text30">
    <w:name w:val="text30"/>
    <w:rsid w:val="00EA1C87"/>
  </w:style>
  <w:style w:type="character" w:customStyle="1" w:styleId="uppercase">
    <w:name w:val="uppercase"/>
    <w:rsid w:val="00EA1C87"/>
  </w:style>
  <w:style w:type="character" w:customStyle="1" w:styleId="bodytext0">
    <w:name w:val="bodytext"/>
    <w:rsid w:val="00EA1C87"/>
  </w:style>
  <w:style w:type="character" w:customStyle="1" w:styleId="entry-title">
    <w:name w:val="entry-title"/>
    <w:rsid w:val="00EA1C87"/>
  </w:style>
  <w:style w:type="character" w:customStyle="1" w:styleId="BodyTextIndentChar1">
    <w:name w:val="Body Text Indent Char1"/>
    <w:basedOn w:val="DefaultParagraphFont"/>
    <w:uiPriority w:val="99"/>
    <w:semiHidden/>
    <w:rsid w:val="00EA1C87"/>
    <w:rPr>
      <w:rFonts w:ascii="Times New Roman" w:hAnsi="Times New Roman" w:cs="Times New Roman"/>
      <w:sz w:val="20"/>
    </w:rPr>
  </w:style>
  <w:style w:type="character" w:customStyle="1" w:styleId="Style6pt">
    <w:name w:val="Style 6 pt"/>
    <w:basedOn w:val="DefaultParagraphFont"/>
    <w:qFormat/>
    <w:rsid w:val="00EA1C87"/>
    <w:rPr>
      <w:sz w:val="12"/>
    </w:rPr>
  </w:style>
  <w:style w:type="character" w:customStyle="1" w:styleId="CiteCharCharCharCharCharChar">
    <w:name w:val="Cite Char Char Char Char Char Char"/>
    <w:basedOn w:val="DefaultParagraphFont"/>
    <w:rsid w:val="00EA1C87"/>
    <w:rPr>
      <w:b/>
      <w:noProof w:val="0"/>
      <w:sz w:val="22"/>
      <w:szCs w:val="24"/>
      <w:u w:val="single"/>
      <w:lang w:val="en-US" w:eastAsia="en-US" w:bidi="ar-SA"/>
    </w:rPr>
  </w:style>
  <w:style w:type="character" w:customStyle="1" w:styleId="mainbody1">
    <w:name w:val="mainbody1"/>
    <w:basedOn w:val="DefaultParagraphFont"/>
    <w:rsid w:val="00EA1C87"/>
    <w:rPr>
      <w:rFonts w:ascii="Verdana" w:hAnsi="Verdana" w:hint="default"/>
      <w:color w:val="000000"/>
      <w:sz w:val="22"/>
      <w:szCs w:val="22"/>
    </w:rPr>
  </w:style>
  <w:style w:type="character" w:customStyle="1" w:styleId="ssl4">
    <w:name w:val="ss_l4"/>
    <w:basedOn w:val="DefaultParagraphFont"/>
    <w:rsid w:val="00EA1C87"/>
  </w:style>
  <w:style w:type="paragraph" w:customStyle="1" w:styleId="StyleNormalWeb11ptUnderline">
    <w:name w:val="Style Normal (Web) + 11 pt Underline"/>
    <w:basedOn w:val="NormalWeb"/>
    <w:link w:val="StyleNormalWeb11ptUnderlineChar"/>
    <w:qFormat/>
    <w:rsid w:val="00EA1C87"/>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EA1C87"/>
    <w:rPr>
      <w:rFonts w:ascii="Calibri" w:eastAsia="Calibri" w:hAnsi="Calibri" w:cs="Calibri"/>
      <w:sz w:val="22"/>
      <w:szCs w:val="22"/>
      <w:u w:val="single"/>
    </w:rPr>
  </w:style>
  <w:style w:type="character" w:customStyle="1" w:styleId="cit-first-element">
    <w:name w:val="cit-first-element"/>
    <w:basedOn w:val="DefaultParagraphFont"/>
    <w:rsid w:val="00EA1C87"/>
  </w:style>
  <w:style w:type="character" w:customStyle="1" w:styleId="title1">
    <w:name w:val="title1"/>
    <w:basedOn w:val="DefaultParagraphFont"/>
    <w:rsid w:val="00EA1C87"/>
  </w:style>
  <w:style w:type="character" w:customStyle="1" w:styleId="StyleThickunderline1">
    <w:name w:val="Style Thick underline1"/>
    <w:basedOn w:val="DefaultParagraphFont"/>
    <w:rsid w:val="00EA1C8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EA1C87"/>
    <w:rPr>
      <w:rFonts w:ascii="Georgia" w:hAnsi="Georgia"/>
    </w:rPr>
  </w:style>
  <w:style w:type="character" w:customStyle="1" w:styleId="FooterChar1">
    <w:name w:val="Footer Char1"/>
    <w:basedOn w:val="DefaultParagraphFont"/>
    <w:uiPriority w:val="99"/>
    <w:semiHidden/>
    <w:rsid w:val="00EA1C87"/>
    <w:rPr>
      <w:rFonts w:ascii="Georgia" w:hAnsi="Georgia"/>
    </w:rPr>
  </w:style>
  <w:style w:type="paragraph" w:customStyle="1" w:styleId="Underline20">
    <w:name w:val="Underline2"/>
    <w:basedOn w:val="Normal"/>
    <w:link w:val="Underline2Char"/>
    <w:autoRedefine/>
    <w:uiPriority w:val="4"/>
    <w:qFormat/>
    <w:rsid w:val="00EA1C87"/>
    <w:rPr>
      <w:b/>
      <w:u w:val="single"/>
    </w:rPr>
  </w:style>
  <w:style w:type="character" w:customStyle="1" w:styleId="Underline2Char">
    <w:name w:val="Underline2 Char"/>
    <w:basedOn w:val="DefaultParagraphFont"/>
    <w:link w:val="Underline20"/>
    <w:uiPriority w:val="4"/>
    <w:qFormat/>
    <w:rsid w:val="00EA1C87"/>
    <w:rPr>
      <w:rFonts w:ascii="Calibri" w:hAnsi="Calibri"/>
      <w:b/>
      <w:sz w:val="22"/>
      <w:u w:val="single"/>
    </w:rPr>
  </w:style>
  <w:style w:type="paragraph" w:customStyle="1" w:styleId="TableParagraph">
    <w:name w:val="Table Paragraph"/>
    <w:basedOn w:val="Normal"/>
    <w:uiPriority w:val="1"/>
    <w:qFormat/>
    <w:rsid w:val="00EA1C87"/>
    <w:pPr>
      <w:widowControl w:val="0"/>
    </w:pPr>
  </w:style>
  <w:style w:type="character" w:customStyle="1" w:styleId="UnderlineChar0">
    <w:name w:val="UnderlineChar"/>
    <w:rsid w:val="00EA1C87"/>
    <w:rPr>
      <w:sz w:val="24"/>
      <w:u w:val="single"/>
      <w:shd w:val="clear" w:color="auto" w:fill="auto"/>
    </w:rPr>
  </w:style>
  <w:style w:type="character" w:customStyle="1" w:styleId="foreground">
    <w:name w:val="foreground"/>
    <w:basedOn w:val="DefaultParagraphFont"/>
    <w:rsid w:val="00EA1C87"/>
  </w:style>
  <w:style w:type="paragraph" w:customStyle="1" w:styleId="StyleCircled11pt">
    <w:name w:val="Style Circled + 11 pt"/>
    <w:basedOn w:val="Normal"/>
    <w:link w:val="StyleCircled11ptChar"/>
    <w:qFormat/>
    <w:rsid w:val="00EA1C87"/>
    <w:rPr>
      <w:rFonts w:eastAsia="Times New Roman"/>
      <w:b/>
      <w:bCs/>
      <w:sz w:val="20"/>
      <w:u w:val="single"/>
    </w:rPr>
  </w:style>
  <w:style w:type="character" w:customStyle="1" w:styleId="StyleCircled11ptChar">
    <w:name w:val="Style Circled + 11 pt Char"/>
    <w:link w:val="StyleCircled11pt"/>
    <w:rsid w:val="00EA1C87"/>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EA1C87"/>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EA1C87"/>
    <w:rPr>
      <w:rFonts w:ascii="Times" w:eastAsia="Times New Roman" w:hAnsi="Times"/>
      <w:sz w:val="20"/>
      <w:szCs w:val="28"/>
      <w:u w:val="single"/>
    </w:rPr>
  </w:style>
  <w:style w:type="paragraph" w:customStyle="1" w:styleId="cite20">
    <w:name w:val="cite2"/>
    <w:basedOn w:val="Normal"/>
    <w:uiPriority w:val="99"/>
    <w:qFormat/>
    <w:rsid w:val="00EA1C87"/>
    <w:rPr>
      <w:rFonts w:eastAsia="Times New Roman"/>
      <w:color w:val="000000"/>
      <w:sz w:val="20"/>
      <w:szCs w:val="20"/>
    </w:rPr>
  </w:style>
  <w:style w:type="character" w:customStyle="1" w:styleId="postby">
    <w:name w:val="post_by"/>
    <w:basedOn w:val="DefaultParagraphFont"/>
    <w:rsid w:val="00EA1C87"/>
  </w:style>
  <w:style w:type="character" w:customStyle="1" w:styleId="Style11ptBorderSinglesolidlineAuto05ptLinewidth">
    <w:name w:val="Style 11 pt Border: : (Single solid line Auto  0.5 pt Line width)"/>
    <w:rsid w:val="00EA1C87"/>
    <w:rPr>
      <w:sz w:val="20"/>
      <w:bdr w:val="single" w:sz="4" w:space="0" w:color="auto" w:frame="1"/>
    </w:rPr>
  </w:style>
  <w:style w:type="character" w:customStyle="1" w:styleId="StyleUnderlineChar9ptBorderSinglesolidlineAuto0">
    <w:name w:val="Style Underline Char + 9 pt Border: : (Single solid line Auto  0..."/>
    <w:rsid w:val="00EA1C8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A1C8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A1C8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A1C8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A1C87"/>
    <w:rPr>
      <w:sz w:val="20"/>
      <w:szCs w:val="24"/>
      <w:u w:val="single"/>
      <w:bdr w:val="single" w:sz="4" w:space="0" w:color="auto"/>
      <w:lang w:val="en-US" w:eastAsia="en-US" w:bidi="ar-SA"/>
    </w:rPr>
  </w:style>
  <w:style w:type="character" w:customStyle="1" w:styleId="StyleLatinGaramondUnderline">
    <w:name w:val="Style (Latin) Garamond Underline"/>
    <w:rsid w:val="00EA1C87"/>
    <w:rPr>
      <w:rFonts w:ascii="Times New Roman" w:hAnsi="Times New Roman"/>
      <w:sz w:val="20"/>
      <w:u w:val="single"/>
    </w:rPr>
  </w:style>
  <w:style w:type="character" w:customStyle="1" w:styleId="StyleLatinGaramond">
    <w:name w:val="Style (Latin) Garamond"/>
    <w:rsid w:val="00EA1C87"/>
    <w:rPr>
      <w:rFonts w:ascii="Times New Roman" w:hAnsi="Times New Roman"/>
      <w:sz w:val="20"/>
    </w:rPr>
  </w:style>
  <w:style w:type="character" w:customStyle="1" w:styleId="styletimesnewroman12ptbold0">
    <w:name w:val="styletimesnewroman12ptbold"/>
    <w:basedOn w:val="DefaultParagraphFont"/>
    <w:rsid w:val="00EA1C87"/>
  </w:style>
  <w:style w:type="character" w:customStyle="1" w:styleId="mainheading">
    <w:name w:val="mainheading"/>
    <w:basedOn w:val="DefaultParagraphFont"/>
    <w:rsid w:val="00EA1C87"/>
  </w:style>
  <w:style w:type="paragraph" w:customStyle="1" w:styleId="BoldandUnderlineChar2CharChar">
    <w:name w:val="Bold and Underline Char2 Char Char"/>
    <w:basedOn w:val="Normal"/>
    <w:link w:val="BoldandUnderlineChar2CharCharChar"/>
    <w:qFormat/>
    <w:rsid w:val="00EA1C87"/>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EA1C87"/>
    <w:rPr>
      <w:rFonts w:ascii="Calibri" w:eastAsia="Times New Roman" w:hAnsi="Calibri"/>
      <w:b/>
      <w:sz w:val="22"/>
      <w:u w:val="single"/>
    </w:rPr>
  </w:style>
  <w:style w:type="character" w:customStyle="1" w:styleId="StyleUnderlineChar9ptChar">
    <w:name w:val="Style Underline Char + 9 pt Char"/>
    <w:basedOn w:val="UnderlineCharChar"/>
    <w:rsid w:val="00EA1C8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A1C8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EA1C87"/>
    <w:rPr>
      <w:sz w:val="16"/>
    </w:rPr>
  </w:style>
  <w:style w:type="paragraph" w:customStyle="1" w:styleId="Reduce8pt">
    <w:name w:val="Reduce 8pt"/>
    <w:basedOn w:val="Normal"/>
    <w:link w:val="Reduce8ptCharChar"/>
    <w:qFormat/>
    <w:rsid w:val="00EA1C87"/>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EA1C87"/>
    <w:rPr>
      <w:rFonts w:ascii="Arial" w:hAnsi="Arial" w:cs="Arial"/>
      <w:sz w:val="22"/>
    </w:rPr>
  </w:style>
  <w:style w:type="character" w:customStyle="1" w:styleId="boldciteChar4">
    <w:name w:val="bold cite Char4"/>
    <w:link w:val="boldcite"/>
    <w:locked/>
    <w:rsid w:val="00EA1C87"/>
    <w:rPr>
      <w:rFonts w:eastAsia="Times New Roman" w:cs="Times New Roman"/>
      <w:b/>
      <w:color w:val="000000"/>
      <w:sz w:val="20"/>
      <w:u w:val="thick" w:color="000000"/>
    </w:rPr>
  </w:style>
  <w:style w:type="paragraph" w:customStyle="1" w:styleId="boldcite">
    <w:name w:val="bold cite"/>
    <w:basedOn w:val="Normal"/>
    <w:link w:val="boldciteChar4"/>
    <w:qFormat/>
    <w:rsid w:val="00EA1C87"/>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EA1C87"/>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EA1C87"/>
    <w:rPr>
      <w:rFonts w:eastAsia="Calibri"/>
      <w:b/>
    </w:rPr>
  </w:style>
  <w:style w:type="character" w:customStyle="1" w:styleId="HeadingsBaseChar">
    <w:name w:val="Headings Base Char"/>
    <w:basedOn w:val="DefaultParagraphFont"/>
    <w:link w:val="HeadingsBase"/>
    <w:locked/>
    <w:rsid w:val="00EA1C87"/>
    <w:rPr>
      <w:rFonts w:ascii="Times New Roman" w:hAnsi="Times New Roman" w:cs="Times New Roman"/>
      <w:b/>
      <w:sz w:val="32"/>
    </w:rPr>
  </w:style>
  <w:style w:type="paragraph" w:customStyle="1" w:styleId="HeadingsBase">
    <w:name w:val="Headings Base"/>
    <w:basedOn w:val="Normal"/>
    <w:link w:val="HeadingsBaseChar"/>
    <w:qFormat/>
    <w:rsid w:val="00EA1C87"/>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EA1C87"/>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EA1C87"/>
    <w:pPr>
      <w:spacing w:line="480" w:lineRule="auto"/>
      <w:ind w:firstLine="720"/>
    </w:pPr>
    <w:rPr>
      <w:rFonts w:eastAsia="Calibri"/>
    </w:rPr>
  </w:style>
  <w:style w:type="paragraph" w:customStyle="1" w:styleId="SchoolBlockQuote">
    <w:name w:val="School Block Quote"/>
    <w:basedOn w:val="SchoolPaper"/>
    <w:qFormat/>
    <w:rsid w:val="00EA1C87"/>
  </w:style>
  <w:style w:type="paragraph" w:customStyle="1" w:styleId="SchoolWorksCited">
    <w:name w:val="School Works Cited"/>
    <w:basedOn w:val="SchoolPaper"/>
    <w:qFormat/>
    <w:rsid w:val="00EA1C87"/>
  </w:style>
  <w:style w:type="paragraph" w:customStyle="1" w:styleId="BlockQuote">
    <w:name w:val="Block Quote"/>
    <w:basedOn w:val="Normal"/>
    <w:qFormat/>
    <w:rsid w:val="00EA1C87"/>
    <w:pPr>
      <w:ind w:left="720" w:right="720"/>
    </w:pPr>
    <w:rPr>
      <w:rFonts w:eastAsia="Calibri"/>
    </w:rPr>
  </w:style>
  <w:style w:type="paragraph" w:customStyle="1" w:styleId="PaperBody">
    <w:name w:val="Paper Body"/>
    <w:basedOn w:val="Normal"/>
    <w:qFormat/>
    <w:rsid w:val="00EA1C87"/>
    <w:pPr>
      <w:spacing w:line="480" w:lineRule="auto"/>
      <w:ind w:firstLine="720"/>
    </w:pPr>
    <w:rPr>
      <w:rFonts w:eastAsia="Calibri"/>
    </w:rPr>
  </w:style>
  <w:style w:type="paragraph" w:customStyle="1" w:styleId="PaperCitation">
    <w:name w:val="Paper Citation"/>
    <w:basedOn w:val="Normal"/>
    <w:qFormat/>
    <w:rsid w:val="00EA1C87"/>
    <w:pPr>
      <w:spacing w:line="480" w:lineRule="auto"/>
      <w:ind w:left="720" w:hanging="720"/>
    </w:pPr>
    <w:rPr>
      <w:rFonts w:eastAsia="Calibri"/>
    </w:rPr>
  </w:style>
  <w:style w:type="character" w:customStyle="1" w:styleId="hatChar">
    <w:name w:val="hat Char"/>
    <w:basedOn w:val="DefaultParagraphFont"/>
    <w:link w:val="hat"/>
    <w:locked/>
    <w:rsid w:val="00EA1C87"/>
    <w:rPr>
      <w:rFonts w:ascii="Calibri" w:eastAsia="Times New Roman" w:hAnsi="Calibri"/>
      <w:b/>
      <w:bCs/>
      <w:sz w:val="32"/>
      <w:u w:val="single"/>
      <w:lang w:bidi="en-US"/>
    </w:rPr>
  </w:style>
  <w:style w:type="paragraph" w:customStyle="1" w:styleId="WW-Default">
    <w:name w:val="WW-Default"/>
    <w:qFormat/>
    <w:rsid w:val="00EA1C87"/>
    <w:pPr>
      <w:suppressAutoHyphens/>
    </w:pPr>
    <w:rPr>
      <w:rFonts w:ascii="Georgia" w:eastAsia="Calibri" w:hAnsi="Georgia" w:cs="Calibri"/>
      <w:sz w:val="22"/>
      <w:szCs w:val="22"/>
      <w:lang w:eastAsia="ar-SA"/>
    </w:rPr>
  </w:style>
  <w:style w:type="paragraph" w:customStyle="1" w:styleId="B-TagCite">
    <w:name w:val="B-TagCite"/>
    <w:qFormat/>
    <w:rsid w:val="00EA1C87"/>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EA1C87"/>
    <w:rPr>
      <w:rFonts w:ascii="Times New Roman" w:hAnsi="Times New Roman" w:cs="Times New Roman"/>
      <w:b/>
      <w:sz w:val="20"/>
    </w:rPr>
  </w:style>
  <w:style w:type="paragraph" w:customStyle="1" w:styleId="MicroText">
    <w:name w:val="MicroText"/>
    <w:basedOn w:val="Normal"/>
    <w:next w:val="Normal"/>
    <w:link w:val="MicroTextChar"/>
    <w:qFormat/>
    <w:rsid w:val="00EA1C87"/>
    <w:rPr>
      <w:rFonts w:ascii="Arial Narrow" w:hAnsi="Arial Narrow"/>
      <w:sz w:val="12"/>
    </w:rPr>
  </w:style>
  <w:style w:type="paragraph" w:customStyle="1" w:styleId="indent">
    <w:name w:val="indent"/>
    <w:basedOn w:val="Normal"/>
    <w:qFormat/>
    <w:rsid w:val="00EA1C87"/>
    <w:pPr>
      <w:spacing w:before="100" w:beforeAutospacing="1" w:after="100" w:afterAutospacing="1"/>
    </w:pPr>
    <w:rPr>
      <w:rFonts w:eastAsia="Times New Roman"/>
    </w:rPr>
  </w:style>
  <w:style w:type="paragraph" w:customStyle="1" w:styleId="PageHeaderLine1">
    <w:name w:val="PageHeaderLine1"/>
    <w:basedOn w:val="Normal"/>
    <w:qFormat/>
    <w:rsid w:val="00EA1C87"/>
    <w:pPr>
      <w:tabs>
        <w:tab w:val="right" w:pos="10800"/>
      </w:tabs>
    </w:pPr>
    <w:rPr>
      <w:rFonts w:eastAsia="Calibri"/>
      <w:b/>
    </w:rPr>
  </w:style>
  <w:style w:type="paragraph" w:customStyle="1" w:styleId="PageHeaderLine2">
    <w:name w:val="PageHeaderLine2"/>
    <w:basedOn w:val="Normal"/>
    <w:next w:val="Normal"/>
    <w:link w:val="PageHeaderLine2Char"/>
    <w:qFormat/>
    <w:rsid w:val="00EA1C87"/>
    <w:pPr>
      <w:tabs>
        <w:tab w:val="right" w:pos="10800"/>
      </w:tabs>
      <w:spacing w:line="480" w:lineRule="auto"/>
    </w:pPr>
    <w:rPr>
      <w:rFonts w:eastAsia="Calibri"/>
      <w:b/>
    </w:rPr>
  </w:style>
  <w:style w:type="character" w:customStyle="1" w:styleId="styleboldunderline">
    <w:name w:val="styleboldunderline"/>
    <w:basedOn w:val="DefaultParagraphFont"/>
    <w:rsid w:val="00EA1C87"/>
  </w:style>
  <w:style w:type="character" w:customStyle="1" w:styleId="box">
    <w:name w:val="box"/>
    <w:basedOn w:val="DefaultParagraphFont"/>
    <w:rsid w:val="00EA1C8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EA1C87"/>
    <w:rPr>
      <w:rFonts w:ascii="Arial Narrow" w:hAnsi="Arial Narrow" w:cs="Arial Narrow" w:hint="default"/>
      <w:sz w:val="18"/>
      <w:szCs w:val="18"/>
    </w:rPr>
  </w:style>
  <w:style w:type="character" w:customStyle="1" w:styleId="FontStyle14">
    <w:name w:val="Font Style14"/>
    <w:basedOn w:val="DefaultParagraphFont"/>
    <w:uiPriority w:val="99"/>
    <w:rsid w:val="00EA1C8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A1C87"/>
    <w:rPr>
      <w:rFonts w:ascii="Arial Narrow" w:hAnsi="Arial Narrow" w:cs="Arial Narrow" w:hint="default"/>
      <w:b/>
      <w:bCs/>
      <w:sz w:val="10"/>
      <w:szCs w:val="10"/>
    </w:rPr>
  </w:style>
  <w:style w:type="character" w:customStyle="1" w:styleId="CardTagandCiteChar">
    <w:name w:val="Card Tag and Cite Char"/>
    <w:basedOn w:val="DefaultParagraphFont"/>
    <w:rsid w:val="00EA1C8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EA1C87"/>
    <w:rPr>
      <w:rFonts w:ascii="Arial Narrow" w:hAnsi="Arial Narrow"/>
      <w:b/>
      <w:color w:val="000000"/>
      <w:sz w:val="22"/>
      <w:szCs w:val="22"/>
      <w:u w:val="single"/>
    </w:rPr>
  </w:style>
  <w:style w:type="character" w:customStyle="1" w:styleId="SmallText0">
    <w:name w:val="SmallText"/>
    <w:rsid w:val="00EA1C87"/>
    <w:rPr>
      <w:color w:val="000000"/>
    </w:rPr>
  </w:style>
  <w:style w:type="character" w:customStyle="1" w:styleId="CitesChar1">
    <w:name w:val="Cites Char1"/>
    <w:basedOn w:val="DefaultParagraphFont"/>
    <w:rsid w:val="00EA1C87"/>
    <w:rPr>
      <w:b/>
      <w:bCs w:val="0"/>
      <w:szCs w:val="24"/>
      <w:u w:val="single"/>
      <w:lang w:val="en-US" w:eastAsia="en-US" w:bidi="ar-SA"/>
    </w:rPr>
  </w:style>
  <w:style w:type="character" w:customStyle="1" w:styleId="CardUnderlinedChar">
    <w:name w:val="Card Underlined Char"/>
    <w:basedOn w:val="DefaultParagraphFont"/>
    <w:rsid w:val="00EA1C87"/>
    <w:rPr>
      <w:rFonts w:ascii="Arial Narrow" w:hAnsi="Arial Narrow" w:hint="default"/>
      <w:sz w:val="22"/>
      <w:szCs w:val="24"/>
      <w:u w:val="single"/>
      <w:lang w:val="en-US" w:eastAsia="en-US" w:bidi="ar-SA"/>
    </w:rPr>
  </w:style>
  <w:style w:type="character" w:customStyle="1" w:styleId="underline3">
    <w:name w:val="underline3"/>
    <w:basedOn w:val="underline2"/>
    <w:rsid w:val="00EA1C87"/>
    <w:rPr>
      <w:rFonts w:ascii="Arial" w:hAnsi="Arial"/>
      <w:sz w:val="18"/>
      <w:u w:val="single"/>
      <w:bdr w:val="none" w:sz="0" w:space="0" w:color="auto" w:frame="1"/>
      <w:shd w:val="clear" w:color="auto" w:fill="FFFF00"/>
    </w:rPr>
  </w:style>
  <w:style w:type="character" w:customStyle="1" w:styleId="menu">
    <w:name w:val="menu"/>
    <w:basedOn w:val="DefaultParagraphFont"/>
    <w:rsid w:val="00EA1C87"/>
  </w:style>
  <w:style w:type="character" w:customStyle="1" w:styleId="itxtrst">
    <w:name w:val="itxtrst"/>
    <w:rsid w:val="00EA1C87"/>
  </w:style>
  <w:style w:type="character" w:customStyle="1" w:styleId="A-Underlining">
    <w:name w:val="A-Underlining"/>
    <w:basedOn w:val="DefaultParagraphFont"/>
    <w:rsid w:val="00EA1C87"/>
    <w:rPr>
      <w:rFonts w:ascii="Garamond" w:hAnsi="Garamond" w:hint="default"/>
      <w:color w:val="auto"/>
      <w:sz w:val="24"/>
      <w:u w:val="single"/>
    </w:rPr>
  </w:style>
  <w:style w:type="character" w:customStyle="1" w:styleId="StyleUnderlineBold0">
    <w:name w:val="Style Underline + Bold"/>
    <w:rsid w:val="00EA1C87"/>
    <w:rPr>
      <w:b/>
      <w:bCs/>
      <w:u w:val="single"/>
    </w:rPr>
  </w:style>
  <w:style w:type="character" w:customStyle="1" w:styleId="Underline-Highlighted">
    <w:name w:val="Underline-Highlighted"/>
    <w:uiPriority w:val="1"/>
    <w:qFormat/>
    <w:rsid w:val="00EA1C8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A1C87"/>
  </w:style>
  <w:style w:type="character" w:customStyle="1" w:styleId="newsmain">
    <w:name w:val="news_main"/>
    <w:basedOn w:val="DefaultParagraphFont"/>
    <w:rsid w:val="00EA1C87"/>
  </w:style>
  <w:style w:type="character" w:customStyle="1" w:styleId="AuthorDate0">
    <w:name w:val="Author Date"/>
    <w:rsid w:val="00EA1C87"/>
    <w:rPr>
      <w:b/>
      <w:bCs w:val="0"/>
      <w:sz w:val="24"/>
      <w:u w:val="thick"/>
    </w:rPr>
  </w:style>
  <w:style w:type="character" w:customStyle="1" w:styleId="red">
    <w:name w:val="red"/>
    <w:basedOn w:val="DefaultParagraphFont"/>
    <w:rsid w:val="00EA1C87"/>
  </w:style>
  <w:style w:type="character" w:customStyle="1" w:styleId="at">
    <w:name w:val="at"/>
    <w:rsid w:val="00EA1C87"/>
  </w:style>
  <w:style w:type="character" w:customStyle="1" w:styleId="org">
    <w:name w:val="org"/>
    <w:rsid w:val="00EA1C87"/>
  </w:style>
  <w:style w:type="character" w:customStyle="1" w:styleId="pnumber">
    <w:name w:val="pnumber"/>
    <w:rsid w:val="00EA1C87"/>
  </w:style>
  <w:style w:type="character" w:customStyle="1" w:styleId="ital">
    <w:name w:val="ital"/>
    <w:rsid w:val="00EA1C87"/>
  </w:style>
  <w:style w:type="character" w:customStyle="1" w:styleId="orgdiv">
    <w:name w:val="orgdiv"/>
    <w:rsid w:val="00EA1C87"/>
  </w:style>
  <w:style w:type="character" w:customStyle="1" w:styleId="orgname">
    <w:name w:val="orgname"/>
    <w:rsid w:val="00EA1C87"/>
  </w:style>
  <w:style w:type="character" w:customStyle="1" w:styleId="city">
    <w:name w:val="city"/>
    <w:rsid w:val="00EA1C87"/>
  </w:style>
  <w:style w:type="character" w:customStyle="1" w:styleId="state">
    <w:name w:val="state"/>
    <w:rsid w:val="00EA1C87"/>
  </w:style>
  <w:style w:type="character" w:customStyle="1" w:styleId="country">
    <w:name w:val="country"/>
    <w:rsid w:val="00EA1C87"/>
  </w:style>
  <w:style w:type="character" w:customStyle="1" w:styleId="articletitle">
    <w:name w:val="articletitle"/>
    <w:rsid w:val="00EA1C87"/>
    <w:rPr>
      <w:rFonts w:ascii="Times New Roman" w:hAnsi="Times New Roman" w:cs="Times New Roman" w:hint="default"/>
    </w:rPr>
  </w:style>
  <w:style w:type="character" w:customStyle="1" w:styleId="6pointChar">
    <w:name w:val="6 point Char"/>
    <w:rsid w:val="00EA1C87"/>
    <w:rPr>
      <w:rFonts w:ascii="Times New Roman" w:hAnsi="Times New Roman" w:cs="Times New Roman" w:hint="default"/>
      <w:sz w:val="12"/>
      <w:lang w:val="en-US" w:eastAsia="en-US"/>
    </w:rPr>
  </w:style>
  <w:style w:type="character" w:customStyle="1" w:styleId="StyleThickunderline">
    <w:name w:val="Style Thick underline"/>
    <w:qFormat/>
    <w:rsid w:val="00EA1C87"/>
    <w:rPr>
      <w:u w:val="thick"/>
    </w:rPr>
  </w:style>
  <w:style w:type="character" w:customStyle="1" w:styleId="Box0">
    <w:name w:val="Box!"/>
    <w:rsid w:val="00EA1C87"/>
    <w:rPr>
      <w:rFonts w:ascii="Garamond" w:hAnsi="Garamond" w:hint="default"/>
      <w:sz w:val="24"/>
      <w:u w:val="single"/>
      <w:bdr w:val="single" w:sz="4" w:space="0" w:color="auto" w:frame="1"/>
    </w:rPr>
  </w:style>
  <w:style w:type="character" w:customStyle="1" w:styleId="citechar1">
    <w:name w:val="citechar"/>
    <w:basedOn w:val="DefaultParagraphFont"/>
    <w:rsid w:val="00EA1C87"/>
  </w:style>
  <w:style w:type="character" w:customStyle="1" w:styleId="underlinechar2">
    <w:name w:val="underlinechar"/>
    <w:basedOn w:val="DefaultParagraphFont"/>
    <w:rsid w:val="00EA1C87"/>
  </w:style>
  <w:style w:type="character" w:customStyle="1" w:styleId="CardUnderlineChar">
    <w:name w:val="Card Underline Char"/>
    <w:rsid w:val="00EA1C87"/>
    <w:rPr>
      <w:szCs w:val="24"/>
      <w:u w:val="single"/>
      <w:lang w:val="en-US" w:eastAsia="en-US" w:bidi="ar-SA"/>
    </w:rPr>
  </w:style>
  <w:style w:type="character" w:customStyle="1" w:styleId="tagciteChar">
    <w:name w:val="tag/cite Char"/>
    <w:basedOn w:val="DefaultParagraphFont"/>
    <w:rsid w:val="00EA1C87"/>
    <w:rPr>
      <w:b/>
      <w:bCs w:val="0"/>
      <w:sz w:val="24"/>
      <w:lang w:val="en-US" w:eastAsia="en-US" w:bidi="ar-SA"/>
    </w:rPr>
  </w:style>
  <w:style w:type="character" w:customStyle="1" w:styleId="8pointChar">
    <w:name w:val="8 point Char"/>
    <w:basedOn w:val="DefaultParagraphFont"/>
    <w:rsid w:val="00EA1C87"/>
    <w:rPr>
      <w:sz w:val="16"/>
      <w:lang w:val="en-US" w:eastAsia="en-US" w:bidi="ar-SA"/>
    </w:rPr>
  </w:style>
  <w:style w:type="character" w:customStyle="1" w:styleId="BoldText12pt">
    <w:name w:val="Bold Text 12 pt"/>
    <w:rsid w:val="00EA1C8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A1C87"/>
  </w:style>
  <w:style w:type="table" w:styleId="TableGrid">
    <w:name w:val="Table Grid"/>
    <w:basedOn w:val="TableNormal"/>
    <w:rsid w:val="00EA1C8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EA1C87"/>
    <w:rPr>
      <w:b/>
      <w:bCs w:val="0"/>
      <w:sz w:val="24"/>
      <w:lang w:val="en-US" w:eastAsia="en-US" w:bidi="ar-SA"/>
    </w:rPr>
  </w:style>
  <w:style w:type="character" w:customStyle="1" w:styleId="Mention11">
    <w:name w:val="Mention11"/>
    <w:basedOn w:val="DefaultParagraphFont"/>
    <w:uiPriority w:val="99"/>
    <w:semiHidden/>
    <w:unhideWhenUsed/>
    <w:rsid w:val="00EA1C87"/>
    <w:rPr>
      <w:color w:val="2B579A"/>
      <w:shd w:val="clear" w:color="auto" w:fill="E6E6E6"/>
    </w:rPr>
  </w:style>
  <w:style w:type="character" w:customStyle="1" w:styleId="Emph">
    <w:name w:val="Emph"/>
    <w:basedOn w:val="DefaultParagraphFont"/>
    <w:uiPriority w:val="1"/>
    <w:qFormat/>
    <w:rsid w:val="00EA1C8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A1C87"/>
  </w:style>
  <w:style w:type="character" w:customStyle="1" w:styleId="Mention2">
    <w:name w:val="Mention2"/>
    <w:basedOn w:val="DefaultParagraphFont"/>
    <w:uiPriority w:val="99"/>
    <w:semiHidden/>
    <w:unhideWhenUsed/>
    <w:rsid w:val="00EA1C87"/>
    <w:rPr>
      <w:color w:val="2B579A"/>
      <w:shd w:val="clear" w:color="auto" w:fill="E6E6E6"/>
    </w:rPr>
  </w:style>
  <w:style w:type="paragraph" w:customStyle="1" w:styleId="FlashTag">
    <w:name w:val="FlashTag"/>
    <w:basedOn w:val="Normal"/>
    <w:link w:val="FlashTagChar"/>
    <w:autoRedefine/>
    <w:uiPriority w:val="4"/>
    <w:qFormat/>
    <w:rsid w:val="00EA1C87"/>
    <w:rPr>
      <w:rFonts w:asciiTheme="majorHAnsi" w:hAnsiTheme="majorHAnsi"/>
      <w:b/>
      <w:sz w:val="28"/>
    </w:rPr>
  </w:style>
  <w:style w:type="character" w:customStyle="1" w:styleId="FlashTagChar">
    <w:name w:val="FlashTag Char"/>
    <w:basedOn w:val="DefaultParagraphFont"/>
    <w:link w:val="FlashTag"/>
    <w:uiPriority w:val="4"/>
    <w:rsid w:val="00EA1C87"/>
    <w:rPr>
      <w:rFonts w:asciiTheme="majorHAnsi" w:hAnsiTheme="majorHAnsi"/>
      <w:b/>
      <w:sz w:val="28"/>
    </w:rPr>
  </w:style>
  <w:style w:type="paragraph" w:customStyle="1" w:styleId="Warrant">
    <w:name w:val="Warrant"/>
    <w:autoRedefine/>
    <w:uiPriority w:val="4"/>
    <w:qFormat/>
    <w:rsid w:val="00EA1C87"/>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EA1C87"/>
  </w:style>
  <w:style w:type="character" w:customStyle="1" w:styleId="m-8793234324905335251gmail-style13ptbold">
    <w:name w:val="m_-8793234324905335251gmail-style13ptbold"/>
    <w:basedOn w:val="DefaultParagraphFont"/>
    <w:rsid w:val="00EA1C87"/>
  </w:style>
  <w:style w:type="character" w:customStyle="1" w:styleId="EndnoteTextChar">
    <w:name w:val="Endnote Text Char"/>
    <w:basedOn w:val="DefaultParagraphFont"/>
    <w:link w:val="EndnoteText"/>
    <w:locked/>
    <w:rsid w:val="00EA1C87"/>
    <w:rPr>
      <w:rFonts w:ascii="Georgia" w:eastAsia="Times New Roman" w:hAnsi="Georgia"/>
      <w:szCs w:val="20"/>
    </w:rPr>
  </w:style>
  <w:style w:type="paragraph" w:styleId="EndnoteText">
    <w:name w:val="endnote text"/>
    <w:basedOn w:val="Normal"/>
    <w:link w:val="EndnoteTextChar"/>
    <w:unhideWhenUsed/>
    <w:rsid w:val="00EA1C87"/>
    <w:rPr>
      <w:rFonts w:ascii="Georgia" w:eastAsia="Times New Roman" w:hAnsi="Georgia"/>
      <w:sz w:val="24"/>
      <w:szCs w:val="20"/>
    </w:rPr>
  </w:style>
  <w:style w:type="character" w:customStyle="1" w:styleId="EndnoteTextChar1">
    <w:name w:val="Endnote Text Char1"/>
    <w:basedOn w:val="DefaultParagraphFont"/>
    <w:semiHidden/>
    <w:rsid w:val="00EA1C87"/>
    <w:rPr>
      <w:rFonts w:ascii="Calibri" w:hAnsi="Calibri"/>
      <w:sz w:val="20"/>
      <w:szCs w:val="20"/>
    </w:rPr>
  </w:style>
  <w:style w:type="character" w:customStyle="1" w:styleId="DateChar1">
    <w:name w:val="Date Char1"/>
    <w:basedOn w:val="DefaultParagraphFont"/>
    <w:uiPriority w:val="99"/>
    <w:rsid w:val="00EA1C87"/>
    <w:rPr>
      <w:rFonts w:ascii="Calibri" w:hAnsi="Calibri"/>
      <w:sz w:val="22"/>
    </w:rPr>
  </w:style>
  <w:style w:type="character" w:customStyle="1" w:styleId="BodyTextFirstIndentChar">
    <w:name w:val="Body Text First Indent Char"/>
    <w:basedOn w:val="BodyTextChar"/>
    <w:link w:val="BodyTextFirstIndent"/>
    <w:locked/>
    <w:rsid w:val="00EA1C87"/>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EA1C87"/>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EA1C87"/>
    <w:rPr>
      <w:rFonts w:ascii="Calibri" w:hAnsi="Calibri"/>
      <w:sz w:val="22"/>
    </w:rPr>
  </w:style>
  <w:style w:type="character" w:customStyle="1" w:styleId="BodyTextIndent2Char1">
    <w:name w:val="Body Text Indent 2 Char1"/>
    <w:basedOn w:val="DefaultParagraphFont"/>
    <w:semiHidden/>
    <w:rsid w:val="00EA1C87"/>
    <w:rPr>
      <w:rFonts w:ascii="Calibri" w:hAnsi="Calibri" w:cs="Calibri"/>
    </w:rPr>
  </w:style>
  <w:style w:type="character" w:customStyle="1" w:styleId="PlainTextChar1">
    <w:name w:val="Plain Text Char1"/>
    <w:basedOn w:val="DefaultParagraphFont"/>
    <w:semiHidden/>
    <w:rsid w:val="00EA1C87"/>
    <w:rPr>
      <w:rFonts w:ascii="Consolas" w:hAnsi="Consolas" w:cs="Calibri"/>
      <w:sz w:val="21"/>
      <w:szCs w:val="21"/>
    </w:rPr>
  </w:style>
  <w:style w:type="paragraph" w:customStyle="1" w:styleId="msolistparagraphcxspfirst">
    <w:name w:val="msolistparagraphcxspfirst"/>
    <w:basedOn w:val="Normal"/>
    <w:uiPriority w:val="99"/>
    <w:qFormat/>
    <w:rsid w:val="00EA1C87"/>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EA1C87"/>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EA1C87"/>
    <w:rPr>
      <w:rFonts w:ascii="Calibri" w:hAnsi="Calibri" w:cs="Calibri"/>
      <w:i/>
      <w:iCs/>
      <w:color w:val="000000" w:themeColor="text1"/>
    </w:rPr>
  </w:style>
  <w:style w:type="paragraph" w:customStyle="1" w:styleId="Heading2-NotBold">
    <w:name w:val="Heading 2 - Not Bold"/>
    <w:basedOn w:val="Heading2"/>
    <w:autoRedefine/>
    <w:uiPriority w:val="99"/>
    <w:qFormat/>
    <w:rsid w:val="00EA1C87"/>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EA1C87"/>
    <w:rPr>
      <w:rFonts w:ascii="Calibri" w:eastAsia="Calibri" w:hAnsi="Calibri"/>
      <w:b/>
      <w:sz w:val="22"/>
    </w:rPr>
  </w:style>
  <w:style w:type="paragraph" w:customStyle="1" w:styleId="Heading2-Bold">
    <w:name w:val="Heading 2 - Bold"/>
    <w:basedOn w:val="Normal"/>
    <w:autoRedefine/>
    <w:uiPriority w:val="99"/>
    <w:qFormat/>
    <w:rsid w:val="00EA1C87"/>
    <w:rPr>
      <w:rFonts w:eastAsia="Calibri"/>
      <w:b/>
    </w:rPr>
  </w:style>
  <w:style w:type="paragraph" w:customStyle="1" w:styleId="tag">
    <w:name w:val="%tag"/>
    <w:basedOn w:val="Normal"/>
    <w:next w:val="Normal"/>
    <w:uiPriority w:val="99"/>
    <w:qFormat/>
    <w:rsid w:val="00EA1C87"/>
    <w:rPr>
      <w:rFonts w:eastAsia="Calibri"/>
      <w:bCs/>
      <w:sz w:val="18"/>
    </w:rPr>
  </w:style>
  <w:style w:type="character" w:customStyle="1" w:styleId="Style2Char">
    <w:name w:val="Style 2 Char"/>
    <w:link w:val="Style20"/>
    <w:uiPriority w:val="99"/>
    <w:locked/>
    <w:rsid w:val="00EA1C8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EA1C87"/>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EA1C8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A1C87"/>
    <w:rPr>
      <w:rFonts w:ascii="Garamond" w:eastAsia="Times New Roman" w:hAnsi="Garamond"/>
      <w:sz w:val="24"/>
      <w:szCs w:val="20"/>
      <w:u w:val="single"/>
      <w:lang w:val="x-none" w:eastAsia="x-none"/>
    </w:rPr>
  </w:style>
  <w:style w:type="character" w:customStyle="1" w:styleId="textsmallChar0">
    <w:name w:val="textsmall Char"/>
    <w:link w:val="textsmall0"/>
    <w:locked/>
    <w:rsid w:val="00EA1C87"/>
    <w:rPr>
      <w:rFonts w:ascii="Georgia" w:eastAsia="Times New Roman" w:hAnsi="Georgia"/>
      <w:sz w:val="18"/>
      <w:szCs w:val="20"/>
      <w:lang w:val="x-none" w:eastAsia="x-none"/>
    </w:rPr>
  </w:style>
  <w:style w:type="paragraph" w:customStyle="1" w:styleId="textsmall0">
    <w:name w:val="textsmall"/>
    <w:basedOn w:val="Normal"/>
    <w:link w:val="textsmallChar0"/>
    <w:qFormat/>
    <w:rsid w:val="00EA1C87"/>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EA1C8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EA1C87"/>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EA1C87"/>
    <w:rPr>
      <w:rFonts w:ascii="Arial" w:eastAsia="Times New Roman" w:hAnsi="Arial" w:cs="Arial"/>
      <w:sz w:val="12"/>
    </w:rPr>
  </w:style>
  <w:style w:type="paragraph" w:customStyle="1" w:styleId="Micro">
    <w:name w:val="Micro"/>
    <w:basedOn w:val="Normal"/>
    <w:next w:val="Normal"/>
    <w:link w:val="MicroChar"/>
    <w:qFormat/>
    <w:rsid w:val="00EA1C87"/>
    <w:rPr>
      <w:rFonts w:ascii="Arial" w:eastAsia="Times New Roman" w:hAnsi="Arial" w:cs="Arial"/>
      <w:sz w:val="12"/>
    </w:rPr>
  </w:style>
  <w:style w:type="character" w:customStyle="1" w:styleId="CardNotUnderlinedChar1">
    <w:name w:val="Card Not Underlined Char1"/>
    <w:link w:val="CardNotUnderlined"/>
    <w:locked/>
    <w:rsid w:val="00EA1C87"/>
    <w:rPr>
      <w:rFonts w:ascii="Cambria" w:eastAsia="Times New Roman" w:hAnsi="Cambria" w:cs="Times New Roman"/>
      <w:sz w:val="18"/>
      <w:szCs w:val="20"/>
    </w:rPr>
  </w:style>
  <w:style w:type="paragraph" w:customStyle="1" w:styleId="h-lead">
    <w:name w:val="h-lead"/>
    <w:basedOn w:val="Normal"/>
    <w:uiPriority w:val="99"/>
    <w:qFormat/>
    <w:rsid w:val="00EA1C87"/>
    <w:pPr>
      <w:spacing w:before="100" w:beforeAutospacing="1" w:after="100" w:afterAutospacing="1"/>
    </w:pPr>
    <w:rPr>
      <w:rFonts w:eastAsia="Times New Roman"/>
      <w:sz w:val="24"/>
    </w:rPr>
  </w:style>
  <w:style w:type="paragraph" w:customStyle="1" w:styleId="intro">
    <w:name w:val="intro"/>
    <w:basedOn w:val="Normal"/>
    <w:uiPriority w:val="99"/>
    <w:qFormat/>
    <w:rsid w:val="00EA1C87"/>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EA1C87"/>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EA1C8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A1C87"/>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EA1C87"/>
    <w:rPr>
      <w:rFonts w:eastAsia="Calibri"/>
    </w:rPr>
  </w:style>
  <w:style w:type="paragraph" w:customStyle="1" w:styleId="F3-TagAuthor">
    <w:name w:val="F3 - Tag/Author"/>
    <w:basedOn w:val="Normal"/>
    <w:uiPriority w:val="99"/>
    <w:qFormat/>
    <w:rsid w:val="00EA1C87"/>
    <w:rPr>
      <w:rFonts w:eastAsia="Times New Roman"/>
      <w:b/>
    </w:rPr>
  </w:style>
  <w:style w:type="paragraph" w:customStyle="1" w:styleId="F5-UnderlineNormal">
    <w:name w:val="F5 - Underline Normal"/>
    <w:basedOn w:val="Normal"/>
    <w:uiPriority w:val="99"/>
    <w:qFormat/>
    <w:rsid w:val="00EA1C87"/>
    <w:rPr>
      <w:rFonts w:eastAsia="Calibri"/>
      <w:u w:val="single"/>
    </w:rPr>
  </w:style>
  <w:style w:type="paragraph" w:customStyle="1" w:styleId="Brief-PrimarySource">
    <w:name w:val="Brief - Primary Source"/>
    <w:basedOn w:val="Normal"/>
    <w:uiPriority w:val="99"/>
    <w:qFormat/>
    <w:rsid w:val="00EA1C87"/>
    <w:rPr>
      <w:rFonts w:eastAsia="Times New Roman"/>
      <w:b/>
      <w:sz w:val="24"/>
      <w:u w:val="single"/>
    </w:rPr>
  </w:style>
  <w:style w:type="paragraph" w:customStyle="1" w:styleId="Brief-Underline">
    <w:name w:val="Brief - Underline"/>
    <w:basedOn w:val="Normal"/>
    <w:uiPriority w:val="99"/>
    <w:qFormat/>
    <w:rsid w:val="00EA1C87"/>
    <w:rPr>
      <w:rFonts w:eastAsia="Times New Roman"/>
      <w:u w:val="single"/>
    </w:rPr>
  </w:style>
  <w:style w:type="paragraph" w:customStyle="1" w:styleId="Brief">
    <w:name w:val="Brief"/>
    <w:basedOn w:val="Brief-PrimarySource"/>
    <w:uiPriority w:val="99"/>
    <w:qFormat/>
    <w:rsid w:val="00EA1C87"/>
    <w:rPr>
      <w:b w:val="0"/>
    </w:rPr>
  </w:style>
  <w:style w:type="paragraph" w:customStyle="1" w:styleId="CM2">
    <w:name w:val="CM2"/>
    <w:basedOn w:val="Normal"/>
    <w:next w:val="Normal"/>
    <w:uiPriority w:val="99"/>
    <w:qFormat/>
    <w:rsid w:val="00EA1C87"/>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EA1C87"/>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EA1C87"/>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EA1C87"/>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EA1C87"/>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EA1C87"/>
    <w:pPr>
      <w:widowControl w:val="0"/>
      <w:spacing w:line="276" w:lineRule="atLeast"/>
    </w:pPr>
    <w:rPr>
      <w:color w:val="auto"/>
    </w:rPr>
  </w:style>
  <w:style w:type="paragraph" w:customStyle="1" w:styleId="CM34">
    <w:name w:val="CM34"/>
    <w:basedOn w:val="Default"/>
    <w:next w:val="Default"/>
    <w:uiPriority w:val="99"/>
    <w:qFormat/>
    <w:rsid w:val="00EA1C87"/>
    <w:pPr>
      <w:widowControl w:val="0"/>
    </w:pPr>
    <w:rPr>
      <w:color w:val="auto"/>
    </w:rPr>
  </w:style>
  <w:style w:type="paragraph" w:customStyle="1" w:styleId="CM56">
    <w:name w:val="CM56"/>
    <w:basedOn w:val="Default"/>
    <w:next w:val="Default"/>
    <w:uiPriority w:val="99"/>
    <w:qFormat/>
    <w:rsid w:val="00EA1C87"/>
    <w:pPr>
      <w:widowControl w:val="0"/>
    </w:pPr>
    <w:rPr>
      <w:rFonts w:eastAsia="Calibri"/>
      <w:color w:val="auto"/>
    </w:rPr>
  </w:style>
  <w:style w:type="paragraph" w:customStyle="1" w:styleId="CM58">
    <w:name w:val="CM58"/>
    <w:basedOn w:val="Default"/>
    <w:next w:val="Default"/>
    <w:uiPriority w:val="99"/>
    <w:qFormat/>
    <w:rsid w:val="00EA1C87"/>
    <w:pPr>
      <w:widowControl w:val="0"/>
    </w:pPr>
    <w:rPr>
      <w:rFonts w:eastAsia="Calibri"/>
      <w:color w:val="auto"/>
    </w:rPr>
  </w:style>
  <w:style w:type="paragraph" w:customStyle="1" w:styleId="CM57">
    <w:name w:val="CM57"/>
    <w:basedOn w:val="Default"/>
    <w:next w:val="Default"/>
    <w:uiPriority w:val="99"/>
    <w:qFormat/>
    <w:rsid w:val="00EA1C87"/>
    <w:pPr>
      <w:widowControl w:val="0"/>
    </w:pPr>
    <w:rPr>
      <w:rFonts w:eastAsia="Calibri"/>
      <w:color w:val="auto"/>
    </w:rPr>
  </w:style>
  <w:style w:type="paragraph" w:customStyle="1" w:styleId="CM1">
    <w:name w:val="CM1"/>
    <w:basedOn w:val="Default"/>
    <w:next w:val="Default"/>
    <w:uiPriority w:val="99"/>
    <w:qFormat/>
    <w:rsid w:val="00EA1C87"/>
    <w:pPr>
      <w:widowControl w:val="0"/>
    </w:pPr>
    <w:rPr>
      <w:rFonts w:eastAsia="Calibri"/>
      <w:color w:val="auto"/>
    </w:rPr>
  </w:style>
  <w:style w:type="paragraph" w:customStyle="1" w:styleId="CM49">
    <w:name w:val="CM49"/>
    <w:basedOn w:val="Default"/>
    <w:next w:val="Default"/>
    <w:uiPriority w:val="99"/>
    <w:qFormat/>
    <w:rsid w:val="00EA1C87"/>
    <w:pPr>
      <w:widowControl w:val="0"/>
    </w:pPr>
    <w:rPr>
      <w:rFonts w:eastAsia="Calibri"/>
      <w:color w:val="auto"/>
    </w:rPr>
  </w:style>
  <w:style w:type="paragraph" w:customStyle="1" w:styleId="CM41">
    <w:name w:val="CM41"/>
    <w:basedOn w:val="Default"/>
    <w:next w:val="Default"/>
    <w:uiPriority w:val="99"/>
    <w:qFormat/>
    <w:rsid w:val="00EA1C87"/>
    <w:pPr>
      <w:widowControl w:val="0"/>
    </w:pPr>
    <w:rPr>
      <w:rFonts w:eastAsia="Calibri"/>
      <w:color w:val="auto"/>
    </w:rPr>
  </w:style>
  <w:style w:type="paragraph" w:customStyle="1" w:styleId="3rdOrderPara">
    <w:name w:val="3rd Order Para"/>
    <w:basedOn w:val="Default"/>
    <w:next w:val="Default"/>
    <w:qFormat/>
    <w:rsid w:val="00EA1C87"/>
    <w:pPr>
      <w:widowControl w:val="0"/>
    </w:pPr>
    <w:rPr>
      <w:rFonts w:eastAsia="Calibri"/>
      <w:color w:val="auto"/>
    </w:rPr>
  </w:style>
  <w:style w:type="paragraph" w:customStyle="1" w:styleId="2ndOrderPara">
    <w:name w:val="2nd Order Para"/>
    <w:basedOn w:val="Default"/>
    <w:next w:val="Default"/>
    <w:qFormat/>
    <w:rsid w:val="00EA1C87"/>
    <w:pPr>
      <w:widowControl w:val="0"/>
    </w:pPr>
    <w:rPr>
      <w:rFonts w:eastAsia="Calibri"/>
      <w:color w:val="auto"/>
    </w:rPr>
  </w:style>
  <w:style w:type="paragraph" w:customStyle="1" w:styleId="Normal-SIGN2">
    <w:name w:val="Normal-SIGN2"/>
    <w:basedOn w:val="Default"/>
    <w:next w:val="Default"/>
    <w:qFormat/>
    <w:rsid w:val="00EA1C87"/>
    <w:pPr>
      <w:widowControl w:val="0"/>
    </w:pPr>
    <w:rPr>
      <w:rFonts w:eastAsia="Calibri"/>
      <w:color w:val="auto"/>
    </w:rPr>
  </w:style>
  <w:style w:type="paragraph" w:customStyle="1" w:styleId="Normal-SIGN1">
    <w:name w:val="Normal-SIGN1"/>
    <w:basedOn w:val="Default"/>
    <w:next w:val="Default"/>
    <w:uiPriority w:val="99"/>
    <w:qFormat/>
    <w:rsid w:val="00EA1C87"/>
    <w:pPr>
      <w:widowControl w:val="0"/>
    </w:pPr>
    <w:rPr>
      <w:rFonts w:eastAsia="Calibri"/>
      <w:color w:val="auto"/>
    </w:rPr>
  </w:style>
  <w:style w:type="paragraph" w:customStyle="1" w:styleId="CM3">
    <w:name w:val="CM3"/>
    <w:basedOn w:val="Default"/>
    <w:next w:val="Default"/>
    <w:uiPriority w:val="99"/>
    <w:qFormat/>
    <w:rsid w:val="00EA1C87"/>
    <w:pPr>
      <w:widowControl w:val="0"/>
      <w:spacing w:line="553" w:lineRule="atLeast"/>
    </w:pPr>
    <w:rPr>
      <w:rFonts w:eastAsia="Calibri"/>
      <w:color w:val="auto"/>
    </w:rPr>
  </w:style>
  <w:style w:type="paragraph" w:customStyle="1" w:styleId="CM33">
    <w:name w:val="CM33"/>
    <w:basedOn w:val="Default"/>
    <w:next w:val="Default"/>
    <w:uiPriority w:val="99"/>
    <w:qFormat/>
    <w:rsid w:val="00EA1C87"/>
    <w:pPr>
      <w:widowControl w:val="0"/>
    </w:pPr>
    <w:rPr>
      <w:rFonts w:eastAsia="Calibri"/>
      <w:color w:val="auto"/>
    </w:rPr>
  </w:style>
  <w:style w:type="paragraph" w:customStyle="1" w:styleId="CM37">
    <w:name w:val="CM37"/>
    <w:basedOn w:val="Default"/>
    <w:next w:val="Default"/>
    <w:uiPriority w:val="99"/>
    <w:qFormat/>
    <w:rsid w:val="00EA1C87"/>
    <w:pPr>
      <w:widowControl w:val="0"/>
    </w:pPr>
    <w:rPr>
      <w:rFonts w:eastAsia="Calibri"/>
      <w:color w:val="auto"/>
    </w:rPr>
  </w:style>
  <w:style w:type="paragraph" w:customStyle="1" w:styleId="CM7">
    <w:name w:val="CM7"/>
    <w:basedOn w:val="Default"/>
    <w:next w:val="Default"/>
    <w:uiPriority w:val="99"/>
    <w:qFormat/>
    <w:rsid w:val="00EA1C87"/>
    <w:pPr>
      <w:widowControl w:val="0"/>
      <w:spacing w:line="553" w:lineRule="atLeast"/>
    </w:pPr>
    <w:rPr>
      <w:rFonts w:eastAsia="Calibri"/>
      <w:color w:val="auto"/>
    </w:rPr>
  </w:style>
  <w:style w:type="paragraph" w:customStyle="1" w:styleId="Brief-SecondarySource">
    <w:name w:val="Brief - Secondary Source"/>
    <w:basedOn w:val="Normal"/>
    <w:qFormat/>
    <w:rsid w:val="00EA1C87"/>
    <w:rPr>
      <w:rFonts w:eastAsia="Times New Roman"/>
      <w:sz w:val="14"/>
      <w:szCs w:val="20"/>
    </w:rPr>
  </w:style>
  <w:style w:type="paragraph" w:customStyle="1" w:styleId="Brief-Card">
    <w:name w:val="Brief - Card"/>
    <w:basedOn w:val="Normal"/>
    <w:uiPriority w:val="99"/>
    <w:qFormat/>
    <w:rsid w:val="00EA1C87"/>
    <w:rPr>
      <w:rFonts w:eastAsia="Times New Roman"/>
    </w:rPr>
  </w:style>
  <w:style w:type="paragraph" w:customStyle="1" w:styleId="Pa2">
    <w:name w:val="Pa2"/>
    <w:basedOn w:val="Default"/>
    <w:next w:val="Default"/>
    <w:uiPriority w:val="99"/>
    <w:qFormat/>
    <w:rsid w:val="00EA1C8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A1C87"/>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EA1C87"/>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EA1C87"/>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EA1C87"/>
    <w:pPr>
      <w:widowControl w:val="0"/>
    </w:pPr>
    <w:rPr>
      <w:rFonts w:ascii="Arial Black" w:hAnsi="Arial Black"/>
      <w:color w:val="auto"/>
    </w:rPr>
  </w:style>
  <w:style w:type="paragraph" w:customStyle="1" w:styleId="Cover1">
    <w:name w:val="Cover 1"/>
    <w:basedOn w:val="Normal"/>
    <w:next w:val="Normal"/>
    <w:uiPriority w:val="99"/>
    <w:qFormat/>
    <w:rsid w:val="00EA1C87"/>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EA1C87"/>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EA1C87"/>
    <w:pPr>
      <w:widowControl w:val="0"/>
    </w:pPr>
    <w:rPr>
      <w:color w:val="auto"/>
    </w:rPr>
  </w:style>
  <w:style w:type="paragraph" w:customStyle="1" w:styleId="Pa11">
    <w:name w:val="Pa11"/>
    <w:basedOn w:val="Normal"/>
    <w:next w:val="Normal"/>
    <w:uiPriority w:val="99"/>
    <w:qFormat/>
    <w:rsid w:val="00EA1C87"/>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EA1C87"/>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EA1C8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EA1C87"/>
    <w:pPr>
      <w:widowControl w:val="0"/>
    </w:pPr>
    <w:rPr>
      <w:rFonts w:eastAsia="Calibri"/>
      <w:color w:val="auto"/>
    </w:rPr>
  </w:style>
  <w:style w:type="paragraph" w:customStyle="1" w:styleId="CM5">
    <w:name w:val="CM5"/>
    <w:basedOn w:val="Default"/>
    <w:next w:val="Default"/>
    <w:qFormat/>
    <w:rsid w:val="00EA1C87"/>
    <w:pPr>
      <w:widowControl w:val="0"/>
      <w:spacing w:line="553" w:lineRule="atLeast"/>
    </w:pPr>
    <w:rPr>
      <w:rFonts w:eastAsia="Calibri"/>
      <w:color w:val="auto"/>
    </w:rPr>
  </w:style>
  <w:style w:type="paragraph" w:customStyle="1" w:styleId="CM28">
    <w:name w:val="CM28"/>
    <w:basedOn w:val="Default"/>
    <w:next w:val="Default"/>
    <w:uiPriority w:val="99"/>
    <w:qFormat/>
    <w:rsid w:val="00EA1C87"/>
    <w:pPr>
      <w:widowControl w:val="0"/>
    </w:pPr>
    <w:rPr>
      <w:rFonts w:eastAsia="Calibri"/>
      <w:color w:val="auto"/>
    </w:rPr>
  </w:style>
  <w:style w:type="paragraph" w:customStyle="1" w:styleId="CM8">
    <w:name w:val="CM8"/>
    <w:basedOn w:val="Default"/>
    <w:next w:val="Default"/>
    <w:uiPriority w:val="99"/>
    <w:qFormat/>
    <w:rsid w:val="00EA1C87"/>
    <w:pPr>
      <w:widowControl w:val="0"/>
    </w:pPr>
    <w:rPr>
      <w:rFonts w:eastAsia="Calibri"/>
      <w:color w:val="auto"/>
    </w:rPr>
  </w:style>
  <w:style w:type="paragraph" w:customStyle="1" w:styleId="CM6">
    <w:name w:val="CM6"/>
    <w:basedOn w:val="Default"/>
    <w:next w:val="Default"/>
    <w:uiPriority w:val="99"/>
    <w:qFormat/>
    <w:rsid w:val="00EA1C87"/>
    <w:pPr>
      <w:widowControl w:val="0"/>
      <w:spacing w:line="553" w:lineRule="atLeast"/>
    </w:pPr>
    <w:rPr>
      <w:rFonts w:eastAsia="Calibri"/>
      <w:color w:val="auto"/>
    </w:rPr>
  </w:style>
  <w:style w:type="paragraph" w:customStyle="1" w:styleId="CM22">
    <w:name w:val="CM22"/>
    <w:basedOn w:val="Default"/>
    <w:next w:val="Default"/>
    <w:uiPriority w:val="99"/>
    <w:qFormat/>
    <w:rsid w:val="00EA1C87"/>
    <w:pPr>
      <w:widowControl w:val="0"/>
    </w:pPr>
    <w:rPr>
      <w:rFonts w:eastAsia="Calibri"/>
      <w:color w:val="auto"/>
    </w:rPr>
  </w:style>
  <w:style w:type="paragraph" w:customStyle="1" w:styleId="DoubleUnderlined">
    <w:name w:val="Double Underlined"/>
    <w:basedOn w:val="Heading2"/>
    <w:autoRedefine/>
    <w:uiPriority w:val="99"/>
    <w:qFormat/>
    <w:rsid w:val="00EA1C87"/>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EA1C8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EA1C87"/>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EA1C87"/>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EA1C87"/>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EA1C87"/>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A1C87"/>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EA1C87"/>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EA1C8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EA1C87"/>
  </w:style>
  <w:style w:type="paragraph" w:customStyle="1" w:styleId="StyleUnderliningTimesNewRomanBoldNounderlineKernat16">
    <w:name w:val="Style Underlining + Times New Roman Bold No underline Kern at 16..."/>
    <w:basedOn w:val="Normal"/>
    <w:uiPriority w:val="99"/>
    <w:qFormat/>
    <w:rsid w:val="00EA1C8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A1C87"/>
    <w:rPr>
      <w:rFonts w:eastAsia="Times New Roman"/>
      <w:b/>
      <w:bCs/>
      <w:kern w:val="32"/>
      <w:sz w:val="32"/>
      <w:szCs w:val="32"/>
    </w:rPr>
  </w:style>
  <w:style w:type="paragraph" w:customStyle="1" w:styleId="StyleBoldUnderliningKernat16pt">
    <w:name w:val="Style Bold Underlining + Kern at 16 pt"/>
    <w:uiPriority w:val="99"/>
    <w:qFormat/>
    <w:rsid w:val="00EA1C87"/>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EA1C87"/>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EA1C87"/>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A1C87"/>
    <w:pPr>
      <w:ind w:left="400"/>
    </w:pPr>
    <w:rPr>
      <w:rFonts w:eastAsia="Times New Roman"/>
      <w:szCs w:val="20"/>
    </w:rPr>
  </w:style>
  <w:style w:type="paragraph" w:customStyle="1" w:styleId="Paste">
    <w:name w:val="Paste"/>
    <w:basedOn w:val="card"/>
    <w:qFormat/>
    <w:rsid w:val="00EA1C87"/>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EA1C87"/>
    <w:rPr>
      <w:rFonts w:ascii="Georgia" w:eastAsia="Times New Roman" w:hAnsi="Georgia"/>
      <w:b/>
      <w:u w:val="single"/>
    </w:rPr>
  </w:style>
  <w:style w:type="paragraph" w:customStyle="1" w:styleId="UnderlineStyle0">
    <w:name w:val="Underline Style"/>
    <w:basedOn w:val="Normal"/>
    <w:link w:val="UnderlineStyleChar"/>
    <w:qFormat/>
    <w:rsid w:val="00EA1C87"/>
    <w:rPr>
      <w:rFonts w:ascii="Georgia" w:eastAsia="Times New Roman" w:hAnsi="Georgia"/>
      <w:b/>
      <w:sz w:val="24"/>
      <w:u w:val="single"/>
    </w:rPr>
  </w:style>
  <w:style w:type="paragraph" w:customStyle="1" w:styleId="Normalization">
    <w:name w:val="Normalization"/>
    <w:basedOn w:val="Normal"/>
    <w:uiPriority w:val="99"/>
    <w:qFormat/>
    <w:rsid w:val="00EA1C87"/>
    <w:rPr>
      <w:rFonts w:eastAsia="Times New Roman"/>
      <w:sz w:val="18"/>
    </w:rPr>
  </w:style>
  <w:style w:type="paragraph" w:customStyle="1" w:styleId="BreifTitle">
    <w:name w:val="Breif Title"/>
    <w:basedOn w:val="Normal"/>
    <w:autoRedefine/>
    <w:uiPriority w:val="99"/>
    <w:qFormat/>
    <w:rsid w:val="00EA1C87"/>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EA1C8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EA1C8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EA1C87"/>
    <w:rPr>
      <w:rFonts w:eastAsia="Times New Roman"/>
      <w:color w:val="333333"/>
    </w:rPr>
  </w:style>
  <w:style w:type="paragraph" w:customStyle="1" w:styleId="StyleTagandCiteFranklinGothicDemi">
    <w:name w:val="Style Tag and Cite + Franklin Gothic Demi"/>
    <w:basedOn w:val="Normal"/>
    <w:autoRedefine/>
    <w:uiPriority w:val="99"/>
    <w:qFormat/>
    <w:rsid w:val="00EA1C87"/>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EA1C87"/>
    <w:rPr>
      <w:bCs/>
    </w:rPr>
  </w:style>
  <w:style w:type="paragraph" w:customStyle="1" w:styleId="tagCharCharCharCharCharCharChar">
    <w:name w:val="tag Char Char Char Char Char Char Char"/>
    <w:basedOn w:val="Normal"/>
    <w:uiPriority w:val="99"/>
    <w:qFormat/>
    <w:rsid w:val="00EA1C87"/>
    <w:rPr>
      <w:rFonts w:eastAsia="Times New Roman"/>
      <w:b/>
      <w:sz w:val="24"/>
      <w:szCs w:val="20"/>
    </w:rPr>
  </w:style>
  <w:style w:type="paragraph" w:customStyle="1" w:styleId="title-bold-medium">
    <w:name w:val="title-bold-medium"/>
    <w:basedOn w:val="Normal"/>
    <w:uiPriority w:val="99"/>
    <w:qFormat/>
    <w:rsid w:val="00EA1C87"/>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EA1C87"/>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EA1C87"/>
    <w:rPr>
      <w:rFonts w:ascii="Arial Narrow" w:eastAsia="Times New Roman" w:hAnsi="Arial Narrow"/>
      <w:b/>
      <w:sz w:val="24"/>
    </w:rPr>
  </w:style>
  <w:style w:type="paragraph" w:customStyle="1" w:styleId="BLOCKTITLE1">
    <w:name w:val="BLOCK TITLE"/>
    <w:basedOn w:val="Heading1"/>
    <w:uiPriority w:val="99"/>
    <w:qFormat/>
    <w:rsid w:val="00EA1C8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EA1C87"/>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EA1C8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EA1C87"/>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EA1C8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EA1C8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EA1C87"/>
    <w:pPr>
      <w:spacing w:before="100" w:beforeAutospacing="1" w:after="100" w:afterAutospacing="1"/>
    </w:pPr>
    <w:rPr>
      <w:rFonts w:eastAsia="Times New Roman"/>
    </w:rPr>
  </w:style>
  <w:style w:type="paragraph" w:customStyle="1" w:styleId="ToRead">
    <w:name w:val="To Read"/>
    <w:basedOn w:val="Normal"/>
    <w:uiPriority w:val="99"/>
    <w:qFormat/>
    <w:rsid w:val="00EA1C87"/>
    <w:pPr>
      <w:ind w:left="720"/>
    </w:pPr>
    <w:rPr>
      <w:rFonts w:ascii="Verdana" w:eastAsia="Times New Roman" w:hAnsi="Verdana"/>
      <w:b/>
      <w:u w:val="single"/>
    </w:rPr>
  </w:style>
  <w:style w:type="paragraph" w:customStyle="1" w:styleId="Style1">
    <w:name w:val="Style 1"/>
    <w:basedOn w:val="Normal"/>
    <w:uiPriority w:val="99"/>
    <w:qFormat/>
    <w:rsid w:val="00EA1C87"/>
    <w:pPr>
      <w:widowControl w:val="0"/>
      <w:ind w:firstLine="216"/>
    </w:pPr>
    <w:rPr>
      <w:rFonts w:eastAsia="Times New Roman"/>
      <w:noProof/>
      <w:color w:val="000000"/>
      <w:szCs w:val="20"/>
    </w:rPr>
  </w:style>
  <w:style w:type="paragraph" w:customStyle="1" w:styleId="Style41">
    <w:name w:val="Style 4"/>
    <w:basedOn w:val="Normal"/>
    <w:uiPriority w:val="99"/>
    <w:qFormat/>
    <w:rsid w:val="00EA1C8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EA1C87"/>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EA1C87"/>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EA1C87"/>
    <w:pPr>
      <w:ind w:left="1660"/>
    </w:pPr>
  </w:style>
  <w:style w:type="paragraph" w:customStyle="1" w:styleId="PageNumber1">
    <w:name w:val="Page Number1"/>
    <w:basedOn w:val="Normal"/>
    <w:next w:val="Normal"/>
    <w:uiPriority w:val="99"/>
    <w:qFormat/>
    <w:rsid w:val="00EA1C87"/>
    <w:rPr>
      <w:rFonts w:eastAsia="Times New Roman"/>
    </w:rPr>
  </w:style>
  <w:style w:type="paragraph" w:customStyle="1" w:styleId="Card1">
    <w:name w:val="Card1"/>
    <w:uiPriority w:val="99"/>
    <w:qFormat/>
    <w:rsid w:val="00EA1C87"/>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EA1C87"/>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EA1C87"/>
    <w:pPr>
      <w:ind w:left="288" w:right="288"/>
    </w:pPr>
    <w:rPr>
      <w:rFonts w:eastAsia="Times New Roman"/>
    </w:rPr>
  </w:style>
  <w:style w:type="paragraph" w:customStyle="1" w:styleId="CaseListNormal">
    <w:name w:val="Case List Normal"/>
    <w:basedOn w:val="Normal"/>
    <w:uiPriority w:val="99"/>
    <w:qFormat/>
    <w:rsid w:val="00EA1C87"/>
    <w:rPr>
      <w:rFonts w:ascii="Times" w:eastAsia="Times New Roman" w:hAnsi="Times"/>
      <w:szCs w:val="26"/>
    </w:rPr>
  </w:style>
  <w:style w:type="paragraph" w:customStyle="1" w:styleId="Body">
    <w:name w:val="Body"/>
    <w:basedOn w:val="Normal"/>
    <w:uiPriority w:val="99"/>
    <w:qFormat/>
    <w:rsid w:val="00EA1C87"/>
    <w:pPr>
      <w:outlineLvl w:val="3"/>
    </w:pPr>
    <w:rPr>
      <w:rFonts w:eastAsia="Times New Roman"/>
      <w:szCs w:val="20"/>
    </w:rPr>
  </w:style>
  <w:style w:type="paragraph" w:customStyle="1" w:styleId="3text">
    <w:name w:val="3text"/>
    <w:basedOn w:val="Normal"/>
    <w:uiPriority w:val="99"/>
    <w:qFormat/>
    <w:rsid w:val="00EA1C87"/>
    <w:pPr>
      <w:spacing w:before="100" w:beforeAutospacing="1" w:after="100" w:afterAutospacing="1"/>
    </w:pPr>
    <w:rPr>
      <w:rFonts w:eastAsia="Times New Roman"/>
      <w:sz w:val="24"/>
    </w:rPr>
  </w:style>
  <w:style w:type="paragraph" w:customStyle="1" w:styleId="TimesNewRoman12">
    <w:name w:val="TimesNewRoman12"/>
    <w:uiPriority w:val="99"/>
    <w:qFormat/>
    <w:rsid w:val="00EA1C87"/>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EA1C87"/>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EA1C87"/>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EA1C87"/>
    <w:rPr>
      <w:rFonts w:eastAsia="Times New Roman"/>
      <w:color w:val="000000"/>
      <w:sz w:val="18"/>
    </w:rPr>
  </w:style>
  <w:style w:type="paragraph" w:customStyle="1" w:styleId="text1">
    <w:name w:val="text1"/>
    <w:basedOn w:val="Normal"/>
    <w:autoRedefine/>
    <w:uiPriority w:val="99"/>
    <w:qFormat/>
    <w:rsid w:val="00EA1C87"/>
    <w:rPr>
      <w:rFonts w:eastAsia="Times New Roman"/>
      <w:szCs w:val="20"/>
    </w:rPr>
  </w:style>
  <w:style w:type="paragraph" w:customStyle="1" w:styleId="RepeatBlockHeading">
    <w:name w:val="Repeat Block Heading"/>
    <w:basedOn w:val="Normal"/>
    <w:autoRedefine/>
    <w:uiPriority w:val="99"/>
    <w:qFormat/>
    <w:rsid w:val="00EA1C87"/>
    <w:pPr>
      <w:jc w:val="center"/>
    </w:pPr>
    <w:rPr>
      <w:rFonts w:eastAsia="Times New Roman"/>
      <w:b/>
      <w:smallCaps/>
      <w:color w:val="000000"/>
      <w:sz w:val="24"/>
      <w:u w:val="thick"/>
    </w:rPr>
  </w:style>
  <w:style w:type="paragraph" w:customStyle="1" w:styleId="story-headline">
    <w:name w:val="story-headline"/>
    <w:basedOn w:val="Normal"/>
    <w:uiPriority w:val="99"/>
    <w:qFormat/>
    <w:rsid w:val="00EA1C87"/>
    <w:pPr>
      <w:spacing w:before="72" w:after="72"/>
    </w:pPr>
    <w:rPr>
      <w:rFonts w:ascii="Arial" w:eastAsia="Times New Roman" w:hAnsi="Arial"/>
      <w:b/>
      <w:bCs/>
      <w:sz w:val="26"/>
      <w:szCs w:val="26"/>
    </w:rPr>
  </w:style>
  <w:style w:type="paragraph" w:customStyle="1" w:styleId="story-body">
    <w:name w:val="story-body"/>
    <w:basedOn w:val="Normal"/>
    <w:uiPriority w:val="99"/>
    <w:qFormat/>
    <w:rsid w:val="00EA1C87"/>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EA1C87"/>
    <w:rPr>
      <w:rFonts w:ascii="Arial" w:eastAsia="Times New Roman" w:hAnsi="Arial"/>
      <w:b/>
      <w:bCs/>
    </w:rPr>
  </w:style>
  <w:style w:type="paragraph" w:customStyle="1" w:styleId="TextofCards">
    <w:name w:val="Text of Cards"/>
    <w:basedOn w:val="Normal"/>
    <w:uiPriority w:val="99"/>
    <w:qFormat/>
    <w:rsid w:val="00EA1C87"/>
    <w:rPr>
      <w:rFonts w:eastAsia="Times New Roman"/>
      <w:color w:val="000000"/>
      <w:spacing w:val="6"/>
      <w:szCs w:val="23"/>
    </w:rPr>
  </w:style>
  <w:style w:type="paragraph" w:customStyle="1" w:styleId="Corpotesto">
    <w:name w:val="Corpo testo"/>
    <w:basedOn w:val="Normal"/>
    <w:uiPriority w:val="99"/>
    <w:qFormat/>
    <w:rsid w:val="00EA1C87"/>
    <w:pPr>
      <w:widowControl w:val="0"/>
      <w:adjustRightInd w:val="0"/>
      <w:spacing w:after="283"/>
    </w:pPr>
    <w:rPr>
      <w:rFonts w:ascii="Times" w:eastAsia="Times New Roman" w:hAnsi="Times"/>
    </w:rPr>
  </w:style>
  <w:style w:type="paragraph" w:customStyle="1" w:styleId="tagCharChar1Char">
    <w:name w:val="tag Char Char1 Char"/>
    <w:uiPriority w:val="99"/>
    <w:qFormat/>
    <w:rsid w:val="00EA1C87"/>
    <w:rPr>
      <w:rFonts w:eastAsia="Times New Roman" w:cs="Calibri"/>
      <w:b/>
      <w:bCs/>
    </w:rPr>
  </w:style>
  <w:style w:type="paragraph" w:customStyle="1" w:styleId="inside-copy">
    <w:name w:val="inside-copy"/>
    <w:basedOn w:val="Normal"/>
    <w:uiPriority w:val="99"/>
    <w:qFormat/>
    <w:rsid w:val="00EA1C87"/>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EA1C87"/>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EA1C87"/>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EA1C87"/>
    <w:rPr>
      <w:rFonts w:ascii="Arial" w:hAnsi="Arial"/>
      <w:b w:val="0"/>
      <w:caps w:val="0"/>
      <w:sz w:val="20"/>
    </w:rPr>
  </w:style>
  <w:style w:type="paragraph" w:customStyle="1" w:styleId="ProjectTitleLine">
    <w:name w:val="Project Title Line"/>
    <w:basedOn w:val="Normal"/>
    <w:next w:val="Normal"/>
    <w:autoRedefine/>
    <w:uiPriority w:val="99"/>
    <w:qFormat/>
    <w:rsid w:val="00EA1C87"/>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EA1C87"/>
    <w:rPr>
      <w:rFonts w:ascii="Arial Narrow" w:eastAsia="Times New Roman" w:hAnsi="Arial Narrow"/>
      <w:strike/>
    </w:rPr>
  </w:style>
  <w:style w:type="paragraph" w:customStyle="1" w:styleId="NormalVerdana">
    <w:name w:val="Normal + Verdana"/>
    <w:aliases w:val="10 pt,White,Normal + Arial"/>
    <w:basedOn w:val="Normal"/>
    <w:uiPriority w:val="99"/>
    <w:qFormat/>
    <w:rsid w:val="00EA1C87"/>
    <w:rPr>
      <w:rFonts w:ascii="Arial" w:eastAsia="Times New Roman" w:hAnsi="Arial"/>
      <w:szCs w:val="20"/>
      <w:u w:val="single"/>
    </w:rPr>
  </w:style>
  <w:style w:type="paragraph" w:customStyle="1" w:styleId="Normal10pt">
    <w:name w:val="Normal + 10 pt"/>
    <w:basedOn w:val="Normal"/>
    <w:uiPriority w:val="99"/>
    <w:qFormat/>
    <w:rsid w:val="00EA1C87"/>
    <w:rPr>
      <w:rFonts w:eastAsia="Times New Roman"/>
      <w:szCs w:val="20"/>
    </w:rPr>
  </w:style>
  <w:style w:type="paragraph" w:customStyle="1" w:styleId="cardChar1Char">
    <w:name w:val="card Char1 Char"/>
    <w:basedOn w:val="Normal"/>
    <w:uiPriority w:val="99"/>
    <w:qFormat/>
    <w:rsid w:val="00EA1C87"/>
    <w:pPr>
      <w:ind w:left="288" w:right="288"/>
    </w:pPr>
    <w:rPr>
      <w:rFonts w:eastAsia="Times New Roman"/>
      <w:szCs w:val="20"/>
    </w:rPr>
  </w:style>
  <w:style w:type="paragraph" w:customStyle="1" w:styleId="CM12">
    <w:name w:val="CM12"/>
    <w:basedOn w:val="Default"/>
    <w:next w:val="Default"/>
    <w:uiPriority w:val="99"/>
    <w:qFormat/>
    <w:rsid w:val="00EA1C8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A1C87"/>
    <w:pPr>
      <w:widowControl w:val="0"/>
      <w:spacing w:after="480"/>
    </w:pPr>
    <w:rPr>
      <w:rFonts w:ascii="Granjon LT Std" w:hAnsi="Granjon LT Std"/>
      <w:color w:val="auto"/>
    </w:rPr>
  </w:style>
  <w:style w:type="paragraph" w:customStyle="1" w:styleId="CM10">
    <w:name w:val="CM10"/>
    <w:basedOn w:val="Default"/>
    <w:next w:val="Default"/>
    <w:uiPriority w:val="99"/>
    <w:qFormat/>
    <w:rsid w:val="00EA1C87"/>
    <w:pPr>
      <w:widowControl w:val="0"/>
      <w:spacing w:line="320" w:lineRule="atLeast"/>
    </w:pPr>
    <w:rPr>
      <w:rFonts w:ascii="Granjon LT Std" w:hAnsi="Granjon LT Std"/>
      <w:color w:val="auto"/>
    </w:rPr>
  </w:style>
  <w:style w:type="paragraph" w:customStyle="1" w:styleId="bold">
    <w:name w:val="bold"/>
    <w:basedOn w:val="Normal"/>
    <w:uiPriority w:val="99"/>
    <w:qFormat/>
    <w:rsid w:val="00EA1C87"/>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EA1C87"/>
    <w:rPr>
      <w:rFonts w:ascii="Arial Narrow" w:eastAsia="Times New Roman" w:hAnsi="Arial Narrow"/>
      <w:strike/>
      <w:szCs w:val="20"/>
    </w:rPr>
  </w:style>
  <w:style w:type="paragraph" w:customStyle="1" w:styleId="textbodyblack">
    <w:name w:val="textbodyblack"/>
    <w:basedOn w:val="Normal"/>
    <w:uiPriority w:val="99"/>
    <w:qFormat/>
    <w:rsid w:val="00EA1C87"/>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EA1C8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EA1C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EA1C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EA1C87"/>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EA1C87"/>
    <w:rPr>
      <w:rFonts w:ascii="Georgia" w:eastAsia="Times New Roman" w:hAnsi="Georgia"/>
      <w:b/>
      <w:bCs/>
      <w:szCs w:val="16"/>
      <w:u w:val="single"/>
    </w:rPr>
  </w:style>
  <w:style w:type="paragraph" w:customStyle="1" w:styleId="CiteCorrected">
    <w:name w:val="Cite Corrected"/>
    <w:basedOn w:val="Normal"/>
    <w:link w:val="CiteCorrectedChar"/>
    <w:qFormat/>
    <w:rsid w:val="00EA1C87"/>
    <w:rPr>
      <w:rFonts w:ascii="Georgia" w:eastAsia="Times New Roman" w:hAnsi="Georgia"/>
      <w:b/>
      <w:bCs/>
      <w:sz w:val="24"/>
      <w:szCs w:val="16"/>
      <w:u w:val="single"/>
    </w:rPr>
  </w:style>
  <w:style w:type="paragraph" w:customStyle="1" w:styleId="CardText20">
    <w:name w:val="Card Text 2"/>
    <w:basedOn w:val="CardText10"/>
    <w:link w:val="CardText2Char"/>
    <w:qFormat/>
    <w:rsid w:val="00EA1C8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EA1C87"/>
    <w:pPr>
      <w:ind w:left="288"/>
    </w:pPr>
    <w:rPr>
      <w:rFonts w:eastAsia="SimSun"/>
      <w:szCs w:val="20"/>
      <w:lang w:eastAsia="zh-CN"/>
    </w:rPr>
  </w:style>
  <w:style w:type="paragraph" w:customStyle="1" w:styleId="BriefTitle2">
    <w:name w:val="Brief Title 2"/>
    <w:basedOn w:val="BriefTitle"/>
    <w:uiPriority w:val="99"/>
    <w:qFormat/>
    <w:rsid w:val="00EA1C87"/>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EA1C87"/>
    <w:rPr>
      <w:u w:val="single"/>
    </w:rPr>
  </w:style>
  <w:style w:type="paragraph" w:customStyle="1" w:styleId="StyleCardText11ptUnderline">
    <w:name w:val="Style Card Text + 11 pt Underline"/>
    <w:link w:val="StyleCardText11ptUnderlineChar"/>
    <w:qFormat/>
    <w:rsid w:val="00EA1C87"/>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EA1C87"/>
    <w:rPr>
      <w:rFonts w:ascii="Georgia" w:hAnsi="Georgia"/>
      <w:sz w:val="16"/>
    </w:rPr>
  </w:style>
  <w:style w:type="paragraph" w:customStyle="1" w:styleId="StyleMinimizedText11pt">
    <w:name w:val="Style Minimized Text + 11 pt"/>
    <w:basedOn w:val="Normal"/>
    <w:link w:val="StyleMinimizedText11ptChar"/>
    <w:qFormat/>
    <w:rsid w:val="00EA1C87"/>
    <w:rPr>
      <w:rFonts w:ascii="Georgia" w:hAnsi="Georgia"/>
      <w:sz w:val="16"/>
    </w:rPr>
  </w:style>
  <w:style w:type="character" w:customStyle="1" w:styleId="StyleMinimizedText11pt1Char">
    <w:name w:val="Style Minimized Text + 11 pt1 Char"/>
    <w:basedOn w:val="DefaultParagraphFont"/>
    <w:link w:val="StyleMinimizedText11pt1"/>
    <w:locked/>
    <w:rsid w:val="00EA1C87"/>
    <w:rPr>
      <w:rFonts w:ascii="Georgia" w:hAnsi="Georgia"/>
      <w:sz w:val="16"/>
    </w:rPr>
  </w:style>
  <w:style w:type="paragraph" w:customStyle="1" w:styleId="StyleMinimizedText11pt1">
    <w:name w:val="Style Minimized Text + 11 pt1"/>
    <w:basedOn w:val="Normal"/>
    <w:link w:val="StyleMinimizedText11pt1Char"/>
    <w:qFormat/>
    <w:rsid w:val="00EA1C87"/>
    <w:rPr>
      <w:rFonts w:ascii="Georgia" w:hAnsi="Georgia"/>
      <w:sz w:val="16"/>
    </w:rPr>
  </w:style>
  <w:style w:type="character" w:customStyle="1" w:styleId="Debate-CardSmalltextF2Char">
    <w:name w:val="Debate- Card Small text F2 Char"/>
    <w:link w:val="Debate-CardSmalltextF2"/>
    <w:locked/>
    <w:rsid w:val="00EA1C87"/>
    <w:rPr>
      <w:rFonts w:ascii="Arial Narrow" w:hAnsi="Arial Narrow"/>
      <w:sz w:val="16"/>
    </w:rPr>
  </w:style>
  <w:style w:type="paragraph" w:customStyle="1" w:styleId="Debate-CardSmalltextF2">
    <w:name w:val="Debate- Card Small text F2"/>
    <w:basedOn w:val="Normal"/>
    <w:next w:val="Normal"/>
    <w:link w:val="Debate-CardSmalltextF2Char"/>
    <w:qFormat/>
    <w:rsid w:val="00EA1C87"/>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EA1C87"/>
    <w:rPr>
      <w:rFonts w:ascii="Arial Narrow" w:hAnsi="Arial Narrow"/>
      <w:b/>
      <w:sz w:val="18"/>
      <w:u w:val="single"/>
    </w:rPr>
  </w:style>
  <w:style w:type="paragraph" w:customStyle="1" w:styleId="Debate-EmphasizedText-F5">
    <w:name w:val="Debate- Emphasized Text- F5"/>
    <w:basedOn w:val="Normal"/>
    <w:link w:val="Debate-EmphasizedText-F5Char"/>
    <w:qFormat/>
    <w:rsid w:val="00EA1C87"/>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EA1C8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A1C87"/>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EA1C8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A1C87"/>
    <w:rPr>
      <w:rFonts w:ascii="Times New Roman" w:eastAsia="Times New Roman" w:hAnsi="Times New Roman" w:cs="Calibri"/>
      <w:sz w:val="16"/>
    </w:rPr>
  </w:style>
  <w:style w:type="character" w:customStyle="1" w:styleId="CardStyleChar">
    <w:name w:val="Card Style Char"/>
    <w:link w:val="CardStyle0"/>
    <w:locked/>
    <w:rsid w:val="00EA1C87"/>
    <w:rPr>
      <w:rFonts w:ascii="Calibri" w:eastAsia="Times New Roman" w:hAnsi="Calibri"/>
      <w:sz w:val="22"/>
    </w:rPr>
  </w:style>
  <w:style w:type="paragraph" w:customStyle="1" w:styleId="emactive">
    <w:name w:val="emactive"/>
    <w:basedOn w:val="Normal"/>
    <w:uiPriority w:val="99"/>
    <w:qFormat/>
    <w:rsid w:val="00EA1C87"/>
    <w:pPr>
      <w:spacing w:before="100" w:beforeAutospacing="1" w:after="100" w:afterAutospacing="1"/>
    </w:pPr>
    <w:rPr>
      <w:rFonts w:eastAsia="Times New Roman"/>
      <w:sz w:val="24"/>
    </w:rPr>
  </w:style>
  <w:style w:type="paragraph" w:customStyle="1" w:styleId="emready">
    <w:name w:val="emready"/>
    <w:basedOn w:val="Normal"/>
    <w:uiPriority w:val="99"/>
    <w:qFormat/>
    <w:rsid w:val="00EA1C87"/>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EA1C8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A1C87"/>
    <w:rPr>
      <w:rFonts w:ascii="Georgia" w:eastAsia="Times New Roman" w:hAnsi="Georgia" w:cs="Times New Roman"/>
      <w:b/>
      <w:sz w:val="24"/>
      <w:u w:val="single"/>
    </w:rPr>
  </w:style>
  <w:style w:type="character" w:customStyle="1" w:styleId="CardHighlightChar">
    <w:name w:val="Card Highlight Char"/>
    <w:link w:val="CardHighlight"/>
    <w:locked/>
    <w:rsid w:val="00EA1C8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A1C87"/>
    <w:pPr>
      <w:shd w:val="clear" w:color="auto" w:fill="66FFFF"/>
    </w:pPr>
    <w:rPr>
      <w:rFonts w:eastAsia="Calibri" w:cs="Calibri"/>
      <w:sz w:val="24"/>
      <w:u w:val="single"/>
    </w:rPr>
  </w:style>
  <w:style w:type="character" w:customStyle="1" w:styleId="BlockHeaderHiddenChar">
    <w:name w:val="Block Header Hidden Char"/>
    <w:link w:val="BlockHeaderHidden"/>
    <w:locked/>
    <w:rsid w:val="00EA1C8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A1C87"/>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A1C87"/>
    <w:pPr>
      <w:spacing w:before="100" w:beforeAutospacing="1" w:after="100" w:afterAutospacing="1"/>
    </w:pPr>
    <w:rPr>
      <w:rFonts w:eastAsia="Times New Roman"/>
      <w:sz w:val="24"/>
    </w:rPr>
  </w:style>
  <w:style w:type="paragraph" w:customStyle="1" w:styleId="norma">
    <w:name w:val="norma"/>
    <w:basedOn w:val="Heading3"/>
    <w:uiPriority w:val="99"/>
    <w:qFormat/>
    <w:rsid w:val="00EA1C87"/>
    <w:rPr>
      <w:rFonts w:eastAsia="MS Gothic" w:cs="Arial"/>
      <w:bCs w:val="0"/>
      <w:sz w:val="24"/>
      <w:szCs w:val="24"/>
    </w:rPr>
  </w:style>
  <w:style w:type="paragraph" w:customStyle="1" w:styleId="nromal">
    <w:name w:val="nromal"/>
    <w:basedOn w:val="Normal"/>
    <w:uiPriority w:val="99"/>
    <w:qFormat/>
    <w:rsid w:val="00EA1C87"/>
    <w:pPr>
      <w:keepNext/>
      <w:keepLines/>
      <w:spacing w:before="200"/>
      <w:outlineLvl w:val="3"/>
    </w:pPr>
    <w:rPr>
      <w:rFonts w:eastAsia="Times New Roman" w:cs="Cambria"/>
      <w:b/>
      <w:iCs/>
    </w:rPr>
  </w:style>
  <w:style w:type="paragraph" w:customStyle="1" w:styleId="natural">
    <w:name w:val="natural"/>
    <w:basedOn w:val="Normal"/>
    <w:uiPriority w:val="99"/>
    <w:qFormat/>
    <w:rsid w:val="00EA1C87"/>
    <w:pPr>
      <w:keepNext/>
      <w:keepLines/>
      <w:spacing w:before="200"/>
      <w:outlineLvl w:val="3"/>
    </w:pPr>
    <w:rPr>
      <w:rFonts w:eastAsia="Times New Roman"/>
      <w:b/>
      <w:iCs/>
    </w:rPr>
  </w:style>
  <w:style w:type="paragraph" w:customStyle="1" w:styleId="nroaml">
    <w:name w:val="nroaml"/>
    <w:basedOn w:val="Normal"/>
    <w:uiPriority w:val="99"/>
    <w:qFormat/>
    <w:rsid w:val="00EA1C87"/>
    <w:pPr>
      <w:keepNext/>
      <w:keepLines/>
      <w:spacing w:before="200"/>
      <w:outlineLvl w:val="3"/>
    </w:pPr>
    <w:rPr>
      <w:rFonts w:eastAsia="Times New Roman"/>
      <w:b/>
      <w:iCs/>
    </w:rPr>
  </w:style>
  <w:style w:type="paragraph" w:customStyle="1" w:styleId="noraml">
    <w:name w:val="noraml"/>
    <w:basedOn w:val="Normal"/>
    <w:uiPriority w:val="99"/>
    <w:qFormat/>
    <w:rsid w:val="00EA1C87"/>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EA1C87"/>
    <w:rPr>
      <w:rFonts w:ascii="Georgia" w:eastAsia="Calibri" w:hAnsi="Georgia"/>
      <w:sz w:val="16"/>
      <w:szCs w:val="16"/>
    </w:rPr>
  </w:style>
  <w:style w:type="paragraph" w:customStyle="1" w:styleId="SmallSizeParagraph">
    <w:name w:val="Small Size Paragraph"/>
    <w:basedOn w:val="Normal"/>
    <w:link w:val="SmallSizeParagraphChar"/>
    <w:qFormat/>
    <w:rsid w:val="00EA1C87"/>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A1C8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A1C87"/>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EA1C87"/>
    <w:rPr>
      <w:rFonts w:ascii="Arial" w:eastAsia="Calibri" w:hAnsi="Arial" w:cs="Arial"/>
      <w:kern w:val="2"/>
      <w:sz w:val="14"/>
      <w:szCs w:val="14"/>
      <w:lang w:eastAsia="zh-TW"/>
    </w:rPr>
  </w:style>
  <w:style w:type="paragraph" w:customStyle="1" w:styleId="CardT1">
    <w:name w:val="CardT1"/>
    <w:basedOn w:val="Normal"/>
    <w:link w:val="CardT1Char"/>
    <w:qFormat/>
    <w:rsid w:val="00EA1C87"/>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A1C8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A1C87"/>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EA1C87"/>
    <w:pPr>
      <w:spacing w:before="100" w:beforeAutospacing="1" w:after="100" w:afterAutospacing="1"/>
    </w:pPr>
    <w:rPr>
      <w:rFonts w:eastAsia="Times New Roman"/>
      <w:sz w:val="24"/>
    </w:rPr>
  </w:style>
  <w:style w:type="paragraph" w:customStyle="1" w:styleId="CiteReal">
    <w:name w:val="Cite Real"/>
    <w:basedOn w:val="Normal"/>
    <w:next w:val="Normal"/>
    <w:qFormat/>
    <w:rsid w:val="00EA1C87"/>
    <w:rPr>
      <w:rFonts w:ascii="Arial" w:eastAsia="MS Mincho" w:hAnsi="Arial"/>
      <w:b/>
      <w:sz w:val="24"/>
      <w:u w:val="single"/>
    </w:rPr>
  </w:style>
  <w:style w:type="paragraph" w:customStyle="1" w:styleId="2909F619802848F09E01365C32F34654">
    <w:name w:val="2909F619802848F09E01365C32F34654"/>
    <w:uiPriority w:val="99"/>
    <w:qFormat/>
    <w:rsid w:val="00EA1C87"/>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EA1C87"/>
    <w:rPr>
      <w:rFonts w:ascii="Georgia" w:eastAsia="Calibri" w:hAnsi="Georgia"/>
      <w:u w:val="single"/>
      <w:lang w:val="x-none" w:eastAsia="zh-CN"/>
    </w:rPr>
  </w:style>
  <w:style w:type="paragraph" w:customStyle="1" w:styleId="UnderlineS">
    <w:name w:val="Underline S"/>
    <w:basedOn w:val="Normal"/>
    <w:link w:val="UnderlineSChar"/>
    <w:qFormat/>
    <w:rsid w:val="00EA1C87"/>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EA1C87"/>
    <w:rPr>
      <w:rFonts w:ascii="Georgia" w:eastAsia="SimSun" w:hAnsi="Georgia"/>
      <w:sz w:val="12"/>
    </w:rPr>
  </w:style>
  <w:style w:type="paragraph" w:customStyle="1" w:styleId="Ununderlined">
    <w:name w:val="Ununderlined"/>
    <w:basedOn w:val="Normal"/>
    <w:link w:val="UnunderlinedChar"/>
    <w:qFormat/>
    <w:rsid w:val="00EA1C87"/>
    <w:rPr>
      <w:rFonts w:ascii="Georgia" w:eastAsia="SimSun" w:hAnsi="Georgia"/>
      <w:sz w:val="12"/>
    </w:rPr>
  </w:style>
  <w:style w:type="character" w:customStyle="1" w:styleId="HighlightingChar">
    <w:name w:val="Highlighting Char"/>
    <w:link w:val="Highlighting"/>
    <w:locked/>
    <w:rsid w:val="00EA1C87"/>
    <w:rPr>
      <w:rFonts w:ascii="Georgia" w:eastAsia="SimSun" w:hAnsi="Georgia"/>
      <w:u w:val="thick"/>
    </w:rPr>
  </w:style>
  <w:style w:type="paragraph" w:customStyle="1" w:styleId="Highlighting">
    <w:name w:val="Highlighting"/>
    <w:basedOn w:val="Normal"/>
    <w:link w:val="HighlightingChar"/>
    <w:autoRedefine/>
    <w:qFormat/>
    <w:rsid w:val="00EA1C87"/>
    <w:rPr>
      <w:rFonts w:ascii="Georgia" w:eastAsia="SimSun" w:hAnsi="Georgia"/>
      <w:sz w:val="24"/>
      <w:u w:val="thick"/>
    </w:rPr>
  </w:style>
  <w:style w:type="character" w:customStyle="1" w:styleId="CITEChar">
    <w:name w:val="CITE Char"/>
    <w:link w:val="CITE"/>
    <w:locked/>
    <w:rsid w:val="00EA1C87"/>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EA1C87"/>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EA1C87"/>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EA1C87"/>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EA1C87"/>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EA1C87"/>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A1C87"/>
    <w:rPr>
      <w:b/>
      <w:sz w:val="28"/>
    </w:rPr>
  </w:style>
  <w:style w:type="character" w:customStyle="1" w:styleId="SourcenameChar">
    <w:name w:val="Source name Char"/>
    <w:link w:val="Sourcename"/>
    <w:locked/>
    <w:rsid w:val="00EA1C87"/>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EA1C87"/>
    <w:rPr>
      <w:b/>
      <w:bCs/>
      <w:sz w:val="20"/>
    </w:rPr>
  </w:style>
  <w:style w:type="character" w:customStyle="1" w:styleId="underlinedcardChar">
    <w:name w:val="underlined card Char"/>
    <w:link w:val="underlinedcard0"/>
    <w:locked/>
    <w:rsid w:val="00EA1C87"/>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EA1C87"/>
    <w:rPr>
      <w:sz w:val="24"/>
      <w:u w:val="single"/>
    </w:rPr>
  </w:style>
  <w:style w:type="paragraph" w:customStyle="1" w:styleId="FullText">
    <w:name w:val="Full Text"/>
    <w:basedOn w:val="Normal"/>
    <w:uiPriority w:val="99"/>
    <w:qFormat/>
    <w:rsid w:val="00EA1C87"/>
    <w:rPr>
      <w:rFonts w:eastAsia="Times New Roman"/>
      <w:sz w:val="16"/>
    </w:rPr>
  </w:style>
  <w:style w:type="character" w:customStyle="1" w:styleId="TextUnderlineChar">
    <w:name w:val="Text Underline Char"/>
    <w:link w:val="TextUnderline"/>
    <w:locked/>
    <w:rsid w:val="00EA1C8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A1C87"/>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EA1C8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A1C87"/>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EA1C8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A1C87"/>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EA1C87"/>
    <w:pPr>
      <w:spacing w:before="240"/>
      <w:outlineLvl w:val="2"/>
    </w:pPr>
    <w:rPr>
      <w:rFonts w:eastAsia="Times New Roman"/>
      <w:b/>
    </w:rPr>
  </w:style>
  <w:style w:type="character" w:customStyle="1" w:styleId="CiteCardChar">
    <w:name w:val="Cite_Card Char"/>
    <w:link w:val="CiteCard0"/>
    <w:locked/>
    <w:rsid w:val="00EA1C87"/>
    <w:rPr>
      <w:rFonts w:ascii="Times New Roman" w:eastAsia="Times New Roman" w:hAnsi="Times New Roman" w:cs="Arial"/>
      <w:bCs/>
      <w:sz w:val="20"/>
      <w:szCs w:val="20"/>
    </w:rPr>
  </w:style>
  <w:style w:type="paragraph" w:customStyle="1" w:styleId="CiteCard0">
    <w:name w:val="Cite_Card"/>
    <w:link w:val="CiteCardChar"/>
    <w:qFormat/>
    <w:rsid w:val="00EA1C87"/>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EA1C87"/>
    <w:pPr>
      <w:widowControl w:val="0"/>
    </w:pPr>
    <w:rPr>
      <w:rFonts w:eastAsia="MS Mincho"/>
      <w:color w:val="auto"/>
    </w:rPr>
  </w:style>
  <w:style w:type="character" w:customStyle="1" w:styleId="StyleStyle49pt6Char">
    <w:name w:val="Style Style4 + 9 pt6 Char"/>
    <w:basedOn w:val="Style4Char"/>
    <w:link w:val="StyleStyle49pt6"/>
    <w:locked/>
    <w:rsid w:val="00EA1C87"/>
    <w:rPr>
      <w:rFonts w:ascii="Georgia" w:eastAsia="Times New Roman" w:hAnsi="Georgia"/>
      <w:u w:val="single"/>
      <w:lang w:val="x-none"/>
    </w:rPr>
  </w:style>
  <w:style w:type="paragraph" w:customStyle="1" w:styleId="StyleStyle49pt6">
    <w:name w:val="Style Style4 + 9 pt6"/>
    <w:basedOn w:val="Style4"/>
    <w:link w:val="StyleStyle49pt6Char"/>
    <w:qFormat/>
    <w:rsid w:val="00EA1C87"/>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EA1C8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A1C87"/>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EA1C8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A1C87"/>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A1C8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A1C87"/>
    <w:rPr>
      <w:rFonts w:ascii="Georgia" w:hAnsi="Georgia" w:cs="Calibri"/>
      <w:b/>
      <w:bCs/>
      <w:sz w:val="24"/>
      <w:u w:val="single"/>
    </w:rPr>
  </w:style>
  <w:style w:type="character" w:customStyle="1" w:styleId="DebatenoramlChar">
    <w:name w:val="Debatenoraml Char"/>
    <w:link w:val="Debatenoraml"/>
    <w:locked/>
    <w:rsid w:val="00EA1C87"/>
    <w:rPr>
      <w:rFonts w:ascii="Times New Roman" w:hAnsi="Times New Roman" w:cs="Times New Roman"/>
    </w:rPr>
  </w:style>
  <w:style w:type="paragraph" w:customStyle="1" w:styleId="Debatenoraml">
    <w:name w:val="Debatenoraml"/>
    <w:basedOn w:val="NoSpacing"/>
    <w:link w:val="DebatenoramlChar"/>
    <w:qFormat/>
    <w:rsid w:val="00EA1C87"/>
    <w:pPr>
      <w:spacing w:before="0" w:line="240" w:lineRule="auto"/>
    </w:pPr>
    <w:rPr>
      <w:rFonts w:ascii="Times New Roman" w:eastAsiaTheme="minorEastAsia" w:hAnsi="Times New Roman" w:cs="Times New Roman"/>
      <w:bCs w:val="0"/>
      <w:sz w:val="24"/>
      <w:szCs w:val="24"/>
    </w:rPr>
  </w:style>
  <w:style w:type="paragraph" w:customStyle="1" w:styleId="SynergyTag">
    <w:name w:val="SynergyTag"/>
    <w:basedOn w:val="Normal"/>
    <w:uiPriority w:val="99"/>
    <w:qFormat/>
    <w:rsid w:val="00EA1C87"/>
    <w:rPr>
      <w:rFonts w:eastAsia="Calibri"/>
      <w:b/>
    </w:rPr>
  </w:style>
  <w:style w:type="character" w:customStyle="1" w:styleId="QualsChar">
    <w:name w:val="Quals Char"/>
    <w:link w:val="Quals"/>
    <w:locked/>
    <w:rsid w:val="00EA1C87"/>
    <w:rPr>
      <w:rFonts w:ascii="Georgia" w:eastAsia="Calibri" w:hAnsi="Georgia"/>
      <w:sz w:val="18"/>
    </w:rPr>
  </w:style>
  <w:style w:type="paragraph" w:customStyle="1" w:styleId="Quals">
    <w:name w:val="Quals"/>
    <w:basedOn w:val="Normal"/>
    <w:link w:val="QualsChar"/>
    <w:qFormat/>
    <w:rsid w:val="00EA1C87"/>
    <w:rPr>
      <w:rFonts w:ascii="Georgia" w:eastAsia="Calibri" w:hAnsi="Georgia"/>
      <w:sz w:val="18"/>
    </w:rPr>
  </w:style>
  <w:style w:type="paragraph" w:customStyle="1" w:styleId="times">
    <w:name w:val="times"/>
    <w:basedOn w:val="Normal"/>
    <w:qFormat/>
    <w:rsid w:val="00EA1C87"/>
    <w:pPr>
      <w:spacing w:before="100" w:beforeAutospacing="1" w:after="100" w:afterAutospacing="1"/>
    </w:pPr>
    <w:rPr>
      <w:rFonts w:eastAsia="Times New Roman"/>
      <w:sz w:val="24"/>
    </w:rPr>
  </w:style>
  <w:style w:type="paragraph" w:customStyle="1" w:styleId="BodyA">
    <w:name w:val="Body A"/>
    <w:uiPriority w:val="99"/>
    <w:qFormat/>
    <w:rsid w:val="00EA1C87"/>
    <w:rPr>
      <w:rFonts w:ascii="Helvetica" w:eastAsia="ヒラギノ角ゴ Pro W3" w:hAnsi="Helvetica" w:cs="Times New Roman"/>
      <w:color w:val="000000"/>
      <w:szCs w:val="20"/>
    </w:rPr>
  </w:style>
  <w:style w:type="character" w:customStyle="1" w:styleId="StarredChar">
    <w:name w:val="Starred Char"/>
    <w:link w:val="Starred"/>
    <w:locked/>
    <w:rsid w:val="00EA1C87"/>
    <w:rPr>
      <w:rFonts w:ascii="Georgia" w:eastAsia="Times New Roman" w:hAnsi="Georgia"/>
      <w:b/>
      <w:caps/>
      <w:szCs w:val="28"/>
      <w:u w:val="single"/>
    </w:rPr>
  </w:style>
  <w:style w:type="paragraph" w:customStyle="1" w:styleId="Starred">
    <w:name w:val="Starred"/>
    <w:basedOn w:val="Normal"/>
    <w:link w:val="StarredChar"/>
    <w:qFormat/>
    <w:rsid w:val="00EA1C87"/>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EA1C87"/>
    <w:rPr>
      <w:rFonts w:ascii="Georgia" w:eastAsia="Times New Roman" w:hAnsi="Georgia"/>
      <w:b/>
      <w:caps/>
      <w:szCs w:val="28"/>
      <w:u w:val="single"/>
    </w:rPr>
  </w:style>
  <w:style w:type="paragraph" w:customStyle="1" w:styleId="NotStarred">
    <w:name w:val="NotStarred"/>
    <w:basedOn w:val="Normal"/>
    <w:link w:val="NotStarredChar"/>
    <w:qFormat/>
    <w:rsid w:val="00EA1C87"/>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EA1C8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EA1C8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A1C87"/>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EA1C87"/>
    <w:rPr>
      <w:rFonts w:ascii="Georgia" w:eastAsia="Calibri" w:hAnsi="Georgia"/>
      <w:b/>
    </w:rPr>
  </w:style>
  <w:style w:type="paragraph" w:customStyle="1" w:styleId="H4Tag">
    <w:name w:val="H4 (Tag)"/>
    <w:basedOn w:val="Normal"/>
    <w:link w:val="H4TagChar1"/>
    <w:qFormat/>
    <w:rsid w:val="00EA1C87"/>
    <w:rPr>
      <w:rFonts w:ascii="Georgia" w:eastAsia="Calibri" w:hAnsi="Georgia"/>
      <w:b/>
      <w:sz w:val="24"/>
    </w:rPr>
  </w:style>
  <w:style w:type="paragraph" w:customStyle="1" w:styleId="CM25">
    <w:name w:val="CM25"/>
    <w:basedOn w:val="Default"/>
    <w:next w:val="Default"/>
    <w:qFormat/>
    <w:rsid w:val="00EA1C8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EA1C87"/>
    <w:rPr>
      <w:rFonts w:ascii="Georgia" w:hAnsi="Georgia"/>
      <w:b/>
    </w:rPr>
  </w:style>
  <w:style w:type="paragraph" w:customStyle="1" w:styleId="Debate-CardTagandCite-F6">
    <w:name w:val="Debate- Card Tag and Cite- F6"/>
    <w:basedOn w:val="Normal"/>
    <w:link w:val="Debate-CardTagandCite-F6Char"/>
    <w:qFormat/>
    <w:rsid w:val="00EA1C87"/>
    <w:pPr>
      <w:contextualSpacing/>
    </w:pPr>
    <w:rPr>
      <w:rFonts w:ascii="Georgia" w:hAnsi="Georgia"/>
      <w:b/>
      <w:sz w:val="24"/>
    </w:rPr>
  </w:style>
  <w:style w:type="paragraph" w:customStyle="1" w:styleId="Cardtext0">
    <w:name w:val="Card text"/>
    <w:link w:val="CardtextChar0"/>
    <w:qFormat/>
    <w:rsid w:val="00EA1C87"/>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EA1C87"/>
    <w:rPr>
      <w:rFonts w:ascii="Georgia" w:eastAsia="Times New Roman" w:hAnsi="Georgia"/>
      <w:b/>
      <w:szCs w:val="28"/>
      <w:u w:val="single"/>
    </w:rPr>
  </w:style>
  <w:style w:type="paragraph" w:customStyle="1" w:styleId="NewHeading2">
    <w:name w:val="NewHeading2"/>
    <w:basedOn w:val="Normal"/>
    <w:link w:val="NewHeading2Char"/>
    <w:qFormat/>
    <w:rsid w:val="00EA1C87"/>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EA1C87"/>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EA1C87"/>
    <w:rPr>
      <w:rFonts w:eastAsia="Calibri"/>
    </w:rPr>
  </w:style>
  <w:style w:type="paragraph" w:customStyle="1" w:styleId="Card6pt">
    <w:name w:val="Card 6pt"/>
    <w:basedOn w:val="card"/>
    <w:uiPriority w:val="99"/>
    <w:qFormat/>
    <w:rsid w:val="00EA1C87"/>
    <w:rPr>
      <w:rFonts w:ascii="Georgia" w:eastAsia="Calibri" w:hAnsi="Georgia"/>
      <w:bCs/>
      <w:color w:val="000000"/>
      <w:sz w:val="12"/>
      <w:szCs w:val="20"/>
    </w:rPr>
  </w:style>
  <w:style w:type="character" w:customStyle="1" w:styleId="FullCiteChar">
    <w:name w:val="Full Cite Char"/>
    <w:link w:val="FullCite"/>
    <w:locked/>
    <w:rsid w:val="00EA1C87"/>
    <w:rPr>
      <w:rFonts w:ascii="Garamond" w:eastAsia="Calibri" w:hAnsi="Garamond"/>
    </w:rPr>
  </w:style>
  <w:style w:type="paragraph" w:customStyle="1" w:styleId="FullCite">
    <w:name w:val="Full Cite"/>
    <w:basedOn w:val="Normal"/>
    <w:next w:val="Normal"/>
    <w:link w:val="FullCiteChar"/>
    <w:qFormat/>
    <w:rsid w:val="00EA1C87"/>
    <w:rPr>
      <w:rFonts w:ascii="Garamond" w:eastAsia="Calibri" w:hAnsi="Garamond"/>
      <w:sz w:val="24"/>
    </w:rPr>
  </w:style>
  <w:style w:type="character" w:customStyle="1" w:styleId="StyleCardStyleBlackUnderlineChar">
    <w:name w:val="Style Card Style + Black Underline Char"/>
    <w:link w:val="StyleCardStyleBlackUnderline"/>
    <w:locked/>
    <w:rsid w:val="00EA1C8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A1C87"/>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EA1C87"/>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EA1C87"/>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EA1C87"/>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EA1C87"/>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EA1C87"/>
    <w:rPr>
      <w:rFonts w:ascii="Georgia" w:eastAsia="SimSun" w:hAnsi="Georgia"/>
      <w:b/>
      <w:bCs/>
      <w:sz w:val="24"/>
      <w:u w:val="single"/>
      <w:lang w:eastAsia="zh-CN"/>
    </w:rPr>
  </w:style>
  <w:style w:type="paragraph" w:customStyle="1" w:styleId="CM27">
    <w:name w:val="CM27"/>
    <w:basedOn w:val="Default"/>
    <w:next w:val="Default"/>
    <w:qFormat/>
    <w:rsid w:val="00EA1C87"/>
    <w:pPr>
      <w:spacing w:after="200" w:line="276" w:lineRule="auto"/>
    </w:pPr>
    <w:rPr>
      <w:rFonts w:eastAsia="Calibri"/>
      <w:color w:val="auto"/>
      <w:sz w:val="22"/>
    </w:rPr>
  </w:style>
  <w:style w:type="paragraph" w:customStyle="1" w:styleId="font-null">
    <w:name w:val="font-null"/>
    <w:basedOn w:val="Normal"/>
    <w:uiPriority w:val="99"/>
    <w:qFormat/>
    <w:rsid w:val="00EA1C87"/>
    <w:pPr>
      <w:spacing w:before="100" w:beforeAutospacing="1" w:after="100" w:afterAutospacing="1"/>
    </w:pPr>
    <w:rPr>
      <w:rFonts w:eastAsia="Times New Roman"/>
      <w:sz w:val="24"/>
    </w:rPr>
  </w:style>
  <w:style w:type="paragraph" w:customStyle="1" w:styleId="rteindent1">
    <w:name w:val="rteindent1"/>
    <w:basedOn w:val="Normal"/>
    <w:uiPriority w:val="99"/>
    <w:qFormat/>
    <w:rsid w:val="00EA1C87"/>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EA1C8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A1C87"/>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EA1C87"/>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EA1C87"/>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EA1C87"/>
    <w:pPr>
      <w:spacing w:before="100" w:beforeAutospacing="1" w:after="100" w:afterAutospacing="1"/>
    </w:pPr>
    <w:rPr>
      <w:rFonts w:eastAsia="Times New Roman"/>
      <w:sz w:val="24"/>
    </w:rPr>
  </w:style>
  <w:style w:type="paragraph" w:customStyle="1" w:styleId="class">
    <w:name w:val="class"/>
    <w:basedOn w:val="Normal"/>
    <w:uiPriority w:val="99"/>
    <w:qFormat/>
    <w:rsid w:val="00EA1C87"/>
    <w:pPr>
      <w:spacing w:before="100" w:beforeAutospacing="1" w:after="100" w:afterAutospacing="1"/>
    </w:pPr>
    <w:rPr>
      <w:rFonts w:eastAsia="Times New Roman"/>
      <w:sz w:val="24"/>
    </w:rPr>
  </w:style>
  <w:style w:type="character" w:customStyle="1" w:styleId="blocktitleChar0">
    <w:name w:val="block title Char"/>
    <w:link w:val="blocktitle0"/>
    <w:locked/>
    <w:rsid w:val="00EA1C87"/>
    <w:rPr>
      <w:rFonts w:ascii="Calibri" w:eastAsia="Calibri" w:hAnsi="Calibri"/>
      <w:b/>
      <w:caps/>
      <w:sz w:val="28"/>
      <w:szCs w:val="28"/>
      <w:lang w:val="es-ES"/>
    </w:rPr>
  </w:style>
  <w:style w:type="paragraph" w:customStyle="1" w:styleId="Pa6">
    <w:name w:val="Pa6"/>
    <w:basedOn w:val="Normal"/>
    <w:next w:val="Normal"/>
    <w:uiPriority w:val="99"/>
    <w:qFormat/>
    <w:rsid w:val="00EA1C87"/>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EA1C87"/>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EA1C87"/>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EA1C87"/>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EA1C87"/>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EA1C87"/>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EA1C87"/>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A1C87"/>
    <w:pPr>
      <w:spacing w:after="160" w:line="259" w:lineRule="auto"/>
    </w:pPr>
    <w:rPr>
      <w:rFonts w:ascii="Georgia" w:eastAsia="SimSun" w:hAnsi="Georgia"/>
      <w:b/>
      <w:bCs/>
      <w:lang w:val="en-US"/>
    </w:rPr>
  </w:style>
  <w:style w:type="paragraph" w:customStyle="1" w:styleId="summary">
    <w:name w:val="summary"/>
    <w:basedOn w:val="Normal"/>
    <w:uiPriority w:val="99"/>
    <w:qFormat/>
    <w:rsid w:val="00EA1C87"/>
    <w:pPr>
      <w:spacing w:before="100" w:beforeAutospacing="1" w:after="100" w:afterAutospacing="1"/>
    </w:pPr>
    <w:rPr>
      <w:rFonts w:eastAsia="Times New Roman"/>
      <w:sz w:val="24"/>
    </w:rPr>
  </w:style>
  <w:style w:type="paragraph" w:customStyle="1" w:styleId="Caption2">
    <w:name w:val="Caption2"/>
    <w:basedOn w:val="Normal"/>
    <w:uiPriority w:val="99"/>
    <w:qFormat/>
    <w:rsid w:val="00EA1C87"/>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EA1C8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A1C87"/>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EA1C87"/>
    <w:pPr>
      <w:jc w:val="center"/>
    </w:pPr>
    <w:rPr>
      <w:rFonts w:ascii="Book Antiqua" w:eastAsia="Times New Roman" w:hAnsi="Book Antiqua"/>
      <w:b/>
      <w:sz w:val="28"/>
    </w:rPr>
  </w:style>
  <w:style w:type="paragraph" w:customStyle="1" w:styleId="Little">
    <w:name w:val="Little"/>
    <w:basedOn w:val="Normal"/>
    <w:next w:val="Normal"/>
    <w:link w:val="LittleChar"/>
    <w:qFormat/>
    <w:rsid w:val="00EA1C87"/>
    <w:pPr>
      <w:ind w:left="288"/>
    </w:pPr>
    <w:rPr>
      <w:rFonts w:eastAsia="Times New Roman"/>
      <w:sz w:val="16"/>
    </w:rPr>
  </w:style>
  <w:style w:type="paragraph" w:customStyle="1" w:styleId="AAAcard">
    <w:name w:val="AAAcard"/>
    <w:basedOn w:val="Normal"/>
    <w:uiPriority w:val="99"/>
    <w:qFormat/>
    <w:rsid w:val="00EA1C87"/>
    <w:pPr>
      <w:ind w:left="288" w:right="288"/>
    </w:pPr>
    <w:rPr>
      <w:rFonts w:eastAsia="Times New Roman"/>
    </w:rPr>
  </w:style>
  <w:style w:type="paragraph" w:customStyle="1" w:styleId="Caption3">
    <w:name w:val="Caption3"/>
    <w:basedOn w:val="Normal"/>
    <w:uiPriority w:val="99"/>
    <w:qFormat/>
    <w:rsid w:val="00EA1C87"/>
    <w:pPr>
      <w:spacing w:before="100" w:beforeAutospacing="1" w:after="100" w:afterAutospacing="1"/>
    </w:pPr>
    <w:rPr>
      <w:rFonts w:eastAsia="Times New Roman"/>
      <w:sz w:val="24"/>
    </w:rPr>
  </w:style>
  <w:style w:type="paragraph" w:customStyle="1" w:styleId="body-12-5">
    <w:name w:val="body-12-5"/>
    <w:basedOn w:val="Normal"/>
    <w:uiPriority w:val="99"/>
    <w:qFormat/>
    <w:rsid w:val="00EA1C87"/>
    <w:pPr>
      <w:spacing w:before="100" w:beforeAutospacing="1" w:after="100" w:afterAutospacing="1"/>
    </w:pPr>
    <w:rPr>
      <w:rFonts w:eastAsia="Times New Roman"/>
      <w:sz w:val="24"/>
    </w:rPr>
  </w:style>
  <w:style w:type="paragraph" w:customStyle="1" w:styleId="infuse">
    <w:name w:val="infuse"/>
    <w:basedOn w:val="Normal"/>
    <w:uiPriority w:val="99"/>
    <w:qFormat/>
    <w:rsid w:val="00EA1C87"/>
    <w:pPr>
      <w:spacing w:before="100" w:beforeAutospacing="1" w:after="100" w:afterAutospacing="1"/>
    </w:pPr>
    <w:rPr>
      <w:rFonts w:eastAsia="Times New Roman"/>
      <w:sz w:val="24"/>
    </w:rPr>
  </w:style>
  <w:style w:type="paragraph" w:customStyle="1" w:styleId="fontreg">
    <w:name w:val="font_reg"/>
    <w:basedOn w:val="Normal"/>
    <w:uiPriority w:val="99"/>
    <w:qFormat/>
    <w:rsid w:val="00EA1C87"/>
    <w:pPr>
      <w:spacing w:before="100" w:beforeAutospacing="1" w:after="100" w:afterAutospacing="1"/>
    </w:pPr>
    <w:rPr>
      <w:rFonts w:eastAsia="Times New Roman"/>
      <w:sz w:val="24"/>
    </w:rPr>
  </w:style>
  <w:style w:type="paragraph" w:customStyle="1" w:styleId="CITEF3">
    <w:name w:val="CITE F3"/>
    <w:uiPriority w:val="99"/>
    <w:qFormat/>
    <w:rsid w:val="00EA1C87"/>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EA1C8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A1C8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A1C8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A1C87"/>
    <w:pPr>
      <w:spacing w:after="200"/>
    </w:pPr>
    <w:rPr>
      <w:rFonts w:ascii="Calibri" w:eastAsia="Calibri" w:hAnsi="Calibri" w:cs="Times New Roman"/>
      <w:sz w:val="20"/>
      <w:szCs w:val="20"/>
      <w:u w:val="single"/>
    </w:rPr>
  </w:style>
  <w:style w:type="paragraph" w:customStyle="1" w:styleId="hotroute1">
    <w:name w:val="hot route!"/>
    <w:basedOn w:val="Normal"/>
    <w:qFormat/>
    <w:rsid w:val="00EA1C87"/>
    <w:pPr>
      <w:ind w:left="144"/>
    </w:pPr>
    <w:rPr>
      <w:rFonts w:ascii="Cambria" w:eastAsia="Calibri" w:hAnsi="Cambria"/>
      <w:sz w:val="24"/>
    </w:rPr>
  </w:style>
  <w:style w:type="paragraph" w:customStyle="1" w:styleId="FreeFormA">
    <w:name w:val="Free Form A"/>
    <w:autoRedefine/>
    <w:uiPriority w:val="99"/>
    <w:qFormat/>
    <w:rsid w:val="00EA1C87"/>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EA1C87"/>
    <w:pPr>
      <w:spacing w:before="100" w:beforeAutospacing="1" w:after="100" w:afterAutospacing="1"/>
    </w:pPr>
    <w:rPr>
      <w:rFonts w:eastAsia="Times New Roman"/>
      <w:sz w:val="24"/>
    </w:rPr>
  </w:style>
  <w:style w:type="paragraph" w:customStyle="1" w:styleId="subheader">
    <w:name w:val="subheader"/>
    <w:basedOn w:val="Normal"/>
    <w:uiPriority w:val="99"/>
    <w:qFormat/>
    <w:rsid w:val="00EA1C87"/>
    <w:pPr>
      <w:spacing w:before="100" w:beforeAutospacing="1" w:after="100" w:afterAutospacing="1"/>
    </w:pPr>
    <w:rPr>
      <w:rFonts w:eastAsia="Times New Roman"/>
      <w:sz w:val="24"/>
    </w:rPr>
  </w:style>
  <w:style w:type="paragraph" w:customStyle="1" w:styleId="firstletter">
    <w:name w:val="firstletter"/>
    <w:basedOn w:val="Normal"/>
    <w:uiPriority w:val="99"/>
    <w:qFormat/>
    <w:rsid w:val="00EA1C87"/>
    <w:pPr>
      <w:spacing w:before="100" w:beforeAutospacing="1" w:after="100" w:afterAutospacing="1"/>
    </w:pPr>
    <w:rPr>
      <w:rFonts w:eastAsia="Times New Roman"/>
      <w:sz w:val="24"/>
    </w:rPr>
  </w:style>
  <w:style w:type="paragraph" w:customStyle="1" w:styleId="more">
    <w:name w:val="more"/>
    <w:basedOn w:val="Normal"/>
    <w:uiPriority w:val="99"/>
    <w:qFormat/>
    <w:rsid w:val="00EA1C87"/>
    <w:pPr>
      <w:spacing w:before="100" w:beforeAutospacing="1" w:after="100" w:afterAutospacing="1"/>
    </w:pPr>
    <w:rPr>
      <w:rFonts w:eastAsia="Times New Roman"/>
      <w:sz w:val="24"/>
    </w:rPr>
  </w:style>
  <w:style w:type="paragraph" w:customStyle="1" w:styleId="story">
    <w:name w:val="story"/>
    <w:basedOn w:val="Normal"/>
    <w:uiPriority w:val="99"/>
    <w:qFormat/>
    <w:rsid w:val="00EA1C87"/>
    <w:pPr>
      <w:spacing w:before="100" w:beforeAutospacing="1" w:after="100" w:afterAutospacing="1"/>
    </w:pPr>
    <w:rPr>
      <w:rFonts w:eastAsia="Times New Roman"/>
      <w:sz w:val="24"/>
    </w:rPr>
  </w:style>
  <w:style w:type="paragraph" w:customStyle="1" w:styleId="H1numbered">
    <w:name w:val="H1 numbered"/>
    <w:basedOn w:val="Normal"/>
    <w:uiPriority w:val="99"/>
    <w:qFormat/>
    <w:rsid w:val="00EA1C87"/>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EA1C87"/>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EA1C87"/>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EA1C87"/>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EA1C87"/>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EA1C87"/>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EA1C87"/>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EA1C87"/>
    <w:pPr>
      <w:widowControl w:val="0"/>
      <w:spacing w:after="63"/>
    </w:pPr>
    <w:rPr>
      <w:rFonts w:ascii="Arial" w:hAnsi="Arial"/>
      <w:color w:val="auto"/>
    </w:rPr>
  </w:style>
  <w:style w:type="paragraph" w:customStyle="1" w:styleId="CM35">
    <w:name w:val="CM35"/>
    <w:basedOn w:val="Default"/>
    <w:next w:val="Default"/>
    <w:uiPriority w:val="99"/>
    <w:qFormat/>
    <w:rsid w:val="00EA1C8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A1C8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EA1C8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A1C87"/>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A1C8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A1C87"/>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EA1C8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A1C87"/>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EA1C8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A1C87"/>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A1C8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A1C87"/>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EA1C8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A1C87"/>
    <w:rPr>
      <w:rFonts w:ascii="Georgia" w:hAnsi="Georgia"/>
      <w:sz w:val="24"/>
      <w:lang w:val="x-none" w:eastAsia="x-none"/>
    </w:rPr>
  </w:style>
  <w:style w:type="character" w:customStyle="1" w:styleId="NormalFontChar">
    <w:name w:val="Normal Font Char"/>
    <w:link w:val="NormalFont"/>
    <w:locked/>
    <w:rsid w:val="00EA1C87"/>
    <w:rPr>
      <w:rFonts w:ascii="Times New Roman" w:eastAsia="Times New Roman" w:hAnsi="Times New Roman" w:cs="Times New Roman"/>
      <w:sz w:val="20"/>
      <w:szCs w:val="20"/>
    </w:rPr>
  </w:style>
  <w:style w:type="paragraph" w:customStyle="1" w:styleId="NormalFont">
    <w:name w:val="Normal Font"/>
    <w:link w:val="NormalFontChar"/>
    <w:qFormat/>
    <w:rsid w:val="00EA1C87"/>
    <w:rPr>
      <w:rFonts w:ascii="Times New Roman" w:eastAsia="Times New Roman" w:hAnsi="Times New Roman" w:cs="Times New Roman"/>
      <w:sz w:val="20"/>
      <w:szCs w:val="20"/>
    </w:rPr>
  </w:style>
  <w:style w:type="paragraph" w:customStyle="1" w:styleId="StyleSmall11pt">
    <w:name w:val="Style Small + 11 pt"/>
    <w:uiPriority w:val="99"/>
    <w:qFormat/>
    <w:rsid w:val="00EA1C87"/>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A1C8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A1C87"/>
    <w:rPr>
      <w:u w:val="single"/>
      <w:lang w:val="x-none" w:eastAsia="x-none"/>
    </w:rPr>
  </w:style>
  <w:style w:type="character" w:customStyle="1" w:styleId="StyleNormalFont11ptBoldUnderlineChar">
    <w:name w:val="Style Normal Font + 11 pt Bold Underline Char"/>
    <w:link w:val="StyleNormalFont11ptBoldUnderline"/>
    <w:locked/>
    <w:rsid w:val="00EA1C8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A1C87"/>
    <w:rPr>
      <w:b/>
      <w:bCs/>
      <w:u w:val="single"/>
      <w:lang w:val="x-none" w:eastAsia="x-none"/>
    </w:rPr>
  </w:style>
  <w:style w:type="paragraph" w:customStyle="1" w:styleId="Smallfont0">
    <w:name w:val="Smallfont"/>
    <w:basedOn w:val="Normal"/>
    <w:uiPriority w:val="99"/>
    <w:qFormat/>
    <w:rsid w:val="00EA1C87"/>
    <w:rPr>
      <w:rFonts w:eastAsia="Times New Roman"/>
      <w:sz w:val="15"/>
    </w:rPr>
  </w:style>
  <w:style w:type="paragraph" w:customStyle="1" w:styleId="formatvorlage2">
    <w:name w:val="formatvorlage2"/>
    <w:basedOn w:val="Normal"/>
    <w:uiPriority w:val="99"/>
    <w:qFormat/>
    <w:rsid w:val="00EA1C87"/>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EA1C8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A1C87"/>
    <w:pPr>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EA1C8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A1C87"/>
    <w:pPr>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EA1C8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A1C87"/>
    <w:pPr>
      <w:ind w:left="144"/>
    </w:pPr>
    <w:rPr>
      <w:rFonts w:ascii="Georgia" w:eastAsia="Times New Roman" w:hAnsi="Georgia"/>
      <w:sz w:val="24"/>
      <w:lang w:val="x-none" w:eastAsia="x-none"/>
    </w:rPr>
  </w:style>
  <w:style w:type="paragraph" w:customStyle="1" w:styleId="deck">
    <w:name w:val="deck"/>
    <w:basedOn w:val="Normal"/>
    <w:uiPriority w:val="99"/>
    <w:qFormat/>
    <w:rsid w:val="00EA1C87"/>
    <w:pPr>
      <w:spacing w:before="100" w:beforeAutospacing="1" w:after="100" w:afterAutospacing="1"/>
    </w:pPr>
    <w:rPr>
      <w:rFonts w:eastAsia="Times New Roman"/>
      <w:sz w:val="24"/>
    </w:rPr>
  </w:style>
  <w:style w:type="paragraph" w:customStyle="1" w:styleId="i1">
    <w:name w:val="i1"/>
    <w:basedOn w:val="Normal"/>
    <w:uiPriority w:val="99"/>
    <w:qFormat/>
    <w:rsid w:val="00EA1C87"/>
    <w:pPr>
      <w:spacing w:before="100" w:beforeAutospacing="1" w:after="100" w:afterAutospacing="1"/>
    </w:pPr>
    <w:rPr>
      <w:rFonts w:eastAsia="Times New Roman"/>
      <w:sz w:val="24"/>
    </w:rPr>
  </w:style>
  <w:style w:type="paragraph" w:customStyle="1" w:styleId="question">
    <w:name w:val="question"/>
    <w:basedOn w:val="Normal"/>
    <w:uiPriority w:val="99"/>
    <w:qFormat/>
    <w:rsid w:val="00EA1C87"/>
    <w:pPr>
      <w:spacing w:before="100" w:beforeAutospacing="1" w:after="100" w:afterAutospacing="1"/>
    </w:pPr>
    <w:rPr>
      <w:rFonts w:eastAsia="Times New Roman"/>
      <w:sz w:val="24"/>
    </w:rPr>
  </w:style>
  <w:style w:type="paragraph" w:customStyle="1" w:styleId="bodycopy">
    <w:name w:val="bodycopy"/>
    <w:basedOn w:val="Normal"/>
    <w:uiPriority w:val="99"/>
    <w:qFormat/>
    <w:rsid w:val="00EA1C87"/>
    <w:pPr>
      <w:spacing w:before="100" w:beforeAutospacing="1" w:after="100" w:afterAutospacing="1"/>
    </w:pPr>
    <w:rPr>
      <w:rFonts w:eastAsia="Times New Roman"/>
      <w:sz w:val="24"/>
    </w:rPr>
  </w:style>
  <w:style w:type="paragraph" w:customStyle="1" w:styleId="Fifth">
    <w:name w:val="Fifth"/>
    <w:basedOn w:val="Normal"/>
    <w:link w:val="FifthChar"/>
    <w:qFormat/>
    <w:rsid w:val="00EA1C87"/>
    <w:rPr>
      <w:rFonts w:ascii="Arial" w:eastAsia="Calibri" w:hAnsi="Arial"/>
    </w:rPr>
  </w:style>
  <w:style w:type="paragraph" w:customStyle="1" w:styleId="NoteLevel22">
    <w:name w:val="Note Level 22"/>
    <w:basedOn w:val="card"/>
    <w:next w:val="Normal"/>
    <w:uiPriority w:val="99"/>
    <w:qFormat/>
    <w:rsid w:val="00EA1C87"/>
    <w:pPr>
      <w:keepNext/>
    </w:pPr>
    <w:rPr>
      <w:rFonts w:ascii="Georgia" w:eastAsia="MS Gothic" w:hAnsi="Georgia"/>
      <w:bCs/>
      <w:szCs w:val="20"/>
    </w:rPr>
  </w:style>
  <w:style w:type="paragraph" w:customStyle="1" w:styleId="wp-caption-text">
    <w:name w:val="wp-caption-text"/>
    <w:basedOn w:val="Normal"/>
    <w:qFormat/>
    <w:rsid w:val="00EA1C87"/>
    <w:pPr>
      <w:spacing w:before="100" w:beforeAutospacing="1" w:after="100" w:afterAutospacing="1"/>
    </w:pPr>
    <w:rPr>
      <w:rFonts w:eastAsia="Times New Roman"/>
      <w:sz w:val="24"/>
    </w:rPr>
  </w:style>
  <w:style w:type="paragraph" w:customStyle="1" w:styleId="svarticle">
    <w:name w:val="svarticle"/>
    <w:basedOn w:val="Normal"/>
    <w:uiPriority w:val="99"/>
    <w:qFormat/>
    <w:rsid w:val="00EA1C87"/>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EA1C87"/>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EA1C87"/>
    <w:pPr>
      <w:spacing w:before="100" w:beforeAutospacing="1" w:after="100" w:afterAutospacing="1"/>
    </w:pPr>
  </w:style>
  <w:style w:type="paragraph" w:customStyle="1" w:styleId="description">
    <w:name w:val="description"/>
    <w:basedOn w:val="Normal"/>
    <w:uiPriority w:val="99"/>
    <w:qFormat/>
    <w:rsid w:val="00EA1C87"/>
    <w:pPr>
      <w:spacing w:before="100" w:beforeAutospacing="1" w:after="100" w:afterAutospacing="1"/>
    </w:pPr>
  </w:style>
  <w:style w:type="paragraph" w:customStyle="1" w:styleId="graf">
    <w:name w:val="graf"/>
    <w:basedOn w:val="Normal"/>
    <w:uiPriority w:val="99"/>
    <w:qFormat/>
    <w:rsid w:val="00EA1C87"/>
    <w:pPr>
      <w:spacing w:before="100" w:beforeAutospacing="1" w:after="100" w:afterAutospacing="1"/>
    </w:pPr>
  </w:style>
  <w:style w:type="paragraph" w:customStyle="1" w:styleId="column">
    <w:name w:val="column"/>
    <w:basedOn w:val="Normal"/>
    <w:uiPriority w:val="99"/>
    <w:qFormat/>
    <w:rsid w:val="00EA1C87"/>
    <w:pPr>
      <w:spacing w:before="100" w:beforeAutospacing="1" w:after="100" w:afterAutospacing="1"/>
    </w:pPr>
  </w:style>
  <w:style w:type="paragraph" w:customStyle="1" w:styleId="recirc-container">
    <w:name w:val="recirc-container"/>
    <w:basedOn w:val="Normal"/>
    <w:uiPriority w:val="99"/>
    <w:qFormat/>
    <w:rsid w:val="00EA1C87"/>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EA1C87"/>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EA1C87"/>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EA1C87"/>
    <w:rPr>
      <w:rFonts w:ascii="Georgia" w:hAnsi="Georgia" w:hint="default"/>
      <w:i/>
      <w:iCs/>
      <w:color w:val="808080"/>
    </w:rPr>
  </w:style>
  <w:style w:type="character" w:customStyle="1" w:styleId="cardchar00">
    <w:name w:val="cardchar0"/>
    <w:basedOn w:val="DefaultParagraphFont"/>
    <w:rsid w:val="00EA1C87"/>
  </w:style>
  <w:style w:type="character" w:customStyle="1" w:styleId="UnderlineNon-bold">
    <w:name w:val="Underline Non - bold"/>
    <w:rsid w:val="00EA1C87"/>
    <w:rPr>
      <w:rFonts w:ascii="Times New Roman" w:hAnsi="Times New Roman" w:cs="Times New Roman" w:hint="default"/>
      <w:iCs/>
      <w:sz w:val="22"/>
      <w:u w:val="single"/>
    </w:rPr>
  </w:style>
  <w:style w:type="character" w:customStyle="1" w:styleId="Heading5Char2">
    <w:name w:val="Heading 5 Char2"/>
    <w:rsid w:val="00EA1C8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EA1C87"/>
    <w:rPr>
      <w:rFonts w:ascii="Arial" w:hAnsi="Arial" w:cs="Arial"/>
      <w:vanish/>
      <w:sz w:val="16"/>
      <w:szCs w:val="16"/>
    </w:rPr>
  </w:style>
  <w:style w:type="paragraph" w:styleId="z-TopofForm">
    <w:name w:val="HTML Top of Form"/>
    <w:basedOn w:val="Normal"/>
    <w:next w:val="Normal"/>
    <w:link w:val="z-TopofFormChar"/>
    <w:hidden/>
    <w:uiPriority w:val="99"/>
    <w:unhideWhenUsed/>
    <w:rsid w:val="00EA1C8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EA1C87"/>
    <w:rPr>
      <w:rFonts w:ascii="Arial" w:hAnsi="Arial" w:cs="Arial"/>
      <w:vanish/>
      <w:sz w:val="16"/>
      <w:szCs w:val="16"/>
    </w:rPr>
  </w:style>
  <w:style w:type="character" w:customStyle="1" w:styleId="z-BottomofFormChar">
    <w:name w:val="z-Bottom of Form Char"/>
    <w:basedOn w:val="DefaultParagraphFont"/>
    <w:link w:val="z-BottomofForm"/>
    <w:uiPriority w:val="99"/>
    <w:rsid w:val="00EA1C8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A1C8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EA1C87"/>
    <w:rPr>
      <w:rFonts w:ascii="Arial" w:hAnsi="Arial" w:cs="Arial"/>
      <w:vanish/>
      <w:sz w:val="16"/>
      <w:szCs w:val="16"/>
    </w:rPr>
  </w:style>
  <w:style w:type="character" w:customStyle="1" w:styleId="authordate1">
    <w:name w:val="authordate"/>
    <w:rsid w:val="00EA1C87"/>
  </w:style>
  <w:style w:type="character" w:customStyle="1" w:styleId="underline0">
    <w:name w:val="%underline"/>
    <w:qFormat/>
    <w:rsid w:val="00EA1C87"/>
    <w:rPr>
      <w:rFonts w:ascii="Times New Roman" w:hAnsi="Times New Roman" w:cs="Times New Roman" w:hint="default"/>
      <w:strike w:val="0"/>
      <w:dstrike w:val="0"/>
      <w:sz w:val="16"/>
      <w:u w:val="none"/>
      <w:effect w:val="none"/>
    </w:rPr>
  </w:style>
  <w:style w:type="character" w:customStyle="1" w:styleId="AUNDERLINE0">
    <w:name w:val="AUNDERLINE"/>
    <w:qFormat/>
    <w:rsid w:val="00EA1C87"/>
    <w:rPr>
      <w:rFonts w:ascii="Times New Roman" w:hAnsi="Times New Roman" w:cs="Times New Roman" w:hint="default"/>
      <w:sz w:val="20"/>
      <w:u w:val="single"/>
    </w:rPr>
  </w:style>
  <w:style w:type="character" w:customStyle="1" w:styleId="UnderlinedCharChar">
    <w:name w:val="Underlined Char Char"/>
    <w:rsid w:val="00EA1C87"/>
    <w:rPr>
      <w:rFonts w:ascii="Garamond" w:hAnsi="Garamond" w:hint="default"/>
      <w:szCs w:val="28"/>
      <w:u w:val="single"/>
      <w:lang w:val="en-US" w:eastAsia="en-US" w:bidi="ar-SA"/>
    </w:rPr>
  </w:style>
  <w:style w:type="character" w:customStyle="1" w:styleId="slug-doi">
    <w:name w:val="slug-doi"/>
    <w:basedOn w:val="DefaultParagraphFont"/>
    <w:rsid w:val="00EA1C87"/>
  </w:style>
  <w:style w:type="character" w:customStyle="1" w:styleId="af">
    <w:name w:val="af"/>
    <w:basedOn w:val="DefaultParagraphFont"/>
    <w:rsid w:val="00EA1C87"/>
  </w:style>
  <w:style w:type="character" w:customStyle="1" w:styleId="ab">
    <w:name w:val="ab"/>
    <w:basedOn w:val="DefaultParagraphFont"/>
    <w:rsid w:val="00EA1C87"/>
  </w:style>
  <w:style w:type="character" w:customStyle="1" w:styleId="em">
    <w:name w:val="em"/>
    <w:basedOn w:val="DefaultParagraphFont"/>
    <w:rsid w:val="00EA1C87"/>
  </w:style>
  <w:style w:type="character" w:customStyle="1" w:styleId="au">
    <w:name w:val="au"/>
    <w:basedOn w:val="DefaultParagraphFont"/>
    <w:rsid w:val="00EA1C87"/>
  </w:style>
  <w:style w:type="character" w:customStyle="1" w:styleId="ti">
    <w:name w:val="ti"/>
    <w:basedOn w:val="DefaultParagraphFont"/>
    <w:rsid w:val="00EA1C87"/>
  </w:style>
  <w:style w:type="character" w:customStyle="1" w:styleId="subheadblue">
    <w:name w:val="subhead_blue"/>
    <w:basedOn w:val="DefaultParagraphFont"/>
    <w:rsid w:val="00EA1C87"/>
  </w:style>
  <w:style w:type="character" w:customStyle="1" w:styleId="affiliation">
    <w:name w:val="affiliation"/>
    <w:basedOn w:val="DefaultParagraphFont"/>
    <w:rsid w:val="00EA1C87"/>
  </w:style>
  <w:style w:type="character" w:customStyle="1" w:styleId="slug-doi-wrapper">
    <w:name w:val="slug-doi-wrapper"/>
    <w:basedOn w:val="DefaultParagraphFont"/>
    <w:rsid w:val="00EA1C87"/>
  </w:style>
  <w:style w:type="character" w:customStyle="1" w:styleId="slug-metadata-noteahead-of-print">
    <w:name w:val="slug-metadata-note ahead-of-print"/>
    <w:basedOn w:val="DefaultParagraphFont"/>
    <w:rsid w:val="00EA1C87"/>
  </w:style>
  <w:style w:type="character" w:customStyle="1" w:styleId="slug-ahead-of-print-date">
    <w:name w:val="slug-ahead-of-print-date"/>
    <w:basedOn w:val="DefaultParagraphFont"/>
    <w:rsid w:val="00EA1C87"/>
  </w:style>
  <w:style w:type="character" w:customStyle="1" w:styleId="medium-bold">
    <w:name w:val="medium-bold"/>
    <w:basedOn w:val="DefaultParagraphFont"/>
    <w:rsid w:val="00EA1C87"/>
  </w:style>
  <w:style w:type="character" w:customStyle="1" w:styleId="updated-short-citation">
    <w:name w:val="updated-short-citation"/>
    <w:basedOn w:val="DefaultParagraphFont"/>
    <w:rsid w:val="00EA1C87"/>
  </w:style>
  <w:style w:type="character" w:customStyle="1" w:styleId="goohl0">
    <w:name w:val="goohl0"/>
    <w:basedOn w:val="DefaultParagraphFont"/>
    <w:rsid w:val="00EA1C87"/>
  </w:style>
  <w:style w:type="character" w:customStyle="1" w:styleId="CharChar6">
    <w:name w:val="Char Char6"/>
    <w:rsid w:val="00EA1C87"/>
    <w:rPr>
      <w:rFonts w:ascii="Arial" w:hAnsi="Arial" w:cs="Arial" w:hint="default"/>
      <w:bCs/>
      <w:sz w:val="16"/>
      <w:szCs w:val="26"/>
      <w:lang w:val="en-US" w:eastAsia="en-US" w:bidi="ar-SA"/>
    </w:rPr>
  </w:style>
  <w:style w:type="character" w:customStyle="1" w:styleId="TagCharChar1">
    <w:name w:val="Tag Char Char1"/>
    <w:rsid w:val="00EA1C87"/>
    <w:rPr>
      <w:b/>
      <w:bCs w:val="0"/>
      <w:sz w:val="24"/>
      <w:szCs w:val="24"/>
      <w:lang w:val="en-US" w:eastAsia="en-US" w:bidi="ar-SA"/>
    </w:rPr>
  </w:style>
  <w:style w:type="character" w:customStyle="1" w:styleId="12TimesNewRoman">
    <w:name w:val="12 Times New Roman"/>
    <w:rsid w:val="00EA1C8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A1C8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A1C87"/>
    <w:rPr>
      <w:rFonts w:ascii="Times New Roman" w:hAnsi="Times New Roman" w:cs="Times New Roman" w:hint="default"/>
      <w:strike w:val="0"/>
      <w:dstrike w:val="0"/>
      <w:sz w:val="14"/>
      <w:u w:val="none"/>
      <w:effect w:val="none"/>
    </w:rPr>
  </w:style>
  <w:style w:type="character" w:customStyle="1" w:styleId="F8-UnderlineBold">
    <w:name w:val="F8 - Underline/Bold"/>
    <w:rsid w:val="00EA1C87"/>
    <w:rPr>
      <w:rFonts w:ascii="Times New Roman" w:hAnsi="Times New Roman" w:cs="Times New Roman" w:hint="default"/>
      <w:b/>
      <w:bCs w:val="0"/>
      <w:sz w:val="20"/>
      <w:u w:val="single"/>
    </w:rPr>
  </w:style>
  <w:style w:type="character" w:customStyle="1" w:styleId="F7-SmallFont">
    <w:name w:val="F7 - Small Font"/>
    <w:rsid w:val="00EA1C87"/>
    <w:rPr>
      <w:rFonts w:ascii="Times New Roman" w:hAnsi="Times New Roman" w:cs="Times New Roman" w:hint="default"/>
      <w:sz w:val="14"/>
    </w:rPr>
  </w:style>
  <w:style w:type="character" w:customStyle="1" w:styleId="Brief-Bold">
    <w:name w:val="Brief - Bold"/>
    <w:rsid w:val="00EA1C87"/>
    <w:rPr>
      <w:rFonts w:ascii="Times New Roman" w:hAnsi="Times New Roman" w:cs="Times New Roman" w:hint="default"/>
      <w:b/>
      <w:bCs w:val="0"/>
    </w:rPr>
  </w:style>
  <w:style w:type="character" w:customStyle="1" w:styleId="Card-Underline">
    <w:name w:val="Card - Underline"/>
    <w:rsid w:val="00EA1C87"/>
    <w:rPr>
      <w:rFonts w:ascii="Times New Roman" w:hAnsi="Times New Roman" w:cs="Times New Roman" w:hint="default"/>
      <w:u w:val="single"/>
    </w:rPr>
  </w:style>
  <w:style w:type="character" w:customStyle="1" w:styleId="beriefunderline">
    <w:name w:val="berief = underline"/>
    <w:rsid w:val="00EA1C87"/>
    <w:rPr>
      <w:rFonts w:ascii="Times New Roman" w:eastAsia="Times New Roman" w:hAnsi="Times New Roman" w:cs="Times New Roman" w:hint="default"/>
      <w:sz w:val="20"/>
      <w:u w:val="single"/>
    </w:rPr>
  </w:style>
  <w:style w:type="character" w:customStyle="1" w:styleId="BoldText10pt">
    <w:name w:val="Bold Text 10 pt"/>
    <w:rsid w:val="00EA1C8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EA1C87"/>
    <w:rPr>
      <w:i/>
      <w:iCs w:val="0"/>
    </w:rPr>
  </w:style>
  <w:style w:type="character" w:customStyle="1" w:styleId="eoeaheader">
    <w:name w:val="eoea_header"/>
    <w:basedOn w:val="DefaultParagraphFont"/>
    <w:rsid w:val="00EA1C87"/>
  </w:style>
  <w:style w:type="character" w:customStyle="1" w:styleId="SC4208902">
    <w:name w:val="SC.4.208902"/>
    <w:rsid w:val="00EA1C87"/>
    <w:rPr>
      <w:rFonts w:ascii="Century" w:hAnsi="Century" w:cs="Century" w:hint="default"/>
      <w:color w:val="000000"/>
      <w:sz w:val="22"/>
      <w:szCs w:val="22"/>
    </w:rPr>
  </w:style>
  <w:style w:type="character" w:customStyle="1" w:styleId="SC4208915">
    <w:name w:val="SC.4.208915"/>
    <w:rsid w:val="00EA1C87"/>
    <w:rPr>
      <w:rFonts w:ascii="Century" w:hAnsi="Century" w:cs="Century" w:hint="default"/>
      <w:color w:val="000000"/>
      <w:sz w:val="13"/>
      <w:szCs w:val="13"/>
    </w:rPr>
  </w:style>
  <w:style w:type="character" w:customStyle="1" w:styleId="SC273764">
    <w:name w:val="SC.2.73764"/>
    <w:rsid w:val="00EA1C87"/>
    <w:rPr>
      <w:rFonts w:ascii="Century" w:hAnsi="Century" w:cs="Century" w:hint="default"/>
      <w:color w:val="000000"/>
      <w:sz w:val="72"/>
      <w:szCs w:val="72"/>
    </w:rPr>
  </w:style>
  <w:style w:type="character" w:customStyle="1" w:styleId="SC273779">
    <w:name w:val="SC.2.73779"/>
    <w:rsid w:val="00EA1C87"/>
    <w:rPr>
      <w:rFonts w:ascii="Century" w:hAnsi="Century" w:cs="Century" w:hint="default"/>
      <w:color w:val="000000"/>
      <w:sz w:val="40"/>
      <w:szCs w:val="40"/>
    </w:rPr>
  </w:style>
  <w:style w:type="character" w:customStyle="1" w:styleId="SC273763">
    <w:name w:val="SC.2.73763"/>
    <w:rsid w:val="00EA1C87"/>
    <w:rPr>
      <w:rFonts w:ascii="Century" w:hAnsi="Century" w:cs="Century" w:hint="default"/>
      <w:b/>
      <w:bCs/>
      <w:color w:val="000000"/>
    </w:rPr>
  </w:style>
  <w:style w:type="character" w:customStyle="1" w:styleId="SC4208910">
    <w:name w:val="SC.4.208910"/>
    <w:rsid w:val="00EA1C87"/>
    <w:rPr>
      <w:rFonts w:ascii="Century" w:hAnsi="Century" w:cs="Century" w:hint="default"/>
      <w:color w:val="000000"/>
      <w:sz w:val="28"/>
      <w:szCs w:val="28"/>
    </w:rPr>
  </w:style>
  <w:style w:type="character" w:customStyle="1" w:styleId="SC4208911">
    <w:name w:val="SC.4.208911"/>
    <w:rsid w:val="00EA1C87"/>
    <w:rPr>
      <w:rFonts w:ascii="Century" w:hAnsi="Century" w:cs="Century" w:hint="default"/>
      <w:color w:val="000000"/>
    </w:rPr>
  </w:style>
  <w:style w:type="character" w:customStyle="1" w:styleId="articlesubtitle">
    <w:name w:val="article_sub_title"/>
    <w:basedOn w:val="DefaultParagraphFont"/>
    <w:rsid w:val="00EA1C87"/>
  </w:style>
  <w:style w:type="character" w:customStyle="1" w:styleId="newsdate2">
    <w:name w:val="news_date2"/>
    <w:basedOn w:val="DefaultParagraphFont"/>
    <w:rsid w:val="00EA1C87"/>
  </w:style>
  <w:style w:type="character" w:customStyle="1" w:styleId="readarticleheader">
    <w:name w:val="readarticleheader"/>
    <w:basedOn w:val="DefaultParagraphFont"/>
    <w:rsid w:val="00EA1C87"/>
  </w:style>
  <w:style w:type="character" w:customStyle="1" w:styleId="UnderlineChar20">
    <w:name w:val="Underline Char2"/>
    <w:rsid w:val="00EA1C87"/>
    <w:rPr>
      <w:rFonts w:ascii="Trebuchet MS" w:hAnsi="Trebuchet MS" w:hint="default"/>
      <w:u w:val="thick"/>
      <w:lang w:val="en-US" w:eastAsia="zh-CN" w:bidi="ar-SA"/>
    </w:rPr>
  </w:style>
  <w:style w:type="character" w:customStyle="1" w:styleId="BoldUnderliningChar">
    <w:name w:val="Bold Underlining Char"/>
    <w:rsid w:val="00EA1C87"/>
    <w:rPr>
      <w:rFonts w:ascii="Arial Narrow" w:eastAsia="Times New Roman" w:hAnsi="Arial Narrow" w:hint="default"/>
      <w:b/>
      <w:bCs w:val="0"/>
      <w:szCs w:val="24"/>
      <w:u w:val="single"/>
      <w:lang w:val="en-GB" w:eastAsia="en-US" w:bidi="ar-SA"/>
    </w:rPr>
  </w:style>
  <w:style w:type="character" w:customStyle="1" w:styleId="medium-normal1">
    <w:name w:val="medium-normal1"/>
    <w:rsid w:val="00EA1C87"/>
    <w:rPr>
      <w:rFonts w:ascii="Arial" w:hAnsi="Arial" w:cs="Arial" w:hint="default"/>
      <w:b w:val="0"/>
      <w:bCs w:val="0"/>
      <w:i w:val="0"/>
      <w:iCs w:val="0"/>
      <w:sz w:val="20"/>
      <w:szCs w:val="20"/>
    </w:rPr>
  </w:style>
  <w:style w:type="character" w:customStyle="1" w:styleId="UnderlinedCardChar0">
    <w:name w:val="Underlined Card Char"/>
    <w:rsid w:val="00EA1C87"/>
    <w:rPr>
      <w:rFonts w:ascii="Palatino Linotype" w:hAnsi="Palatino Linotype" w:hint="default"/>
      <w:u w:val="single"/>
      <w:lang w:val="en-US" w:eastAsia="en-US" w:bidi="ar-SA"/>
    </w:rPr>
  </w:style>
  <w:style w:type="character" w:customStyle="1" w:styleId="char">
    <w:name w:val="char"/>
    <w:basedOn w:val="DefaultParagraphFont"/>
    <w:rsid w:val="00EA1C87"/>
  </w:style>
  <w:style w:type="character" w:customStyle="1" w:styleId="UnderlineCharCharCharCharCharChar">
    <w:name w:val="Underline Char Char Char Char Char Char"/>
    <w:rsid w:val="00EA1C87"/>
    <w:rPr>
      <w:rFonts w:ascii="Arial Narrow" w:hAnsi="Arial Narrow" w:hint="default"/>
      <w:szCs w:val="24"/>
      <w:u w:val="single"/>
      <w:lang w:val="en-US" w:eastAsia="en-US" w:bidi="ar-SA"/>
    </w:rPr>
  </w:style>
  <w:style w:type="character" w:customStyle="1" w:styleId="klink">
    <w:name w:val="klink"/>
    <w:basedOn w:val="DefaultParagraphFont"/>
    <w:rsid w:val="00EA1C87"/>
  </w:style>
  <w:style w:type="character" w:customStyle="1" w:styleId="date10">
    <w:name w:val="date1"/>
    <w:basedOn w:val="DefaultParagraphFont"/>
    <w:rsid w:val="00EA1C87"/>
  </w:style>
  <w:style w:type="character" w:customStyle="1" w:styleId="bolding1">
    <w:name w:val="bolding1"/>
    <w:rsid w:val="00EA1C87"/>
    <w:rPr>
      <w:b/>
      <w:bCs/>
    </w:rPr>
  </w:style>
  <w:style w:type="character" w:customStyle="1" w:styleId="bookoptions1">
    <w:name w:val="book_options1"/>
    <w:rsid w:val="00EA1C87"/>
    <w:rPr>
      <w:b/>
      <w:bCs/>
      <w:color w:val="333366"/>
    </w:rPr>
  </w:style>
  <w:style w:type="character" w:customStyle="1" w:styleId="descriptionblock">
    <w:name w:val="description block"/>
    <w:basedOn w:val="DefaultParagraphFont"/>
    <w:rsid w:val="00EA1C87"/>
  </w:style>
  <w:style w:type="character" w:customStyle="1" w:styleId="detailsboxblock">
    <w:name w:val="detailsbox block"/>
    <w:basedOn w:val="DefaultParagraphFont"/>
    <w:rsid w:val="00EA1C87"/>
  </w:style>
  <w:style w:type="character" w:customStyle="1" w:styleId="Char3">
    <w:name w:val="Char3"/>
    <w:rsid w:val="00EA1C87"/>
    <w:rPr>
      <w:rFonts w:ascii="Arial" w:hAnsi="Arial" w:cs="Arial" w:hint="default"/>
      <w:bCs/>
      <w:u w:val="thick"/>
      <w:lang w:val="en-US" w:eastAsia="en-US" w:bidi="ar-SA"/>
    </w:rPr>
  </w:style>
  <w:style w:type="character" w:customStyle="1" w:styleId="texto11">
    <w:name w:val="texto11"/>
    <w:rsid w:val="00EA1C87"/>
    <w:rPr>
      <w:rFonts w:ascii="Arial" w:hAnsi="Arial" w:cs="Arial" w:hint="default"/>
      <w:b w:val="0"/>
      <w:bCs w:val="0"/>
      <w:i w:val="0"/>
      <w:iCs w:val="0"/>
      <w:caps w:val="0"/>
      <w:color w:val="000000"/>
      <w:sz w:val="26"/>
      <w:szCs w:val="26"/>
    </w:rPr>
  </w:style>
  <w:style w:type="character" w:customStyle="1" w:styleId="CardTagChar">
    <w:name w:val="Card Tag Char"/>
    <w:rsid w:val="00EA1C87"/>
    <w:rPr>
      <w:rFonts w:ascii="Arial Narrow" w:hAnsi="Arial Narrow" w:hint="default"/>
      <w:b/>
      <w:bCs w:val="0"/>
      <w:sz w:val="24"/>
      <w:szCs w:val="24"/>
      <w:lang w:val="en-US" w:eastAsia="en-US" w:bidi="ar-SA"/>
    </w:rPr>
  </w:style>
  <w:style w:type="character" w:customStyle="1" w:styleId="DebateCiteCharCharChar">
    <w:name w:val="Debate Cite Char Char Char"/>
    <w:rsid w:val="00EA1C87"/>
    <w:rPr>
      <w:b/>
      <w:bCs w:val="0"/>
      <w:sz w:val="32"/>
      <w:szCs w:val="32"/>
      <w:lang w:val="en-US" w:eastAsia="en-US" w:bidi="ar-SA"/>
    </w:rPr>
  </w:style>
  <w:style w:type="character" w:customStyle="1" w:styleId="TagandCiteChar">
    <w:name w:val="Tag and Cite Char"/>
    <w:rsid w:val="00EA1C87"/>
    <w:rPr>
      <w:color w:val="333333"/>
      <w:sz w:val="22"/>
      <w:szCs w:val="22"/>
      <w:lang w:val="en-US" w:eastAsia="en-US" w:bidi="ar-SA"/>
    </w:rPr>
  </w:style>
  <w:style w:type="character" w:customStyle="1" w:styleId="Style10ptBold">
    <w:name w:val="Style 10 pt Bold"/>
    <w:rsid w:val="00EA1C87"/>
    <w:rPr>
      <w:b/>
      <w:bCs/>
      <w:sz w:val="20"/>
    </w:rPr>
  </w:style>
  <w:style w:type="character" w:customStyle="1" w:styleId="text9">
    <w:name w:val="text9"/>
    <w:basedOn w:val="DefaultParagraphFont"/>
    <w:rsid w:val="00EA1C87"/>
  </w:style>
  <w:style w:type="character" w:customStyle="1" w:styleId="text21">
    <w:name w:val="text21"/>
    <w:basedOn w:val="DefaultParagraphFont"/>
    <w:rsid w:val="00EA1C87"/>
  </w:style>
  <w:style w:type="character" w:customStyle="1" w:styleId="text19">
    <w:name w:val="text19"/>
    <w:basedOn w:val="DefaultParagraphFont"/>
    <w:rsid w:val="00EA1C87"/>
  </w:style>
  <w:style w:type="character" w:customStyle="1" w:styleId="term2">
    <w:name w:val="term2"/>
    <w:rsid w:val="00EA1C87"/>
    <w:rPr>
      <w:b/>
      <w:bCs/>
    </w:rPr>
  </w:style>
  <w:style w:type="character" w:customStyle="1" w:styleId="pmterms12">
    <w:name w:val="pmterms12"/>
    <w:rsid w:val="00EA1C87"/>
    <w:rPr>
      <w:b/>
      <w:bCs/>
      <w:i w:val="0"/>
      <w:iCs w:val="0"/>
      <w:color w:val="000000"/>
    </w:rPr>
  </w:style>
  <w:style w:type="character" w:customStyle="1" w:styleId="ToReadChar">
    <w:name w:val="To Read Char"/>
    <w:rsid w:val="00EA1C87"/>
    <w:rPr>
      <w:rFonts w:ascii="Verdana" w:hAnsi="Verdana" w:hint="default"/>
      <w:b/>
      <w:bCs w:val="0"/>
      <w:szCs w:val="24"/>
      <w:u w:val="single"/>
      <w:lang w:val="en-US" w:eastAsia="en-US" w:bidi="ar-SA"/>
    </w:rPr>
  </w:style>
  <w:style w:type="character" w:customStyle="1" w:styleId="ToReadCharChar">
    <w:name w:val="To Read Char Char"/>
    <w:rsid w:val="00EA1C87"/>
    <w:rPr>
      <w:rFonts w:ascii="Verdana" w:hAnsi="Verdana" w:hint="default"/>
      <w:b/>
      <w:bCs w:val="0"/>
      <w:szCs w:val="24"/>
      <w:u w:val="single"/>
      <w:lang w:val="en-US" w:eastAsia="en-US" w:bidi="ar-SA"/>
    </w:rPr>
  </w:style>
  <w:style w:type="character" w:customStyle="1" w:styleId="bio">
    <w:name w:val="bio"/>
    <w:basedOn w:val="DefaultParagraphFont"/>
    <w:rsid w:val="00EA1C87"/>
  </w:style>
  <w:style w:type="character" w:customStyle="1" w:styleId="storytextstyle">
    <w:name w:val="storytextstyle"/>
    <w:basedOn w:val="DefaultParagraphFont"/>
    <w:rsid w:val="00EA1C87"/>
  </w:style>
  <w:style w:type="character" w:customStyle="1" w:styleId="cardunderlinedCharChar">
    <w:name w:val="card underlined Char Char"/>
    <w:rsid w:val="00EA1C87"/>
    <w:rPr>
      <w:rFonts w:ascii="Arial" w:hAnsi="Arial" w:cs="Arial" w:hint="default"/>
      <w:sz w:val="22"/>
      <w:szCs w:val="24"/>
      <w:u w:val="single"/>
      <w:lang w:val="en-US" w:eastAsia="en-US" w:bidi="ar-SA"/>
    </w:rPr>
  </w:style>
  <w:style w:type="character" w:customStyle="1" w:styleId="Style2Char0">
    <w:name w:val="Style2 Char"/>
    <w:rsid w:val="00EA1C87"/>
    <w:rPr>
      <w:rFonts w:ascii="Book Antiqua" w:hAnsi="Book Antiqua" w:hint="default"/>
      <w:u w:val="thick"/>
      <w:lang w:val="en-US" w:eastAsia="en-US" w:bidi="ar-SA"/>
    </w:rPr>
  </w:style>
  <w:style w:type="character" w:customStyle="1" w:styleId="Style2Char1">
    <w:name w:val="Style2 Char1"/>
    <w:rsid w:val="00EA1C87"/>
    <w:rPr>
      <w:rFonts w:ascii="Book Antiqua" w:hAnsi="Book Antiqua" w:hint="default"/>
      <w:szCs w:val="24"/>
      <w:u w:val="thick"/>
      <w:lang w:val="en-US" w:eastAsia="en-US" w:bidi="ar-SA"/>
    </w:rPr>
  </w:style>
  <w:style w:type="character" w:customStyle="1" w:styleId="articlehead21">
    <w:name w:val="articlehead21"/>
    <w:rsid w:val="00EA1C87"/>
    <w:rPr>
      <w:rFonts w:ascii="Arial" w:hAnsi="Arial" w:cs="Arial" w:hint="default"/>
      <w:b/>
      <w:bCs/>
      <w:color w:val="660000"/>
      <w:sz w:val="20"/>
      <w:szCs w:val="20"/>
    </w:rPr>
  </w:style>
  <w:style w:type="character" w:customStyle="1" w:styleId="TagCiteChar1">
    <w:name w:val="Tag/Cite Char1"/>
    <w:rsid w:val="00EA1C87"/>
    <w:rPr>
      <w:b/>
      <w:bCs w:val="0"/>
      <w:lang w:val="en-US" w:eastAsia="en-US" w:bidi="ar-SA"/>
    </w:rPr>
  </w:style>
  <w:style w:type="character" w:customStyle="1" w:styleId="goohl2">
    <w:name w:val="goohl2"/>
    <w:basedOn w:val="DefaultParagraphFont"/>
    <w:rsid w:val="00EA1C87"/>
  </w:style>
  <w:style w:type="character" w:customStyle="1" w:styleId="CardCharChar0">
    <w:name w:val="Card Char Char"/>
    <w:rsid w:val="00EA1C87"/>
    <w:rPr>
      <w:lang w:val="en-US" w:eastAsia="en-US" w:bidi="ar-SA"/>
    </w:rPr>
  </w:style>
  <w:style w:type="character" w:customStyle="1" w:styleId="BriefTitle1Char">
    <w:name w:val="Brief Title 1 Char"/>
    <w:rsid w:val="00EA1C87"/>
    <w:rPr>
      <w:b/>
      <w:bCs w:val="0"/>
      <w:u w:val="single"/>
      <w:lang w:val="en-US" w:eastAsia="en-US" w:bidi="ar-SA"/>
    </w:rPr>
  </w:style>
  <w:style w:type="character" w:customStyle="1" w:styleId="TagCiteCharChar">
    <w:name w:val="Tag/Cite Char Char"/>
    <w:rsid w:val="00EA1C87"/>
    <w:rPr>
      <w:b/>
      <w:bCs w:val="0"/>
      <w:lang w:val="en-US" w:eastAsia="en-US" w:bidi="ar-SA"/>
    </w:rPr>
  </w:style>
  <w:style w:type="character" w:customStyle="1" w:styleId="btx">
    <w:name w:val="btx"/>
    <w:basedOn w:val="DefaultParagraphFont"/>
    <w:rsid w:val="00EA1C87"/>
  </w:style>
  <w:style w:type="character" w:customStyle="1" w:styleId="prodgeneral1">
    <w:name w:val="prodgeneral1"/>
    <w:rsid w:val="00EA1C87"/>
    <w:rPr>
      <w:rFonts w:ascii="Verdana" w:hAnsi="Verdana" w:hint="default"/>
      <w:b w:val="0"/>
      <w:bCs w:val="0"/>
      <w:caps w:val="0"/>
      <w:color w:val="000000"/>
      <w:spacing w:val="0"/>
      <w:sz w:val="16"/>
      <w:szCs w:val="16"/>
    </w:rPr>
  </w:style>
  <w:style w:type="character" w:customStyle="1" w:styleId="summary1">
    <w:name w:val="summary1"/>
    <w:rsid w:val="00EA1C87"/>
    <w:rPr>
      <w:rFonts w:ascii="Arial" w:hAnsi="Arial" w:cs="Arial" w:hint="default"/>
      <w:sz w:val="18"/>
      <w:szCs w:val="18"/>
    </w:rPr>
  </w:style>
  <w:style w:type="character" w:customStyle="1" w:styleId="text3">
    <w:name w:val="text3"/>
    <w:basedOn w:val="DefaultParagraphFont"/>
    <w:rsid w:val="00EA1C87"/>
  </w:style>
  <w:style w:type="character" w:customStyle="1" w:styleId="cardtextsmallChar">
    <w:name w:val="card text small Char"/>
    <w:rsid w:val="00EA1C87"/>
    <w:rPr>
      <w:rFonts w:ascii="Arial Narrow" w:hAnsi="Arial Narrow" w:hint="default"/>
      <w:sz w:val="16"/>
      <w:szCs w:val="24"/>
      <w:lang w:val="en-US" w:eastAsia="en-US" w:bidi="ar-SA"/>
    </w:rPr>
  </w:style>
  <w:style w:type="character" w:customStyle="1" w:styleId="countrytitle1">
    <w:name w:val="countrytitle1"/>
    <w:rsid w:val="00EA1C87"/>
    <w:rPr>
      <w:rFonts w:ascii="Verdana" w:hAnsi="Verdana" w:hint="default"/>
      <w:b/>
      <w:bCs/>
      <w:color w:val="293643"/>
      <w:sz w:val="24"/>
      <w:szCs w:val="24"/>
    </w:rPr>
  </w:style>
  <w:style w:type="character" w:customStyle="1" w:styleId="storyheader1">
    <w:name w:val="storyheader1"/>
    <w:rsid w:val="00EA1C87"/>
    <w:rPr>
      <w:rFonts w:ascii="Verdana" w:hAnsi="Verdana" w:hint="default"/>
      <w:b/>
      <w:bCs/>
      <w:color w:val="000000"/>
      <w:sz w:val="21"/>
      <w:szCs w:val="21"/>
    </w:rPr>
  </w:style>
  <w:style w:type="character" w:customStyle="1" w:styleId="cardunderlinedChar0">
    <w:name w:val="card underlined Char"/>
    <w:rsid w:val="00EA1C87"/>
    <w:rPr>
      <w:rFonts w:ascii="Arial" w:hAnsi="Arial" w:cs="Arial" w:hint="default"/>
      <w:sz w:val="22"/>
      <w:szCs w:val="24"/>
      <w:u w:val="single"/>
      <w:lang w:val="en-US" w:eastAsia="en-US" w:bidi="ar-SA"/>
    </w:rPr>
  </w:style>
  <w:style w:type="character" w:customStyle="1" w:styleId="article1">
    <w:name w:val="article1"/>
    <w:rsid w:val="00EA1C87"/>
    <w:rPr>
      <w:rFonts w:ascii="Verdana" w:hAnsi="Verdana" w:hint="default"/>
      <w:color w:val="333333"/>
      <w:sz w:val="16"/>
      <w:szCs w:val="16"/>
    </w:rPr>
  </w:style>
  <w:style w:type="character" w:customStyle="1" w:styleId="story-posted-date1">
    <w:name w:val="story-posted-date1"/>
    <w:rsid w:val="00EA1C8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A1C8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EA1C87"/>
  </w:style>
  <w:style w:type="character" w:customStyle="1" w:styleId="textmedium">
    <w:name w:val="textmedium"/>
    <w:basedOn w:val="DefaultParagraphFont"/>
    <w:rsid w:val="00EA1C87"/>
  </w:style>
  <w:style w:type="character" w:customStyle="1" w:styleId="citation1">
    <w:name w:val="citation1"/>
    <w:rsid w:val="00EA1C87"/>
    <w:rPr>
      <w:rFonts w:ascii="Verdana" w:hAnsi="Verdana" w:hint="default"/>
      <w:sz w:val="17"/>
      <w:szCs w:val="17"/>
    </w:rPr>
  </w:style>
  <w:style w:type="character" w:customStyle="1" w:styleId="hithighlite">
    <w:name w:val="hithighlite"/>
    <w:basedOn w:val="DefaultParagraphFont"/>
    <w:rsid w:val="00EA1C87"/>
  </w:style>
  <w:style w:type="character" w:customStyle="1" w:styleId="articlecontent">
    <w:name w:val="articlecontent"/>
    <w:basedOn w:val="DefaultParagraphFont"/>
    <w:rsid w:val="00EA1C87"/>
  </w:style>
  <w:style w:type="character" w:customStyle="1" w:styleId="fource1">
    <w:name w:val="fource1"/>
    <w:rsid w:val="00EA1C87"/>
    <w:rPr>
      <w:sz w:val="34"/>
      <w:szCs w:val="34"/>
    </w:rPr>
  </w:style>
  <w:style w:type="character" w:customStyle="1" w:styleId="LanguageStrikeChar">
    <w:name w:val="Language Strike Char"/>
    <w:rsid w:val="00EA1C87"/>
    <w:rPr>
      <w:rFonts w:ascii="Arial Narrow" w:hAnsi="Arial Narrow" w:hint="default"/>
      <w:strike/>
      <w:szCs w:val="24"/>
      <w:lang w:val="en-US" w:eastAsia="en-US" w:bidi="ar-SA"/>
    </w:rPr>
  </w:style>
  <w:style w:type="character" w:customStyle="1" w:styleId="normal11">
    <w:name w:val="normal1"/>
    <w:basedOn w:val="DefaultParagraphFont"/>
    <w:rsid w:val="00EA1C87"/>
  </w:style>
  <w:style w:type="character" w:customStyle="1" w:styleId="ds">
    <w:name w:val="ds"/>
    <w:basedOn w:val="DefaultParagraphFont"/>
    <w:rsid w:val="00EA1C87"/>
  </w:style>
  <w:style w:type="character" w:customStyle="1" w:styleId="UnderliningChar1">
    <w:name w:val="Underlining Char1"/>
    <w:rsid w:val="00EA1C87"/>
    <w:rPr>
      <w:rFonts w:ascii="Arial Narrow" w:hAnsi="Arial Narrow" w:hint="default"/>
      <w:szCs w:val="24"/>
      <w:u w:val="single"/>
      <w:lang w:val="en-US" w:eastAsia="en-US" w:bidi="ar-SA"/>
    </w:rPr>
  </w:style>
  <w:style w:type="character" w:customStyle="1" w:styleId="UnderliningChar2">
    <w:name w:val="Underlining Char2"/>
    <w:rsid w:val="00EA1C87"/>
    <w:rPr>
      <w:rFonts w:ascii="Arial Narrow" w:hAnsi="Arial Narrow" w:hint="default"/>
      <w:szCs w:val="24"/>
      <w:u w:val="single"/>
      <w:lang w:val="en-US" w:eastAsia="en-US" w:bidi="ar-SA"/>
    </w:rPr>
  </w:style>
  <w:style w:type="character" w:customStyle="1" w:styleId="MicroTextChar1">
    <w:name w:val="MicroText Char1"/>
    <w:rsid w:val="00EA1C87"/>
    <w:rPr>
      <w:rFonts w:ascii="Arial Narrow" w:hAnsi="Arial Narrow" w:hint="default"/>
      <w:sz w:val="12"/>
      <w:szCs w:val="24"/>
      <w:lang w:val="en-US" w:eastAsia="en-US" w:bidi="ar-SA"/>
    </w:rPr>
  </w:style>
  <w:style w:type="character" w:customStyle="1" w:styleId="DefaultPara">
    <w:name w:val="Default Para"/>
    <w:rsid w:val="00EA1C87"/>
    <w:rPr>
      <w:sz w:val="20"/>
    </w:rPr>
  </w:style>
  <w:style w:type="character" w:customStyle="1" w:styleId="SYSHYPERTEXT">
    <w:name w:val="SYS_HYPERTEXT"/>
    <w:rsid w:val="00EA1C87"/>
    <w:rPr>
      <w:color w:val="0000FF"/>
      <w:u w:val="single"/>
    </w:rPr>
  </w:style>
  <w:style w:type="character" w:customStyle="1" w:styleId="Hyperlink1">
    <w:name w:val="Hyperlink1"/>
    <w:rsid w:val="00EA1C8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A1C8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A1C87"/>
    <w:rPr>
      <w:rFonts w:ascii="Arial Narrow" w:hAnsi="Arial Narrow" w:hint="default"/>
      <w:noProof w:val="0"/>
      <w:szCs w:val="24"/>
      <w:u w:val="single"/>
      <w:lang w:val="en-US" w:eastAsia="en-US" w:bidi="ar-SA"/>
    </w:rPr>
  </w:style>
  <w:style w:type="character" w:customStyle="1" w:styleId="BlockHeading1Char">
    <w:name w:val="Block Heading 1 Char"/>
    <w:rsid w:val="00EA1C87"/>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EA1C87"/>
    <w:rPr>
      <w:b/>
      <w:bCs w:val="0"/>
      <w:sz w:val="24"/>
      <w:szCs w:val="24"/>
      <w:u w:val="single"/>
      <w:lang w:val="en-US" w:eastAsia="en-US" w:bidi="ar-SA"/>
    </w:rPr>
  </w:style>
  <w:style w:type="character" w:customStyle="1" w:styleId="StyleTagTimesNewRomanChar">
    <w:name w:val="Style Tag + Times New Roman Char"/>
    <w:rsid w:val="00EA1C8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A1C87"/>
    <w:rPr>
      <w:rFonts w:ascii="Arial Narrow" w:hAnsi="Arial Narrow" w:cs="Arial" w:hint="default"/>
      <w:b/>
      <w:bCs/>
      <w:iCs/>
      <w:sz w:val="24"/>
      <w:szCs w:val="28"/>
      <w:lang w:val="en-US" w:eastAsia="en-US" w:bidi="ar-SA"/>
    </w:rPr>
  </w:style>
  <w:style w:type="character" w:customStyle="1" w:styleId="UnderliningCharChar">
    <w:name w:val="Underlining Char Char"/>
    <w:rsid w:val="00EA1C87"/>
    <w:rPr>
      <w:rFonts w:ascii="Arial Narrow" w:hAnsi="Arial Narrow" w:hint="default"/>
      <w:szCs w:val="24"/>
      <w:u w:val="single"/>
      <w:lang w:val="en-US" w:eastAsia="en-US" w:bidi="ar-SA"/>
    </w:rPr>
  </w:style>
  <w:style w:type="character" w:customStyle="1" w:styleId="StyleArialNarrow12ptBold">
    <w:name w:val="Style Arial Narrow 12 pt Bold"/>
    <w:rsid w:val="00EA1C87"/>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EA1C87"/>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EA1C87"/>
    <w:rPr>
      <w:noProof w:val="0"/>
      <w:u w:val="single"/>
      <w:lang w:val="en-US" w:eastAsia="en-US" w:bidi="ar-SA"/>
    </w:rPr>
  </w:style>
  <w:style w:type="character" w:customStyle="1" w:styleId="UnderlinedCharChar1">
    <w:name w:val="Underlined Char Char1"/>
    <w:rsid w:val="00EA1C87"/>
    <w:rPr>
      <w:rFonts w:ascii="Bell MT" w:eastAsia="Times New Roman" w:hAnsi="Bell MT" w:hint="default"/>
      <w:bCs/>
      <w:iCs/>
      <w:sz w:val="22"/>
      <w:u w:val="single"/>
    </w:rPr>
  </w:style>
  <w:style w:type="character" w:customStyle="1" w:styleId="Heading2CharChar2">
    <w:name w:val="Heading 2 Char Char2"/>
    <w:rsid w:val="00EA1C87"/>
    <w:rPr>
      <w:rFonts w:ascii="Arial" w:hAnsi="Arial" w:cs="Arial" w:hint="default"/>
      <w:b/>
      <w:bCs/>
      <w:iCs/>
      <w:sz w:val="22"/>
      <w:szCs w:val="28"/>
      <w:lang w:val="en-US" w:eastAsia="en-US" w:bidi="ar-SA"/>
    </w:rPr>
  </w:style>
  <w:style w:type="character" w:customStyle="1" w:styleId="doctitle">
    <w:name w:val="doctitle"/>
    <w:rsid w:val="00EA1C87"/>
  </w:style>
  <w:style w:type="character" w:customStyle="1" w:styleId="cardtext-underlined0">
    <w:name w:val="card text- underlined"/>
    <w:rsid w:val="00EA1C87"/>
    <w:rPr>
      <w:rFonts w:ascii="Garamond" w:hAnsi="Garamond" w:hint="default"/>
      <w:u w:val="single"/>
    </w:rPr>
  </w:style>
  <w:style w:type="character" w:customStyle="1" w:styleId="BodyText1">
    <w:name w:val="Body Text1"/>
    <w:basedOn w:val="DefaultParagraphFont"/>
    <w:rsid w:val="00EA1C8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EA1C87"/>
  </w:style>
  <w:style w:type="character" w:customStyle="1" w:styleId="BriefTitleChar">
    <w:name w:val="Brief Title Char"/>
    <w:basedOn w:val="DefaultParagraphFont"/>
    <w:rsid w:val="00EA1C87"/>
    <w:rPr>
      <w:b/>
      <w:bCs w:val="0"/>
      <w:sz w:val="24"/>
      <w:szCs w:val="24"/>
      <w:u w:val="single"/>
      <w:lang w:val="en-US" w:eastAsia="en-US" w:bidi="ar-SA"/>
    </w:rPr>
  </w:style>
  <w:style w:type="character" w:customStyle="1" w:styleId="BriefTitle2Char">
    <w:name w:val="Brief Title 2 Char"/>
    <w:basedOn w:val="BriefTitleChar"/>
    <w:rsid w:val="00EA1C8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A1C87"/>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EA1C8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A1C87"/>
    <w:rPr>
      <w:rFonts w:ascii="AGaramond" w:hAnsi="AGaramond" w:cs="AGaramond" w:hint="default"/>
      <w:color w:val="211D1E"/>
      <w:sz w:val="14"/>
      <w:szCs w:val="14"/>
    </w:rPr>
  </w:style>
  <w:style w:type="character" w:customStyle="1" w:styleId="CharacterStyle2">
    <w:name w:val="Character Style 2"/>
    <w:uiPriority w:val="99"/>
    <w:rsid w:val="00EA1C87"/>
    <w:rPr>
      <w:sz w:val="20"/>
      <w:szCs w:val="20"/>
    </w:rPr>
  </w:style>
  <w:style w:type="character" w:customStyle="1" w:styleId="cross-head">
    <w:name w:val="cross-head"/>
    <w:rsid w:val="00EA1C87"/>
  </w:style>
  <w:style w:type="character" w:customStyle="1" w:styleId="Subtitle1">
    <w:name w:val="Subtitle1"/>
    <w:rsid w:val="00EA1C87"/>
  </w:style>
  <w:style w:type="character" w:customStyle="1" w:styleId="metaorigin">
    <w:name w:val="meta_origin"/>
    <w:rsid w:val="00EA1C87"/>
  </w:style>
  <w:style w:type="character" w:customStyle="1" w:styleId="mandelbrotrefrag">
    <w:name w:val="mandelbrot_refrag"/>
    <w:rsid w:val="00EA1C87"/>
  </w:style>
  <w:style w:type="character" w:customStyle="1" w:styleId="eminfo">
    <w:name w:val="eminfo"/>
    <w:rsid w:val="00EA1C87"/>
  </w:style>
  <w:style w:type="character" w:customStyle="1" w:styleId="emhighlight">
    <w:name w:val="emhighlight"/>
    <w:rsid w:val="00EA1C87"/>
  </w:style>
  <w:style w:type="character" w:customStyle="1" w:styleId="name">
    <w:name w:val="name"/>
    <w:rsid w:val="00EA1C87"/>
  </w:style>
  <w:style w:type="character" w:customStyle="1" w:styleId="tkrname">
    <w:name w:val="tkrname"/>
    <w:rsid w:val="00EA1C87"/>
  </w:style>
  <w:style w:type="character" w:customStyle="1" w:styleId="tkrchange">
    <w:name w:val="tkrchange"/>
    <w:rsid w:val="00EA1C87"/>
  </w:style>
  <w:style w:type="character" w:customStyle="1" w:styleId="source-org">
    <w:name w:val="source-org"/>
    <w:rsid w:val="00EA1C87"/>
  </w:style>
  <w:style w:type="character" w:customStyle="1" w:styleId="updated">
    <w:name w:val="updated"/>
    <w:rsid w:val="00EA1C87"/>
  </w:style>
  <w:style w:type="character" w:customStyle="1" w:styleId="last">
    <w:name w:val="last"/>
    <w:rsid w:val="00EA1C87"/>
  </w:style>
  <w:style w:type="character" w:customStyle="1" w:styleId="Style11ptBoldUnderline1">
    <w:name w:val="Style 11 pt Bold Underline1"/>
    <w:rsid w:val="00EA1C87"/>
    <w:rPr>
      <w:b/>
      <w:bCs/>
      <w:sz w:val="20"/>
      <w:u w:val="single"/>
    </w:rPr>
  </w:style>
  <w:style w:type="character" w:customStyle="1" w:styleId="StyleStyleunderlineBold11pt">
    <w:name w:val="Style Style underline + Bold + 11 pt"/>
    <w:rsid w:val="00EA1C87"/>
    <w:rPr>
      <w:bCs/>
      <w:sz w:val="20"/>
      <w:u w:val="single"/>
    </w:rPr>
  </w:style>
  <w:style w:type="character" w:customStyle="1" w:styleId="StyleunderlineAsianTimesNewRomanBold">
    <w:name w:val="Style underline + (Asian) Times New Roman Bold"/>
    <w:rsid w:val="00EA1C8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A1C87"/>
    <w:rPr>
      <w:b/>
      <w:bCs/>
      <w:sz w:val="20"/>
      <w:u w:val="single"/>
      <w:bdr w:val="single" w:sz="4" w:space="0" w:color="auto" w:frame="1"/>
    </w:rPr>
  </w:style>
  <w:style w:type="character" w:customStyle="1" w:styleId="A5">
    <w:name w:val="A5"/>
    <w:uiPriority w:val="99"/>
    <w:rsid w:val="00EA1C87"/>
    <w:rPr>
      <w:rFonts w:ascii="Times New Roman" w:hAnsi="Times New Roman" w:cs="Times New Roman" w:hint="default"/>
      <w:color w:val="000000"/>
      <w:sz w:val="13"/>
      <w:szCs w:val="13"/>
    </w:rPr>
  </w:style>
  <w:style w:type="character" w:customStyle="1" w:styleId="quotepeekbase">
    <w:name w:val="quotepeekbase"/>
    <w:rsid w:val="00EA1C87"/>
  </w:style>
  <w:style w:type="character" w:customStyle="1" w:styleId="cardChar1">
    <w:name w:val="card Char1"/>
    <w:rsid w:val="00EA1C87"/>
    <w:rPr>
      <w:rFonts w:ascii="Calibri" w:eastAsia="Calibri" w:hAnsi="Calibri" w:cs="Calibri" w:hint="default"/>
      <w:sz w:val="24"/>
      <w:szCs w:val="22"/>
      <w:lang w:val="x-none" w:eastAsia="x-none"/>
    </w:rPr>
  </w:style>
  <w:style w:type="character" w:customStyle="1" w:styleId="NormalCard">
    <w:name w:val="Normal Card"/>
    <w:uiPriority w:val="1"/>
    <w:qFormat/>
    <w:rsid w:val="00EA1C87"/>
    <w:rPr>
      <w:rFonts w:ascii="Times New Roman" w:hAnsi="Times New Roman" w:cs="Times New Roman" w:hint="default"/>
      <w:sz w:val="24"/>
    </w:rPr>
  </w:style>
  <w:style w:type="character" w:customStyle="1" w:styleId="HighlightedUnderline0">
    <w:name w:val="Highlighted Underline"/>
    <w:uiPriority w:val="1"/>
    <w:qFormat/>
    <w:rsid w:val="00EA1C8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A1C87"/>
    <w:rPr>
      <w:rFonts w:ascii="Times New Roman" w:hAnsi="Times New Roman" w:cs="Times New Roman" w:hint="default"/>
      <w:sz w:val="16"/>
      <w:szCs w:val="16"/>
    </w:rPr>
  </w:style>
  <w:style w:type="character" w:customStyle="1" w:styleId="timebox">
    <w:name w:val="timebox"/>
    <w:rsid w:val="00EA1C87"/>
  </w:style>
  <w:style w:type="character" w:customStyle="1" w:styleId="Heading2Subtext">
    <w:name w:val="Heading 2 Subtext"/>
    <w:rsid w:val="00EA1C87"/>
    <w:rPr>
      <w:rFonts w:ascii="Times New Roman" w:hAnsi="Times New Roman" w:cs="Times New Roman" w:hint="default"/>
      <w:sz w:val="16"/>
    </w:rPr>
  </w:style>
  <w:style w:type="character" w:customStyle="1" w:styleId="-SmallText-">
    <w:name w:val="-Small Text-"/>
    <w:rsid w:val="00EA1C87"/>
    <w:rPr>
      <w:rFonts w:ascii="Garamond" w:hAnsi="Garamond" w:hint="default"/>
      <w:sz w:val="16"/>
    </w:rPr>
  </w:style>
  <w:style w:type="character" w:customStyle="1" w:styleId="label">
    <w:name w:val="label"/>
    <w:rsid w:val="00EA1C87"/>
  </w:style>
  <w:style w:type="character" w:customStyle="1" w:styleId="BoldUnderlineCharChar">
    <w:name w:val="BoldUnderline Char Char"/>
    <w:rsid w:val="00EA1C8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A1C87"/>
  </w:style>
  <w:style w:type="character" w:customStyle="1" w:styleId="FontStyle477">
    <w:name w:val="Font Style477"/>
    <w:basedOn w:val="DefaultParagraphFont"/>
    <w:uiPriority w:val="99"/>
    <w:rsid w:val="00EA1C87"/>
    <w:rPr>
      <w:rFonts w:ascii="Times New Roman" w:hAnsi="Times New Roman" w:cs="Times New Roman" w:hint="default"/>
      <w:sz w:val="18"/>
      <w:szCs w:val="18"/>
    </w:rPr>
  </w:style>
  <w:style w:type="character" w:customStyle="1" w:styleId="FontStyle505">
    <w:name w:val="Font Style505"/>
    <w:basedOn w:val="DefaultParagraphFont"/>
    <w:uiPriority w:val="99"/>
    <w:rsid w:val="00EA1C87"/>
    <w:rPr>
      <w:rFonts w:ascii="Times New Roman" w:hAnsi="Times New Roman" w:cs="Times New Roman" w:hint="default"/>
      <w:sz w:val="18"/>
      <w:szCs w:val="18"/>
    </w:rPr>
  </w:style>
  <w:style w:type="character" w:customStyle="1" w:styleId="FontStyle514">
    <w:name w:val="Font Style514"/>
    <w:basedOn w:val="DefaultParagraphFont"/>
    <w:uiPriority w:val="99"/>
    <w:rsid w:val="00EA1C87"/>
    <w:rPr>
      <w:rFonts w:ascii="Times New Roman" w:hAnsi="Times New Roman" w:cs="Times New Roman" w:hint="default"/>
      <w:sz w:val="14"/>
      <w:szCs w:val="14"/>
    </w:rPr>
  </w:style>
  <w:style w:type="character" w:customStyle="1" w:styleId="FontStyle500">
    <w:name w:val="Font Style500"/>
    <w:basedOn w:val="DefaultParagraphFont"/>
    <w:uiPriority w:val="99"/>
    <w:rsid w:val="00EA1C87"/>
    <w:rPr>
      <w:rFonts w:ascii="Times New Roman" w:hAnsi="Times New Roman" w:cs="Times New Roman" w:hint="default"/>
      <w:b/>
      <w:bCs/>
      <w:sz w:val="16"/>
      <w:szCs w:val="16"/>
    </w:rPr>
  </w:style>
  <w:style w:type="character" w:customStyle="1" w:styleId="CardCite1">
    <w:name w:val="CardCite1"/>
    <w:qFormat/>
    <w:rsid w:val="00EA1C8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A1C8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A1C87"/>
    <w:rPr>
      <w:rFonts w:ascii="Times New Roman" w:hAnsi="Times New Roman" w:cs="Times New Roman" w:hint="default"/>
      <w:b/>
      <w:bCs/>
      <w:sz w:val="22"/>
      <w:szCs w:val="22"/>
    </w:rPr>
  </w:style>
  <w:style w:type="character" w:customStyle="1" w:styleId="CharacterStyle3">
    <w:name w:val="Character Style 3"/>
    <w:uiPriority w:val="99"/>
    <w:rsid w:val="00EA1C87"/>
    <w:rPr>
      <w:rFonts w:ascii="Bookman Old Style" w:hAnsi="Bookman Old Style" w:cs="Bookman Old Style" w:hint="default"/>
      <w:spacing w:val="-5"/>
      <w:sz w:val="18"/>
      <w:szCs w:val="18"/>
    </w:rPr>
  </w:style>
  <w:style w:type="character" w:customStyle="1" w:styleId="UnderlineStyleChar7">
    <w:name w:val="Underline Style Char7"/>
    <w:rsid w:val="00EA1C87"/>
    <w:rPr>
      <w:rFonts w:ascii="Garamond" w:hAnsi="Garamond" w:hint="default"/>
      <w:sz w:val="22"/>
      <w:szCs w:val="24"/>
      <w:u w:val="single"/>
      <w:lang w:val="en-US" w:eastAsia="en-US" w:bidi="ar-SA"/>
    </w:rPr>
  </w:style>
  <w:style w:type="character" w:customStyle="1" w:styleId="StyleArial6ptBold">
    <w:name w:val="Style Arial 6 pt Bold"/>
    <w:rsid w:val="00EA1C87"/>
    <w:rPr>
      <w:rFonts w:ascii="Arial" w:hAnsi="Arial" w:cs="Arial" w:hint="default"/>
      <w:bCs/>
      <w:sz w:val="12"/>
    </w:rPr>
  </w:style>
  <w:style w:type="character" w:customStyle="1" w:styleId="Heading2Char5">
    <w:name w:val="Heading 2 Char5"/>
    <w:rsid w:val="00EA1C87"/>
    <w:rPr>
      <w:rFonts w:ascii="Garamond" w:hAnsi="Garamond" w:cs="Arial" w:hint="default"/>
      <w:b/>
      <w:bCs/>
      <w:iCs/>
      <w:sz w:val="24"/>
      <w:szCs w:val="28"/>
      <w:lang w:val="en-US" w:eastAsia="en-US" w:bidi="ar-SA"/>
    </w:rPr>
  </w:style>
  <w:style w:type="character" w:customStyle="1" w:styleId="TagGreg">
    <w:name w:val="TagGreg"/>
    <w:uiPriority w:val="1"/>
    <w:qFormat/>
    <w:rsid w:val="00EA1C87"/>
    <w:rPr>
      <w:b/>
      <w:bCs w:val="0"/>
      <w:sz w:val="24"/>
    </w:rPr>
  </w:style>
  <w:style w:type="character" w:customStyle="1" w:styleId="StyleDebateUnderline10pt">
    <w:name w:val="Style Debate Underline + 10 pt"/>
    <w:rsid w:val="00EA1C87"/>
    <w:rPr>
      <w:rFonts w:ascii="Times New Roman" w:hAnsi="Times New Roman" w:cs="Times New Roman" w:hint="default"/>
      <w:sz w:val="20"/>
      <w:szCs w:val="20"/>
      <w:u w:val="single"/>
    </w:rPr>
  </w:style>
  <w:style w:type="character" w:customStyle="1" w:styleId="underlinedCharChar0">
    <w:name w:val="underlined Char Char"/>
    <w:locked/>
    <w:rsid w:val="00EA1C87"/>
    <w:rPr>
      <w:u w:val="single"/>
    </w:rPr>
  </w:style>
  <w:style w:type="character" w:customStyle="1" w:styleId="SourceBold">
    <w:name w:val="Source Bold"/>
    <w:rsid w:val="00EA1C87"/>
    <w:rPr>
      <w:rFonts w:ascii="Arial Narrow" w:hAnsi="Arial Narrow" w:hint="default"/>
      <w:b/>
      <w:bCs w:val="0"/>
      <w:strike w:val="0"/>
      <w:dstrike w:val="0"/>
      <w:sz w:val="24"/>
      <w:u w:val="none"/>
      <w:effect w:val="none"/>
    </w:rPr>
  </w:style>
  <w:style w:type="character" w:customStyle="1" w:styleId="2xBoldUnderline">
    <w:name w:val="2x_Bold_Underline"/>
    <w:rsid w:val="00EA1C87"/>
    <w:rPr>
      <w:b/>
      <w:bCs/>
      <w:sz w:val="24"/>
      <w:u w:val="thick"/>
    </w:rPr>
  </w:style>
  <w:style w:type="character" w:customStyle="1" w:styleId="Dottedunderline">
    <w:name w:val="Dotted underline"/>
    <w:rsid w:val="00EA1C87"/>
    <w:rPr>
      <w:u w:val="dotted"/>
    </w:rPr>
  </w:style>
  <w:style w:type="character" w:customStyle="1" w:styleId="readChar">
    <w:name w:val="read Char"/>
    <w:rsid w:val="00EA1C87"/>
    <w:rPr>
      <w:szCs w:val="22"/>
      <w:u w:val="single"/>
      <w:lang w:val="en-US" w:eastAsia="en-US" w:bidi="ar-SA"/>
    </w:rPr>
  </w:style>
  <w:style w:type="character" w:customStyle="1" w:styleId="underlining0">
    <w:name w:val="underlining"/>
    <w:rsid w:val="00EA1C87"/>
    <w:rPr>
      <w:u w:val="single"/>
    </w:rPr>
  </w:style>
  <w:style w:type="character" w:customStyle="1" w:styleId="btitle">
    <w:name w:val="btitle"/>
    <w:rsid w:val="00EA1C87"/>
  </w:style>
  <w:style w:type="character" w:customStyle="1" w:styleId="green">
    <w:name w:val="green"/>
    <w:rsid w:val="00EA1C87"/>
  </w:style>
  <w:style w:type="character" w:customStyle="1" w:styleId="BodyText20">
    <w:name w:val="Body Text2"/>
    <w:rsid w:val="00EA1C8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EA1C8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A1C8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A1C8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A1C8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EA1C8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A1C8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EA1C87"/>
    <w:rPr>
      <w:rFonts w:ascii="Sylfaen" w:hAnsi="Sylfaen" w:cs="Sylfaen" w:hint="default"/>
      <w:i/>
      <w:iCs/>
      <w:strike w:val="0"/>
      <w:dstrike w:val="0"/>
      <w:sz w:val="19"/>
      <w:szCs w:val="19"/>
      <w:u w:val="none"/>
      <w:effect w:val="none"/>
      <w:shd w:val="clear" w:color="auto" w:fill="FFFFFF"/>
    </w:rPr>
  </w:style>
  <w:style w:type="character" w:customStyle="1" w:styleId="1">
    <w:name w:val="1"/>
    <w:rsid w:val="00EA1C87"/>
    <w:rPr>
      <w:rFonts w:ascii="Arial" w:hAnsi="Arial" w:cs="Arial" w:hint="default"/>
      <w:bCs/>
      <w:sz w:val="20"/>
      <w:u w:val="single"/>
      <w:lang w:val="en-US" w:eastAsia="en-US" w:bidi="ar-SA"/>
    </w:rPr>
  </w:style>
  <w:style w:type="character" w:customStyle="1" w:styleId="CharChar31">
    <w:name w:val="Char Char31"/>
    <w:rsid w:val="00EA1C87"/>
    <w:rPr>
      <w:rFonts w:ascii="Arial" w:hAnsi="Arial" w:cs="Arial" w:hint="default"/>
      <w:b/>
      <w:bCs/>
      <w:iCs/>
      <w:lang w:val="en-US" w:eastAsia="en-US" w:bidi="ar-SA"/>
    </w:rPr>
  </w:style>
  <w:style w:type="character" w:customStyle="1" w:styleId="Subtitle2">
    <w:name w:val="Subtitle2"/>
    <w:rsid w:val="00EA1C87"/>
  </w:style>
  <w:style w:type="character" w:customStyle="1" w:styleId="drop">
    <w:name w:val="drop"/>
    <w:rsid w:val="00EA1C87"/>
  </w:style>
  <w:style w:type="character" w:customStyle="1" w:styleId="bioline">
    <w:name w:val="bioline"/>
    <w:rsid w:val="00EA1C87"/>
  </w:style>
  <w:style w:type="character" w:customStyle="1" w:styleId="articletitle0">
    <w:name w:val="article_title"/>
    <w:rsid w:val="00EA1C87"/>
  </w:style>
  <w:style w:type="character" w:customStyle="1" w:styleId="A4">
    <w:name w:val="A4"/>
    <w:uiPriority w:val="99"/>
    <w:rsid w:val="00EA1C87"/>
    <w:rPr>
      <w:color w:val="000000"/>
    </w:rPr>
  </w:style>
  <w:style w:type="character" w:customStyle="1" w:styleId="s2">
    <w:name w:val="s2"/>
    <w:rsid w:val="00EA1C87"/>
  </w:style>
  <w:style w:type="character" w:customStyle="1" w:styleId="s4">
    <w:name w:val="s4"/>
    <w:rsid w:val="00EA1C87"/>
  </w:style>
  <w:style w:type="character" w:customStyle="1" w:styleId="s5">
    <w:name w:val="s5"/>
    <w:rsid w:val="00EA1C87"/>
  </w:style>
  <w:style w:type="character" w:customStyle="1" w:styleId="cap">
    <w:name w:val="cap"/>
    <w:rsid w:val="00EA1C87"/>
  </w:style>
  <w:style w:type="character" w:customStyle="1" w:styleId="rightsnotice">
    <w:name w:val="rightsnotice"/>
    <w:rsid w:val="00EA1C87"/>
  </w:style>
  <w:style w:type="character" w:customStyle="1" w:styleId="Caption1">
    <w:name w:val="Caption1"/>
    <w:rsid w:val="00EA1C87"/>
  </w:style>
  <w:style w:type="character" w:customStyle="1" w:styleId="credit">
    <w:name w:val="credit"/>
    <w:rsid w:val="00EA1C87"/>
  </w:style>
  <w:style w:type="character" w:customStyle="1" w:styleId="scaps">
    <w:name w:val="scaps"/>
    <w:rsid w:val="00EA1C87"/>
  </w:style>
  <w:style w:type="character" w:customStyle="1" w:styleId="current-article">
    <w:name w:val="current-article"/>
    <w:rsid w:val="00EA1C87"/>
  </w:style>
  <w:style w:type="character" w:customStyle="1" w:styleId="related-current-indicator">
    <w:name w:val="related-current-indicator"/>
    <w:rsid w:val="00EA1C87"/>
  </w:style>
  <w:style w:type="character" w:customStyle="1" w:styleId="bylclear">
    <w:name w:val="bylclear"/>
    <w:rsid w:val="00EA1C87"/>
  </w:style>
  <w:style w:type="character" w:customStyle="1" w:styleId="timestamp">
    <w:name w:val="timestamp"/>
    <w:rsid w:val="00EA1C87"/>
  </w:style>
  <w:style w:type="character" w:customStyle="1" w:styleId="comments">
    <w:name w:val="comments"/>
    <w:rsid w:val="00EA1C87"/>
  </w:style>
  <w:style w:type="character" w:customStyle="1" w:styleId="essaytext">
    <w:name w:val="essaytext"/>
    <w:rsid w:val="00EA1C87"/>
  </w:style>
  <w:style w:type="character" w:customStyle="1" w:styleId="username">
    <w:name w:val="username"/>
    <w:rsid w:val="00EA1C87"/>
  </w:style>
  <w:style w:type="character" w:customStyle="1" w:styleId="toplinks">
    <w:name w:val="toplinks"/>
    <w:rsid w:val="00EA1C87"/>
  </w:style>
  <w:style w:type="character" w:customStyle="1" w:styleId="A3">
    <w:name w:val="A3"/>
    <w:uiPriority w:val="99"/>
    <w:rsid w:val="00EA1C87"/>
    <w:rPr>
      <w:rFonts w:ascii="Perpetua" w:hAnsi="Perpetua" w:cs="Perpetua" w:hint="default"/>
      <w:color w:val="000000"/>
      <w:sz w:val="15"/>
      <w:szCs w:val="15"/>
    </w:rPr>
  </w:style>
  <w:style w:type="character" w:customStyle="1" w:styleId="see">
    <w:name w:val="see"/>
    <w:rsid w:val="00EA1C87"/>
  </w:style>
  <w:style w:type="character" w:customStyle="1" w:styleId="first-letter">
    <w:name w:val="first-letter"/>
    <w:rsid w:val="00EA1C87"/>
  </w:style>
  <w:style w:type="character" w:customStyle="1" w:styleId="focusparagraph">
    <w:name w:val="focusparagraph"/>
    <w:rsid w:val="00EA1C87"/>
  </w:style>
  <w:style w:type="character" w:customStyle="1" w:styleId="lightblue">
    <w:name w:val="lightblue"/>
    <w:rsid w:val="00EA1C87"/>
  </w:style>
  <w:style w:type="character" w:customStyle="1" w:styleId="StyleUnderlineCharChar9pt">
    <w:name w:val="Style Underline Char Char + 9 pt"/>
    <w:rsid w:val="00EA1C8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A1C87"/>
  </w:style>
  <w:style w:type="character" w:customStyle="1" w:styleId="Title10">
    <w:name w:val="Title1"/>
    <w:rsid w:val="00EA1C87"/>
  </w:style>
  <w:style w:type="character" w:customStyle="1" w:styleId="BoldandUnderlineCharCharCharChar">
    <w:name w:val="Bold and Underline Char Char Char Char"/>
    <w:rsid w:val="00EA1C87"/>
    <w:rPr>
      <w:b/>
      <w:bCs w:val="0"/>
      <w:noProof w:val="0"/>
      <w:u w:val="single"/>
      <w:lang w:val="en-US" w:eastAsia="en-US" w:bidi="ar-SA"/>
    </w:rPr>
  </w:style>
  <w:style w:type="character" w:customStyle="1" w:styleId="FontStyle29">
    <w:name w:val="Font Style29"/>
    <w:uiPriority w:val="99"/>
    <w:rsid w:val="00EA1C87"/>
    <w:rPr>
      <w:rFonts w:ascii="Arial" w:hAnsi="Arial" w:cs="Arial" w:hint="default"/>
      <w:sz w:val="14"/>
      <w:szCs w:val="14"/>
    </w:rPr>
  </w:style>
  <w:style w:type="character" w:customStyle="1" w:styleId="titles">
    <w:name w:val="titles"/>
    <w:rsid w:val="00EA1C87"/>
  </w:style>
  <w:style w:type="character" w:customStyle="1" w:styleId="articletext0">
    <w:name w:val="article_text"/>
    <w:rsid w:val="00EA1C87"/>
  </w:style>
  <w:style w:type="character" w:customStyle="1" w:styleId="contentauthor">
    <w:name w:val="contentauthor"/>
    <w:rsid w:val="00EA1C87"/>
  </w:style>
  <w:style w:type="character" w:customStyle="1" w:styleId="subarticleheader">
    <w:name w:val="subarticleheader"/>
    <w:rsid w:val="00EA1C87"/>
  </w:style>
  <w:style w:type="character" w:customStyle="1" w:styleId="spelle">
    <w:name w:val="spelle"/>
    <w:rsid w:val="00EA1C87"/>
  </w:style>
  <w:style w:type="character" w:customStyle="1" w:styleId="grame">
    <w:name w:val="grame"/>
    <w:rsid w:val="00EA1C87"/>
  </w:style>
  <w:style w:type="character" w:customStyle="1" w:styleId="newstitle1">
    <w:name w:val="newstitle1"/>
    <w:rsid w:val="00EA1C87"/>
  </w:style>
  <w:style w:type="character" w:customStyle="1" w:styleId="copy">
    <w:name w:val="copy"/>
    <w:rsid w:val="00EA1C87"/>
  </w:style>
  <w:style w:type="character" w:customStyle="1" w:styleId="topheadline">
    <w:name w:val="topheadline"/>
    <w:rsid w:val="00EA1C87"/>
  </w:style>
  <w:style w:type="character" w:customStyle="1" w:styleId="Stylereduce27pt">
    <w:name w:val="Style reduce2 + 7 pt"/>
    <w:rsid w:val="00EA1C87"/>
    <w:rPr>
      <w:rFonts w:ascii="Times New Roman" w:hAnsi="Times New Roman" w:cs="Arial" w:hint="default"/>
      <w:color w:val="000000"/>
      <w:sz w:val="14"/>
      <w:szCs w:val="22"/>
    </w:rPr>
  </w:style>
  <w:style w:type="character" w:customStyle="1" w:styleId="srtitle">
    <w:name w:val="srtitle"/>
    <w:rsid w:val="00EA1C87"/>
  </w:style>
  <w:style w:type="character" w:customStyle="1" w:styleId="st1">
    <w:name w:val="st1"/>
    <w:rsid w:val="00EA1C87"/>
  </w:style>
  <w:style w:type="character" w:customStyle="1" w:styleId="StyleStyleGaramond">
    <w:name w:val="Style Style Garamond +"/>
    <w:rsid w:val="00EA1C87"/>
    <w:rPr>
      <w:rFonts w:ascii="Garamond" w:hAnsi="Garamond" w:cs="Times New Roman" w:hint="default"/>
      <w:sz w:val="20"/>
    </w:rPr>
  </w:style>
  <w:style w:type="character" w:customStyle="1" w:styleId="quotechar0">
    <w:name w:val="quotechar"/>
    <w:rsid w:val="00EA1C87"/>
  </w:style>
  <w:style w:type="character" w:customStyle="1" w:styleId="boldunderline1">
    <w:name w:val="boldunderline"/>
    <w:rsid w:val="00EA1C87"/>
  </w:style>
  <w:style w:type="character" w:customStyle="1" w:styleId="A8">
    <w:name w:val="A8"/>
    <w:rsid w:val="00EA1C87"/>
    <w:rPr>
      <w:rFonts w:ascii="Scala" w:hAnsi="Scala" w:cs="Scala" w:hint="default"/>
      <w:color w:val="000000"/>
      <w:sz w:val="15"/>
      <w:szCs w:val="15"/>
    </w:rPr>
  </w:style>
  <w:style w:type="character" w:customStyle="1" w:styleId="A0">
    <w:name w:val="A0"/>
    <w:uiPriority w:val="99"/>
    <w:rsid w:val="00EA1C87"/>
    <w:rPr>
      <w:rFonts w:ascii="Scala" w:hAnsi="Scala" w:cs="Scala" w:hint="default"/>
      <w:color w:val="000000"/>
      <w:sz w:val="16"/>
      <w:szCs w:val="16"/>
    </w:rPr>
  </w:style>
  <w:style w:type="character" w:customStyle="1" w:styleId="Date11">
    <w:name w:val="Date11"/>
    <w:rsid w:val="00EA1C87"/>
  </w:style>
  <w:style w:type="character" w:customStyle="1" w:styleId="Boxout">
    <w:name w:val="Box out"/>
    <w:uiPriority w:val="1"/>
    <w:qFormat/>
    <w:rsid w:val="00EA1C87"/>
    <w:rPr>
      <w:rFonts w:ascii="Tahoma" w:hAnsi="Tahoma" w:cs="Tahoma" w:hint="default"/>
      <w:b/>
      <w:bCs w:val="0"/>
      <w:sz w:val="20"/>
      <w:u w:val="single"/>
      <w:bdr w:val="none" w:sz="0" w:space="0" w:color="auto" w:frame="1"/>
      <w:shd w:val="clear" w:color="auto" w:fill="A9E8F5"/>
    </w:rPr>
  </w:style>
  <w:style w:type="character" w:customStyle="1" w:styleId="metad">
    <w:name w:val="metad"/>
    <w:rsid w:val="00EA1C87"/>
  </w:style>
  <w:style w:type="character" w:customStyle="1" w:styleId="sifr-alternate">
    <w:name w:val="sifr-alternate"/>
    <w:rsid w:val="00EA1C87"/>
  </w:style>
  <w:style w:type="character" w:customStyle="1" w:styleId="justify1">
    <w:name w:val="justify1"/>
    <w:rsid w:val="00EA1C87"/>
  </w:style>
  <w:style w:type="character" w:customStyle="1" w:styleId="artbody1">
    <w:name w:val="art_body1"/>
    <w:rsid w:val="00EA1C87"/>
    <w:rPr>
      <w:rFonts w:ascii="Arial" w:hAnsi="Arial" w:cs="Arial" w:hint="default"/>
    </w:rPr>
  </w:style>
  <w:style w:type="character" w:customStyle="1" w:styleId="A1">
    <w:name w:val="A1"/>
    <w:uiPriority w:val="99"/>
    <w:rsid w:val="00EA1C87"/>
    <w:rPr>
      <w:rFonts w:ascii="Book Antiqua" w:hAnsi="Book Antiqua" w:cs="Book Antiqua" w:hint="default"/>
      <w:color w:val="221E1F"/>
      <w:sz w:val="22"/>
      <w:szCs w:val="22"/>
    </w:rPr>
  </w:style>
  <w:style w:type="character" w:customStyle="1" w:styleId="reality">
    <w:name w:val="reality"/>
    <w:rsid w:val="00EA1C87"/>
  </w:style>
  <w:style w:type="character" w:customStyle="1" w:styleId="text2">
    <w:name w:val="text2"/>
    <w:rsid w:val="00EA1C87"/>
  </w:style>
  <w:style w:type="character" w:customStyle="1" w:styleId="StyleUnderlineChar2CharChar11pt">
    <w:name w:val="Style Underline Char2 Char Char + 11 pt"/>
    <w:rsid w:val="00EA1C87"/>
    <w:rPr>
      <w:rFonts w:ascii="Times New Roman" w:hAnsi="Times New Roman" w:cs="Times New Roman" w:hint="default"/>
      <w:sz w:val="20"/>
      <w:u w:val="single"/>
    </w:rPr>
  </w:style>
  <w:style w:type="character" w:customStyle="1" w:styleId="StyleStyleBoldUnderline11pt">
    <w:name w:val="Style Style Bold Underline + 11 pt"/>
    <w:rsid w:val="00EA1C87"/>
    <w:rPr>
      <w:b/>
      <w:bCs/>
      <w:sz w:val="20"/>
      <w:u w:val="single"/>
    </w:rPr>
  </w:style>
  <w:style w:type="character" w:customStyle="1" w:styleId="articlehead2">
    <w:name w:val="articlehead2"/>
    <w:rsid w:val="00EA1C87"/>
  </w:style>
  <w:style w:type="character" w:customStyle="1" w:styleId="pronset">
    <w:name w:val="pronset"/>
    <w:rsid w:val="00EA1C87"/>
  </w:style>
  <w:style w:type="character" w:customStyle="1" w:styleId="prondelim">
    <w:name w:val="prondelim"/>
    <w:rsid w:val="00EA1C87"/>
  </w:style>
  <w:style w:type="character" w:customStyle="1" w:styleId="prontoggle">
    <w:name w:val="pron_toggle"/>
    <w:rsid w:val="00EA1C87"/>
  </w:style>
  <w:style w:type="character" w:customStyle="1" w:styleId="boldface">
    <w:name w:val="boldface"/>
    <w:rsid w:val="00EA1C87"/>
  </w:style>
  <w:style w:type="character" w:customStyle="1" w:styleId="secondary-bf">
    <w:name w:val="secondary-bf"/>
    <w:rsid w:val="00EA1C87"/>
  </w:style>
  <w:style w:type="table" w:styleId="ColorfulGrid-Accent1">
    <w:name w:val="Colorful Grid Accent 1"/>
    <w:basedOn w:val="TableNormal"/>
    <w:link w:val="ColorfulGrid-Accent1Char"/>
    <w:uiPriority w:val="29"/>
    <w:unhideWhenUsed/>
    <w:rsid w:val="00EA1C87"/>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EA1C87"/>
    <w:rPr>
      <w:rFonts w:ascii="Times New Roman" w:hAnsi="Times New Roman" w:cs="Times New Roman" w:hint="default"/>
      <w:iCs/>
      <w:color w:val="000000"/>
      <w:sz w:val="16"/>
    </w:rPr>
  </w:style>
  <w:style w:type="character" w:customStyle="1" w:styleId="Boxout0">
    <w:name w:val="Boxout"/>
    <w:uiPriority w:val="1"/>
    <w:qFormat/>
    <w:rsid w:val="00EA1C8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A1C87"/>
  </w:style>
  <w:style w:type="character" w:customStyle="1" w:styleId="detailtitle">
    <w:name w:val="detailtitle"/>
    <w:rsid w:val="00EA1C87"/>
  </w:style>
  <w:style w:type="character" w:customStyle="1" w:styleId="storydate">
    <w:name w:val="storydate"/>
    <w:rsid w:val="00EA1C87"/>
  </w:style>
  <w:style w:type="character" w:customStyle="1" w:styleId="preloadwrap">
    <w:name w:val="preloadwrap"/>
    <w:rsid w:val="00EA1C87"/>
  </w:style>
  <w:style w:type="character" w:customStyle="1" w:styleId="creditwrap">
    <w:name w:val="creditwrap"/>
    <w:rsid w:val="00EA1C87"/>
  </w:style>
  <w:style w:type="character" w:customStyle="1" w:styleId="DefaultChar1">
    <w:name w:val="Default Char1"/>
    <w:rsid w:val="00EA1C87"/>
    <w:rPr>
      <w:noProof w:val="0"/>
      <w:color w:val="000000"/>
      <w:lang w:val="en-US" w:eastAsia="en-US" w:bidi="ar-SA"/>
    </w:rPr>
  </w:style>
  <w:style w:type="character" w:customStyle="1" w:styleId="textunderlineChar0">
    <w:name w:val="text underline Char"/>
    <w:link w:val="textunderline0"/>
    <w:rsid w:val="00EA1C87"/>
    <w:rPr>
      <w:u w:val="thick"/>
    </w:rPr>
  </w:style>
  <w:style w:type="character" w:customStyle="1" w:styleId="BoldChar">
    <w:name w:val="Bold Char"/>
    <w:rsid w:val="00EA1C87"/>
    <w:rPr>
      <w:rFonts w:ascii="Times New Roman" w:eastAsia="Times New Roman" w:hAnsi="Times New Roman" w:cs="Times New Roman" w:hint="default"/>
      <w:b/>
      <w:bCs w:val="0"/>
      <w:szCs w:val="24"/>
    </w:rPr>
  </w:style>
  <w:style w:type="character" w:customStyle="1" w:styleId="pmterms31">
    <w:name w:val="pmterms31"/>
    <w:rsid w:val="00EA1C87"/>
    <w:rPr>
      <w:b/>
      <w:bCs/>
      <w:i w:val="0"/>
      <w:iCs w:val="0"/>
      <w:color w:val="000000"/>
    </w:rPr>
  </w:style>
  <w:style w:type="character" w:customStyle="1" w:styleId="ft01">
    <w:name w:val="ft01"/>
    <w:rsid w:val="00EA1C87"/>
    <w:rPr>
      <w:rFonts w:ascii="Times" w:hAnsi="Times" w:cs="Times" w:hint="default"/>
      <w:color w:val="000000"/>
      <w:sz w:val="14"/>
      <w:szCs w:val="14"/>
    </w:rPr>
  </w:style>
  <w:style w:type="character" w:customStyle="1" w:styleId="ft11">
    <w:name w:val="ft11"/>
    <w:rsid w:val="00EA1C87"/>
    <w:rPr>
      <w:rFonts w:ascii="Times" w:hAnsi="Times" w:cs="Times" w:hint="default"/>
      <w:color w:val="000000"/>
      <w:sz w:val="17"/>
      <w:szCs w:val="17"/>
    </w:rPr>
  </w:style>
  <w:style w:type="character" w:customStyle="1" w:styleId="ft21">
    <w:name w:val="ft21"/>
    <w:rsid w:val="00EA1C87"/>
    <w:rPr>
      <w:rFonts w:ascii="Times" w:hAnsi="Times" w:cs="Times" w:hint="default"/>
      <w:color w:val="000000"/>
      <w:sz w:val="15"/>
      <w:szCs w:val="15"/>
    </w:rPr>
  </w:style>
  <w:style w:type="character" w:customStyle="1" w:styleId="ft31">
    <w:name w:val="ft31"/>
    <w:rsid w:val="00EA1C87"/>
    <w:rPr>
      <w:rFonts w:ascii="Times" w:hAnsi="Times" w:cs="Times" w:hint="default"/>
      <w:color w:val="000000"/>
      <w:sz w:val="15"/>
      <w:szCs w:val="15"/>
    </w:rPr>
  </w:style>
  <w:style w:type="character" w:customStyle="1" w:styleId="dquo">
    <w:name w:val="dquo"/>
    <w:rsid w:val="00EA1C87"/>
  </w:style>
  <w:style w:type="character" w:customStyle="1" w:styleId="caps2">
    <w:name w:val="caps2"/>
    <w:rsid w:val="00EA1C87"/>
  </w:style>
  <w:style w:type="character" w:customStyle="1" w:styleId="CardsFont12ptCharCharCharChar">
    <w:name w:val="Cards + Font: 12 pt Char Char Char Char"/>
    <w:rsid w:val="00EA1C87"/>
    <w:rPr>
      <w:sz w:val="24"/>
      <w:szCs w:val="24"/>
      <w:u w:val="thick"/>
      <w:lang w:val="en-US" w:eastAsia="en-US" w:bidi="ar-SA"/>
    </w:rPr>
  </w:style>
  <w:style w:type="character" w:customStyle="1" w:styleId="ccs">
    <w:name w:val="c cs"/>
    <w:rsid w:val="00EA1C87"/>
  </w:style>
  <w:style w:type="character" w:customStyle="1" w:styleId="UnderlinedEvChar">
    <w:name w:val="Underlined Ev Char"/>
    <w:rsid w:val="00EA1C87"/>
    <w:rPr>
      <w:rFonts w:ascii="Times New Roman" w:eastAsia="Times New Roman" w:hAnsi="Times New Roman" w:cs="Times New Roman" w:hint="default"/>
      <w:szCs w:val="24"/>
      <w:u w:val="single"/>
    </w:rPr>
  </w:style>
  <w:style w:type="character" w:customStyle="1" w:styleId="dropshadow">
    <w:name w:val="dropshadow"/>
    <w:rsid w:val="00EA1C87"/>
  </w:style>
  <w:style w:type="character" w:customStyle="1" w:styleId="d05ws">
    <w:name w:val="d05ws"/>
    <w:rsid w:val="00EA1C87"/>
  </w:style>
  <w:style w:type="character" w:customStyle="1" w:styleId="rzibod">
    <w:name w:val="rzibod"/>
    <w:rsid w:val="00EA1C87"/>
  </w:style>
  <w:style w:type="character" w:customStyle="1" w:styleId="StyleBold1">
    <w:name w:val="Style Bold1"/>
    <w:rsid w:val="00EA1C87"/>
    <w:rPr>
      <w:rFonts w:ascii="Georgia" w:hAnsi="Georgia" w:hint="default"/>
      <w:b/>
      <w:bCs/>
      <w:sz w:val="22"/>
    </w:rPr>
  </w:style>
  <w:style w:type="character" w:customStyle="1" w:styleId="headertext">
    <w:name w:val="headertext"/>
    <w:rsid w:val="00EA1C87"/>
  </w:style>
  <w:style w:type="character" w:customStyle="1" w:styleId="endnote-reference">
    <w:name w:val="endnote-reference"/>
    <w:rsid w:val="00EA1C87"/>
  </w:style>
  <w:style w:type="character" w:customStyle="1" w:styleId="officialsname">
    <w:name w:val="official_s_name"/>
    <w:rsid w:val="00EA1C87"/>
  </w:style>
  <w:style w:type="character" w:customStyle="1" w:styleId="audience">
    <w:name w:val="audience"/>
    <w:rsid w:val="00EA1C87"/>
  </w:style>
  <w:style w:type="character" w:customStyle="1" w:styleId="A7">
    <w:name w:val="A7"/>
    <w:uiPriority w:val="99"/>
    <w:rsid w:val="00EA1C87"/>
    <w:rPr>
      <w:rFonts w:ascii="Myriad Pro" w:hAnsi="Myriad Pro" w:cs="Myriad Pro" w:hint="default"/>
      <w:color w:val="0066B1"/>
      <w:sz w:val="22"/>
      <w:szCs w:val="22"/>
    </w:rPr>
  </w:style>
  <w:style w:type="character" w:customStyle="1" w:styleId="normalchar">
    <w:name w:val="normal__char"/>
    <w:rsid w:val="00EA1C87"/>
  </w:style>
  <w:style w:type="character" w:customStyle="1" w:styleId="hyperlink002cheading0020100200028block0020title0029char">
    <w:name w:val="hyperlink_002cheading_00201_0020_0028block_0020title_0029__char"/>
    <w:rsid w:val="00EA1C87"/>
  </w:style>
  <w:style w:type="character" w:customStyle="1" w:styleId="underline002cstyle0020bold0020underlinechar">
    <w:name w:val="underline_002cstyle_0020bold_0020underline__char"/>
    <w:rsid w:val="00EA1C87"/>
  </w:style>
  <w:style w:type="character" w:customStyle="1" w:styleId="copyboldblack">
    <w:name w:val="copyboldblack"/>
    <w:rsid w:val="00EA1C87"/>
  </w:style>
  <w:style w:type="character" w:customStyle="1" w:styleId="copybold">
    <w:name w:val="copybold"/>
    <w:rsid w:val="00EA1C87"/>
  </w:style>
  <w:style w:type="character" w:customStyle="1" w:styleId="author-date0">
    <w:name w:val="author-date"/>
    <w:rsid w:val="00EA1C87"/>
  </w:style>
  <w:style w:type="character" w:customStyle="1" w:styleId="hidden">
    <w:name w:val="hidden"/>
    <w:rsid w:val="00EA1C87"/>
  </w:style>
  <w:style w:type="character" w:customStyle="1" w:styleId="articlebegin">
    <w:name w:val="articlebegin"/>
    <w:rsid w:val="00EA1C87"/>
  </w:style>
  <w:style w:type="character" w:customStyle="1" w:styleId="mediaoverlay">
    <w:name w:val="mediaoverlay"/>
    <w:rsid w:val="00EA1C87"/>
  </w:style>
  <w:style w:type="character" w:customStyle="1" w:styleId="blogcaption">
    <w:name w:val="blog_caption"/>
    <w:rsid w:val="00EA1C87"/>
  </w:style>
  <w:style w:type="character" w:customStyle="1" w:styleId="commnet-abuzz">
    <w:name w:val="commnet-abuzz"/>
    <w:rsid w:val="00EA1C87"/>
  </w:style>
  <w:style w:type="character" w:customStyle="1" w:styleId="fbconnectbuttontext">
    <w:name w:val="fbconnectbutton_text"/>
    <w:rsid w:val="00EA1C87"/>
  </w:style>
  <w:style w:type="character" w:customStyle="1" w:styleId="fbsharecountinner">
    <w:name w:val="fb_share_count_inner"/>
    <w:rsid w:val="00EA1C87"/>
  </w:style>
  <w:style w:type="character" w:customStyle="1" w:styleId="stbuttontext">
    <w:name w:val="stbuttontext"/>
    <w:rsid w:val="00EA1C87"/>
  </w:style>
  <w:style w:type="character" w:customStyle="1" w:styleId="source">
    <w:name w:val="source"/>
    <w:rsid w:val="00EA1C87"/>
  </w:style>
  <w:style w:type="character" w:customStyle="1" w:styleId="pubdate">
    <w:name w:val="pubdate"/>
    <w:rsid w:val="00EA1C87"/>
  </w:style>
  <w:style w:type="character" w:customStyle="1" w:styleId="grey">
    <w:name w:val="grey"/>
    <w:rsid w:val="00EA1C87"/>
  </w:style>
  <w:style w:type="character" w:customStyle="1" w:styleId="postdate">
    <w:name w:val="post_date"/>
    <w:rsid w:val="00EA1C87"/>
  </w:style>
  <w:style w:type="character" w:customStyle="1" w:styleId="bdx">
    <w:name w:val="bdx"/>
    <w:rsid w:val="00EA1C87"/>
  </w:style>
  <w:style w:type="character" w:customStyle="1" w:styleId="bdl">
    <w:name w:val="bdl"/>
    <w:rsid w:val="00EA1C87"/>
  </w:style>
  <w:style w:type="character" w:customStyle="1" w:styleId="breadcrumbitemcurrent">
    <w:name w:val="breadcrumbitemcurrent"/>
    <w:rsid w:val="00EA1C87"/>
  </w:style>
  <w:style w:type="character" w:customStyle="1" w:styleId="bbl">
    <w:name w:val="bbl"/>
    <w:rsid w:val="00EA1C87"/>
  </w:style>
  <w:style w:type="character" w:customStyle="1" w:styleId="Date2">
    <w:name w:val="Date2"/>
    <w:rsid w:val="00EA1C87"/>
  </w:style>
  <w:style w:type="character" w:customStyle="1" w:styleId="company">
    <w:name w:val="company"/>
    <w:rsid w:val="00EA1C87"/>
  </w:style>
  <w:style w:type="character" w:customStyle="1" w:styleId="itxtnewhookspan">
    <w:name w:val="itxtnewhookspan"/>
    <w:rsid w:val="00EA1C87"/>
  </w:style>
  <w:style w:type="character" w:customStyle="1" w:styleId="gstxthlt">
    <w:name w:val="gstxt_hlt"/>
    <w:rsid w:val="00EA1C87"/>
  </w:style>
  <w:style w:type="character" w:customStyle="1" w:styleId="SubtleEmphasis1">
    <w:name w:val="Subtle Emphasis1"/>
    <w:uiPriority w:val="19"/>
    <w:qFormat/>
    <w:rsid w:val="00EA1C87"/>
    <w:rPr>
      <w:rFonts w:ascii="Times New Roman" w:hAnsi="Times New Roman" w:cs="Times New Roman" w:hint="default"/>
      <w:b/>
      <w:bCs w:val="0"/>
      <w:iCs/>
      <w:color w:val="auto"/>
      <w:sz w:val="22"/>
    </w:rPr>
  </w:style>
  <w:style w:type="character" w:customStyle="1" w:styleId="StyleBoldRed">
    <w:name w:val="Style Bold Red"/>
    <w:rsid w:val="00EA1C87"/>
    <w:rPr>
      <w:b/>
      <w:bCs/>
      <w:color w:val="auto"/>
    </w:rPr>
  </w:style>
  <w:style w:type="character" w:customStyle="1" w:styleId="StyleTimesNewRoman8pt">
    <w:name w:val="Style Times New Roman 8 pt"/>
    <w:rsid w:val="00EA1C87"/>
    <w:rPr>
      <w:rFonts w:ascii="Georgia" w:hAnsi="Georgia" w:hint="default"/>
      <w:sz w:val="16"/>
    </w:rPr>
  </w:style>
  <w:style w:type="character" w:customStyle="1" w:styleId="StyleStyle7pt8pt">
    <w:name w:val="Style Style 7 pt + 8 pt"/>
    <w:rsid w:val="00EA1C87"/>
    <w:rPr>
      <w:sz w:val="16"/>
    </w:rPr>
  </w:style>
  <w:style w:type="character" w:customStyle="1" w:styleId="StyleStyleThickunderlineBold1">
    <w:name w:val="Style Style Thick underline + Bold1"/>
    <w:rsid w:val="00EA1C87"/>
    <w:rPr>
      <w:b/>
      <w:bCs/>
      <w:u w:val="thick"/>
    </w:rPr>
  </w:style>
  <w:style w:type="character" w:customStyle="1" w:styleId="StyleUnderline2">
    <w:name w:val="Style Underline2"/>
    <w:rsid w:val="00EA1C87"/>
    <w:rPr>
      <w:u w:val="single"/>
    </w:rPr>
  </w:style>
  <w:style w:type="character" w:customStyle="1" w:styleId="ShrinkText">
    <w:name w:val="Shrink Text"/>
    <w:rsid w:val="00EA1C87"/>
    <w:rPr>
      <w:sz w:val="16"/>
    </w:rPr>
  </w:style>
  <w:style w:type="character" w:customStyle="1" w:styleId="smallcaps">
    <w:name w:val="smallcaps"/>
    <w:rsid w:val="00EA1C87"/>
  </w:style>
  <w:style w:type="character" w:customStyle="1" w:styleId="goldbldtext">
    <w:name w:val="goldbldtext"/>
    <w:rsid w:val="00EA1C87"/>
  </w:style>
  <w:style w:type="character" w:customStyle="1" w:styleId="cardshighlight0">
    <w:name w:val="cardshighlight"/>
    <w:rsid w:val="00EA1C87"/>
  </w:style>
  <w:style w:type="character" w:customStyle="1" w:styleId="cardsfont12pt1">
    <w:name w:val="cardsfont12pt"/>
    <w:rsid w:val="00EA1C87"/>
  </w:style>
  <w:style w:type="character" w:customStyle="1" w:styleId="ft6">
    <w:name w:val="ft6"/>
    <w:rsid w:val="00EA1C87"/>
  </w:style>
  <w:style w:type="character" w:customStyle="1" w:styleId="kicker">
    <w:name w:val="kicker"/>
    <w:rsid w:val="00EA1C87"/>
  </w:style>
  <w:style w:type="character" w:customStyle="1" w:styleId="backcontent">
    <w:name w:val="backcontent"/>
    <w:rsid w:val="00EA1C87"/>
  </w:style>
  <w:style w:type="character" w:customStyle="1" w:styleId="daystmp">
    <w:name w:val="daystmp"/>
    <w:rsid w:val="00EA1C87"/>
  </w:style>
  <w:style w:type="character" w:customStyle="1" w:styleId="cardsfont12ptchar">
    <w:name w:val="cardsfont12ptchar"/>
    <w:rsid w:val="00EA1C87"/>
  </w:style>
  <w:style w:type="character" w:customStyle="1" w:styleId="gal">
    <w:name w:val="gal"/>
    <w:rsid w:val="00EA1C87"/>
  </w:style>
  <w:style w:type="character" w:customStyle="1" w:styleId="submitted">
    <w:name w:val="submitted"/>
    <w:rsid w:val="00EA1C87"/>
  </w:style>
  <w:style w:type="character" w:customStyle="1" w:styleId="imagedateline">
    <w:name w:val="image_dateline"/>
    <w:rsid w:val="00EA1C87"/>
  </w:style>
  <w:style w:type="character" w:customStyle="1" w:styleId="authordatecharchar">
    <w:name w:val="authordatecharchar"/>
    <w:rsid w:val="00EA1C87"/>
  </w:style>
  <w:style w:type="character" w:customStyle="1" w:styleId="style1char0">
    <w:name w:val="style1char"/>
    <w:rsid w:val="00EA1C87"/>
  </w:style>
  <w:style w:type="character" w:customStyle="1" w:styleId="tagcharchar0">
    <w:name w:val="tagcharchar"/>
    <w:rsid w:val="00EA1C87"/>
  </w:style>
  <w:style w:type="character" w:customStyle="1" w:styleId="underlinedcharchar2">
    <w:name w:val="underlinedcharchar"/>
    <w:rsid w:val="00EA1C87"/>
  </w:style>
  <w:style w:type="character" w:customStyle="1" w:styleId="BoxedChar">
    <w:name w:val="Boxed Char"/>
    <w:rsid w:val="00EA1C87"/>
    <w:rPr>
      <w:rFonts w:ascii="Arial Narrow" w:hAnsi="Arial Narrow" w:hint="default"/>
      <w:b/>
      <w:bCs w:val="0"/>
      <w:sz w:val="18"/>
      <w:bdr w:val="single" w:sz="6" w:space="0" w:color="auto" w:frame="1"/>
    </w:rPr>
  </w:style>
  <w:style w:type="character" w:customStyle="1" w:styleId="Style11ptUnderline2">
    <w:name w:val="Style 11 pt Underline2"/>
    <w:rsid w:val="00EA1C87"/>
    <w:rPr>
      <w:sz w:val="20"/>
      <w:u w:val="single"/>
    </w:rPr>
  </w:style>
  <w:style w:type="character" w:customStyle="1" w:styleId="Style11ptBoldUnderline2">
    <w:name w:val="Style 11 pt Bold Underline2"/>
    <w:rsid w:val="00EA1C87"/>
    <w:rPr>
      <w:b/>
      <w:bCs/>
      <w:sz w:val="20"/>
      <w:u w:val="single"/>
    </w:rPr>
  </w:style>
  <w:style w:type="character" w:customStyle="1" w:styleId="nw">
    <w:name w:val="nw"/>
    <w:rsid w:val="00EA1C87"/>
  </w:style>
  <w:style w:type="character" w:customStyle="1" w:styleId="Styleunderline11ptBoldBorderSinglesolidlineAuto">
    <w:name w:val="Style underline + 11 pt Bold Border: : (Single solid line Auto ..."/>
    <w:rsid w:val="00EA1C87"/>
    <w:rPr>
      <w:b/>
      <w:bCs/>
      <w:sz w:val="20"/>
      <w:u w:val="single"/>
      <w:bdr w:val="single" w:sz="4" w:space="0" w:color="auto" w:frame="1"/>
    </w:rPr>
  </w:style>
  <w:style w:type="character" w:customStyle="1" w:styleId="cardCharCharChar1">
    <w:name w:val="card Char Char Char1"/>
    <w:rsid w:val="00EA1C87"/>
    <w:rPr>
      <w:lang w:val="en-US" w:eastAsia="en-US" w:bidi="ar-SA"/>
    </w:rPr>
  </w:style>
  <w:style w:type="character" w:customStyle="1" w:styleId="authors1">
    <w:name w:val="authors1"/>
    <w:rsid w:val="00EA1C87"/>
    <w:rPr>
      <w:rFonts w:ascii="Verdana" w:hAnsi="Verdana" w:hint="default"/>
      <w:b/>
      <w:bCs/>
      <w:color w:val="006699"/>
      <w:sz w:val="20"/>
      <w:szCs w:val="20"/>
    </w:rPr>
  </w:style>
  <w:style w:type="character" w:customStyle="1" w:styleId="headlinesectionlarge">
    <w:name w:val="headline_section_large"/>
    <w:rsid w:val="00EA1C87"/>
  </w:style>
  <w:style w:type="character" w:customStyle="1" w:styleId="Styleunderline11ptBlack">
    <w:name w:val="Style underline + 11 pt Black"/>
    <w:rsid w:val="00EA1C87"/>
    <w:rPr>
      <w:color w:val="000000"/>
      <w:sz w:val="20"/>
      <w:u w:val="single"/>
    </w:rPr>
  </w:style>
  <w:style w:type="character" w:customStyle="1" w:styleId="Styleunderline11ptBoldBlack">
    <w:name w:val="Style underline + 11 pt Bold Black"/>
    <w:rsid w:val="00EA1C87"/>
    <w:rPr>
      <w:b/>
      <w:bCs/>
      <w:color w:val="000000"/>
      <w:sz w:val="20"/>
      <w:u w:val="single"/>
    </w:rPr>
  </w:style>
  <w:style w:type="character" w:customStyle="1" w:styleId="Style11ptBoldBlackUnderline">
    <w:name w:val="Style 11 pt Bold Black Underline"/>
    <w:rsid w:val="00EA1C87"/>
    <w:rPr>
      <w:b/>
      <w:bCs/>
      <w:color w:val="000000"/>
      <w:sz w:val="20"/>
      <w:u w:val="single"/>
    </w:rPr>
  </w:style>
  <w:style w:type="character" w:customStyle="1" w:styleId="Style11ptBoldBlackUnderlineBorderSinglesolidline">
    <w:name w:val="Style 11 pt Bold Black Underline Border: : (Single solid line ..."/>
    <w:rsid w:val="00EA1C87"/>
    <w:rPr>
      <w:b/>
      <w:bCs/>
      <w:color w:val="000000"/>
      <w:sz w:val="20"/>
      <w:u w:val="single"/>
      <w:bdr w:val="single" w:sz="4" w:space="0" w:color="auto" w:frame="1"/>
    </w:rPr>
  </w:style>
  <w:style w:type="character" w:customStyle="1" w:styleId="StyleLatinMeridien-Italic11ptItalicUnderline">
    <w:name w:val="Style (Latin) Meridien-Italic 11 pt Italic Underline"/>
    <w:rsid w:val="00EA1C87"/>
    <w:rPr>
      <w:rFonts w:ascii="Meridien-Italic" w:hAnsi="Meridien-Italic" w:hint="default"/>
      <w:i/>
      <w:iCs/>
      <w:sz w:val="20"/>
      <w:u w:val="single"/>
    </w:rPr>
  </w:style>
  <w:style w:type="character" w:customStyle="1" w:styleId="Citation-AuthorDate">
    <w:name w:val="Citation - Author/Date"/>
    <w:rsid w:val="00EA1C87"/>
    <w:rPr>
      <w:b/>
      <w:bCs w:val="0"/>
      <w:smallCaps/>
      <w:sz w:val="24"/>
      <w:u w:val="single"/>
    </w:rPr>
  </w:style>
  <w:style w:type="character" w:customStyle="1" w:styleId="underlinestylechar0">
    <w:name w:val="underlinestylechar"/>
    <w:rsid w:val="00EA1C87"/>
  </w:style>
  <w:style w:type="character" w:customStyle="1" w:styleId="highlight">
    <w:name w:val="highlight"/>
    <w:rsid w:val="00EA1C87"/>
  </w:style>
  <w:style w:type="character" w:customStyle="1" w:styleId="DottedUnderline0">
    <w:name w:val="Dotted Underline"/>
    <w:rsid w:val="00EA1C87"/>
    <w:rPr>
      <w:rFonts w:ascii="Times New Roman" w:hAnsi="Times New Roman" w:cs="Times New Roman" w:hint="default"/>
      <w:sz w:val="20"/>
      <w:u w:val="dottedHeavy"/>
    </w:rPr>
  </w:style>
  <w:style w:type="character" w:customStyle="1" w:styleId="titleauthoretc">
    <w:name w:val="titleauthoretc"/>
    <w:rsid w:val="00EA1C87"/>
  </w:style>
  <w:style w:type="character" w:customStyle="1" w:styleId="labeltext">
    <w:name w:val="labeltext"/>
    <w:rsid w:val="00EA1C87"/>
  </w:style>
  <w:style w:type="character" w:customStyle="1" w:styleId="viewlink">
    <w:name w:val="viewlink"/>
    <w:rsid w:val="00EA1C87"/>
  </w:style>
  <w:style w:type="character" w:customStyle="1" w:styleId="share">
    <w:name w:val="share"/>
    <w:rsid w:val="00EA1C87"/>
  </w:style>
  <w:style w:type="character" w:customStyle="1" w:styleId="inlinkchart">
    <w:name w:val="inlink_chart"/>
    <w:rsid w:val="00EA1C87"/>
  </w:style>
  <w:style w:type="character" w:customStyle="1" w:styleId="underLight">
    <w:name w:val="underLight"/>
    <w:uiPriority w:val="1"/>
    <w:qFormat/>
    <w:rsid w:val="00EA1C8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A1C87"/>
  </w:style>
  <w:style w:type="character" w:customStyle="1" w:styleId="author-rss">
    <w:name w:val="author-rss"/>
    <w:rsid w:val="00EA1C87"/>
  </w:style>
  <w:style w:type="character" w:customStyle="1" w:styleId="fbsharecountwrapper">
    <w:name w:val="fb_share_count_wrapper"/>
    <w:rsid w:val="00EA1C87"/>
  </w:style>
  <w:style w:type="character" w:customStyle="1" w:styleId="fbbuttontext">
    <w:name w:val="fb_button_text"/>
    <w:rsid w:val="00EA1C87"/>
  </w:style>
  <w:style w:type="character" w:customStyle="1" w:styleId="hw">
    <w:name w:val="hw"/>
    <w:rsid w:val="00EA1C87"/>
  </w:style>
  <w:style w:type="character" w:customStyle="1" w:styleId="linktotop">
    <w:name w:val="linktotop"/>
    <w:rsid w:val="00EA1C87"/>
  </w:style>
  <w:style w:type="character" w:customStyle="1" w:styleId="maintextbldleft">
    <w:name w:val="maintextbldleft"/>
    <w:rsid w:val="00EA1C87"/>
  </w:style>
  <w:style w:type="character" w:customStyle="1" w:styleId="maintextleft">
    <w:name w:val="maintextleft"/>
    <w:rsid w:val="00EA1C87"/>
  </w:style>
  <w:style w:type="character" w:customStyle="1" w:styleId="descriptionstyle1block">
    <w:name w:val="description style1 block"/>
    <w:rsid w:val="00EA1C87"/>
  </w:style>
  <w:style w:type="character" w:customStyle="1" w:styleId="gutter-right-1">
    <w:name w:val="gutter-right-1"/>
    <w:basedOn w:val="DefaultParagraphFont"/>
    <w:rsid w:val="00EA1C87"/>
  </w:style>
  <w:style w:type="character" w:customStyle="1" w:styleId="ssl3">
    <w:name w:val="ss_l3"/>
    <w:rsid w:val="00EA1C87"/>
  </w:style>
  <w:style w:type="character" w:customStyle="1" w:styleId="FontStyle39">
    <w:name w:val="Font Style39"/>
    <w:uiPriority w:val="99"/>
    <w:rsid w:val="00EA1C87"/>
    <w:rPr>
      <w:rFonts w:ascii="Constantia" w:hAnsi="Constantia" w:cs="Constantia" w:hint="default"/>
      <w:b/>
      <w:bCs/>
      <w:sz w:val="18"/>
      <w:szCs w:val="18"/>
    </w:rPr>
  </w:style>
  <w:style w:type="character" w:customStyle="1" w:styleId="6">
    <w:name w:val="6"/>
    <w:rsid w:val="00EA1C87"/>
    <w:rPr>
      <w:rFonts w:ascii="Arial" w:hAnsi="Arial" w:cs="Arial" w:hint="default"/>
      <w:bCs/>
      <w:sz w:val="20"/>
      <w:u w:val="single"/>
      <w:lang w:val="en-US" w:eastAsia="en-US" w:bidi="ar-SA"/>
    </w:rPr>
  </w:style>
  <w:style w:type="character" w:customStyle="1" w:styleId="Header11">
    <w:name w:val="Header11"/>
    <w:rsid w:val="00EA1C87"/>
  </w:style>
  <w:style w:type="character" w:customStyle="1" w:styleId="posa">
    <w:name w:val="pos(a)"/>
    <w:basedOn w:val="DefaultParagraphFont"/>
    <w:rsid w:val="00EA1C87"/>
  </w:style>
  <w:style w:type="character" w:customStyle="1" w:styleId="u-hiddeninnarrowenv">
    <w:name w:val="u-hiddeninnarrowenv"/>
    <w:basedOn w:val="DefaultParagraphFont"/>
    <w:rsid w:val="00EA1C87"/>
  </w:style>
  <w:style w:type="character" w:customStyle="1" w:styleId="followbutton-bird">
    <w:name w:val="followbutton-bird"/>
    <w:basedOn w:val="DefaultParagraphFont"/>
    <w:rsid w:val="00EA1C87"/>
  </w:style>
  <w:style w:type="character" w:customStyle="1" w:styleId="tweetauthor-name">
    <w:name w:val="tweetauthor-name"/>
    <w:basedOn w:val="DefaultParagraphFont"/>
    <w:rsid w:val="00EA1C87"/>
  </w:style>
  <w:style w:type="character" w:customStyle="1" w:styleId="tweetauthor-verifiedbadge">
    <w:name w:val="tweetauthor-verifiedbadge"/>
    <w:basedOn w:val="DefaultParagraphFont"/>
    <w:rsid w:val="00EA1C87"/>
  </w:style>
  <w:style w:type="character" w:customStyle="1" w:styleId="tweetauthor-screenname">
    <w:name w:val="tweetauthor-screenname"/>
    <w:basedOn w:val="DefaultParagraphFont"/>
    <w:rsid w:val="00EA1C87"/>
  </w:style>
  <w:style w:type="character" w:customStyle="1" w:styleId="u-hiddenvisually">
    <w:name w:val="u-hiddenvisually"/>
    <w:basedOn w:val="DefaultParagraphFont"/>
    <w:rsid w:val="00EA1C87"/>
  </w:style>
  <w:style w:type="character" w:customStyle="1" w:styleId="tweetaction-stat">
    <w:name w:val="tweetaction-stat"/>
    <w:basedOn w:val="DefaultParagraphFont"/>
    <w:rsid w:val="00EA1C87"/>
  </w:style>
  <w:style w:type="character" w:customStyle="1" w:styleId="related">
    <w:name w:val="related"/>
    <w:basedOn w:val="DefaultParagraphFont"/>
    <w:rsid w:val="00EA1C87"/>
  </w:style>
  <w:style w:type="character" w:customStyle="1" w:styleId="related-content">
    <w:name w:val="related-content"/>
    <w:basedOn w:val="DefaultParagraphFont"/>
    <w:rsid w:val="00EA1C87"/>
  </w:style>
  <w:style w:type="character" w:customStyle="1" w:styleId="name-of-author">
    <w:name w:val="name-of-author"/>
    <w:basedOn w:val="DefaultParagraphFont"/>
    <w:rsid w:val="00EA1C87"/>
  </w:style>
  <w:style w:type="character" w:customStyle="1" w:styleId="first-name">
    <w:name w:val="first-name"/>
    <w:basedOn w:val="DefaultParagraphFont"/>
    <w:rsid w:val="00EA1C87"/>
  </w:style>
  <w:style w:type="character" w:customStyle="1" w:styleId="last-name">
    <w:name w:val="last-name"/>
    <w:basedOn w:val="DefaultParagraphFont"/>
    <w:rsid w:val="00EA1C87"/>
  </w:style>
  <w:style w:type="character" w:customStyle="1" w:styleId="caption10">
    <w:name w:val="caption1"/>
    <w:basedOn w:val="DefaultParagraphFont"/>
    <w:rsid w:val="00EA1C87"/>
  </w:style>
  <w:style w:type="character" w:customStyle="1" w:styleId="recirc-text">
    <w:name w:val="&quot;recirc-text”"/>
    <w:basedOn w:val="DefaultParagraphFont"/>
    <w:rsid w:val="00EA1C87"/>
  </w:style>
  <w:style w:type="character" w:customStyle="1" w:styleId="video-icon">
    <w:name w:val="video-icon"/>
    <w:basedOn w:val="DefaultParagraphFont"/>
    <w:rsid w:val="00EA1C87"/>
  </w:style>
  <w:style w:type="character" w:customStyle="1" w:styleId="powa-shot-play-btn-text">
    <w:name w:val="powa-shot-play-btn-text"/>
    <w:basedOn w:val="DefaultParagraphFont"/>
    <w:rsid w:val="00EA1C87"/>
  </w:style>
  <w:style w:type="character" w:customStyle="1" w:styleId="powa-shot-click">
    <w:name w:val="powa-shot-click"/>
    <w:basedOn w:val="DefaultParagraphFont"/>
    <w:rsid w:val="00EA1C87"/>
  </w:style>
  <w:style w:type="character" w:customStyle="1" w:styleId="wpv-blurb">
    <w:name w:val="wpv-blurb"/>
    <w:basedOn w:val="DefaultParagraphFont"/>
    <w:rsid w:val="00EA1C87"/>
  </w:style>
  <w:style w:type="character" w:customStyle="1" w:styleId="pb-caption">
    <w:name w:val="pb-caption"/>
    <w:basedOn w:val="DefaultParagraphFont"/>
    <w:rsid w:val="00EA1C87"/>
  </w:style>
  <w:style w:type="character" w:customStyle="1" w:styleId="Heading5Char1">
    <w:name w:val="Heading 5 Char1"/>
    <w:aliases w:val="Text Char1"/>
    <w:basedOn w:val="DefaultParagraphFont"/>
    <w:semiHidden/>
    <w:rsid w:val="00EA1C87"/>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EA1C87"/>
    <w:rPr>
      <w:vertAlign w:val="baseline"/>
    </w:rPr>
  </w:style>
  <w:style w:type="character" w:customStyle="1" w:styleId="Heading7Char1">
    <w:name w:val="Heading 7 Char1"/>
    <w:basedOn w:val="DefaultParagraphFont"/>
    <w:semiHidden/>
    <w:rsid w:val="00EA1C87"/>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EA1C8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EA1C8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EA1C87"/>
    <w:rPr>
      <w:rFonts w:ascii="Calibri" w:hAnsi="Calibri" w:cs="Calibri"/>
    </w:rPr>
  </w:style>
  <w:style w:type="numbering" w:customStyle="1" w:styleId="NoList2">
    <w:name w:val="No List2"/>
    <w:next w:val="NoList"/>
    <w:uiPriority w:val="99"/>
    <w:semiHidden/>
    <w:unhideWhenUsed/>
    <w:rsid w:val="00EA1C87"/>
  </w:style>
  <w:style w:type="numbering" w:customStyle="1" w:styleId="NoList3">
    <w:name w:val="No List3"/>
    <w:next w:val="NoList"/>
    <w:uiPriority w:val="99"/>
    <w:semiHidden/>
    <w:unhideWhenUsed/>
    <w:rsid w:val="00EA1C87"/>
  </w:style>
  <w:style w:type="numbering" w:customStyle="1" w:styleId="NoList4">
    <w:name w:val="No List4"/>
    <w:next w:val="NoList"/>
    <w:uiPriority w:val="99"/>
    <w:semiHidden/>
    <w:unhideWhenUsed/>
    <w:rsid w:val="00EA1C87"/>
  </w:style>
  <w:style w:type="numbering" w:customStyle="1" w:styleId="NoList5">
    <w:name w:val="No List5"/>
    <w:next w:val="NoList"/>
    <w:semiHidden/>
    <w:unhideWhenUsed/>
    <w:rsid w:val="00EA1C87"/>
  </w:style>
  <w:style w:type="paragraph" w:styleId="BlockText">
    <w:name w:val="Block Text"/>
    <w:basedOn w:val="Normal"/>
    <w:rsid w:val="00EA1C87"/>
    <w:pPr>
      <w:ind w:left="229" w:right="229"/>
    </w:pPr>
    <w:rPr>
      <w:rFonts w:ascii="Verdana" w:eastAsia="Times New Roman" w:hAnsi="Verdana"/>
      <w:sz w:val="16"/>
      <w:szCs w:val="20"/>
    </w:rPr>
  </w:style>
  <w:style w:type="paragraph" w:styleId="NormalIndent">
    <w:name w:val="Normal Indent"/>
    <w:basedOn w:val="Normal"/>
    <w:rsid w:val="00EA1C87"/>
    <w:pPr>
      <w:ind w:left="720"/>
    </w:pPr>
    <w:rPr>
      <w:rFonts w:eastAsia="Times New Roman"/>
      <w:szCs w:val="20"/>
    </w:rPr>
  </w:style>
  <w:style w:type="paragraph" w:styleId="EnvelopeReturn">
    <w:name w:val="envelope return"/>
    <w:basedOn w:val="Normal"/>
    <w:rsid w:val="00EA1C87"/>
    <w:rPr>
      <w:rFonts w:ascii="Arial" w:eastAsia="Times New Roman" w:hAnsi="Arial"/>
      <w:sz w:val="24"/>
      <w:szCs w:val="20"/>
    </w:rPr>
  </w:style>
  <w:style w:type="paragraph" w:styleId="EnvelopeAddress">
    <w:name w:val="envelope address"/>
    <w:basedOn w:val="Normal"/>
    <w:rsid w:val="00EA1C87"/>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EA1C87"/>
  </w:style>
  <w:style w:type="numbering" w:customStyle="1" w:styleId="NoList7">
    <w:name w:val="No List7"/>
    <w:next w:val="NoList"/>
    <w:semiHidden/>
    <w:unhideWhenUsed/>
    <w:rsid w:val="00EA1C87"/>
  </w:style>
  <w:style w:type="paragraph" w:styleId="ListBullet">
    <w:name w:val="List Bullet"/>
    <w:basedOn w:val="Normal"/>
    <w:link w:val="ListBulletChar"/>
    <w:uiPriority w:val="99"/>
    <w:unhideWhenUsed/>
    <w:rsid w:val="00EA1C87"/>
    <w:pPr>
      <w:tabs>
        <w:tab w:val="num" w:pos="360"/>
      </w:tabs>
      <w:ind w:left="360" w:hanging="360"/>
      <w:contextualSpacing/>
    </w:pPr>
    <w:rPr>
      <w:rFonts w:eastAsia="Calibri"/>
    </w:rPr>
  </w:style>
  <w:style w:type="table" w:styleId="MediumGrid1">
    <w:name w:val="Medium Grid 1"/>
    <w:basedOn w:val="TableNormal"/>
    <w:uiPriority w:val="67"/>
    <w:rsid w:val="00EA1C87"/>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EA1C87"/>
  </w:style>
  <w:style w:type="numbering" w:customStyle="1" w:styleId="NoList111">
    <w:name w:val="No List111"/>
    <w:next w:val="NoList"/>
    <w:uiPriority w:val="99"/>
    <w:semiHidden/>
    <w:unhideWhenUsed/>
    <w:rsid w:val="00EA1C87"/>
  </w:style>
  <w:style w:type="numbering" w:customStyle="1" w:styleId="NoList1111">
    <w:name w:val="No List1111"/>
    <w:next w:val="NoList"/>
    <w:uiPriority w:val="99"/>
    <w:semiHidden/>
    <w:unhideWhenUsed/>
    <w:rsid w:val="00EA1C87"/>
  </w:style>
  <w:style w:type="numbering" w:customStyle="1" w:styleId="NoList11111">
    <w:name w:val="No List11111"/>
    <w:next w:val="NoList"/>
    <w:uiPriority w:val="99"/>
    <w:semiHidden/>
    <w:unhideWhenUsed/>
    <w:rsid w:val="00EA1C87"/>
  </w:style>
  <w:style w:type="numbering" w:customStyle="1" w:styleId="NoList111111">
    <w:name w:val="No List111111"/>
    <w:next w:val="NoList"/>
    <w:uiPriority w:val="99"/>
    <w:semiHidden/>
    <w:unhideWhenUsed/>
    <w:rsid w:val="00EA1C87"/>
  </w:style>
  <w:style w:type="numbering" w:customStyle="1" w:styleId="NoList1111111">
    <w:name w:val="No List1111111"/>
    <w:next w:val="NoList"/>
    <w:uiPriority w:val="99"/>
    <w:semiHidden/>
    <w:unhideWhenUsed/>
    <w:rsid w:val="00EA1C87"/>
  </w:style>
  <w:style w:type="numbering" w:customStyle="1" w:styleId="NoList11111111">
    <w:name w:val="No List11111111"/>
    <w:next w:val="NoList"/>
    <w:uiPriority w:val="99"/>
    <w:semiHidden/>
    <w:unhideWhenUsed/>
    <w:rsid w:val="00EA1C87"/>
  </w:style>
  <w:style w:type="numbering" w:customStyle="1" w:styleId="NoList111111111">
    <w:name w:val="No List111111111"/>
    <w:next w:val="NoList"/>
    <w:uiPriority w:val="99"/>
    <w:semiHidden/>
    <w:unhideWhenUsed/>
    <w:rsid w:val="00EA1C87"/>
  </w:style>
  <w:style w:type="numbering" w:customStyle="1" w:styleId="NoList1111111111">
    <w:name w:val="No List1111111111"/>
    <w:next w:val="NoList"/>
    <w:uiPriority w:val="99"/>
    <w:semiHidden/>
    <w:unhideWhenUsed/>
    <w:rsid w:val="00EA1C87"/>
  </w:style>
  <w:style w:type="numbering" w:customStyle="1" w:styleId="NoList11111111111">
    <w:name w:val="No List11111111111"/>
    <w:next w:val="NoList"/>
    <w:uiPriority w:val="99"/>
    <w:semiHidden/>
    <w:unhideWhenUsed/>
    <w:rsid w:val="00EA1C87"/>
  </w:style>
  <w:style w:type="numbering" w:customStyle="1" w:styleId="NoList111111111111">
    <w:name w:val="No List111111111111"/>
    <w:next w:val="NoList"/>
    <w:uiPriority w:val="99"/>
    <w:semiHidden/>
    <w:unhideWhenUsed/>
    <w:rsid w:val="00EA1C87"/>
  </w:style>
  <w:style w:type="numbering" w:customStyle="1" w:styleId="NoList1111111111111">
    <w:name w:val="No List1111111111111"/>
    <w:next w:val="NoList"/>
    <w:uiPriority w:val="99"/>
    <w:semiHidden/>
    <w:unhideWhenUsed/>
    <w:rsid w:val="00EA1C87"/>
  </w:style>
  <w:style w:type="numbering" w:customStyle="1" w:styleId="NoList11111111111111">
    <w:name w:val="No List11111111111111"/>
    <w:next w:val="NoList"/>
    <w:uiPriority w:val="99"/>
    <w:semiHidden/>
    <w:unhideWhenUsed/>
    <w:rsid w:val="00EA1C87"/>
  </w:style>
  <w:style w:type="numbering" w:customStyle="1" w:styleId="NoList111111111111111">
    <w:name w:val="No List111111111111111"/>
    <w:next w:val="NoList"/>
    <w:uiPriority w:val="99"/>
    <w:semiHidden/>
    <w:unhideWhenUsed/>
    <w:rsid w:val="00EA1C87"/>
  </w:style>
  <w:style w:type="numbering" w:customStyle="1" w:styleId="NoList1111111111111111">
    <w:name w:val="No List1111111111111111"/>
    <w:next w:val="NoList"/>
    <w:uiPriority w:val="99"/>
    <w:semiHidden/>
    <w:unhideWhenUsed/>
    <w:rsid w:val="00EA1C87"/>
  </w:style>
  <w:style w:type="numbering" w:customStyle="1" w:styleId="NoList11111111111111111">
    <w:name w:val="No List11111111111111111"/>
    <w:next w:val="NoList"/>
    <w:uiPriority w:val="99"/>
    <w:semiHidden/>
    <w:unhideWhenUsed/>
    <w:rsid w:val="00EA1C87"/>
  </w:style>
  <w:style w:type="character" w:customStyle="1" w:styleId="FontStyle220">
    <w:name w:val="Font Style220"/>
    <w:basedOn w:val="DefaultParagraphFont"/>
    <w:uiPriority w:val="99"/>
    <w:rsid w:val="00EA1C87"/>
    <w:rPr>
      <w:rFonts w:ascii="Candara" w:hAnsi="Candara" w:cs="Candara" w:hint="default"/>
      <w:i/>
      <w:iCs/>
      <w:sz w:val="18"/>
      <w:szCs w:val="18"/>
    </w:rPr>
  </w:style>
  <w:style w:type="character" w:customStyle="1" w:styleId="FontStyle290">
    <w:name w:val="Font Style290"/>
    <w:basedOn w:val="DefaultParagraphFont"/>
    <w:uiPriority w:val="99"/>
    <w:rsid w:val="00EA1C8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A1C87"/>
    <w:rPr>
      <w:rFonts w:ascii="Arial" w:hAnsi="Arial" w:cs="Arial"/>
      <w:b/>
      <w:bCs/>
      <w:sz w:val="16"/>
      <w:szCs w:val="16"/>
    </w:rPr>
  </w:style>
  <w:style w:type="paragraph" w:customStyle="1" w:styleId="articlebodynormaltext">
    <w:name w:val="articlebody_normaltext"/>
    <w:basedOn w:val="Normal"/>
    <w:rsid w:val="00EA1C87"/>
    <w:pPr>
      <w:spacing w:before="100" w:beforeAutospacing="1" w:after="100" w:afterAutospacing="1"/>
    </w:pPr>
    <w:rPr>
      <w:rFonts w:ascii="Georgia" w:hAnsi="Georgia"/>
    </w:rPr>
  </w:style>
  <w:style w:type="character" w:customStyle="1" w:styleId="Bodytext21">
    <w:name w:val="Body text (2)_"/>
    <w:basedOn w:val="DefaultParagraphFont"/>
    <w:link w:val="Bodytext22"/>
    <w:rsid w:val="00EA1C87"/>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EA1C87"/>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EA1C87"/>
    <w:rPr>
      <w:color w:val="000000"/>
      <w:sz w:val="28"/>
      <w:szCs w:val="28"/>
    </w:rPr>
  </w:style>
  <w:style w:type="character" w:customStyle="1" w:styleId="Style9ptItalicUnderline">
    <w:name w:val="Style 9 pt Italic Underline"/>
    <w:rsid w:val="00EA1C87"/>
    <w:rPr>
      <w:i/>
      <w:iCs/>
      <w:sz w:val="20"/>
      <w:u w:val="single"/>
    </w:rPr>
  </w:style>
  <w:style w:type="paragraph" w:customStyle="1" w:styleId="StyleHeading4TagsmalltextBigcardbodyNormalTagNotBold">
    <w:name w:val="Style Heading 4Tagsmall textBig cardbodyNormal Tag + Not Bold"/>
    <w:basedOn w:val="Heading4"/>
    <w:rsid w:val="00EA1C87"/>
    <w:rPr>
      <w:bCs w:val="0"/>
      <w:sz w:val="22"/>
      <w:szCs w:val="22"/>
    </w:rPr>
  </w:style>
  <w:style w:type="character" w:customStyle="1" w:styleId="StyleBox12ptBold">
    <w:name w:val="Style Box + 12 pt Bold"/>
    <w:basedOn w:val="DefaultParagraphFont"/>
    <w:rsid w:val="00EA1C87"/>
    <w:rPr>
      <w:rFonts w:ascii="Georgia" w:hAnsi="Georgia"/>
      <w:b/>
      <w:bCs/>
      <w:sz w:val="22"/>
      <w:u w:val="single"/>
      <w:bdr w:val="none" w:sz="0" w:space="0" w:color="auto"/>
    </w:rPr>
  </w:style>
  <w:style w:type="character" w:customStyle="1" w:styleId="StyleBox12pt">
    <w:name w:val="Style Box + 12 pt"/>
    <w:basedOn w:val="DefaultParagraphFont"/>
    <w:rsid w:val="00EA1C87"/>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EA1C87"/>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EA1C87"/>
    <w:rPr>
      <w:bCs w:val="0"/>
      <w:szCs w:val="22"/>
    </w:rPr>
  </w:style>
  <w:style w:type="character" w:customStyle="1" w:styleId="StyleGaramondText1">
    <w:name w:val="Style Garamond Text 1"/>
    <w:basedOn w:val="DefaultParagraphFont"/>
    <w:rsid w:val="00EA1C87"/>
    <w:rPr>
      <w:rFonts w:ascii="Georgia" w:hAnsi="Georgia"/>
      <w:color w:val="0D0D0D" w:themeColor="text1" w:themeTint="F2"/>
      <w:sz w:val="22"/>
    </w:rPr>
  </w:style>
  <w:style w:type="character" w:customStyle="1" w:styleId="StyleGaramondText1Underline">
    <w:name w:val="Style Garamond Text 1 Underline"/>
    <w:basedOn w:val="DefaultParagraphFont"/>
    <w:rsid w:val="00EA1C87"/>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EA1C87"/>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EA1C87"/>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EA1C87"/>
    <w:rPr>
      <w:b w:val="0"/>
      <w:bCs w:val="0"/>
      <w:sz w:val="14"/>
      <w:u w:val="none"/>
    </w:rPr>
  </w:style>
  <w:style w:type="character" w:customStyle="1" w:styleId="Style7ptBold">
    <w:name w:val="Style 7 pt Bold"/>
    <w:basedOn w:val="DefaultParagraphFont"/>
    <w:rsid w:val="00EA1C87"/>
    <w:rPr>
      <w:b w:val="0"/>
      <w:bCs/>
      <w:sz w:val="14"/>
    </w:rPr>
  </w:style>
  <w:style w:type="paragraph" w:customStyle="1" w:styleId="Stylecardtext8pt">
    <w:name w:val="Style card text + 8 pt"/>
    <w:basedOn w:val="Normal"/>
    <w:rsid w:val="00EA1C87"/>
    <w:pPr>
      <w:ind w:right="288"/>
    </w:pPr>
    <w:rPr>
      <w:sz w:val="16"/>
    </w:rPr>
  </w:style>
  <w:style w:type="paragraph" w:customStyle="1" w:styleId="Stylecardtext5pt">
    <w:name w:val="Style card text + 5 pt"/>
    <w:basedOn w:val="Normal"/>
    <w:rsid w:val="00EA1C87"/>
    <w:pPr>
      <w:ind w:right="288"/>
    </w:pPr>
    <w:rPr>
      <w:sz w:val="10"/>
    </w:rPr>
  </w:style>
  <w:style w:type="character" w:customStyle="1" w:styleId="StyleStyleBoldUnderlineUnderlineIntenseEmphasis1apple-style-">
    <w:name w:val="Style Style Bold UnderlineUnderlineIntense Emphasis1apple-style-..."/>
    <w:basedOn w:val="DefaultParagraphFont"/>
    <w:rsid w:val="00EA1C8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EA1C8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EA1C87"/>
    <w:rPr>
      <w:rFonts w:ascii="Georgia" w:hAnsi="Georgia"/>
      <w:u w:val="single"/>
    </w:rPr>
  </w:style>
  <w:style w:type="paragraph" w:customStyle="1" w:styleId="StyleCardsGeorgia12ptBoldThickunderlineBorderSin">
    <w:name w:val="Style Cards + Georgia 12 pt Bold Thick underline Border: : (Sin..."/>
    <w:basedOn w:val="Normal"/>
    <w:rsid w:val="00EA1C87"/>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EA1C87"/>
    <w:rPr>
      <w:rFonts w:ascii="Georgia" w:hAnsi="Georgia"/>
      <w:sz w:val="24"/>
      <w:u w:val="single"/>
    </w:rPr>
  </w:style>
  <w:style w:type="paragraph" w:customStyle="1" w:styleId="StyleCardsGeorgia">
    <w:name w:val="Style Cards + Georgia"/>
    <w:basedOn w:val="Normal"/>
    <w:rsid w:val="00EA1C87"/>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EA1C87"/>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EA1C87"/>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EA1C87"/>
    <w:rPr>
      <w:rFonts w:eastAsia="Times New Roman"/>
      <w:i/>
      <w:iCs/>
    </w:rPr>
  </w:style>
  <w:style w:type="character" w:customStyle="1" w:styleId="HTMLAddressChar">
    <w:name w:val="HTML Address Char"/>
    <w:basedOn w:val="DefaultParagraphFont"/>
    <w:link w:val="HTMLAddress"/>
    <w:uiPriority w:val="99"/>
    <w:rsid w:val="00EA1C87"/>
    <w:rPr>
      <w:rFonts w:ascii="Calibri" w:eastAsia="Times New Roman" w:hAnsi="Calibri"/>
      <w:i/>
      <w:iCs/>
      <w:sz w:val="22"/>
    </w:rPr>
  </w:style>
  <w:style w:type="paragraph" w:styleId="Index1">
    <w:name w:val="index 1"/>
    <w:basedOn w:val="Normal"/>
    <w:next w:val="Normal"/>
    <w:autoRedefine/>
    <w:unhideWhenUsed/>
    <w:rsid w:val="00EA1C87"/>
    <w:pPr>
      <w:ind w:left="220" w:hanging="220"/>
    </w:pPr>
  </w:style>
  <w:style w:type="character" w:customStyle="1" w:styleId="CardsFont6ptChar1">
    <w:name w:val="Cards + Font: 6 pt Char1"/>
    <w:link w:val="CardsFont6pt"/>
    <w:locked/>
    <w:rsid w:val="00EA1C87"/>
    <w:rPr>
      <w:rFonts w:ascii="Calibri" w:eastAsia="Times New Roman" w:hAnsi="Calibri" w:cs="Times New Roman"/>
      <w:sz w:val="12"/>
      <w:szCs w:val="20"/>
    </w:rPr>
  </w:style>
  <w:style w:type="paragraph" w:customStyle="1" w:styleId="Quote2">
    <w:name w:val="Quote2"/>
    <w:basedOn w:val="Default"/>
    <w:next w:val="Default"/>
    <w:rsid w:val="00EA1C8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EA1C87"/>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EA1C87"/>
    <w:pPr>
      <w:keepNext/>
      <w:keepLines/>
      <w:spacing w:before="200"/>
      <w:outlineLvl w:val="3"/>
    </w:pPr>
    <w:rPr>
      <w:rFonts w:eastAsia="Times New Roman"/>
      <w:b/>
      <w:bCs/>
      <w:iCs/>
      <w:sz w:val="26"/>
    </w:rPr>
  </w:style>
  <w:style w:type="paragraph" w:customStyle="1" w:styleId="post-subtitle">
    <w:name w:val="post-subtitle"/>
    <w:basedOn w:val="Normal"/>
    <w:rsid w:val="00EA1C87"/>
    <w:pPr>
      <w:spacing w:before="100" w:beforeAutospacing="1" w:after="100" w:afterAutospacing="1"/>
    </w:pPr>
    <w:rPr>
      <w:rFonts w:eastAsia="Times New Roman"/>
    </w:rPr>
  </w:style>
  <w:style w:type="paragraph" w:customStyle="1" w:styleId="Pa0">
    <w:name w:val="Pa0"/>
    <w:basedOn w:val="Default"/>
    <w:next w:val="Default"/>
    <w:uiPriority w:val="99"/>
    <w:rsid w:val="00EA1C8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EA1C8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EA1C87"/>
    <w:pPr>
      <w:spacing w:before="100" w:beforeAutospacing="1" w:after="100" w:afterAutospacing="1"/>
    </w:pPr>
    <w:rPr>
      <w:rFonts w:eastAsia="Times New Roman"/>
    </w:rPr>
  </w:style>
  <w:style w:type="paragraph" w:customStyle="1" w:styleId="tagline1">
    <w:name w:val="tagline"/>
    <w:basedOn w:val="Normal"/>
    <w:rsid w:val="00EA1C87"/>
    <w:pPr>
      <w:spacing w:before="100" w:beforeAutospacing="1" w:after="100" w:afterAutospacing="1"/>
    </w:pPr>
    <w:rPr>
      <w:rFonts w:eastAsia="Times New Roman"/>
    </w:rPr>
  </w:style>
  <w:style w:type="paragraph" w:customStyle="1" w:styleId="Block1">
    <w:name w:val="Block1"/>
    <w:basedOn w:val="Normal"/>
    <w:next w:val="Normal"/>
    <w:uiPriority w:val="3"/>
    <w:qFormat/>
    <w:rsid w:val="00EA1C87"/>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EA1C87"/>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EA1C87"/>
    <w:rPr>
      <w:sz w:val="10"/>
    </w:rPr>
  </w:style>
  <w:style w:type="paragraph" w:customStyle="1" w:styleId="ReallySamllText">
    <w:name w:val="ReallySamllText"/>
    <w:basedOn w:val="Normal"/>
    <w:link w:val="ReallySamllTextChar"/>
    <w:autoRedefine/>
    <w:rsid w:val="00EA1C87"/>
    <w:rPr>
      <w:rFonts w:asciiTheme="minorHAnsi" w:hAnsiTheme="minorHAnsi"/>
      <w:sz w:val="10"/>
    </w:rPr>
  </w:style>
  <w:style w:type="paragraph" w:customStyle="1" w:styleId="CardCites">
    <w:name w:val="Card Cites"/>
    <w:basedOn w:val="Normal"/>
    <w:next w:val="Normal"/>
    <w:qFormat/>
    <w:rsid w:val="00EA1C87"/>
    <w:rPr>
      <w:rFonts w:eastAsia="Times New Roman"/>
      <w:b/>
      <w:sz w:val="20"/>
    </w:rPr>
  </w:style>
  <w:style w:type="paragraph" w:customStyle="1" w:styleId="NormalWeb3">
    <w:name w:val="Normal (Web)3"/>
    <w:basedOn w:val="Normal"/>
    <w:rsid w:val="00EA1C87"/>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EA1C87"/>
    <w:pPr>
      <w:ind w:left="400"/>
    </w:pPr>
    <w:rPr>
      <w:rFonts w:eastAsia="Times New Roman"/>
    </w:rPr>
  </w:style>
  <w:style w:type="paragraph" w:customStyle="1" w:styleId="TagCiteChar2">
    <w:name w:val="Tag / Cite Char"/>
    <w:basedOn w:val="Normal"/>
    <w:rsid w:val="00EA1C87"/>
    <w:rPr>
      <w:rFonts w:eastAsia="Times New Roman"/>
      <w:b/>
      <w:color w:val="000000"/>
    </w:rPr>
  </w:style>
  <w:style w:type="paragraph" w:customStyle="1" w:styleId="PageNumber2">
    <w:name w:val="Page Number2"/>
    <w:basedOn w:val="Normal"/>
    <w:next w:val="Normal"/>
    <w:rsid w:val="00EA1C87"/>
    <w:rPr>
      <w:rFonts w:eastAsia="Times New Roman"/>
      <w:sz w:val="20"/>
    </w:rPr>
  </w:style>
  <w:style w:type="paragraph" w:customStyle="1" w:styleId="HeaderFooter">
    <w:name w:val="Header &amp; Footer"/>
    <w:rsid w:val="00EA1C87"/>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EA1C87"/>
    <w:rPr>
      <w:rFonts w:ascii="Arial Narrow" w:eastAsia="Times New Roman" w:hAnsi="Arial Narrow"/>
      <w:color w:val="000000"/>
      <w:sz w:val="16"/>
    </w:rPr>
  </w:style>
  <w:style w:type="paragraph" w:customStyle="1" w:styleId="CardTextUnderlined">
    <w:name w:val="Card Text Underlined"/>
    <w:basedOn w:val="Normal"/>
    <w:rsid w:val="00EA1C87"/>
    <w:rPr>
      <w:rFonts w:ascii="Arial Narrow" w:eastAsia="Times New Roman" w:hAnsi="Arial Narrow"/>
      <w:u w:val="single"/>
    </w:rPr>
  </w:style>
  <w:style w:type="paragraph" w:customStyle="1" w:styleId="HeaderDebate">
    <w:name w:val="Header Debate"/>
    <w:basedOn w:val="Normal"/>
    <w:rsid w:val="00EA1C87"/>
    <w:pPr>
      <w:jc w:val="center"/>
      <w:outlineLvl w:val="0"/>
    </w:pPr>
    <w:rPr>
      <w:rFonts w:eastAsia="Times New Roman"/>
      <w:b/>
      <w:sz w:val="48"/>
      <w:u w:val="words"/>
    </w:rPr>
  </w:style>
  <w:style w:type="paragraph" w:customStyle="1" w:styleId="NormalWeb1">
    <w:name w:val="Normal (Web)1"/>
    <w:basedOn w:val="Normal"/>
    <w:rsid w:val="00EA1C87"/>
    <w:pPr>
      <w:spacing w:before="100" w:beforeAutospacing="1" w:after="100" w:afterAutospacing="1"/>
    </w:pPr>
    <w:rPr>
      <w:rFonts w:eastAsia="Times New Roman"/>
      <w:sz w:val="20"/>
      <w:szCs w:val="20"/>
    </w:rPr>
  </w:style>
  <w:style w:type="paragraph" w:customStyle="1" w:styleId="CardTagCharChar">
    <w:name w:val="Card Tag Char Char"/>
    <w:basedOn w:val="Normal"/>
    <w:rsid w:val="00EA1C87"/>
    <w:rPr>
      <w:rFonts w:eastAsia="Times New Roman"/>
      <w:b/>
    </w:rPr>
  </w:style>
  <w:style w:type="paragraph" w:customStyle="1" w:styleId="fixed">
    <w:name w:val="fixed"/>
    <w:basedOn w:val="Normal"/>
    <w:rsid w:val="00EA1C87"/>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EA1C87"/>
    <w:pPr>
      <w:spacing w:before="100" w:beforeAutospacing="1" w:after="100" w:afterAutospacing="1"/>
    </w:pPr>
    <w:rPr>
      <w:rFonts w:eastAsia="Times New Roman"/>
    </w:rPr>
  </w:style>
  <w:style w:type="paragraph" w:customStyle="1" w:styleId="ExecutiveSummarytext">
    <w:name w:val="Executive Summary text"/>
    <w:basedOn w:val="Normal"/>
    <w:next w:val="Normal"/>
    <w:rsid w:val="00EA1C87"/>
    <w:pPr>
      <w:autoSpaceDE w:val="0"/>
      <w:autoSpaceDN w:val="0"/>
      <w:adjustRightInd w:val="0"/>
    </w:pPr>
    <w:rPr>
      <w:rFonts w:ascii="Arial" w:eastAsia="Times New Roman" w:hAnsi="Arial"/>
    </w:rPr>
  </w:style>
  <w:style w:type="character" w:customStyle="1" w:styleId="NormalUnderlineChar1">
    <w:name w:val="Normal Underline Char1"/>
    <w:locked/>
    <w:rsid w:val="00EA1C87"/>
    <w:rPr>
      <w:u w:val="single"/>
    </w:rPr>
  </w:style>
  <w:style w:type="character" w:customStyle="1" w:styleId="CardUpSize-LightChar">
    <w:name w:val="CardUpSize - Light Char"/>
    <w:link w:val="CardUpSize-Light"/>
    <w:locked/>
    <w:rsid w:val="00EA1C87"/>
    <w:rPr>
      <w:rFonts w:ascii="Times New Roman" w:eastAsia="Times New Roman" w:hAnsi="Times New Roman"/>
      <w:szCs w:val="32"/>
      <w:u w:val="single"/>
    </w:rPr>
  </w:style>
  <w:style w:type="paragraph" w:customStyle="1" w:styleId="CardUpSize-Light">
    <w:name w:val="CardUpSize - Light"/>
    <w:basedOn w:val="Normal"/>
    <w:link w:val="CardUpSize-LightChar"/>
    <w:rsid w:val="00EA1C87"/>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EA1C87"/>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EA1C87"/>
    <w:pPr>
      <w:jc w:val="both"/>
    </w:pPr>
    <w:rPr>
      <w:rFonts w:ascii="Times New Roman" w:eastAsia="Times New Roman" w:hAnsi="Times New Roman"/>
      <w:b/>
      <w:sz w:val="24"/>
      <w:szCs w:val="32"/>
      <w:u w:val="single"/>
    </w:rPr>
  </w:style>
  <w:style w:type="paragraph" w:customStyle="1" w:styleId="SmallCite">
    <w:name w:val="Small Cite"/>
    <w:basedOn w:val="Normal"/>
    <w:rsid w:val="00EA1C87"/>
    <w:rPr>
      <w:rFonts w:ascii="Verdana" w:eastAsia="Times New Roman" w:hAnsi="Verdana"/>
      <w:sz w:val="16"/>
    </w:rPr>
  </w:style>
  <w:style w:type="paragraph" w:customStyle="1" w:styleId="clearformatting">
    <w:name w:val="clear formatting"/>
    <w:basedOn w:val="Heading2"/>
    <w:rsid w:val="00EA1C87"/>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EA1C87"/>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EA1C87"/>
    <w:pPr>
      <w:spacing w:after="240" w:line="360" w:lineRule="atLeast"/>
    </w:pPr>
    <w:rPr>
      <w:rFonts w:eastAsia="Times New Roman"/>
      <w:b/>
      <w:bCs/>
      <w:sz w:val="16"/>
      <w:szCs w:val="16"/>
    </w:rPr>
  </w:style>
  <w:style w:type="paragraph" w:customStyle="1" w:styleId="PlaceholderText1">
    <w:name w:val="Placeholder Text1"/>
    <w:basedOn w:val="Normal"/>
    <w:rsid w:val="00EA1C87"/>
    <w:pPr>
      <w:keepNext/>
      <w:numPr>
        <w:numId w:val="13"/>
      </w:numPr>
      <w:outlineLvl w:val="0"/>
    </w:pPr>
    <w:rPr>
      <w:rFonts w:eastAsia="MS Gothic"/>
    </w:rPr>
  </w:style>
  <w:style w:type="character" w:customStyle="1" w:styleId="ImportantTextChar">
    <w:name w:val="Important Text Char"/>
    <w:link w:val="ImportantText"/>
    <w:locked/>
    <w:rsid w:val="00EA1C87"/>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EA1C87"/>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EA1C87"/>
    <w:rPr>
      <w:rFonts w:ascii="HNKAOE+Arial" w:hAnsi="HNKAOE+Arial"/>
    </w:rPr>
  </w:style>
  <w:style w:type="paragraph" w:customStyle="1" w:styleId="StyleBodyText11ptBlackUnderline">
    <w:name w:val="Style Body Text + 11 pt Black Underline"/>
    <w:basedOn w:val="BodyText"/>
    <w:link w:val="StyleBodyText11ptBlackUnderlineChar"/>
    <w:rsid w:val="00EA1C87"/>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EA1C87"/>
    <w:rPr>
      <w:rFonts w:ascii="HNKAOE+Arial" w:hAnsi="HNKAOE+Arial"/>
    </w:rPr>
  </w:style>
  <w:style w:type="paragraph" w:customStyle="1" w:styleId="StyleBodyText11ptBoldBlack">
    <w:name w:val="Style Body Text + 11 pt Bold Black"/>
    <w:basedOn w:val="BodyText"/>
    <w:link w:val="StyleBodyText11ptBoldBlackChar"/>
    <w:rsid w:val="00EA1C87"/>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EA1C87"/>
    <w:rPr>
      <w:rFonts w:ascii="Times New Roman" w:eastAsia="Malgun Gothic" w:hAnsi="Times New Roman"/>
      <w:bCs/>
    </w:rPr>
  </w:style>
  <w:style w:type="paragraph" w:customStyle="1" w:styleId="StyletinyBold">
    <w:name w:val="Style tiny + Bold"/>
    <w:basedOn w:val="tiny"/>
    <w:link w:val="StyletinyBoldChar"/>
    <w:rsid w:val="00EA1C87"/>
    <w:rPr>
      <w:rFonts w:cstheme="minorBidi"/>
      <w:bCs/>
      <w:sz w:val="24"/>
    </w:rPr>
  </w:style>
  <w:style w:type="character" w:customStyle="1" w:styleId="Heading5SizeDownChar">
    <w:name w:val="Heading 5 Size Down Char"/>
    <w:link w:val="Heading5SizeDown"/>
    <w:locked/>
    <w:rsid w:val="00EA1C87"/>
    <w:rPr>
      <w:rFonts w:ascii="Times New Roman" w:eastAsia="Times New Roman" w:hAnsi="Times New Roman"/>
      <w:szCs w:val="16"/>
    </w:rPr>
  </w:style>
  <w:style w:type="paragraph" w:customStyle="1" w:styleId="Heading5SizeDown">
    <w:name w:val="Heading 5 Size Down"/>
    <w:basedOn w:val="Normal"/>
    <w:link w:val="Heading5SizeDownChar"/>
    <w:autoRedefine/>
    <w:rsid w:val="00EA1C87"/>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EA1C87"/>
    <w:rPr>
      <w:rFonts w:ascii="Times New Roman" w:eastAsia="Times New Roman" w:hAnsi="Times New Roman" w:cs="Arial"/>
      <w:b/>
      <w:szCs w:val="44"/>
    </w:rPr>
  </w:style>
  <w:style w:type="paragraph" w:customStyle="1" w:styleId="Normal2Bold">
    <w:name w:val="Normal2 + Bold"/>
    <w:basedOn w:val="Normal"/>
    <w:link w:val="Normal2BoldChar"/>
    <w:rsid w:val="00EA1C87"/>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EA1C87"/>
    <w:rPr>
      <w:rFonts w:ascii="Times New Roman" w:eastAsia="Times New Roman" w:hAnsi="Times New Roman"/>
      <w:lang w:eastAsia="ar-SA"/>
    </w:rPr>
  </w:style>
  <w:style w:type="paragraph" w:customStyle="1" w:styleId="ListContents">
    <w:name w:val="List Contents"/>
    <w:basedOn w:val="Normal"/>
    <w:link w:val="ListContentsChar"/>
    <w:rsid w:val="00EA1C87"/>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EA1C87"/>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EA1C87"/>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EA1C87"/>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EA1C87"/>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EA1C87"/>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EA1C87"/>
    <w:rPr>
      <w:rFonts w:ascii="Arial" w:eastAsia="Times New Roman" w:hAnsi="Arial"/>
      <w:sz w:val="12"/>
    </w:rPr>
  </w:style>
  <w:style w:type="paragraph" w:customStyle="1" w:styleId="Unimportant">
    <w:name w:val="Unimportant"/>
    <w:basedOn w:val="Normal"/>
    <w:link w:val="UnimportantCharChar"/>
    <w:rsid w:val="00EA1C87"/>
    <w:pPr>
      <w:jc w:val="both"/>
    </w:pPr>
    <w:rPr>
      <w:rFonts w:ascii="Arial" w:eastAsia="Times New Roman" w:hAnsi="Arial"/>
      <w:sz w:val="12"/>
    </w:rPr>
  </w:style>
  <w:style w:type="character" w:customStyle="1" w:styleId="TagCiteChar3">
    <w:name w:val="Tag &amp; Cite Char"/>
    <w:link w:val="TagCite2"/>
    <w:locked/>
    <w:rsid w:val="00EA1C87"/>
    <w:rPr>
      <w:rFonts w:ascii="Arial" w:eastAsia="Times New Roman" w:hAnsi="Arial"/>
      <w:b/>
    </w:rPr>
  </w:style>
  <w:style w:type="paragraph" w:customStyle="1" w:styleId="TagCite2">
    <w:name w:val="Tag &amp; Cite"/>
    <w:basedOn w:val="Normal"/>
    <w:link w:val="TagCiteChar3"/>
    <w:rsid w:val="00EA1C87"/>
    <w:pPr>
      <w:jc w:val="both"/>
    </w:pPr>
    <w:rPr>
      <w:rFonts w:ascii="Arial" w:eastAsia="Times New Roman" w:hAnsi="Arial"/>
      <w:b/>
      <w:sz w:val="24"/>
    </w:rPr>
  </w:style>
  <w:style w:type="character" w:customStyle="1" w:styleId="HighlightedTextChar">
    <w:name w:val="Highlighted Text Char"/>
    <w:link w:val="HighlightedText"/>
    <w:locked/>
    <w:rsid w:val="00EA1C87"/>
    <w:rPr>
      <w:rFonts w:ascii="Arial" w:eastAsia="Times New Roman" w:hAnsi="Arial"/>
      <w:b/>
      <w:u w:val="thick"/>
    </w:rPr>
  </w:style>
  <w:style w:type="paragraph" w:customStyle="1" w:styleId="HighlightedText">
    <w:name w:val="Highlighted Text"/>
    <w:basedOn w:val="Normal"/>
    <w:link w:val="HighlightedTextChar"/>
    <w:rsid w:val="00EA1C87"/>
    <w:pPr>
      <w:jc w:val="both"/>
    </w:pPr>
    <w:rPr>
      <w:rFonts w:ascii="Arial" w:eastAsia="Times New Roman" w:hAnsi="Arial"/>
      <w:b/>
      <w:sz w:val="24"/>
      <w:u w:val="thick"/>
    </w:rPr>
  </w:style>
  <w:style w:type="paragraph" w:customStyle="1" w:styleId="StyleHeading1Justified">
    <w:name w:val="Style Heading 1 + Justified"/>
    <w:basedOn w:val="Normal"/>
    <w:next w:val="Normal"/>
    <w:rsid w:val="00EA1C87"/>
    <w:rPr>
      <w:rFonts w:ascii="Arial" w:eastAsia="Times New Roman" w:hAnsi="Arial"/>
      <w:sz w:val="20"/>
      <w:szCs w:val="20"/>
    </w:rPr>
  </w:style>
  <w:style w:type="paragraph" w:customStyle="1" w:styleId="textunderline0">
    <w:name w:val="text underline"/>
    <w:basedOn w:val="Normal"/>
    <w:link w:val="textunderlineChar0"/>
    <w:autoRedefine/>
    <w:rsid w:val="00EA1C87"/>
    <w:rPr>
      <w:rFonts w:asciiTheme="minorHAnsi" w:hAnsiTheme="minorHAnsi"/>
      <w:sz w:val="24"/>
      <w:u w:val="thick"/>
    </w:rPr>
  </w:style>
  <w:style w:type="character" w:customStyle="1" w:styleId="DebateTagChar">
    <w:name w:val="Debate Tag Char"/>
    <w:link w:val="DebateTag"/>
    <w:locked/>
    <w:rsid w:val="00EA1C87"/>
    <w:rPr>
      <w:rFonts w:ascii="Garamond" w:hAnsi="Garamond"/>
      <w:b/>
    </w:rPr>
  </w:style>
  <w:style w:type="paragraph" w:customStyle="1" w:styleId="DebateTag">
    <w:name w:val="Debate Tag"/>
    <w:basedOn w:val="Normal"/>
    <w:link w:val="DebateTagChar"/>
    <w:autoRedefine/>
    <w:rsid w:val="00EA1C87"/>
    <w:pPr>
      <w:tabs>
        <w:tab w:val="left" w:pos="270"/>
      </w:tabs>
    </w:pPr>
    <w:rPr>
      <w:rFonts w:ascii="Garamond" w:hAnsi="Garamond"/>
      <w:b/>
      <w:sz w:val="24"/>
    </w:rPr>
  </w:style>
  <w:style w:type="paragraph" w:customStyle="1" w:styleId="DebateCite">
    <w:name w:val="Debate Cite"/>
    <w:basedOn w:val="Normal"/>
    <w:autoRedefine/>
    <w:rsid w:val="00EA1C87"/>
    <w:pPr>
      <w:tabs>
        <w:tab w:val="left" w:pos="270"/>
      </w:tabs>
    </w:pPr>
    <w:rPr>
      <w:rFonts w:eastAsia="Times New Roman"/>
      <w:sz w:val="20"/>
    </w:rPr>
  </w:style>
  <w:style w:type="paragraph" w:customStyle="1" w:styleId="BlockTitle10">
    <w:name w:val="Block Title #1"/>
    <w:basedOn w:val="Heading1"/>
    <w:rsid w:val="00EA1C87"/>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EA1C87"/>
    <w:pPr>
      <w:widowControl w:val="0"/>
      <w:suppressAutoHyphens/>
    </w:pPr>
    <w:rPr>
      <w:rFonts w:ascii="Courier New" w:eastAsia="Courier New" w:hAnsi="Courier New"/>
      <w:sz w:val="20"/>
      <w:szCs w:val="20"/>
    </w:rPr>
  </w:style>
  <w:style w:type="paragraph" w:customStyle="1" w:styleId="MaggieTag">
    <w:name w:val="MaggieTag"/>
    <w:basedOn w:val="Heading2"/>
    <w:rsid w:val="00EA1C87"/>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EA1C87"/>
    <w:rPr>
      <w:rFonts w:ascii="Times New Roman" w:eastAsia="Times New Roman" w:hAnsi="Times New Roman"/>
    </w:rPr>
  </w:style>
  <w:style w:type="paragraph" w:customStyle="1" w:styleId="Heading4Cite">
    <w:name w:val="Heading 4 Cite"/>
    <w:basedOn w:val="Normal"/>
    <w:link w:val="Heading4CiteChar"/>
    <w:autoRedefine/>
    <w:rsid w:val="00EA1C87"/>
    <w:rPr>
      <w:rFonts w:ascii="Times New Roman" w:eastAsia="Times New Roman" w:hAnsi="Times New Roman"/>
      <w:sz w:val="24"/>
    </w:rPr>
  </w:style>
  <w:style w:type="paragraph" w:customStyle="1" w:styleId="4">
    <w:name w:val="4"/>
    <w:basedOn w:val="Normal"/>
    <w:rsid w:val="00EA1C87"/>
    <w:rPr>
      <w:rFonts w:eastAsia="Times New Roman"/>
      <w:sz w:val="20"/>
    </w:rPr>
  </w:style>
  <w:style w:type="character" w:customStyle="1" w:styleId="UnunderlinedTextChar">
    <w:name w:val="Ununderlined Text Char"/>
    <w:link w:val="UnunderlinedText"/>
    <w:locked/>
    <w:rsid w:val="00EA1C87"/>
    <w:rPr>
      <w:rFonts w:eastAsia="Times New Roman"/>
      <w:bCs/>
      <w:sz w:val="12"/>
    </w:rPr>
  </w:style>
  <w:style w:type="paragraph" w:customStyle="1" w:styleId="UnunderlinedText">
    <w:name w:val="Ununderlined Text"/>
    <w:basedOn w:val="Normal"/>
    <w:link w:val="UnunderlinedTextChar"/>
    <w:autoRedefine/>
    <w:rsid w:val="00EA1C87"/>
    <w:pPr>
      <w:spacing w:after="200" w:line="276" w:lineRule="auto"/>
    </w:pPr>
    <w:rPr>
      <w:rFonts w:asciiTheme="minorHAnsi" w:eastAsia="Times New Roman" w:hAnsiTheme="minorHAnsi"/>
      <w:bCs/>
      <w:sz w:val="12"/>
    </w:rPr>
  </w:style>
  <w:style w:type="paragraph" w:customStyle="1" w:styleId="card2">
    <w:name w:val="%card"/>
    <w:basedOn w:val="Normal"/>
    <w:autoRedefine/>
    <w:rsid w:val="00EA1C87"/>
    <w:pPr>
      <w:spacing w:after="200" w:line="276" w:lineRule="auto"/>
      <w:ind w:left="288" w:right="288"/>
    </w:pPr>
    <w:rPr>
      <w:rFonts w:eastAsia="Times New Roman"/>
      <w:bCs/>
    </w:rPr>
  </w:style>
  <w:style w:type="paragraph" w:customStyle="1" w:styleId="BlockTitle4">
    <w:name w:val="%Block Title"/>
    <w:basedOn w:val="Heading1"/>
    <w:rsid w:val="00EA1C87"/>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EA1C87"/>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EA1C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EA1C87"/>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EA1C87"/>
    <w:rPr>
      <w:rFonts w:ascii="Century Gothic" w:eastAsia="Cambria" w:hAnsi="Century Gothic"/>
      <w:u w:val="thick"/>
    </w:rPr>
  </w:style>
  <w:style w:type="paragraph" w:customStyle="1" w:styleId="Card-Underline0">
    <w:name w:val="Card-Underline"/>
    <w:basedOn w:val="Normal"/>
    <w:link w:val="Card-UnderlineChar"/>
    <w:qFormat/>
    <w:rsid w:val="00EA1C87"/>
    <w:rPr>
      <w:rFonts w:ascii="Century Gothic" w:eastAsia="Cambria" w:hAnsi="Century Gothic"/>
      <w:sz w:val="24"/>
      <w:u w:val="thick"/>
    </w:rPr>
  </w:style>
  <w:style w:type="paragraph" w:customStyle="1" w:styleId="PageNumber3">
    <w:name w:val="Page Number3"/>
    <w:basedOn w:val="Normal"/>
    <w:next w:val="Normal"/>
    <w:rsid w:val="00EA1C87"/>
    <w:rPr>
      <w:rFonts w:eastAsia="Times New Roman"/>
      <w:sz w:val="20"/>
    </w:rPr>
  </w:style>
  <w:style w:type="paragraph" w:customStyle="1" w:styleId="PageNumber4">
    <w:name w:val="Page Number4"/>
    <w:basedOn w:val="Normal"/>
    <w:next w:val="Normal"/>
    <w:rsid w:val="00EA1C87"/>
    <w:rPr>
      <w:rFonts w:eastAsia="Times New Roman"/>
      <w:sz w:val="20"/>
    </w:rPr>
  </w:style>
  <w:style w:type="paragraph" w:customStyle="1" w:styleId="PageNumber5">
    <w:name w:val="Page Number5"/>
    <w:basedOn w:val="Normal"/>
    <w:next w:val="Normal"/>
    <w:rsid w:val="00EA1C87"/>
    <w:rPr>
      <w:rFonts w:eastAsia="Times New Roman"/>
      <w:sz w:val="20"/>
    </w:rPr>
  </w:style>
  <w:style w:type="paragraph" w:customStyle="1" w:styleId="smalltext1">
    <w:name w:val="small text1"/>
    <w:basedOn w:val="Normal"/>
    <w:next w:val="Normal"/>
    <w:uiPriority w:val="4"/>
    <w:qFormat/>
    <w:rsid w:val="00EA1C87"/>
    <w:pPr>
      <w:keepNext/>
      <w:keepLines/>
      <w:spacing w:before="200"/>
      <w:outlineLvl w:val="3"/>
    </w:pPr>
    <w:rPr>
      <w:rFonts w:eastAsia="Times New Roman"/>
      <w:b/>
      <w:bCs/>
      <w:iCs/>
      <w:sz w:val="26"/>
    </w:rPr>
  </w:style>
  <w:style w:type="character" w:customStyle="1" w:styleId="CircleChar">
    <w:name w:val="Circle Char"/>
    <w:link w:val="Circle"/>
    <w:locked/>
    <w:rsid w:val="00EA1C87"/>
    <w:rPr>
      <w:rFonts w:ascii="Times New Roman" w:eastAsia="Times New Roman" w:hAnsi="Times New Roman"/>
      <w:b/>
      <w:u w:val="words"/>
    </w:rPr>
  </w:style>
  <w:style w:type="paragraph" w:customStyle="1" w:styleId="Circle">
    <w:name w:val="Circle"/>
    <w:basedOn w:val="Normal"/>
    <w:link w:val="CircleChar"/>
    <w:rsid w:val="00EA1C87"/>
    <w:rPr>
      <w:rFonts w:ascii="Times New Roman" w:eastAsia="Times New Roman" w:hAnsi="Times New Roman"/>
      <w:b/>
      <w:sz w:val="24"/>
      <w:u w:val="words"/>
    </w:rPr>
  </w:style>
  <w:style w:type="paragraph" w:customStyle="1" w:styleId="PageNumber6">
    <w:name w:val="Page Number6"/>
    <w:basedOn w:val="Normal"/>
    <w:next w:val="Normal"/>
    <w:rsid w:val="00EA1C87"/>
    <w:rPr>
      <w:rFonts w:eastAsia="Times New Roman"/>
      <w:sz w:val="20"/>
    </w:rPr>
  </w:style>
  <w:style w:type="paragraph" w:customStyle="1" w:styleId="user">
    <w:name w:val="user"/>
    <w:basedOn w:val="Normal"/>
    <w:rsid w:val="00EA1C87"/>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EA1C87"/>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EA1C87"/>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EA1C87"/>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EA1C87"/>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EA1C87"/>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EA1C87"/>
    <w:rPr>
      <w:rFonts w:eastAsia="Times New Roman"/>
      <w:sz w:val="20"/>
    </w:rPr>
  </w:style>
  <w:style w:type="paragraph" w:customStyle="1" w:styleId="DebateTag0">
    <w:name w:val="DebateTag"/>
    <w:basedOn w:val="Normal"/>
    <w:qFormat/>
    <w:rsid w:val="00EA1C87"/>
    <w:rPr>
      <w:b/>
    </w:rPr>
  </w:style>
  <w:style w:type="paragraph" w:customStyle="1" w:styleId="date-comments">
    <w:name w:val="date-comments"/>
    <w:basedOn w:val="Normal"/>
    <w:uiPriority w:val="99"/>
    <w:rsid w:val="00EA1C87"/>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EA1C8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EA1C8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EA1C87"/>
    <w:rPr>
      <w:rFonts w:ascii="Garamond" w:eastAsia="Calibri" w:hAnsi="Garamond" w:hint="default"/>
      <w:sz w:val="16"/>
      <w:szCs w:val="22"/>
    </w:rPr>
  </w:style>
  <w:style w:type="character" w:customStyle="1" w:styleId="message-item">
    <w:name w:val="message-item"/>
    <w:rsid w:val="00EA1C87"/>
  </w:style>
  <w:style w:type="character" w:customStyle="1" w:styleId="lightheader">
    <w:name w:val="lightheader"/>
    <w:rsid w:val="00EA1C87"/>
  </w:style>
  <w:style w:type="character" w:customStyle="1" w:styleId="datestamp">
    <w:name w:val="datestamp"/>
    <w:rsid w:val="00EA1C87"/>
  </w:style>
  <w:style w:type="character" w:customStyle="1" w:styleId="i">
    <w:name w:val="i"/>
    <w:uiPriority w:val="99"/>
    <w:rsid w:val="00EA1C87"/>
  </w:style>
  <w:style w:type="character" w:customStyle="1" w:styleId="forenames">
    <w:name w:val="forenames"/>
    <w:rsid w:val="00EA1C87"/>
  </w:style>
  <w:style w:type="character" w:customStyle="1" w:styleId="surname">
    <w:name w:val="surname"/>
    <w:rsid w:val="00EA1C87"/>
  </w:style>
  <w:style w:type="character" w:customStyle="1" w:styleId="medium-font">
    <w:name w:val="medium-font"/>
    <w:rsid w:val="00EA1C87"/>
  </w:style>
  <w:style w:type="character" w:customStyle="1" w:styleId="title-link-wrapper">
    <w:name w:val="title-link-wrapper"/>
    <w:rsid w:val="00EA1C87"/>
  </w:style>
  <w:style w:type="character" w:customStyle="1" w:styleId="refpreview">
    <w:name w:val="refpreview"/>
    <w:rsid w:val="00EA1C87"/>
  </w:style>
  <w:style w:type="character" w:customStyle="1" w:styleId="loose1">
    <w:name w:val="loose1"/>
    <w:rsid w:val="00EA1C87"/>
  </w:style>
  <w:style w:type="character" w:customStyle="1" w:styleId="email">
    <w:name w:val="email"/>
    <w:rsid w:val="00EA1C87"/>
  </w:style>
  <w:style w:type="character" w:customStyle="1" w:styleId="gsa">
    <w:name w:val="gs_a"/>
    <w:rsid w:val="00EA1C87"/>
  </w:style>
  <w:style w:type="character" w:customStyle="1" w:styleId="goohl1">
    <w:name w:val="goohl1"/>
    <w:rsid w:val="00EA1C87"/>
  </w:style>
  <w:style w:type="character" w:customStyle="1" w:styleId="mainarttitle">
    <w:name w:val="mainarttitle"/>
    <w:rsid w:val="00EA1C87"/>
  </w:style>
  <w:style w:type="character" w:customStyle="1" w:styleId="mainartauthor">
    <w:name w:val="mainartauthor"/>
    <w:rsid w:val="00EA1C87"/>
  </w:style>
  <w:style w:type="character" w:customStyle="1" w:styleId="mainartdate">
    <w:name w:val="mainartdate"/>
    <w:rsid w:val="00EA1C87"/>
  </w:style>
  <w:style w:type="character" w:customStyle="1" w:styleId="gsggs">
    <w:name w:val="gs_ggs"/>
    <w:rsid w:val="00EA1C87"/>
  </w:style>
  <w:style w:type="character" w:customStyle="1" w:styleId="ahead">
    <w:name w:val="a_head"/>
    <w:rsid w:val="00EA1C87"/>
  </w:style>
  <w:style w:type="character" w:customStyle="1" w:styleId="articleauthor">
    <w:name w:val="articleauthor"/>
    <w:rsid w:val="00EA1C87"/>
  </w:style>
  <w:style w:type="character" w:customStyle="1" w:styleId="footnote">
    <w:name w:val="footnote"/>
    <w:rsid w:val="00EA1C87"/>
  </w:style>
  <w:style w:type="character" w:customStyle="1" w:styleId="docbody">
    <w:name w:val="docbody"/>
    <w:rsid w:val="00EA1C87"/>
  </w:style>
  <w:style w:type="character" w:customStyle="1" w:styleId="superscript">
    <w:name w:val="superscript"/>
    <w:rsid w:val="00EA1C87"/>
  </w:style>
  <w:style w:type="character" w:customStyle="1" w:styleId="citeChar2">
    <w:name w:val="cite Char"/>
    <w:locked/>
    <w:rsid w:val="00EA1C87"/>
    <w:rPr>
      <w:b/>
      <w:bCs w:val="0"/>
      <w:u w:val="single"/>
    </w:rPr>
  </w:style>
  <w:style w:type="character" w:customStyle="1" w:styleId="StyleUnderlineChar">
    <w:name w:val="Style Underline Char"/>
    <w:locked/>
    <w:rsid w:val="00EA1C87"/>
    <w:rPr>
      <w:u w:val="single"/>
    </w:rPr>
  </w:style>
  <w:style w:type="character" w:customStyle="1" w:styleId="CitesCharChar">
    <w:name w:val="Cites Char Char"/>
    <w:locked/>
    <w:rsid w:val="00EA1C87"/>
    <w:rPr>
      <w:b/>
      <w:bCs/>
    </w:rPr>
  </w:style>
  <w:style w:type="character" w:customStyle="1" w:styleId="bwxsm">
    <w:name w:val="b w xsm"/>
    <w:rsid w:val="00EA1C87"/>
  </w:style>
  <w:style w:type="character" w:customStyle="1" w:styleId="fstd">
    <w:name w:val="f std"/>
    <w:rsid w:val="00EA1C87"/>
  </w:style>
  <w:style w:type="character" w:customStyle="1" w:styleId="gl">
    <w:name w:val="gl"/>
    <w:rsid w:val="00EA1C87"/>
  </w:style>
  <w:style w:type="character" w:customStyle="1" w:styleId="heading2char2charchar1">
    <w:name w:val="heading2char2charchar1"/>
    <w:rsid w:val="00EA1C87"/>
  </w:style>
  <w:style w:type="character" w:customStyle="1" w:styleId="charchar60">
    <w:name w:val="charchar6"/>
    <w:rsid w:val="00EA1C87"/>
  </w:style>
  <w:style w:type="character" w:customStyle="1" w:styleId="bio1">
    <w:name w:val="bio1"/>
    <w:rsid w:val="00EA1C87"/>
    <w:rPr>
      <w:rFonts w:ascii="Arial" w:hAnsi="Arial" w:cs="Arial" w:hint="default"/>
      <w:i/>
      <w:iCs/>
      <w:color w:val="000000"/>
      <w:sz w:val="20"/>
      <w:szCs w:val="20"/>
    </w:rPr>
  </w:style>
  <w:style w:type="character" w:customStyle="1" w:styleId="cardCharCharCharCharCharChar">
    <w:name w:val="card Char Char Char Char Char Char"/>
    <w:rsid w:val="00EA1C87"/>
    <w:rPr>
      <w:sz w:val="24"/>
      <w:szCs w:val="24"/>
      <w:lang w:val="en-US" w:eastAsia="en-US" w:bidi="ar-SA"/>
    </w:rPr>
  </w:style>
  <w:style w:type="character" w:customStyle="1" w:styleId="Style24ptBoldUnderlineCenteredCharChar">
    <w:name w:val="Style 24 pt Bold Underline Centered Char Char"/>
    <w:rsid w:val="00EA1C87"/>
    <w:rPr>
      <w:b/>
      <w:bCs/>
      <w:sz w:val="48"/>
      <w:szCs w:val="24"/>
      <w:u w:val="single"/>
      <w:lang w:val="en-US" w:eastAsia="en-US" w:bidi="ar-SA"/>
    </w:rPr>
  </w:style>
  <w:style w:type="character" w:customStyle="1" w:styleId="TagCiteCharChar0">
    <w:name w:val="Tag / Cite Char Char"/>
    <w:rsid w:val="00EA1C87"/>
    <w:rPr>
      <w:b/>
      <w:bCs w:val="0"/>
      <w:color w:val="000000"/>
      <w:sz w:val="24"/>
      <w:szCs w:val="24"/>
      <w:lang w:val="en-US" w:eastAsia="en-US" w:bidi="ar-SA"/>
    </w:rPr>
  </w:style>
  <w:style w:type="character" w:customStyle="1" w:styleId="CardTextUnderlinedCharChar">
    <w:name w:val="Card Text Underlined Char Char"/>
    <w:rsid w:val="00EA1C87"/>
    <w:rPr>
      <w:rFonts w:ascii="Arial Narrow" w:hAnsi="Arial Narrow" w:hint="default"/>
      <w:szCs w:val="24"/>
      <w:u w:val="single"/>
      <w:lang w:val="en-US" w:eastAsia="en-US" w:bidi="ar-SA"/>
    </w:rPr>
  </w:style>
  <w:style w:type="character" w:customStyle="1" w:styleId="CardTagCharCharChar">
    <w:name w:val="Card Tag Char Char Char"/>
    <w:rsid w:val="00EA1C87"/>
    <w:rPr>
      <w:b/>
      <w:bCs w:val="0"/>
      <w:sz w:val="24"/>
      <w:szCs w:val="24"/>
      <w:lang w:val="en-US" w:eastAsia="en-US" w:bidi="ar-SA"/>
    </w:rPr>
  </w:style>
  <w:style w:type="character" w:customStyle="1" w:styleId="mainbody">
    <w:name w:val="mainbody"/>
    <w:rsid w:val="00EA1C87"/>
  </w:style>
  <w:style w:type="character" w:customStyle="1" w:styleId="UnderlineStyleChar2">
    <w:name w:val="Underline Style Char2"/>
    <w:rsid w:val="00EA1C87"/>
    <w:rPr>
      <w:rFonts w:ascii="Garamond" w:hAnsi="Garamond" w:hint="default"/>
      <w:sz w:val="22"/>
      <w:szCs w:val="24"/>
      <w:u w:val="single"/>
      <w:lang w:val="en-US" w:eastAsia="en-US" w:bidi="ar-SA"/>
    </w:rPr>
  </w:style>
  <w:style w:type="character" w:customStyle="1" w:styleId="Style1Char2">
    <w:name w:val="Style1 Char2"/>
    <w:rsid w:val="00EA1C87"/>
    <w:rPr>
      <w:szCs w:val="24"/>
    </w:rPr>
  </w:style>
  <w:style w:type="character" w:customStyle="1" w:styleId="t13">
    <w:name w:val="t13"/>
    <w:rsid w:val="00EA1C87"/>
  </w:style>
  <w:style w:type="character" w:customStyle="1" w:styleId="lead">
    <w:name w:val="lead"/>
    <w:rsid w:val="00EA1C87"/>
  </w:style>
  <w:style w:type="paragraph" w:customStyle="1" w:styleId="CardDownx1">
    <w:name w:val="CardDown x1"/>
    <w:basedOn w:val="Normal"/>
    <w:link w:val="CardDownx1Char"/>
    <w:rsid w:val="00EA1C87"/>
  </w:style>
  <w:style w:type="character" w:customStyle="1" w:styleId="CardDownx1Char">
    <w:name w:val="CardDown x1 Char"/>
    <w:link w:val="CardDownx1"/>
    <w:locked/>
    <w:rsid w:val="00EA1C87"/>
    <w:rPr>
      <w:rFonts w:ascii="Calibri" w:hAnsi="Calibri"/>
      <w:sz w:val="22"/>
    </w:rPr>
  </w:style>
  <w:style w:type="character" w:customStyle="1" w:styleId="CharChar17">
    <w:name w:val="Char Char17"/>
    <w:locked/>
    <w:rsid w:val="00EA1C87"/>
    <w:rPr>
      <w:rFonts w:ascii="Arial" w:hAnsi="Arial" w:cs="Arial" w:hint="default"/>
      <w:b/>
      <w:bCs/>
      <w:sz w:val="26"/>
      <w:szCs w:val="26"/>
    </w:rPr>
  </w:style>
  <w:style w:type="character" w:customStyle="1" w:styleId="address">
    <w:name w:val="address"/>
    <w:rsid w:val="00EA1C87"/>
  </w:style>
  <w:style w:type="character" w:customStyle="1" w:styleId="ilspan">
    <w:name w:val="il_span"/>
    <w:rsid w:val="00EA1C87"/>
  </w:style>
  <w:style w:type="character" w:customStyle="1" w:styleId="articletitle1">
    <w:name w:val="articletitle1"/>
    <w:rsid w:val="00EA1C87"/>
    <w:rPr>
      <w:rFonts w:ascii="Times New Roman" w:hAnsi="Times New Roman" w:cs="Times New Roman" w:hint="default"/>
      <w:b/>
      <w:bCs/>
      <w:sz w:val="36"/>
      <w:szCs w:val="36"/>
    </w:rPr>
  </w:style>
  <w:style w:type="character" w:customStyle="1" w:styleId="leftidx1">
    <w:name w:val="leftidx1"/>
    <w:rsid w:val="00EA1C87"/>
    <w:rPr>
      <w:rFonts w:ascii="Verdana" w:hAnsi="Verdana" w:hint="default"/>
      <w:sz w:val="22"/>
      <w:szCs w:val="22"/>
    </w:rPr>
  </w:style>
  <w:style w:type="character" w:customStyle="1" w:styleId="blue1">
    <w:name w:val="blue1"/>
    <w:rsid w:val="00EA1C87"/>
    <w:rPr>
      <w:color w:val="0000FF"/>
    </w:rPr>
  </w:style>
  <w:style w:type="character" w:customStyle="1" w:styleId="author-link1">
    <w:name w:val="author-link1"/>
    <w:rsid w:val="00EA1C87"/>
    <w:rPr>
      <w:b w:val="0"/>
      <w:bCs w:val="0"/>
    </w:rPr>
  </w:style>
  <w:style w:type="character" w:customStyle="1" w:styleId="black1">
    <w:name w:val="black1"/>
    <w:rsid w:val="00EA1C87"/>
    <w:rPr>
      <w:color w:val="000000"/>
    </w:rPr>
  </w:style>
  <w:style w:type="character" w:customStyle="1" w:styleId="StyleunderlinedCharBold">
    <w:name w:val="Style underlined Char + Bold"/>
    <w:rsid w:val="00EA1C87"/>
    <w:rPr>
      <w:rFonts w:ascii="Times New Roman" w:hAnsi="Times New Roman" w:cs="Times New Roman" w:hint="default"/>
      <w:b/>
      <w:bCs/>
      <w:sz w:val="21"/>
      <w:szCs w:val="24"/>
      <w:u w:val="single"/>
    </w:rPr>
  </w:style>
  <w:style w:type="character" w:customStyle="1" w:styleId="ThickUnderlineCharChar">
    <w:name w:val="Thick Underline Char Char"/>
    <w:rsid w:val="00EA1C87"/>
    <w:rPr>
      <w:rFonts w:ascii="Calibri" w:eastAsia="Calibri" w:hAnsi="Calibri" w:hint="default"/>
    </w:rPr>
  </w:style>
  <w:style w:type="character" w:customStyle="1" w:styleId="CardUnderline">
    <w:name w:val="Card Underline"/>
    <w:rsid w:val="00EA1C87"/>
    <w:rPr>
      <w:rFonts w:ascii="Times New Roman" w:hAnsi="Times New Roman" w:cs="Times New Roman" w:hint="default"/>
      <w:sz w:val="20"/>
      <w:u w:val="single"/>
    </w:rPr>
  </w:style>
  <w:style w:type="character" w:customStyle="1" w:styleId="lingoregion">
    <w:name w:val="lingo_region"/>
    <w:rsid w:val="00EA1C87"/>
  </w:style>
  <w:style w:type="character" w:customStyle="1" w:styleId="cite0">
    <w:name w:val="%cite"/>
    <w:rsid w:val="00EA1C87"/>
    <w:rPr>
      <w:rFonts w:ascii="Times New Roman" w:hAnsi="Times New Roman" w:cs="Times New Roman" w:hint="default"/>
      <w:b/>
      <w:bCs w:val="0"/>
      <w:sz w:val="24"/>
    </w:rPr>
  </w:style>
  <w:style w:type="character" w:customStyle="1" w:styleId="Emphasis21">
    <w:name w:val="%Emphasis2"/>
    <w:rsid w:val="00EA1C87"/>
    <w:rPr>
      <w:rFonts w:ascii="Cooper Black" w:hAnsi="Cooper Black" w:hint="default"/>
      <w:iCs/>
      <w:u w:val="single"/>
    </w:rPr>
  </w:style>
  <w:style w:type="character" w:customStyle="1" w:styleId="bodycontentlink">
    <w:name w:val="bodycontentlink"/>
    <w:rsid w:val="00EA1C87"/>
  </w:style>
  <w:style w:type="character" w:customStyle="1" w:styleId="AAAcite">
    <w:name w:val="AAAcite"/>
    <w:rsid w:val="00EA1C87"/>
    <w:rPr>
      <w:rFonts w:ascii="Times New Roman" w:hAnsi="Times New Roman" w:cs="Times New Roman" w:hint="default"/>
      <w:b/>
      <w:bCs w:val="0"/>
      <w:sz w:val="24"/>
    </w:rPr>
  </w:style>
  <w:style w:type="character" w:customStyle="1" w:styleId="tmplheaderlink">
    <w:name w:val="tmplheaderlink"/>
    <w:rsid w:val="00EA1C87"/>
    <w:rPr>
      <w:rFonts w:ascii="Times New Roman" w:hAnsi="Times New Roman" w:cs="Times New Roman" w:hint="default"/>
    </w:rPr>
  </w:style>
  <w:style w:type="character" w:customStyle="1" w:styleId="UnderlinedEvidenceCharChar">
    <w:name w:val="Underlined Evidence Char Char"/>
    <w:rsid w:val="00EA1C87"/>
    <w:rPr>
      <w:rFonts w:ascii="Verdana" w:hAnsi="Verdana" w:hint="default"/>
      <w:sz w:val="21"/>
      <w:szCs w:val="21"/>
      <w:u w:val="thick"/>
      <w:lang w:val="en-US" w:eastAsia="en-US" w:bidi="ar-SA"/>
    </w:rPr>
  </w:style>
  <w:style w:type="character" w:customStyle="1" w:styleId="role">
    <w:name w:val="role"/>
    <w:rsid w:val="00EA1C87"/>
  </w:style>
  <w:style w:type="character" w:customStyle="1" w:styleId="pagination">
    <w:name w:val="pagination"/>
    <w:rsid w:val="00EA1C87"/>
  </w:style>
  <w:style w:type="character" w:customStyle="1" w:styleId="doi">
    <w:name w:val="doi"/>
    <w:rsid w:val="00EA1C87"/>
  </w:style>
  <w:style w:type="character" w:customStyle="1" w:styleId="bodycontents">
    <w:name w:val="bodycontents"/>
    <w:rsid w:val="00EA1C87"/>
  </w:style>
  <w:style w:type="character" w:customStyle="1" w:styleId="comma">
    <w:name w:val="comma"/>
    <w:rsid w:val="00EA1C87"/>
  </w:style>
  <w:style w:type="character" w:customStyle="1" w:styleId="pad5right">
    <w:name w:val="pad5right"/>
    <w:rsid w:val="00EA1C87"/>
  </w:style>
  <w:style w:type="character" w:customStyle="1" w:styleId="entry-date">
    <w:name w:val="entry-date"/>
    <w:rsid w:val="00EA1C87"/>
  </w:style>
  <w:style w:type="character" w:customStyle="1" w:styleId="desc">
    <w:name w:val="desc"/>
    <w:rsid w:val="00EA1C87"/>
  </w:style>
  <w:style w:type="character" w:customStyle="1" w:styleId="divider">
    <w:name w:val="divider"/>
    <w:rsid w:val="00EA1C87"/>
  </w:style>
  <w:style w:type="character" w:customStyle="1" w:styleId="blogdate">
    <w:name w:val="blogdate"/>
    <w:rsid w:val="00EA1C87"/>
  </w:style>
  <w:style w:type="character" w:customStyle="1" w:styleId="ticker">
    <w:name w:val="ticker"/>
    <w:rsid w:val="00EA1C87"/>
  </w:style>
  <w:style w:type="character" w:customStyle="1" w:styleId="posted">
    <w:name w:val="posted"/>
    <w:rsid w:val="00EA1C87"/>
  </w:style>
  <w:style w:type="character" w:customStyle="1" w:styleId="time">
    <w:name w:val="time"/>
    <w:rsid w:val="00EA1C87"/>
  </w:style>
  <w:style w:type="character" w:customStyle="1" w:styleId="dot">
    <w:name w:val="dot"/>
    <w:rsid w:val="00EA1C87"/>
  </w:style>
  <w:style w:type="character" w:customStyle="1" w:styleId="hn-date">
    <w:name w:val="hn-date"/>
    <w:rsid w:val="00EA1C87"/>
  </w:style>
  <w:style w:type="character" w:customStyle="1" w:styleId="location">
    <w:name w:val="location"/>
    <w:rsid w:val="00EA1C87"/>
  </w:style>
  <w:style w:type="character" w:customStyle="1" w:styleId="arial11">
    <w:name w:val="arial_11"/>
    <w:rsid w:val="00EA1C87"/>
  </w:style>
  <w:style w:type="character" w:customStyle="1" w:styleId="dropcap-letter">
    <w:name w:val="dropcap-letter"/>
    <w:rsid w:val="00EA1C87"/>
  </w:style>
  <w:style w:type="character" w:customStyle="1" w:styleId="offscreen">
    <w:name w:val="offscreen"/>
    <w:rsid w:val="00EA1C87"/>
  </w:style>
  <w:style w:type="character" w:customStyle="1" w:styleId="linked-in">
    <w:name w:val="linked-in"/>
    <w:rsid w:val="00EA1C87"/>
  </w:style>
  <w:style w:type="character" w:customStyle="1" w:styleId="in-widget">
    <w:name w:val="in-widget"/>
    <w:rsid w:val="00EA1C87"/>
  </w:style>
  <w:style w:type="character" w:customStyle="1" w:styleId="in-right">
    <w:name w:val="in-right"/>
    <w:rsid w:val="00EA1C87"/>
  </w:style>
  <w:style w:type="character" w:customStyle="1" w:styleId="tickerwrap">
    <w:name w:val="ticker_wrap"/>
    <w:rsid w:val="00EA1C87"/>
  </w:style>
  <w:style w:type="character" w:customStyle="1" w:styleId="divs">
    <w:name w:val="divs"/>
    <w:rsid w:val="00EA1C87"/>
  </w:style>
  <w:style w:type="character" w:customStyle="1" w:styleId="in-top">
    <w:name w:val="in-top"/>
    <w:rsid w:val="00EA1C87"/>
  </w:style>
  <w:style w:type="character" w:customStyle="1" w:styleId="article-date">
    <w:name w:val="article-date"/>
    <w:rsid w:val="00EA1C87"/>
  </w:style>
  <w:style w:type="character" w:customStyle="1" w:styleId="bodysubtoc">
    <w:name w:val="bodysubtoc"/>
    <w:rsid w:val="00EA1C87"/>
  </w:style>
  <w:style w:type="character" w:customStyle="1" w:styleId="lefttitlesmaller">
    <w:name w:val="lefttitlesmaller"/>
    <w:rsid w:val="00EA1C87"/>
  </w:style>
  <w:style w:type="character" w:customStyle="1" w:styleId="mb">
    <w:name w:val="mb"/>
    <w:rsid w:val="00EA1C87"/>
  </w:style>
  <w:style w:type="character" w:customStyle="1" w:styleId="field-content">
    <w:name w:val="field-content"/>
    <w:rsid w:val="00EA1C87"/>
  </w:style>
  <w:style w:type="character" w:customStyle="1" w:styleId="submitted-date">
    <w:name w:val="submitted-date"/>
    <w:rsid w:val="00EA1C87"/>
  </w:style>
  <w:style w:type="character" w:customStyle="1" w:styleId="submitted-time">
    <w:name w:val="submitted-time"/>
    <w:rsid w:val="00EA1C87"/>
  </w:style>
  <w:style w:type="character" w:customStyle="1" w:styleId="A2">
    <w:name w:val="A2"/>
    <w:uiPriority w:val="99"/>
    <w:rsid w:val="00EA1C87"/>
    <w:rPr>
      <w:rFonts w:ascii="Sabon LT Std" w:hAnsi="Sabon LT Std" w:cs="Sabon LT Std" w:hint="default"/>
      <w:color w:val="000000"/>
      <w:sz w:val="15"/>
      <w:szCs w:val="15"/>
    </w:rPr>
  </w:style>
  <w:style w:type="character" w:customStyle="1" w:styleId="searchword">
    <w:name w:val="searchword"/>
    <w:rsid w:val="00EA1C87"/>
  </w:style>
  <w:style w:type="character" w:customStyle="1" w:styleId="meta-prep">
    <w:name w:val="meta-prep"/>
    <w:rsid w:val="00EA1C87"/>
  </w:style>
  <w:style w:type="numbering" w:customStyle="1" w:styleId="1ai1">
    <w:name w:val="1 / a / i1"/>
    <w:rsid w:val="00EA1C87"/>
    <w:pPr>
      <w:numPr>
        <w:numId w:val="13"/>
      </w:numPr>
    </w:pPr>
  </w:style>
  <w:style w:type="numbering" w:styleId="1ai">
    <w:name w:val="Outline List 1"/>
    <w:basedOn w:val="NoList"/>
    <w:unhideWhenUsed/>
    <w:rsid w:val="00EA1C87"/>
    <w:pPr>
      <w:numPr>
        <w:numId w:val="14"/>
      </w:numPr>
    </w:pPr>
  </w:style>
  <w:style w:type="character" w:customStyle="1" w:styleId="FontStyle310">
    <w:name w:val="Font Style310"/>
    <w:uiPriority w:val="99"/>
    <w:rsid w:val="00EA1C87"/>
    <w:rPr>
      <w:rFonts w:ascii="Times New Roman" w:hAnsi="Times New Roman" w:cs="Times New Roman"/>
      <w:b/>
      <w:bCs/>
      <w:i/>
      <w:iCs/>
      <w:spacing w:val="-10"/>
      <w:sz w:val="18"/>
      <w:szCs w:val="18"/>
    </w:rPr>
  </w:style>
  <w:style w:type="character" w:customStyle="1" w:styleId="FontStyle329">
    <w:name w:val="Font Style329"/>
    <w:uiPriority w:val="99"/>
    <w:rsid w:val="00EA1C87"/>
    <w:rPr>
      <w:rFonts w:ascii="Times New Roman" w:hAnsi="Times New Roman" w:cs="Times New Roman"/>
      <w:b/>
      <w:bCs/>
      <w:spacing w:val="-10"/>
      <w:sz w:val="18"/>
      <w:szCs w:val="18"/>
    </w:rPr>
  </w:style>
  <w:style w:type="character" w:customStyle="1" w:styleId="FontStyle370">
    <w:name w:val="Font Style370"/>
    <w:uiPriority w:val="99"/>
    <w:rsid w:val="00EA1C87"/>
    <w:rPr>
      <w:rFonts w:ascii="Cambria" w:hAnsi="Cambria" w:cs="Cambria"/>
      <w:b/>
      <w:bCs/>
      <w:spacing w:val="-10"/>
      <w:sz w:val="18"/>
      <w:szCs w:val="18"/>
    </w:rPr>
  </w:style>
  <w:style w:type="character" w:customStyle="1" w:styleId="FontStyle302">
    <w:name w:val="Font Style302"/>
    <w:uiPriority w:val="99"/>
    <w:rsid w:val="00EA1C87"/>
    <w:rPr>
      <w:rFonts w:ascii="Times New Roman" w:hAnsi="Times New Roman" w:cs="Times New Roman"/>
      <w:b/>
      <w:bCs/>
      <w:sz w:val="22"/>
      <w:szCs w:val="22"/>
    </w:rPr>
  </w:style>
  <w:style w:type="character" w:customStyle="1" w:styleId="FontStyle347">
    <w:name w:val="Font Style347"/>
    <w:uiPriority w:val="99"/>
    <w:rsid w:val="00EA1C87"/>
    <w:rPr>
      <w:rFonts w:ascii="Times New Roman" w:hAnsi="Times New Roman" w:cs="Times New Roman"/>
      <w:b/>
      <w:bCs/>
      <w:spacing w:val="-10"/>
      <w:sz w:val="20"/>
      <w:szCs w:val="20"/>
    </w:rPr>
  </w:style>
  <w:style w:type="paragraph" w:customStyle="1" w:styleId="Style27">
    <w:name w:val="Style27"/>
    <w:basedOn w:val="Normal"/>
    <w:uiPriority w:val="99"/>
    <w:rsid w:val="00EA1C87"/>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EA1C87"/>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EA1C87"/>
    <w:rPr>
      <w:rFonts w:ascii="Times New Roman" w:hAnsi="Times New Roman" w:cs="Times New Roman"/>
      <w:spacing w:val="-10"/>
      <w:sz w:val="18"/>
      <w:szCs w:val="18"/>
    </w:rPr>
  </w:style>
  <w:style w:type="character" w:customStyle="1" w:styleId="FontStyle312">
    <w:name w:val="Font Style312"/>
    <w:uiPriority w:val="99"/>
    <w:rsid w:val="00EA1C87"/>
    <w:rPr>
      <w:rFonts w:ascii="Times New Roman" w:hAnsi="Times New Roman" w:cs="Times New Roman"/>
      <w:b/>
      <w:bCs/>
      <w:spacing w:val="-10"/>
      <w:sz w:val="16"/>
      <w:szCs w:val="16"/>
    </w:rPr>
  </w:style>
  <w:style w:type="character" w:customStyle="1" w:styleId="FontStyle346">
    <w:name w:val="Font Style346"/>
    <w:uiPriority w:val="99"/>
    <w:rsid w:val="00EA1C87"/>
    <w:rPr>
      <w:rFonts w:ascii="Times New Roman" w:hAnsi="Times New Roman" w:cs="Times New Roman"/>
      <w:b/>
      <w:bCs/>
      <w:spacing w:val="-10"/>
      <w:sz w:val="18"/>
      <w:szCs w:val="18"/>
    </w:rPr>
  </w:style>
  <w:style w:type="character" w:customStyle="1" w:styleId="FontStyle330">
    <w:name w:val="Font Style330"/>
    <w:uiPriority w:val="99"/>
    <w:rsid w:val="00EA1C87"/>
    <w:rPr>
      <w:rFonts w:ascii="Times New Roman" w:hAnsi="Times New Roman" w:cs="Times New Roman"/>
      <w:b/>
      <w:bCs/>
      <w:sz w:val="16"/>
      <w:szCs w:val="16"/>
    </w:rPr>
  </w:style>
  <w:style w:type="character" w:customStyle="1" w:styleId="FontStyle372">
    <w:name w:val="Font Style372"/>
    <w:uiPriority w:val="99"/>
    <w:rsid w:val="00EA1C87"/>
    <w:rPr>
      <w:rFonts w:ascii="Times New Roman" w:hAnsi="Times New Roman" w:cs="Times New Roman"/>
      <w:b/>
      <w:bCs/>
      <w:sz w:val="16"/>
      <w:szCs w:val="16"/>
    </w:rPr>
  </w:style>
  <w:style w:type="paragraph" w:customStyle="1" w:styleId="Style59">
    <w:name w:val="Style59"/>
    <w:basedOn w:val="Normal"/>
    <w:uiPriority w:val="99"/>
    <w:rsid w:val="00EA1C87"/>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EA1C87"/>
    <w:rPr>
      <w:rFonts w:ascii="Times New Roman" w:hAnsi="Times New Roman" w:cs="Times New Roman"/>
      <w:b/>
      <w:bCs/>
      <w:i/>
      <w:iCs/>
      <w:sz w:val="16"/>
      <w:szCs w:val="16"/>
    </w:rPr>
  </w:style>
  <w:style w:type="paragraph" w:customStyle="1" w:styleId="Style200">
    <w:name w:val="Style20"/>
    <w:basedOn w:val="Normal"/>
    <w:uiPriority w:val="99"/>
    <w:rsid w:val="00EA1C87"/>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EA1C87"/>
    <w:rPr>
      <w:rFonts w:ascii="Times New Roman" w:hAnsi="Times New Roman" w:cs="Times New Roman"/>
      <w:smallCaps/>
      <w:sz w:val="14"/>
      <w:szCs w:val="14"/>
    </w:rPr>
  </w:style>
  <w:style w:type="paragraph" w:customStyle="1" w:styleId="Style89">
    <w:name w:val="Style89"/>
    <w:basedOn w:val="Normal"/>
    <w:uiPriority w:val="99"/>
    <w:rsid w:val="00EA1C87"/>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EA1C87"/>
    <w:rPr>
      <w:rFonts w:ascii="Times New Roman" w:hAnsi="Times New Roman" w:cs="Times New Roman"/>
      <w:b/>
      <w:bCs/>
      <w:spacing w:val="-10"/>
      <w:sz w:val="22"/>
      <w:szCs w:val="22"/>
    </w:rPr>
  </w:style>
  <w:style w:type="character" w:customStyle="1" w:styleId="FontStyle320">
    <w:name w:val="Font Style320"/>
    <w:uiPriority w:val="99"/>
    <w:rsid w:val="00EA1C87"/>
    <w:rPr>
      <w:rFonts w:ascii="Times New Roman" w:hAnsi="Times New Roman" w:cs="Times New Roman"/>
      <w:b/>
      <w:bCs/>
      <w:spacing w:val="-10"/>
      <w:sz w:val="22"/>
      <w:szCs w:val="22"/>
    </w:rPr>
  </w:style>
  <w:style w:type="character" w:customStyle="1" w:styleId="FontStyle352">
    <w:name w:val="Font Style352"/>
    <w:uiPriority w:val="99"/>
    <w:rsid w:val="00EA1C87"/>
    <w:rPr>
      <w:rFonts w:ascii="Times New Roman" w:hAnsi="Times New Roman" w:cs="Times New Roman"/>
      <w:b/>
      <w:bCs/>
      <w:sz w:val="16"/>
      <w:szCs w:val="16"/>
    </w:rPr>
  </w:style>
  <w:style w:type="character" w:customStyle="1" w:styleId="FontStyle356">
    <w:name w:val="Font Style356"/>
    <w:uiPriority w:val="99"/>
    <w:rsid w:val="00EA1C87"/>
    <w:rPr>
      <w:rFonts w:ascii="Times New Roman" w:hAnsi="Times New Roman" w:cs="Times New Roman"/>
      <w:b/>
      <w:bCs/>
      <w:spacing w:val="-10"/>
      <w:sz w:val="22"/>
      <w:szCs w:val="22"/>
    </w:rPr>
  </w:style>
  <w:style w:type="character" w:customStyle="1" w:styleId="FontStyle298">
    <w:name w:val="Font Style298"/>
    <w:uiPriority w:val="99"/>
    <w:rsid w:val="00EA1C87"/>
    <w:rPr>
      <w:rFonts w:ascii="Times New Roman" w:hAnsi="Times New Roman" w:cs="Times New Roman"/>
      <w:sz w:val="18"/>
      <w:szCs w:val="18"/>
    </w:rPr>
  </w:style>
  <w:style w:type="character" w:customStyle="1" w:styleId="FontStyle311">
    <w:name w:val="Font Style311"/>
    <w:uiPriority w:val="99"/>
    <w:rsid w:val="00EA1C87"/>
    <w:rPr>
      <w:rFonts w:ascii="Times New Roman" w:hAnsi="Times New Roman" w:cs="Times New Roman"/>
      <w:b/>
      <w:bCs/>
      <w:spacing w:val="-10"/>
      <w:sz w:val="18"/>
      <w:szCs w:val="18"/>
    </w:rPr>
  </w:style>
  <w:style w:type="character" w:customStyle="1" w:styleId="FontStyle332">
    <w:name w:val="Font Style332"/>
    <w:uiPriority w:val="99"/>
    <w:rsid w:val="00EA1C87"/>
    <w:rPr>
      <w:rFonts w:ascii="Times New Roman" w:hAnsi="Times New Roman" w:cs="Times New Roman"/>
      <w:b/>
      <w:bCs/>
      <w:i/>
      <w:iCs/>
      <w:spacing w:val="-10"/>
      <w:sz w:val="20"/>
      <w:szCs w:val="20"/>
    </w:rPr>
  </w:style>
  <w:style w:type="character" w:customStyle="1" w:styleId="FontStyle371">
    <w:name w:val="Font Style371"/>
    <w:uiPriority w:val="99"/>
    <w:rsid w:val="00EA1C87"/>
    <w:rPr>
      <w:rFonts w:ascii="Times New Roman" w:hAnsi="Times New Roman" w:cs="Times New Roman"/>
      <w:sz w:val="16"/>
      <w:szCs w:val="16"/>
    </w:rPr>
  </w:style>
  <w:style w:type="character" w:customStyle="1" w:styleId="FontStyle350">
    <w:name w:val="Font Style350"/>
    <w:uiPriority w:val="99"/>
    <w:rsid w:val="00EA1C87"/>
    <w:rPr>
      <w:rFonts w:ascii="Times New Roman" w:hAnsi="Times New Roman" w:cs="Times New Roman"/>
      <w:b/>
      <w:bCs/>
      <w:i/>
      <w:iCs/>
      <w:sz w:val="20"/>
      <w:szCs w:val="20"/>
    </w:rPr>
  </w:style>
  <w:style w:type="paragraph" w:customStyle="1" w:styleId="Style8">
    <w:name w:val="Style8"/>
    <w:basedOn w:val="Normal"/>
    <w:uiPriority w:val="99"/>
    <w:rsid w:val="00EA1C87"/>
    <w:pPr>
      <w:widowControl w:val="0"/>
      <w:autoSpaceDE w:val="0"/>
      <w:autoSpaceDN w:val="0"/>
      <w:adjustRightInd w:val="0"/>
    </w:pPr>
    <w:rPr>
      <w:rFonts w:eastAsia="Times New Roman"/>
      <w:sz w:val="24"/>
    </w:rPr>
  </w:style>
  <w:style w:type="paragraph" w:customStyle="1" w:styleId="Style5">
    <w:name w:val="Style5"/>
    <w:basedOn w:val="Normal"/>
    <w:uiPriority w:val="99"/>
    <w:rsid w:val="00EA1C87"/>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EA1C87"/>
    <w:pPr>
      <w:widowControl w:val="0"/>
      <w:autoSpaceDE w:val="0"/>
      <w:autoSpaceDN w:val="0"/>
      <w:adjustRightInd w:val="0"/>
    </w:pPr>
    <w:rPr>
      <w:rFonts w:eastAsia="Times New Roman"/>
      <w:sz w:val="24"/>
    </w:rPr>
  </w:style>
  <w:style w:type="character" w:customStyle="1" w:styleId="FontStyle351">
    <w:name w:val="Font Style351"/>
    <w:uiPriority w:val="99"/>
    <w:rsid w:val="00EA1C87"/>
    <w:rPr>
      <w:rFonts w:ascii="Times New Roman" w:hAnsi="Times New Roman" w:cs="Times New Roman"/>
      <w:b/>
      <w:bCs/>
      <w:sz w:val="22"/>
      <w:szCs w:val="22"/>
    </w:rPr>
  </w:style>
  <w:style w:type="paragraph" w:customStyle="1" w:styleId="Style10">
    <w:name w:val="Style10"/>
    <w:basedOn w:val="Normal"/>
    <w:uiPriority w:val="99"/>
    <w:rsid w:val="00EA1C87"/>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EA1C87"/>
    <w:pPr>
      <w:widowControl w:val="0"/>
      <w:autoSpaceDE w:val="0"/>
      <w:autoSpaceDN w:val="0"/>
      <w:adjustRightInd w:val="0"/>
      <w:jc w:val="both"/>
    </w:pPr>
    <w:rPr>
      <w:rFonts w:eastAsia="Times New Roman"/>
      <w:sz w:val="24"/>
    </w:rPr>
  </w:style>
  <w:style w:type="character" w:customStyle="1" w:styleId="FontStyle369">
    <w:name w:val="Font Style369"/>
    <w:uiPriority w:val="99"/>
    <w:rsid w:val="00EA1C87"/>
    <w:rPr>
      <w:rFonts w:ascii="Times New Roman" w:hAnsi="Times New Roman" w:cs="Times New Roman"/>
      <w:b/>
      <w:bCs/>
      <w:spacing w:val="-10"/>
      <w:sz w:val="20"/>
      <w:szCs w:val="20"/>
    </w:rPr>
  </w:style>
  <w:style w:type="character" w:customStyle="1" w:styleId="FontStyle357">
    <w:name w:val="Font Style357"/>
    <w:uiPriority w:val="99"/>
    <w:rsid w:val="00EA1C87"/>
    <w:rPr>
      <w:rFonts w:ascii="Times New Roman" w:hAnsi="Times New Roman" w:cs="Times New Roman"/>
      <w:b/>
      <w:bCs/>
      <w:spacing w:val="-10"/>
      <w:sz w:val="22"/>
      <w:szCs w:val="22"/>
    </w:rPr>
  </w:style>
  <w:style w:type="paragraph" w:customStyle="1" w:styleId="Style67">
    <w:name w:val="Style67"/>
    <w:basedOn w:val="Normal"/>
    <w:uiPriority w:val="99"/>
    <w:rsid w:val="00EA1C87"/>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EA1C87"/>
    <w:rPr>
      <w:rFonts w:ascii="Times New Roman" w:hAnsi="Times New Roman" w:cs="Times New Roman"/>
      <w:sz w:val="20"/>
      <w:szCs w:val="20"/>
    </w:rPr>
  </w:style>
  <w:style w:type="character" w:customStyle="1" w:styleId="FontStyle374">
    <w:name w:val="Font Style374"/>
    <w:uiPriority w:val="99"/>
    <w:rsid w:val="00EA1C87"/>
    <w:rPr>
      <w:rFonts w:ascii="Times New Roman" w:hAnsi="Times New Roman" w:cs="Times New Roman"/>
      <w:b/>
      <w:bCs/>
      <w:spacing w:val="-10"/>
      <w:sz w:val="22"/>
      <w:szCs w:val="22"/>
    </w:rPr>
  </w:style>
  <w:style w:type="paragraph" w:customStyle="1" w:styleId="Style30">
    <w:name w:val="Style30"/>
    <w:basedOn w:val="Normal"/>
    <w:uiPriority w:val="99"/>
    <w:rsid w:val="00EA1C87"/>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EA1C87"/>
    <w:rPr>
      <w:rFonts w:ascii="Times New Roman" w:hAnsi="Times New Roman" w:cs="Times New Roman"/>
      <w:smallCaps/>
      <w:sz w:val="16"/>
      <w:szCs w:val="16"/>
    </w:rPr>
  </w:style>
  <w:style w:type="paragraph" w:customStyle="1" w:styleId="Style93">
    <w:name w:val="Style93"/>
    <w:basedOn w:val="Normal"/>
    <w:uiPriority w:val="99"/>
    <w:rsid w:val="00EA1C87"/>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EA1C87"/>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EA1C87"/>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EA1C87"/>
    <w:rPr>
      <w:u w:val="single"/>
    </w:rPr>
  </w:style>
  <w:style w:type="character" w:customStyle="1" w:styleId="SmalltextCharCharCharChar0">
    <w:name w:val="Small text Char Char Char Char"/>
    <w:rsid w:val="00EA1C87"/>
    <w:rPr>
      <w:sz w:val="16"/>
      <w:szCs w:val="24"/>
      <w:lang w:val="en-US" w:eastAsia="en-US" w:bidi="ar-SA"/>
    </w:rPr>
  </w:style>
  <w:style w:type="paragraph" w:customStyle="1" w:styleId="boldcitation">
    <w:name w:val="bold citation"/>
    <w:basedOn w:val="Normal"/>
    <w:rsid w:val="00EA1C87"/>
    <w:rPr>
      <w:rFonts w:ascii="Arial" w:eastAsia="Times New Roman" w:hAnsi="Arial"/>
      <w:b/>
      <w:sz w:val="28"/>
      <w:u w:val="thick"/>
    </w:rPr>
  </w:style>
  <w:style w:type="character" w:customStyle="1" w:styleId="underlinecardChar">
    <w:name w:val="underline card Char"/>
    <w:rsid w:val="00EA1C87"/>
    <w:rPr>
      <w:rFonts w:ascii="Arial" w:hAnsi="Arial"/>
      <w:noProof w:val="0"/>
      <w:sz w:val="18"/>
      <w:szCs w:val="24"/>
      <w:u w:val="single"/>
      <w:lang w:val="en-US" w:eastAsia="en-US" w:bidi="ar-SA"/>
    </w:rPr>
  </w:style>
  <w:style w:type="character" w:customStyle="1" w:styleId="CardsCharCharChar">
    <w:name w:val="Cards Char Char Char"/>
    <w:rsid w:val="00EA1C87"/>
    <w:rPr>
      <w:szCs w:val="24"/>
      <w:lang w:val="en-US" w:eastAsia="en-US" w:bidi="ar-SA"/>
    </w:rPr>
  </w:style>
  <w:style w:type="character" w:customStyle="1" w:styleId="HiddenBlockHeaderChar">
    <w:name w:val="Hidden Block Header Char"/>
    <w:link w:val="HiddenBlockHeader"/>
    <w:rsid w:val="00EA1C87"/>
    <w:rPr>
      <w:rFonts w:ascii="Times New Roman" w:eastAsia="Times New Roman" w:hAnsi="Times New Roman" w:cs="Courier New"/>
      <w:b/>
      <w:bCs/>
      <w:sz w:val="28"/>
      <w:szCs w:val="22"/>
    </w:rPr>
  </w:style>
  <w:style w:type="paragraph" w:customStyle="1" w:styleId="NothingCharChar">
    <w:name w:val="Nothing Char Char"/>
    <w:link w:val="NothingCharCharChar"/>
    <w:rsid w:val="00EA1C87"/>
    <w:pPr>
      <w:jc w:val="both"/>
    </w:pPr>
    <w:rPr>
      <w:rFonts w:ascii="Times New Roman" w:eastAsia="MS Mincho" w:hAnsi="Times New Roman" w:cs="Times New Roman"/>
    </w:rPr>
  </w:style>
  <w:style w:type="character" w:customStyle="1" w:styleId="NothingCharCharChar">
    <w:name w:val="Nothing Char Char Char"/>
    <w:link w:val="NothingCharChar"/>
    <w:rsid w:val="00EA1C87"/>
    <w:rPr>
      <w:rFonts w:ascii="Times New Roman" w:eastAsia="MS Mincho" w:hAnsi="Times New Roman" w:cs="Times New Roman"/>
    </w:rPr>
  </w:style>
  <w:style w:type="character" w:customStyle="1" w:styleId="CardsCharChar">
    <w:name w:val="Cards Char Char"/>
    <w:rsid w:val="00EA1C87"/>
    <w:rPr>
      <w:szCs w:val="24"/>
      <w:lang w:val="en-US" w:eastAsia="en-US" w:bidi="ar-SA"/>
    </w:rPr>
  </w:style>
  <w:style w:type="character" w:customStyle="1" w:styleId="CardsCharCharCharChar">
    <w:name w:val="Cards Char Char Char Char"/>
    <w:rsid w:val="00EA1C87"/>
    <w:rPr>
      <w:szCs w:val="24"/>
      <w:lang w:val="en-US" w:eastAsia="en-US" w:bidi="ar-SA"/>
    </w:rPr>
  </w:style>
  <w:style w:type="character" w:customStyle="1" w:styleId="BlockHeadingsCharChar">
    <w:name w:val="Block Headings Char Char"/>
    <w:rsid w:val="00EA1C87"/>
    <w:rPr>
      <w:b/>
      <w:sz w:val="36"/>
      <w:szCs w:val="24"/>
      <w:u w:val="single"/>
      <w:lang w:val="en-US" w:eastAsia="en-US" w:bidi="ar-SA"/>
    </w:rPr>
  </w:style>
  <w:style w:type="character" w:customStyle="1" w:styleId="NothingChar1">
    <w:name w:val="Nothing Char1"/>
    <w:rsid w:val="00EA1C87"/>
    <w:rPr>
      <w:szCs w:val="24"/>
      <w:lang w:val="en-US" w:eastAsia="en-US" w:bidi="ar-SA"/>
    </w:rPr>
  </w:style>
  <w:style w:type="paragraph" w:customStyle="1" w:styleId="bloctitles">
    <w:name w:val="bloc titles"/>
    <w:basedOn w:val="Heading1"/>
    <w:next w:val="Normal"/>
    <w:link w:val="bloctitlesChar"/>
    <w:autoRedefine/>
    <w:rsid w:val="00EA1C87"/>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EA1C87"/>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EA1C87"/>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EA1C87"/>
  </w:style>
  <w:style w:type="character" w:customStyle="1" w:styleId="RegularChar">
    <w:name w:val="Regular Char"/>
    <w:link w:val="Regular"/>
    <w:rsid w:val="00EA1C87"/>
    <w:rPr>
      <w:rFonts w:ascii="Garamond" w:eastAsia="Times New Roman" w:hAnsi="Garamond" w:cs="Arial"/>
      <w:bCs/>
      <w:kern w:val="20"/>
      <w:sz w:val="20"/>
      <w:szCs w:val="32"/>
    </w:rPr>
  </w:style>
  <w:style w:type="character" w:customStyle="1" w:styleId="StyleTimesNewRoman">
    <w:name w:val="Style Times New Roman"/>
    <w:rsid w:val="00EA1C87"/>
    <w:rPr>
      <w:rFonts w:ascii="Garamond" w:hAnsi="Garamond"/>
    </w:rPr>
  </w:style>
  <w:style w:type="paragraph" w:customStyle="1" w:styleId="INDENTEDPARAGRAPH">
    <w:name w:val="INDENTED PARAGRAPH"/>
    <w:rsid w:val="00EA1C87"/>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EA1C87"/>
    <w:rPr>
      <w:rFonts w:cs="Arial"/>
      <w:bCs/>
      <w:caps/>
      <w:color w:val="FFFFFF"/>
      <w:sz w:val="2"/>
      <w:szCs w:val="2"/>
      <w:lang w:val="en-US" w:eastAsia="en-US" w:bidi="ar-SA"/>
    </w:rPr>
  </w:style>
  <w:style w:type="paragraph" w:customStyle="1" w:styleId="Numbering">
    <w:name w:val="Numbering"/>
    <w:basedOn w:val="Normal"/>
    <w:next w:val="Normal"/>
    <w:rsid w:val="00EA1C87"/>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EA1C87"/>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EA1C87"/>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EA1C87"/>
    <w:pPr>
      <w:numPr>
        <w:numId w:val="17"/>
      </w:numPr>
    </w:pPr>
  </w:style>
  <w:style w:type="paragraph" w:customStyle="1" w:styleId="Lettering">
    <w:name w:val="Lettering"/>
    <w:basedOn w:val="Numbering"/>
    <w:next w:val="Normal"/>
    <w:rsid w:val="00EA1C87"/>
    <w:pPr>
      <w:numPr>
        <w:numId w:val="15"/>
      </w:numPr>
    </w:pPr>
    <w:rPr>
      <w:szCs w:val="22"/>
    </w:rPr>
  </w:style>
  <w:style w:type="paragraph" w:customStyle="1" w:styleId="FileName">
    <w:name w:val="File Name"/>
    <w:basedOn w:val="Normal"/>
    <w:next w:val="Normal"/>
    <w:rsid w:val="00EA1C87"/>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EA1C87"/>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EA1C87"/>
    <w:pPr>
      <w:numPr>
        <w:numId w:val="18"/>
      </w:numPr>
      <w:tabs>
        <w:tab w:val="num" w:pos="360"/>
      </w:tabs>
      <w:ind w:left="360"/>
    </w:pPr>
  </w:style>
  <w:style w:type="paragraph" w:customStyle="1" w:styleId="CardContinued1">
    <w:name w:val="Card Continued 1"/>
    <w:basedOn w:val="Normal"/>
    <w:next w:val="Normal"/>
    <w:rsid w:val="00EA1C87"/>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EA1C87"/>
    <w:pPr>
      <w:numPr>
        <w:numId w:val="0"/>
      </w:numPr>
      <w:spacing w:before="0" w:after="120"/>
      <w:jc w:val="left"/>
    </w:pPr>
  </w:style>
  <w:style w:type="paragraph" w:customStyle="1" w:styleId="Clearformatting0">
    <w:name w:val="Clear formatting"/>
    <w:basedOn w:val="Normal"/>
    <w:rsid w:val="00EA1C87"/>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EA1C87"/>
  </w:style>
  <w:style w:type="paragraph" w:customStyle="1" w:styleId="SmallCardText">
    <w:name w:val="Small Card Text"/>
    <w:rsid w:val="00EA1C87"/>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EA1C87"/>
    <w:rPr>
      <w:sz w:val="16"/>
      <w:szCs w:val="16"/>
      <w:lang w:val="en-US" w:eastAsia="en-US" w:bidi="ar-SA"/>
    </w:rPr>
  </w:style>
  <w:style w:type="paragraph" w:customStyle="1" w:styleId="TAGFONT">
    <w:name w:val="TAG FONT"/>
    <w:basedOn w:val="Normal"/>
    <w:autoRedefine/>
    <w:rsid w:val="00EA1C87"/>
    <w:rPr>
      <w:rFonts w:eastAsia="Times New Roman"/>
      <w:sz w:val="24"/>
    </w:rPr>
  </w:style>
  <w:style w:type="character" w:customStyle="1" w:styleId="mainarttxt">
    <w:name w:val="mainarttxt"/>
    <w:basedOn w:val="DefaultParagraphFont"/>
    <w:rsid w:val="00EA1C87"/>
  </w:style>
  <w:style w:type="paragraph" w:customStyle="1" w:styleId="TagChar1CharCharCharChar">
    <w:name w:val="Tag Char1 Char Char Char Char"/>
    <w:basedOn w:val="Normal"/>
    <w:rsid w:val="00EA1C87"/>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EA1C87"/>
    <w:rPr>
      <w:sz w:val="20"/>
    </w:rPr>
  </w:style>
  <w:style w:type="character" w:customStyle="1" w:styleId="highlightChar">
    <w:name w:val="highlight Char"/>
    <w:rsid w:val="00EA1C87"/>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EA1C87"/>
    <w:rPr>
      <w:rFonts w:eastAsia="Batang" w:cs="Arial"/>
      <w:b/>
      <w:bCs/>
      <w:iCs/>
      <w:sz w:val="24"/>
      <w:szCs w:val="28"/>
      <w:lang w:val="en-US" w:eastAsia="en-US" w:bidi="ar-SA"/>
    </w:rPr>
  </w:style>
  <w:style w:type="paragraph" w:customStyle="1" w:styleId="formfldssel">
    <w:name w:val="formfldssel"/>
    <w:basedOn w:val="Normal"/>
    <w:rsid w:val="00EA1C87"/>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EA1C87"/>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EA1C87"/>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EA1C87"/>
  </w:style>
  <w:style w:type="character" w:customStyle="1" w:styleId="StyleCardTextUnderline3Char">
    <w:name w:val="Style Card Text + Underline3 Char"/>
    <w:rsid w:val="00EA1C87"/>
    <w:rPr>
      <w:rFonts w:eastAsia="SimSun"/>
      <w:szCs w:val="24"/>
      <w:u w:val="thick"/>
      <w:lang w:val="en-US" w:eastAsia="zh-CN" w:bidi="ar-SA"/>
    </w:rPr>
  </w:style>
  <w:style w:type="character" w:customStyle="1" w:styleId="BoldandUnderlineChar1Char2CharChar">
    <w:name w:val="Bold and Underline Char1 Char2 Char Char"/>
    <w:rsid w:val="00EA1C87"/>
    <w:rPr>
      <w:b/>
      <w:noProof w:val="0"/>
      <w:szCs w:val="24"/>
      <w:u w:val="single"/>
      <w:lang w:val="en-US" w:eastAsia="en-US" w:bidi="ar-SA"/>
    </w:rPr>
  </w:style>
  <w:style w:type="character" w:customStyle="1" w:styleId="UnderlineChar1Char1">
    <w:name w:val="Underline Char1 Char1"/>
    <w:rsid w:val="00EA1C87"/>
    <w:rPr>
      <w:noProof w:val="0"/>
      <w:szCs w:val="24"/>
      <w:u w:val="single"/>
      <w:lang w:val="en-US" w:eastAsia="en-US" w:bidi="ar-SA"/>
    </w:rPr>
  </w:style>
  <w:style w:type="paragraph" w:customStyle="1" w:styleId="Underlinestyle1">
    <w:name w:val="Underlinestyle"/>
    <w:basedOn w:val="Normal"/>
    <w:rsid w:val="00EA1C87"/>
    <w:pPr>
      <w:tabs>
        <w:tab w:val="left" w:pos="720"/>
      </w:tabs>
      <w:ind w:left="720"/>
    </w:pPr>
    <w:rPr>
      <w:rFonts w:eastAsia="Times New Roman"/>
      <w:szCs w:val="20"/>
      <w:u w:val="single"/>
    </w:rPr>
  </w:style>
  <w:style w:type="character" w:customStyle="1" w:styleId="featurecontentgray1">
    <w:name w:val="featurecontentgray1"/>
    <w:rsid w:val="00EA1C87"/>
    <w:rPr>
      <w:rFonts w:ascii="Arial" w:hAnsi="Arial" w:cs="Arial" w:hint="default"/>
      <w:color w:val="666666"/>
    </w:rPr>
  </w:style>
  <w:style w:type="character" w:customStyle="1" w:styleId="CardCharCharChar0">
    <w:name w:val="Card Char Char Char"/>
    <w:rsid w:val="00EA1C87"/>
    <w:rPr>
      <w:rFonts w:ascii="Book Antiqua" w:hAnsi="Book Antiqua"/>
      <w:szCs w:val="24"/>
      <w:lang w:val="en-US" w:eastAsia="en-US" w:bidi="ar-SA"/>
    </w:rPr>
  </w:style>
  <w:style w:type="character" w:customStyle="1" w:styleId="big1">
    <w:name w:val="big1"/>
    <w:rsid w:val="00EA1C87"/>
    <w:rPr>
      <w:sz w:val="28"/>
      <w:szCs w:val="28"/>
    </w:rPr>
  </w:style>
  <w:style w:type="character" w:customStyle="1" w:styleId="prodgeneral">
    <w:name w:val="prodgeneral"/>
    <w:basedOn w:val="DefaultParagraphFont"/>
    <w:rsid w:val="00EA1C87"/>
  </w:style>
  <w:style w:type="character" w:customStyle="1" w:styleId="StyleUnderlineChar0">
    <w:name w:val="Style Underline + Char"/>
    <w:rsid w:val="00EA1C87"/>
    <w:rPr>
      <w:rFonts w:eastAsia="SimSun" w:cs="Arial"/>
      <w:b/>
      <w:bCs/>
      <w:iCs/>
      <w:caps/>
      <w:sz w:val="24"/>
      <w:szCs w:val="24"/>
      <w:u w:val="single"/>
      <w:lang w:val="en-US" w:eastAsia="en-US" w:bidi="ar-SA"/>
    </w:rPr>
  </w:style>
  <w:style w:type="character" w:customStyle="1" w:styleId="StyleciteChar">
    <w:name w:val="Style cite + Char"/>
    <w:basedOn w:val="citeChar2"/>
    <w:rsid w:val="00EA1C87"/>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EA1C87"/>
    <w:rPr>
      <w:rFonts w:eastAsia="Times New Roman"/>
      <w:b/>
      <w:sz w:val="24"/>
    </w:rPr>
  </w:style>
  <w:style w:type="paragraph" w:customStyle="1" w:styleId="RepeatHeader">
    <w:name w:val="Repeat Header"/>
    <w:basedOn w:val="HeaderDebate"/>
    <w:rsid w:val="00EA1C87"/>
    <w:pPr>
      <w:outlineLvl w:val="1"/>
    </w:pPr>
    <w:rPr>
      <w:szCs w:val="48"/>
    </w:rPr>
  </w:style>
  <w:style w:type="character" w:customStyle="1" w:styleId="sectiontitle">
    <w:name w:val="sectiontitle"/>
    <w:basedOn w:val="DefaultParagraphFont"/>
    <w:rsid w:val="00EA1C87"/>
  </w:style>
  <w:style w:type="character" w:customStyle="1" w:styleId="sectionsubtitle">
    <w:name w:val="sectionsubtitle"/>
    <w:basedOn w:val="DefaultParagraphFont"/>
    <w:rsid w:val="00EA1C87"/>
  </w:style>
  <w:style w:type="character" w:customStyle="1" w:styleId="copyright">
    <w:name w:val="copyright"/>
    <w:basedOn w:val="DefaultParagraphFont"/>
    <w:rsid w:val="00EA1C87"/>
  </w:style>
  <w:style w:type="character" w:customStyle="1" w:styleId="EvidenceTag">
    <w:name w:val="Evidence Tag"/>
    <w:rsid w:val="00EA1C87"/>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EA1C8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EA1C8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EA1C8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EA1C8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EA1C87"/>
    <w:rPr>
      <w:rFonts w:eastAsia="Times New Roman"/>
      <w:sz w:val="16"/>
    </w:rPr>
  </w:style>
  <w:style w:type="paragraph" w:customStyle="1" w:styleId="citationunderline">
    <w:name w:val="citation/underline"/>
    <w:autoRedefine/>
    <w:rsid w:val="00EA1C87"/>
    <w:rPr>
      <w:rFonts w:ascii="Times New Roman" w:eastAsia="Times New Roman" w:hAnsi="Times New Roman" w:cs="Times New Roman"/>
      <w:b/>
      <w:u w:val="single"/>
    </w:rPr>
  </w:style>
  <w:style w:type="character" w:customStyle="1" w:styleId="smcaps">
    <w:name w:val="smcaps"/>
    <w:basedOn w:val="DefaultParagraphFont"/>
    <w:rsid w:val="00EA1C87"/>
  </w:style>
  <w:style w:type="character" w:customStyle="1" w:styleId="inside-head1">
    <w:name w:val="inside-head1"/>
    <w:rsid w:val="00EA1C87"/>
    <w:rPr>
      <w:rFonts w:ascii="Arial" w:hAnsi="Arial" w:cs="Arial" w:hint="default"/>
      <w:b/>
      <w:bCs/>
      <w:color w:val="000000"/>
      <w:spacing w:val="-15"/>
      <w:sz w:val="45"/>
      <w:szCs w:val="45"/>
    </w:rPr>
  </w:style>
  <w:style w:type="character" w:customStyle="1" w:styleId="datestamp1">
    <w:name w:val="datestamp1"/>
    <w:rsid w:val="00EA1C87"/>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EA1C87"/>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EA1C87"/>
  </w:style>
  <w:style w:type="paragraph" w:customStyle="1" w:styleId="links1">
    <w:name w:val="links1"/>
    <w:basedOn w:val="Normal"/>
    <w:rsid w:val="00EA1C87"/>
    <w:pPr>
      <w:spacing w:before="100" w:beforeAutospacing="1" w:after="100" w:afterAutospacing="1"/>
    </w:pPr>
    <w:rPr>
      <w:rFonts w:eastAsia="Times New Roman"/>
      <w:color w:val="FFFFFF"/>
      <w:sz w:val="16"/>
      <w:szCs w:val="16"/>
    </w:rPr>
  </w:style>
  <w:style w:type="paragraph" w:customStyle="1" w:styleId="endtext">
    <w:name w:val="endtext"/>
    <w:basedOn w:val="Normal"/>
    <w:rsid w:val="00EA1C87"/>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EA1C87"/>
    <w:rPr>
      <w:rFonts w:ascii="Verdana" w:hAnsi="Verdana" w:hint="default"/>
      <w:b/>
      <w:bCs/>
      <w:sz w:val="32"/>
      <w:szCs w:val="32"/>
    </w:rPr>
  </w:style>
  <w:style w:type="character" w:customStyle="1" w:styleId="storydeck31">
    <w:name w:val="storydeck31"/>
    <w:rsid w:val="00EA1C87"/>
    <w:rPr>
      <w:rFonts w:ascii="Verdana" w:hAnsi="Verdana" w:hint="default"/>
      <w:i w:val="0"/>
      <w:iCs w:val="0"/>
      <w:sz w:val="21"/>
      <w:szCs w:val="21"/>
    </w:rPr>
  </w:style>
  <w:style w:type="character" w:customStyle="1" w:styleId="subtitle10">
    <w:name w:val="subtitle1"/>
    <w:rsid w:val="00EA1C87"/>
    <w:rPr>
      <w:rFonts w:ascii="Verdana" w:hAnsi="Verdana" w:hint="default"/>
      <w:b w:val="0"/>
      <w:bCs w:val="0"/>
      <w:vanish w:val="0"/>
      <w:webHidden w:val="0"/>
      <w:color w:val="484848"/>
      <w:sz w:val="14"/>
      <w:szCs w:val="14"/>
      <w:specVanish w:val="0"/>
    </w:rPr>
  </w:style>
  <w:style w:type="paragraph" w:customStyle="1" w:styleId="g">
    <w:name w:val="g"/>
    <w:basedOn w:val="Normal"/>
    <w:rsid w:val="00EA1C87"/>
    <w:pPr>
      <w:spacing w:before="240" w:after="240"/>
    </w:pPr>
    <w:rPr>
      <w:rFonts w:eastAsia="Times New Roman"/>
      <w:sz w:val="24"/>
    </w:rPr>
  </w:style>
  <w:style w:type="character" w:customStyle="1" w:styleId="clsbiolink">
    <w:name w:val="clsbiolink"/>
    <w:basedOn w:val="DefaultParagraphFont"/>
    <w:rsid w:val="00EA1C87"/>
  </w:style>
  <w:style w:type="character" w:customStyle="1" w:styleId="clssmaller">
    <w:name w:val="clssmaller"/>
    <w:basedOn w:val="DefaultParagraphFont"/>
    <w:rsid w:val="00EA1C87"/>
  </w:style>
  <w:style w:type="character" w:customStyle="1" w:styleId="sm1">
    <w:name w:val="sm1"/>
    <w:rsid w:val="00EA1C87"/>
    <w:rPr>
      <w:rFonts w:ascii="Verdana" w:hAnsi="Verdana" w:hint="default"/>
      <w:i w:val="0"/>
      <w:iCs w:val="0"/>
      <w:smallCaps w:val="0"/>
      <w:color w:val="000000"/>
      <w:sz w:val="17"/>
      <w:szCs w:val="17"/>
    </w:rPr>
  </w:style>
  <w:style w:type="character" w:customStyle="1" w:styleId="noindentChar">
    <w:name w:val="noindent Char"/>
    <w:rsid w:val="00EA1C87"/>
    <w:rPr>
      <w:rFonts w:ascii="Arial" w:hAnsi="Arial" w:cs="Arial"/>
      <w:sz w:val="24"/>
      <w:szCs w:val="24"/>
      <w:lang w:val="en-US" w:eastAsia="en-US" w:bidi="ar-SA"/>
    </w:rPr>
  </w:style>
  <w:style w:type="character" w:customStyle="1" w:styleId="SmallChar1">
    <w:name w:val="Small Char1"/>
    <w:rsid w:val="00EA1C87"/>
    <w:rPr>
      <w:sz w:val="16"/>
      <w:szCs w:val="24"/>
      <w:lang w:val="en-US" w:eastAsia="en-US" w:bidi="ar-SA"/>
    </w:rPr>
  </w:style>
  <w:style w:type="character" w:customStyle="1" w:styleId="fullcite0">
    <w:name w:val="fullcite"/>
    <w:basedOn w:val="DefaultParagraphFont"/>
    <w:rsid w:val="00EA1C87"/>
  </w:style>
  <w:style w:type="character" w:customStyle="1" w:styleId="Style9ptThickunderline">
    <w:name w:val="Style 9 pt Thick underline"/>
    <w:rsid w:val="00EA1C87"/>
    <w:rPr>
      <w:sz w:val="24"/>
      <w:u w:val="thick"/>
    </w:rPr>
  </w:style>
  <w:style w:type="paragraph" w:customStyle="1" w:styleId="Repeatheader0">
    <w:name w:val="Repeat header"/>
    <w:basedOn w:val="Normal"/>
    <w:autoRedefine/>
    <w:rsid w:val="00EA1C87"/>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EA1C87"/>
    <w:rPr>
      <w:rFonts w:ascii="Times New Roman" w:hAnsi="Times New Roman" w:cs="Calibri"/>
      <w:sz w:val="16"/>
    </w:rPr>
  </w:style>
  <w:style w:type="character" w:customStyle="1" w:styleId="CardNotUnderlinedChar">
    <w:name w:val="Card Not Underlined Char"/>
    <w:rsid w:val="00EA1C87"/>
    <w:rPr>
      <w:sz w:val="16"/>
      <w:lang w:val="en-US" w:eastAsia="en-US" w:bidi="ar-SA"/>
    </w:rPr>
  </w:style>
  <w:style w:type="paragraph" w:customStyle="1" w:styleId="CardNotUnderlined3">
    <w:name w:val="Card Not Underlined 3"/>
    <w:basedOn w:val="CardNotUnderlined"/>
    <w:rsid w:val="00EA1C87"/>
    <w:rPr>
      <w:rFonts w:ascii="Times New Roman" w:hAnsi="Times New Roman" w:cs="Calibri"/>
    </w:rPr>
  </w:style>
  <w:style w:type="paragraph" w:customStyle="1" w:styleId="CardNotUnderlinedFinal">
    <w:name w:val="Card Not Underlined Final"/>
    <w:basedOn w:val="CardNotUnderlined3"/>
    <w:rsid w:val="00EA1C87"/>
    <w:rPr>
      <w:sz w:val="20"/>
    </w:rPr>
  </w:style>
  <w:style w:type="character" w:customStyle="1" w:styleId="tagChar3">
    <w:name w:val="tag Char3"/>
    <w:rsid w:val="00EA1C87"/>
    <w:rPr>
      <w:b/>
      <w:sz w:val="24"/>
      <w:szCs w:val="24"/>
      <w:lang w:val="en-US" w:eastAsia="en-US" w:bidi="ar-SA"/>
    </w:rPr>
  </w:style>
  <w:style w:type="character" w:customStyle="1" w:styleId="link-mailto">
    <w:name w:val="link-mailto"/>
    <w:basedOn w:val="DefaultParagraphFont"/>
    <w:rsid w:val="00EA1C87"/>
  </w:style>
  <w:style w:type="character" w:customStyle="1" w:styleId="StyleUnderlineUnderlineChar">
    <w:name w:val="Style Underline + Underline Char"/>
    <w:rsid w:val="00EA1C87"/>
    <w:rPr>
      <w:rFonts w:ascii="Trebuchet MS" w:hAnsi="Trebuchet MS"/>
      <w:szCs w:val="18"/>
      <w:u w:val="single"/>
      <w:lang w:val="en-US" w:eastAsia="en-US" w:bidi="ar-SA"/>
    </w:rPr>
  </w:style>
  <w:style w:type="paragraph" w:customStyle="1" w:styleId="formfld">
    <w:name w:val="formfld"/>
    <w:basedOn w:val="Normal"/>
    <w:rsid w:val="00EA1C87"/>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EA1C87"/>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EA1C87"/>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EA1C87"/>
    <w:rPr>
      <w:rFonts w:ascii="Times New Roman" w:eastAsia="Times New Roman" w:hAnsi="Times New Roman" w:cs="Times New Roman"/>
      <w:sz w:val="20"/>
      <w:u w:val="thick"/>
    </w:rPr>
  </w:style>
  <w:style w:type="paragraph" w:customStyle="1" w:styleId="SmallCards">
    <w:name w:val="Small Cards"/>
    <w:basedOn w:val="Cards"/>
    <w:link w:val="SmallCardsChar"/>
    <w:rsid w:val="00EA1C87"/>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EA1C87"/>
    <w:rPr>
      <w:rFonts w:ascii="Times New Roman" w:eastAsia="Times New Roman" w:hAnsi="Times New Roman" w:cs="Times New Roman"/>
      <w:sz w:val="14"/>
    </w:rPr>
  </w:style>
  <w:style w:type="paragraph" w:customStyle="1" w:styleId="ReadingCites">
    <w:name w:val="Reading Cites"/>
    <w:basedOn w:val="Normal"/>
    <w:link w:val="ReadingCitesChar"/>
    <w:rsid w:val="00EA1C87"/>
    <w:rPr>
      <w:rFonts w:eastAsia="Times New Roman"/>
      <w:b/>
      <w:sz w:val="20"/>
      <w:szCs w:val="20"/>
    </w:rPr>
  </w:style>
  <w:style w:type="character" w:customStyle="1" w:styleId="ReadingCitesChar">
    <w:name w:val="Reading Cites Char"/>
    <w:link w:val="ReadingCites"/>
    <w:rsid w:val="00EA1C87"/>
    <w:rPr>
      <w:rFonts w:ascii="Calibri" w:eastAsia="Times New Roman" w:hAnsi="Calibri"/>
      <w:b/>
      <w:sz w:val="20"/>
      <w:szCs w:val="20"/>
    </w:rPr>
  </w:style>
  <w:style w:type="paragraph" w:customStyle="1" w:styleId="ContentsHeading">
    <w:name w:val="Contents Heading"/>
    <w:basedOn w:val="Heading1"/>
    <w:next w:val="Normal"/>
    <w:rsid w:val="00EA1C87"/>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EA1C87"/>
    <w:pPr>
      <w:spacing w:before="100" w:beforeAutospacing="1" w:after="100" w:afterAutospacing="1"/>
    </w:pPr>
    <w:rPr>
      <w:rFonts w:eastAsia="Times New Roman"/>
      <w:sz w:val="20"/>
    </w:rPr>
  </w:style>
  <w:style w:type="character" w:customStyle="1" w:styleId="CharacterStyle8">
    <w:name w:val="Character Style 8"/>
    <w:rsid w:val="00EA1C87"/>
    <w:rPr>
      <w:sz w:val="22"/>
      <w:szCs w:val="22"/>
    </w:rPr>
  </w:style>
  <w:style w:type="paragraph" w:customStyle="1" w:styleId="Style110">
    <w:name w:val="Style 11"/>
    <w:rsid w:val="00EA1C87"/>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EA1C87"/>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EA1C87"/>
    <w:rPr>
      <w:b/>
      <w:sz w:val="24"/>
    </w:rPr>
  </w:style>
  <w:style w:type="character" w:customStyle="1" w:styleId="CardText1CharChar">
    <w:name w:val="Card Text 1 Char Char"/>
    <w:rsid w:val="00EA1C87"/>
    <w:rPr>
      <w:rFonts w:ascii="Arial Narrow" w:hAnsi="Arial Narrow"/>
      <w:color w:val="000000"/>
      <w:sz w:val="22"/>
      <w:szCs w:val="22"/>
      <w:u w:val="single"/>
      <w:lang w:val="en-US" w:eastAsia="en-US" w:bidi="ar-SA"/>
    </w:rPr>
  </w:style>
  <w:style w:type="character" w:customStyle="1" w:styleId="CardText1Char1">
    <w:name w:val="Card Text 1 Char1"/>
    <w:rsid w:val="00EA1C87"/>
    <w:rPr>
      <w:rFonts w:ascii="Arial Narrow" w:hAnsi="Arial Narrow"/>
      <w:color w:val="000000"/>
      <w:sz w:val="22"/>
      <w:szCs w:val="22"/>
      <w:u w:val="single"/>
      <w:lang w:val="en-US" w:eastAsia="en-US" w:bidi="ar-SA"/>
    </w:rPr>
  </w:style>
  <w:style w:type="paragraph" w:customStyle="1" w:styleId="Style70">
    <w:name w:val="Style 7"/>
    <w:rsid w:val="00EA1C87"/>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EA1C87"/>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EA1C87"/>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EA1C87"/>
  </w:style>
  <w:style w:type="paragraph" w:customStyle="1" w:styleId="Header1">
    <w:name w:val="Header1"/>
    <w:aliases w:val="Header Char Char,Header Char Char Char Char Char Char Char Cha,Char Char Char Cha"/>
    <w:basedOn w:val="Heading1"/>
    <w:next w:val="Heading1"/>
    <w:qFormat/>
    <w:rsid w:val="00EA1C87"/>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EA1C87"/>
    <w:rPr>
      <w:b/>
      <w:bCs/>
      <w:color w:val="695B54"/>
    </w:rPr>
  </w:style>
  <w:style w:type="paragraph" w:customStyle="1" w:styleId="Heading11">
    <w:name w:val="Heading 11"/>
    <w:basedOn w:val="Normal"/>
    <w:next w:val="Normal"/>
    <w:rsid w:val="00EA1C87"/>
    <w:pPr>
      <w:keepNext/>
      <w:widowControl w:val="0"/>
      <w:suppressAutoHyphens/>
      <w:jc w:val="center"/>
    </w:pPr>
    <w:rPr>
      <w:rFonts w:eastAsia="Tahoma"/>
      <w:b/>
      <w:sz w:val="48"/>
      <w:szCs w:val="32"/>
      <w:u w:val="single"/>
    </w:rPr>
  </w:style>
  <w:style w:type="paragraph" w:customStyle="1" w:styleId="TextHeading">
    <w:name w:val="Text Heading"/>
    <w:basedOn w:val="Heading3"/>
    <w:rsid w:val="00EA1C87"/>
    <w:pPr>
      <w:keepLines w:val="0"/>
      <w:pageBreakBefore w:val="0"/>
      <w:spacing w:before="0"/>
      <w:jc w:val="left"/>
    </w:pPr>
    <w:rPr>
      <w:rFonts w:eastAsia="Times New Roman" w:cs="Arial"/>
      <w:bCs w:val="0"/>
      <w:sz w:val="22"/>
      <w:szCs w:val="26"/>
    </w:rPr>
  </w:style>
  <w:style w:type="character" w:customStyle="1" w:styleId="TextHeadingChar">
    <w:name w:val="Text Heading Char"/>
    <w:rsid w:val="00EA1C87"/>
    <w:rPr>
      <w:rFonts w:cs="Arial"/>
      <w:b/>
      <w:bCs/>
      <w:sz w:val="22"/>
      <w:szCs w:val="26"/>
      <w:u w:val="single"/>
      <w:lang w:val="en-US" w:eastAsia="en-US" w:bidi="ar-SA"/>
    </w:rPr>
  </w:style>
  <w:style w:type="character" w:customStyle="1" w:styleId="FootnoteCharacters">
    <w:name w:val="Footnote Characters"/>
    <w:rsid w:val="00EA1C87"/>
    <w:rPr>
      <w:vertAlign w:val="superscript"/>
    </w:rPr>
  </w:style>
  <w:style w:type="paragraph" w:customStyle="1" w:styleId="StyleHeading1BlockTitleHeading1Char1ALEXHeadingBrief-He2">
    <w:name w:val="Style Heading 1Block TitleHeading 1 Char1ALEXHeadingBrief - He...2"/>
    <w:basedOn w:val="Heading1"/>
    <w:autoRedefine/>
    <w:rsid w:val="00EA1C8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EA1C8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EA1C87"/>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EA1C87"/>
    <w:rPr>
      <w:rFonts w:ascii="Arial" w:eastAsia="Times New Roman" w:hAnsi="Arial"/>
      <w:smallCaps/>
    </w:rPr>
  </w:style>
  <w:style w:type="paragraph" w:customStyle="1" w:styleId="DebateBody">
    <w:name w:val="Debate Body"/>
    <w:basedOn w:val="Normal"/>
    <w:qFormat/>
    <w:rsid w:val="00EA1C87"/>
    <w:rPr>
      <w:rFonts w:ascii="Cambria" w:eastAsia="Cambria" w:hAnsi="Cambria"/>
      <w:b/>
      <w:caps/>
      <w:sz w:val="24"/>
    </w:rPr>
  </w:style>
  <w:style w:type="paragraph" w:customStyle="1" w:styleId="StyleDebateBodyBefore12pt">
    <w:name w:val="Style Debate Body + Before:  12 pt"/>
    <w:basedOn w:val="Normal"/>
    <w:next w:val="Normal"/>
    <w:rsid w:val="00EA1C87"/>
    <w:pPr>
      <w:spacing w:before="240"/>
    </w:pPr>
    <w:rPr>
      <w:rFonts w:eastAsia="Times New Roman"/>
      <w:bCs/>
      <w:sz w:val="20"/>
      <w:szCs w:val="20"/>
    </w:rPr>
  </w:style>
  <w:style w:type="paragraph" w:customStyle="1" w:styleId="StyleDebateBodyBefore12pt1">
    <w:name w:val="Style Debate Body + Before:  12 pt1"/>
    <w:basedOn w:val="Normal"/>
    <w:rsid w:val="00EA1C87"/>
    <w:pPr>
      <w:spacing w:before="240"/>
    </w:pPr>
    <w:rPr>
      <w:rFonts w:eastAsia="Times New Roman"/>
      <w:bCs/>
      <w:sz w:val="20"/>
      <w:szCs w:val="20"/>
    </w:rPr>
  </w:style>
  <w:style w:type="character" w:customStyle="1" w:styleId="10ptnotbold">
    <w:name w:val="10ptnotbold"/>
    <w:rsid w:val="00EA1C87"/>
    <w:rPr>
      <w:sz w:val="20"/>
    </w:rPr>
  </w:style>
  <w:style w:type="paragraph" w:customStyle="1" w:styleId="PageNumber11">
    <w:name w:val="Page Number11"/>
    <w:basedOn w:val="Normal"/>
    <w:next w:val="Normal"/>
    <w:rsid w:val="00EA1C87"/>
    <w:rPr>
      <w:rFonts w:eastAsia="Times New Roman"/>
      <w:sz w:val="20"/>
    </w:rPr>
  </w:style>
  <w:style w:type="character" w:customStyle="1" w:styleId="Heading2CharCharCharCharCharCharCharCharCharCharCharCharCharChar1">
    <w:name w:val="Heading 2 Char Char Char Char Char Char Char Char Char Char Char Char Char Char1"/>
    <w:rsid w:val="00EA1C87"/>
    <w:rPr>
      <w:rFonts w:eastAsia="SimSun" w:cs="Arial"/>
      <w:b/>
      <w:bCs/>
      <w:iCs/>
      <w:sz w:val="24"/>
      <w:szCs w:val="28"/>
      <w:lang w:val="en-US" w:eastAsia="zh-CN" w:bidi="ar-SA"/>
    </w:rPr>
  </w:style>
  <w:style w:type="character" w:customStyle="1" w:styleId="Char31">
    <w:name w:val="Char31"/>
    <w:rsid w:val="00EA1C87"/>
    <w:rPr>
      <w:rFonts w:cs="Arial"/>
      <w:bCs/>
      <w:u w:val="thick"/>
      <w:lang w:val="en-US" w:eastAsia="en-US" w:bidi="ar-SA"/>
    </w:rPr>
  </w:style>
  <w:style w:type="paragraph" w:customStyle="1" w:styleId="StyleHeading1Centered">
    <w:name w:val="Style Heading 1 + Centered"/>
    <w:basedOn w:val="Heading1"/>
    <w:rsid w:val="00EA1C8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EA1C8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EA1C8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EA1C87"/>
    <w:pPr>
      <w:spacing w:before="120"/>
    </w:pPr>
    <w:rPr>
      <w:rFonts w:eastAsia="Times New Roman"/>
      <w:sz w:val="20"/>
    </w:rPr>
  </w:style>
  <w:style w:type="character" w:customStyle="1" w:styleId="underliningChar0">
    <w:name w:val="underlining Char"/>
    <w:rsid w:val="00EA1C87"/>
    <w:rPr>
      <w:b/>
      <w:szCs w:val="24"/>
      <w:u w:val="single"/>
      <w:lang w:val="en-US" w:eastAsia="en-US" w:bidi="ar-SA"/>
    </w:rPr>
  </w:style>
  <w:style w:type="character" w:customStyle="1" w:styleId="notreadChar">
    <w:name w:val="not read Char"/>
    <w:rsid w:val="00EA1C87"/>
    <w:rPr>
      <w:sz w:val="18"/>
      <w:szCs w:val="24"/>
      <w:lang w:val="en-US" w:eastAsia="en-US" w:bidi="ar-SA"/>
    </w:rPr>
  </w:style>
  <w:style w:type="paragraph" w:customStyle="1" w:styleId="StyleStrong10ptNotBold">
    <w:name w:val="Style Strong + 10 pt Not Bold"/>
    <w:basedOn w:val="Normal"/>
    <w:autoRedefine/>
    <w:rsid w:val="00EA1C87"/>
    <w:pPr>
      <w:ind w:left="720" w:hanging="360"/>
    </w:pPr>
    <w:rPr>
      <w:rFonts w:eastAsia="Times New Roman"/>
      <w:sz w:val="26"/>
      <w:szCs w:val="26"/>
    </w:rPr>
  </w:style>
  <w:style w:type="character" w:customStyle="1" w:styleId="prbodytext1">
    <w:name w:val="pr_bodytext1"/>
    <w:rsid w:val="00EA1C87"/>
    <w:rPr>
      <w:rFonts w:ascii="Arial" w:hAnsi="Arial" w:cs="Arial" w:hint="default"/>
      <w:sz w:val="20"/>
      <w:szCs w:val="20"/>
    </w:rPr>
  </w:style>
  <w:style w:type="character" w:customStyle="1" w:styleId="smallCharChar">
    <w:name w:val="small Char Char"/>
    <w:rsid w:val="00EA1C87"/>
    <w:rPr>
      <w:rFonts w:ascii="Times New Roman" w:eastAsia="Times New Roman" w:hAnsi="Times New Roman" w:cs="Times New Roman"/>
      <w:sz w:val="12"/>
      <w:szCs w:val="16"/>
    </w:rPr>
  </w:style>
  <w:style w:type="character" w:customStyle="1" w:styleId="Undlerine">
    <w:name w:val="Undlerine"/>
    <w:qFormat/>
    <w:rsid w:val="00EA1C87"/>
    <w:rPr>
      <w:rFonts w:ascii="Times New Roman" w:hAnsi="Times New Roman"/>
      <w:w w:val="110"/>
      <w:sz w:val="20"/>
      <w:szCs w:val="20"/>
      <w:u w:val="single"/>
      <w:bdr w:val="none" w:sz="0" w:space="0" w:color="auto"/>
      <w:lang w:bidi="he-IL"/>
    </w:rPr>
  </w:style>
  <w:style w:type="character" w:customStyle="1" w:styleId="Aunderline1">
    <w:name w:val="Aunderline"/>
    <w:qFormat/>
    <w:rsid w:val="00EA1C87"/>
    <w:rPr>
      <w:rFonts w:ascii="Times New Roman" w:hAnsi="Times New Roman"/>
      <w:sz w:val="20"/>
      <w:u w:val="single"/>
    </w:rPr>
  </w:style>
  <w:style w:type="paragraph" w:customStyle="1" w:styleId="NormalUnderline0">
    <w:name w:val="Normal + Underline"/>
    <w:basedOn w:val="Normal"/>
    <w:link w:val="NormalUnderlineChar0"/>
    <w:rsid w:val="00EA1C87"/>
    <w:pPr>
      <w:ind w:left="720"/>
    </w:pPr>
    <w:rPr>
      <w:rFonts w:eastAsia="Times New Roman"/>
      <w:b/>
      <w:sz w:val="20"/>
      <w:u w:val="single"/>
      <w:lang w:val="x-none" w:eastAsia="x-none"/>
    </w:rPr>
  </w:style>
  <w:style w:type="character" w:customStyle="1" w:styleId="NormalUnderlineChar0">
    <w:name w:val="Normal + Underline Char"/>
    <w:link w:val="NormalUnderline0"/>
    <w:rsid w:val="00EA1C87"/>
    <w:rPr>
      <w:rFonts w:ascii="Calibri" w:eastAsia="Times New Roman" w:hAnsi="Calibri"/>
      <w:b/>
      <w:sz w:val="20"/>
      <w:u w:val="single"/>
      <w:lang w:val="x-none" w:eastAsia="x-none"/>
    </w:rPr>
  </w:style>
  <w:style w:type="character" w:customStyle="1" w:styleId="Boxes">
    <w:name w:val="Boxes"/>
    <w:qFormat/>
    <w:rsid w:val="00EA1C87"/>
    <w:rPr>
      <w:rFonts w:ascii="Times New Roman" w:hAnsi="Times New Roman"/>
      <w:sz w:val="20"/>
      <w:u w:val="single"/>
      <w:bdr w:val="single" w:sz="4" w:space="0" w:color="auto"/>
    </w:rPr>
  </w:style>
  <w:style w:type="character" w:customStyle="1" w:styleId="tim">
    <w:name w:val="tim"/>
    <w:qFormat/>
    <w:rsid w:val="00EA1C87"/>
    <w:rPr>
      <w:rFonts w:ascii="Times New Roman" w:hAnsi="Times New Roman"/>
      <w:sz w:val="20"/>
      <w:u w:val="single"/>
    </w:rPr>
  </w:style>
  <w:style w:type="character" w:customStyle="1" w:styleId="hl">
    <w:name w:val="hl"/>
    <w:basedOn w:val="DefaultParagraphFont"/>
    <w:rsid w:val="00EA1C87"/>
  </w:style>
  <w:style w:type="character" w:customStyle="1" w:styleId="clock1">
    <w:name w:val="clock1"/>
    <w:rsid w:val="00EA1C87"/>
    <w:rPr>
      <w:color w:val="B51B1B"/>
    </w:rPr>
  </w:style>
  <w:style w:type="character" w:customStyle="1" w:styleId="smallChar10">
    <w:name w:val="small Char1"/>
    <w:rsid w:val="00EA1C87"/>
    <w:rPr>
      <w:sz w:val="12"/>
      <w:szCs w:val="16"/>
      <w:lang w:val="en-US" w:eastAsia="en-US" w:bidi="ar-SA"/>
    </w:rPr>
  </w:style>
  <w:style w:type="character" w:customStyle="1" w:styleId="SmallCardsCharChar">
    <w:name w:val="Small Cards Char Char"/>
    <w:rsid w:val="00EA1C87"/>
    <w:rPr>
      <w:sz w:val="14"/>
      <w:szCs w:val="24"/>
      <w:lang w:val="en-US" w:eastAsia="en-US" w:bidi="ar-SA"/>
    </w:rPr>
  </w:style>
  <w:style w:type="paragraph" w:customStyle="1" w:styleId="NormalCards">
    <w:name w:val="Normal Cards"/>
    <w:basedOn w:val="Normal"/>
    <w:rsid w:val="00EA1C87"/>
    <w:pPr>
      <w:ind w:left="288"/>
    </w:pPr>
    <w:rPr>
      <w:rFonts w:eastAsia="Times New Roman"/>
      <w:sz w:val="20"/>
    </w:rPr>
  </w:style>
  <w:style w:type="character" w:customStyle="1" w:styleId="iniciales">
    <w:name w:val="iniciales"/>
    <w:basedOn w:val="DefaultParagraphFont"/>
    <w:rsid w:val="00EA1C87"/>
  </w:style>
  <w:style w:type="character" w:customStyle="1" w:styleId="Style10ptBoldUnderline">
    <w:name w:val="Style 10 pt Bold Underline"/>
    <w:rsid w:val="00EA1C87"/>
    <w:rPr>
      <w:b/>
      <w:bCs/>
      <w:sz w:val="20"/>
      <w:u w:val="single"/>
    </w:rPr>
  </w:style>
  <w:style w:type="paragraph" w:customStyle="1" w:styleId="outdent">
    <w:name w:val="outdent"/>
    <w:basedOn w:val="Normal"/>
    <w:rsid w:val="00EA1C87"/>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EA1C87"/>
    <w:pPr>
      <w:spacing w:before="100" w:beforeAutospacing="1" w:after="100" w:afterAutospacing="1"/>
    </w:pPr>
    <w:rPr>
      <w:rFonts w:eastAsia="Times New Roman"/>
      <w:sz w:val="24"/>
    </w:rPr>
  </w:style>
  <w:style w:type="paragraph" w:customStyle="1" w:styleId="separator">
    <w:name w:val="separator"/>
    <w:basedOn w:val="Normal"/>
    <w:rsid w:val="00EA1C87"/>
    <w:pPr>
      <w:spacing w:before="100" w:beforeAutospacing="1" w:after="100" w:afterAutospacing="1"/>
    </w:pPr>
    <w:rPr>
      <w:rFonts w:eastAsia="Times New Roman"/>
      <w:sz w:val="24"/>
    </w:rPr>
  </w:style>
  <w:style w:type="paragraph" w:customStyle="1" w:styleId="bulletfollow">
    <w:name w:val="bulletfollow"/>
    <w:basedOn w:val="Normal"/>
    <w:rsid w:val="00EA1C87"/>
    <w:pPr>
      <w:spacing w:before="100" w:beforeAutospacing="1" w:after="100" w:afterAutospacing="1"/>
    </w:pPr>
    <w:rPr>
      <w:rFonts w:eastAsia="Times New Roman"/>
      <w:sz w:val="24"/>
    </w:rPr>
  </w:style>
  <w:style w:type="paragraph" w:customStyle="1" w:styleId="bulleted">
    <w:name w:val="bulleted"/>
    <w:basedOn w:val="Normal"/>
    <w:rsid w:val="00EA1C87"/>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EA1C87"/>
    <w:rPr>
      <w:rFonts w:ascii="Times New Roman" w:eastAsia="Times New Roman" w:hAnsi="Times New Roman" w:cs="Times New Roman"/>
      <w:strike/>
      <w:sz w:val="20"/>
      <w:szCs w:val="20"/>
    </w:rPr>
  </w:style>
  <w:style w:type="character" w:customStyle="1" w:styleId="StrikethroughChar">
    <w:name w:val="Strikethrough Char"/>
    <w:link w:val="Strikethrough0"/>
    <w:rsid w:val="00EA1C87"/>
    <w:rPr>
      <w:rFonts w:ascii="Times New Roman" w:eastAsia="Times New Roman" w:hAnsi="Times New Roman" w:cs="Times New Roman"/>
      <w:strike/>
      <w:sz w:val="20"/>
      <w:szCs w:val="20"/>
    </w:rPr>
  </w:style>
  <w:style w:type="character" w:customStyle="1" w:styleId="UnderlineCardsCharChar">
    <w:name w:val="Underline Cards Char Char"/>
    <w:rsid w:val="00EA1C87"/>
    <w:rPr>
      <w:rFonts w:eastAsia="SimSun"/>
      <w:szCs w:val="24"/>
      <w:u w:val="thick"/>
      <w:lang w:val="en-US" w:eastAsia="en-US" w:bidi="ar-SA"/>
    </w:rPr>
  </w:style>
  <w:style w:type="character" w:customStyle="1" w:styleId="head">
    <w:name w:val="head"/>
    <w:basedOn w:val="DefaultParagraphFont"/>
    <w:rsid w:val="00EA1C87"/>
  </w:style>
  <w:style w:type="paragraph" w:customStyle="1" w:styleId="authorgroup">
    <w:name w:val="authorgroup"/>
    <w:basedOn w:val="Normal"/>
    <w:rsid w:val="00EA1C87"/>
    <w:pPr>
      <w:spacing w:before="100" w:beforeAutospacing="1" w:after="100" w:afterAutospacing="1"/>
    </w:pPr>
    <w:rPr>
      <w:rFonts w:eastAsia="Calibri"/>
      <w:sz w:val="24"/>
    </w:rPr>
  </w:style>
  <w:style w:type="paragraph" w:customStyle="1" w:styleId="affiliation1">
    <w:name w:val="affiliation1"/>
    <w:basedOn w:val="Normal"/>
    <w:rsid w:val="00EA1C87"/>
    <w:pPr>
      <w:spacing w:before="100" w:beforeAutospacing="1" w:after="100" w:afterAutospacing="1"/>
    </w:pPr>
    <w:rPr>
      <w:rFonts w:eastAsia="Calibri"/>
      <w:sz w:val="24"/>
    </w:rPr>
  </w:style>
  <w:style w:type="paragraph" w:customStyle="1" w:styleId="norm">
    <w:name w:val="norm"/>
    <w:basedOn w:val="Normal"/>
    <w:rsid w:val="00EA1C87"/>
    <w:pPr>
      <w:spacing w:before="100" w:beforeAutospacing="1" w:after="100" w:afterAutospacing="1"/>
    </w:pPr>
    <w:rPr>
      <w:rFonts w:eastAsia="Calibri"/>
      <w:sz w:val="24"/>
    </w:rPr>
  </w:style>
  <w:style w:type="character" w:customStyle="1" w:styleId="smallcapitals">
    <w:name w:val="smallcapitals"/>
    <w:basedOn w:val="DefaultParagraphFont"/>
    <w:rsid w:val="00EA1C87"/>
  </w:style>
  <w:style w:type="character" w:customStyle="1" w:styleId="number0">
    <w:name w:val="number"/>
    <w:basedOn w:val="DefaultParagraphFont"/>
    <w:rsid w:val="00EA1C87"/>
  </w:style>
  <w:style w:type="character" w:customStyle="1" w:styleId="swauthor">
    <w:name w:val="sw_author"/>
    <w:rsid w:val="00EA1C87"/>
  </w:style>
  <w:style w:type="character" w:customStyle="1" w:styleId="articlebody1">
    <w:name w:val="articlebody1"/>
    <w:rsid w:val="00EA1C87"/>
  </w:style>
  <w:style w:type="character" w:customStyle="1" w:styleId="small1">
    <w:name w:val="small1"/>
    <w:rsid w:val="00EA1C87"/>
  </w:style>
  <w:style w:type="paragraph" w:customStyle="1" w:styleId="AuthorDate2">
    <w:name w:val="Author/Date"/>
    <w:basedOn w:val="Normal"/>
    <w:link w:val="AuthorDateChar1"/>
    <w:rsid w:val="00EA1C87"/>
    <w:rPr>
      <w:rFonts w:eastAsia="Times New Roman"/>
      <w:b/>
      <w:sz w:val="24"/>
      <w:u w:val="single"/>
    </w:rPr>
  </w:style>
  <w:style w:type="character" w:customStyle="1" w:styleId="AuthorDateChar1">
    <w:name w:val="Author/Date Char1"/>
    <w:link w:val="AuthorDate2"/>
    <w:rsid w:val="00EA1C87"/>
    <w:rPr>
      <w:rFonts w:ascii="Calibri" w:eastAsia="Times New Roman" w:hAnsi="Calibri"/>
      <w:b/>
      <w:u w:val="single"/>
    </w:rPr>
  </w:style>
  <w:style w:type="character" w:customStyle="1" w:styleId="Shortcite">
    <w:name w:val="Shortcite"/>
    <w:basedOn w:val="DefaultParagraphFont"/>
    <w:rsid w:val="00EA1C87"/>
    <w:rPr>
      <w:rFonts w:ascii="Times New Roman" w:hAnsi="Times New Roman"/>
      <w:b/>
      <w:bCs/>
      <w:sz w:val="20"/>
    </w:rPr>
  </w:style>
  <w:style w:type="character" w:customStyle="1" w:styleId="Longcite">
    <w:name w:val="Longcite"/>
    <w:basedOn w:val="DefaultParagraphFont"/>
    <w:rsid w:val="00EA1C87"/>
    <w:rPr>
      <w:sz w:val="16"/>
    </w:rPr>
  </w:style>
  <w:style w:type="paragraph" w:customStyle="1" w:styleId="analytic0">
    <w:name w:val="analytic"/>
    <w:basedOn w:val="Normal"/>
    <w:link w:val="analyticChar0"/>
    <w:uiPriority w:val="4"/>
    <w:qFormat/>
    <w:rsid w:val="00EA1C87"/>
    <w:pPr>
      <w:spacing w:before="120"/>
    </w:pPr>
    <w:rPr>
      <w:rFonts w:ascii="Arial" w:hAnsi="Arial"/>
      <w:b/>
      <w:sz w:val="20"/>
    </w:rPr>
  </w:style>
  <w:style w:type="character" w:customStyle="1" w:styleId="analyticChar0">
    <w:name w:val="analytic Char"/>
    <w:basedOn w:val="DefaultParagraphFont"/>
    <w:link w:val="analytic0"/>
    <w:uiPriority w:val="4"/>
    <w:rsid w:val="00EA1C87"/>
    <w:rPr>
      <w:rFonts w:ascii="Arial" w:hAnsi="Arial"/>
      <w:b/>
      <w:sz w:val="20"/>
    </w:rPr>
  </w:style>
  <w:style w:type="character" w:customStyle="1" w:styleId="Heading3CharCharCharChar">
    <w:name w:val="Heading 3 Char Char Char Char"/>
    <w:rsid w:val="00EA1C87"/>
    <w:rPr>
      <w:rFonts w:cs="Arial"/>
      <w:b/>
      <w:bCs/>
      <w:szCs w:val="26"/>
      <w:lang w:val="en-US" w:eastAsia="en-US" w:bidi="ar-SA"/>
    </w:rPr>
  </w:style>
  <w:style w:type="character" w:customStyle="1" w:styleId="Normal30">
    <w:name w:val="Normal3"/>
    <w:basedOn w:val="DefaultParagraphFont"/>
    <w:rsid w:val="00EA1C87"/>
  </w:style>
  <w:style w:type="paragraph" w:customStyle="1" w:styleId="PageNumber8">
    <w:name w:val="Page Number8"/>
    <w:basedOn w:val="Normal"/>
    <w:next w:val="Normal"/>
    <w:rsid w:val="00EA1C87"/>
    <w:pPr>
      <w:spacing w:after="0" w:line="240" w:lineRule="auto"/>
    </w:pPr>
    <w:rPr>
      <w:rFonts w:ascii="Times New Roman" w:eastAsia="Times New Roman" w:hAnsi="Times New Roman"/>
      <w:sz w:val="20"/>
    </w:rPr>
  </w:style>
  <w:style w:type="paragraph" w:customStyle="1" w:styleId="Header2">
    <w:name w:val="Header2"/>
    <w:basedOn w:val="Heading1"/>
    <w:next w:val="Heading1"/>
    <w:rsid w:val="00EA1C87"/>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EA1C87"/>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EA1C87"/>
    <w:rPr>
      <w:rFonts w:cs="New Baskerville"/>
      <w:color w:val="000000"/>
    </w:rPr>
  </w:style>
  <w:style w:type="character" w:customStyle="1" w:styleId="postauthor">
    <w:name w:val="postauthor"/>
    <w:basedOn w:val="DefaultParagraphFont"/>
    <w:rsid w:val="00EA1C87"/>
  </w:style>
  <w:style w:type="paragraph" w:customStyle="1" w:styleId="notes-source-hasnotes">
    <w:name w:val="notes-source-hasnotes"/>
    <w:basedOn w:val="Normal"/>
    <w:rsid w:val="00EA1C87"/>
    <w:pPr>
      <w:spacing w:before="100" w:beforeAutospacing="1" w:after="100" w:afterAutospacing="1"/>
    </w:pPr>
    <w:rPr>
      <w:rFonts w:ascii="Times" w:hAnsi="Times"/>
      <w:sz w:val="20"/>
      <w:szCs w:val="20"/>
    </w:rPr>
  </w:style>
  <w:style w:type="character" w:customStyle="1" w:styleId="span">
    <w:name w:val="span"/>
    <w:basedOn w:val="DefaultParagraphFont"/>
    <w:rsid w:val="00EA1C87"/>
  </w:style>
  <w:style w:type="character" w:customStyle="1" w:styleId="maintitle">
    <w:name w:val="maintitle"/>
    <w:basedOn w:val="DefaultParagraphFont"/>
    <w:rsid w:val="00EA1C87"/>
  </w:style>
  <w:style w:type="character" w:customStyle="1" w:styleId="thirdparty-logo">
    <w:name w:val="thirdparty-logo"/>
    <w:basedOn w:val="DefaultParagraphFont"/>
    <w:rsid w:val="00EA1C87"/>
  </w:style>
  <w:style w:type="paragraph" w:customStyle="1" w:styleId="articlemeta">
    <w:name w:val="articlemeta"/>
    <w:basedOn w:val="Normal"/>
    <w:rsid w:val="00EA1C87"/>
    <w:pPr>
      <w:spacing w:before="100" w:beforeAutospacing="1" w:after="100" w:afterAutospacing="1"/>
    </w:pPr>
    <w:rPr>
      <w:rFonts w:ascii="Times" w:hAnsi="Times"/>
      <w:sz w:val="20"/>
      <w:szCs w:val="20"/>
    </w:rPr>
  </w:style>
  <w:style w:type="character" w:customStyle="1" w:styleId="vcard">
    <w:name w:val="vcard"/>
    <w:basedOn w:val="DefaultParagraphFont"/>
    <w:rsid w:val="00EA1C87"/>
  </w:style>
  <w:style w:type="character" w:customStyle="1" w:styleId="print-footnote">
    <w:name w:val="print-footnote"/>
    <w:basedOn w:val="DefaultParagraphFont"/>
    <w:rsid w:val="00EA1C87"/>
  </w:style>
  <w:style w:type="character" w:customStyle="1" w:styleId="datestring">
    <w:name w:val="datestring"/>
    <w:basedOn w:val="DefaultParagraphFont"/>
    <w:rsid w:val="00EA1C87"/>
  </w:style>
  <w:style w:type="paragraph" w:customStyle="1" w:styleId="left">
    <w:name w:val="left"/>
    <w:basedOn w:val="Normal"/>
    <w:rsid w:val="00EA1C87"/>
    <w:pPr>
      <w:spacing w:before="100" w:beforeAutospacing="1" w:after="100" w:afterAutospacing="1"/>
    </w:pPr>
    <w:rPr>
      <w:rFonts w:ascii="Times" w:hAnsi="Times"/>
      <w:sz w:val="20"/>
      <w:szCs w:val="20"/>
    </w:rPr>
  </w:style>
  <w:style w:type="paragraph" w:customStyle="1" w:styleId="right">
    <w:name w:val="right"/>
    <w:basedOn w:val="Normal"/>
    <w:rsid w:val="00EA1C87"/>
    <w:pPr>
      <w:spacing w:before="100" w:beforeAutospacing="1" w:after="100" w:afterAutospacing="1"/>
    </w:pPr>
    <w:rPr>
      <w:rFonts w:ascii="Times" w:hAnsi="Times"/>
      <w:sz w:val="20"/>
      <w:szCs w:val="20"/>
    </w:rPr>
  </w:style>
  <w:style w:type="character" w:customStyle="1" w:styleId="gptad">
    <w:name w:val="gptad"/>
    <w:basedOn w:val="DefaultParagraphFont"/>
    <w:rsid w:val="00EA1C87"/>
  </w:style>
  <w:style w:type="paragraph" w:customStyle="1" w:styleId="creditpostedmodified">
    <w:name w:val="credit_posted_modified"/>
    <w:basedOn w:val="Normal"/>
    <w:rsid w:val="00EA1C87"/>
    <w:pPr>
      <w:spacing w:before="100" w:beforeAutospacing="1" w:after="100" w:afterAutospacing="1"/>
    </w:pPr>
    <w:rPr>
      <w:rFonts w:ascii="Times" w:hAnsi="Times"/>
      <w:sz w:val="20"/>
      <w:szCs w:val="20"/>
    </w:rPr>
  </w:style>
  <w:style w:type="character" w:customStyle="1" w:styleId="creditline">
    <w:name w:val="creditline"/>
    <w:basedOn w:val="DefaultParagraphFont"/>
    <w:rsid w:val="00EA1C87"/>
  </w:style>
  <w:style w:type="character" w:customStyle="1" w:styleId="grd">
    <w:name w:val="grd"/>
    <w:basedOn w:val="DefaultParagraphFont"/>
    <w:rsid w:val="00EA1C87"/>
  </w:style>
  <w:style w:type="paragraph" w:customStyle="1" w:styleId="hs-text-container">
    <w:name w:val="hs-text-container"/>
    <w:basedOn w:val="Normal"/>
    <w:rsid w:val="00EA1C87"/>
    <w:pPr>
      <w:spacing w:before="100" w:beforeAutospacing="1" w:after="100" w:afterAutospacing="1"/>
    </w:pPr>
    <w:rPr>
      <w:rFonts w:ascii="Times" w:hAnsi="Times"/>
      <w:sz w:val="20"/>
      <w:szCs w:val="20"/>
    </w:rPr>
  </w:style>
  <w:style w:type="character" w:customStyle="1" w:styleId="created">
    <w:name w:val="created"/>
    <w:basedOn w:val="DefaultParagraphFont"/>
    <w:rsid w:val="00EA1C87"/>
  </w:style>
  <w:style w:type="character" w:customStyle="1" w:styleId="changed">
    <w:name w:val="changed"/>
    <w:basedOn w:val="DefaultParagraphFont"/>
    <w:rsid w:val="00EA1C87"/>
  </w:style>
  <w:style w:type="character" w:customStyle="1" w:styleId="article-author-name">
    <w:name w:val="article-author-name"/>
    <w:basedOn w:val="DefaultParagraphFont"/>
    <w:rsid w:val="00EA1C87"/>
  </w:style>
  <w:style w:type="character" w:customStyle="1" w:styleId="bioexcerpt">
    <w:name w:val="bio_excerpt"/>
    <w:basedOn w:val="DefaultParagraphFont"/>
    <w:rsid w:val="00EA1C87"/>
  </w:style>
  <w:style w:type="character" w:customStyle="1" w:styleId="commentcount">
    <w:name w:val="comment_count"/>
    <w:basedOn w:val="DefaultParagraphFont"/>
    <w:rsid w:val="00EA1C87"/>
  </w:style>
  <w:style w:type="character" w:customStyle="1" w:styleId="searchtermshighlighted">
    <w:name w:val="searchtermshighlighted"/>
    <w:basedOn w:val="DefaultParagraphFont"/>
    <w:rsid w:val="00EA1C87"/>
  </w:style>
  <w:style w:type="character" w:customStyle="1" w:styleId="contributornametrigger">
    <w:name w:val="contributornametrigger"/>
    <w:basedOn w:val="DefaultParagraphFont"/>
    <w:rsid w:val="00EA1C87"/>
  </w:style>
  <w:style w:type="character" w:customStyle="1" w:styleId="bylinepipe">
    <w:name w:val="bylinepipe"/>
    <w:basedOn w:val="DefaultParagraphFont"/>
    <w:rsid w:val="00EA1C87"/>
  </w:style>
  <w:style w:type="character" w:customStyle="1" w:styleId="lucenesearchresulturlb">
    <w:name w:val="lucene_search_result_url_b"/>
    <w:basedOn w:val="DefaultParagraphFont"/>
    <w:rsid w:val="00EA1C87"/>
  </w:style>
  <w:style w:type="character" w:customStyle="1" w:styleId="faculty-title">
    <w:name w:val="faculty-title"/>
    <w:basedOn w:val="DefaultParagraphFont"/>
    <w:rsid w:val="00EA1C87"/>
  </w:style>
  <w:style w:type="character" w:customStyle="1" w:styleId="count">
    <w:name w:val="count"/>
    <w:basedOn w:val="DefaultParagraphFont"/>
    <w:rsid w:val="00EA1C87"/>
  </w:style>
  <w:style w:type="character" w:customStyle="1" w:styleId="volume">
    <w:name w:val="volume"/>
    <w:basedOn w:val="DefaultParagraphFont"/>
    <w:rsid w:val="00EA1C87"/>
  </w:style>
  <w:style w:type="character" w:customStyle="1" w:styleId="issue">
    <w:name w:val="issue"/>
    <w:basedOn w:val="DefaultParagraphFont"/>
    <w:rsid w:val="00EA1C87"/>
  </w:style>
  <w:style w:type="character" w:customStyle="1" w:styleId="pages">
    <w:name w:val="pages"/>
    <w:basedOn w:val="DefaultParagraphFont"/>
    <w:rsid w:val="00EA1C87"/>
  </w:style>
  <w:style w:type="character" w:customStyle="1" w:styleId="person">
    <w:name w:val="person"/>
    <w:basedOn w:val="DefaultParagraphFont"/>
    <w:rsid w:val="00EA1C87"/>
  </w:style>
  <w:style w:type="character" w:customStyle="1" w:styleId="corresponding">
    <w:name w:val="corresponding"/>
    <w:basedOn w:val="DefaultParagraphFont"/>
    <w:rsid w:val="00EA1C87"/>
  </w:style>
  <w:style w:type="paragraph" w:customStyle="1" w:styleId="entry-meta">
    <w:name w:val="entry-meta"/>
    <w:basedOn w:val="Normal"/>
    <w:rsid w:val="00EA1C87"/>
    <w:pPr>
      <w:spacing w:before="100" w:beforeAutospacing="1" w:after="100" w:afterAutospacing="1"/>
    </w:pPr>
    <w:rPr>
      <w:rFonts w:ascii="Times" w:hAnsi="Times"/>
      <w:sz w:val="20"/>
      <w:szCs w:val="20"/>
    </w:rPr>
  </w:style>
  <w:style w:type="character" w:customStyle="1" w:styleId="post-time">
    <w:name w:val="post-time"/>
    <w:basedOn w:val="DefaultParagraphFont"/>
    <w:rsid w:val="00EA1C87"/>
  </w:style>
  <w:style w:type="character" w:customStyle="1" w:styleId="post-category">
    <w:name w:val="post-category"/>
    <w:basedOn w:val="DefaultParagraphFont"/>
    <w:rsid w:val="00EA1C87"/>
  </w:style>
  <w:style w:type="character" w:customStyle="1" w:styleId="post-author">
    <w:name w:val="post-author"/>
    <w:basedOn w:val="DefaultParagraphFont"/>
    <w:rsid w:val="00EA1C87"/>
  </w:style>
  <w:style w:type="character" w:customStyle="1" w:styleId="A10">
    <w:name w:val="A10"/>
    <w:uiPriority w:val="99"/>
    <w:rsid w:val="00EA1C87"/>
    <w:rPr>
      <w:rFonts w:cs="Trebuchet MS"/>
      <w:color w:val="000000"/>
      <w:sz w:val="11"/>
      <w:szCs w:val="11"/>
    </w:rPr>
  </w:style>
  <w:style w:type="paragraph" w:customStyle="1" w:styleId="Pa10">
    <w:name w:val="Pa10"/>
    <w:basedOn w:val="Default"/>
    <w:next w:val="Default"/>
    <w:uiPriority w:val="99"/>
    <w:rsid w:val="00EA1C87"/>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EA1C87"/>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EA1C87"/>
  </w:style>
  <w:style w:type="paragraph" w:customStyle="1" w:styleId="aff">
    <w:name w:val="aff"/>
    <w:basedOn w:val="Normal"/>
    <w:rsid w:val="00EA1C87"/>
    <w:pPr>
      <w:spacing w:before="100" w:beforeAutospacing="1" w:after="100" w:afterAutospacing="1"/>
    </w:pPr>
    <w:rPr>
      <w:rFonts w:ascii="Times" w:hAnsi="Times"/>
      <w:sz w:val="20"/>
      <w:szCs w:val="20"/>
    </w:rPr>
  </w:style>
  <w:style w:type="character" w:customStyle="1" w:styleId="entry-author">
    <w:name w:val="entry-author"/>
    <w:basedOn w:val="DefaultParagraphFont"/>
    <w:rsid w:val="00EA1C87"/>
  </w:style>
  <w:style w:type="character" w:customStyle="1" w:styleId="entry-author-name">
    <w:name w:val="entry-author-name"/>
    <w:basedOn w:val="DefaultParagraphFont"/>
    <w:rsid w:val="00EA1C87"/>
  </w:style>
  <w:style w:type="character" w:customStyle="1" w:styleId="contrib-degrees">
    <w:name w:val="contrib-degrees"/>
    <w:basedOn w:val="DefaultParagraphFont"/>
    <w:rsid w:val="00EA1C87"/>
  </w:style>
  <w:style w:type="character" w:customStyle="1" w:styleId="contrib-on-behalf-of">
    <w:name w:val="contrib-on-behalf-of"/>
    <w:basedOn w:val="DefaultParagraphFont"/>
    <w:rsid w:val="00EA1C87"/>
  </w:style>
  <w:style w:type="character" w:customStyle="1" w:styleId="pubtime">
    <w:name w:val="pubtime"/>
    <w:basedOn w:val="DefaultParagraphFont"/>
    <w:rsid w:val="00EA1C87"/>
  </w:style>
  <w:style w:type="character" w:customStyle="1" w:styleId="fbcommentscount">
    <w:name w:val="fb_comments_count"/>
    <w:basedOn w:val="DefaultParagraphFont"/>
    <w:rsid w:val="00EA1C87"/>
  </w:style>
  <w:style w:type="character" w:customStyle="1" w:styleId="stsharethiscustom">
    <w:name w:val="st_sharethis_custom"/>
    <w:basedOn w:val="DefaultParagraphFont"/>
    <w:rsid w:val="00EA1C87"/>
  </w:style>
  <w:style w:type="paragraph" w:customStyle="1" w:styleId="permalinkable">
    <w:name w:val="permalinkable"/>
    <w:basedOn w:val="Normal"/>
    <w:rsid w:val="00EA1C87"/>
    <w:pPr>
      <w:spacing w:before="100" w:beforeAutospacing="1" w:after="100" w:afterAutospacing="1"/>
    </w:pPr>
    <w:rPr>
      <w:rFonts w:ascii="Times" w:hAnsi="Times"/>
      <w:sz w:val="20"/>
      <w:szCs w:val="20"/>
    </w:rPr>
  </w:style>
  <w:style w:type="character" w:customStyle="1" w:styleId="post-date">
    <w:name w:val="post-date"/>
    <w:basedOn w:val="DefaultParagraphFont"/>
    <w:rsid w:val="00EA1C87"/>
  </w:style>
  <w:style w:type="character" w:customStyle="1" w:styleId="link-external">
    <w:name w:val="link-external"/>
    <w:basedOn w:val="DefaultParagraphFont"/>
    <w:rsid w:val="00EA1C87"/>
  </w:style>
  <w:style w:type="character" w:customStyle="1" w:styleId="articleauthor0">
    <w:name w:val="article_author"/>
    <w:basedOn w:val="DefaultParagraphFont"/>
    <w:rsid w:val="00EA1C87"/>
  </w:style>
  <w:style w:type="character" w:customStyle="1" w:styleId="articleissue">
    <w:name w:val="article_issue"/>
    <w:basedOn w:val="DefaultParagraphFont"/>
    <w:rsid w:val="00EA1C87"/>
  </w:style>
  <w:style w:type="character" w:customStyle="1" w:styleId="a-size-large">
    <w:name w:val="a-size-large"/>
    <w:basedOn w:val="DefaultParagraphFont"/>
    <w:rsid w:val="00EA1C87"/>
  </w:style>
  <w:style w:type="character" w:customStyle="1" w:styleId="a-size-medium">
    <w:name w:val="a-size-medium"/>
    <w:basedOn w:val="DefaultParagraphFont"/>
    <w:rsid w:val="00EA1C87"/>
  </w:style>
  <w:style w:type="character" w:customStyle="1" w:styleId="contribution">
    <w:name w:val="contribution"/>
    <w:basedOn w:val="DefaultParagraphFont"/>
    <w:rsid w:val="00EA1C87"/>
  </w:style>
  <w:style w:type="character" w:customStyle="1" w:styleId="a-color-secondary">
    <w:name w:val="a-color-secondary"/>
    <w:basedOn w:val="DefaultParagraphFont"/>
    <w:rsid w:val="00EA1C87"/>
  </w:style>
  <w:style w:type="paragraph" w:customStyle="1" w:styleId="sbyline">
    <w:name w:val="sbyline"/>
    <w:basedOn w:val="Normal"/>
    <w:rsid w:val="00EA1C87"/>
    <w:pPr>
      <w:spacing w:before="100" w:beforeAutospacing="1" w:after="100" w:afterAutospacing="1"/>
    </w:pPr>
    <w:rPr>
      <w:rFonts w:ascii="Times" w:hAnsi="Times"/>
      <w:sz w:val="20"/>
      <w:szCs w:val="20"/>
    </w:rPr>
  </w:style>
  <w:style w:type="character" w:customStyle="1" w:styleId="ui-author">
    <w:name w:val="ui-author"/>
    <w:basedOn w:val="DefaultParagraphFont"/>
    <w:rsid w:val="00EA1C87"/>
  </w:style>
  <w:style w:type="character" w:customStyle="1" w:styleId="ui-staffline">
    <w:name w:val="ui-staffline"/>
    <w:basedOn w:val="DefaultParagraphFont"/>
    <w:rsid w:val="00EA1C87"/>
  </w:style>
  <w:style w:type="paragraph" w:customStyle="1" w:styleId="promotion-tag-p">
    <w:name w:val="promotion-tag-p"/>
    <w:basedOn w:val="Normal"/>
    <w:rsid w:val="00EA1C87"/>
    <w:pPr>
      <w:spacing w:before="100" w:beforeAutospacing="1" w:after="100" w:afterAutospacing="1"/>
    </w:pPr>
    <w:rPr>
      <w:rFonts w:ascii="Times" w:hAnsi="Times"/>
      <w:sz w:val="20"/>
      <w:szCs w:val="20"/>
    </w:rPr>
  </w:style>
  <w:style w:type="paragraph" w:customStyle="1" w:styleId="heading">
    <w:name w:val="heading"/>
    <w:basedOn w:val="Normal"/>
    <w:rsid w:val="00EA1C87"/>
    <w:pPr>
      <w:spacing w:before="100" w:beforeAutospacing="1" w:after="100" w:afterAutospacing="1"/>
    </w:pPr>
    <w:rPr>
      <w:rFonts w:ascii="Times" w:hAnsi="Times"/>
      <w:sz w:val="20"/>
      <w:szCs w:val="20"/>
    </w:rPr>
  </w:style>
  <w:style w:type="character" w:customStyle="1" w:styleId="value">
    <w:name w:val="value"/>
    <w:basedOn w:val="DefaultParagraphFont"/>
    <w:rsid w:val="00EA1C87"/>
  </w:style>
  <w:style w:type="character" w:customStyle="1" w:styleId="specialissuelabel">
    <w:name w:val="specialissuelabel"/>
    <w:basedOn w:val="DefaultParagraphFont"/>
    <w:rsid w:val="00EA1C87"/>
  </w:style>
  <w:style w:type="character" w:customStyle="1" w:styleId="referencediv">
    <w:name w:val="referencediv"/>
    <w:basedOn w:val="DefaultParagraphFont"/>
    <w:rsid w:val="00EA1C87"/>
  </w:style>
  <w:style w:type="character" w:customStyle="1" w:styleId="wp-smiley">
    <w:name w:val="wp-smiley"/>
    <w:basedOn w:val="DefaultParagraphFont"/>
    <w:rsid w:val="00EA1C87"/>
  </w:style>
  <w:style w:type="character" w:customStyle="1" w:styleId="artjournal">
    <w:name w:val="art_journal"/>
    <w:basedOn w:val="DefaultParagraphFont"/>
    <w:rsid w:val="00EA1C87"/>
  </w:style>
  <w:style w:type="character" w:customStyle="1" w:styleId="artdatevolumeissuepart">
    <w:name w:val="art_datevolumeissuepart"/>
    <w:basedOn w:val="DefaultParagraphFont"/>
    <w:rsid w:val="00EA1C87"/>
  </w:style>
  <w:style w:type="character" w:customStyle="1" w:styleId="artpages">
    <w:name w:val="art_pages"/>
    <w:basedOn w:val="DefaultParagraphFont"/>
    <w:rsid w:val="00EA1C87"/>
  </w:style>
  <w:style w:type="character" w:customStyle="1" w:styleId="singlehighlightclass">
    <w:name w:val="single_highlight_class"/>
    <w:basedOn w:val="DefaultParagraphFont"/>
    <w:rsid w:val="00EA1C87"/>
  </w:style>
  <w:style w:type="character" w:customStyle="1" w:styleId="degree">
    <w:name w:val="degree"/>
    <w:basedOn w:val="DefaultParagraphFont"/>
    <w:rsid w:val="00EA1C87"/>
  </w:style>
  <w:style w:type="character" w:customStyle="1" w:styleId="major">
    <w:name w:val="major"/>
    <w:basedOn w:val="DefaultParagraphFont"/>
    <w:rsid w:val="00EA1C87"/>
  </w:style>
  <w:style w:type="character" w:customStyle="1" w:styleId="authors">
    <w:name w:val="authors"/>
    <w:basedOn w:val="DefaultParagraphFont"/>
    <w:rsid w:val="00EA1C87"/>
  </w:style>
  <w:style w:type="character" w:customStyle="1" w:styleId="views">
    <w:name w:val="views"/>
    <w:basedOn w:val="DefaultParagraphFont"/>
    <w:rsid w:val="00EA1C87"/>
  </w:style>
  <w:style w:type="character" w:customStyle="1" w:styleId="stmainservices">
    <w:name w:val="stmainservices"/>
    <w:basedOn w:val="DefaultParagraphFont"/>
    <w:rsid w:val="00EA1C87"/>
  </w:style>
  <w:style w:type="character" w:customStyle="1" w:styleId="stbubblehcount">
    <w:name w:val="stbubble_hcount"/>
    <w:basedOn w:val="DefaultParagraphFont"/>
    <w:rsid w:val="00EA1C87"/>
  </w:style>
  <w:style w:type="paragraph" w:customStyle="1" w:styleId="Document">
    <w:name w:val="_Document"/>
    <w:basedOn w:val="Default"/>
    <w:next w:val="Default"/>
    <w:uiPriority w:val="99"/>
    <w:rsid w:val="00EA1C87"/>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EA1C87"/>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EA1C87"/>
    <w:pPr>
      <w:widowControl w:val="0"/>
    </w:pPr>
    <w:rPr>
      <w:rFonts w:ascii="New Baskerville" w:eastAsiaTheme="minorEastAsia" w:hAnsi="New Baskerville"/>
      <w:color w:val="auto"/>
    </w:rPr>
  </w:style>
  <w:style w:type="paragraph" w:customStyle="1" w:styleId="collapsed-hide">
    <w:name w:val="collapsed-hide"/>
    <w:basedOn w:val="Normal"/>
    <w:rsid w:val="00EA1C87"/>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EA1C87"/>
    <w:pPr>
      <w:widowControl w:val="0"/>
      <w:spacing w:line="211" w:lineRule="atLeast"/>
    </w:pPr>
    <w:rPr>
      <w:rFonts w:ascii="Mokka" w:eastAsiaTheme="minorEastAsia" w:hAnsi="Mokka"/>
      <w:color w:val="auto"/>
    </w:rPr>
  </w:style>
  <w:style w:type="paragraph" w:customStyle="1" w:styleId="odd">
    <w:name w:val="odd"/>
    <w:basedOn w:val="Normal"/>
    <w:rsid w:val="00EA1C87"/>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EA1C87"/>
  </w:style>
  <w:style w:type="character" w:customStyle="1" w:styleId="tolocaltime">
    <w:name w:val="tolocaltime"/>
    <w:basedOn w:val="DefaultParagraphFont"/>
    <w:rsid w:val="00EA1C87"/>
  </w:style>
  <w:style w:type="character" w:customStyle="1" w:styleId="pb-byline">
    <w:name w:val="pb-byline"/>
    <w:basedOn w:val="DefaultParagraphFont"/>
    <w:rsid w:val="00EA1C87"/>
  </w:style>
  <w:style w:type="character" w:customStyle="1" w:styleId="pb-timestamp">
    <w:name w:val="pb-timestamp"/>
    <w:basedOn w:val="DefaultParagraphFont"/>
    <w:rsid w:val="00EA1C87"/>
  </w:style>
  <w:style w:type="character" w:customStyle="1" w:styleId="posted-on">
    <w:name w:val="posted-on"/>
    <w:basedOn w:val="DefaultParagraphFont"/>
    <w:rsid w:val="00EA1C87"/>
  </w:style>
  <w:style w:type="character" w:customStyle="1" w:styleId="even">
    <w:name w:val="even"/>
    <w:basedOn w:val="DefaultParagraphFont"/>
    <w:rsid w:val="00EA1C87"/>
  </w:style>
  <w:style w:type="paragraph" w:customStyle="1" w:styleId="volissue">
    <w:name w:val="volissue"/>
    <w:basedOn w:val="Normal"/>
    <w:rsid w:val="00EA1C87"/>
    <w:pPr>
      <w:spacing w:before="100" w:beforeAutospacing="1" w:after="100" w:afterAutospacing="1"/>
    </w:pPr>
    <w:rPr>
      <w:rFonts w:ascii="Times" w:hAnsi="Times"/>
      <w:sz w:val="20"/>
      <w:szCs w:val="20"/>
    </w:rPr>
  </w:style>
  <w:style w:type="character" w:customStyle="1" w:styleId="cat-date-line4">
    <w:name w:val="cat-date-line4"/>
    <w:basedOn w:val="DefaultParagraphFont"/>
    <w:rsid w:val="00EA1C87"/>
  </w:style>
  <w:style w:type="character" w:customStyle="1" w:styleId="articledate">
    <w:name w:val="articledate"/>
    <w:basedOn w:val="DefaultParagraphFont"/>
    <w:rsid w:val="00EA1C87"/>
  </w:style>
  <w:style w:type="character" w:customStyle="1" w:styleId="post-byline">
    <w:name w:val="post-byline"/>
    <w:basedOn w:val="DefaultParagraphFont"/>
    <w:rsid w:val="00EA1C87"/>
  </w:style>
  <w:style w:type="character" w:customStyle="1" w:styleId="metadate">
    <w:name w:val="meta_date"/>
    <w:basedOn w:val="DefaultParagraphFont"/>
    <w:rsid w:val="00EA1C87"/>
  </w:style>
  <w:style w:type="character" w:customStyle="1" w:styleId="fa">
    <w:name w:val="fa"/>
    <w:basedOn w:val="DefaultParagraphFont"/>
    <w:rsid w:val="00EA1C87"/>
  </w:style>
  <w:style w:type="character" w:customStyle="1" w:styleId="longname">
    <w:name w:val="longname"/>
    <w:basedOn w:val="DefaultParagraphFont"/>
    <w:rsid w:val="00EA1C87"/>
  </w:style>
  <w:style w:type="character" w:customStyle="1" w:styleId="echocontainer">
    <w:name w:val="echo_container"/>
    <w:basedOn w:val="DefaultParagraphFont"/>
    <w:rsid w:val="00EA1C87"/>
  </w:style>
  <w:style w:type="character" w:customStyle="1" w:styleId="comment-display">
    <w:name w:val="comment-display"/>
    <w:basedOn w:val="DefaultParagraphFont"/>
    <w:rsid w:val="00EA1C87"/>
  </w:style>
  <w:style w:type="paragraph" w:customStyle="1" w:styleId="comment-count-label">
    <w:name w:val="comment-count-label"/>
    <w:basedOn w:val="Normal"/>
    <w:rsid w:val="00EA1C87"/>
    <w:pPr>
      <w:spacing w:before="100" w:beforeAutospacing="1" w:after="100" w:afterAutospacing="1"/>
    </w:pPr>
    <w:rPr>
      <w:rFonts w:ascii="Times" w:hAnsi="Times"/>
      <w:sz w:val="20"/>
      <w:szCs w:val="20"/>
    </w:rPr>
  </w:style>
  <w:style w:type="character" w:customStyle="1" w:styleId="echo-counter">
    <w:name w:val="echo-counter"/>
    <w:basedOn w:val="DefaultParagraphFont"/>
    <w:rsid w:val="00EA1C87"/>
  </w:style>
  <w:style w:type="character" w:customStyle="1" w:styleId="discussion-policy">
    <w:name w:val="discussion-policy"/>
    <w:basedOn w:val="DefaultParagraphFont"/>
    <w:rsid w:val="00EA1C87"/>
  </w:style>
  <w:style w:type="character" w:customStyle="1" w:styleId="echo-apps-conversations-streamcaption">
    <w:name w:val="echo-apps-conversations-streamcaption"/>
    <w:basedOn w:val="DefaultParagraphFont"/>
    <w:rsid w:val="00EA1C87"/>
  </w:style>
  <w:style w:type="character" w:customStyle="1" w:styleId="echo-streamserver-controls-stream-item-text">
    <w:name w:val="echo-streamserver-controls-stream-item-text"/>
    <w:basedOn w:val="DefaultParagraphFont"/>
    <w:rsid w:val="00EA1C87"/>
  </w:style>
  <w:style w:type="character" w:customStyle="1" w:styleId="echo-streamserver-controls-facepile-more">
    <w:name w:val="echo-streamserver-controls-facepile-more"/>
    <w:basedOn w:val="DefaultParagraphFont"/>
    <w:rsid w:val="00EA1C87"/>
  </w:style>
  <w:style w:type="character" w:customStyle="1" w:styleId="echo-primaryfont">
    <w:name w:val="echo-primaryfont"/>
    <w:basedOn w:val="DefaultParagraphFont"/>
    <w:rsid w:val="00EA1C87"/>
  </w:style>
  <w:style w:type="character" w:customStyle="1" w:styleId="section">
    <w:name w:val="section"/>
    <w:basedOn w:val="DefaultParagraphFont"/>
    <w:rsid w:val="00EA1C87"/>
  </w:style>
  <w:style w:type="character" w:customStyle="1" w:styleId="wpsr-txt-headline">
    <w:name w:val="wpsr-txt-headline"/>
    <w:basedOn w:val="DefaultParagraphFont"/>
    <w:rsid w:val="00EA1C87"/>
  </w:style>
  <w:style w:type="character" w:customStyle="1" w:styleId="asset-metabar-author">
    <w:name w:val="asset-metabar-author"/>
    <w:basedOn w:val="DefaultParagraphFont"/>
    <w:rsid w:val="00EA1C87"/>
  </w:style>
  <w:style w:type="character" w:customStyle="1" w:styleId="eza-dateline">
    <w:name w:val="eza-dateline"/>
    <w:basedOn w:val="DefaultParagraphFont"/>
    <w:rsid w:val="00EA1C87"/>
  </w:style>
  <w:style w:type="character" w:customStyle="1" w:styleId="eza-authors">
    <w:name w:val="eza-authors"/>
    <w:basedOn w:val="DefaultParagraphFont"/>
    <w:rsid w:val="00EA1C87"/>
  </w:style>
  <w:style w:type="character" w:customStyle="1" w:styleId="csmstaff">
    <w:name w:val="csm_staff"/>
    <w:basedOn w:val="DefaultParagraphFont"/>
    <w:rsid w:val="00EA1C87"/>
  </w:style>
  <w:style w:type="paragraph" w:customStyle="1" w:styleId="mol-para-with-font">
    <w:name w:val="mol-para-with-font"/>
    <w:basedOn w:val="Normal"/>
    <w:rsid w:val="00EA1C87"/>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EA1C87"/>
  </w:style>
  <w:style w:type="character" w:customStyle="1" w:styleId="byline-text">
    <w:name w:val="byline-text"/>
    <w:basedOn w:val="DefaultParagraphFont"/>
    <w:rsid w:val="00EA1C87"/>
  </w:style>
  <w:style w:type="character" w:customStyle="1" w:styleId="itemauthor">
    <w:name w:val="itemauthor"/>
    <w:basedOn w:val="DefaultParagraphFont"/>
    <w:rsid w:val="00EA1C87"/>
  </w:style>
  <w:style w:type="character" w:customStyle="1" w:styleId="itemdatecreated">
    <w:name w:val="itemdatecreated"/>
    <w:basedOn w:val="DefaultParagraphFont"/>
    <w:rsid w:val="00EA1C87"/>
  </w:style>
  <w:style w:type="character" w:customStyle="1" w:styleId="slug-metadata-note">
    <w:name w:val="slug-metadata-note"/>
    <w:basedOn w:val="DefaultParagraphFont"/>
    <w:rsid w:val="00EA1C87"/>
  </w:style>
  <w:style w:type="character" w:customStyle="1" w:styleId="drop-capped">
    <w:name w:val="drop-capped"/>
    <w:basedOn w:val="DefaultParagraphFont"/>
    <w:rsid w:val="00EA1C87"/>
  </w:style>
  <w:style w:type="character" w:customStyle="1" w:styleId="published">
    <w:name w:val="published"/>
    <w:basedOn w:val="DefaultParagraphFont"/>
    <w:rsid w:val="00EA1C87"/>
  </w:style>
  <w:style w:type="paragraph" w:customStyle="1" w:styleId="articleopinion-standfirst">
    <w:name w:val="articleopinion-standfirst"/>
    <w:basedOn w:val="Normal"/>
    <w:rsid w:val="00EA1C87"/>
    <w:pPr>
      <w:spacing w:before="100" w:beforeAutospacing="1" w:after="100" w:afterAutospacing="1"/>
    </w:pPr>
    <w:rPr>
      <w:rFonts w:ascii="Times" w:hAnsi="Times"/>
      <w:sz w:val="20"/>
      <w:szCs w:val="20"/>
    </w:rPr>
  </w:style>
  <w:style w:type="paragraph" w:customStyle="1" w:styleId="snippet">
    <w:name w:val="snippet"/>
    <w:basedOn w:val="Normal"/>
    <w:rsid w:val="00EA1C87"/>
    <w:pPr>
      <w:spacing w:before="100" w:beforeAutospacing="1" w:after="100" w:afterAutospacing="1"/>
    </w:pPr>
    <w:rPr>
      <w:rFonts w:ascii="Times" w:hAnsi="Times"/>
      <w:sz w:val="20"/>
      <w:szCs w:val="20"/>
    </w:rPr>
  </w:style>
  <w:style w:type="character" w:customStyle="1" w:styleId="thetitle">
    <w:name w:val="the_title"/>
    <w:basedOn w:val="DefaultParagraphFont"/>
    <w:rsid w:val="00EA1C87"/>
  </w:style>
  <w:style w:type="character" w:customStyle="1" w:styleId="view-count">
    <w:name w:val="view-count"/>
    <w:basedOn w:val="DefaultParagraphFont"/>
    <w:rsid w:val="00EA1C87"/>
  </w:style>
  <w:style w:type="character" w:customStyle="1" w:styleId="rupee">
    <w:name w:val="rupee"/>
    <w:basedOn w:val="DefaultParagraphFont"/>
    <w:rsid w:val="00EA1C87"/>
  </w:style>
  <w:style w:type="character" w:customStyle="1" w:styleId="grey1">
    <w:name w:val="grey1"/>
    <w:basedOn w:val="DefaultParagraphFont"/>
    <w:rsid w:val="00EA1C87"/>
  </w:style>
  <w:style w:type="paragraph" w:customStyle="1" w:styleId="Pa13">
    <w:name w:val="Pa13"/>
    <w:basedOn w:val="Default"/>
    <w:next w:val="Default"/>
    <w:uiPriority w:val="99"/>
    <w:rsid w:val="00EA1C87"/>
    <w:pPr>
      <w:widowControl w:val="0"/>
      <w:spacing w:line="201" w:lineRule="atLeast"/>
    </w:pPr>
    <w:rPr>
      <w:rFonts w:eastAsiaTheme="minorEastAsia"/>
      <w:color w:val="auto"/>
    </w:rPr>
  </w:style>
  <w:style w:type="paragraph" w:customStyle="1" w:styleId="Pa14">
    <w:name w:val="Pa14"/>
    <w:basedOn w:val="Default"/>
    <w:next w:val="Default"/>
    <w:uiPriority w:val="99"/>
    <w:rsid w:val="00EA1C87"/>
    <w:pPr>
      <w:widowControl w:val="0"/>
      <w:spacing w:line="241" w:lineRule="atLeast"/>
    </w:pPr>
    <w:rPr>
      <w:rFonts w:eastAsiaTheme="minorEastAsia"/>
      <w:color w:val="auto"/>
    </w:rPr>
  </w:style>
  <w:style w:type="paragraph" w:customStyle="1" w:styleId="Pa9">
    <w:name w:val="Pa9"/>
    <w:basedOn w:val="Default"/>
    <w:next w:val="Default"/>
    <w:uiPriority w:val="99"/>
    <w:rsid w:val="00EA1C87"/>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EA1C87"/>
  </w:style>
  <w:style w:type="character" w:customStyle="1" w:styleId="reporttitle">
    <w:name w:val="report_title"/>
    <w:basedOn w:val="DefaultParagraphFont"/>
    <w:rsid w:val="00EA1C87"/>
  </w:style>
  <w:style w:type="character" w:customStyle="1" w:styleId="documenttype-longreleases">
    <w:name w:val="document_type_-_long_releases"/>
    <w:basedOn w:val="DefaultParagraphFont"/>
    <w:rsid w:val="00EA1C87"/>
  </w:style>
  <w:style w:type="character" w:customStyle="1" w:styleId="alt-date">
    <w:name w:val="alt-date"/>
    <w:basedOn w:val="DefaultParagraphFont"/>
    <w:rsid w:val="00EA1C87"/>
  </w:style>
  <w:style w:type="character" w:customStyle="1" w:styleId="entry-byline">
    <w:name w:val="entry-byline"/>
    <w:basedOn w:val="DefaultParagraphFont"/>
    <w:rsid w:val="00EA1C87"/>
  </w:style>
  <w:style w:type="character" w:customStyle="1" w:styleId="taglinecontrib">
    <w:name w:val="tagline_contrib"/>
    <w:basedOn w:val="DefaultParagraphFont"/>
    <w:rsid w:val="00EA1C87"/>
  </w:style>
  <w:style w:type="character" w:customStyle="1" w:styleId="articledate0">
    <w:name w:val="article_date"/>
    <w:basedOn w:val="DefaultParagraphFont"/>
    <w:rsid w:val="00EA1C87"/>
  </w:style>
  <w:style w:type="paragraph" w:customStyle="1" w:styleId="hg-daily">
    <w:name w:val="hg-daily"/>
    <w:basedOn w:val="Normal"/>
    <w:rsid w:val="00EA1C87"/>
    <w:pPr>
      <w:spacing w:before="100" w:beforeAutospacing="1" w:after="100" w:afterAutospacing="1"/>
    </w:pPr>
    <w:rPr>
      <w:rFonts w:ascii="Times" w:hAnsi="Times"/>
      <w:sz w:val="20"/>
      <w:szCs w:val="20"/>
    </w:rPr>
  </w:style>
  <w:style w:type="character" w:customStyle="1" w:styleId="cit">
    <w:name w:val="cit"/>
    <w:basedOn w:val="DefaultParagraphFont"/>
    <w:rsid w:val="00EA1C87"/>
  </w:style>
  <w:style w:type="paragraph" w:customStyle="1" w:styleId="buttonheading">
    <w:name w:val="buttonheading"/>
    <w:basedOn w:val="Normal"/>
    <w:rsid w:val="00EA1C87"/>
    <w:pPr>
      <w:spacing w:before="100" w:beforeAutospacing="1" w:after="100" w:afterAutospacing="1"/>
    </w:pPr>
    <w:rPr>
      <w:rFonts w:ascii="Times" w:hAnsi="Times"/>
      <w:sz w:val="20"/>
      <w:szCs w:val="20"/>
    </w:rPr>
  </w:style>
  <w:style w:type="character" w:customStyle="1" w:styleId="createdate">
    <w:name w:val="createdate"/>
    <w:basedOn w:val="DefaultParagraphFont"/>
    <w:rsid w:val="00EA1C87"/>
  </w:style>
  <w:style w:type="character" w:customStyle="1" w:styleId="text-label">
    <w:name w:val="text-label"/>
    <w:basedOn w:val="DefaultParagraphFont"/>
    <w:rsid w:val="00EA1C87"/>
  </w:style>
  <w:style w:type="paragraph" w:customStyle="1" w:styleId="TOC3Char">
    <w:name w:val="TOC 3 Char"/>
    <w:basedOn w:val="Normal"/>
    <w:next w:val="Normal"/>
    <w:rsid w:val="00EA1C87"/>
    <w:rPr>
      <w:rFonts w:eastAsia="Times New Roman"/>
      <w:sz w:val="24"/>
      <w:szCs w:val="20"/>
    </w:rPr>
  </w:style>
  <w:style w:type="paragraph" w:customStyle="1" w:styleId="TOC1Char">
    <w:name w:val="TOC 1 Char"/>
    <w:basedOn w:val="Normal"/>
    <w:next w:val="Normal"/>
    <w:rsid w:val="00EA1C87"/>
    <w:rPr>
      <w:rFonts w:eastAsia="Times New Roman"/>
      <w:b/>
      <w:sz w:val="24"/>
      <w:szCs w:val="20"/>
    </w:rPr>
  </w:style>
  <w:style w:type="character" w:customStyle="1" w:styleId="StyleCardtextChar10pt">
    <w:name w:val="Style Card text Char + 10 pt"/>
    <w:rsid w:val="00EA1C87"/>
    <w:rPr>
      <w:rFonts w:ascii="Georgia" w:eastAsia="Calibri" w:hAnsi="Georgia"/>
      <w:sz w:val="20"/>
      <w:u w:val="single"/>
      <w:lang w:bidi="ar-SA"/>
    </w:rPr>
  </w:style>
  <w:style w:type="paragraph" w:customStyle="1" w:styleId="ColorfulList-Accent11">
    <w:name w:val="Colorful List - Accent 11"/>
    <w:basedOn w:val="Normal"/>
    <w:uiPriority w:val="34"/>
    <w:qFormat/>
    <w:rsid w:val="00EA1C87"/>
    <w:pPr>
      <w:ind w:left="720"/>
      <w:contextualSpacing/>
      <w:jc w:val="both"/>
    </w:pPr>
    <w:rPr>
      <w:rFonts w:eastAsia="Times New Roman"/>
      <w:sz w:val="20"/>
      <w:szCs w:val="20"/>
    </w:rPr>
  </w:style>
  <w:style w:type="paragraph" w:customStyle="1" w:styleId="NoteLevel11">
    <w:name w:val="Note Level 11"/>
    <w:basedOn w:val="Normal"/>
    <w:uiPriority w:val="99"/>
    <w:rsid w:val="00EA1C87"/>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EA1C87"/>
    <w:pPr>
      <w:keepNext/>
      <w:tabs>
        <w:tab w:val="num" w:pos="1440"/>
      </w:tabs>
      <w:ind w:left="1800" w:hanging="360"/>
      <w:outlineLvl w:val="2"/>
    </w:pPr>
    <w:rPr>
      <w:rFonts w:eastAsia="MS Gothic"/>
    </w:rPr>
  </w:style>
  <w:style w:type="paragraph" w:customStyle="1" w:styleId="NoteLevel41">
    <w:name w:val="Note Level 41"/>
    <w:basedOn w:val="Normal"/>
    <w:rsid w:val="00EA1C87"/>
    <w:pPr>
      <w:keepNext/>
      <w:tabs>
        <w:tab w:val="num" w:pos="2160"/>
      </w:tabs>
      <w:ind w:left="2520" w:hanging="360"/>
      <w:outlineLvl w:val="3"/>
    </w:pPr>
    <w:rPr>
      <w:rFonts w:eastAsia="MS Gothic"/>
    </w:rPr>
  </w:style>
  <w:style w:type="paragraph" w:customStyle="1" w:styleId="NoteLevel51">
    <w:name w:val="Note Level 51"/>
    <w:basedOn w:val="Normal"/>
    <w:rsid w:val="00EA1C87"/>
    <w:pPr>
      <w:keepNext/>
      <w:tabs>
        <w:tab w:val="num" w:pos="2880"/>
      </w:tabs>
      <w:ind w:left="3240" w:hanging="360"/>
      <w:outlineLvl w:val="4"/>
    </w:pPr>
    <w:rPr>
      <w:rFonts w:eastAsia="MS Gothic"/>
    </w:rPr>
  </w:style>
  <w:style w:type="paragraph" w:customStyle="1" w:styleId="NoteLevel61">
    <w:name w:val="Note Level 61"/>
    <w:basedOn w:val="Normal"/>
    <w:rsid w:val="00EA1C87"/>
    <w:pPr>
      <w:keepNext/>
      <w:tabs>
        <w:tab w:val="num" w:pos="3600"/>
      </w:tabs>
      <w:ind w:left="3960" w:hanging="360"/>
      <w:outlineLvl w:val="5"/>
    </w:pPr>
    <w:rPr>
      <w:rFonts w:eastAsia="MS Gothic"/>
    </w:rPr>
  </w:style>
  <w:style w:type="paragraph" w:customStyle="1" w:styleId="NoteLevel71">
    <w:name w:val="Note Level 71"/>
    <w:basedOn w:val="Normal"/>
    <w:rsid w:val="00EA1C87"/>
    <w:pPr>
      <w:keepNext/>
      <w:tabs>
        <w:tab w:val="num" w:pos="4320"/>
      </w:tabs>
      <w:ind w:left="4680" w:hanging="360"/>
      <w:outlineLvl w:val="6"/>
    </w:pPr>
    <w:rPr>
      <w:rFonts w:eastAsia="MS Gothic"/>
    </w:rPr>
  </w:style>
  <w:style w:type="paragraph" w:customStyle="1" w:styleId="NoteLevel81">
    <w:name w:val="Note Level 81"/>
    <w:basedOn w:val="Normal"/>
    <w:rsid w:val="00EA1C87"/>
    <w:pPr>
      <w:keepNext/>
      <w:tabs>
        <w:tab w:val="num" w:pos="5040"/>
      </w:tabs>
      <w:ind w:left="5400" w:hanging="360"/>
      <w:outlineLvl w:val="7"/>
    </w:pPr>
    <w:rPr>
      <w:rFonts w:eastAsia="MS Gothic"/>
    </w:rPr>
  </w:style>
  <w:style w:type="paragraph" w:customStyle="1" w:styleId="NoteLevel91">
    <w:name w:val="Note Level 91"/>
    <w:basedOn w:val="Normal"/>
    <w:rsid w:val="00EA1C87"/>
    <w:pPr>
      <w:keepNext/>
      <w:tabs>
        <w:tab w:val="num" w:pos="5760"/>
      </w:tabs>
      <w:ind w:left="6120" w:hanging="360"/>
      <w:outlineLvl w:val="8"/>
    </w:pPr>
    <w:rPr>
      <w:rFonts w:eastAsia="MS Gothic"/>
    </w:rPr>
  </w:style>
  <w:style w:type="paragraph" w:styleId="Index2">
    <w:name w:val="index 2"/>
    <w:basedOn w:val="Normal"/>
    <w:next w:val="Normal"/>
    <w:autoRedefine/>
    <w:rsid w:val="00EA1C87"/>
    <w:pPr>
      <w:spacing w:after="200" w:line="276" w:lineRule="auto"/>
      <w:ind w:left="400" w:hanging="200"/>
    </w:pPr>
    <w:rPr>
      <w:rFonts w:eastAsia="Times New Roman"/>
      <w:bCs/>
    </w:rPr>
  </w:style>
  <w:style w:type="paragraph" w:styleId="Index3">
    <w:name w:val="index 3"/>
    <w:basedOn w:val="Normal"/>
    <w:next w:val="Normal"/>
    <w:autoRedefine/>
    <w:rsid w:val="00EA1C87"/>
    <w:pPr>
      <w:spacing w:after="200" w:line="276" w:lineRule="auto"/>
      <w:ind w:left="600" w:hanging="200"/>
    </w:pPr>
    <w:rPr>
      <w:rFonts w:eastAsia="Times New Roman"/>
      <w:bCs/>
    </w:rPr>
  </w:style>
  <w:style w:type="paragraph" w:styleId="Index4">
    <w:name w:val="index 4"/>
    <w:basedOn w:val="Normal"/>
    <w:next w:val="Normal"/>
    <w:autoRedefine/>
    <w:rsid w:val="00EA1C87"/>
    <w:pPr>
      <w:spacing w:after="200" w:line="276" w:lineRule="auto"/>
      <w:ind w:left="800" w:hanging="200"/>
    </w:pPr>
    <w:rPr>
      <w:rFonts w:eastAsia="Times New Roman"/>
      <w:bCs/>
    </w:rPr>
  </w:style>
  <w:style w:type="paragraph" w:styleId="Index5">
    <w:name w:val="index 5"/>
    <w:basedOn w:val="Normal"/>
    <w:next w:val="Normal"/>
    <w:autoRedefine/>
    <w:rsid w:val="00EA1C87"/>
    <w:pPr>
      <w:spacing w:after="200" w:line="276" w:lineRule="auto"/>
      <w:ind w:left="1000" w:hanging="200"/>
    </w:pPr>
    <w:rPr>
      <w:rFonts w:eastAsia="Times New Roman"/>
      <w:bCs/>
    </w:rPr>
  </w:style>
  <w:style w:type="paragraph" w:styleId="Index6">
    <w:name w:val="index 6"/>
    <w:basedOn w:val="Normal"/>
    <w:next w:val="Normal"/>
    <w:autoRedefine/>
    <w:rsid w:val="00EA1C87"/>
    <w:pPr>
      <w:spacing w:after="200" w:line="276" w:lineRule="auto"/>
      <w:ind w:left="1200" w:hanging="200"/>
    </w:pPr>
    <w:rPr>
      <w:rFonts w:eastAsia="Times New Roman"/>
      <w:bCs/>
    </w:rPr>
  </w:style>
  <w:style w:type="paragraph" w:styleId="Index7">
    <w:name w:val="index 7"/>
    <w:basedOn w:val="Normal"/>
    <w:next w:val="Normal"/>
    <w:autoRedefine/>
    <w:rsid w:val="00EA1C87"/>
    <w:pPr>
      <w:spacing w:after="200" w:line="276" w:lineRule="auto"/>
      <w:ind w:left="1400" w:hanging="200"/>
    </w:pPr>
    <w:rPr>
      <w:rFonts w:eastAsia="Times New Roman"/>
      <w:bCs/>
    </w:rPr>
  </w:style>
  <w:style w:type="paragraph" w:styleId="Index8">
    <w:name w:val="index 8"/>
    <w:basedOn w:val="Normal"/>
    <w:next w:val="Normal"/>
    <w:autoRedefine/>
    <w:rsid w:val="00EA1C87"/>
    <w:pPr>
      <w:spacing w:after="200" w:line="276" w:lineRule="auto"/>
      <w:ind w:left="1600" w:hanging="200"/>
    </w:pPr>
    <w:rPr>
      <w:rFonts w:eastAsia="Times New Roman"/>
      <w:bCs/>
    </w:rPr>
  </w:style>
  <w:style w:type="paragraph" w:styleId="Index9">
    <w:name w:val="index 9"/>
    <w:basedOn w:val="Normal"/>
    <w:next w:val="Normal"/>
    <w:autoRedefine/>
    <w:rsid w:val="00EA1C87"/>
    <w:pPr>
      <w:spacing w:after="200" w:line="276" w:lineRule="auto"/>
      <w:ind w:left="1800" w:hanging="200"/>
    </w:pPr>
    <w:rPr>
      <w:rFonts w:eastAsia="Times New Roman"/>
      <w:bCs/>
    </w:rPr>
  </w:style>
  <w:style w:type="paragraph" w:styleId="IndexHeading">
    <w:name w:val="index heading"/>
    <w:basedOn w:val="Normal"/>
    <w:next w:val="Index1"/>
    <w:rsid w:val="00EA1C87"/>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EA1C87"/>
    <w:pPr>
      <w:jc w:val="both"/>
    </w:pPr>
    <w:rPr>
      <w:rFonts w:eastAsia="Times New Roman"/>
      <w:i/>
      <w:iCs/>
      <w:color w:val="000000"/>
      <w:sz w:val="20"/>
    </w:rPr>
  </w:style>
  <w:style w:type="character" w:customStyle="1" w:styleId="MediumGrid11">
    <w:name w:val="Medium Grid 11"/>
    <w:uiPriority w:val="99"/>
    <w:rsid w:val="00EA1C87"/>
    <w:rPr>
      <w:color w:val="808080"/>
    </w:rPr>
  </w:style>
  <w:style w:type="numbering" w:customStyle="1" w:styleId="NoList8">
    <w:name w:val="No List8"/>
    <w:next w:val="NoList"/>
    <w:semiHidden/>
    <w:unhideWhenUsed/>
    <w:rsid w:val="00EA1C87"/>
  </w:style>
  <w:style w:type="numbering" w:customStyle="1" w:styleId="NoList9">
    <w:name w:val="No List9"/>
    <w:next w:val="NoList"/>
    <w:semiHidden/>
    <w:unhideWhenUsed/>
    <w:rsid w:val="00EA1C87"/>
  </w:style>
  <w:style w:type="numbering" w:customStyle="1" w:styleId="NoList10">
    <w:name w:val="No List10"/>
    <w:next w:val="NoList"/>
    <w:semiHidden/>
    <w:unhideWhenUsed/>
    <w:rsid w:val="00EA1C87"/>
  </w:style>
  <w:style w:type="numbering" w:customStyle="1" w:styleId="NoList12">
    <w:name w:val="No List12"/>
    <w:next w:val="NoList"/>
    <w:semiHidden/>
    <w:unhideWhenUsed/>
    <w:rsid w:val="00EA1C87"/>
  </w:style>
  <w:style w:type="numbering" w:customStyle="1" w:styleId="NoList13">
    <w:name w:val="No List13"/>
    <w:next w:val="NoList"/>
    <w:semiHidden/>
    <w:unhideWhenUsed/>
    <w:rsid w:val="00EA1C87"/>
  </w:style>
  <w:style w:type="numbering" w:customStyle="1" w:styleId="NoList14">
    <w:name w:val="No List14"/>
    <w:next w:val="NoList"/>
    <w:semiHidden/>
    <w:unhideWhenUsed/>
    <w:rsid w:val="00EA1C87"/>
  </w:style>
  <w:style w:type="numbering" w:customStyle="1" w:styleId="NoList15">
    <w:name w:val="No List15"/>
    <w:next w:val="NoList"/>
    <w:uiPriority w:val="99"/>
    <w:semiHidden/>
    <w:unhideWhenUsed/>
    <w:rsid w:val="00EA1C87"/>
  </w:style>
  <w:style w:type="numbering" w:customStyle="1" w:styleId="NoList16">
    <w:name w:val="No List16"/>
    <w:next w:val="NoList"/>
    <w:uiPriority w:val="99"/>
    <w:semiHidden/>
    <w:unhideWhenUsed/>
    <w:rsid w:val="00EA1C87"/>
  </w:style>
  <w:style w:type="numbering" w:customStyle="1" w:styleId="NoList17">
    <w:name w:val="No List17"/>
    <w:next w:val="NoList"/>
    <w:semiHidden/>
    <w:unhideWhenUsed/>
    <w:rsid w:val="00EA1C87"/>
  </w:style>
  <w:style w:type="numbering" w:customStyle="1" w:styleId="NoList18">
    <w:name w:val="No List18"/>
    <w:next w:val="NoList"/>
    <w:uiPriority w:val="99"/>
    <w:semiHidden/>
    <w:unhideWhenUsed/>
    <w:rsid w:val="00EA1C87"/>
  </w:style>
  <w:style w:type="numbering" w:customStyle="1" w:styleId="NoList19">
    <w:name w:val="No List19"/>
    <w:next w:val="NoList"/>
    <w:uiPriority w:val="99"/>
    <w:semiHidden/>
    <w:unhideWhenUsed/>
    <w:rsid w:val="00EA1C87"/>
  </w:style>
  <w:style w:type="numbering" w:customStyle="1" w:styleId="NoList20">
    <w:name w:val="No List20"/>
    <w:next w:val="NoList"/>
    <w:semiHidden/>
    <w:unhideWhenUsed/>
    <w:rsid w:val="00EA1C87"/>
  </w:style>
  <w:style w:type="numbering" w:customStyle="1" w:styleId="NoList21">
    <w:name w:val="No List21"/>
    <w:next w:val="NoList"/>
    <w:semiHidden/>
    <w:unhideWhenUsed/>
    <w:rsid w:val="00EA1C87"/>
  </w:style>
  <w:style w:type="paragraph" w:customStyle="1" w:styleId="PlaceholderText2">
    <w:name w:val="Placeholder Text2"/>
    <w:basedOn w:val="Normal"/>
    <w:uiPriority w:val="99"/>
    <w:rsid w:val="00EA1C87"/>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EA1C87"/>
    <w:pPr>
      <w:keepNext/>
      <w:tabs>
        <w:tab w:val="num" w:pos="1440"/>
      </w:tabs>
      <w:ind w:left="1800" w:hanging="360"/>
      <w:outlineLvl w:val="2"/>
    </w:pPr>
    <w:rPr>
      <w:rFonts w:eastAsia="MS Gothic"/>
      <w:sz w:val="24"/>
    </w:rPr>
  </w:style>
  <w:style w:type="paragraph" w:customStyle="1" w:styleId="LightList1">
    <w:name w:val="Light List1"/>
    <w:basedOn w:val="Normal"/>
    <w:rsid w:val="00EA1C87"/>
    <w:pPr>
      <w:keepNext/>
      <w:tabs>
        <w:tab w:val="num" w:pos="2160"/>
      </w:tabs>
      <w:ind w:left="2520" w:hanging="360"/>
      <w:outlineLvl w:val="3"/>
    </w:pPr>
    <w:rPr>
      <w:rFonts w:eastAsia="MS Gothic"/>
      <w:sz w:val="24"/>
    </w:rPr>
  </w:style>
  <w:style w:type="paragraph" w:customStyle="1" w:styleId="LightGrid1">
    <w:name w:val="Light Grid1"/>
    <w:basedOn w:val="Normal"/>
    <w:rsid w:val="00EA1C87"/>
    <w:pPr>
      <w:keepNext/>
      <w:tabs>
        <w:tab w:val="num" w:pos="2880"/>
      </w:tabs>
      <w:ind w:left="3240" w:hanging="360"/>
      <w:outlineLvl w:val="4"/>
    </w:pPr>
    <w:rPr>
      <w:rFonts w:eastAsia="MS Gothic"/>
      <w:sz w:val="24"/>
    </w:rPr>
  </w:style>
  <w:style w:type="paragraph" w:customStyle="1" w:styleId="MediumShading11">
    <w:name w:val="Medium Shading 11"/>
    <w:basedOn w:val="Normal"/>
    <w:rsid w:val="00EA1C87"/>
    <w:pPr>
      <w:keepNext/>
      <w:tabs>
        <w:tab w:val="num" w:pos="3600"/>
      </w:tabs>
      <w:ind w:left="3960" w:hanging="360"/>
      <w:outlineLvl w:val="5"/>
    </w:pPr>
    <w:rPr>
      <w:rFonts w:eastAsia="MS Gothic"/>
      <w:sz w:val="24"/>
    </w:rPr>
  </w:style>
  <w:style w:type="paragraph" w:customStyle="1" w:styleId="MediumShading21">
    <w:name w:val="Medium Shading 21"/>
    <w:basedOn w:val="Normal"/>
    <w:rsid w:val="00EA1C87"/>
    <w:pPr>
      <w:keepNext/>
      <w:tabs>
        <w:tab w:val="num" w:pos="4320"/>
      </w:tabs>
      <w:ind w:left="4680" w:hanging="360"/>
      <w:outlineLvl w:val="6"/>
    </w:pPr>
    <w:rPr>
      <w:rFonts w:eastAsia="MS Gothic"/>
      <w:sz w:val="24"/>
    </w:rPr>
  </w:style>
  <w:style w:type="paragraph" w:customStyle="1" w:styleId="MediumList11">
    <w:name w:val="Medium List 11"/>
    <w:basedOn w:val="Normal"/>
    <w:rsid w:val="00EA1C87"/>
    <w:pPr>
      <w:keepNext/>
      <w:tabs>
        <w:tab w:val="num" w:pos="5040"/>
      </w:tabs>
      <w:ind w:left="5400" w:hanging="360"/>
      <w:outlineLvl w:val="7"/>
    </w:pPr>
    <w:rPr>
      <w:rFonts w:eastAsia="MS Gothic"/>
      <w:sz w:val="24"/>
    </w:rPr>
  </w:style>
  <w:style w:type="paragraph" w:customStyle="1" w:styleId="MediumList21">
    <w:name w:val="Medium List 21"/>
    <w:basedOn w:val="Normal"/>
    <w:rsid w:val="00EA1C87"/>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EA1C87"/>
    <w:rPr>
      <w:sz w:val="17"/>
      <w:szCs w:val="24"/>
      <w:lang w:val="en-US" w:eastAsia="en-US" w:bidi="ar-SA"/>
    </w:rPr>
  </w:style>
  <w:style w:type="paragraph" w:customStyle="1" w:styleId="TagsFutura">
    <w:name w:val="TagsFutura"/>
    <w:basedOn w:val="Normal"/>
    <w:next w:val="Cites"/>
    <w:rsid w:val="00EA1C87"/>
    <w:rPr>
      <w:rFonts w:ascii="Futura" w:eastAsia="Times" w:hAnsi="Futura"/>
      <w:b/>
      <w:caps/>
      <w:sz w:val="18"/>
      <w:szCs w:val="20"/>
    </w:rPr>
  </w:style>
  <w:style w:type="character" w:customStyle="1" w:styleId="italics">
    <w:name w:val="italics"/>
    <w:basedOn w:val="DefaultParagraphFont"/>
    <w:rsid w:val="00EA1C87"/>
  </w:style>
  <w:style w:type="character" w:customStyle="1" w:styleId="m-3583723223135346788gmail-style13ptbold">
    <w:name w:val="m_-3583723223135346788gmail-style13ptbold"/>
    <w:basedOn w:val="DefaultParagraphFont"/>
    <w:rsid w:val="00EA1C87"/>
  </w:style>
  <w:style w:type="character" w:customStyle="1" w:styleId="m-3583723223135346788gmail-styleunderline">
    <w:name w:val="m_-3583723223135346788gmail-styleunderline"/>
    <w:basedOn w:val="DefaultParagraphFont"/>
    <w:rsid w:val="00EA1C87"/>
  </w:style>
  <w:style w:type="paragraph" w:customStyle="1" w:styleId="speakable">
    <w:name w:val="speakable"/>
    <w:basedOn w:val="Normal"/>
    <w:uiPriority w:val="99"/>
    <w:qFormat/>
    <w:rsid w:val="00EA1C87"/>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EA1C87"/>
    <w:rPr>
      <w:b/>
      <w:u w:val="single"/>
    </w:rPr>
  </w:style>
  <w:style w:type="character" w:customStyle="1" w:styleId="UnresolvedMention3">
    <w:name w:val="Unresolved Mention3"/>
    <w:basedOn w:val="DefaultParagraphFont"/>
    <w:uiPriority w:val="99"/>
    <w:semiHidden/>
    <w:unhideWhenUsed/>
    <w:rsid w:val="00EA1C87"/>
    <w:rPr>
      <w:color w:val="808080"/>
      <w:shd w:val="clear" w:color="auto" w:fill="E6E6E6"/>
    </w:rPr>
  </w:style>
  <w:style w:type="character" w:customStyle="1" w:styleId="TagsChar">
    <w:name w:val="Tags Char"/>
    <w:rsid w:val="00EA1C87"/>
    <w:rPr>
      <w:rFonts w:ascii="Times New Roman" w:hAnsi="Times New Roman"/>
      <w:b/>
      <w:sz w:val="24"/>
    </w:rPr>
  </w:style>
  <w:style w:type="paragraph" w:customStyle="1" w:styleId="useless">
    <w:name w:val="useless"/>
    <w:basedOn w:val="Normal"/>
    <w:uiPriority w:val="99"/>
    <w:qFormat/>
    <w:rsid w:val="00EA1C87"/>
    <w:rPr>
      <w:rFonts w:eastAsia="Times New Roman"/>
      <w:sz w:val="12"/>
    </w:rPr>
  </w:style>
  <w:style w:type="character" w:customStyle="1" w:styleId="tagCharCharCharChar">
    <w:name w:val="tag Char Char Char Char"/>
    <w:rsid w:val="00EA1C87"/>
    <w:rPr>
      <w:b/>
      <w:sz w:val="24"/>
      <w:szCs w:val="24"/>
      <w:lang w:val="en-US" w:eastAsia="en-US" w:bidi="ar-SA"/>
    </w:rPr>
  </w:style>
  <w:style w:type="character" w:customStyle="1" w:styleId="DebateUnderlined">
    <w:name w:val="Debate Underlined"/>
    <w:rsid w:val="00EA1C87"/>
    <w:rPr>
      <w:rFonts w:ascii="Helvetica" w:hAnsi="Helvetica"/>
      <w:sz w:val="20"/>
      <w:u w:val="single"/>
    </w:rPr>
  </w:style>
  <w:style w:type="character" w:styleId="PlaceholderText">
    <w:name w:val="Placeholder Text"/>
    <w:basedOn w:val="DefaultParagraphFont"/>
    <w:uiPriority w:val="99"/>
    <w:rsid w:val="00EA1C87"/>
    <w:rPr>
      <w:color w:val="808080"/>
    </w:rPr>
  </w:style>
  <w:style w:type="character" w:customStyle="1" w:styleId="byl">
    <w:name w:val="byl"/>
    <w:rsid w:val="00EA1C87"/>
  </w:style>
  <w:style w:type="paragraph" w:customStyle="1" w:styleId="css-xhhu0i">
    <w:name w:val="css-xhhu0i"/>
    <w:basedOn w:val="Normal"/>
    <w:rsid w:val="00EA1C87"/>
    <w:pPr>
      <w:spacing w:before="100" w:beforeAutospacing="1" w:after="100" w:afterAutospacing="1"/>
    </w:pPr>
    <w:rPr>
      <w:rFonts w:eastAsia="Times New Roman"/>
      <w:sz w:val="24"/>
      <w:lang w:eastAsia="zh-CN"/>
    </w:rPr>
  </w:style>
  <w:style w:type="character" w:customStyle="1" w:styleId="Heading1Char1">
    <w:name w:val="Heading 1 Char1"/>
    <w:aliases w:val="Pocket Char1"/>
    <w:basedOn w:val="DefaultParagraphFont"/>
    <w:uiPriority w:val="1"/>
    <w:rsid w:val="00EA1C87"/>
    <w:rPr>
      <w:rFonts w:ascii="Arial" w:hAnsi="Arial" w:cs="Arial"/>
      <w:b/>
      <w:bCs/>
      <w:kern w:val="32"/>
      <w:sz w:val="28"/>
      <w:szCs w:val="32"/>
      <w:lang w:bidi="en-US"/>
    </w:rPr>
  </w:style>
  <w:style w:type="character" w:customStyle="1" w:styleId="m-8878800405382358272gmail-style13ptbold">
    <w:name w:val="m_-8878800405382358272gmail-style13ptbold"/>
    <w:basedOn w:val="DefaultParagraphFont"/>
    <w:rsid w:val="00EA1C87"/>
  </w:style>
  <w:style w:type="character" w:customStyle="1" w:styleId="m-8878800405382358272gmail-styleunderline">
    <w:name w:val="m_-8878800405382358272gmail-styleunderline"/>
    <w:basedOn w:val="DefaultParagraphFont"/>
    <w:rsid w:val="00EA1C87"/>
  </w:style>
  <w:style w:type="character" w:customStyle="1" w:styleId="m-5498913268213319940gmail-styleunderline">
    <w:name w:val="m_-5498913268213319940gmail-styleunderline"/>
    <w:basedOn w:val="DefaultParagraphFont"/>
    <w:rsid w:val="00EA1C87"/>
  </w:style>
  <w:style w:type="character" w:customStyle="1" w:styleId="overlay">
    <w:name w:val="overlay"/>
    <w:basedOn w:val="DefaultParagraphFont"/>
    <w:rsid w:val="00EA1C87"/>
  </w:style>
  <w:style w:type="character" w:customStyle="1" w:styleId="TagCharCharCharChar0">
    <w:name w:val="Tag Char Char Char Char"/>
    <w:basedOn w:val="DefaultParagraphFont"/>
    <w:rsid w:val="00EA1C87"/>
    <w:rPr>
      <w:rFonts w:ascii="Calibri" w:hAnsi="Calibri" w:cs="Calibri"/>
      <w:b/>
      <w:sz w:val="24"/>
    </w:rPr>
  </w:style>
  <w:style w:type="paragraph" w:customStyle="1" w:styleId="g-body">
    <w:name w:val="g-body"/>
    <w:basedOn w:val="Normal"/>
    <w:uiPriority w:val="99"/>
    <w:qFormat/>
    <w:rsid w:val="00EA1C87"/>
    <w:pPr>
      <w:spacing w:before="100" w:beforeAutospacing="1" w:after="100" w:afterAutospacing="1"/>
    </w:pPr>
    <w:rPr>
      <w:rFonts w:eastAsia="Times New Roman"/>
      <w:sz w:val="24"/>
    </w:rPr>
  </w:style>
  <w:style w:type="paragraph" w:customStyle="1" w:styleId="g-pstyle0">
    <w:name w:val="g-pstyle0"/>
    <w:basedOn w:val="Normal"/>
    <w:uiPriority w:val="99"/>
    <w:qFormat/>
    <w:rsid w:val="00EA1C87"/>
    <w:pPr>
      <w:spacing w:before="100" w:beforeAutospacing="1" w:after="100" w:afterAutospacing="1"/>
    </w:pPr>
    <w:rPr>
      <w:rFonts w:eastAsia="Times New Roman"/>
      <w:sz w:val="24"/>
    </w:rPr>
  </w:style>
  <w:style w:type="paragraph" w:customStyle="1" w:styleId="g-pstyle1">
    <w:name w:val="g-pstyle1"/>
    <w:basedOn w:val="Normal"/>
    <w:uiPriority w:val="99"/>
    <w:qFormat/>
    <w:rsid w:val="00EA1C87"/>
    <w:pPr>
      <w:spacing w:before="100" w:beforeAutospacing="1" w:after="100" w:afterAutospacing="1"/>
    </w:pPr>
    <w:rPr>
      <w:rFonts w:eastAsia="Times New Roman"/>
      <w:sz w:val="24"/>
    </w:rPr>
  </w:style>
  <w:style w:type="paragraph" w:customStyle="1" w:styleId="g-asset-hed">
    <w:name w:val="g-asset-hed"/>
    <w:basedOn w:val="Normal"/>
    <w:uiPriority w:val="99"/>
    <w:qFormat/>
    <w:rsid w:val="00EA1C87"/>
    <w:pPr>
      <w:spacing w:before="100" w:beforeAutospacing="1" w:after="100" w:afterAutospacing="1"/>
    </w:pPr>
    <w:rPr>
      <w:rFonts w:eastAsia="Times New Roman"/>
      <w:sz w:val="24"/>
    </w:rPr>
  </w:style>
  <w:style w:type="paragraph" w:customStyle="1" w:styleId="js-tweet-text">
    <w:name w:val="js-tweet-text"/>
    <w:basedOn w:val="Normal"/>
    <w:uiPriority w:val="99"/>
    <w:qFormat/>
    <w:rsid w:val="00EA1C87"/>
    <w:pPr>
      <w:spacing w:before="100" w:beforeAutospacing="1" w:after="100" w:afterAutospacing="1"/>
    </w:pPr>
    <w:rPr>
      <w:rFonts w:ascii="Arial" w:hAnsi="Arial"/>
      <w:sz w:val="24"/>
    </w:rPr>
  </w:style>
  <w:style w:type="paragraph" w:customStyle="1" w:styleId="speech">
    <w:name w:val="speech"/>
    <w:basedOn w:val="Normal"/>
    <w:uiPriority w:val="99"/>
    <w:qFormat/>
    <w:rsid w:val="00EA1C87"/>
    <w:pPr>
      <w:spacing w:before="100" w:beforeAutospacing="1" w:after="100" w:afterAutospacing="1"/>
    </w:pPr>
    <w:rPr>
      <w:sz w:val="24"/>
    </w:rPr>
  </w:style>
  <w:style w:type="character" w:customStyle="1" w:styleId="adtext">
    <w:name w:val="adtext"/>
    <w:basedOn w:val="DefaultParagraphFont"/>
    <w:rsid w:val="00EA1C87"/>
  </w:style>
  <w:style w:type="character" w:customStyle="1" w:styleId="UL-Bold">
    <w:name w:val="UL-Bold"/>
    <w:basedOn w:val="DefaultParagraphFont"/>
    <w:rsid w:val="00EA1C87"/>
    <w:rPr>
      <w:u w:val="thick"/>
    </w:rPr>
  </w:style>
  <w:style w:type="character" w:customStyle="1" w:styleId="UL-None">
    <w:name w:val="UL-None"/>
    <w:basedOn w:val="DefaultParagraphFont"/>
    <w:rsid w:val="00EA1C87"/>
    <w:rPr>
      <w:strike w:val="0"/>
      <w:dstrike w:val="0"/>
      <w:u w:val="none"/>
      <w:effect w:val="none"/>
    </w:rPr>
  </w:style>
  <w:style w:type="character" w:customStyle="1" w:styleId="qu730rj69h">
    <w:name w:val="qu730rj69h"/>
    <w:basedOn w:val="DefaultParagraphFont"/>
    <w:rsid w:val="00EA1C87"/>
  </w:style>
  <w:style w:type="paragraph" w:customStyle="1" w:styleId="optext">
    <w:name w:val="optext"/>
    <w:basedOn w:val="Normal"/>
    <w:uiPriority w:val="99"/>
    <w:qFormat/>
    <w:rsid w:val="00EA1C87"/>
    <w:pPr>
      <w:spacing w:before="100" w:beforeAutospacing="1" w:after="100" w:afterAutospacing="1"/>
    </w:pPr>
    <w:rPr>
      <w:sz w:val="24"/>
    </w:rPr>
  </w:style>
  <w:style w:type="character" w:customStyle="1" w:styleId="lmy74qr12z">
    <w:name w:val="lmy74qr12z"/>
    <w:basedOn w:val="DefaultParagraphFont"/>
    <w:rsid w:val="00EA1C87"/>
  </w:style>
  <w:style w:type="character" w:customStyle="1" w:styleId="icr880">
    <w:name w:val="icr880"/>
    <w:basedOn w:val="DefaultParagraphFont"/>
    <w:rsid w:val="00EA1C87"/>
  </w:style>
  <w:style w:type="character" w:customStyle="1" w:styleId="hx23q54">
    <w:name w:val="hx23q54"/>
    <w:basedOn w:val="DefaultParagraphFont"/>
    <w:rsid w:val="00EA1C87"/>
  </w:style>
  <w:style w:type="character" w:customStyle="1" w:styleId="m-5348258726587825636gmail-style13ptbold">
    <w:name w:val="m_-5348258726587825636gmail-style13ptbold"/>
    <w:basedOn w:val="DefaultParagraphFont"/>
    <w:rsid w:val="00EA1C87"/>
  </w:style>
  <w:style w:type="character" w:customStyle="1" w:styleId="m-5348258726587825636gmail-styleunderline">
    <w:name w:val="m_-5348258726587825636gmail-styleunderline"/>
    <w:basedOn w:val="DefaultParagraphFont"/>
    <w:rsid w:val="00EA1C87"/>
  </w:style>
  <w:style w:type="paragraph" w:customStyle="1" w:styleId="NoteLevel2">
    <w:name w:val="Note Level 2"/>
    <w:basedOn w:val="Normal"/>
    <w:next w:val="Normal"/>
    <w:uiPriority w:val="99"/>
    <w:qFormat/>
    <w:rsid w:val="00EA1C87"/>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EA1C87"/>
  </w:style>
  <w:style w:type="character" w:customStyle="1" w:styleId="DDIUnderline">
    <w:name w:val="DDI Underline"/>
    <w:qFormat/>
    <w:rsid w:val="00EA1C87"/>
    <w:rPr>
      <w:rFonts w:ascii="Times New Roman" w:hAnsi="Times New Roman"/>
      <w:sz w:val="24"/>
      <w:u w:val="single"/>
    </w:rPr>
  </w:style>
  <w:style w:type="paragraph" w:customStyle="1" w:styleId="ALLCAPS">
    <w:name w:val="ALL CAPS"/>
    <w:basedOn w:val="Normal"/>
    <w:link w:val="ALLCAPSChar"/>
    <w:qFormat/>
    <w:rsid w:val="00EA1C87"/>
    <w:rPr>
      <w:rFonts w:eastAsia="Times New Roman"/>
      <w:b/>
      <w:caps/>
    </w:rPr>
  </w:style>
  <w:style w:type="character" w:customStyle="1" w:styleId="ALLCAPSChar">
    <w:name w:val="ALL CAPS Char"/>
    <w:basedOn w:val="DefaultParagraphFont"/>
    <w:link w:val="ALLCAPS"/>
    <w:rsid w:val="00EA1C87"/>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EA1C87"/>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EA1C87"/>
    <w:rPr>
      <w:rFonts w:ascii="Calibri" w:eastAsia="Times New Roman" w:hAnsi="Calibri"/>
      <w:b/>
    </w:rPr>
  </w:style>
  <w:style w:type="character" w:customStyle="1" w:styleId="Cites-AuthorDate">
    <w:name w:val="Cites-Author/Date"/>
    <w:rsid w:val="00EA1C87"/>
    <w:rPr>
      <w:rFonts w:ascii="Helvetica" w:hAnsi="Helvetica"/>
      <w:b/>
      <w:sz w:val="22"/>
      <w:szCs w:val="24"/>
      <w:u w:val="thick"/>
    </w:rPr>
  </w:style>
  <w:style w:type="paragraph" w:customStyle="1" w:styleId="CiteTag">
    <w:name w:val="Cite/Tag"/>
    <w:basedOn w:val="Normal"/>
    <w:uiPriority w:val="99"/>
    <w:qFormat/>
    <w:rsid w:val="00EA1C87"/>
    <w:rPr>
      <w:rFonts w:eastAsia="Cambria"/>
      <w:b/>
    </w:rPr>
  </w:style>
  <w:style w:type="character" w:customStyle="1" w:styleId="m489902567989944824gmail-style13ptbold">
    <w:name w:val="m_489902567989944824gmail-style13ptbold"/>
    <w:basedOn w:val="DefaultParagraphFont"/>
    <w:rsid w:val="00EA1C87"/>
  </w:style>
  <w:style w:type="character" w:customStyle="1" w:styleId="m489902567989944824gmail-styleunderline">
    <w:name w:val="m_489902567989944824gmail-styleunderline"/>
    <w:basedOn w:val="DefaultParagraphFont"/>
    <w:rsid w:val="00EA1C87"/>
  </w:style>
  <w:style w:type="character" w:customStyle="1" w:styleId="UnderlineCharChar3">
    <w:name w:val="Underline Char Char3"/>
    <w:rsid w:val="00EA1C87"/>
    <w:rPr>
      <w:szCs w:val="24"/>
      <w:u w:val="single"/>
      <w:lang w:val="en-US" w:eastAsia="en-US" w:bidi="ar-SA"/>
    </w:rPr>
  </w:style>
  <w:style w:type="character" w:customStyle="1" w:styleId="tl8wme">
    <w:name w:val="tl8wme"/>
    <w:basedOn w:val="DefaultParagraphFont"/>
    <w:rsid w:val="00EA1C87"/>
  </w:style>
  <w:style w:type="character" w:customStyle="1" w:styleId="Mention3">
    <w:name w:val="Mention3"/>
    <w:basedOn w:val="DefaultParagraphFont"/>
    <w:uiPriority w:val="99"/>
    <w:semiHidden/>
    <w:unhideWhenUsed/>
    <w:rsid w:val="00EA1C87"/>
    <w:rPr>
      <w:color w:val="2B579A"/>
      <w:shd w:val="clear" w:color="auto" w:fill="E6E6E6"/>
    </w:rPr>
  </w:style>
  <w:style w:type="character" w:customStyle="1" w:styleId="m-5251091010484660064gmail-style13ptbold">
    <w:name w:val="m_-5251091010484660064gmail-style13ptbold"/>
    <w:basedOn w:val="DefaultParagraphFont"/>
    <w:rsid w:val="00EA1C87"/>
  </w:style>
  <w:style w:type="character" w:customStyle="1" w:styleId="m-5251091010484660064gmail-styleunderline">
    <w:name w:val="m_-5251091010484660064gmail-styleunderline"/>
    <w:basedOn w:val="DefaultParagraphFont"/>
    <w:rsid w:val="00EA1C87"/>
  </w:style>
  <w:style w:type="character" w:customStyle="1" w:styleId="tablecaption">
    <w:name w:val="tablecaption"/>
    <w:basedOn w:val="DefaultParagraphFont"/>
    <w:rsid w:val="00EA1C87"/>
  </w:style>
  <w:style w:type="character" w:customStyle="1" w:styleId="StyleLatinHelvetica105ptBlack">
    <w:name w:val="Style (Latin) Helvetica 10.5 pt Black"/>
    <w:basedOn w:val="DefaultParagraphFont"/>
    <w:rsid w:val="00EA1C87"/>
    <w:rPr>
      <w:rFonts w:ascii="Times New Roman" w:hAnsi="Times New Roman"/>
      <w:color w:val="000000"/>
      <w:sz w:val="21"/>
    </w:rPr>
  </w:style>
  <w:style w:type="character" w:customStyle="1" w:styleId="Quotation">
    <w:name w:val="Quotation"/>
    <w:qFormat/>
    <w:rsid w:val="00EA1C87"/>
    <w:rPr>
      <w:rFonts w:ascii="Arial" w:hAnsi="Arial"/>
      <w:b/>
      <w:i/>
      <w:iCs/>
      <w:sz w:val="24"/>
      <w:u w:val="single"/>
    </w:rPr>
  </w:style>
  <w:style w:type="paragraph" w:customStyle="1" w:styleId="DateTime">
    <w:name w:val="DateTime"/>
    <w:basedOn w:val="Normal"/>
    <w:link w:val="DateTimeChar"/>
    <w:autoRedefine/>
    <w:uiPriority w:val="4"/>
    <w:qFormat/>
    <w:rsid w:val="00EA1C87"/>
  </w:style>
  <w:style w:type="character" w:customStyle="1" w:styleId="DateTimeChar">
    <w:name w:val="DateTime Char"/>
    <w:basedOn w:val="DefaultParagraphFont"/>
    <w:link w:val="DateTime"/>
    <w:uiPriority w:val="4"/>
    <w:rsid w:val="00EA1C87"/>
    <w:rPr>
      <w:rFonts w:ascii="Calibri" w:hAnsi="Calibri"/>
      <w:sz w:val="22"/>
    </w:rPr>
  </w:style>
  <w:style w:type="paragraph" w:customStyle="1" w:styleId="Lecture">
    <w:name w:val="Lecture"/>
    <w:next w:val="BodyText"/>
    <w:link w:val="LectureChar"/>
    <w:autoRedefine/>
    <w:uiPriority w:val="4"/>
    <w:qFormat/>
    <w:rsid w:val="00EA1C87"/>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EA1C87"/>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EA1C87"/>
  </w:style>
  <w:style w:type="character" w:customStyle="1" w:styleId="m-413333960618644972gmail-styleunderline">
    <w:name w:val="m_-413333960618644972gmail-styleunderline"/>
    <w:basedOn w:val="DefaultParagraphFont"/>
    <w:rsid w:val="00EA1C87"/>
  </w:style>
  <w:style w:type="character" w:customStyle="1" w:styleId="m8314098763611656848gmail-stylestylebold12pt">
    <w:name w:val="m_8314098763611656848gmail-stylestylebold12pt"/>
    <w:basedOn w:val="DefaultParagraphFont"/>
    <w:rsid w:val="00EA1C87"/>
  </w:style>
  <w:style w:type="character" w:customStyle="1" w:styleId="m8314098763611656848gmail-styleboldunderline">
    <w:name w:val="m_8314098763611656848gmail-styleboldunderline"/>
    <w:basedOn w:val="DefaultParagraphFont"/>
    <w:rsid w:val="00EA1C87"/>
  </w:style>
  <w:style w:type="paragraph" w:customStyle="1" w:styleId="Spacer">
    <w:name w:val="Spacer"/>
    <w:basedOn w:val="Heading1"/>
    <w:link w:val="SpacerChar"/>
    <w:autoRedefine/>
    <w:uiPriority w:val="4"/>
    <w:qFormat/>
    <w:rsid w:val="00EA1C87"/>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EA1C87"/>
    <w:rPr>
      <w:rFonts w:ascii="Georgia" w:eastAsiaTheme="majorEastAsia" w:hAnsi="Georgia" w:cstheme="majorBidi"/>
      <w:b/>
      <w:bCs/>
      <w:szCs w:val="32"/>
    </w:rPr>
  </w:style>
  <w:style w:type="paragraph" w:customStyle="1" w:styleId="msonormal0">
    <w:name w:val="msonormal"/>
    <w:basedOn w:val="Normal"/>
    <w:rsid w:val="00EA1C87"/>
    <w:pPr>
      <w:spacing w:before="100" w:beforeAutospacing="1" w:after="100" w:afterAutospacing="1"/>
    </w:pPr>
    <w:rPr>
      <w:rFonts w:eastAsia="Times New Roman"/>
      <w:sz w:val="24"/>
    </w:rPr>
  </w:style>
  <w:style w:type="paragraph" w:customStyle="1" w:styleId="TxBr41p1">
    <w:name w:val="TxBr_41p1"/>
    <w:basedOn w:val="Normal"/>
    <w:qFormat/>
    <w:rsid w:val="00EA1C87"/>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EA1C87"/>
    <w:rPr>
      <w:rFonts w:ascii="Georgia" w:eastAsia="Times New Roman" w:hAnsi="Georgia" w:cs="Arial" w:hint="default"/>
      <w:b/>
      <w:bCs/>
      <w:kern w:val="32"/>
      <w:sz w:val="28"/>
      <w:szCs w:val="32"/>
    </w:rPr>
  </w:style>
  <w:style w:type="character" w:customStyle="1" w:styleId="CiteReal0">
    <w:name w:val="CiteReal"/>
    <w:uiPriority w:val="1"/>
    <w:qFormat/>
    <w:rsid w:val="00EA1C87"/>
    <w:rPr>
      <w:rFonts w:ascii="Arial" w:hAnsi="Arial"/>
      <w:b/>
      <w:sz w:val="24"/>
      <w:u w:val="single"/>
    </w:rPr>
  </w:style>
  <w:style w:type="character" w:customStyle="1" w:styleId="dropcap1">
    <w:name w:val="dropcap1"/>
    <w:rsid w:val="00EA1C87"/>
  </w:style>
  <w:style w:type="paragraph" w:customStyle="1" w:styleId="Style42">
    <w:name w:val="Style42"/>
    <w:basedOn w:val="Normal"/>
    <w:uiPriority w:val="99"/>
    <w:rsid w:val="00EA1C87"/>
    <w:pPr>
      <w:spacing w:line="202" w:lineRule="exact"/>
      <w:jc w:val="both"/>
    </w:pPr>
    <w:rPr>
      <w:rFonts w:ascii="Palatino Linotype" w:hAnsi="Palatino Linotype" w:cs="Palatino Linotype"/>
    </w:rPr>
  </w:style>
  <w:style w:type="character" w:customStyle="1" w:styleId="FontStyle72">
    <w:name w:val="Font Style72"/>
    <w:uiPriority w:val="99"/>
    <w:rsid w:val="00EA1C87"/>
    <w:rPr>
      <w:rFonts w:ascii="Cambria" w:hAnsi="Cambria" w:cs="Cambria" w:hint="default"/>
      <w:sz w:val="16"/>
      <w:szCs w:val="16"/>
    </w:rPr>
  </w:style>
  <w:style w:type="character" w:customStyle="1" w:styleId="FontStyle73">
    <w:name w:val="Font Style73"/>
    <w:uiPriority w:val="99"/>
    <w:rsid w:val="00EA1C87"/>
    <w:rPr>
      <w:rFonts w:ascii="Cambria" w:hAnsi="Cambria" w:cs="Cambria" w:hint="default"/>
      <w:i/>
      <w:iCs/>
      <w:sz w:val="16"/>
      <w:szCs w:val="16"/>
    </w:rPr>
  </w:style>
  <w:style w:type="character" w:customStyle="1" w:styleId="UnderlinestyleChar20">
    <w:name w:val="Underline style Char2"/>
    <w:rsid w:val="00EA1C87"/>
    <w:rPr>
      <w:sz w:val="22"/>
      <w:szCs w:val="24"/>
      <w:u w:val="single"/>
      <w:lang w:val="en-US" w:eastAsia="en-US" w:bidi="ar-SA"/>
    </w:rPr>
  </w:style>
  <w:style w:type="character" w:customStyle="1" w:styleId="FontStyle49">
    <w:name w:val="Font Style49"/>
    <w:uiPriority w:val="99"/>
    <w:rsid w:val="00EA1C87"/>
    <w:rPr>
      <w:rFonts w:ascii="Cambria" w:hAnsi="Cambria" w:cs="Cambria"/>
      <w:sz w:val="20"/>
      <w:szCs w:val="20"/>
    </w:rPr>
  </w:style>
  <w:style w:type="character" w:customStyle="1" w:styleId="FontStyle50">
    <w:name w:val="Font Style50"/>
    <w:uiPriority w:val="99"/>
    <w:rsid w:val="00EA1C8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EA1C87"/>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EA1C87"/>
    <w:rPr>
      <w:rFonts w:ascii="Cambria" w:eastAsia="Cambria" w:hAnsi="Cambria" w:cs="Cambria"/>
      <w:spacing w:val="-3"/>
      <w:sz w:val="22"/>
      <w:szCs w:val="20"/>
    </w:rPr>
  </w:style>
  <w:style w:type="character" w:customStyle="1" w:styleId="kn">
    <w:name w:val="kn"/>
    <w:basedOn w:val="DefaultParagraphFont"/>
    <w:rsid w:val="00EA1C87"/>
  </w:style>
  <w:style w:type="character" w:customStyle="1" w:styleId="StyleStyleUnderlineUnderlineStyleBoldUnderlineIntenseEmphas">
    <w:name w:val="Style Style UnderlineUnderlineStyle Bold UnderlineIntense Emphas..."/>
    <w:basedOn w:val="DefaultParagraphFont"/>
    <w:rsid w:val="00EA1C87"/>
    <w:rPr>
      <w:b/>
      <w:bCs/>
      <w:sz w:val="26"/>
      <w:u w:val="single"/>
    </w:rPr>
  </w:style>
  <w:style w:type="character" w:customStyle="1" w:styleId="articoloinside">
    <w:name w:val="articolo_inside"/>
    <w:rsid w:val="00EA1C87"/>
  </w:style>
  <w:style w:type="paragraph" w:customStyle="1" w:styleId="pagetools">
    <w:name w:val="pagetools"/>
    <w:basedOn w:val="Normal"/>
    <w:rsid w:val="00EA1C87"/>
    <w:pPr>
      <w:spacing w:before="100" w:beforeAutospacing="1" w:after="100" w:afterAutospacing="1"/>
    </w:pPr>
    <w:rPr>
      <w:rFonts w:ascii="Cambria" w:eastAsia="Cambria" w:hAnsi="Cambria"/>
      <w:sz w:val="24"/>
    </w:rPr>
  </w:style>
  <w:style w:type="character" w:customStyle="1" w:styleId="job">
    <w:name w:val="job"/>
    <w:basedOn w:val="DefaultParagraphFont"/>
    <w:rsid w:val="00EA1C87"/>
  </w:style>
  <w:style w:type="character" w:customStyle="1" w:styleId="publisher">
    <w:name w:val="publisher"/>
    <w:basedOn w:val="DefaultParagraphFont"/>
    <w:rsid w:val="00EA1C87"/>
  </w:style>
  <w:style w:type="character" w:customStyle="1" w:styleId="pubyear">
    <w:name w:val="pubyear"/>
    <w:basedOn w:val="DefaultParagraphFont"/>
    <w:rsid w:val="00EA1C87"/>
  </w:style>
  <w:style w:type="character" w:customStyle="1" w:styleId="pubcity">
    <w:name w:val="pubcity"/>
    <w:basedOn w:val="DefaultParagraphFont"/>
    <w:rsid w:val="00EA1C87"/>
  </w:style>
  <w:style w:type="paragraph" w:customStyle="1" w:styleId="C-Text">
    <w:name w:val="C-Text"/>
    <w:basedOn w:val="Normal"/>
    <w:rsid w:val="00EA1C87"/>
    <w:pPr>
      <w:tabs>
        <w:tab w:val="num" w:pos="720"/>
      </w:tabs>
      <w:ind w:left="720" w:hanging="360"/>
    </w:pPr>
    <w:rPr>
      <w:rFonts w:ascii="Book Antiqua" w:hAnsi="Book Antiqua"/>
      <w:sz w:val="24"/>
    </w:rPr>
  </w:style>
  <w:style w:type="character" w:customStyle="1" w:styleId="ecdate">
    <w:name w:val="ec_date"/>
    <w:basedOn w:val="DefaultParagraphFont"/>
    <w:rsid w:val="00EA1C87"/>
    <w:rPr>
      <w:rFonts w:ascii="Symbol" w:hAnsi="Symbol" w:hint="default"/>
      <w:sz w:val="20"/>
      <w:szCs w:val="20"/>
      <w:shd w:val="clear" w:color="auto" w:fill="FFFFFF"/>
    </w:rPr>
  </w:style>
  <w:style w:type="paragraph" w:customStyle="1" w:styleId="ecmsonormal">
    <w:name w:val="ec_msonormal"/>
    <w:basedOn w:val="Normal"/>
    <w:rsid w:val="00EA1C87"/>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EA1C87"/>
  </w:style>
  <w:style w:type="character" w:customStyle="1" w:styleId="articleheadline">
    <w:name w:val="articleheadline"/>
    <w:basedOn w:val="DefaultParagraphFont"/>
    <w:rsid w:val="00EA1C87"/>
  </w:style>
  <w:style w:type="paragraph" w:customStyle="1" w:styleId="u-intro">
    <w:name w:val="u-intro"/>
    <w:basedOn w:val="Normal"/>
    <w:rsid w:val="00EA1C87"/>
    <w:pPr>
      <w:spacing w:before="100" w:beforeAutospacing="1" w:after="100" w:afterAutospacing="1"/>
    </w:pPr>
    <w:rPr>
      <w:rFonts w:ascii="Georgia" w:hAnsi="Georgia"/>
      <w:sz w:val="24"/>
    </w:rPr>
  </w:style>
  <w:style w:type="character" w:customStyle="1" w:styleId="u-byline">
    <w:name w:val="u-byline"/>
    <w:basedOn w:val="DefaultParagraphFont"/>
    <w:rsid w:val="00EA1C87"/>
  </w:style>
  <w:style w:type="character" w:customStyle="1" w:styleId="articlebya">
    <w:name w:val="articleby_a"/>
    <w:basedOn w:val="DefaultParagraphFont"/>
    <w:rsid w:val="00EA1C87"/>
  </w:style>
  <w:style w:type="character" w:customStyle="1" w:styleId="popupwinby">
    <w:name w:val="popupwinby"/>
    <w:basedOn w:val="DefaultParagraphFont"/>
    <w:rsid w:val="00EA1C87"/>
  </w:style>
  <w:style w:type="character" w:customStyle="1" w:styleId="storyheader">
    <w:name w:val="storyheader"/>
    <w:basedOn w:val="DefaultParagraphFont"/>
    <w:rsid w:val="00EA1C87"/>
  </w:style>
  <w:style w:type="character" w:customStyle="1" w:styleId="marron">
    <w:name w:val="marron"/>
    <w:basedOn w:val="DefaultParagraphFont"/>
    <w:rsid w:val="00EA1C87"/>
  </w:style>
  <w:style w:type="paragraph" w:customStyle="1" w:styleId="StyleNormalWeb10pt">
    <w:name w:val="Style Normal (Web) + 10 pt"/>
    <w:basedOn w:val="NormalWeb"/>
    <w:next w:val="Normal"/>
    <w:rsid w:val="00EA1C87"/>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EA1C87"/>
    <w:rPr>
      <w:szCs w:val="24"/>
      <w:lang w:val="en-US" w:eastAsia="en-US" w:bidi="ar-SA"/>
    </w:rPr>
  </w:style>
  <w:style w:type="paragraph" w:customStyle="1" w:styleId="TagCiteShells">
    <w:name w:val="Tag/Cite/Shells"/>
    <w:basedOn w:val="Normal"/>
    <w:rsid w:val="00EA1C87"/>
    <w:rPr>
      <w:rFonts w:ascii="Georgia" w:hAnsi="Georgia"/>
      <w:b/>
    </w:rPr>
  </w:style>
  <w:style w:type="paragraph" w:customStyle="1" w:styleId="DefinitionTerm">
    <w:name w:val="Definition Term"/>
    <w:basedOn w:val="Normal"/>
    <w:next w:val="Normal"/>
    <w:rsid w:val="00EA1C87"/>
    <w:rPr>
      <w:rFonts w:ascii="Georgia" w:hAnsi="Georgia"/>
      <w:snapToGrid w:val="0"/>
      <w:sz w:val="24"/>
    </w:rPr>
  </w:style>
  <w:style w:type="character" w:customStyle="1" w:styleId="Style3CharChar">
    <w:name w:val="Style3 Char Char"/>
    <w:basedOn w:val="DefaultParagraphFont"/>
    <w:rsid w:val="00EA1C8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EA1C87"/>
    <w:pPr>
      <w:spacing w:after="60"/>
    </w:pPr>
    <w:rPr>
      <w:rFonts w:ascii="Georgia" w:eastAsia="Segoe UI" w:hAnsi="Georgia" w:cs="Cambria"/>
      <w:caps/>
      <w:sz w:val="20"/>
      <w:lang w:eastAsia="zh-CN"/>
    </w:rPr>
  </w:style>
  <w:style w:type="character" w:customStyle="1" w:styleId="NormalChar0">
    <w:name w:val="Normal Char"/>
    <w:basedOn w:val="DefaultParagraphFont"/>
    <w:rsid w:val="00EA1C87"/>
    <w:rPr>
      <w:lang w:eastAsia="en-US"/>
    </w:rPr>
  </w:style>
  <w:style w:type="character" w:customStyle="1" w:styleId="BoldUnderlineChar2">
    <w:name w:val="Bold + Underline Char"/>
    <w:basedOn w:val="DefaultParagraphFont"/>
    <w:rsid w:val="00EA1C87"/>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EA1C87"/>
  </w:style>
  <w:style w:type="character" w:customStyle="1" w:styleId="CharacterStyle7">
    <w:name w:val="Character Style 7"/>
    <w:rsid w:val="00EA1C87"/>
    <w:rPr>
      <w:rFonts w:ascii="Trebuchet MS" w:hAnsi="Trebuchet MS" w:cs="Trebuchet MS"/>
      <w:sz w:val="20"/>
      <w:szCs w:val="20"/>
      <w:u w:val="single"/>
    </w:rPr>
  </w:style>
  <w:style w:type="character" w:customStyle="1" w:styleId="StyleStyle4Char">
    <w:name w:val="Style Style4 + Char"/>
    <w:basedOn w:val="DefaultParagraphFont"/>
    <w:rsid w:val="00EA1C8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EA1C8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EA1C87"/>
    <w:rPr>
      <w:rFonts w:ascii="Symbol" w:hAnsi="Symbol"/>
      <w:sz w:val="21"/>
      <w:szCs w:val="21"/>
      <w:u w:val="thick"/>
    </w:rPr>
  </w:style>
  <w:style w:type="paragraph" w:customStyle="1" w:styleId="Cite8">
    <w:name w:val="Cite8"/>
    <w:basedOn w:val="Normal"/>
    <w:autoRedefine/>
    <w:qFormat/>
    <w:rsid w:val="00EA1C87"/>
    <w:rPr>
      <w:rFonts w:ascii="Trebuchet MS" w:eastAsia="Verdana" w:hAnsi="Trebuchet MS" w:cs="Cambria"/>
      <w:sz w:val="16"/>
    </w:rPr>
  </w:style>
  <w:style w:type="paragraph" w:customStyle="1" w:styleId="8font">
    <w:name w:val="8font"/>
    <w:basedOn w:val="Normal"/>
    <w:next w:val="Normal"/>
    <w:autoRedefine/>
    <w:qFormat/>
    <w:rsid w:val="00EA1C87"/>
    <w:rPr>
      <w:rFonts w:ascii="Georgia" w:eastAsia="Cambria Math" w:hAnsi="Georgia" w:cs="Cambria"/>
      <w:sz w:val="16"/>
      <w:szCs w:val="16"/>
    </w:rPr>
  </w:style>
  <w:style w:type="paragraph" w:customStyle="1" w:styleId="BoldUnderlineChar20">
    <w:name w:val="BoldUnderline Char2"/>
    <w:link w:val="BoldUnderlineChar2Char"/>
    <w:rsid w:val="00EA1C87"/>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EA1C87"/>
    <w:rPr>
      <w:rFonts w:ascii="Times New Roman" w:eastAsia="Times New Roman" w:hAnsi="Times New Roman" w:cs="Times New Roman"/>
      <w:b/>
      <w:sz w:val="20"/>
      <w:u w:val="single"/>
    </w:rPr>
  </w:style>
  <w:style w:type="character" w:customStyle="1" w:styleId="UnderlineCharChar4">
    <w:name w:val="Underline Char Char4"/>
    <w:rsid w:val="00EA1C87"/>
    <w:rPr>
      <w:szCs w:val="24"/>
      <w:u w:val="single"/>
      <w:lang w:val="en-US" w:eastAsia="en-US" w:bidi="ar-SA"/>
    </w:rPr>
  </w:style>
  <w:style w:type="character" w:customStyle="1" w:styleId="BoldUnderlineCharChar3">
    <w:name w:val="BoldUnderline Char Char3"/>
    <w:rsid w:val="00EA1C87"/>
    <w:rPr>
      <w:b/>
      <w:szCs w:val="24"/>
      <w:u w:val="single"/>
      <w:lang w:val="en-US" w:eastAsia="en-US" w:bidi="ar-SA"/>
    </w:rPr>
  </w:style>
  <w:style w:type="character" w:customStyle="1" w:styleId="BoldUnderlineCharChar2">
    <w:name w:val="BoldUnderline Char Char2"/>
    <w:rsid w:val="00EA1C87"/>
    <w:rPr>
      <w:b/>
      <w:szCs w:val="24"/>
      <w:u w:val="single"/>
      <w:lang w:val="en-US" w:eastAsia="en-US" w:bidi="ar-SA"/>
    </w:rPr>
  </w:style>
  <w:style w:type="paragraph" w:customStyle="1" w:styleId="UnderlineCard0">
    <w:name w:val="UnderlineCard"/>
    <w:basedOn w:val="Heading3"/>
    <w:link w:val="UnderlineCardChar0"/>
    <w:qFormat/>
    <w:rsid w:val="00EA1C87"/>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EA1C87"/>
    <w:rPr>
      <w:rFonts w:ascii="Georgia" w:eastAsia="Calibri" w:hAnsi="Georgia" w:cs="Times New Roman"/>
      <w:sz w:val="20"/>
      <w:szCs w:val="20"/>
      <w:u w:val="single"/>
      <w:lang w:val="x-none" w:eastAsia="x-none"/>
    </w:rPr>
  </w:style>
  <w:style w:type="character" w:customStyle="1" w:styleId="5Notunderlined">
    <w:name w:val="5 Not underlined"/>
    <w:rsid w:val="00EA1C87"/>
    <w:rPr>
      <w:rFonts w:ascii="Times New Roman" w:hAnsi="Times New Roman"/>
      <w:sz w:val="16"/>
    </w:rPr>
  </w:style>
  <w:style w:type="character" w:customStyle="1" w:styleId="volume-issue">
    <w:name w:val="volume-issue"/>
    <w:rsid w:val="00EA1C87"/>
    <w:rPr>
      <w:rFonts w:cs="Times New Roman"/>
    </w:rPr>
  </w:style>
  <w:style w:type="character" w:customStyle="1" w:styleId="storytext">
    <w:name w:val="storytext"/>
    <w:basedOn w:val="DefaultParagraphFont"/>
    <w:rsid w:val="00EA1C87"/>
  </w:style>
  <w:style w:type="character" w:customStyle="1" w:styleId="boldness1">
    <w:name w:val="boldness1"/>
    <w:rsid w:val="00EA1C87"/>
  </w:style>
  <w:style w:type="paragraph" w:customStyle="1" w:styleId="Cardd">
    <w:name w:val="Cardd"/>
    <w:basedOn w:val="Normal"/>
    <w:uiPriority w:val="4"/>
    <w:qFormat/>
    <w:rsid w:val="00EA1C87"/>
    <w:pPr>
      <w:ind w:left="288" w:right="288"/>
    </w:pPr>
    <w:rPr>
      <w:rFonts w:ascii="Georgia" w:hAnsi="Georgia"/>
    </w:rPr>
  </w:style>
  <w:style w:type="paragraph" w:customStyle="1" w:styleId="document0">
    <w:name w:val="document"/>
    <w:basedOn w:val="Normal"/>
    <w:rsid w:val="00EA1C87"/>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EA1C87"/>
  </w:style>
  <w:style w:type="character" w:customStyle="1" w:styleId="aa">
    <w:name w:val="_"/>
    <w:basedOn w:val="DefaultParagraphFont"/>
    <w:rsid w:val="00EA1C87"/>
  </w:style>
  <w:style w:type="paragraph" w:customStyle="1" w:styleId="Shrink6">
    <w:name w:val="Shrink 6"/>
    <w:basedOn w:val="Normal"/>
    <w:qFormat/>
    <w:rsid w:val="00EA1C87"/>
    <w:rPr>
      <w:rFonts w:ascii="Georgia" w:eastAsia="Calibri" w:hAnsi="Georgia"/>
      <w:sz w:val="12"/>
    </w:rPr>
  </w:style>
  <w:style w:type="character" w:customStyle="1" w:styleId="messagecontent">
    <w:name w:val="message_content"/>
    <w:rsid w:val="00EA1C87"/>
  </w:style>
  <w:style w:type="paragraph" w:customStyle="1" w:styleId="BriefTitleWorks">
    <w:name w:val="Brief Title Works"/>
    <w:basedOn w:val="Heading1"/>
    <w:link w:val="BriefTitleWorksChar"/>
    <w:rsid w:val="00EA1C87"/>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EA1C87"/>
    <w:rPr>
      <w:rFonts w:ascii="Georgia" w:eastAsia="Times New Roman" w:hAnsi="Georgia" w:cs="Arial"/>
      <w:b/>
      <w:bCs/>
      <w:kern w:val="32"/>
      <w:szCs w:val="32"/>
      <w:u w:val="single"/>
    </w:rPr>
  </w:style>
  <w:style w:type="character" w:customStyle="1" w:styleId="twelptblackblack1">
    <w:name w:val="twelptblackblack1"/>
    <w:basedOn w:val="DefaultParagraphFont"/>
    <w:rsid w:val="00EA1C87"/>
    <w:rPr>
      <w:rFonts w:ascii="Verdana" w:hAnsi="Verdana" w:hint="default"/>
      <w:color w:val="000000"/>
      <w:sz w:val="16"/>
      <w:szCs w:val="16"/>
    </w:rPr>
  </w:style>
  <w:style w:type="character" w:customStyle="1" w:styleId="Heading3CharCharCharChar1">
    <w:name w:val="Heading 3 Char Char Char Char1"/>
    <w:rsid w:val="00EA1C87"/>
    <w:rPr>
      <w:rFonts w:cs="Arial"/>
      <w:bCs/>
      <w:szCs w:val="26"/>
      <w:u w:val="single"/>
      <w:lang w:val="en-US" w:eastAsia="en-US" w:bidi="ar-SA"/>
    </w:rPr>
  </w:style>
  <w:style w:type="paragraph" w:customStyle="1" w:styleId="conintrotext">
    <w:name w:val="conintrotext"/>
    <w:basedOn w:val="Normal"/>
    <w:uiPriority w:val="99"/>
    <w:rsid w:val="00EA1C87"/>
    <w:pPr>
      <w:spacing w:before="100" w:beforeAutospacing="1" w:after="100" w:afterAutospacing="1"/>
    </w:pPr>
    <w:rPr>
      <w:rFonts w:ascii="Georgia" w:eastAsia="Times New Roman" w:hAnsi="Georgia"/>
      <w:sz w:val="24"/>
    </w:rPr>
  </w:style>
  <w:style w:type="character" w:customStyle="1" w:styleId="comment-body">
    <w:name w:val="comment-body"/>
    <w:rsid w:val="00EA1C87"/>
  </w:style>
  <w:style w:type="character" w:customStyle="1" w:styleId="UnderlineCharCharChar1">
    <w:name w:val="Underline Char Char Char1"/>
    <w:rsid w:val="00EA1C8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A1C8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EA1C87"/>
    <w:rPr>
      <w:rFonts w:asciiTheme="minorHAnsi" w:eastAsia="MS Mincho" w:hAnsiTheme="minorHAnsi"/>
      <w:b/>
      <w:sz w:val="24"/>
      <w:u w:val="single"/>
    </w:rPr>
  </w:style>
  <w:style w:type="character" w:customStyle="1" w:styleId="mw-headline">
    <w:name w:val="mw-headline"/>
    <w:rsid w:val="00EA1C87"/>
  </w:style>
  <w:style w:type="character" w:customStyle="1" w:styleId="flagicon">
    <w:name w:val="flagicon"/>
    <w:rsid w:val="00EA1C87"/>
  </w:style>
  <w:style w:type="paragraph" w:customStyle="1" w:styleId="assert">
    <w:name w:val="assert"/>
    <w:basedOn w:val="Normal"/>
    <w:uiPriority w:val="99"/>
    <w:rsid w:val="00EA1C87"/>
    <w:pPr>
      <w:spacing w:before="100" w:beforeAutospacing="1" w:after="100" w:afterAutospacing="1"/>
    </w:pPr>
    <w:rPr>
      <w:rFonts w:ascii="Georgia" w:eastAsia="Times New Roman" w:hAnsi="Georgia"/>
      <w:sz w:val="24"/>
    </w:rPr>
  </w:style>
  <w:style w:type="character" w:customStyle="1" w:styleId="apturelink">
    <w:name w:val="apturelink"/>
    <w:rsid w:val="00EA1C87"/>
  </w:style>
  <w:style w:type="character" w:customStyle="1" w:styleId="apturelinkicon">
    <w:name w:val="apturelinkicon"/>
    <w:rsid w:val="00EA1C87"/>
  </w:style>
  <w:style w:type="paragraph" w:customStyle="1" w:styleId="Default1">
    <w:name w:val="Default1"/>
    <w:basedOn w:val="Default"/>
    <w:next w:val="Default"/>
    <w:uiPriority w:val="99"/>
    <w:rsid w:val="00EA1C87"/>
    <w:rPr>
      <w:color w:val="auto"/>
    </w:rPr>
  </w:style>
  <w:style w:type="paragraph" w:customStyle="1" w:styleId="center">
    <w:name w:val="center"/>
    <w:basedOn w:val="Normal"/>
    <w:uiPriority w:val="99"/>
    <w:rsid w:val="00EA1C87"/>
    <w:pPr>
      <w:spacing w:before="100" w:beforeAutospacing="1" w:after="100" w:afterAutospacing="1"/>
    </w:pPr>
    <w:rPr>
      <w:rFonts w:ascii="Georgia" w:eastAsia="Times New Roman" w:hAnsi="Georgia"/>
      <w:sz w:val="24"/>
    </w:rPr>
  </w:style>
  <w:style w:type="character" w:customStyle="1" w:styleId="LittleChar">
    <w:name w:val="Little Char"/>
    <w:link w:val="Little"/>
    <w:rsid w:val="00EA1C87"/>
    <w:rPr>
      <w:rFonts w:ascii="Calibri" w:eastAsia="Times New Roman" w:hAnsi="Calibri"/>
      <w:sz w:val="16"/>
    </w:rPr>
  </w:style>
  <w:style w:type="character" w:customStyle="1" w:styleId="UnderlineChar1Char">
    <w:name w:val="Underline Char1 Char"/>
    <w:rsid w:val="00EA1C8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A1C8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EA1C87"/>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A1C8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EA1C87"/>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A1C8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EA1C87"/>
    <w:rPr>
      <w:rFonts w:asciiTheme="minorHAnsi" w:eastAsia="MS Mincho" w:hAnsiTheme="minorHAnsi"/>
      <w:b/>
      <w:sz w:val="24"/>
      <w:u w:val="single"/>
    </w:rPr>
  </w:style>
  <w:style w:type="paragraph" w:customStyle="1" w:styleId="CardBody">
    <w:name w:val="Card Body"/>
    <w:basedOn w:val="Normal"/>
    <w:link w:val="CardBodyChar"/>
    <w:rsid w:val="00EA1C87"/>
    <w:rPr>
      <w:rFonts w:ascii="Georgia" w:eastAsia="Times New Roman" w:hAnsi="Georgia"/>
      <w:sz w:val="16"/>
    </w:rPr>
  </w:style>
  <w:style w:type="character" w:customStyle="1" w:styleId="CardBodyChar">
    <w:name w:val="Card Body Char"/>
    <w:link w:val="CardBody"/>
    <w:rsid w:val="00EA1C87"/>
    <w:rPr>
      <w:rFonts w:ascii="Georgia" w:eastAsia="Times New Roman" w:hAnsi="Georgia"/>
      <w:sz w:val="16"/>
    </w:rPr>
  </w:style>
  <w:style w:type="character" w:customStyle="1" w:styleId="ptitleinside">
    <w:name w:val="p_title_inside"/>
    <w:rsid w:val="00EA1C87"/>
  </w:style>
  <w:style w:type="paragraph" w:customStyle="1" w:styleId="StyleBoldandUnderlineChar11ptBorderSinglesolidline">
    <w:name w:val="Style Bold and Underline Char + 11 pt Border: : (Single solid line..."/>
    <w:link w:val="StyleBoldandUnderlineChar11ptBorderSinglesolidlineChar"/>
    <w:rsid w:val="00EA1C87"/>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A1C87"/>
    <w:rPr>
      <w:rFonts w:eastAsia="Times New Roman"/>
      <w:b/>
      <w:bCs/>
      <w:sz w:val="22"/>
      <w:szCs w:val="20"/>
      <w:u w:val="single"/>
      <w:bdr w:val="single" w:sz="4" w:space="0" w:color="auto"/>
    </w:rPr>
  </w:style>
  <w:style w:type="paragraph" w:customStyle="1" w:styleId="Indentation">
    <w:name w:val="Indentation"/>
    <w:basedOn w:val="Normal"/>
    <w:uiPriority w:val="99"/>
    <w:rsid w:val="00EA1C87"/>
    <w:pPr>
      <w:ind w:left="288" w:right="288"/>
    </w:pPr>
    <w:rPr>
      <w:rFonts w:ascii="Georgia" w:hAnsi="Georgia"/>
    </w:rPr>
  </w:style>
  <w:style w:type="character" w:customStyle="1" w:styleId="StyleUnderlineCharChar9ptBold">
    <w:name w:val="Style Underline Char Char + 9 pt Bold"/>
    <w:rsid w:val="00EA1C8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EA1C87"/>
    <w:rPr>
      <w:rFonts w:ascii="Georgia" w:eastAsia="Times New Roman" w:hAnsi="Georgia"/>
      <w:u w:val="single"/>
    </w:rPr>
  </w:style>
  <w:style w:type="character" w:customStyle="1" w:styleId="StyleStyle4ArialNarrow9ptChar">
    <w:name w:val="Style Style4 + Arial Narrow 9 pt Char"/>
    <w:link w:val="StyleStyle4ArialNarrow9pt"/>
    <w:rsid w:val="00EA1C87"/>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EA1C87"/>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EA1C87"/>
    <w:rPr>
      <w:rFonts w:ascii="Georgia" w:eastAsia="Times New Roman" w:hAnsi="Georgia"/>
      <w:b/>
      <w:bCs/>
      <w:sz w:val="22"/>
      <w:u w:val="single"/>
    </w:rPr>
  </w:style>
  <w:style w:type="character" w:customStyle="1" w:styleId="StyleBoldandUnderlineCharChar29pt">
    <w:name w:val="Style Bold and Underline Char Char2 + 9 pt"/>
    <w:rsid w:val="00EA1C87"/>
    <w:rPr>
      <w:rFonts w:ascii="Times New Roman" w:hAnsi="Times New Roman"/>
      <w:b/>
      <w:bCs/>
      <w:noProof w:val="0"/>
      <w:sz w:val="20"/>
      <w:u w:val="single"/>
    </w:rPr>
  </w:style>
  <w:style w:type="character" w:customStyle="1" w:styleId="StyleUnderlineCharChar19pt">
    <w:name w:val="Style Underline Char Char1 + 9 pt"/>
    <w:rsid w:val="00EA1C8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A1C8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A1C87"/>
    <w:rPr>
      <w:rFonts w:ascii="Georgia" w:eastAsia="Times New Roman" w:hAnsi="Georgia"/>
      <w:b/>
      <w:smallCaps/>
      <w:sz w:val="24"/>
      <w:szCs w:val="24"/>
      <w:u w:val="single"/>
    </w:rPr>
  </w:style>
  <w:style w:type="character" w:customStyle="1" w:styleId="CardTextCharChar">
    <w:name w:val="Card Text Char Char"/>
    <w:rsid w:val="00EA1C87"/>
    <w:rPr>
      <w:rFonts w:ascii="Times New Roman" w:eastAsia="Times New Roman" w:hAnsi="Times New Roman" w:cs="Times New Roman"/>
      <w:sz w:val="20"/>
      <w:szCs w:val="20"/>
    </w:rPr>
  </w:style>
  <w:style w:type="character" w:customStyle="1" w:styleId="Underline-Highlighted-WFU">
    <w:name w:val="Underline-Highlighted-WFU"/>
    <w:uiPriority w:val="1"/>
    <w:qFormat/>
    <w:rsid w:val="00EA1C8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A1C87"/>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EA1C87"/>
    <w:rPr>
      <w:rFonts w:ascii="Times New Roman" w:hAnsi="Times New Roman"/>
      <w:sz w:val="24"/>
      <w:u w:val="single"/>
      <w:bdr w:val="none" w:sz="0" w:space="0" w:color="auto"/>
      <w:shd w:val="clear" w:color="auto" w:fill="auto"/>
    </w:rPr>
  </w:style>
  <w:style w:type="character" w:customStyle="1" w:styleId="FifthChar">
    <w:name w:val="Fifth Char"/>
    <w:link w:val="Fifth"/>
    <w:rsid w:val="00EA1C87"/>
    <w:rPr>
      <w:rFonts w:ascii="Arial" w:eastAsia="Calibri" w:hAnsi="Arial"/>
      <w:sz w:val="22"/>
    </w:rPr>
  </w:style>
  <w:style w:type="paragraph" w:customStyle="1" w:styleId="Third">
    <w:name w:val="Third"/>
    <w:basedOn w:val="Normal"/>
    <w:link w:val="ThirdChar"/>
    <w:rsid w:val="00EA1C87"/>
    <w:rPr>
      <w:rFonts w:ascii="Georgia" w:eastAsia="Times New Roman" w:hAnsi="Georgia"/>
      <w:b/>
      <w:u w:val="single"/>
      <w:lang w:val="x-none" w:eastAsia="x-none"/>
    </w:rPr>
  </w:style>
  <w:style w:type="character" w:customStyle="1" w:styleId="ThirdChar">
    <w:name w:val="Third Char"/>
    <w:link w:val="Third"/>
    <w:rsid w:val="00EA1C87"/>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EA1C87"/>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EA1C87"/>
  </w:style>
  <w:style w:type="paragraph" w:customStyle="1" w:styleId="DebateUnderlineBoldChar">
    <w:name w:val="Debate Underline Bold Char"/>
    <w:basedOn w:val="Normal"/>
    <w:link w:val="DebateUnderlineBoldCharChar"/>
    <w:rsid w:val="00EA1C87"/>
    <w:pPr>
      <w:jc w:val="both"/>
    </w:pPr>
    <w:rPr>
      <w:rFonts w:ascii="Georgia" w:eastAsia="Times New Roman" w:hAnsi="Georgia"/>
      <w:b/>
      <w:u w:val="thick"/>
    </w:rPr>
  </w:style>
  <w:style w:type="character" w:customStyle="1" w:styleId="DebateUnderlineBoldCharChar">
    <w:name w:val="Debate Underline Bold Char Char"/>
    <w:link w:val="DebateUnderlineBoldChar"/>
    <w:rsid w:val="00EA1C87"/>
    <w:rPr>
      <w:rFonts w:ascii="Georgia" w:eastAsia="Times New Roman" w:hAnsi="Georgia"/>
      <w:b/>
      <w:sz w:val="22"/>
      <w:u w:val="thick"/>
    </w:rPr>
  </w:style>
  <w:style w:type="character" w:customStyle="1" w:styleId="bloctitlesChar">
    <w:name w:val="bloc titles Char"/>
    <w:link w:val="bloctitles"/>
    <w:rsid w:val="00EA1C87"/>
    <w:rPr>
      <w:rFonts w:ascii="Calibri" w:eastAsia="Malgun Gothic" w:hAnsi="Calibri" w:cs="Arial"/>
      <w:b/>
      <w:kern w:val="32"/>
      <w:sz w:val="32"/>
      <w:szCs w:val="32"/>
      <w:u w:val="single"/>
    </w:rPr>
  </w:style>
  <w:style w:type="paragraph" w:customStyle="1" w:styleId="CiteSmallText">
    <w:name w:val="Cite Small Text"/>
    <w:basedOn w:val="Normal"/>
    <w:uiPriority w:val="99"/>
    <w:rsid w:val="00EA1C87"/>
    <w:pPr>
      <w:widowControl w:val="0"/>
      <w:spacing w:after="200"/>
    </w:pPr>
    <w:rPr>
      <w:rFonts w:ascii="Helvetica Neue" w:hAnsi="Helvetica Neue"/>
      <w:b/>
      <w:sz w:val="18"/>
    </w:rPr>
  </w:style>
  <w:style w:type="character" w:customStyle="1" w:styleId="3TagCite">
    <w:name w:val="3 Tag/Cite"/>
    <w:rsid w:val="00EA1C87"/>
    <w:rPr>
      <w:rFonts w:ascii="Times New Roman" w:hAnsi="Times New Roman"/>
      <w:b/>
    </w:rPr>
  </w:style>
  <w:style w:type="character" w:customStyle="1" w:styleId="4Qualifications">
    <w:name w:val="4 Qualifications"/>
    <w:rsid w:val="00EA1C87"/>
    <w:rPr>
      <w:rFonts w:ascii="Times New Roman" w:hAnsi="Times New Roman"/>
      <w:sz w:val="19"/>
    </w:rPr>
  </w:style>
  <w:style w:type="character" w:customStyle="1" w:styleId="6Underlined">
    <w:name w:val="6 Underlined"/>
    <w:rsid w:val="00EA1C87"/>
    <w:rPr>
      <w:rFonts w:ascii="Times New Roman" w:hAnsi="Times New Roman"/>
      <w:b/>
      <w:sz w:val="21"/>
      <w:u w:val="single"/>
    </w:rPr>
  </w:style>
  <w:style w:type="paragraph" w:customStyle="1" w:styleId="Cards1CharChar">
    <w:name w:val="Cards1 Char Char"/>
    <w:basedOn w:val="Normal"/>
    <w:link w:val="Cards1CharCharChar"/>
    <w:rsid w:val="00EA1C87"/>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EA1C87"/>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EA1C87"/>
    <w:rPr>
      <w:rFonts w:asciiTheme="minorHAnsi" w:hAnsiTheme="minorHAnsi"/>
      <w:sz w:val="24"/>
      <w:u w:val="single"/>
    </w:rPr>
  </w:style>
  <w:style w:type="character" w:customStyle="1" w:styleId="CitesCharCharChar">
    <w:name w:val="Cites Char Char Char"/>
    <w:rsid w:val="00EA1C87"/>
    <w:rPr>
      <w:rFonts w:ascii="Times New Roman" w:eastAsia="Times New Roman" w:hAnsi="Times New Roman" w:cs="Times New Roman"/>
      <w:sz w:val="20"/>
      <w:szCs w:val="24"/>
    </w:rPr>
  </w:style>
  <w:style w:type="character" w:customStyle="1" w:styleId="nohighlighting">
    <w:name w:val="no highlighting"/>
    <w:rsid w:val="00EA1C8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EA1C87"/>
    <w:rPr>
      <w:rFonts w:ascii="Cambria" w:hAnsi="Cambria" w:hint="default"/>
      <w:sz w:val="21"/>
      <w:u w:val="single"/>
    </w:rPr>
  </w:style>
  <w:style w:type="paragraph" w:customStyle="1" w:styleId="Swag">
    <w:name w:val="Swag"/>
    <w:basedOn w:val="Normal"/>
    <w:link w:val="SwagChar"/>
    <w:qFormat/>
    <w:rsid w:val="00EA1C87"/>
    <w:rPr>
      <w:rFonts w:ascii="Georgia" w:hAnsi="Georgia"/>
      <w:color w:val="0000FF"/>
      <w:sz w:val="12"/>
      <w:u w:val="single"/>
    </w:rPr>
  </w:style>
  <w:style w:type="character" w:customStyle="1" w:styleId="SwagChar">
    <w:name w:val="Swag Char"/>
    <w:link w:val="Swag"/>
    <w:rsid w:val="00EA1C87"/>
    <w:rPr>
      <w:rFonts w:ascii="Georgia" w:hAnsi="Georgia"/>
      <w:color w:val="0000FF"/>
      <w:sz w:val="12"/>
      <w:u w:val="single"/>
    </w:rPr>
  </w:style>
  <w:style w:type="paragraph" w:customStyle="1" w:styleId="StyleUnderlineTimesNewRoman1">
    <w:name w:val="Style Underline + Times New Roman1"/>
    <w:link w:val="StyleUnderlineTimesNewRoman1Char"/>
    <w:rsid w:val="00EA1C87"/>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EA1C87"/>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EA1C87"/>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EA1C87"/>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EA1C87"/>
    <w:rPr>
      <w:rFonts w:eastAsia="MS Mincho"/>
    </w:rPr>
  </w:style>
  <w:style w:type="character" w:customStyle="1" w:styleId="StyleStyleCardTextLeft-075Right0Char">
    <w:name w:val="Style Style Card Text + Left:  -0.75&quot; + Right:  0&quot; Char"/>
    <w:link w:val="StyleStyleCardTextLeft-075Right0"/>
    <w:rsid w:val="00EA1C87"/>
    <w:rPr>
      <w:rFonts w:ascii="Calibri" w:eastAsia="MS Mincho" w:hAnsi="Calibri"/>
      <w:sz w:val="22"/>
    </w:rPr>
  </w:style>
  <w:style w:type="character" w:customStyle="1" w:styleId="CharChar61">
    <w:name w:val="Char Char61"/>
    <w:rsid w:val="00EA1C87"/>
    <w:rPr>
      <w:rFonts w:cs="Arial"/>
      <w:bCs/>
      <w:sz w:val="16"/>
      <w:szCs w:val="26"/>
      <w:lang w:val="en-US" w:eastAsia="en-US" w:bidi="ar-SA"/>
    </w:rPr>
  </w:style>
  <w:style w:type="character" w:customStyle="1" w:styleId="ListBulletChar">
    <w:name w:val="List Bullet Char"/>
    <w:link w:val="ListBullet"/>
    <w:uiPriority w:val="99"/>
    <w:rsid w:val="00EA1C87"/>
    <w:rPr>
      <w:rFonts w:ascii="Calibri" w:eastAsia="Calibri" w:hAnsi="Calibri"/>
      <w:sz w:val="22"/>
    </w:rPr>
  </w:style>
  <w:style w:type="paragraph" w:customStyle="1" w:styleId="subhead10">
    <w:name w:val="subhead1"/>
    <w:basedOn w:val="Normal"/>
    <w:uiPriority w:val="99"/>
    <w:rsid w:val="00EA1C87"/>
    <w:pPr>
      <w:spacing w:before="100" w:beforeAutospacing="1" w:after="100" w:afterAutospacing="1"/>
    </w:pPr>
    <w:rPr>
      <w:rFonts w:ascii="Georgia" w:eastAsia="Times New Roman" w:hAnsi="Georgia"/>
      <w:sz w:val="24"/>
    </w:rPr>
  </w:style>
  <w:style w:type="character" w:customStyle="1" w:styleId="styledate0">
    <w:name w:val="styledate"/>
    <w:rsid w:val="00EA1C87"/>
  </w:style>
  <w:style w:type="character" w:customStyle="1" w:styleId="BoldandUnderlineChar1">
    <w:name w:val="Bold and Underline Char1"/>
    <w:rsid w:val="00EA1C87"/>
    <w:rPr>
      <w:b/>
      <w:szCs w:val="24"/>
      <w:u w:val="single"/>
      <w:lang w:val="en-US" w:eastAsia="en-US" w:bidi="ar-SA"/>
    </w:rPr>
  </w:style>
  <w:style w:type="character" w:customStyle="1" w:styleId="BoldandUnderlineChar1Char2">
    <w:name w:val="Bold and Underline Char1 Char2"/>
    <w:rsid w:val="00EA1C87"/>
    <w:rPr>
      <w:b/>
      <w:szCs w:val="24"/>
      <w:u w:val="single"/>
      <w:lang w:val="en-US" w:eastAsia="en-US" w:bidi="ar-SA"/>
    </w:rPr>
  </w:style>
  <w:style w:type="character" w:customStyle="1" w:styleId="BoldandUnderlineCharChar1">
    <w:name w:val="Bold and Underline Char Char1"/>
    <w:rsid w:val="00EA1C87"/>
    <w:rPr>
      <w:b/>
      <w:szCs w:val="24"/>
      <w:u w:val="single"/>
      <w:lang w:val="en-US" w:eastAsia="en-US" w:bidi="ar-SA"/>
    </w:rPr>
  </w:style>
  <w:style w:type="character" w:customStyle="1" w:styleId="BoldandUnderlineChar6">
    <w:name w:val="Bold and Underline Char6"/>
    <w:rsid w:val="00EA1C87"/>
    <w:rPr>
      <w:b/>
      <w:szCs w:val="24"/>
      <w:u w:val="single"/>
      <w:lang w:val="en-US" w:eastAsia="en-US" w:bidi="ar-SA"/>
    </w:rPr>
  </w:style>
  <w:style w:type="paragraph" w:customStyle="1" w:styleId="abstract">
    <w:name w:val="abstract"/>
    <w:basedOn w:val="Normal"/>
    <w:uiPriority w:val="99"/>
    <w:rsid w:val="00EA1C87"/>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EA1C87"/>
    <w:rPr>
      <w:rFonts w:ascii="Georgia" w:eastAsia="Times New Roman" w:hAnsi="Georgia"/>
      <w:b/>
      <w:bCs/>
      <w:u w:val="single"/>
    </w:rPr>
  </w:style>
  <w:style w:type="character" w:customStyle="1" w:styleId="StyleUnderlineChar11ptBold2Char">
    <w:name w:val="Style Underline Char + 11 pt Bold2 Char"/>
    <w:link w:val="StyleUnderlineChar11ptBold2"/>
    <w:rsid w:val="00EA1C87"/>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EA1C87"/>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EA1C87"/>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EA1C87"/>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EA1C87"/>
    <w:rPr>
      <w:rFonts w:ascii="Georgia" w:eastAsia="Times New Roman" w:hAnsi="Georgia"/>
      <w:sz w:val="22"/>
      <w:u w:val="single"/>
    </w:rPr>
  </w:style>
  <w:style w:type="character" w:customStyle="1" w:styleId="style13">
    <w:name w:val="style1"/>
    <w:rsid w:val="00EA1C87"/>
  </w:style>
  <w:style w:type="character" w:customStyle="1" w:styleId="pmtermsel">
    <w:name w:val="pmtermsel"/>
    <w:rsid w:val="00EA1C87"/>
  </w:style>
  <w:style w:type="character" w:customStyle="1" w:styleId="showipapr">
    <w:name w:val="show_ipapr"/>
    <w:rsid w:val="00EA1C87"/>
  </w:style>
  <w:style w:type="character" w:customStyle="1" w:styleId="dnindex">
    <w:name w:val="dnindex"/>
    <w:rsid w:val="00EA1C87"/>
  </w:style>
  <w:style w:type="character" w:customStyle="1" w:styleId="23">
    <w:name w:val="23"/>
    <w:rsid w:val="00EA1C87"/>
    <w:rPr>
      <w:rFonts w:ascii="Times New Roman" w:hAnsi="Times New Roman" w:cs="Arial"/>
      <w:bCs/>
      <w:sz w:val="20"/>
      <w:u w:val="single"/>
      <w:lang w:val="en-US" w:eastAsia="en-US" w:bidi="ar-SA"/>
    </w:rPr>
  </w:style>
  <w:style w:type="character" w:customStyle="1" w:styleId="33">
    <w:name w:val="33"/>
    <w:rsid w:val="00EA1C87"/>
    <w:rPr>
      <w:rFonts w:ascii="Times New Roman" w:hAnsi="Times New Roman" w:cs="Arial"/>
      <w:b/>
      <w:bCs/>
      <w:sz w:val="20"/>
      <w:u w:val="single"/>
      <w:lang w:val="en-US" w:eastAsia="en-US" w:bidi="ar-SA"/>
    </w:rPr>
  </w:style>
  <w:style w:type="character" w:customStyle="1" w:styleId="55">
    <w:name w:val="55"/>
    <w:rsid w:val="00EA1C87"/>
    <w:rPr>
      <w:rFonts w:cs="Arial"/>
      <w:bCs/>
      <w:sz w:val="20"/>
      <w:u w:val="single"/>
      <w:lang w:val="en-US" w:eastAsia="en-US" w:bidi="ar-SA"/>
    </w:rPr>
  </w:style>
  <w:style w:type="character" w:customStyle="1" w:styleId="authoraffil">
    <w:name w:val="authoraffil"/>
    <w:rsid w:val="00EA1C87"/>
  </w:style>
  <w:style w:type="character" w:customStyle="1" w:styleId="CharChar8">
    <w:name w:val="Char Char8"/>
    <w:rsid w:val="00EA1C87"/>
    <w:rPr>
      <w:rFonts w:ascii="Georgia" w:eastAsia="Times New Roman" w:hAnsi="Georgia"/>
      <w:b/>
      <w:bCs/>
      <w:sz w:val="30"/>
      <w:szCs w:val="28"/>
      <w:u w:val="single"/>
    </w:rPr>
  </w:style>
  <w:style w:type="character" w:customStyle="1" w:styleId="FontStyle13">
    <w:name w:val="Font Style13"/>
    <w:uiPriority w:val="99"/>
    <w:rsid w:val="00EA1C87"/>
    <w:rPr>
      <w:rFonts w:ascii="Constantia" w:hAnsi="Constantia" w:cs="Constantia"/>
      <w:sz w:val="18"/>
      <w:szCs w:val="18"/>
    </w:rPr>
  </w:style>
  <w:style w:type="character" w:customStyle="1" w:styleId="TagsCharCharCharChar">
    <w:name w:val="Tags Char Char Char Char"/>
    <w:rsid w:val="00EA1C87"/>
    <w:rPr>
      <w:rFonts w:ascii="Times New Roman" w:eastAsia="Times New Roman" w:hAnsi="Times New Roman" w:cs="Times New Roman"/>
      <w:b/>
      <w:sz w:val="24"/>
      <w:szCs w:val="24"/>
    </w:rPr>
  </w:style>
  <w:style w:type="character" w:customStyle="1" w:styleId="Citation1Char">
    <w:name w:val="Citation1 Char"/>
    <w:link w:val="Citation10"/>
    <w:locked/>
    <w:rsid w:val="00EA1C87"/>
    <w:rPr>
      <w:rFonts w:ascii="Georgia" w:hAnsi="Georgia"/>
      <w:b/>
      <w:u w:val="single"/>
    </w:rPr>
  </w:style>
  <w:style w:type="paragraph" w:customStyle="1" w:styleId="Citation10">
    <w:name w:val="Citation1"/>
    <w:basedOn w:val="Normal"/>
    <w:link w:val="Citation1Char"/>
    <w:qFormat/>
    <w:rsid w:val="00EA1C87"/>
    <w:rPr>
      <w:rFonts w:ascii="Georgia" w:hAnsi="Georgia"/>
      <w:b/>
      <w:sz w:val="24"/>
      <w:u w:val="single"/>
    </w:rPr>
  </w:style>
  <w:style w:type="character" w:customStyle="1" w:styleId="TaglineChar">
    <w:name w:val="Tagline Char"/>
    <w:link w:val="Tagline2"/>
    <w:locked/>
    <w:rsid w:val="00EA1C87"/>
    <w:rPr>
      <w:rFonts w:ascii="Georgia" w:hAnsi="Georgia"/>
      <w:b/>
    </w:rPr>
  </w:style>
  <w:style w:type="paragraph" w:customStyle="1" w:styleId="Tagline2">
    <w:name w:val="Tagline"/>
    <w:basedOn w:val="Normal"/>
    <w:link w:val="TaglineChar"/>
    <w:qFormat/>
    <w:rsid w:val="00EA1C87"/>
    <w:rPr>
      <w:rFonts w:ascii="Georgia" w:hAnsi="Georgia"/>
      <w:b/>
      <w:sz w:val="24"/>
    </w:rPr>
  </w:style>
  <w:style w:type="paragraph" w:customStyle="1" w:styleId="StyleLeft021">
    <w:name w:val="Style Left:  0.2&quot;1"/>
    <w:basedOn w:val="Normal"/>
    <w:uiPriority w:val="99"/>
    <w:rsid w:val="00EA1C87"/>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EA1C87"/>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A1C87"/>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EA1C87"/>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A1C87"/>
    <w:rPr>
      <w:rFonts w:ascii="Georgia" w:eastAsia="Times New Roman" w:hAnsi="Georgia"/>
      <w:sz w:val="22"/>
      <w:u w:val="single"/>
      <w:bdr w:val="single" w:sz="4" w:space="0" w:color="auto"/>
    </w:rPr>
  </w:style>
  <w:style w:type="character" w:customStyle="1" w:styleId="boldcitationChar">
    <w:name w:val="bold citation Char"/>
    <w:rsid w:val="00EA1C87"/>
    <w:rPr>
      <w:rFonts w:ascii="Arial" w:hAnsi="Arial"/>
      <w:b/>
      <w:sz w:val="28"/>
      <w:szCs w:val="24"/>
      <w:u w:val="thick"/>
      <w:lang w:val="en-US" w:eastAsia="en-US" w:bidi="ar-SA"/>
    </w:rPr>
  </w:style>
  <w:style w:type="paragraph" w:customStyle="1" w:styleId="BlockTitle20">
    <w:name w:val="Block Title #2"/>
    <w:basedOn w:val="Normal"/>
    <w:uiPriority w:val="99"/>
    <w:rsid w:val="00EA1C87"/>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EA1C87"/>
    <w:rPr>
      <w:rFonts w:ascii="Georgia" w:hAnsi="Georgia"/>
      <w:b/>
    </w:rPr>
  </w:style>
  <w:style w:type="character" w:customStyle="1" w:styleId="BoldunderlineChar3">
    <w:name w:val="Bold/underline Char"/>
    <w:rsid w:val="00EA1C87"/>
    <w:rPr>
      <w:rFonts w:eastAsia="SimSun"/>
      <w:b/>
      <w:noProof w:val="0"/>
      <w:sz w:val="24"/>
      <w:szCs w:val="24"/>
      <w:u w:val="single"/>
      <w:lang w:val="en-US" w:eastAsia="zh-CN" w:bidi="ar-SA"/>
    </w:rPr>
  </w:style>
  <w:style w:type="character" w:customStyle="1" w:styleId="underlinetextchar0">
    <w:name w:val="underlinetextchar"/>
    <w:rsid w:val="00EA1C87"/>
  </w:style>
  <w:style w:type="character" w:customStyle="1" w:styleId="boldciteChar1">
    <w:name w:val="bold cite Char1"/>
    <w:rsid w:val="00EA1C87"/>
    <w:rPr>
      <w:b/>
      <w:sz w:val="28"/>
      <w:u w:val="thick" w:color="000000"/>
    </w:rPr>
  </w:style>
  <w:style w:type="character" w:customStyle="1" w:styleId="tagCharCharChar1">
    <w:name w:val="tag Char Char Char1"/>
    <w:rsid w:val="00EA1C87"/>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EA1C87"/>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EA1C87"/>
    <w:rPr>
      <w:rFonts w:ascii="Times New Roman" w:hAnsi="Times New Roman" w:cs="Times New Roman"/>
      <w:sz w:val="18"/>
      <w:szCs w:val="18"/>
    </w:rPr>
  </w:style>
  <w:style w:type="character" w:customStyle="1" w:styleId="bylines">
    <w:name w:val="bylines"/>
    <w:basedOn w:val="DefaultParagraphFont"/>
    <w:rsid w:val="00EA1C87"/>
  </w:style>
  <w:style w:type="character" w:customStyle="1" w:styleId="StyleStyleBoldUnderlineUnderlineIntenseEmphasis1apple-style-2">
    <w:name w:val="Style Style Bold UnderlineUnderlineIntense Emphasis1apple-style-...2"/>
    <w:basedOn w:val="DefaultParagraphFont"/>
    <w:rsid w:val="00EA1C87"/>
    <w:rPr>
      <w:b w:val="0"/>
      <w:bCs/>
      <w:sz w:val="22"/>
      <w:u w:val="single"/>
    </w:rPr>
  </w:style>
  <w:style w:type="character" w:customStyle="1" w:styleId="FontStyle57">
    <w:name w:val="Font Style57"/>
    <w:rsid w:val="00EA1C87"/>
    <w:rPr>
      <w:rFonts w:ascii="Georgia" w:hAnsi="Georgia" w:cs="Georgia"/>
      <w:b/>
      <w:bCs/>
      <w:sz w:val="14"/>
      <w:szCs w:val="14"/>
    </w:rPr>
  </w:style>
  <w:style w:type="character" w:customStyle="1" w:styleId="FontStyle89">
    <w:name w:val="Font Style89"/>
    <w:rsid w:val="00EA1C87"/>
    <w:rPr>
      <w:rFonts w:ascii="Times New Roman" w:hAnsi="Times New Roman" w:cs="Times New Roman"/>
      <w:b/>
      <w:bCs/>
      <w:smallCaps/>
      <w:spacing w:val="40"/>
      <w:sz w:val="16"/>
      <w:szCs w:val="16"/>
    </w:rPr>
  </w:style>
  <w:style w:type="character" w:customStyle="1" w:styleId="style3Char0">
    <w:name w:val="style 3 Char"/>
    <w:rsid w:val="00EA1C87"/>
    <w:rPr>
      <w:sz w:val="18"/>
      <w:szCs w:val="24"/>
      <w:lang w:val="en-US" w:eastAsia="en-US" w:bidi="ar-SA"/>
    </w:rPr>
  </w:style>
  <w:style w:type="paragraph" w:customStyle="1" w:styleId="003Cite">
    <w:name w:val="003Cite"/>
    <w:basedOn w:val="Normal"/>
    <w:qFormat/>
    <w:rsid w:val="00EA1C87"/>
    <w:rPr>
      <w:rFonts w:eastAsia="Calibri"/>
      <w:sz w:val="16"/>
      <w:szCs w:val="16"/>
    </w:rPr>
  </w:style>
  <w:style w:type="paragraph" w:customStyle="1" w:styleId="NormalBold">
    <w:name w:val="Normal + Bold"/>
    <w:aliases w:val="Double Underline"/>
    <w:basedOn w:val="Normal"/>
    <w:link w:val="NormalBoldChar"/>
    <w:rsid w:val="00EA1C87"/>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EA1C87"/>
    <w:rPr>
      <w:rFonts w:ascii="Georgia" w:hAnsi="Georgia"/>
      <w:b/>
      <w:color w:val="000000"/>
      <w:sz w:val="22"/>
      <w:u w:val="single"/>
    </w:rPr>
  </w:style>
  <w:style w:type="character" w:customStyle="1" w:styleId="BlockHeadingsChar1">
    <w:name w:val="Block Headings Char1"/>
    <w:rsid w:val="00EA1C87"/>
    <w:rPr>
      <w:b/>
      <w:caps/>
    </w:rPr>
  </w:style>
  <w:style w:type="character" w:customStyle="1" w:styleId="FontStyle170">
    <w:name w:val="Font Style170"/>
    <w:uiPriority w:val="99"/>
    <w:rsid w:val="00EA1C87"/>
    <w:rPr>
      <w:rFonts w:ascii="Bookman Old Style" w:hAnsi="Bookman Old Style" w:cs="Bookman Old Style"/>
      <w:sz w:val="16"/>
      <w:szCs w:val="16"/>
    </w:rPr>
  </w:style>
  <w:style w:type="character" w:customStyle="1" w:styleId="FontStyle17">
    <w:name w:val="Font Style17"/>
    <w:uiPriority w:val="99"/>
    <w:rsid w:val="00EA1C87"/>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lsu.edu/lalrev/vol72/iss4/1" TargetMode="External"/><Relationship Id="rId5" Type="http://schemas.openxmlformats.org/officeDocument/2006/relationships/numbering" Target="numbering.xml"/><Relationship Id="rId10" Type="http://schemas.openxmlformats.org/officeDocument/2006/relationships/hyperlink" Target="https://www.econtalk.org/joshua-greene-on-moral-tribes-moral-dilemmas-and-utilitarianism/" TargetMode="External"/><Relationship Id="rId4" Type="http://schemas.openxmlformats.org/officeDocument/2006/relationships/customXml" Target="../customXml/item4.xml"/><Relationship Id="rId9"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1</Pages>
  <Words>13233</Words>
  <Characters>75429</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111</cp:revision>
  <dcterms:created xsi:type="dcterms:W3CDTF">2021-10-10T15:18:00Z</dcterms:created>
  <dcterms:modified xsi:type="dcterms:W3CDTF">2021-10-10T16:40:00Z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