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17804" w14:textId="109292E2" w:rsidR="004244E2" w:rsidRDefault="006B738D" w:rsidP="004244E2">
      <w:pPr>
        <w:pStyle w:val="Heading3"/>
        <w:rPr>
          <w:rFonts w:cs="Arial"/>
        </w:rPr>
      </w:pPr>
      <w:r>
        <w:rPr>
          <w:rFonts w:cs="Arial"/>
        </w:rPr>
        <w:t xml:space="preserve">1NC </w:t>
      </w:r>
    </w:p>
    <w:p w14:paraId="14161B1B" w14:textId="77777777" w:rsidR="004244E2" w:rsidRPr="00C7794F" w:rsidRDefault="004244E2" w:rsidP="004244E2">
      <w:pPr>
        <w:pStyle w:val="Heading4"/>
        <w:rPr>
          <w:rFonts w:cs="Calibri"/>
        </w:rPr>
      </w:pPr>
      <w:r>
        <w:rPr>
          <w:rFonts w:cs="Calibri"/>
        </w:rPr>
        <w:t>T</w:t>
      </w:r>
      <w:r w:rsidRPr="00C7794F">
        <w:rPr>
          <w:rFonts w:cs="Calibri"/>
        </w:rPr>
        <w:t>he standard is maximizing expected wellbeing</w:t>
      </w:r>
    </w:p>
    <w:p w14:paraId="2F1A92A2" w14:textId="77777777" w:rsidR="004244E2" w:rsidRPr="00C7794F" w:rsidRDefault="004244E2" w:rsidP="004244E2">
      <w:pPr>
        <w:pStyle w:val="Heading4"/>
        <w:rPr>
          <w:rFonts w:cs="Calibri"/>
        </w:rPr>
      </w:pPr>
      <w:r w:rsidRPr="00C7794F">
        <w:rPr>
          <w:rFonts w:cs="Calibri"/>
        </w:rPr>
        <w:t>Independently:</w:t>
      </w:r>
    </w:p>
    <w:p w14:paraId="59C6E78C" w14:textId="778656ED" w:rsidR="004244E2" w:rsidRPr="00C7794F" w:rsidRDefault="00976FA7" w:rsidP="004244E2">
      <w:pPr>
        <w:pStyle w:val="Heading4"/>
        <w:rPr>
          <w:rFonts w:cs="Calibri"/>
        </w:rPr>
      </w:pPr>
      <w:r>
        <w:rPr>
          <w:rFonts w:cs="Calibri"/>
        </w:rPr>
        <w:t>2</w:t>
      </w:r>
      <w:r w:rsidR="004244E2">
        <w:rPr>
          <w:rFonts w:cs="Calibri"/>
        </w:rPr>
        <w:t>]</w:t>
      </w:r>
      <w:r w:rsidR="004244E2" w:rsidRPr="00C7794F">
        <w:rPr>
          <w:rFonts w:cs="Calibri"/>
        </w:rPr>
        <w:t xml:space="preserve">  Non util ethics are </w:t>
      </w:r>
      <w:r w:rsidR="00F96DAB">
        <w:rPr>
          <w:rFonts w:cs="Calibri"/>
        </w:rPr>
        <w:t>too difficult to implement wholescale</w:t>
      </w:r>
      <w:r w:rsidR="004244E2" w:rsidRPr="00C7794F">
        <w:rPr>
          <w:rFonts w:cs="Calibri"/>
        </w:rPr>
        <w:t xml:space="preserve"> </w:t>
      </w:r>
    </w:p>
    <w:p w14:paraId="3EADD714" w14:textId="77777777" w:rsidR="004244E2" w:rsidRPr="00C7794F" w:rsidRDefault="004244E2" w:rsidP="004244E2">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2E20DF5A" w14:textId="77777777" w:rsidR="004244E2" w:rsidRPr="00C7794F" w:rsidRDefault="004244E2" w:rsidP="004244E2">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3E25454E" w14:textId="12765307" w:rsidR="004244E2" w:rsidRPr="00C7794F" w:rsidRDefault="00FD44B5" w:rsidP="004244E2">
      <w:pPr>
        <w:pStyle w:val="Heading4"/>
        <w:rPr>
          <w:rFonts w:cs="Calibri"/>
        </w:rPr>
      </w:pPr>
      <w:r>
        <w:rPr>
          <w:rFonts w:cs="Calibri"/>
        </w:rPr>
        <w:t>3</w:t>
      </w:r>
      <w:r w:rsidR="004244E2">
        <w:rPr>
          <w:rFonts w:cs="Calibri"/>
        </w:rPr>
        <w:t>]</w:t>
      </w:r>
      <w:r w:rsidR="004244E2" w:rsidRPr="00C7794F">
        <w:rPr>
          <w:rFonts w:cs="Calibri"/>
        </w:rPr>
        <w:t xml:space="preserve"> That justifies </w:t>
      </w:r>
      <w:r w:rsidR="004244E2" w:rsidRPr="00C7794F">
        <w:rPr>
          <w:rFonts w:cs="Calibri"/>
          <w:u w:val="single"/>
        </w:rPr>
        <w:t>util</w:t>
      </w:r>
      <w:r w:rsidR="004244E2" w:rsidRPr="00C7794F">
        <w:rPr>
          <w:rFonts w:cs="Calibri"/>
        </w:rPr>
        <w:t xml:space="preserve"> – it’s </w:t>
      </w:r>
      <w:r w:rsidR="004244E2" w:rsidRPr="00C7794F">
        <w:rPr>
          <w:rFonts w:cs="Calibri"/>
          <w:u w:val="single"/>
        </w:rPr>
        <w:t>impartial</w:t>
      </w:r>
      <w:r w:rsidR="004244E2" w:rsidRPr="00C7794F">
        <w:rPr>
          <w:rFonts w:cs="Calibri"/>
        </w:rPr>
        <w:t xml:space="preserve">, </w:t>
      </w:r>
      <w:r w:rsidR="004244E2" w:rsidRPr="00C7794F">
        <w:rPr>
          <w:rFonts w:cs="Calibri"/>
          <w:u w:val="single"/>
        </w:rPr>
        <w:t>specific</w:t>
      </w:r>
      <w:r w:rsidR="004244E2" w:rsidRPr="00C7794F">
        <w:rPr>
          <w:rFonts w:cs="Calibri"/>
        </w:rPr>
        <w:t xml:space="preserve"> to </w:t>
      </w:r>
      <w:r w:rsidR="004244E2" w:rsidRPr="00C7794F">
        <w:rPr>
          <w:rFonts w:cs="Calibri"/>
          <w:u w:val="single"/>
        </w:rPr>
        <w:t>public actors</w:t>
      </w:r>
      <w:r w:rsidR="004244E2" w:rsidRPr="00C7794F">
        <w:rPr>
          <w:rFonts w:cs="Calibri"/>
        </w:rPr>
        <w:t xml:space="preserve">, and </w:t>
      </w:r>
      <w:r w:rsidR="004244E2" w:rsidRPr="00C7794F">
        <w:rPr>
          <w:rFonts w:cs="Calibri"/>
          <w:u w:val="single"/>
        </w:rPr>
        <w:t>resolves infinite regress</w:t>
      </w:r>
      <w:r w:rsidR="004244E2" w:rsidRPr="00C7794F">
        <w:rPr>
          <w:rFonts w:cs="Calibri"/>
        </w:rPr>
        <w:t xml:space="preserve"> which explains </w:t>
      </w:r>
      <w:r w:rsidR="004244E2" w:rsidRPr="00C7794F">
        <w:rPr>
          <w:rFonts w:cs="Calibri"/>
          <w:u w:val="single"/>
        </w:rPr>
        <w:t>all value</w:t>
      </w:r>
      <w:r w:rsidR="004244E2" w:rsidRPr="00C7794F">
        <w:rPr>
          <w:rFonts w:cs="Calibri"/>
        </w:rPr>
        <w:t xml:space="preserve">. </w:t>
      </w:r>
    </w:p>
    <w:p w14:paraId="36E0915C" w14:textId="77777777" w:rsidR="004244E2" w:rsidRPr="00C7794F" w:rsidRDefault="004244E2" w:rsidP="004244E2">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1ED030AA" w14:textId="04682FE4" w:rsidR="000A2076" w:rsidRPr="00F21A08" w:rsidRDefault="004244E2" w:rsidP="007864DB">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w:t>
      </w:r>
    </w:p>
    <w:p w14:paraId="5FDA9007" w14:textId="15E45E73" w:rsidR="00151CC2" w:rsidRDefault="00151CC2" w:rsidP="00151CC2">
      <w:pPr>
        <w:pStyle w:val="Heading3"/>
      </w:pPr>
      <w:r>
        <w:t>NC – Kant FWK/Contention</w:t>
      </w:r>
    </w:p>
    <w:p w14:paraId="75081121" w14:textId="6BF8BE39" w:rsidR="006355CE" w:rsidRDefault="00B05BC6" w:rsidP="00204ED2">
      <w:pPr>
        <w:pStyle w:val="Heading4"/>
      </w:pPr>
      <w:r>
        <w:t>No evil demon – they’ve read no evidence, assume there’s no evil demon</w:t>
      </w:r>
    </w:p>
    <w:p w14:paraId="40A673FD" w14:textId="26D25CC0" w:rsidR="00B05BC6" w:rsidRDefault="00E45B05" w:rsidP="00E45B05">
      <w:pPr>
        <w:pStyle w:val="Heading4"/>
      </w:pPr>
      <w:r>
        <w:t>Kant also relies on observation for ethics, and experiencing things like violence and pain has taught us biologically to pursue pleasure</w:t>
      </w:r>
    </w:p>
    <w:p w14:paraId="6415F649" w14:textId="77777777" w:rsidR="009A2208" w:rsidRPr="00E32BDE" w:rsidRDefault="009A2208" w:rsidP="009A2208">
      <w:pPr>
        <w:pStyle w:val="Heading4"/>
      </w:pPr>
      <w:r w:rsidRPr="00E56AF4">
        <w:t>Tailoring objection – I could tailor a maxim super specifically to a particular instance so that it wouldn’t fail the test of universalizability when applied to everyone, but would still be bad – there’s no brightline for what constiutives a morally relevant feature of a maxim so reject those arguments</w:t>
      </w:r>
    </w:p>
    <w:p w14:paraId="3D8AE22D" w14:textId="77777777" w:rsidR="00295977" w:rsidRPr="008B4257" w:rsidRDefault="00295977" w:rsidP="00295977">
      <w:pPr>
        <w:pStyle w:val="Heading4"/>
      </w:pPr>
      <w:r w:rsidRPr="008B4257">
        <w:rPr>
          <w:u w:val="single"/>
        </w:rPr>
        <w:t>Shmagency objection</w:t>
      </w:r>
      <w:r>
        <w:t xml:space="preserve">- agents can be </w:t>
      </w:r>
      <w:r w:rsidRPr="008B4257">
        <w:rPr>
          <w:u w:val="single"/>
        </w:rPr>
        <w:t>non-agents</w:t>
      </w:r>
      <w:r>
        <w:t xml:space="preserve"> that lack what is constitutive of agency but otherwise be as similar- any skeptic can say </w:t>
      </w:r>
      <w:r w:rsidRPr="008B4257">
        <w:rPr>
          <w:u w:val="single"/>
        </w:rPr>
        <w:t>“so what”</w:t>
      </w:r>
      <w:r>
        <w:t xml:space="preserve"> and deny constitutivism</w:t>
      </w:r>
    </w:p>
    <w:p w14:paraId="1C5A4378" w14:textId="460B3693" w:rsidR="00752F98" w:rsidRPr="00537196" w:rsidRDefault="00090A85" w:rsidP="00752F98">
      <w:pPr>
        <w:pStyle w:val="Heading4"/>
        <w:rPr>
          <w:rFonts w:cs="Calibri"/>
        </w:rPr>
      </w:pPr>
      <w:r>
        <w:t>We’ll concede actor spec is important – straight turning that</w:t>
      </w:r>
    </w:p>
    <w:p w14:paraId="4DDB1355" w14:textId="77777777" w:rsidR="00752F98" w:rsidRPr="00DA51BE" w:rsidRDefault="00752F98" w:rsidP="00752F98">
      <w:pPr>
        <w:rPr>
          <w:rStyle w:val="Style13ptBold"/>
          <w:b w:val="0"/>
          <w:bCs/>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68817B51" w14:textId="77777777" w:rsidR="00752F98" w:rsidRPr="00537196" w:rsidRDefault="00752F98" w:rsidP="00752F98">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0D1DEF">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0D1DEF">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0D1DEF">
        <w:rPr>
          <w:rStyle w:val="StyleUnderline"/>
          <w:highlight w:val="green"/>
        </w:rPr>
        <w:t>other issues have to be considered.</w:t>
      </w:r>
      <w:r w:rsidRPr="000A43B7">
        <w:rPr>
          <w:rStyle w:val="StyleUnderline"/>
        </w:rPr>
        <w:t xml:space="preserve"> </w:t>
      </w:r>
      <w:r w:rsidRPr="004965FF">
        <w:t>He then has to recognise that the</w:t>
      </w:r>
      <w:r w:rsidRPr="000A43B7">
        <w:rPr>
          <w:rStyle w:val="StyleUnderline"/>
        </w:rPr>
        <w:t xml:space="preserve"> </w:t>
      </w:r>
      <w:r w:rsidRPr="000D1DEF">
        <w:rPr>
          <w:rStyle w:val="StyleUnderline"/>
          <w:highlight w:val="green"/>
        </w:rPr>
        <w:t>unbridled advocacy</w:t>
      </w:r>
      <w:r w:rsidRPr="000A43B7">
        <w:rPr>
          <w:rStyle w:val="StyleUnderline"/>
        </w:rPr>
        <w:t xml:space="preserve"> of the patient </w:t>
      </w:r>
      <w:r w:rsidRPr="000D1DEF">
        <w:rPr>
          <w:rStyle w:val="StyleUnderline"/>
          <w:highlight w:val="green"/>
        </w:rPr>
        <w:t>may not square with</w:t>
      </w:r>
      <w:r w:rsidRPr="000A43B7">
        <w:t xml:space="preserve"> what the economist perceives to be </w:t>
      </w:r>
      <w:r w:rsidRPr="000D1DEF">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0D1DEF">
        <w:rPr>
          <w:rStyle w:val="StyleUnderline"/>
          <w:highlight w:val="green"/>
        </w:rPr>
        <w:t>more</w:t>
      </w:r>
      <w:r w:rsidRPr="000A43B7">
        <w:rPr>
          <w:rStyle w:val="StyleUnderline"/>
        </w:rPr>
        <w:t xml:space="preserve"> </w:t>
      </w:r>
      <w:r w:rsidRPr="000A43B7">
        <w:t xml:space="preserve">medication, labour or </w:t>
      </w:r>
      <w:r w:rsidRPr="000D1DEF">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0D1DEF">
        <w:rPr>
          <w:rStyle w:val="StyleUnderline"/>
          <w:highlight w:val="green"/>
        </w:rPr>
        <w:t>mean</w:t>
      </w:r>
      <w:r w:rsidRPr="000A43B7">
        <w:rPr>
          <w:rStyle w:val="StyleUnderline"/>
        </w:rPr>
        <w:t xml:space="preserve"> </w:t>
      </w:r>
      <w:r w:rsidRPr="000A43B7">
        <w:t xml:space="preserve">leaving </w:t>
      </w:r>
      <w:r w:rsidRPr="000D1DEF">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to enter into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0D1DEF">
        <w:rPr>
          <w:rStyle w:val="StyleUnderline"/>
          <w:highlight w:val="green"/>
        </w:rPr>
        <w:t>Because of the scarcity of resources</w:t>
      </w:r>
      <w:r w:rsidRPr="000A43B7">
        <w:rPr>
          <w:rStyle w:val="StyleUnderline"/>
        </w:rPr>
        <w:t xml:space="preserve">, one’s success is another person’s failure. Therefore </w:t>
      </w:r>
      <w:r w:rsidRPr="000D1DEF">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0D1DEF">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r w:rsidRPr="000D1DEF">
        <w:rPr>
          <w:rStyle w:val="StyleUnderline"/>
          <w:highlight w:val="green"/>
        </w:rPr>
        <w:t>maximise</w:t>
      </w:r>
      <w:r w:rsidRPr="00E60274">
        <w:rPr>
          <w:rStyle w:val="StyleUnderline"/>
        </w:rPr>
        <w:t>s</w:t>
      </w:r>
      <w:r w:rsidRPr="000D1DEF">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0D1DEF">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0C38BDF4" w14:textId="77777777" w:rsidR="00F0583D" w:rsidRDefault="00F0583D" w:rsidP="00F0583D">
      <w:pPr>
        <w:pStyle w:val="Heading4"/>
      </w:pPr>
      <w:r>
        <w:t>Outer-space is a non-living thing – humans can appropriate it however they wish.</w:t>
      </w:r>
    </w:p>
    <w:p w14:paraId="77DBE35F" w14:textId="77777777" w:rsidR="00F0583D" w:rsidRPr="000D7AA9" w:rsidRDefault="00F0583D" w:rsidP="00F0583D">
      <w:pPr>
        <w:rPr>
          <w:sz w:val="16"/>
        </w:rPr>
      </w:pPr>
      <w:r w:rsidRPr="000D7AA9">
        <w:rPr>
          <w:sz w:val="16"/>
        </w:rPr>
        <w:t xml:space="preserve">Brian </w:t>
      </w:r>
      <w:r w:rsidRPr="000D7AA9">
        <w:rPr>
          <w:rStyle w:val="Style13ptBold"/>
        </w:rPr>
        <w:t>Green, PhD, 14</w:t>
      </w:r>
      <w:r w:rsidRPr="000D7AA9">
        <w:rPr>
          <w:sz w:val="16"/>
        </w:rPr>
        <w:t xml:space="preserve"> [PhD Ethics and Social Theory] "Ethical Approaches to Astrobiology and Space Exploration: Comparing Kant, Mill, and Aristotle." (2014). </w:t>
      </w:r>
      <w:hyperlink r:id="rId11" w:history="1">
        <w:r w:rsidRPr="000D7AA9">
          <w:rPr>
            <w:rStyle w:val="Hyperlink"/>
            <w:sz w:val="16"/>
          </w:rPr>
          <w:t>https://www.academia.edu/20568708/Ethical_Approaches_to_Astrobiology_and_Space_Exploration_Comparing_Kant_Mill_and_Aristotle</w:t>
        </w:r>
      </w:hyperlink>
      <w:r w:rsidRPr="000D7AA9">
        <w:rPr>
          <w:sz w:val="16"/>
        </w:rPr>
        <w:t xml:space="preserve"> C.VC</w:t>
      </w:r>
    </w:p>
    <w:p w14:paraId="49AEBA62" w14:textId="77777777" w:rsidR="00F0583D" w:rsidRDefault="00F0583D" w:rsidP="00F0583D">
      <w:r w:rsidRPr="0035252A">
        <w:rPr>
          <w:rStyle w:val="StyleUnderline"/>
          <w:highlight w:val="yellow"/>
        </w:rPr>
        <w:t>For</w:t>
      </w:r>
      <w:r w:rsidRPr="0035252A">
        <w:rPr>
          <w:sz w:val="16"/>
          <w:highlight w:val="yellow"/>
        </w:rPr>
        <w:t xml:space="preserve"> </w:t>
      </w:r>
      <w:r w:rsidRPr="00E90102">
        <w:rPr>
          <w:sz w:val="16"/>
        </w:rPr>
        <w:t xml:space="preserve">non-life and </w:t>
      </w:r>
      <w:r w:rsidRPr="0035252A">
        <w:rPr>
          <w:rStyle w:val="StyleUnderline"/>
          <w:highlight w:val="yellow"/>
        </w:rPr>
        <w:t>Kantian deontology</w:t>
      </w:r>
      <w:r w:rsidRPr="00E90102">
        <w:rPr>
          <w:sz w:val="16"/>
        </w:rPr>
        <w:t xml:space="preserve">, Case 3), there is likewise a simple answer: </w:t>
      </w:r>
      <w:r w:rsidRPr="0035252A">
        <w:rPr>
          <w:rStyle w:val="StyleUnderline"/>
          <w:highlight w:val="yellow"/>
        </w:rPr>
        <w:t>nonliving things are just things. Non-living things are not a moral concern, they are merely instrumental</w:t>
      </w:r>
      <w:r w:rsidRPr="008840CC">
        <w:rPr>
          <w:rStyle w:val="StyleUnderline"/>
        </w:rPr>
        <w:t xml:space="preserve">, and as such </w:t>
      </w:r>
      <w:r w:rsidRPr="0035252A">
        <w:rPr>
          <w:rStyle w:val="StyleUnderline"/>
          <w:highlight w:val="yellow"/>
        </w:rPr>
        <w:t xml:space="preserve">intelligent creatures can </w:t>
      </w:r>
      <w:r w:rsidRPr="0035252A">
        <w:rPr>
          <w:rStyle w:val="Emphasis"/>
          <w:highlight w:val="yellow"/>
        </w:rPr>
        <w:t>treat these things as they wish</w:t>
      </w:r>
      <w:r w:rsidRPr="00E90102">
        <w:rPr>
          <w:sz w:val="16"/>
        </w:rPr>
        <w:t xml:space="preserve">. However, there is an odd exception to this conclusion which is worth mentioning (and which I note with a star in the table). Kant believed that if other planets were not yet inhabited, they someday would be. If this is the case, then what of planets currently without intelligent life but which may someday have it? Ought we to anticipate these intelligent creatures and therefore respect them proactively by respecting their prospective goods? Kant does not say (perhaps because he was not interested in speculating or because humans were, in his time, far from being in a position to affect the futures of these planets). However, given the importance of rational beings in Kant’s system (rationality, teleology, and morality are the purpose of universe12) the answer is possibly, or even probably, yes. How to actually morally relate to a place without intelligent life, but which may one day have it is something of an interesting question. </w:t>
      </w:r>
      <w:r w:rsidRPr="0035252A">
        <w:rPr>
          <w:rStyle w:val="StyleUnderline"/>
          <w:highlight w:val="yellow"/>
        </w:rPr>
        <w:t>The Earth’s Moon</w:t>
      </w:r>
      <w:r w:rsidRPr="00E90102">
        <w:rPr>
          <w:sz w:val="16"/>
        </w:rPr>
        <w:t xml:space="preserve">, for example, </w:t>
      </w:r>
      <w:r w:rsidRPr="0035252A">
        <w:rPr>
          <w:rStyle w:val="StyleUnderline"/>
          <w:highlight w:val="yellow"/>
        </w:rPr>
        <w:t xml:space="preserve">has no native life </w:t>
      </w:r>
      <w:r w:rsidRPr="00E251D4">
        <w:rPr>
          <w:rStyle w:val="StyleUnderline"/>
        </w:rPr>
        <w:t xml:space="preserve">(it may have the remains of life from Earth due to contamination from landers), </w:t>
      </w:r>
      <w:r w:rsidRPr="0035252A">
        <w:rPr>
          <w:rStyle w:val="StyleUnderline"/>
          <w:highlight w:val="yellow"/>
        </w:rPr>
        <w:t>and it never will evolve life of its own</w:t>
      </w:r>
      <w:r w:rsidRPr="00E251D4">
        <w:rPr>
          <w:rStyle w:val="StyleUnderline"/>
        </w:rPr>
        <w:t>, much less intelligent life, because it is too small to retain an atmosphere</w:t>
      </w:r>
      <w:r>
        <w:rPr>
          <w:rStyle w:val="StyleUnderline"/>
        </w:rPr>
        <w:t xml:space="preserve"> </w:t>
      </w:r>
      <w:r w:rsidRPr="00E251D4">
        <w:rPr>
          <w:rStyle w:val="StyleUnderline"/>
        </w:rPr>
        <w:t xml:space="preserve">and has almost no water. </w:t>
      </w:r>
      <w:r w:rsidRPr="0035252A">
        <w:rPr>
          <w:rStyle w:val="StyleUnderline"/>
          <w:highlight w:val="yellow"/>
        </w:rPr>
        <w:t>Mars</w:t>
      </w:r>
      <w:r w:rsidRPr="00E90102">
        <w:rPr>
          <w:sz w:val="16"/>
        </w:rPr>
        <w:t xml:space="preserve">, on the other hand, has a thin atmosphere and some water, and indeed may already have life that we have not yet detected, but the planetary environment </w:t>
      </w:r>
      <w:r w:rsidRPr="0035252A">
        <w:rPr>
          <w:rStyle w:val="StyleUnderline"/>
          <w:highlight w:val="yellow"/>
        </w:rPr>
        <w:t xml:space="preserve">is slowly degrading </w:t>
      </w:r>
      <w:r w:rsidRPr="00E251D4">
        <w:rPr>
          <w:rStyle w:val="StyleUnderline"/>
        </w:rPr>
        <w:t>and becoming a worse place for life to exist, thus reducing its probability of</w:t>
      </w:r>
      <w:r>
        <w:rPr>
          <w:rStyle w:val="StyleUnderline"/>
        </w:rPr>
        <w:t xml:space="preserve"> </w:t>
      </w:r>
      <w:r w:rsidRPr="00E251D4">
        <w:rPr>
          <w:rStyle w:val="StyleUnderline"/>
        </w:rPr>
        <w:t>ever evolving intelligence in the future</w:t>
      </w:r>
      <w:r w:rsidRPr="00E90102">
        <w:rPr>
          <w:sz w:val="16"/>
        </w:rPr>
        <w:t xml:space="preserve">. Jupiter’s moon Europa is another possibility for life in the solar system, in its undersurface ocean. This environment seems likely to be stable and is likely to remain stable for a very long time, thus raising the possibility that native life and intelligence could evolve there. From a Kantian perspective, then, </w:t>
      </w:r>
      <w:r w:rsidRPr="00D40F94">
        <w:rPr>
          <w:rStyle w:val="StyleUnderline"/>
        </w:rPr>
        <w:t>the moon has no potential for native intelligence and</w:t>
      </w:r>
      <w:r>
        <w:rPr>
          <w:rStyle w:val="StyleUnderline"/>
        </w:rPr>
        <w:t xml:space="preserve"> </w:t>
      </w:r>
      <w:r w:rsidRPr="00D40F94">
        <w:rPr>
          <w:rStyle w:val="StyleUnderline"/>
        </w:rPr>
        <w:t xml:space="preserve">therefore there are no prospective intelligent beings to respect there. </w:t>
      </w:r>
      <w:r w:rsidRPr="0035252A">
        <w:rPr>
          <w:rStyle w:val="StyleUnderline"/>
          <w:highlight w:val="yellow"/>
        </w:rPr>
        <w:t>The Moon is therefore now a thing and ever will be, thus it has no moral consideration</w:t>
      </w:r>
      <w:r w:rsidRPr="00D40F94">
        <w:rPr>
          <w:rStyle w:val="StyleUnderline"/>
        </w:rPr>
        <w:t>, as with everything else on it as well.</w:t>
      </w:r>
      <w:r>
        <w:rPr>
          <w:rStyle w:val="StyleUnderline"/>
        </w:rPr>
        <w:t xml:space="preserve"> </w:t>
      </w:r>
      <w:r w:rsidRPr="0035252A">
        <w:rPr>
          <w:rStyle w:val="StyleUnderline"/>
          <w:highlight w:val="yellow"/>
        </w:rPr>
        <w:t xml:space="preserve">Mars has a low probability of ever evolving more complex life </w:t>
      </w:r>
      <w:r w:rsidRPr="00D40F94">
        <w:rPr>
          <w:rStyle w:val="StyleUnderline"/>
        </w:rPr>
        <w:t>than it may already have – unless</w:t>
      </w:r>
      <w:r>
        <w:rPr>
          <w:rStyle w:val="StyleUnderline"/>
        </w:rPr>
        <w:t xml:space="preserve"> </w:t>
      </w:r>
      <w:r w:rsidRPr="00D40F94">
        <w:rPr>
          <w:rStyle w:val="StyleUnderline"/>
        </w:rPr>
        <w:t>humans enhance the environmental conditions there (which is itself a topic worthy of moral</w:t>
      </w:r>
      <w:r>
        <w:rPr>
          <w:rStyle w:val="StyleUnderline"/>
        </w:rPr>
        <w:t xml:space="preserve"> </w:t>
      </w:r>
      <w:r w:rsidRPr="00D40F94">
        <w:rPr>
          <w:rStyle w:val="StyleUnderline"/>
        </w:rPr>
        <w:t>consideration13). Mars long ago peaked in fertility for intelligent life, evolved none, and is now</w:t>
      </w:r>
      <w:r>
        <w:rPr>
          <w:rStyle w:val="StyleUnderline"/>
        </w:rPr>
        <w:t xml:space="preserve"> </w:t>
      </w:r>
      <w:r w:rsidRPr="00D40F94">
        <w:rPr>
          <w:rStyle w:val="StyleUnderline"/>
        </w:rPr>
        <w:t xml:space="preserve">in decline, </w:t>
      </w:r>
      <w:r w:rsidRPr="0035252A">
        <w:rPr>
          <w:rStyle w:val="StyleUnderline"/>
          <w:highlight w:val="yellow"/>
        </w:rPr>
        <w:t>and therefore requires no moral consideration either</w:t>
      </w:r>
      <w:r w:rsidRPr="00D40F94">
        <w:rPr>
          <w:rStyle w:val="StyleUnderline"/>
        </w:rPr>
        <w:t xml:space="preserve"> (absent human intervention).</w:t>
      </w:r>
      <w:r w:rsidRPr="00E90102">
        <w:rPr>
          <w:sz w:val="16"/>
        </w:rPr>
        <w:t xml:space="preserve"> Europa, however, could be evaluated differently from a Kantian perspective. Europa’s undersurface ocean may be a fertile place for the evolution of intelligent life far into the future, and therefore perhaps we should proactively respect it. Any life on Europa would likely be very different from life as we know it, but for Kant, the only criterion for respect is whether it is rational.</w:t>
      </w:r>
    </w:p>
    <w:p w14:paraId="1063A772" w14:textId="77777777" w:rsidR="005A5A8D" w:rsidRDefault="005A5A8D" w:rsidP="005A5A8D">
      <w:pPr>
        <w:pStyle w:val="Heading4"/>
      </w:pPr>
      <w:r>
        <w:t>Private appropriation is justified – governments can recognize property claims of private individuals without needing to use force.</w:t>
      </w:r>
    </w:p>
    <w:p w14:paraId="5A1B7709" w14:textId="77777777" w:rsidR="005A5A8D" w:rsidRPr="00214F3D" w:rsidRDefault="005A5A8D" w:rsidP="005A5A8D">
      <w:pPr>
        <w:rPr>
          <w:sz w:val="16"/>
        </w:rPr>
      </w:pPr>
      <w:r w:rsidRPr="00214F3D">
        <w:rPr>
          <w:sz w:val="16"/>
        </w:rPr>
        <w:t xml:space="preserve">Rand </w:t>
      </w:r>
      <w:r w:rsidRPr="00214F3D">
        <w:rPr>
          <w:rStyle w:val="Style13ptBold"/>
        </w:rPr>
        <w:t>Simberg 12</w:t>
      </w:r>
      <w:r w:rsidRPr="00214F3D">
        <w:rPr>
          <w:sz w:val="16"/>
        </w:rPr>
        <w:t xml:space="preserve"> [MSE Technical Management], “Homesteading the Final Frontier A Practical Proposal for Securing Property Rights in Space,” COMPETITIVE ENTERPRISE INSTITUTE, April 2012 Issue Analysis 2012 No. 3, </w:t>
      </w:r>
      <w:hyperlink r:id="rId12" w:history="1">
        <w:r w:rsidRPr="00214F3D">
          <w:rPr>
            <w:rStyle w:val="Hyperlink"/>
            <w:sz w:val="16"/>
          </w:rPr>
          <w:t>https://cei.org/wp-content/uploads/2012/04/Rand-Simberg-Homesteading-the-Final-Frontier.pdf</w:t>
        </w:r>
      </w:hyperlink>
      <w:r w:rsidRPr="00214F3D">
        <w:rPr>
          <w:sz w:val="16"/>
        </w:rPr>
        <w:t xml:space="preserve"> C.VC</w:t>
      </w:r>
    </w:p>
    <w:p w14:paraId="6AB27E11" w14:textId="77777777" w:rsidR="005A5A8D" w:rsidRPr="006852EA" w:rsidRDefault="005A5A8D" w:rsidP="005A5A8D">
      <w:pPr>
        <w:rPr>
          <w:sz w:val="16"/>
        </w:rPr>
      </w:pPr>
      <w:r w:rsidRPr="006852EA">
        <w:rPr>
          <w:sz w:val="16"/>
        </w:rPr>
        <w:t xml:space="preserve">But is it true that any recognition of off-planet property claims is de facto a violation of the Outer Space Treaty? Not necessarily. For instance, one could argue that the existence of </w:t>
      </w:r>
      <w:r w:rsidRPr="0035252A">
        <w:rPr>
          <w:rStyle w:val="StyleUnderline"/>
          <w:highlight w:val="yellow"/>
        </w:rPr>
        <w:t xml:space="preserve">the Moon Treaty is </w:t>
      </w:r>
      <w:r w:rsidRPr="00214E7A">
        <w:rPr>
          <w:rStyle w:val="StyleUnderline"/>
        </w:rPr>
        <w:t xml:space="preserve">in and of itself </w:t>
      </w:r>
      <w:r w:rsidRPr="0035252A">
        <w:rPr>
          <w:rStyle w:val="StyleUnderline"/>
          <w:highlight w:val="yellow"/>
        </w:rPr>
        <w:t xml:space="preserve">a refutation of the notion that the Outer Space Treaty outlaws private property </w:t>
      </w:r>
      <w:r w:rsidRPr="00214E7A">
        <w:rPr>
          <w:rStyle w:val="StyleUnderline"/>
        </w:rPr>
        <w:t xml:space="preserve">in space, </w:t>
      </w:r>
      <w:r w:rsidRPr="0035252A">
        <w:rPr>
          <w:rStyle w:val="StyleUnderline"/>
          <w:highlight w:val="yellow"/>
        </w:rPr>
        <w:t xml:space="preserve">or else there would be no need for another treaty that </w:t>
      </w:r>
      <w:r w:rsidRPr="00214E7A">
        <w:rPr>
          <w:rStyle w:val="StyleUnderline"/>
        </w:rPr>
        <w:t xml:space="preserve">essentially </w:t>
      </w:r>
      <w:r w:rsidRPr="0035252A">
        <w:rPr>
          <w:rStyle w:val="StyleUnderline"/>
          <w:highlight w:val="yellow"/>
        </w:rPr>
        <w:t>explicitly does so</w:t>
      </w:r>
      <w:r w:rsidRPr="006852EA">
        <w:rPr>
          <w:sz w:val="16"/>
        </w:rPr>
        <w:t>. And there is at least one potential loophole that could be exploited by appropriately worded legislation.</w:t>
      </w:r>
    </w:p>
    <w:p w14:paraId="5C9B3E4C" w14:textId="77777777" w:rsidR="005A5A8D" w:rsidRPr="006852EA" w:rsidRDefault="005A5A8D" w:rsidP="005A5A8D">
      <w:pPr>
        <w:rPr>
          <w:sz w:val="16"/>
        </w:rPr>
      </w:pPr>
      <w:r w:rsidRPr="006852EA">
        <w:rPr>
          <w:sz w:val="16"/>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Under the treaty, </w:t>
      </w:r>
      <w:r w:rsidRPr="0035252A">
        <w:rPr>
          <w:rStyle w:val="StyleUnderline"/>
          <w:highlight w:val="yellow"/>
        </w:rPr>
        <w:t xml:space="preserve">it would </w:t>
      </w:r>
      <w:r w:rsidRPr="00214E7A">
        <w:rPr>
          <w:rStyle w:val="StyleUnderline"/>
        </w:rPr>
        <w:t xml:space="preserve">in fact </w:t>
      </w:r>
      <w:r w:rsidRPr="0035252A">
        <w:rPr>
          <w:rStyle w:val="StyleUnderline"/>
          <w:highlight w:val="yellow"/>
        </w:rPr>
        <w:t>be possible for a government</w:t>
      </w:r>
      <w:r w:rsidRPr="00214E7A">
        <w:rPr>
          <w:rStyle w:val="StyleUnderline"/>
        </w:rPr>
        <w:t xml:space="preserve">, or group of governments, </w:t>
      </w:r>
      <w:r w:rsidRPr="0035252A">
        <w:rPr>
          <w:rStyle w:val="StyleUnderline"/>
          <w:highlight w:val="yellow"/>
        </w:rPr>
        <w:t>to recognize the property claims of anyone who met specified conditions</w:t>
      </w:r>
      <w:r w:rsidRPr="00214E7A">
        <w:rPr>
          <w:rStyle w:val="StyleUnderline"/>
        </w:rPr>
        <w:t xml:space="preserve">, regardless of their citizenship or </w:t>
      </w:r>
      <w:r w:rsidRPr="00094E2E">
        <w:rPr>
          <w:rStyle w:val="StyleUnderline"/>
        </w:rPr>
        <w:t xml:space="preserve">nationality. </w:t>
      </w:r>
      <w:r w:rsidRPr="0035252A">
        <w:rPr>
          <w:rStyle w:val="StyleUnderline"/>
          <w:highlight w:val="yellow"/>
        </w:rPr>
        <w:t>Such cooperation would obviate the need for physical force to defend claims</w:t>
      </w:r>
      <w:r w:rsidRPr="006852EA">
        <w:rPr>
          <w:sz w:val="16"/>
        </w:rPr>
        <w:t>.</w:t>
      </w:r>
    </w:p>
    <w:p w14:paraId="4AB1C792" w14:textId="77777777" w:rsidR="005A5A8D" w:rsidRDefault="005A5A8D" w:rsidP="005A5A8D">
      <w:r w:rsidRPr="006852EA">
        <w:rPr>
          <w:rStyle w:val="StyleUnderline"/>
        </w:rPr>
        <w:t>The argument that the treaty permits individual property rights was actually made from the very beginning</w:t>
      </w:r>
      <w:r w:rsidRPr="006852EA">
        <w:rPr>
          <w:sz w:val="16"/>
        </w:rPr>
        <w:t xml:space="preserve">. In 1969, two years after the treaty went into force, the late </w:t>
      </w:r>
      <w:r w:rsidRPr="0035252A">
        <w:rPr>
          <w:rStyle w:val="StyleUnderline"/>
          <w:highlight w:val="yellow"/>
        </w:rPr>
        <w:t>distinguished space-law professor</w:t>
      </w:r>
      <w:r w:rsidRPr="00094E2E">
        <w:rPr>
          <w:rStyle w:val="StyleUnderline"/>
        </w:rPr>
        <w:t xml:space="preserve">, Stephen </w:t>
      </w:r>
      <w:r w:rsidRPr="0035252A">
        <w:rPr>
          <w:rStyle w:val="StyleUnderline"/>
          <w:highlight w:val="yellow"/>
        </w:rPr>
        <w:t xml:space="preserve">Gorove, noted that </w:t>
      </w:r>
      <w:r w:rsidRPr="00094E2E">
        <w:rPr>
          <w:rStyle w:val="StyleUnderline"/>
        </w:rPr>
        <w:t>under it, “[</w:t>
      </w:r>
      <w:r w:rsidRPr="0035252A">
        <w:rPr>
          <w:rStyle w:val="StyleUnderline"/>
          <w:highlight w:val="yellow"/>
        </w:rPr>
        <w:t xml:space="preserve">A]n individual acting on his own behalf </w:t>
      </w:r>
      <w:r w:rsidRPr="006852EA">
        <w:rPr>
          <w:rStyle w:val="StyleUnderline"/>
        </w:rPr>
        <w:t xml:space="preserve">or on behalf of another individual or a private association or an international organization </w:t>
      </w:r>
      <w:r w:rsidRPr="0035252A">
        <w:rPr>
          <w:rStyle w:val="StyleUnderline"/>
          <w:highlight w:val="yellow"/>
        </w:rPr>
        <w:t>could lawfully appropriate any part of outer space</w:t>
      </w:r>
      <w:r w:rsidRPr="006852EA">
        <w:rPr>
          <w:rStyle w:val="StyleUnderline"/>
        </w:rPr>
        <w:t xml:space="preserve">, including the [M]oon and other celestial bodies.”32 </w:t>
      </w:r>
      <w:r w:rsidRPr="0035252A">
        <w:rPr>
          <w:rStyle w:val="StyleUnderline"/>
          <w:highlight w:val="yellow"/>
        </w:rPr>
        <w:t>This clearly provides support for the concept of individual claims off planet under Article II</w:t>
      </w:r>
      <w:r w:rsidRPr="006852EA">
        <w:rPr>
          <w:rStyle w:val="StyleUnderline"/>
        </w:rPr>
        <w:t>.</w:t>
      </w:r>
    </w:p>
    <w:p w14:paraId="63DDC1ED" w14:textId="77777777" w:rsidR="00857D85" w:rsidRPr="00D9306E" w:rsidRDefault="00857D85" w:rsidP="00857D85">
      <w:pPr>
        <w:keepNext/>
        <w:keepLines/>
        <w:spacing w:before="40" w:after="0"/>
        <w:outlineLvl w:val="3"/>
        <w:rPr>
          <w:rFonts w:eastAsia="MS Gothic"/>
          <w:b/>
          <w:iCs/>
        </w:rPr>
      </w:pPr>
      <w:r w:rsidRPr="00D9306E">
        <w:rPr>
          <w:rFonts w:eastAsia="MS Gothic"/>
          <w:b/>
          <w:iCs/>
        </w:rPr>
        <w:t>Libertarianism mandates a market-oriented approach to space—that negates</w:t>
      </w:r>
    </w:p>
    <w:p w14:paraId="7644CD7B" w14:textId="77777777" w:rsidR="0068458E" w:rsidRPr="0068458E" w:rsidRDefault="0068458E" w:rsidP="0068458E"/>
    <w:p w14:paraId="58BCD8EB" w14:textId="77777777" w:rsidR="00151CC2" w:rsidRPr="0062542F" w:rsidRDefault="00151CC2" w:rsidP="001D6F8F">
      <w:pPr>
        <w:rPr>
          <w:sz w:val="12"/>
        </w:rPr>
      </w:pPr>
    </w:p>
    <w:p w14:paraId="12D7EC0F" w14:textId="25595240" w:rsidR="00D30D30" w:rsidRDefault="00D30D30" w:rsidP="00D30D30">
      <w:pPr>
        <w:pStyle w:val="Heading3"/>
      </w:pPr>
      <w:r>
        <w:t>Case – Solvency</w:t>
      </w:r>
    </w:p>
    <w:p w14:paraId="6EB5359E" w14:textId="05D62388" w:rsidR="00583050" w:rsidRPr="00583050" w:rsidRDefault="00583050" w:rsidP="00583050">
      <w:pPr>
        <w:pStyle w:val="Heading4"/>
      </w:pPr>
      <w:r>
        <w:t>1AR theory</w:t>
      </w:r>
    </w:p>
    <w:p w14:paraId="0087AA22" w14:textId="4420B48B" w:rsidR="00D30D30" w:rsidRDefault="00D30D30" w:rsidP="00D30D30">
      <w:pPr>
        <w:pStyle w:val="Heading4"/>
      </w:pPr>
      <w:r>
        <w:t>They’ve defended the aff as an internationally negotiated revision of the OST that institutes fees, so they link</w:t>
      </w:r>
      <w:r w:rsidR="00A96DFC">
        <w:t xml:space="preserve"> – inserted their solvency advocate – AC </w:t>
      </w:r>
      <w:r w:rsidR="007B462E">
        <w:t>Rao</w:t>
      </w:r>
    </w:p>
    <w:p w14:paraId="104B89BC" w14:textId="6A34AC8E" w:rsidR="00A96DFC" w:rsidRPr="00B13D1B" w:rsidRDefault="00A96DFC" w:rsidP="00A96DFC">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6F96940B" w14:textId="77777777" w:rsidR="00D30D30" w:rsidRPr="003E6DE1" w:rsidRDefault="00D30D30" w:rsidP="00D30D30">
      <w:pPr>
        <w:pStyle w:val="Heading4"/>
      </w:pPr>
      <w:r>
        <w:t xml:space="preserve">China uses </w:t>
      </w:r>
      <w:r>
        <w:rPr>
          <w:u w:val="single"/>
        </w:rPr>
        <w:t>space coop</w:t>
      </w:r>
      <w:r>
        <w:t xml:space="preserve"> to bolster perception of </w:t>
      </w:r>
      <w:r>
        <w:rPr>
          <w:u w:val="single"/>
        </w:rPr>
        <w:t>credible leadership</w:t>
      </w:r>
      <w:r>
        <w:t xml:space="preserve"> –causes </w:t>
      </w:r>
      <w:r>
        <w:rPr>
          <w:u w:val="single"/>
        </w:rPr>
        <w:t>space war</w:t>
      </w:r>
      <w:r>
        <w:t xml:space="preserve"> and </w:t>
      </w:r>
      <w:r>
        <w:rPr>
          <w:u w:val="single"/>
        </w:rPr>
        <w:t>conflict</w:t>
      </w:r>
      <w:r>
        <w:t xml:space="preserve"> in the SCS</w:t>
      </w:r>
    </w:p>
    <w:p w14:paraId="7EBA64F3" w14:textId="77777777" w:rsidR="00D30D30" w:rsidRPr="00B1369A" w:rsidRDefault="00D30D30" w:rsidP="00D30D30">
      <w:r w:rsidRPr="003E6DE1">
        <w:rPr>
          <w:rStyle w:val="Style13ptBold"/>
        </w:rPr>
        <w:t>Fisher 15</w:t>
      </w:r>
      <w:r>
        <w:t xml:space="preserve"> Richard D. Fisher 2-8-2015 “</w:t>
      </w:r>
      <w:r w:rsidRPr="00D06B2E">
        <w:t>China’s Military Ambitions in Space and America’s Response</w:t>
      </w:r>
      <w:r>
        <w:t xml:space="preserve">” </w:t>
      </w:r>
      <w:hyperlink r:id="rId13" w:history="1">
        <w:r w:rsidRPr="005C484B">
          <w:rPr>
            <w:rStyle w:val="Hyperlink"/>
          </w:rPr>
          <w:t>http://www.uscc.gov/sites/default/files/Fisher_Testimony_2.18.15.pdf</w:t>
        </w:r>
      </w:hyperlink>
      <w:r>
        <w:t xml:space="preserve"> (</w:t>
      </w:r>
      <w:r w:rsidRPr="00D06B2E">
        <w:t>President of Pacific Strategies, Inc</w:t>
      </w:r>
      <w:r>
        <w:t xml:space="preserve">)//Elmer </w:t>
      </w:r>
    </w:p>
    <w:p w14:paraId="4FBFCCDE" w14:textId="77777777" w:rsidR="00D30D30" w:rsidRPr="005064B0" w:rsidRDefault="00D30D30" w:rsidP="00D30D30">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244B1F">
        <w:rPr>
          <w:rStyle w:val="Emphasis"/>
          <w:highlight w:val="green"/>
        </w:rPr>
        <w:t>China’s choice to be</w:t>
      </w:r>
      <w:r w:rsidRPr="005064B0">
        <w:rPr>
          <w:rStyle w:val="Emphasis"/>
        </w:rPr>
        <w:t xml:space="preserve"> </w:t>
      </w:r>
      <w:r w:rsidRPr="00244B1F">
        <w:rPr>
          <w:rStyle w:val="Emphasis"/>
          <w:highlight w:val="green"/>
        </w:rPr>
        <w:t>hostile</w:t>
      </w:r>
      <w:r w:rsidRPr="005064B0">
        <w:rPr>
          <w:rStyle w:val="Emphasis"/>
        </w:rPr>
        <w:t xml:space="preserve"> </w:t>
      </w:r>
      <w:r w:rsidRPr="00244B1F">
        <w:rPr>
          <w:rStyle w:val="Emphasis"/>
          <w:highlight w:val="green"/>
        </w:rPr>
        <w:t>to Western rules</w:t>
      </w:r>
      <w:r w:rsidRPr="005064B0">
        <w:rPr>
          <w:u w:val="single"/>
        </w:rPr>
        <w:t xml:space="preserve"> or concepts that </w:t>
      </w:r>
      <w:r w:rsidRPr="00244B1F">
        <w:rPr>
          <w:rStyle w:val="Emphasis"/>
          <w:highlight w:val="green"/>
        </w:rPr>
        <w:t>may</w:t>
      </w:r>
      <w:r w:rsidRPr="00244B1F">
        <w:rPr>
          <w:highlight w:val="green"/>
          <w:u w:val="single"/>
        </w:rPr>
        <w:t xml:space="preserve"> </w:t>
      </w:r>
      <w:r w:rsidRPr="00244B1F">
        <w:rPr>
          <w:rStyle w:val="Emphasis"/>
          <w:highlight w:val="green"/>
        </w:rPr>
        <w:t>constrain China’s power</w:t>
      </w:r>
      <w:r w:rsidRPr="00244B1F">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244B1F">
        <w:rPr>
          <w:rStyle w:val="Emphasis"/>
          <w:highlight w:val="green"/>
        </w:rPr>
        <w:t>cooperation with China in space</w:t>
      </w:r>
      <w:r w:rsidRPr="005064B0">
        <w:rPr>
          <w:sz w:val="16"/>
        </w:rPr>
        <w:t xml:space="preserve"> may yield some benefits, but it likely </w:t>
      </w:r>
      <w:r w:rsidRPr="00244B1F">
        <w:rPr>
          <w:rStyle w:val="Emphasis"/>
          <w:highlight w:val="green"/>
        </w:rPr>
        <w:t>will have little impact on</w:t>
      </w:r>
      <w:r w:rsidRPr="005064B0">
        <w:rPr>
          <w:sz w:val="16"/>
        </w:rPr>
        <w:t xml:space="preserve"> the direction and severity of </w:t>
      </w:r>
      <w:r w:rsidRPr="00244B1F">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244B1F">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at this time presents two risks. First it could encourage </w:t>
      </w:r>
      <w:r w:rsidRPr="00244B1F">
        <w:rPr>
          <w:rStyle w:val="Emphasis"/>
          <w:highlight w:val="green"/>
        </w:rPr>
        <w:t>China</w:t>
      </w:r>
      <w:r w:rsidRPr="00244B1F">
        <w:rPr>
          <w:sz w:val="16"/>
          <w:highlight w:val="green"/>
        </w:rPr>
        <w:t xml:space="preserve"> </w:t>
      </w:r>
      <w:r w:rsidRPr="005064B0">
        <w:rPr>
          <w:sz w:val="16"/>
        </w:rPr>
        <w:t xml:space="preserve">to </w:t>
      </w:r>
      <w:r w:rsidRPr="00244B1F">
        <w:rPr>
          <w:rStyle w:val="Emphasis"/>
          <w:highlight w:val="green"/>
        </w:rPr>
        <w:t>advance</w:t>
      </w:r>
      <w:r w:rsidRPr="00244B1F">
        <w:rPr>
          <w:sz w:val="16"/>
          <w:highlight w:val="green"/>
        </w:rPr>
        <w:t xml:space="preserve"> </w:t>
      </w:r>
      <w:r w:rsidRPr="00244B1F">
        <w:rPr>
          <w:rStyle w:val="Emphasis"/>
          <w:highlight w:val="green"/>
          <w:bdr w:val="single" w:sz="18" w:space="0" w:color="auto"/>
        </w:rPr>
        <w:t>an illusion of cooperation</w:t>
      </w:r>
      <w:r w:rsidRPr="00244B1F">
        <w:rPr>
          <w:sz w:val="16"/>
          <w:highlight w:val="green"/>
        </w:rPr>
        <w:t xml:space="preserve"> </w:t>
      </w:r>
      <w:r w:rsidRPr="00244B1F">
        <w:rPr>
          <w:rStyle w:val="Emphasis"/>
          <w:highlight w:val="green"/>
        </w:rPr>
        <w:t>with the U.S. and the West</w:t>
      </w:r>
      <w:r w:rsidRPr="00244B1F">
        <w:rPr>
          <w:sz w:val="16"/>
          <w:highlight w:val="green"/>
        </w:rPr>
        <w:t xml:space="preserve"> </w:t>
      </w:r>
      <w:r w:rsidRPr="00244B1F">
        <w:rPr>
          <w:rStyle w:val="Emphasis"/>
          <w:highlight w:val="green"/>
        </w:rPr>
        <w:t>while differences on Earth become sharper</w:t>
      </w:r>
      <w:r w:rsidRPr="005064B0">
        <w:rPr>
          <w:sz w:val="16"/>
        </w:rPr>
        <w:t xml:space="preserve">. This </w:t>
      </w:r>
      <w:r w:rsidRPr="00244B1F">
        <w:rPr>
          <w:rStyle w:val="Emphasis"/>
          <w:highlight w:val="green"/>
        </w:rPr>
        <w:t>could become useful for Beijing to deflect criticism</w:t>
      </w:r>
      <w:r w:rsidRPr="00244B1F">
        <w:rPr>
          <w:sz w:val="16"/>
          <w:highlight w:val="green"/>
        </w:rPr>
        <w:t xml:space="preserve"> </w:t>
      </w:r>
      <w:r w:rsidRPr="005064B0">
        <w:rPr>
          <w:sz w:val="16"/>
        </w:rPr>
        <w:t xml:space="preserve">on other issues, </w:t>
      </w:r>
      <w:r w:rsidRPr="00244B1F">
        <w:rPr>
          <w:rStyle w:val="Emphasis"/>
          <w:highlight w:val="green"/>
        </w:rPr>
        <w:t>or</w:t>
      </w:r>
      <w:r w:rsidRPr="005064B0">
        <w:rPr>
          <w:sz w:val="16"/>
        </w:rPr>
        <w:t xml:space="preserve"> even to </w:t>
      </w:r>
      <w:r w:rsidRPr="00244B1F">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244B1F">
        <w:rPr>
          <w:rStyle w:val="Emphasis"/>
          <w:highlight w:val="green"/>
        </w:rPr>
        <w:t>China will use its</w:t>
      </w:r>
      <w:r w:rsidRPr="00244B1F">
        <w:rPr>
          <w:highlight w:val="green"/>
          <w:u w:val="single"/>
        </w:rPr>
        <w:t xml:space="preserve"> </w:t>
      </w:r>
      <w:r w:rsidRPr="005064B0">
        <w:rPr>
          <w:u w:val="single"/>
        </w:rPr>
        <w:t xml:space="preserve">gathering </w:t>
      </w:r>
      <w:r w:rsidRPr="00244B1F">
        <w:rPr>
          <w:rStyle w:val="Emphasis"/>
          <w:highlight w:val="green"/>
        </w:rPr>
        <w:t>space diplomacy</w:t>
      </w:r>
      <w:r w:rsidRPr="005064B0">
        <w:rPr>
          <w:u w:val="single"/>
        </w:rPr>
        <w:t xml:space="preserve"> </w:t>
      </w:r>
      <w:r w:rsidRPr="00244B1F">
        <w:rPr>
          <w:rStyle w:val="Emphasis"/>
          <w:highlight w:val="green"/>
        </w:rPr>
        <w:t>tools</w:t>
      </w:r>
      <w:r w:rsidRPr="00244B1F">
        <w:rPr>
          <w:highlight w:val="green"/>
          <w:u w:val="single"/>
        </w:rPr>
        <w:t xml:space="preserve"> </w:t>
      </w:r>
      <w:r w:rsidRPr="00244B1F">
        <w:rPr>
          <w:rStyle w:val="Emphasis"/>
          <w:highlight w:val="green"/>
        </w:rPr>
        <w:t>to aid its pursuit of</w:t>
      </w:r>
      <w:r w:rsidRPr="005064B0">
        <w:rPr>
          <w:rStyle w:val="Emphasis"/>
        </w:rPr>
        <w:t xml:space="preserve"> </w:t>
      </w:r>
      <w:r w:rsidRPr="005064B0">
        <w:rPr>
          <w:u w:val="single"/>
        </w:rPr>
        <w:t xml:space="preserve">economic, </w:t>
      </w:r>
      <w:r w:rsidRPr="00244B1F">
        <w:rPr>
          <w:rStyle w:val="Emphasis"/>
          <w:highlight w:val="green"/>
        </w:rPr>
        <w:t>political and military influence in</w:t>
      </w:r>
      <w:r w:rsidRPr="00244B1F">
        <w:rPr>
          <w:highlight w:val="green"/>
          <w:u w:val="single"/>
        </w:rPr>
        <w:t xml:space="preserve"> </w:t>
      </w:r>
      <w:r w:rsidRPr="005064B0">
        <w:rPr>
          <w:u w:val="single"/>
        </w:rPr>
        <w:t xml:space="preserve">critical regions like </w:t>
      </w:r>
      <w:r w:rsidRPr="00244B1F">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communication and surveillance satellites. In addition, as the PLA moves substantially out to deep space, the Moon, or to the Lagrangian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Union, and may again become threatened by Russia’s slide into authoritarian aggression. </w:t>
      </w:r>
      <w:r w:rsidRPr="00244B1F">
        <w:rPr>
          <w:rStyle w:val="Emphasis"/>
          <w:highlight w:val="green"/>
        </w:rPr>
        <w:t>Substantive cooperation with China</w:t>
      </w:r>
      <w:r w:rsidRPr="00244B1F">
        <w:rPr>
          <w:highlight w:val="green"/>
          <w:u w:val="single"/>
        </w:rPr>
        <w:t xml:space="preserve"> </w:t>
      </w:r>
      <w:r w:rsidRPr="005064B0">
        <w:rPr>
          <w:u w:val="single"/>
        </w:rPr>
        <w:t xml:space="preserve">in space </w:t>
      </w:r>
      <w:r w:rsidRPr="00244B1F">
        <w:rPr>
          <w:rStyle w:val="Emphasis"/>
          <w:highlight w:val="green"/>
        </w:rPr>
        <w:t>offers no assurance that China will change its</w:t>
      </w:r>
      <w:r w:rsidRPr="00244B1F">
        <w:rPr>
          <w:highlight w:val="green"/>
          <w:u w:val="single"/>
        </w:rPr>
        <w:t xml:space="preserve"> </w:t>
      </w:r>
      <w:r w:rsidRPr="005064B0">
        <w:rPr>
          <w:u w:val="single"/>
        </w:rPr>
        <w:t xml:space="preserve">threatening </w:t>
      </w:r>
      <w:r w:rsidRPr="00244B1F">
        <w:rPr>
          <w:rStyle w:val="Emphasis"/>
          <w:highlight w:val="green"/>
        </w:rPr>
        <w:t>behaviors on Earth or in space, but does create opportunities for China to exploit U.S. and Western</w:t>
      </w:r>
      <w:r w:rsidRPr="00244B1F">
        <w:rPr>
          <w:highlight w:val="green"/>
          <w:u w:val="single"/>
        </w:rPr>
        <w:t xml:space="preserve"> </w:t>
      </w:r>
      <w:r w:rsidRPr="005064B0">
        <w:rPr>
          <w:u w:val="single"/>
        </w:rPr>
        <w:t xml:space="preserve">space </w:t>
      </w:r>
      <w:r w:rsidRPr="00244B1F">
        <w:rPr>
          <w:rStyle w:val="Emphasis"/>
          <w:highlight w:val="green"/>
        </w:rPr>
        <w:t>technology to gain</w:t>
      </w:r>
      <w:r w:rsidRPr="00244B1F">
        <w:rPr>
          <w:highlight w:val="green"/>
          <w:u w:val="single"/>
        </w:rPr>
        <w:t xml:space="preserve"> </w:t>
      </w:r>
      <w:r w:rsidRPr="005064B0">
        <w:rPr>
          <w:u w:val="single"/>
        </w:rPr>
        <w:t xml:space="preserve">potential </w:t>
      </w:r>
      <w:r w:rsidRPr="00244B1F">
        <w:rPr>
          <w:rStyle w:val="Emphasis"/>
          <w:highlight w:val="green"/>
        </w:rPr>
        <w:t>military advantages</w:t>
      </w:r>
      <w:r w:rsidRPr="00244B1F">
        <w:rPr>
          <w:highlight w:val="green"/>
          <w:u w:val="single"/>
        </w:rPr>
        <w:t>.</w:t>
      </w:r>
      <w:r w:rsidRPr="005064B0">
        <w:rPr>
          <w:u w:val="single"/>
        </w:rPr>
        <w:t xml:space="preserve"> </w:t>
      </w:r>
    </w:p>
    <w:p w14:paraId="1F926BF4" w14:textId="77777777" w:rsidR="00CB7B1D" w:rsidRDefault="00CB7B1D" w:rsidP="00CB7B1D">
      <w:pPr>
        <w:pStyle w:val="Heading4"/>
      </w:pPr>
      <w:r w:rsidRPr="005064B0">
        <w:t>China uses</w:t>
      </w:r>
      <w:r>
        <w:t xml:space="preserve"> coop</w:t>
      </w:r>
      <w:r w:rsidRPr="005064B0">
        <w:t xml:space="preserve"> to increase aggression in the SCS. </w:t>
      </w:r>
    </w:p>
    <w:p w14:paraId="4F443D1E" w14:textId="77777777" w:rsidR="00CB7B1D" w:rsidRPr="005064B0" w:rsidRDefault="00CB7B1D" w:rsidP="00CB7B1D">
      <w:r w:rsidRPr="005064B0">
        <w:rPr>
          <w:rStyle w:val="Style13ptBold"/>
        </w:rPr>
        <w:t>Yang 18</w:t>
      </w:r>
      <w:r>
        <w:t xml:space="preserve"> Adam </w:t>
      </w:r>
      <w:r w:rsidRPr="005064B0">
        <w:t xml:space="preserve">Yang 3-17-2018 “How Should the US Engage China in Space?” </w:t>
      </w:r>
      <w:hyperlink r:id="rId14"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07E97AB3" w14:textId="77777777" w:rsidR="00CB7B1D" w:rsidRPr="00D81E0A" w:rsidRDefault="00CB7B1D" w:rsidP="00CB7B1D">
      <w:pPr>
        <w:rPr>
          <w:sz w:val="16"/>
        </w:rPr>
      </w:pPr>
      <w:r w:rsidRPr="00D81E0A">
        <w:rPr>
          <w:u w:val="single"/>
        </w:rPr>
        <w:t xml:space="preserve">Subsequently, </w:t>
      </w:r>
      <w:r w:rsidRPr="00244B1F">
        <w:rPr>
          <w:rStyle w:val="Emphasis"/>
          <w:highlight w:val="green"/>
        </w:rPr>
        <w:t>China is pursuing international cooperation in space</w:t>
      </w:r>
      <w:r w:rsidRPr="00D81E0A">
        <w:rPr>
          <w:u w:val="single"/>
        </w:rPr>
        <w:t xml:space="preserve"> – not only </w:t>
      </w:r>
      <w:r w:rsidRPr="00244B1F">
        <w:rPr>
          <w:rStyle w:val="Emphasis"/>
          <w:highlight w:val="green"/>
        </w:rPr>
        <w:t>for security</w:t>
      </w:r>
      <w:r w:rsidRPr="00244B1F">
        <w:rPr>
          <w:highlight w:val="green"/>
          <w:u w:val="single"/>
        </w:rPr>
        <w:t xml:space="preserve"> </w:t>
      </w:r>
      <w:r w:rsidRPr="00244B1F">
        <w:rPr>
          <w:rStyle w:val="Emphasis"/>
          <w:highlight w:val="green"/>
        </w:rPr>
        <w:t>and</w:t>
      </w:r>
      <w:r w:rsidRPr="00244B1F">
        <w:rPr>
          <w:highlight w:val="green"/>
          <w:u w:val="single"/>
        </w:rPr>
        <w:t xml:space="preserve"> </w:t>
      </w:r>
      <w:r w:rsidRPr="00244B1F">
        <w:rPr>
          <w:rStyle w:val="Emphasis"/>
          <w:highlight w:val="green"/>
        </w:rPr>
        <w:t>economic</w:t>
      </w:r>
      <w:r w:rsidRPr="00244B1F">
        <w:rPr>
          <w:highlight w:val="green"/>
          <w:u w:val="single"/>
        </w:rPr>
        <w:t xml:space="preserve"> </w:t>
      </w:r>
      <w:r w:rsidRPr="00244B1F">
        <w:rPr>
          <w:rStyle w:val="Emphasis"/>
          <w:highlight w:val="green"/>
        </w:rPr>
        <w:t>reasons</w:t>
      </w:r>
      <w:r w:rsidRPr="00D81E0A">
        <w:rPr>
          <w:u w:val="single"/>
        </w:rPr>
        <w:t xml:space="preserve">, but also </w:t>
      </w:r>
      <w:r w:rsidRPr="00244B1F">
        <w:rPr>
          <w:rStyle w:val="Emphasis"/>
          <w:highlight w:val="green"/>
        </w:rPr>
        <w:t>to bolster</w:t>
      </w:r>
      <w:r w:rsidRPr="00D81E0A">
        <w:rPr>
          <w:u w:val="single"/>
        </w:rPr>
        <w:t xml:space="preserve"> the </w:t>
      </w:r>
      <w:r w:rsidRPr="00244B1F">
        <w:rPr>
          <w:rStyle w:val="Emphasis"/>
          <w:highlight w:val="green"/>
        </w:rPr>
        <w:t>legitimacy of the</w:t>
      </w:r>
      <w:r w:rsidRPr="00244B1F">
        <w:rPr>
          <w:highlight w:val="green"/>
          <w:u w:val="single"/>
        </w:rPr>
        <w:t xml:space="preserve"> </w:t>
      </w:r>
      <w:r w:rsidRPr="00244B1F">
        <w:rPr>
          <w:rStyle w:val="Emphasis"/>
          <w:highlight w:val="green"/>
        </w:rPr>
        <w:t>C</w:t>
      </w:r>
      <w:r w:rsidRPr="00D81E0A">
        <w:rPr>
          <w:u w:val="single"/>
        </w:rPr>
        <w:t xml:space="preserve">hinese </w:t>
      </w:r>
      <w:r w:rsidRPr="00244B1F">
        <w:rPr>
          <w:rStyle w:val="Emphasis"/>
          <w:highlight w:val="green"/>
        </w:rPr>
        <w:t>C</w:t>
      </w:r>
      <w:r w:rsidRPr="00D81E0A">
        <w:rPr>
          <w:u w:val="single"/>
        </w:rPr>
        <w:t xml:space="preserve">ommunist </w:t>
      </w:r>
      <w:r w:rsidRPr="00244B1F">
        <w:rPr>
          <w:rStyle w:val="Emphasis"/>
          <w:highlight w:val="green"/>
        </w:rPr>
        <w:t>P</w:t>
      </w:r>
      <w:r w:rsidRPr="00D81E0A">
        <w:rPr>
          <w:u w:val="single"/>
        </w:rPr>
        <w:t xml:space="preserve">arty </w:t>
      </w:r>
      <w:r w:rsidRPr="00244B1F">
        <w:rPr>
          <w:rStyle w:val="Emphasis"/>
          <w:highlight w:val="green"/>
        </w:rPr>
        <w:t>to</w:t>
      </w:r>
      <w:r w:rsidRPr="00D81E0A">
        <w:rPr>
          <w:u w:val="single"/>
        </w:rPr>
        <w:t xml:space="preserve"> domestic and </w:t>
      </w:r>
      <w:r w:rsidRPr="00244B1F">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244B1F">
        <w:rPr>
          <w:rStyle w:val="Emphasis"/>
          <w:highlight w:val="green"/>
        </w:rPr>
        <w:t>China’s diplomatic</w:t>
      </w:r>
      <w:r w:rsidRPr="00D81E0A">
        <w:rPr>
          <w:u w:val="single"/>
        </w:rPr>
        <w:t xml:space="preserve"> and engagement </w:t>
      </w:r>
      <w:r w:rsidRPr="00244B1F">
        <w:rPr>
          <w:rStyle w:val="Emphasis"/>
          <w:highlight w:val="green"/>
        </w:rPr>
        <w:t>efforts</w:t>
      </w:r>
      <w:r w:rsidRPr="00D81E0A">
        <w:rPr>
          <w:u w:val="single"/>
        </w:rPr>
        <w:t xml:space="preserve"> with other nations. Contrary to the cooperative tenets for a Maritime Silk Road, in 2016, China </w:t>
      </w:r>
      <w:r w:rsidRPr="00244B1F">
        <w:rPr>
          <w:rStyle w:val="Emphasis"/>
          <w:highlight w:val="green"/>
        </w:rPr>
        <w:t>convinced Cambodia to</w:t>
      </w:r>
      <w:r w:rsidRPr="00244B1F">
        <w:rPr>
          <w:highlight w:val="green"/>
          <w:u w:val="single"/>
        </w:rPr>
        <w:t xml:space="preserve"> </w:t>
      </w:r>
      <w:r w:rsidRPr="00244B1F">
        <w:rPr>
          <w:rStyle w:val="Emphasis"/>
          <w:highlight w:val="green"/>
        </w:rPr>
        <w:t>block</w:t>
      </w:r>
      <w:r w:rsidRPr="00244B1F">
        <w:rPr>
          <w:highlight w:val="green"/>
          <w:u w:val="single"/>
        </w:rPr>
        <w:t xml:space="preserve"> an</w:t>
      </w:r>
      <w:r w:rsidRPr="00D81E0A">
        <w:rPr>
          <w:u w:val="single"/>
        </w:rPr>
        <w:t xml:space="preserve"> Association of South East Asian Nations (</w:t>
      </w:r>
      <w:r w:rsidRPr="00244B1F">
        <w:rPr>
          <w:rStyle w:val="Emphasis"/>
          <w:highlight w:val="green"/>
        </w:rPr>
        <w:t>ASEAN</w:t>
      </w:r>
      <w:r w:rsidRPr="00D81E0A">
        <w:rPr>
          <w:u w:val="single"/>
        </w:rPr>
        <w:t xml:space="preserve">) joint </w:t>
      </w:r>
      <w:r w:rsidRPr="00244B1F">
        <w:rPr>
          <w:rStyle w:val="Emphasis"/>
          <w:highlight w:val="green"/>
        </w:rPr>
        <w:t>statement</w:t>
      </w:r>
      <w:r w:rsidRPr="00D81E0A">
        <w:rPr>
          <w:u w:val="single"/>
        </w:rPr>
        <w:t xml:space="preserve"> </w:t>
      </w:r>
      <w:r w:rsidRPr="00244B1F">
        <w:rPr>
          <w:rStyle w:val="Emphasis"/>
          <w:highlight w:val="green"/>
        </w:rPr>
        <w:t>that recognized</w:t>
      </w:r>
      <w:r w:rsidRPr="00244B1F">
        <w:rPr>
          <w:highlight w:val="green"/>
          <w:u w:val="single"/>
        </w:rPr>
        <w:t xml:space="preserve"> </w:t>
      </w:r>
      <w:r w:rsidRPr="00244B1F">
        <w:rPr>
          <w:rStyle w:val="Emphasis"/>
          <w:highlight w:val="green"/>
        </w:rPr>
        <w:t>The Hague’s</w:t>
      </w:r>
      <w:r w:rsidRPr="00244B1F">
        <w:rPr>
          <w:highlight w:val="green"/>
          <w:u w:val="single"/>
        </w:rPr>
        <w:t xml:space="preserve"> </w:t>
      </w:r>
      <w:r w:rsidRPr="00D81E0A">
        <w:rPr>
          <w:u w:val="single"/>
        </w:rPr>
        <w:t xml:space="preserve">arbitration </w:t>
      </w:r>
      <w:r w:rsidRPr="00244B1F">
        <w:rPr>
          <w:rStyle w:val="Emphasis"/>
          <w:highlight w:val="green"/>
        </w:rPr>
        <w:t>ruling on the S</w:t>
      </w:r>
      <w:r w:rsidRPr="00D81E0A">
        <w:rPr>
          <w:u w:val="single"/>
        </w:rPr>
        <w:t>outh</w:t>
      </w:r>
      <w:r w:rsidRPr="00244B1F">
        <w:rPr>
          <w:highlight w:val="green"/>
          <w:u w:val="single"/>
        </w:rPr>
        <w:t xml:space="preserve"> </w:t>
      </w:r>
      <w:r w:rsidRPr="00244B1F">
        <w:rPr>
          <w:rStyle w:val="Emphasis"/>
          <w:highlight w:val="green"/>
        </w:rPr>
        <w:t>C</w:t>
      </w:r>
      <w:r w:rsidRPr="00D81E0A">
        <w:rPr>
          <w:u w:val="single"/>
        </w:rPr>
        <w:t>hina</w:t>
      </w:r>
      <w:r w:rsidRPr="00244B1F">
        <w:rPr>
          <w:highlight w:val="green"/>
          <w:u w:val="single"/>
        </w:rPr>
        <w:t xml:space="preserve"> </w:t>
      </w:r>
      <w:r w:rsidRPr="00244B1F">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244B1F">
        <w:rPr>
          <w:rStyle w:val="Emphasis"/>
          <w:highlight w:val="green"/>
        </w:rPr>
        <w:t>leverage</w:t>
      </w:r>
      <w:r w:rsidRPr="00244B1F">
        <w:rPr>
          <w:sz w:val="16"/>
          <w:highlight w:val="green"/>
        </w:rPr>
        <w:t xml:space="preserve"> </w:t>
      </w:r>
      <w:r w:rsidRPr="00D81E0A">
        <w:rPr>
          <w:sz w:val="16"/>
        </w:rPr>
        <w:t xml:space="preserve">over these nations </w:t>
      </w:r>
      <w:r w:rsidRPr="00244B1F">
        <w:rPr>
          <w:rStyle w:val="Emphasis"/>
          <w:highlight w:val="green"/>
        </w:rPr>
        <w:t>prevented them</w:t>
      </w:r>
      <w:r w:rsidRPr="00244B1F">
        <w:rPr>
          <w:sz w:val="16"/>
          <w:highlight w:val="green"/>
        </w:rPr>
        <w:t xml:space="preserve"> </w:t>
      </w:r>
      <w:r w:rsidRPr="00D81E0A">
        <w:rPr>
          <w:sz w:val="16"/>
        </w:rPr>
        <w:t xml:space="preserve">from publicly sympathizing with Vietnam or rebuking China’s actions. Seemingly, when pressed, </w:t>
      </w:r>
      <w:r w:rsidRPr="00244B1F">
        <w:rPr>
          <w:rStyle w:val="Emphasis"/>
          <w:highlight w:val="green"/>
        </w:rPr>
        <w:t xml:space="preserve">China uses soft and hard power tactics bilaterally to dislodge multilateral </w:t>
      </w:r>
      <w:r w:rsidRPr="00244B1F">
        <w:rPr>
          <w:rStyle w:val="Emphasis"/>
          <w:highlight w:val="green"/>
          <w:bdr w:val="single" w:sz="18" w:space="0" w:color="auto"/>
        </w:rPr>
        <w:t>initiatives that counter it interest</w:t>
      </w:r>
      <w:r w:rsidRPr="00244B1F">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0C232D9A" w14:textId="44482A7A" w:rsidR="00D30D30" w:rsidRPr="00D81E0A" w:rsidRDefault="00D30D30" w:rsidP="00D30D30">
      <w:pPr>
        <w:rPr>
          <w:sz w:val="16"/>
        </w:rPr>
      </w:pPr>
    </w:p>
    <w:p w14:paraId="3C993554" w14:textId="77777777" w:rsidR="00D30D30" w:rsidRPr="00D81E0A" w:rsidRDefault="00D30D30" w:rsidP="00D30D30">
      <w:pPr>
        <w:pStyle w:val="Heading4"/>
      </w:pPr>
      <w:r w:rsidRPr="00D81E0A">
        <w:t xml:space="preserve">Unchecked maritime expansion risks </w:t>
      </w:r>
      <w:r>
        <w:t>Nuclear War</w:t>
      </w:r>
    </w:p>
    <w:p w14:paraId="5C9F9CD3" w14:textId="77777777" w:rsidR="00D30D30" w:rsidRDefault="00D30D30" w:rsidP="00D30D30">
      <w:r w:rsidRPr="00D81E0A">
        <w:rPr>
          <w:rStyle w:val="Style13ptBold"/>
        </w:rPr>
        <w:t xml:space="preserve">Thayer and Han 19 </w:t>
      </w:r>
      <w:r w:rsidRPr="00D81E0A">
        <w:t>(Bradley A. &amp; Lianchao; professor of Political Science at the University of Texas San Antonio, fellow at the Belfer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(ermo/sms)</w:t>
      </w:r>
    </w:p>
    <w:p w14:paraId="7250252A" w14:textId="77777777" w:rsidR="00D30D30" w:rsidRDefault="00D30D30" w:rsidP="00D30D30">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Fenghe,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244B1F">
        <w:rPr>
          <w:rStyle w:val="StyleUnderline"/>
          <w:highlight w:val="green"/>
        </w:rPr>
        <w:t>they made</w:t>
      </w:r>
      <w:r w:rsidRPr="00244B1F">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w:t>
      </w:r>
      <w:r w:rsidRPr="00244B1F">
        <w:rPr>
          <w:highlight w:val="green"/>
          <w:u w:val="single"/>
        </w:rPr>
        <w:t xml:space="preserve">China </w:t>
      </w:r>
      <w:r w:rsidRPr="00244B1F">
        <w:rPr>
          <w:b/>
          <w:iCs/>
          <w:highlight w:val="green"/>
          <w:u w:val="single"/>
        </w:rPr>
        <w:t>will not hesitate</w:t>
      </w:r>
      <w:r w:rsidRPr="00244B1F">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244B1F">
        <w:rPr>
          <w:highlight w:val="green"/>
          <w:u w:val="single"/>
        </w:rPr>
        <w:t xml:space="preserve">the Xi Doctrine will set a </w:t>
      </w:r>
      <w:r w:rsidRPr="00244B1F">
        <w:rPr>
          <w:b/>
          <w:iCs/>
          <w:highlight w:val="green"/>
          <w:u w:val="single"/>
        </w:rPr>
        <w:t>perilous precedent</w:t>
      </w:r>
      <w:r w:rsidRPr="00244B1F">
        <w:rPr>
          <w:highlight w:val="green"/>
          <w:u w:val="single"/>
        </w:rPr>
        <w:t xml:space="preserve"> of successful territorial expansion, which will </w:t>
      </w:r>
      <w:r w:rsidRPr="00244B1F">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244B1F">
        <w:rPr>
          <w:highlight w:val="green"/>
          <w:u w:val="single"/>
        </w:rPr>
        <w:t>Wei</w:t>
      </w:r>
      <w:r w:rsidRPr="00D81E0A">
        <w:rPr>
          <w:sz w:val="12"/>
        </w:rPr>
        <w:t xml:space="preserve"> obliquely identified the United States as the cause wars, conflicts, and unrest, and </w:t>
      </w:r>
      <w:r w:rsidRPr="00244B1F">
        <w:rPr>
          <w:b/>
          <w:iCs/>
          <w:highlight w:val="green"/>
          <w:u w:val="single"/>
        </w:rPr>
        <w:t>sought</w:t>
      </w:r>
      <w:r w:rsidRPr="00244B1F">
        <w:rPr>
          <w:highlight w:val="green"/>
          <w:u w:val="single"/>
        </w:rPr>
        <w:t xml:space="preserve"> to convey that the United States will abandon</w:t>
      </w:r>
      <w:r w:rsidRPr="00D81E0A">
        <w:rPr>
          <w:sz w:val="12"/>
        </w:rPr>
        <w:t xml:space="preserve"> the states of the South China Sea (</w:t>
      </w:r>
      <w:r w:rsidRPr="00244B1F">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244B1F">
        <w:rPr>
          <w:rStyle w:val="StyleUnderline"/>
          <w:highlight w:val="green"/>
        </w:rPr>
        <w:t>China has a long history of aggression</w:t>
      </w:r>
      <w:r w:rsidRPr="00D81E0A">
        <w:rPr>
          <w:sz w:val="12"/>
        </w:rPr>
        <w:t xml:space="preserve">, including </w:t>
      </w:r>
      <w:r w:rsidRPr="00244B1F">
        <w:rPr>
          <w:rStyle w:val="StyleUnderline"/>
          <w:highlight w:val="green"/>
        </w:rPr>
        <w:t>against the</w:t>
      </w:r>
      <w:r w:rsidRPr="00D81E0A">
        <w:rPr>
          <w:sz w:val="12"/>
        </w:rPr>
        <w:t xml:space="preserve"> Tibetans and </w:t>
      </w:r>
      <w:r w:rsidRPr="00244B1F">
        <w:rPr>
          <w:rStyle w:val="StyleUnderline"/>
          <w:highlight w:val="green"/>
        </w:rPr>
        <w:t>Vietnamese, and perhaps soon</w:t>
      </w:r>
      <w:r w:rsidRPr="00D81E0A">
        <w:rPr>
          <w:sz w:val="12"/>
        </w:rPr>
        <w:t xml:space="preserve"> against the </w:t>
      </w:r>
      <w:r w:rsidRPr="00244B1F">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244B1F">
        <w:rPr>
          <w:rStyle w:val="StyleUnderline"/>
          <w:highlight w:val="green"/>
        </w:rPr>
        <w:t>from China’s perspective</w:t>
      </w:r>
      <w:r w:rsidRPr="00D81E0A">
        <w:rPr>
          <w:sz w:val="12"/>
        </w:rPr>
        <w:t xml:space="preserve"> this </w:t>
      </w:r>
      <w:r w:rsidRPr="00244B1F">
        <w:rPr>
          <w:rStyle w:val="StyleUnderline"/>
          <w:highlight w:val="green"/>
        </w:rPr>
        <w:t>stability is caused by its successful seizure of territory</w:t>
      </w:r>
      <w:r w:rsidRPr="00D81E0A">
        <w:rPr>
          <w:sz w:val="12"/>
        </w:rPr>
        <w:t xml:space="preserve">.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244B1F">
        <w:rPr>
          <w:rStyle w:val="StyleUnderline"/>
          <w:highlight w:val="green"/>
        </w:rPr>
        <w:t>the regime wants to direct</w:t>
      </w:r>
      <w:r w:rsidRPr="00D81E0A">
        <w:rPr>
          <w:sz w:val="12"/>
        </w:rPr>
        <w:t xml:space="preserve"> these </w:t>
      </w:r>
      <w:r w:rsidRPr="00244B1F">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arch-enemy.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592C68D6" w14:textId="153881F0" w:rsidR="00D8683A" w:rsidRDefault="00D8683A" w:rsidP="00D8683A">
      <w:pPr>
        <w:pStyle w:val="Heading3"/>
      </w:pPr>
      <w:r>
        <w:t xml:space="preserve">Case – </w:t>
      </w:r>
      <w:r w:rsidR="00A839BE">
        <w:t>Debris</w:t>
      </w:r>
    </w:p>
    <w:p w14:paraId="33DD87E4" w14:textId="49A102F4" w:rsidR="006454DE" w:rsidRDefault="006454DE" w:rsidP="006454DE">
      <w:pPr>
        <w:pStyle w:val="Heading4"/>
      </w:pPr>
      <w:r>
        <w:t xml:space="preserve">Astronomy is those that are blocking observations – those don’t produce debris </w:t>
      </w:r>
      <w:r w:rsidR="000A5410">
        <w:t>–</w:t>
      </w:r>
      <w:r>
        <w:t xml:space="preserve"> inserted</w:t>
      </w:r>
    </w:p>
    <w:p w14:paraId="7D31FDC7" w14:textId="40FB224F" w:rsidR="000A5410" w:rsidRPr="000A5410" w:rsidRDefault="000A5410" w:rsidP="000A5410">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p>
    <w:p w14:paraId="59F9FB56" w14:textId="41C28B30" w:rsidR="00DA2E4B" w:rsidRPr="00DA2E4B" w:rsidRDefault="00DA2E4B" w:rsidP="00DA2E4B">
      <w:pPr>
        <w:pStyle w:val="Heading4"/>
      </w:pPr>
      <w:r>
        <w:t>1AC Boley proves this impact happens no matter what -- inserted</w:t>
      </w:r>
    </w:p>
    <w:p w14:paraId="3FA55472" w14:textId="16B9EC7F" w:rsidR="00DA2E4B" w:rsidRPr="00DA2E4B" w:rsidRDefault="00DA2E4B" w:rsidP="00DA2E4B">
      <w:r>
        <w:t>“</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DA2E4B">
        <w:rPr>
          <w:sz w:val="12"/>
          <w:szCs w:val="12"/>
          <w:u w:val="single"/>
        </w:rPr>
        <w:t>but that this could be managed</w:t>
      </w:r>
      <w:r w:rsidRPr="00DA2E4B">
        <w:rPr>
          <w:sz w:val="12"/>
          <w:szCs w:val="12"/>
        </w:rPr>
        <w:t xml:space="preserve"> through active debris removal4”</w:t>
      </w:r>
    </w:p>
    <w:p w14:paraId="27237614" w14:textId="77777777" w:rsidR="00811C71" w:rsidRDefault="00811C71" w:rsidP="00811C71">
      <w:pPr>
        <w:pStyle w:val="Heading4"/>
      </w:pPr>
      <w:r>
        <w:t xml:space="preserve">squo debris thumps – </w:t>
      </w:r>
    </w:p>
    <w:p w14:paraId="1675A26D" w14:textId="77777777" w:rsidR="00811C71" w:rsidRDefault="00811C71" w:rsidP="00811C71">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15" w:history="1">
        <w:r w:rsidRPr="00D12A8B">
          <w:rPr>
            <w:rStyle w:val="Hyperlink"/>
          </w:rPr>
          <w:t>https://www.businessinsider.com/russia-says-space-junk-could-spark-war-2016-1</w:t>
        </w:r>
      </w:hyperlink>
      <w:r>
        <w:t>] TDI</w:t>
      </w:r>
    </w:p>
    <w:p w14:paraId="39E4FC2D" w14:textId="77777777" w:rsidR="00811C71" w:rsidRPr="000E426C" w:rsidRDefault="00811C71" w:rsidP="00811C71">
      <w:r w:rsidRPr="000E426C">
        <w:rPr>
          <w:rStyle w:val="StyleUnderline"/>
        </w:rPr>
        <w:t>NASA has already </w:t>
      </w:r>
      <w:hyperlink r:id="rId16"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20AB1641" w14:textId="77777777" w:rsidR="00811C71" w:rsidRPr="000E426C" w:rsidRDefault="00811C71" w:rsidP="00811C71">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17" w:history="1">
        <w:r w:rsidRPr="003C374D">
          <w:rPr>
            <w:rStyle w:val="StyleUnderline"/>
            <w:highlight w:val="cyan"/>
          </w:rPr>
          <w:t>17,000 miles per hour</w:t>
        </w:r>
      </w:hyperlink>
      <w:r w:rsidRPr="000E426C">
        <w:rPr>
          <w:rStyle w:val="StyleUnderline"/>
        </w:rPr>
        <w:t>.</w:t>
      </w:r>
    </w:p>
    <w:p w14:paraId="5E816F2A" w14:textId="77777777" w:rsidR="00811C71" w:rsidRDefault="00811C71" w:rsidP="00811C71">
      <w:r w:rsidRPr="00647B8D">
        <w:rPr>
          <w:rStyle w:val="StyleUnderline"/>
        </w:rPr>
        <w:t>If one of those pieces smashed into a military satellite it "may provoke political or even armed conflict between</w:t>
      </w:r>
      <w:r w:rsidRPr="000E426C">
        <w:rPr>
          <w:rStyle w:val="StyleUnderline"/>
        </w:rPr>
        <w:t xml:space="preserve"> space-faring nations</w:t>
      </w:r>
      <w:r w:rsidRPr="000E426C">
        <w:t>," Vitaly Adushkin, a researcher for the Institute of Geosphere Dynamics at the Russian Academy of Sciences, reported in a paper set to be published in the peer-reviewed journal </w:t>
      </w:r>
      <w:hyperlink r:id="rId18" w:history="1">
        <w:r w:rsidRPr="000E426C">
          <w:rPr>
            <w:rStyle w:val="Hyperlink"/>
          </w:rPr>
          <w:t>Acta Astronautica</w:t>
        </w:r>
      </w:hyperlink>
      <w:r w:rsidRPr="000E426C">
        <w:t>, which is sponsored by the International Academy of Astronautics.</w:t>
      </w:r>
    </w:p>
    <w:p w14:paraId="269276E6" w14:textId="77777777" w:rsidR="00811C71" w:rsidRDefault="00811C71" w:rsidP="00811C71">
      <w:pPr>
        <w:pStyle w:val="Heading4"/>
      </w:pPr>
      <w:r>
        <w:t>Alt causes</w:t>
      </w:r>
    </w:p>
    <w:p w14:paraId="5BE82AD2" w14:textId="77777777" w:rsidR="00811C71" w:rsidRPr="00E1633D" w:rsidRDefault="00811C71" w:rsidP="00811C71">
      <w:r w:rsidRPr="00E1633D">
        <w:rPr>
          <w:rStyle w:val="Style13ptBold"/>
        </w:rPr>
        <w:t>Chaturvedi 1/29</w:t>
      </w:r>
      <w:r w:rsidRPr="00E1633D">
        <w:t xml:space="preserve"> (Amit Chaturvedi, [Hindustan Times, New Delhi, ], 1-29-2022, “China plans 'megaconstellation' of 13,000 satellites, claims report“, Hindustan Times, accessed: 1-30-2022, https://www.hindustantimes.com/world-news/china-plans-megaconstellation-of-13-000-satellites-claims-report-101643421318766.html)  ajs</w:t>
      </w:r>
    </w:p>
    <w:p w14:paraId="74BFAF40" w14:textId="77777777" w:rsidR="00811C71" w:rsidRPr="00E1633D" w:rsidRDefault="00811C71" w:rsidP="00811C71">
      <w:r w:rsidRPr="0050441B">
        <w:rPr>
          <w:rStyle w:val="StyleUnderline"/>
          <w:highlight w:val="green"/>
        </w:rPr>
        <w:t>China</w:t>
      </w:r>
      <w:r w:rsidRPr="0050441B">
        <w:rPr>
          <w:rStyle w:val="StyleUnderline"/>
        </w:rPr>
        <w:t xml:space="preserve"> is embarking on a mission that has renewed concerns about spying. It </w:t>
      </w:r>
      <w:r w:rsidRPr="0050441B">
        <w:rPr>
          <w:rStyle w:val="StyleUnderline"/>
          <w:highlight w:val="green"/>
        </w:rPr>
        <w:t>plans to send</w:t>
      </w:r>
      <w:r w:rsidRPr="0050441B">
        <w:rPr>
          <w:rStyle w:val="StyleUnderline"/>
        </w:rPr>
        <w:t xml:space="preserve"> upto </w:t>
      </w:r>
      <w:r w:rsidRPr="0050441B">
        <w:rPr>
          <w:rStyle w:val="StyleUnderline"/>
          <w:highlight w:val="green"/>
        </w:rPr>
        <w:t xml:space="preserve">13,000 </w:t>
      </w:r>
      <w:r w:rsidRPr="0050441B">
        <w:rPr>
          <w:rStyle w:val="StyleUnderline"/>
        </w:rPr>
        <w:t>satellites in space - a ‘</w:t>
      </w:r>
      <w:r w:rsidRPr="0050441B">
        <w:rPr>
          <w:rStyle w:val="StyleUnderline"/>
          <w:highlight w:val="green"/>
        </w:rPr>
        <w:t>megaconstellation’</w:t>
      </w:r>
      <w:r w:rsidRPr="00E1633D">
        <w:t xml:space="preserve"> - that will encircle the Earth in the lower orbit, a report in the Daily Mail said.</w:t>
      </w:r>
    </w:p>
    <w:p w14:paraId="78B318D7" w14:textId="77777777" w:rsidR="00811C71" w:rsidRPr="00E1633D" w:rsidRDefault="00811C71" w:rsidP="00811C71">
      <w:r w:rsidRPr="00E1633D">
        <w:t>The company that has got the responsibility of this work has said that the main goal of the mission is to establish supremacy in lower Earth orbit, the report further said.</w:t>
      </w:r>
    </w:p>
    <w:p w14:paraId="09CCF435" w14:textId="77777777" w:rsidR="00811C71" w:rsidRPr="00E1633D" w:rsidRDefault="00811C71" w:rsidP="00811C71">
      <w:r w:rsidRPr="00E1633D">
        <w:t>Strengthening of 5G network is the aim: China</w:t>
      </w:r>
    </w:p>
    <w:p w14:paraId="16C151B9" w14:textId="77777777" w:rsidR="00811C71" w:rsidRPr="00E1633D" w:rsidRDefault="00811C71" w:rsidP="00811C71">
      <w:r w:rsidRPr="0050441B">
        <w:rPr>
          <w:rStyle w:val="StyleUnderline"/>
          <w:highlight w:val="green"/>
        </w:rPr>
        <w:t>China's State Administration</w:t>
      </w:r>
      <w:r w:rsidRPr="0050441B">
        <w:rPr>
          <w:rStyle w:val="StyleUnderline"/>
        </w:rPr>
        <w:t xml:space="preserve"> of Science, Technology and Industry for National Defense (SASTIND) </w:t>
      </w:r>
      <w:r w:rsidRPr="0050441B">
        <w:rPr>
          <w:rStyle w:val="StyleUnderline"/>
          <w:highlight w:val="green"/>
        </w:rPr>
        <w:t>has called for</w:t>
      </w:r>
      <w:r w:rsidRPr="0050441B">
        <w:rPr>
          <w:rStyle w:val="StyleUnderline"/>
        </w:rPr>
        <w:t xml:space="preserve"> orderly </w:t>
      </w:r>
      <w:r w:rsidRPr="0050441B">
        <w:rPr>
          <w:rStyle w:val="StyleUnderline"/>
          <w:highlight w:val="green"/>
        </w:rPr>
        <w:t>development</w:t>
      </w:r>
      <w:r w:rsidRPr="00E1633D">
        <w:t xml:space="preserve"> of small satellites, according to the Daily Mail report.</w:t>
      </w:r>
    </w:p>
    <w:p w14:paraId="1168F017" w14:textId="77777777" w:rsidR="00811C71" w:rsidRDefault="00811C71" w:rsidP="00811C71">
      <w:pPr>
        <w:rPr>
          <w:rStyle w:val="StyleUnderline"/>
        </w:rPr>
      </w:pPr>
      <w:r w:rsidRPr="0050441B">
        <w:rPr>
          <w:rStyle w:val="StyleUnderline"/>
        </w:rPr>
        <w:t xml:space="preserve">It said that </w:t>
      </w:r>
      <w:r w:rsidRPr="0050441B">
        <w:rPr>
          <w:rStyle w:val="StyleUnderline"/>
          <w:highlight w:val="green"/>
        </w:rPr>
        <w:t>the group of satellites will</w:t>
      </w:r>
      <w:r w:rsidRPr="0050441B">
        <w:rPr>
          <w:rStyle w:val="StyleUnderline"/>
        </w:rPr>
        <w:t xml:space="preserve"> be able to </w:t>
      </w:r>
      <w:r w:rsidRPr="0050441B">
        <w:rPr>
          <w:rStyle w:val="StyleUnderline"/>
          <w:highlight w:val="green"/>
        </w:rPr>
        <w:t>provide surveillance</w:t>
      </w:r>
      <w:r w:rsidRPr="0050441B">
        <w:rPr>
          <w:rStyle w:val="StyleUnderline"/>
        </w:rPr>
        <w:t xml:space="preserve"> over much of the Earth </w:t>
      </w:r>
      <w:r w:rsidRPr="0050441B">
        <w:rPr>
          <w:rStyle w:val="StyleUnderline"/>
          <w:highlight w:val="green"/>
        </w:rPr>
        <w:t>and strengthen internet</w:t>
      </w:r>
      <w:r w:rsidRPr="0050441B">
        <w:rPr>
          <w:rStyle w:val="StyleUnderline"/>
        </w:rPr>
        <w:t xml:space="preserve"> facilities.</w:t>
      </w:r>
    </w:p>
    <w:p w14:paraId="023C906F" w14:textId="77777777" w:rsidR="00A025DF" w:rsidRDefault="00A025DF" w:rsidP="00A025DF">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687DADD1" w14:textId="77777777" w:rsidR="00A025DF" w:rsidRDefault="00A025DF" w:rsidP="00A025DF">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38820D4F" w14:textId="77777777" w:rsidR="00A025DF" w:rsidRDefault="00A025DF" w:rsidP="00A025DF">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70456D22" w14:textId="77777777" w:rsidR="00A025DF" w:rsidRDefault="00A025DF" w:rsidP="00A025DF">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32789E99" w14:textId="77777777" w:rsidR="00A025DF" w:rsidRPr="003B6BA7" w:rsidRDefault="00A025DF" w:rsidP="00A025DF">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8692720" w14:textId="77777777" w:rsidR="00A025DF" w:rsidRDefault="00A025DF" w:rsidP="00A025DF">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550EE4C5" w14:textId="77777777" w:rsidR="00A025DF" w:rsidRPr="0007074C" w:rsidRDefault="00A025DF" w:rsidP="00A025DF">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376B33DB" w14:textId="77777777" w:rsidR="00A025DF" w:rsidRPr="00B036CD" w:rsidRDefault="00A025DF" w:rsidP="00A025DF">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6B12DAE" w14:textId="77777777" w:rsidR="00A025DF" w:rsidRPr="00FE4F08" w:rsidRDefault="00A025DF" w:rsidP="00A025DF">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76322CDF" w14:textId="77777777" w:rsidR="00A025DF" w:rsidRPr="00FE4F08" w:rsidRDefault="00A025DF" w:rsidP="00A025DF">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3E9C2FD5" w14:textId="77777777" w:rsidR="00FA002D" w:rsidRDefault="00FA002D" w:rsidP="00FA002D"/>
    <w:p w14:paraId="08E3D4A0" w14:textId="77777777" w:rsidR="00FA002D" w:rsidRDefault="00FA002D" w:rsidP="00FA002D">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760B43A" w14:textId="77777777" w:rsidR="00FA002D" w:rsidRPr="00550AE7" w:rsidRDefault="00FA002D" w:rsidP="00FA002D">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3B652AF6" w14:textId="24CC793A" w:rsidR="00FA002D" w:rsidRDefault="00FA002D" w:rsidP="00FA002D">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32DFAB5" w14:textId="77777777" w:rsidR="00FA002D" w:rsidRPr="00F35F0D" w:rsidRDefault="00FA002D" w:rsidP="00FA002D">
      <w:pPr>
        <w:pStyle w:val="Heading4"/>
        <w:rPr>
          <w:rFonts w:cs="Arial"/>
          <w:b w:val="0"/>
          <w:bCs w:val="0"/>
        </w:rPr>
      </w:pPr>
      <w:r w:rsidRPr="00F35F0D">
        <w:rPr>
          <w:rFonts w:cs="Arial"/>
        </w:rPr>
        <w:t>No one’s going to war over a downed satellite</w:t>
      </w:r>
    </w:p>
    <w:p w14:paraId="05F7B558" w14:textId="77777777" w:rsidR="00FA002D" w:rsidRPr="00F35F0D" w:rsidRDefault="00FA002D" w:rsidP="00FA002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AF49E4E" w14:textId="77777777" w:rsidR="00FA002D" w:rsidRPr="00F35F0D" w:rsidRDefault="00FA002D" w:rsidP="00FA002D">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6CD478E7" w14:textId="77777777" w:rsidR="00E73072" w:rsidRDefault="00E73072" w:rsidP="00E73072">
      <w:pPr>
        <w:pStyle w:val="Heading4"/>
      </w:pPr>
      <w:r>
        <w:t>Space wars don’t cause escalation</w:t>
      </w:r>
    </w:p>
    <w:p w14:paraId="2E2F30BA" w14:textId="77777777" w:rsidR="00E73072" w:rsidRDefault="00E73072" w:rsidP="00E73072">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9" w:history="1">
        <w:r w:rsidRPr="00F107EC">
          <w:t>https://ccdcoe.org/uploads/2019/06/Art_12_The-Cyber-ASAT.pdf</w:t>
        </w:r>
      </w:hyperlink>
    </w:p>
    <w:p w14:paraId="636D1E51" w14:textId="77777777" w:rsidR="00E73072" w:rsidRDefault="00E73072" w:rsidP="00E73072">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ED1D3C6" w14:textId="77777777" w:rsidR="00026D2E" w:rsidRDefault="00026D2E" w:rsidP="00026D2E">
      <w:pPr>
        <w:pStyle w:val="Heading4"/>
      </w:pPr>
      <w:r>
        <w:t>Grid collapse won’t happen and no widespread blackouts</w:t>
      </w:r>
    </w:p>
    <w:p w14:paraId="42B624E7" w14:textId="77777777" w:rsidR="00026D2E" w:rsidRDefault="00026D2E" w:rsidP="00026D2E">
      <w:pPr>
        <w:pStyle w:val="ListParagraph"/>
        <w:numPr>
          <w:ilvl w:val="0"/>
          <w:numId w:val="38"/>
        </w:numPr>
      </w:pPr>
      <w:r>
        <w:t>Threat is overblown- officials aren’t worried about it</w:t>
      </w:r>
    </w:p>
    <w:p w14:paraId="60B280D1" w14:textId="77777777" w:rsidR="00026D2E" w:rsidRDefault="00026D2E" w:rsidP="00026D2E">
      <w:pPr>
        <w:pStyle w:val="ListParagraph"/>
        <w:numPr>
          <w:ilvl w:val="0"/>
          <w:numId w:val="38"/>
        </w:numPr>
      </w:pPr>
      <w:r>
        <w:t>Grid is decentralized and attack would require take down of thousands of companies</w:t>
      </w:r>
    </w:p>
    <w:p w14:paraId="3B04B608" w14:textId="77777777" w:rsidR="00026D2E" w:rsidRPr="009015AA" w:rsidRDefault="00026D2E" w:rsidP="00026D2E">
      <w:pPr>
        <w:pStyle w:val="ListParagraph"/>
        <w:numPr>
          <w:ilvl w:val="0"/>
          <w:numId w:val="38"/>
        </w:numPr>
      </w:pPr>
      <w:r>
        <w:t>No major nation is capable of making a successful attack</w:t>
      </w:r>
    </w:p>
    <w:p w14:paraId="3EC81E28" w14:textId="77777777" w:rsidR="00026D2E" w:rsidRPr="00AD60B1" w:rsidRDefault="00026D2E" w:rsidP="00026D2E">
      <w:r w:rsidRPr="00AD60B1">
        <w:rPr>
          <w:rStyle w:val="Style13ptBold"/>
        </w:rPr>
        <w:t>Uchill 18</w:t>
      </w:r>
      <w:r>
        <w:t xml:space="preserve"> [Joe Uchill, Reporter @ The Hill and writes at Axios, Cyber Expert, “Why "crashing the grid" doesn't keep cyber experts awake at night”, 8/23/18, https://www.axios.com/why-crashing-the-grid-doesnt-keep-cyber-experts-awake-at-night-a40563a5-f266-493d-856a-5c9a5c1383dd.html]</w:t>
      </w:r>
    </w:p>
    <w:p w14:paraId="1E39C8CA" w14:textId="77777777" w:rsidR="00026D2E" w:rsidRDefault="00026D2E" w:rsidP="00026D2E">
      <w:pPr>
        <w:rPr>
          <w:u w:val="single"/>
        </w:rPr>
      </w:pPr>
      <w:r w:rsidRPr="00152A1C">
        <w:rPr>
          <w:highlight w:val="yellow"/>
          <w:u w:val="single"/>
        </w:rPr>
        <w:t>In news</w:t>
      </w:r>
      <w:r w:rsidRPr="00AD60B1">
        <w:rPr>
          <w:u w:val="single"/>
        </w:rPr>
        <w:t xml:space="preserve"> stories, TV shows and at least one bestselling non-fiction book, </w:t>
      </w:r>
      <w:r w:rsidRPr="00152A1C">
        <w:rPr>
          <w:highlight w:val="yellow"/>
          <w:u w:val="single"/>
        </w:rPr>
        <w:t>you'll see warnings that hackers</w:t>
      </w:r>
      <w:r w:rsidRPr="00AD60B1">
        <w:rPr>
          <w:u w:val="single"/>
        </w:rPr>
        <w:t xml:space="preserve"> are coming to </w:t>
      </w:r>
      <w:r w:rsidRPr="00152A1C">
        <w:rPr>
          <w:highlight w:val="yellow"/>
          <w:u w:val="single"/>
        </w:rPr>
        <w:t>take out the</w:t>
      </w:r>
      <w:r w:rsidRPr="00AD60B1">
        <w:rPr>
          <w:u w:val="single"/>
        </w:rPr>
        <w:t xml:space="preserve"> U.S. electric </w:t>
      </w:r>
      <w:r w:rsidRPr="00152A1C">
        <w:rPr>
          <w:highlight w:val="yellow"/>
          <w:u w:val="single"/>
        </w:rPr>
        <w:t>grid</w:t>
      </w:r>
      <w:r w:rsidRPr="00AD60B1">
        <w:rPr>
          <w:u w:val="single"/>
        </w:rPr>
        <w:t xml:space="preserve">, </w:t>
      </w:r>
      <w:r w:rsidRPr="00152A1C">
        <w:rPr>
          <w:highlight w:val="yellow"/>
          <w:u w:val="single"/>
        </w:rPr>
        <w:t>plunging</w:t>
      </w:r>
      <w:r w:rsidRPr="00AD60B1">
        <w:rPr>
          <w:u w:val="single"/>
        </w:rPr>
        <w:t xml:space="preserve"> the nation </w:t>
      </w:r>
      <w:r w:rsidRPr="00152A1C">
        <w:rPr>
          <w:highlight w:val="yellow"/>
          <w:u w:val="single"/>
        </w:rPr>
        <w:t>into democracy-ending darkness</w:t>
      </w:r>
      <w:r w:rsidRPr="00AD60B1">
        <w:rPr>
          <w:u w:val="single"/>
        </w:rPr>
        <w:t>.</w:t>
      </w:r>
      <w:r w:rsidRPr="00886D95">
        <w:rPr>
          <w:sz w:val="16"/>
        </w:rPr>
        <w:t xml:space="preserve"> An </w:t>
      </w:r>
      <w:r w:rsidRPr="00AD60B1">
        <w:rPr>
          <w:u w:val="single"/>
        </w:rPr>
        <w:t>attack on that scale was even raised by leading intelligence officials in an Axios deep dive on global security threats.</w:t>
      </w:r>
    </w:p>
    <w:p w14:paraId="29D8A235" w14:textId="77777777" w:rsidR="00026D2E" w:rsidRDefault="00026D2E" w:rsidP="00026D2E">
      <w:pPr>
        <w:rPr>
          <w:u w:val="single"/>
        </w:rPr>
      </w:pPr>
      <w:r w:rsidRPr="00886D95">
        <w:rPr>
          <w:sz w:val="16"/>
        </w:rPr>
        <w:t xml:space="preserve">Reality check: </w:t>
      </w:r>
      <w:r w:rsidRPr="00AD60B1">
        <w:rPr>
          <w:u w:val="single"/>
        </w:rPr>
        <w:t xml:space="preserve">The </w:t>
      </w:r>
      <w:r w:rsidRPr="00152A1C">
        <w:rPr>
          <w:highlight w:val="yellow"/>
          <w:u w:val="single"/>
        </w:rPr>
        <w:t>people tasked with protecting U.S.</w:t>
      </w:r>
      <w:r w:rsidRPr="00AD60B1">
        <w:rPr>
          <w:u w:val="single"/>
        </w:rPr>
        <w:t xml:space="preserve"> electrical </w:t>
      </w:r>
      <w:r w:rsidRPr="00152A1C">
        <w:rPr>
          <w:highlight w:val="yellow"/>
          <w:u w:val="single"/>
        </w:rPr>
        <w:t>infra</w:t>
      </w:r>
      <w:r w:rsidRPr="00AD60B1">
        <w:rPr>
          <w:u w:val="single"/>
        </w:rPr>
        <w:t xml:space="preserve">structure </w:t>
      </w:r>
      <w:r w:rsidRPr="00152A1C">
        <w:rPr>
          <w:highlight w:val="yellow"/>
          <w:u w:val="single"/>
        </w:rPr>
        <w:t>say the scenario</w:t>
      </w:r>
      <w:r w:rsidRPr="00AD60B1">
        <w:rPr>
          <w:u w:val="single"/>
        </w:rPr>
        <w:t xml:space="preserve"> where </w:t>
      </w:r>
      <w:r w:rsidRPr="00C47908">
        <w:rPr>
          <w:u w:val="single"/>
        </w:rPr>
        <w:t xml:space="preserve">hackers </w:t>
      </w:r>
      <w:r w:rsidRPr="00152A1C">
        <w:rPr>
          <w:rStyle w:val="Emphasis"/>
          <w:highlight w:val="yellow"/>
        </w:rPr>
        <w:t xml:space="preserve">take down </w:t>
      </w:r>
      <w:r w:rsidRPr="00C47908">
        <w:rPr>
          <w:rStyle w:val="Emphasis"/>
        </w:rPr>
        <w:t xml:space="preserve">the </w:t>
      </w:r>
      <w:r w:rsidRPr="00152A1C">
        <w:rPr>
          <w:rStyle w:val="Emphasis"/>
          <w:highlight w:val="yellow"/>
        </w:rPr>
        <w:t>entire grid</w:t>
      </w:r>
      <w:r w:rsidRPr="00AD60B1">
        <w:rPr>
          <w:u w:val="single"/>
        </w:rPr>
        <w:t xml:space="preserve"> </w:t>
      </w:r>
      <w:r w:rsidRPr="00886D95">
        <w:rPr>
          <w:sz w:val="16"/>
        </w:rPr>
        <w:t xml:space="preserve">— the one that's also the plot of the "Die Hard" movie where Bruce Willis blows up a helicopter by launching a car at it — </w:t>
      </w:r>
      <w:r w:rsidRPr="00152A1C">
        <w:rPr>
          <w:rStyle w:val="Emphasis"/>
          <w:highlight w:val="yellow"/>
        </w:rPr>
        <w:t>is not</w:t>
      </w:r>
      <w:r w:rsidRPr="009B4579">
        <w:rPr>
          <w:rStyle w:val="Emphasis"/>
        </w:rPr>
        <w:t xml:space="preserve"> a </w:t>
      </w:r>
      <w:r w:rsidRPr="00152A1C">
        <w:rPr>
          <w:rStyle w:val="Emphasis"/>
          <w:highlight w:val="yellow"/>
        </w:rPr>
        <w:t>realistic</w:t>
      </w:r>
      <w:r w:rsidRPr="009B4579">
        <w:rPr>
          <w:rStyle w:val="Emphasis"/>
        </w:rPr>
        <w:t xml:space="preserve"> threat</w:t>
      </w:r>
      <w:r w:rsidRPr="00886D95">
        <w:rPr>
          <w:sz w:val="16"/>
        </w:rPr>
        <w:t xml:space="preserve">. And </w:t>
      </w:r>
      <w:r w:rsidRPr="00AD60B1">
        <w:rPr>
          <w:u w:val="single"/>
        </w:rPr>
        <w:t>focusing on the wrong problem means we’re not focusing on the right ones.</w:t>
      </w:r>
    </w:p>
    <w:p w14:paraId="76D3A743" w14:textId="77777777" w:rsidR="00026D2E" w:rsidRPr="00886D95" w:rsidRDefault="00026D2E" w:rsidP="00026D2E">
      <w:pPr>
        <w:rPr>
          <w:sz w:val="16"/>
        </w:rPr>
      </w:pPr>
      <w:r w:rsidRPr="00886D95">
        <w:rPr>
          <w:sz w:val="16"/>
        </w:rPr>
        <w:t>Show less</w:t>
      </w:r>
    </w:p>
    <w:p w14:paraId="30C4B7A4" w14:textId="77777777" w:rsidR="00026D2E" w:rsidRDefault="00026D2E" w:rsidP="00026D2E">
      <w:pPr>
        <w:rPr>
          <w:u w:val="single"/>
        </w:rPr>
      </w:pPr>
      <w:r w:rsidRPr="00886D95">
        <w:rPr>
          <w:sz w:val="16"/>
        </w:rPr>
        <w:t xml:space="preserve">So, </w:t>
      </w:r>
      <w:r w:rsidRPr="009B4579">
        <w:rPr>
          <w:rStyle w:val="Emphasis"/>
        </w:rPr>
        <w:t>why can't you hack the grid?</w:t>
      </w:r>
      <w:r w:rsidRPr="00886D95">
        <w:rPr>
          <w:sz w:val="16"/>
        </w:rPr>
        <w:t xml:space="preserve"> Here's one big reason: "</w:t>
      </w:r>
      <w:r w:rsidRPr="00AD60B1">
        <w:rPr>
          <w:u w:val="single"/>
        </w:rPr>
        <w:t>The thing called the grid does not exist</w:t>
      </w:r>
      <w:r w:rsidRPr="00886D95">
        <w:rPr>
          <w:sz w:val="16"/>
        </w:rPr>
        <w:t xml:space="preserve">," </w:t>
      </w:r>
      <w:r w:rsidRPr="00152A1C">
        <w:rPr>
          <w:highlight w:val="yellow"/>
          <w:u w:val="single"/>
        </w:rPr>
        <w:t>said</w:t>
      </w:r>
      <w:r w:rsidRPr="00AD60B1">
        <w:rPr>
          <w:u w:val="single"/>
        </w:rPr>
        <w:t xml:space="preserve"> a </w:t>
      </w:r>
      <w:r w:rsidRPr="00152A1C">
        <w:rPr>
          <w:rStyle w:val="Emphasis"/>
          <w:highlight w:val="yellow"/>
        </w:rPr>
        <w:t>D</w:t>
      </w:r>
      <w:r w:rsidRPr="00AD60B1">
        <w:rPr>
          <w:u w:val="single"/>
        </w:rPr>
        <w:t xml:space="preserve">epartment of </w:t>
      </w:r>
      <w:r w:rsidRPr="00152A1C">
        <w:rPr>
          <w:highlight w:val="yellow"/>
          <w:u w:val="single"/>
        </w:rPr>
        <w:t>H</w:t>
      </w:r>
      <w:r w:rsidRPr="00AD60B1">
        <w:rPr>
          <w:u w:val="single"/>
        </w:rPr>
        <w:t xml:space="preserve">omeland </w:t>
      </w:r>
      <w:r w:rsidRPr="00152A1C">
        <w:rPr>
          <w:highlight w:val="yellow"/>
          <w:u w:val="single"/>
        </w:rPr>
        <w:t>S</w:t>
      </w:r>
      <w:r w:rsidRPr="00AD60B1">
        <w:rPr>
          <w:u w:val="single"/>
        </w:rPr>
        <w:t xml:space="preserve">ecurity </w:t>
      </w:r>
      <w:r w:rsidRPr="00152A1C">
        <w:rPr>
          <w:highlight w:val="yellow"/>
          <w:u w:val="single"/>
        </w:rPr>
        <w:t>official involved</w:t>
      </w:r>
      <w:r w:rsidRPr="00AD60B1">
        <w:rPr>
          <w:u w:val="single"/>
        </w:rPr>
        <w:t xml:space="preserve"> </w:t>
      </w:r>
      <w:r w:rsidRPr="00152A1C">
        <w:rPr>
          <w:highlight w:val="yellow"/>
          <w:u w:val="single"/>
        </w:rPr>
        <w:t>in securing the</w:t>
      </w:r>
      <w:r w:rsidRPr="00AD60B1">
        <w:rPr>
          <w:u w:val="single"/>
        </w:rPr>
        <w:t xml:space="preserve"> U.S. </w:t>
      </w:r>
      <w:r w:rsidRPr="00152A1C">
        <w:rPr>
          <w:highlight w:val="yellow"/>
          <w:u w:val="single"/>
        </w:rPr>
        <w:t>power structure</w:t>
      </w:r>
      <w:r w:rsidRPr="00AD60B1">
        <w:rPr>
          <w:u w:val="single"/>
        </w:rPr>
        <w:t>.</w:t>
      </w:r>
    </w:p>
    <w:p w14:paraId="05C5E3A0" w14:textId="77777777" w:rsidR="00026D2E" w:rsidRDefault="00026D2E" w:rsidP="00026D2E">
      <w:pPr>
        <w:rPr>
          <w:u w:val="single"/>
        </w:rPr>
      </w:pPr>
      <w:r w:rsidRPr="00AD60B1">
        <w:rPr>
          <w:u w:val="single"/>
        </w:rPr>
        <w:t>Think of the grid like the internet.</w:t>
      </w:r>
      <w:r w:rsidRPr="00886D95">
        <w:rPr>
          <w:sz w:val="16"/>
        </w:rPr>
        <w:t xml:space="preserve"> We </w:t>
      </w:r>
      <w:r w:rsidRPr="00AD60B1">
        <w:rPr>
          <w:u w:val="single"/>
        </w:rPr>
        <w:t>refer to the collective mess of servers, software, users and equipment that routes internet traffic as "the internet." The internet is a singular noun, but it’s not a singular thing.</w:t>
      </w:r>
    </w:p>
    <w:p w14:paraId="13BA2AD3" w14:textId="77777777" w:rsidR="00026D2E" w:rsidRPr="00886D95" w:rsidRDefault="00026D2E" w:rsidP="00026D2E">
      <w:pPr>
        <w:rPr>
          <w:sz w:val="16"/>
        </w:rPr>
      </w:pPr>
      <w:r w:rsidRPr="00886D95">
        <w:rPr>
          <w:sz w:val="16"/>
        </w:rPr>
        <w:t xml:space="preserve">You </w:t>
      </w:r>
      <w:r w:rsidRPr="009B4579">
        <w:rPr>
          <w:rStyle w:val="Emphasis"/>
        </w:rPr>
        <w:t>can’t hack the entire internet</w:t>
      </w:r>
      <w:r w:rsidRPr="00886D95">
        <w:rPr>
          <w:sz w:val="16"/>
        </w:rPr>
        <w:t xml:space="preserve">. There’s </w:t>
      </w:r>
      <w:r w:rsidRPr="00AD60B1">
        <w:rPr>
          <w:u w:val="single"/>
        </w:rPr>
        <w:t xml:space="preserve">so much stuff running independently that </w:t>
      </w:r>
      <w:r w:rsidRPr="009B4579">
        <w:rPr>
          <w:rStyle w:val="Emphasis"/>
        </w:rPr>
        <w:t>all you can hack is individual pieces</w:t>
      </w:r>
      <w:r w:rsidRPr="00AD60B1">
        <w:rPr>
          <w:u w:val="single"/>
        </w:rPr>
        <w:t xml:space="preserve"> of the internet</w:t>
      </w:r>
      <w:r w:rsidRPr="00886D95">
        <w:rPr>
          <w:sz w:val="16"/>
        </w:rPr>
        <w:t>.</w:t>
      </w:r>
    </w:p>
    <w:p w14:paraId="68098EE2" w14:textId="77777777" w:rsidR="00026D2E" w:rsidRPr="00AD60B1" w:rsidRDefault="00026D2E" w:rsidP="00026D2E">
      <w:pPr>
        <w:rPr>
          <w:u w:val="single"/>
        </w:rPr>
      </w:pPr>
      <w:r w:rsidRPr="00886D95">
        <w:rPr>
          <w:sz w:val="16"/>
        </w:rPr>
        <w:t xml:space="preserve">Similarly, the </w:t>
      </w:r>
      <w:r w:rsidRPr="00152A1C">
        <w:rPr>
          <w:highlight w:val="yellow"/>
          <w:u w:val="single"/>
        </w:rPr>
        <w:t>North American</w:t>
      </w:r>
      <w:r w:rsidRPr="00AD60B1">
        <w:rPr>
          <w:u w:val="single"/>
        </w:rPr>
        <w:t xml:space="preserve"> electric </w:t>
      </w:r>
      <w:r w:rsidRPr="00152A1C">
        <w:rPr>
          <w:highlight w:val="yellow"/>
          <w:u w:val="single"/>
        </w:rPr>
        <w:t>grid is</w:t>
      </w:r>
      <w:r w:rsidRPr="00AD60B1">
        <w:rPr>
          <w:u w:val="single"/>
        </w:rPr>
        <w:t xml:space="preserve"> actually </w:t>
      </w:r>
      <w:r w:rsidRPr="00152A1C">
        <w:rPr>
          <w:rStyle w:val="Emphasis"/>
          <w:highlight w:val="yellow"/>
        </w:rPr>
        <w:t>five</w:t>
      </w:r>
      <w:r w:rsidRPr="00AD60B1">
        <w:rPr>
          <w:u w:val="single"/>
        </w:rPr>
        <w:t xml:space="preserve"> interconnected </w:t>
      </w:r>
      <w:r w:rsidRPr="00152A1C">
        <w:rPr>
          <w:rStyle w:val="Emphasis"/>
          <w:highlight w:val="yellow"/>
        </w:rPr>
        <w:t>grids that</w:t>
      </w:r>
      <w:r w:rsidRPr="00AD60B1">
        <w:rPr>
          <w:rStyle w:val="Emphasis"/>
        </w:rPr>
        <w:t xml:space="preserve"> can </w:t>
      </w:r>
      <w:r w:rsidRPr="00152A1C">
        <w:rPr>
          <w:rStyle w:val="Emphasis"/>
          <w:highlight w:val="yellow"/>
        </w:rPr>
        <w:t>borrow</w:t>
      </w:r>
      <w:r w:rsidRPr="00152A1C">
        <w:rPr>
          <w:highlight w:val="yellow"/>
          <w:u w:val="single"/>
        </w:rPr>
        <w:t xml:space="preserve"> electricity from each other</w:t>
      </w:r>
      <w:r w:rsidRPr="00886D95">
        <w:rPr>
          <w:sz w:val="16"/>
        </w:rPr>
        <w:t xml:space="preserve">. And the </w:t>
      </w:r>
      <w:r w:rsidRPr="00152A1C">
        <w:rPr>
          <w:highlight w:val="yellow"/>
          <w:u w:val="single"/>
        </w:rPr>
        <w:t>mini-grids aren't singular</w:t>
      </w:r>
      <w:r w:rsidRPr="00AD60B1">
        <w:rPr>
          <w:u w:val="single"/>
        </w:rPr>
        <w:t xml:space="preserve"> things either. </w:t>
      </w:r>
      <w:r w:rsidRPr="00152A1C">
        <w:rPr>
          <w:rStyle w:val="Emphasis"/>
          <w:highlight w:val="yellow"/>
        </w:rPr>
        <w:t xml:space="preserve">Taking down "the grid" </w:t>
      </w:r>
      <w:r w:rsidRPr="00152A1C">
        <w:rPr>
          <w:highlight w:val="yellow"/>
          <w:u w:val="single"/>
        </w:rPr>
        <w:t>would be</w:t>
      </w:r>
      <w:r w:rsidRPr="00AD60B1">
        <w:rPr>
          <w:u w:val="single"/>
        </w:rPr>
        <w:t xml:space="preserve"> more like </w:t>
      </w:r>
      <w:r w:rsidRPr="00152A1C">
        <w:rPr>
          <w:highlight w:val="yellow"/>
          <w:u w:val="single"/>
        </w:rPr>
        <w:t>collapsing</w:t>
      </w:r>
      <w:r w:rsidRPr="00AD60B1">
        <w:rPr>
          <w:u w:val="single"/>
        </w:rPr>
        <w:t xml:space="preserve"> the </w:t>
      </w:r>
      <w:r w:rsidRPr="00152A1C">
        <w:rPr>
          <w:highlight w:val="yellow"/>
          <w:u w:val="single"/>
        </w:rPr>
        <w:t>thousands of companies that provide</w:t>
      </w:r>
      <w:r w:rsidRPr="00AD60B1">
        <w:rPr>
          <w:u w:val="single"/>
        </w:rPr>
        <w:t xml:space="preserve"> and distribute </w:t>
      </w:r>
      <w:r w:rsidRPr="00152A1C">
        <w:rPr>
          <w:highlight w:val="yellow"/>
          <w:u w:val="single"/>
        </w:rPr>
        <w:t>power</w:t>
      </w:r>
      <w:r w:rsidRPr="00AD60B1">
        <w:rPr>
          <w:u w:val="single"/>
        </w:rPr>
        <w:t xml:space="preserve"> accross the country.</w:t>
      </w:r>
    </w:p>
    <w:p w14:paraId="51BB50B6" w14:textId="77777777" w:rsidR="00026D2E" w:rsidRPr="00886D95" w:rsidRDefault="00026D2E" w:rsidP="00026D2E">
      <w:pPr>
        <w:rPr>
          <w:sz w:val="16"/>
        </w:rPr>
      </w:pPr>
      <w:r w:rsidRPr="00AD60B1">
        <w:rPr>
          <w:u w:val="single"/>
        </w:rPr>
        <w:t>"</w:t>
      </w:r>
      <w:r w:rsidRPr="00152A1C">
        <w:rPr>
          <w:highlight w:val="yellow"/>
          <w:u w:val="single"/>
        </w:rPr>
        <w:t>When someone talks about 'the grid,</w:t>
      </w:r>
      <w:r w:rsidRPr="00AD60B1">
        <w:rPr>
          <w:u w:val="single"/>
        </w:rPr>
        <w:t>' it's usually a</w:t>
      </w:r>
      <w:r w:rsidRPr="00AD60B1">
        <w:rPr>
          <w:rStyle w:val="Emphasis"/>
        </w:rPr>
        <w:t xml:space="preserve"> </w:t>
      </w:r>
      <w:r w:rsidRPr="00152A1C">
        <w:rPr>
          <w:rStyle w:val="Emphasis"/>
          <w:highlight w:val="yellow"/>
        </w:rPr>
        <w:t>red flag</w:t>
      </w:r>
      <w:r w:rsidRPr="00152A1C">
        <w:rPr>
          <w:highlight w:val="yellow"/>
          <w:u w:val="single"/>
        </w:rPr>
        <w:t xml:space="preserve"> they aren't going to know what they are talking about</w:t>
      </w:r>
      <w:r w:rsidRPr="00886D95">
        <w:rPr>
          <w:sz w:val="16"/>
        </w:rPr>
        <w:t xml:space="preserve">," says Sergio </w:t>
      </w:r>
      <w:r w:rsidRPr="00AD60B1">
        <w:rPr>
          <w:u w:val="single"/>
        </w:rPr>
        <w:t>Caltagirone, director of threat intelligence at Dragos</w:t>
      </w:r>
      <w:r w:rsidRPr="00886D95">
        <w:rPr>
          <w:sz w:val="16"/>
        </w:rPr>
        <w:t>, a firm that specializes in industrial cybersecurity including the energy sector.</w:t>
      </w:r>
    </w:p>
    <w:p w14:paraId="1A144371" w14:textId="77777777" w:rsidR="00026D2E" w:rsidRPr="00886D95" w:rsidRDefault="00026D2E" w:rsidP="00026D2E">
      <w:pPr>
        <w:rPr>
          <w:sz w:val="16"/>
        </w:rPr>
      </w:pPr>
      <w:r w:rsidRPr="00AD60B1">
        <w:rPr>
          <w:u w:val="single"/>
        </w:rPr>
        <w:t>Redundancy and resilience: Every aspect of the electric system</w:t>
      </w:r>
      <w:r w:rsidRPr="00886D95">
        <w:rPr>
          <w:sz w:val="16"/>
        </w:rPr>
        <w:t>, from the machines in power plants to the grid as a whole</w:t>
      </w:r>
      <w:r w:rsidRPr="00AD60B1">
        <w:rPr>
          <w:u w:val="single"/>
        </w:rPr>
        <w:t>, is designed with redundancy in mind</w:t>
      </w:r>
      <w:r w:rsidRPr="00886D95">
        <w:rPr>
          <w:sz w:val="16"/>
        </w:rPr>
        <w:t xml:space="preserve">. You </w:t>
      </w:r>
      <w:r w:rsidRPr="00152A1C">
        <w:rPr>
          <w:rStyle w:val="Emphasis"/>
          <w:highlight w:val="yellow"/>
        </w:rPr>
        <w:t>can’t just break a thing or 10</w:t>
      </w:r>
      <w:r w:rsidRPr="00152A1C">
        <w:rPr>
          <w:highlight w:val="yellow"/>
          <w:u w:val="single"/>
        </w:rPr>
        <w:t xml:space="preserve"> and expect a prolonged blackout</w:t>
      </w:r>
      <w:r w:rsidRPr="00886D95">
        <w:rPr>
          <w:sz w:val="16"/>
        </w:rPr>
        <w:t>.</w:t>
      </w:r>
    </w:p>
    <w:p w14:paraId="166BFA0E" w14:textId="77777777" w:rsidR="00026D2E" w:rsidRPr="00886D95" w:rsidRDefault="00026D2E" w:rsidP="00026D2E">
      <w:pPr>
        <w:rPr>
          <w:sz w:val="16"/>
        </w:rPr>
      </w:pPr>
      <w:r w:rsidRPr="00886D95">
        <w:rPr>
          <w:sz w:val="16"/>
        </w:rPr>
        <w:t xml:space="preserve">On some level, </w:t>
      </w:r>
      <w:r w:rsidRPr="00AD60B1">
        <w:rPr>
          <w:u w:val="single"/>
        </w:rPr>
        <w:t>most people already know this. Everyone has lived through blackouts</w:t>
      </w:r>
      <w:r w:rsidRPr="00886D95">
        <w:rPr>
          <w:sz w:val="16"/>
        </w:rPr>
        <w:t xml:space="preserve">, but </w:t>
      </w:r>
      <w:r w:rsidRPr="00AD60B1">
        <w:rPr>
          <w:u w:val="single"/>
        </w:rPr>
        <w:t>no one has lived through a blackout so big it caused the Purge</w:t>
      </w:r>
      <w:r w:rsidRPr="00886D95">
        <w:rPr>
          <w:sz w:val="16"/>
        </w:rPr>
        <w:t>.</w:t>
      </w:r>
    </w:p>
    <w:p w14:paraId="4764A0CF" w14:textId="77777777" w:rsidR="00026D2E" w:rsidRPr="00AD60B1" w:rsidRDefault="00026D2E" w:rsidP="00026D2E">
      <w:pPr>
        <w:rPr>
          <w:u w:val="single"/>
        </w:rPr>
      </w:pPr>
      <w:r w:rsidRPr="00AD60B1">
        <w:rPr>
          <w:u w:val="single"/>
        </w:rPr>
        <w:t xml:space="preserve">'The </w:t>
      </w:r>
      <w:r w:rsidRPr="00152A1C">
        <w:rPr>
          <w:highlight w:val="yellow"/>
          <w:u w:val="single"/>
        </w:rPr>
        <w:t xml:space="preserve">power system is the </w:t>
      </w:r>
      <w:r w:rsidRPr="00152A1C">
        <w:rPr>
          <w:rStyle w:val="Emphasis"/>
          <w:highlight w:val="yellow"/>
        </w:rPr>
        <w:t>most complex machine ever made</w:t>
      </w:r>
      <w:r w:rsidRPr="00AD60B1">
        <w:rPr>
          <w:u w:val="single"/>
        </w:rPr>
        <w:t xml:space="preserve"> by humans</w:t>
      </w:r>
      <w:r w:rsidRPr="00886D95">
        <w:rPr>
          <w:sz w:val="16"/>
        </w:rPr>
        <w:t>," said Chris Sistrunk, principle consultant at FireEye in energy cybersecurity. "</w:t>
      </w:r>
      <w:r w:rsidRPr="00AD60B1">
        <w:rPr>
          <w:u w:val="single"/>
        </w:rPr>
        <w:t>Setting it up, or hacking it, is more complicated than putting a man on the moon."</w:t>
      </w:r>
    </w:p>
    <w:p w14:paraId="7A7A081A" w14:textId="77777777" w:rsidR="00026D2E" w:rsidRPr="00AD60B1" w:rsidRDefault="00026D2E" w:rsidP="00026D2E">
      <w:pPr>
        <w:rPr>
          <w:u w:val="single"/>
        </w:rPr>
      </w:pPr>
      <w:r w:rsidRPr="00AD60B1">
        <w:rPr>
          <w:u w:val="single"/>
        </w:rPr>
        <w:t>An attack that took out power to New York using cyber means would require a nearly prohibitive amount of effort to coordinate</w:t>
      </w:r>
      <w:r w:rsidRPr="00886D95">
        <w:rPr>
          <w:sz w:val="16"/>
        </w:rPr>
        <w:t xml:space="preserve">, said Lesley Carhart of Dragos. </w:t>
      </w:r>
      <w:r w:rsidRPr="00AD60B1">
        <w:rPr>
          <w:u w:val="single"/>
        </w:rPr>
        <w:t>Such a failure would also tip off other regions that there was an attack afoot. Causing a power outage in New York would likely prevent a power outage in Chicago.</w:t>
      </w:r>
    </w:p>
    <w:p w14:paraId="3695C4A8" w14:textId="77777777" w:rsidR="00026D2E" w:rsidRPr="00886D95" w:rsidRDefault="00026D2E" w:rsidP="00026D2E">
      <w:pPr>
        <w:rPr>
          <w:sz w:val="16"/>
        </w:rPr>
      </w:pPr>
      <w:r w:rsidRPr="00886D95">
        <w:rPr>
          <w:sz w:val="16"/>
        </w:rPr>
        <w:t>There are two real problems with getting this issue wrong:</w:t>
      </w:r>
    </w:p>
    <w:p w14:paraId="2AA63A92" w14:textId="77777777" w:rsidR="00026D2E" w:rsidRPr="00AD60B1" w:rsidRDefault="00026D2E" w:rsidP="00026D2E">
      <w:pPr>
        <w:rPr>
          <w:u w:val="single"/>
        </w:rPr>
      </w:pPr>
      <w:r w:rsidRPr="00AD60B1">
        <w:rPr>
          <w:u w:val="single"/>
        </w:rPr>
        <w:t>Unnecessarily scaring people about the threat of terrorism is harmful in itself.</w:t>
      </w:r>
    </w:p>
    <w:p w14:paraId="4621CF33" w14:textId="77777777" w:rsidR="00026D2E" w:rsidRPr="00886D95" w:rsidRDefault="00026D2E" w:rsidP="00026D2E">
      <w:pPr>
        <w:rPr>
          <w:sz w:val="16"/>
        </w:rPr>
      </w:pPr>
      <w:r w:rsidRPr="00886D95">
        <w:rPr>
          <w:sz w:val="16"/>
        </w:rPr>
        <w:t xml:space="preserve">Setting the expectations too high for what an attack looks like can divert attention from more realistic and still pretty devastating attacks on the electric system and blunt the need to prepare for smaller attacks. "You </w:t>
      </w:r>
      <w:r w:rsidRPr="009B4579">
        <w:rPr>
          <w:rStyle w:val="Emphasis"/>
        </w:rPr>
        <w:t>run the risk of desensitizing people of the issue</w:t>
      </w:r>
      <w:r w:rsidRPr="00886D95">
        <w:rPr>
          <w:sz w:val="16"/>
        </w:rPr>
        <w:t>," said Mark Orlando, CTO of Raytheon's cybersecurity practice.</w:t>
      </w:r>
    </w:p>
    <w:p w14:paraId="1A16C167" w14:textId="77777777" w:rsidR="00026D2E" w:rsidRPr="00886D95" w:rsidRDefault="00026D2E" w:rsidP="00026D2E">
      <w:pPr>
        <w:rPr>
          <w:sz w:val="16"/>
        </w:rPr>
      </w:pPr>
      <w:r w:rsidRPr="00886D95">
        <w:rPr>
          <w:sz w:val="16"/>
        </w:rPr>
        <w:t>The real threat:</w:t>
      </w:r>
    </w:p>
    <w:p w14:paraId="76065924" w14:textId="77777777" w:rsidR="00026D2E" w:rsidRPr="00AD60B1" w:rsidRDefault="00026D2E" w:rsidP="00026D2E">
      <w:pPr>
        <w:rPr>
          <w:u w:val="single"/>
        </w:rPr>
      </w:pPr>
      <w:r w:rsidRPr="00152A1C">
        <w:rPr>
          <w:highlight w:val="yellow"/>
          <w:u w:val="single"/>
        </w:rPr>
        <w:t>National attacks are unlikely</w:t>
      </w:r>
      <w:r w:rsidRPr="00AD60B1">
        <w:rPr>
          <w:u w:val="single"/>
        </w:rPr>
        <w:t>. Small attacks matter more than you'd think.</w:t>
      </w:r>
    </w:p>
    <w:p w14:paraId="6C96BA47" w14:textId="77777777" w:rsidR="00026D2E" w:rsidRPr="00886D95" w:rsidRDefault="00026D2E" w:rsidP="00026D2E">
      <w:pPr>
        <w:rPr>
          <w:sz w:val="16"/>
        </w:rPr>
      </w:pPr>
      <w:r w:rsidRPr="00886D95">
        <w:rPr>
          <w:sz w:val="16"/>
        </w:rPr>
        <w:t>"People can relate to their freezer stopping working. It's tough to relate to what would happen if oil refineries stopped working," said Mike Spear, global operations director for industrial cyber security at Honeywell.</w:t>
      </w:r>
    </w:p>
    <w:p w14:paraId="6D752DE7" w14:textId="77777777" w:rsidR="00026D2E" w:rsidRPr="00886D95" w:rsidRDefault="00026D2E" w:rsidP="00026D2E">
      <w:pPr>
        <w:rPr>
          <w:sz w:val="16"/>
        </w:rPr>
      </w:pPr>
      <w:r w:rsidRPr="00886D95">
        <w:rPr>
          <w:sz w:val="16"/>
        </w:rPr>
        <w:t>An industrial plant that lost power by hacking nearby plants and onsight generators, for example, could lose as much as $50,000 a minute. Spears' oil refinery example would not only lose more money, but also impact anyone who drove a car.</w:t>
      </w:r>
    </w:p>
    <w:p w14:paraId="436ED75A" w14:textId="77777777" w:rsidR="00026D2E" w:rsidRPr="00886D95" w:rsidRDefault="00026D2E" w:rsidP="00026D2E">
      <w:pPr>
        <w:rPr>
          <w:sz w:val="16"/>
        </w:rPr>
      </w:pPr>
      <w:r w:rsidRPr="00886D95">
        <w:rPr>
          <w:sz w:val="16"/>
        </w:rPr>
        <w:t>Harming Cleveland's economy is less exciting than a nationwide blackout, but it still matters.</w:t>
      </w:r>
    </w:p>
    <w:p w14:paraId="0E4868D9" w14:textId="77777777" w:rsidR="00026D2E" w:rsidRPr="00886D95" w:rsidRDefault="00026D2E" w:rsidP="00026D2E">
      <w:pPr>
        <w:rPr>
          <w:sz w:val="16"/>
        </w:rPr>
      </w:pPr>
      <w:r w:rsidRPr="00886D95">
        <w:rPr>
          <w:sz w:val="16"/>
        </w:rPr>
        <w:t>What about Russia? Periodically, news stories will cover the Russian malware implanted in industrial networks. One story cautioned that Russia had its "fingers on the switch."</w:t>
      </w:r>
    </w:p>
    <w:p w14:paraId="0AEAF572" w14:textId="77777777" w:rsidR="00026D2E" w:rsidRPr="00886D95" w:rsidRDefault="00026D2E" w:rsidP="00026D2E">
      <w:pPr>
        <w:rPr>
          <w:sz w:val="16"/>
        </w:rPr>
      </w:pPr>
      <w:r w:rsidRPr="00886D95">
        <w:rPr>
          <w:sz w:val="16"/>
        </w:rPr>
        <w:t>It's no small task to get into industrial networks — most attacks at plants are limited to business networks.</w:t>
      </w:r>
    </w:p>
    <w:p w14:paraId="72D6DB1F" w14:textId="77777777" w:rsidR="00026D2E" w:rsidRPr="00AD60B1" w:rsidRDefault="00026D2E" w:rsidP="00026D2E">
      <w:pPr>
        <w:rPr>
          <w:u w:val="single"/>
        </w:rPr>
      </w:pPr>
      <w:r w:rsidRPr="00886D95">
        <w:rPr>
          <w:sz w:val="16"/>
        </w:rPr>
        <w:t xml:space="preserve">But </w:t>
      </w:r>
      <w:r w:rsidRPr="00152A1C">
        <w:rPr>
          <w:highlight w:val="yellow"/>
          <w:u w:val="single"/>
        </w:rPr>
        <w:t>Russia's aim in hacking electric networks</w:t>
      </w:r>
      <w:r w:rsidRPr="00AD60B1">
        <w:rPr>
          <w:u w:val="single"/>
        </w:rPr>
        <w:t xml:space="preserve"> does not appear to be an imminent attack</w:t>
      </w:r>
      <w:r w:rsidRPr="00886D95">
        <w:rPr>
          <w:sz w:val="16"/>
        </w:rPr>
        <w:t xml:space="preserve">. Rather, experts agree, it's likely a </w:t>
      </w:r>
      <w:r w:rsidRPr="00AD60B1">
        <w:rPr>
          <w:u w:val="single"/>
        </w:rPr>
        <w:t>reconnaissance mission for potential future actions.</w:t>
      </w:r>
    </w:p>
    <w:p w14:paraId="37A123C1" w14:textId="77777777" w:rsidR="00026D2E" w:rsidRPr="00886D95" w:rsidRDefault="00026D2E" w:rsidP="00026D2E">
      <w:pPr>
        <w:rPr>
          <w:sz w:val="16"/>
        </w:rPr>
      </w:pPr>
      <w:r w:rsidRPr="00886D95">
        <w:rPr>
          <w:sz w:val="16"/>
        </w:rPr>
        <w:t xml:space="preserve">While the threat here is real, </w:t>
      </w:r>
      <w:r w:rsidRPr="00152A1C">
        <w:rPr>
          <w:rStyle w:val="Emphasis"/>
          <w:highlight w:val="yellow"/>
        </w:rPr>
        <w:t>an actual attack is</w:t>
      </w:r>
      <w:r w:rsidRPr="009B4579">
        <w:rPr>
          <w:rStyle w:val="Emphasis"/>
        </w:rPr>
        <w:t xml:space="preserve"> more </w:t>
      </w:r>
      <w:r w:rsidRPr="00152A1C">
        <w:rPr>
          <w:rStyle w:val="Emphasis"/>
          <w:highlight w:val="yellow"/>
        </w:rPr>
        <w:t>speculative</w:t>
      </w:r>
      <w:r w:rsidRPr="009B4579">
        <w:rPr>
          <w:rStyle w:val="Emphasis"/>
        </w:rPr>
        <w:t xml:space="preserve"> than is sometimes portrayed</w:t>
      </w:r>
      <w:r w:rsidRPr="00886D95">
        <w:rPr>
          <w:sz w:val="16"/>
        </w:rPr>
        <w:t>.</w:t>
      </w:r>
    </w:p>
    <w:p w14:paraId="3BE587BE" w14:textId="77777777" w:rsidR="00026D2E" w:rsidRDefault="00026D2E" w:rsidP="00026D2E">
      <w:pPr>
        <w:rPr>
          <w:u w:val="single"/>
        </w:rPr>
      </w:pPr>
      <w:r w:rsidRPr="00886D95">
        <w:rPr>
          <w:sz w:val="16"/>
        </w:rPr>
        <w:t xml:space="preserve">Russia is the likely culprit behind the only two cyber-related blackouts in history, both launched against the Ukraine. But </w:t>
      </w:r>
      <w:r w:rsidRPr="00AD60B1">
        <w:rPr>
          <w:u w:val="single"/>
        </w:rPr>
        <w:t xml:space="preserve">cybersecurity experts see </w:t>
      </w:r>
      <w:r w:rsidRPr="00152A1C">
        <w:rPr>
          <w:rStyle w:val="Emphasis"/>
          <w:highlight w:val="yellow"/>
        </w:rPr>
        <w:t>no ev</w:t>
      </w:r>
      <w:r w:rsidRPr="00AD60B1">
        <w:rPr>
          <w:rStyle w:val="Emphasis"/>
        </w:rPr>
        <w:t xml:space="preserve">idence </w:t>
      </w:r>
      <w:r w:rsidRPr="00152A1C">
        <w:rPr>
          <w:rStyle w:val="Emphasis"/>
          <w:highlight w:val="yellow"/>
        </w:rPr>
        <w:t>that Russia is capable of</w:t>
      </w:r>
      <w:r w:rsidRPr="00AD60B1">
        <w:rPr>
          <w:rStyle w:val="Emphasis"/>
        </w:rPr>
        <w:t xml:space="preserve"> </w:t>
      </w:r>
      <w:r w:rsidRPr="00152A1C">
        <w:rPr>
          <w:rStyle w:val="Emphasis"/>
          <w:highlight w:val="yellow"/>
        </w:rPr>
        <w:t>more than localized attacks</w:t>
      </w:r>
      <w:r w:rsidRPr="00152A1C">
        <w:rPr>
          <w:highlight w:val="yellow"/>
          <w:u w:val="single"/>
        </w:rPr>
        <w:t>.</w:t>
      </w:r>
    </w:p>
    <w:p w14:paraId="58274EDD" w14:textId="77777777" w:rsidR="00624C84" w:rsidRDefault="00624C84" w:rsidP="00624C84">
      <w:pPr>
        <w:pStyle w:val="Heading4"/>
      </w:pPr>
      <w:r>
        <w:t>Satellite loss shuts down global fracking</w:t>
      </w:r>
    </w:p>
    <w:p w14:paraId="77096666" w14:textId="77777777" w:rsidR="00624C84" w:rsidRPr="00F27960" w:rsidRDefault="00624C84" w:rsidP="00624C84">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3EAA4965" w14:textId="77777777" w:rsidR="00624C84" w:rsidRPr="00F27960" w:rsidRDefault="00624C84" w:rsidP="00624C84">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25CE88BA" w14:textId="77777777" w:rsidR="00624C84" w:rsidRPr="00F27960" w:rsidRDefault="00624C84" w:rsidP="00624C84">
      <w:pPr>
        <w:rPr>
          <w:sz w:val="12"/>
          <w:szCs w:val="18"/>
        </w:rPr>
      </w:pPr>
      <w:r w:rsidRPr="00F27960">
        <w:rPr>
          <w:sz w:val="12"/>
          <w:szCs w:val="18"/>
        </w:rPr>
        <w:t>Environmental Monitoring</w:t>
      </w:r>
    </w:p>
    <w:p w14:paraId="7F6003A9" w14:textId="77777777" w:rsidR="00624C84" w:rsidRPr="00F27960" w:rsidRDefault="00624C84" w:rsidP="00624C84">
      <w:pPr>
        <w:rPr>
          <w:sz w:val="12"/>
          <w:szCs w:val="18"/>
        </w:rPr>
      </w:pPr>
      <w:r w:rsidRPr="00F27960">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21795E29" w14:textId="77777777" w:rsidR="00624C84" w:rsidRPr="00F27960" w:rsidRDefault="00624C84" w:rsidP="00624C84">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481E16CC" w14:textId="77777777" w:rsidR="00624C84" w:rsidRPr="00F27960" w:rsidRDefault="00624C84" w:rsidP="00624C84">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455D6A06" w14:textId="77777777" w:rsidR="00624C84" w:rsidRPr="00F27960" w:rsidRDefault="00624C84" w:rsidP="00624C84">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2BB940D2" w14:textId="77777777" w:rsidR="00624C84" w:rsidRPr="00F27960" w:rsidRDefault="00624C84" w:rsidP="00624C84">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7CF88D8E" w14:textId="77777777" w:rsidR="00624C84" w:rsidRPr="00F27960" w:rsidRDefault="00624C84" w:rsidP="00624C84">
      <w:pPr>
        <w:rPr>
          <w:sz w:val="12"/>
          <w:szCs w:val="18"/>
        </w:rPr>
      </w:pPr>
      <w:r w:rsidRPr="00F27960">
        <w:rPr>
          <w:sz w:val="12"/>
          <w:szCs w:val="18"/>
        </w:rPr>
        <w:t>And what is the practical side of this particular bit of information?</w:t>
      </w:r>
    </w:p>
    <w:p w14:paraId="665B758C" w14:textId="77777777" w:rsidR="00624C84" w:rsidRPr="00F27960" w:rsidRDefault="00624C84" w:rsidP="00624C84">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5DB96A87" w14:textId="77777777" w:rsidR="00624C84" w:rsidRPr="00F27960" w:rsidRDefault="00624C84" w:rsidP="00624C84">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2D38A1C0" w14:textId="77777777" w:rsidR="00624C84" w:rsidRPr="00F27960" w:rsidRDefault="00624C84" w:rsidP="00624C84">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70A1FB05" w14:textId="77777777" w:rsidR="00624C84" w:rsidRPr="00F27960" w:rsidRDefault="00624C84" w:rsidP="00624C84">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1127D878" w14:textId="77777777" w:rsidR="00624C84" w:rsidRPr="00F27960" w:rsidRDefault="00624C84" w:rsidP="00624C84">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40A82B91" w14:textId="77777777" w:rsidR="00624C84" w:rsidRPr="00F27960" w:rsidRDefault="00624C84" w:rsidP="00624C84">
      <w:pPr>
        <w:rPr>
          <w:sz w:val="12"/>
          <w:szCs w:val="18"/>
        </w:rPr>
      </w:pPr>
      <w:r w:rsidRPr="00F27960">
        <w:rPr>
          <w:sz w:val="12"/>
          <w:szCs w:val="18"/>
        </w:rPr>
        <w:t>By looking in different parts of the spectrum, like the infrared light discussed above, we can make observations as described in Table 10.1.</w:t>
      </w:r>
    </w:p>
    <w:p w14:paraId="0E9C2774" w14:textId="77777777" w:rsidR="00624C84" w:rsidRPr="00F27960" w:rsidRDefault="00624C84" w:rsidP="00624C84">
      <w:pPr>
        <w:rPr>
          <w:sz w:val="12"/>
          <w:szCs w:val="18"/>
        </w:rPr>
      </w:pPr>
      <w:r w:rsidRPr="00F27960">
        <w:rPr>
          <w:sz w:val="12"/>
          <w:szCs w:val="18"/>
        </w:rPr>
        <w:t>Pollution Monitoring</w:t>
      </w:r>
    </w:p>
    <w:p w14:paraId="17A25573" w14:textId="77777777" w:rsidR="00624C84" w:rsidRPr="00F27960" w:rsidRDefault="00624C84" w:rsidP="00624C84">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49B4DB1E" w14:textId="77777777" w:rsidR="00624C84" w:rsidRPr="00F27960" w:rsidRDefault="00624C84" w:rsidP="00624C84">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3A46EC89" w14:textId="77777777" w:rsidR="00624C84" w:rsidRPr="00F27960" w:rsidRDefault="00624C84" w:rsidP="00624C84">
      <w:pPr>
        <w:rPr>
          <w:rStyle w:val="Emphasis"/>
        </w:rPr>
      </w:pPr>
      <w:r w:rsidRPr="00F27960">
        <w:rPr>
          <w:rStyle w:val="Emphasis"/>
        </w:rPr>
        <w:t>Energy Production</w:t>
      </w:r>
    </w:p>
    <w:p w14:paraId="4DED070E" w14:textId="77777777" w:rsidR="00624C84" w:rsidRPr="00F27960" w:rsidRDefault="00624C84" w:rsidP="00624C84">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19348246" w14:textId="77777777" w:rsidR="00624C84" w:rsidRDefault="00624C84" w:rsidP="00624C84">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0E767746" w14:textId="77777777" w:rsidR="00624C84" w:rsidRPr="00B735F6" w:rsidRDefault="00624C84" w:rsidP="00624C84">
      <w:pPr>
        <w:pStyle w:val="Heading4"/>
      </w:pPr>
      <w:r>
        <w:t xml:space="preserve">Fracking makes </w:t>
      </w:r>
      <w:r>
        <w:rPr>
          <w:u w:val="single"/>
        </w:rPr>
        <w:t>extinction inevitable</w:t>
      </w:r>
      <w:r>
        <w:t>---</w:t>
      </w:r>
      <w:r>
        <w:rPr>
          <w:u w:val="single"/>
        </w:rPr>
        <w:t>try-or die</w:t>
      </w:r>
      <w:r>
        <w:t xml:space="preserve"> to shut it off</w:t>
      </w:r>
    </w:p>
    <w:p w14:paraId="71CA629D" w14:textId="77777777" w:rsidR="00624C84" w:rsidRDefault="00624C84" w:rsidP="00624C84">
      <w:r>
        <w:t xml:space="preserve">Rev. Mac </w:t>
      </w:r>
      <w:r w:rsidRPr="00B735F6">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7C3604FC" w14:textId="77777777" w:rsidR="00624C84" w:rsidRPr="00B735F6" w:rsidRDefault="00624C84" w:rsidP="00624C84">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F6A43BD" w14:textId="77777777" w:rsidR="00624C84" w:rsidRPr="00B735F6" w:rsidRDefault="00624C84" w:rsidP="00624C84">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6AB57DCD" w14:textId="77777777" w:rsidR="00624C84" w:rsidRPr="00B735F6" w:rsidRDefault="00624C84" w:rsidP="00624C84">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4FA82100" w14:textId="77777777" w:rsidR="00624C84" w:rsidRPr="00B735F6" w:rsidRDefault="00624C84" w:rsidP="00624C84">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0006DCB0" w14:textId="77777777" w:rsidR="00624C84" w:rsidRPr="00B735F6" w:rsidRDefault="00624C84" w:rsidP="00624C84">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224CFDB1" w14:textId="77777777" w:rsidR="00624C84" w:rsidRPr="00B735F6" w:rsidRDefault="00624C84" w:rsidP="00624C84">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7EAD3A27" w14:textId="77777777" w:rsidR="00624C84" w:rsidRPr="00B735F6" w:rsidRDefault="00624C84" w:rsidP="00624C84">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569CE340" w14:textId="77777777" w:rsidR="00624C84" w:rsidRPr="00B735F6" w:rsidRDefault="00624C84" w:rsidP="00624C84">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5BC6FC78" w14:textId="77777777" w:rsidR="00624C84" w:rsidRDefault="00624C84" w:rsidP="00624C84">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7BD068D9" w14:textId="77777777" w:rsidR="00624C84" w:rsidRDefault="00624C84" w:rsidP="00624C84">
      <w:pPr>
        <w:pStyle w:val="Heading4"/>
      </w:pPr>
      <w:r>
        <w:t>Chemical pollution---extinction</w:t>
      </w:r>
    </w:p>
    <w:p w14:paraId="05534432" w14:textId="77777777" w:rsidR="00624C84" w:rsidRPr="00DA0C49" w:rsidRDefault="00624C84" w:rsidP="00624C84">
      <w:r>
        <w:t xml:space="preserve">Dr. </w:t>
      </w:r>
      <w:r w:rsidRPr="00DA0C49">
        <w:t xml:space="preserve">Shigeo </w:t>
      </w:r>
      <w:r w:rsidRPr="00C22583">
        <w:rPr>
          <w:rStyle w:val="Style13ptBold"/>
        </w:rPr>
        <w:t>Atsuji 14</w:t>
      </w:r>
      <w:r w:rsidRPr="00DA0C49">
        <w:t>, Professor at the Kansai University Faculty of Informatics, et al., “Our Stolen Sustainability: Unsafe Eden Contaminated by Environmental Hormones”, p. 6-7</w:t>
      </w:r>
    </w:p>
    <w:p w14:paraId="666BF346" w14:textId="77777777" w:rsidR="00624C84" w:rsidRDefault="00624C84" w:rsidP="00624C84">
      <w:r w:rsidRPr="00DA0C49">
        <w:t xml:space="preserve">Figure 4 shows levels of PCB and DDT in skipjack tuna liver. Measurements are from the Pacific, Indian, and Southwest Atlantic oceans and do not cover the North Atlantic. </w:t>
      </w:r>
      <w:r w:rsidRPr="003E0438">
        <w:rPr>
          <w:rStyle w:val="StyleUnderline"/>
          <w:highlight w:val="cyan"/>
        </w:rPr>
        <w:t xml:space="preserve">There can be </w:t>
      </w:r>
      <w:r w:rsidRPr="003E0438">
        <w:rPr>
          <w:rStyle w:val="Emphasis"/>
          <w:highlight w:val="cyan"/>
        </w:rPr>
        <w:t>no</w:t>
      </w:r>
      <w:r w:rsidRPr="00DA0C49">
        <w:rPr>
          <w:rStyle w:val="Emphasis"/>
        </w:rPr>
        <w:t xml:space="preserve"> such thing</w:t>
      </w:r>
      <w:r w:rsidRPr="00DA0C49">
        <w:rPr>
          <w:rStyle w:val="StyleUnderline"/>
        </w:rPr>
        <w:t xml:space="preserve"> as </w:t>
      </w:r>
      <w:r w:rsidRPr="003E0438">
        <w:rPr>
          <w:rStyle w:val="StyleUnderline"/>
          <w:highlight w:val="cyan"/>
        </w:rPr>
        <w:t>locally limited</w:t>
      </w:r>
      <w:r w:rsidRPr="00DA0C49">
        <w:rPr>
          <w:rStyle w:val="StyleUnderline"/>
        </w:rPr>
        <w:t xml:space="preserve"> environmental </w:t>
      </w:r>
      <w:r w:rsidRPr="003E0438">
        <w:rPr>
          <w:rStyle w:val="StyleUnderline"/>
          <w:highlight w:val="cyan"/>
        </w:rPr>
        <w:t>contamination. Convection through</w:t>
      </w:r>
      <w:r w:rsidRPr="00DA0C49">
        <w:rPr>
          <w:rStyle w:val="StyleUnderline"/>
        </w:rPr>
        <w:t xml:space="preserve"> the </w:t>
      </w:r>
      <w:r w:rsidRPr="003E0438">
        <w:rPr>
          <w:rStyle w:val="StyleUnderline"/>
          <w:highlight w:val="cyan"/>
        </w:rPr>
        <w:t>water and air</w:t>
      </w:r>
      <w:r w:rsidRPr="00DA0C49">
        <w:rPr>
          <w:rStyle w:val="StyleUnderline"/>
        </w:rPr>
        <w:t xml:space="preserve"> that make up the global ecosphere and interactions due to the movements of animal species such as migratory birds and fish that move with sea currents have the effect of </w:t>
      </w:r>
      <w:r w:rsidRPr="003E0438">
        <w:rPr>
          <w:rStyle w:val="Emphasis"/>
          <w:highlight w:val="cyan"/>
        </w:rPr>
        <w:t>disseminat</w:t>
      </w:r>
      <w:r w:rsidRPr="00DA0C49">
        <w:rPr>
          <w:rStyle w:val="Emphasis"/>
        </w:rPr>
        <w:t>ing</w:t>
      </w:r>
      <w:r w:rsidRPr="00DA0C49">
        <w:rPr>
          <w:rStyle w:val="StyleUnderline"/>
        </w:rPr>
        <w:t xml:space="preserve"> </w:t>
      </w:r>
      <w:r w:rsidRPr="003E0438">
        <w:rPr>
          <w:rStyle w:val="StyleUnderline"/>
          <w:highlight w:val="cyan"/>
        </w:rPr>
        <w:t>contamination</w:t>
      </w:r>
      <w:r w:rsidRPr="00DA0C49">
        <w:rPr>
          <w:rStyle w:val="StyleUnderline"/>
        </w:rPr>
        <w:t xml:space="preserve">, so that environmental destruction </w:t>
      </w:r>
      <w:r w:rsidRPr="00DA0C49">
        <w:rPr>
          <w:rStyle w:val="Emphasis"/>
        </w:rPr>
        <w:t xml:space="preserve">spreads </w:t>
      </w:r>
      <w:r w:rsidRPr="003E0438">
        <w:rPr>
          <w:rStyle w:val="Emphasis"/>
          <w:highlight w:val="cyan"/>
        </w:rPr>
        <w:t>throughout the ecosphere</w:t>
      </w:r>
      <w:r w:rsidRPr="00DA0C49">
        <w:t xml:space="preserve">. This may initially involve contamination at low concentration, but </w:t>
      </w:r>
      <w:r w:rsidRPr="003E0438">
        <w:rPr>
          <w:rStyle w:val="StyleUnderline"/>
          <w:highlight w:val="cyan"/>
        </w:rPr>
        <w:t>chemical compounding</w:t>
      </w:r>
      <w:r w:rsidRPr="00DA0C49">
        <w:t xml:space="preserve"> with other substances and reactions with various chemical elements </w:t>
      </w:r>
      <w:r w:rsidRPr="003E0438">
        <w:rPr>
          <w:rStyle w:val="StyleUnderline"/>
          <w:highlight w:val="cyan"/>
        </w:rPr>
        <w:t>lead to</w:t>
      </w:r>
      <w:r w:rsidRPr="00DA0C49">
        <w:rPr>
          <w:rStyle w:val="StyleUnderline"/>
        </w:rPr>
        <w:t xml:space="preserve"> the secondary development of </w:t>
      </w:r>
      <w:r w:rsidRPr="00DA0C49">
        <w:rPr>
          <w:rStyle w:val="Emphasis"/>
        </w:rPr>
        <w:t>toxicity</w:t>
      </w:r>
      <w:r w:rsidRPr="00DA0C49">
        <w:rPr>
          <w:rStyle w:val="StyleUnderline"/>
        </w:rPr>
        <w:t xml:space="preserve"> and </w:t>
      </w:r>
      <w:r w:rsidRPr="003E0438">
        <w:rPr>
          <w:rStyle w:val="Emphasis"/>
          <w:highlight w:val="cyan"/>
        </w:rPr>
        <w:t>bio-accumulation</w:t>
      </w:r>
      <w:r w:rsidRPr="003E0438">
        <w:rPr>
          <w:rStyle w:val="StyleUnderline"/>
          <w:highlight w:val="cyan"/>
        </w:rPr>
        <w:t xml:space="preserve"> in a </w:t>
      </w:r>
      <w:r w:rsidRPr="003E0438">
        <w:rPr>
          <w:rStyle w:val="Emphasis"/>
          <w:highlight w:val="cyan"/>
        </w:rPr>
        <w:t>‘domino effect’</w:t>
      </w:r>
      <w:r w:rsidRPr="00DA0C49">
        <w:rPr>
          <w:rStyle w:val="StyleUnderline"/>
        </w:rPr>
        <w:t xml:space="preserve"> of environmental destruction</w:t>
      </w:r>
      <w:r w:rsidRPr="00DA0C49">
        <w:t xml:space="preserve">. Environmental contamination can no longer be a distant concern but is casting an unmistakeable shadow on the lives of modern humans. Environmental hormones have a multiple presence in our lives, not only in synthetic preservatives, colorants, and flavorings, herbicides and agricultural chemicals, but also for instance in dioxins emitted through waste incineration, and these substances have left residues in the bodies of nearly every human being. The threat from environmental hormones highlighted by Colborn was that, </w:t>
      </w:r>
      <w:r w:rsidRPr="00DA0C49">
        <w:rPr>
          <w:rStyle w:val="StyleUnderline"/>
        </w:rPr>
        <w:t>mediated through the</w:t>
      </w:r>
      <w:r w:rsidRPr="00DA0C49">
        <w:t xml:space="preserve"> interaction between living organisms that takes place in </w:t>
      </w:r>
      <w:r w:rsidRPr="00DA0C49">
        <w:rPr>
          <w:rStyle w:val="StyleUnderline"/>
        </w:rPr>
        <w:t xml:space="preserve">the food chain, </w:t>
      </w:r>
      <w:r w:rsidRPr="003E0438">
        <w:rPr>
          <w:rStyle w:val="StyleUnderline"/>
          <w:highlight w:val="cyan"/>
        </w:rPr>
        <w:t>contaminants</w:t>
      </w:r>
      <w:r w:rsidRPr="00DA0C49">
        <w:rPr>
          <w:rStyle w:val="StyleUnderline"/>
        </w:rPr>
        <w:t xml:space="preserve"> would undergo bio-accumulation and collect in high concentrations in the bodies of</w:t>
      </w:r>
      <w:r w:rsidRPr="00DA0C49">
        <w:t xml:space="preserve"> modern </w:t>
      </w:r>
      <w:r w:rsidRPr="00DA0C49">
        <w:rPr>
          <w:rStyle w:val="StyleUnderline"/>
        </w:rPr>
        <w:t xml:space="preserve">humans. This would mean </w:t>
      </w:r>
      <w:r w:rsidRPr="003E0438">
        <w:rPr>
          <w:rStyle w:val="StyleUnderline"/>
          <w:highlight w:val="cyan"/>
        </w:rPr>
        <w:t>damage</w:t>
      </w:r>
      <w:r w:rsidRPr="00DA0C49">
        <w:rPr>
          <w:rStyle w:val="StyleUnderline"/>
        </w:rPr>
        <w:t xml:space="preserve"> to </w:t>
      </w:r>
      <w:r w:rsidRPr="003E0438">
        <w:rPr>
          <w:rStyle w:val="StyleUnderline"/>
          <w:highlight w:val="cyan"/>
        </w:rPr>
        <w:t>DNA</w:t>
      </w:r>
      <w:r w:rsidRPr="00DA0C49">
        <w:rPr>
          <w:rStyle w:val="StyleUnderline"/>
        </w:rPr>
        <w:t xml:space="preserve">, which is </w:t>
      </w:r>
      <w:r w:rsidRPr="003E0438">
        <w:rPr>
          <w:rStyle w:val="StyleUnderline"/>
          <w:highlight w:val="cyan"/>
        </w:rPr>
        <w:t xml:space="preserve">a </w:t>
      </w:r>
      <w:r w:rsidRPr="003E0438">
        <w:rPr>
          <w:rStyle w:val="Emphasis"/>
          <w:highlight w:val="cyan"/>
        </w:rPr>
        <w:t>‘blueprint for preservation of the species.’</w:t>
      </w:r>
      <w:r w:rsidRPr="00DA0C49">
        <w:t xml:space="preserve"> The contamination of animal wombs with environmental hormones amounts to the contamination of the global ecosphere, which is the amniotic fluid of all life on earth, in other words contamination of Gaia. This is because contamination of any one group of individuals, such as waterfowl, poses a danger to all living organisms, all intelligent life forms with a nervous system dependent on water and carbons. Waterfowl contamination leads ultimately to ‘Gaia contamination’, or </w:t>
      </w:r>
      <w:r w:rsidRPr="003E0438">
        <w:rPr>
          <w:rStyle w:val="Emphasis"/>
          <w:sz w:val="24"/>
          <w:highlight w:val="cyan"/>
        </w:rPr>
        <w:t>contamination</w:t>
      </w:r>
      <w:r w:rsidRPr="00DA0C49">
        <w:rPr>
          <w:rStyle w:val="Emphasis"/>
          <w:sz w:val="24"/>
        </w:rPr>
        <w:t xml:space="preserve"> of the whole of the global ecosphere</w:t>
      </w:r>
      <w:r w:rsidRPr="00DA0C49">
        <w:t xml:space="preserve">, which </w:t>
      </w:r>
      <w:r w:rsidRPr="003E0438">
        <w:rPr>
          <w:rStyle w:val="Emphasis"/>
          <w:sz w:val="24"/>
          <w:highlight w:val="cyan"/>
        </w:rPr>
        <w:t>threatens human survival</w:t>
      </w:r>
      <w:r w:rsidRPr="00DA0C49">
        <w:t>.</w:t>
      </w:r>
    </w:p>
    <w:p w14:paraId="5B047C22" w14:textId="77777777" w:rsidR="00694319" w:rsidRDefault="00694319" w:rsidP="00694319">
      <w:pPr>
        <w:pStyle w:val="Heading4"/>
      </w:pPr>
      <w:r>
        <w:t>Budget cuts thump</w:t>
      </w:r>
    </w:p>
    <w:p w14:paraId="561AFC3E" w14:textId="77777777" w:rsidR="00694319" w:rsidRDefault="00694319" w:rsidP="00694319">
      <w:r>
        <w:t xml:space="preserve">Matt </w:t>
      </w:r>
      <w:r w:rsidRPr="00CC4DA7">
        <w:rPr>
          <w:rStyle w:val="Style13ptBold"/>
        </w:rPr>
        <w:t>Daniel 12</w:t>
      </w:r>
      <w:r>
        <w:t>, Meteorologist for 13WMAZ (CBS), Founder of the Blog Athens GA Weather, Produced Weather Content for CNN, MSN Weather and EarthSky, “Rapid Decline in U.S. Satellites Could Be Costly”, EarthSky, 5/7/2012, https://earthsky.org/earth/rapid-decline-in-u-s-satellites-could-be-costly</w:t>
      </w:r>
    </w:p>
    <w:p w14:paraId="644BB2D5" w14:textId="77777777" w:rsidR="00694319" w:rsidRDefault="00694319" w:rsidP="00694319">
      <w:r>
        <w:t xml:space="preserve">Satellites allow us to monitor the Earth in a way that we today might take for granted. Yet the latest report from the National Research Council, released on April 2, 2012 suggests </w:t>
      </w:r>
      <w:r w:rsidRPr="00E2483D">
        <w:rPr>
          <w:rStyle w:val="StyleUnderline"/>
        </w:rPr>
        <w:t xml:space="preserve">the number and </w:t>
      </w:r>
      <w:r w:rsidRPr="00B46CCE">
        <w:rPr>
          <w:rStyle w:val="StyleUnderline"/>
          <w:highlight w:val="cyan"/>
        </w:rPr>
        <w:t>capability of weather sa</w:t>
      </w:r>
      <w:r w:rsidRPr="00E2483D">
        <w:rPr>
          <w:rStyle w:val="StyleUnderline"/>
        </w:rPr>
        <w:t>tellite</w:t>
      </w:r>
      <w:r w:rsidRPr="00B46CCE">
        <w:rPr>
          <w:rStyle w:val="StyleUnderline"/>
          <w:highlight w:val="cyan"/>
        </w:rPr>
        <w:t>s</w:t>
      </w:r>
      <w:r w:rsidRPr="00E2483D">
        <w:rPr>
          <w:rStyle w:val="StyleUnderline"/>
        </w:rPr>
        <w:t xml:space="preserve"> are beginning to </w:t>
      </w:r>
      <w:r w:rsidRPr="00B46CCE">
        <w:rPr>
          <w:rStyle w:val="StyleUnderline"/>
          <w:highlight w:val="cyan"/>
        </w:rPr>
        <w:t xml:space="preserve">hit a </w:t>
      </w:r>
      <w:r w:rsidRPr="00B46CCE">
        <w:rPr>
          <w:rStyle w:val="Emphasis"/>
          <w:highlight w:val="cyan"/>
        </w:rPr>
        <w:t>steep decline</w:t>
      </w:r>
      <w:r w:rsidRPr="00E2483D">
        <w:rPr>
          <w:rStyle w:val="StyleUnderline"/>
        </w:rPr>
        <w:t xml:space="preserve">. The </w:t>
      </w:r>
      <w:r w:rsidRPr="00B46CCE">
        <w:rPr>
          <w:rStyle w:val="StyleUnderline"/>
          <w:highlight w:val="cyan"/>
        </w:rPr>
        <w:t>number</w:t>
      </w:r>
      <w:r w:rsidRPr="00B46CCE">
        <w:rPr>
          <w:rStyle w:val="StyleUnderline"/>
        </w:rPr>
        <w:t xml:space="preserve"> of</w:t>
      </w:r>
      <w:r w:rsidRPr="00E2483D">
        <w:rPr>
          <w:rStyle w:val="StyleUnderline"/>
        </w:rPr>
        <w:t xml:space="preserve"> orbiting satellites from NASA and NOAA </w:t>
      </w:r>
      <w:r w:rsidRPr="00B46CCE">
        <w:rPr>
          <w:rStyle w:val="StyleUnderline"/>
          <w:highlight w:val="cyan"/>
        </w:rPr>
        <w:t xml:space="preserve">is expected to </w:t>
      </w:r>
      <w:r w:rsidRPr="00B46CCE">
        <w:rPr>
          <w:rStyle w:val="Emphasis"/>
          <w:highlight w:val="cyan"/>
        </w:rPr>
        <w:t>drop significantly</w:t>
      </w:r>
      <w:r w:rsidRPr="00E2483D">
        <w:rPr>
          <w:rStyle w:val="StyleUnderline"/>
        </w:rPr>
        <w:t xml:space="preserve"> from 23 this year </w:t>
      </w:r>
      <w:r w:rsidRPr="00B46CCE">
        <w:rPr>
          <w:rStyle w:val="StyleUnderline"/>
          <w:highlight w:val="cyan"/>
        </w:rPr>
        <w:t xml:space="preserve">to </w:t>
      </w:r>
      <w:r w:rsidRPr="00B46CCE">
        <w:rPr>
          <w:rStyle w:val="Emphasis"/>
          <w:highlight w:val="cyan"/>
        </w:rPr>
        <w:t>only six by 2020</w:t>
      </w:r>
      <w:r w:rsidRPr="00B46CCE">
        <w:rPr>
          <w:rStyle w:val="StyleUnderline"/>
          <w:highlight w:val="cyan"/>
        </w:rPr>
        <w:t>, given</w:t>
      </w:r>
      <w:r w:rsidRPr="00E2483D">
        <w:rPr>
          <w:rStyle w:val="StyleUnderline"/>
        </w:rPr>
        <w:t xml:space="preserve"> today’s </w:t>
      </w:r>
      <w:r w:rsidRPr="00B46CCE">
        <w:rPr>
          <w:rStyle w:val="Emphasis"/>
          <w:highlight w:val="cyan"/>
        </w:rPr>
        <w:t>budget figures</w:t>
      </w:r>
      <w:r w:rsidRPr="00B46CCE">
        <w:rPr>
          <w:rStyle w:val="StyleUnderline"/>
        </w:rPr>
        <w:t>.</w:t>
      </w:r>
      <w:r w:rsidRPr="00E2483D">
        <w:rPr>
          <w:rStyle w:val="StyleUnderline"/>
        </w:rPr>
        <w:t xml:space="preserve"> </w:t>
      </w:r>
      <w:r w:rsidRPr="00E2483D">
        <w:rPr>
          <w:rStyle w:val="Emphasis"/>
        </w:rPr>
        <w:t>Overall</w:t>
      </w:r>
      <w:r w:rsidRPr="00E2483D">
        <w:rPr>
          <w:rStyle w:val="StyleUnderline"/>
        </w:rPr>
        <w:t xml:space="preserve">, the projected number of satellites that monitor Earth’s activity is expected to </w:t>
      </w:r>
      <w:r w:rsidRPr="00E2483D">
        <w:rPr>
          <w:rStyle w:val="Emphasis"/>
        </w:rPr>
        <w:t>decline</w:t>
      </w:r>
      <w:r w:rsidRPr="00E2483D">
        <w:rPr>
          <w:rStyle w:val="StyleUnderline"/>
        </w:rPr>
        <w:t xml:space="preserve"> from a peak of 110 last year to </w:t>
      </w:r>
      <w:r w:rsidRPr="00E2483D">
        <w:rPr>
          <w:rStyle w:val="Emphasis"/>
        </w:rPr>
        <w:t>fewer than 30</w:t>
      </w:r>
      <w:r w:rsidRPr="00E2483D">
        <w:rPr>
          <w:rStyle w:val="StyleUnderline"/>
        </w:rPr>
        <w:t xml:space="preserve"> by the end of the decade</w:t>
      </w:r>
      <w:r>
        <w:t>.</w:t>
      </w:r>
    </w:p>
    <w:p w14:paraId="47188D30" w14:textId="77777777" w:rsidR="00694319" w:rsidRDefault="00694319" w:rsidP="00694319">
      <w:r w:rsidRPr="00B46CCE">
        <w:rPr>
          <w:rStyle w:val="StyleUnderline"/>
          <w:highlight w:val="cyan"/>
        </w:rPr>
        <w:t>The</w:t>
      </w:r>
      <w:r w:rsidRPr="00E2483D">
        <w:rPr>
          <w:rStyle w:val="StyleUnderline"/>
        </w:rPr>
        <w:t xml:space="preserve"> main </w:t>
      </w:r>
      <w:r w:rsidRPr="00B46CCE">
        <w:rPr>
          <w:rStyle w:val="StyleUnderline"/>
          <w:highlight w:val="cyan"/>
        </w:rPr>
        <w:t>reason for</w:t>
      </w:r>
      <w:r w:rsidRPr="00E2483D">
        <w:rPr>
          <w:rStyle w:val="StyleUnderline"/>
        </w:rPr>
        <w:t xml:space="preserve"> the</w:t>
      </w:r>
      <w:r>
        <w:t xml:space="preserve"> possible </w:t>
      </w:r>
      <w:r w:rsidRPr="00B46CCE">
        <w:rPr>
          <w:rStyle w:val="StyleUnderline"/>
          <w:highlight w:val="cyan"/>
        </w:rPr>
        <w:t>decline</w:t>
      </w:r>
      <w:r w:rsidRPr="00E2483D">
        <w:rPr>
          <w:rStyle w:val="StyleUnderline"/>
        </w:rPr>
        <w:t xml:space="preserve"> in the use of Earth-orbiting satellites</w:t>
      </w:r>
      <w:r>
        <w:t xml:space="preserve"> over the next 10 years </w:t>
      </w:r>
      <w:r w:rsidRPr="00B46CCE">
        <w:rPr>
          <w:rStyle w:val="StyleUnderline"/>
          <w:highlight w:val="cyan"/>
        </w:rPr>
        <w:t>is</w:t>
      </w:r>
      <w:r w:rsidRPr="00B46CCE">
        <w:rPr>
          <w:rStyle w:val="StyleUnderline"/>
        </w:rPr>
        <w:t>,</w:t>
      </w:r>
      <w:r w:rsidRPr="00E2483D">
        <w:rPr>
          <w:rStyle w:val="StyleUnderline"/>
        </w:rPr>
        <w:t xml:space="preserve"> of course, </w:t>
      </w:r>
      <w:r w:rsidRPr="00B46CCE">
        <w:rPr>
          <w:rStyle w:val="Emphasis"/>
          <w:highlight w:val="cyan"/>
        </w:rPr>
        <w:t>money</w:t>
      </w:r>
      <w:r>
        <w:t xml:space="preserve">. Less money is going into NASA and NOAA’s satellite programs, and </w:t>
      </w:r>
      <w:r w:rsidRPr="00B46CCE">
        <w:rPr>
          <w:rStyle w:val="StyleUnderline"/>
          <w:highlight w:val="cyan"/>
        </w:rPr>
        <w:t>tight budgets are</w:t>
      </w:r>
      <w:r>
        <w:t xml:space="preserve"> pushing back or </w:t>
      </w:r>
      <w:r w:rsidRPr="00B46CCE">
        <w:rPr>
          <w:rStyle w:val="StyleUnderline"/>
          <w:highlight w:val="cyan"/>
        </w:rPr>
        <w:t>eliminating missions</w:t>
      </w:r>
      <w:r>
        <w:t xml:space="preserve"> to replace older satellites. </w:t>
      </w:r>
      <w:r w:rsidRPr="00B46CCE">
        <w:rPr>
          <w:rStyle w:val="StyleUnderline"/>
          <w:highlight w:val="cyan"/>
        </w:rPr>
        <w:t xml:space="preserve">Satellites are </w:t>
      </w:r>
      <w:r w:rsidRPr="00B46CCE">
        <w:rPr>
          <w:rStyle w:val="Emphasis"/>
          <w:highlight w:val="cyan"/>
        </w:rPr>
        <w:t>extremely expensive</w:t>
      </w:r>
      <w:r w:rsidRPr="00E2483D">
        <w:rPr>
          <w:rStyle w:val="StyleUnderline"/>
        </w:rPr>
        <w:t xml:space="preserve"> to launch and to maintain</w:t>
      </w:r>
      <w:r>
        <w:t>. Like any machine, they undergo wear and tear over the years, and typically have to be replaced. Sometimes, although rarely, solar flares from storms on the sun can be so strong as to completely disrupt or cause a malfunction in a satellite orbiting Earth. What will happen if this does occur?</w:t>
      </w:r>
    </w:p>
    <w:p w14:paraId="13ED554A" w14:textId="37E02C53" w:rsidR="00694319" w:rsidRDefault="00694319" w:rsidP="00694319">
      <w:r>
        <w:t xml:space="preserve">Consider the use of Earth-orbiting satellites in studying the global weather and climate. </w:t>
      </w:r>
      <w:r w:rsidRPr="00B46CCE">
        <w:rPr>
          <w:rStyle w:val="StyleUnderline"/>
          <w:highlight w:val="cyan"/>
        </w:rPr>
        <w:t>Without them</w:t>
      </w:r>
      <w:r w:rsidRPr="00E2483D">
        <w:rPr>
          <w:rStyle w:val="StyleUnderline"/>
        </w:rPr>
        <w:t>, all of our advancements in meteorology</w:t>
      </w:r>
      <w:r>
        <w:t xml:space="preserve"> in the past 40 to 50 years – including advancements in tornado and hurricane tracking, for example, or the work to understand climate change – </w:t>
      </w:r>
      <w:r w:rsidRPr="00E2483D">
        <w:rPr>
          <w:rStyle w:val="StyleUnderline"/>
        </w:rPr>
        <w:t xml:space="preserve">would never have taken place. </w:t>
      </w:r>
      <w:r w:rsidRPr="00D725ED">
        <w:rPr>
          <w:rStyle w:val="StyleUnderline"/>
        </w:rPr>
        <w:t xml:space="preserve">Advanced </w:t>
      </w:r>
      <w:r w:rsidRPr="00151580">
        <w:rPr>
          <w:rStyle w:val="StyleUnderline"/>
          <w:highlight w:val="cyan"/>
        </w:rPr>
        <w:t>warnings</w:t>
      </w:r>
      <w:r w:rsidRPr="00E2483D">
        <w:rPr>
          <w:rStyle w:val="StyleUnderline"/>
        </w:rPr>
        <w:t xml:space="preserve"> of tropical systems </w:t>
      </w:r>
      <w:r w:rsidRPr="00151580">
        <w:rPr>
          <w:rStyle w:val="StyleUnderline"/>
          <w:highlight w:val="cyan"/>
        </w:rPr>
        <w:t xml:space="preserve">would be </w:t>
      </w:r>
      <w:r w:rsidRPr="00151580">
        <w:rPr>
          <w:rStyle w:val="Emphasis"/>
          <w:highlight w:val="cyan"/>
        </w:rPr>
        <w:t>nonexistent</w:t>
      </w:r>
      <w:r>
        <w:t xml:space="preserve"> without satellites, and it would have likely brought more death and destruction to areas hit hard by cyclones. (Camille-1969, Andrew-1992, and Katrina-2005) </w:t>
      </w:r>
      <w:r w:rsidRPr="00E2483D">
        <w:rPr>
          <w:rStyle w:val="StyleUnderline"/>
        </w:rPr>
        <w:t>NASA</w:t>
      </w:r>
      <w:r>
        <w:t xml:space="preserve"> also </w:t>
      </w:r>
      <w:r w:rsidRPr="00E2483D">
        <w:rPr>
          <w:rStyle w:val="StyleUnderline"/>
        </w:rPr>
        <w:t>uses</w:t>
      </w:r>
      <w:r>
        <w:t xml:space="preserve"> several </w:t>
      </w:r>
      <w:r w:rsidRPr="00E2483D">
        <w:rPr>
          <w:rStyle w:val="StyleUnderline"/>
        </w:rPr>
        <w:t>satellites</w:t>
      </w:r>
      <w:r>
        <w:t xml:space="preserve"> now in orbit </w:t>
      </w:r>
      <w:r w:rsidRPr="00E2483D">
        <w:rPr>
          <w:rStyle w:val="StyleUnderline"/>
        </w:rPr>
        <w:t>to measure</w:t>
      </w:r>
      <w:r>
        <w:t xml:space="preserve"> other very specific </w:t>
      </w:r>
      <w:r w:rsidRPr="00E2483D">
        <w:rPr>
          <w:rStyle w:val="StyleUnderline"/>
        </w:rPr>
        <w:t>atmospheric phenomena, such as</w:t>
      </w:r>
      <w:r>
        <w:t xml:space="preserve"> the amount of </w:t>
      </w:r>
      <w:r w:rsidRPr="00E2483D">
        <w:rPr>
          <w:rStyle w:val="StyleUnderline"/>
        </w:rPr>
        <w:t>ozone</w:t>
      </w:r>
      <w:r>
        <w:t xml:space="preserve"> in the atmosphere, and to try to distinguish between environmental changes caused by humans and those that occur naturally.</w:t>
      </w:r>
    </w:p>
    <w:p w14:paraId="501EC779" w14:textId="77777777" w:rsidR="00920DAF" w:rsidRDefault="00920DAF" w:rsidP="00920DAF">
      <w:pPr>
        <w:pStyle w:val="Heading4"/>
      </w:pPr>
      <w:r>
        <w:t xml:space="preserve">Space astronomy solves – goes above the bad orbits </w:t>
      </w:r>
    </w:p>
    <w:p w14:paraId="47D75A34" w14:textId="77777777" w:rsidR="00920DAF" w:rsidRDefault="00920DAF" w:rsidP="00920DAF">
      <w:pPr>
        <w:pStyle w:val="Heading4"/>
      </w:pPr>
      <w:r>
        <w:t xml:space="preserve">No warrant </w:t>
      </w:r>
    </w:p>
    <w:p w14:paraId="2BAC504A" w14:textId="77777777" w:rsidR="00920DAF" w:rsidRDefault="00920DAF" w:rsidP="00920DAF">
      <w:pPr>
        <w:pStyle w:val="Heading4"/>
      </w:pPr>
      <w:r>
        <w:t xml:space="preserve">Urban illumination is a massive alt cause that overwhelms satellites in low earth orbit </w:t>
      </w:r>
    </w:p>
    <w:p w14:paraId="0C90E0BB" w14:textId="77777777" w:rsidR="00920DAF" w:rsidRPr="00DE7BF6" w:rsidRDefault="00920DAF" w:rsidP="00920DAF">
      <w:r w:rsidRPr="00DE7BF6">
        <w:rPr>
          <w:rStyle w:val="Style13ptBold"/>
        </w:rPr>
        <w:t>ISC 12/21/21</w:t>
      </w:r>
      <w:r>
        <w:t xml:space="preserve"> (International Science Council Interviewing Piero Benvenuti of the International Astronomical Union, "The artifical constellations impacting on astronomical science,"  </w:t>
      </w:r>
      <w:hyperlink r:id="rId20" w:history="1">
        <w:r w:rsidRPr="00E97E6D">
          <w:rPr>
            <w:rStyle w:val="Hyperlink"/>
          </w:rPr>
          <w:t>https://council.science/current/blog/the-artificial-constellations-impacting-on-astronomical-science/</w:t>
        </w:r>
      </w:hyperlink>
      <w:r>
        <w:t xml:space="preserve"> DD) </w:t>
      </w:r>
    </w:p>
    <w:p w14:paraId="2D0A221A" w14:textId="77777777" w:rsidR="00920DAF" w:rsidRDefault="00920DAF" w:rsidP="00920DAF">
      <w:r>
        <w:t xml:space="preserve">The </w:t>
      </w:r>
      <w:r w:rsidRPr="00DE7BF6">
        <w:rPr>
          <w:rStyle w:val="StyleUnderline"/>
        </w:rPr>
        <w:t xml:space="preserve">urban illumination or </w:t>
      </w:r>
      <w:r w:rsidRPr="0095718D">
        <w:rPr>
          <w:rStyle w:val="StyleUnderline"/>
        </w:rPr>
        <w:t>ALAN</w:t>
      </w:r>
      <w:r w:rsidRPr="00DE7BF6">
        <w:rPr>
          <w:rStyle w:val="StyleUnderline"/>
        </w:rPr>
        <w:t xml:space="preserve"> (Artificial Light At Night);</w:t>
      </w:r>
      <w:r>
        <w:rPr>
          <w:rStyle w:val="StyleUnderline"/>
        </w:rPr>
        <w:t xml:space="preserve"> </w:t>
      </w:r>
      <w:r>
        <w:t xml:space="preserve">The optical/infrared trails of the satellites in low-Earth orbits (LEO); The radio transmission by ground and space emitters that affects radio astronomy. </w:t>
      </w:r>
      <w:r w:rsidRPr="00DE7BF6">
        <w:rPr>
          <w:rStyle w:val="StyleUnderline"/>
        </w:rPr>
        <w:t xml:space="preserve">The </w:t>
      </w:r>
      <w:r w:rsidRPr="009F0809">
        <w:rPr>
          <w:rStyle w:val="StyleUnderline"/>
          <w:highlight w:val="green"/>
        </w:rPr>
        <w:t>interference by ALAN</w:t>
      </w:r>
      <w:r>
        <w:t xml:space="preserve">, </w:t>
      </w:r>
      <w:r w:rsidRPr="0095718D">
        <w:rPr>
          <w:rStyle w:val="StyleUnderline"/>
        </w:rPr>
        <w:t xml:space="preserve">that </w:t>
      </w:r>
      <w:r w:rsidRPr="009F0809">
        <w:rPr>
          <w:rStyle w:val="StyleUnderline"/>
          <w:highlight w:val="green"/>
        </w:rPr>
        <w:t>affects both amateur and professional astronomers</w:t>
      </w:r>
      <w:r>
        <w:t xml:space="preserve">, </w:t>
      </w:r>
      <w:r w:rsidRPr="009F0809">
        <w:rPr>
          <w:rStyle w:val="StyleUnderline"/>
          <w:highlight w:val="green"/>
        </w:rPr>
        <w:t>has become an acute problem with the advent of the LED</w:t>
      </w:r>
      <w:r>
        <w:t xml:space="preserve"> (Light Emission Diodes), </w:t>
      </w:r>
      <w:r w:rsidRPr="009F0809">
        <w:rPr>
          <w:rStyle w:val="StyleUnderline"/>
          <w:highlight w:val="green"/>
        </w:rPr>
        <w:t>particularly by those with a high level of blue light</w:t>
      </w:r>
      <w:r w:rsidRPr="009F0809">
        <w:rPr>
          <w:highlight w:val="green"/>
        </w:rPr>
        <w:t>.</w:t>
      </w:r>
      <w:r>
        <w:t xml:space="preserve"> </w:t>
      </w:r>
      <w:r w:rsidRPr="009F0809">
        <w:rPr>
          <w:rStyle w:val="StyleUnderline"/>
          <w:highlight w:val="green"/>
        </w:rPr>
        <w:t>The I</w:t>
      </w:r>
      <w:r w:rsidRPr="0095718D">
        <w:rPr>
          <w:rStyle w:val="StyleUnderline"/>
        </w:rPr>
        <w:t xml:space="preserve">nternational </w:t>
      </w:r>
      <w:r w:rsidRPr="009F0809">
        <w:rPr>
          <w:rStyle w:val="StyleUnderline"/>
          <w:highlight w:val="green"/>
        </w:rPr>
        <w:t>A</w:t>
      </w:r>
      <w:r w:rsidRPr="0095718D">
        <w:rPr>
          <w:rStyle w:val="StyleUnderline"/>
        </w:rPr>
        <w:t xml:space="preserve">stronomical </w:t>
      </w:r>
      <w:r w:rsidRPr="009F0809">
        <w:rPr>
          <w:rStyle w:val="StyleUnderline"/>
          <w:highlight w:val="green"/>
        </w:rPr>
        <w:t>U</w:t>
      </w:r>
      <w:r w:rsidRPr="0095718D">
        <w:rPr>
          <w:rStyle w:val="StyleUnderline"/>
        </w:rPr>
        <w:t xml:space="preserve">nion </w:t>
      </w:r>
      <w:r w:rsidRPr="009F0809">
        <w:rPr>
          <w:rStyle w:val="StyleUnderline"/>
          <w:highlight w:val="green"/>
        </w:rPr>
        <w:t>has established a recommended maximum tolerable threshold of light pollution for astronomical sites of 10%</w:t>
      </w:r>
      <w:r>
        <w:t xml:space="preserve"> above natural background levels. </w:t>
      </w:r>
      <w:r w:rsidRPr="009F0809">
        <w:rPr>
          <w:rStyle w:val="StyleUnderline"/>
          <w:highlight w:val="green"/>
        </w:rPr>
        <w:t>Light pollution is growing globally at an estimated rate of 2 to 6 % per year</w:t>
      </w:r>
      <w:r w:rsidRPr="009F0809">
        <w:rPr>
          <w:highlight w:val="green"/>
        </w:rPr>
        <w:t xml:space="preserve"> </w:t>
      </w:r>
      <w:r w:rsidRPr="009F0809">
        <w:rPr>
          <w:rStyle w:val="StyleUnderline"/>
          <w:highlight w:val="green"/>
        </w:rPr>
        <w:t xml:space="preserve">and is reducing darkness </w:t>
      </w:r>
      <w:r w:rsidRPr="009F0809">
        <w:rPr>
          <w:rStyle w:val="Emphasis"/>
          <w:highlight w:val="green"/>
        </w:rPr>
        <w:t>everywhere</w:t>
      </w:r>
      <w:r w:rsidRPr="009F0809">
        <w:rPr>
          <w:highlight w:val="green"/>
        </w:rPr>
        <w:t xml:space="preserve">, </w:t>
      </w:r>
      <w:r w:rsidRPr="009F0809">
        <w:rPr>
          <w:rStyle w:val="StyleUnderline"/>
          <w:highlight w:val="green"/>
        </w:rPr>
        <w:t>including at observatory sites</w:t>
      </w:r>
      <w:r w:rsidRPr="009F0809">
        <w:rPr>
          <w:highlight w:val="green"/>
        </w:rPr>
        <w:t xml:space="preserve"> </w:t>
      </w:r>
      <w:r w:rsidRPr="009F0809">
        <w:rPr>
          <w:rStyle w:val="StyleUnderline"/>
          <w:highlight w:val="green"/>
        </w:rPr>
        <w:t>where world-class sites risk hitting the 10% threshold</w:t>
      </w:r>
      <w:r>
        <w:t xml:space="preserve"> in the next decade. In addition to the impact on astronomy, artificial light at night may have significant biological effects, to flora and fauna, vertebrates and invertebrates, which requires further study by appropriate experts. </w:t>
      </w:r>
    </w:p>
    <w:p w14:paraId="61FFFE05" w14:textId="77777777" w:rsidR="009B1FA3" w:rsidRPr="00FC4306" w:rsidRDefault="009B1FA3" w:rsidP="009B1FA3">
      <w:pPr>
        <w:pStyle w:val="Heading4"/>
      </w:pPr>
      <w:r>
        <w:t xml:space="preserve">Loss of satellites will </w:t>
      </w:r>
      <w:r>
        <w:rPr>
          <w:u w:val="single"/>
        </w:rPr>
        <w:t>shut down</w:t>
      </w:r>
      <w:r>
        <w:t xml:space="preserve"> terrestrial mining</w:t>
      </w:r>
    </w:p>
    <w:p w14:paraId="34C0EC05" w14:textId="77777777" w:rsidR="009B1FA3" w:rsidRDefault="009B1FA3" w:rsidP="009B1FA3">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682B4C5D" w14:textId="77777777" w:rsidR="009B1FA3" w:rsidRDefault="009B1FA3" w:rsidP="009B1FA3">
      <w:r>
        <w:t>Resource Location</w:t>
      </w:r>
    </w:p>
    <w:p w14:paraId="601D6FBD" w14:textId="77777777" w:rsidR="009B1FA3" w:rsidRPr="002E2ECE" w:rsidRDefault="009B1FA3" w:rsidP="009B1FA3">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whether or not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64548B56" w14:textId="77777777" w:rsidR="009B1FA3" w:rsidRPr="00252886" w:rsidRDefault="009B1FA3" w:rsidP="009B1FA3">
      <w:pPr>
        <w:pStyle w:val="Heading4"/>
      </w:pPr>
      <w:r>
        <w:t xml:space="preserve">Amazon mining will cause </w:t>
      </w:r>
      <w:r>
        <w:rPr>
          <w:u w:val="single"/>
        </w:rPr>
        <w:t>extinction</w:t>
      </w:r>
    </w:p>
    <w:p w14:paraId="1A724EBE" w14:textId="77777777" w:rsidR="009B1FA3" w:rsidRDefault="009B1FA3" w:rsidP="009B1FA3">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2E43831A" w14:textId="77777777" w:rsidR="009B1FA3" w:rsidRPr="00252886" w:rsidRDefault="009B1FA3" w:rsidP="009B1FA3">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In order to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6F093922" w14:textId="77777777" w:rsidR="009B1FA3" w:rsidRPr="00252886" w:rsidRDefault="009B1FA3" w:rsidP="009B1FA3">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4FE1D280" w14:textId="77777777" w:rsidR="009B1FA3" w:rsidRPr="00252886" w:rsidRDefault="009B1FA3" w:rsidP="009B1FA3">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255549CD" w14:textId="77777777" w:rsidR="009B1FA3" w:rsidRPr="00252886" w:rsidRDefault="009B1FA3" w:rsidP="009B1FA3">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53FCF405" w14:textId="77777777" w:rsidR="009B1FA3" w:rsidRPr="00252886" w:rsidRDefault="009B1FA3" w:rsidP="009B1FA3">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trees will dry</w:t>
      </w:r>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r w:rsidRPr="00FC4306">
        <w:rPr>
          <w:rStyle w:val="StyleUnderline"/>
          <w:highlight w:val="cyan"/>
        </w:rPr>
        <w:t>forest-land will become dry and empty</w:t>
      </w:r>
      <w:r w:rsidRPr="00252886">
        <w:rPr>
          <w:sz w:val="16"/>
        </w:rPr>
        <w:t xml:space="preserve">. The shamans will no longer be able to deter the smoke-epidemics and the malefic beings who make us ill. And so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destruction of the human race</w:t>
      </w:r>
      <w:r w:rsidRPr="00252886">
        <w:rPr>
          <w:sz w:val="16"/>
        </w:rPr>
        <w:t xml:space="preserve">. </w:t>
      </w:r>
    </w:p>
    <w:p w14:paraId="2A2A46A6" w14:textId="77777777" w:rsidR="009B1FA3" w:rsidRDefault="009B1FA3" w:rsidP="009B1FA3">
      <w:pPr>
        <w:pStyle w:val="Heading4"/>
      </w:pPr>
      <w:r>
        <w:t xml:space="preserve">Antarctic mining causes conflict---goes </w:t>
      </w:r>
      <w:r w:rsidRPr="009D2EA6">
        <w:rPr>
          <w:u w:val="single"/>
        </w:rPr>
        <w:t>nuclear</w:t>
      </w:r>
    </w:p>
    <w:p w14:paraId="32E5182F" w14:textId="77777777" w:rsidR="009B1FA3" w:rsidRDefault="009B1FA3" w:rsidP="009B1FA3">
      <w:r w:rsidRPr="00FC4306">
        <w:t xml:space="preserve">David </w:t>
      </w:r>
      <w:r>
        <w:t xml:space="preserve">W. </w:t>
      </w:r>
      <w:r w:rsidRPr="002D2823">
        <w:rPr>
          <w:rStyle w:val="Style13ptBold"/>
        </w:rPr>
        <w:t>Floren 1</w:t>
      </w:r>
      <w:r>
        <w:t>, J.D. from the University of Oregon, “Antarctic Mining Regimes: An Appreciation of the Attainable”, Journal of Environmental Law and Litigation, Fall, Volume 16, Number 2, 467-513</w:t>
      </w:r>
    </w:p>
    <w:p w14:paraId="19DDA0AA" w14:textId="77777777" w:rsidR="009B1FA3" w:rsidRDefault="009B1FA3" w:rsidP="009B1FA3">
      <w:pPr>
        <w:rPr>
          <w:szCs w:val="20"/>
        </w:rPr>
      </w:pPr>
      <w:r w:rsidRPr="00FC4306">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FC4306">
        <w:rPr>
          <w:rStyle w:val="StyleUnderline"/>
          <w:szCs w:val="20"/>
        </w:rPr>
        <w:t xml:space="preserve">the </w:t>
      </w:r>
      <w:r w:rsidRPr="00FC4306">
        <w:rPr>
          <w:rStyle w:val="StyleUnderline"/>
          <w:szCs w:val="20"/>
          <w:highlight w:val="cyan"/>
        </w:rPr>
        <w:t>real danger</w:t>
      </w:r>
      <w:r w:rsidRPr="00FC4306">
        <w:rPr>
          <w:szCs w:val="20"/>
        </w:rPr>
        <w:t xml:space="preserve"> an </w:t>
      </w:r>
      <w:r w:rsidRPr="00FC4306">
        <w:rPr>
          <w:rStyle w:val="StyleUnderline"/>
          <w:szCs w:val="20"/>
          <w:highlight w:val="cyan"/>
        </w:rPr>
        <w:t xml:space="preserve">introduction of </w:t>
      </w:r>
      <w:r w:rsidRPr="00FC4306">
        <w:rPr>
          <w:rStyle w:val="Emphasis"/>
          <w:szCs w:val="20"/>
          <w:highlight w:val="cyan"/>
        </w:rPr>
        <w:t>mining</w:t>
      </w:r>
      <w:r w:rsidRPr="00FC4306">
        <w:rPr>
          <w:szCs w:val="20"/>
        </w:rPr>
        <w:t xml:space="preserve"> and fossil fuel facilities and </w:t>
      </w:r>
      <w:r w:rsidRPr="00FC4306">
        <w:rPr>
          <w:rStyle w:val="StyleUnderline"/>
          <w:szCs w:val="20"/>
        </w:rPr>
        <w:t xml:space="preserve">infrastructure </w:t>
      </w:r>
      <w:r w:rsidRPr="00FC4306">
        <w:rPr>
          <w:rStyle w:val="StyleUnderline"/>
          <w:szCs w:val="20"/>
          <w:highlight w:val="cyan"/>
        </w:rPr>
        <w:t>would pose to</w:t>
      </w:r>
      <w:r w:rsidRPr="00FC4306">
        <w:rPr>
          <w:szCs w:val="20"/>
        </w:rPr>
        <w:t xml:space="preserve"> the </w:t>
      </w:r>
      <w:r w:rsidRPr="00FC4306">
        <w:rPr>
          <w:rStyle w:val="StyleUnderline"/>
          <w:szCs w:val="20"/>
        </w:rPr>
        <w:t>integrity of</w:t>
      </w:r>
      <w:r w:rsidRPr="00FC4306">
        <w:rPr>
          <w:szCs w:val="20"/>
        </w:rPr>
        <w:t xml:space="preserve"> the </w:t>
      </w:r>
      <w:r w:rsidRPr="00FC4306">
        <w:rPr>
          <w:rStyle w:val="StyleUnderline"/>
          <w:szCs w:val="20"/>
          <w:highlight w:val="cyan"/>
        </w:rPr>
        <w:t>peacekeeping goals of</w:t>
      </w:r>
      <w:r w:rsidRPr="00FC4306">
        <w:rPr>
          <w:rStyle w:val="StyleUnderline"/>
          <w:szCs w:val="20"/>
        </w:rPr>
        <w:t xml:space="preserve"> the </w:t>
      </w:r>
      <w:r w:rsidRPr="00FC4306">
        <w:rPr>
          <w:rStyle w:val="StyleUnderline"/>
          <w:szCs w:val="20"/>
          <w:highlight w:val="cyan"/>
        </w:rPr>
        <w:t>ATS</w:t>
      </w:r>
      <w:r w:rsidRPr="00FC4306">
        <w:rPr>
          <w:szCs w:val="20"/>
        </w:rPr>
        <w:t xml:space="preserve">. n222 </w:t>
      </w:r>
      <w:r w:rsidRPr="00FC4306">
        <w:rPr>
          <w:rStyle w:val="StyleUnderline"/>
          <w:szCs w:val="20"/>
        </w:rPr>
        <w:t>Such facilities and their transportation mechanisms (</w:t>
      </w:r>
      <w:r w:rsidRPr="00FC4306">
        <w:rPr>
          <w:rStyle w:val="StyleUnderline"/>
          <w:szCs w:val="20"/>
          <w:highlight w:val="cyan"/>
        </w:rPr>
        <w:t>pipelines</w:t>
      </w:r>
      <w:r w:rsidRPr="00FC4306">
        <w:rPr>
          <w:rStyle w:val="StyleUnderline"/>
          <w:szCs w:val="20"/>
        </w:rPr>
        <w:t xml:space="preserve">, tankers, etc.) </w:t>
      </w:r>
      <w:r w:rsidRPr="00FC4306">
        <w:rPr>
          <w:rStyle w:val="StyleUnderline"/>
          <w:szCs w:val="20"/>
          <w:highlight w:val="cyan"/>
        </w:rPr>
        <w:t xml:space="preserve">will be </w:t>
      </w:r>
      <w:r w:rsidRPr="00FC4306">
        <w:rPr>
          <w:rStyle w:val="Emphasis"/>
          <w:szCs w:val="20"/>
          <w:highlight w:val="cyan"/>
        </w:rPr>
        <w:t>important targets</w:t>
      </w:r>
      <w:r w:rsidRPr="00FC4306">
        <w:rPr>
          <w:rStyle w:val="StyleUnderline"/>
          <w:szCs w:val="20"/>
        </w:rPr>
        <w:t xml:space="preserve"> for destruction or seizure </w:t>
      </w:r>
      <w:r w:rsidRPr="00FC4306">
        <w:rPr>
          <w:rStyle w:val="StyleUnderline"/>
          <w:szCs w:val="20"/>
          <w:highlight w:val="cyan"/>
        </w:rPr>
        <w:t>during</w:t>
      </w:r>
      <w:r w:rsidRPr="00FC4306">
        <w:rPr>
          <w:rStyle w:val="StyleUnderline"/>
          <w:szCs w:val="20"/>
        </w:rPr>
        <w:t xml:space="preserve"> any armed </w:t>
      </w:r>
      <w:r w:rsidRPr="00FC4306">
        <w:rPr>
          <w:rStyle w:val="StyleUnderline"/>
          <w:szCs w:val="20"/>
          <w:highlight w:val="cyan"/>
        </w:rPr>
        <w:t>conflict</w:t>
      </w:r>
      <w:r w:rsidRPr="00FC4306">
        <w:rPr>
          <w:rStyle w:val="StyleUnderline"/>
          <w:szCs w:val="20"/>
        </w:rPr>
        <w:t xml:space="preserve"> involving any nation reliant on Antarctic mineral and fossil fuel resources</w:t>
      </w:r>
      <w:r w:rsidRPr="00FC4306">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FC4306">
        <w:rPr>
          <w:rStyle w:val="StyleUnderline"/>
          <w:szCs w:val="20"/>
        </w:rPr>
        <w:t>facilities have always been selected as priority targets</w:t>
      </w:r>
      <w:r w:rsidRPr="00FC4306">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sidRPr="00FC4306">
        <w:rPr>
          <w:rStyle w:val="Emphasis"/>
          <w:szCs w:val="20"/>
          <w:highlight w:val="cyan"/>
        </w:rPr>
        <w:t>nuclear weapons might be used</w:t>
      </w:r>
      <w:r w:rsidRPr="00FC4306">
        <w:rPr>
          <w:szCs w:val="20"/>
        </w:rPr>
        <w:t xml:space="preserve">. The </w:t>
      </w:r>
      <w:r w:rsidRPr="00FC4306">
        <w:rPr>
          <w:rStyle w:val="StyleUnderline"/>
          <w:szCs w:val="20"/>
          <w:highlight w:val="cyan"/>
        </w:rPr>
        <w:t>remoteness and inaccessibility</w:t>
      </w:r>
      <w:r w:rsidRPr="00FC4306">
        <w:rPr>
          <w:szCs w:val="20"/>
        </w:rPr>
        <w:t xml:space="preserve"> of targets in the AT Area, n227 combined with the tiny number of anticipated human casualties </w:t>
      </w:r>
      <w:r w:rsidRPr="00FC4306">
        <w:rPr>
          <w:rStyle w:val="StyleUnderline"/>
          <w:szCs w:val="20"/>
          <w:highlight w:val="cyan"/>
        </w:rPr>
        <w:t>boosts the likelihood</w:t>
      </w:r>
      <w:r w:rsidRPr="00FC4306">
        <w:rPr>
          <w:rStyle w:val="StyleUnderline"/>
          <w:szCs w:val="20"/>
        </w:rPr>
        <w:t xml:space="preserve"> that tactical nuclear weaponry would be engaged</w:t>
      </w:r>
      <w:r w:rsidRPr="00FC4306">
        <w:rPr>
          <w:szCs w:val="20"/>
        </w:rPr>
        <w:t xml:space="preserve"> to achieve top military priorities, despite AT obligations n228 and other international accords discouraging their use. n229</w:t>
      </w:r>
    </w:p>
    <w:p w14:paraId="38147F61" w14:textId="77777777" w:rsidR="00595DF7" w:rsidRPr="00650AF7" w:rsidRDefault="00595DF7" w:rsidP="00595DF7"/>
    <w:p w14:paraId="056772F9" w14:textId="77777777" w:rsidR="00595DF7" w:rsidRPr="00650AF7" w:rsidRDefault="00595DF7" w:rsidP="00595DF7"/>
    <w:p w14:paraId="5B668A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roman"/>
    <w:notTrueType/>
    <w:pitch w:val="default"/>
  </w:font>
  <w:font w:name="Times-Roman">
    <w:altName w:val="Times New Roman"/>
    <w:panose1 w:val="00000500000000020000"/>
    <w:charset w:val="4D"/>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4"/>
  </w:num>
  <w:num w:numId="14">
    <w:abstractNumId w:val="32"/>
  </w:num>
  <w:num w:numId="15">
    <w:abstractNumId w:val="29"/>
  </w:num>
  <w:num w:numId="16">
    <w:abstractNumId w:val="24"/>
  </w:num>
  <w:num w:numId="17">
    <w:abstractNumId w:val="30"/>
  </w:num>
  <w:num w:numId="18">
    <w:abstractNumId w:val="19"/>
  </w:num>
  <w:num w:numId="19">
    <w:abstractNumId w:val="12"/>
  </w:num>
  <w:num w:numId="20">
    <w:abstractNumId w:val="13"/>
  </w:num>
  <w:num w:numId="21">
    <w:abstractNumId w:val="37"/>
  </w:num>
  <w:num w:numId="22">
    <w:abstractNumId w:val="11"/>
  </w:num>
  <w:num w:numId="23">
    <w:abstractNumId w:val="20"/>
  </w:num>
  <w:num w:numId="24">
    <w:abstractNumId w:val="21"/>
  </w:num>
  <w:num w:numId="25">
    <w:abstractNumId w:val="23"/>
  </w:num>
  <w:num w:numId="26">
    <w:abstractNumId w:val="33"/>
  </w:num>
  <w:num w:numId="27">
    <w:abstractNumId w:val="35"/>
  </w:num>
  <w:num w:numId="28">
    <w:abstractNumId w:val="16"/>
  </w:num>
  <w:num w:numId="29">
    <w:abstractNumId w:val="17"/>
  </w:num>
  <w:num w:numId="30">
    <w:abstractNumId w:val="22"/>
  </w:num>
  <w:num w:numId="31">
    <w:abstractNumId w:val="34"/>
  </w:num>
  <w:num w:numId="32">
    <w:abstractNumId w:val="18"/>
  </w:num>
  <w:num w:numId="33">
    <w:abstractNumId w:val="36"/>
  </w:num>
  <w:num w:numId="34">
    <w:abstractNumId w:val="31"/>
  </w:num>
  <w:num w:numId="35">
    <w:abstractNumId w:val="26"/>
  </w:num>
  <w:num w:numId="36">
    <w:abstractNumId w:val="15"/>
  </w:num>
  <w:num w:numId="37">
    <w:abstractNumId w:val="28"/>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44E2"/>
    <w:rsid w:val="000029E3"/>
    <w:rsid w:val="000029E8"/>
    <w:rsid w:val="00004225"/>
    <w:rsid w:val="000066CA"/>
    <w:rsid w:val="00007264"/>
    <w:rsid w:val="000076A9"/>
    <w:rsid w:val="00014FAD"/>
    <w:rsid w:val="00015D2A"/>
    <w:rsid w:val="0002490B"/>
    <w:rsid w:val="00026465"/>
    <w:rsid w:val="00026D2E"/>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6F0"/>
    <w:rsid w:val="0008785F"/>
    <w:rsid w:val="00090A85"/>
    <w:rsid w:val="00090CBE"/>
    <w:rsid w:val="00094DEC"/>
    <w:rsid w:val="000A2076"/>
    <w:rsid w:val="000A2D8A"/>
    <w:rsid w:val="000A5410"/>
    <w:rsid w:val="000D26A6"/>
    <w:rsid w:val="000D2B90"/>
    <w:rsid w:val="000D6ED8"/>
    <w:rsid w:val="000D717B"/>
    <w:rsid w:val="00100B28"/>
    <w:rsid w:val="00115846"/>
    <w:rsid w:val="00117316"/>
    <w:rsid w:val="001209B4"/>
    <w:rsid w:val="00151CC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4A8"/>
    <w:rsid w:val="001C5BB5"/>
    <w:rsid w:val="001D1A0D"/>
    <w:rsid w:val="001D36BF"/>
    <w:rsid w:val="001D4C28"/>
    <w:rsid w:val="001D6F8F"/>
    <w:rsid w:val="001E0B1F"/>
    <w:rsid w:val="001E0C0F"/>
    <w:rsid w:val="001E1E0B"/>
    <w:rsid w:val="001F1173"/>
    <w:rsid w:val="002005A8"/>
    <w:rsid w:val="00203DD8"/>
    <w:rsid w:val="00204E1D"/>
    <w:rsid w:val="00204ED2"/>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977"/>
    <w:rsid w:val="0029647A"/>
    <w:rsid w:val="00296504"/>
    <w:rsid w:val="002B5511"/>
    <w:rsid w:val="002B7ACF"/>
    <w:rsid w:val="002C01D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4E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C7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080"/>
    <w:rsid w:val="00563D3D"/>
    <w:rsid w:val="005659AA"/>
    <w:rsid w:val="005676E8"/>
    <w:rsid w:val="00577C12"/>
    <w:rsid w:val="00580BFC"/>
    <w:rsid w:val="00581048"/>
    <w:rsid w:val="00581203"/>
    <w:rsid w:val="00583050"/>
    <w:rsid w:val="0058349C"/>
    <w:rsid w:val="00585FBE"/>
    <w:rsid w:val="005870E8"/>
    <w:rsid w:val="0058789C"/>
    <w:rsid w:val="00595DF7"/>
    <w:rsid w:val="005A4D4E"/>
    <w:rsid w:val="005A5A8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C84"/>
    <w:rsid w:val="00626A15"/>
    <w:rsid w:val="00626C64"/>
    <w:rsid w:val="006355CE"/>
    <w:rsid w:val="006379E9"/>
    <w:rsid w:val="006438CB"/>
    <w:rsid w:val="006454DE"/>
    <w:rsid w:val="006529B9"/>
    <w:rsid w:val="00654695"/>
    <w:rsid w:val="0065500A"/>
    <w:rsid w:val="00655217"/>
    <w:rsid w:val="0065727C"/>
    <w:rsid w:val="00674A78"/>
    <w:rsid w:val="0068458E"/>
    <w:rsid w:val="00694319"/>
    <w:rsid w:val="00696A16"/>
    <w:rsid w:val="006A4840"/>
    <w:rsid w:val="006A52A0"/>
    <w:rsid w:val="006A7E1D"/>
    <w:rsid w:val="006B738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323"/>
    <w:rsid w:val="00752712"/>
    <w:rsid w:val="00752F98"/>
    <w:rsid w:val="00753A84"/>
    <w:rsid w:val="007611F5"/>
    <w:rsid w:val="007619E4"/>
    <w:rsid w:val="00761E75"/>
    <w:rsid w:val="0076495E"/>
    <w:rsid w:val="00765FC8"/>
    <w:rsid w:val="00775694"/>
    <w:rsid w:val="007864DB"/>
    <w:rsid w:val="00793F46"/>
    <w:rsid w:val="007A1325"/>
    <w:rsid w:val="007A1A18"/>
    <w:rsid w:val="007A3BAF"/>
    <w:rsid w:val="007B462E"/>
    <w:rsid w:val="007B53D8"/>
    <w:rsid w:val="007C22C5"/>
    <w:rsid w:val="007C57E1"/>
    <w:rsid w:val="007C5811"/>
    <w:rsid w:val="007C76ED"/>
    <w:rsid w:val="007D2DF5"/>
    <w:rsid w:val="007D451A"/>
    <w:rsid w:val="007D5E3E"/>
    <w:rsid w:val="007D7596"/>
    <w:rsid w:val="007E242C"/>
    <w:rsid w:val="007E6631"/>
    <w:rsid w:val="00803A12"/>
    <w:rsid w:val="00805417"/>
    <w:rsid w:val="00811C71"/>
    <w:rsid w:val="0082377A"/>
    <w:rsid w:val="008266F9"/>
    <w:rsid w:val="008267E2"/>
    <w:rsid w:val="00826A9B"/>
    <w:rsid w:val="00834842"/>
    <w:rsid w:val="00837159"/>
    <w:rsid w:val="00840E7B"/>
    <w:rsid w:val="008536AF"/>
    <w:rsid w:val="00853D40"/>
    <w:rsid w:val="008564FC"/>
    <w:rsid w:val="00857D85"/>
    <w:rsid w:val="00864E76"/>
    <w:rsid w:val="00872581"/>
    <w:rsid w:val="0087459D"/>
    <w:rsid w:val="008758C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DAF"/>
    <w:rsid w:val="00920E6A"/>
    <w:rsid w:val="00931816"/>
    <w:rsid w:val="00932C71"/>
    <w:rsid w:val="009509D5"/>
    <w:rsid w:val="009538F5"/>
    <w:rsid w:val="00957187"/>
    <w:rsid w:val="0095735C"/>
    <w:rsid w:val="00960255"/>
    <w:rsid w:val="009603E1"/>
    <w:rsid w:val="00961C9D"/>
    <w:rsid w:val="00963065"/>
    <w:rsid w:val="0097151F"/>
    <w:rsid w:val="00973777"/>
    <w:rsid w:val="00976E78"/>
    <w:rsid w:val="00976FA7"/>
    <w:rsid w:val="009775C0"/>
    <w:rsid w:val="00981F23"/>
    <w:rsid w:val="00990634"/>
    <w:rsid w:val="00991733"/>
    <w:rsid w:val="00992078"/>
    <w:rsid w:val="00992BE3"/>
    <w:rsid w:val="009A1467"/>
    <w:rsid w:val="009A2208"/>
    <w:rsid w:val="009A6464"/>
    <w:rsid w:val="009B1FA3"/>
    <w:rsid w:val="009B3208"/>
    <w:rsid w:val="009B69F5"/>
    <w:rsid w:val="009C5FF7"/>
    <w:rsid w:val="009C6292"/>
    <w:rsid w:val="009D15DB"/>
    <w:rsid w:val="009D3133"/>
    <w:rsid w:val="009E160D"/>
    <w:rsid w:val="009F1CBB"/>
    <w:rsid w:val="009F3305"/>
    <w:rsid w:val="009F6FB2"/>
    <w:rsid w:val="00A025DF"/>
    <w:rsid w:val="00A071C0"/>
    <w:rsid w:val="00A22670"/>
    <w:rsid w:val="00A24B35"/>
    <w:rsid w:val="00A271BA"/>
    <w:rsid w:val="00A27F86"/>
    <w:rsid w:val="00A431C6"/>
    <w:rsid w:val="00A54315"/>
    <w:rsid w:val="00A60FBC"/>
    <w:rsid w:val="00A65C0B"/>
    <w:rsid w:val="00A776BA"/>
    <w:rsid w:val="00A81FD2"/>
    <w:rsid w:val="00A839BE"/>
    <w:rsid w:val="00A8441A"/>
    <w:rsid w:val="00A8674A"/>
    <w:rsid w:val="00A96DF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BC6"/>
    <w:rsid w:val="00B05C2D"/>
    <w:rsid w:val="00B12933"/>
    <w:rsid w:val="00B12B88"/>
    <w:rsid w:val="00B137E0"/>
    <w:rsid w:val="00B13BC8"/>
    <w:rsid w:val="00B13D1B"/>
    <w:rsid w:val="00B24662"/>
    <w:rsid w:val="00B3569C"/>
    <w:rsid w:val="00B43676"/>
    <w:rsid w:val="00B517A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E7C"/>
    <w:rsid w:val="00C244F5"/>
    <w:rsid w:val="00C3164F"/>
    <w:rsid w:val="00C31B5E"/>
    <w:rsid w:val="00C34D3E"/>
    <w:rsid w:val="00C35B37"/>
    <w:rsid w:val="00C3747A"/>
    <w:rsid w:val="00C37F29"/>
    <w:rsid w:val="00C42A08"/>
    <w:rsid w:val="00C56DCC"/>
    <w:rsid w:val="00C57075"/>
    <w:rsid w:val="00C6442B"/>
    <w:rsid w:val="00C72AFE"/>
    <w:rsid w:val="00C81619"/>
    <w:rsid w:val="00CA013C"/>
    <w:rsid w:val="00CA6D6D"/>
    <w:rsid w:val="00CB7B1D"/>
    <w:rsid w:val="00CC7A4E"/>
    <w:rsid w:val="00CD1359"/>
    <w:rsid w:val="00CD4C83"/>
    <w:rsid w:val="00D01EDC"/>
    <w:rsid w:val="00D078AA"/>
    <w:rsid w:val="00D10058"/>
    <w:rsid w:val="00D11978"/>
    <w:rsid w:val="00D15E30"/>
    <w:rsid w:val="00D16129"/>
    <w:rsid w:val="00D25DBD"/>
    <w:rsid w:val="00D26929"/>
    <w:rsid w:val="00D30CBD"/>
    <w:rsid w:val="00D30D30"/>
    <w:rsid w:val="00D30D9E"/>
    <w:rsid w:val="00D33908"/>
    <w:rsid w:val="00D354F2"/>
    <w:rsid w:val="00D36C30"/>
    <w:rsid w:val="00D37C90"/>
    <w:rsid w:val="00D43A8C"/>
    <w:rsid w:val="00D53072"/>
    <w:rsid w:val="00D61A4E"/>
    <w:rsid w:val="00D634EA"/>
    <w:rsid w:val="00D6392A"/>
    <w:rsid w:val="00D713A1"/>
    <w:rsid w:val="00D77956"/>
    <w:rsid w:val="00D80F0C"/>
    <w:rsid w:val="00D8683A"/>
    <w:rsid w:val="00D92077"/>
    <w:rsid w:val="00D951E2"/>
    <w:rsid w:val="00D9565A"/>
    <w:rsid w:val="00D96C68"/>
    <w:rsid w:val="00DA2E4B"/>
    <w:rsid w:val="00DB2337"/>
    <w:rsid w:val="00DB5F87"/>
    <w:rsid w:val="00DB699B"/>
    <w:rsid w:val="00DC0376"/>
    <w:rsid w:val="00DC099B"/>
    <w:rsid w:val="00DC2BE5"/>
    <w:rsid w:val="00DC360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B05"/>
    <w:rsid w:val="00E47013"/>
    <w:rsid w:val="00E541F9"/>
    <w:rsid w:val="00E57B79"/>
    <w:rsid w:val="00E63419"/>
    <w:rsid w:val="00E64496"/>
    <w:rsid w:val="00E65313"/>
    <w:rsid w:val="00E72115"/>
    <w:rsid w:val="00E73072"/>
    <w:rsid w:val="00E8322E"/>
    <w:rsid w:val="00E903E0"/>
    <w:rsid w:val="00EA1115"/>
    <w:rsid w:val="00EA39EB"/>
    <w:rsid w:val="00EA58CE"/>
    <w:rsid w:val="00EB33FF"/>
    <w:rsid w:val="00EB3D1A"/>
    <w:rsid w:val="00EC2759"/>
    <w:rsid w:val="00EC6A5C"/>
    <w:rsid w:val="00EC7106"/>
    <w:rsid w:val="00ED0120"/>
    <w:rsid w:val="00ED3BBA"/>
    <w:rsid w:val="00ED4E12"/>
    <w:rsid w:val="00EE051B"/>
    <w:rsid w:val="00EE54B4"/>
    <w:rsid w:val="00EF1AD8"/>
    <w:rsid w:val="00EF2B5C"/>
    <w:rsid w:val="00EF7794"/>
    <w:rsid w:val="00F02046"/>
    <w:rsid w:val="00F053D8"/>
    <w:rsid w:val="00F0583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DAB"/>
    <w:rsid w:val="00FA002D"/>
    <w:rsid w:val="00FA149F"/>
    <w:rsid w:val="00FA56F6"/>
    <w:rsid w:val="00FB329D"/>
    <w:rsid w:val="00FC27E3"/>
    <w:rsid w:val="00FC74C7"/>
    <w:rsid w:val="00FD44B5"/>
    <w:rsid w:val="00FD451D"/>
    <w:rsid w:val="00FD5B22"/>
    <w:rsid w:val="00FE1B01"/>
    <w:rsid w:val="00FF3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37165"/>
  <w14:defaultImageDpi w14:val="300"/>
  <w15:docId w15:val="{22194249-811E-F248-8D26-A7F028D1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3A22"/>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FF3A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FF3A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F3A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F3A2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4244E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244E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244E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244E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244E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F3A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A22"/>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FF3A22"/>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FF3A2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F3A2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F3A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3A22"/>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F3A22"/>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F3A2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F3A2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FF3A22"/>
    <w:rPr>
      <w:color w:val="auto"/>
      <w:u w:val="none"/>
    </w:rPr>
  </w:style>
  <w:style w:type="paragraph" w:styleId="DocumentMap">
    <w:name w:val="Document Map"/>
    <w:basedOn w:val="Normal"/>
    <w:link w:val="DocumentMapChar"/>
    <w:uiPriority w:val="99"/>
    <w:unhideWhenUsed/>
    <w:rsid w:val="00FF3A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F3A22"/>
    <w:rPr>
      <w:rFonts w:ascii="Lucida Grande" w:hAnsi="Lucida Grande" w:cs="Lucida Grande"/>
    </w:rPr>
  </w:style>
  <w:style w:type="character" w:customStyle="1" w:styleId="Heading5Char">
    <w:name w:val="Heading 5 Char"/>
    <w:basedOn w:val="DefaultParagraphFont"/>
    <w:link w:val="Heading5"/>
    <w:rsid w:val="004244E2"/>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244E2"/>
    <w:rPr>
      <w:rFonts w:ascii="Cambria" w:eastAsia="Times New Roman" w:hAnsi="Cambria"/>
      <w:b/>
      <w:bCs/>
      <w:i/>
      <w:iCs/>
      <w:sz w:val="20"/>
      <w:lang w:bidi="en-US"/>
    </w:rPr>
  </w:style>
  <w:style w:type="character" w:customStyle="1" w:styleId="Heading7Char">
    <w:name w:val="Heading 7 Char"/>
    <w:basedOn w:val="DefaultParagraphFont"/>
    <w:link w:val="Heading7"/>
    <w:rsid w:val="004244E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244E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244E2"/>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4244E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244E2"/>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244E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4244E2"/>
    <w:pPr>
      <w:ind w:left="720"/>
      <w:contextualSpacing/>
    </w:pPr>
  </w:style>
  <w:style w:type="paragraph" w:styleId="BalloonText">
    <w:name w:val="Balloon Text"/>
    <w:basedOn w:val="Normal"/>
    <w:link w:val="BalloonTextChar"/>
    <w:uiPriority w:val="99"/>
    <w:unhideWhenUsed/>
    <w:qFormat/>
    <w:rsid w:val="004244E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4244E2"/>
    <w:rPr>
      <w:rFonts w:ascii="Times New Roman" w:hAnsi="Times New Roman" w:cs="Times New Roman"/>
      <w:sz w:val="18"/>
      <w:szCs w:val="18"/>
    </w:rPr>
  </w:style>
  <w:style w:type="paragraph" w:customStyle="1" w:styleId="textbold">
    <w:name w:val="text bold"/>
    <w:basedOn w:val="Normal"/>
    <w:autoRedefine/>
    <w:uiPriority w:val="20"/>
    <w:qFormat/>
    <w:rsid w:val="004244E2"/>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244E2"/>
    <w:rPr>
      <w:sz w:val="22"/>
      <w:u w:val="single"/>
    </w:rPr>
  </w:style>
  <w:style w:type="paragraph" w:customStyle="1" w:styleId="Analytic">
    <w:name w:val="Analytic"/>
    <w:basedOn w:val="Heading4"/>
    <w:link w:val="AnalyticChar"/>
    <w:uiPriority w:val="4"/>
    <w:qFormat/>
    <w:rsid w:val="004244E2"/>
    <w:pPr>
      <w:outlineLvl w:val="9"/>
    </w:pPr>
  </w:style>
  <w:style w:type="character" w:customStyle="1" w:styleId="AnalyticChar">
    <w:name w:val="Analytic Char"/>
    <w:basedOn w:val="DefaultParagraphFont"/>
    <w:link w:val="Analytic"/>
    <w:uiPriority w:val="4"/>
    <w:rsid w:val="004244E2"/>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4244E2"/>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4244E2"/>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244E2"/>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4244E2"/>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4244E2"/>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244E2"/>
    <w:rPr>
      <w:rFonts w:ascii="Calibri" w:hAnsi="Calibri"/>
      <w:b/>
      <w:sz w:val="26"/>
    </w:rPr>
  </w:style>
  <w:style w:type="character" w:customStyle="1" w:styleId="Heading4Char3">
    <w:name w:val="Heading 4 Char3"/>
    <w:aliases w:val="Tag Char3,heading 2 Char3,Heading 2 Char2 Char Char1,Heading 2 Char1 Char Char Char1,ta Char"/>
    <w:rsid w:val="004244E2"/>
    <w:rPr>
      <w:rFonts w:ascii="Calibri" w:hAnsi="Calibri"/>
      <w:b/>
      <w:sz w:val="26"/>
    </w:rPr>
  </w:style>
  <w:style w:type="character" w:customStyle="1" w:styleId="UnderlineBold">
    <w:name w:val="Underline + Bold"/>
    <w:uiPriority w:val="1"/>
    <w:qFormat/>
    <w:rsid w:val="004244E2"/>
    <w:rPr>
      <w:rFonts w:ascii="Georgia" w:hAnsi="Georgia"/>
      <w:b w:val="0"/>
      <w:bCs w:val="0"/>
      <w:sz w:val="22"/>
      <w:u w:val="single"/>
    </w:rPr>
  </w:style>
  <w:style w:type="paragraph" w:customStyle="1" w:styleId="underlined">
    <w:name w:val="underlined"/>
    <w:next w:val="Normal"/>
    <w:link w:val="underlinedChar"/>
    <w:autoRedefine/>
    <w:qFormat/>
    <w:rsid w:val="004244E2"/>
    <w:pPr>
      <w:contextualSpacing/>
    </w:pPr>
    <w:rPr>
      <w:rFonts w:ascii="Times New Roman" w:eastAsia="Malgun Gothic" w:hAnsi="Times New Roman" w:cs="Times New Roman"/>
      <w:u w:val="single"/>
    </w:rPr>
  </w:style>
  <w:style w:type="character" w:customStyle="1" w:styleId="underlinedChar">
    <w:name w:val="underlined Char"/>
    <w:link w:val="underlined"/>
    <w:rsid w:val="004244E2"/>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44E2"/>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244E2"/>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4244E2"/>
    <w:rPr>
      <w:rFonts w:ascii="Times New Roman" w:eastAsia="Calibri" w:hAnsi="Times New Roman"/>
      <w:u w:val="single"/>
      <w:lang w:val="x-none"/>
    </w:rPr>
  </w:style>
  <w:style w:type="paragraph" w:customStyle="1" w:styleId="Analytics">
    <w:name w:val="Analytics"/>
    <w:basedOn w:val="Heading4"/>
    <w:link w:val="AnalyticsChar"/>
    <w:qFormat/>
    <w:rsid w:val="004244E2"/>
    <w:rPr>
      <w:bCs w:val="0"/>
      <w:szCs w:val="22"/>
    </w:rPr>
  </w:style>
  <w:style w:type="character" w:customStyle="1" w:styleId="AnalyticsChar">
    <w:name w:val="Analytics Char"/>
    <w:basedOn w:val="DefaultParagraphFont"/>
    <w:link w:val="Analytics"/>
    <w:rsid w:val="004244E2"/>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244E2"/>
    <w:rPr>
      <w:rFonts w:cs="Arial"/>
      <w:b/>
      <w:bCs/>
      <w:iCs/>
      <w:szCs w:val="28"/>
      <w:lang w:val="en-US" w:eastAsia="en-US" w:bidi="ar-SA"/>
    </w:rPr>
  </w:style>
  <w:style w:type="numbering" w:customStyle="1" w:styleId="NoList1">
    <w:name w:val="No List1"/>
    <w:next w:val="NoList"/>
    <w:semiHidden/>
    <w:unhideWhenUsed/>
    <w:rsid w:val="004244E2"/>
  </w:style>
  <w:style w:type="character" w:customStyle="1" w:styleId="underline">
    <w:name w:val="underline"/>
    <w:basedOn w:val="DefaultParagraphFont"/>
    <w:qFormat/>
    <w:locked/>
    <w:rsid w:val="004244E2"/>
    <w:rPr>
      <w:rFonts w:ascii="Times New Roman" w:hAnsi="Times New Roman" w:cs="Times New Roman" w:hint="default"/>
      <w:u w:val="single"/>
    </w:rPr>
  </w:style>
  <w:style w:type="character" w:customStyle="1" w:styleId="Style11ptUnderline">
    <w:name w:val="Style 11 pt Underline"/>
    <w:basedOn w:val="DefaultParagraphFont"/>
    <w:qFormat/>
    <w:rsid w:val="004244E2"/>
    <w:rPr>
      <w:sz w:val="20"/>
      <w:u w:val="single"/>
    </w:rPr>
  </w:style>
  <w:style w:type="character" w:customStyle="1" w:styleId="Style11pt">
    <w:name w:val="Style 11 pt"/>
    <w:basedOn w:val="DefaultParagraphFont"/>
    <w:qFormat/>
    <w:rsid w:val="004244E2"/>
    <w:rPr>
      <w:sz w:val="20"/>
    </w:rPr>
  </w:style>
  <w:style w:type="character" w:customStyle="1" w:styleId="Style1Char1">
    <w:name w:val="Style1 Char1"/>
    <w:basedOn w:val="DefaultParagraphFont"/>
    <w:qFormat/>
    <w:rsid w:val="004244E2"/>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244E2"/>
    <w:rPr>
      <w:sz w:val="18"/>
      <w:szCs w:val="18"/>
    </w:rPr>
  </w:style>
  <w:style w:type="paragraph" w:styleId="CommentText">
    <w:name w:val="annotation text"/>
    <w:basedOn w:val="Normal"/>
    <w:link w:val="CommentTextChar"/>
    <w:uiPriority w:val="99"/>
    <w:unhideWhenUsed/>
    <w:rsid w:val="004244E2"/>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4244E2"/>
    <w:rPr>
      <w:rFonts w:ascii="Times New Roman" w:hAnsi="Times New Roman"/>
    </w:rPr>
  </w:style>
  <w:style w:type="paragraph" w:styleId="CommentSubject">
    <w:name w:val="annotation subject"/>
    <w:basedOn w:val="CommentText"/>
    <w:next w:val="CommentText"/>
    <w:link w:val="CommentSubjectChar"/>
    <w:unhideWhenUsed/>
    <w:rsid w:val="004244E2"/>
    <w:rPr>
      <w:b/>
      <w:bCs/>
      <w:sz w:val="20"/>
      <w:szCs w:val="20"/>
    </w:rPr>
  </w:style>
  <w:style w:type="character" w:customStyle="1" w:styleId="CommentSubjectChar">
    <w:name w:val="Comment Subject Char"/>
    <w:basedOn w:val="CommentTextChar"/>
    <w:link w:val="CommentSubject"/>
    <w:rsid w:val="004244E2"/>
    <w:rPr>
      <w:rFonts w:ascii="Times New Roman" w:hAnsi="Times New Roman"/>
      <w:b/>
      <w:bCs/>
      <w:sz w:val="20"/>
      <w:szCs w:val="20"/>
    </w:rPr>
  </w:style>
  <w:style w:type="character" w:customStyle="1" w:styleId="cardChar">
    <w:name w:val="card Char"/>
    <w:aliases w:val="Bold Cite Char Char,Speed Cite Char"/>
    <w:link w:val="card"/>
    <w:qFormat/>
    <w:rsid w:val="004244E2"/>
    <w:rPr>
      <w:rFonts w:ascii="Times New Roman" w:hAnsi="Times New Roman"/>
      <w:sz w:val="16"/>
    </w:rPr>
  </w:style>
  <w:style w:type="character" w:customStyle="1" w:styleId="StyleDate">
    <w:name w:val="Style Date"/>
    <w:aliases w:val="Author"/>
    <w:qFormat/>
    <w:rsid w:val="004244E2"/>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244E2"/>
    <w:rPr>
      <w:b/>
      <w:bCs/>
    </w:rPr>
  </w:style>
  <w:style w:type="character" w:customStyle="1" w:styleId="apple-converted-space">
    <w:name w:val="apple-converted-space"/>
    <w:basedOn w:val="DefaultParagraphFont"/>
    <w:qFormat/>
    <w:rsid w:val="004244E2"/>
  </w:style>
  <w:style w:type="character" w:customStyle="1" w:styleId="st">
    <w:name w:val="st"/>
    <w:rsid w:val="004244E2"/>
  </w:style>
  <w:style w:type="character" w:customStyle="1" w:styleId="CharChar11">
    <w:name w:val="Char Char11"/>
    <w:rsid w:val="004244E2"/>
    <w:rPr>
      <w:rFonts w:cs="Arial"/>
      <w:bCs/>
      <w:szCs w:val="26"/>
      <w:u w:val="single"/>
      <w:lang w:val="en-US" w:eastAsia="en-US" w:bidi="ar-SA"/>
    </w:rPr>
  </w:style>
  <w:style w:type="character" w:customStyle="1" w:styleId="DebateHighlighted">
    <w:name w:val="Debate Highlighted"/>
    <w:basedOn w:val="DefaultParagraphFont"/>
    <w:qFormat/>
    <w:rsid w:val="004244E2"/>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244E2"/>
    <w:rPr>
      <w:rFonts w:ascii="Times New Roman" w:eastAsia="MS Mincho" w:hAnsi="Times New Roman" w:cs="Times New Roman"/>
      <w:sz w:val="16"/>
    </w:rPr>
  </w:style>
  <w:style w:type="character" w:customStyle="1" w:styleId="Highlightedunderline">
    <w:name w:val="Highlighted underline"/>
    <w:qFormat/>
    <w:rsid w:val="004244E2"/>
    <w:rPr>
      <w:rFonts w:ascii="Times New Roman" w:hAnsi="Times New Roman"/>
      <w:sz w:val="20"/>
      <w:shd w:val="clear" w:color="auto" w:fill="C0C0C0"/>
    </w:rPr>
  </w:style>
  <w:style w:type="paragraph" w:customStyle="1" w:styleId="CITE">
    <w:name w:val="CITE"/>
    <w:basedOn w:val="Normal"/>
    <w:next w:val="Normal"/>
    <w:link w:val="CITEChar"/>
    <w:qFormat/>
    <w:rsid w:val="004244E2"/>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244E2"/>
    <w:rPr>
      <w:rFonts w:ascii="Liberation Sans" w:hAnsi="Liberation Sans" w:cs="Georgia"/>
      <w:sz w:val="20"/>
      <w:szCs w:val="20"/>
      <w:u w:val="single"/>
    </w:rPr>
  </w:style>
  <w:style w:type="paragraph" w:customStyle="1" w:styleId="cardtext">
    <w:name w:val="card text"/>
    <w:basedOn w:val="Normal"/>
    <w:link w:val="cardtextChar"/>
    <w:qFormat/>
    <w:rsid w:val="004244E2"/>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244E2"/>
    <w:rPr>
      <w:rFonts w:ascii="Georgia" w:eastAsia="Calibri" w:hAnsi="Georgia"/>
    </w:rPr>
  </w:style>
  <w:style w:type="character" w:customStyle="1" w:styleId="UnderlineBold0">
    <w:name w:val="Underline Bold"/>
    <w:basedOn w:val="DefaultParagraphFont"/>
    <w:uiPriority w:val="6"/>
    <w:qFormat/>
    <w:rsid w:val="004244E2"/>
    <w:rPr>
      <w:b/>
      <w:sz w:val="20"/>
      <w:u w:val="single"/>
    </w:rPr>
  </w:style>
  <w:style w:type="paragraph" w:styleId="BodyText">
    <w:name w:val="Body Text"/>
    <w:basedOn w:val="Normal"/>
    <w:link w:val="BodyTextChar"/>
    <w:uiPriority w:val="99"/>
    <w:unhideWhenUsed/>
    <w:qFormat/>
    <w:rsid w:val="004244E2"/>
    <w:pPr>
      <w:spacing w:after="120"/>
    </w:pPr>
  </w:style>
  <w:style w:type="character" w:customStyle="1" w:styleId="BodyTextChar">
    <w:name w:val="Body Text Char"/>
    <w:basedOn w:val="DefaultParagraphFont"/>
    <w:link w:val="BodyText"/>
    <w:uiPriority w:val="99"/>
    <w:qFormat/>
    <w:rsid w:val="004244E2"/>
    <w:rPr>
      <w:rFonts w:ascii="Calibri" w:hAnsi="Calibri"/>
      <w:sz w:val="22"/>
    </w:rPr>
  </w:style>
  <w:style w:type="paragraph" w:customStyle="1" w:styleId="UnderlinePara">
    <w:name w:val="Underline Para"/>
    <w:basedOn w:val="Normal"/>
    <w:uiPriority w:val="6"/>
    <w:qFormat/>
    <w:rsid w:val="004244E2"/>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244E2"/>
  </w:style>
  <w:style w:type="paragraph" w:customStyle="1" w:styleId="tiny">
    <w:name w:val="tiny"/>
    <w:next w:val="Normal"/>
    <w:link w:val="tinyChar"/>
    <w:autoRedefine/>
    <w:qFormat/>
    <w:rsid w:val="004244E2"/>
    <w:pPr>
      <w:contextualSpacing/>
    </w:pPr>
    <w:rPr>
      <w:rFonts w:ascii="Times New Roman" w:eastAsia="Malgun Gothic" w:hAnsi="Times New Roman" w:cs="Times New Roman"/>
      <w:sz w:val="12"/>
    </w:rPr>
  </w:style>
  <w:style w:type="character" w:customStyle="1" w:styleId="tinyChar">
    <w:name w:val="tiny Char"/>
    <w:link w:val="tiny"/>
    <w:rsid w:val="004244E2"/>
    <w:rPr>
      <w:rFonts w:ascii="Times New Roman" w:eastAsia="Malgun Gothic" w:hAnsi="Times New Roman" w:cs="Times New Roman"/>
      <w:sz w:val="12"/>
    </w:rPr>
  </w:style>
  <w:style w:type="character" w:customStyle="1" w:styleId="DocumentMapChar1">
    <w:name w:val="Document Map Char1"/>
    <w:basedOn w:val="DefaultParagraphFont"/>
    <w:uiPriority w:val="99"/>
    <w:rsid w:val="004244E2"/>
    <w:rPr>
      <w:rFonts w:ascii="Segoe UI" w:hAnsi="Segoe UI" w:cs="Segoe UI"/>
      <w:sz w:val="16"/>
      <w:szCs w:val="16"/>
    </w:rPr>
  </w:style>
  <w:style w:type="character" w:customStyle="1" w:styleId="CommentSubjectChar1">
    <w:name w:val="Comment Subject Char1"/>
    <w:basedOn w:val="CommentTextChar"/>
    <w:uiPriority w:val="99"/>
    <w:semiHidden/>
    <w:rsid w:val="004244E2"/>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244E2"/>
    <w:rPr>
      <w:rFonts w:ascii="Lucida Grande" w:eastAsiaTheme="minorHAnsi" w:hAnsi="Lucida Grande" w:cs="Lucida Grande"/>
      <w:sz w:val="18"/>
      <w:szCs w:val="18"/>
    </w:rPr>
  </w:style>
  <w:style w:type="character" w:customStyle="1" w:styleId="Style1Char">
    <w:name w:val="Style1 Char"/>
    <w:basedOn w:val="DefaultParagraphFont"/>
    <w:qFormat/>
    <w:rsid w:val="004244E2"/>
    <w:rPr>
      <w:rFonts w:eastAsia="SimSun"/>
      <w:sz w:val="20"/>
      <w:szCs w:val="24"/>
      <w:u w:val="single"/>
      <w:lang w:val="en-US" w:eastAsia="zh-CN" w:bidi="ar-SA"/>
    </w:rPr>
  </w:style>
  <w:style w:type="paragraph" w:customStyle="1" w:styleId="Tag2">
    <w:name w:val="Tag2"/>
    <w:basedOn w:val="Normal"/>
    <w:autoRedefine/>
    <w:qFormat/>
    <w:rsid w:val="004244E2"/>
    <w:rPr>
      <w:rFonts w:eastAsia="Calibri" w:cs="Arial"/>
      <w:b/>
    </w:rPr>
  </w:style>
  <w:style w:type="character" w:customStyle="1" w:styleId="CommentTextChar1">
    <w:name w:val="Comment Text Char1"/>
    <w:basedOn w:val="DefaultParagraphFont"/>
    <w:uiPriority w:val="99"/>
    <w:rsid w:val="004244E2"/>
    <w:rPr>
      <w:rFonts w:ascii="Calibri" w:hAnsi="Calibri"/>
    </w:rPr>
  </w:style>
  <w:style w:type="character" w:customStyle="1" w:styleId="apple-style-span">
    <w:name w:val="apple-style-span"/>
    <w:basedOn w:val="DefaultParagraphFont"/>
    <w:qFormat/>
    <w:rsid w:val="004244E2"/>
  </w:style>
  <w:style w:type="character" w:customStyle="1" w:styleId="FootnoteTextChar">
    <w:name w:val="Footnote Text Char"/>
    <w:basedOn w:val="DefaultParagraphFont"/>
    <w:link w:val="FootnoteText"/>
    <w:rsid w:val="004244E2"/>
    <w:rPr>
      <w:rFonts w:ascii="Calibri" w:hAnsi="Calibri"/>
    </w:rPr>
  </w:style>
  <w:style w:type="paragraph" w:styleId="FootnoteText">
    <w:name w:val="footnote text"/>
    <w:basedOn w:val="Normal"/>
    <w:link w:val="FootnoteTextChar"/>
    <w:unhideWhenUsed/>
    <w:qFormat/>
    <w:rsid w:val="004244E2"/>
    <w:pPr>
      <w:spacing w:after="0" w:line="240" w:lineRule="auto"/>
    </w:pPr>
    <w:rPr>
      <w:sz w:val="24"/>
    </w:rPr>
  </w:style>
  <w:style w:type="character" w:customStyle="1" w:styleId="FootnoteTextChar1">
    <w:name w:val="Footnote Text Char1"/>
    <w:basedOn w:val="DefaultParagraphFont"/>
    <w:rsid w:val="004244E2"/>
    <w:rPr>
      <w:rFonts w:ascii="Calibri" w:hAnsi="Calibri"/>
      <w:sz w:val="20"/>
      <w:szCs w:val="20"/>
    </w:rPr>
  </w:style>
  <w:style w:type="paragraph" w:customStyle="1" w:styleId="p">
    <w:name w:val="p"/>
    <w:basedOn w:val="Normal"/>
    <w:rsid w:val="004244E2"/>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244E2"/>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244E2"/>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244E2"/>
    <w:rPr>
      <w:vertAlign w:val="superscript"/>
    </w:rPr>
  </w:style>
  <w:style w:type="paragraph" w:customStyle="1" w:styleId="para">
    <w:name w:val="para"/>
    <w:basedOn w:val="Normal"/>
    <w:rsid w:val="004244E2"/>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4244E2"/>
    <w:pPr>
      <w:spacing w:before="100" w:beforeAutospacing="1" w:after="100" w:afterAutospacing="1" w:line="240" w:lineRule="auto"/>
    </w:pPr>
    <w:rPr>
      <w:rFonts w:cs="Times New Roman"/>
    </w:rPr>
  </w:style>
  <w:style w:type="character" w:customStyle="1" w:styleId="vm-hook">
    <w:name w:val="vm-hook"/>
    <w:basedOn w:val="DefaultParagraphFont"/>
    <w:rsid w:val="004244E2"/>
  </w:style>
  <w:style w:type="character" w:customStyle="1" w:styleId="dfm-title">
    <w:name w:val="dfm-title"/>
    <w:basedOn w:val="DefaultParagraphFont"/>
    <w:rsid w:val="004244E2"/>
  </w:style>
  <w:style w:type="paragraph" w:customStyle="1" w:styleId="evidencetext">
    <w:name w:val="evidence text"/>
    <w:basedOn w:val="Normal"/>
    <w:link w:val="evidencetextChar1"/>
    <w:qFormat/>
    <w:rsid w:val="004244E2"/>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244E2"/>
    <w:rPr>
      <w:rFonts w:ascii="Arial" w:hAnsi="Arial" w:cs="Arial"/>
      <w:color w:val="000000"/>
      <w:sz w:val="22"/>
      <w:lang w:val="x-none" w:eastAsia="x-none"/>
    </w:rPr>
  </w:style>
  <w:style w:type="paragraph" w:customStyle="1" w:styleId="CardIndented">
    <w:name w:val="Card (Indented)"/>
    <w:basedOn w:val="Normal"/>
    <w:link w:val="CardIndentedChar"/>
    <w:qFormat/>
    <w:rsid w:val="004244E2"/>
    <w:pPr>
      <w:spacing w:after="0" w:line="240" w:lineRule="auto"/>
      <w:ind w:left="288"/>
    </w:pPr>
    <w:rPr>
      <w:rFonts w:ascii="Arial" w:hAnsi="Arial" w:cs="Arial"/>
    </w:rPr>
  </w:style>
  <w:style w:type="paragraph" w:customStyle="1" w:styleId="Emphasize">
    <w:name w:val="Emphasize"/>
    <w:basedOn w:val="Normal"/>
    <w:uiPriority w:val="7"/>
    <w:qFormat/>
    <w:rsid w:val="004244E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244E2"/>
    <w:rPr>
      <w:rFonts w:asciiTheme="minorHAnsi" w:hAnsiTheme="minorHAnsi"/>
      <w:sz w:val="22"/>
    </w:rPr>
  </w:style>
  <w:style w:type="character" w:customStyle="1" w:styleId="UnresolvedMention1">
    <w:name w:val="Unresolved Mention1"/>
    <w:basedOn w:val="DefaultParagraphFont"/>
    <w:uiPriority w:val="99"/>
    <w:unhideWhenUsed/>
    <w:rsid w:val="004244E2"/>
    <w:rPr>
      <w:color w:val="808080"/>
      <w:shd w:val="clear" w:color="auto" w:fill="E6E6E6"/>
    </w:rPr>
  </w:style>
  <w:style w:type="character" w:customStyle="1" w:styleId="BodyTextChar1">
    <w:name w:val="Body Text Char1"/>
    <w:aliases w:val="Very Small Text Char1"/>
    <w:basedOn w:val="DefaultParagraphFont"/>
    <w:uiPriority w:val="99"/>
    <w:rsid w:val="004244E2"/>
    <w:rPr>
      <w:rFonts w:ascii="Times New Roman" w:hAnsi="Times New Roman"/>
      <w:sz w:val="24"/>
    </w:rPr>
  </w:style>
  <w:style w:type="character" w:customStyle="1" w:styleId="UnresolvedMention2">
    <w:name w:val="Unresolved Mention2"/>
    <w:basedOn w:val="DefaultParagraphFont"/>
    <w:uiPriority w:val="99"/>
    <w:unhideWhenUsed/>
    <w:rsid w:val="004244E2"/>
    <w:rPr>
      <w:color w:val="808080"/>
      <w:shd w:val="clear" w:color="auto" w:fill="E6E6E6"/>
    </w:rPr>
  </w:style>
  <w:style w:type="character" w:customStyle="1" w:styleId="Author-Date">
    <w:name w:val="Author-Date"/>
    <w:qFormat/>
    <w:rsid w:val="004244E2"/>
    <w:rPr>
      <w:b/>
      <w:sz w:val="24"/>
    </w:rPr>
  </w:style>
  <w:style w:type="character" w:customStyle="1" w:styleId="ListLabel12">
    <w:name w:val="ListLabel 12"/>
    <w:qFormat/>
    <w:rsid w:val="004244E2"/>
    <w:rPr>
      <w:strike w:val="0"/>
      <w:dstrike w:val="0"/>
      <w:color w:val="000000"/>
      <w:spacing w:val="0"/>
      <w:w w:val="100"/>
      <w:sz w:val="16"/>
      <w:lang w:val="en-US"/>
    </w:rPr>
  </w:style>
  <w:style w:type="character" w:customStyle="1" w:styleId="ListLabel11">
    <w:name w:val="ListLabel 11"/>
    <w:qFormat/>
    <w:rsid w:val="004244E2"/>
    <w:rPr>
      <w:strike w:val="0"/>
      <w:dstrike w:val="0"/>
      <w:color w:val="000000"/>
      <w:spacing w:val="70"/>
      <w:w w:val="100"/>
      <w:sz w:val="16"/>
      <w:lang w:val="en-US"/>
    </w:rPr>
  </w:style>
  <w:style w:type="character" w:customStyle="1" w:styleId="ListLabel10">
    <w:name w:val="ListLabel 10"/>
    <w:qFormat/>
    <w:rsid w:val="004244E2"/>
    <w:rPr>
      <w:strike w:val="0"/>
      <w:dstrike w:val="0"/>
      <w:color w:val="000000"/>
      <w:spacing w:val="0"/>
      <w:w w:val="100"/>
      <w:sz w:val="18"/>
      <w:lang w:val="en-US"/>
    </w:rPr>
  </w:style>
  <w:style w:type="character" w:customStyle="1" w:styleId="ListLabel9">
    <w:name w:val="ListLabel 9"/>
    <w:qFormat/>
    <w:rsid w:val="004244E2"/>
    <w:rPr>
      <w:strike w:val="0"/>
      <w:dstrike w:val="0"/>
      <w:color w:val="000000"/>
      <w:spacing w:val="0"/>
      <w:w w:val="100"/>
      <w:sz w:val="21"/>
      <w:lang w:val="en-US"/>
    </w:rPr>
  </w:style>
  <w:style w:type="character" w:customStyle="1" w:styleId="ListLabel8">
    <w:name w:val="ListLabel 8"/>
    <w:qFormat/>
    <w:rsid w:val="004244E2"/>
    <w:rPr>
      <w:strike w:val="0"/>
      <w:dstrike w:val="0"/>
      <w:color w:val="000000"/>
      <w:spacing w:val="0"/>
      <w:w w:val="100"/>
      <w:sz w:val="20"/>
      <w:lang w:val="en-US"/>
    </w:rPr>
  </w:style>
  <w:style w:type="character" w:customStyle="1" w:styleId="ListLabel7">
    <w:name w:val="ListLabel 7"/>
    <w:qFormat/>
    <w:rsid w:val="004244E2"/>
    <w:rPr>
      <w:strike w:val="0"/>
      <w:dstrike w:val="0"/>
      <w:color w:val="000000"/>
      <w:spacing w:val="0"/>
      <w:w w:val="100"/>
      <w:sz w:val="20"/>
      <w:lang w:val="en-US"/>
    </w:rPr>
  </w:style>
  <w:style w:type="character" w:customStyle="1" w:styleId="ListLabel6">
    <w:name w:val="ListLabel 6"/>
    <w:qFormat/>
    <w:rsid w:val="004244E2"/>
    <w:rPr>
      <w:i/>
      <w:strike w:val="0"/>
      <w:dstrike w:val="0"/>
      <w:color w:val="000000"/>
      <w:spacing w:val="0"/>
      <w:w w:val="100"/>
      <w:sz w:val="20"/>
      <w:lang w:val="en-US"/>
    </w:rPr>
  </w:style>
  <w:style w:type="character" w:customStyle="1" w:styleId="ListLabel5">
    <w:name w:val="ListLabel 5"/>
    <w:qFormat/>
    <w:rsid w:val="004244E2"/>
    <w:rPr>
      <w:strike w:val="0"/>
      <w:dstrike w:val="0"/>
      <w:color w:val="000000"/>
      <w:spacing w:val="0"/>
      <w:w w:val="100"/>
      <w:sz w:val="20"/>
      <w:lang w:val="en-US"/>
    </w:rPr>
  </w:style>
  <w:style w:type="character" w:customStyle="1" w:styleId="ListLabel4">
    <w:name w:val="ListLabel 4"/>
    <w:qFormat/>
    <w:rsid w:val="004244E2"/>
    <w:rPr>
      <w:strike w:val="0"/>
      <w:dstrike w:val="0"/>
      <w:color w:val="000000"/>
      <w:spacing w:val="0"/>
      <w:w w:val="100"/>
      <w:sz w:val="19"/>
      <w:lang w:val="en-US"/>
    </w:rPr>
  </w:style>
  <w:style w:type="character" w:customStyle="1" w:styleId="ListLabel3">
    <w:name w:val="ListLabel 3"/>
    <w:qFormat/>
    <w:rsid w:val="004244E2"/>
    <w:rPr>
      <w:i/>
      <w:strike w:val="0"/>
      <w:dstrike w:val="0"/>
      <w:color w:val="000000"/>
      <w:spacing w:val="0"/>
      <w:w w:val="100"/>
      <w:sz w:val="20"/>
      <w:lang w:val="en-US"/>
    </w:rPr>
  </w:style>
  <w:style w:type="character" w:customStyle="1" w:styleId="ListLabel2">
    <w:name w:val="ListLabel 2"/>
    <w:qFormat/>
    <w:rsid w:val="004244E2"/>
    <w:rPr>
      <w:strike w:val="0"/>
      <w:dstrike w:val="0"/>
      <w:color w:val="000000"/>
      <w:spacing w:val="0"/>
      <w:w w:val="100"/>
      <w:sz w:val="20"/>
      <w:lang w:val="en-US"/>
    </w:rPr>
  </w:style>
  <w:style w:type="character" w:customStyle="1" w:styleId="ListLabel1">
    <w:name w:val="ListLabel 1"/>
    <w:qFormat/>
    <w:rsid w:val="004244E2"/>
    <w:rPr>
      <w:i/>
      <w:strike w:val="0"/>
      <w:dstrike w:val="0"/>
      <w:color w:val="000000"/>
      <w:spacing w:val="0"/>
      <w:w w:val="100"/>
      <w:sz w:val="18"/>
      <w:lang w:val="en-US"/>
    </w:rPr>
  </w:style>
  <w:style w:type="character" w:customStyle="1" w:styleId="verdana">
    <w:name w:val="verdana"/>
    <w:basedOn w:val="DefaultParagraphFont"/>
    <w:qFormat/>
    <w:rsid w:val="004244E2"/>
    <w:rPr>
      <w:rFonts w:cs="Times New Roman"/>
    </w:rPr>
  </w:style>
  <w:style w:type="character" w:customStyle="1" w:styleId="italic">
    <w:name w:val="italic"/>
    <w:basedOn w:val="DefaultParagraphFont"/>
    <w:qFormat/>
    <w:rsid w:val="004244E2"/>
    <w:rPr>
      <w:rFonts w:cs="Times New Roman"/>
    </w:rPr>
  </w:style>
  <w:style w:type="character" w:customStyle="1" w:styleId="hit">
    <w:name w:val="hit"/>
    <w:basedOn w:val="DefaultParagraphFont"/>
    <w:qFormat/>
    <w:rsid w:val="004244E2"/>
    <w:rPr>
      <w:rFonts w:cs="Times New Roman"/>
    </w:rPr>
  </w:style>
  <w:style w:type="character" w:customStyle="1" w:styleId="blue">
    <w:name w:val="blue"/>
    <w:basedOn w:val="DefaultParagraphFont"/>
    <w:qFormat/>
    <w:rsid w:val="004244E2"/>
    <w:rPr>
      <w:rFonts w:cs="Times New Roman"/>
    </w:rPr>
  </w:style>
  <w:style w:type="character" w:customStyle="1" w:styleId="copyrightdescription">
    <w:name w:val="copyrightdescription"/>
    <w:basedOn w:val="DefaultParagraphFont"/>
    <w:qFormat/>
    <w:rsid w:val="004244E2"/>
    <w:rPr>
      <w:rFonts w:cs="Times New Roman"/>
    </w:rPr>
  </w:style>
  <w:style w:type="character" w:customStyle="1" w:styleId="tabtitle">
    <w:name w:val="tabtitle"/>
    <w:basedOn w:val="DefaultParagraphFont"/>
    <w:qFormat/>
    <w:rsid w:val="004244E2"/>
    <w:rPr>
      <w:rFonts w:cs="Times New Roman"/>
    </w:rPr>
  </w:style>
  <w:style w:type="character" w:customStyle="1" w:styleId="resultbodyblack">
    <w:name w:val="resultbodyblack"/>
    <w:basedOn w:val="DefaultParagraphFont"/>
    <w:qFormat/>
    <w:rsid w:val="004244E2"/>
    <w:rPr>
      <w:rFonts w:cs="Times New Roman"/>
    </w:rPr>
  </w:style>
  <w:style w:type="character" w:customStyle="1" w:styleId="resultbody">
    <w:name w:val="resultbody"/>
    <w:basedOn w:val="DefaultParagraphFont"/>
    <w:qFormat/>
    <w:rsid w:val="004244E2"/>
    <w:rPr>
      <w:rFonts w:cs="Times New Roman"/>
    </w:rPr>
  </w:style>
  <w:style w:type="character" w:customStyle="1" w:styleId="resultbodysmallitalic">
    <w:name w:val="resultbodysmallitalic"/>
    <w:basedOn w:val="DefaultParagraphFont"/>
    <w:qFormat/>
    <w:rsid w:val="004244E2"/>
    <w:rPr>
      <w:rFonts w:cs="Times New Roman"/>
    </w:rPr>
  </w:style>
  <w:style w:type="character" w:customStyle="1" w:styleId="resultpron">
    <w:name w:val="resultpron"/>
    <w:basedOn w:val="DefaultParagraphFont"/>
    <w:qFormat/>
    <w:rsid w:val="004244E2"/>
    <w:rPr>
      <w:rFonts w:cs="Times New Roman"/>
    </w:rPr>
  </w:style>
  <w:style w:type="character" w:customStyle="1" w:styleId="NumberingSymbols">
    <w:name w:val="Numbering Symbols"/>
    <w:qFormat/>
    <w:rsid w:val="004244E2"/>
  </w:style>
  <w:style w:type="character" w:customStyle="1" w:styleId="StrongEmphasis">
    <w:name w:val="Strong Emphasis"/>
    <w:qFormat/>
    <w:rsid w:val="004244E2"/>
    <w:rPr>
      <w:b/>
      <w:bCs/>
    </w:rPr>
  </w:style>
  <w:style w:type="character" w:customStyle="1" w:styleId="Emphasis2">
    <w:name w:val="Emphasis2"/>
    <w:basedOn w:val="DefaultParagraphFont"/>
    <w:qFormat/>
    <w:rsid w:val="004244E2"/>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244E2"/>
    <w:rPr>
      <w:rFonts w:ascii="Times New Roman" w:hAnsi="Times New Roman"/>
      <w:sz w:val="20"/>
      <w:szCs w:val="24"/>
      <w:u w:val="single"/>
      <w:lang w:val="en-US" w:eastAsia="en-US" w:bidi="ar-SA"/>
    </w:rPr>
  </w:style>
  <w:style w:type="character" w:customStyle="1" w:styleId="pg">
    <w:name w:val="pg"/>
    <w:basedOn w:val="DefaultParagraphFont"/>
    <w:qFormat/>
    <w:rsid w:val="004244E2"/>
  </w:style>
  <w:style w:type="character" w:customStyle="1" w:styleId="ital-inline">
    <w:name w:val="ital-inline"/>
    <w:basedOn w:val="DefaultParagraphFont"/>
    <w:qFormat/>
    <w:rsid w:val="004244E2"/>
  </w:style>
  <w:style w:type="character" w:customStyle="1" w:styleId="senselabelstart">
    <w:name w:val="sense_label start"/>
    <w:basedOn w:val="DefaultParagraphFont"/>
    <w:qFormat/>
    <w:rsid w:val="004244E2"/>
  </w:style>
  <w:style w:type="character" w:customStyle="1" w:styleId="sensecontent">
    <w:name w:val="sense_content"/>
    <w:basedOn w:val="DefaultParagraphFont"/>
    <w:qFormat/>
    <w:rsid w:val="004244E2"/>
  </w:style>
  <w:style w:type="character" w:customStyle="1" w:styleId="vi">
    <w:name w:val="vi"/>
    <w:basedOn w:val="DefaultParagraphFont"/>
    <w:qFormat/>
    <w:rsid w:val="004244E2"/>
  </w:style>
  <w:style w:type="character" w:customStyle="1" w:styleId="senselabel">
    <w:name w:val="sense_label"/>
    <w:basedOn w:val="DefaultParagraphFont"/>
    <w:qFormat/>
    <w:rsid w:val="004244E2"/>
  </w:style>
  <w:style w:type="character" w:customStyle="1" w:styleId="Style11ptItalicUnderline">
    <w:name w:val="Style 11 pt Italic Underline"/>
    <w:basedOn w:val="DefaultParagraphFont"/>
    <w:qFormat/>
    <w:rsid w:val="004244E2"/>
    <w:rPr>
      <w:i/>
      <w:iCs/>
      <w:sz w:val="20"/>
      <w:u w:val="single"/>
    </w:rPr>
  </w:style>
  <w:style w:type="character" w:customStyle="1" w:styleId="Style11ptBoldUnderline">
    <w:name w:val="Style 11 pt Bold Underline"/>
    <w:basedOn w:val="DefaultParagraphFont"/>
    <w:qFormat/>
    <w:rsid w:val="004244E2"/>
    <w:rPr>
      <w:b/>
      <w:bCs/>
      <w:sz w:val="20"/>
      <w:u w:val="single"/>
    </w:rPr>
  </w:style>
  <w:style w:type="character" w:customStyle="1" w:styleId="StyleStyle4CharTimesNewRoman11ptItalic">
    <w:name w:val="Style Style4 Char + Times New Roman 11 pt Italic"/>
    <w:basedOn w:val="DefaultParagraphFont"/>
    <w:qFormat/>
    <w:rsid w:val="004244E2"/>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244E2"/>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244E2"/>
    <w:rPr>
      <w:color w:val="000000"/>
      <w:sz w:val="20"/>
    </w:rPr>
  </w:style>
  <w:style w:type="character" w:customStyle="1" w:styleId="Style11ptBlackUnderline">
    <w:name w:val="Style 11 pt Black Underline"/>
    <w:basedOn w:val="DefaultParagraphFont"/>
    <w:qFormat/>
    <w:rsid w:val="004244E2"/>
    <w:rPr>
      <w:color w:val="000000"/>
      <w:sz w:val="20"/>
      <w:u w:val="single"/>
    </w:rPr>
  </w:style>
  <w:style w:type="character" w:customStyle="1" w:styleId="pmterms1">
    <w:name w:val="pmterms1"/>
    <w:basedOn w:val="DefaultParagraphFont"/>
    <w:qFormat/>
    <w:rsid w:val="004244E2"/>
  </w:style>
  <w:style w:type="character" w:customStyle="1" w:styleId="HTMLTypewriter3">
    <w:name w:val="HTML Typewriter3"/>
    <w:basedOn w:val="DefaultParagraphFont"/>
    <w:qFormat/>
    <w:rsid w:val="004244E2"/>
    <w:rPr>
      <w:rFonts w:ascii="Courier New" w:eastAsia="SimSun" w:hAnsi="Courier New" w:cs="Courier New"/>
      <w:sz w:val="20"/>
      <w:szCs w:val="20"/>
    </w:rPr>
  </w:style>
  <w:style w:type="character" w:customStyle="1" w:styleId="CardsChar">
    <w:name w:val="Cards Char"/>
    <w:basedOn w:val="DefaultParagraphFont"/>
    <w:qFormat/>
    <w:rsid w:val="004244E2"/>
    <w:rPr>
      <w:rFonts w:ascii="Times New Roman" w:hAnsi="Times New Roman" w:cs="Times New Roman"/>
      <w:lang w:val="en-US" w:bidi="ar-SA"/>
    </w:rPr>
  </w:style>
  <w:style w:type="character" w:customStyle="1" w:styleId="CardsFont12pt0">
    <w:name w:val="Cards + Font 12pt"/>
    <w:basedOn w:val="CardsChar"/>
    <w:qFormat/>
    <w:rsid w:val="004244E2"/>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244E2"/>
    <w:rPr>
      <w:rFonts w:ascii="Times New Roman" w:hAnsi="Times New Roman" w:cs="Times New Roman"/>
      <w:b/>
      <w:sz w:val="24"/>
      <w:u w:val="single"/>
      <w:lang w:val="en-US" w:bidi="ar-SA"/>
    </w:rPr>
  </w:style>
  <w:style w:type="character" w:styleId="HTMLCite">
    <w:name w:val="HTML Cite"/>
    <w:basedOn w:val="DefaultParagraphFont"/>
    <w:uiPriority w:val="99"/>
    <w:qFormat/>
    <w:rsid w:val="004244E2"/>
    <w:rPr>
      <w:rFonts w:cs="Times New Roman"/>
      <w:i/>
    </w:rPr>
  </w:style>
  <w:style w:type="character" w:customStyle="1" w:styleId="VisitedInternetLink">
    <w:name w:val="Visited Internet Link"/>
    <w:basedOn w:val="DefaultParagraphFont"/>
    <w:rsid w:val="004244E2"/>
    <w:rPr>
      <w:color w:val="800080"/>
      <w:u w:val="single"/>
    </w:rPr>
  </w:style>
  <w:style w:type="character" w:customStyle="1" w:styleId="CitesChar">
    <w:name w:val="Cites Char"/>
    <w:basedOn w:val="DefaultParagraphFont"/>
    <w:qFormat/>
    <w:rsid w:val="004244E2"/>
    <w:rPr>
      <w:szCs w:val="24"/>
      <w:lang w:val="en-US" w:bidi="ar-SA"/>
    </w:rPr>
  </w:style>
  <w:style w:type="character" w:customStyle="1" w:styleId="loose">
    <w:name w:val="loose"/>
    <w:qFormat/>
    <w:rsid w:val="004244E2"/>
  </w:style>
  <w:style w:type="character" w:customStyle="1" w:styleId="domtooltips">
    <w:name w:val="domtooltips"/>
    <w:basedOn w:val="DefaultParagraphFont"/>
    <w:qFormat/>
    <w:rsid w:val="004244E2"/>
  </w:style>
  <w:style w:type="character" w:customStyle="1" w:styleId="caps">
    <w:name w:val="caps"/>
    <w:basedOn w:val="DefaultParagraphFont"/>
    <w:qFormat/>
    <w:rsid w:val="004244E2"/>
  </w:style>
  <w:style w:type="character" w:customStyle="1" w:styleId="Style11ptUnderlineBorderSinglesolidlineAuto05pt">
    <w:name w:val="Style 11 pt Underline Border: : (Single solid line Auto  0.5 pt..."/>
    <w:basedOn w:val="DefaultParagraphFont"/>
    <w:qFormat/>
    <w:rsid w:val="004244E2"/>
    <w:rPr>
      <w:sz w:val="20"/>
      <w:u w:val="single"/>
      <w:bdr w:val="single" w:sz="4" w:space="0" w:color="00000A"/>
    </w:rPr>
  </w:style>
  <w:style w:type="character" w:customStyle="1" w:styleId="StyleUnderlineChar11pt">
    <w:name w:val="Style Underline Char + 11 pt"/>
    <w:basedOn w:val="DefaultParagraphFont"/>
    <w:qFormat/>
    <w:rsid w:val="004244E2"/>
    <w:rPr>
      <w:rFonts w:ascii="Times New Roman" w:hAnsi="Times New Roman"/>
      <w:sz w:val="20"/>
      <w:szCs w:val="24"/>
      <w:u w:val="single"/>
      <w:lang w:val="en-US" w:eastAsia="en-US" w:bidi="ar-SA"/>
    </w:rPr>
  </w:style>
  <w:style w:type="paragraph" w:styleId="List">
    <w:name w:val="List"/>
    <w:basedOn w:val="BodyText"/>
    <w:uiPriority w:val="99"/>
    <w:rsid w:val="004244E2"/>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244E2"/>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244E2"/>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244E2"/>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244E2"/>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244E2"/>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244E2"/>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244E2"/>
    <w:rPr>
      <w:rFonts w:ascii="Liberation Sans" w:eastAsia="Droid Sans Fallback" w:hAnsi="Liberation Sans"/>
      <w:color w:val="00000A"/>
      <w:sz w:val="22"/>
    </w:rPr>
  </w:style>
  <w:style w:type="paragraph" w:customStyle="1" w:styleId="FrameContents">
    <w:name w:val="Frame Contents"/>
    <w:basedOn w:val="Normal"/>
    <w:qFormat/>
    <w:rsid w:val="004244E2"/>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244E2"/>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244E2"/>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4244E2"/>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244E2"/>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244E2"/>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244E2"/>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244E2"/>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244E2"/>
    <w:rPr>
      <w:rFonts w:ascii="Times New Roman" w:eastAsia="Times New Roman" w:hAnsi="Times New Roman" w:cs="Arial"/>
      <w:bCs/>
      <w:caps/>
      <w:color w:val="00000A"/>
      <w:sz w:val="20"/>
      <w:szCs w:val="20"/>
    </w:rPr>
  </w:style>
  <w:style w:type="character" w:customStyle="1" w:styleId="Heading3Char1">
    <w:name w:val="Heading 3 Char1"/>
    <w:qFormat/>
    <w:rsid w:val="004244E2"/>
    <w:rPr>
      <w:rFonts w:cs="Arial"/>
      <w:bCs/>
      <w:szCs w:val="26"/>
      <w:u w:val="single"/>
      <w:lang w:val="en-US" w:eastAsia="en-US" w:bidi="ar-SA"/>
    </w:rPr>
  </w:style>
  <w:style w:type="paragraph" w:styleId="Revision">
    <w:name w:val="Revision"/>
    <w:hidden/>
    <w:uiPriority w:val="99"/>
    <w:semiHidden/>
    <w:rsid w:val="004244E2"/>
    <w:rPr>
      <w:rFonts w:ascii="Calibri" w:hAnsi="Calibri"/>
      <w:sz w:val="22"/>
    </w:rPr>
  </w:style>
  <w:style w:type="paragraph" w:customStyle="1" w:styleId="Smalltext">
    <w:name w:val="Small text"/>
    <w:aliases w:val="Quote1,Quote11"/>
    <w:basedOn w:val="Normal"/>
    <w:link w:val="SmalltextChar"/>
    <w:qFormat/>
    <w:rsid w:val="004244E2"/>
    <w:rPr>
      <w:rFonts w:ascii="Times New Roman" w:eastAsia="MS Mincho" w:hAnsi="Times New Roman" w:cs="Times New Roman"/>
      <w:sz w:val="16"/>
    </w:rPr>
  </w:style>
  <w:style w:type="character" w:customStyle="1" w:styleId="BoldUnderlineChar">
    <w:name w:val="Bold Underline Char"/>
    <w:basedOn w:val="DefaultParagraphFont"/>
    <w:locked/>
    <w:rsid w:val="004244E2"/>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244E2"/>
    <w:rPr>
      <w:b w:val="0"/>
      <w:bCs w:val="0"/>
      <w:sz w:val="22"/>
      <w:u w:val="single"/>
    </w:rPr>
  </w:style>
  <w:style w:type="character" w:customStyle="1" w:styleId="StyleGaramond">
    <w:name w:val="Style Garamond"/>
    <w:qFormat/>
    <w:rsid w:val="004244E2"/>
    <w:rPr>
      <w:rFonts w:ascii="Garamond" w:hAnsi="Garamond" w:cs="Garamond"/>
    </w:rPr>
  </w:style>
  <w:style w:type="character" w:customStyle="1" w:styleId="StyletagGaramondChar">
    <w:name w:val="Style tag + Garamond Char"/>
    <w:qFormat/>
    <w:rsid w:val="004244E2"/>
    <w:rPr>
      <w:rFonts w:ascii="Garamond" w:hAnsi="Garamond" w:cs="Garamond"/>
      <w:b/>
      <w:bCs/>
      <w:sz w:val="24"/>
      <w:szCs w:val="24"/>
      <w:lang w:val="en-US" w:bidi="ar-SA"/>
    </w:rPr>
  </w:style>
  <w:style w:type="character" w:customStyle="1" w:styleId="StylecardGaramond12ptUnderlineChar">
    <w:name w:val="Style card + Garamond 12 pt Underline Char"/>
    <w:qFormat/>
    <w:rsid w:val="004244E2"/>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244E2"/>
    <w:rPr>
      <w:rFonts w:ascii="Arial" w:hAnsi="Arial"/>
      <w:b/>
      <w:sz w:val="20"/>
      <w:u w:val="single"/>
    </w:rPr>
  </w:style>
  <w:style w:type="character" w:customStyle="1" w:styleId="WW8Num2z0">
    <w:name w:val="WW8Num2z0"/>
    <w:qFormat/>
    <w:rsid w:val="004244E2"/>
  </w:style>
  <w:style w:type="character" w:customStyle="1" w:styleId="WW8Num2z1">
    <w:name w:val="WW8Num2z1"/>
    <w:qFormat/>
    <w:rsid w:val="004244E2"/>
  </w:style>
  <w:style w:type="character" w:customStyle="1" w:styleId="WW8Num2z2">
    <w:name w:val="WW8Num2z2"/>
    <w:qFormat/>
    <w:rsid w:val="004244E2"/>
  </w:style>
  <w:style w:type="character" w:customStyle="1" w:styleId="WW8Num2z3">
    <w:name w:val="WW8Num2z3"/>
    <w:qFormat/>
    <w:rsid w:val="004244E2"/>
  </w:style>
  <w:style w:type="character" w:customStyle="1" w:styleId="WW8Num2z4">
    <w:name w:val="WW8Num2z4"/>
    <w:qFormat/>
    <w:rsid w:val="004244E2"/>
  </w:style>
  <w:style w:type="character" w:customStyle="1" w:styleId="WW8Num2z5">
    <w:name w:val="WW8Num2z5"/>
    <w:qFormat/>
    <w:rsid w:val="004244E2"/>
  </w:style>
  <w:style w:type="character" w:customStyle="1" w:styleId="WW8Num2z6">
    <w:name w:val="WW8Num2z6"/>
    <w:qFormat/>
    <w:rsid w:val="004244E2"/>
  </w:style>
  <w:style w:type="character" w:customStyle="1" w:styleId="WW8Num2z7">
    <w:name w:val="WW8Num2z7"/>
    <w:qFormat/>
    <w:rsid w:val="004244E2"/>
  </w:style>
  <w:style w:type="character" w:customStyle="1" w:styleId="WW8Num2z8">
    <w:name w:val="WW8Num2z8"/>
    <w:qFormat/>
    <w:rsid w:val="004244E2"/>
  </w:style>
  <w:style w:type="character" w:customStyle="1" w:styleId="WW8Num5z0">
    <w:name w:val="WW8Num5z0"/>
    <w:qFormat/>
    <w:rsid w:val="004244E2"/>
  </w:style>
  <w:style w:type="character" w:customStyle="1" w:styleId="WW8Num5z1">
    <w:name w:val="WW8Num5z1"/>
    <w:qFormat/>
    <w:rsid w:val="004244E2"/>
  </w:style>
  <w:style w:type="character" w:customStyle="1" w:styleId="WW8Num5z2">
    <w:name w:val="WW8Num5z2"/>
    <w:qFormat/>
    <w:rsid w:val="004244E2"/>
  </w:style>
  <w:style w:type="character" w:customStyle="1" w:styleId="WW8Num5z3">
    <w:name w:val="WW8Num5z3"/>
    <w:qFormat/>
    <w:rsid w:val="004244E2"/>
  </w:style>
  <w:style w:type="character" w:customStyle="1" w:styleId="WW8Num5z4">
    <w:name w:val="WW8Num5z4"/>
    <w:qFormat/>
    <w:rsid w:val="004244E2"/>
  </w:style>
  <w:style w:type="character" w:customStyle="1" w:styleId="WW8Num5z5">
    <w:name w:val="WW8Num5z5"/>
    <w:qFormat/>
    <w:rsid w:val="004244E2"/>
  </w:style>
  <w:style w:type="character" w:customStyle="1" w:styleId="WW8Num5z6">
    <w:name w:val="WW8Num5z6"/>
    <w:qFormat/>
    <w:rsid w:val="004244E2"/>
  </w:style>
  <w:style w:type="character" w:customStyle="1" w:styleId="WW8Num5z7">
    <w:name w:val="WW8Num5z7"/>
    <w:qFormat/>
    <w:rsid w:val="004244E2"/>
  </w:style>
  <w:style w:type="character" w:customStyle="1" w:styleId="WW8Num5z8">
    <w:name w:val="WW8Num5z8"/>
    <w:qFormat/>
    <w:rsid w:val="004244E2"/>
  </w:style>
  <w:style w:type="character" w:customStyle="1" w:styleId="CiteChar0">
    <w:name w:val="Cite Char"/>
    <w:aliases w:val="cite_tag Char,Char Char Char Char1 Char Char1,Char Char Char Char1 Char,Taglines Char Char, Cha"/>
    <w:basedOn w:val="DefaultParagraphFont"/>
    <w:qFormat/>
    <w:rsid w:val="004244E2"/>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244E2"/>
    <w:rPr>
      <w:rFonts w:ascii="Times New Roman" w:eastAsia="Times New Roman" w:hAnsi="Times New Roman" w:cs="Times New Roman"/>
      <w:u w:val="thick"/>
    </w:rPr>
  </w:style>
  <w:style w:type="character" w:customStyle="1" w:styleId="ListLabel19">
    <w:name w:val="ListLabel 19"/>
    <w:qFormat/>
    <w:rsid w:val="004244E2"/>
    <w:rPr>
      <w:b/>
      <w:i/>
      <w:strike w:val="0"/>
      <w:dstrike w:val="0"/>
      <w:spacing w:val="0"/>
      <w:w w:val="100"/>
      <w:sz w:val="26"/>
    </w:rPr>
  </w:style>
  <w:style w:type="paragraph" w:styleId="Footer">
    <w:name w:val="footer"/>
    <w:basedOn w:val="Normal"/>
    <w:link w:val="FooterChar"/>
    <w:uiPriority w:val="99"/>
    <w:rsid w:val="004244E2"/>
  </w:style>
  <w:style w:type="character" w:customStyle="1" w:styleId="FooterChar">
    <w:name w:val="Footer Char"/>
    <w:basedOn w:val="DefaultParagraphFont"/>
    <w:link w:val="Footer"/>
    <w:uiPriority w:val="99"/>
    <w:rsid w:val="004244E2"/>
    <w:rPr>
      <w:rFonts w:ascii="Calibri" w:hAnsi="Calibri"/>
      <w:sz w:val="22"/>
    </w:rPr>
  </w:style>
  <w:style w:type="paragraph" w:customStyle="1" w:styleId="TagCite">
    <w:name w:val="Tag/Cite"/>
    <w:basedOn w:val="Normal"/>
    <w:qFormat/>
    <w:rsid w:val="004244E2"/>
    <w:rPr>
      <w:rFonts w:eastAsia="Times New Roman" w:cs="Times New Roman"/>
      <w:b/>
    </w:rPr>
  </w:style>
  <w:style w:type="paragraph" w:customStyle="1" w:styleId="NormalText">
    <w:name w:val="Normal Text"/>
    <w:basedOn w:val="Normal"/>
    <w:link w:val="NormalTextChar"/>
    <w:qFormat/>
    <w:rsid w:val="004244E2"/>
    <w:pPr>
      <w:jc w:val="both"/>
    </w:pPr>
    <w:rPr>
      <w:sz w:val="20"/>
      <w:szCs w:val="26"/>
    </w:rPr>
  </w:style>
  <w:style w:type="paragraph" w:customStyle="1" w:styleId="CardsFont6pt">
    <w:name w:val="Cards + Font: 6 pt"/>
    <w:basedOn w:val="Normal"/>
    <w:link w:val="CardsFont6ptChar1"/>
    <w:qFormat/>
    <w:rsid w:val="004244E2"/>
    <w:pPr>
      <w:ind w:left="432" w:right="432"/>
      <w:jc w:val="both"/>
    </w:pPr>
    <w:rPr>
      <w:rFonts w:eastAsia="Times New Roman" w:cs="Times New Roman"/>
      <w:sz w:val="12"/>
      <w:szCs w:val="20"/>
    </w:rPr>
  </w:style>
  <w:style w:type="paragraph" w:customStyle="1" w:styleId="Small">
    <w:name w:val="Small"/>
    <w:basedOn w:val="Normal"/>
    <w:uiPriority w:val="99"/>
    <w:qFormat/>
    <w:rsid w:val="004244E2"/>
    <w:rPr>
      <w:sz w:val="14"/>
    </w:rPr>
  </w:style>
  <w:style w:type="paragraph" w:customStyle="1" w:styleId="NotUnderlined">
    <w:name w:val="Not Underlined"/>
    <w:basedOn w:val="Normal"/>
    <w:uiPriority w:val="99"/>
    <w:qFormat/>
    <w:rsid w:val="004244E2"/>
  </w:style>
  <w:style w:type="numbering" w:customStyle="1" w:styleId="WW8Num2">
    <w:name w:val="WW8Num2"/>
    <w:qFormat/>
    <w:rsid w:val="004244E2"/>
  </w:style>
  <w:style w:type="numbering" w:customStyle="1" w:styleId="WW8Num5">
    <w:name w:val="WW8Num5"/>
    <w:qFormat/>
    <w:rsid w:val="004244E2"/>
  </w:style>
  <w:style w:type="paragraph" w:customStyle="1" w:styleId="citenon-bold">
    <w:name w:val="cite non-bold"/>
    <w:basedOn w:val="Normal"/>
    <w:link w:val="citenon-boldChar"/>
    <w:qFormat/>
    <w:rsid w:val="004244E2"/>
    <w:rPr>
      <w:rFonts w:ascii="Georgia" w:eastAsia="Calibri" w:hAnsi="Georgia"/>
    </w:rPr>
  </w:style>
  <w:style w:type="character" w:customStyle="1" w:styleId="citenon-boldChar">
    <w:name w:val="cite non-bold Char"/>
    <w:link w:val="citenon-bold"/>
    <w:rsid w:val="004244E2"/>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244E2"/>
    <w:rPr>
      <w:rFonts w:ascii="Times" w:eastAsia="MS Mincho" w:hAnsi="Times"/>
      <w:sz w:val="20"/>
      <w:szCs w:val="20"/>
    </w:rPr>
  </w:style>
  <w:style w:type="paragraph" w:customStyle="1" w:styleId="NewDebate">
    <w:name w:val="New Debate"/>
    <w:basedOn w:val="Heading4"/>
    <w:link w:val="NewDebateChar"/>
    <w:uiPriority w:val="4"/>
    <w:qFormat/>
    <w:rsid w:val="004244E2"/>
    <w:rPr>
      <w:szCs w:val="22"/>
    </w:rPr>
  </w:style>
  <w:style w:type="character" w:customStyle="1" w:styleId="NewDebateChar">
    <w:name w:val="New Debate Char"/>
    <w:basedOn w:val="DefaultParagraphFont"/>
    <w:link w:val="NewDebate"/>
    <w:uiPriority w:val="4"/>
    <w:rsid w:val="004244E2"/>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4244E2"/>
    <w:rPr>
      <w:rFonts w:eastAsia="Calibri"/>
      <w:sz w:val="10"/>
    </w:rPr>
  </w:style>
  <w:style w:type="character" w:customStyle="1" w:styleId="ReallyfuckingsmallChar">
    <w:name w:val="Really fucking small Char"/>
    <w:basedOn w:val="DefaultParagraphFont"/>
    <w:link w:val="Reallyfuckingsmall"/>
    <w:rsid w:val="004244E2"/>
    <w:rPr>
      <w:rFonts w:ascii="Calibri" w:eastAsia="Calibri" w:hAnsi="Calibri"/>
      <w:sz w:val="10"/>
    </w:rPr>
  </w:style>
  <w:style w:type="character" w:customStyle="1" w:styleId="NothingChar">
    <w:name w:val="Nothing Char"/>
    <w:link w:val="Nothing"/>
    <w:rsid w:val="004244E2"/>
    <w:rPr>
      <w:rFonts w:ascii="Times New Roman" w:eastAsia="Times New Roman" w:hAnsi="Times New Roman" w:cs="Times New Roman"/>
      <w:color w:val="00000A"/>
      <w:sz w:val="20"/>
    </w:rPr>
  </w:style>
  <w:style w:type="character" w:customStyle="1" w:styleId="Footnote2Char">
    <w:name w:val="Footnote2 Char"/>
    <w:link w:val="Footnote2"/>
    <w:locked/>
    <w:rsid w:val="004244E2"/>
  </w:style>
  <w:style w:type="paragraph" w:customStyle="1" w:styleId="Footnote2">
    <w:name w:val="Footnote2"/>
    <w:basedOn w:val="Normal"/>
    <w:next w:val="Normal"/>
    <w:link w:val="Footnote2Char"/>
    <w:autoRedefine/>
    <w:qFormat/>
    <w:rsid w:val="004244E2"/>
    <w:pPr>
      <w:spacing w:after="120" w:line="480" w:lineRule="auto"/>
    </w:pPr>
    <w:rPr>
      <w:rFonts w:asciiTheme="minorHAnsi" w:hAnsiTheme="minorHAnsi"/>
      <w:sz w:val="24"/>
    </w:rPr>
  </w:style>
  <w:style w:type="character" w:customStyle="1" w:styleId="UnderlineCharChar">
    <w:name w:val="Underline Char Char"/>
    <w:basedOn w:val="DefaultParagraphFont"/>
    <w:rsid w:val="004244E2"/>
    <w:rPr>
      <w:noProof w:val="0"/>
      <w:u w:val="single"/>
      <w:lang w:val="en-US" w:eastAsia="en-US" w:bidi="ar-SA"/>
    </w:rPr>
  </w:style>
  <w:style w:type="character" w:customStyle="1" w:styleId="UnderlinesCharChar">
    <w:name w:val="Underlines Char Char"/>
    <w:basedOn w:val="DefaultParagraphFont"/>
    <w:rsid w:val="004244E2"/>
    <w:rPr>
      <w:rFonts w:cs="Arial"/>
      <w:b/>
      <w:bCs/>
      <w:noProof w:val="0"/>
      <w:sz w:val="22"/>
      <w:szCs w:val="26"/>
      <w:u w:val="single"/>
      <w:lang w:val="en-US" w:eastAsia="en-US" w:bidi="ar-SA"/>
    </w:rPr>
  </w:style>
  <w:style w:type="paragraph" w:customStyle="1" w:styleId="Style3">
    <w:name w:val="Style3"/>
    <w:basedOn w:val="Normal"/>
    <w:link w:val="Style3Char"/>
    <w:qFormat/>
    <w:rsid w:val="004244E2"/>
    <w:rPr>
      <w:rFonts w:ascii="Arial Narrow" w:eastAsia="Times New Roman" w:hAnsi="Arial Narrow" w:cs="Times New Roman"/>
      <w:b/>
      <w:sz w:val="20"/>
    </w:rPr>
  </w:style>
  <w:style w:type="character" w:customStyle="1" w:styleId="Style3Char">
    <w:name w:val="Style3 Char"/>
    <w:basedOn w:val="DefaultParagraphFont"/>
    <w:link w:val="Style3"/>
    <w:rsid w:val="004244E2"/>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244E2"/>
    <w:rPr>
      <w:rFonts w:eastAsia="Times New Roman"/>
      <w:sz w:val="20"/>
      <w:u w:val="single"/>
    </w:rPr>
  </w:style>
  <w:style w:type="character" w:customStyle="1" w:styleId="StyleStyle411ptChar">
    <w:name w:val="Style Style4 + 11 pt Char"/>
    <w:link w:val="StyleStyle411pt"/>
    <w:rsid w:val="004244E2"/>
    <w:rPr>
      <w:rFonts w:ascii="Calibri" w:eastAsia="Times New Roman" w:hAnsi="Calibri"/>
      <w:sz w:val="20"/>
      <w:u w:val="single"/>
    </w:rPr>
  </w:style>
  <w:style w:type="paragraph" w:customStyle="1" w:styleId="StyleStyle411ptBold">
    <w:name w:val="Style Style4 + 11 pt Bold"/>
    <w:basedOn w:val="Normal"/>
    <w:link w:val="StyleStyle411ptBoldChar"/>
    <w:qFormat/>
    <w:rsid w:val="004244E2"/>
    <w:rPr>
      <w:b/>
      <w:bCs/>
      <w:sz w:val="20"/>
      <w:u w:val="single"/>
    </w:rPr>
  </w:style>
  <w:style w:type="character" w:customStyle="1" w:styleId="StyleStyle411ptBoldChar">
    <w:name w:val="Style Style4 + 11 pt Bold Char"/>
    <w:link w:val="StyleStyle411ptBold"/>
    <w:rsid w:val="004244E2"/>
    <w:rPr>
      <w:rFonts w:ascii="Calibri" w:hAnsi="Calibri"/>
      <w:b/>
      <w:bCs/>
      <w:sz w:val="20"/>
      <w:u w:val="single"/>
    </w:rPr>
  </w:style>
  <w:style w:type="paragraph" w:customStyle="1" w:styleId="Underlining">
    <w:name w:val="Underlining"/>
    <w:basedOn w:val="Normal"/>
    <w:link w:val="UnderliningChar"/>
    <w:qFormat/>
    <w:rsid w:val="004244E2"/>
    <w:rPr>
      <w:rFonts w:eastAsia="Times New Roman"/>
      <w:sz w:val="20"/>
      <w:u w:val="single"/>
    </w:rPr>
  </w:style>
  <w:style w:type="character" w:customStyle="1" w:styleId="UnderliningChar">
    <w:name w:val="Underlining Char"/>
    <w:basedOn w:val="DefaultParagraphFont"/>
    <w:link w:val="Underlining"/>
    <w:rsid w:val="004244E2"/>
    <w:rPr>
      <w:rFonts w:ascii="Calibri" w:eastAsia="Times New Roman" w:hAnsi="Calibri"/>
      <w:sz w:val="20"/>
      <w:u w:val="single"/>
    </w:rPr>
  </w:style>
  <w:style w:type="character" w:customStyle="1" w:styleId="StyleTimesNewRoman12ptBold">
    <w:name w:val="Style Times New Roman 12 pt Bold"/>
    <w:rsid w:val="004244E2"/>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244E2"/>
    <w:rPr>
      <w:rFonts w:ascii="Century Gothic" w:hAnsi="Century Gothic"/>
      <w:sz w:val="24"/>
      <w:u w:val="thick"/>
    </w:rPr>
  </w:style>
  <w:style w:type="paragraph" w:customStyle="1" w:styleId="Cardstyle">
    <w:name w:val="Cardstyle"/>
    <w:basedOn w:val="Normal"/>
    <w:next w:val="Normal"/>
    <w:qFormat/>
    <w:rsid w:val="004244E2"/>
    <w:rPr>
      <w:rFonts w:eastAsia="Times New Roman" w:cs="Times New Roman"/>
      <w:sz w:val="20"/>
    </w:rPr>
  </w:style>
  <w:style w:type="character" w:customStyle="1" w:styleId="Style8pt1">
    <w:name w:val="Style 8 pt1"/>
    <w:basedOn w:val="DefaultParagraphFont"/>
    <w:rsid w:val="004244E2"/>
    <w:rPr>
      <w:rFonts w:ascii="Georgia" w:hAnsi="Georgia"/>
      <w:sz w:val="16"/>
    </w:rPr>
  </w:style>
  <w:style w:type="character" w:customStyle="1" w:styleId="Style8pt">
    <w:name w:val="Style 8 pt"/>
    <w:basedOn w:val="DefaultParagraphFont"/>
    <w:rsid w:val="004244E2"/>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244E2"/>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244E2"/>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4244E2"/>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244E2"/>
    <w:rPr>
      <w:rFonts w:eastAsia="Times New Roman" w:cs="Times New Roman"/>
      <w:b/>
      <w:bCs/>
      <w:sz w:val="20"/>
      <w:u w:val="single"/>
    </w:rPr>
  </w:style>
  <w:style w:type="character" w:customStyle="1" w:styleId="StyleUnderlineChar11ptBoldChar">
    <w:name w:val="Style Underline Char + 11 pt Bold Char"/>
    <w:link w:val="StyleUnderlineChar11ptBold"/>
    <w:rsid w:val="004244E2"/>
    <w:rPr>
      <w:rFonts w:ascii="Calibri" w:eastAsia="Times New Roman" w:hAnsi="Calibri" w:cs="Times New Roman"/>
      <w:b/>
      <w:bCs/>
      <w:sz w:val="20"/>
      <w:u w:val="single"/>
    </w:rPr>
  </w:style>
  <w:style w:type="character" w:customStyle="1" w:styleId="NormalTextChar">
    <w:name w:val="Normal Text Char"/>
    <w:link w:val="NormalText"/>
    <w:rsid w:val="004244E2"/>
    <w:rPr>
      <w:rFonts w:ascii="Calibri" w:hAnsi="Calibri"/>
      <w:sz w:val="20"/>
      <w:szCs w:val="26"/>
    </w:rPr>
  </w:style>
  <w:style w:type="character" w:customStyle="1" w:styleId="ShrinkChar">
    <w:name w:val="Shrink Char"/>
    <w:link w:val="Shrink"/>
    <w:rsid w:val="004244E2"/>
    <w:rPr>
      <w:rFonts w:ascii="Garamond" w:hAnsi="Garamond"/>
      <w:sz w:val="12"/>
    </w:rPr>
  </w:style>
  <w:style w:type="paragraph" w:customStyle="1" w:styleId="Shrink">
    <w:name w:val="Shrink"/>
    <w:link w:val="ShrinkChar"/>
    <w:qFormat/>
    <w:rsid w:val="004244E2"/>
    <w:pPr>
      <w:ind w:left="288" w:right="288"/>
    </w:pPr>
    <w:rPr>
      <w:rFonts w:ascii="Garamond" w:hAnsi="Garamond"/>
      <w:sz w:val="12"/>
    </w:rPr>
  </w:style>
  <w:style w:type="paragraph" w:customStyle="1" w:styleId="cites0">
    <w:name w:val="cites"/>
    <w:link w:val="citesChar0"/>
    <w:autoRedefine/>
    <w:qFormat/>
    <w:rsid w:val="004244E2"/>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244E2"/>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244E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244E2"/>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4244E2"/>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244E2"/>
  </w:style>
  <w:style w:type="character" w:customStyle="1" w:styleId="CardsChar1">
    <w:name w:val="Cards Char1"/>
    <w:rsid w:val="004244E2"/>
    <w:rPr>
      <w:rFonts w:ascii="Times New Roman" w:hAnsi="Times New Roman" w:cs="Times New Roman"/>
      <w:sz w:val="20"/>
      <w:szCs w:val="20"/>
    </w:rPr>
  </w:style>
  <w:style w:type="character" w:customStyle="1" w:styleId="AuthorYear">
    <w:name w:val="AuthorYear"/>
    <w:uiPriority w:val="1"/>
    <w:qFormat/>
    <w:rsid w:val="004244E2"/>
    <w:rPr>
      <w:rFonts w:ascii="Georgia" w:hAnsi="Georgia"/>
      <w:b/>
      <w:sz w:val="24"/>
    </w:rPr>
  </w:style>
  <w:style w:type="paragraph" w:customStyle="1" w:styleId="Shrink8">
    <w:name w:val="Shrink8"/>
    <w:basedOn w:val="Normal"/>
    <w:qFormat/>
    <w:rsid w:val="004244E2"/>
    <w:rPr>
      <w:sz w:val="16"/>
    </w:rPr>
  </w:style>
  <w:style w:type="paragraph" w:customStyle="1" w:styleId="Normal1">
    <w:name w:val="Normal1"/>
    <w:qFormat/>
    <w:rsid w:val="004244E2"/>
    <w:rPr>
      <w:rFonts w:ascii="Calibri" w:eastAsia="Calibri" w:hAnsi="Calibri" w:cs="Calibri"/>
      <w:color w:val="000000"/>
      <w:sz w:val="22"/>
      <w:szCs w:val="20"/>
      <w:lang w:val="es-US" w:eastAsia="es-US"/>
    </w:rPr>
  </w:style>
  <w:style w:type="character" w:customStyle="1" w:styleId="highlight2">
    <w:name w:val="highlight2"/>
    <w:rsid w:val="004244E2"/>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244E2"/>
    <w:rPr>
      <w:rFonts w:eastAsia="SimSun" w:cs="Times New Roman"/>
      <w:color w:val="00000A"/>
      <w:sz w:val="20"/>
      <w:lang w:eastAsia="zh-CN"/>
    </w:rPr>
  </w:style>
  <w:style w:type="character" w:customStyle="1" w:styleId="Stylecard11ptChar">
    <w:name w:val="Style card + 11 pt Char"/>
    <w:basedOn w:val="cardChar"/>
    <w:link w:val="Stylecard11pt"/>
    <w:rsid w:val="004244E2"/>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244E2"/>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244E2"/>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244E2"/>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244E2"/>
    <w:rPr>
      <w:rFonts w:cs="Arial"/>
      <w:b/>
      <w:bCs/>
      <w:kern w:val="32"/>
      <w:sz w:val="32"/>
      <w:szCs w:val="32"/>
      <w:u w:val="single"/>
      <w:lang w:val="en-US" w:eastAsia="en-US" w:bidi="ar-SA"/>
    </w:rPr>
  </w:style>
  <w:style w:type="character" w:customStyle="1" w:styleId="UNDERLINECharChar0">
    <w:name w:val="UNDERLINE Char Char"/>
    <w:basedOn w:val="DefaultParagraphFont"/>
    <w:rsid w:val="004244E2"/>
    <w:rPr>
      <w:bCs/>
      <w:kern w:val="28"/>
      <w:szCs w:val="32"/>
      <w:u w:val="single"/>
    </w:rPr>
  </w:style>
  <w:style w:type="character" w:customStyle="1" w:styleId="term">
    <w:name w:val="term"/>
    <w:basedOn w:val="DefaultParagraphFont"/>
    <w:rsid w:val="004244E2"/>
  </w:style>
  <w:style w:type="character" w:customStyle="1" w:styleId="SmallFontCharCharCharChar">
    <w:name w:val="Small Font Char Char Char Char"/>
    <w:basedOn w:val="DefaultParagraphFont"/>
    <w:rsid w:val="004244E2"/>
    <w:rPr>
      <w:rFonts w:ascii="Arial" w:hAnsi="Arial"/>
      <w:sz w:val="12"/>
      <w:szCs w:val="24"/>
    </w:rPr>
  </w:style>
  <w:style w:type="character" w:customStyle="1" w:styleId="vitstoryheadline">
    <w:name w:val="vitstoryheadline"/>
    <w:basedOn w:val="DefaultParagraphFont"/>
    <w:rsid w:val="004244E2"/>
  </w:style>
  <w:style w:type="character" w:customStyle="1" w:styleId="regtext">
    <w:name w:val="regtext"/>
    <w:basedOn w:val="DefaultParagraphFont"/>
    <w:rsid w:val="004244E2"/>
  </w:style>
  <w:style w:type="character" w:customStyle="1" w:styleId="bps-topic-ident">
    <w:name w:val="bps-topic-ident"/>
    <w:basedOn w:val="DefaultParagraphFont"/>
    <w:rsid w:val="004244E2"/>
  </w:style>
  <w:style w:type="character" w:customStyle="1" w:styleId="CharChar4">
    <w:name w:val="Char Char4"/>
    <w:basedOn w:val="DefaultParagraphFont"/>
    <w:rsid w:val="004244E2"/>
    <w:rPr>
      <w:b/>
      <w:bCs/>
      <w:sz w:val="28"/>
      <w:szCs w:val="28"/>
    </w:rPr>
  </w:style>
  <w:style w:type="character" w:customStyle="1" w:styleId="CharChar5">
    <w:name w:val="Char Char5"/>
    <w:basedOn w:val="DefaultParagraphFont"/>
    <w:rsid w:val="004244E2"/>
    <w:rPr>
      <w:rFonts w:ascii="Arial" w:hAnsi="Arial" w:cs="Arial"/>
      <w:b/>
      <w:bCs/>
      <w:sz w:val="26"/>
      <w:szCs w:val="26"/>
    </w:rPr>
  </w:style>
  <w:style w:type="paragraph" w:customStyle="1" w:styleId="tagcite0">
    <w:name w:val="tagcite"/>
    <w:basedOn w:val="Normal"/>
    <w:qFormat/>
    <w:rsid w:val="004244E2"/>
    <w:rPr>
      <w:rFonts w:eastAsia="Times New Roman" w:cs="Times New Roman"/>
      <w:b/>
    </w:rPr>
  </w:style>
  <w:style w:type="paragraph" w:customStyle="1" w:styleId="Regular">
    <w:name w:val="Regular"/>
    <w:link w:val="RegularChar"/>
    <w:rsid w:val="004244E2"/>
    <w:rPr>
      <w:rFonts w:ascii="Garamond" w:eastAsia="Times New Roman" w:hAnsi="Garamond" w:cs="Arial"/>
      <w:bCs/>
      <w:kern w:val="20"/>
      <w:sz w:val="20"/>
      <w:szCs w:val="32"/>
    </w:rPr>
  </w:style>
  <w:style w:type="paragraph" w:customStyle="1" w:styleId="Boldunderline0">
    <w:name w:val="Bold underline"/>
    <w:basedOn w:val="Normal"/>
    <w:rsid w:val="004244E2"/>
    <w:rPr>
      <w:rFonts w:eastAsia="Times New Roman" w:cs="Arial"/>
      <w:b/>
      <w:bCs/>
      <w:kern w:val="20"/>
      <w:sz w:val="20"/>
      <w:szCs w:val="32"/>
      <w:u w:val="single"/>
    </w:rPr>
  </w:style>
  <w:style w:type="character" w:customStyle="1" w:styleId="BoldunderlineChar0">
    <w:name w:val="Bold underline Char"/>
    <w:basedOn w:val="DefaultParagraphFont"/>
    <w:rsid w:val="004244E2"/>
    <w:rPr>
      <w:rFonts w:ascii="Garamond" w:hAnsi="Garamond" w:cs="Arial"/>
      <w:b/>
      <w:bCs/>
      <w:kern w:val="20"/>
      <w:szCs w:val="32"/>
      <w:u w:val="single"/>
      <w:lang w:val="en-US" w:eastAsia="en-US" w:bidi="ar-SA"/>
    </w:rPr>
  </w:style>
  <w:style w:type="paragraph" w:customStyle="1" w:styleId="tag1">
    <w:name w:val="tag1"/>
    <w:basedOn w:val="Normal"/>
    <w:qFormat/>
    <w:rsid w:val="004244E2"/>
    <w:rPr>
      <w:rFonts w:eastAsia="Times New Roman" w:cs="Times New Roman"/>
      <w:b/>
      <w:szCs w:val="20"/>
    </w:rPr>
  </w:style>
  <w:style w:type="character" w:customStyle="1" w:styleId="byline">
    <w:name w:val="byline"/>
    <w:basedOn w:val="DefaultParagraphFont"/>
    <w:rsid w:val="004244E2"/>
  </w:style>
  <w:style w:type="character" w:customStyle="1" w:styleId="7TimesNewRoman">
    <w:name w:val="7 Times New Roman"/>
    <w:rsid w:val="004244E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244E2"/>
    <w:rPr>
      <w:rFonts w:ascii="Cambria" w:eastAsia="Times New Roman" w:hAnsi="Cambria" w:cs="Times New Roman"/>
      <w:sz w:val="18"/>
      <w:szCs w:val="20"/>
    </w:rPr>
  </w:style>
  <w:style w:type="character" w:customStyle="1" w:styleId="Boxed">
    <w:name w:val="Boxed"/>
    <w:qFormat/>
    <w:rsid w:val="004244E2"/>
    <w:rPr>
      <w:rFonts w:ascii="Garamond" w:hAnsi="Garamond"/>
      <w:sz w:val="20"/>
      <w:bdr w:val="single" w:sz="6" w:space="0" w:color="auto"/>
    </w:rPr>
  </w:style>
  <w:style w:type="character" w:customStyle="1" w:styleId="CardtextChar0">
    <w:name w:val="Card text Char"/>
    <w:basedOn w:val="DefaultParagraphFont"/>
    <w:link w:val="Cardtext0"/>
    <w:rsid w:val="004244E2"/>
    <w:rPr>
      <w:rFonts w:ascii="Garamond" w:hAnsi="Garamond"/>
      <w:u w:val="single"/>
    </w:rPr>
  </w:style>
  <w:style w:type="paragraph" w:styleId="Date">
    <w:name w:val="Date"/>
    <w:aliases w:val="date"/>
    <w:basedOn w:val="Normal"/>
    <w:next w:val="Normal"/>
    <w:link w:val="DateChar"/>
    <w:uiPriority w:val="99"/>
    <w:rsid w:val="004244E2"/>
    <w:rPr>
      <w:rFonts w:eastAsia="Times New Roman" w:cs="Times New Roman"/>
      <w:sz w:val="16"/>
    </w:rPr>
  </w:style>
  <w:style w:type="character" w:customStyle="1" w:styleId="DateChar">
    <w:name w:val="Date Char"/>
    <w:aliases w:val="date Char"/>
    <w:basedOn w:val="DefaultParagraphFont"/>
    <w:link w:val="Date"/>
    <w:uiPriority w:val="99"/>
    <w:rsid w:val="004244E2"/>
    <w:rPr>
      <w:rFonts w:ascii="Calibri" w:eastAsia="Times New Roman" w:hAnsi="Calibri" w:cs="Times New Roman"/>
      <w:sz w:val="16"/>
    </w:rPr>
  </w:style>
  <w:style w:type="paragraph" w:customStyle="1" w:styleId="DebateCardSmall">
    <w:name w:val="Debate Card Small"/>
    <w:basedOn w:val="Normal"/>
    <w:link w:val="DebateCardSmallChar"/>
    <w:qFormat/>
    <w:rsid w:val="004244E2"/>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4244E2"/>
    <w:rPr>
      <w:rFonts w:ascii="Calibri" w:eastAsia="Times New Roman" w:hAnsi="Calibri" w:cs="Times New Roman"/>
      <w:sz w:val="16"/>
      <w:szCs w:val="16"/>
      <w:lang w:val="x-none" w:eastAsia="x-none"/>
    </w:rPr>
  </w:style>
  <w:style w:type="character" w:customStyle="1" w:styleId="reduce2">
    <w:name w:val="reduce2"/>
    <w:rsid w:val="004244E2"/>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244E2"/>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244E2"/>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4244E2"/>
  </w:style>
  <w:style w:type="character" w:customStyle="1" w:styleId="Style1CharChar">
    <w:name w:val="Style1 Char Char"/>
    <w:basedOn w:val="DefaultParagraphFont"/>
    <w:rsid w:val="004244E2"/>
    <w:rPr>
      <w:sz w:val="16"/>
      <w:szCs w:val="16"/>
      <w:lang w:val="en-US" w:eastAsia="en-US" w:bidi="ar-SA"/>
    </w:rPr>
  </w:style>
  <w:style w:type="character" w:customStyle="1" w:styleId="Style2CharChar">
    <w:name w:val="Style2 Char Char"/>
    <w:basedOn w:val="DefaultParagraphFont"/>
    <w:rsid w:val="004244E2"/>
    <w:rPr>
      <w:u w:val="thick"/>
      <w:lang w:val="en-US" w:eastAsia="en-US" w:bidi="ar-SA"/>
    </w:rPr>
  </w:style>
  <w:style w:type="character" w:customStyle="1" w:styleId="dateline">
    <w:name w:val="dateline"/>
    <w:basedOn w:val="DefaultParagraphFont"/>
    <w:rsid w:val="004244E2"/>
  </w:style>
  <w:style w:type="character" w:customStyle="1" w:styleId="date-display-single">
    <w:name w:val="date-display-single"/>
    <w:basedOn w:val="DefaultParagraphFont"/>
    <w:rsid w:val="004244E2"/>
  </w:style>
  <w:style w:type="character" w:customStyle="1" w:styleId="wikigeneratedlinkcontent">
    <w:name w:val="wikigeneratedlinkcontent"/>
    <w:basedOn w:val="DefaultParagraphFont"/>
    <w:rsid w:val="004244E2"/>
  </w:style>
  <w:style w:type="character" w:customStyle="1" w:styleId="Heading3CharCharChar3">
    <w:name w:val="Heading 3 Char Char Char3"/>
    <w:aliases w:val=" Char Char Char3,Char Char Char3,Heading 3 Char Char Char2, Char Char Char2,Char Char Char2"/>
    <w:basedOn w:val="DefaultParagraphFont"/>
    <w:rsid w:val="004244E2"/>
    <w:rPr>
      <w:rFonts w:cs="Arial"/>
      <w:bCs/>
      <w:szCs w:val="26"/>
      <w:u w:val="single"/>
      <w:lang w:val="en-US" w:eastAsia="en-US" w:bidi="ar-SA"/>
    </w:rPr>
  </w:style>
  <w:style w:type="character" w:customStyle="1" w:styleId="aqj">
    <w:name w:val="aqj"/>
    <w:rsid w:val="004244E2"/>
  </w:style>
  <w:style w:type="character" w:customStyle="1" w:styleId="CardTextChar1">
    <w:name w:val="CardText Char"/>
    <w:basedOn w:val="DefaultParagraphFont"/>
    <w:link w:val="CardText1"/>
    <w:locked/>
    <w:rsid w:val="004244E2"/>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244E2"/>
    <w:pPr>
      <w:ind w:left="288" w:right="288"/>
    </w:pPr>
    <w:rPr>
      <w:rFonts w:ascii="Times New Roman" w:eastAsia="Times New Roman" w:hAnsi="Times New Roman" w:cs="Times New Roman"/>
      <w:sz w:val="16"/>
    </w:rPr>
  </w:style>
  <w:style w:type="character" w:customStyle="1" w:styleId="ilad">
    <w:name w:val="il_ad"/>
    <w:rsid w:val="004244E2"/>
  </w:style>
  <w:style w:type="character" w:customStyle="1" w:styleId="CardsUnderlined">
    <w:name w:val="Cards Underlined"/>
    <w:qFormat/>
    <w:rsid w:val="004244E2"/>
    <w:rPr>
      <w:rFonts w:ascii="Helvetica" w:hAnsi="Helvetica"/>
      <w:sz w:val="22"/>
      <w:szCs w:val="24"/>
      <w:u w:val="thick"/>
    </w:rPr>
  </w:style>
  <w:style w:type="paragraph" w:customStyle="1" w:styleId="BBCite">
    <w:name w:val="BB Cite"/>
    <w:basedOn w:val="Normal"/>
    <w:autoRedefine/>
    <w:rsid w:val="004244E2"/>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4244E2"/>
  </w:style>
  <w:style w:type="character" w:customStyle="1" w:styleId="StyleStyleUnderline411pt">
    <w:name w:val="Style Style Underline4 + 11 pt"/>
    <w:basedOn w:val="DefaultParagraphFont"/>
    <w:rsid w:val="004244E2"/>
    <w:rPr>
      <w:sz w:val="20"/>
      <w:u w:val="single"/>
    </w:rPr>
  </w:style>
  <w:style w:type="character" w:customStyle="1" w:styleId="StyleStyleUnderline411ptBold">
    <w:name w:val="Style Style Underline4 + 11 pt Bold"/>
    <w:basedOn w:val="DefaultParagraphFont"/>
    <w:rsid w:val="004244E2"/>
    <w:rPr>
      <w:b/>
      <w:bCs/>
      <w:sz w:val="20"/>
      <w:u w:val="single"/>
    </w:rPr>
  </w:style>
  <w:style w:type="character" w:customStyle="1" w:styleId="StyleStyleUnderline311pt">
    <w:name w:val="Style Style Underline3 + 11 pt"/>
    <w:basedOn w:val="DefaultParagraphFont"/>
    <w:rsid w:val="004244E2"/>
    <w:rPr>
      <w:sz w:val="20"/>
      <w:u w:val="single"/>
    </w:rPr>
  </w:style>
  <w:style w:type="character" w:customStyle="1" w:styleId="StyleStyleUnderline311ptBold">
    <w:name w:val="Style Style Underline3 + 11 pt Bold"/>
    <w:basedOn w:val="DefaultParagraphFont"/>
    <w:rsid w:val="004244E2"/>
    <w:rPr>
      <w:b/>
      <w:bCs/>
      <w:sz w:val="20"/>
      <w:u w:val="single"/>
    </w:rPr>
  </w:style>
  <w:style w:type="character" w:customStyle="1" w:styleId="red-subtitle">
    <w:name w:val="red-subtitle"/>
    <w:basedOn w:val="DefaultParagraphFont"/>
    <w:rsid w:val="004244E2"/>
  </w:style>
  <w:style w:type="character" w:styleId="PageNumber">
    <w:name w:val="page number"/>
    <w:aliases w:val="card ununderlined"/>
    <w:basedOn w:val="DefaultParagraphFont"/>
    <w:uiPriority w:val="99"/>
    <w:unhideWhenUsed/>
    <w:rsid w:val="004244E2"/>
  </w:style>
  <w:style w:type="character" w:customStyle="1" w:styleId="ft1">
    <w:name w:val="ft1"/>
    <w:basedOn w:val="DefaultParagraphFont"/>
    <w:rsid w:val="004244E2"/>
  </w:style>
  <w:style w:type="character" w:customStyle="1" w:styleId="dropcap">
    <w:name w:val="dropcap"/>
    <w:basedOn w:val="DefaultParagraphFont"/>
    <w:rsid w:val="004244E2"/>
  </w:style>
  <w:style w:type="paragraph" w:customStyle="1" w:styleId="TagText">
    <w:name w:val="TagText"/>
    <w:basedOn w:val="Normal"/>
    <w:uiPriority w:val="99"/>
    <w:qFormat/>
    <w:rsid w:val="004244E2"/>
    <w:pPr>
      <w:spacing w:before="200"/>
    </w:pPr>
    <w:rPr>
      <w:rFonts w:eastAsia="Calibri"/>
      <w:b/>
      <w:sz w:val="24"/>
    </w:rPr>
  </w:style>
  <w:style w:type="paragraph" w:customStyle="1" w:styleId="BreakTag">
    <w:name w:val="Break Tag"/>
    <w:basedOn w:val="Normal"/>
    <w:autoRedefine/>
    <w:uiPriority w:val="4"/>
    <w:qFormat/>
    <w:rsid w:val="004244E2"/>
    <w:pPr>
      <w:spacing w:before="240"/>
    </w:pPr>
    <w:rPr>
      <w:rFonts w:ascii="Arial" w:hAnsi="Arial" w:cs="Arial"/>
      <w:b/>
      <w:sz w:val="26"/>
    </w:rPr>
  </w:style>
  <w:style w:type="paragraph" w:customStyle="1" w:styleId="BreakBlock">
    <w:name w:val="Break Block"/>
    <w:basedOn w:val="Normal"/>
    <w:link w:val="BreakBlockChar"/>
    <w:autoRedefine/>
    <w:qFormat/>
    <w:rsid w:val="004244E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244E2"/>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244E2"/>
  </w:style>
  <w:style w:type="character" w:customStyle="1" w:styleId="Mention1">
    <w:name w:val="Mention1"/>
    <w:basedOn w:val="DefaultParagraphFont"/>
    <w:uiPriority w:val="99"/>
    <w:semiHidden/>
    <w:unhideWhenUsed/>
    <w:rsid w:val="004244E2"/>
    <w:rPr>
      <w:color w:val="2B579A"/>
      <w:shd w:val="clear" w:color="auto" w:fill="E6E6E6"/>
    </w:rPr>
  </w:style>
  <w:style w:type="character" w:customStyle="1" w:styleId="Styleunderline11pt">
    <w:name w:val="Style underline + 11 pt"/>
    <w:rsid w:val="004244E2"/>
    <w:rPr>
      <w:rFonts w:ascii="Times New Roman" w:hAnsi="Times New Roman"/>
      <w:sz w:val="20"/>
      <w:u w:val="single"/>
    </w:rPr>
  </w:style>
  <w:style w:type="paragraph" w:customStyle="1" w:styleId="Minimize">
    <w:name w:val="Minimize"/>
    <w:basedOn w:val="card"/>
    <w:next w:val="Normal"/>
    <w:link w:val="MinimizeChar"/>
    <w:qFormat/>
    <w:rsid w:val="004244E2"/>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244E2"/>
    <w:rPr>
      <w:rFonts w:ascii="Georgia" w:hAnsi="Georgia"/>
      <w:bCs/>
      <w:color w:val="000000"/>
      <w:sz w:val="12"/>
      <w:szCs w:val="20"/>
    </w:rPr>
  </w:style>
  <w:style w:type="character" w:customStyle="1" w:styleId="hilite1">
    <w:name w:val="hilite1"/>
    <w:basedOn w:val="DefaultParagraphFont"/>
    <w:rsid w:val="004244E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244E2"/>
    <w:rPr>
      <w:rFonts w:eastAsia="Times New Roman"/>
      <w:b/>
      <w:szCs w:val="20"/>
    </w:rPr>
  </w:style>
  <w:style w:type="character" w:customStyle="1" w:styleId="NormaltagChar">
    <w:name w:val="Normal tag Char"/>
    <w:basedOn w:val="DefaultParagraphFont"/>
    <w:link w:val="Normaltag"/>
    <w:uiPriority w:val="99"/>
    <w:locked/>
    <w:rsid w:val="004244E2"/>
    <w:rPr>
      <w:rFonts w:ascii="Calibri" w:eastAsia="Times New Roman" w:hAnsi="Calibri"/>
      <w:b/>
      <w:sz w:val="22"/>
      <w:szCs w:val="20"/>
    </w:rPr>
  </w:style>
  <w:style w:type="character" w:customStyle="1" w:styleId="CitesChar2">
    <w:name w:val="Cites Char2"/>
    <w:link w:val="Cites"/>
    <w:rsid w:val="004244E2"/>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244E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244E2"/>
    <w:pPr>
      <w:spacing w:before="120" w:after="120"/>
    </w:pPr>
    <w:rPr>
      <w:rFonts w:eastAsia="Times New Roman"/>
      <w:b/>
      <w:u w:val="single"/>
      <w:lang w:bidi="en-US"/>
    </w:rPr>
  </w:style>
  <w:style w:type="paragraph" w:styleId="TOC9">
    <w:name w:val="toc 9"/>
    <w:basedOn w:val="Normal"/>
    <w:next w:val="Normal"/>
    <w:autoRedefine/>
    <w:rsid w:val="004244E2"/>
    <w:pPr>
      <w:ind w:left="1600"/>
    </w:pPr>
    <w:rPr>
      <w:rFonts w:eastAsia="Times New Roman"/>
      <w:sz w:val="20"/>
      <w:lang w:bidi="en-US"/>
    </w:rPr>
  </w:style>
  <w:style w:type="paragraph" w:customStyle="1" w:styleId="TxBrp1">
    <w:name w:val="TxBr_p1"/>
    <w:basedOn w:val="Normal"/>
    <w:qFormat/>
    <w:rsid w:val="004244E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244E2"/>
    <w:pPr>
      <w:spacing w:before="100" w:beforeAutospacing="1" w:after="100" w:afterAutospacing="1"/>
    </w:pPr>
    <w:rPr>
      <w:rFonts w:eastAsia="Times New Roman"/>
      <w:lang w:bidi="en-US"/>
    </w:rPr>
  </w:style>
  <w:style w:type="character" w:customStyle="1" w:styleId="standardcontent">
    <w:name w:val="standardcontent"/>
    <w:basedOn w:val="DefaultParagraphFont"/>
    <w:rsid w:val="004244E2"/>
  </w:style>
  <w:style w:type="paragraph" w:customStyle="1" w:styleId="hat">
    <w:name w:val="hat"/>
    <w:basedOn w:val="Normal"/>
    <w:next w:val="Normal"/>
    <w:link w:val="hatChar"/>
    <w:qFormat/>
    <w:rsid w:val="004244E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244E2"/>
  </w:style>
  <w:style w:type="paragraph" w:customStyle="1" w:styleId="HotRouteChar">
    <w:name w:val="Hot Route! Char"/>
    <w:basedOn w:val="Normal"/>
    <w:qFormat/>
    <w:rsid w:val="004244E2"/>
    <w:pPr>
      <w:ind w:left="144"/>
    </w:pPr>
    <w:rPr>
      <w:rFonts w:eastAsia="Times New Roman"/>
      <w:sz w:val="20"/>
      <w:lang w:bidi="en-US"/>
    </w:rPr>
  </w:style>
  <w:style w:type="paragraph" w:customStyle="1" w:styleId="Default">
    <w:name w:val="Default"/>
    <w:qFormat/>
    <w:rsid w:val="004244E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244E2"/>
    <w:rPr>
      <w:rFonts w:ascii="Cambria" w:hAnsi="Cambria" w:cs="Times New Roman"/>
      <w:b/>
      <w:bCs/>
      <w:sz w:val="26"/>
      <w:szCs w:val="26"/>
    </w:rPr>
  </w:style>
  <w:style w:type="character" w:customStyle="1" w:styleId="CardCharChar1">
    <w:name w:val="Card Char Char1"/>
    <w:basedOn w:val="DefaultParagraphFont"/>
    <w:rsid w:val="004244E2"/>
    <w:rPr>
      <w:rFonts w:cs="Times New Roman"/>
      <w:b/>
      <w:bCs/>
      <w:sz w:val="28"/>
      <w:szCs w:val="28"/>
    </w:rPr>
  </w:style>
  <w:style w:type="paragraph" w:customStyle="1" w:styleId="SmallFont">
    <w:name w:val="Small Font"/>
    <w:basedOn w:val="Normal"/>
    <w:link w:val="SmallFontChar"/>
    <w:qFormat/>
    <w:rsid w:val="004244E2"/>
    <w:pPr>
      <w:spacing w:after="200"/>
      <w:jc w:val="both"/>
    </w:pPr>
    <w:rPr>
      <w:rFonts w:eastAsia="Calibri"/>
      <w:szCs w:val="18"/>
    </w:rPr>
  </w:style>
  <w:style w:type="character" w:customStyle="1" w:styleId="SmallFontChar">
    <w:name w:val="Small Font Char"/>
    <w:basedOn w:val="DefaultParagraphFont"/>
    <w:link w:val="SmallFont"/>
    <w:locked/>
    <w:rsid w:val="004244E2"/>
    <w:rPr>
      <w:rFonts w:ascii="Calibri" w:eastAsia="Calibri" w:hAnsi="Calibri"/>
      <w:sz w:val="22"/>
      <w:szCs w:val="18"/>
    </w:rPr>
  </w:style>
  <w:style w:type="character" w:customStyle="1" w:styleId="CircleChar1">
    <w:name w:val="Circle Char1"/>
    <w:basedOn w:val="DefaultParagraphFont"/>
    <w:rsid w:val="004244E2"/>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244E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244E2"/>
    <w:rPr>
      <w:rFonts w:ascii="Calibri" w:eastAsia="Times New Roman" w:hAnsi="Calibri" w:cs="Times New Roman"/>
      <w:b/>
      <w:sz w:val="20"/>
      <w:szCs w:val="20"/>
    </w:rPr>
  </w:style>
  <w:style w:type="character" w:customStyle="1" w:styleId="hit1">
    <w:name w:val="hit1"/>
    <w:basedOn w:val="DefaultParagraphFont"/>
    <w:rsid w:val="004244E2"/>
    <w:rPr>
      <w:b/>
      <w:bCs/>
      <w:color w:val="CC0033"/>
    </w:rPr>
  </w:style>
  <w:style w:type="character" w:customStyle="1" w:styleId="upper">
    <w:name w:val="upper"/>
    <w:basedOn w:val="DefaultParagraphFont"/>
    <w:rsid w:val="004244E2"/>
  </w:style>
  <w:style w:type="character" w:customStyle="1" w:styleId="SmallFont7pt">
    <w:name w:val="Small Font (7 pt)"/>
    <w:basedOn w:val="DefaultParagraphFont"/>
    <w:qFormat/>
    <w:rsid w:val="004244E2"/>
    <w:rPr>
      <w:sz w:val="14"/>
    </w:rPr>
  </w:style>
  <w:style w:type="paragraph" w:customStyle="1" w:styleId="UnderlinedText">
    <w:name w:val="Underlined Text"/>
    <w:basedOn w:val="Normal"/>
    <w:qFormat/>
    <w:rsid w:val="004244E2"/>
    <w:rPr>
      <w:rFonts w:eastAsia="Times New Roman"/>
      <w:b/>
      <w:szCs w:val="20"/>
    </w:rPr>
  </w:style>
  <w:style w:type="character" w:customStyle="1" w:styleId="SmallText-New">
    <w:name w:val="Small Text - New"/>
    <w:basedOn w:val="DefaultParagraphFont"/>
    <w:rsid w:val="004244E2"/>
    <w:rPr>
      <w:rFonts w:ascii="Arial Narrow" w:hAnsi="Arial Narrow"/>
      <w:sz w:val="14"/>
    </w:rPr>
  </w:style>
  <w:style w:type="character" w:customStyle="1" w:styleId="Underlined-New">
    <w:name w:val="Underlined - New"/>
    <w:basedOn w:val="DefaultParagraphFont"/>
    <w:rsid w:val="004244E2"/>
    <w:rPr>
      <w:rFonts w:ascii="Arial Narrow" w:hAnsi="Arial Narrow"/>
      <w:sz w:val="16"/>
      <w:u w:val="single"/>
    </w:rPr>
  </w:style>
  <w:style w:type="paragraph" w:styleId="TOC2">
    <w:name w:val="toc 2"/>
    <w:basedOn w:val="Normal"/>
    <w:next w:val="Normal"/>
    <w:autoRedefine/>
    <w:uiPriority w:val="39"/>
    <w:qFormat/>
    <w:rsid w:val="004244E2"/>
    <w:pPr>
      <w:ind w:left="200"/>
    </w:pPr>
    <w:rPr>
      <w:rFonts w:eastAsia="Times New Roman"/>
      <w:sz w:val="20"/>
      <w:lang w:bidi="en-US"/>
    </w:rPr>
  </w:style>
  <w:style w:type="paragraph" w:styleId="TOCHeading">
    <w:name w:val="TOC Heading"/>
    <w:basedOn w:val="Heading1"/>
    <w:next w:val="Normal"/>
    <w:uiPriority w:val="39"/>
    <w:qFormat/>
    <w:rsid w:val="004244E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244E2"/>
    <w:rPr>
      <w:rFonts w:ascii="Arial Narrow" w:hAnsi="Arial Narrow"/>
      <w:dstrike w:val="0"/>
      <w:sz w:val="20"/>
      <w:bdr w:val="single" w:sz="2" w:space="0" w:color="auto"/>
      <w:vertAlign w:val="baseline"/>
    </w:rPr>
  </w:style>
  <w:style w:type="character" w:customStyle="1" w:styleId="style65">
    <w:name w:val="style65"/>
    <w:basedOn w:val="DefaultParagraphFont"/>
    <w:rsid w:val="004244E2"/>
    <w:rPr>
      <w:rFonts w:cs="Times New Roman"/>
    </w:rPr>
  </w:style>
  <w:style w:type="character" w:customStyle="1" w:styleId="qlabel">
    <w:name w:val="q_label"/>
    <w:basedOn w:val="DefaultParagraphFont"/>
    <w:rsid w:val="004244E2"/>
  </w:style>
  <w:style w:type="character" w:customStyle="1" w:styleId="alabel">
    <w:name w:val="a_label"/>
    <w:basedOn w:val="DefaultParagraphFont"/>
    <w:rsid w:val="004244E2"/>
  </w:style>
  <w:style w:type="character" w:customStyle="1" w:styleId="BoldandUnderlineCharChar">
    <w:name w:val="Bold and Underline Char Char"/>
    <w:basedOn w:val="DefaultParagraphFont"/>
    <w:rsid w:val="004244E2"/>
    <w:rPr>
      <w:rFonts w:eastAsia="MS Mincho"/>
      <w:b/>
      <w:u w:val="single"/>
      <w:lang w:val="en-US" w:eastAsia="en-US" w:bidi="ar-SA"/>
    </w:rPr>
  </w:style>
  <w:style w:type="character" w:customStyle="1" w:styleId="CardTextChar2">
    <w:name w:val="Card Text Char"/>
    <w:basedOn w:val="DefaultParagraphFont"/>
    <w:rsid w:val="004244E2"/>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244E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244E2"/>
    <w:rPr>
      <w:rFonts w:cs="Arial"/>
      <w:bCs/>
      <w:szCs w:val="26"/>
      <w:u w:val="single"/>
      <w:lang w:val="en-US" w:eastAsia="en-US" w:bidi="ar-SA"/>
    </w:rPr>
  </w:style>
  <w:style w:type="paragraph" w:customStyle="1" w:styleId="evidencetextChar">
    <w:name w:val="evidence text Char"/>
    <w:basedOn w:val="Normal"/>
    <w:qFormat/>
    <w:rsid w:val="004244E2"/>
    <w:pPr>
      <w:ind w:left="1728" w:right="1008"/>
    </w:pPr>
    <w:rPr>
      <w:rFonts w:eastAsia="Times New Roman"/>
      <w:color w:val="000000"/>
      <w:sz w:val="18"/>
    </w:rPr>
  </w:style>
  <w:style w:type="character" w:customStyle="1" w:styleId="underline2">
    <w:name w:val="underline2"/>
    <w:basedOn w:val="DefaultParagraphFont"/>
    <w:rsid w:val="004244E2"/>
    <w:rPr>
      <w:u w:val="single"/>
    </w:rPr>
  </w:style>
  <w:style w:type="character" w:customStyle="1" w:styleId="UnderlineChar4Char">
    <w:name w:val="Underline Char4 Char"/>
    <w:basedOn w:val="DefaultParagraphFont"/>
    <w:link w:val="UnderlineChar4"/>
    <w:rsid w:val="004244E2"/>
    <w:rPr>
      <w:u w:val="single"/>
    </w:rPr>
  </w:style>
  <w:style w:type="paragraph" w:customStyle="1" w:styleId="UnderlineChar4">
    <w:name w:val="Underline Char4"/>
    <w:basedOn w:val="Normal"/>
    <w:link w:val="UnderlineChar4Char"/>
    <w:qFormat/>
    <w:rsid w:val="004244E2"/>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244E2"/>
    <w:rPr>
      <w:b/>
      <w:u w:val="single"/>
    </w:rPr>
  </w:style>
  <w:style w:type="paragraph" w:customStyle="1" w:styleId="BoldandUnderlineChar3">
    <w:name w:val="Bold and Underline Char3"/>
    <w:basedOn w:val="Normal"/>
    <w:link w:val="BoldandUnderlineChar3Char2"/>
    <w:qFormat/>
    <w:rsid w:val="004244E2"/>
    <w:rPr>
      <w:rFonts w:asciiTheme="minorHAnsi" w:hAnsiTheme="minorHAnsi"/>
      <w:b/>
      <w:sz w:val="24"/>
      <w:u w:val="single"/>
    </w:rPr>
  </w:style>
  <w:style w:type="character" w:customStyle="1" w:styleId="inside-head">
    <w:name w:val="inside-head"/>
    <w:basedOn w:val="DefaultParagraphFont"/>
    <w:rsid w:val="004244E2"/>
  </w:style>
  <w:style w:type="character" w:customStyle="1" w:styleId="officialstitle-">
    <w:name w:val="official_s_title-"/>
    <w:basedOn w:val="DefaultParagraphFont"/>
    <w:rsid w:val="004244E2"/>
  </w:style>
  <w:style w:type="character" w:customStyle="1" w:styleId="officialsbureau">
    <w:name w:val="official_s_bureau"/>
    <w:basedOn w:val="DefaultParagraphFont"/>
    <w:rsid w:val="004244E2"/>
  </w:style>
  <w:style w:type="paragraph" w:customStyle="1" w:styleId="Stylecard11ptBoldUnderline">
    <w:name w:val="Style card + 11 pt Bold Underline"/>
    <w:basedOn w:val="card"/>
    <w:link w:val="Stylecard11ptBoldUnderlineChar"/>
    <w:qFormat/>
    <w:rsid w:val="004244E2"/>
    <w:rPr>
      <w:rFonts w:ascii="Georgia" w:eastAsia="SimSun" w:hAnsi="Georgia"/>
      <w:b/>
      <w:lang w:eastAsia="zh-CN"/>
    </w:rPr>
  </w:style>
  <w:style w:type="character" w:customStyle="1" w:styleId="Stylecard11ptBoldUnderlineChar">
    <w:name w:val="Style card + 11 pt Bold Underline Char"/>
    <w:link w:val="Stylecard11ptBoldUnderline"/>
    <w:rsid w:val="004244E2"/>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244E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244E2"/>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244E2"/>
    <w:rPr>
      <w:rFonts w:ascii="Georgia" w:eastAsia="SimSun" w:hAnsi="Georgia"/>
      <w:bCs/>
      <w:sz w:val="16"/>
      <w:lang w:eastAsia="zh-CN"/>
    </w:rPr>
  </w:style>
  <w:style w:type="paragraph" w:styleId="HTMLPreformatted">
    <w:name w:val="HTML Preformatted"/>
    <w:basedOn w:val="Normal"/>
    <w:link w:val="HTMLPreformattedChar"/>
    <w:rsid w:val="00424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244E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244E2"/>
    <w:rPr>
      <w:u w:val="single"/>
    </w:rPr>
  </w:style>
  <w:style w:type="character" w:customStyle="1" w:styleId="StyleUnderlining11ptChar">
    <w:name w:val="Style Underlining + 11 pt Char"/>
    <w:basedOn w:val="DefaultParagraphFont"/>
    <w:link w:val="StyleUnderlining11pt"/>
    <w:rsid w:val="004244E2"/>
    <w:rPr>
      <w:rFonts w:ascii="Calibri" w:hAnsi="Calibri"/>
      <w:sz w:val="22"/>
      <w:u w:val="single"/>
    </w:rPr>
  </w:style>
  <w:style w:type="paragraph" w:customStyle="1" w:styleId="StyleCardText9pt">
    <w:name w:val="Style Card Text + 9 pt"/>
    <w:basedOn w:val="Normal"/>
    <w:link w:val="StyleCardText9ptChar"/>
    <w:qFormat/>
    <w:rsid w:val="004244E2"/>
    <w:pPr>
      <w:spacing w:after="200"/>
      <w:contextualSpacing/>
    </w:pPr>
    <w:rPr>
      <w:rFonts w:eastAsia="Calibri"/>
    </w:rPr>
  </w:style>
  <w:style w:type="character" w:customStyle="1" w:styleId="StyleCardText9ptChar">
    <w:name w:val="Style Card Text + 9 pt Char"/>
    <w:basedOn w:val="DefaultParagraphFont"/>
    <w:link w:val="StyleCardText9pt"/>
    <w:rsid w:val="004244E2"/>
    <w:rPr>
      <w:rFonts w:ascii="Calibri" w:eastAsia="Calibri" w:hAnsi="Calibri"/>
      <w:sz w:val="22"/>
    </w:rPr>
  </w:style>
  <w:style w:type="paragraph" w:styleId="Quote">
    <w:name w:val="Quote"/>
    <w:basedOn w:val="Normal"/>
    <w:next w:val="Normal"/>
    <w:link w:val="QuoteChar"/>
    <w:uiPriority w:val="29"/>
    <w:qFormat/>
    <w:rsid w:val="004244E2"/>
    <w:pPr>
      <w:widowControl w:val="0"/>
    </w:pPr>
    <w:rPr>
      <w:rFonts w:eastAsia="Times New Roman"/>
      <w:iCs/>
      <w:color w:val="000000"/>
      <w:lang w:bidi="en-US"/>
    </w:rPr>
  </w:style>
  <w:style w:type="character" w:customStyle="1" w:styleId="QuoteChar">
    <w:name w:val="Quote Char"/>
    <w:basedOn w:val="DefaultParagraphFont"/>
    <w:link w:val="Quote"/>
    <w:uiPriority w:val="29"/>
    <w:rsid w:val="004244E2"/>
    <w:rPr>
      <w:rFonts w:ascii="Calibri" w:eastAsia="Times New Roman" w:hAnsi="Calibri"/>
      <w:iCs/>
      <w:color w:val="000000"/>
      <w:sz w:val="22"/>
      <w:lang w:bidi="en-US"/>
    </w:rPr>
  </w:style>
  <w:style w:type="character" w:customStyle="1" w:styleId="underlineChar">
    <w:name w:val="underline Char"/>
    <w:basedOn w:val="DefaultParagraphFont"/>
    <w:rsid w:val="004244E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244E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244E2"/>
    <w:rPr>
      <w:sz w:val="20"/>
      <w:u w:val="single"/>
    </w:rPr>
  </w:style>
  <w:style w:type="paragraph" w:styleId="BodyTextIndent2">
    <w:name w:val="Body Text Indent 2"/>
    <w:basedOn w:val="Normal"/>
    <w:link w:val="BodyTextIndent2Char"/>
    <w:unhideWhenUsed/>
    <w:rsid w:val="004244E2"/>
    <w:pPr>
      <w:spacing w:after="120" w:line="480" w:lineRule="auto"/>
      <w:ind w:left="360"/>
    </w:pPr>
  </w:style>
  <w:style w:type="character" w:customStyle="1" w:styleId="BodyTextIndent2Char">
    <w:name w:val="Body Text Indent 2 Char"/>
    <w:basedOn w:val="DefaultParagraphFont"/>
    <w:link w:val="BodyTextIndent2"/>
    <w:rsid w:val="004244E2"/>
    <w:rPr>
      <w:rFonts w:ascii="Calibri" w:hAnsi="Calibri"/>
      <w:sz w:val="22"/>
    </w:rPr>
  </w:style>
  <w:style w:type="paragraph" w:styleId="BodyTextIndent3">
    <w:name w:val="Body Text Indent 3"/>
    <w:basedOn w:val="Normal"/>
    <w:link w:val="BodyTextIndent3Char"/>
    <w:uiPriority w:val="99"/>
    <w:unhideWhenUsed/>
    <w:rsid w:val="004244E2"/>
    <w:pPr>
      <w:spacing w:after="120"/>
      <w:ind w:left="360"/>
    </w:pPr>
    <w:rPr>
      <w:szCs w:val="16"/>
    </w:rPr>
  </w:style>
  <w:style w:type="character" w:customStyle="1" w:styleId="BodyTextIndent3Char">
    <w:name w:val="Body Text Indent 3 Char"/>
    <w:basedOn w:val="DefaultParagraphFont"/>
    <w:link w:val="BodyTextIndent3"/>
    <w:uiPriority w:val="99"/>
    <w:rsid w:val="004244E2"/>
    <w:rPr>
      <w:rFonts w:ascii="Calibri" w:hAnsi="Calibri"/>
      <w:sz w:val="22"/>
      <w:szCs w:val="16"/>
    </w:rPr>
  </w:style>
  <w:style w:type="paragraph" w:styleId="BodyText2">
    <w:name w:val="Body Text 2"/>
    <w:basedOn w:val="Normal"/>
    <w:link w:val="BodyText2Char"/>
    <w:unhideWhenUsed/>
    <w:rsid w:val="004244E2"/>
    <w:pPr>
      <w:spacing w:after="120" w:line="480" w:lineRule="auto"/>
    </w:pPr>
  </w:style>
  <w:style w:type="character" w:customStyle="1" w:styleId="BodyText2Char">
    <w:name w:val="Body Text 2 Char"/>
    <w:basedOn w:val="DefaultParagraphFont"/>
    <w:link w:val="BodyText2"/>
    <w:rsid w:val="004244E2"/>
    <w:rPr>
      <w:rFonts w:ascii="Calibri" w:hAnsi="Calibri"/>
      <w:sz w:val="22"/>
    </w:rPr>
  </w:style>
  <w:style w:type="paragraph" w:styleId="BodyTextIndent">
    <w:name w:val="Body Text Indent"/>
    <w:basedOn w:val="Normal"/>
    <w:link w:val="BodyTextIndentChar"/>
    <w:uiPriority w:val="99"/>
    <w:unhideWhenUsed/>
    <w:rsid w:val="004244E2"/>
    <w:pPr>
      <w:spacing w:after="120"/>
      <w:ind w:left="360"/>
    </w:pPr>
  </w:style>
  <w:style w:type="character" w:customStyle="1" w:styleId="BodyTextIndentChar">
    <w:name w:val="Body Text Indent Char"/>
    <w:basedOn w:val="DefaultParagraphFont"/>
    <w:link w:val="BodyTextIndent"/>
    <w:uiPriority w:val="99"/>
    <w:rsid w:val="004244E2"/>
    <w:rPr>
      <w:rFonts w:ascii="Calibri" w:hAnsi="Calibri"/>
      <w:sz w:val="22"/>
    </w:rPr>
  </w:style>
  <w:style w:type="paragraph" w:styleId="BodyText3">
    <w:name w:val="Body Text 3"/>
    <w:basedOn w:val="Normal"/>
    <w:link w:val="BodyText3Char"/>
    <w:unhideWhenUsed/>
    <w:rsid w:val="004244E2"/>
    <w:pPr>
      <w:spacing w:after="120"/>
    </w:pPr>
    <w:rPr>
      <w:szCs w:val="16"/>
    </w:rPr>
  </w:style>
  <w:style w:type="character" w:customStyle="1" w:styleId="BodyText3Char">
    <w:name w:val="Body Text 3 Char"/>
    <w:basedOn w:val="DefaultParagraphFont"/>
    <w:link w:val="BodyText3"/>
    <w:rsid w:val="004244E2"/>
    <w:rPr>
      <w:rFonts w:ascii="Calibri" w:hAnsi="Calibri"/>
      <w:sz w:val="22"/>
      <w:szCs w:val="16"/>
    </w:rPr>
  </w:style>
  <w:style w:type="character" w:customStyle="1" w:styleId="StyleBold">
    <w:name w:val="Style Bold"/>
    <w:basedOn w:val="DefaultParagraphFont"/>
    <w:uiPriority w:val="9"/>
    <w:semiHidden/>
    <w:rsid w:val="004244E2"/>
    <w:rPr>
      <w:b/>
      <w:bCs/>
    </w:rPr>
  </w:style>
  <w:style w:type="character" w:customStyle="1" w:styleId="body-text">
    <w:name w:val="body-text"/>
    <w:basedOn w:val="DefaultParagraphFont"/>
    <w:rsid w:val="004244E2"/>
  </w:style>
  <w:style w:type="paragraph" w:customStyle="1" w:styleId="StyleStyle411ptBoldBorderSinglesolidlineAuto0">
    <w:name w:val="Style Style4 + 11 pt Bold Border: : (Single solid line Auto  0...."/>
    <w:basedOn w:val="Normal"/>
    <w:link w:val="StyleStyle411ptBoldBorderSinglesolidlineAuto0Char"/>
    <w:qFormat/>
    <w:rsid w:val="004244E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244E2"/>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4244E2"/>
  </w:style>
  <w:style w:type="paragraph" w:customStyle="1" w:styleId="StyleStyle112pt">
    <w:name w:val="Style Style1 + 12 pt"/>
    <w:basedOn w:val="Normal"/>
    <w:link w:val="StyleStyle112ptChar"/>
    <w:qFormat/>
    <w:rsid w:val="004244E2"/>
    <w:rPr>
      <w:rFonts w:eastAsia="SimSun"/>
      <w:u w:val="single"/>
      <w:lang w:eastAsia="zh-CN"/>
    </w:rPr>
  </w:style>
  <w:style w:type="character" w:customStyle="1" w:styleId="StyleStyle112ptChar">
    <w:name w:val="Style Style1 + 12 pt Char"/>
    <w:basedOn w:val="DefaultParagraphFont"/>
    <w:link w:val="StyleStyle112pt"/>
    <w:rsid w:val="004244E2"/>
    <w:rPr>
      <w:rFonts w:ascii="Calibri" w:eastAsia="SimSun" w:hAnsi="Calibri"/>
      <w:sz w:val="22"/>
      <w:u w:val="single"/>
      <w:lang w:eastAsia="zh-CN"/>
    </w:rPr>
  </w:style>
  <w:style w:type="paragraph" w:customStyle="1" w:styleId="MinimizedText">
    <w:name w:val="Minimized Text"/>
    <w:basedOn w:val="Normal"/>
    <w:link w:val="MinimizedTextChar"/>
    <w:qFormat/>
    <w:rsid w:val="004244E2"/>
    <w:rPr>
      <w:rFonts w:eastAsia="Times New Roman"/>
    </w:rPr>
  </w:style>
  <w:style w:type="character" w:customStyle="1" w:styleId="MinimizedTextChar">
    <w:name w:val="Minimized Text Char"/>
    <w:basedOn w:val="DefaultParagraphFont"/>
    <w:link w:val="MinimizedText"/>
    <w:rsid w:val="004244E2"/>
    <w:rPr>
      <w:rFonts w:ascii="Calibri" w:eastAsia="Times New Roman" w:hAnsi="Calibri"/>
      <w:sz w:val="22"/>
    </w:rPr>
  </w:style>
  <w:style w:type="character" w:customStyle="1" w:styleId="term1">
    <w:name w:val="term1"/>
    <w:basedOn w:val="DefaultParagraphFont"/>
    <w:rsid w:val="004244E2"/>
    <w:rPr>
      <w:b/>
      <w:bCs/>
    </w:rPr>
  </w:style>
  <w:style w:type="character" w:customStyle="1" w:styleId="Styleterm111ptUnderline">
    <w:name w:val="Style term1 + 11 pt Underline"/>
    <w:basedOn w:val="term1"/>
    <w:rsid w:val="004244E2"/>
    <w:rPr>
      <w:b/>
      <w:bCs/>
      <w:sz w:val="20"/>
      <w:u w:val="single"/>
    </w:rPr>
  </w:style>
  <w:style w:type="paragraph" w:customStyle="1" w:styleId="StyleMinimizedTextArialNarrow10pt">
    <w:name w:val="Style Minimized Text + Arial Narrow 10 pt"/>
    <w:basedOn w:val="MinimizedText"/>
    <w:link w:val="StyleMinimizedTextArialNarrow10ptChar"/>
    <w:qFormat/>
    <w:rsid w:val="004244E2"/>
    <w:rPr>
      <w:sz w:val="20"/>
    </w:rPr>
  </w:style>
  <w:style w:type="character" w:customStyle="1" w:styleId="StyleMinimizedTextArialNarrow10ptChar">
    <w:name w:val="Style Minimized Text + Arial Narrow 10 pt Char"/>
    <w:basedOn w:val="MinimizedTextChar"/>
    <w:link w:val="StyleMinimizedTextArialNarrow10pt"/>
    <w:rsid w:val="004244E2"/>
    <w:rPr>
      <w:rFonts w:ascii="Calibri" w:eastAsia="Times New Roman" w:hAnsi="Calibri"/>
      <w:sz w:val="20"/>
    </w:rPr>
  </w:style>
  <w:style w:type="character" w:customStyle="1" w:styleId="Styleunderline11ptBold">
    <w:name w:val="Style underline + 11 pt Bold"/>
    <w:basedOn w:val="underline"/>
    <w:rsid w:val="004244E2"/>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244E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244E2"/>
    <w:rPr>
      <w:rFonts w:ascii="Calibri" w:eastAsia="Times New Roman" w:hAnsi="Calibri"/>
      <w:sz w:val="22"/>
      <w:u w:val="single"/>
      <w:bdr w:val="single" w:sz="4" w:space="0" w:color="auto"/>
    </w:rPr>
  </w:style>
  <w:style w:type="character" w:customStyle="1" w:styleId="Style9pt">
    <w:name w:val="Style 9 pt"/>
    <w:basedOn w:val="DefaultParagraphFont"/>
    <w:rsid w:val="004244E2"/>
    <w:rPr>
      <w:rFonts w:ascii="Times New Roman" w:hAnsi="Times New Roman"/>
      <w:sz w:val="20"/>
    </w:rPr>
  </w:style>
  <w:style w:type="paragraph" w:customStyle="1" w:styleId="StyleStyle49pt3">
    <w:name w:val="Style Style4 + 9 pt3"/>
    <w:basedOn w:val="Style4"/>
    <w:link w:val="StyleStyle49pt3Char"/>
    <w:qFormat/>
    <w:rsid w:val="004244E2"/>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244E2"/>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244E2"/>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244E2"/>
    <w:rPr>
      <w:rFonts w:ascii="Calibri" w:eastAsia="Times New Roman" w:hAnsi="Calibri" w:cs="Times New Roman"/>
      <w:b/>
      <w:bCs/>
      <w:u w:val="single"/>
      <w:lang w:val="x-none"/>
    </w:rPr>
  </w:style>
  <w:style w:type="character" w:customStyle="1" w:styleId="authorbio">
    <w:name w:val="authorbio"/>
    <w:basedOn w:val="DefaultParagraphFont"/>
    <w:rsid w:val="004244E2"/>
  </w:style>
  <w:style w:type="character" w:customStyle="1" w:styleId="a">
    <w:name w:val="a"/>
    <w:basedOn w:val="DefaultParagraphFont"/>
    <w:rsid w:val="004244E2"/>
  </w:style>
  <w:style w:type="character" w:customStyle="1" w:styleId="StyleUnderline3">
    <w:name w:val="Style Underline3"/>
    <w:basedOn w:val="DefaultParagraphFont"/>
    <w:rsid w:val="004244E2"/>
    <w:rPr>
      <w:u w:val="single"/>
    </w:rPr>
  </w:style>
  <w:style w:type="paragraph" w:customStyle="1" w:styleId="StyleStyle111ptBorderSinglesolidlineAuto05ptL">
    <w:name w:val="Style Style1 + 11 pt Border: : (Single solid line Auto  0.5 pt L..."/>
    <w:link w:val="StyleStyle111ptBorderSinglesolidlineAuto05ptLChar"/>
    <w:qFormat/>
    <w:rsid w:val="004244E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244E2"/>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244E2"/>
    <w:rPr>
      <w:u w:val="single"/>
    </w:rPr>
  </w:style>
  <w:style w:type="paragraph" w:customStyle="1" w:styleId="Circled">
    <w:name w:val="Circled"/>
    <w:link w:val="CircledChar"/>
    <w:qFormat/>
    <w:rsid w:val="004244E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244E2"/>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244E2"/>
  </w:style>
  <w:style w:type="character" w:customStyle="1" w:styleId="part-of-speech">
    <w:name w:val="part-of-speech"/>
    <w:basedOn w:val="DefaultParagraphFont"/>
    <w:rsid w:val="004244E2"/>
  </w:style>
  <w:style w:type="character" w:customStyle="1" w:styleId="sep">
    <w:name w:val="sep"/>
    <w:basedOn w:val="DefaultParagraphFont"/>
    <w:rsid w:val="004244E2"/>
  </w:style>
  <w:style w:type="character" w:customStyle="1" w:styleId="pron">
    <w:name w:val="pron"/>
    <w:basedOn w:val="DefaultParagraphFont"/>
    <w:rsid w:val="004244E2"/>
  </w:style>
  <w:style w:type="paragraph" w:customStyle="1" w:styleId="StyleStyle4LatinTimesNewRomanAsianSimSun">
    <w:name w:val="Style Style4 + (Latin) Times New Roman (Asian) SimSun"/>
    <w:basedOn w:val="Normal"/>
    <w:link w:val="StyleStyle4LatinTimesNewRomanAsianSimSunChar"/>
    <w:qFormat/>
    <w:rsid w:val="004244E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244E2"/>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244E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244E2"/>
    <w:rPr>
      <w:rFonts w:ascii="Calibri" w:eastAsia="SimSun" w:hAnsi="Calibri"/>
      <w:b/>
      <w:bCs/>
      <w:sz w:val="22"/>
      <w:u w:val="single"/>
    </w:rPr>
  </w:style>
  <w:style w:type="character" w:customStyle="1" w:styleId="CharChar3">
    <w:name w:val="Char Char3"/>
    <w:basedOn w:val="DefaultParagraphFont"/>
    <w:rsid w:val="004244E2"/>
    <w:rPr>
      <w:rFonts w:cs="Arial"/>
      <w:b/>
      <w:bCs/>
      <w:iCs/>
      <w:lang w:val="en-US" w:eastAsia="en-US" w:bidi="ar-SA"/>
    </w:rPr>
  </w:style>
  <w:style w:type="character" w:customStyle="1" w:styleId="SubtitleChar1">
    <w:name w:val="Subtitle Char1"/>
    <w:aliases w:val="Underlined card text Char1"/>
    <w:basedOn w:val="DefaultParagraphFont"/>
    <w:rsid w:val="004244E2"/>
    <w:rPr>
      <w:color w:val="5A5A5A" w:themeColor="text1" w:themeTint="A5"/>
      <w:spacing w:val="15"/>
      <w:sz w:val="22"/>
      <w:szCs w:val="22"/>
    </w:rPr>
  </w:style>
  <w:style w:type="paragraph" w:customStyle="1" w:styleId="StyleStyle411pt1">
    <w:name w:val="Style Style4 + 11 pt1"/>
    <w:basedOn w:val="Style4"/>
    <w:link w:val="StyleStyle411pt1Char"/>
    <w:qFormat/>
    <w:rsid w:val="004244E2"/>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244E2"/>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244E2"/>
    <w:rPr>
      <w:b/>
      <w:u w:val="single"/>
      <w:lang w:val="en-US" w:eastAsia="en-US" w:bidi="ar-SA"/>
    </w:rPr>
  </w:style>
  <w:style w:type="character" w:customStyle="1" w:styleId="StyleUnderlineCharChar111pt">
    <w:name w:val="Style Underline Char Char1 + 11 pt"/>
    <w:basedOn w:val="DefaultParagraphFont"/>
    <w:rsid w:val="004244E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244E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244E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244E2"/>
    <w:rPr>
      <w:sz w:val="22"/>
      <w:u w:val="single"/>
    </w:rPr>
  </w:style>
  <w:style w:type="paragraph" w:customStyle="1" w:styleId="StyleMinimizedTextArialNarrow9pt">
    <w:name w:val="Style Minimized Text + Arial Narrow 9 pt"/>
    <w:basedOn w:val="Normal"/>
    <w:link w:val="StyleMinimizedTextArialNarrow9ptChar"/>
    <w:qFormat/>
    <w:rsid w:val="004244E2"/>
    <w:rPr>
      <w:rFonts w:eastAsia="Times New Roman"/>
    </w:rPr>
  </w:style>
  <w:style w:type="character" w:customStyle="1" w:styleId="StyleMinimizedTextArialNarrow9ptChar">
    <w:name w:val="Style Minimized Text + Arial Narrow 9 pt Char"/>
    <w:basedOn w:val="DefaultParagraphFont"/>
    <w:link w:val="StyleMinimizedTextArialNarrow9pt"/>
    <w:rsid w:val="004244E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244E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244E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244E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244E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244E2"/>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244E2"/>
    <w:rPr>
      <w:b w:val="0"/>
      <w:bCs/>
      <w:sz w:val="20"/>
      <w:u w:val="single"/>
      <w:lang w:val="en-US" w:eastAsia="en-US" w:bidi="ar-SA"/>
    </w:rPr>
  </w:style>
  <w:style w:type="character" w:customStyle="1" w:styleId="Styleunderline9pt">
    <w:name w:val="Style underline + 9 pt"/>
    <w:basedOn w:val="underline"/>
    <w:rsid w:val="004244E2"/>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244E2"/>
    <w:rPr>
      <w:rFonts w:ascii="Times New Roman" w:hAnsi="Times New Roman"/>
      <w:sz w:val="20"/>
    </w:rPr>
  </w:style>
  <w:style w:type="character" w:customStyle="1" w:styleId="Styleunderline9pt1">
    <w:name w:val="Style underline + 9 pt1"/>
    <w:basedOn w:val="underline"/>
    <w:rsid w:val="004244E2"/>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244E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244E2"/>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244E2"/>
    <w:rPr>
      <w:b/>
      <w:bCs/>
      <w:noProof w:val="0"/>
      <w:sz w:val="20"/>
      <w:u w:val="single"/>
      <w:lang w:val="en-US" w:eastAsia="en-US" w:bidi="ar-SA"/>
    </w:rPr>
  </w:style>
  <w:style w:type="character" w:customStyle="1" w:styleId="Hyperlink23">
    <w:name w:val="Hyperlink23"/>
    <w:basedOn w:val="DefaultParagraphFont"/>
    <w:rsid w:val="004244E2"/>
    <w:rPr>
      <w:color w:val="3300CC"/>
      <w:u w:val="single"/>
    </w:rPr>
  </w:style>
  <w:style w:type="paragraph" w:customStyle="1" w:styleId="cardCharChar">
    <w:name w:val="card Char Char"/>
    <w:basedOn w:val="Normal"/>
    <w:link w:val="cardCharCharChar"/>
    <w:qFormat/>
    <w:rsid w:val="004244E2"/>
    <w:pPr>
      <w:ind w:left="288" w:right="288"/>
    </w:pPr>
    <w:rPr>
      <w:rFonts w:eastAsia="Times New Roman"/>
      <w:szCs w:val="20"/>
    </w:rPr>
  </w:style>
  <w:style w:type="character" w:customStyle="1" w:styleId="cardCharCharChar">
    <w:name w:val="card Char Char Char"/>
    <w:basedOn w:val="DefaultParagraphFont"/>
    <w:link w:val="cardCharChar"/>
    <w:rsid w:val="004244E2"/>
    <w:rPr>
      <w:rFonts w:ascii="Calibri" w:eastAsia="Times New Roman" w:hAnsi="Calibri"/>
      <w:sz w:val="22"/>
      <w:szCs w:val="20"/>
    </w:rPr>
  </w:style>
  <w:style w:type="character" w:customStyle="1" w:styleId="StyleunderlineArialNarrow9ptBold">
    <w:name w:val="Style underline + Arial Narrow 9 pt Bold"/>
    <w:basedOn w:val="underline"/>
    <w:rsid w:val="004244E2"/>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244E2"/>
  </w:style>
  <w:style w:type="character" w:customStyle="1" w:styleId="StylecardCharCharArialNarrow9ptChar">
    <w:name w:val="Style card Char Char + Arial Narrow 9 pt Char"/>
    <w:basedOn w:val="cardCharCharChar"/>
    <w:link w:val="StylecardCharCharArialNarrow9pt"/>
    <w:rsid w:val="004244E2"/>
    <w:rPr>
      <w:rFonts w:ascii="Calibri" w:eastAsia="Times New Roman" w:hAnsi="Calibri"/>
      <w:sz w:val="22"/>
      <w:szCs w:val="20"/>
    </w:rPr>
  </w:style>
  <w:style w:type="character" w:customStyle="1" w:styleId="CardTextChar10">
    <w:name w:val="Card Text Char1"/>
    <w:basedOn w:val="DefaultParagraphFont"/>
    <w:rsid w:val="004244E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244E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244E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244E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244E2"/>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244E2"/>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244E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244E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244E2"/>
    <w:rPr>
      <w:rFonts w:eastAsia="Times New Roman"/>
    </w:rPr>
  </w:style>
  <w:style w:type="character" w:customStyle="1" w:styleId="TextsmallChar">
    <w:name w:val="Textsmall Char"/>
    <w:basedOn w:val="DefaultParagraphFont"/>
    <w:link w:val="Textsmall"/>
    <w:rsid w:val="004244E2"/>
    <w:rPr>
      <w:rFonts w:ascii="Calibri" w:eastAsia="Times New Roman" w:hAnsi="Calibri"/>
      <w:sz w:val="22"/>
    </w:rPr>
  </w:style>
  <w:style w:type="character" w:customStyle="1" w:styleId="CharChar111">
    <w:name w:val="Char Char111"/>
    <w:basedOn w:val="DefaultParagraphFont"/>
    <w:rsid w:val="004244E2"/>
    <w:rPr>
      <w:rFonts w:cs="Arial"/>
      <w:bCs/>
      <w:szCs w:val="26"/>
      <w:u w:val="single"/>
      <w:lang w:val="en-US" w:eastAsia="en-US" w:bidi="ar-SA"/>
    </w:rPr>
  </w:style>
  <w:style w:type="paragraph" w:customStyle="1" w:styleId="cardtextsmall">
    <w:name w:val="card text small"/>
    <w:basedOn w:val="Normal"/>
    <w:qFormat/>
    <w:rsid w:val="004244E2"/>
    <w:rPr>
      <w:rFonts w:ascii="Arial Narrow" w:eastAsia="Times New Roman" w:hAnsi="Arial Narrow"/>
    </w:rPr>
  </w:style>
  <w:style w:type="character" w:customStyle="1" w:styleId="AUnterdline">
    <w:name w:val="AUnterdline"/>
    <w:qFormat/>
    <w:rsid w:val="004244E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244E2"/>
    <w:rPr>
      <w:rFonts w:ascii="Times New Roman" w:hAnsi="Times New Roman"/>
      <w:b/>
      <w:bCs/>
      <w:sz w:val="20"/>
      <w:u w:val="single"/>
      <w:bdr w:val="single" w:sz="4" w:space="0" w:color="auto"/>
    </w:rPr>
  </w:style>
  <w:style w:type="character" w:customStyle="1" w:styleId="highlightedsearchterm">
    <w:name w:val="highlightedsearchterm"/>
    <w:rsid w:val="004244E2"/>
  </w:style>
  <w:style w:type="character" w:customStyle="1" w:styleId="StyleUnderline1">
    <w:name w:val="Style Underline1"/>
    <w:basedOn w:val="DefaultParagraphFont"/>
    <w:rsid w:val="004244E2"/>
    <w:rPr>
      <w:rFonts w:ascii="Times New Roman" w:hAnsi="Times New Roman"/>
      <w:sz w:val="20"/>
      <w:u w:val="single"/>
    </w:rPr>
  </w:style>
  <w:style w:type="paragraph" w:customStyle="1" w:styleId="StyleStyle49pt10">
    <w:name w:val="Style Style4 + 9 pt10"/>
    <w:basedOn w:val="Style4"/>
    <w:link w:val="StyleStyle49pt10Char"/>
    <w:qFormat/>
    <w:rsid w:val="004244E2"/>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244E2"/>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244E2"/>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244E2"/>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244E2"/>
    <w:pPr>
      <w:ind w:left="288"/>
    </w:pPr>
    <w:rPr>
      <w:rFonts w:eastAsia="Times New Roman"/>
      <w:u w:val="single"/>
    </w:rPr>
  </w:style>
  <w:style w:type="character" w:customStyle="1" w:styleId="NormalUnderlineChar">
    <w:name w:val="Normal Underline Char"/>
    <w:link w:val="NormalUnderline"/>
    <w:rsid w:val="004244E2"/>
    <w:rPr>
      <w:rFonts w:ascii="Calibri" w:eastAsia="Times New Roman" w:hAnsi="Calibri"/>
      <w:sz w:val="22"/>
      <w:u w:val="single"/>
    </w:rPr>
  </w:style>
  <w:style w:type="character" w:customStyle="1" w:styleId="DontRead">
    <w:name w:val="Don't Read"/>
    <w:qFormat/>
    <w:rsid w:val="004244E2"/>
    <w:rPr>
      <w:rFonts w:ascii="Times New Roman" w:hAnsi="Times New Roman"/>
      <w:sz w:val="16"/>
    </w:rPr>
  </w:style>
  <w:style w:type="paragraph" w:customStyle="1" w:styleId="Underlinestyle">
    <w:name w:val="Underline style"/>
    <w:basedOn w:val="Normal"/>
    <w:qFormat/>
    <w:rsid w:val="004244E2"/>
    <w:rPr>
      <w:rFonts w:eastAsia="Times New Roman"/>
      <w:u w:val="single"/>
    </w:rPr>
  </w:style>
  <w:style w:type="character" w:customStyle="1" w:styleId="Style11ptUnderline3">
    <w:name w:val="Style 11 pt Underline3"/>
    <w:rsid w:val="004244E2"/>
    <w:rPr>
      <w:sz w:val="20"/>
      <w:u w:val="single"/>
    </w:rPr>
  </w:style>
  <w:style w:type="character" w:customStyle="1" w:styleId="27">
    <w:name w:val="27"/>
    <w:rsid w:val="004244E2"/>
    <w:rPr>
      <w:rFonts w:cs="Arial"/>
      <w:bCs/>
      <w:sz w:val="20"/>
      <w:u w:val="single"/>
      <w:lang w:val="en-US" w:eastAsia="en-US" w:bidi="ar-SA"/>
    </w:rPr>
  </w:style>
  <w:style w:type="character" w:customStyle="1" w:styleId="2">
    <w:name w:val="2"/>
    <w:rsid w:val="004244E2"/>
    <w:rPr>
      <w:rFonts w:cs="Arial"/>
      <w:bCs/>
      <w:sz w:val="20"/>
      <w:u w:val="single"/>
      <w:lang w:val="en-US" w:eastAsia="en-US" w:bidi="ar-SA"/>
    </w:rPr>
  </w:style>
  <w:style w:type="character" w:customStyle="1" w:styleId="Style9ptUnderline11">
    <w:name w:val="Style 9 pt Underline11"/>
    <w:basedOn w:val="DefaultParagraphFont"/>
    <w:rsid w:val="004244E2"/>
    <w:rPr>
      <w:sz w:val="20"/>
      <w:u w:val="single"/>
    </w:rPr>
  </w:style>
  <w:style w:type="character" w:customStyle="1" w:styleId="Style9ptBoldUnderline5">
    <w:name w:val="Style 9 pt Bold Underline5"/>
    <w:basedOn w:val="DefaultParagraphFont"/>
    <w:rsid w:val="004244E2"/>
    <w:rPr>
      <w:b/>
      <w:bCs/>
      <w:sz w:val="20"/>
      <w:u w:val="single"/>
    </w:rPr>
  </w:style>
  <w:style w:type="character" w:customStyle="1" w:styleId="CharChar114">
    <w:name w:val="Char Char114"/>
    <w:basedOn w:val="DefaultParagraphFont"/>
    <w:rsid w:val="004244E2"/>
    <w:rPr>
      <w:rFonts w:cs="Arial"/>
      <w:bCs/>
      <w:szCs w:val="26"/>
      <w:u w:val="single"/>
      <w:lang w:val="en-US" w:eastAsia="en-US" w:bidi="ar-SA"/>
    </w:rPr>
  </w:style>
  <w:style w:type="character" w:customStyle="1" w:styleId="CharChar113">
    <w:name w:val="Char Char113"/>
    <w:basedOn w:val="DefaultParagraphFont"/>
    <w:rsid w:val="004244E2"/>
    <w:rPr>
      <w:rFonts w:cs="Arial"/>
      <w:bCs/>
      <w:szCs w:val="26"/>
      <w:u w:val="single"/>
      <w:lang w:val="en-US" w:eastAsia="en-US" w:bidi="ar-SA"/>
    </w:rPr>
  </w:style>
  <w:style w:type="character" w:customStyle="1" w:styleId="CharChar112">
    <w:name w:val="Char Char112"/>
    <w:basedOn w:val="DefaultParagraphFont"/>
    <w:rsid w:val="004244E2"/>
    <w:rPr>
      <w:rFonts w:cs="Arial"/>
      <w:bCs/>
      <w:szCs w:val="26"/>
      <w:u w:val="single"/>
      <w:lang w:val="en-US" w:eastAsia="en-US" w:bidi="ar-SA"/>
    </w:rPr>
  </w:style>
  <w:style w:type="character" w:customStyle="1" w:styleId="ssl0">
    <w:name w:val="ss_l0"/>
    <w:basedOn w:val="DefaultParagraphFont"/>
    <w:rsid w:val="004244E2"/>
  </w:style>
  <w:style w:type="paragraph" w:customStyle="1" w:styleId="WW-Default1">
    <w:name w:val="WW-Default1"/>
    <w:basedOn w:val="Normal"/>
    <w:qFormat/>
    <w:rsid w:val="004244E2"/>
    <w:pPr>
      <w:suppressAutoHyphens/>
    </w:pPr>
    <w:rPr>
      <w:rFonts w:eastAsia="Times New Roman"/>
      <w:b/>
      <w:bCs/>
      <w:szCs w:val="20"/>
      <w:lang w:eastAsia="ar-SA"/>
    </w:rPr>
  </w:style>
  <w:style w:type="character" w:customStyle="1" w:styleId="zoomme">
    <w:name w:val="zoomme"/>
    <w:basedOn w:val="DefaultParagraphFont"/>
    <w:rsid w:val="004244E2"/>
  </w:style>
  <w:style w:type="character" w:customStyle="1" w:styleId="Date1">
    <w:name w:val="Date1"/>
    <w:basedOn w:val="DefaultParagraphFont"/>
    <w:rsid w:val="004244E2"/>
  </w:style>
  <w:style w:type="character" w:customStyle="1" w:styleId="classauthor">
    <w:name w:val="class=&quot;author&quot;"/>
    <w:basedOn w:val="DefaultParagraphFont"/>
    <w:rsid w:val="004244E2"/>
  </w:style>
  <w:style w:type="paragraph" w:customStyle="1" w:styleId="CardStyle0">
    <w:name w:val="Card Style"/>
    <w:basedOn w:val="Normal"/>
    <w:link w:val="CardStyleChar"/>
    <w:qFormat/>
    <w:rsid w:val="004244E2"/>
    <w:rPr>
      <w:rFonts w:eastAsia="Times New Roman"/>
    </w:rPr>
  </w:style>
  <w:style w:type="character" w:customStyle="1" w:styleId="CharCharChar">
    <w:name w:val="Char Char Char"/>
    <w:basedOn w:val="DefaultParagraphFont"/>
    <w:rsid w:val="004244E2"/>
    <w:rPr>
      <w:rFonts w:cs="Arial"/>
      <w:bCs/>
      <w:szCs w:val="26"/>
      <w:u w:val="single"/>
      <w:lang w:val="en-US" w:eastAsia="en-US" w:bidi="ar-SA"/>
    </w:rPr>
  </w:style>
  <w:style w:type="character" w:customStyle="1" w:styleId="texto1">
    <w:name w:val="texto1"/>
    <w:rsid w:val="004244E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244E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244E2"/>
    <w:rPr>
      <w:rFonts w:ascii="Calibri" w:eastAsia="Times New Roman" w:hAnsi="Calibri" w:cs="Arial"/>
      <w:b/>
      <w:szCs w:val="28"/>
    </w:rPr>
  </w:style>
  <w:style w:type="paragraph" w:customStyle="1" w:styleId="Style23">
    <w:name w:val="Style23"/>
    <w:basedOn w:val="Normal"/>
    <w:uiPriority w:val="99"/>
    <w:qFormat/>
    <w:rsid w:val="004244E2"/>
    <w:pPr>
      <w:widowControl w:val="0"/>
      <w:autoSpaceDE w:val="0"/>
      <w:autoSpaceDN w:val="0"/>
      <w:adjustRightInd w:val="0"/>
      <w:spacing w:line="209" w:lineRule="exact"/>
    </w:pPr>
    <w:rPr>
      <w:rFonts w:eastAsia="SimSun"/>
    </w:rPr>
  </w:style>
  <w:style w:type="character" w:customStyle="1" w:styleId="gray">
    <w:name w:val="gray"/>
    <w:basedOn w:val="DefaultParagraphFont"/>
    <w:rsid w:val="004244E2"/>
  </w:style>
  <w:style w:type="paragraph" w:customStyle="1" w:styleId="Tagtemplate">
    <w:name w:val="Tagtemplate"/>
    <w:basedOn w:val="Normal"/>
    <w:link w:val="TagtemplateChar"/>
    <w:autoRedefine/>
    <w:qFormat/>
    <w:rsid w:val="004244E2"/>
    <w:pPr>
      <w:keepNext/>
      <w:keepLines/>
    </w:pPr>
    <w:rPr>
      <w:rFonts w:eastAsia="Calibri"/>
      <w:b/>
    </w:rPr>
  </w:style>
  <w:style w:type="character" w:customStyle="1" w:styleId="TagtemplateChar">
    <w:name w:val="Tagtemplate Char"/>
    <w:basedOn w:val="DefaultParagraphFont"/>
    <w:link w:val="Tagtemplate"/>
    <w:rsid w:val="004244E2"/>
    <w:rPr>
      <w:rFonts w:ascii="Calibri" w:eastAsia="Calibri" w:hAnsi="Calibri"/>
      <w:b/>
      <w:sz w:val="22"/>
    </w:rPr>
  </w:style>
  <w:style w:type="character" w:customStyle="1" w:styleId="Styleunderline11ptBorderSinglesolidlineAuto05p">
    <w:name w:val="Style underline + 11 pt Border: : (Single solid line Auto  0.5 p..."/>
    <w:rsid w:val="004244E2"/>
    <w:rPr>
      <w:sz w:val="20"/>
      <w:u w:val="single"/>
      <w:bdr w:val="single" w:sz="4" w:space="0" w:color="auto"/>
    </w:rPr>
  </w:style>
  <w:style w:type="paragraph" w:customStyle="1" w:styleId="Citation-FirstLine">
    <w:name w:val="Citation - First Line"/>
    <w:basedOn w:val="Normal"/>
    <w:next w:val="Normal"/>
    <w:autoRedefine/>
    <w:qFormat/>
    <w:rsid w:val="004244E2"/>
    <w:pPr>
      <w:spacing w:line="240" w:lineRule="atLeast"/>
      <w:jc w:val="both"/>
    </w:pPr>
    <w:rPr>
      <w:rFonts w:ascii="Book Antiqua" w:eastAsia="Times New Roman" w:hAnsi="Book Antiqua"/>
    </w:rPr>
  </w:style>
  <w:style w:type="character" w:customStyle="1" w:styleId="CardText-Underlined">
    <w:name w:val="Card Text - Underlined"/>
    <w:rsid w:val="004244E2"/>
    <w:rPr>
      <w:b/>
      <w:sz w:val="20"/>
      <w:u w:val="single"/>
    </w:rPr>
  </w:style>
  <w:style w:type="paragraph" w:customStyle="1" w:styleId="Citation-Complete">
    <w:name w:val="Citation - Complete"/>
    <w:basedOn w:val="Normal"/>
    <w:next w:val="Normal"/>
    <w:link w:val="Citation-CompleteChar"/>
    <w:autoRedefine/>
    <w:qFormat/>
    <w:rsid w:val="004244E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244E2"/>
    <w:rPr>
      <w:rFonts w:ascii="Book Antiqua" w:eastAsia="Times New Roman" w:hAnsi="Book Antiqua"/>
      <w:sz w:val="22"/>
    </w:rPr>
  </w:style>
  <w:style w:type="character" w:customStyle="1" w:styleId="MicroTextChar">
    <w:name w:val="MicroText Char"/>
    <w:link w:val="MicroText"/>
    <w:rsid w:val="004244E2"/>
    <w:rPr>
      <w:rFonts w:ascii="Arial Narrow" w:hAnsi="Arial Narrow"/>
      <w:sz w:val="12"/>
    </w:rPr>
  </w:style>
  <w:style w:type="character" w:customStyle="1" w:styleId="Style11ptItalic">
    <w:name w:val="Style 11 pt Italic"/>
    <w:basedOn w:val="DefaultParagraphFont"/>
    <w:rsid w:val="004244E2"/>
    <w:rPr>
      <w:rFonts w:ascii="Times New Roman" w:hAnsi="Times New Roman"/>
      <w:i/>
      <w:iCs/>
      <w:sz w:val="20"/>
    </w:rPr>
  </w:style>
  <w:style w:type="character" w:customStyle="1" w:styleId="BoldandUnderlineChar">
    <w:name w:val="Bold and Underline Char"/>
    <w:basedOn w:val="DefaultParagraphFont"/>
    <w:link w:val="BoldandUnderline"/>
    <w:locked/>
    <w:rsid w:val="004244E2"/>
    <w:rPr>
      <w:b/>
      <w:u w:val="single"/>
    </w:rPr>
  </w:style>
  <w:style w:type="paragraph" w:customStyle="1" w:styleId="BoldandUnderline">
    <w:name w:val="Bold and Underline"/>
    <w:basedOn w:val="Normal"/>
    <w:link w:val="BoldandUnderlineChar"/>
    <w:qFormat/>
    <w:rsid w:val="004244E2"/>
    <w:rPr>
      <w:rFonts w:asciiTheme="minorHAnsi" w:hAnsiTheme="minorHAnsi"/>
      <w:b/>
      <w:sz w:val="24"/>
      <w:u w:val="single"/>
    </w:rPr>
  </w:style>
  <w:style w:type="character" w:customStyle="1" w:styleId="hdr">
    <w:name w:val="hdr"/>
    <w:basedOn w:val="DefaultParagraphFont"/>
    <w:rsid w:val="004244E2"/>
  </w:style>
  <w:style w:type="paragraph" w:customStyle="1" w:styleId="StyleStyle49ptBold3">
    <w:name w:val="Style Style4 + 9 pt Bold3"/>
    <w:basedOn w:val="Style4"/>
    <w:link w:val="StyleStyle49ptBold3Char"/>
    <w:qFormat/>
    <w:rsid w:val="004244E2"/>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244E2"/>
    <w:rPr>
      <w:rFonts w:ascii="Calibri" w:eastAsia="Times New Roman" w:hAnsi="Calibri" w:cs="Times New Roman"/>
      <w:b/>
      <w:bCs/>
      <w:u w:val="single"/>
      <w:lang w:val="x-none"/>
    </w:rPr>
  </w:style>
  <w:style w:type="character" w:customStyle="1" w:styleId="Style9ptUnderline6">
    <w:name w:val="Style 9 pt Underline6"/>
    <w:basedOn w:val="DefaultParagraphFont"/>
    <w:rsid w:val="004244E2"/>
    <w:rPr>
      <w:sz w:val="20"/>
      <w:u w:val="single"/>
    </w:rPr>
  </w:style>
  <w:style w:type="character" w:customStyle="1" w:styleId="ct-with-fmlt">
    <w:name w:val="ct-with-fmlt"/>
    <w:basedOn w:val="DefaultParagraphFont"/>
    <w:rsid w:val="004244E2"/>
  </w:style>
  <w:style w:type="paragraph" w:customStyle="1" w:styleId="StyleStyle49pt">
    <w:name w:val="Style Style4 + 9 pt"/>
    <w:basedOn w:val="Normal"/>
    <w:link w:val="StyleStyle49ptChar"/>
    <w:qFormat/>
    <w:rsid w:val="004244E2"/>
    <w:rPr>
      <w:rFonts w:eastAsia="Times New Roman"/>
      <w:u w:val="single"/>
    </w:rPr>
  </w:style>
  <w:style w:type="character" w:customStyle="1" w:styleId="StyleStyle49ptChar">
    <w:name w:val="Style Style4 + 9 pt Char"/>
    <w:basedOn w:val="DefaultParagraphFont"/>
    <w:link w:val="StyleStyle49pt"/>
    <w:rsid w:val="004244E2"/>
    <w:rPr>
      <w:rFonts w:ascii="Calibri" w:eastAsia="Times New Roman" w:hAnsi="Calibri"/>
      <w:sz w:val="22"/>
      <w:u w:val="single"/>
    </w:rPr>
  </w:style>
  <w:style w:type="paragraph" w:customStyle="1" w:styleId="StyleStyle49ptBold">
    <w:name w:val="Style Style4 + 9 pt Bold"/>
    <w:basedOn w:val="Normal"/>
    <w:link w:val="StyleStyle49ptBoldChar"/>
    <w:qFormat/>
    <w:rsid w:val="004244E2"/>
    <w:rPr>
      <w:rFonts w:eastAsia="Times New Roman"/>
      <w:b/>
      <w:bCs/>
      <w:u w:val="single"/>
    </w:rPr>
  </w:style>
  <w:style w:type="character" w:customStyle="1" w:styleId="StyleStyle49ptBoldChar">
    <w:name w:val="Style Style4 + 9 pt Bold Char"/>
    <w:basedOn w:val="DefaultParagraphFont"/>
    <w:link w:val="StyleStyle49ptBold"/>
    <w:rsid w:val="004244E2"/>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244E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244E2"/>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244E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244E2"/>
    <w:rPr>
      <w:rFonts w:ascii="Arial" w:eastAsia="Times New Roman" w:hAnsi="Arial" w:cs="Arial"/>
      <w:b/>
      <w:bCs/>
      <w:sz w:val="22"/>
      <w:u w:val="single"/>
    </w:rPr>
  </w:style>
  <w:style w:type="paragraph" w:customStyle="1" w:styleId="StyleUnderlined11pt">
    <w:name w:val="Style Underlined + 11 pt"/>
    <w:link w:val="StyleUnderlined11ptChar"/>
    <w:qFormat/>
    <w:rsid w:val="004244E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244E2"/>
    <w:rPr>
      <w:rFonts w:ascii="Arial" w:eastAsia="Times New Roman" w:hAnsi="Arial" w:cs="Arial"/>
      <w:sz w:val="22"/>
      <w:u w:val="single"/>
    </w:rPr>
  </w:style>
  <w:style w:type="character" w:customStyle="1" w:styleId="newscontent">
    <w:name w:val="newscontent"/>
    <w:rsid w:val="004244E2"/>
  </w:style>
  <w:style w:type="character" w:customStyle="1" w:styleId="StyleUnderlinePatternClearYellow">
    <w:name w:val="Style Underline Pattern: Clear (Yellow)"/>
    <w:basedOn w:val="DefaultParagraphFont"/>
    <w:rsid w:val="004244E2"/>
    <w:rPr>
      <w:u w:val="single"/>
      <w:shd w:val="clear" w:color="auto" w:fill="00FF00"/>
    </w:rPr>
  </w:style>
  <w:style w:type="paragraph" w:customStyle="1" w:styleId="StyleUnderlineChar11pt3">
    <w:name w:val="Style Underline Char + 11 pt3"/>
    <w:link w:val="StyleUnderlineChar11pt3Char"/>
    <w:qFormat/>
    <w:rsid w:val="004244E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244E2"/>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244E2"/>
    <w:rPr>
      <w:b w:val="0"/>
      <w:bCs/>
      <w:u w:val="single"/>
    </w:rPr>
  </w:style>
  <w:style w:type="paragraph" w:customStyle="1" w:styleId="Cite2">
    <w:name w:val="Cite 2"/>
    <w:basedOn w:val="Normal"/>
    <w:qFormat/>
    <w:rsid w:val="004244E2"/>
    <w:rPr>
      <w:rFonts w:eastAsia="MS Mincho"/>
      <w:b/>
      <w:u w:val="single"/>
    </w:rPr>
  </w:style>
  <w:style w:type="character" w:customStyle="1" w:styleId="StyleunderlineBold">
    <w:name w:val="Style underline + Bold"/>
    <w:basedOn w:val="underline"/>
    <w:rsid w:val="004244E2"/>
    <w:rPr>
      <w:rFonts w:ascii="Times New Roman" w:hAnsi="Times New Roman" w:cs="Times New Roman" w:hint="default"/>
      <w:b w:val="0"/>
      <w:bCs/>
      <w:sz w:val="20"/>
      <w:u w:val="single"/>
    </w:rPr>
  </w:style>
  <w:style w:type="paragraph" w:customStyle="1" w:styleId="cards0">
    <w:name w:val="cards"/>
    <w:basedOn w:val="Cites"/>
    <w:qFormat/>
    <w:rsid w:val="004244E2"/>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244E2"/>
    <w:rPr>
      <w:sz w:val="20"/>
      <w:u w:val="single"/>
    </w:rPr>
  </w:style>
  <w:style w:type="character" w:customStyle="1" w:styleId="slug-pub-date">
    <w:name w:val="slug-pub-date"/>
    <w:basedOn w:val="DefaultParagraphFont"/>
    <w:rsid w:val="004244E2"/>
  </w:style>
  <w:style w:type="character" w:customStyle="1" w:styleId="slug-vol">
    <w:name w:val="slug-vol"/>
    <w:basedOn w:val="DefaultParagraphFont"/>
    <w:rsid w:val="004244E2"/>
  </w:style>
  <w:style w:type="character" w:customStyle="1" w:styleId="slug-issue">
    <w:name w:val="slug-issue"/>
    <w:basedOn w:val="DefaultParagraphFont"/>
    <w:rsid w:val="004244E2"/>
  </w:style>
  <w:style w:type="character" w:customStyle="1" w:styleId="slug-pages">
    <w:name w:val="slug-pages"/>
    <w:basedOn w:val="DefaultParagraphFont"/>
    <w:rsid w:val="004244E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244E2"/>
    <w:rPr>
      <w:b/>
      <w:bCs/>
      <w:strike w:val="0"/>
      <w:dstrike w:val="0"/>
      <w:sz w:val="24"/>
      <w:u w:val="none"/>
      <w:effect w:val="none"/>
    </w:rPr>
  </w:style>
  <w:style w:type="character" w:customStyle="1" w:styleId="tagchar">
    <w:name w:val="tagchar"/>
    <w:basedOn w:val="DefaultParagraphFont"/>
    <w:rsid w:val="004244E2"/>
  </w:style>
  <w:style w:type="character" w:customStyle="1" w:styleId="pmterms11">
    <w:name w:val="pmterms11"/>
    <w:basedOn w:val="DefaultParagraphFont"/>
    <w:rsid w:val="004244E2"/>
    <w:rPr>
      <w:b/>
      <w:bCs/>
      <w:i w:val="0"/>
      <w:iCs w:val="0"/>
      <w:color w:val="000000"/>
    </w:rPr>
  </w:style>
  <w:style w:type="character" w:customStyle="1" w:styleId="StyleUnderlineChar9ptBold">
    <w:name w:val="Style Underline Char + 9 pt Bold"/>
    <w:basedOn w:val="DefaultParagraphFont"/>
    <w:rsid w:val="004244E2"/>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244E2"/>
    <w:rPr>
      <w:szCs w:val="24"/>
      <w:u w:val="single"/>
      <w:lang w:val="en-US" w:eastAsia="en-US" w:bidi="ar-SA"/>
    </w:rPr>
  </w:style>
  <w:style w:type="character" w:customStyle="1" w:styleId="BoldandUnderlineChar2Char1">
    <w:name w:val="Bold and Underline Char2 Char1"/>
    <w:basedOn w:val="DefaultParagraphFont"/>
    <w:rsid w:val="004244E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244E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244E2"/>
    <w:rPr>
      <w:szCs w:val="24"/>
      <w:u w:val="single"/>
      <w:lang w:val="en-US" w:eastAsia="en-US" w:bidi="ar-SA"/>
    </w:rPr>
  </w:style>
  <w:style w:type="paragraph" w:customStyle="1" w:styleId="Language">
    <w:name w:val="Language"/>
    <w:basedOn w:val="Normal"/>
    <w:link w:val="LanguageChar"/>
    <w:qFormat/>
    <w:rsid w:val="004244E2"/>
    <w:rPr>
      <w:rFonts w:eastAsia="Times New Roman"/>
      <w:strike/>
      <w:szCs w:val="20"/>
    </w:rPr>
  </w:style>
  <w:style w:type="character" w:customStyle="1" w:styleId="LanguageChar">
    <w:name w:val="Language Char"/>
    <w:basedOn w:val="DefaultParagraphFont"/>
    <w:link w:val="Language"/>
    <w:rsid w:val="004244E2"/>
    <w:rPr>
      <w:rFonts w:ascii="Calibri" w:eastAsia="Times New Roman" w:hAnsi="Calibri"/>
      <w:strike/>
      <w:sz w:val="22"/>
      <w:szCs w:val="20"/>
    </w:rPr>
  </w:style>
  <w:style w:type="paragraph" w:customStyle="1" w:styleId="UnderlineChar3">
    <w:name w:val="Underline Char3"/>
    <w:basedOn w:val="Normal"/>
    <w:link w:val="UnderlineChar3Char"/>
    <w:qFormat/>
    <w:rsid w:val="004244E2"/>
    <w:rPr>
      <w:rFonts w:eastAsia="Times New Roman"/>
      <w:u w:val="single"/>
    </w:rPr>
  </w:style>
  <w:style w:type="character" w:customStyle="1" w:styleId="UnderlineChar3Char">
    <w:name w:val="Underline Char3 Char"/>
    <w:basedOn w:val="DefaultParagraphFont"/>
    <w:link w:val="UnderlineChar3"/>
    <w:rsid w:val="004244E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244E2"/>
    <w:rPr>
      <w:rFonts w:eastAsia="Times New Roman"/>
      <w:b/>
      <w:u w:val="single"/>
    </w:rPr>
  </w:style>
  <w:style w:type="character" w:customStyle="1" w:styleId="BoldandUnderlineChar3CharChar">
    <w:name w:val="Bold and Underline Char3 Char Char"/>
    <w:basedOn w:val="DefaultParagraphFont"/>
    <w:link w:val="BoldandUnderlineChar3Char"/>
    <w:rsid w:val="004244E2"/>
    <w:rPr>
      <w:rFonts w:ascii="Calibri" w:eastAsia="Times New Roman" w:hAnsi="Calibri"/>
      <w:b/>
      <w:sz w:val="22"/>
      <w:u w:val="single"/>
    </w:rPr>
  </w:style>
  <w:style w:type="character" w:customStyle="1" w:styleId="UnderlineChar1">
    <w:name w:val="Underline Char1"/>
    <w:basedOn w:val="DefaultParagraphFont"/>
    <w:rsid w:val="004244E2"/>
    <w:rPr>
      <w:szCs w:val="24"/>
      <w:u w:val="single"/>
      <w:lang w:val="en-US" w:eastAsia="en-US" w:bidi="ar-SA"/>
    </w:rPr>
  </w:style>
  <w:style w:type="character" w:customStyle="1" w:styleId="BoldandUnderlineChar1Char2Char">
    <w:name w:val="Bold and Underline Char1 Char2 Char"/>
    <w:basedOn w:val="DefaultParagraphFont"/>
    <w:rsid w:val="004244E2"/>
    <w:rPr>
      <w:b/>
      <w:szCs w:val="24"/>
      <w:u w:val="single"/>
      <w:lang w:val="en-US" w:eastAsia="en-US" w:bidi="ar-SA"/>
    </w:rPr>
  </w:style>
  <w:style w:type="paragraph" w:customStyle="1" w:styleId="HotRoute">
    <w:name w:val="Hot Route"/>
    <w:basedOn w:val="Normal"/>
    <w:link w:val="HotRouteChar0"/>
    <w:qFormat/>
    <w:rsid w:val="004244E2"/>
    <w:pPr>
      <w:ind w:left="144"/>
    </w:pPr>
    <w:rPr>
      <w:rFonts w:eastAsia="Times New Roman"/>
    </w:rPr>
  </w:style>
  <w:style w:type="character" w:customStyle="1" w:styleId="Style12ptBoldUnderline1">
    <w:name w:val="Style 12 pt Bold Underline1"/>
    <w:basedOn w:val="DefaultParagraphFont"/>
    <w:rsid w:val="004244E2"/>
    <w:rPr>
      <w:b/>
      <w:bCs/>
      <w:sz w:val="24"/>
      <w:u w:val="single"/>
    </w:rPr>
  </w:style>
  <w:style w:type="character" w:customStyle="1" w:styleId="StyleEmphasisArial12ptBoldNotItalic">
    <w:name w:val="Style Emphasis + Arial 12 pt Bold Not Italic"/>
    <w:basedOn w:val="Emphasis"/>
    <w:rsid w:val="004244E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244E2"/>
    <w:rPr>
      <w:rFonts w:ascii="SimSun" w:eastAsia="SimSun" w:hAnsi="SimSun"/>
      <w:sz w:val="15"/>
      <w:lang w:eastAsia="zh-CN"/>
    </w:rPr>
  </w:style>
  <w:style w:type="paragraph" w:customStyle="1" w:styleId="UnreadText">
    <w:name w:val="Unread Text"/>
    <w:basedOn w:val="Normal"/>
    <w:next w:val="Normal"/>
    <w:link w:val="UnreadTextChar"/>
    <w:autoRedefine/>
    <w:qFormat/>
    <w:rsid w:val="004244E2"/>
    <w:pPr>
      <w:ind w:left="360"/>
    </w:pPr>
    <w:rPr>
      <w:rFonts w:ascii="SimSun" w:eastAsia="SimSun" w:hAnsi="SimSun"/>
      <w:sz w:val="15"/>
      <w:lang w:eastAsia="zh-CN"/>
    </w:rPr>
  </w:style>
  <w:style w:type="character" w:customStyle="1" w:styleId="smallChar">
    <w:name w:val="small Char"/>
    <w:rsid w:val="004244E2"/>
    <w:rPr>
      <w:rFonts w:ascii="Calibri" w:eastAsia="Calibri" w:hAnsi="Calibri" w:cs="Calibri"/>
      <w:sz w:val="16"/>
      <w:szCs w:val="20"/>
      <w:lang w:val="x-none" w:eastAsia="x-none"/>
    </w:rPr>
  </w:style>
  <w:style w:type="paragraph" w:customStyle="1" w:styleId="HotRoute0">
    <w:name w:val="Hot Route!"/>
    <w:basedOn w:val="Normal"/>
    <w:qFormat/>
    <w:rsid w:val="004244E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244E2"/>
    <w:rPr>
      <w:rFonts w:ascii="Times New Roman" w:hAnsi="Times New Roman" w:cs="Times New Roman"/>
      <w:sz w:val="16"/>
      <w:szCs w:val="16"/>
    </w:rPr>
  </w:style>
  <w:style w:type="character" w:customStyle="1" w:styleId="BodyText2Char1">
    <w:name w:val="Body Text 2 Char1"/>
    <w:basedOn w:val="DefaultParagraphFont"/>
    <w:semiHidden/>
    <w:rsid w:val="004244E2"/>
    <w:rPr>
      <w:rFonts w:ascii="Times New Roman" w:hAnsi="Times New Roman" w:cs="Times New Roman"/>
      <w:sz w:val="20"/>
    </w:rPr>
  </w:style>
  <w:style w:type="character" w:customStyle="1" w:styleId="Heading2Char1CharCharCharCharCharC">
    <w:name w:val="Heading 2 Char1 Char Char Char Char Char C"/>
    <w:rsid w:val="004244E2"/>
    <w:rPr>
      <w:rFonts w:cs="Arial"/>
      <w:b/>
      <w:bCs/>
      <w:iCs/>
      <w:sz w:val="24"/>
      <w:szCs w:val="28"/>
      <w:lang w:val="en-US" w:eastAsia="en-US" w:bidi="ar-SA"/>
    </w:rPr>
  </w:style>
  <w:style w:type="character" w:customStyle="1" w:styleId="underline1">
    <w:name w:val="underline1"/>
    <w:basedOn w:val="DefaultParagraphFont"/>
    <w:rsid w:val="004244E2"/>
    <w:rPr>
      <w:u w:val="single"/>
    </w:rPr>
  </w:style>
  <w:style w:type="character" w:customStyle="1" w:styleId="author">
    <w:name w:val="author"/>
    <w:basedOn w:val="DefaultParagraphFont"/>
    <w:rsid w:val="004244E2"/>
    <w:rPr>
      <w:rFonts w:ascii="Times New Roman" w:hAnsi="Times New Roman"/>
      <w:b/>
      <w:sz w:val="24"/>
    </w:rPr>
  </w:style>
  <w:style w:type="character" w:customStyle="1" w:styleId="FontStyle291">
    <w:name w:val="Font Style291"/>
    <w:basedOn w:val="DefaultParagraphFont"/>
    <w:uiPriority w:val="99"/>
    <w:rsid w:val="004244E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244E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244E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244E2"/>
    <w:rPr>
      <w:rFonts w:ascii="Calibri" w:eastAsia="Times New Roman" w:hAnsi="Calibri"/>
      <w:sz w:val="22"/>
    </w:rPr>
  </w:style>
  <w:style w:type="paragraph" w:customStyle="1" w:styleId="Cards1">
    <w:name w:val="Cards1"/>
    <w:basedOn w:val="Normal"/>
    <w:link w:val="Cards1Char"/>
    <w:qFormat/>
    <w:rsid w:val="004244E2"/>
    <w:pPr>
      <w:ind w:left="288"/>
    </w:pPr>
    <w:rPr>
      <w:rFonts w:eastAsia="Times New Roman"/>
      <w:u w:val="single"/>
    </w:rPr>
  </w:style>
  <w:style w:type="character" w:customStyle="1" w:styleId="Cards1Char">
    <w:name w:val="Cards1 Char"/>
    <w:basedOn w:val="DefaultParagraphFont"/>
    <w:link w:val="Cards1"/>
    <w:rsid w:val="004244E2"/>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244E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244E2"/>
    <w:rPr>
      <w:rFonts w:ascii="Arial" w:eastAsia="Calibri" w:hAnsi="Arial" w:cs="Arial"/>
      <w:sz w:val="22"/>
      <w:szCs w:val="22"/>
      <w:u w:val="single"/>
    </w:rPr>
  </w:style>
  <w:style w:type="character" w:customStyle="1" w:styleId="EmphasizeThis">
    <w:name w:val="EmphasizeThis"/>
    <w:rsid w:val="004244E2"/>
    <w:rPr>
      <w:rFonts w:ascii="Georgia" w:hAnsi="Georgia"/>
      <w:b/>
      <w:iCs/>
      <w:sz w:val="24"/>
      <w:u w:val="thick"/>
    </w:rPr>
  </w:style>
  <w:style w:type="paragraph" w:customStyle="1" w:styleId="Stylecard8pt">
    <w:name w:val="Style card + 8 pt"/>
    <w:basedOn w:val="card"/>
    <w:link w:val="Stylecard8ptChar"/>
    <w:qFormat/>
    <w:rsid w:val="004244E2"/>
    <w:rPr>
      <w:rFonts w:ascii="Georgia" w:hAnsi="Georgia"/>
      <w:bCs/>
      <w:color w:val="000000"/>
      <w:lang w:eastAsia="ar-SA"/>
    </w:rPr>
  </w:style>
  <w:style w:type="character" w:customStyle="1" w:styleId="Stylecard8ptChar">
    <w:name w:val="Style card + 8 pt Char"/>
    <w:basedOn w:val="cardChar"/>
    <w:link w:val="Stylecard8pt"/>
    <w:rsid w:val="004244E2"/>
    <w:rPr>
      <w:rFonts w:ascii="Georgia" w:hAnsi="Georgia"/>
      <w:bCs/>
      <w:color w:val="000000"/>
      <w:sz w:val="16"/>
      <w:lang w:eastAsia="ar-SA"/>
    </w:rPr>
  </w:style>
  <w:style w:type="character" w:customStyle="1" w:styleId="bhl">
    <w:name w:val="bhl"/>
    <w:basedOn w:val="DefaultParagraphFont"/>
    <w:rsid w:val="004244E2"/>
  </w:style>
  <w:style w:type="paragraph" w:customStyle="1" w:styleId="TagGA11">
    <w:name w:val="Tag GA 11"/>
    <w:basedOn w:val="TOC1"/>
    <w:qFormat/>
    <w:rsid w:val="004244E2"/>
    <w:pPr>
      <w:spacing w:before="0" w:after="160"/>
    </w:pPr>
    <w:rPr>
      <w:rFonts w:ascii="Georgia" w:eastAsia="Calibri" w:hAnsi="Georgia"/>
      <w:u w:val="none"/>
      <w:lang w:bidi="ar-SA"/>
    </w:rPr>
  </w:style>
  <w:style w:type="paragraph" w:customStyle="1" w:styleId="CiteCard">
    <w:name w:val="Cite/Card"/>
    <w:basedOn w:val="TOC2"/>
    <w:qFormat/>
    <w:rsid w:val="004244E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244E2"/>
    <w:rPr>
      <w:rFonts w:ascii="Georgia" w:eastAsia="Times New Roman" w:hAnsi="Georgia" w:hint="default"/>
      <w:sz w:val="22"/>
      <w:u w:val="single"/>
      <w:lang w:eastAsia="zh-CN"/>
    </w:rPr>
  </w:style>
  <w:style w:type="character" w:customStyle="1" w:styleId="addmd">
    <w:name w:val="addmd"/>
    <w:basedOn w:val="DefaultParagraphFont"/>
    <w:rsid w:val="004244E2"/>
  </w:style>
  <w:style w:type="character" w:customStyle="1" w:styleId="UnderlinedTextCharChar">
    <w:name w:val="Underlined Text Char Char"/>
    <w:basedOn w:val="DefaultParagraphFont"/>
    <w:rsid w:val="004244E2"/>
    <w:rPr>
      <w:rFonts w:cs="Arial"/>
      <w:bCs/>
      <w:noProof w:val="0"/>
      <w:szCs w:val="26"/>
      <w:u w:val="single"/>
      <w:lang w:val="en-US" w:eastAsia="en-US" w:bidi="ar-SA"/>
    </w:rPr>
  </w:style>
  <w:style w:type="character" w:customStyle="1" w:styleId="CardText1Char">
    <w:name w:val="Card Text 1 Char"/>
    <w:rsid w:val="004244E2"/>
    <w:rPr>
      <w:rFonts w:ascii="Georgia" w:hAnsi="Georgia"/>
      <w:color w:val="000000"/>
      <w:sz w:val="22"/>
      <w:szCs w:val="22"/>
      <w:u w:val="single"/>
    </w:rPr>
  </w:style>
  <w:style w:type="character" w:customStyle="1" w:styleId="BoldUnderlining">
    <w:name w:val="Bold Underlining"/>
    <w:rsid w:val="004244E2"/>
    <w:rPr>
      <w:u w:val="single"/>
    </w:rPr>
  </w:style>
  <w:style w:type="character" w:customStyle="1" w:styleId="Intemphasis">
    <w:name w:val="Intemphasis"/>
    <w:uiPriority w:val="1"/>
    <w:qFormat/>
    <w:rsid w:val="004244E2"/>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244E2"/>
    <w:pPr>
      <w:ind w:left="288" w:right="288"/>
    </w:pPr>
    <w:rPr>
      <w:szCs w:val="16"/>
    </w:rPr>
  </w:style>
  <w:style w:type="character" w:customStyle="1" w:styleId="cardtextChar3">
    <w:name w:val="cardtext Char"/>
    <w:basedOn w:val="DefaultParagraphFont"/>
    <w:link w:val="cardtext2"/>
    <w:rsid w:val="004244E2"/>
    <w:rPr>
      <w:rFonts w:ascii="Calibri" w:hAnsi="Calibri"/>
      <w:sz w:val="22"/>
      <w:szCs w:val="16"/>
    </w:rPr>
  </w:style>
  <w:style w:type="character" w:customStyle="1" w:styleId="BoldUnderlineChar10">
    <w:name w:val="BoldUnderline Char1"/>
    <w:rsid w:val="004244E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244E2"/>
    <w:pPr>
      <w:spacing w:after="200"/>
      <w:contextualSpacing/>
    </w:pPr>
    <w:rPr>
      <w:rFonts w:eastAsia="Calibri"/>
      <w:u w:val="single"/>
    </w:rPr>
  </w:style>
  <w:style w:type="character" w:customStyle="1" w:styleId="UnderlinedCardTextChar">
    <w:name w:val="Underlined Card Text Char"/>
    <w:link w:val="UnderlinedCardText"/>
    <w:rsid w:val="004244E2"/>
    <w:rPr>
      <w:rFonts w:ascii="Calibri" w:eastAsia="Calibri" w:hAnsi="Calibri"/>
      <w:sz w:val="22"/>
      <w:u w:val="single"/>
    </w:rPr>
  </w:style>
  <w:style w:type="character" w:customStyle="1" w:styleId="Hyperlink6">
    <w:name w:val="Hyperlink6"/>
    <w:basedOn w:val="DefaultParagraphFont"/>
    <w:rsid w:val="004244E2"/>
    <w:rPr>
      <w:color w:val="3300CC"/>
      <w:u w:val="single"/>
    </w:rPr>
  </w:style>
  <w:style w:type="paragraph" w:customStyle="1" w:styleId="Tag12">
    <w:name w:val="Tag12"/>
    <w:basedOn w:val="Normal"/>
    <w:qFormat/>
    <w:rsid w:val="004244E2"/>
    <w:pPr>
      <w:contextualSpacing/>
    </w:pPr>
    <w:rPr>
      <w:rFonts w:eastAsia="Cambria"/>
      <w:b/>
    </w:rPr>
  </w:style>
  <w:style w:type="character" w:customStyle="1" w:styleId="citation">
    <w:name w:val="citation"/>
    <w:basedOn w:val="DefaultParagraphFont"/>
    <w:rsid w:val="004244E2"/>
  </w:style>
  <w:style w:type="paragraph" w:customStyle="1" w:styleId="UnderlineText">
    <w:name w:val="Underline Text"/>
    <w:basedOn w:val="Normal"/>
    <w:link w:val="UnderlineTextChar"/>
    <w:qFormat/>
    <w:rsid w:val="004244E2"/>
    <w:pPr>
      <w:ind w:left="288"/>
    </w:pPr>
    <w:rPr>
      <w:rFonts w:eastAsia="Times New Roman"/>
      <w:u w:val="single"/>
    </w:rPr>
  </w:style>
  <w:style w:type="character" w:customStyle="1" w:styleId="UnderlineTextChar">
    <w:name w:val="Underline Text Char"/>
    <w:basedOn w:val="DefaultParagraphFont"/>
    <w:link w:val="UnderlineText"/>
    <w:rsid w:val="004244E2"/>
    <w:rPr>
      <w:rFonts w:ascii="Calibri" w:eastAsia="Times New Roman" w:hAnsi="Calibri"/>
      <w:sz w:val="22"/>
      <w:u w:val="single"/>
    </w:rPr>
  </w:style>
  <w:style w:type="character" w:customStyle="1" w:styleId="il">
    <w:name w:val="il"/>
    <w:basedOn w:val="DefaultParagraphFont"/>
    <w:rsid w:val="004244E2"/>
  </w:style>
  <w:style w:type="character" w:customStyle="1" w:styleId="commentstext">
    <w:name w:val="comments_text"/>
    <w:uiPriority w:val="99"/>
    <w:rsid w:val="004244E2"/>
    <w:rPr>
      <w:rFonts w:cs="Times New Roman"/>
    </w:rPr>
  </w:style>
  <w:style w:type="paragraph" w:customStyle="1" w:styleId="Heading42">
    <w:name w:val="Heading 42"/>
    <w:basedOn w:val="Normal"/>
    <w:qFormat/>
    <w:rsid w:val="004244E2"/>
    <w:rPr>
      <w:rFonts w:eastAsia="Times New Roman"/>
    </w:rPr>
  </w:style>
  <w:style w:type="paragraph" w:customStyle="1" w:styleId="DebateNormal">
    <w:name w:val="DebateNormal"/>
    <w:basedOn w:val="Normal"/>
    <w:link w:val="DebateNormalChar"/>
    <w:qFormat/>
    <w:rsid w:val="004244E2"/>
    <w:pPr>
      <w:spacing w:line="276" w:lineRule="auto"/>
    </w:pPr>
    <w:rPr>
      <w:rFonts w:eastAsia="Calibri"/>
      <w:szCs w:val="20"/>
    </w:rPr>
  </w:style>
  <w:style w:type="character" w:customStyle="1" w:styleId="DebateNormalChar">
    <w:name w:val="DebateNormal Char"/>
    <w:basedOn w:val="DefaultParagraphFont"/>
    <w:link w:val="DebateNormal"/>
    <w:rsid w:val="004244E2"/>
    <w:rPr>
      <w:rFonts w:ascii="Calibri" w:eastAsia="Calibri" w:hAnsi="Calibri"/>
      <w:sz w:val="22"/>
      <w:szCs w:val="20"/>
    </w:rPr>
  </w:style>
  <w:style w:type="paragraph" w:customStyle="1" w:styleId="DebateEmphasis">
    <w:name w:val="DebateEmphasis"/>
    <w:basedOn w:val="Normal"/>
    <w:link w:val="DebateEmphasisChar"/>
    <w:qFormat/>
    <w:rsid w:val="004244E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244E2"/>
    <w:rPr>
      <w:rFonts w:ascii="Calibri" w:eastAsia="Calibri" w:hAnsi="Calibri"/>
      <w:b/>
      <w:sz w:val="22"/>
      <w:szCs w:val="20"/>
      <w:u w:val="single"/>
    </w:rPr>
  </w:style>
  <w:style w:type="paragraph" w:customStyle="1" w:styleId="NormalCite">
    <w:name w:val="NormalCite"/>
    <w:link w:val="NormalCiteChar"/>
    <w:qFormat/>
    <w:rsid w:val="004244E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244E2"/>
    <w:rPr>
      <w:rFonts w:ascii="Times New Roman" w:eastAsiaTheme="minorHAnsi" w:hAnsi="Times New Roman" w:cs="Times New Roman"/>
      <w:sz w:val="18"/>
      <w:szCs w:val="22"/>
    </w:rPr>
  </w:style>
  <w:style w:type="character" w:customStyle="1" w:styleId="articletext">
    <w:name w:val="articletext"/>
    <w:basedOn w:val="DefaultParagraphFont"/>
    <w:rsid w:val="004244E2"/>
  </w:style>
  <w:style w:type="character" w:customStyle="1" w:styleId="grey10">
    <w:name w:val="grey10"/>
    <w:basedOn w:val="DefaultParagraphFont"/>
    <w:rsid w:val="004244E2"/>
  </w:style>
  <w:style w:type="character" w:customStyle="1" w:styleId="navy13bd">
    <w:name w:val="navy13bd"/>
    <w:basedOn w:val="DefaultParagraphFont"/>
    <w:rsid w:val="004244E2"/>
  </w:style>
  <w:style w:type="character" w:customStyle="1" w:styleId="Style9ptUnderline2">
    <w:name w:val="Style 9 pt Underline2"/>
    <w:basedOn w:val="DefaultParagraphFont"/>
    <w:rsid w:val="004244E2"/>
    <w:rPr>
      <w:sz w:val="20"/>
      <w:u w:val="single"/>
    </w:rPr>
  </w:style>
  <w:style w:type="character" w:customStyle="1" w:styleId="Style9ptBoldUnderline1">
    <w:name w:val="Style 9 pt Bold Underline1"/>
    <w:basedOn w:val="DefaultParagraphFont"/>
    <w:rsid w:val="004244E2"/>
    <w:rPr>
      <w:b/>
      <w:bCs/>
      <w:sz w:val="20"/>
      <w:u w:val="single"/>
    </w:rPr>
  </w:style>
  <w:style w:type="character" w:customStyle="1" w:styleId="TagsCharChar">
    <w:name w:val="Tags Char Char"/>
    <w:basedOn w:val="DefaultParagraphFont"/>
    <w:rsid w:val="004244E2"/>
    <w:rPr>
      <w:rFonts w:eastAsia="SimSun"/>
      <w:b/>
      <w:sz w:val="24"/>
      <w:lang w:val="en-US" w:eastAsia="zh-CN" w:bidi="ar-SA"/>
    </w:rPr>
  </w:style>
  <w:style w:type="paragraph" w:customStyle="1" w:styleId="cardCharCharCharChar">
    <w:name w:val="card Char Char Char Char"/>
    <w:basedOn w:val="Normal"/>
    <w:qFormat/>
    <w:rsid w:val="004244E2"/>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244E2"/>
    <w:rPr>
      <w:rFonts w:eastAsia="Times New Roman"/>
      <w:u w:val="single"/>
    </w:rPr>
  </w:style>
  <w:style w:type="character" w:customStyle="1" w:styleId="CARDChar0">
    <w:name w:val="CARD Char"/>
    <w:basedOn w:val="DefaultParagraphFont"/>
    <w:link w:val="CARD0"/>
    <w:rsid w:val="004244E2"/>
    <w:rPr>
      <w:rFonts w:ascii="Calibri" w:eastAsia="Times New Roman" w:hAnsi="Calibri"/>
      <w:sz w:val="22"/>
      <w:u w:val="single"/>
    </w:rPr>
  </w:style>
  <w:style w:type="paragraph" w:customStyle="1" w:styleId="Normal2">
    <w:name w:val="Normal2"/>
    <w:basedOn w:val="Normal"/>
    <w:qFormat/>
    <w:rsid w:val="004244E2"/>
    <w:rPr>
      <w:rFonts w:eastAsia="Times New Roman"/>
    </w:rPr>
  </w:style>
  <w:style w:type="character" w:customStyle="1" w:styleId="Style11ptThickunderline">
    <w:name w:val="Style 11 pt Thick underline"/>
    <w:rsid w:val="004244E2"/>
    <w:rPr>
      <w:rFonts w:ascii="Times New Roman" w:hAnsi="Times New Roman"/>
      <w:sz w:val="20"/>
      <w:u w:val="single"/>
    </w:rPr>
  </w:style>
  <w:style w:type="character" w:customStyle="1" w:styleId="Style11ptBoldThickunderline">
    <w:name w:val="Style 11 pt Bold Thick underline"/>
    <w:rsid w:val="004244E2"/>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244E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244E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244E2"/>
    <w:rPr>
      <w:u w:val="single"/>
    </w:rPr>
  </w:style>
  <w:style w:type="character" w:customStyle="1" w:styleId="StyleUnderlineBoldIndent11ptChar">
    <w:name w:val="Style Underline + Bold Indent + 11 pt Char"/>
    <w:link w:val="StyleUnderlineBoldIndent11pt"/>
    <w:rsid w:val="004244E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244E2"/>
    <w:rPr>
      <w:b/>
      <w:bCs/>
      <w:u w:val="single"/>
    </w:rPr>
  </w:style>
  <w:style w:type="character" w:customStyle="1" w:styleId="StyleUnderlineBoldIndent11ptBoldChar">
    <w:name w:val="Style Underline + Bold Indent + 11 pt Bold Char"/>
    <w:link w:val="StyleUnderlineBoldIndent11ptBold"/>
    <w:rsid w:val="004244E2"/>
    <w:rPr>
      <w:rFonts w:ascii="Calibri" w:eastAsia="Times New Roman" w:hAnsi="Calibri"/>
      <w:b/>
      <w:bCs/>
      <w:sz w:val="22"/>
      <w:szCs w:val="20"/>
      <w:u w:val="single"/>
    </w:rPr>
  </w:style>
  <w:style w:type="paragraph" w:customStyle="1" w:styleId="Normal20pt">
    <w:name w:val="Normal  + 20 pt"/>
    <w:basedOn w:val="Normal"/>
    <w:uiPriority w:val="6"/>
    <w:qFormat/>
    <w:rsid w:val="004244E2"/>
    <w:rPr>
      <w:bCs/>
      <w:u w:val="single"/>
    </w:rPr>
  </w:style>
  <w:style w:type="paragraph" w:customStyle="1" w:styleId="author-name">
    <w:name w:val="author-name"/>
    <w:basedOn w:val="Normal"/>
    <w:qFormat/>
    <w:rsid w:val="004244E2"/>
    <w:pPr>
      <w:spacing w:before="100" w:beforeAutospacing="1" w:after="100" w:afterAutospacing="1"/>
    </w:pPr>
    <w:rPr>
      <w:rFonts w:eastAsia="Times New Roman"/>
    </w:rPr>
  </w:style>
  <w:style w:type="paragraph" w:customStyle="1" w:styleId="author-credentials">
    <w:name w:val="author-credentials"/>
    <w:basedOn w:val="Normal"/>
    <w:qFormat/>
    <w:rsid w:val="004244E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244E2"/>
    <w:rPr>
      <w:rFonts w:ascii="Consolas" w:hAnsi="Consolas" w:cs="Consolas"/>
      <w:sz w:val="20"/>
      <w:szCs w:val="20"/>
    </w:rPr>
  </w:style>
  <w:style w:type="character" w:customStyle="1" w:styleId="headline">
    <w:name w:val="headline"/>
    <w:basedOn w:val="DefaultParagraphFont"/>
    <w:rsid w:val="004244E2"/>
  </w:style>
  <w:style w:type="character" w:customStyle="1" w:styleId="yshortcuts">
    <w:name w:val="yshortcuts"/>
    <w:basedOn w:val="DefaultParagraphFont"/>
    <w:rsid w:val="004244E2"/>
  </w:style>
  <w:style w:type="character" w:customStyle="1" w:styleId="HotRouteChar0">
    <w:name w:val="Hot Route Char"/>
    <w:link w:val="HotRoute"/>
    <w:rsid w:val="004244E2"/>
    <w:rPr>
      <w:rFonts w:ascii="Calibri" w:eastAsia="Times New Roman" w:hAnsi="Calibri"/>
      <w:sz w:val="22"/>
    </w:rPr>
  </w:style>
  <w:style w:type="paragraph" w:styleId="PlainText">
    <w:name w:val="Plain Text"/>
    <w:basedOn w:val="Normal"/>
    <w:link w:val="PlainTextChar"/>
    <w:rsid w:val="004244E2"/>
    <w:rPr>
      <w:rFonts w:ascii="Courier New" w:eastAsia="Times New Roman" w:hAnsi="Courier New" w:cs="Courier New"/>
      <w:szCs w:val="20"/>
    </w:rPr>
  </w:style>
  <w:style w:type="character" w:customStyle="1" w:styleId="PlainTextChar">
    <w:name w:val="Plain Text Char"/>
    <w:basedOn w:val="DefaultParagraphFont"/>
    <w:link w:val="PlainText"/>
    <w:rsid w:val="004244E2"/>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244E2"/>
    <w:rPr>
      <w:sz w:val="12"/>
    </w:rPr>
  </w:style>
  <w:style w:type="character" w:customStyle="1" w:styleId="MicrotextChar0">
    <w:name w:val="Microtext Char"/>
    <w:link w:val="Microtext0"/>
    <w:rsid w:val="004244E2"/>
    <w:rPr>
      <w:rFonts w:ascii="Calibri" w:hAnsi="Calibri"/>
      <w:sz w:val="12"/>
    </w:rPr>
  </w:style>
  <w:style w:type="paragraph" w:customStyle="1" w:styleId="Style6">
    <w:name w:val="Style6"/>
    <w:basedOn w:val="Normal"/>
    <w:link w:val="Style6Char"/>
    <w:autoRedefine/>
    <w:qFormat/>
    <w:rsid w:val="004244E2"/>
    <w:rPr>
      <w:b/>
    </w:rPr>
  </w:style>
  <w:style w:type="character" w:customStyle="1" w:styleId="Style6Char">
    <w:name w:val="Style6 Char"/>
    <w:basedOn w:val="DefaultParagraphFont"/>
    <w:link w:val="Style6"/>
    <w:rsid w:val="004244E2"/>
    <w:rPr>
      <w:rFonts w:ascii="Calibri" w:hAnsi="Calibri"/>
      <w:b/>
      <w:sz w:val="22"/>
    </w:rPr>
  </w:style>
  <w:style w:type="paragraph" w:customStyle="1" w:styleId="Style11">
    <w:name w:val="Style11"/>
    <w:basedOn w:val="Normal"/>
    <w:link w:val="Style11Char"/>
    <w:qFormat/>
    <w:rsid w:val="004244E2"/>
    <w:rPr>
      <w:rFonts w:eastAsia="Times New Roman"/>
      <w:b/>
      <w:szCs w:val="20"/>
      <w:u w:val="thick"/>
    </w:rPr>
  </w:style>
  <w:style w:type="paragraph" w:customStyle="1" w:styleId="Style12">
    <w:name w:val="Style12"/>
    <w:basedOn w:val="Normal"/>
    <w:link w:val="Style12Char"/>
    <w:qFormat/>
    <w:rsid w:val="004244E2"/>
    <w:rPr>
      <w:rFonts w:eastAsia="Times New Roman"/>
      <w:b/>
      <w:u w:val="thick"/>
    </w:rPr>
  </w:style>
  <w:style w:type="character" w:customStyle="1" w:styleId="Style11Char">
    <w:name w:val="Style11 Char"/>
    <w:basedOn w:val="DefaultParagraphFont"/>
    <w:link w:val="Style11"/>
    <w:rsid w:val="004244E2"/>
    <w:rPr>
      <w:rFonts w:ascii="Calibri" w:eastAsia="Times New Roman" w:hAnsi="Calibri"/>
      <w:b/>
      <w:sz w:val="22"/>
      <w:szCs w:val="20"/>
      <w:u w:val="thick"/>
    </w:rPr>
  </w:style>
  <w:style w:type="character" w:customStyle="1" w:styleId="Style12Char">
    <w:name w:val="Style12 Char"/>
    <w:basedOn w:val="DefaultParagraphFont"/>
    <w:link w:val="Style12"/>
    <w:rsid w:val="004244E2"/>
    <w:rPr>
      <w:rFonts w:ascii="Calibri" w:eastAsia="Times New Roman" w:hAnsi="Calibri"/>
      <w:b/>
      <w:sz w:val="22"/>
      <w:u w:val="thick"/>
    </w:rPr>
  </w:style>
  <w:style w:type="character" w:customStyle="1" w:styleId="caps-label">
    <w:name w:val="caps-label"/>
    <w:basedOn w:val="DefaultParagraphFont"/>
    <w:rsid w:val="004244E2"/>
  </w:style>
  <w:style w:type="character" w:customStyle="1" w:styleId="wikiexternallink">
    <w:name w:val="wikiexternallink"/>
    <w:basedOn w:val="DefaultParagraphFont"/>
    <w:rsid w:val="004244E2"/>
  </w:style>
  <w:style w:type="character" w:customStyle="1" w:styleId="StyleStyleBoldUnderlineIntenseEmphasisUnderlineapple-style-s">
    <w:name w:val="Style Style Bold UnderlineIntense EmphasisUnderlineapple-style-s..."/>
    <w:basedOn w:val="DefaultParagraphFont"/>
    <w:rsid w:val="004244E2"/>
    <w:rPr>
      <w:b w:val="0"/>
      <w:bCs w:val="0"/>
      <w:sz w:val="22"/>
      <w:u w:val="single"/>
      <w:bdr w:val="none" w:sz="0" w:space="0" w:color="auto"/>
    </w:rPr>
  </w:style>
  <w:style w:type="paragraph" w:customStyle="1" w:styleId="blocktitle0">
    <w:name w:val="block title"/>
    <w:basedOn w:val="Normal"/>
    <w:link w:val="blocktitleChar0"/>
    <w:autoRedefine/>
    <w:qFormat/>
    <w:rsid w:val="004244E2"/>
    <w:pPr>
      <w:spacing w:after="240"/>
      <w:jc w:val="center"/>
      <w:outlineLvl w:val="0"/>
    </w:pPr>
    <w:rPr>
      <w:rFonts w:eastAsia="Calibri"/>
      <w:b/>
      <w:caps/>
      <w:sz w:val="28"/>
      <w:szCs w:val="28"/>
      <w:lang w:val="es-ES"/>
    </w:rPr>
  </w:style>
  <w:style w:type="character" w:customStyle="1" w:styleId="UnderlineCard">
    <w:name w:val="Underline Card"/>
    <w:uiPriority w:val="6"/>
    <w:qFormat/>
    <w:rsid w:val="004244E2"/>
    <w:rPr>
      <w:rFonts w:ascii="Arial" w:hAnsi="Arial"/>
      <w:b w:val="0"/>
      <w:bCs/>
      <w:sz w:val="20"/>
      <w:u w:val="single"/>
    </w:rPr>
  </w:style>
  <w:style w:type="character" w:customStyle="1" w:styleId="story-author">
    <w:name w:val="story-author"/>
    <w:basedOn w:val="DefaultParagraphFont"/>
    <w:rsid w:val="004244E2"/>
  </w:style>
  <w:style w:type="paragraph" w:customStyle="1" w:styleId="type">
    <w:name w:val="type"/>
    <w:basedOn w:val="Normal"/>
    <w:qFormat/>
    <w:rsid w:val="004244E2"/>
    <w:pPr>
      <w:spacing w:before="100" w:beforeAutospacing="1" w:after="100" w:afterAutospacing="1"/>
    </w:pPr>
    <w:rPr>
      <w:rFonts w:eastAsia="Times New Roman"/>
    </w:rPr>
  </w:style>
  <w:style w:type="character" w:customStyle="1" w:styleId="institution">
    <w:name w:val="institution"/>
    <w:basedOn w:val="DefaultParagraphFont"/>
    <w:rsid w:val="004244E2"/>
  </w:style>
  <w:style w:type="character" w:customStyle="1" w:styleId="abodyblack3">
    <w:name w:val="abodyblack3"/>
    <w:basedOn w:val="DefaultParagraphFont"/>
    <w:rsid w:val="004244E2"/>
  </w:style>
  <w:style w:type="paragraph" w:customStyle="1" w:styleId="UnderlineChar2CharChar">
    <w:name w:val="Underline Char2 Char Char"/>
    <w:basedOn w:val="Normal"/>
    <w:link w:val="UnderlineChar2CharCharChar"/>
    <w:qFormat/>
    <w:rsid w:val="004244E2"/>
    <w:rPr>
      <w:rFonts w:eastAsia="MS Mincho"/>
      <w:szCs w:val="20"/>
      <w:u w:val="single"/>
    </w:rPr>
  </w:style>
  <w:style w:type="character" w:customStyle="1" w:styleId="UnderlineChar2CharCharChar">
    <w:name w:val="Underline Char2 Char Char Char"/>
    <w:link w:val="UnderlineChar2CharChar"/>
    <w:rsid w:val="004244E2"/>
    <w:rPr>
      <w:rFonts w:ascii="Calibri" w:eastAsia="MS Mincho" w:hAnsi="Calibri"/>
      <w:sz w:val="22"/>
      <w:szCs w:val="20"/>
      <w:u w:val="single"/>
    </w:rPr>
  </w:style>
  <w:style w:type="character" w:customStyle="1" w:styleId="CharacterStyle1">
    <w:name w:val="Character Style 1"/>
    <w:rsid w:val="004244E2"/>
    <w:rPr>
      <w:sz w:val="20"/>
      <w:szCs w:val="20"/>
    </w:rPr>
  </w:style>
  <w:style w:type="character" w:customStyle="1" w:styleId="FontStyle177">
    <w:name w:val="Font Style177"/>
    <w:basedOn w:val="DefaultParagraphFont"/>
    <w:uiPriority w:val="99"/>
    <w:rsid w:val="004244E2"/>
    <w:rPr>
      <w:rFonts w:ascii="Times New Roman" w:hAnsi="Times New Roman" w:cs="Times New Roman"/>
      <w:sz w:val="20"/>
      <w:szCs w:val="20"/>
    </w:rPr>
  </w:style>
  <w:style w:type="character" w:customStyle="1" w:styleId="FontStyle173">
    <w:name w:val="Font Style173"/>
    <w:basedOn w:val="DefaultParagraphFont"/>
    <w:uiPriority w:val="99"/>
    <w:rsid w:val="004244E2"/>
    <w:rPr>
      <w:rFonts w:ascii="Times New Roman" w:hAnsi="Times New Roman" w:cs="Times New Roman"/>
      <w:sz w:val="14"/>
      <w:szCs w:val="14"/>
    </w:rPr>
  </w:style>
  <w:style w:type="character" w:customStyle="1" w:styleId="FontStyle151">
    <w:name w:val="Font Style151"/>
    <w:basedOn w:val="DefaultParagraphFont"/>
    <w:uiPriority w:val="99"/>
    <w:rsid w:val="004244E2"/>
    <w:rPr>
      <w:rFonts w:ascii="Arial Narrow" w:hAnsi="Arial Narrow" w:cs="Arial Narrow"/>
      <w:b/>
      <w:bCs/>
      <w:sz w:val="12"/>
      <w:szCs w:val="12"/>
    </w:rPr>
  </w:style>
  <w:style w:type="character" w:customStyle="1" w:styleId="FontStyle156">
    <w:name w:val="Font Style156"/>
    <w:basedOn w:val="DefaultParagraphFont"/>
    <w:uiPriority w:val="99"/>
    <w:rsid w:val="004244E2"/>
    <w:rPr>
      <w:rFonts w:ascii="Arial Narrow" w:hAnsi="Arial Narrow" w:cs="Arial Narrow"/>
      <w:sz w:val="8"/>
      <w:szCs w:val="8"/>
    </w:rPr>
  </w:style>
  <w:style w:type="character" w:customStyle="1" w:styleId="FontStyle160">
    <w:name w:val="Font Style160"/>
    <w:basedOn w:val="DefaultParagraphFont"/>
    <w:uiPriority w:val="99"/>
    <w:rsid w:val="004244E2"/>
    <w:rPr>
      <w:rFonts w:ascii="Times New Roman" w:hAnsi="Times New Roman" w:cs="Times New Roman"/>
      <w:b/>
      <w:bCs/>
      <w:sz w:val="20"/>
      <w:szCs w:val="20"/>
    </w:rPr>
  </w:style>
  <w:style w:type="character" w:customStyle="1" w:styleId="FontStyle178">
    <w:name w:val="Font Style178"/>
    <w:basedOn w:val="DefaultParagraphFont"/>
    <w:uiPriority w:val="99"/>
    <w:rsid w:val="004244E2"/>
    <w:rPr>
      <w:rFonts w:ascii="Times New Roman" w:hAnsi="Times New Roman" w:cs="Times New Roman"/>
      <w:sz w:val="18"/>
      <w:szCs w:val="18"/>
    </w:rPr>
  </w:style>
  <w:style w:type="paragraph" w:customStyle="1" w:styleId="Style14">
    <w:name w:val="Style14"/>
    <w:basedOn w:val="Normal"/>
    <w:uiPriority w:val="99"/>
    <w:qFormat/>
    <w:rsid w:val="004244E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244E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244E2"/>
    <w:rPr>
      <w:rFonts w:ascii="Times New Roman" w:hAnsi="Times New Roman" w:cs="Times New Roman"/>
      <w:sz w:val="12"/>
      <w:szCs w:val="12"/>
    </w:rPr>
  </w:style>
  <w:style w:type="paragraph" w:customStyle="1" w:styleId="Style9">
    <w:name w:val="Style9"/>
    <w:basedOn w:val="Normal"/>
    <w:uiPriority w:val="99"/>
    <w:qFormat/>
    <w:rsid w:val="004244E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244E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244E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244E2"/>
    <w:rPr>
      <w:rFonts w:ascii="Times New Roman" w:hAnsi="Times New Roman" w:cs="Times New Roman"/>
      <w:sz w:val="16"/>
      <w:szCs w:val="16"/>
    </w:rPr>
  </w:style>
  <w:style w:type="character" w:customStyle="1" w:styleId="f">
    <w:name w:val="f"/>
    <w:basedOn w:val="DefaultParagraphFont"/>
    <w:rsid w:val="004244E2"/>
  </w:style>
  <w:style w:type="character" w:customStyle="1" w:styleId="TagsChar2">
    <w:name w:val="Tags Char2"/>
    <w:rsid w:val="004244E2"/>
    <w:rPr>
      <w:b/>
      <w:sz w:val="24"/>
    </w:rPr>
  </w:style>
  <w:style w:type="paragraph" w:customStyle="1" w:styleId="CardsFont6ptChar">
    <w:name w:val="Cards + Font: 6 pt Char"/>
    <w:basedOn w:val="Normal"/>
    <w:link w:val="CardsFont6ptCharChar"/>
    <w:qFormat/>
    <w:rsid w:val="004244E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244E2"/>
    <w:rPr>
      <w:rFonts w:ascii="Calibri" w:eastAsia="Times New Roman" w:hAnsi="Calibri"/>
      <w:sz w:val="12"/>
    </w:rPr>
  </w:style>
  <w:style w:type="character" w:customStyle="1" w:styleId="FontStyle172">
    <w:name w:val="Font Style172"/>
    <w:basedOn w:val="DefaultParagraphFont"/>
    <w:uiPriority w:val="99"/>
    <w:rsid w:val="004244E2"/>
    <w:rPr>
      <w:rFonts w:ascii="Times New Roman" w:hAnsi="Times New Roman" w:cs="Times New Roman"/>
      <w:b/>
      <w:bCs/>
      <w:sz w:val="16"/>
      <w:szCs w:val="16"/>
    </w:rPr>
  </w:style>
  <w:style w:type="paragraph" w:customStyle="1" w:styleId="Style18">
    <w:name w:val="Style18"/>
    <w:basedOn w:val="Normal"/>
    <w:uiPriority w:val="99"/>
    <w:qFormat/>
    <w:rsid w:val="004244E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244E2"/>
    <w:rPr>
      <w:rFonts w:ascii="Times New Roman" w:hAnsi="Times New Roman" w:cs="Times New Roman"/>
      <w:i/>
      <w:iCs/>
      <w:sz w:val="16"/>
      <w:szCs w:val="16"/>
    </w:rPr>
  </w:style>
  <w:style w:type="character" w:customStyle="1" w:styleId="FontStyle162">
    <w:name w:val="Font Style162"/>
    <w:basedOn w:val="DefaultParagraphFont"/>
    <w:uiPriority w:val="99"/>
    <w:rsid w:val="004244E2"/>
    <w:rPr>
      <w:rFonts w:ascii="Times New Roman" w:hAnsi="Times New Roman" w:cs="Times New Roman"/>
      <w:b/>
      <w:bCs/>
      <w:sz w:val="18"/>
      <w:szCs w:val="18"/>
    </w:rPr>
  </w:style>
  <w:style w:type="character" w:customStyle="1" w:styleId="FontStyle167">
    <w:name w:val="Font Style167"/>
    <w:basedOn w:val="DefaultParagraphFont"/>
    <w:uiPriority w:val="99"/>
    <w:rsid w:val="004244E2"/>
    <w:rPr>
      <w:rFonts w:ascii="Times New Roman" w:hAnsi="Times New Roman" w:cs="Times New Roman"/>
      <w:sz w:val="10"/>
      <w:szCs w:val="10"/>
    </w:rPr>
  </w:style>
  <w:style w:type="character" w:customStyle="1" w:styleId="FontStyle174">
    <w:name w:val="Font Style174"/>
    <w:basedOn w:val="DefaultParagraphFont"/>
    <w:uiPriority w:val="99"/>
    <w:rsid w:val="004244E2"/>
    <w:rPr>
      <w:rFonts w:ascii="Arial Narrow" w:hAnsi="Arial Narrow" w:cs="Arial Narrow"/>
      <w:b/>
      <w:bCs/>
      <w:sz w:val="18"/>
      <w:szCs w:val="18"/>
    </w:rPr>
  </w:style>
  <w:style w:type="paragraph" w:customStyle="1" w:styleId="Style47">
    <w:name w:val="Style47"/>
    <w:basedOn w:val="Normal"/>
    <w:uiPriority w:val="99"/>
    <w:qFormat/>
    <w:rsid w:val="004244E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244E2"/>
    <w:rPr>
      <w:rFonts w:ascii="Times New Roman" w:hAnsi="Times New Roman" w:cs="Times New Roman"/>
      <w:sz w:val="12"/>
      <w:szCs w:val="12"/>
    </w:rPr>
  </w:style>
  <w:style w:type="paragraph" w:customStyle="1" w:styleId="Style24">
    <w:name w:val="Style24"/>
    <w:basedOn w:val="Normal"/>
    <w:uiPriority w:val="99"/>
    <w:qFormat/>
    <w:rsid w:val="004244E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244E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244E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244E2"/>
    <w:rPr>
      <w:rFonts w:ascii="Times New Roman" w:hAnsi="Times New Roman" w:cs="Times New Roman"/>
      <w:b/>
      <w:bCs/>
      <w:sz w:val="18"/>
      <w:szCs w:val="18"/>
    </w:rPr>
  </w:style>
  <w:style w:type="paragraph" w:customStyle="1" w:styleId="Style21">
    <w:name w:val="Style21"/>
    <w:basedOn w:val="Normal"/>
    <w:uiPriority w:val="99"/>
    <w:qFormat/>
    <w:rsid w:val="004244E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244E2"/>
    <w:pPr>
      <w:widowControl w:val="0"/>
      <w:autoSpaceDE w:val="0"/>
      <w:autoSpaceDN w:val="0"/>
      <w:adjustRightInd w:val="0"/>
      <w:spacing w:line="198" w:lineRule="exact"/>
    </w:pPr>
    <w:rPr>
      <w:rFonts w:eastAsia="Times New Roman"/>
    </w:rPr>
  </w:style>
  <w:style w:type="paragraph" w:customStyle="1" w:styleId="Standard">
    <w:name w:val="Standard"/>
    <w:qFormat/>
    <w:rsid w:val="004244E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244E2"/>
    <w:rPr>
      <w:color w:val="000000"/>
      <w:sz w:val="32"/>
      <w:szCs w:val="32"/>
    </w:rPr>
  </w:style>
  <w:style w:type="paragraph" w:customStyle="1" w:styleId="Cardnon-underlined">
    <w:name w:val="Card non-underlined"/>
    <w:basedOn w:val="Normal"/>
    <w:link w:val="Cardnon-underlinedChar"/>
    <w:autoRedefine/>
    <w:uiPriority w:val="99"/>
    <w:qFormat/>
    <w:rsid w:val="004244E2"/>
    <w:rPr>
      <w:rFonts w:eastAsia="Times New Roman"/>
      <w:szCs w:val="20"/>
    </w:rPr>
  </w:style>
  <w:style w:type="character" w:customStyle="1" w:styleId="Cardnon-underlinedChar">
    <w:name w:val="Card non-underlined Char"/>
    <w:basedOn w:val="DefaultParagraphFont"/>
    <w:link w:val="Cardnon-underlined"/>
    <w:uiPriority w:val="99"/>
    <w:rsid w:val="004244E2"/>
    <w:rPr>
      <w:rFonts w:ascii="Calibri" w:eastAsia="Times New Roman" w:hAnsi="Calibri"/>
      <w:sz w:val="22"/>
      <w:szCs w:val="20"/>
    </w:rPr>
  </w:style>
  <w:style w:type="character" w:customStyle="1" w:styleId="TitleChar2">
    <w:name w:val="Title Char2"/>
    <w:basedOn w:val="DefaultParagraphFont"/>
    <w:uiPriority w:val="10"/>
    <w:qFormat/>
    <w:locked/>
    <w:rsid w:val="004244E2"/>
    <w:rPr>
      <w:b/>
      <w:bCs/>
      <w:u w:val="single"/>
    </w:rPr>
  </w:style>
  <w:style w:type="paragraph" w:styleId="TOC3">
    <w:name w:val="toc 3"/>
    <w:basedOn w:val="Normal"/>
    <w:next w:val="Normal"/>
    <w:autoRedefine/>
    <w:qFormat/>
    <w:rsid w:val="004244E2"/>
    <w:pPr>
      <w:ind w:left="400"/>
    </w:pPr>
    <w:rPr>
      <w:rFonts w:eastAsia="Times New Roman"/>
      <w:szCs w:val="20"/>
    </w:rPr>
  </w:style>
  <w:style w:type="paragraph" w:styleId="TOC4">
    <w:name w:val="toc 4"/>
    <w:basedOn w:val="Normal"/>
    <w:next w:val="Normal"/>
    <w:autoRedefine/>
    <w:rsid w:val="004244E2"/>
    <w:pPr>
      <w:ind w:left="600"/>
    </w:pPr>
    <w:rPr>
      <w:rFonts w:eastAsia="Times New Roman"/>
      <w:szCs w:val="20"/>
    </w:rPr>
  </w:style>
  <w:style w:type="paragraph" w:styleId="TOC5">
    <w:name w:val="toc 5"/>
    <w:basedOn w:val="Normal"/>
    <w:next w:val="Normal"/>
    <w:autoRedefine/>
    <w:rsid w:val="004244E2"/>
    <w:pPr>
      <w:ind w:left="800"/>
    </w:pPr>
    <w:rPr>
      <w:rFonts w:eastAsia="Times New Roman"/>
      <w:szCs w:val="20"/>
    </w:rPr>
  </w:style>
  <w:style w:type="paragraph" w:styleId="TOC6">
    <w:name w:val="toc 6"/>
    <w:basedOn w:val="Normal"/>
    <w:next w:val="Normal"/>
    <w:autoRedefine/>
    <w:rsid w:val="004244E2"/>
    <w:pPr>
      <w:ind w:left="1000"/>
    </w:pPr>
    <w:rPr>
      <w:rFonts w:eastAsia="Times New Roman"/>
      <w:szCs w:val="20"/>
    </w:rPr>
  </w:style>
  <w:style w:type="paragraph" w:styleId="TOC7">
    <w:name w:val="toc 7"/>
    <w:basedOn w:val="Normal"/>
    <w:next w:val="Normal"/>
    <w:autoRedefine/>
    <w:rsid w:val="004244E2"/>
    <w:pPr>
      <w:ind w:left="1200"/>
    </w:pPr>
    <w:rPr>
      <w:rFonts w:eastAsia="Times New Roman"/>
      <w:szCs w:val="20"/>
    </w:rPr>
  </w:style>
  <w:style w:type="paragraph" w:styleId="TOC8">
    <w:name w:val="toc 8"/>
    <w:basedOn w:val="Normal"/>
    <w:next w:val="Normal"/>
    <w:autoRedefine/>
    <w:rsid w:val="004244E2"/>
    <w:pPr>
      <w:ind w:left="1400"/>
    </w:pPr>
    <w:rPr>
      <w:rFonts w:eastAsia="Times New Roman"/>
      <w:szCs w:val="20"/>
    </w:rPr>
  </w:style>
  <w:style w:type="character" w:customStyle="1" w:styleId="allocatoragentsleft">
    <w:name w:val="al_locatoragentsleft"/>
    <w:basedOn w:val="DefaultParagraphFont"/>
    <w:rsid w:val="004244E2"/>
  </w:style>
  <w:style w:type="character" w:styleId="HTMLTypewriter">
    <w:name w:val="HTML Typewriter"/>
    <w:basedOn w:val="DefaultParagraphFont"/>
    <w:unhideWhenUsed/>
    <w:rsid w:val="004244E2"/>
    <w:rPr>
      <w:rFonts w:ascii="Courier New" w:eastAsia="Times New Roman" w:hAnsi="Courier New" w:cs="Courier New"/>
      <w:sz w:val="20"/>
      <w:szCs w:val="20"/>
    </w:rPr>
  </w:style>
  <w:style w:type="paragraph" w:customStyle="1" w:styleId="Carding">
    <w:name w:val="Carding"/>
    <w:basedOn w:val="Normal"/>
    <w:uiPriority w:val="99"/>
    <w:qFormat/>
    <w:rsid w:val="004244E2"/>
    <w:rPr>
      <w:rFonts w:eastAsia="Times New Roman"/>
      <w:sz w:val="18"/>
    </w:rPr>
  </w:style>
  <w:style w:type="character" w:customStyle="1" w:styleId="TagsChar1">
    <w:name w:val="Tags Char1"/>
    <w:basedOn w:val="DefaultParagraphFont"/>
    <w:rsid w:val="004244E2"/>
    <w:rPr>
      <w:rFonts w:ascii="Arial Narrow" w:hAnsi="Arial Narrow"/>
      <w:b/>
      <w:noProof w:val="0"/>
      <w:sz w:val="22"/>
      <w:szCs w:val="60"/>
      <w:lang w:val="en-US" w:eastAsia="en-US" w:bidi="ar-SA"/>
    </w:rPr>
  </w:style>
  <w:style w:type="character" w:customStyle="1" w:styleId="aunderline">
    <w:name w:val="aunderline"/>
    <w:basedOn w:val="DefaultParagraphFont"/>
    <w:qFormat/>
    <w:rsid w:val="004244E2"/>
    <w:rPr>
      <w:rFonts w:ascii="Times New Roman" w:hAnsi="Times New Roman"/>
      <w:sz w:val="20"/>
      <w:szCs w:val="24"/>
      <w:u w:val="thick"/>
    </w:rPr>
  </w:style>
  <w:style w:type="character" w:customStyle="1" w:styleId="tagChar1">
    <w:name w:val="tag Char1"/>
    <w:aliases w:val="Heading 2 Char1 Char Char Char Char"/>
    <w:basedOn w:val="DefaultParagraphFont"/>
    <w:rsid w:val="004244E2"/>
    <w:rPr>
      <w:b/>
      <w:noProof w:val="0"/>
      <w:sz w:val="24"/>
      <w:lang w:val="en-US" w:eastAsia="en-US" w:bidi="ar-SA"/>
    </w:rPr>
  </w:style>
  <w:style w:type="character" w:customStyle="1" w:styleId="tagChar2">
    <w:name w:val="tag Char2"/>
    <w:basedOn w:val="DefaultParagraphFont"/>
    <w:qFormat/>
    <w:rsid w:val="004244E2"/>
    <w:rPr>
      <w:b/>
      <w:noProof w:val="0"/>
      <w:sz w:val="24"/>
      <w:lang w:val="en-US" w:eastAsia="en-US" w:bidi="ar-SA"/>
    </w:rPr>
  </w:style>
  <w:style w:type="character" w:customStyle="1" w:styleId="Taggin-New">
    <w:name w:val="Taggin - New"/>
    <w:basedOn w:val="DefaultParagraphFont"/>
    <w:rsid w:val="004244E2"/>
    <w:rPr>
      <w:rFonts w:ascii="Arial Narrow" w:hAnsi="Arial Narrow"/>
      <w:b/>
      <w:sz w:val="22"/>
    </w:rPr>
  </w:style>
  <w:style w:type="character" w:customStyle="1" w:styleId="Boxing-New">
    <w:name w:val="Boxing - New"/>
    <w:basedOn w:val="DefaultParagraphFont"/>
    <w:rsid w:val="004244E2"/>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244E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244E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244E2"/>
    <w:rPr>
      <w:rFonts w:ascii="Garamond" w:hAnsi="Garamond"/>
      <w:sz w:val="22"/>
      <w:szCs w:val="24"/>
      <w:u w:val="single"/>
      <w:lang w:val="en-US" w:eastAsia="en-US" w:bidi="ar-SA"/>
    </w:rPr>
  </w:style>
  <w:style w:type="paragraph" w:customStyle="1" w:styleId="Style2">
    <w:name w:val="Style2"/>
    <w:basedOn w:val="Heading4"/>
    <w:qFormat/>
    <w:rsid w:val="004244E2"/>
    <w:rPr>
      <w:rFonts w:eastAsia="Times New Roman" w:cs="Times New Roman"/>
      <w:iCs/>
      <w:caps/>
      <w:szCs w:val="20"/>
    </w:rPr>
  </w:style>
  <w:style w:type="character" w:customStyle="1" w:styleId="pagetitle">
    <w:name w:val="pagetitle"/>
    <w:basedOn w:val="DefaultParagraphFont"/>
    <w:rsid w:val="004244E2"/>
  </w:style>
  <w:style w:type="paragraph" w:customStyle="1" w:styleId="text">
    <w:name w:val="text"/>
    <w:basedOn w:val="Normal"/>
    <w:uiPriority w:val="99"/>
    <w:qFormat/>
    <w:rsid w:val="004244E2"/>
    <w:pPr>
      <w:spacing w:before="100" w:beforeAutospacing="1" w:after="100" w:afterAutospacing="1"/>
    </w:pPr>
    <w:rPr>
      <w:rFonts w:eastAsia="Times New Roman"/>
    </w:rPr>
  </w:style>
  <w:style w:type="character" w:customStyle="1" w:styleId="StyleUnderlineCharChar9ptBold1">
    <w:name w:val="Style Underline Char Char + 9 pt Bold1"/>
    <w:rsid w:val="004244E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244E2"/>
    <w:rPr>
      <w:rFonts w:ascii="Times New Roman" w:hAnsi="Times New Roman"/>
      <w:sz w:val="20"/>
      <w:szCs w:val="24"/>
      <w:u w:val="single"/>
      <w:lang w:val="en-US" w:eastAsia="en-US" w:bidi="ar-SA"/>
    </w:rPr>
  </w:style>
  <w:style w:type="character" w:customStyle="1" w:styleId="Style9ptBoldUnderline">
    <w:name w:val="Style 9 pt Bold Underline"/>
    <w:rsid w:val="004244E2"/>
    <w:rPr>
      <w:b/>
      <w:bCs/>
      <w:sz w:val="20"/>
      <w:u w:val="single"/>
    </w:rPr>
  </w:style>
  <w:style w:type="paragraph" w:customStyle="1" w:styleId="StyleUnderline9pt0">
    <w:name w:val="Style Underline + 9 pt"/>
    <w:link w:val="StyleUnderline9ptChar"/>
    <w:qFormat/>
    <w:rsid w:val="004244E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244E2"/>
    <w:rPr>
      <w:rFonts w:ascii="Arial" w:eastAsia="Times New Roman" w:hAnsi="Arial" w:cs="Times New Roman"/>
      <w:sz w:val="22"/>
      <w:szCs w:val="20"/>
      <w:u w:val="single"/>
    </w:rPr>
  </w:style>
  <w:style w:type="character" w:customStyle="1" w:styleId="StyleUnderlineChar1Bold">
    <w:name w:val="Style Underline Char1 + Bold"/>
    <w:rsid w:val="004244E2"/>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244E2"/>
    <w:pPr>
      <w:widowControl w:val="0"/>
    </w:pPr>
    <w:rPr>
      <w:bCs/>
      <w:kern w:val="32"/>
      <w:szCs w:val="20"/>
      <w:lang w:eastAsia="ar-SA"/>
    </w:rPr>
  </w:style>
  <w:style w:type="character" w:customStyle="1" w:styleId="Stylecard9ptChar">
    <w:name w:val="Style card + 9 pt Char"/>
    <w:basedOn w:val="cardChar"/>
    <w:link w:val="Stylecard9pt"/>
    <w:rsid w:val="004244E2"/>
    <w:rPr>
      <w:rFonts w:ascii="Times New Roman" w:hAnsi="Times New Roman"/>
      <w:bCs/>
      <w:kern w:val="32"/>
      <w:sz w:val="16"/>
      <w:szCs w:val="20"/>
      <w:lang w:eastAsia="ar-SA"/>
    </w:rPr>
  </w:style>
  <w:style w:type="character" w:customStyle="1" w:styleId="TagsCharCharChar">
    <w:name w:val="Tags Char Char Char"/>
    <w:basedOn w:val="DefaultParagraphFont"/>
    <w:rsid w:val="004244E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244E2"/>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244E2"/>
    <w:rPr>
      <w:rFonts w:ascii="Times" w:hAnsi="Times"/>
      <w:b w:val="0"/>
      <w:bCs/>
      <w:sz w:val="20"/>
      <w:u w:val="single"/>
    </w:rPr>
  </w:style>
  <w:style w:type="character" w:customStyle="1" w:styleId="blubigktbiz">
    <w:name w:val="blubigktbiz"/>
    <w:rsid w:val="004244E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244E2"/>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244E2"/>
    <w:rPr>
      <w:rFonts w:ascii="Calibri" w:hAnsi="Calibri"/>
      <w:color w:val="000000"/>
      <w:sz w:val="22"/>
      <w:lang w:val="x-none" w:eastAsia="x-none"/>
    </w:rPr>
  </w:style>
  <w:style w:type="character" w:customStyle="1" w:styleId="Style4CharChar">
    <w:name w:val="Style4 Char Char"/>
    <w:basedOn w:val="DefaultParagraphFont"/>
    <w:rsid w:val="004244E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244E2"/>
    <w:rPr>
      <w:rFonts w:ascii="Times New Roman" w:hAnsi="Times New Roman" w:cs="Times New Roman"/>
      <w:sz w:val="16"/>
      <w:szCs w:val="16"/>
    </w:rPr>
  </w:style>
  <w:style w:type="character" w:customStyle="1" w:styleId="StyleEmphasisArial12ptBold">
    <w:name w:val="Style Emphasis + Arial 12 pt Bold"/>
    <w:rsid w:val="004244E2"/>
    <w:rPr>
      <w:rFonts w:ascii="Arial" w:hAnsi="Arial"/>
      <w:b/>
      <w:bCs/>
      <w:i/>
      <w:iCs/>
      <w:sz w:val="24"/>
    </w:rPr>
  </w:style>
  <w:style w:type="character" w:customStyle="1" w:styleId="super">
    <w:name w:val="super"/>
    <w:rsid w:val="004244E2"/>
  </w:style>
  <w:style w:type="character" w:customStyle="1" w:styleId="text30">
    <w:name w:val="text30"/>
    <w:rsid w:val="004244E2"/>
  </w:style>
  <w:style w:type="character" w:customStyle="1" w:styleId="uppercase">
    <w:name w:val="uppercase"/>
    <w:rsid w:val="004244E2"/>
  </w:style>
  <w:style w:type="character" w:customStyle="1" w:styleId="bodytext0">
    <w:name w:val="bodytext"/>
    <w:rsid w:val="004244E2"/>
  </w:style>
  <w:style w:type="character" w:customStyle="1" w:styleId="entry-title">
    <w:name w:val="entry-title"/>
    <w:rsid w:val="004244E2"/>
  </w:style>
  <w:style w:type="character" w:customStyle="1" w:styleId="BodyTextIndentChar1">
    <w:name w:val="Body Text Indent Char1"/>
    <w:basedOn w:val="DefaultParagraphFont"/>
    <w:uiPriority w:val="99"/>
    <w:semiHidden/>
    <w:rsid w:val="004244E2"/>
    <w:rPr>
      <w:rFonts w:ascii="Times New Roman" w:hAnsi="Times New Roman" w:cs="Times New Roman"/>
      <w:sz w:val="20"/>
    </w:rPr>
  </w:style>
  <w:style w:type="character" w:customStyle="1" w:styleId="Style6pt">
    <w:name w:val="Style 6 pt"/>
    <w:basedOn w:val="DefaultParagraphFont"/>
    <w:qFormat/>
    <w:rsid w:val="004244E2"/>
    <w:rPr>
      <w:sz w:val="12"/>
    </w:rPr>
  </w:style>
  <w:style w:type="character" w:customStyle="1" w:styleId="CiteCharCharCharCharCharChar">
    <w:name w:val="Cite Char Char Char Char Char Char"/>
    <w:basedOn w:val="DefaultParagraphFont"/>
    <w:rsid w:val="004244E2"/>
    <w:rPr>
      <w:b/>
      <w:noProof w:val="0"/>
      <w:sz w:val="22"/>
      <w:szCs w:val="24"/>
      <w:u w:val="single"/>
      <w:lang w:val="en-US" w:eastAsia="en-US" w:bidi="ar-SA"/>
    </w:rPr>
  </w:style>
  <w:style w:type="character" w:customStyle="1" w:styleId="mainbody1">
    <w:name w:val="mainbody1"/>
    <w:basedOn w:val="DefaultParagraphFont"/>
    <w:rsid w:val="004244E2"/>
    <w:rPr>
      <w:rFonts w:ascii="Verdana" w:hAnsi="Verdana" w:hint="default"/>
      <w:color w:val="000000"/>
      <w:sz w:val="22"/>
      <w:szCs w:val="22"/>
    </w:rPr>
  </w:style>
  <w:style w:type="character" w:customStyle="1" w:styleId="ssl4">
    <w:name w:val="ss_l4"/>
    <w:basedOn w:val="DefaultParagraphFont"/>
    <w:rsid w:val="004244E2"/>
  </w:style>
  <w:style w:type="paragraph" w:customStyle="1" w:styleId="StyleNormalWeb11ptUnderline">
    <w:name w:val="Style Normal (Web) + 11 pt Underline"/>
    <w:basedOn w:val="NormalWeb"/>
    <w:link w:val="StyleNormalWeb11ptUnderlineChar"/>
    <w:qFormat/>
    <w:rsid w:val="004244E2"/>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244E2"/>
    <w:rPr>
      <w:rFonts w:ascii="Calibri" w:eastAsia="Calibri" w:hAnsi="Calibri" w:cs="Calibri"/>
      <w:sz w:val="22"/>
      <w:szCs w:val="22"/>
      <w:u w:val="single"/>
    </w:rPr>
  </w:style>
  <w:style w:type="character" w:customStyle="1" w:styleId="cit-first-element">
    <w:name w:val="cit-first-element"/>
    <w:basedOn w:val="DefaultParagraphFont"/>
    <w:rsid w:val="004244E2"/>
  </w:style>
  <w:style w:type="character" w:customStyle="1" w:styleId="title1">
    <w:name w:val="title1"/>
    <w:basedOn w:val="DefaultParagraphFont"/>
    <w:rsid w:val="004244E2"/>
  </w:style>
  <w:style w:type="character" w:customStyle="1" w:styleId="StyleThickunderline1">
    <w:name w:val="Style Thick underline1"/>
    <w:basedOn w:val="DefaultParagraphFont"/>
    <w:rsid w:val="004244E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244E2"/>
    <w:rPr>
      <w:rFonts w:ascii="Georgia" w:hAnsi="Georgia"/>
    </w:rPr>
  </w:style>
  <w:style w:type="character" w:customStyle="1" w:styleId="FooterChar1">
    <w:name w:val="Footer Char1"/>
    <w:basedOn w:val="DefaultParagraphFont"/>
    <w:uiPriority w:val="99"/>
    <w:semiHidden/>
    <w:rsid w:val="004244E2"/>
    <w:rPr>
      <w:rFonts w:ascii="Georgia" w:hAnsi="Georgia"/>
    </w:rPr>
  </w:style>
  <w:style w:type="paragraph" w:customStyle="1" w:styleId="Underline20">
    <w:name w:val="Underline2"/>
    <w:basedOn w:val="Normal"/>
    <w:link w:val="Underline2Char"/>
    <w:autoRedefine/>
    <w:uiPriority w:val="4"/>
    <w:qFormat/>
    <w:rsid w:val="004244E2"/>
    <w:rPr>
      <w:b/>
      <w:u w:val="single"/>
    </w:rPr>
  </w:style>
  <w:style w:type="character" w:customStyle="1" w:styleId="Underline2Char">
    <w:name w:val="Underline2 Char"/>
    <w:basedOn w:val="DefaultParagraphFont"/>
    <w:link w:val="Underline20"/>
    <w:uiPriority w:val="4"/>
    <w:qFormat/>
    <w:rsid w:val="004244E2"/>
    <w:rPr>
      <w:rFonts w:ascii="Calibri" w:hAnsi="Calibri"/>
      <w:b/>
      <w:sz w:val="22"/>
      <w:u w:val="single"/>
    </w:rPr>
  </w:style>
  <w:style w:type="paragraph" w:customStyle="1" w:styleId="TableParagraph">
    <w:name w:val="Table Paragraph"/>
    <w:basedOn w:val="Normal"/>
    <w:uiPriority w:val="1"/>
    <w:qFormat/>
    <w:rsid w:val="004244E2"/>
    <w:pPr>
      <w:widowControl w:val="0"/>
    </w:pPr>
  </w:style>
  <w:style w:type="character" w:customStyle="1" w:styleId="UnderlineChar0">
    <w:name w:val="UnderlineChar"/>
    <w:rsid w:val="004244E2"/>
    <w:rPr>
      <w:sz w:val="24"/>
      <w:u w:val="single"/>
      <w:shd w:val="clear" w:color="auto" w:fill="auto"/>
    </w:rPr>
  </w:style>
  <w:style w:type="character" w:customStyle="1" w:styleId="foreground">
    <w:name w:val="foreground"/>
    <w:basedOn w:val="DefaultParagraphFont"/>
    <w:rsid w:val="004244E2"/>
  </w:style>
  <w:style w:type="paragraph" w:customStyle="1" w:styleId="StyleCircled11pt">
    <w:name w:val="Style Circled + 11 pt"/>
    <w:basedOn w:val="Normal"/>
    <w:link w:val="StyleCircled11ptChar"/>
    <w:qFormat/>
    <w:rsid w:val="004244E2"/>
    <w:rPr>
      <w:rFonts w:eastAsia="Times New Roman"/>
      <w:b/>
      <w:bCs/>
      <w:sz w:val="20"/>
      <w:u w:val="single"/>
    </w:rPr>
  </w:style>
  <w:style w:type="character" w:customStyle="1" w:styleId="StyleCircled11ptChar">
    <w:name w:val="Style Circled + 11 pt Char"/>
    <w:link w:val="StyleCircled11pt"/>
    <w:rsid w:val="004244E2"/>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244E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244E2"/>
    <w:rPr>
      <w:rFonts w:ascii="Times" w:eastAsia="Times New Roman" w:hAnsi="Times"/>
      <w:sz w:val="20"/>
      <w:szCs w:val="28"/>
      <w:u w:val="single"/>
    </w:rPr>
  </w:style>
  <w:style w:type="paragraph" w:customStyle="1" w:styleId="cite20">
    <w:name w:val="cite2"/>
    <w:basedOn w:val="Normal"/>
    <w:uiPriority w:val="99"/>
    <w:qFormat/>
    <w:rsid w:val="004244E2"/>
    <w:rPr>
      <w:rFonts w:eastAsia="Times New Roman"/>
      <w:color w:val="000000"/>
      <w:sz w:val="20"/>
      <w:szCs w:val="20"/>
    </w:rPr>
  </w:style>
  <w:style w:type="character" w:customStyle="1" w:styleId="postby">
    <w:name w:val="post_by"/>
    <w:basedOn w:val="DefaultParagraphFont"/>
    <w:rsid w:val="004244E2"/>
  </w:style>
  <w:style w:type="character" w:customStyle="1" w:styleId="Style11ptBorderSinglesolidlineAuto05ptLinewidth">
    <w:name w:val="Style 11 pt Border: : (Single solid line Auto  0.5 pt Line width)"/>
    <w:rsid w:val="004244E2"/>
    <w:rPr>
      <w:sz w:val="20"/>
      <w:bdr w:val="single" w:sz="4" w:space="0" w:color="auto" w:frame="1"/>
    </w:rPr>
  </w:style>
  <w:style w:type="character" w:customStyle="1" w:styleId="StyleUnderlineChar9ptBorderSinglesolidlineAuto0">
    <w:name w:val="Style Underline Char + 9 pt Border: : (Single solid line Auto  0..."/>
    <w:rsid w:val="004244E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244E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244E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244E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244E2"/>
    <w:rPr>
      <w:sz w:val="20"/>
      <w:szCs w:val="24"/>
      <w:u w:val="single"/>
      <w:bdr w:val="single" w:sz="4" w:space="0" w:color="auto"/>
      <w:lang w:val="en-US" w:eastAsia="en-US" w:bidi="ar-SA"/>
    </w:rPr>
  </w:style>
  <w:style w:type="character" w:customStyle="1" w:styleId="StyleLatinGaramondUnderline">
    <w:name w:val="Style (Latin) Garamond Underline"/>
    <w:rsid w:val="004244E2"/>
    <w:rPr>
      <w:rFonts w:ascii="Times New Roman" w:hAnsi="Times New Roman"/>
      <w:sz w:val="20"/>
      <w:u w:val="single"/>
    </w:rPr>
  </w:style>
  <w:style w:type="character" w:customStyle="1" w:styleId="StyleLatinGaramond">
    <w:name w:val="Style (Latin) Garamond"/>
    <w:rsid w:val="004244E2"/>
    <w:rPr>
      <w:rFonts w:ascii="Times New Roman" w:hAnsi="Times New Roman"/>
      <w:sz w:val="20"/>
    </w:rPr>
  </w:style>
  <w:style w:type="character" w:customStyle="1" w:styleId="styletimesnewroman12ptbold0">
    <w:name w:val="styletimesnewroman12ptbold"/>
    <w:basedOn w:val="DefaultParagraphFont"/>
    <w:rsid w:val="004244E2"/>
  </w:style>
  <w:style w:type="character" w:customStyle="1" w:styleId="mainheading">
    <w:name w:val="mainheading"/>
    <w:basedOn w:val="DefaultParagraphFont"/>
    <w:rsid w:val="004244E2"/>
  </w:style>
  <w:style w:type="paragraph" w:customStyle="1" w:styleId="BoldandUnderlineChar2CharChar">
    <w:name w:val="Bold and Underline Char2 Char Char"/>
    <w:basedOn w:val="Normal"/>
    <w:link w:val="BoldandUnderlineChar2CharCharChar"/>
    <w:qFormat/>
    <w:rsid w:val="004244E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244E2"/>
    <w:rPr>
      <w:rFonts w:ascii="Calibri" w:eastAsia="Times New Roman" w:hAnsi="Calibri"/>
      <w:b/>
      <w:sz w:val="22"/>
      <w:u w:val="single"/>
    </w:rPr>
  </w:style>
  <w:style w:type="character" w:customStyle="1" w:styleId="StyleUnderlineChar9ptChar">
    <w:name w:val="Style Underline Char + 9 pt Char"/>
    <w:basedOn w:val="UnderlineCharChar"/>
    <w:rsid w:val="004244E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244E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244E2"/>
    <w:rPr>
      <w:sz w:val="16"/>
    </w:rPr>
  </w:style>
  <w:style w:type="paragraph" w:customStyle="1" w:styleId="Reduce8pt">
    <w:name w:val="Reduce 8pt"/>
    <w:basedOn w:val="Normal"/>
    <w:link w:val="Reduce8ptCharChar"/>
    <w:qFormat/>
    <w:rsid w:val="004244E2"/>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244E2"/>
    <w:rPr>
      <w:rFonts w:ascii="Arial" w:hAnsi="Arial" w:cs="Arial"/>
      <w:sz w:val="22"/>
    </w:rPr>
  </w:style>
  <w:style w:type="character" w:customStyle="1" w:styleId="boldciteChar4">
    <w:name w:val="bold cite Char4"/>
    <w:link w:val="boldcite"/>
    <w:locked/>
    <w:rsid w:val="004244E2"/>
    <w:rPr>
      <w:rFonts w:eastAsia="Times New Roman" w:cs="Times New Roman"/>
      <w:b/>
      <w:color w:val="000000"/>
      <w:sz w:val="20"/>
      <w:u w:val="thick" w:color="000000"/>
    </w:rPr>
  </w:style>
  <w:style w:type="paragraph" w:customStyle="1" w:styleId="boldcite">
    <w:name w:val="bold cite"/>
    <w:basedOn w:val="Normal"/>
    <w:link w:val="boldciteChar4"/>
    <w:qFormat/>
    <w:rsid w:val="004244E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244E2"/>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244E2"/>
    <w:rPr>
      <w:rFonts w:eastAsia="Calibri"/>
      <w:b/>
    </w:rPr>
  </w:style>
  <w:style w:type="character" w:customStyle="1" w:styleId="HeadingsBaseChar">
    <w:name w:val="Headings Base Char"/>
    <w:basedOn w:val="DefaultParagraphFont"/>
    <w:link w:val="HeadingsBase"/>
    <w:locked/>
    <w:rsid w:val="004244E2"/>
    <w:rPr>
      <w:rFonts w:ascii="Times New Roman" w:hAnsi="Times New Roman" w:cs="Times New Roman"/>
      <w:b/>
      <w:sz w:val="32"/>
    </w:rPr>
  </w:style>
  <w:style w:type="paragraph" w:customStyle="1" w:styleId="HeadingsBase">
    <w:name w:val="Headings Base"/>
    <w:basedOn w:val="Normal"/>
    <w:link w:val="HeadingsBaseChar"/>
    <w:qFormat/>
    <w:rsid w:val="004244E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244E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244E2"/>
    <w:pPr>
      <w:spacing w:line="480" w:lineRule="auto"/>
      <w:ind w:firstLine="720"/>
    </w:pPr>
    <w:rPr>
      <w:rFonts w:eastAsia="Calibri"/>
    </w:rPr>
  </w:style>
  <w:style w:type="paragraph" w:customStyle="1" w:styleId="SchoolBlockQuote">
    <w:name w:val="School Block Quote"/>
    <w:basedOn w:val="SchoolPaper"/>
    <w:qFormat/>
    <w:rsid w:val="004244E2"/>
  </w:style>
  <w:style w:type="paragraph" w:customStyle="1" w:styleId="SchoolWorksCited">
    <w:name w:val="School Works Cited"/>
    <w:basedOn w:val="SchoolPaper"/>
    <w:qFormat/>
    <w:rsid w:val="004244E2"/>
  </w:style>
  <w:style w:type="paragraph" w:customStyle="1" w:styleId="BlockQuote">
    <w:name w:val="Block Quote"/>
    <w:basedOn w:val="Normal"/>
    <w:qFormat/>
    <w:rsid w:val="004244E2"/>
    <w:pPr>
      <w:ind w:left="720" w:right="720"/>
    </w:pPr>
    <w:rPr>
      <w:rFonts w:eastAsia="Calibri"/>
    </w:rPr>
  </w:style>
  <w:style w:type="paragraph" w:customStyle="1" w:styleId="PaperBody">
    <w:name w:val="Paper Body"/>
    <w:basedOn w:val="Normal"/>
    <w:qFormat/>
    <w:rsid w:val="004244E2"/>
    <w:pPr>
      <w:spacing w:line="480" w:lineRule="auto"/>
      <w:ind w:firstLine="720"/>
    </w:pPr>
    <w:rPr>
      <w:rFonts w:eastAsia="Calibri"/>
    </w:rPr>
  </w:style>
  <w:style w:type="paragraph" w:customStyle="1" w:styleId="PaperCitation">
    <w:name w:val="Paper Citation"/>
    <w:basedOn w:val="Normal"/>
    <w:qFormat/>
    <w:rsid w:val="004244E2"/>
    <w:pPr>
      <w:spacing w:line="480" w:lineRule="auto"/>
      <w:ind w:left="720" w:hanging="720"/>
    </w:pPr>
    <w:rPr>
      <w:rFonts w:eastAsia="Calibri"/>
    </w:rPr>
  </w:style>
  <w:style w:type="character" w:customStyle="1" w:styleId="hatChar">
    <w:name w:val="hat Char"/>
    <w:basedOn w:val="DefaultParagraphFont"/>
    <w:link w:val="hat"/>
    <w:locked/>
    <w:rsid w:val="004244E2"/>
    <w:rPr>
      <w:rFonts w:ascii="Calibri" w:eastAsia="Times New Roman" w:hAnsi="Calibri"/>
      <w:b/>
      <w:bCs/>
      <w:sz w:val="32"/>
      <w:u w:val="single"/>
      <w:lang w:bidi="en-US"/>
    </w:rPr>
  </w:style>
  <w:style w:type="paragraph" w:customStyle="1" w:styleId="WW-Default">
    <w:name w:val="WW-Default"/>
    <w:qFormat/>
    <w:rsid w:val="004244E2"/>
    <w:pPr>
      <w:suppressAutoHyphens/>
    </w:pPr>
    <w:rPr>
      <w:rFonts w:ascii="Georgia" w:eastAsia="Calibri" w:hAnsi="Georgia" w:cs="Calibri"/>
      <w:sz w:val="22"/>
      <w:szCs w:val="22"/>
      <w:lang w:eastAsia="ar-SA"/>
    </w:rPr>
  </w:style>
  <w:style w:type="paragraph" w:customStyle="1" w:styleId="B-TagCite">
    <w:name w:val="B-TagCite"/>
    <w:qFormat/>
    <w:rsid w:val="004244E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244E2"/>
    <w:rPr>
      <w:rFonts w:ascii="Times New Roman" w:hAnsi="Times New Roman" w:cs="Times New Roman"/>
      <w:b/>
      <w:sz w:val="20"/>
    </w:rPr>
  </w:style>
  <w:style w:type="paragraph" w:customStyle="1" w:styleId="MicroText">
    <w:name w:val="MicroText"/>
    <w:basedOn w:val="Normal"/>
    <w:next w:val="Normal"/>
    <w:link w:val="MicroTextChar"/>
    <w:qFormat/>
    <w:rsid w:val="004244E2"/>
    <w:rPr>
      <w:rFonts w:ascii="Arial Narrow" w:hAnsi="Arial Narrow"/>
      <w:sz w:val="12"/>
    </w:rPr>
  </w:style>
  <w:style w:type="paragraph" w:customStyle="1" w:styleId="indent">
    <w:name w:val="indent"/>
    <w:basedOn w:val="Normal"/>
    <w:qFormat/>
    <w:rsid w:val="004244E2"/>
    <w:pPr>
      <w:spacing w:before="100" w:beforeAutospacing="1" w:after="100" w:afterAutospacing="1"/>
    </w:pPr>
    <w:rPr>
      <w:rFonts w:eastAsia="Times New Roman"/>
    </w:rPr>
  </w:style>
  <w:style w:type="paragraph" w:customStyle="1" w:styleId="PageHeaderLine1">
    <w:name w:val="PageHeaderLine1"/>
    <w:basedOn w:val="Normal"/>
    <w:qFormat/>
    <w:rsid w:val="004244E2"/>
    <w:pPr>
      <w:tabs>
        <w:tab w:val="right" w:pos="10800"/>
      </w:tabs>
    </w:pPr>
    <w:rPr>
      <w:rFonts w:eastAsia="Calibri"/>
      <w:b/>
    </w:rPr>
  </w:style>
  <w:style w:type="paragraph" w:customStyle="1" w:styleId="PageHeaderLine2">
    <w:name w:val="PageHeaderLine2"/>
    <w:basedOn w:val="Normal"/>
    <w:next w:val="Normal"/>
    <w:link w:val="PageHeaderLine2Char"/>
    <w:qFormat/>
    <w:rsid w:val="004244E2"/>
    <w:pPr>
      <w:tabs>
        <w:tab w:val="right" w:pos="10800"/>
      </w:tabs>
      <w:spacing w:line="480" w:lineRule="auto"/>
    </w:pPr>
    <w:rPr>
      <w:rFonts w:eastAsia="Calibri"/>
      <w:b/>
    </w:rPr>
  </w:style>
  <w:style w:type="character" w:customStyle="1" w:styleId="styleboldunderline">
    <w:name w:val="styleboldunderline"/>
    <w:basedOn w:val="DefaultParagraphFont"/>
    <w:rsid w:val="004244E2"/>
  </w:style>
  <w:style w:type="character" w:customStyle="1" w:styleId="box">
    <w:name w:val="box"/>
    <w:basedOn w:val="DefaultParagraphFont"/>
    <w:rsid w:val="004244E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244E2"/>
    <w:rPr>
      <w:rFonts w:ascii="Arial Narrow" w:hAnsi="Arial Narrow" w:cs="Arial Narrow" w:hint="default"/>
      <w:sz w:val="18"/>
      <w:szCs w:val="18"/>
    </w:rPr>
  </w:style>
  <w:style w:type="character" w:customStyle="1" w:styleId="FontStyle14">
    <w:name w:val="Font Style14"/>
    <w:basedOn w:val="DefaultParagraphFont"/>
    <w:uiPriority w:val="99"/>
    <w:rsid w:val="004244E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244E2"/>
    <w:rPr>
      <w:rFonts w:ascii="Arial Narrow" w:hAnsi="Arial Narrow" w:cs="Arial Narrow" w:hint="default"/>
      <w:b/>
      <w:bCs/>
      <w:sz w:val="10"/>
      <w:szCs w:val="10"/>
    </w:rPr>
  </w:style>
  <w:style w:type="character" w:customStyle="1" w:styleId="CardTagandCiteChar">
    <w:name w:val="Card Tag and Cite Char"/>
    <w:basedOn w:val="DefaultParagraphFont"/>
    <w:rsid w:val="004244E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244E2"/>
    <w:rPr>
      <w:rFonts w:ascii="Arial Narrow" w:hAnsi="Arial Narrow"/>
      <w:b/>
      <w:color w:val="000000"/>
      <w:sz w:val="22"/>
      <w:szCs w:val="22"/>
      <w:u w:val="single"/>
    </w:rPr>
  </w:style>
  <w:style w:type="character" w:customStyle="1" w:styleId="SmallText0">
    <w:name w:val="SmallText"/>
    <w:rsid w:val="004244E2"/>
    <w:rPr>
      <w:color w:val="000000"/>
    </w:rPr>
  </w:style>
  <w:style w:type="character" w:customStyle="1" w:styleId="CitesChar1">
    <w:name w:val="Cites Char1"/>
    <w:basedOn w:val="DefaultParagraphFont"/>
    <w:rsid w:val="004244E2"/>
    <w:rPr>
      <w:b/>
      <w:bCs w:val="0"/>
      <w:szCs w:val="24"/>
      <w:u w:val="single"/>
      <w:lang w:val="en-US" w:eastAsia="en-US" w:bidi="ar-SA"/>
    </w:rPr>
  </w:style>
  <w:style w:type="character" w:customStyle="1" w:styleId="CardUnderlinedChar">
    <w:name w:val="Card Underlined Char"/>
    <w:basedOn w:val="DefaultParagraphFont"/>
    <w:rsid w:val="004244E2"/>
    <w:rPr>
      <w:rFonts w:ascii="Arial Narrow" w:hAnsi="Arial Narrow" w:hint="default"/>
      <w:sz w:val="22"/>
      <w:szCs w:val="24"/>
      <w:u w:val="single"/>
      <w:lang w:val="en-US" w:eastAsia="en-US" w:bidi="ar-SA"/>
    </w:rPr>
  </w:style>
  <w:style w:type="character" w:customStyle="1" w:styleId="underline3">
    <w:name w:val="underline3"/>
    <w:basedOn w:val="underline2"/>
    <w:rsid w:val="004244E2"/>
    <w:rPr>
      <w:rFonts w:ascii="Arial" w:hAnsi="Arial"/>
      <w:sz w:val="18"/>
      <w:u w:val="single"/>
      <w:bdr w:val="none" w:sz="0" w:space="0" w:color="auto" w:frame="1"/>
      <w:shd w:val="clear" w:color="auto" w:fill="FFFF00"/>
    </w:rPr>
  </w:style>
  <w:style w:type="character" w:customStyle="1" w:styleId="menu">
    <w:name w:val="menu"/>
    <w:basedOn w:val="DefaultParagraphFont"/>
    <w:rsid w:val="004244E2"/>
  </w:style>
  <w:style w:type="character" w:customStyle="1" w:styleId="itxtrst">
    <w:name w:val="itxtrst"/>
    <w:rsid w:val="004244E2"/>
  </w:style>
  <w:style w:type="character" w:customStyle="1" w:styleId="A-Underlining">
    <w:name w:val="A-Underlining"/>
    <w:basedOn w:val="DefaultParagraphFont"/>
    <w:rsid w:val="004244E2"/>
    <w:rPr>
      <w:rFonts w:ascii="Garamond" w:hAnsi="Garamond" w:hint="default"/>
      <w:color w:val="auto"/>
      <w:sz w:val="24"/>
      <w:u w:val="single"/>
    </w:rPr>
  </w:style>
  <w:style w:type="character" w:customStyle="1" w:styleId="StyleUnderlineBold0">
    <w:name w:val="Style Underline + Bold"/>
    <w:rsid w:val="004244E2"/>
    <w:rPr>
      <w:b/>
      <w:bCs/>
      <w:u w:val="single"/>
    </w:rPr>
  </w:style>
  <w:style w:type="character" w:customStyle="1" w:styleId="Underline-Highlighted">
    <w:name w:val="Underline-Highlighted"/>
    <w:uiPriority w:val="1"/>
    <w:qFormat/>
    <w:rsid w:val="004244E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244E2"/>
  </w:style>
  <w:style w:type="character" w:customStyle="1" w:styleId="newsmain">
    <w:name w:val="news_main"/>
    <w:basedOn w:val="DefaultParagraphFont"/>
    <w:rsid w:val="004244E2"/>
  </w:style>
  <w:style w:type="character" w:customStyle="1" w:styleId="AuthorDate0">
    <w:name w:val="Author Date"/>
    <w:rsid w:val="004244E2"/>
    <w:rPr>
      <w:b/>
      <w:bCs w:val="0"/>
      <w:sz w:val="24"/>
      <w:u w:val="thick"/>
    </w:rPr>
  </w:style>
  <w:style w:type="character" w:customStyle="1" w:styleId="red">
    <w:name w:val="red"/>
    <w:basedOn w:val="DefaultParagraphFont"/>
    <w:rsid w:val="004244E2"/>
  </w:style>
  <w:style w:type="character" w:customStyle="1" w:styleId="at">
    <w:name w:val="at"/>
    <w:rsid w:val="004244E2"/>
  </w:style>
  <w:style w:type="character" w:customStyle="1" w:styleId="org">
    <w:name w:val="org"/>
    <w:rsid w:val="004244E2"/>
  </w:style>
  <w:style w:type="character" w:customStyle="1" w:styleId="pnumber">
    <w:name w:val="pnumber"/>
    <w:rsid w:val="004244E2"/>
  </w:style>
  <w:style w:type="character" w:customStyle="1" w:styleId="ital">
    <w:name w:val="ital"/>
    <w:rsid w:val="004244E2"/>
  </w:style>
  <w:style w:type="character" w:customStyle="1" w:styleId="orgdiv">
    <w:name w:val="orgdiv"/>
    <w:rsid w:val="004244E2"/>
  </w:style>
  <w:style w:type="character" w:customStyle="1" w:styleId="orgname">
    <w:name w:val="orgname"/>
    <w:rsid w:val="004244E2"/>
  </w:style>
  <w:style w:type="character" w:customStyle="1" w:styleId="city">
    <w:name w:val="city"/>
    <w:rsid w:val="004244E2"/>
  </w:style>
  <w:style w:type="character" w:customStyle="1" w:styleId="state">
    <w:name w:val="state"/>
    <w:rsid w:val="004244E2"/>
  </w:style>
  <w:style w:type="character" w:customStyle="1" w:styleId="country">
    <w:name w:val="country"/>
    <w:rsid w:val="004244E2"/>
  </w:style>
  <w:style w:type="character" w:customStyle="1" w:styleId="articletitle">
    <w:name w:val="articletitle"/>
    <w:rsid w:val="004244E2"/>
    <w:rPr>
      <w:rFonts w:ascii="Times New Roman" w:hAnsi="Times New Roman" w:cs="Times New Roman" w:hint="default"/>
    </w:rPr>
  </w:style>
  <w:style w:type="character" w:customStyle="1" w:styleId="6pointChar">
    <w:name w:val="6 point Char"/>
    <w:rsid w:val="004244E2"/>
    <w:rPr>
      <w:rFonts w:ascii="Times New Roman" w:hAnsi="Times New Roman" w:cs="Times New Roman" w:hint="default"/>
      <w:sz w:val="12"/>
      <w:lang w:val="en-US" w:eastAsia="en-US"/>
    </w:rPr>
  </w:style>
  <w:style w:type="character" w:customStyle="1" w:styleId="StyleThickunderline">
    <w:name w:val="Style Thick underline"/>
    <w:qFormat/>
    <w:rsid w:val="004244E2"/>
    <w:rPr>
      <w:u w:val="thick"/>
    </w:rPr>
  </w:style>
  <w:style w:type="character" w:customStyle="1" w:styleId="Box0">
    <w:name w:val="Box!"/>
    <w:rsid w:val="004244E2"/>
    <w:rPr>
      <w:rFonts w:ascii="Garamond" w:hAnsi="Garamond" w:hint="default"/>
      <w:sz w:val="24"/>
      <w:u w:val="single"/>
      <w:bdr w:val="single" w:sz="4" w:space="0" w:color="auto" w:frame="1"/>
    </w:rPr>
  </w:style>
  <w:style w:type="character" w:customStyle="1" w:styleId="citechar1">
    <w:name w:val="citechar"/>
    <w:basedOn w:val="DefaultParagraphFont"/>
    <w:rsid w:val="004244E2"/>
  </w:style>
  <w:style w:type="character" w:customStyle="1" w:styleId="underlinechar2">
    <w:name w:val="underlinechar"/>
    <w:basedOn w:val="DefaultParagraphFont"/>
    <w:rsid w:val="004244E2"/>
  </w:style>
  <w:style w:type="character" w:customStyle="1" w:styleId="CardUnderlineChar">
    <w:name w:val="Card Underline Char"/>
    <w:rsid w:val="004244E2"/>
    <w:rPr>
      <w:szCs w:val="24"/>
      <w:u w:val="single"/>
      <w:lang w:val="en-US" w:eastAsia="en-US" w:bidi="ar-SA"/>
    </w:rPr>
  </w:style>
  <w:style w:type="character" w:customStyle="1" w:styleId="tagciteChar">
    <w:name w:val="tag/cite Char"/>
    <w:basedOn w:val="DefaultParagraphFont"/>
    <w:rsid w:val="004244E2"/>
    <w:rPr>
      <w:b/>
      <w:bCs w:val="0"/>
      <w:sz w:val="24"/>
      <w:lang w:val="en-US" w:eastAsia="en-US" w:bidi="ar-SA"/>
    </w:rPr>
  </w:style>
  <w:style w:type="character" w:customStyle="1" w:styleId="8pointChar">
    <w:name w:val="8 point Char"/>
    <w:basedOn w:val="DefaultParagraphFont"/>
    <w:rsid w:val="004244E2"/>
    <w:rPr>
      <w:sz w:val="16"/>
      <w:lang w:val="en-US" w:eastAsia="en-US" w:bidi="ar-SA"/>
    </w:rPr>
  </w:style>
  <w:style w:type="character" w:customStyle="1" w:styleId="BoldText12pt">
    <w:name w:val="Bold Text 12 pt"/>
    <w:rsid w:val="004244E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244E2"/>
  </w:style>
  <w:style w:type="table" w:styleId="TableGrid">
    <w:name w:val="Table Grid"/>
    <w:basedOn w:val="TableNormal"/>
    <w:rsid w:val="004244E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244E2"/>
    <w:rPr>
      <w:b/>
      <w:bCs w:val="0"/>
      <w:sz w:val="24"/>
      <w:lang w:val="en-US" w:eastAsia="en-US" w:bidi="ar-SA"/>
    </w:rPr>
  </w:style>
  <w:style w:type="character" w:customStyle="1" w:styleId="Mention11">
    <w:name w:val="Mention11"/>
    <w:basedOn w:val="DefaultParagraphFont"/>
    <w:uiPriority w:val="99"/>
    <w:semiHidden/>
    <w:unhideWhenUsed/>
    <w:rsid w:val="004244E2"/>
    <w:rPr>
      <w:color w:val="2B579A"/>
      <w:shd w:val="clear" w:color="auto" w:fill="E6E6E6"/>
    </w:rPr>
  </w:style>
  <w:style w:type="character" w:customStyle="1" w:styleId="Emph">
    <w:name w:val="Emph"/>
    <w:basedOn w:val="DefaultParagraphFont"/>
    <w:uiPriority w:val="1"/>
    <w:qFormat/>
    <w:rsid w:val="004244E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244E2"/>
  </w:style>
  <w:style w:type="character" w:customStyle="1" w:styleId="Mention2">
    <w:name w:val="Mention2"/>
    <w:basedOn w:val="DefaultParagraphFont"/>
    <w:uiPriority w:val="99"/>
    <w:semiHidden/>
    <w:unhideWhenUsed/>
    <w:rsid w:val="004244E2"/>
    <w:rPr>
      <w:color w:val="2B579A"/>
      <w:shd w:val="clear" w:color="auto" w:fill="E6E6E6"/>
    </w:rPr>
  </w:style>
  <w:style w:type="paragraph" w:customStyle="1" w:styleId="FlashTag">
    <w:name w:val="FlashTag"/>
    <w:basedOn w:val="Normal"/>
    <w:link w:val="FlashTagChar"/>
    <w:autoRedefine/>
    <w:uiPriority w:val="4"/>
    <w:qFormat/>
    <w:rsid w:val="004244E2"/>
    <w:rPr>
      <w:rFonts w:asciiTheme="majorHAnsi" w:hAnsiTheme="majorHAnsi"/>
      <w:b/>
      <w:sz w:val="28"/>
    </w:rPr>
  </w:style>
  <w:style w:type="character" w:customStyle="1" w:styleId="FlashTagChar">
    <w:name w:val="FlashTag Char"/>
    <w:basedOn w:val="DefaultParagraphFont"/>
    <w:link w:val="FlashTag"/>
    <w:uiPriority w:val="4"/>
    <w:rsid w:val="004244E2"/>
    <w:rPr>
      <w:rFonts w:asciiTheme="majorHAnsi" w:hAnsiTheme="majorHAnsi"/>
      <w:b/>
      <w:sz w:val="28"/>
    </w:rPr>
  </w:style>
  <w:style w:type="paragraph" w:customStyle="1" w:styleId="Warrant">
    <w:name w:val="Warrant"/>
    <w:autoRedefine/>
    <w:uiPriority w:val="4"/>
    <w:qFormat/>
    <w:rsid w:val="004244E2"/>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244E2"/>
  </w:style>
  <w:style w:type="character" w:customStyle="1" w:styleId="m-8793234324905335251gmail-style13ptbold">
    <w:name w:val="m_-8793234324905335251gmail-style13ptbold"/>
    <w:basedOn w:val="DefaultParagraphFont"/>
    <w:rsid w:val="004244E2"/>
  </w:style>
  <w:style w:type="character" w:customStyle="1" w:styleId="EndnoteTextChar">
    <w:name w:val="Endnote Text Char"/>
    <w:basedOn w:val="DefaultParagraphFont"/>
    <w:link w:val="EndnoteText"/>
    <w:locked/>
    <w:rsid w:val="004244E2"/>
    <w:rPr>
      <w:rFonts w:ascii="Georgia" w:eastAsia="Times New Roman" w:hAnsi="Georgia"/>
      <w:szCs w:val="20"/>
    </w:rPr>
  </w:style>
  <w:style w:type="paragraph" w:styleId="EndnoteText">
    <w:name w:val="endnote text"/>
    <w:basedOn w:val="Normal"/>
    <w:link w:val="EndnoteTextChar"/>
    <w:unhideWhenUsed/>
    <w:rsid w:val="004244E2"/>
    <w:rPr>
      <w:rFonts w:ascii="Georgia" w:eastAsia="Times New Roman" w:hAnsi="Georgia"/>
      <w:sz w:val="24"/>
      <w:szCs w:val="20"/>
    </w:rPr>
  </w:style>
  <w:style w:type="character" w:customStyle="1" w:styleId="EndnoteTextChar1">
    <w:name w:val="Endnote Text Char1"/>
    <w:basedOn w:val="DefaultParagraphFont"/>
    <w:semiHidden/>
    <w:rsid w:val="004244E2"/>
    <w:rPr>
      <w:rFonts w:ascii="Calibri" w:hAnsi="Calibri"/>
      <w:sz w:val="20"/>
      <w:szCs w:val="20"/>
    </w:rPr>
  </w:style>
  <w:style w:type="character" w:customStyle="1" w:styleId="DateChar1">
    <w:name w:val="Date Char1"/>
    <w:basedOn w:val="DefaultParagraphFont"/>
    <w:uiPriority w:val="99"/>
    <w:rsid w:val="004244E2"/>
    <w:rPr>
      <w:rFonts w:ascii="Calibri" w:hAnsi="Calibri"/>
      <w:sz w:val="22"/>
    </w:rPr>
  </w:style>
  <w:style w:type="character" w:customStyle="1" w:styleId="BodyTextFirstIndentChar">
    <w:name w:val="Body Text First Indent Char"/>
    <w:basedOn w:val="BodyTextChar"/>
    <w:link w:val="BodyTextFirstIndent"/>
    <w:locked/>
    <w:rsid w:val="004244E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244E2"/>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4244E2"/>
    <w:rPr>
      <w:rFonts w:ascii="Calibri" w:hAnsi="Calibri"/>
      <w:sz w:val="22"/>
    </w:rPr>
  </w:style>
  <w:style w:type="character" w:customStyle="1" w:styleId="BodyTextIndent2Char1">
    <w:name w:val="Body Text Indent 2 Char1"/>
    <w:basedOn w:val="DefaultParagraphFont"/>
    <w:semiHidden/>
    <w:rsid w:val="004244E2"/>
    <w:rPr>
      <w:rFonts w:ascii="Calibri" w:hAnsi="Calibri" w:cs="Calibri"/>
    </w:rPr>
  </w:style>
  <w:style w:type="character" w:customStyle="1" w:styleId="PlainTextChar1">
    <w:name w:val="Plain Text Char1"/>
    <w:basedOn w:val="DefaultParagraphFont"/>
    <w:semiHidden/>
    <w:rsid w:val="004244E2"/>
    <w:rPr>
      <w:rFonts w:ascii="Consolas" w:hAnsi="Consolas" w:cs="Calibri"/>
      <w:sz w:val="21"/>
      <w:szCs w:val="21"/>
    </w:rPr>
  </w:style>
  <w:style w:type="paragraph" w:customStyle="1" w:styleId="msolistparagraphcxspfirst">
    <w:name w:val="msolistparagraphcxspfirst"/>
    <w:basedOn w:val="Normal"/>
    <w:uiPriority w:val="99"/>
    <w:qFormat/>
    <w:rsid w:val="004244E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244E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244E2"/>
    <w:rPr>
      <w:rFonts w:ascii="Calibri" w:hAnsi="Calibri" w:cs="Calibri"/>
      <w:i/>
      <w:iCs/>
      <w:color w:val="000000" w:themeColor="text1"/>
    </w:rPr>
  </w:style>
  <w:style w:type="paragraph" w:customStyle="1" w:styleId="Heading2-NotBold">
    <w:name w:val="Heading 2 - Not Bold"/>
    <w:basedOn w:val="Heading2"/>
    <w:autoRedefine/>
    <w:uiPriority w:val="99"/>
    <w:qFormat/>
    <w:rsid w:val="004244E2"/>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244E2"/>
    <w:rPr>
      <w:rFonts w:ascii="Calibri" w:eastAsia="Calibri" w:hAnsi="Calibri"/>
      <w:b/>
      <w:sz w:val="22"/>
    </w:rPr>
  </w:style>
  <w:style w:type="paragraph" w:customStyle="1" w:styleId="Heading2-Bold">
    <w:name w:val="Heading 2 - Bold"/>
    <w:basedOn w:val="Normal"/>
    <w:autoRedefine/>
    <w:uiPriority w:val="99"/>
    <w:qFormat/>
    <w:rsid w:val="004244E2"/>
    <w:rPr>
      <w:rFonts w:eastAsia="Calibri"/>
      <w:b/>
    </w:rPr>
  </w:style>
  <w:style w:type="paragraph" w:customStyle="1" w:styleId="tag">
    <w:name w:val="%tag"/>
    <w:basedOn w:val="Normal"/>
    <w:next w:val="Normal"/>
    <w:uiPriority w:val="99"/>
    <w:qFormat/>
    <w:rsid w:val="004244E2"/>
    <w:rPr>
      <w:rFonts w:eastAsia="Calibri"/>
      <w:bCs/>
      <w:sz w:val="18"/>
    </w:rPr>
  </w:style>
  <w:style w:type="character" w:customStyle="1" w:styleId="Style2Char">
    <w:name w:val="Style 2 Char"/>
    <w:link w:val="Style20"/>
    <w:uiPriority w:val="99"/>
    <w:locked/>
    <w:rsid w:val="004244E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244E2"/>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4244E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244E2"/>
    <w:rPr>
      <w:rFonts w:ascii="Garamond" w:eastAsia="Times New Roman" w:hAnsi="Garamond"/>
      <w:sz w:val="24"/>
      <w:szCs w:val="20"/>
      <w:u w:val="single"/>
      <w:lang w:val="x-none" w:eastAsia="x-none"/>
    </w:rPr>
  </w:style>
  <w:style w:type="character" w:customStyle="1" w:styleId="textsmallChar0">
    <w:name w:val="textsmall Char"/>
    <w:link w:val="textsmall0"/>
    <w:locked/>
    <w:rsid w:val="004244E2"/>
    <w:rPr>
      <w:rFonts w:ascii="Georgia" w:eastAsia="Times New Roman" w:hAnsi="Georgia"/>
      <w:sz w:val="18"/>
      <w:szCs w:val="20"/>
      <w:lang w:val="x-none" w:eastAsia="x-none"/>
    </w:rPr>
  </w:style>
  <w:style w:type="paragraph" w:customStyle="1" w:styleId="textsmall0">
    <w:name w:val="textsmall"/>
    <w:basedOn w:val="Normal"/>
    <w:link w:val="textsmallChar0"/>
    <w:qFormat/>
    <w:rsid w:val="004244E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244E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244E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244E2"/>
    <w:rPr>
      <w:rFonts w:ascii="Arial" w:eastAsia="Times New Roman" w:hAnsi="Arial" w:cs="Arial"/>
      <w:sz w:val="12"/>
    </w:rPr>
  </w:style>
  <w:style w:type="paragraph" w:customStyle="1" w:styleId="Micro">
    <w:name w:val="Micro"/>
    <w:basedOn w:val="Normal"/>
    <w:next w:val="Normal"/>
    <w:link w:val="MicroChar"/>
    <w:qFormat/>
    <w:rsid w:val="004244E2"/>
    <w:rPr>
      <w:rFonts w:ascii="Arial" w:eastAsia="Times New Roman" w:hAnsi="Arial" w:cs="Arial"/>
      <w:sz w:val="12"/>
    </w:rPr>
  </w:style>
  <w:style w:type="character" w:customStyle="1" w:styleId="CardNotUnderlinedChar1">
    <w:name w:val="Card Not Underlined Char1"/>
    <w:link w:val="CardNotUnderlined"/>
    <w:locked/>
    <w:rsid w:val="004244E2"/>
    <w:rPr>
      <w:rFonts w:ascii="Cambria" w:eastAsia="Times New Roman" w:hAnsi="Cambria" w:cs="Times New Roman"/>
      <w:sz w:val="18"/>
      <w:szCs w:val="20"/>
    </w:rPr>
  </w:style>
  <w:style w:type="paragraph" w:customStyle="1" w:styleId="h-lead">
    <w:name w:val="h-lead"/>
    <w:basedOn w:val="Normal"/>
    <w:uiPriority w:val="99"/>
    <w:qFormat/>
    <w:rsid w:val="004244E2"/>
    <w:pPr>
      <w:spacing w:before="100" w:beforeAutospacing="1" w:after="100" w:afterAutospacing="1"/>
    </w:pPr>
    <w:rPr>
      <w:rFonts w:eastAsia="Times New Roman"/>
      <w:sz w:val="24"/>
    </w:rPr>
  </w:style>
  <w:style w:type="paragraph" w:customStyle="1" w:styleId="intro">
    <w:name w:val="intro"/>
    <w:basedOn w:val="Normal"/>
    <w:uiPriority w:val="99"/>
    <w:qFormat/>
    <w:rsid w:val="004244E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244E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244E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244E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244E2"/>
    <w:rPr>
      <w:rFonts w:eastAsia="Calibri"/>
    </w:rPr>
  </w:style>
  <w:style w:type="paragraph" w:customStyle="1" w:styleId="F3-TagAuthor">
    <w:name w:val="F3 - Tag/Author"/>
    <w:basedOn w:val="Normal"/>
    <w:uiPriority w:val="99"/>
    <w:qFormat/>
    <w:rsid w:val="004244E2"/>
    <w:rPr>
      <w:rFonts w:eastAsia="Times New Roman"/>
      <w:b/>
    </w:rPr>
  </w:style>
  <w:style w:type="paragraph" w:customStyle="1" w:styleId="F5-UnderlineNormal">
    <w:name w:val="F5 - Underline Normal"/>
    <w:basedOn w:val="Normal"/>
    <w:uiPriority w:val="99"/>
    <w:qFormat/>
    <w:rsid w:val="004244E2"/>
    <w:rPr>
      <w:rFonts w:eastAsia="Calibri"/>
      <w:u w:val="single"/>
    </w:rPr>
  </w:style>
  <w:style w:type="paragraph" w:customStyle="1" w:styleId="Brief-PrimarySource">
    <w:name w:val="Brief - Primary Source"/>
    <w:basedOn w:val="Normal"/>
    <w:uiPriority w:val="99"/>
    <w:qFormat/>
    <w:rsid w:val="004244E2"/>
    <w:rPr>
      <w:rFonts w:eastAsia="Times New Roman"/>
      <w:b/>
      <w:sz w:val="24"/>
      <w:u w:val="single"/>
    </w:rPr>
  </w:style>
  <w:style w:type="paragraph" w:customStyle="1" w:styleId="Brief-Underline">
    <w:name w:val="Brief - Underline"/>
    <w:basedOn w:val="Normal"/>
    <w:uiPriority w:val="99"/>
    <w:qFormat/>
    <w:rsid w:val="004244E2"/>
    <w:rPr>
      <w:rFonts w:eastAsia="Times New Roman"/>
      <w:u w:val="single"/>
    </w:rPr>
  </w:style>
  <w:style w:type="paragraph" w:customStyle="1" w:styleId="Brief">
    <w:name w:val="Brief"/>
    <w:basedOn w:val="Brief-PrimarySource"/>
    <w:uiPriority w:val="99"/>
    <w:qFormat/>
    <w:rsid w:val="004244E2"/>
    <w:rPr>
      <w:b w:val="0"/>
    </w:rPr>
  </w:style>
  <w:style w:type="paragraph" w:customStyle="1" w:styleId="CM2">
    <w:name w:val="CM2"/>
    <w:basedOn w:val="Normal"/>
    <w:next w:val="Normal"/>
    <w:uiPriority w:val="99"/>
    <w:qFormat/>
    <w:rsid w:val="004244E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244E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244E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244E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244E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244E2"/>
    <w:pPr>
      <w:widowControl w:val="0"/>
      <w:spacing w:line="276" w:lineRule="atLeast"/>
    </w:pPr>
    <w:rPr>
      <w:color w:val="auto"/>
    </w:rPr>
  </w:style>
  <w:style w:type="paragraph" w:customStyle="1" w:styleId="CM34">
    <w:name w:val="CM34"/>
    <w:basedOn w:val="Default"/>
    <w:next w:val="Default"/>
    <w:uiPriority w:val="99"/>
    <w:qFormat/>
    <w:rsid w:val="004244E2"/>
    <w:pPr>
      <w:widowControl w:val="0"/>
    </w:pPr>
    <w:rPr>
      <w:color w:val="auto"/>
    </w:rPr>
  </w:style>
  <w:style w:type="paragraph" w:customStyle="1" w:styleId="CM56">
    <w:name w:val="CM56"/>
    <w:basedOn w:val="Default"/>
    <w:next w:val="Default"/>
    <w:uiPriority w:val="99"/>
    <w:qFormat/>
    <w:rsid w:val="004244E2"/>
    <w:pPr>
      <w:widowControl w:val="0"/>
    </w:pPr>
    <w:rPr>
      <w:rFonts w:eastAsia="Calibri"/>
      <w:color w:val="auto"/>
    </w:rPr>
  </w:style>
  <w:style w:type="paragraph" w:customStyle="1" w:styleId="CM58">
    <w:name w:val="CM58"/>
    <w:basedOn w:val="Default"/>
    <w:next w:val="Default"/>
    <w:uiPriority w:val="99"/>
    <w:qFormat/>
    <w:rsid w:val="004244E2"/>
    <w:pPr>
      <w:widowControl w:val="0"/>
    </w:pPr>
    <w:rPr>
      <w:rFonts w:eastAsia="Calibri"/>
      <w:color w:val="auto"/>
    </w:rPr>
  </w:style>
  <w:style w:type="paragraph" w:customStyle="1" w:styleId="CM57">
    <w:name w:val="CM57"/>
    <w:basedOn w:val="Default"/>
    <w:next w:val="Default"/>
    <w:uiPriority w:val="99"/>
    <w:qFormat/>
    <w:rsid w:val="004244E2"/>
    <w:pPr>
      <w:widowControl w:val="0"/>
    </w:pPr>
    <w:rPr>
      <w:rFonts w:eastAsia="Calibri"/>
      <w:color w:val="auto"/>
    </w:rPr>
  </w:style>
  <w:style w:type="paragraph" w:customStyle="1" w:styleId="CM1">
    <w:name w:val="CM1"/>
    <w:basedOn w:val="Default"/>
    <w:next w:val="Default"/>
    <w:uiPriority w:val="99"/>
    <w:qFormat/>
    <w:rsid w:val="004244E2"/>
    <w:pPr>
      <w:widowControl w:val="0"/>
    </w:pPr>
    <w:rPr>
      <w:rFonts w:eastAsia="Calibri"/>
      <w:color w:val="auto"/>
    </w:rPr>
  </w:style>
  <w:style w:type="paragraph" w:customStyle="1" w:styleId="CM49">
    <w:name w:val="CM49"/>
    <w:basedOn w:val="Default"/>
    <w:next w:val="Default"/>
    <w:uiPriority w:val="99"/>
    <w:qFormat/>
    <w:rsid w:val="004244E2"/>
    <w:pPr>
      <w:widowControl w:val="0"/>
    </w:pPr>
    <w:rPr>
      <w:rFonts w:eastAsia="Calibri"/>
      <w:color w:val="auto"/>
    </w:rPr>
  </w:style>
  <w:style w:type="paragraph" w:customStyle="1" w:styleId="CM41">
    <w:name w:val="CM41"/>
    <w:basedOn w:val="Default"/>
    <w:next w:val="Default"/>
    <w:uiPriority w:val="99"/>
    <w:qFormat/>
    <w:rsid w:val="004244E2"/>
    <w:pPr>
      <w:widowControl w:val="0"/>
    </w:pPr>
    <w:rPr>
      <w:rFonts w:eastAsia="Calibri"/>
      <w:color w:val="auto"/>
    </w:rPr>
  </w:style>
  <w:style w:type="paragraph" w:customStyle="1" w:styleId="3rdOrderPara">
    <w:name w:val="3rd Order Para"/>
    <w:basedOn w:val="Default"/>
    <w:next w:val="Default"/>
    <w:qFormat/>
    <w:rsid w:val="004244E2"/>
    <w:pPr>
      <w:widowControl w:val="0"/>
    </w:pPr>
    <w:rPr>
      <w:rFonts w:eastAsia="Calibri"/>
      <w:color w:val="auto"/>
    </w:rPr>
  </w:style>
  <w:style w:type="paragraph" w:customStyle="1" w:styleId="2ndOrderPara">
    <w:name w:val="2nd Order Para"/>
    <w:basedOn w:val="Default"/>
    <w:next w:val="Default"/>
    <w:qFormat/>
    <w:rsid w:val="004244E2"/>
    <w:pPr>
      <w:widowControl w:val="0"/>
    </w:pPr>
    <w:rPr>
      <w:rFonts w:eastAsia="Calibri"/>
      <w:color w:val="auto"/>
    </w:rPr>
  </w:style>
  <w:style w:type="paragraph" w:customStyle="1" w:styleId="Normal-SIGN2">
    <w:name w:val="Normal-SIGN2"/>
    <w:basedOn w:val="Default"/>
    <w:next w:val="Default"/>
    <w:qFormat/>
    <w:rsid w:val="004244E2"/>
    <w:pPr>
      <w:widowControl w:val="0"/>
    </w:pPr>
    <w:rPr>
      <w:rFonts w:eastAsia="Calibri"/>
      <w:color w:val="auto"/>
    </w:rPr>
  </w:style>
  <w:style w:type="paragraph" w:customStyle="1" w:styleId="Normal-SIGN1">
    <w:name w:val="Normal-SIGN1"/>
    <w:basedOn w:val="Default"/>
    <w:next w:val="Default"/>
    <w:uiPriority w:val="99"/>
    <w:qFormat/>
    <w:rsid w:val="004244E2"/>
    <w:pPr>
      <w:widowControl w:val="0"/>
    </w:pPr>
    <w:rPr>
      <w:rFonts w:eastAsia="Calibri"/>
      <w:color w:val="auto"/>
    </w:rPr>
  </w:style>
  <w:style w:type="paragraph" w:customStyle="1" w:styleId="CM3">
    <w:name w:val="CM3"/>
    <w:basedOn w:val="Default"/>
    <w:next w:val="Default"/>
    <w:uiPriority w:val="99"/>
    <w:qFormat/>
    <w:rsid w:val="004244E2"/>
    <w:pPr>
      <w:widowControl w:val="0"/>
      <w:spacing w:line="553" w:lineRule="atLeast"/>
    </w:pPr>
    <w:rPr>
      <w:rFonts w:eastAsia="Calibri"/>
      <w:color w:val="auto"/>
    </w:rPr>
  </w:style>
  <w:style w:type="paragraph" w:customStyle="1" w:styleId="CM33">
    <w:name w:val="CM33"/>
    <w:basedOn w:val="Default"/>
    <w:next w:val="Default"/>
    <w:uiPriority w:val="99"/>
    <w:qFormat/>
    <w:rsid w:val="004244E2"/>
    <w:pPr>
      <w:widowControl w:val="0"/>
    </w:pPr>
    <w:rPr>
      <w:rFonts w:eastAsia="Calibri"/>
      <w:color w:val="auto"/>
    </w:rPr>
  </w:style>
  <w:style w:type="paragraph" w:customStyle="1" w:styleId="CM37">
    <w:name w:val="CM37"/>
    <w:basedOn w:val="Default"/>
    <w:next w:val="Default"/>
    <w:uiPriority w:val="99"/>
    <w:qFormat/>
    <w:rsid w:val="004244E2"/>
    <w:pPr>
      <w:widowControl w:val="0"/>
    </w:pPr>
    <w:rPr>
      <w:rFonts w:eastAsia="Calibri"/>
      <w:color w:val="auto"/>
    </w:rPr>
  </w:style>
  <w:style w:type="paragraph" w:customStyle="1" w:styleId="CM7">
    <w:name w:val="CM7"/>
    <w:basedOn w:val="Default"/>
    <w:next w:val="Default"/>
    <w:uiPriority w:val="99"/>
    <w:qFormat/>
    <w:rsid w:val="004244E2"/>
    <w:pPr>
      <w:widowControl w:val="0"/>
      <w:spacing w:line="553" w:lineRule="atLeast"/>
    </w:pPr>
    <w:rPr>
      <w:rFonts w:eastAsia="Calibri"/>
      <w:color w:val="auto"/>
    </w:rPr>
  </w:style>
  <w:style w:type="paragraph" w:customStyle="1" w:styleId="Brief-SecondarySource">
    <w:name w:val="Brief - Secondary Source"/>
    <w:basedOn w:val="Normal"/>
    <w:qFormat/>
    <w:rsid w:val="004244E2"/>
    <w:rPr>
      <w:rFonts w:eastAsia="Times New Roman"/>
      <w:sz w:val="14"/>
      <w:szCs w:val="20"/>
    </w:rPr>
  </w:style>
  <w:style w:type="paragraph" w:customStyle="1" w:styleId="Brief-Card">
    <w:name w:val="Brief - Card"/>
    <w:basedOn w:val="Normal"/>
    <w:uiPriority w:val="99"/>
    <w:qFormat/>
    <w:rsid w:val="004244E2"/>
    <w:rPr>
      <w:rFonts w:eastAsia="Times New Roman"/>
    </w:rPr>
  </w:style>
  <w:style w:type="paragraph" w:customStyle="1" w:styleId="Pa2">
    <w:name w:val="Pa2"/>
    <w:basedOn w:val="Default"/>
    <w:next w:val="Default"/>
    <w:uiPriority w:val="99"/>
    <w:qFormat/>
    <w:rsid w:val="004244E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244E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244E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244E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244E2"/>
    <w:pPr>
      <w:widowControl w:val="0"/>
    </w:pPr>
    <w:rPr>
      <w:rFonts w:ascii="Arial Black" w:hAnsi="Arial Black"/>
      <w:color w:val="auto"/>
    </w:rPr>
  </w:style>
  <w:style w:type="paragraph" w:customStyle="1" w:styleId="Cover1">
    <w:name w:val="Cover 1"/>
    <w:basedOn w:val="Normal"/>
    <w:next w:val="Normal"/>
    <w:uiPriority w:val="99"/>
    <w:qFormat/>
    <w:rsid w:val="004244E2"/>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244E2"/>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244E2"/>
    <w:pPr>
      <w:widowControl w:val="0"/>
    </w:pPr>
    <w:rPr>
      <w:color w:val="auto"/>
    </w:rPr>
  </w:style>
  <w:style w:type="paragraph" w:customStyle="1" w:styleId="Pa11">
    <w:name w:val="Pa11"/>
    <w:basedOn w:val="Normal"/>
    <w:next w:val="Normal"/>
    <w:uiPriority w:val="99"/>
    <w:qFormat/>
    <w:rsid w:val="004244E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244E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244E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244E2"/>
    <w:pPr>
      <w:widowControl w:val="0"/>
    </w:pPr>
    <w:rPr>
      <w:rFonts w:eastAsia="Calibri"/>
      <w:color w:val="auto"/>
    </w:rPr>
  </w:style>
  <w:style w:type="paragraph" w:customStyle="1" w:styleId="CM5">
    <w:name w:val="CM5"/>
    <w:basedOn w:val="Default"/>
    <w:next w:val="Default"/>
    <w:qFormat/>
    <w:rsid w:val="004244E2"/>
    <w:pPr>
      <w:widowControl w:val="0"/>
      <w:spacing w:line="553" w:lineRule="atLeast"/>
    </w:pPr>
    <w:rPr>
      <w:rFonts w:eastAsia="Calibri"/>
      <w:color w:val="auto"/>
    </w:rPr>
  </w:style>
  <w:style w:type="paragraph" w:customStyle="1" w:styleId="CM28">
    <w:name w:val="CM28"/>
    <w:basedOn w:val="Default"/>
    <w:next w:val="Default"/>
    <w:uiPriority w:val="99"/>
    <w:qFormat/>
    <w:rsid w:val="004244E2"/>
    <w:pPr>
      <w:widowControl w:val="0"/>
    </w:pPr>
    <w:rPr>
      <w:rFonts w:eastAsia="Calibri"/>
      <w:color w:val="auto"/>
    </w:rPr>
  </w:style>
  <w:style w:type="paragraph" w:customStyle="1" w:styleId="CM8">
    <w:name w:val="CM8"/>
    <w:basedOn w:val="Default"/>
    <w:next w:val="Default"/>
    <w:uiPriority w:val="99"/>
    <w:qFormat/>
    <w:rsid w:val="004244E2"/>
    <w:pPr>
      <w:widowControl w:val="0"/>
    </w:pPr>
    <w:rPr>
      <w:rFonts w:eastAsia="Calibri"/>
      <w:color w:val="auto"/>
    </w:rPr>
  </w:style>
  <w:style w:type="paragraph" w:customStyle="1" w:styleId="CM6">
    <w:name w:val="CM6"/>
    <w:basedOn w:val="Default"/>
    <w:next w:val="Default"/>
    <w:uiPriority w:val="99"/>
    <w:qFormat/>
    <w:rsid w:val="004244E2"/>
    <w:pPr>
      <w:widowControl w:val="0"/>
      <w:spacing w:line="553" w:lineRule="atLeast"/>
    </w:pPr>
    <w:rPr>
      <w:rFonts w:eastAsia="Calibri"/>
      <w:color w:val="auto"/>
    </w:rPr>
  </w:style>
  <w:style w:type="paragraph" w:customStyle="1" w:styleId="CM22">
    <w:name w:val="CM22"/>
    <w:basedOn w:val="Default"/>
    <w:next w:val="Default"/>
    <w:uiPriority w:val="99"/>
    <w:qFormat/>
    <w:rsid w:val="004244E2"/>
    <w:pPr>
      <w:widowControl w:val="0"/>
    </w:pPr>
    <w:rPr>
      <w:rFonts w:eastAsia="Calibri"/>
      <w:color w:val="auto"/>
    </w:rPr>
  </w:style>
  <w:style w:type="paragraph" w:customStyle="1" w:styleId="DoubleUnderlined">
    <w:name w:val="Double Underlined"/>
    <w:basedOn w:val="Heading2"/>
    <w:autoRedefine/>
    <w:uiPriority w:val="99"/>
    <w:qFormat/>
    <w:rsid w:val="004244E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244E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244E2"/>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244E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244E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244E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244E2"/>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4244E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244E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244E2"/>
  </w:style>
  <w:style w:type="paragraph" w:customStyle="1" w:styleId="StyleUnderliningTimesNewRomanBoldNounderlineKernat16">
    <w:name w:val="Style Underlining + Times New Roman Bold No underline Kern at 16..."/>
    <w:basedOn w:val="Normal"/>
    <w:uiPriority w:val="99"/>
    <w:qFormat/>
    <w:rsid w:val="004244E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244E2"/>
    <w:rPr>
      <w:rFonts w:eastAsia="Times New Roman"/>
      <w:b/>
      <w:bCs/>
      <w:kern w:val="32"/>
      <w:sz w:val="32"/>
      <w:szCs w:val="32"/>
    </w:rPr>
  </w:style>
  <w:style w:type="paragraph" w:customStyle="1" w:styleId="StyleBoldUnderliningKernat16pt">
    <w:name w:val="Style Bold Underlining + Kern at 16 pt"/>
    <w:uiPriority w:val="99"/>
    <w:qFormat/>
    <w:rsid w:val="004244E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244E2"/>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244E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244E2"/>
    <w:pPr>
      <w:ind w:left="400"/>
    </w:pPr>
    <w:rPr>
      <w:rFonts w:eastAsia="Times New Roman"/>
      <w:szCs w:val="20"/>
    </w:rPr>
  </w:style>
  <w:style w:type="paragraph" w:customStyle="1" w:styleId="Paste">
    <w:name w:val="Paste"/>
    <w:basedOn w:val="card"/>
    <w:qFormat/>
    <w:rsid w:val="004244E2"/>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244E2"/>
    <w:rPr>
      <w:rFonts w:ascii="Georgia" w:eastAsia="Times New Roman" w:hAnsi="Georgia"/>
      <w:b/>
      <w:u w:val="single"/>
    </w:rPr>
  </w:style>
  <w:style w:type="paragraph" w:customStyle="1" w:styleId="UnderlineStyle0">
    <w:name w:val="Underline Style"/>
    <w:basedOn w:val="Normal"/>
    <w:link w:val="UnderlineStyleChar"/>
    <w:qFormat/>
    <w:rsid w:val="004244E2"/>
    <w:rPr>
      <w:rFonts w:ascii="Georgia" w:eastAsia="Times New Roman" w:hAnsi="Georgia"/>
      <w:b/>
      <w:sz w:val="24"/>
      <w:u w:val="single"/>
    </w:rPr>
  </w:style>
  <w:style w:type="paragraph" w:customStyle="1" w:styleId="Normalization">
    <w:name w:val="Normalization"/>
    <w:basedOn w:val="Normal"/>
    <w:uiPriority w:val="99"/>
    <w:qFormat/>
    <w:rsid w:val="004244E2"/>
    <w:rPr>
      <w:rFonts w:eastAsia="Times New Roman"/>
      <w:sz w:val="18"/>
    </w:rPr>
  </w:style>
  <w:style w:type="paragraph" w:customStyle="1" w:styleId="BreifTitle">
    <w:name w:val="Breif Title"/>
    <w:basedOn w:val="Normal"/>
    <w:autoRedefine/>
    <w:uiPriority w:val="99"/>
    <w:qFormat/>
    <w:rsid w:val="004244E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244E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244E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244E2"/>
    <w:rPr>
      <w:rFonts w:eastAsia="Times New Roman"/>
      <w:color w:val="333333"/>
    </w:rPr>
  </w:style>
  <w:style w:type="paragraph" w:customStyle="1" w:styleId="StyleTagandCiteFranklinGothicDemi">
    <w:name w:val="Style Tag and Cite + Franklin Gothic Demi"/>
    <w:basedOn w:val="Normal"/>
    <w:autoRedefine/>
    <w:uiPriority w:val="99"/>
    <w:qFormat/>
    <w:rsid w:val="004244E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244E2"/>
    <w:rPr>
      <w:bCs/>
    </w:rPr>
  </w:style>
  <w:style w:type="paragraph" w:customStyle="1" w:styleId="tagCharCharCharCharCharCharChar">
    <w:name w:val="tag Char Char Char Char Char Char Char"/>
    <w:basedOn w:val="Normal"/>
    <w:uiPriority w:val="99"/>
    <w:qFormat/>
    <w:rsid w:val="004244E2"/>
    <w:rPr>
      <w:rFonts w:eastAsia="Times New Roman"/>
      <w:b/>
      <w:sz w:val="24"/>
      <w:szCs w:val="20"/>
    </w:rPr>
  </w:style>
  <w:style w:type="paragraph" w:customStyle="1" w:styleId="title-bold-medium">
    <w:name w:val="title-bold-medium"/>
    <w:basedOn w:val="Normal"/>
    <w:uiPriority w:val="99"/>
    <w:qFormat/>
    <w:rsid w:val="004244E2"/>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244E2"/>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244E2"/>
    <w:rPr>
      <w:rFonts w:ascii="Arial Narrow" w:eastAsia="Times New Roman" w:hAnsi="Arial Narrow"/>
      <w:b/>
      <w:sz w:val="24"/>
    </w:rPr>
  </w:style>
  <w:style w:type="paragraph" w:customStyle="1" w:styleId="BLOCKTITLE1">
    <w:name w:val="BLOCK TITLE"/>
    <w:basedOn w:val="Heading1"/>
    <w:uiPriority w:val="99"/>
    <w:qFormat/>
    <w:rsid w:val="004244E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244E2"/>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244E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244E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244E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244E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244E2"/>
    <w:pPr>
      <w:spacing w:before="100" w:beforeAutospacing="1" w:after="100" w:afterAutospacing="1"/>
    </w:pPr>
    <w:rPr>
      <w:rFonts w:eastAsia="Times New Roman"/>
    </w:rPr>
  </w:style>
  <w:style w:type="paragraph" w:customStyle="1" w:styleId="ToRead">
    <w:name w:val="To Read"/>
    <w:basedOn w:val="Normal"/>
    <w:uiPriority w:val="99"/>
    <w:qFormat/>
    <w:rsid w:val="004244E2"/>
    <w:pPr>
      <w:ind w:left="720"/>
    </w:pPr>
    <w:rPr>
      <w:rFonts w:ascii="Verdana" w:eastAsia="Times New Roman" w:hAnsi="Verdana"/>
      <w:b/>
      <w:u w:val="single"/>
    </w:rPr>
  </w:style>
  <w:style w:type="paragraph" w:customStyle="1" w:styleId="Style1">
    <w:name w:val="Style 1"/>
    <w:basedOn w:val="Normal"/>
    <w:uiPriority w:val="99"/>
    <w:qFormat/>
    <w:rsid w:val="004244E2"/>
    <w:pPr>
      <w:widowControl w:val="0"/>
      <w:ind w:firstLine="216"/>
    </w:pPr>
    <w:rPr>
      <w:rFonts w:eastAsia="Times New Roman"/>
      <w:noProof/>
      <w:color w:val="000000"/>
      <w:szCs w:val="20"/>
    </w:rPr>
  </w:style>
  <w:style w:type="paragraph" w:customStyle="1" w:styleId="Style41">
    <w:name w:val="Style 4"/>
    <w:basedOn w:val="Normal"/>
    <w:uiPriority w:val="99"/>
    <w:qFormat/>
    <w:rsid w:val="004244E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244E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244E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244E2"/>
    <w:pPr>
      <w:ind w:left="1660"/>
    </w:pPr>
  </w:style>
  <w:style w:type="paragraph" w:customStyle="1" w:styleId="PageNumber1">
    <w:name w:val="Page Number1"/>
    <w:basedOn w:val="Normal"/>
    <w:next w:val="Normal"/>
    <w:uiPriority w:val="99"/>
    <w:qFormat/>
    <w:rsid w:val="004244E2"/>
    <w:rPr>
      <w:rFonts w:eastAsia="Times New Roman"/>
    </w:rPr>
  </w:style>
  <w:style w:type="paragraph" w:customStyle="1" w:styleId="Card1">
    <w:name w:val="Card1"/>
    <w:uiPriority w:val="99"/>
    <w:qFormat/>
    <w:rsid w:val="004244E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244E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244E2"/>
    <w:pPr>
      <w:ind w:left="288" w:right="288"/>
    </w:pPr>
    <w:rPr>
      <w:rFonts w:eastAsia="Times New Roman"/>
    </w:rPr>
  </w:style>
  <w:style w:type="paragraph" w:customStyle="1" w:styleId="CaseListNormal">
    <w:name w:val="Case List Normal"/>
    <w:basedOn w:val="Normal"/>
    <w:uiPriority w:val="99"/>
    <w:qFormat/>
    <w:rsid w:val="004244E2"/>
    <w:rPr>
      <w:rFonts w:ascii="Times" w:eastAsia="Times New Roman" w:hAnsi="Times"/>
      <w:szCs w:val="26"/>
    </w:rPr>
  </w:style>
  <w:style w:type="paragraph" w:customStyle="1" w:styleId="Body">
    <w:name w:val="Body"/>
    <w:basedOn w:val="Normal"/>
    <w:uiPriority w:val="99"/>
    <w:qFormat/>
    <w:rsid w:val="004244E2"/>
    <w:pPr>
      <w:outlineLvl w:val="3"/>
    </w:pPr>
    <w:rPr>
      <w:rFonts w:eastAsia="Times New Roman"/>
      <w:szCs w:val="20"/>
    </w:rPr>
  </w:style>
  <w:style w:type="paragraph" w:customStyle="1" w:styleId="3text">
    <w:name w:val="3text"/>
    <w:basedOn w:val="Normal"/>
    <w:uiPriority w:val="99"/>
    <w:qFormat/>
    <w:rsid w:val="004244E2"/>
    <w:pPr>
      <w:spacing w:before="100" w:beforeAutospacing="1" w:after="100" w:afterAutospacing="1"/>
    </w:pPr>
    <w:rPr>
      <w:rFonts w:eastAsia="Times New Roman"/>
      <w:sz w:val="24"/>
    </w:rPr>
  </w:style>
  <w:style w:type="paragraph" w:customStyle="1" w:styleId="TimesNewRoman12">
    <w:name w:val="TimesNewRoman12"/>
    <w:uiPriority w:val="99"/>
    <w:qFormat/>
    <w:rsid w:val="004244E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244E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244E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244E2"/>
    <w:rPr>
      <w:rFonts w:eastAsia="Times New Roman"/>
      <w:color w:val="000000"/>
      <w:sz w:val="18"/>
    </w:rPr>
  </w:style>
  <w:style w:type="paragraph" w:customStyle="1" w:styleId="text1">
    <w:name w:val="text1"/>
    <w:basedOn w:val="Normal"/>
    <w:autoRedefine/>
    <w:uiPriority w:val="99"/>
    <w:qFormat/>
    <w:rsid w:val="004244E2"/>
    <w:rPr>
      <w:rFonts w:eastAsia="Times New Roman"/>
      <w:szCs w:val="20"/>
    </w:rPr>
  </w:style>
  <w:style w:type="paragraph" w:customStyle="1" w:styleId="RepeatBlockHeading">
    <w:name w:val="Repeat Block Heading"/>
    <w:basedOn w:val="Normal"/>
    <w:autoRedefine/>
    <w:uiPriority w:val="99"/>
    <w:qFormat/>
    <w:rsid w:val="004244E2"/>
    <w:pPr>
      <w:jc w:val="center"/>
    </w:pPr>
    <w:rPr>
      <w:rFonts w:eastAsia="Times New Roman"/>
      <w:b/>
      <w:smallCaps/>
      <w:color w:val="000000"/>
      <w:sz w:val="24"/>
      <w:u w:val="thick"/>
    </w:rPr>
  </w:style>
  <w:style w:type="paragraph" w:customStyle="1" w:styleId="story-headline">
    <w:name w:val="story-headline"/>
    <w:basedOn w:val="Normal"/>
    <w:uiPriority w:val="99"/>
    <w:qFormat/>
    <w:rsid w:val="004244E2"/>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244E2"/>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244E2"/>
    <w:rPr>
      <w:rFonts w:ascii="Arial" w:eastAsia="Times New Roman" w:hAnsi="Arial"/>
      <w:b/>
      <w:bCs/>
    </w:rPr>
  </w:style>
  <w:style w:type="paragraph" w:customStyle="1" w:styleId="TextofCards">
    <w:name w:val="Text of Cards"/>
    <w:basedOn w:val="Normal"/>
    <w:uiPriority w:val="99"/>
    <w:qFormat/>
    <w:rsid w:val="004244E2"/>
    <w:rPr>
      <w:rFonts w:eastAsia="Times New Roman"/>
      <w:color w:val="000000"/>
      <w:spacing w:val="6"/>
      <w:szCs w:val="23"/>
    </w:rPr>
  </w:style>
  <w:style w:type="paragraph" w:customStyle="1" w:styleId="Corpotesto">
    <w:name w:val="Corpo testo"/>
    <w:basedOn w:val="Normal"/>
    <w:uiPriority w:val="99"/>
    <w:qFormat/>
    <w:rsid w:val="004244E2"/>
    <w:pPr>
      <w:widowControl w:val="0"/>
      <w:adjustRightInd w:val="0"/>
      <w:spacing w:after="283"/>
    </w:pPr>
    <w:rPr>
      <w:rFonts w:ascii="Times" w:eastAsia="Times New Roman" w:hAnsi="Times"/>
    </w:rPr>
  </w:style>
  <w:style w:type="paragraph" w:customStyle="1" w:styleId="tagCharChar1Char">
    <w:name w:val="tag Char Char1 Char"/>
    <w:uiPriority w:val="99"/>
    <w:qFormat/>
    <w:rsid w:val="004244E2"/>
    <w:rPr>
      <w:rFonts w:eastAsia="Times New Roman" w:cs="Calibri"/>
      <w:b/>
      <w:bCs/>
    </w:rPr>
  </w:style>
  <w:style w:type="paragraph" w:customStyle="1" w:styleId="inside-copy">
    <w:name w:val="inside-copy"/>
    <w:basedOn w:val="Normal"/>
    <w:uiPriority w:val="99"/>
    <w:qFormat/>
    <w:rsid w:val="004244E2"/>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244E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244E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244E2"/>
    <w:rPr>
      <w:rFonts w:ascii="Arial" w:hAnsi="Arial"/>
      <w:b w:val="0"/>
      <w:caps w:val="0"/>
      <w:sz w:val="20"/>
    </w:rPr>
  </w:style>
  <w:style w:type="paragraph" w:customStyle="1" w:styleId="ProjectTitleLine">
    <w:name w:val="Project Title Line"/>
    <w:basedOn w:val="Normal"/>
    <w:next w:val="Normal"/>
    <w:autoRedefine/>
    <w:uiPriority w:val="99"/>
    <w:qFormat/>
    <w:rsid w:val="004244E2"/>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244E2"/>
    <w:rPr>
      <w:rFonts w:ascii="Arial Narrow" w:eastAsia="Times New Roman" w:hAnsi="Arial Narrow"/>
      <w:strike/>
    </w:rPr>
  </w:style>
  <w:style w:type="paragraph" w:customStyle="1" w:styleId="NormalVerdana">
    <w:name w:val="Normal + Verdana"/>
    <w:aliases w:val="10 pt,White,Normal + Arial"/>
    <w:basedOn w:val="Normal"/>
    <w:uiPriority w:val="99"/>
    <w:qFormat/>
    <w:rsid w:val="004244E2"/>
    <w:rPr>
      <w:rFonts w:ascii="Arial" w:eastAsia="Times New Roman" w:hAnsi="Arial"/>
      <w:szCs w:val="20"/>
      <w:u w:val="single"/>
    </w:rPr>
  </w:style>
  <w:style w:type="paragraph" w:customStyle="1" w:styleId="Normal10pt">
    <w:name w:val="Normal + 10 pt"/>
    <w:basedOn w:val="Normal"/>
    <w:uiPriority w:val="99"/>
    <w:qFormat/>
    <w:rsid w:val="004244E2"/>
    <w:rPr>
      <w:rFonts w:eastAsia="Times New Roman"/>
      <w:szCs w:val="20"/>
    </w:rPr>
  </w:style>
  <w:style w:type="paragraph" w:customStyle="1" w:styleId="cardChar1Char">
    <w:name w:val="card Char1 Char"/>
    <w:basedOn w:val="Normal"/>
    <w:uiPriority w:val="99"/>
    <w:qFormat/>
    <w:rsid w:val="004244E2"/>
    <w:pPr>
      <w:ind w:left="288" w:right="288"/>
    </w:pPr>
    <w:rPr>
      <w:rFonts w:eastAsia="Times New Roman"/>
      <w:szCs w:val="20"/>
    </w:rPr>
  </w:style>
  <w:style w:type="paragraph" w:customStyle="1" w:styleId="CM12">
    <w:name w:val="CM12"/>
    <w:basedOn w:val="Default"/>
    <w:next w:val="Default"/>
    <w:uiPriority w:val="99"/>
    <w:qFormat/>
    <w:rsid w:val="004244E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244E2"/>
    <w:pPr>
      <w:widowControl w:val="0"/>
      <w:spacing w:after="480"/>
    </w:pPr>
    <w:rPr>
      <w:rFonts w:ascii="Granjon LT Std" w:hAnsi="Granjon LT Std"/>
      <w:color w:val="auto"/>
    </w:rPr>
  </w:style>
  <w:style w:type="paragraph" w:customStyle="1" w:styleId="CM10">
    <w:name w:val="CM10"/>
    <w:basedOn w:val="Default"/>
    <w:next w:val="Default"/>
    <w:uiPriority w:val="99"/>
    <w:qFormat/>
    <w:rsid w:val="004244E2"/>
    <w:pPr>
      <w:widowControl w:val="0"/>
      <w:spacing w:line="320" w:lineRule="atLeast"/>
    </w:pPr>
    <w:rPr>
      <w:rFonts w:ascii="Granjon LT Std" w:hAnsi="Granjon LT Std"/>
      <w:color w:val="auto"/>
    </w:rPr>
  </w:style>
  <w:style w:type="paragraph" w:customStyle="1" w:styleId="bold">
    <w:name w:val="bold"/>
    <w:basedOn w:val="Normal"/>
    <w:uiPriority w:val="99"/>
    <w:qFormat/>
    <w:rsid w:val="004244E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244E2"/>
    <w:rPr>
      <w:rFonts w:ascii="Arial Narrow" w:eastAsia="Times New Roman" w:hAnsi="Arial Narrow"/>
      <w:strike/>
      <w:szCs w:val="20"/>
    </w:rPr>
  </w:style>
  <w:style w:type="paragraph" w:customStyle="1" w:styleId="textbodyblack">
    <w:name w:val="textbodyblack"/>
    <w:basedOn w:val="Normal"/>
    <w:uiPriority w:val="99"/>
    <w:qFormat/>
    <w:rsid w:val="004244E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244E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244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244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244E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244E2"/>
    <w:rPr>
      <w:rFonts w:ascii="Georgia" w:eastAsia="Times New Roman" w:hAnsi="Georgia"/>
      <w:b/>
      <w:bCs/>
      <w:szCs w:val="16"/>
      <w:u w:val="single"/>
    </w:rPr>
  </w:style>
  <w:style w:type="paragraph" w:customStyle="1" w:styleId="CiteCorrected">
    <w:name w:val="Cite Corrected"/>
    <w:basedOn w:val="Normal"/>
    <w:link w:val="CiteCorrectedChar"/>
    <w:qFormat/>
    <w:rsid w:val="004244E2"/>
    <w:rPr>
      <w:rFonts w:ascii="Georgia" w:eastAsia="Times New Roman" w:hAnsi="Georgia"/>
      <w:b/>
      <w:bCs/>
      <w:sz w:val="24"/>
      <w:szCs w:val="16"/>
      <w:u w:val="single"/>
    </w:rPr>
  </w:style>
  <w:style w:type="paragraph" w:customStyle="1" w:styleId="CardText20">
    <w:name w:val="Card Text 2"/>
    <w:basedOn w:val="CardText10"/>
    <w:link w:val="CardText2Char"/>
    <w:qFormat/>
    <w:rsid w:val="004244E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4244E2"/>
    <w:pPr>
      <w:ind w:left="288"/>
    </w:pPr>
    <w:rPr>
      <w:rFonts w:eastAsia="SimSun"/>
      <w:szCs w:val="20"/>
      <w:lang w:eastAsia="zh-CN"/>
    </w:rPr>
  </w:style>
  <w:style w:type="paragraph" w:customStyle="1" w:styleId="BriefTitle2">
    <w:name w:val="Brief Title 2"/>
    <w:basedOn w:val="BriefTitle"/>
    <w:uiPriority w:val="99"/>
    <w:qFormat/>
    <w:rsid w:val="004244E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244E2"/>
    <w:rPr>
      <w:u w:val="single"/>
    </w:rPr>
  </w:style>
  <w:style w:type="paragraph" w:customStyle="1" w:styleId="StyleCardText11ptUnderline">
    <w:name w:val="Style Card Text + 11 pt Underline"/>
    <w:link w:val="StyleCardText11ptUnderlineChar"/>
    <w:qFormat/>
    <w:rsid w:val="004244E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244E2"/>
    <w:rPr>
      <w:rFonts w:ascii="Georgia" w:hAnsi="Georgia"/>
      <w:sz w:val="16"/>
    </w:rPr>
  </w:style>
  <w:style w:type="paragraph" w:customStyle="1" w:styleId="StyleMinimizedText11pt">
    <w:name w:val="Style Minimized Text + 11 pt"/>
    <w:basedOn w:val="Normal"/>
    <w:link w:val="StyleMinimizedText11ptChar"/>
    <w:qFormat/>
    <w:rsid w:val="004244E2"/>
    <w:rPr>
      <w:rFonts w:ascii="Georgia" w:hAnsi="Georgia"/>
      <w:sz w:val="16"/>
    </w:rPr>
  </w:style>
  <w:style w:type="character" w:customStyle="1" w:styleId="StyleMinimizedText11pt1Char">
    <w:name w:val="Style Minimized Text + 11 pt1 Char"/>
    <w:basedOn w:val="DefaultParagraphFont"/>
    <w:link w:val="StyleMinimizedText11pt1"/>
    <w:locked/>
    <w:rsid w:val="004244E2"/>
    <w:rPr>
      <w:rFonts w:ascii="Georgia" w:hAnsi="Georgia"/>
      <w:sz w:val="16"/>
    </w:rPr>
  </w:style>
  <w:style w:type="paragraph" w:customStyle="1" w:styleId="StyleMinimizedText11pt1">
    <w:name w:val="Style Minimized Text + 11 pt1"/>
    <w:basedOn w:val="Normal"/>
    <w:link w:val="StyleMinimizedText11pt1Char"/>
    <w:qFormat/>
    <w:rsid w:val="004244E2"/>
    <w:rPr>
      <w:rFonts w:ascii="Georgia" w:hAnsi="Georgia"/>
      <w:sz w:val="16"/>
    </w:rPr>
  </w:style>
  <w:style w:type="character" w:customStyle="1" w:styleId="Debate-CardSmalltextF2Char">
    <w:name w:val="Debate- Card Small text F2 Char"/>
    <w:link w:val="Debate-CardSmalltextF2"/>
    <w:locked/>
    <w:rsid w:val="004244E2"/>
    <w:rPr>
      <w:rFonts w:ascii="Arial Narrow" w:hAnsi="Arial Narrow"/>
      <w:sz w:val="16"/>
    </w:rPr>
  </w:style>
  <w:style w:type="paragraph" w:customStyle="1" w:styleId="Debate-CardSmalltextF2">
    <w:name w:val="Debate- Card Small text F2"/>
    <w:basedOn w:val="Normal"/>
    <w:next w:val="Normal"/>
    <w:link w:val="Debate-CardSmalltextF2Char"/>
    <w:qFormat/>
    <w:rsid w:val="004244E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244E2"/>
    <w:rPr>
      <w:rFonts w:ascii="Arial Narrow" w:hAnsi="Arial Narrow"/>
      <w:b/>
      <w:sz w:val="18"/>
      <w:u w:val="single"/>
    </w:rPr>
  </w:style>
  <w:style w:type="paragraph" w:customStyle="1" w:styleId="Debate-EmphasizedText-F5">
    <w:name w:val="Debate- Emphasized Text- F5"/>
    <w:basedOn w:val="Normal"/>
    <w:link w:val="Debate-EmphasizedText-F5Char"/>
    <w:qFormat/>
    <w:rsid w:val="004244E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244E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244E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244E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244E2"/>
    <w:rPr>
      <w:rFonts w:ascii="Times New Roman" w:eastAsia="Times New Roman" w:hAnsi="Times New Roman" w:cs="Calibri"/>
      <w:sz w:val="16"/>
    </w:rPr>
  </w:style>
  <w:style w:type="character" w:customStyle="1" w:styleId="CardStyleChar">
    <w:name w:val="Card Style Char"/>
    <w:link w:val="CardStyle0"/>
    <w:locked/>
    <w:rsid w:val="004244E2"/>
    <w:rPr>
      <w:rFonts w:ascii="Calibri" w:eastAsia="Times New Roman" w:hAnsi="Calibri"/>
      <w:sz w:val="22"/>
    </w:rPr>
  </w:style>
  <w:style w:type="paragraph" w:customStyle="1" w:styleId="emactive">
    <w:name w:val="emactive"/>
    <w:basedOn w:val="Normal"/>
    <w:uiPriority w:val="99"/>
    <w:qFormat/>
    <w:rsid w:val="004244E2"/>
    <w:pPr>
      <w:spacing w:before="100" w:beforeAutospacing="1" w:after="100" w:afterAutospacing="1"/>
    </w:pPr>
    <w:rPr>
      <w:rFonts w:eastAsia="Times New Roman"/>
      <w:sz w:val="24"/>
    </w:rPr>
  </w:style>
  <w:style w:type="paragraph" w:customStyle="1" w:styleId="emready">
    <w:name w:val="emready"/>
    <w:basedOn w:val="Normal"/>
    <w:uiPriority w:val="99"/>
    <w:qFormat/>
    <w:rsid w:val="004244E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244E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244E2"/>
    <w:rPr>
      <w:rFonts w:ascii="Georgia" w:eastAsia="Times New Roman" w:hAnsi="Georgia" w:cs="Times New Roman"/>
      <w:b/>
      <w:sz w:val="24"/>
      <w:u w:val="single"/>
    </w:rPr>
  </w:style>
  <w:style w:type="character" w:customStyle="1" w:styleId="CardHighlightChar">
    <w:name w:val="Card Highlight Char"/>
    <w:link w:val="CardHighlight"/>
    <w:locked/>
    <w:rsid w:val="004244E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244E2"/>
    <w:pPr>
      <w:shd w:val="clear" w:color="auto" w:fill="66FFFF"/>
    </w:pPr>
    <w:rPr>
      <w:rFonts w:eastAsia="Calibri" w:cs="Calibri"/>
      <w:sz w:val="24"/>
      <w:u w:val="single"/>
    </w:rPr>
  </w:style>
  <w:style w:type="character" w:customStyle="1" w:styleId="BlockHeaderHiddenChar">
    <w:name w:val="Block Header Hidden Char"/>
    <w:link w:val="BlockHeaderHidden"/>
    <w:locked/>
    <w:rsid w:val="004244E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244E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244E2"/>
    <w:pPr>
      <w:spacing w:before="100" w:beforeAutospacing="1" w:after="100" w:afterAutospacing="1"/>
    </w:pPr>
    <w:rPr>
      <w:rFonts w:eastAsia="Times New Roman"/>
      <w:sz w:val="24"/>
    </w:rPr>
  </w:style>
  <w:style w:type="paragraph" w:customStyle="1" w:styleId="norma">
    <w:name w:val="norma"/>
    <w:basedOn w:val="Heading3"/>
    <w:uiPriority w:val="99"/>
    <w:qFormat/>
    <w:rsid w:val="004244E2"/>
    <w:rPr>
      <w:rFonts w:eastAsia="MS Gothic" w:cs="Arial"/>
      <w:bCs w:val="0"/>
      <w:sz w:val="24"/>
      <w:szCs w:val="24"/>
    </w:rPr>
  </w:style>
  <w:style w:type="paragraph" w:customStyle="1" w:styleId="nromal">
    <w:name w:val="nromal"/>
    <w:basedOn w:val="Normal"/>
    <w:uiPriority w:val="99"/>
    <w:qFormat/>
    <w:rsid w:val="004244E2"/>
    <w:pPr>
      <w:keepNext/>
      <w:keepLines/>
      <w:spacing w:before="200"/>
      <w:outlineLvl w:val="3"/>
    </w:pPr>
    <w:rPr>
      <w:rFonts w:eastAsia="Times New Roman" w:cs="Cambria"/>
      <w:b/>
      <w:iCs/>
    </w:rPr>
  </w:style>
  <w:style w:type="paragraph" w:customStyle="1" w:styleId="natural">
    <w:name w:val="natural"/>
    <w:basedOn w:val="Normal"/>
    <w:uiPriority w:val="99"/>
    <w:qFormat/>
    <w:rsid w:val="004244E2"/>
    <w:pPr>
      <w:keepNext/>
      <w:keepLines/>
      <w:spacing w:before="200"/>
      <w:outlineLvl w:val="3"/>
    </w:pPr>
    <w:rPr>
      <w:rFonts w:eastAsia="Times New Roman"/>
      <w:b/>
      <w:iCs/>
    </w:rPr>
  </w:style>
  <w:style w:type="paragraph" w:customStyle="1" w:styleId="nroaml">
    <w:name w:val="nroaml"/>
    <w:basedOn w:val="Normal"/>
    <w:uiPriority w:val="99"/>
    <w:qFormat/>
    <w:rsid w:val="004244E2"/>
    <w:pPr>
      <w:keepNext/>
      <w:keepLines/>
      <w:spacing w:before="200"/>
      <w:outlineLvl w:val="3"/>
    </w:pPr>
    <w:rPr>
      <w:rFonts w:eastAsia="Times New Roman"/>
      <w:b/>
      <w:iCs/>
    </w:rPr>
  </w:style>
  <w:style w:type="paragraph" w:customStyle="1" w:styleId="noraml">
    <w:name w:val="noraml"/>
    <w:basedOn w:val="Normal"/>
    <w:uiPriority w:val="99"/>
    <w:qFormat/>
    <w:rsid w:val="004244E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244E2"/>
    <w:rPr>
      <w:rFonts w:ascii="Georgia" w:eastAsia="Calibri" w:hAnsi="Georgia"/>
      <w:sz w:val="16"/>
      <w:szCs w:val="16"/>
    </w:rPr>
  </w:style>
  <w:style w:type="paragraph" w:customStyle="1" w:styleId="SmallSizeParagraph">
    <w:name w:val="Small Size Paragraph"/>
    <w:basedOn w:val="Normal"/>
    <w:link w:val="SmallSizeParagraphChar"/>
    <w:qFormat/>
    <w:rsid w:val="004244E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244E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244E2"/>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4244E2"/>
    <w:rPr>
      <w:rFonts w:ascii="Arial" w:eastAsia="Calibri" w:hAnsi="Arial" w:cs="Arial"/>
      <w:kern w:val="2"/>
      <w:sz w:val="14"/>
      <w:szCs w:val="14"/>
      <w:lang w:eastAsia="zh-TW"/>
    </w:rPr>
  </w:style>
  <w:style w:type="paragraph" w:customStyle="1" w:styleId="CardT1">
    <w:name w:val="CardT1"/>
    <w:basedOn w:val="Normal"/>
    <w:link w:val="CardT1Char"/>
    <w:qFormat/>
    <w:rsid w:val="004244E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244E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244E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244E2"/>
    <w:pPr>
      <w:spacing w:before="100" w:beforeAutospacing="1" w:after="100" w:afterAutospacing="1"/>
    </w:pPr>
    <w:rPr>
      <w:rFonts w:eastAsia="Times New Roman"/>
      <w:sz w:val="24"/>
    </w:rPr>
  </w:style>
  <w:style w:type="paragraph" w:customStyle="1" w:styleId="CiteReal">
    <w:name w:val="Cite Real"/>
    <w:basedOn w:val="Normal"/>
    <w:next w:val="Normal"/>
    <w:qFormat/>
    <w:rsid w:val="004244E2"/>
    <w:rPr>
      <w:rFonts w:ascii="Arial" w:eastAsia="MS Mincho" w:hAnsi="Arial"/>
      <w:b/>
      <w:sz w:val="24"/>
      <w:u w:val="single"/>
    </w:rPr>
  </w:style>
  <w:style w:type="paragraph" w:customStyle="1" w:styleId="2909F619802848F09E01365C32F34654">
    <w:name w:val="2909F619802848F09E01365C32F34654"/>
    <w:uiPriority w:val="99"/>
    <w:qFormat/>
    <w:rsid w:val="004244E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244E2"/>
    <w:rPr>
      <w:rFonts w:ascii="Georgia" w:eastAsia="Calibri" w:hAnsi="Georgia"/>
      <w:u w:val="single"/>
      <w:lang w:val="x-none" w:eastAsia="zh-CN"/>
    </w:rPr>
  </w:style>
  <w:style w:type="paragraph" w:customStyle="1" w:styleId="UnderlineS">
    <w:name w:val="Underline S"/>
    <w:basedOn w:val="Normal"/>
    <w:link w:val="UnderlineSChar"/>
    <w:qFormat/>
    <w:rsid w:val="004244E2"/>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4244E2"/>
    <w:rPr>
      <w:rFonts w:ascii="Georgia" w:eastAsia="SimSun" w:hAnsi="Georgia"/>
      <w:sz w:val="12"/>
    </w:rPr>
  </w:style>
  <w:style w:type="paragraph" w:customStyle="1" w:styleId="Ununderlined">
    <w:name w:val="Ununderlined"/>
    <w:basedOn w:val="Normal"/>
    <w:link w:val="UnunderlinedChar"/>
    <w:qFormat/>
    <w:rsid w:val="004244E2"/>
    <w:rPr>
      <w:rFonts w:ascii="Georgia" w:eastAsia="SimSun" w:hAnsi="Georgia"/>
      <w:sz w:val="12"/>
    </w:rPr>
  </w:style>
  <w:style w:type="character" w:customStyle="1" w:styleId="HighlightingChar">
    <w:name w:val="Highlighting Char"/>
    <w:link w:val="Highlighting"/>
    <w:locked/>
    <w:rsid w:val="004244E2"/>
    <w:rPr>
      <w:rFonts w:ascii="Georgia" w:eastAsia="SimSun" w:hAnsi="Georgia"/>
      <w:u w:val="thick"/>
    </w:rPr>
  </w:style>
  <w:style w:type="paragraph" w:customStyle="1" w:styleId="Highlighting">
    <w:name w:val="Highlighting"/>
    <w:basedOn w:val="Normal"/>
    <w:link w:val="HighlightingChar"/>
    <w:autoRedefine/>
    <w:qFormat/>
    <w:rsid w:val="004244E2"/>
    <w:rPr>
      <w:rFonts w:ascii="Georgia" w:eastAsia="SimSun" w:hAnsi="Georgia"/>
      <w:sz w:val="24"/>
      <w:u w:val="thick"/>
    </w:rPr>
  </w:style>
  <w:style w:type="character" w:customStyle="1" w:styleId="CITEChar">
    <w:name w:val="CITE Char"/>
    <w:link w:val="CITE"/>
    <w:locked/>
    <w:rsid w:val="004244E2"/>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244E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244E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244E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244E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244E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244E2"/>
    <w:rPr>
      <w:b/>
      <w:sz w:val="28"/>
    </w:rPr>
  </w:style>
  <w:style w:type="character" w:customStyle="1" w:styleId="SourcenameChar">
    <w:name w:val="Source name Char"/>
    <w:link w:val="Sourcename"/>
    <w:locked/>
    <w:rsid w:val="004244E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244E2"/>
    <w:rPr>
      <w:b/>
      <w:bCs/>
      <w:sz w:val="20"/>
    </w:rPr>
  </w:style>
  <w:style w:type="character" w:customStyle="1" w:styleId="underlinedcardChar">
    <w:name w:val="underlined card Char"/>
    <w:link w:val="underlinedcard0"/>
    <w:locked/>
    <w:rsid w:val="004244E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244E2"/>
    <w:rPr>
      <w:sz w:val="24"/>
      <w:u w:val="single"/>
    </w:rPr>
  </w:style>
  <w:style w:type="paragraph" w:customStyle="1" w:styleId="FullText">
    <w:name w:val="Full Text"/>
    <w:basedOn w:val="Normal"/>
    <w:uiPriority w:val="99"/>
    <w:qFormat/>
    <w:rsid w:val="004244E2"/>
    <w:rPr>
      <w:rFonts w:eastAsia="Times New Roman"/>
      <w:sz w:val="16"/>
    </w:rPr>
  </w:style>
  <w:style w:type="character" w:customStyle="1" w:styleId="TextUnderlineChar">
    <w:name w:val="Text Underline Char"/>
    <w:link w:val="TextUnderline"/>
    <w:locked/>
    <w:rsid w:val="004244E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244E2"/>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244E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244E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244E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244E2"/>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4244E2"/>
    <w:pPr>
      <w:spacing w:before="240"/>
      <w:outlineLvl w:val="2"/>
    </w:pPr>
    <w:rPr>
      <w:rFonts w:eastAsia="Times New Roman"/>
      <w:b/>
    </w:rPr>
  </w:style>
  <w:style w:type="character" w:customStyle="1" w:styleId="CiteCardChar">
    <w:name w:val="Cite_Card Char"/>
    <w:link w:val="CiteCard0"/>
    <w:locked/>
    <w:rsid w:val="004244E2"/>
    <w:rPr>
      <w:rFonts w:ascii="Times New Roman" w:eastAsia="Times New Roman" w:hAnsi="Times New Roman" w:cs="Arial"/>
      <w:bCs/>
      <w:sz w:val="20"/>
      <w:szCs w:val="20"/>
    </w:rPr>
  </w:style>
  <w:style w:type="paragraph" w:customStyle="1" w:styleId="CiteCard0">
    <w:name w:val="Cite_Card"/>
    <w:link w:val="CiteCardChar"/>
    <w:qFormat/>
    <w:rsid w:val="004244E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244E2"/>
    <w:pPr>
      <w:widowControl w:val="0"/>
    </w:pPr>
    <w:rPr>
      <w:rFonts w:eastAsia="MS Mincho"/>
      <w:color w:val="auto"/>
    </w:rPr>
  </w:style>
  <w:style w:type="character" w:customStyle="1" w:styleId="StyleStyle49pt6Char">
    <w:name w:val="Style Style4 + 9 pt6 Char"/>
    <w:basedOn w:val="Style4Char"/>
    <w:link w:val="StyleStyle49pt6"/>
    <w:locked/>
    <w:rsid w:val="004244E2"/>
    <w:rPr>
      <w:rFonts w:ascii="Georgia" w:eastAsia="Times New Roman" w:hAnsi="Georgia"/>
      <w:u w:val="single"/>
      <w:lang w:val="x-none"/>
    </w:rPr>
  </w:style>
  <w:style w:type="paragraph" w:customStyle="1" w:styleId="StyleStyle49pt6">
    <w:name w:val="Style Style4 + 9 pt6"/>
    <w:basedOn w:val="Style4"/>
    <w:link w:val="StyleStyle49pt6Char"/>
    <w:qFormat/>
    <w:rsid w:val="004244E2"/>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244E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244E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244E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244E2"/>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244E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244E2"/>
    <w:rPr>
      <w:rFonts w:ascii="Georgia" w:hAnsi="Georgia" w:cs="Calibri"/>
      <w:b/>
      <w:bCs/>
      <w:sz w:val="24"/>
      <w:u w:val="single"/>
    </w:rPr>
  </w:style>
  <w:style w:type="character" w:customStyle="1" w:styleId="DebatenoramlChar">
    <w:name w:val="Debatenoraml Char"/>
    <w:link w:val="Debatenoraml"/>
    <w:locked/>
    <w:rsid w:val="004244E2"/>
    <w:rPr>
      <w:rFonts w:ascii="Times New Roman" w:hAnsi="Times New Roman" w:cs="Times New Roman"/>
    </w:rPr>
  </w:style>
  <w:style w:type="paragraph" w:customStyle="1" w:styleId="Debatenoraml">
    <w:name w:val="Debatenoraml"/>
    <w:basedOn w:val="NoSpacing"/>
    <w:link w:val="DebatenoramlChar"/>
    <w:qFormat/>
    <w:rsid w:val="004244E2"/>
    <w:pPr>
      <w:spacing w:before="0" w:line="240" w:lineRule="auto"/>
    </w:pPr>
    <w:rPr>
      <w:rFonts w:ascii="Times New Roman" w:hAnsi="Times New Roman" w:cs="Times New Roman"/>
    </w:rPr>
  </w:style>
  <w:style w:type="paragraph" w:customStyle="1" w:styleId="SynergyTag">
    <w:name w:val="SynergyTag"/>
    <w:basedOn w:val="Normal"/>
    <w:uiPriority w:val="99"/>
    <w:qFormat/>
    <w:rsid w:val="004244E2"/>
    <w:rPr>
      <w:rFonts w:eastAsia="Calibri"/>
      <w:b/>
    </w:rPr>
  </w:style>
  <w:style w:type="character" w:customStyle="1" w:styleId="QualsChar">
    <w:name w:val="Quals Char"/>
    <w:link w:val="Quals"/>
    <w:locked/>
    <w:rsid w:val="004244E2"/>
    <w:rPr>
      <w:rFonts w:ascii="Georgia" w:eastAsia="Calibri" w:hAnsi="Georgia"/>
      <w:sz w:val="18"/>
    </w:rPr>
  </w:style>
  <w:style w:type="paragraph" w:customStyle="1" w:styleId="Quals">
    <w:name w:val="Quals"/>
    <w:basedOn w:val="Normal"/>
    <w:link w:val="QualsChar"/>
    <w:qFormat/>
    <w:rsid w:val="004244E2"/>
    <w:rPr>
      <w:rFonts w:ascii="Georgia" w:eastAsia="Calibri" w:hAnsi="Georgia"/>
      <w:sz w:val="18"/>
    </w:rPr>
  </w:style>
  <w:style w:type="paragraph" w:customStyle="1" w:styleId="times">
    <w:name w:val="times"/>
    <w:basedOn w:val="Normal"/>
    <w:qFormat/>
    <w:rsid w:val="004244E2"/>
    <w:pPr>
      <w:spacing w:before="100" w:beforeAutospacing="1" w:after="100" w:afterAutospacing="1"/>
    </w:pPr>
    <w:rPr>
      <w:rFonts w:eastAsia="Times New Roman"/>
      <w:sz w:val="24"/>
    </w:rPr>
  </w:style>
  <w:style w:type="paragraph" w:customStyle="1" w:styleId="BodyA">
    <w:name w:val="Body A"/>
    <w:uiPriority w:val="99"/>
    <w:qFormat/>
    <w:rsid w:val="004244E2"/>
    <w:rPr>
      <w:rFonts w:ascii="Helvetica" w:eastAsia="ヒラギノ角ゴ Pro W3" w:hAnsi="Helvetica" w:cs="Times New Roman"/>
      <w:color w:val="000000"/>
      <w:szCs w:val="20"/>
    </w:rPr>
  </w:style>
  <w:style w:type="character" w:customStyle="1" w:styleId="StarredChar">
    <w:name w:val="Starred Char"/>
    <w:link w:val="Starred"/>
    <w:locked/>
    <w:rsid w:val="004244E2"/>
    <w:rPr>
      <w:rFonts w:ascii="Georgia" w:eastAsia="Times New Roman" w:hAnsi="Georgia"/>
      <w:b/>
      <w:caps/>
      <w:szCs w:val="28"/>
      <w:u w:val="single"/>
    </w:rPr>
  </w:style>
  <w:style w:type="paragraph" w:customStyle="1" w:styleId="Starred">
    <w:name w:val="Starred"/>
    <w:basedOn w:val="Normal"/>
    <w:link w:val="StarredChar"/>
    <w:qFormat/>
    <w:rsid w:val="004244E2"/>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4244E2"/>
    <w:rPr>
      <w:rFonts w:ascii="Georgia" w:eastAsia="Times New Roman" w:hAnsi="Georgia"/>
      <w:b/>
      <w:caps/>
      <w:szCs w:val="28"/>
      <w:u w:val="single"/>
    </w:rPr>
  </w:style>
  <w:style w:type="paragraph" w:customStyle="1" w:styleId="NotStarred">
    <w:name w:val="NotStarred"/>
    <w:basedOn w:val="Normal"/>
    <w:link w:val="NotStarredChar"/>
    <w:qFormat/>
    <w:rsid w:val="004244E2"/>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4244E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244E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244E2"/>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4244E2"/>
    <w:rPr>
      <w:rFonts w:ascii="Georgia" w:eastAsia="Calibri" w:hAnsi="Georgia"/>
      <w:b/>
    </w:rPr>
  </w:style>
  <w:style w:type="paragraph" w:customStyle="1" w:styleId="H4Tag">
    <w:name w:val="H4 (Tag)"/>
    <w:basedOn w:val="Normal"/>
    <w:link w:val="H4TagChar1"/>
    <w:qFormat/>
    <w:rsid w:val="004244E2"/>
    <w:rPr>
      <w:rFonts w:ascii="Georgia" w:eastAsia="Calibri" w:hAnsi="Georgia"/>
      <w:b/>
      <w:sz w:val="24"/>
    </w:rPr>
  </w:style>
  <w:style w:type="paragraph" w:customStyle="1" w:styleId="CM25">
    <w:name w:val="CM25"/>
    <w:basedOn w:val="Default"/>
    <w:next w:val="Default"/>
    <w:qFormat/>
    <w:rsid w:val="004244E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244E2"/>
    <w:rPr>
      <w:rFonts w:ascii="Georgia" w:hAnsi="Georgia"/>
      <w:b/>
    </w:rPr>
  </w:style>
  <w:style w:type="paragraph" w:customStyle="1" w:styleId="Debate-CardTagandCite-F6">
    <w:name w:val="Debate- Card Tag and Cite- F6"/>
    <w:basedOn w:val="Normal"/>
    <w:link w:val="Debate-CardTagandCite-F6Char"/>
    <w:qFormat/>
    <w:rsid w:val="004244E2"/>
    <w:pPr>
      <w:contextualSpacing/>
    </w:pPr>
    <w:rPr>
      <w:rFonts w:ascii="Georgia" w:hAnsi="Georgia"/>
      <w:b/>
      <w:sz w:val="24"/>
    </w:rPr>
  </w:style>
  <w:style w:type="paragraph" w:customStyle="1" w:styleId="Cardtext0">
    <w:name w:val="Card text"/>
    <w:link w:val="CardtextChar0"/>
    <w:qFormat/>
    <w:rsid w:val="004244E2"/>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244E2"/>
    <w:rPr>
      <w:rFonts w:ascii="Georgia" w:eastAsia="Times New Roman" w:hAnsi="Georgia"/>
      <w:b/>
      <w:szCs w:val="28"/>
      <w:u w:val="single"/>
    </w:rPr>
  </w:style>
  <w:style w:type="paragraph" w:customStyle="1" w:styleId="NewHeading2">
    <w:name w:val="NewHeading2"/>
    <w:basedOn w:val="Normal"/>
    <w:link w:val="NewHeading2Char"/>
    <w:qFormat/>
    <w:rsid w:val="004244E2"/>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4244E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244E2"/>
    <w:rPr>
      <w:rFonts w:eastAsia="Calibri"/>
    </w:rPr>
  </w:style>
  <w:style w:type="paragraph" w:customStyle="1" w:styleId="Card6pt">
    <w:name w:val="Card 6pt"/>
    <w:basedOn w:val="card"/>
    <w:uiPriority w:val="99"/>
    <w:qFormat/>
    <w:rsid w:val="004244E2"/>
    <w:rPr>
      <w:rFonts w:ascii="Georgia" w:eastAsia="Calibri" w:hAnsi="Georgia"/>
      <w:bCs/>
      <w:color w:val="000000"/>
      <w:sz w:val="12"/>
      <w:szCs w:val="20"/>
    </w:rPr>
  </w:style>
  <w:style w:type="character" w:customStyle="1" w:styleId="FullCiteChar">
    <w:name w:val="Full Cite Char"/>
    <w:link w:val="FullCite"/>
    <w:locked/>
    <w:rsid w:val="004244E2"/>
    <w:rPr>
      <w:rFonts w:ascii="Garamond" w:eastAsia="Calibri" w:hAnsi="Garamond"/>
    </w:rPr>
  </w:style>
  <w:style w:type="paragraph" w:customStyle="1" w:styleId="FullCite">
    <w:name w:val="Full Cite"/>
    <w:basedOn w:val="Normal"/>
    <w:next w:val="Normal"/>
    <w:link w:val="FullCiteChar"/>
    <w:qFormat/>
    <w:rsid w:val="004244E2"/>
    <w:rPr>
      <w:rFonts w:ascii="Garamond" w:eastAsia="Calibri" w:hAnsi="Garamond"/>
      <w:sz w:val="24"/>
    </w:rPr>
  </w:style>
  <w:style w:type="character" w:customStyle="1" w:styleId="StyleCardStyleBlackUnderlineChar">
    <w:name w:val="Style Card Style + Black Underline Char"/>
    <w:link w:val="StyleCardStyleBlackUnderline"/>
    <w:locked/>
    <w:rsid w:val="004244E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244E2"/>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4244E2"/>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244E2"/>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244E2"/>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244E2"/>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244E2"/>
    <w:rPr>
      <w:rFonts w:ascii="Georgia" w:eastAsia="SimSun" w:hAnsi="Georgia"/>
      <w:b/>
      <w:bCs/>
      <w:sz w:val="24"/>
      <w:u w:val="single"/>
      <w:lang w:eastAsia="zh-CN"/>
    </w:rPr>
  </w:style>
  <w:style w:type="paragraph" w:customStyle="1" w:styleId="CM27">
    <w:name w:val="CM27"/>
    <w:basedOn w:val="Default"/>
    <w:next w:val="Default"/>
    <w:qFormat/>
    <w:rsid w:val="004244E2"/>
    <w:pPr>
      <w:spacing w:after="200" w:line="276" w:lineRule="auto"/>
    </w:pPr>
    <w:rPr>
      <w:rFonts w:eastAsia="Calibri"/>
      <w:color w:val="auto"/>
      <w:sz w:val="22"/>
    </w:rPr>
  </w:style>
  <w:style w:type="paragraph" w:customStyle="1" w:styleId="font-null">
    <w:name w:val="font-null"/>
    <w:basedOn w:val="Normal"/>
    <w:uiPriority w:val="99"/>
    <w:qFormat/>
    <w:rsid w:val="004244E2"/>
    <w:pPr>
      <w:spacing w:before="100" w:beforeAutospacing="1" w:after="100" w:afterAutospacing="1"/>
    </w:pPr>
    <w:rPr>
      <w:rFonts w:eastAsia="Times New Roman"/>
      <w:sz w:val="24"/>
    </w:rPr>
  </w:style>
  <w:style w:type="paragraph" w:customStyle="1" w:styleId="rteindent1">
    <w:name w:val="rteindent1"/>
    <w:basedOn w:val="Normal"/>
    <w:uiPriority w:val="99"/>
    <w:qFormat/>
    <w:rsid w:val="004244E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244E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244E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244E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244E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244E2"/>
    <w:pPr>
      <w:spacing w:before="100" w:beforeAutospacing="1" w:after="100" w:afterAutospacing="1"/>
    </w:pPr>
    <w:rPr>
      <w:rFonts w:eastAsia="Times New Roman"/>
      <w:sz w:val="24"/>
    </w:rPr>
  </w:style>
  <w:style w:type="paragraph" w:customStyle="1" w:styleId="class">
    <w:name w:val="class"/>
    <w:basedOn w:val="Normal"/>
    <w:uiPriority w:val="99"/>
    <w:qFormat/>
    <w:rsid w:val="004244E2"/>
    <w:pPr>
      <w:spacing w:before="100" w:beforeAutospacing="1" w:after="100" w:afterAutospacing="1"/>
    </w:pPr>
    <w:rPr>
      <w:rFonts w:eastAsia="Times New Roman"/>
      <w:sz w:val="24"/>
    </w:rPr>
  </w:style>
  <w:style w:type="character" w:customStyle="1" w:styleId="blocktitleChar0">
    <w:name w:val="block title Char"/>
    <w:link w:val="blocktitle0"/>
    <w:locked/>
    <w:rsid w:val="004244E2"/>
    <w:rPr>
      <w:rFonts w:ascii="Calibri" w:eastAsia="Calibri" w:hAnsi="Calibri"/>
      <w:b/>
      <w:caps/>
      <w:sz w:val="28"/>
      <w:szCs w:val="28"/>
      <w:lang w:val="es-ES"/>
    </w:rPr>
  </w:style>
  <w:style w:type="paragraph" w:customStyle="1" w:styleId="Pa6">
    <w:name w:val="Pa6"/>
    <w:basedOn w:val="Normal"/>
    <w:next w:val="Normal"/>
    <w:uiPriority w:val="99"/>
    <w:qFormat/>
    <w:rsid w:val="004244E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244E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244E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244E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244E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244E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244E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244E2"/>
    <w:pPr>
      <w:spacing w:after="160" w:line="259" w:lineRule="auto"/>
    </w:pPr>
    <w:rPr>
      <w:rFonts w:ascii="Georgia" w:eastAsia="SimSun" w:hAnsi="Georgia"/>
      <w:b/>
      <w:bCs/>
      <w:lang w:val="en-US"/>
    </w:rPr>
  </w:style>
  <w:style w:type="paragraph" w:customStyle="1" w:styleId="summary">
    <w:name w:val="summary"/>
    <w:basedOn w:val="Normal"/>
    <w:uiPriority w:val="99"/>
    <w:qFormat/>
    <w:rsid w:val="004244E2"/>
    <w:pPr>
      <w:spacing w:before="100" w:beforeAutospacing="1" w:after="100" w:afterAutospacing="1"/>
    </w:pPr>
    <w:rPr>
      <w:rFonts w:eastAsia="Times New Roman"/>
      <w:sz w:val="24"/>
    </w:rPr>
  </w:style>
  <w:style w:type="paragraph" w:customStyle="1" w:styleId="Caption2">
    <w:name w:val="Caption2"/>
    <w:basedOn w:val="Normal"/>
    <w:uiPriority w:val="99"/>
    <w:qFormat/>
    <w:rsid w:val="004244E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244E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244E2"/>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4244E2"/>
    <w:pPr>
      <w:jc w:val="center"/>
    </w:pPr>
    <w:rPr>
      <w:rFonts w:ascii="Book Antiqua" w:eastAsia="Times New Roman" w:hAnsi="Book Antiqua"/>
      <w:b/>
      <w:sz w:val="28"/>
    </w:rPr>
  </w:style>
  <w:style w:type="paragraph" w:customStyle="1" w:styleId="Little">
    <w:name w:val="Little"/>
    <w:basedOn w:val="Normal"/>
    <w:next w:val="Normal"/>
    <w:link w:val="LittleChar"/>
    <w:qFormat/>
    <w:rsid w:val="004244E2"/>
    <w:pPr>
      <w:ind w:left="288"/>
    </w:pPr>
    <w:rPr>
      <w:rFonts w:eastAsia="Times New Roman"/>
      <w:sz w:val="16"/>
    </w:rPr>
  </w:style>
  <w:style w:type="paragraph" w:customStyle="1" w:styleId="AAAcard">
    <w:name w:val="AAAcard"/>
    <w:basedOn w:val="Normal"/>
    <w:uiPriority w:val="99"/>
    <w:qFormat/>
    <w:rsid w:val="004244E2"/>
    <w:pPr>
      <w:ind w:left="288" w:right="288"/>
    </w:pPr>
    <w:rPr>
      <w:rFonts w:eastAsia="Times New Roman"/>
    </w:rPr>
  </w:style>
  <w:style w:type="paragraph" w:customStyle="1" w:styleId="Caption3">
    <w:name w:val="Caption3"/>
    <w:basedOn w:val="Normal"/>
    <w:uiPriority w:val="99"/>
    <w:qFormat/>
    <w:rsid w:val="004244E2"/>
    <w:pPr>
      <w:spacing w:before="100" w:beforeAutospacing="1" w:after="100" w:afterAutospacing="1"/>
    </w:pPr>
    <w:rPr>
      <w:rFonts w:eastAsia="Times New Roman"/>
      <w:sz w:val="24"/>
    </w:rPr>
  </w:style>
  <w:style w:type="paragraph" w:customStyle="1" w:styleId="body-12-5">
    <w:name w:val="body-12-5"/>
    <w:basedOn w:val="Normal"/>
    <w:uiPriority w:val="99"/>
    <w:qFormat/>
    <w:rsid w:val="004244E2"/>
    <w:pPr>
      <w:spacing w:before="100" w:beforeAutospacing="1" w:after="100" w:afterAutospacing="1"/>
    </w:pPr>
    <w:rPr>
      <w:rFonts w:eastAsia="Times New Roman"/>
      <w:sz w:val="24"/>
    </w:rPr>
  </w:style>
  <w:style w:type="paragraph" w:customStyle="1" w:styleId="infuse">
    <w:name w:val="infuse"/>
    <w:basedOn w:val="Normal"/>
    <w:uiPriority w:val="99"/>
    <w:qFormat/>
    <w:rsid w:val="004244E2"/>
    <w:pPr>
      <w:spacing w:before="100" w:beforeAutospacing="1" w:after="100" w:afterAutospacing="1"/>
    </w:pPr>
    <w:rPr>
      <w:rFonts w:eastAsia="Times New Roman"/>
      <w:sz w:val="24"/>
    </w:rPr>
  </w:style>
  <w:style w:type="paragraph" w:customStyle="1" w:styleId="fontreg">
    <w:name w:val="font_reg"/>
    <w:basedOn w:val="Normal"/>
    <w:uiPriority w:val="99"/>
    <w:qFormat/>
    <w:rsid w:val="004244E2"/>
    <w:pPr>
      <w:spacing w:before="100" w:beforeAutospacing="1" w:after="100" w:afterAutospacing="1"/>
    </w:pPr>
    <w:rPr>
      <w:rFonts w:eastAsia="Times New Roman"/>
      <w:sz w:val="24"/>
    </w:rPr>
  </w:style>
  <w:style w:type="paragraph" w:customStyle="1" w:styleId="CITEF3">
    <w:name w:val="CITE F3"/>
    <w:uiPriority w:val="99"/>
    <w:qFormat/>
    <w:rsid w:val="004244E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244E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244E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244E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244E2"/>
    <w:pPr>
      <w:spacing w:after="200"/>
    </w:pPr>
    <w:rPr>
      <w:rFonts w:ascii="Calibri" w:eastAsia="Calibri" w:hAnsi="Calibri" w:cs="Times New Roman"/>
      <w:sz w:val="20"/>
      <w:szCs w:val="20"/>
      <w:u w:val="single"/>
    </w:rPr>
  </w:style>
  <w:style w:type="paragraph" w:customStyle="1" w:styleId="hotroute1">
    <w:name w:val="hot route!"/>
    <w:basedOn w:val="Normal"/>
    <w:qFormat/>
    <w:rsid w:val="004244E2"/>
    <w:pPr>
      <w:ind w:left="144"/>
    </w:pPr>
    <w:rPr>
      <w:rFonts w:ascii="Cambria" w:eastAsia="Calibri" w:hAnsi="Cambria"/>
      <w:sz w:val="24"/>
    </w:rPr>
  </w:style>
  <w:style w:type="paragraph" w:customStyle="1" w:styleId="FreeFormA">
    <w:name w:val="Free Form A"/>
    <w:autoRedefine/>
    <w:uiPriority w:val="99"/>
    <w:qFormat/>
    <w:rsid w:val="004244E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244E2"/>
    <w:pPr>
      <w:spacing w:before="100" w:beforeAutospacing="1" w:after="100" w:afterAutospacing="1"/>
    </w:pPr>
    <w:rPr>
      <w:rFonts w:eastAsia="Times New Roman"/>
      <w:sz w:val="24"/>
    </w:rPr>
  </w:style>
  <w:style w:type="paragraph" w:customStyle="1" w:styleId="subheader">
    <w:name w:val="subheader"/>
    <w:basedOn w:val="Normal"/>
    <w:uiPriority w:val="99"/>
    <w:qFormat/>
    <w:rsid w:val="004244E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244E2"/>
    <w:pPr>
      <w:spacing w:before="100" w:beforeAutospacing="1" w:after="100" w:afterAutospacing="1"/>
    </w:pPr>
    <w:rPr>
      <w:rFonts w:eastAsia="Times New Roman"/>
      <w:sz w:val="24"/>
    </w:rPr>
  </w:style>
  <w:style w:type="paragraph" w:customStyle="1" w:styleId="more">
    <w:name w:val="more"/>
    <w:basedOn w:val="Normal"/>
    <w:uiPriority w:val="99"/>
    <w:qFormat/>
    <w:rsid w:val="004244E2"/>
    <w:pPr>
      <w:spacing w:before="100" w:beforeAutospacing="1" w:after="100" w:afterAutospacing="1"/>
    </w:pPr>
    <w:rPr>
      <w:rFonts w:eastAsia="Times New Roman"/>
      <w:sz w:val="24"/>
    </w:rPr>
  </w:style>
  <w:style w:type="paragraph" w:customStyle="1" w:styleId="story">
    <w:name w:val="story"/>
    <w:basedOn w:val="Normal"/>
    <w:uiPriority w:val="99"/>
    <w:qFormat/>
    <w:rsid w:val="004244E2"/>
    <w:pPr>
      <w:spacing w:before="100" w:beforeAutospacing="1" w:after="100" w:afterAutospacing="1"/>
    </w:pPr>
    <w:rPr>
      <w:rFonts w:eastAsia="Times New Roman"/>
      <w:sz w:val="24"/>
    </w:rPr>
  </w:style>
  <w:style w:type="paragraph" w:customStyle="1" w:styleId="H1numbered">
    <w:name w:val="H1 numbered"/>
    <w:basedOn w:val="Normal"/>
    <w:uiPriority w:val="99"/>
    <w:qFormat/>
    <w:rsid w:val="004244E2"/>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244E2"/>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244E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244E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244E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244E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244E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244E2"/>
    <w:pPr>
      <w:widowControl w:val="0"/>
      <w:spacing w:after="63"/>
    </w:pPr>
    <w:rPr>
      <w:rFonts w:ascii="Arial" w:hAnsi="Arial"/>
      <w:color w:val="auto"/>
    </w:rPr>
  </w:style>
  <w:style w:type="paragraph" w:customStyle="1" w:styleId="CM35">
    <w:name w:val="CM35"/>
    <w:basedOn w:val="Default"/>
    <w:next w:val="Default"/>
    <w:uiPriority w:val="99"/>
    <w:qFormat/>
    <w:rsid w:val="004244E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244E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244E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244E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244E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244E2"/>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244E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244E2"/>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244E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244E2"/>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244E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244E2"/>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244E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244E2"/>
    <w:rPr>
      <w:rFonts w:ascii="Georgia" w:hAnsi="Georgia"/>
      <w:sz w:val="24"/>
      <w:lang w:val="x-none" w:eastAsia="x-none"/>
    </w:rPr>
  </w:style>
  <w:style w:type="character" w:customStyle="1" w:styleId="NormalFontChar">
    <w:name w:val="Normal Font Char"/>
    <w:link w:val="NormalFont"/>
    <w:locked/>
    <w:rsid w:val="004244E2"/>
    <w:rPr>
      <w:rFonts w:ascii="Times New Roman" w:eastAsia="Times New Roman" w:hAnsi="Times New Roman" w:cs="Times New Roman"/>
      <w:sz w:val="20"/>
      <w:szCs w:val="20"/>
    </w:rPr>
  </w:style>
  <w:style w:type="paragraph" w:customStyle="1" w:styleId="NormalFont">
    <w:name w:val="Normal Font"/>
    <w:link w:val="NormalFontChar"/>
    <w:qFormat/>
    <w:rsid w:val="004244E2"/>
    <w:rPr>
      <w:rFonts w:ascii="Times New Roman" w:eastAsia="Times New Roman" w:hAnsi="Times New Roman" w:cs="Times New Roman"/>
      <w:sz w:val="20"/>
      <w:szCs w:val="20"/>
    </w:rPr>
  </w:style>
  <w:style w:type="paragraph" w:customStyle="1" w:styleId="StyleSmall11pt">
    <w:name w:val="Style Small + 11 pt"/>
    <w:uiPriority w:val="99"/>
    <w:qFormat/>
    <w:rsid w:val="004244E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244E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244E2"/>
    <w:rPr>
      <w:u w:val="single"/>
      <w:lang w:val="x-none" w:eastAsia="x-none"/>
    </w:rPr>
  </w:style>
  <w:style w:type="character" w:customStyle="1" w:styleId="StyleNormalFont11ptBoldUnderlineChar">
    <w:name w:val="Style Normal Font + 11 pt Bold Underline Char"/>
    <w:link w:val="StyleNormalFont11ptBoldUnderline"/>
    <w:locked/>
    <w:rsid w:val="004244E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244E2"/>
    <w:rPr>
      <w:b/>
      <w:bCs/>
      <w:u w:val="single"/>
      <w:lang w:val="x-none" w:eastAsia="x-none"/>
    </w:rPr>
  </w:style>
  <w:style w:type="paragraph" w:customStyle="1" w:styleId="Smallfont0">
    <w:name w:val="Smallfont"/>
    <w:basedOn w:val="Normal"/>
    <w:uiPriority w:val="99"/>
    <w:qFormat/>
    <w:rsid w:val="004244E2"/>
    <w:rPr>
      <w:rFonts w:eastAsia="Times New Roman"/>
      <w:sz w:val="15"/>
    </w:rPr>
  </w:style>
  <w:style w:type="paragraph" w:customStyle="1" w:styleId="formatvorlage2">
    <w:name w:val="formatvorlage2"/>
    <w:basedOn w:val="Normal"/>
    <w:uiPriority w:val="99"/>
    <w:qFormat/>
    <w:rsid w:val="004244E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244E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244E2"/>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244E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244E2"/>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244E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244E2"/>
    <w:pPr>
      <w:ind w:left="144"/>
    </w:pPr>
    <w:rPr>
      <w:rFonts w:ascii="Georgia" w:eastAsia="Times New Roman" w:hAnsi="Georgia"/>
      <w:sz w:val="24"/>
      <w:lang w:val="x-none" w:eastAsia="x-none"/>
    </w:rPr>
  </w:style>
  <w:style w:type="paragraph" w:customStyle="1" w:styleId="deck">
    <w:name w:val="deck"/>
    <w:basedOn w:val="Normal"/>
    <w:uiPriority w:val="99"/>
    <w:qFormat/>
    <w:rsid w:val="004244E2"/>
    <w:pPr>
      <w:spacing w:before="100" w:beforeAutospacing="1" w:after="100" w:afterAutospacing="1"/>
    </w:pPr>
    <w:rPr>
      <w:rFonts w:eastAsia="Times New Roman"/>
      <w:sz w:val="24"/>
    </w:rPr>
  </w:style>
  <w:style w:type="paragraph" w:customStyle="1" w:styleId="i1">
    <w:name w:val="i1"/>
    <w:basedOn w:val="Normal"/>
    <w:uiPriority w:val="99"/>
    <w:qFormat/>
    <w:rsid w:val="004244E2"/>
    <w:pPr>
      <w:spacing w:before="100" w:beforeAutospacing="1" w:after="100" w:afterAutospacing="1"/>
    </w:pPr>
    <w:rPr>
      <w:rFonts w:eastAsia="Times New Roman"/>
      <w:sz w:val="24"/>
    </w:rPr>
  </w:style>
  <w:style w:type="paragraph" w:customStyle="1" w:styleId="question">
    <w:name w:val="question"/>
    <w:basedOn w:val="Normal"/>
    <w:uiPriority w:val="99"/>
    <w:qFormat/>
    <w:rsid w:val="004244E2"/>
    <w:pPr>
      <w:spacing w:before="100" w:beforeAutospacing="1" w:after="100" w:afterAutospacing="1"/>
    </w:pPr>
    <w:rPr>
      <w:rFonts w:eastAsia="Times New Roman"/>
      <w:sz w:val="24"/>
    </w:rPr>
  </w:style>
  <w:style w:type="paragraph" w:customStyle="1" w:styleId="bodycopy">
    <w:name w:val="bodycopy"/>
    <w:basedOn w:val="Normal"/>
    <w:uiPriority w:val="99"/>
    <w:qFormat/>
    <w:rsid w:val="004244E2"/>
    <w:pPr>
      <w:spacing w:before="100" w:beforeAutospacing="1" w:after="100" w:afterAutospacing="1"/>
    </w:pPr>
    <w:rPr>
      <w:rFonts w:eastAsia="Times New Roman"/>
      <w:sz w:val="24"/>
    </w:rPr>
  </w:style>
  <w:style w:type="paragraph" w:customStyle="1" w:styleId="Fifth">
    <w:name w:val="Fifth"/>
    <w:basedOn w:val="Normal"/>
    <w:link w:val="FifthChar"/>
    <w:qFormat/>
    <w:rsid w:val="004244E2"/>
    <w:rPr>
      <w:rFonts w:ascii="Arial" w:eastAsia="Calibri" w:hAnsi="Arial"/>
    </w:rPr>
  </w:style>
  <w:style w:type="paragraph" w:customStyle="1" w:styleId="NoteLevel22">
    <w:name w:val="Note Level 22"/>
    <w:basedOn w:val="card"/>
    <w:next w:val="Normal"/>
    <w:uiPriority w:val="99"/>
    <w:qFormat/>
    <w:rsid w:val="004244E2"/>
    <w:pPr>
      <w:keepNext/>
    </w:pPr>
    <w:rPr>
      <w:rFonts w:ascii="Georgia" w:eastAsia="MS Gothic" w:hAnsi="Georgia"/>
      <w:bCs/>
      <w:szCs w:val="20"/>
    </w:rPr>
  </w:style>
  <w:style w:type="paragraph" w:customStyle="1" w:styleId="wp-caption-text">
    <w:name w:val="wp-caption-text"/>
    <w:basedOn w:val="Normal"/>
    <w:qFormat/>
    <w:rsid w:val="004244E2"/>
    <w:pPr>
      <w:spacing w:before="100" w:beforeAutospacing="1" w:after="100" w:afterAutospacing="1"/>
    </w:pPr>
    <w:rPr>
      <w:rFonts w:eastAsia="Times New Roman"/>
      <w:sz w:val="24"/>
    </w:rPr>
  </w:style>
  <w:style w:type="paragraph" w:customStyle="1" w:styleId="svarticle">
    <w:name w:val="svarticle"/>
    <w:basedOn w:val="Normal"/>
    <w:uiPriority w:val="99"/>
    <w:qFormat/>
    <w:rsid w:val="004244E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244E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244E2"/>
    <w:pPr>
      <w:spacing w:before="100" w:beforeAutospacing="1" w:after="100" w:afterAutospacing="1"/>
    </w:pPr>
  </w:style>
  <w:style w:type="paragraph" w:customStyle="1" w:styleId="description">
    <w:name w:val="description"/>
    <w:basedOn w:val="Normal"/>
    <w:uiPriority w:val="99"/>
    <w:qFormat/>
    <w:rsid w:val="004244E2"/>
    <w:pPr>
      <w:spacing w:before="100" w:beforeAutospacing="1" w:after="100" w:afterAutospacing="1"/>
    </w:pPr>
  </w:style>
  <w:style w:type="paragraph" w:customStyle="1" w:styleId="graf">
    <w:name w:val="graf"/>
    <w:basedOn w:val="Normal"/>
    <w:uiPriority w:val="99"/>
    <w:qFormat/>
    <w:rsid w:val="004244E2"/>
    <w:pPr>
      <w:spacing w:before="100" w:beforeAutospacing="1" w:after="100" w:afterAutospacing="1"/>
    </w:pPr>
  </w:style>
  <w:style w:type="paragraph" w:customStyle="1" w:styleId="column">
    <w:name w:val="column"/>
    <w:basedOn w:val="Normal"/>
    <w:uiPriority w:val="99"/>
    <w:qFormat/>
    <w:rsid w:val="004244E2"/>
    <w:pPr>
      <w:spacing w:before="100" w:beforeAutospacing="1" w:after="100" w:afterAutospacing="1"/>
    </w:pPr>
  </w:style>
  <w:style w:type="paragraph" w:customStyle="1" w:styleId="recirc-container">
    <w:name w:val="recirc-container"/>
    <w:basedOn w:val="Normal"/>
    <w:uiPriority w:val="99"/>
    <w:qFormat/>
    <w:rsid w:val="004244E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244E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244E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244E2"/>
    <w:rPr>
      <w:rFonts w:ascii="Georgia" w:hAnsi="Georgia" w:hint="default"/>
      <w:i/>
      <w:iCs/>
      <w:color w:val="808080"/>
    </w:rPr>
  </w:style>
  <w:style w:type="character" w:customStyle="1" w:styleId="cardchar00">
    <w:name w:val="cardchar0"/>
    <w:basedOn w:val="DefaultParagraphFont"/>
    <w:rsid w:val="004244E2"/>
  </w:style>
  <w:style w:type="character" w:customStyle="1" w:styleId="UnderlineNon-bold">
    <w:name w:val="Underline Non - bold"/>
    <w:rsid w:val="004244E2"/>
    <w:rPr>
      <w:rFonts w:ascii="Times New Roman" w:hAnsi="Times New Roman" w:cs="Times New Roman" w:hint="default"/>
      <w:iCs/>
      <w:sz w:val="22"/>
      <w:u w:val="single"/>
    </w:rPr>
  </w:style>
  <w:style w:type="character" w:customStyle="1" w:styleId="Heading5Char2">
    <w:name w:val="Heading 5 Char2"/>
    <w:rsid w:val="004244E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244E2"/>
    <w:rPr>
      <w:rFonts w:ascii="Arial" w:hAnsi="Arial" w:cs="Arial"/>
      <w:vanish/>
      <w:sz w:val="16"/>
      <w:szCs w:val="16"/>
    </w:rPr>
  </w:style>
  <w:style w:type="paragraph" w:styleId="z-TopofForm">
    <w:name w:val="HTML Top of Form"/>
    <w:basedOn w:val="Normal"/>
    <w:next w:val="Normal"/>
    <w:link w:val="z-TopofFormChar"/>
    <w:hidden/>
    <w:uiPriority w:val="99"/>
    <w:unhideWhenUsed/>
    <w:rsid w:val="004244E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244E2"/>
    <w:rPr>
      <w:rFonts w:ascii="Arial" w:hAnsi="Arial" w:cs="Arial"/>
      <w:vanish/>
      <w:sz w:val="16"/>
      <w:szCs w:val="16"/>
    </w:rPr>
  </w:style>
  <w:style w:type="character" w:customStyle="1" w:styleId="z-BottomofFormChar">
    <w:name w:val="z-Bottom of Form Char"/>
    <w:basedOn w:val="DefaultParagraphFont"/>
    <w:link w:val="z-BottomofForm"/>
    <w:uiPriority w:val="99"/>
    <w:rsid w:val="004244E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244E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244E2"/>
    <w:rPr>
      <w:rFonts w:ascii="Arial" w:hAnsi="Arial" w:cs="Arial"/>
      <w:vanish/>
      <w:sz w:val="16"/>
      <w:szCs w:val="16"/>
    </w:rPr>
  </w:style>
  <w:style w:type="character" w:customStyle="1" w:styleId="authordate1">
    <w:name w:val="authordate"/>
    <w:rsid w:val="004244E2"/>
  </w:style>
  <w:style w:type="character" w:customStyle="1" w:styleId="underline0">
    <w:name w:val="%underline"/>
    <w:qFormat/>
    <w:rsid w:val="004244E2"/>
    <w:rPr>
      <w:rFonts w:ascii="Times New Roman" w:hAnsi="Times New Roman" w:cs="Times New Roman" w:hint="default"/>
      <w:strike w:val="0"/>
      <w:dstrike w:val="0"/>
      <w:sz w:val="16"/>
      <w:u w:val="none"/>
      <w:effect w:val="none"/>
    </w:rPr>
  </w:style>
  <w:style w:type="character" w:customStyle="1" w:styleId="AUNDERLINE0">
    <w:name w:val="AUNDERLINE"/>
    <w:qFormat/>
    <w:rsid w:val="004244E2"/>
    <w:rPr>
      <w:rFonts w:ascii="Times New Roman" w:hAnsi="Times New Roman" w:cs="Times New Roman" w:hint="default"/>
      <w:sz w:val="20"/>
      <w:u w:val="single"/>
    </w:rPr>
  </w:style>
  <w:style w:type="character" w:customStyle="1" w:styleId="UnderlinedCharChar">
    <w:name w:val="Underlined Char Char"/>
    <w:rsid w:val="004244E2"/>
    <w:rPr>
      <w:rFonts w:ascii="Garamond" w:hAnsi="Garamond" w:hint="default"/>
      <w:szCs w:val="28"/>
      <w:u w:val="single"/>
      <w:lang w:val="en-US" w:eastAsia="en-US" w:bidi="ar-SA"/>
    </w:rPr>
  </w:style>
  <w:style w:type="character" w:customStyle="1" w:styleId="slug-doi">
    <w:name w:val="slug-doi"/>
    <w:basedOn w:val="DefaultParagraphFont"/>
    <w:rsid w:val="004244E2"/>
  </w:style>
  <w:style w:type="character" w:customStyle="1" w:styleId="af">
    <w:name w:val="af"/>
    <w:basedOn w:val="DefaultParagraphFont"/>
    <w:rsid w:val="004244E2"/>
  </w:style>
  <w:style w:type="character" w:customStyle="1" w:styleId="ab">
    <w:name w:val="ab"/>
    <w:basedOn w:val="DefaultParagraphFont"/>
    <w:rsid w:val="004244E2"/>
  </w:style>
  <w:style w:type="character" w:customStyle="1" w:styleId="em">
    <w:name w:val="em"/>
    <w:basedOn w:val="DefaultParagraphFont"/>
    <w:rsid w:val="004244E2"/>
  </w:style>
  <w:style w:type="character" w:customStyle="1" w:styleId="au">
    <w:name w:val="au"/>
    <w:basedOn w:val="DefaultParagraphFont"/>
    <w:rsid w:val="004244E2"/>
  </w:style>
  <w:style w:type="character" w:customStyle="1" w:styleId="ti">
    <w:name w:val="ti"/>
    <w:basedOn w:val="DefaultParagraphFont"/>
    <w:rsid w:val="004244E2"/>
  </w:style>
  <w:style w:type="character" w:customStyle="1" w:styleId="subheadblue">
    <w:name w:val="subhead_blue"/>
    <w:basedOn w:val="DefaultParagraphFont"/>
    <w:rsid w:val="004244E2"/>
  </w:style>
  <w:style w:type="character" w:customStyle="1" w:styleId="affiliation">
    <w:name w:val="affiliation"/>
    <w:basedOn w:val="DefaultParagraphFont"/>
    <w:rsid w:val="004244E2"/>
  </w:style>
  <w:style w:type="character" w:customStyle="1" w:styleId="slug-doi-wrapper">
    <w:name w:val="slug-doi-wrapper"/>
    <w:basedOn w:val="DefaultParagraphFont"/>
    <w:rsid w:val="004244E2"/>
  </w:style>
  <w:style w:type="character" w:customStyle="1" w:styleId="slug-metadata-noteahead-of-print">
    <w:name w:val="slug-metadata-note ahead-of-print"/>
    <w:basedOn w:val="DefaultParagraphFont"/>
    <w:rsid w:val="004244E2"/>
  </w:style>
  <w:style w:type="character" w:customStyle="1" w:styleId="slug-ahead-of-print-date">
    <w:name w:val="slug-ahead-of-print-date"/>
    <w:basedOn w:val="DefaultParagraphFont"/>
    <w:rsid w:val="004244E2"/>
  </w:style>
  <w:style w:type="character" w:customStyle="1" w:styleId="medium-bold">
    <w:name w:val="medium-bold"/>
    <w:basedOn w:val="DefaultParagraphFont"/>
    <w:rsid w:val="004244E2"/>
  </w:style>
  <w:style w:type="character" w:customStyle="1" w:styleId="updated-short-citation">
    <w:name w:val="updated-short-citation"/>
    <w:basedOn w:val="DefaultParagraphFont"/>
    <w:rsid w:val="004244E2"/>
  </w:style>
  <w:style w:type="character" w:customStyle="1" w:styleId="goohl0">
    <w:name w:val="goohl0"/>
    <w:basedOn w:val="DefaultParagraphFont"/>
    <w:rsid w:val="004244E2"/>
  </w:style>
  <w:style w:type="character" w:customStyle="1" w:styleId="CharChar6">
    <w:name w:val="Char Char6"/>
    <w:rsid w:val="004244E2"/>
    <w:rPr>
      <w:rFonts w:ascii="Arial" w:hAnsi="Arial" w:cs="Arial" w:hint="default"/>
      <w:bCs/>
      <w:sz w:val="16"/>
      <w:szCs w:val="26"/>
      <w:lang w:val="en-US" w:eastAsia="en-US" w:bidi="ar-SA"/>
    </w:rPr>
  </w:style>
  <w:style w:type="character" w:customStyle="1" w:styleId="TagCharChar1">
    <w:name w:val="Tag Char Char1"/>
    <w:rsid w:val="004244E2"/>
    <w:rPr>
      <w:b/>
      <w:bCs w:val="0"/>
      <w:sz w:val="24"/>
      <w:szCs w:val="24"/>
      <w:lang w:val="en-US" w:eastAsia="en-US" w:bidi="ar-SA"/>
    </w:rPr>
  </w:style>
  <w:style w:type="character" w:customStyle="1" w:styleId="12TimesNewRoman">
    <w:name w:val="12 Times New Roman"/>
    <w:rsid w:val="004244E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244E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244E2"/>
    <w:rPr>
      <w:rFonts w:ascii="Times New Roman" w:hAnsi="Times New Roman" w:cs="Times New Roman" w:hint="default"/>
      <w:strike w:val="0"/>
      <w:dstrike w:val="0"/>
      <w:sz w:val="14"/>
      <w:u w:val="none"/>
      <w:effect w:val="none"/>
    </w:rPr>
  </w:style>
  <w:style w:type="character" w:customStyle="1" w:styleId="F8-UnderlineBold">
    <w:name w:val="F8 - Underline/Bold"/>
    <w:rsid w:val="004244E2"/>
    <w:rPr>
      <w:rFonts w:ascii="Times New Roman" w:hAnsi="Times New Roman" w:cs="Times New Roman" w:hint="default"/>
      <w:b/>
      <w:bCs w:val="0"/>
      <w:sz w:val="20"/>
      <w:u w:val="single"/>
    </w:rPr>
  </w:style>
  <w:style w:type="character" w:customStyle="1" w:styleId="F7-SmallFont">
    <w:name w:val="F7 - Small Font"/>
    <w:rsid w:val="004244E2"/>
    <w:rPr>
      <w:rFonts w:ascii="Times New Roman" w:hAnsi="Times New Roman" w:cs="Times New Roman" w:hint="default"/>
      <w:sz w:val="14"/>
    </w:rPr>
  </w:style>
  <w:style w:type="character" w:customStyle="1" w:styleId="Brief-Bold">
    <w:name w:val="Brief - Bold"/>
    <w:rsid w:val="004244E2"/>
    <w:rPr>
      <w:rFonts w:ascii="Times New Roman" w:hAnsi="Times New Roman" w:cs="Times New Roman" w:hint="default"/>
      <w:b/>
      <w:bCs w:val="0"/>
    </w:rPr>
  </w:style>
  <w:style w:type="character" w:customStyle="1" w:styleId="Card-Underline">
    <w:name w:val="Card - Underline"/>
    <w:rsid w:val="004244E2"/>
    <w:rPr>
      <w:rFonts w:ascii="Times New Roman" w:hAnsi="Times New Roman" w:cs="Times New Roman" w:hint="default"/>
      <w:u w:val="single"/>
    </w:rPr>
  </w:style>
  <w:style w:type="character" w:customStyle="1" w:styleId="beriefunderline">
    <w:name w:val="berief = underline"/>
    <w:rsid w:val="004244E2"/>
    <w:rPr>
      <w:rFonts w:ascii="Times New Roman" w:eastAsia="Times New Roman" w:hAnsi="Times New Roman" w:cs="Times New Roman" w:hint="default"/>
      <w:sz w:val="20"/>
      <w:u w:val="single"/>
    </w:rPr>
  </w:style>
  <w:style w:type="character" w:customStyle="1" w:styleId="BoldText10pt">
    <w:name w:val="Bold Text 10 pt"/>
    <w:rsid w:val="004244E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244E2"/>
  </w:style>
  <w:style w:type="character" w:customStyle="1" w:styleId="SC4208902">
    <w:name w:val="SC.4.208902"/>
    <w:rsid w:val="004244E2"/>
    <w:rPr>
      <w:rFonts w:ascii="Century" w:hAnsi="Century" w:cs="Century" w:hint="default"/>
      <w:color w:val="000000"/>
      <w:sz w:val="22"/>
      <w:szCs w:val="22"/>
    </w:rPr>
  </w:style>
  <w:style w:type="character" w:customStyle="1" w:styleId="SC4208915">
    <w:name w:val="SC.4.208915"/>
    <w:rsid w:val="004244E2"/>
    <w:rPr>
      <w:rFonts w:ascii="Century" w:hAnsi="Century" w:cs="Century" w:hint="default"/>
      <w:color w:val="000000"/>
      <w:sz w:val="13"/>
      <w:szCs w:val="13"/>
    </w:rPr>
  </w:style>
  <w:style w:type="character" w:customStyle="1" w:styleId="SC273764">
    <w:name w:val="SC.2.73764"/>
    <w:rsid w:val="004244E2"/>
    <w:rPr>
      <w:rFonts w:ascii="Century" w:hAnsi="Century" w:cs="Century" w:hint="default"/>
      <w:color w:val="000000"/>
      <w:sz w:val="72"/>
      <w:szCs w:val="72"/>
    </w:rPr>
  </w:style>
  <w:style w:type="character" w:customStyle="1" w:styleId="SC273779">
    <w:name w:val="SC.2.73779"/>
    <w:rsid w:val="004244E2"/>
    <w:rPr>
      <w:rFonts w:ascii="Century" w:hAnsi="Century" w:cs="Century" w:hint="default"/>
      <w:color w:val="000000"/>
      <w:sz w:val="40"/>
      <w:szCs w:val="40"/>
    </w:rPr>
  </w:style>
  <w:style w:type="character" w:customStyle="1" w:styleId="SC273763">
    <w:name w:val="SC.2.73763"/>
    <w:rsid w:val="004244E2"/>
    <w:rPr>
      <w:rFonts w:ascii="Century" w:hAnsi="Century" w:cs="Century" w:hint="default"/>
      <w:b/>
      <w:bCs/>
      <w:color w:val="000000"/>
    </w:rPr>
  </w:style>
  <w:style w:type="character" w:customStyle="1" w:styleId="SC4208910">
    <w:name w:val="SC.4.208910"/>
    <w:rsid w:val="004244E2"/>
    <w:rPr>
      <w:rFonts w:ascii="Century" w:hAnsi="Century" w:cs="Century" w:hint="default"/>
      <w:color w:val="000000"/>
      <w:sz w:val="28"/>
      <w:szCs w:val="28"/>
    </w:rPr>
  </w:style>
  <w:style w:type="character" w:customStyle="1" w:styleId="SC4208911">
    <w:name w:val="SC.4.208911"/>
    <w:rsid w:val="004244E2"/>
    <w:rPr>
      <w:rFonts w:ascii="Century" w:hAnsi="Century" w:cs="Century" w:hint="default"/>
      <w:color w:val="000000"/>
    </w:rPr>
  </w:style>
  <w:style w:type="character" w:customStyle="1" w:styleId="articlesubtitle">
    <w:name w:val="article_sub_title"/>
    <w:basedOn w:val="DefaultParagraphFont"/>
    <w:rsid w:val="004244E2"/>
  </w:style>
  <w:style w:type="character" w:customStyle="1" w:styleId="newsdate2">
    <w:name w:val="news_date2"/>
    <w:basedOn w:val="DefaultParagraphFont"/>
    <w:rsid w:val="004244E2"/>
  </w:style>
  <w:style w:type="character" w:customStyle="1" w:styleId="readarticleheader">
    <w:name w:val="readarticleheader"/>
    <w:basedOn w:val="DefaultParagraphFont"/>
    <w:rsid w:val="004244E2"/>
  </w:style>
  <w:style w:type="character" w:customStyle="1" w:styleId="UnderlineChar20">
    <w:name w:val="Underline Char2"/>
    <w:rsid w:val="004244E2"/>
    <w:rPr>
      <w:rFonts w:ascii="Trebuchet MS" w:hAnsi="Trebuchet MS" w:hint="default"/>
      <w:u w:val="thick"/>
      <w:lang w:val="en-US" w:eastAsia="zh-CN" w:bidi="ar-SA"/>
    </w:rPr>
  </w:style>
  <w:style w:type="character" w:customStyle="1" w:styleId="BoldUnderliningChar">
    <w:name w:val="Bold Underlining Char"/>
    <w:rsid w:val="004244E2"/>
    <w:rPr>
      <w:rFonts w:ascii="Arial Narrow" w:eastAsia="Times New Roman" w:hAnsi="Arial Narrow" w:hint="default"/>
      <w:b/>
      <w:bCs w:val="0"/>
      <w:szCs w:val="24"/>
      <w:u w:val="single"/>
      <w:lang w:val="en-GB" w:eastAsia="en-US" w:bidi="ar-SA"/>
    </w:rPr>
  </w:style>
  <w:style w:type="character" w:customStyle="1" w:styleId="medium-normal1">
    <w:name w:val="medium-normal1"/>
    <w:rsid w:val="004244E2"/>
    <w:rPr>
      <w:rFonts w:ascii="Arial" w:hAnsi="Arial" w:cs="Arial" w:hint="default"/>
      <w:b w:val="0"/>
      <w:bCs w:val="0"/>
      <w:i w:val="0"/>
      <w:iCs w:val="0"/>
      <w:sz w:val="20"/>
      <w:szCs w:val="20"/>
    </w:rPr>
  </w:style>
  <w:style w:type="character" w:customStyle="1" w:styleId="UnderlinedCardChar0">
    <w:name w:val="Underlined Card Char"/>
    <w:rsid w:val="004244E2"/>
    <w:rPr>
      <w:rFonts w:ascii="Palatino Linotype" w:hAnsi="Palatino Linotype" w:hint="default"/>
      <w:u w:val="single"/>
      <w:lang w:val="en-US" w:eastAsia="en-US" w:bidi="ar-SA"/>
    </w:rPr>
  </w:style>
  <w:style w:type="character" w:customStyle="1" w:styleId="char">
    <w:name w:val="char"/>
    <w:basedOn w:val="DefaultParagraphFont"/>
    <w:rsid w:val="004244E2"/>
  </w:style>
  <w:style w:type="character" w:customStyle="1" w:styleId="UnderlineCharCharCharCharCharChar">
    <w:name w:val="Underline Char Char Char Char Char Char"/>
    <w:rsid w:val="004244E2"/>
    <w:rPr>
      <w:rFonts w:ascii="Arial Narrow" w:hAnsi="Arial Narrow" w:hint="default"/>
      <w:szCs w:val="24"/>
      <w:u w:val="single"/>
      <w:lang w:val="en-US" w:eastAsia="en-US" w:bidi="ar-SA"/>
    </w:rPr>
  </w:style>
  <w:style w:type="character" w:customStyle="1" w:styleId="klink">
    <w:name w:val="klink"/>
    <w:basedOn w:val="DefaultParagraphFont"/>
    <w:rsid w:val="004244E2"/>
  </w:style>
  <w:style w:type="character" w:customStyle="1" w:styleId="date10">
    <w:name w:val="date1"/>
    <w:basedOn w:val="DefaultParagraphFont"/>
    <w:rsid w:val="004244E2"/>
  </w:style>
  <w:style w:type="character" w:customStyle="1" w:styleId="bolding1">
    <w:name w:val="bolding1"/>
    <w:rsid w:val="004244E2"/>
    <w:rPr>
      <w:b/>
      <w:bCs/>
    </w:rPr>
  </w:style>
  <w:style w:type="character" w:customStyle="1" w:styleId="bookoptions1">
    <w:name w:val="book_options1"/>
    <w:rsid w:val="004244E2"/>
    <w:rPr>
      <w:b/>
      <w:bCs/>
      <w:color w:val="333366"/>
    </w:rPr>
  </w:style>
  <w:style w:type="character" w:customStyle="1" w:styleId="descriptionblock">
    <w:name w:val="description block"/>
    <w:basedOn w:val="DefaultParagraphFont"/>
    <w:rsid w:val="004244E2"/>
  </w:style>
  <w:style w:type="character" w:customStyle="1" w:styleId="detailsboxblock">
    <w:name w:val="detailsbox block"/>
    <w:basedOn w:val="DefaultParagraphFont"/>
    <w:rsid w:val="004244E2"/>
  </w:style>
  <w:style w:type="character" w:customStyle="1" w:styleId="Char3">
    <w:name w:val="Char3"/>
    <w:rsid w:val="004244E2"/>
    <w:rPr>
      <w:rFonts w:ascii="Arial" w:hAnsi="Arial" w:cs="Arial" w:hint="default"/>
      <w:bCs/>
      <w:u w:val="thick"/>
      <w:lang w:val="en-US" w:eastAsia="en-US" w:bidi="ar-SA"/>
    </w:rPr>
  </w:style>
  <w:style w:type="character" w:customStyle="1" w:styleId="texto11">
    <w:name w:val="texto11"/>
    <w:rsid w:val="004244E2"/>
    <w:rPr>
      <w:rFonts w:ascii="Arial" w:hAnsi="Arial" w:cs="Arial" w:hint="default"/>
      <w:b w:val="0"/>
      <w:bCs w:val="0"/>
      <w:i w:val="0"/>
      <w:iCs w:val="0"/>
      <w:caps w:val="0"/>
      <w:color w:val="000000"/>
      <w:sz w:val="26"/>
      <w:szCs w:val="26"/>
    </w:rPr>
  </w:style>
  <w:style w:type="character" w:customStyle="1" w:styleId="CardTagChar">
    <w:name w:val="Card Tag Char"/>
    <w:rsid w:val="004244E2"/>
    <w:rPr>
      <w:rFonts w:ascii="Arial Narrow" w:hAnsi="Arial Narrow" w:hint="default"/>
      <w:b/>
      <w:bCs w:val="0"/>
      <w:sz w:val="24"/>
      <w:szCs w:val="24"/>
      <w:lang w:val="en-US" w:eastAsia="en-US" w:bidi="ar-SA"/>
    </w:rPr>
  </w:style>
  <w:style w:type="character" w:customStyle="1" w:styleId="DebateCiteCharCharChar">
    <w:name w:val="Debate Cite Char Char Char"/>
    <w:rsid w:val="004244E2"/>
    <w:rPr>
      <w:b/>
      <w:bCs w:val="0"/>
      <w:sz w:val="32"/>
      <w:szCs w:val="32"/>
      <w:lang w:val="en-US" w:eastAsia="en-US" w:bidi="ar-SA"/>
    </w:rPr>
  </w:style>
  <w:style w:type="character" w:customStyle="1" w:styleId="TagandCiteChar">
    <w:name w:val="Tag and Cite Char"/>
    <w:rsid w:val="004244E2"/>
    <w:rPr>
      <w:color w:val="333333"/>
      <w:sz w:val="22"/>
      <w:szCs w:val="22"/>
      <w:lang w:val="en-US" w:eastAsia="en-US" w:bidi="ar-SA"/>
    </w:rPr>
  </w:style>
  <w:style w:type="character" w:customStyle="1" w:styleId="Style10ptBold">
    <w:name w:val="Style 10 pt Bold"/>
    <w:rsid w:val="004244E2"/>
    <w:rPr>
      <w:b/>
      <w:bCs/>
      <w:sz w:val="20"/>
    </w:rPr>
  </w:style>
  <w:style w:type="character" w:customStyle="1" w:styleId="text9">
    <w:name w:val="text9"/>
    <w:basedOn w:val="DefaultParagraphFont"/>
    <w:rsid w:val="004244E2"/>
  </w:style>
  <w:style w:type="character" w:customStyle="1" w:styleId="text21">
    <w:name w:val="text21"/>
    <w:basedOn w:val="DefaultParagraphFont"/>
    <w:rsid w:val="004244E2"/>
  </w:style>
  <w:style w:type="character" w:customStyle="1" w:styleId="text19">
    <w:name w:val="text19"/>
    <w:basedOn w:val="DefaultParagraphFont"/>
    <w:rsid w:val="004244E2"/>
  </w:style>
  <w:style w:type="character" w:customStyle="1" w:styleId="term2">
    <w:name w:val="term2"/>
    <w:rsid w:val="004244E2"/>
    <w:rPr>
      <w:b/>
      <w:bCs/>
    </w:rPr>
  </w:style>
  <w:style w:type="character" w:customStyle="1" w:styleId="pmterms12">
    <w:name w:val="pmterms12"/>
    <w:rsid w:val="004244E2"/>
    <w:rPr>
      <w:b/>
      <w:bCs/>
      <w:i w:val="0"/>
      <w:iCs w:val="0"/>
      <w:color w:val="000000"/>
    </w:rPr>
  </w:style>
  <w:style w:type="character" w:customStyle="1" w:styleId="ToReadChar">
    <w:name w:val="To Read Char"/>
    <w:rsid w:val="004244E2"/>
    <w:rPr>
      <w:rFonts w:ascii="Verdana" w:hAnsi="Verdana" w:hint="default"/>
      <w:b/>
      <w:bCs w:val="0"/>
      <w:szCs w:val="24"/>
      <w:u w:val="single"/>
      <w:lang w:val="en-US" w:eastAsia="en-US" w:bidi="ar-SA"/>
    </w:rPr>
  </w:style>
  <w:style w:type="character" w:customStyle="1" w:styleId="ToReadCharChar">
    <w:name w:val="To Read Char Char"/>
    <w:rsid w:val="004244E2"/>
    <w:rPr>
      <w:rFonts w:ascii="Verdana" w:hAnsi="Verdana" w:hint="default"/>
      <w:b/>
      <w:bCs w:val="0"/>
      <w:szCs w:val="24"/>
      <w:u w:val="single"/>
      <w:lang w:val="en-US" w:eastAsia="en-US" w:bidi="ar-SA"/>
    </w:rPr>
  </w:style>
  <w:style w:type="character" w:customStyle="1" w:styleId="bio">
    <w:name w:val="bio"/>
    <w:basedOn w:val="DefaultParagraphFont"/>
    <w:rsid w:val="004244E2"/>
  </w:style>
  <w:style w:type="character" w:customStyle="1" w:styleId="storytextstyle">
    <w:name w:val="storytextstyle"/>
    <w:basedOn w:val="DefaultParagraphFont"/>
    <w:rsid w:val="004244E2"/>
  </w:style>
  <w:style w:type="character" w:customStyle="1" w:styleId="cardunderlinedCharChar">
    <w:name w:val="card underlined Char Char"/>
    <w:rsid w:val="004244E2"/>
    <w:rPr>
      <w:rFonts w:ascii="Arial" w:hAnsi="Arial" w:cs="Arial" w:hint="default"/>
      <w:sz w:val="22"/>
      <w:szCs w:val="24"/>
      <w:u w:val="single"/>
      <w:lang w:val="en-US" w:eastAsia="en-US" w:bidi="ar-SA"/>
    </w:rPr>
  </w:style>
  <w:style w:type="character" w:customStyle="1" w:styleId="Style2Char0">
    <w:name w:val="Style2 Char"/>
    <w:rsid w:val="004244E2"/>
    <w:rPr>
      <w:rFonts w:ascii="Book Antiqua" w:hAnsi="Book Antiqua" w:hint="default"/>
      <w:u w:val="thick"/>
      <w:lang w:val="en-US" w:eastAsia="en-US" w:bidi="ar-SA"/>
    </w:rPr>
  </w:style>
  <w:style w:type="character" w:customStyle="1" w:styleId="Style2Char1">
    <w:name w:val="Style2 Char1"/>
    <w:rsid w:val="004244E2"/>
    <w:rPr>
      <w:rFonts w:ascii="Book Antiqua" w:hAnsi="Book Antiqua" w:hint="default"/>
      <w:szCs w:val="24"/>
      <w:u w:val="thick"/>
      <w:lang w:val="en-US" w:eastAsia="en-US" w:bidi="ar-SA"/>
    </w:rPr>
  </w:style>
  <w:style w:type="character" w:customStyle="1" w:styleId="articlehead21">
    <w:name w:val="articlehead21"/>
    <w:rsid w:val="004244E2"/>
    <w:rPr>
      <w:rFonts w:ascii="Arial" w:hAnsi="Arial" w:cs="Arial" w:hint="default"/>
      <w:b/>
      <w:bCs/>
      <w:color w:val="660000"/>
      <w:sz w:val="20"/>
      <w:szCs w:val="20"/>
    </w:rPr>
  </w:style>
  <w:style w:type="character" w:customStyle="1" w:styleId="TagCiteChar1">
    <w:name w:val="Tag/Cite Char1"/>
    <w:rsid w:val="004244E2"/>
    <w:rPr>
      <w:b/>
      <w:bCs w:val="0"/>
      <w:lang w:val="en-US" w:eastAsia="en-US" w:bidi="ar-SA"/>
    </w:rPr>
  </w:style>
  <w:style w:type="character" w:customStyle="1" w:styleId="goohl2">
    <w:name w:val="goohl2"/>
    <w:basedOn w:val="DefaultParagraphFont"/>
    <w:rsid w:val="004244E2"/>
  </w:style>
  <w:style w:type="character" w:customStyle="1" w:styleId="CardCharChar0">
    <w:name w:val="Card Char Char"/>
    <w:rsid w:val="004244E2"/>
    <w:rPr>
      <w:lang w:val="en-US" w:eastAsia="en-US" w:bidi="ar-SA"/>
    </w:rPr>
  </w:style>
  <w:style w:type="character" w:customStyle="1" w:styleId="BriefTitle1Char">
    <w:name w:val="Brief Title 1 Char"/>
    <w:rsid w:val="004244E2"/>
    <w:rPr>
      <w:b/>
      <w:bCs w:val="0"/>
      <w:u w:val="single"/>
      <w:lang w:val="en-US" w:eastAsia="en-US" w:bidi="ar-SA"/>
    </w:rPr>
  </w:style>
  <w:style w:type="character" w:customStyle="1" w:styleId="TagCiteCharChar">
    <w:name w:val="Tag/Cite Char Char"/>
    <w:rsid w:val="004244E2"/>
    <w:rPr>
      <w:b/>
      <w:bCs w:val="0"/>
      <w:lang w:val="en-US" w:eastAsia="en-US" w:bidi="ar-SA"/>
    </w:rPr>
  </w:style>
  <w:style w:type="character" w:customStyle="1" w:styleId="btx">
    <w:name w:val="btx"/>
    <w:basedOn w:val="DefaultParagraphFont"/>
    <w:rsid w:val="004244E2"/>
  </w:style>
  <w:style w:type="character" w:customStyle="1" w:styleId="CardChar1">
    <w:name w:val="Card Char1"/>
    <w:rsid w:val="004244E2"/>
    <w:rPr>
      <w:lang w:val="en-US" w:eastAsia="en-US" w:bidi="ar-SA"/>
    </w:rPr>
  </w:style>
  <w:style w:type="character" w:customStyle="1" w:styleId="prodgeneral1">
    <w:name w:val="prodgeneral1"/>
    <w:rsid w:val="004244E2"/>
    <w:rPr>
      <w:rFonts w:ascii="Verdana" w:hAnsi="Verdana" w:hint="default"/>
      <w:b w:val="0"/>
      <w:bCs w:val="0"/>
      <w:caps w:val="0"/>
      <w:color w:val="000000"/>
      <w:spacing w:val="0"/>
      <w:sz w:val="16"/>
      <w:szCs w:val="16"/>
    </w:rPr>
  </w:style>
  <w:style w:type="character" w:customStyle="1" w:styleId="summary1">
    <w:name w:val="summary1"/>
    <w:rsid w:val="004244E2"/>
    <w:rPr>
      <w:rFonts w:ascii="Arial" w:hAnsi="Arial" w:cs="Arial" w:hint="default"/>
      <w:sz w:val="18"/>
      <w:szCs w:val="18"/>
    </w:rPr>
  </w:style>
  <w:style w:type="character" w:customStyle="1" w:styleId="text3">
    <w:name w:val="text3"/>
    <w:basedOn w:val="DefaultParagraphFont"/>
    <w:rsid w:val="004244E2"/>
  </w:style>
  <w:style w:type="character" w:customStyle="1" w:styleId="cardtextsmallChar">
    <w:name w:val="card text small Char"/>
    <w:rsid w:val="004244E2"/>
    <w:rPr>
      <w:rFonts w:ascii="Arial Narrow" w:hAnsi="Arial Narrow" w:hint="default"/>
      <w:sz w:val="16"/>
      <w:szCs w:val="24"/>
      <w:lang w:val="en-US" w:eastAsia="en-US" w:bidi="ar-SA"/>
    </w:rPr>
  </w:style>
  <w:style w:type="character" w:customStyle="1" w:styleId="countrytitle1">
    <w:name w:val="countrytitle1"/>
    <w:rsid w:val="004244E2"/>
    <w:rPr>
      <w:rFonts w:ascii="Verdana" w:hAnsi="Verdana" w:hint="default"/>
      <w:b/>
      <w:bCs/>
      <w:color w:val="293643"/>
      <w:sz w:val="24"/>
      <w:szCs w:val="24"/>
    </w:rPr>
  </w:style>
  <w:style w:type="character" w:customStyle="1" w:styleId="storyheader1">
    <w:name w:val="storyheader1"/>
    <w:rsid w:val="004244E2"/>
    <w:rPr>
      <w:rFonts w:ascii="Verdana" w:hAnsi="Verdana" w:hint="default"/>
      <w:b/>
      <w:bCs/>
      <w:color w:val="000000"/>
      <w:sz w:val="21"/>
      <w:szCs w:val="21"/>
    </w:rPr>
  </w:style>
  <w:style w:type="character" w:customStyle="1" w:styleId="cardunderlinedChar0">
    <w:name w:val="card underlined Char"/>
    <w:rsid w:val="004244E2"/>
    <w:rPr>
      <w:rFonts w:ascii="Arial" w:hAnsi="Arial" w:cs="Arial" w:hint="default"/>
      <w:sz w:val="22"/>
      <w:szCs w:val="24"/>
      <w:u w:val="single"/>
      <w:lang w:val="en-US" w:eastAsia="en-US" w:bidi="ar-SA"/>
    </w:rPr>
  </w:style>
  <w:style w:type="character" w:customStyle="1" w:styleId="article1">
    <w:name w:val="article1"/>
    <w:rsid w:val="004244E2"/>
    <w:rPr>
      <w:rFonts w:ascii="Verdana" w:hAnsi="Verdana" w:hint="default"/>
      <w:color w:val="333333"/>
      <w:sz w:val="16"/>
      <w:szCs w:val="16"/>
    </w:rPr>
  </w:style>
  <w:style w:type="character" w:customStyle="1" w:styleId="story-posted-date1">
    <w:name w:val="story-posted-date1"/>
    <w:rsid w:val="004244E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244E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244E2"/>
  </w:style>
  <w:style w:type="character" w:customStyle="1" w:styleId="textmedium">
    <w:name w:val="textmedium"/>
    <w:basedOn w:val="DefaultParagraphFont"/>
    <w:rsid w:val="004244E2"/>
  </w:style>
  <w:style w:type="character" w:customStyle="1" w:styleId="citation1">
    <w:name w:val="citation1"/>
    <w:rsid w:val="004244E2"/>
    <w:rPr>
      <w:rFonts w:ascii="Verdana" w:hAnsi="Verdana" w:hint="default"/>
      <w:sz w:val="17"/>
      <w:szCs w:val="17"/>
    </w:rPr>
  </w:style>
  <w:style w:type="character" w:customStyle="1" w:styleId="hithighlite">
    <w:name w:val="hithighlite"/>
    <w:basedOn w:val="DefaultParagraphFont"/>
    <w:rsid w:val="004244E2"/>
  </w:style>
  <w:style w:type="character" w:customStyle="1" w:styleId="articlecontent">
    <w:name w:val="articlecontent"/>
    <w:basedOn w:val="DefaultParagraphFont"/>
    <w:rsid w:val="004244E2"/>
  </w:style>
  <w:style w:type="character" w:customStyle="1" w:styleId="fource1">
    <w:name w:val="fource1"/>
    <w:rsid w:val="004244E2"/>
    <w:rPr>
      <w:sz w:val="34"/>
      <w:szCs w:val="34"/>
    </w:rPr>
  </w:style>
  <w:style w:type="character" w:customStyle="1" w:styleId="LanguageStrikeChar">
    <w:name w:val="Language Strike Char"/>
    <w:rsid w:val="004244E2"/>
    <w:rPr>
      <w:rFonts w:ascii="Arial Narrow" w:hAnsi="Arial Narrow" w:hint="default"/>
      <w:strike/>
      <w:szCs w:val="24"/>
      <w:lang w:val="en-US" w:eastAsia="en-US" w:bidi="ar-SA"/>
    </w:rPr>
  </w:style>
  <w:style w:type="character" w:customStyle="1" w:styleId="normal11">
    <w:name w:val="normal1"/>
    <w:basedOn w:val="DefaultParagraphFont"/>
    <w:rsid w:val="004244E2"/>
  </w:style>
  <w:style w:type="character" w:customStyle="1" w:styleId="ds">
    <w:name w:val="ds"/>
    <w:basedOn w:val="DefaultParagraphFont"/>
    <w:rsid w:val="004244E2"/>
  </w:style>
  <w:style w:type="character" w:customStyle="1" w:styleId="UnderliningChar1">
    <w:name w:val="Underlining Char1"/>
    <w:rsid w:val="004244E2"/>
    <w:rPr>
      <w:rFonts w:ascii="Arial Narrow" w:hAnsi="Arial Narrow" w:hint="default"/>
      <w:szCs w:val="24"/>
      <w:u w:val="single"/>
      <w:lang w:val="en-US" w:eastAsia="en-US" w:bidi="ar-SA"/>
    </w:rPr>
  </w:style>
  <w:style w:type="character" w:customStyle="1" w:styleId="UnderliningChar2">
    <w:name w:val="Underlining Char2"/>
    <w:rsid w:val="004244E2"/>
    <w:rPr>
      <w:rFonts w:ascii="Arial Narrow" w:hAnsi="Arial Narrow" w:hint="default"/>
      <w:szCs w:val="24"/>
      <w:u w:val="single"/>
      <w:lang w:val="en-US" w:eastAsia="en-US" w:bidi="ar-SA"/>
    </w:rPr>
  </w:style>
  <w:style w:type="character" w:customStyle="1" w:styleId="MicroTextChar1">
    <w:name w:val="MicroText Char1"/>
    <w:rsid w:val="004244E2"/>
    <w:rPr>
      <w:rFonts w:ascii="Arial Narrow" w:hAnsi="Arial Narrow" w:hint="default"/>
      <w:sz w:val="12"/>
      <w:szCs w:val="24"/>
      <w:lang w:val="en-US" w:eastAsia="en-US" w:bidi="ar-SA"/>
    </w:rPr>
  </w:style>
  <w:style w:type="character" w:customStyle="1" w:styleId="DefaultPara">
    <w:name w:val="Default Para"/>
    <w:rsid w:val="004244E2"/>
    <w:rPr>
      <w:sz w:val="20"/>
    </w:rPr>
  </w:style>
  <w:style w:type="character" w:customStyle="1" w:styleId="SYSHYPERTEXT">
    <w:name w:val="SYS_HYPERTEXT"/>
    <w:rsid w:val="004244E2"/>
    <w:rPr>
      <w:color w:val="0000FF"/>
      <w:u w:val="single"/>
    </w:rPr>
  </w:style>
  <w:style w:type="character" w:customStyle="1" w:styleId="Hyperlink1">
    <w:name w:val="Hyperlink1"/>
    <w:rsid w:val="004244E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244E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244E2"/>
    <w:rPr>
      <w:rFonts w:ascii="Arial Narrow" w:hAnsi="Arial Narrow" w:hint="default"/>
      <w:noProof w:val="0"/>
      <w:szCs w:val="24"/>
      <w:u w:val="single"/>
      <w:lang w:val="en-US" w:eastAsia="en-US" w:bidi="ar-SA"/>
    </w:rPr>
  </w:style>
  <w:style w:type="character" w:customStyle="1" w:styleId="BlockHeading1Char">
    <w:name w:val="Block Heading 1 Char"/>
    <w:rsid w:val="004244E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244E2"/>
    <w:rPr>
      <w:b/>
      <w:bCs w:val="0"/>
      <w:sz w:val="24"/>
      <w:szCs w:val="24"/>
      <w:u w:val="single"/>
      <w:lang w:val="en-US" w:eastAsia="en-US" w:bidi="ar-SA"/>
    </w:rPr>
  </w:style>
  <w:style w:type="character" w:customStyle="1" w:styleId="StyleTagTimesNewRomanChar">
    <w:name w:val="Style Tag + Times New Roman Char"/>
    <w:rsid w:val="004244E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244E2"/>
    <w:rPr>
      <w:rFonts w:ascii="Arial Narrow" w:hAnsi="Arial Narrow" w:cs="Arial" w:hint="default"/>
      <w:b/>
      <w:bCs/>
      <w:iCs/>
      <w:sz w:val="24"/>
      <w:szCs w:val="28"/>
      <w:lang w:val="en-US" w:eastAsia="en-US" w:bidi="ar-SA"/>
    </w:rPr>
  </w:style>
  <w:style w:type="character" w:customStyle="1" w:styleId="UnderliningCharChar">
    <w:name w:val="Underlining Char Char"/>
    <w:rsid w:val="004244E2"/>
    <w:rPr>
      <w:rFonts w:ascii="Arial Narrow" w:hAnsi="Arial Narrow" w:hint="default"/>
      <w:szCs w:val="24"/>
      <w:u w:val="single"/>
      <w:lang w:val="en-US" w:eastAsia="en-US" w:bidi="ar-SA"/>
    </w:rPr>
  </w:style>
  <w:style w:type="character" w:customStyle="1" w:styleId="StyleArialNarrow12ptBold">
    <w:name w:val="Style Arial Narrow 12 pt Bold"/>
    <w:rsid w:val="004244E2"/>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244E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244E2"/>
    <w:rPr>
      <w:noProof w:val="0"/>
      <w:u w:val="single"/>
      <w:lang w:val="en-US" w:eastAsia="en-US" w:bidi="ar-SA"/>
    </w:rPr>
  </w:style>
  <w:style w:type="character" w:customStyle="1" w:styleId="UnderlinedCharChar1">
    <w:name w:val="Underlined Char Char1"/>
    <w:rsid w:val="004244E2"/>
    <w:rPr>
      <w:rFonts w:ascii="Bell MT" w:eastAsia="Times New Roman" w:hAnsi="Bell MT" w:hint="default"/>
      <w:bCs/>
      <w:iCs/>
      <w:sz w:val="22"/>
      <w:u w:val="single"/>
    </w:rPr>
  </w:style>
  <w:style w:type="character" w:customStyle="1" w:styleId="Heading2CharChar2">
    <w:name w:val="Heading 2 Char Char2"/>
    <w:rsid w:val="004244E2"/>
    <w:rPr>
      <w:rFonts w:ascii="Arial" w:hAnsi="Arial" w:cs="Arial" w:hint="default"/>
      <w:b/>
      <w:bCs/>
      <w:iCs/>
      <w:sz w:val="22"/>
      <w:szCs w:val="28"/>
      <w:lang w:val="en-US" w:eastAsia="en-US" w:bidi="ar-SA"/>
    </w:rPr>
  </w:style>
  <w:style w:type="character" w:customStyle="1" w:styleId="doctitle">
    <w:name w:val="doctitle"/>
    <w:rsid w:val="004244E2"/>
  </w:style>
  <w:style w:type="character" w:customStyle="1" w:styleId="cardtext-underlined0">
    <w:name w:val="card text- underlined"/>
    <w:rsid w:val="004244E2"/>
    <w:rPr>
      <w:rFonts w:ascii="Garamond" w:hAnsi="Garamond" w:hint="default"/>
      <w:u w:val="single"/>
    </w:rPr>
  </w:style>
  <w:style w:type="character" w:customStyle="1" w:styleId="BodyText1">
    <w:name w:val="Body Text1"/>
    <w:basedOn w:val="DefaultParagraphFont"/>
    <w:rsid w:val="004244E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244E2"/>
  </w:style>
  <w:style w:type="character" w:customStyle="1" w:styleId="BriefTitleChar">
    <w:name w:val="Brief Title Char"/>
    <w:basedOn w:val="DefaultParagraphFont"/>
    <w:rsid w:val="004244E2"/>
    <w:rPr>
      <w:b/>
      <w:bCs w:val="0"/>
      <w:sz w:val="24"/>
      <w:szCs w:val="24"/>
      <w:u w:val="single"/>
      <w:lang w:val="en-US" w:eastAsia="en-US" w:bidi="ar-SA"/>
    </w:rPr>
  </w:style>
  <w:style w:type="character" w:customStyle="1" w:styleId="BriefTitle2Char">
    <w:name w:val="Brief Title 2 Char"/>
    <w:basedOn w:val="BriefTitleChar"/>
    <w:rsid w:val="004244E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244E2"/>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244E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244E2"/>
    <w:rPr>
      <w:rFonts w:ascii="AGaramond" w:hAnsi="AGaramond" w:cs="AGaramond" w:hint="default"/>
      <w:color w:val="211D1E"/>
      <w:sz w:val="14"/>
      <w:szCs w:val="14"/>
    </w:rPr>
  </w:style>
  <w:style w:type="character" w:customStyle="1" w:styleId="CharacterStyle2">
    <w:name w:val="Character Style 2"/>
    <w:uiPriority w:val="99"/>
    <w:rsid w:val="004244E2"/>
    <w:rPr>
      <w:sz w:val="20"/>
      <w:szCs w:val="20"/>
    </w:rPr>
  </w:style>
  <w:style w:type="character" w:customStyle="1" w:styleId="cross-head">
    <w:name w:val="cross-head"/>
    <w:rsid w:val="004244E2"/>
  </w:style>
  <w:style w:type="character" w:customStyle="1" w:styleId="Subtitle1">
    <w:name w:val="Subtitle1"/>
    <w:rsid w:val="004244E2"/>
  </w:style>
  <w:style w:type="character" w:customStyle="1" w:styleId="metaorigin">
    <w:name w:val="meta_origin"/>
    <w:rsid w:val="004244E2"/>
  </w:style>
  <w:style w:type="character" w:customStyle="1" w:styleId="mandelbrotrefrag">
    <w:name w:val="mandelbrot_refrag"/>
    <w:rsid w:val="004244E2"/>
  </w:style>
  <w:style w:type="character" w:customStyle="1" w:styleId="eminfo">
    <w:name w:val="eminfo"/>
    <w:rsid w:val="004244E2"/>
  </w:style>
  <w:style w:type="character" w:customStyle="1" w:styleId="emhighlight">
    <w:name w:val="emhighlight"/>
    <w:rsid w:val="004244E2"/>
  </w:style>
  <w:style w:type="character" w:customStyle="1" w:styleId="name">
    <w:name w:val="name"/>
    <w:rsid w:val="004244E2"/>
  </w:style>
  <w:style w:type="character" w:customStyle="1" w:styleId="tkrname">
    <w:name w:val="tkrname"/>
    <w:rsid w:val="004244E2"/>
  </w:style>
  <w:style w:type="character" w:customStyle="1" w:styleId="tkrchange">
    <w:name w:val="tkrchange"/>
    <w:rsid w:val="004244E2"/>
  </w:style>
  <w:style w:type="character" w:customStyle="1" w:styleId="source-org">
    <w:name w:val="source-org"/>
    <w:rsid w:val="004244E2"/>
  </w:style>
  <w:style w:type="character" w:customStyle="1" w:styleId="updated">
    <w:name w:val="updated"/>
    <w:rsid w:val="004244E2"/>
  </w:style>
  <w:style w:type="character" w:customStyle="1" w:styleId="last">
    <w:name w:val="last"/>
    <w:rsid w:val="004244E2"/>
  </w:style>
  <w:style w:type="character" w:customStyle="1" w:styleId="Style11ptBoldUnderline1">
    <w:name w:val="Style 11 pt Bold Underline1"/>
    <w:rsid w:val="004244E2"/>
    <w:rPr>
      <w:b/>
      <w:bCs/>
      <w:sz w:val="20"/>
      <w:u w:val="single"/>
    </w:rPr>
  </w:style>
  <w:style w:type="character" w:customStyle="1" w:styleId="StyleStyleunderlineBold11pt">
    <w:name w:val="Style Style underline + Bold + 11 pt"/>
    <w:rsid w:val="004244E2"/>
    <w:rPr>
      <w:bCs/>
      <w:sz w:val="20"/>
      <w:u w:val="single"/>
    </w:rPr>
  </w:style>
  <w:style w:type="character" w:customStyle="1" w:styleId="StyleunderlineAsianTimesNewRomanBold">
    <w:name w:val="Style underline + (Asian) Times New Roman Bold"/>
    <w:rsid w:val="004244E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244E2"/>
    <w:rPr>
      <w:b/>
      <w:bCs/>
      <w:sz w:val="20"/>
      <w:u w:val="single"/>
      <w:bdr w:val="single" w:sz="4" w:space="0" w:color="auto" w:frame="1"/>
    </w:rPr>
  </w:style>
  <w:style w:type="character" w:customStyle="1" w:styleId="A5">
    <w:name w:val="A5"/>
    <w:uiPriority w:val="99"/>
    <w:rsid w:val="004244E2"/>
    <w:rPr>
      <w:rFonts w:ascii="Times New Roman" w:hAnsi="Times New Roman" w:cs="Times New Roman" w:hint="default"/>
      <w:color w:val="000000"/>
      <w:sz w:val="13"/>
      <w:szCs w:val="13"/>
    </w:rPr>
  </w:style>
  <w:style w:type="character" w:customStyle="1" w:styleId="quotepeekbase">
    <w:name w:val="quotepeekbase"/>
    <w:rsid w:val="004244E2"/>
  </w:style>
  <w:style w:type="character" w:customStyle="1" w:styleId="cardChar10">
    <w:name w:val="card Char1"/>
    <w:rsid w:val="004244E2"/>
    <w:rPr>
      <w:rFonts w:ascii="Calibri" w:eastAsia="Calibri" w:hAnsi="Calibri" w:cs="Calibri" w:hint="default"/>
      <w:sz w:val="24"/>
      <w:szCs w:val="22"/>
      <w:lang w:val="x-none" w:eastAsia="x-none"/>
    </w:rPr>
  </w:style>
  <w:style w:type="character" w:customStyle="1" w:styleId="NormalCard">
    <w:name w:val="Normal Card"/>
    <w:uiPriority w:val="1"/>
    <w:qFormat/>
    <w:rsid w:val="004244E2"/>
    <w:rPr>
      <w:rFonts w:ascii="Times New Roman" w:hAnsi="Times New Roman" w:cs="Times New Roman" w:hint="default"/>
      <w:sz w:val="24"/>
    </w:rPr>
  </w:style>
  <w:style w:type="character" w:customStyle="1" w:styleId="HighlightedUnderline0">
    <w:name w:val="Highlighted Underline"/>
    <w:uiPriority w:val="1"/>
    <w:qFormat/>
    <w:rsid w:val="004244E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244E2"/>
    <w:rPr>
      <w:rFonts w:ascii="Times New Roman" w:hAnsi="Times New Roman" w:cs="Times New Roman" w:hint="default"/>
      <w:sz w:val="16"/>
      <w:szCs w:val="16"/>
    </w:rPr>
  </w:style>
  <w:style w:type="character" w:customStyle="1" w:styleId="timebox">
    <w:name w:val="timebox"/>
    <w:rsid w:val="004244E2"/>
  </w:style>
  <w:style w:type="character" w:customStyle="1" w:styleId="Heading2Subtext">
    <w:name w:val="Heading 2 Subtext"/>
    <w:rsid w:val="004244E2"/>
    <w:rPr>
      <w:rFonts w:ascii="Times New Roman" w:hAnsi="Times New Roman" w:cs="Times New Roman" w:hint="default"/>
      <w:sz w:val="16"/>
    </w:rPr>
  </w:style>
  <w:style w:type="character" w:customStyle="1" w:styleId="-SmallText-">
    <w:name w:val="-Small Text-"/>
    <w:rsid w:val="004244E2"/>
    <w:rPr>
      <w:rFonts w:ascii="Garamond" w:hAnsi="Garamond" w:hint="default"/>
      <w:sz w:val="16"/>
    </w:rPr>
  </w:style>
  <w:style w:type="character" w:customStyle="1" w:styleId="label">
    <w:name w:val="label"/>
    <w:rsid w:val="004244E2"/>
  </w:style>
  <w:style w:type="character" w:customStyle="1" w:styleId="BoldUnderlineCharChar">
    <w:name w:val="BoldUnderline Char Char"/>
    <w:rsid w:val="004244E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244E2"/>
  </w:style>
  <w:style w:type="character" w:customStyle="1" w:styleId="FontStyle477">
    <w:name w:val="Font Style477"/>
    <w:basedOn w:val="DefaultParagraphFont"/>
    <w:uiPriority w:val="99"/>
    <w:rsid w:val="004244E2"/>
    <w:rPr>
      <w:rFonts w:ascii="Times New Roman" w:hAnsi="Times New Roman" w:cs="Times New Roman" w:hint="default"/>
      <w:sz w:val="18"/>
      <w:szCs w:val="18"/>
    </w:rPr>
  </w:style>
  <w:style w:type="character" w:customStyle="1" w:styleId="FontStyle505">
    <w:name w:val="Font Style505"/>
    <w:basedOn w:val="DefaultParagraphFont"/>
    <w:uiPriority w:val="99"/>
    <w:rsid w:val="004244E2"/>
    <w:rPr>
      <w:rFonts w:ascii="Times New Roman" w:hAnsi="Times New Roman" w:cs="Times New Roman" w:hint="default"/>
      <w:sz w:val="18"/>
      <w:szCs w:val="18"/>
    </w:rPr>
  </w:style>
  <w:style w:type="character" w:customStyle="1" w:styleId="FontStyle514">
    <w:name w:val="Font Style514"/>
    <w:basedOn w:val="DefaultParagraphFont"/>
    <w:uiPriority w:val="99"/>
    <w:rsid w:val="004244E2"/>
    <w:rPr>
      <w:rFonts w:ascii="Times New Roman" w:hAnsi="Times New Roman" w:cs="Times New Roman" w:hint="default"/>
      <w:sz w:val="14"/>
      <w:szCs w:val="14"/>
    </w:rPr>
  </w:style>
  <w:style w:type="character" w:customStyle="1" w:styleId="FontStyle500">
    <w:name w:val="Font Style500"/>
    <w:basedOn w:val="DefaultParagraphFont"/>
    <w:uiPriority w:val="99"/>
    <w:rsid w:val="004244E2"/>
    <w:rPr>
      <w:rFonts w:ascii="Times New Roman" w:hAnsi="Times New Roman" w:cs="Times New Roman" w:hint="default"/>
      <w:b/>
      <w:bCs/>
      <w:sz w:val="16"/>
      <w:szCs w:val="16"/>
    </w:rPr>
  </w:style>
  <w:style w:type="character" w:customStyle="1" w:styleId="CardCite1">
    <w:name w:val="CardCite1"/>
    <w:qFormat/>
    <w:rsid w:val="004244E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244E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244E2"/>
    <w:rPr>
      <w:rFonts w:ascii="Times New Roman" w:hAnsi="Times New Roman" w:cs="Times New Roman" w:hint="default"/>
      <w:b/>
      <w:bCs/>
      <w:sz w:val="22"/>
      <w:szCs w:val="22"/>
    </w:rPr>
  </w:style>
  <w:style w:type="character" w:customStyle="1" w:styleId="CharacterStyle3">
    <w:name w:val="Character Style 3"/>
    <w:uiPriority w:val="99"/>
    <w:rsid w:val="004244E2"/>
    <w:rPr>
      <w:rFonts w:ascii="Bookman Old Style" w:hAnsi="Bookman Old Style" w:cs="Bookman Old Style" w:hint="default"/>
      <w:spacing w:val="-5"/>
      <w:sz w:val="18"/>
      <w:szCs w:val="18"/>
    </w:rPr>
  </w:style>
  <w:style w:type="character" w:customStyle="1" w:styleId="UnderlineStyleChar7">
    <w:name w:val="Underline Style Char7"/>
    <w:rsid w:val="004244E2"/>
    <w:rPr>
      <w:rFonts w:ascii="Garamond" w:hAnsi="Garamond" w:hint="default"/>
      <w:sz w:val="22"/>
      <w:szCs w:val="24"/>
      <w:u w:val="single"/>
      <w:lang w:val="en-US" w:eastAsia="en-US" w:bidi="ar-SA"/>
    </w:rPr>
  </w:style>
  <w:style w:type="character" w:customStyle="1" w:styleId="StyleArial6ptBold">
    <w:name w:val="Style Arial 6 pt Bold"/>
    <w:rsid w:val="004244E2"/>
    <w:rPr>
      <w:rFonts w:ascii="Arial" w:hAnsi="Arial" w:cs="Arial" w:hint="default"/>
      <w:bCs/>
      <w:sz w:val="12"/>
    </w:rPr>
  </w:style>
  <w:style w:type="character" w:customStyle="1" w:styleId="Heading2Char5">
    <w:name w:val="Heading 2 Char5"/>
    <w:rsid w:val="004244E2"/>
    <w:rPr>
      <w:rFonts w:ascii="Garamond" w:hAnsi="Garamond" w:cs="Arial" w:hint="default"/>
      <w:b/>
      <w:bCs/>
      <w:iCs/>
      <w:sz w:val="24"/>
      <w:szCs w:val="28"/>
      <w:lang w:val="en-US" w:eastAsia="en-US" w:bidi="ar-SA"/>
    </w:rPr>
  </w:style>
  <w:style w:type="character" w:customStyle="1" w:styleId="TagGreg">
    <w:name w:val="TagGreg"/>
    <w:uiPriority w:val="1"/>
    <w:qFormat/>
    <w:rsid w:val="004244E2"/>
    <w:rPr>
      <w:b/>
      <w:bCs w:val="0"/>
      <w:sz w:val="24"/>
    </w:rPr>
  </w:style>
  <w:style w:type="character" w:customStyle="1" w:styleId="StyleDebateUnderline10pt">
    <w:name w:val="Style Debate Underline + 10 pt"/>
    <w:rsid w:val="004244E2"/>
    <w:rPr>
      <w:rFonts w:ascii="Times New Roman" w:hAnsi="Times New Roman" w:cs="Times New Roman" w:hint="default"/>
      <w:sz w:val="20"/>
      <w:szCs w:val="20"/>
      <w:u w:val="single"/>
    </w:rPr>
  </w:style>
  <w:style w:type="character" w:customStyle="1" w:styleId="underlinedCharChar0">
    <w:name w:val="underlined Char Char"/>
    <w:locked/>
    <w:rsid w:val="004244E2"/>
    <w:rPr>
      <w:u w:val="single"/>
    </w:rPr>
  </w:style>
  <w:style w:type="character" w:customStyle="1" w:styleId="SourceBold">
    <w:name w:val="Source Bold"/>
    <w:rsid w:val="004244E2"/>
    <w:rPr>
      <w:rFonts w:ascii="Arial Narrow" w:hAnsi="Arial Narrow" w:hint="default"/>
      <w:b/>
      <w:bCs w:val="0"/>
      <w:strike w:val="0"/>
      <w:dstrike w:val="0"/>
      <w:sz w:val="24"/>
      <w:u w:val="none"/>
      <w:effect w:val="none"/>
    </w:rPr>
  </w:style>
  <w:style w:type="character" w:customStyle="1" w:styleId="2xBoldUnderline">
    <w:name w:val="2x_Bold_Underline"/>
    <w:rsid w:val="004244E2"/>
    <w:rPr>
      <w:b/>
      <w:bCs/>
      <w:sz w:val="24"/>
      <w:u w:val="thick"/>
    </w:rPr>
  </w:style>
  <w:style w:type="character" w:customStyle="1" w:styleId="Dottedunderline">
    <w:name w:val="Dotted underline"/>
    <w:rsid w:val="004244E2"/>
    <w:rPr>
      <w:u w:val="dotted"/>
    </w:rPr>
  </w:style>
  <w:style w:type="character" w:customStyle="1" w:styleId="readChar">
    <w:name w:val="read Char"/>
    <w:rsid w:val="004244E2"/>
    <w:rPr>
      <w:szCs w:val="22"/>
      <w:u w:val="single"/>
      <w:lang w:val="en-US" w:eastAsia="en-US" w:bidi="ar-SA"/>
    </w:rPr>
  </w:style>
  <w:style w:type="character" w:customStyle="1" w:styleId="underlining0">
    <w:name w:val="underlining"/>
    <w:rsid w:val="004244E2"/>
    <w:rPr>
      <w:u w:val="single"/>
    </w:rPr>
  </w:style>
  <w:style w:type="character" w:customStyle="1" w:styleId="btitle">
    <w:name w:val="btitle"/>
    <w:rsid w:val="004244E2"/>
  </w:style>
  <w:style w:type="character" w:customStyle="1" w:styleId="green">
    <w:name w:val="green"/>
    <w:rsid w:val="004244E2"/>
  </w:style>
  <w:style w:type="character" w:customStyle="1" w:styleId="BodyText20">
    <w:name w:val="Body Text2"/>
    <w:rsid w:val="004244E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244E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244E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244E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244E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244E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244E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244E2"/>
    <w:rPr>
      <w:rFonts w:ascii="Sylfaen" w:hAnsi="Sylfaen" w:cs="Sylfaen" w:hint="default"/>
      <w:i/>
      <w:iCs/>
      <w:strike w:val="0"/>
      <w:dstrike w:val="0"/>
      <w:sz w:val="19"/>
      <w:szCs w:val="19"/>
      <w:u w:val="none"/>
      <w:effect w:val="none"/>
      <w:shd w:val="clear" w:color="auto" w:fill="FFFFFF"/>
    </w:rPr>
  </w:style>
  <w:style w:type="character" w:customStyle="1" w:styleId="1">
    <w:name w:val="1"/>
    <w:rsid w:val="004244E2"/>
    <w:rPr>
      <w:rFonts w:ascii="Arial" w:hAnsi="Arial" w:cs="Arial" w:hint="default"/>
      <w:bCs/>
      <w:sz w:val="20"/>
      <w:u w:val="single"/>
      <w:lang w:val="en-US" w:eastAsia="en-US" w:bidi="ar-SA"/>
    </w:rPr>
  </w:style>
  <w:style w:type="character" w:customStyle="1" w:styleId="CharChar31">
    <w:name w:val="Char Char31"/>
    <w:rsid w:val="004244E2"/>
    <w:rPr>
      <w:rFonts w:ascii="Arial" w:hAnsi="Arial" w:cs="Arial" w:hint="default"/>
      <w:b/>
      <w:bCs/>
      <w:iCs/>
      <w:lang w:val="en-US" w:eastAsia="en-US" w:bidi="ar-SA"/>
    </w:rPr>
  </w:style>
  <w:style w:type="character" w:customStyle="1" w:styleId="Subtitle2">
    <w:name w:val="Subtitle2"/>
    <w:rsid w:val="004244E2"/>
  </w:style>
  <w:style w:type="character" w:customStyle="1" w:styleId="drop">
    <w:name w:val="drop"/>
    <w:rsid w:val="004244E2"/>
  </w:style>
  <w:style w:type="character" w:customStyle="1" w:styleId="bioline">
    <w:name w:val="bioline"/>
    <w:rsid w:val="004244E2"/>
  </w:style>
  <w:style w:type="character" w:customStyle="1" w:styleId="articletitle0">
    <w:name w:val="article_title"/>
    <w:rsid w:val="004244E2"/>
  </w:style>
  <w:style w:type="character" w:customStyle="1" w:styleId="A4">
    <w:name w:val="A4"/>
    <w:uiPriority w:val="99"/>
    <w:rsid w:val="004244E2"/>
    <w:rPr>
      <w:color w:val="000000"/>
    </w:rPr>
  </w:style>
  <w:style w:type="character" w:customStyle="1" w:styleId="s2">
    <w:name w:val="s2"/>
    <w:rsid w:val="004244E2"/>
  </w:style>
  <w:style w:type="character" w:customStyle="1" w:styleId="s4">
    <w:name w:val="s4"/>
    <w:rsid w:val="004244E2"/>
  </w:style>
  <w:style w:type="character" w:customStyle="1" w:styleId="s5">
    <w:name w:val="s5"/>
    <w:rsid w:val="004244E2"/>
  </w:style>
  <w:style w:type="character" w:customStyle="1" w:styleId="cap">
    <w:name w:val="cap"/>
    <w:rsid w:val="004244E2"/>
  </w:style>
  <w:style w:type="character" w:customStyle="1" w:styleId="rightsnotice">
    <w:name w:val="rightsnotice"/>
    <w:rsid w:val="004244E2"/>
  </w:style>
  <w:style w:type="character" w:customStyle="1" w:styleId="Caption1">
    <w:name w:val="Caption1"/>
    <w:rsid w:val="004244E2"/>
  </w:style>
  <w:style w:type="character" w:customStyle="1" w:styleId="credit">
    <w:name w:val="credit"/>
    <w:rsid w:val="004244E2"/>
  </w:style>
  <w:style w:type="character" w:customStyle="1" w:styleId="scaps">
    <w:name w:val="scaps"/>
    <w:rsid w:val="004244E2"/>
  </w:style>
  <w:style w:type="character" w:customStyle="1" w:styleId="current-article">
    <w:name w:val="current-article"/>
    <w:rsid w:val="004244E2"/>
  </w:style>
  <w:style w:type="character" w:customStyle="1" w:styleId="related-current-indicator">
    <w:name w:val="related-current-indicator"/>
    <w:rsid w:val="004244E2"/>
  </w:style>
  <w:style w:type="character" w:customStyle="1" w:styleId="bylclear">
    <w:name w:val="bylclear"/>
    <w:rsid w:val="004244E2"/>
  </w:style>
  <w:style w:type="character" w:customStyle="1" w:styleId="timestamp">
    <w:name w:val="timestamp"/>
    <w:rsid w:val="004244E2"/>
  </w:style>
  <w:style w:type="character" w:customStyle="1" w:styleId="comments">
    <w:name w:val="comments"/>
    <w:rsid w:val="004244E2"/>
  </w:style>
  <w:style w:type="character" w:customStyle="1" w:styleId="essaytext">
    <w:name w:val="essaytext"/>
    <w:rsid w:val="004244E2"/>
  </w:style>
  <w:style w:type="character" w:customStyle="1" w:styleId="username">
    <w:name w:val="username"/>
    <w:rsid w:val="004244E2"/>
  </w:style>
  <w:style w:type="character" w:customStyle="1" w:styleId="toplinks">
    <w:name w:val="toplinks"/>
    <w:rsid w:val="004244E2"/>
  </w:style>
  <w:style w:type="character" w:customStyle="1" w:styleId="A3">
    <w:name w:val="A3"/>
    <w:uiPriority w:val="99"/>
    <w:rsid w:val="004244E2"/>
    <w:rPr>
      <w:rFonts w:ascii="Perpetua" w:hAnsi="Perpetua" w:cs="Perpetua" w:hint="default"/>
      <w:color w:val="000000"/>
      <w:sz w:val="15"/>
      <w:szCs w:val="15"/>
    </w:rPr>
  </w:style>
  <w:style w:type="character" w:customStyle="1" w:styleId="see">
    <w:name w:val="see"/>
    <w:rsid w:val="004244E2"/>
  </w:style>
  <w:style w:type="character" w:customStyle="1" w:styleId="first-letter">
    <w:name w:val="first-letter"/>
    <w:rsid w:val="004244E2"/>
  </w:style>
  <w:style w:type="character" w:customStyle="1" w:styleId="focusparagraph">
    <w:name w:val="focusparagraph"/>
    <w:rsid w:val="004244E2"/>
  </w:style>
  <w:style w:type="character" w:customStyle="1" w:styleId="lightblue">
    <w:name w:val="lightblue"/>
    <w:rsid w:val="004244E2"/>
  </w:style>
  <w:style w:type="character" w:customStyle="1" w:styleId="StyleUnderlineCharChar9pt">
    <w:name w:val="Style Underline Char Char + 9 pt"/>
    <w:rsid w:val="004244E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244E2"/>
  </w:style>
  <w:style w:type="character" w:customStyle="1" w:styleId="Title10">
    <w:name w:val="Title1"/>
    <w:rsid w:val="004244E2"/>
  </w:style>
  <w:style w:type="character" w:customStyle="1" w:styleId="BoldandUnderlineCharCharCharChar">
    <w:name w:val="Bold and Underline Char Char Char Char"/>
    <w:rsid w:val="004244E2"/>
    <w:rPr>
      <w:b/>
      <w:bCs w:val="0"/>
      <w:noProof w:val="0"/>
      <w:u w:val="single"/>
      <w:lang w:val="en-US" w:eastAsia="en-US" w:bidi="ar-SA"/>
    </w:rPr>
  </w:style>
  <w:style w:type="character" w:customStyle="1" w:styleId="FontStyle29">
    <w:name w:val="Font Style29"/>
    <w:uiPriority w:val="99"/>
    <w:rsid w:val="004244E2"/>
    <w:rPr>
      <w:rFonts w:ascii="Arial" w:hAnsi="Arial" w:cs="Arial" w:hint="default"/>
      <w:sz w:val="14"/>
      <w:szCs w:val="14"/>
    </w:rPr>
  </w:style>
  <w:style w:type="character" w:customStyle="1" w:styleId="titles">
    <w:name w:val="titles"/>
    <w:rsid w:val="004244E2"/>
  </w:style>
  <w:style w:type="character" w:customStyle="1" w:styleId="articletext0">
    <w:name w:val="article_text"/>
    <w:rsid w:val="004244E2"/>
  </w:style>
  <w:style w:type="character" w:customStyle="1" w:styleId="contentauthor">
    <w:name w:val="contentauthor"/>
    <w:rsid w:val="004244E2"/>
  </w:style>
  <w:style w:type="character" w:customStyle="1" w:styleId="subarticleheader">
    <w:name w:val="subarticleheader"/>
    <w:rsid w:val="004244E2"/>
  </w:style>
  <w:style w:type="character" w:customStyle="1" w:styleId="spelle">
    <w:name w:val="spelle"/>
    <w:rsid w:val="004244E2"/>
  </w:style>
  <w:style w:type="character" w:customStyle="1" w:styleId="grame">
    <w:name w:val="grame"/>
    <w:rsid w:val="004244E2"/>
  </w:style>
  <w:style w:type="character" w:customStyle="1" w:styleId="newstitle1">
    <w:name w:val="newstitle1"/>
    <w:rsid w:val="004244E2"/>
  </w:style>
  <w:style w:type="character" w:customStyle="1" w:styleId="copy">
    <w:name w:val="copy"/>
    <w:rsid w:val="004244E2"/>
  </w:style>
  <w:style w:type="character" w:customStyle="1" w:styleId="topheadline">
    <w:name w:val="topheadline"/>
    <w:rsid w:val="004244E2"/>
  </w:style>
  <w:style w:type="character" w:customStyle="1" w:styleId="Stylereduce27pt">
    <w:name w:val="Style reduce2 + 7 pt"/>
    <w:rsid w:val="004244E2"/>
    <w:rPr>
      <w:rFonts w:ascii="Times New Roman" w:hAnsi="Times New Roman" w:cs="Arial" w:hint="default"/>
      <w:color w:val="000000"/>
      <w:sz w:val="14"/>
      <w:szCs w:val="22"/>
    </w:rPr>
  </w:style>
  <w:style w:type="character" w:customStyle="1" w:styleId="srtitle">
    <w:name w:val="srtitle"/>
    <w:rsid w:val="004244E2"/>
  </w:style>
  <w:style w:type="character" w:customStyle="1" w:styleId="st1">
    <w:name w:val="st1"/>
    <w:rsid w:val="004244E2"/>
  </w:style>
  <w:style w:type="character" w:customStyle="1" w:styleId="StyleStyleGaramond">
    <w:name w:val="Style Style Garamond +"/>
    <w:rsid w:val="004244E2"/>
    <w:rPr>
      <w:rFonts w:ascii="Garamond" w:hAnsi="Garamond" w:cs="Times New Roman" w:hint="default"/>
      <w:sz w:val="20"/>
    </w:rPr>
  </w:style>
  <w:style w:type="character" w:customStyle="1" w:styleId="quotechar0">
    <w:name w:val="quotechar"/>
    <w:rsid w:val="004244E2"/>
  </w:style>
  <w:style w:type="character" w:customStyle="1" w:styleId="boldunderline1">
    <w:name w:val="boldunderline"/>
    <w:rsid w:val="004244E2"/>
  </w:style>
  <w:style w:type="character" w:customStyle="1" w:styleId="A8">
    <w:name w:val="A8"/>
    <w:rsid w:val="004244E2"/>
    <w:rPr>
      <w:rFonts w:ascii="Scala" w:hAnsi="Scala" w:cs="Scala" w:hint="default"/>
      <w:color w:val="000000"/>
      <w:sz w:val="15"/>
      <w:szCs w:val="15"/>
    </w:rPr>
  </w:style>
  <w:style w:type="character" w:customStyle="1" w:styleId="A0">
    <w:name w:val="A0"/>
    <w:uiPriority w:val="99"/>
    <w:rsid w:val="004244E2"/>
    <w:rPr>
      <w:rFonts w:ascii="Scala" w:hAnsi="Scala" w:cs="Scala" w:hint="default"/>
      <w:color w:val="000000"/>
      <w:sz w:val="16"/>
      <w:szCs w:val="16"/>
    </w:rPr>
  </w:style>
  <w:style w:type="character" w:customStyle="1" w:styleId="Date11">
    <w:name w:val="Date11"/>
    <w:rsid w:val="004244E2"/>
  </w:style>
  <w:style w:type="character" w:customStyle="1" w:styleId="Boxout">
    <w:name w:val="Box out"/>
    <w:uiPriority w:val="1"/>
    <w:qFormat/>
    <w:rsid w:val="004244E2"/>
    <w:rPr>
      <w:rFonts w:ascii="Tahoma" w:hAnsi="Tahoma" w:cs="Tahoma" w:hint="default"/>
      <w:b/>
      <w:bCs w:val="0"/>
      <w:sz w:val="20"/>
      <w:u w:val="single"/>
      <w:bdr w:val="none" w:sz="0" w:space="0" w:color="auto" w:frame="1"/>
      <w:shd w:val="clear" w:color="auto" w:fill="A9E8F5"/>
    </w:rPr>
  </w:style>
  <w:style w:type="character" w:customStyle="1" w:styleId="metad">
    <w:name w:val="metad"/>
    <w:rsid w:val="004244E2"/>
  </w:style>
  <w:style w:type="character" w:customStyle="1" w:styleId="sifr-alternate">
    <w:name w:val="sifr-alternate"/>
    <w:rsid w:val="004244E2"/>
  </w:style>
  <w:style w:type="character" w:customStyle="1" w:styleId="justify1">
    <w:name w:val="justify1"/>
    <w:rsid w:val="004244E2"/>
  </w:style>
  <w:style w:type="character" w:customStyle="1" w:styleId="artbody1">
    <w:name w:val="art_body1"/>
    <w:rsid w:val="004244E2"/>
    <w:rPr>
      <w:rFonts w:ascii="Arial" w:hAnsi="Arial" w:cs="Arial" w:hint="default"/>
    </w:rPr>
  </w:style>
  <w:style w:type="character" w:customStyle="1" w:styleId="A1">
    <w:name w:val="A1"/>
    <w:uiPriority w:val="99"/>
    <w:rsid w:val="004244E2"/>
    <w:rPr>
      <w:rFonts w:ascii="Book Antiqua" w:hAnsi="Book Antiqua" w:cs="Book Antiqua" w:hint="default"/>
      <w:color w:val="221E1F"/>
      <w:sz w:val="22"/>
      <w:szCs w:val="22"/>
    </w:rPr>
  </w:style>
  <w:style w:type="character" w:customStyle="1" w:styleId="reality">
    <w:name w:val="reality"/>
    <w:rsid w:val="004244E2"/>
  </w:style>
  <w:style w:type="character" w:customStyle="1" w:styleId="text2">
    <w:name w:val="text2"/>
    <w:rsid w:val="004244E2"/>
  </w:style>
  <w:style w:type="character" w:customStyle="1" w:styleId="StyleUnderlineChar2CharChar11pt">
    <w:name w:val="Style Underline Char2 Char Char + 11 pt"/>
    <w:rsid w:val="004244E2"/>
    <w:rPr>
      <w:rFonts w:ascii="Times New Roman" w:hAnsi="Times New Roman" w:cs="Times New Roman" w:hint="default"/>
      <w:sz w:val="20"/>
      <w:u w:val="single"/>
    </w:rPr>
  </w:style>
  <w:style w:type="character" w:customStyle="1" w:styleId="StyleStyleBoldUnderline11pt">
    <w:name w:val="Style Style Bold Underline + 11 pt"/>
    <w:rsid w:val="004244E2"/>
    <w:rPr>
      <w:b/>
      <w:bCs/>
      <w:sz w:val="20"/>
      <w:u w:val="single"/>
    </w:rPr>
  </w:style>
  <w:style w:type="character" w:customStyle="1" w:styleId="articlehead2">
    <w:name w:val="articlehead2"/>
    <w:rsid w:val="004244E2"/>
  </w:style>
  <w:style w:type="character" w:customStyle="1" w:styleId="pronset">
    <w:name w:val="pronset"/>
    <w:rsid w:val="004244E2"/>
  </w:style>
  <w:style w:type="character" w:customStyle="1" w:styleId="prondelim">
    <w:name w:val="prondelim"/>
    <w:rsid w:val="004244E2"/>
  </w:style>
  <w:style w:type="character" w:customStyle="1" w:styleId="prontoggle">
    <w:name w:val="pron_toggle"/>
    <w:rsid w:val="004244E2"/>
  </w:style>
  <w:style w:type="character" w:customStyle="1" w:styleId="boldface">
    <w:name w:val="boldface"/>
    <w:rsid w:val="004244E2"/>
  </w:style>
  <w:style w:type="character" w:customStyle="1" w:styleId="secondary-bf">
    <w:name w:val="secondary-bf"/>
    <w:rsid w:val="004244E2"/>
  </w:style>
  <w:style w:type="table" w:styleId="ColorfulGrid-Accent1">
    <w:name w:val="Colorful Grid Accent 1"/>
    <w:basedOn w:val="TableNormal"/>
    <w:link w:val="ColorfulGrid-Accent1Char"/>
    <w:uiPriority w:val="29"/>
    <w:unhideWhenUsed/>
    <w:rsid w:val="004244E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244E2"/>
    <w:rPr>
      <w:rFonts w:ascii="Times New Roman" w:hAnsi="Times New Roman" w:cs="Times New Roman" w:hint="default"/>
      <w:iCs/>
      <w:color w:val="000000"/>
      <w:sz w:val="16"/>
    </w:rPr>
  </w:style>
  <w:style w:type="character" w:customStyle="1" w:styleId="Boxout0">
    <w:name w:val="Boxout"/>
    <w:uiPriority w:val="1"/>
    <w:qFormat/>
    <w:rsid w:val="004244E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244E2"/>
  </w:style>
  <w:style w:type="character" w:customStyle="1" w:styleId="detailtitle">
    <w:name w:val="detailtitle"/>
    <w:rsid w:val="004244E2"/>
  </w:style>
  <w:style w:type="character" w:customStyle="1" w:styleId="storydate">
    <w:name w:val="storydate"/>
    <w:rsid w:val="004244E2"/>
  </w:style>
  <w:style w:type="character" w:customStyle="1" w:styleId="preloadwrap">
    <w:name w:val="preloadwrap"/>
    <w:rsid w:val="004244E2"/>
  </w:style>
  <w:style w:type="character" w:customStyle="1" w:styleId="creditwrap">
    <w:name w:val="creditwrap"/>
    <w:rsid w:val="004244E2"/>
  </w:style>
  <w:style w:type="character" w:customStyle="1" w:styleId="DefaultChar1">
    <w:name w:val="Default Char1"/>
    <w:rsid w:val="004244E2"/>
    <w:rPr>
      <w:noProof w:val="0"/>
      <w:color w:val="000000"/>
      <w:lang w:val="en-US" w:eastAsia="en-US" w:bidi="ar-SA"/>
    </w:rPr>
  </w:style>
  <w:style w:type="character" w:customStyle="1" w:styleId="textunderlineChar0">
    <w:name w:val="text underline Char"/>
    <w:link w:val="textunderline0"/>
    <w:rsid w:val="004244E2"/>
    <w:rPr>
      <w:u w:val="thick"/>
    </w:rPr>
  </w:style>
  <w:style w:type="character" w:customStyle="1" w:styleId="BoldChar">
    <w:name w:val="Bold Char"/>
    <w:rsid w:val="004244E2"/>
    <w:rPr>
      <w:rFonts w:ascii="Times New Roman" w:eastAsia="Times New Roman" w:hAnsi="Times New Roman" w:cs="Times New Roman" w:hint="default"/>
      <w:b/>
      <w:bCs w:val="0"/>
      <w:szCs w:val="24"/>
    </w:rPr>
  </w:style>
  <w:style w:type="character" w:customStyle="1" w:styleId="pmterms31">
    <w:name w:val="pmterms31"/>
    <w:rsid w:val="004244E2"/>
    <w:rPr>
      <w:b/>
      <w:bCs/>
      <w:i w:val="0"/>
      <w:iCs w:val="0"/>
      <w:color w:val="000000"/>
    </w:rPr>
  </w:style>
  <w:style w:type="character" w:customStyle="1" w:styleId="ft01">
    <w:name w:val="ft01"/>
    <w:rsid w:val="004244E2"/>
    <w:rPr>
      <w:rFonts w:ascii="Times" w:hAnsi="Times" w:cs="Times" w:hint="default"/>
      <w:color w:val="000000"/>
      <w:sz w:val="14"/>
      <w:szCs w:val="14"/>
    </w:rPr>
  </w:style>
  <w:style w:type="character" w:customStyle="1" w:styleId="ft11">
    <w:name w:val="ft11"/>
    <w:rsid w:val="004244E2"/>
    <w:rPr>
      <w:rFonts w:ascii="Times" w:hAnsi="Times" w:cs="Times" w:hint="default"/>
      <w:color w:val="000000"/>
      <w:sz w:val="17"/>
      <w:szCs w:val="17"/>
    </w:rPr>
  </w:style>
  <w:style w:type="character" w:customStyle="1" w:styleId="ft21">
    <w:name w:val="ft21"/>
    <w:rsid w:val="004244E2"/>
    <w:rPr>
      <w:rFonts w:ascii="Times" w:hAnsi="Times" w:cs="Times" w:hint="default"/>
      <w:color w:val="000000"/>
      <w:sz w:val="15"/>
      <w:szCs w:val="15"/>
    </w:rPr>
  </w:style>
  <w:style w:type="character" w:customStyle="1" w:styleId="ft31">
    <w:name w:val="ft31"/>
    <w:rsid w:val="004244E2"/>
    <w:rPr>
      <w:rFonts w:ascii="Times" w:hAnsi="Times" w:cs="Times" w:hint="default"/>
      <w:color w:val="000000"/>
      <w:sz w:val="15"/>
      <w:szCs w:val="15"/>
    </w:rPr>
  </w:style>
  <w:style w:type="character" w:customStyle="1" w:styleId="dquo">
    <w:name w:val="dquo"/>
    <w:rsid w:val="004244E2"/>
  </w:style>
  <w:style w:type="character" w:customStyle="1" w:styleId="caps2">
    <w:name w:val="caps2"/>
    <w:rsid w:val="004244E2"/>
  </w:style>
  <w:style w:type="character" w:customStyle="1" w:styleId="CardsFont12ptCharCharCharChar">
    <w:name w:val="Cards + Font: 12 pt Char Char Char Char"/>
    <w:rsid w:val="004244E2"/>
    <w:rPr>
      <w:sz w:val="24"/>
      <w:szCs w:val="24"/>
      <w:u w:val="thick"/>
      <w:lang w:val="en-US" w:eastAsia="en-US" w:bidi="ar-SA"/>
    </w:rPr>
  </w:style>
  <w:style w:type="character" w:customStyle="1" w:styleId="ccs">
    <w:name w:val="c cs"/>
    <w:rsid w:val="004244E2"/>
  </w:style>
  <w:style w:type="character" w:customStyle="1" w:styleId="UnderlinedEvChar">
    <w:name w:val="Underlined Ev Char"/>
    <w:rsid w:val="004244E2"/>
    <w:rPr>
      <w:rFonts w:ascii="Times New Roman" w:eastAsia="Times New Roman" w:hAnsi="Times New Roman" w:cs="Times New Roman" w:hint="default"/>
      <w:szCs w:val="24"/>
      <w:u w:val="single"/>
    </w:rPr>
  </w:style>
  <w:style w:type="character" w:customStyle="1" w:styleId="dropshadow">
    <w:name w:val="dropshadow"/>
    <w:rsid w:val="004244E2"/>
  </w:style>
  <w:style w:type="character" w:customStyle="1" w:styleId="d05ws">
    <w:name w:val="d05ws"/>
    <w:rsid w:val="004244E2"/>
  </w:style>
  <w:style w:type="character" w:customStyle="1" w:styleId="rzibod">
    <w:name w:val="rzibod"/>
    <w:rsid w:val="004244E2"/>
  </w:style>
  <w:style w:type="character" w:customStyle="1" w:styleId="StyleBold1">
    <w:name w:val="Style Bold1"/>
    <w:rsid w:val="004244E2"/>
    <w:rPr>
      <w:rFonts w:ascii="Georgia" w:hAnsi="Georgia" w:hint="default"/>
      <w:b/>
      <w:bCs/>
      <w:sz w:val="22"/>
    </w:rPr>
  </w:style>
  <w:style w:type="character" w:customStyle="1" w:styleId="headertext">
    <w:name w:val="headertext"/>
    <w:rsid w:val="004244E2"/>
  </w:style>
  <w:style w:type="character" w:customStyle="1" w:styleId="endnote-reference">
    <w:name w:val="endnote-reference"/>
    <w:rsid w:val="004244E2"/>
  </w:style>
  <w:style w:type="character" w:customStyle="1" w:styleId="officialsname">
    <w:name w:val="official_s_name"/>
    <w:rsid w:val="004244E2"/>
  </w:style>
  <w:style w:type="character" w:customStyle="1" w:styleId="audience">
    <w:name w:val="audience"/>
    <w:rsid w:val="004244E2"/>
  </w:style>
  <w:style w:type="character" w:customStyle="1" w:styleId="A7">
    <w:name w:val="A7"/>
    <w:uiPriority w:val="99"/>
    <w:rsid w:val="004244E2"/>
    <w:rPr>
      <w:rFonts w:ascii="Myriad Pro" w:hAnsi="Myriad Pro" w:cs="Myriad Pro" w:hint="default"/>
      <w:color w:val="0066B1"/>
      <w:sz w:val="22"/>
      <w:szCs w:val="22"/>
    </w:rPr>
  </w:style>
  <w:style w:type="character" w:customStyle="1" w:styleId="normalchar">
    <w:name w:val="normal__char"/>
    <w:rsid w:val="004244E2"/>
  </w:style>
  <w:style w:type="character" w:customStyle="1" w:styleId="hyperlink002cheading0020100200028block0020title0029char">
    <w:name w:val="hyperlink_002cheading_00201_0020_0028block_0020title_0029__char"/>
    <w:rsid w:val="004244E2"/>
  </w:style>
  <w:style w:type="character" w:customStyle="1" w:styleId="underline002cstyle0020bold0020underlinechar">
    <w:name w:val="underline_002cstyle_0020bold_0020underline__char"/>
    <w:rsid w:val="004244E2"/>
  </w:style>
  <w:style w:type="character" w:customStyle="1" w:styleId="copyboldblack">
    <w:name w:val="copyboldblack"/>
    <w:rsid w:val="004244E2"/>
  </w:style>
  <w:style w:type="character" w:customStyle="1" w:styleId="copybold">
    <w:name w:val="copybold"/>
    <w:rsid w:val="004244E2"/>
  </w:style>
  <w:style w:type="character" w:customStyle="1" w:styleId="author-date0">
    <w:name w:val="author-date"/>
    <w:rsid w:val="004244E2"/>
  </w:style>
  <w:style w:type="character" w:customStyle="1" w:styleId="hidden">
    <w:name w:val="hidden"/>
    <w:rsid w:val="004244E2"/>
  </w:style>
  <w:style w:type="character" w:customStyle="1" w:styleId="articlebegin">
    <w:name w:val="articlebegin"/>
    <w:rsid w:val="004244E2"/>
  </w:style>
  <w:style w:type="character" w:customStyle="1" w:styleId="mediaoverlay">
    <w:name w:val="mediaoverlay"/>
    <w:rsid w:val="004244E2"/>
  </w:style>
  <w:style w:type="character" w:customStyle="1" w:styleId="blogcaption">
    <w:name w:val="blog_caption"/>
    <w:rsid w:val="004244E2"/>
  </w:style>
  <w:style w:type="character" w:customStyle="1" w:styleId="commnet-abuzz">
    <w:name w:val="commnet-abuzz"/>
    <w:rsid w:val="004244E2"/>
  </w:style>
  <w:style w:type="character" w:customStyle="1" w:styleId="fbconnectbuttontext">
    <w:name w:val="fbconnectbutton_text"/>
    <w:rsid w:val="004244E2"/>
  </w:style>
  <w:style w:type="character" w:customStyle="1" w:styleId="fbsharecountinner">
    <w:name w:val="fb_share_count_inner"/>
    <w:rsid w:val="004244E2"/>
  </w:style>
  <w:style w:type="character" w:customStyle="1" w:styleId="stbuttontext">
    <w:name w:val="stbuttontext"/>
    <w:rsid w:val="004244E2"/>
  </w:style>
  <w:style w:type="character" w:customStyle="1" w:styleId="source">
    <w:name w:val="source"/>
    <w:rsid w:val="004244E2"/>
  </w:style>
  <w:style w:type="character" w:customStyle="1" w:styleId="pubdate">
    <w:name w:val="pubdate"/>
    <w:rsid w:val="004244E2"/>
  </w:style>
  <w:style w:type="character" w:customStyle="1" w:styleId="grey">
    <w:name w:val="grey"/>
    <w:rsid w:val="004244E2"/>
  </w:style>
  <w:style w:type="character" w:customStyle="1" w:styleId="postdate">
    <w:name w:val="post_date"/>
    <w:rsid w:val="004244E2"/>
  </w:style>
  <w:style w:type="character" w:customStyle="1" w:styleId="bdx">
    <w:name w:val="bdx"/>
    <w:rsid w:val="004244E2"/>
  </w:style>
  <w:style w:type="character" w:customStyle="1" w:styleId="bdl">
    <w:name w:val="bdl"/>
    <w:rsid w:val="004244E2"/>
  </w:style>
  <w:style w:type="character" w:customStyle="1" w:styleId="breadcrumbitemcurrent">
    <w:name w:val="breadcrumbitemcurrent"/>
    <w:rsid w:val="004244E2"/>
  </w:style>
  <w:style w:type="character" w:customStyle="1" w:styleId="bbl">
    <w:name w:val="bbl"/>
    <w:rsid w:val="004244E2"/>
  </w:style>
  <w:style w:type="character" w:customStyle="1" w:styleId="Date2">
    <w:name w:val="Date2"/>
    <w:rsid w:val="004244E2"/>
  </w:style>
  <w:style w:type="character" w:customStyle="1" w:styleId="company">
    <w:name w:val="company"/>
    <w:rsid w:val="004244E2"/>
  </w:style>
  <w:style w:type="character" w:customStyle="1" w:styleId="itxtnewhookspan">
    <w:name w:val="itxtnewhookspan"/>
    <w:rsid w:val="004244E2"/>
  </w:style>
  <w:style w:type="character" w:customStyle="1" w:styleId="gstxthlt">
    <w:name w:val="gstxt_hlt"/>
    <w:rsid w:val="004244E2"/>
  </w:style>
  <w:style w:type="character" w:customStyle="1" w:styleId="SubtleEmphasis1">
    <w:name w:val="Subtle Emphasis1"/>
    <w:uiPriority w:val="19"/>
    <w:qFormat/>
    <w:rsid w:val="004244E2"/>
    <w:rPr>
      <w:rFonts w:ascii="Times New Roman" w:hAnsi="Times New Roman" w:cs="Times New Roman" w:hint="default"/>
      <w:b/>
      <w:bCs w:val="0"/>
      <w:iCs/>
      <w:color w:val="auto"/>
      <w:sz w:val="22"/>
    </w:rPr>
  </w:style>
  <w:style w:type="character" w:customStyle="1" w:styleId="StyleBoldRed">
    <w:name w:val="Style Bold Red"/>
    <w:rsid w:val="004244E2"/>
    <w:rPr>
      <w:b/>
      <w:bCs/>
      <w:color w:val="auto"/>
    </w:rPr>
  </w:style>
  <w:style w:type="character" w:customStyle="1" w:styleId="StyleTimesNewRoman8pt">
    <w:name w:val="Style Times New Roman 8 pt"/>
    <w:rsid w:val="004244E2"/>
    <w:rPr>
      <w:rFonts w:ascii="Georgia" w:hAnsi="Georgia" w:hint="default"/>
      <w:sz w:val="16"/>
    </w:rPr>
  </w:style>
  <w:style w:type="character" w:customStyle="1" w:styleId="StyleStyle7pt8pt">
    <w:name w:val="Style Style 7 pt + 8 pt"/>
    <w:rsid w:val="004244E2"/>
    <w:rPr>
      <w:sz w:val="16"/>
    </w:rPr>
  </w:style>
  <w:style w:type="character" w:customStyle="1" w:styleId="StyleStyleThickunderlineBold1">
    <w:name w:val="Style Style Thick underline + Bold1"/>
    <w:rsid w:val="004244E2"/>
    <w:rPr>
      <w:b/>
      <w:bCs/>
      <w:u w:val="thick"/>
    </w:rPr>
  </w:style>
  <w:style w:type="character" w:customStyle="1" w:styleId="StyleUnderline2">
    <w:name w:val="Style Underline2"/>
    <w:rsid w:val="004244E2"/>
    <w:rPr>
      <w:u w:val="single"/>
    </w:rPr>
  </w:style>
  <w:style w:type="character" w:customStyle="1" w:styleId="ShrinkText">
    <w:name w:val="Shrink Text"/>
    <w:rsid w:val="004244E2"/>
    <w:rPr>
      <w:sz w:val="16"/>
    </w:rPr>
  </w:style>
  <w:style w:type="character" w:customStyle="1" w:styleId="smallcaps">
    <w:name w:val="smallcaps"/>
    <w:rsid w:val="004244E2"/>
  </w:style>
  <w:style w:type="character" w:customStyle="1" w:styleId="goldbldtext">
    <w:name w:val="goldbldtext"/>
    <w:rsid w:val="004244E2"/>
  </w:style>
  <w:style w:type="character" w:customStyle="1" w:styleId="cardshighlight0">
    <w:name w:val="cardshighlight"/>
    <w:rsid w:val="004244E2"/>
  </w:style>
  <w:style w:type="character" w:customStyle="1" w:styleId="cardsfont12pt1">
    <w:name w:val="cardsfont12pt"/>
    <w:rsid w:val="004244E2"/>
  </w:style>
  <w:style w:type="character" w:customStyle="1" w:styleId="ft6">
    <w:name w:val="ft6"/>
    <w:rsid w:val="004244E2"/>
  </w:style>
  <w:style w:type="character" w:customStyle="1" w:styleId="kicker">
    <w:name w:val="kicker"/>
    <w:rsid w:val="004244E2"/>
  </w:style>
  <w:style w:type="character" w:customStyle="1" w:styleId="backcontent">
    <w:name w:val="backcontent"/>
    <w:rsid w:val="004244E2"/>
  </w:style>
  <w:style w:type="character" w:customStyle="1" w:styleId="daystmp">
    <w:name w:val="daystmp"/>
    <w:rsid w:val="004244E2"/>
  </w:style>
  <w:style w:type="character" w:customStyle="1" w:styleId="cardsfont12ptchar">
    <w:name w:val="cardsfont12ptchar"/>
    <w:rsid w:val="004244E2"/>
  </w:style>
  <w:style w:type="character" w:customStyle="1" w:styleId="gal">
    <w:name w:val="gal"/>
    <w:rsid w:val="004244E2"/>
  </w:style>
  <w:style w:type="character" w:customStyle="1" w:styleId="submitted">
    <w:name w:val="submitted"/>
    <w:rsid w:val="004244E2"/>
  </w:style>
  <w:style w:type="character" w:customStyle="1" w:styleId="imagedateline">
    <w:name w:val="image_dateline"/>
    <w:rsid w:val="004244E2"/>
  </w:style>
  <w:style w:type="character" w:customStyle="1" w:styleId="authordatecharchar">
    <w:name w:val="authordatecharchar"/>
    <w:rsid w:val="004244E2"/>
  </w:style>
  <w:style w:type="character" w:customStyle="1" w:styleId="style1char0">
    <w:name w:val="style1char"/>
    <w:rsid w:val="004244E2"/>
  </w:style>
  <w:style w:type="character" w:customStyle="1" w:styleId="tagcharchar0">
    <w:name w:val="tagcharchar"/>
    <w:rsid w:val="004244E2"/>
  </w:style>
  <w:style w:type="character" w:customStyle="1" w:styleId="underlinedcharchar2">
    <w:name w:val="underlinedcharchar"/>
    <w:rsid w:val="004244E2"/>
  </w:style>
  <w:style w:type="character" w:customStyle="1" w:styleId="BoxedChar">
    <w:name w:val="Boxed Char"/>
    <w:rsid w:val="004244E2"/>
    <w:rPr>
      <w:rFonts w:ascii="Arial Narrow" w:hAnsi="Arial Narrow" w:hint="default"/>
      <w:b/>
      <w:bCs w:val="0"/>
      <w:sz w:val="18"/>
      <w:bdr w:val="single" w:sz="6" w:space="0" w:color="auto" w:frame="1"/>
    </w:rPr>
  </w:style>
  <w:style w:type="character" w:customStyle="1" w:styleId="Style11ptUnderline2">
    <w:name w:val="Style 11 pt Underline2"/>
    <w:rsid w:val="004244E2"/>
    <w:rPr>
      <w:sz w:val="20"/>
      <w:u w:val="single"/>
    </w:rPr>
  </w:style>
  <w:style w:type="character" w:customStyle="1" w:styleId="Style11ptBoldUnderline2">
    <w:name w:val="Style 11 pt Bold Underline2"/>
    <w:rsid w:val="004244E2"/>
    <w:rPr>
      <w:b/>
      <w:bCs/>
      <w:sz w:val="20"/>
      <w:u w:val="single"/>
    </w:rPr>
  </w:style>
  <w:style w:type="character" w:customStyle="1" w:styleId="nw">
    <w:name w:val="nw"/>
    <w:rsid w:val="004244E2"/>
  </w:style>
  <w:style w:type="character" w:customStyle="1" w:styleId="Styleunderline11ptBoldBorderSinglesolidlineAuto">
    <w:name w:val="Style underline + 11 pt Bold Border: : (Single solid line Auto ..."/>
    <w:rsid w:val="004244E2"/>
    <w:rPr>
      <w:b/>
      <w:bCs/>
      <w:sz w:val="20"/>
      <w:u w:val="single"/>
      <w:bdr w:val="single" w:sz="4" w:space="0" w:color="auto" w:frame="1"/>
    </w:rPr>
  </w:style>
  <w:style w:type="character" w:customStyle="1" w:styleId="cardCharCharChar1">
    <w:name w:val="card Char Char Char1"/>
    <w:rsid w:val="004244E2"/>
    <w:rPr>
      <w:lang w:val="en-US" w:eastAsia="en-US" w:bidi="ar-SA"/>
    </w:rPr>
  </w:style>
  <w:style w:type="character" w:customStyle="1" w:styleId="authors1">
    <w:name w:val="authors1"/>
    <w:rsid w:val="004244E2"/>
    <w:rPr>
      <w:rFonts w:ascii="Verdana" w:hAnsi="Verdana" w:hint="default"/>
      <w:b/>
      <w:bCs/>
      <w:color w:val="006699"/>
      <w:sz w:val="20"/>
      <w:szCs w:val="20"/>
    </w:rPr>
  </w:style>
  <w:style w:type="character" w:customStyle="1" w:styleId="headlinesectionlarge">
    <w:name w:val="headline_section_large"/>
    <w:rsid w:val="004244E2"/>
  </w:style>
  <w:style w:type="character" w:customStyle="1" w:styleId="Styleunderline11ptBlack">
    <w:name w:val="Style underline + 11 pt Black"/>
    <w:rsid w:val="004244E2"/>
    <w:rPr>
      <w:color w:val="000000"/>
      <w:sz w:val="20"/>
      <w:u w:val="single"/>
    </w:rPr>
  </w:style>
  <w:style w:type="character" w:customStyle="1" w:styleId="Styleunderline11ptBoldBlack">
    <w:name w:val="Style underline + 11 pt Bold Black"/>
    <w:rsid w:val="004244E2"/>
    <w:rPr>
      <w:b/>
      <w:bCs/>
      <w:color w:val="000000"/>
      <w:sz w:val="20"/>
      <w:u w:val="single"/>
    </w:rPr>
  </w:style>
  <w:style w:type="character" w:customStyle="1" w:styleId="Style11ptBoldBlackUnderline">
    <w:name w:val="Style 11 pt Bold Black Underline"/>
    <w:rsid w:val="004244E2"/>
    <w:rPr>
      <w:b/>
      <w:bCs/>
      <w:color w:val="000000"/>
      <w:sz w:val="20"/>
      <w:u w:val="single"/>
    </w:rPr>
  </w:style>
  <w:style w:type="character" w:customStyle="1" w:styleId="Style11ptBoldBlackUnderlineBorderSinglesolidline">
    <w:name w:val="Style 11 pt Bold Black Underline Border: : (Single solid line ..."/>
    <w:rsid w:val="004244E2"/>
    <w:rPr>
      <w:b/>
      <w:bCs/>
      <w:color w:val="000000"/>
      <w:sz w:val="20"/>
      <w:u w:val="single"/>
      <w:bdr w:val="single" w:sz="4" w:space="0" w:color="auto" w:frame="1"/>
    </w:rPr>
  </w:style>
  <w:style w:type="character" w:customStyle="1" w:styleId="StyleLatinMeridien-Italic11ptItalicUnderline">
    <w:name w:val="Style (Latin) Meridien-Italic 11 pt Italic Underline"/>
    <w:rsid w:val="004244E2"/>
    <w:rPr>
      <w:rFonts w:ascii="Meridien-Italic" w:hAnsi="Meridien-Italic" w:hint="default"/>
      <w:i/>
      <w:iCs/>
      <w:sz w:val="20"/>
      <w:u w:val="single"/>
    </w:rPr>
  </w:style>
  <w:style w:type="character" w:customStyle="1" w:styleId="Citation-AuthorDate">
    <w:name w:val="Citation - Author/Date"/>
    <w:rsid w:val="004244E2"/>
    <w:rPr>
      <w:b/>
      <w:bCs w:val="0"/>
      <w:smallCaps/>
      <w:sz w:val="24"/>
      <w:u w:val="single"/>
    </w:rPr>
  </w:style>
  <w:style w:type="character" w:customStyle="1" w:styleId="underlinestylechar0">
    <w:name w:val="underlinestylechar"/>
    <w:rsid w:val="004244E2"/>
  </w:style>
  <w:style w:type="character" w:customStyle="1" w:styleId="highlight">
    <w:name w:val="highlight"/>
    <w:rsid w:val="004244E2"/>
  </w:style>
  <w:style w:type="character" w:customStyle="1" w:styleId="DottedUnderline0">
    <w:name w:val="Dotted Underline"/>
    <w:rsid w:val="004244E2"/>
    <w:rPr>
      <w:rFonts w:ascii="Times New Roman" w:hAnsi="Times New Roman" w:cs="Times New Roman" w:hint="default"/>
      <w:sz w:val="20"/>
      <w:u w:val="dottedHeavy"/>
    </w:rPr>
  </w:style>
  <w:style w:type="character" w:customStyle="1" w:styleId="titleauthoretc">
    <w:name w:val="titleauthoretc"/>
    <w:rsid w:val="004244E2"/>
  </w:style>
  <w:style w:type="character" w:customStyle="1" w:styleId="labeltext">
    <w:name w:val="labeltext"/>
    <w:rsid w:val="004244E2"/>
  </w:style>
  <w:style w:type="character" w:customStyle="1" w:styleId="viewlink">
    <w:name w:val="viewlink"/>
    <w:rsid w:val="004244E2"/>
  </w:style>
  <w:style w:type="character" w:customStyle="1" w:styleId="share">
    <w:name w:val="share"/>
    <w:rsid w:val="004244E2"/>
  </w:style>
  <w:style w:type="character" w:customStyle="1" w:styleId="inlinkchart">
    <w:name w:val="inlink_chart"/>
    <w:rsid w:val="004244E2"/>
  </w:style>
  <w:style w:type="character" w:customStyle="1" w:styleId="underLight">
    <w:name w:val="underLight"/>
    <w:uiPriority w:val="1"/>
    <w:qFormat/>
    <w:rsid w:val="004244E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244E2"/>
  </w:style>
  <w:style w:type="character" w:customStyle="1" w:styleId="author-rss">
    <w:name w:val="author-rss"/>
    <w:rsid w:val="004244E2"/>
  </w:style>
  <w:style w:type="character" w:customStyle="1" w:styleId="fbsharecountwrapper">
    <w:name w:val="fb_share_count_wrapper"/>
    <w:rsid w:val="004244E2"/>
  </w:style>
  <w:style w:type="character" w:customStyle="1" w:styleId="fbbuttontext">
    <w:name w:val="fb_button_text"/>
    <w:rsid w:val="004244E2"/>
  </w:style>
  <w:style w:type="character" w:customStyle="1" w:styleId="hw">
    <w:name w:val="hw"/>
    <w:rsid w:val="004244E2"/>
  </w:style>
  <w:style w:type="character" w:customStyle="1" w:styleId="linktotop">
    <w:name w:val="linktotop"/>
    <w:rsid w:val="004244E2"/>
  </w:style>
  <w:style w:type="character" w:customStyle="1" w:styleId="maintextbldleft">
    <w:name w:val="maintextbldleft"/>
    <w:rsid w:val="004244E2"/>
  </w:style>
  <w:style w:type="character" w:customStyle="1" w:styleId="maintextleft">
    <w:name w:val="maintextleft"/>
    <w:rsid w:val="004244E2"/>
  </w:style>
  <w:style w:type="character" w:customStyle="1" w:styleId="descriptionstyle1block">
    <w:name w:val="description style1 block"/>
    <w:rsid w:val="004244E2"/>
  </w:style>
  <w:style w:type="character" w:customStyle="1" w:styleId="gutter-right-1">
    <w:name w:val="gutter-right-1"/>
    <w:basedOn w:val="DefaultParagraphFont"/>
    <w:rsid w:val="004244E2"/>
  </w:style>
  <w:style w:type="character" w:customStyle="1" w:styleId="ssl3">
    <w:name w:val="ss_l3"/>
    <w:rsid w:val="004244E2"/>
  </w:style>
  <w:style w:type="character" w:customStyle="1" w:styleId="FontStyle39">
    <w:name w:val="Font Style39"/>
    <w:uiPriority w:val="99"/>
    <w:rsid w:val="004244E2"/>
    <w:rPr>
      <w:rFonts w:ascii="Constantia" w:hAnsi="Constantia" w:cs="Constantia" w:hint="default"/>
      <w:b/>
      <w:bCs/>
      <w:sz w:val="18"/>
      <w:szCs w:val="18"/>
    </w:rPr>
  </w:style>
  <w:style w:type="character" w:customStyle="1" w:styleId="6">
    <w:name w:val="6"/>
    <w:rsid w:val="004244E2"/>
    <w:rPr>
      <w:rFonts w:ascii="Arial" w:hAnsi="Arial" w:cs="Arial" w:hint="default"/>
      <w:bCs/>
      <w:sz w:val="20"/>
      <w:u w:val="single"/>
      <w:lang w:val="en-US" w:eastAsia="en-US" w:bidi="ar-SA"/>
    </w:rPr>
  </w:style>
  <w:style w:type="character" w:customStyle="1" w:styleId="Header11">
    <w:name w:val="Header11"/>
    <w:rsid w:val="004244E2"/>
  </w:style>
  <w:style w:type="character" w:customStyle="1" w:styleId="posa">
    <w:name w:val="pos(a)"/>
    <w:basedOn w:val="DefaultParagraphFont"/>
    <w:rsid w:val="004244E2"/>
  </w:style>
  <w:style w:type="character" w:customStyle="1" w:styleId="u-hiddeninnarrowenv">
    <w:name w:val="u-hiddeninnarrowenv"/>
    <w:basedOn w:val="DefaultParagraphFont"/>
    <w:rsid w:val="004244E2"/>
  </w:style>
  <w:style w:type="character" w:customStyle="1" w:styleId="followbutton-bird">
    <w:name w:val="followbutton-bird"/>
    <w:basedOn w:val="DefaultParagraphFont"/>
    <w:rsid w:val="004244E2"/>
  </w:style>
  <w:style w:type="character" w:customStyle="1" w:styleId="tweetauthor-name">
    <w:name w:val="tweetauthor-name"/>
    <w:basedOn w:val="DefaultParagraphFont"/>
    <w:rsid w:val="004244E2"/>
  </w:style>
  <w:style w:type="character" w:customStyle="1" w:styleId="tweetauthor-verifiedbadge">
    <w:name w:val="tweetauthor-verifiedbadge"/>
    <w:basedOn w:val="DefaultParagraphFont"/>
    <w:rsid w:val="004244E2"/>
  </w:style>
  <w:style w:type="character" w:customStyle="1" w:styleId="tweetauthor-screenname">
    <w:name w:val="tweetauthor-screenname"/>
    <w:basedOn w:val="DefaultParagraphFont"/>
    <w:rsid w:val="004244E2"/>
  </w:style>
  <w:style w:type="character" w:customStyle="1" w:styleId="u-hiddenvisually">
    <w:name w:val="u-hiddenvisually"/>
    <w:basedOn w:val="DefaultParagraphFont"/>
    <w:rsid w:val="004244E2"/>
  </w:style>
  <w:style w:type="character" w:customStyle="1" w:styleId="tweetaction-stat">
    <w:name w:val="tweetaction-stat"/>
    <w:basedOn w:val="DefaultParagraphFont"/>
    <w:rsid w:val="004244E2"/>
  </w:style>
  <w:style w:type="character" w:customStyle="1" w:styleId="related">
    <w:name w:val="related"/>
    <w:basedOn w:val="DefaultParagraphFont"/>
    <w:rsid w:val="004244E2"/>
  </w:style>
  <w:style w:type="character" w:customStyle="1" w:styleId="related-content">
    <w:name w:val="related-content"/>
    <w:basedOn w:val="DefaultParagraphFont"/>
    <w:rsid w:val="004244E2"/>
  </w:style>
  <w:style w:type="character" w:customStyle="1" w:styleId="name-of-author">
    <w:name w:val="name-of-author"/>
    <w:basedOn w:val="DefaultParagraphFont"/>
    <w:rsid w:val="004244E2"/>
  </w:style>
  <w:style w:type="character" w:customStyle="1" w:styleId="first-name">
    <w:name w:val="first-name"/>
    <w:basedOn w:val="DefaultParagraphFont"/>
    <w:rsid w:val="004244E2"/>
  </w:style>
  <w:style w:type="character" w:customStyle="1" w:styleId="last-name">
    <w:name w:val="last-name"/>
    <w:basedOn w:val="DefaultParagraphFont"/>
    <w:rsid w:val="004244E2"/>
  </w:style>
  <w:style w:type="character" w:customStyle="1" w:styleId="caption10">
    <w:name w:val="caption1"/>
    <w:basedOn w:val="DefaultParagraphFont"/>
    <w:rsid w:val="004244E2"/>
  </w:style>
  <w:style w:type="character" w:customStyle="1" w:styleId="recirc-text">
    <w:name w:val="&quot;recirc-text”"/>
    <w:basedOn w:val="DefaultParagraphFont"/>
    <w:rsid w:val="004244E2"/>
  </w:style>
  <w:style w:type="character" w:customStyle="1" w:styleId="video-icon">
    <w:name w:val="video-icon"/>
    <w:basedOn w:val="DefaultParagraphFont"/>
    <w:rsid w:val="004244E2"/>
  </w:style>
  <w:style w:type="character" w:customStyle="1" w:styleId="powa-shot-play-btn-text">
    <w:name w:val="powa-shot-play-btn-text"/>
    <w:basedOn w:val="DefaultParagraphFont"/>
    <w:rsid w:val="004244E2"/>
  </w:style>
  <w:style w:type="character" w:customStyle="1" w:styleId="powa-shot-click">
    <w:name w:val="powa-shot-click"/>
    <w:basedOn w:val="DefaultParagraphFont"/>
    <w:rsid w:val="004244E2"/>
  </w:style>
  <w:style w:type="character" w:customStyle="1" w:styleId="wpv-blurb">
    <w:name w:val="wpv-blurb"/>
    <w:basedOn w:val="DefaultParagraphFont"/>
    <w:rsid w:val="004244E2"/>
  </w:style>
  <w:style w:type="character" w:customStyle="1" w:styleId="pb-caption">
    <w:name w:val="pb-caption"/>
    <w:basedOn w:val="DefaultParagraphFont"/>
    <w:rsid w:val="004244E2"/>
  </w:style>
  <w:style w:type="character" w:customStyle="1" w:styleId="Heading5Char1">
    <w:name w:val="Heading 5 Char1"/>
    <w:aliases w:val="Text Char1"/>
    <w:basedOn w:val="DefaultParagraphFont"/>
    <w:semiHidden/>
    <w:rsid w:val="004244E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244E2"/>
    <w:rPr>
      <w:vertAlign w:val="baseline"/>
    </w:rPr>
  </w:style>
  <w:style w:type="character" w:customStyle="1" w:styleId="Heading7Char1">
    <w:name w:val="Heading 7 Char1"/>
    <w:basedOn w:val="DefaultParagraphFont"/>
    <w:semiHidden/>
    <w:rsid w:val="004244E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244E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244E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244E2"/>
    <w:rPr>
      <w:rFonts w:ascii="Calibri" w:hAnsi="Calibri" w:cs="Calibri"/>
    </w:rPr>
  </w:style>
  <w:style w:type="numbering" w:customStyle="1" w:styleId="NoList2">
    <w:name w:val="No List2"/>
    <w:next w:val="NoList"/>
    <w:uiPriority w:val="99"/>
    <w:semiHidden/>
    <w:unhideWhenUsed/>
    <w:rsid w:val="004244E2"/>
  </w:style>
  <w:style w:type="numbering" w:customStyle="1" w:styleId="NoList3">
    <w:name w:val="No List3"/>
    <w:next w:val="NoList"/>
    <w:uiPriority w:val="99"/>
    <w:semiHidden/>
    <w:unhideWhenUsed/>
    <w:rsid w:val="004244E2"/>
  </w:style>
  <w:style w:type="numbering" w:customStyle="1" w:styleId="NoList4">
    <w:name w:val="No List4"/>
    <w:next w:val="NoList"/>
    <w:uiPriority w:val="99"/>
    <w:semiHidden/>
    <w:unhideWhenUsed/>
    <w:rsid w:val="004244E2"/>
  </w:style>
  <w:style w:type="numbering" w:customStyle="1" w:styleId="NoList5">
    <w:name w:val="No List5"/>
    <w:next w:val="NoList"/>
    <w:semiHidden/>
    <w:unhideWhenUsed/>
    <w:rsid w:val="004244E2"/>
  </w:style>
  <w:style w:type="paragraph" w:styleId="BlockText">
    <w:name w:val="Block Text"/>
    <w:basedOn w:val="Normal"/>
    <w:rsid w:val="004244E2"/>
    <w:pPr>
      <w:ind w:left="229" w:right="229"/>
    </w:pPr>
    <w:rPr>
      <w:rFonts w:ascii="Verdana" w:eastAsia="Times New Roman" w:hAnsi="Verdana"/>
      <w:sz w:val="16"/>
      <w:szCs w:val="20"/>
    </w:rPr>
  </w:style>
  <w:style w:type="paragraph" w:styleId="NormalIndent">
    <w:name w:val="Normal Indent"/>
    <w:basedOn w:val="Normal"/>
    <w:rsid w:val="004244E2"/>
    <w:pPr>
      <w:ind w:left="720"/>
    </w:pPr>
    <w:rPr>
      <w:rFonts w:eastAsia="Times New Roman"/>
      <w:szCs w:val="20"/>
    </w:rPr>
  </w:style>
  <w:style w:type="paragraph" w:styleId="EnvelopeReturn">
    <w:name w:val="envelope return"/>
    <w:basedOn w:val="Normal"/>
    <w:rsid w:val="004244E2"/>
    <w:rPr>
      <w:rFonts w:ascii="Arial" w:eastAsia="Times New Roman" w:hAnsi="Arial"/>
      <w:sz w:val="24"/>
      <w:szCs w:val="20"/>
    </w:rPr>
  </w:style>
  <w:style w:type="paragraph" w:styleId="EnvelopeAddress">
    <w:name w:val="envelope address"/>
    <w:basedOn w:val="Normal"/>
    <w:rsid w:val="004244E2"/>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244E2"/>
  </w:style>
  <w:style w:type="numbering" w:customStyle="1" w:styleId="NoList7">
    <w:name w:val="No List7"/>
    <w:next w:val="NoList"/>
    <w:semiHidden/>
    <w:unhideWhenUsed/>
    <w:rsid w:val="004244E2"/>
  </w:style>
  <w:style w:type="paragraph" w:styleId="ListBullet">
    <w:name w:val="List Bullet"/>
    <w:basedOn w:val="Normal"/>
    <w:link w:val="ListBulletChar"/>
    <w:uiPriority w:val="99"/>
    <w:unhideWhenUsed/>
    <w:rsid w:val="004244E2"/>
    <w:pPr>
      <w:tabs>
        <w:tab w:val="num" w:pos="360"/>
      </w:tabs>
      <w:ind w:left="360" w:hanging="360"/>
      <w:contextualSpacing/>
    </w:pPr>
    <w:rPr>
      <w:rFonts w:eastAsia="Calibri"/>
    </w:rPr>
  </w:style>
  <w:style w:type="table" w:styleId="MediumGrid1">
    <w:name w:val="Medium Grid 1"/>
    <w:basedOn w:val="TableNormal"/>
    <w:uiPriority w:val="67"/>
    <w:rsid w:val="004244E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244E2"/>
  </w:style>
  <w:style w:type="numbering" w:customStyle="1" w:styleId="NoList111">
    <w:name w:val="No List111"/>
    <w:next w:val="NoList"/>
    <w:uiPriority w:val="99"/>
    <w:semiHidden/>
    <w:unhideWhenUsed/>
    <w:rsid w:val="004244E2"/>
  </w:style>
  <w:style w:type="numbering" w:customStyle="1" w:styleId="NoList1111">
    <w:name w:val="No List1111"/>
    <w:next w:val="NoList"/>
    <w:uiPriority w:val="99"/>
    <w:semiHidden/>
    <w:unhideWhenUsed/>
    <w:rsid w:val="004244E2"/>
  </w:style>
  <w:style w:type="numbering" w:customStyle="1" w:styleId="NoList11111">
    <w:name w:val="No List11111"/>
    <w:next w:val="NoList"/>
    <w:uiPriority w:val="99"/>
    <w:semiHidden/>
    <w:unhideWhenUsed/>
    <w:rsid w:val="004244E2"/>
  </w:style>
  <w:style w:type="numbering" w:customStyle="1" w:styleId="NoList111111">
    <w:name w:val="No List111111"/>
    <w:next w:val="NoList"/>
    <w:uiPriority w:val="99"/>
    <w:semiHidden/>
    <w:unhideWhenUsed/>
    <w:rsid w:val="004244E2"/>
  </w:style>
  <w:style w:type="numbering" w:customStyle="1" w:styleId="NoList1111111">
    <w:name w:val="No List1111111"/>
    <w:next w:val="NoList"/>
    <w:uiPriority w:val="99"/>
    <w:semiHidden/>
    <w:unhideWhenUsed/>
    <w:rsid w:val="004244E2"/>
  </w:style>
  <w:style w:type="numbering" w:customStyle="1" w:styleId="NoList11111111">
    <w:name w:val="No List11111111"/>
    <w:next w:val="NoList"/>
    <w:uiPriority w:val="99"/>
    <w:semiHidden/>
    <w:unhideWhenUsed/>
    <w:rsid w:val="004244E2"/>
  </w:style>
  <w:style w:type="numbering" w:customStyle="1" w:styleId="NoList111111111">
    <w:name w:val="No List111111111"/>
    <w:next w:val="NoList"/>
    <w:uiPriority w:val="99"/>
    <w:semiHidden/>
    <w:unhideWhenUsed/>
    <w:rsid w:val="004244E2"/>
  </w:style>
  <w:style w:type="numbering" w:customStyle="1" w:styleId="NoList1111111111">
    <w:name w:val="No List1111111111"/>
    <w:next w:val="NoList"/>
    <w:uiPriority w:val="99"/>
    <w:semiHidden/>
    <w:unhideWhenUsed/>
    <w:rsid w:val="004244E2"/>
  </w:style>
  <w:style w:type="numbering" w:customStyle="1" w:styleId="NoList11111111111">
    <w:name w:val="No List11111111111"/>
    <w:next w:val="NoList"/>
    <w:uiPriority w:val="99"/>
    <w:semiHidden/>
    <w:unhideWhenUsed/>
    <w:rsid w:val="004244E2"/>
  </w:style>
  <w:style w:type="numbering" w:customStyle="1" w:styleId="NoList111111111111">
    <w:name w:val="No List111111111111"/>
    <w:next w:val="NoList"/>
    <w:uiPriority w:val="99"/>
    <w:semiHidden/>
    <w:unhideWhenUsed/>
    <w:rsid w:val="004244E2"/>
  </w:style>
  <w:style w:type="numbering" w:customStyle="1" w:styleId="NoList1111111111111">
    <w:name w:val="No List1111111111111"/>
    <w:next w:val="NoList"/>
    <w:uiPriority w:val="99"/>
    <w:semiHidden/>
    <w:unhideWhenUsed/>
    <w:rsid w:val="004244E2"/>
  </w:style>
  <w:style w:type="numbering" w:customStyle="1" w:styleId="NoList11111111111111">
    <w:name w:val="No List11111111111111"/>
    <w:next w:val="NoList"/>
    <w:uiPriority w:val="99"/>
    <w:semiHidden/>
    <w:unhideWhenUsed/>
    <w:rsid w:val="004244E2"/>
  </w:style>
  <w:style w:type="numbering" w:customStyle="1" w:styleId="NoList111111111111111">
    <w:name w:val="No List111111111111111"/>
    <w:next w:val="NoList"/>
    <w:uiPriority w:val="99"/>
    <w:semiHidden/>
    <w:unhideWhenUsed/>
    <w:rsid w:val="004244E2"/>
  </w:style>
  <w:style w:type="numbering" w:customStyle="1" w:styleId="NoList1111111111111111">
    <w:name w:val="No List1111111111111111"/>
    <w:next w:val="NoList"/>
    <w:uiPriority w:val="99"/>
    <w:semiHidden/>
    <w:unhideWhenUsed/>
    <w:rsid w:val="004244E2"/>
  </w:style>
  <w:style w:type="numbering" w:customStyle="1" w:styleId="NoList11111111111111111">
    <w:name w:val="No List11111111111111111"/>
    <w:next w:val="NoList"/>
    <w:uiPriority w:val="99"/>
    <w:semiHidden/>
    <w:unhideWhenUsed/>
    <w:rsid w:val="004244E2"/>
  </w:style>
  <w:style w:type="character" w:customStyle="1" w:styleId="FontStyle220">
    <w:name w:val="Font Style220"/>
    <w:basedOn w:val="DefaultParagraphFont"/>
    <w:uiPriority w:val="99"/>
    <w:rsid w:val="004244E2"/>
    <w:rPr>
      <w:rFonts w:ascii="Candara" w:hAnsi="Candara" w:cs="Candara" w:hint="default"/>
      <w:i/>
      <w:iCs/>
      <w:sz w:val="18"/>
      <w:szCs w:val="18"/>
    </w:rPr>
  </w:style>
  <w:style w:type="character" w:customStyle="1" w:styleId="FontStyle290">
    <w:name w:val="Font Style290"/>
    <w:basedOn w:val="DefaultParagraphFont"/>
    <w:uiPriority w:val="99"/>
    <w:rsid w:val="004244E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244E2"/>
    <w:rPr>
      <w:rFonts w:ascii="Arial" w:hAnsi="Arial" w:cs="Arial"/>
      <w:b/>
      <w:bCs/>
      <w:sz w:val="16"/>
      <w:szCs w:val="16"/>
    </w:rPr>
  </w:style>
  <w:style w:type="paragraph" w:customStyle="1" w:styleId="articlebodynormaltext">
    <w:name w:val="articlebody_normaltext"/>
    <w:basedOn w:val="Normal"/>
    <w:rsid w:val="004244E2"/>
    <w:pPr>
      <w:spacing w:before="100" w:beforeAutospacing="1" w:after="100" w:afterAutospacing="1"/>
    </w:pPr>
    <w:rPr>
      <w:rFonts w:ascii="Georgia" w:hAnsi="Georgia"/>
    </w:rPr>
  </w:style>
  <w:style w:type="character" w:customStyle="1" w:styleId="Bodytext21">
    <w:name w:val="Body text (2)_"/>
    <w:basedOn w:val="DefaultParagraphFont"/>
    <w:link w:val="Bodytext22"/>
    <w:rsid w:val="004244E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244E2"/>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244E2"/>
    <w:rPr>
      <w:color w:val="000000"/>
      <w:sz w:val="28"/>
      <w:szCs w:val="28"/>
    </w:rPr>
  </w:style>
  <w:style w:type="character" w:customStyle="1" w:styleId="Style9ptItalicUnderline">
    <w:name w:val="Style 9 pt Italic Underline"/>
    <w:rsid w:val="004244E2"/>
    <w:rPr>
      <w:i/>
      <w:iCs/>
      <w:sz w:val="20"/>
      <w:u w:val="single"/>
    </w:rPr>
  </w:style>
  <w:style w:type="paragraph" w:customStyle="1" w:styleId="StyleHeading4TagsmalltextBigcardbodyNormalTagNotBold">
    <w:name w:val="Style Heading 4Tagsmall textBig cardbodyNormal Tag + Not Bold"/>
    <w:basedOn w:val="Heading4"/>
    <w:rsid w:val="004244E2"/>
    <w:rPr>
      <w:bCs w:val="0"/>
      <w:sz w:val="22"/>
      <w:szCs w:val="22"/>
    </w:rPr>
  </w:style>
  <w:style w:type="character" w:customStyle="1" w:styleId="StyleBox12ptBold">
    <w:name w:val="Style Box + 12 pt Bold"/>
    <w:basedOn w:val="DefaultParagraphFont"/>
    <w:rsid w:val="004244E2"/>
    <w:rPr>
      <w:rFonts w:ascii="Georgia" w:hAnsi="Georgia"/>
      <w:b/>
      <w:bCs/>
      <w:sz w:val="22"/>
      <w:u w:val="single"/>
      <w:bdr w:val="none" w:sz="0" w:space="0" w:color="auto"/>
    </w:rPr>
  </w:style>
  <w:style w:type="character" w:customStyle="1" w:styleId="StyleBox12pt">
    <w:name w:val="Style Box + 12 pt"/>
    <w:basedOn w:val="DefaultParagraphFont"/>
    <w:rsid w:val="004244E2"/>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244E2"/>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244E2"/>
    <w:rPr>
      <w:bCs w:val="0"/>
      <w:szCs w:val="22"/>
    </w:rPr>
  </w:style>
  <w:style w:type="character" w:customStyle="1" w:styleId="StyleGaramondText1">
    <w:name w:val="Style Garamond Text 1"/>
    <w:basedOn w:val="DefaultParagraphFont"/>
    <w:rsid w:val="004244E2"/>
    <w:rPr>
      <w:rFonts w:ascii="Georgia" w:hAnsi="Georgia"/>
      <w:color w:val="0D0D0D" w:themeColor="text1" w:themeTint="F2"/>
      <w:sz w:val="22"/>
    </w:rPr>
  </w:style>
  <w:style w:type="character" w:customStyle="1" w:styleId="StyleGaramondText1Underline">
    <w:name w:val="Style Garamond Text 1 Underline"/>
    <w:basedOn w:val="DefaultParagraphFont"/>
    <w:rsid w:val="004244E2"/>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244E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244E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244E2"/>
    <w:rPr>
      <w:b w:val="0"/>
      <w:bCs w:val="0"/>
      <w:sz w:val="14"/>
      <w:u w:val="none"/>
    </w:rPr>
  </w:style>
  <w:style w:type="character" w:customStyle="1" w:styleId="Style7ptBold">
    <w:name w:val="Style 7 pt Bold"/>
    <w:basedOn w:val="DefaultParagraphFont"/>
    <w:rsid w:val="004244E2"/>
    <w:rPr>
      <w:b w:val="0"/>
      <w:bCs/>
      <w:sz w:val="14"/>
    </w:rPr>
  </w:style>
  <w:style w:type="paragraph" w:customStyle="1" w:styleId="Stylecardtext8pt">
    <w:name w:val="Style card text + 8 pt"/>
    <w:basedOn w:val="Normal"/>
    <w:rsid w:val="004244E2"/>
    <w:pPr>
      <w:ind w:right="288"/>
    </w:pPr>
    <w:rPr>
      <w:sz w:val="16"/>
    </w:rPr>
  </w:style>
  <w:style w:type="paragraph" w:customStyle="1" w:styleId="Stylecardtext5pt">
    <w:name w:val="Style card text + 5 pt"/>
    <w:basedOn w:val="Normal"/>
    <w:rsid w:val="004244E2"/>
    <w:pPr>
      <w:ind w:right="288"/>
    </w:pPr>
    <w:rPr>
      <w:sz w:val="10"/>
    </w:rPr>
  </w:style>
  <w:style w:type="character" w:customStyle="1" w:styleId="StyleStyleBoldUnderlineUnderlineIntenseEmphasis1apple-style-">
    <w:name w:val="Style Style Bold UnderlineUnderlineIntense Emphasis1apple-style-..."/>
    <w:basedOn w:val="DefaultParagraphFont"/>
    <w:rsid w:val="004244E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244E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244E2"/>
    <w:rPr>
      <w:rFonts w:ascii="Georgia" w:hAnsi="Georgia"/>
      <w:u w:val="single"/>
    </w:rPr>
  </w:style>
  <w:style w:type="paragraph" w:customStyle="1" w:styleId="StyleCardsGeorgia12ptBoldThickunderlineBorderSin">
    <w:name w:val="Style Cards + Georgia 12 pt Bold Thick underline Border: : (Sin..."/>
    <w:basedOn w:val="Normal"/>
    <w:rsid w:val="004244E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244E2"/>
    <w:rPr>
      <w:rFonts w:ascii="Georgia" w:hAnsi="Georgia"/>
      <w:sz w:val="24"/>
      <w:u w:val="single"/>
    </w:rPr>
  </w:style>
  <w:style w:type="paragraph" w:customStyle="1" w:styleId="StyleCardsGeorgia">
    <w:name w:val="Style Cards + Georgia"/>
    <w:basedOn w:val="Normal"/>
    <w:rsid w:val="004244E2"/>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244E2"/>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244E2"/>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244E2"/>
    <w:rPr>
      <w:rFonts w:eastAsia="Times New Roman"/>
      <w:i/>
      <w:iCs/>
    </w:rPr>
  </w:style>
  <w:style w:type="character" w:customStyle="1" w:styleId="HTMLAddressChar">
    <w:name w:val="HTML Address Char"/>
    <w:basedOn w:val="DefaultParagraphFont"/>
    <w:link w:val="HTMLAddress"/>
    <w:uiPriority w:val="99"/>
    <w:rsid w:val="004244E2"/>
    <w:rPr>
      <w:rFonts w:ascii="Calibri" w:eastAsia="Times New Roman" w:hAnsi="Calibri"/>
      <w:i/>
      <w:iCs/>
      <w:sz w:val="22"/>
    </w:rPr>
  </w:style>
  <w:style w:type="paragraph" w:styleId="Index1">
    <w:name w:val="index 1"/>
    <w:basedOn w:val="Normal"/>
    <w:next w:val="Normal"/>
    <w:autoRedefine/>
    <w:unhideWhenUsed/>
    <w:rsid w:val="004244E2"/>
    <w:pPr>
      <w:ind w:left="220" w:hanging="220"/>
    </w:pPr>
  </w:style>
  <w:style w:type="character" w:customStyle="1" w:styleId="CardsFont6ptChar1">
    <w:name w:val="Cards + Font: 6 pt Char1"/>
    <w:link w:val="CardsFont6pt"/>
    <w:locked/>
    <w:rsid w:val="004244E2"/>
    <w:rPr>
      <w:rFonts w:ascii="Calibri" w:eastAsia="Times New Roman" w:hAnsi="Calibri" w:cs="Times New Roman"/>
      <w:sz w:val="12"/>
      <w:szCs w:val="20"/>
    </w:rPr>
  </w:style>
  <w:style w:type="paragraph" w:customStyle="1" w:styleId="Quote2">
    <w:name w:val="Quote2"/>
    <w:basedOn w:val="Default"/>
    <w:next w:val="Default"/>
    <w:rsid w:val="004244E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244E2"/>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244E2"/>
    <w:pPr>
      <w:keepNext/>
      <w:keepLines/>
      <w:spacing w:before="200"/>
      <w:outlineLvl w:val="3"/>
    </w:pPr>
    <w:rPr>
      <w:rFonts w:eastAsia="Times New Roman"/>
      <w:b/>
      <w:bCs/>
      <w:iCs/>
      <w:sz w:val="26"/>
    </w:rPr>
  </w:style>
  <w:style w:type="paragraph" w:customStyle="1" w:styleId="post-subtitle">
    <w:name w:val="post-subtitle"/>
    <w:basedOn w:val="Normal"/>
    <w:rsid w:val="004244E2"/>
    <w:pPr>
      <w:spacing w:before="100" w:beforeAutospacing="1" w:after="100" w:afterAutospacing="1"/>
    </w:pPr>
    <w:rPr>
      <w:rFonts w:eastAsia="Times New Roman"/>
    </w:rPr>
  </w:style>
  <w:style w:type="paragraph" w:customStyle="1" w:styleId="Pa0">
    <w:name w:val="Pa0"/>
    <w:basedOn w:val="Default"/>
    <w:next w:val="Default"/>
    <w:uiPriority w:val="99"/>
    <w:rsid w:val="004244E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244E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244E2"/>
    <w:pPr>
      <w:spacing w:before="100" w:beforeAutospacing="1" w:after="100" w:afterAutospacing="1"/>
    </w:pPr>
    <w:rPr>
      <w:rFonts w:eastAsia="Times New Roman"/>
    </w:rPr>
  </w:style>
  <w:style w:type="paragraph" w:customStyle="1" w:styleId="tagline1">
    <w:name w:val="tagline"/>
    <w:basedOn w:val="Normal"/>
    <w:rsid w:val="004244E2"/>
    <w:pPr>
      <w:spacing w:before="100" w:beforeAutospacing="1" w:after="100" w:afterAutospacing="1"/>
    </w:pPr>
    <w:rPr>
      <w:rFonts w:eastAsia="Times New Roman"/>
    </w:rPr>
  </w:style>
  <w:style w:type="paragraph" w:customStyle="1" w:styleId="Block1">
    <w:name w:val="Block1"/>
    <w:basedOn w:val="Normal"/>
    <w:next w:val="Normal"/>
    <w:uiPriority w:val="3"/>
    <w:qFormat/>
    <w:rsid w:val="004244E2"/>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244E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244E2"/>
    <w:rPr>
      <w:sz w:val="10"/>
    </w:rPr>
  </w:style>
  <w:style w:type="paragraph" w:customStyle="1" w:styleId="ReallySamllText">
    <w:name w:val="ReallySamllText"/>
    <w:basedOn w:val="Normal"/>
    <w:link w:val="ReallySamllTextChar"/>
    <w:autoRedefine/>
    <w:rsid w:val="004244E2"/>
    <w:rPr>
      <w:rFonts w:asciiTheme="minorHAnsi" w:hAnsiTheme="minorHAnsi"/>
      <w:sz w:val="10"/>
    </w:rPr>
  </w:style>
  <w:style w:type="paragraph" w:customStyle="1" w:styleId="CardCites">
    <w:name w:val="Card Cites"/>
    <w:basedOn w:val="Normal"/>
    <w:next w:val="Normal"/>
    <w:qFormat/>
    <w:rsid w:val="004244E2"/>
    <w:rPr>
      <w:rFonts w:eastAsia="Times New Roman"/>
      <w:b/>
      <w:sz w:val="20"/>
    </w:rPr>
  </w:style>
  <w:style w:type="paragraph" w:customStyle="1" w:styleId="NormalWeb3">
    <w:name w:val="Normal (Web)3"/>
    <w:basedOn w:val="Normal"/>
    <w:rsid w:val="004244E2"/>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244E2"/>
    <w:pPr>
      <w:ind w:left="400"/>
    </w:pPr>
    <w:rPr>
      <w:rFonts w:eastAsia="Times New Roman"/>
    </w:rPr>
  </w:style>
  <w:style w:type="paragraph" w:customStyle="1" w:styleId="TagCiteChar2">
    <w:name w:val="Tag / Cite Char"/>
    <w:basedOn w:val="Normal"/>
    <w:rsid w:val="004244E2"/>
    <w:rPr>
      <w:rFonts w:eastAsia="Times New Roman"/>
      <w:b/>
      <w:color w:val="000000"/>
    </w:rPr>
  </w:style>
  <w:style w:type="paragraph" w:customStyle="1" w:styleId="PageNumber2">
    <w:name w:val="Page Number2"/>
    <w:basedOn w:val="Normal"/>
    <w:next w:val="Normal"/>
    <w:rsid w:val="004244E2"/>
    <w:rPr>
      <w:rFonts w:eastAsia="Times New Roman"/>
      <w:sz w:val="20"/>
    </w:rPr>
  </w:style>
  <w:style w:type="paragraph" w:customStyle="1" w:styleId="HeaderFooter">
    <w:name w:val="Header &amp; Footer"/>
    <w:rsid w:val="004244E2"/>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244E2"/>
    <w:rPr>
      <w:rFonts w:ascii="Arial Narrow" w:eastAsia="Times New Roman" w:hAnsi="Arial Narrow"/>
      <w:color w:val="000000"/>
      <w:sz w:val="16"/>
    </w:rPr>
  </w:style>
  <w:style w:type="paragraph" w:customStyle="1" w:styleId="CardTextUnderlined">
    <w:name w:val="Card Text Underlined"/>
    <w:basedOn w:val="Normal"/>
    <w:rsid w:val="004244E2"/>
    <w:rPr>
      <w:rFonts w:ascii="Arial Narrow" w:eastAsia="Times New Roman" w:hAnsi="Arial Narrow"/>
      <w:u w:val="single"/>
    </w:rPr>
  </w:style>
  <w:style w:type="paragraph" w:customStyle="1" w:styleId="HeaderDebate">
    <w:name w:val="Header Debate"/>
    <w:basedOn w:val="Normal"/>
    <w:rsid w:val="004244E2"/>
    <w:pPr>
      <w:jc w:val="center"/>
      <w:outlineLvl w:val="0"/>
    </w:pPr>
    <w:rPr>
      <w:rFonts w:eastAsia="Times New Roman"/>
      <w:b/>
      <w:sz w:val="48"/>
      <w:u w:val="words"/>
    </w:rPr>
  </w:style>
  <w:style w:type="paragraph" w:customStyle="1" w:styleId="NormalWeb1">
    <w:name w:val="Normal (Web)1"/>
    <w:basedOn w:val="Normal"/>
    <w:rsid w:val="004244E2"/>
    <w:pPr>
      <w:spacing w:before="100" w:beforeAutospacing="1" w:after="100" w:afterAutospacing="1"/>
    </w:pPr>
    <w:rPr>
      <w:rFonts w:eastAsia="Times New Roman"/>
      <w:sz w:val="20"/>
      <w:szCs w:val="20"/>
    </w:rPr>
  </w:style>
  <w:style w:type="paragraph" w:customStyle="1" w:styleId="CardTagCharChar">
    <w:name w:val="Card Tag Char Char"/>
    <w:basedOn w:val="Normal"/>
    <w:rsid w:val="004244E2"/>
    <w:rPr>
      <w:rFonts w:eastAsia="Times New Roman"/>
      <w:b/>
    </w:rPr>
  </w:style>
  <w:style w:type="paragraph" w:customStyle="1" w:styleId="fixed">
    <w:name w:val="fixed"/>
    <w:basedOn w:val="Normal"/>
    <w:rsid w:val="004244E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244E2"/>
    <w:pPr>
      <w:spacing w:before="100" w:beforeAutospacing="1" w:after="100" w:afterAutospacing="1"/>
    </w:pPr>
    <w:rPr>
      <w:rFonts w:eastAsia="Times New Roman"/>
    </w:rPr>
  </w:style>
  <w:style w:type="paragraph" w:customStyle="1" w:styleId="ExecutiveSummarytext">
    <w:name w:val="Executive Summary text"/>
    <w:basedOn w:val="Normal"/>
    <w:next w:val="Normal"/>
    <w:rsid w:val="004244E2"/>
    <w:pPr>
      <w:autoSpaceDE w:val="0"/>
      <w:autoSpaceDN w:val="0"/>
      <w:adjustRightInd w:val="0"/>
    </w:pPr>
    <w:rPr>
      <w:rFonts w:ascii="Arial" w:eastAsia="Times New Roman" w:hAnsi="Arial"/>
    </w:rPr>
  </w:style>
  <w:style w:type="character" w:customStyle="1" w:styleId="NormalUnderlineChar1">
    <w:name w:val="Normal Underline Char1"/>
    <w:locked/>
    <w:rsid w:val="004244E2"/>
    <w:rPr>
      <w:u w:val="single"/>
    </w:rPr>
  </w:style>
  <w:style w:type="character" w:customStyle="1" w:styleId="CardUpSize-LightChar">
    <w:name w:val="CardUpSize - Light Char"/>
    <w:link w:val="CardUpSize-Light"/>
    <w:locked/>
    <w:rsid w:val="004244E2"/>
    <w:rPr>
      <w:rFonts w:ascii="Times New Roman" w:eastAsia="Times New Roman" w:hAnsi="Times New Roman"/>
      <w:szCs w:val="32"/>
      <w:u w:val="single"/>
    </w:rPr>
  </w:style>
  <w:style w:type="paragraph" w:customStyle="1" w:styleId="CardUpSize-Light">
    <w:name w:val="CardUpSize - Light"/>
    <w:basedOn w:val="Normal"/>
    <w:link w:val="CardUpSize-LightChar"/>
    <w:rsid w:val="004244E2"/>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4244E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244E2"/>
    <w:pPr>
      <w:jc w:val="both"/>
    </w:pPr>
    <w:rPr>
      <w:rFonts w:ascii="Times New Roman" w:eastAsia="Times New Roman" w:hAnsi="Times New Roman"/>
      <w:b/>
      <w:sz w:val="24"/>
      <w:szCs w:val="32"/>
      <w:u w:val="single"/>
    </w:rPr>
  </w:style>
  <w:style w:type="paragraph" w:customStyle="1" w:styleId="SmallCite">
    <w:name w:val="Small Cite"/>
    <w:basedOn w:val="Normal"/>
    <w:rsid w:val="004244E2"/>
    <w:rPr>
      <w:rFonts w:ascii="Verdana" w:eastAsia="Times New Roman" w:hAnsi="Verdana"/>
      <w:sz w:val="16"/>
    </w:rPr>
  </w:style>
  <w:style w:type="paragraph" w:customStyle="1" w:styleId="clearformatting">
    <w:name w:val="clear formatting"/>
    <w:basedOn w:val="Heading2"/>
    <w:rsid w:val="004244E2"/>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244E2"/>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244E2"/>
    <w:pPr>
      <w:spacing w:after="240" w:line="360" w:lineRule="atLeast"/>
    </w:pPr>
    <w:rPr>
      <w:rFonts w:eastAsia="Times New Roman"/>
      <w:b/>
      <w:bCs/>
      <w:sz w:val="16"/>
      <w:szCs w:val="16"/>
    </w:rPr>
  </w:style>
  <w:style w:type="paragraph" w:customStyle="1" w:styleId="PlaceholderText1">
    <w:name w:val="Placeholder Text1"/>
    <w:basedOn w:val="Normal"/>
    <w:rsid w:val="004244E2"/>
    <w:pPr>
      <w:keepNext/>
      <w:numPr>
        <w:numId w:val="13"/>
      </w:numPr>
      <w:outlineLvl w:val="0"/>
    </w:pPr>
    <w:rPr>
      <w:rFonts w:eastAsia="MS Gothic"/>
    </w:rPr>
  </w:style>
  <w:style w:type="character" w:customStyle="1" w:styleId="ImportantTextChar">
    <w:name w:val="Important Text Char"/>
    <w:link w:val="ImportantText"/>
    <w:locked/>
    <w:rsid w:val="004244E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244E2"/>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244E2"/>
    <w:rPr>
      <w:rFonts w:ascii="HNKAOE+Arial" w:hAnsi="HNKAOE+Arial"/>
    </w:rPr>
  </w:style>
  <w:style w:type="paragraph" w:customStyle="1" w:styleId="StyleBodyText11ptBlackUnderline">
    <w:name w:val="Style Body Text + 11 pt Black Underline"/>
    <w:basedOn w:val="BodyText"/>
    <w:link w:val="StyleBodyText11ptBlackUnderlineChar"/>
    <w:rsid w:val="004244E2"/>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244E2"/>
    <w:rPr>
      <w:rFonts w:ascii="HNKAOE+Arial" w:hAnsi="HNKAOE+Arial"/>
    </w:rPr>
  </w:style>
  <w:style w:type="paragraph" w:customStyle="1" w:styleId="StyleBodyText11ptBoldBlack">
    <w:name w:val="Style Body Text + 11 pt Bold Black"/>
    <w:basedOn w:val="BodyText"/>
    <w:link w:val="StyleBodyText11ptBoldBlackChar"/>
    <w:rsid w:val="004244E2"/>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244E2"/>
    <w:rPr>
      <w:rFonts w:ascii="Times New Roman" w:eastAsia="Malgun Gothic" w:hAnsi="Times New Roman"/>
      <w:bCs/>
    </w:rPr>
  </w:style>
  <w:style w:type="paragraph" w:customStyle="1" w:styleId="StyletinyBold">
    <w:name w:val="Style tiny + Bold"/>
    <w:basedOn w:val="tiny"/>
    <w:link w:val="StyletinyBoldChar"/>
    <w:rsid w:val="004244E2"/>
    <w:rPr>
      <w:rFonts w:cstheme="minorBidi"/>
      <w:bCs/>
      <w:sz w:val="24"/>
    </w:rPr>
  </w:style>
  <w:style w:type="character" w:customStyle="1" w:styleId="Heading5SizeDownChar">
    <w:name w:val="Heading 5 Size Down Char"/>
    <w:link w:val="Heading5SizeDown"/>
    <w:locked/>
    <w:rsid w:val="004244E2"/>
    <w:rPr>
      <w:rFonts w:ascii="Times New Roman" w:eastAsia="Times New Roman" w:hAnsi="Times New Roman"/>
      <w:szCs w:val="16"/>
    </w:rPr>
  </w:style>
  <w:style w:type="paragraph" w:customStyle="1" w:styleId="Heading5SizeDown">
    <w:name w:val="Heading 5 Size Down"/>
    <w:basedOn w:val="Normal"/>
    <w:link w:val="Heading5SizeDownChar"/>
    <w:autoRedefine/>
    <w:rsid w:val="004244E2"/>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4244E2"/>
    <w:rPr>
      <w:rFonts w:ascii="Times New Roman" w:eastAsia="Times New Roman" w:hAnsi="Times New Roman" w:cs="Arial"/>
      <w:b/>
      <w:szCs w:val="44"/>
    </w:rPr>
  </w:style>
  <w:style w:type="paragraph" w:customStyle="1" w:styleId="Normal2Bold">
    <w:name w:val="Normal2 + Bold"/>
    <w:basedOn w:val="Normal"/>
    <w:link w:val="Normal2BoldChar"/>
    <w:rsid w:val="004244E2"/>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4244E2"/>
    <w:rPr>
      <w:rFonts w:ascii="Times New Roman" w:eastAsia="Times New Roman" w:hAnsi="Times New Roman"/>
      <w:lang w:eastAsia="ar-SA"/>
    </w:rPr>
  </w:style>
  <w:style w:type="paragraph" w:customStyle="1" w:styleId="ListContents">
    <w:name w:val="List Contents"/>
    <w:basedOn w:val="Normal"/>
    <w:link w:val="ListContentsChar"/>
    <w:rsid w:val="004244E2"/>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244E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244E2"/>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244E2"/>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244E2"/>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244E2"/>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4244E2"/>
    <w:rPr>
      <w:rFonts w:ascii="Arial" w:eastAsia="Times New Roman" w:hAnsi="Arial"/>
      <w:sz w:val="12"/>
    </w:rPr>
  </w:style>
  <w:style w:type="paragraph" w:customStyle="1" w:styleId="Unimportant">
    <w:name w:val="Unimportant"/>
    <w:basedOn w:val="Normal"/>
    <w:link w:val="UnimportantCharChar"/>
    <w:rsid w:val="004244E2"/>
    <w:pPr>
      <w:jc w:val="both"/>
    </w:pPr>
    <w:rPr>
      <w:rFonts w:ascii="Arial" w:eastAsia="Times New Roman" w:hAnsi="Arial"/>
      <w:sz w:val="12"/>
    </w:rPr>
  </w:style>
  <w:style w:type="character" w:customStyle="1" w:styleId="TagCiteChar3">
    <w:name w:val="Tag &amp; Cite Char"/>
    <w:link w:val="TagCite2"/>
    <w:locked/>
    <w:rsid w:val="004244E2"/>
    <w:rPr>
      <w:rFonts w:ascii="Arial" w:eastAsia="Times New Roman" w:hAnsi="Arial"/>
      <w:b/>
    </w:rPr>
  </w:style>
  <w:style w:type="paragraph" w:customStyle="1" w:styleId="TagCite2">
    <w:name w:val="Tag &amp; Cite"/>
    <w:basedOn w:val="Normal"/>
    <w:link w:val="TagCiteChar3"/>
    <w:rsid w:val="004244E2"/>
    <w:pPr>
      <w:jc w:val="both"/>
    </w:pPr>
    <w:rPr>
      <w:rFonts w:ascii="Arial" w:eastAsia="Times New Roman" w:hAnsi="Arial"/>
      <w:b/>
      <w:sz w:val="24"/>
    </w:rPr>
  </w:style>
  <w:style w:type="character" w:customStyle="1" w:styleId="HighlightedTextChar">
    <w:name w:val="Highlighted Text Char"/>
    <w:link w:val="HighlightedText"/>
    <w:locked/>
    <w:rsid w:val="004244E2"/>
    <w:rPr>
      <w:rFonts w:ascii="Arial" w:eastAsia="Times New Roman" w:hAnsi="Arial"/>
      <w:b/>
      <w:u w:val="thick"/>
    </w:rPr>
  </w:style>
  <w:style w:type="paragraph" w:customStyle="1" w:styleId="HighlightedText">
    <w:name w:val="Highlighted Text"/>
    <w:basedOn w:val="Normal"/>
    <w:link w:val="HighlightedTextChar"/>
    <w:rsid w:val="004244E2"/>
    <w:pPr>
      <w:jc w:val="both"/>
    </w:pPr>
    <w:rPr>
      <w:rFonts w:ascii="Arial" w:eastAsia="Times New Roman" w:hAnsi="Arial"/>
      <w:b/>
      <w:sz w:val="24"/>
      <w:u w:val="thick"/>
    </w:rPr>
  </w:style>
  <w:style w:type="paragraph" w:customStyle="1" w:styleId="StyleHeading1Justified">
    <w:name w:val="Style Heading 1 + Justified"/>
    <w:basedOn w:val="Normal"/>
    <w:next w:val="Normal"/>
    <w:rsid w:val="004244E2"/>
    <w:rPr>
      <w:rFonts w:ascii="Arial" w:eastAsia="Times New Roman" w:hAnsi="Arial"/>
      <w:sz w:val="20"/>
      <w:szCs w:val="20"/>
    </w:rPr>
  </w:style>
  <w:style w:type="paragraph" w:customStyle="1" w:styleId="textunderline0">
    <w:name w:val="text underline"/>
    <w:basedOn w:val="Normal"/>
    <w:link w:val="textunderlineChar0"/>
    <w:autoRedefine/>
    <w:rsid w:val="004244E2"/>
    <w:rPr>
      <w:rFonts w:asciiTheme="minorHAnsi" w:hAnsiTheme="minorHAnsi"/>
      <w:sz w:val="24"/>
      <w:u w:val="thick"/>
    </w:rPr>
  </w:style>
  <w:style w:type="character" w:customStyle="1" w:styleId="DebateTagChar">
    <w:name w:val="Debate Tag Char"/>
    <w:link w:val="DebateTag"/>
    <w:locked/>
    <w:rsid w:val="004244E2"/>
    <w:rPr>
      <w:rFonts w:ascii="Garamond" w:hAnsi="Garamond"/>
      <w:b/>
    </w:rPr>
  </w:style>
  <w:style w:type="paragraph" w:customStyle="1" w:styleId="DebateTag">
    <w:name w:val="Debate Tag"/>
    <w:basedOn w:val="Normal"/>
    <w:link w:val="DebateTagChar"/>
    <w:autoRedefine/>
    <w:rsid w:val="004244E2"/>
    <w:pPr>
      <w:tabs>
        <w:tab w:val="left" w:pos="270"/>
      </w:tabs>
    </w:pPr>
    <w:rPr>
      <w:rFonts w:ascii="Garamond" w:hAnsi="Garamond"/>
      <w:b/>
      <w:sz w:val="24"/>
    </w:rPr>
  </w:style>
  <w:style w:type="paragraph" w:customStyle="1" w:styleId="DebateCite">
    <w:name w:val="Debate Cite"/>
    <w:basedOn w:val="Normal"/>
    <w:autoRedefine/>
    <w:rsid w:val="004244E2"/>
    <w:pPr>
      <w:tabs>
        <w:tab w:val="left" w:pos="270"/>
      </w:tabs>
    </w:pPr>
    <w:rPr>
      <w:rFonts w:eastAsia="Times New Roman"/>
      <w:sz w:val="20"/>
    </w:rPr>
  </w:style>
  <w:style w:type="paragraph" w:customStyle="1" w:styleId="BlockTitle10">
    <w:name w:val="Block Title #1"/>
    <w:basedOn w:val="Heading1"/>
    <w:rsid w:val="004244E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4244E2"/>
    <w:pPr>
      <w:widowControl w:val="0"/>
      <w:suppressAutoHyphens/>
    </w:pPr>
    <w:rPr>
      <w:rFonts w:ascii="Courier New" w:eastAsia="Courier New" w:hAnsi="Courier New"/>
      <w:sz w:val="20"/>
      <w:szCs w:val="20"/>
    </w:rPr>
  </w:style>
  <w:style w:type="paragraph" w:customStyle="1" w:styleId="MaggieTag">
    <w:name w:val="MaggieTag"/>
    <w:basedOn w:val="Heading2"/>
    <w:rsid w:val="004244E2"/>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244E2"/>
    <w:rPr>
      <w:rFonts w:ascii="Times New Roman" w:eastAsia="Times New Roman" w:hAnsi="Times New Roman"/>
    </w:rPr>
  </w:style>
  <w:style w:type="paragraph" w:customStyle="1" w:styleId="Heading4Cite">
    <w:name w:val="Heading 4 Cite"/>
    <w:basedOn w:val="Normal"/>
    <w:link w:val="Heading4CiteChar"/>
    <w:autoRedefine/>
    <w:rsid w:val="004244E2"/>
    <w:rPr>
      <w:rFonts w:ascii="Times New Roman" w:eastAsia="Times New Roman" w:hAnsi="Times New Roman"/>
      <w:sz w:val="24"/>
    </w:rPr>
  </w:style>
  <w:style w:type="paragraph" w:customStyle="1" w:styleId="4">
    <w:name w:val="4"/>
    <w:basedOn w:val="Normal"/>
    <w:rsid w:val="004244E2"/>
    <w:rPr>
      <w:rFonts w:eastAsia="Times New Roman"/>
      <w:sz w:val="20"/>
    </w:rPr>
  </w:style>
  <w:style w:type="character" w:customStyle="1" w:styleId="UnunderlinedTextChar">
    <w:name w:val="Ununderlined Text Char"/>
    <w:link w:val="UnunderlinedText"/>
    <w:locked/>
    <w:rsid w:val="004244E2"/>
    <w:rPr>
      <w:rFonts w:eastAsia="Times New Roman"/>
      <w:bCs/>
      <w:sz w:val="12"/>
    </w:rPr>
  </w:style>
  <w:style w:type="paragraph" w:customStyle="1" w:styleId="UnunderlinedText">
    <w:name w:val="Ununderlined Text"/>
    <w:basedOn w:val="Normal"/>
    <w:link w:val="UnunderlinedTextChar"/>
    <w:autoRedefine/>
    <w:rsid w:val="004244E2"/>
    <w:pPr>
      <w:spacing w:after="200" w:line="276" w:lineRule="auto"/>
    </w:pPr>
    <w:rPr>
      <w:rFonts w:asciiTheme="minorHAnsi" w:eastAsia="Times New Roman" w:hAnsiTheme="minorHAnsi"/>
      <w:bCs/>
      <w:sz w:val="12"/>
    </w:rPr>
  </w:style>
  <w:style w:type="paragraph" w:customStyle="1" w:styleId="card2">
    <w:name w:val="%card"/>
    <w:basedOn w:val="Normal"/>
    <w:autoRedefine/>
    <w:rsid w:val="004244E2"/>
    <w:pPr>
      <w:spacing w:after="200" w:line="276" w:lineRule="auto"/>
      <w:ind w:left="288" w:right="288"/>
    </w:pPr>
    <w:rPr>
      <w:rFonts w:eastAsia="Times New Roman"/>
      <w:bCs/>
    </w:rPr>
  </w:style>
  <w:style w:type="paragraph" w:customStyle="1" w:styleId="BlockTitle4">
    <w:name w:val="%Block Title"/>
    <w:basedOn w:val="Heading1"/>
    <w:rsid w:val="004244E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244E2"/>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244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244E2"/>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244E2"/>
    <w:rPr>
      <w:rFonts w:ascii="Century Gothic" w:eastAsia="Cambria" w:hAnsi="Century Gothic"/>
      <w:u w:val="thick"/>
    </w:rPr>
  </w:style>
  <w:style w:type="paragraph" w:customStyle="1" w:styleId="Card-Underline0">
    <w:name w:val="Card-Underline"/>
    <w:basedOn w:val="Normal"/>
    <w:link w:val="Card-UnderlineChar"/>
    <w:qFormat/>
    <w:rsid w:val="004244E2"/>
    <w:rPr>
      <w:rFonts w:ascii="Century Gothic" w:eastAsia="Cambria" w:hAnsi="Century Gothic"/>
      <w:sz w:val="24"/>
      <w:u w:val="thick"/>
    </w:rPr>
  </w:style>
  <w:style w:type="paragraph" w:customStyle="1" w:styleId="PageNumber3">
    <w:name w:val="Page Number3"/>
    <w:basedOn w:val="Normal"/>
    <w:next w:val="Normal"/>
    <w:rsid w:val="004244E2"/>
    <w:rPr>
      <w:rFonts w:eastAsia="Times New Roman"/>
      <w:sz w:val="20"/>
    </w:rPr>
  </w:style>
  <w:style w:type="paragraph" w:customStyle="1" w:styleId="PageNumber4">
    <w:name w:val="Page Number4"/>
    <w:basedOn w:val="Normal"/>
    <w:next w:val="Normal"/>
    <w:rsid w:val="004244E2"/>
    <w:rPr>
      <w:rFonts w:eastAsia="Times New Roman"/>
      <w:sz w:val="20"/>
    </w:rPr>
  </w:style>
  <w:style w:type="paragraph" w:customStyle="1" w:styleId="PageNumber5">
    <w:name w:val="Page Number5"/>
    <w:basedOn w:val="Normal"/>
    <w:next w:val="Normal"/>
    <w:rsid w:val="004244E2"/>
    <w:rPr>
      <w:rFonts w:eastAsia="Times New Roman"/>
      <w:sz w:val="20"/>
    </w:rPr>
  </w:style>
  <w:style w:type="paragraph" w:customStyle="1" w:styleId="smalltext1">
    <w:name w:val="small text1"/>
    <w:basedOn w:val="Normal"/>
    <w:next w:val="Normal"/>
    <w:uiPriority w:val="4"/>
    <w:qFormat/>
    <w:rsid w:val="004244E2"/>
    <w:pPr>
      <w:keepNext/>
      <w:keepLines/>
      <w:spacing w:before="200"/>
      <w:outlineLvl w:val="3"/>
    </w:pPr>
    <w:rPr>
      <w:rFonts w:eastAsia="Times New Roman"/>
      <w:b/>
      <w:bCs/>
      <w:iCs/>
      <w:sz w:val="26"/>
    </w:rPr>
  </w:style>
  <w:style w:type="character" w:customStyle="1" w:styleId="CircleChar">
    <w:name w:val="Circle Char"/>
    <w:link w:val="Circle"/>
    <w:locked/>
    <w:rsid w:val="004244E2"/>
    <w:rPr>
      <w:rFonts w:ascii="Times New Roman" w:eastAsia="Times New Roman" w:hAnsi="Times New Roman"/>
      <w:b/>
      <w:u w:val="words"/>
    </w:rPr>
  </w:style>
  <w:style w:type="paragraph" w:customStyle="1" w:styleId="Circle">
    <w:name w:val="Circle"/>
    <w:basedOn w:val="Normal"/>
    <w:link w:val="CircleChar"/>
    <w:rsid w:val="004244E2"/>
    <w:rPr>
      <w:rFonts w:ascii="Times New Roman" w:eastAsia="Times New Roman" w:hAnsi="Times New Roman"/>
      <w:b/>
      <w:sz w:val="24"/>
      <w:u w:val="words"/>
    </w:rPr>
  </w:style>
  <w:style w:type="paragraph" w:customStyle="1" w:styleId="PageNumber6">
    <w:name w:val="Page Number6"/>
    <w:basedOn w:val="Normal"/>
    <w:next w:val="Normal"/>
    <w:rsid w:val="004244E2"/>
    <w:rPr>
      <w:rFonts w:eastAsia="Times New Roman"/>
      <w:sz w:val="20"/>
    </w:rPr>
  </w:style>
  <w:style w:type="paragraph" w:customStyle="1" w:styleId="user">
    <w:name w:val="user"/>
    <w:basedOn w:val="Normal"/>
    <w:rsid w:val="004244E2"/>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244E2"/>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244E2"/>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244E2"/>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244E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244E2"/>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244E2"/>
    <w:rPr>
      <w:rFonts w:eastAsia="Times New Roman"/>
      <w:sz w:val="20"/>
    </w:rPr>
  </w:style>
  <w:style w:type="paragraph" w:customStyle="1" w:styleId="DebateTag0">
    <w:name w:val="DebateTag"/>
    <w:basedOn w:val="Normal"/>
    <w:qFormat/>
    <w:rsid w:val="004244E2"/>
    <w:rPr>
      <w:b/>
    </w:rPr>
  </w:style>
  <w:style w:type="paragraph" w:customStyle="1" w:styleId="date-comments">
    <w:name w:val="date-comments"/>
    <w:basedOn w:val="Normal"/>
    <w:uiPriority w:val="99"/>
    <w:rsid w:val="004244E2"/>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244E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244E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244E2"/>
    <w:rPr>
      <w:rFonts w:ascii="Garamond" w:eastAsia="Calibri" w:hAnsi="Garamond" w:hint="default"/>
      <w:sz w:val="16"/>
      <w:szCs w:val="22"/>
    </w:rPr>
  </w:style>
  <w:style w:type="character" w:customStyle="1" w:styleId="message-item">
    <w:name w:val="message-item"/>
    <w:rsid w:val="004244E2"/>
  </w:style>
  <w:style w:type="character" w:customStyle="1" w:styleId="lightheader">
    <w:name w:val="lightheader"/>
    <w:rsid w:val="004244E2"/>
  </w:style>
  <w:style w:type="character" w:customStyle="1" w:styleId="datestamp">
    <w:name w:val="datestamp"/>
    <w:rsid w:val="004244E2"/>
  </w:style>
  <w:style w:type="character" w:customStyle="1" w:styleId="i">
    <w:name w:val="i"/>
    <w:uiPriority w:val="99"/>
    <w:rsid w:val="004244E2"/>
  </w:style>
  <w:style w:type="character" w:customStyle="1" w:styleId="forenames">
    <w:name w:val="forenames"/>
    <w:rsid w:val="004244E2"/>
  </w:style>
  <w:style w:type="character" w:customStyle="1" w:styleId="surname">
    <w:name w:val="surname"/>
    <w:rsid w:val="004244E2"/>
  </w:style>
  <w:style w:type="character" w:customStyle="1" w:styleId="medium-font">
    <w:name w:val="medium-font"/>
    <w:rsid w:val="004244E2"/>
  </w:style>
  <w:style w:type="character" w:customStyle="1" w:styleId="title-link-wrapper">
    <w:name w:val="title-link-wrapper"/>
    <w:rsid w:val="004244E2"/>
  </w:style>
  <w:style w:type="character" w:customStyle="1" w:styleId="refpreview">
    <w:name w:val="refpreview"/>
    <w:rsid w:val="004244E2"/>
  </w:style>
  <w:style w:type="character" w:customStyle="1" w:styleId="loose1">
    <w:name w:val="loose1"/>
    <w:rsid w:val="004244E2"/>
  </w:style>
  <w:style w:type="character" w:customStyle="1" w:styleId="email">
    <w:name w:val="email"/>
    <w:rsid w:val="004244E2"/>
  </w:style>
  <w:style w:type="character" w:customStyle="1" w:styleId="gsa">
    <w:name w:val="gs_a"/>
    <w:rsid w:val="004244E2"/>
  </w:style>
  <w:style w:type="character" w:customStyle="1" w:styleId="goohl1">
    <w:name w:val="goohl1"/>
    <w:rsid w:val="004244E2"/>
  </w:style>
  <w:style w:type="character" w:customStyle="1" w:styleId="mainarttitle">
    <w:name w:val="mainarttitle"/>
    <w:rsid w:val="004244E2"/>
  </w:style>
  <w:style w:type="character" w:customStyle="1" w:styleId="mainartauthor">
    <w:name w:val="mainartauthor"/>
    <w:rsid w:val="004244E2"/>
  </w:style>
  <w:style w:type="character" w:customStyle="1" w:styleId="mainartdate">
    <w:name w:val="mainartdate"/>
    <w:rsid w:val="004244E2"/>
  </w:style>
  <w:style w:type="character" w:customStyle="1" w:styleId="gsggs">
    <w:name w:val="gs_ggs"/>
    <w:rsid w:val="004244E2"/>
  </w:style>
  <w:style w:type="character" w:customStyle="1" w:styleId="ahead">
    <w:name w:val="a_head"/>
    <w:rsid w:val="004244E2"/>
  </w:style>
  <w:style w:type="character" w:customStyle="1" w:styleId="articleauthor">
    <w:name w:val="articleauthor"/>
    <w:rsid w:val="004244E2"/>
  </w:style>
  <w:style w:type="character" w:customStyle="1" w:styleId="footnote">
    <w:name w:val="footnote"/>
    <w:rsid w:val="004244E2"/>
  </w:style>
  <w:style w:type="character" w:customStyle="1" w:styleId="docbody">
    <w:name w:val="docbody"/>
    <w:rsid w:val="004244E2"/>
  </w:style>
  <w:style w:type="character" w:customStyle="1" w:styleId="superscript">
    <w:name w:val="superscript"/>
    <w:rsid w:val="004244E2"/>
  </w:style>
  <w:style w:type="character" w:customStyle="1" w:styleId="citeChar2">
    <w:name w:val="cite Char"/>
    <w:locked/>
    <w:rsid w:val="004244E2"/>
    <w:rPr>
      <w:b/>
      <w:bCs w:val="0"/>
      <w:u w:val="single"/>
    </w:rPr>
  </w:style>
  <w:style w:type="character" w:customStyle="1" w:styleId="StyleUnderlineChar">
    <w:name w:val="Style Underline Char"/>
    <w:locked/>
    <w:rsid w:val="004244E2"/>
    <w:rPr>
      <w:u w:val="single"/>
    </w:rPr>
  </w:style>
  <w:style w:type="character" w:customStyle="1" w:styleId="CitesCharChar">
    <w:name w:val="Cites Char Char"/>
    <w:locked/>
    <w:rsid w:val="004244E2"/>
    <w:rPr>
      <w:b/>
      <w:bCs/>
    </w:rPr>
  </w:style>
  <w:style w:type="character" w:customStyle="1" w:styleId="bwxsm">
    <w:name w:val="b w xsm"/>
    <w:rsid w:val="004244E2"/>
  </w:style>
  <w:style w:type="character" w:customStyle="1" w:styleId="fstd">
    <w:name w:val="f std"/>
    <w:rsid w:val="004244E2"/>
  </w:style>
  <w:style w:type="character" w:customStyle="1" w:styleId="gl">
    <w:name w:val="gl"/>
    <w:rsid w:val="004244E2"/>
  </w:style>
  <w:style w:type="character" w:customStyle="1" w:styleId="heading2char2charchar1">
    <w:name w:val="heading2char2charchar1"/>
    <w:rsid w:val="004244E2"/>
  </w:style>
  <w:style w:type="character" w:customStyle="1" w:styleId="charchar60">
    <w:name w:val="charchar6"/>
    <w:rsid w:val="004244E2"/>
  </w:style>
  <w:style w:type="character" w:customStyle="1" w:styleId="bio1">
    <w:name w:val="bio1"/>
    <w:rsid w:val="004244E2"/>
    <w:rPr>
      <w:rFonts w:ascii="Arial" w:hAnsi="Arial" w:cs="Arial" w:hint="default"/>
      <w:i/>
      <w:iCs/>
      <w:color w:val="000000"/>
      <w:sz w:val="20"/>
      <w:szCs w:val="20"/>
    </w:rPr>
  </w:style>
  <w:style w:type="character" w:customStyle="1" w:styleId="cardCharCharCharCharCharChar">
    <w:name w:val="card Char Char Char Char Char Char"/>
    <w:rsid w:val="004244E2"/>
    <w:rPr>
      <w:sz w:val="24"/>
      <w:szCs w:val="24"/>
      <w:lang w:val="en-US" w:eastAsia="en-US" w:bidi="ar-SA"/>
    </w:rPr>
  </w:style>
  <w:style w:type="character" w:customStyle="1" w:styleId="Style24ptBoldUnderlineCenteredCharChar">
    <w:name w:val="Style 24 pt Bold Underline Centered Char Char"/>
    <w:rsid w:val="004244E2"/>
    <w:rPr>
      <w:b/>
      <w:bCs/>
      <w:sz w:val="48"/>
      <w:szCs w:val="24"/>
      <w:u w:val="single"/>
      <w:lang w:val="en-US" w:eastAsia="en-US" w:bidi="ar-SA"/>
    </w:rPr>
  </w:style>
  <w:style w:type="character" w:customStyle="1" w:styleId="TagCiteCharChar0">
    <w:name w:val="Tag / Cite Char Char"/>
    <w:rsid w:val="004244E2"/>
    <w:rPr>
      <w:b/>
      <w:bCs w:val="0"/>
      <w:color w:val="000000"/>
      <w:sz w:val="24"/>
      <w:szCs w:val="24"/>
      <w:lang w:val="en-US" w:eastAsia="en-US" w:bidi="ar-SA"/>
    </w:rPr>
  </w:style>
  <w:style w:type="character" w:customStyle="1" w:styleId="CardTextUnderlinedCharChar">
    <w:name w:val="Card Text Underlined Char Char"/>
    <w:rsid w:val="004244E2"/>
    <w:rPr>
      <w:rFonts w:ascii="Arial Narrow" w:hAnsi="Arial Narrow" w:hint="default"/>
      <w:szCs w:val="24"/>
      <w:u w:val="single"/>
      <w:lang w:val="en-US" w:eastAsia="en-US" w:bidi="ar-SA"/>
    </w:rPr>
  </w:style>
  <w:style w:type="character" w:customStyle="1" w:styleId="CardTagCharCharChar">
    <w:name w:val="Card Tag Char Char Char"/>
    <w:rsid w:val="004244E2"/>
    <w:rPr>
      <w:b/>
      <w:bCs w:val="0"/>
      <w:sz w:val="24"/>
      <w:szCs w:val="24"/>
      <w:lang w:val="en-US" w:eastAsia="en-US" w:bidi="ar-SA"/>
    </w:rPr>
  </w:style>
  <w:style w:type="character" w:customStyle="1" w:styleId="mainbody">
    <w:name w:val="mainbody"/>
    <w:rsid w:val="004244E2"/>
  </w:style>
  <w:style w:type="character" w:customStyle="1" w:styleId="UnderlineStyleChar2">
    <w:name w:val="Underline Style Char2"/>
    <w:rsid w:val="004244E2"/>
    <w:rPr>
      <w:rFonts w:ascii="Garamond" w:hAnsi="Garamond" w:hint="default"/>
      <w:sz w:val="22"/>
      <w:szCs w:val="24"/>
      <w:u w:val="single"/>
      <w:lang w:val="en-US" w:eastAsia="en-US" w:bidi="ar-SA"/>
    </w:rPr>
  </w:style>
  <w:style w:type="character" w:customStyle="1" w:styleId="Style1Char2">
    <w:name w:val="Style1 Char2"/>
    <w:rsid w:val="004244E2"/>
    <w:rPr>
      <w:szCs w:val="24"/>
    </w:rPr>
  </w:style>
  <w:style w:type="character" w:customStyle="1" w:styleId="t13">
    <w:name w:val="t13"/>
    <w:rsid w:val="004244E2"/>
  </w:style>
  <w:style w:type="character" w:customStyle="1" w:styleId="lead">
    <w:name w:val="lead"/>
    <w:rsid w:val="004244E2"/>
  </w:style>
  <w:style w:type="paragraph" w:customStyle="1" w:styleId="CardDownx1">
    <w:name w:val="CardDown x1"/>
    <w:basedOn w:val="Normal"/>
    <w:link w:val="CardDownx1Char"/>
    <w:rsid w:val="004244E2"/>
  </w:style>
  <w:style w:type="character" w:customStyle="1" w:styleId="CardDownx1Char">
    <w:name w:val="CardDown x1 Char"/>
    <w:link w:val="CardDownx1"/>
    <w:locked/>
    <w:rsid w:val="004244E2"/>
    <w:rPr>
      <w:rFonts w:ascii="Calibri" w:hAnsi="Calibri"/>
      <w:sz w:val="22"/>
    </w:rPr>
  </w:style>
  <w:style w:type="character" w:customStyle="1" w:styleId="CharChar17">
    <w:name w:val="Char Char17"/>
    <w:locked/>
    <w:rsid w:val="004244E2"/>
    <w:rPr>
      <w:rFonts w:ascii="Arial" w:hAnsi="Arial" w:cs="Arial" w:hint="default"/>
      <w:b/>
      <w:bCs/>
      <w:sz w:val="26"/>
      <w:szCs w:val="26"/>
    </w:rPr>
  </w:style>
  <w:style w:type="character" w:customStyle="1" w:styleId="address">
    <w:name w:val="address"/>
    <w:rsid w:val="004244E2"/>
  </w:style>
  <w:style w:type="character" w:customStyle="1" w:styleId="ilspan">
    <w:name w:val="il_span"/>
    <w:rsid w:val="004244E2"/>
  </w:style>
  <w:style w:type="character" w:customStyle="1" w:styleId="articletitle1">
    <w:name w:val="articletitle1"/>
    <w:rsid w:val="004244E2"/>
    <w:rPr>
      <w:rFonts w:ascii="Times New Roman" w:hAnsi="Times New Roman" w:cs="Times New Roman" w:hint="default"/>
      <w:b/>
      <w:bCs/>
      <w:sz w:val="36"/>
      <w:szCs w:val="36"/>
    </w:rPr>
  </w:style>
  <w:style w:type="character" w:customStyle="1" w:styleId="leftidx1">
    <w:name w:val="leftidx1"/>
    <w:rsid w:val="004244E2"/>
    <w:rPr>
      <w:rFonts w:ascii="Verdana" w:hAnsi="Verdana" w:hint="default"/>
      <w:sz w:val="22"/>
      <w:szCs w:val="22"/>
    </w:rPr>
  </w:style>
  <w:style w:type="character" w:customStyle="1" w:styleId="blue1">
    <w:name w:val="blue1"/>
    <w:rsid w:val="004244E2"/>
    <w:rPr>
      <w:color w:val="0000FF"/>
    </w:rPr>
  </w:style>
  <w:style w:type="character" w:customStyle="1" w:styleId="author-link1">
    <w:name w:val="author-link1"/>
    <w:rsid w:val="004244E2"/>
    <w:rPr>
      <w:b w:val="0"/>
      <w:bCs w:val="0"/>
    </w:rPr>
  </w:style>
  <w:style w:type="character" w:customStyle="1" w:styleId="black1">
    <w:name w:val="black1"/>
    <w:rsid w:val="004244E2"/>
    <w:rPr>
      <w:color w:val="000000"/>
    </w:rPr>
  </w:style>
  <w:style w:type="character" w:customStyle="1" w:styleId="StyleunderlinedCharBold">
    <w:name w:val="Style underlined Char + Bold"/>
    <w:rsid w:val="004244E2"/>
    <w:rPr>
      <w:rFonts w:ascii="Times New Roman" w:hAnsi="Times New Roman" w:cs="Times New Roman" w:hint="default"/>
      <w:b/>
      <w:bCs/>
      <w:sz w:val="21"/>
      <w:szCs w:val="24"/>
      <w:u w:val="single"/>
    </w:rPr>
  </w:style>
  <w:style w:type="character" w:customStyle="1" w:styleId="ThickUnderlineCharChar">
    <w:name w:val="Thick Underline Char Char"/>
    <w:rsid w:val="004244E2"/>
    <w:rPr>
      <w:rFonts w:ascii="Calibri" w:eastAsia="Calibri" w:hAnsi="Calibri" w:hint="default"/>
    </w:rPr>
  </w:style>
  <w:style w:type="character" w:customStyle="1" w:styleId="CardUnderline">
    <w:name w:val="Card Underline"/>
    <w:rsid w:val="004244E2"/>
    <w:rPr>
      <w:rFonts w:ascii="Times New Roman" w:hAnsi="Times New Roman" w:cs="Times New Roman" w:hint="default"/>
      <w:sz w:val="20"/>
      <w:u w:val="single"/>
    </w:rPr>
  </w:style>
  <w:style w:type="character" w:customStyle="1" w:styleId="lingoregion">
    <w:name w:val="lingo_region"/>
    <w:rsid w:val="004244E2"/>
  </w:style>
  <w:style w:type="character" w:customStyle="1" w:styleId="cite0">
    <w:name w:val="%cite"/>
    <w:rsid w:val="004244E2"/>
    <w:rPr>
      <w:rFonts w:ascii="Times New Roman" w:hAnsi="Times New Roman" w:cs="Times New Roman" w:hint="default"/>
      <w:b/>
      <w:bCs w:val="0"/>
      <w:sz w:val="24"/>
    </w:rPr>
  </w:style>
  <w:style w:type="character" w:customStyle="1" w:styleId="Emphasis21">
    <w:name w:val="%Emphasis2"/>
    <w:rsid w:val="004244E2"/>
    <w:rPr>
      <w:rFonts w:ascii="Cooper Black" w:hAnsi="Cooper Black" w:hint="default"/>
      <w:iCs/>
      <w:u w:val="single"/>
    </w:rPr>
  </w:style>
  <w:style w:type="character" w:customStyle="1" w:styleId="bodycontentlink">
    <w:name w:val="bodycontentlink"/>
    <w:rsid w:val="004244E2"/>
  </w:style>
  <w:style w:type="character" w:customStyle="1" w:styleId="AAAcite">
    <w:name w:val="AAAcite"/>
    <w:rsid w:val="004244E2"/>
    <w:rPr>
      <w:rFonts w:ascii="Times New Roman" w:hAnsi="Times New Roman" w:cs="Times New Roman" w:hint="default"/>
      <w:b/>
      <w:bCs w:val="0"/>
      <w:sz w:val="24"/>
    </w:rPr>
  </w:style>
  <w:style w:type="character" w:customStyle="1" w:styleId="tmplheaderlink">
    <w:name w:val="tmplheaderlink"/>
    <w:rsid w:val="004244E2"/>
    <w:rPr>
      <w:rFonts w:ascii="Times New Roman" w:hAnsi="Times New Roman" w:cs="Times New Roman" w:hint="default"/>
    </w:rPr>
  </w:style>
  <w:style w:type="character" w:customStyle="1" w:styleId="UnderlinedEvidenceCharChar">
    <w:name w:val="Underlined Evidence Char Char"/>
    <w:rsid w:val="004244E2"/>
    <w:rPr>
      <w:rFonts w:ascii="Verdana" w:hAnsi="Verdana" w:hint="default"/>
      <w:sz w:val="21"/>
      <w:szCs w:val="21"/>
      <w:u w:val="thick"/>
      <w:lang w:val="en-US" w:eastAsia="en-US" w:bidi="ar-SA"/>
    </w:rPr>
  </w:style>
  <w:style w:type="character" w:customStyle="1" w:styleId="role">
    <w:name w:val="role"/>
    <w:rsid w:val="004244E2"/>
  </w:style>
  <w:style w:type="character" w:customStyle="1" w:styleId="pagination">
    <w:name w:val="pagination"/>
    <w:rsid w:val="004244E2"/>
  </w:style>
  <w:style w:type="character" w:customStyle="1" w:styleId="doi">
    <w:name w:val="doi"/>
    <w:rsid w:val="004244E2"/>
  </w:style>
  <w:style w:type="character" w:customStyle="1" w:styleId="bodycontents">
    <w:name w:val="bodycontents"/>
    <w:rsid w:val="004244E2"/>
  </w:style>
  <w:style w:type="character" w:customStyle="1" w:styleId="comma">
    <w:name w:val="comma"/>
    <w:rsid w:val="004244E2"/>
  </w:style>
  <w:style w:type="character" w:customStyle="1" w:styleId="pad5right">
    <w:name w:val="pad5right"/>
    <w:rsid w:val="004244E2"/>
  </w:style>
  <w:style w:type="character" w:customStyle="1" w:styleId="entry-date">
    <w:name w:val="entry-date"/>
    <w:rsid w:val="004244E2"/>
  </w:style>
  <w:style w:type="character" w:customStyle="1" w:styleId="desc">
    <w:name w:val="desc"/>
    <w:rsid w:val="004244E2"/>
  </w:style>
  <w:style w:type="character" w:customStyle="1" w:styleId="divider">
    <w:name w:val="divider"/>
    <w:rsid w:val="004244E2"/>
  </w:style>
  <w:style w:type="character" w:customStyle="1" w:styleId="blogdate">
    <w:name w:val="blogdate"/>
    <w:rsid w:val="004244E2"/>
  </w:style>
  <w:style w:type="character" w:customStyle="1" w:styleId="ticker">
    <w:name w:val="ticker"/>
    <w:rsid w:val="004244E2"/>
  </w:style>
  <w:style w:type="character" w:customStyle="1" w:styleId="posted">
    <w:name w:val="posted"/>
    <w:rsid w:val="004244E2"/>
  </w:style>
  <w:style w:type="character" w:customStyle="1" w:styleId="time">
    <w:name w:val="time"/>
    <w:rsid w:val="004244E2"/>
  </w:style>
  <w:style w:type="character" w:customStyle="1" w:styleId="dot">
    <w:name w:val="dot"/>
    <w:rsid w:val="004244E2"/>
  </w:style>
  <w:style w:type="character" w:customStyle="1" w:styleId="hn-date">
    <w:name w:val="hn-date"/>
    <w:rsid w:val="004244E2"/>
  </w:style>
  <w:style w:type="character" w:customStyle="1" w:styleId="location">
    <w:name w:val="location"/>
    <w:rsid w:val="004244E2"/>
  </w:style>
  <w:style w:type="character" w:customStyle="1" w:styleId="arial11">
    <w:name w:val="arial_11"/>
    <w:rsid w:val="004244E2"/>
  </w:style>
  <w:style w:type="character" w:customStyle="1" w:styleId="dropcap-letter">
    <w:name w:val="dropcap-letter"/>
    <w:rsid w:val="004244E2"/>
  </w:style>
  <w:style w:type="character" w:customStyle="1" w:styleId="offscreen">
    <w:name w:val="offscreen"/>
    <w:rsid w:val="004244E2"/>
  </w:style>
  <w:style w:type="character" w:customStyle="1" w:styleId="linked-in">
    <w:name w:val="linked-in"/>
    <w:rsid w:val="004244E2"/>
  </w:style>
  <w:style w:type="character" w:customStyle="1" w:styleId="in-widget">
    <w:name w:val="in-widget"/>
    <w:rsid w:val="004244E2"/>
  </w:style>
  <w:style w:type="character" w:customStyle="1" w:styleId="in-right">
    <w:name w:val="in-right"/>
    <w:rsid w:val="004244E2"/>
  </w:style>
  <w:style w:type="character" w:customStyle="1" w:styleId="tickerwrap">
    <w:name w:val="ticker_wrap"/>
    <w:rsid w:val="004244E2"/>
  </w:style>
  <w:style w:type="character" w:customStyle="1" w:styleId="divs">
    <w:name w:val="divs"/>
    <w:rsid w:val="004244E2"/>
  </w:style>
  <w:style w:type="character" w:customStyle="1" w:styleId="in-top">
    <w:name w:val="in-top"/>
    <w:rsid w:val="004244E2"/>
  </w:style>
  <w:style w:type="character" w:customStyle="1" w:styleId="article-date">
    <w:name w:val="article-date"/>
    <w:rsid w:val="004244E2"/>
  </w:style>
  <w:style w:type="character" w:customStyle="1" w:styleId="bodysubtoc">
    <w:name w:val="bodysubtoc"/>
    <w:rsid w:val="004244E2"/>
  </w:style>
  <w:style w:type="character" w:customStyle="1" w:styleId="lefttitlesmaller">
    <w:name w:val="lefttitlesmaller"/>
    <w:rsid w:val="004244E2"/>
  </w:style>
  <w:style w:type="character" w:customStyle="1" w:styleId="mb">
    <w:name w:val="mb"/>
    <w:rsid w:val="004244E2"/>
  </w:style>
  <w:style w:type="character" w:customStyle="1" w:styleId="field-content">
    <w:name w:val="field-content"/>
    <w:rsid w:val="004244E2"/>
  </w:style>
  <w:style w:type="character" w:customStyle="1" w:styleId="submitted-date">
    <w:name w:val="submitted-date"/>
    <w:rsid w:val="004244E2"/>
  </w:style>
  <w:style w:type="character" w:customStyle="1" w:styleId="submitted-time">
    <w:name w:val="submitted-time"/>
    <w:rsid w:val="004244E2"/>
  </w:style>
  <w:style w:type="character" w:customStyle="1" w:styleId="A2">
    <w:name w:val="A2"/>
    <w:uiPriority w:val="99"/>
    <w:rsid w:val="004244E2"/>
    <w:rPr>
      <w:rFonts w:ascii="Sabon LT Std" w:hAnsi="Sabon LT Std" w:cs="Sabon LT Std" w:hint="default"/>
      <w:color w:val="000000"/>
      <w:sz w:val="15"/>
      <w:szCs w:val="15"/>
    </w:rPr>
  </w:style>
  <w:style w:type="character" w:customStyle="1" w:styleId="searchword">
    <w:name w:val="searchword"/>
    <w:rsid w:val="004244E2"/>
  </w:style>
  <w:style w:type="character" w:customStyle="1" w:styleId="meta-prep">
    <w:name w:val="meta-prep"/>
    <w:rsid w:val="004244E2"/>
  </w:style>
  <w:style w:type="numbering" w:customStyle="1" w:styleId="1ai1">
    <w:name w:val="1 / a / i1"/>
    <w:rsid w:val="004244E2"/>
    <w:pPr>
      <w:numPr>
        <w:numId w:val="13"/>
      </w:numPr>
    </w:pPr>
  </w:style>
  <w:style w:type="numbering" w:styleId="1ai">
    <w:name w:val="Outline List 1"/>
    <w:basedOn w:val="NoList"/>
    <w:unhideWhenUsed/>
    <w:rsid w:val="004244E2"/>
    <w:pPr>
      <w:numPr>
        <w:numId w:val="14"/>
      </w:numPr>
    </w:pPr>
  </w:style>
  <w:style w:type="character" w:customStyle="1" w:styleId="FontStyle310">
    <w:name w:val="Font Style310"/>
    <w:uiPriority w:val="99"/>
    <w:rsid w:val="004244E2"/>
    <w:rPr>
      <w:rFonts w:ascii="Times New Roman" w:hAnsi="Times New Roman" w:cs="Times New Roman"/>
      <w:b/>
      <w:bCs/>
      <w:i/>
      <w:iCs/>
      <w:spacing w:val="-10"/>
      <w:sz w:val="18"/>
      <w:szCs w:val="18"/>
    </w:rPr>
  </w:style>
  <w:style w:type="character" w:customStyle="1" w:styleId="FontStyle329">
    <w:name w:val="Font Style329"/>
    <w:uiPriority w:val="99"/>
    <w:rsid w:val="004244E2"/>
    <w:rPr>
      <w:rFonts w:ascii="Times New Roman" w:hAnsi="Times New Roman" w:cs="Times New Roman"/>
      <w:b/>
      <w:bCs/>
      <w:spacing w:val="-10"/>
      <w:sz w:val="18"/>
      <w:szCs w:val="18"/>
    </w:rPr>
  </w:style>
  <w:style w:type="character" w:customStyle="1" w:styleId="FontStyle370">
    <w:name w:val="Font Style370"/>
    <w:uiPriority w:val="99"/>
    <w:rsid w:val="004244E2"/>
    <w:rPr>
      <w:rFonts w:ascii="Cambria" w:hAnsi="Cambria" w:cs="Cambria"/>
      <w:b/>
      <w:bCs/>
      <w:spacing w:val="-10"/>
      <w:sz w:val="18"/>
      <w:szCs w:val="18"/>
    </w:rPr>
  </w:style>
  <w:style w:type="character" w:customStyle="1" w:styleId="FontStyle302">
    <w:name w:val="Font Style302"/>
    <w:uiPriority w:val="99"/>
    <w:rsid w:val="004244E2"/>
    <w:rPr>
      <w:rFonts w:ascii="Times New Roman" w:hAnsi="Times New Roman" w:cs="Times New Roman"/>
      <w:b/>
      <w:bCs/>
      <w:sz w:val="22"/>
      <w:szCs w:val="22"/>
    </w:rPr>
  </w:style>
  <w:style w:type="character" w:customStyle="1" w:styleId="FontStyle347">
    <w:name w:val="Font Style347"/>
    <w:uiPriority w:val="99"/>
    <w:rsid w:val="004244E2"/>
    <w:rPr>
      <w:rFonts w:ascii="Times New Roman" w:hAnsi="Times New Roman" w:cs="Times New Roman"/>
      <w:b/>
      <w:bCs/>
      <w:spacing w:val="-10"/>
      <w:sz w:val="20"/>
      <w:szCs w:val="20"/>
    </w:rPr>
  </w:style>
  <w:style w:type="paragraph" w:customStyle="1" w:styleId="Style27">
    <w:name w:val="Style27"/>
    <w:basedOn w:val="Normal"/>
    <w:uiPriority w:val="99"/>
    <w:rsid w:val="004244E2"/>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244E2"/>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244E2"/>
    <w:rPr>
      <w:rFonts w:ascii="Times New Roman" w:hAnsi="Times New Roman" w:cs="Times New Roman"/>
      <w:spacing w:val="-10"/>
      <w:sz w:val="18"/>
      <w:szCs w:val="18"/>
    </w:rPr>
  </w:style>
  <w:style w:type="character" w:customStyle="1" w:styleId="FontStyle312">
    <w:name w:val="Font Style312"/>
    <w:uiPriority w:val="99"/>
    <w:rsid w:val="004244E2"/>
    <w:rPr>
      <w:rFonts w:ascii="Times New Roman" w:hAnsi="Times New Roman" w:cs="Times New Roman"/>
      <w:b/>
      <w:bCs/>
      <w:spacing w:val="-10"/>
      <w:sz w:val="16"/>
      <w:szCs w:val="16"/>
    </w:rPr>
  </w:style>
  <w:style w:type="character" w:customStyle="1" w:styleId="FontStyle346">
    <w:name w:val="Font Style346"/>
    <w:uiPriority w:val="99"/>
    <w:rsid w:val="004244E2"/>
    <w:rPr>
      <w:rFonts w:ascii="Times New Roman" w:hAnsi="Times New Roman" w:cs="Times New Roman"/>
      <w:b/>
      <w:bCs/>
      <w:spacing w:val="-10"/>
      <w:sz w:val="18"/>
      <w:szCs w:val="18"/>
    </w:rPr>
  </w:style>
  <w:style w:type="character" w:customStyle="1" w:styleId="FontStyle330">
    <w:name w:val="Font Style330"/>
    <w:uiPriority w:val="99"/>
    <w:rsid w:val="004244E2"/>
    <w:rPr>
      <w:rFonts w:ascii="Times New Roman" w:hAnsi="Times New Roman" w:cs="Times New Roman"/>
      <w:b/>
      <w:bCs/>
      <w:sz w:val="16"/>
      <w:szCs w:val="16"/>
    </w:rPr>
  </w:style>
  <w:style w:type="character" w:customStyle="1" w:styleId="FontStyle372">
    <w:name w:val="Font Style372"/>
    <w:uiPriority w:val="99"/>
    <w:rsid w:val="004244E2"/>
    <w:rPr>
      <w:rFonts w:ascii="Times New Roman" w:hAnsi="Times New Roman" w:cs="Times New Roman"/>
      <w:b/>
      <w:bCs/>
      <w:sz w:val="16"/>
      <w:szCs w:val="16"/>
    </w:rPr>
  </w:style>
  <w:style w:type="paragraph" w:customStyle="1" w:styleId="Style59">
    <w:name w:val="Style59"/>
    <w:basedOn w:val="Normal"/>
    <w:uiPriority w:val="99"/>
    <w:rsid w:val="004244E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244E2"/>
    <w:rPr>
      <w:rFonts w:ascii="Times New Roman" w:hAnsi="Times New Roman" w:cs="Times New Roman"/>
      <w:b/>
      <w:bCs/>
      <w:i/>
      <w:iCs/>
      <w:sz w:val="16"/>
      <w:szCs w:val="16"/>
    </w:rPr>
  </w:style>
  <w:style w:type="paragraph" w:customStyle="1" w:styleId="Style200">
    <w:name w:val="Style20"/>
    <w:basedOn w:val="Normal"/>
    <w:uiPriority w:val="99"/>
    <w:rsid w:val="004244E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244E2"/>
    <w:rPr>
      <w:rFonts w:ascii="Times New Roman" w:hAnsi="Times New Roman" w:cs="Times New Roman"/>
      <w:smallCaps/>
      <w:sz w:val="14"/>
      <w:szCs w:val="14"/>
    </w:rPr>
  </w:style>
  <w:style w:type="paragraph" w:customStyle="1" w:styleId="Style89">
    <w:name w:val="Style89"/>
    <w:basedOn w:val="Normal"/>
    <w:uiPriority w:val="99"/>
    <w:rsid w:val="004244E2"/>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244E2"/>
    <w:rPr>
      <w:rFonts w:ascii="Times New Roman" w:hAnsi="Times New Roman" w:cs="Times New Roman"/>
      <w:b/>
      <w:bCs/>
      <w:spacing w:val="-10"/>
      <w:sz w:val="22"/>
      <w:szCs w:val="22"/>
    </w:rPr>
  </w:style>
  <w:style w:type="character" w:customStyle="1" w:styleId="FontStyle320">
    <w:name w:val="Font Style320"/>
    <w:uiPriority w:val="99"/>
    <w:rsid w:val="004244E2"/>
    <w:rPr>
      <w:rFonts w:ascii="Times New Roman" w:hAnsi="Times New Roman" w:cs="Times New Roman"/>
      <w:b/>
      <w:bCs/>
      <w:spacing w:val="-10"/>
      <w:sz w:val="22"/>
      <w:szCs w:val="22"/>
    </w:rPr>
  </w:style>
  <w:style w:type="character" w:customStyle="1" w:styleId="FontStyle352">
    <w:name w:val="Font Style352"/>
    <w:uiPriority w:val="99"/>
    <w:rsid w:val="004244E2"/>
    <w:rPr>
      <w:rFonts w:ascii="Times New Roman" w:hAnsi="Times New Roman" w:cs="Times New Roman"/>
      <w:b/>
      <w:bCs/>
      <w:sz w:val="16"/>
      <w:szCs w:val="16"/>
    </w:rPr>
  </w:style>
  <w:style w:type="character" w:customStyle="1" w:styleId="FontStyle356">
    <w:name w:val="Font Style356"/>
    <w:uiPriority w:val="99"/>
    <w:rsid w:val="004244E2"/>
    <w:rPr>
      <w:rFonts w:ascii="Times New Roman" w:hAnsi="Times New Roman" w:cs="Times New Roman"/>
      <w:b/>
      <w:bCs/>
      <w:spacing w:val="-10"/>
      <w:sz w:val="22"/>
      <w:szCs w:val="22"/>
    </w:rPr>
  </w:style>
  <w:style w:type="character" w:customStyle="1" w:styleId="FontStyle298">
    <w:name w:val="Font Style298"/>
    <w:uiPriority w:val="99"/>
    <w:rsid w:val="004244E2"/>
    <w:rPr>
      <w:rFonts w:ascii="Times New Roman" w:hAnsi="Times New Roman" w:cs="Times New Roman"/>
      <w:sz w:val="18"/>
      <w:szCs w:val="18"/>
    </w:rPr>
  </w:style>
  <w:style w:type="character" w:customStyle="1" w:styleId="FontStyle311">
    <w:name w:val="Font Style311"/>
    <w:uiPriority w:val="99"/>
    <w:rsid w:val="004244E2"/>
    <w:rPr>
      <w:rFonts w:ascii="Times New Roman" w:hAnsi="Times New Roman" w:cs="Times New Roman"/>
      <w:b/>
      <w:bCs/>
      <w:spacing w:val="-10"/>
      <w:sz w:val="18"/>
      <w:szCs w:val="18"/>
    </w:rPr>
  </w:style>
  <w:style w:type="character" w:customStyle="1" w:styleId="FontStyle332">
    <w:name w:val="Font Style332"/>
    <w:uiPriority w:val="99"/>
    <w:rsid w:val="004244E2"/>
    <w:rPr>
      <w:rFonts w:ascii="Times New Roman" w:hAnsi="Times New Roman" w:cs="Times New Roman"/>
      <w:b/>
      <w:bCs/>
      <w:i/>
      <w:iCs/>
      <w:spacing w:val="-10"/>
      <w:sz w:val="20"/>
      <w:szCs w:val="20"/>
    </w:rPr>
  </w:style>
  <w:style w:type="character" w:customStyle="1" w:styleId="FontStyle371">
    <w:name w:val="Font Style371"/>
    <w:uiPriority w:val="99"/>
    <w:rsid w:val="004244E2"/>
    <w:rPr>
      <w:rFonts w:ascii="Times New Roman" w:hAnsi="Times New Roman" w:cs="Times New Roman"/>
      <w:sz w:val="16"/>
      <w:szCs w:val="16"/>
    </w:rPr>
  </w:style>
  <w:style w:type="character" w:customStyle="1" w:styleId="FontStyle350">
    <w:name w:val="Font Style350"/>
    <w:uiPriority w:val="99"/>
    <w:rsid w:val="004244E2"/>
    <w:rPr>
      <w:rFonts w:ascii="Times New Roman" w:hAnsi="Times New Roman" w:cs="Times New Roman"/>
      <w:b/>
      <w:bCs/>
      <w:i/>
      <w:iCs/>
      <w:sz w:val="20"/>
      <w:szCs w:val="20"/>
    </w:rPr>
  </w:style>
  <w:style w:type="paragraph" w:customStyle="1" w:styleId="Style8">
    <w:name w:val="Style8"/>
    <w:basedOn w:val="Normal"/>
    <w:uiPriority w:val="99"/>
    <w:rsid w:val="004244E2"/>
    <w:pPr>
      <w:widowControl w:val="0"/>
      <w:autoSpaceDE w:val="0"/>
      <w:autoSpaceDN w:val="0"/>
      <w:adjustRightInd w:val="0"/>
    </w:pPr>
    <w:rPr>
      <w:rFonts w:eastAsia="Times New Roman"/>
      <w:sz w:val="24"/>
    </w:rPr>
  </w:style>
  <w:style w:type="paragraph" w:customStyle="1" w:styleId="Style5">
    <w:name w:val="Style5"/>
    <w:basedOn w:val="Normal"/>
    <w:uiPriority w:val="99"/>
    <w:rsid w:val="004244E2"/>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244E2"/>
    <w:pPr>
      <w:widowControl w:val="0"/>
      <w:autoSpaceDE w:val="0"/>
      <w:autoSpaceDN w:val="0"/>
      <w:adjustRightInd w:val="0"/>
    </w:pPr>
    <w:rPr>
      <w:rFonts w:eastAsia="Times New Roman"/>
      <w:sz w:val="24"/>
    </w:rPr>
  </w:style>
  <w:style w:type="character" w:customStyle="1" w:styleId="FontStyle351">
    <w:name w:val="Font Style351"/>
    <w:uiPriority w:val="99"/>
    <w:rsid w:val="004244E2"/>
    <w:rPr>
      <w:rFonts w:ascii="Times New Roman" w:hAnsi="Times New Roman" w:cs="Times New Roman"/>
      <w:b/>
      <w:bCs/>
      <w:sz w:val="22"/>
      <w:szCs w:val="22"/>
    </w:rPr>
  </w:style>
  <w:style w:type="paragraph" w:customStyle="1" w:styleId="Style10">
    <w:name w:val="Style10"/>
    <w:basedOn w:val="Normal"/>
    <w:uiPriority w:val="99"/>
    <w:rsid w:val="004244E2"/>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244E2"/>
    <w:pPr>
      <w:widowControl w:val="0"/>
      <w:autoSpaceDE w:val="0"/>
      <w:autoSpaceDN w:val="0"/>
      <w:adjustRightInd w:val="0"/>
      <w:jc w:val="both"/>
    </w:pPr>
    <w:rPr>
      <w:rFonts w:eastAsia="Times New Roman"/>
      <w:sz w:val="24"/>
    </w:rPr>
  </w:style>
  <w:style w:type="character" w:customStyle="1" w:styleId="FontStyle369">
    <w:name w:val="Font Style369"/>
    <w:uiPriority w:val="99"/>
    <w:rsid w:val="004244E2"/>
    <w:rPr>
      <w:rFonts w:ascii="Times New Roman" w:hAnsi="Times New Roman" w:cs="Times New Roman"/>
      <w:b/>
      <w:bCs/>
      <w:spacing w:val="-10"/>
      <w:sz w:val="20"/>
      <w:szCs w:val="20"/>
    </w:rPr>
  </w:style>
  <w:style w:type="character" w:customStyle="1" w:styleId="FontStyle357">
    <w:name w:val="Font Style357"/>
    <w:uiPriority w:val="99"/>
    <w:rsid w:val="004244E2"/>
    <w:rPr>
      <w:rFonts w:ascii="Times New Roman" w:hAnsi="Times New Roman" w:cs="Times New Roman"/>
      <w:b/>
      <w:bCs/>
      <w:spacing w:val="-10"/>
      <w:sz w:val="22"/>
      <w:szCs w:val="22"/>
    </w:rPr>
  </w:style>
  <w:style w:type="paragraph" w:customStyle="1" w:styleId="Style67">
    <w:name w:val="Style67"/>
    <w:basedOn w:val="Normal"/>
    <w:uiPriority w:val="99"/>
    <w:rsid w:val="004244E2"/>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244E2"/>
    <w:rPr>
      <w:rFonts w:ascii="Times New Roman" w:hAnsi="Times New Roman" w:cs="Times New Roman"/>
      <w:sz w:val="20"/>
      <w:szCs w:val="20"/>
    </w:rPr>
  </w:style>
  <w:style w:type="character" w:customStyle="1" w:styleId="FontStyle374">
    <w:name w:val="Font Style374"/>
    <w:uiPriority w:val="99"/>
    <w:rsid w:val="004244E2"/>
    <w:rPr>
      <w:rFonts w:ascii="Times New Roman" w:hAnsi="Times New Roman" w:cs="Times New Roman"/>
      <w:b/>
      <w:bCs/>
      <w:spacing w:val="-10"/>
      <w:sz w:val="22"/>
      <w:szCs w:val="22"/>
    </w:rPr>
  </w:style>
  <w:style w:type="paragraph" w:customStyle="1" w:styleId="Style30">
    <w:name w:val="Style30"/>
    <w:basedOn w:val="Normal"/>
    <w:uiPriority w:val="99"/>
    <w:rsid w:val="004244E2"/>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244E2"/>
    <w:rPr>
      <w:rFonts w:ascii="Times New Roman" w:hAnsi="Times New Roman" w:cs="Times New Roman"/>
      <w:smallCaps/>
      <w:sz w:val="16"/>
      <w:szCs w:val="16"/>
    </w:rPr>
  </w:style>
  <w:style w:type="paragraph" w:customStyle="1" w:styleId="Style93">
    <w:name w:val="Style93"/>
    <w:basedOn w:val="Normal"/>
    <w:uiPriority w:val="99"/>
    <w:rsid w:val="004244E2"/>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244E2"/>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244E2"/>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244E2"/>
    <w:rPr>
      <w:u w:val="single"/>
    </w:rPr>
  </w:style>
  <w:style w:type="character" w:customStyle="1" w:styleId="SmalltextCharCharCharChar0">
    <w:name w:val="Small text Char Char Char Char"/>
    <w:rsid w:val="004244E2"/>
    <w:rPr>
      <w:sz w:val="16"/>
      <w:szCs w:val="24"/>
      <w:lang w:val="en-US" w:eastAsia="en-US" w:bidi="ar-SA"/>
    </w:rPr>
  </w:style>
  <w:style w:type="paragraph" w:customStyle="1" w:styleId="boldcitation">
    <w:name w:val="bold citation"/>
    <w:basedOn w:val="Normal"/>
    <w:rsid w:val="004244E2"/>
    <w:rPr>
      <w:rFonts w:ascii="Arial" w:eastAsia="Times New Roman" w:hAnsi="Arial"/>
      <w:b/>
      <w:sz w:val="28"/>
      <w:u w:val="thick"/>
    </w:rPr>
  </w:style>
  <w:style w:type="character" w:customStyle="1" w:styleId="underlinecardChar">
    <w:name w:val="underline card Char"/>
    <w:rsid w:val="004244E2"/>
    <w:rPr>
      <w:rFonts w:ascii="Arial" w:hAnsi="Arial"/>
      <w:noProof w:val="0"/>
      <w:sz w:val="18"/>
      <w:szCs w:val="24"/>
      <w:u w:val="single"/>
      <w:lang w:val="en-US" w:eastAsia="en-US" w:bidi="ar-SA"/>
    </w:rPr>
  </w:style>
  <w:style w:type="character" w:customStyle="1" w:styleId="CardsCharCharChar">
    <w:name w:val="Cards Char Char Char"/>
    <w:rsid w:val="004244E2"/>
    <w:rPr>
      <w:szCs w:val="24"/>
      <w:lang w:val="en-US" w:eastAsia="en-US" w:bidi="ar-SA"/>
    </w:rPr>
  </w:style>
  <w:style w:type="character" w:customStyle="1" w:styleId="HiddenBlockHeaderChar">
    <w:name w:val="Hidden Block Header Char"/>
    <w:link w:val="HiddenBlockHeader"/>
    <w:rsid w:val="004244E2"/>
    <w:rPr>
      <w:rFonts w:ascii="Times New Roman" w:eastAsia="Times New Roman" w:hAnsi="Times New Roman" w:cs="Courier New"/>
      <w:b/>
      <w:bCs/>
      <w:sz w:val="28"/>
      <w:szCs w:val="22"/>
    </w:rPr>
  </w:style>
  <w:style w:type="paragraph" w:customStyle="1" w:styleId="NothingCharChar">
    <w:name w:val="Nothing Char Char"/>
    <w:link w:val="NothingCharCharChar"/>
    <w:rsid w:val="004244E2"/>
    <w:pPr>
      <w:jc w:val="both"/>
    </w:pPr>
    <w:rPr>
      <w:rFonts w:ascii="Times New Roman" w:eastAsia="MS Mincho" w:hAnsi="Times New Roman" w:cs="Times New Roman"/>
    </w:rPr>
  </w:style>
  <w:style w:type="character" w:customStyle="1" w:styleId="NothingCharCharChar">
    <w:name w:val="Nothing Char Char Char"/>
    <w:link w:val="NothingCharChar"/>
    <w:rsid w:val="004244E2"/>
    <w:rPr>
      <w:rFonts w:ascii="Times New Roman" w:eastAsia="MS Mincho" w:hAnsi="Times New Roman" w:cs="Times New Roman"/>
    </w:rPr>
  </w:style>
  <w:style w:type="character" w:customStyle="1" w:styleId="CardsCharChar">
    <w:name w:val="Cards Char Char"/>
    <w:rsid w:val="004244E2"/>
    <w:rPr>
      <w:szCs w:val="24"/>
      <w:lang w:val="en-US" w:eastAsia="en-US" w:bidi="ar-SA"/>
    </w:rPr>
  </w:style>
  <w:style w:type="character" w:customStyle="1" w:styleId="CardsCharCharCharChar">
    <w:name w:val="Cards Char Char Char Char"/>
    <w:rsid w:val="004244E2"/>
    <w:rPr>
      <w:szCs w:val="24"/>
      <w:lang w:val="en-US" w:eastAsia="en-US" w:bidi="ar-SA"/>
    </w:rPr>
  </w:style>
  <w:style w:type="character" w:customStyle="1" w:styleId="BlockHeadingsCharChar">
    <w:name w:val="Block Headings Char Char"/>
    <w:rsid w:val="004244E2"/>
    <w:rPr>
      <w:b/>
      <w:sz w:val="36"/>
      <w:szCs w:val="24"/>
      <w:u w:val="single"/>
      <w:lang w:val="en-US" w:eastAsia="en-US" w:bidi="ar-SA"/>
    </w:rPr>
  </w:style>
  <w:style w:type="character" w:customStyle="1" w:styleId="NothingChar1">
    <w:name w:val="Nothing Char1"/>
    <w:rsid w:val="004244E2"/>
    <w:rPr>
      <w:szCs w:val="24"/>
      <w:lang w:val="en-US" w:eastAsia="en-US" w:bidi="ar-SA"/>
    </w:rPr>
  </w:style>
  <w:style w:type="paragraph" w:customStyle="1" w:styleId="bloctitles">
    <w:name w:val="bloc titles"/>
    <w:basedOn w:val="Heading1"/>
    <w:next w:val="Normal"/>
    <w:link w:val="bloctitlesChar"/>
    <w:autoRedefine/>
    <w:rsid w:val="004244E2"/>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244E2"/>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244E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244E2"/>
  </w:style>
  <w:style w:type="character" w:customStyle="1" w:styleId="RegularChar">
    <w:name w:val="Regular Char"/>
    <w:link w:val="Regular"/>
    <w:rsid w:val="004244E2"/>
    <w:rPr>
      <w:rFonts w:ascii="Garamond" w:eastAsia="Times New Roman" w:hAnsi="Garamond" w:cs="Arial"/>
      <w:bCs/>
      <w:kern w:val="20"/>
      <w:sz w:val="20"/>
      <w:szCs w:val="32"/>
    </w:rPr>
  </w:style>
  <w:style w:type="character" w:customStyle="1" w:styleId="StyleTimesNewRoman">
    <w:name w:val="Style Times New Roman"/>
    <w:rsid w:val="004244E2"/>
    <w:rPr>
      <w:rFonts w:ascii="Garamond" w:hAnsi="Garamond"/>
    </w:rPr>
  </w:style>
  <w:style w:type="paragraph" w:customStyle="1" w:styleId="INDENTEDPARAGRAPH">
    <w:name w:val="INDENTED PARAGRAPH"/>
    <w:rsid w:val="004244E2"/>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244E2"/>
    <w:rPr>
      <w:rFonts w:cs="Arial"/>
      <w:bCs/>
      <w:caps/>
      <w:color w:val="FFFFFF"/>
      <w:sz w:val="2"/>
      <w:szCs w:val="2"/>
      <w:lang w:val="en-US" w:eastAsia="en-US" w:bidi="ar-SA"/>
    </w:rPr>
  </w:style>
  <w:style w:type="paragraph" w:customStyle="1" w:styleId="Numbering">
    <w:name w:val="Numbering"/>
    <w:basedOn w:val="Normal"/>
    <w:next w:val="Normal"/>
    <w:rsid w:val="004244E2"/>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4244E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244E2"/>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244E2"/>
    <w:pPr>
      <w:numPr>
        <w:numId w:val="17"/>
      </w:numPr>
    </w:pPr>
  </w:style>
  <w:style w:type="paragraph" w:customStyle="1" w:styleId="Lettering">
    <w:name w:val="Lettering"/>
    <w:basedOn w:val="Numbering"/>
    <w:next w:val="Normal"/>
    <w:rsid w:val="004244E2"/>
    <w:pPr>
      <w:numPr>
        <w:numId w:val="15"/>
      </w:numPr>
    </w:pPr>
    <w:rPr>
      <w:szCs w:val="22"/>
    </w:rPr>
  </w:style>
  <w:style w:type="paragraph" w:customStyle="1" w:styleId="FileName">
    <w:name w:val="File Name"/>
    <w:basedOn w:val="Normal"/>
    <w:next w:val="Normal"/>
    <w:rsid w:val="004244E2"/>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244E2"/>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244E2"/>
    <w:pPr>
      <w:numPr>
        <w:numId w:val="18"/>
      </w:numPr>
      <w:tabs>
        <w:tab w:val="num" w:pos="360"/>
      </w:tabs>
      <w:ind w:left="360"/>
    </w:pPr>
  </w:style>
  <w:style w:type="paragraph" w:customStyle="1" w:styleId="CardContinued1">
    <w:name w:val="Card Continued 1"/>
    <w:basedOn w:val="Normal"/>
    <w:next w:val="Normal"/>
    <w:rsid w:val="004244E2"/>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244E2"/>
    <w:pPr>
      <w:numPr>
        <w:numId w:val="0"/>
      </w:numPr>
      <w:spacing w:before="0" w:after="120"/>
      <w:jc w:val="left"/>
    </w:pPr>
  </w:style>
  <w:style w:type="paragraph" w:customStyle="1" w:styleId="Clearformatting0">
    <w:name w:val="Clear formatting"/>
    <w:basedOn w:val="Normal"/>
    <w:rsid w:val="004244E2"/>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244E2"/>
  </w:style>
  <w:style w:type="paragraph" w:customStyle="1" w:styleId="SmallCardText">
    <w:name w:val="Small Card Text"/>
    <w:rsid w:val="004244E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244E2"/>
    <w:rPr>
      <w:sz w:val="16"/>
      <w:szCs w:val="16"/>
      <w:lang w:val="en-US" w:eastAsia="en-US" w:bidi="ar-SA"/>
    </w:rPr>
  </w:style>
  <w:style w:type="paragraph" w:customStyle="1" w:styleId="TAGFONT">
    <w:name w:val="TAG FONT"/>
    <w:basedOn w:val="Normal"/>
    <w:autoRedefine/>
    <w:rsid w:val="004244E2"/>
    <w:rPr>
      <w:rFonts w:eastAsia="Times New Roman"/>
      <w:sz w:val="24"/>
    </w:rPr>
  </w:style>
  <w:style w:type="character" w:customStyle="1" w:styleId="mainarttxt">
    <w:name w:val="mainarttxt"/>
    <w:basedOn w:val="DefaultParagraphFont"/>
    <w:rsid w:val="004244E2"/>
  </w:style>
  <w:style w:type="paragraph" w:customStyle="1" w:styleId="TagChar1CharCharCharChar">
    <w:name w:val="Tag Char1 Char Char Char Char"/>
    <w:basedOn w:val="Normal"/>
    <w:rsid w:val="004244E2"/>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244E2"/>
    <w:rPr>
      <w:sz w:val="20"/>
    </w:rPr>
  </w:style>
  <w:style w:type="character" w:customStyle="1" w:styleId="highlightChar">
    <w:name w:val="highlight Char"/>
    <w:rsid w:val="004244E2"/>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244E2"/>
    <w:rPr>
      <w:rFonts w:eastAsia="Batang" w:cs="Arial"/>
      <w:b/>
      <w:bCs/>
      <w:iCs/>
      <w:sz w:val="24"/>
      <w:szCs w:val="28"/>
      <w:lang w:val="en-US" w:eastAsia="en-US" w:bidi="ar-SA"/>
    </w:rPr>
  </w:style>
  <w:style w:type="paragraph" w:customStyle="1" w:styleId="formfldssel">
    <w:name w:val="formfldssel"/>
    <w:basedOn w:val="Normal"/>
    <w:rsid w:val="004244E2"/>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244E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244E2"/>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244E2"/>
  </w:style>
  <w:style w:type="character" w:customStyle="1" w:styleId="StyleCardTextUnderline3Char">
    <w:name w:val="Style Card Text + Underline3 Char"/>
    <w:rsid w:val="004244E2"/>
    <w:rPr>
      <w:rFonts w:eastAsia="SimSun"/>
      <w:szCs w:val="24"/>
      <w:u w:val="thick"/>
      <w:lang w:val="en-US" w:eastAsia="zh-CN" w:bidi="ar-SA"/>
    </w:rPr>
  </w:style>
  <w:style w:type="character" w:customStyle="1" w:styleId="BoldandUnderlineChar1Char2CharChar">
    <w:name w:val="Bold and Underline Char1 Char2 Char Char"/>
    <w:rsid w:val="004244E2"/>
    <w:rPr>
      <w:b/>
      <w:noProof w:val="0"/>
      <w:szCs w:val="24"/>
      <w:u w:val="single"/>
      <w:lang w:val="en-US" w:eastAsia="en-US" w:bidi="ar-SA"/>
    </w:rPr>
  </w:style>
  <w:style w:type="character" w:customStyle="1" w:styleId="UnderlineChar1Char1">
    <w:name w:val="Underline Char1 Char1"/>
    <w:rsid w:val="004244E2"/>
    <w:rPr>
      <w:noProof w:val="0"/>
      <w:szCs w:val="24"/>
      <w:u w:val="single"/>
      <w:lang w:val="en-US" w:eastAsia="en-US" w:bidi="ar-SA"/>
    </w:rPr>
  </w:style>
  <w:style w:type="paragraph" w:customStyle="1" w:styleId="Underlinestyle1">
    <w:name w:val="Underlinestyle"/>
    <w:basedOn w:val="Normal"/>
    <w:rsid w:val="004244E2"/>
    <w:pPr>
      <w:tabs>
        <w:tab w:val="left" w:pos="720"/>
      </w:tabs>
      <w:ind w:left="720"/>
    </w:pPr>
    <w:rPr>
      <w:rFonts w:eastAsia="Times New Roman"/>
      <w:szCs w:val="20"/>
      <w:u w:val="single"/>
    </w:rPr>
  </w:style>
  <w:style w:type="character" w:customStyle="1" w:styleId="featurecontentgray1">
    <w:name w:val="featurecontentgray1"/>
    <w:rsid w:val="004244E2"/>
    <w:rPr>
      <w:rFonts w:ascii="Arial" w:hAnsi="Arial" w:cs="Arial" w:hint="default"/>
      <w:color w:val="666666"/>
    </w:rPr>
  </w:style>
  <w:style w:type="character" w:customStyle="1" w:styleId="CardCharCharChar0">
    <w:name w:val="Card Char Char Char"/>
    <w:rsid w:val="004244E2"/>
    <w:rPr>
      <w:rFonts w:ascii="Book Antiqua" w:hAnsi="Book Antiqua"/>
      <w:szCs w:val="24"/>
      <w:lang w:val="en-US" w:eastAsia="en-US" w:bidi="ar-SA"/>
    </w:rPr>
  </w:style>
  <w:style w:type="character" w:customStyle="1" w:styleId="big1">
    <w:name w:val="big1"/>
    <w:rsid w:val="004244E2"/>
    <w:rPr>
      <w:sz w:val="28"/>
      <w:szCs w:val="28"/>
    </w:rPr>
  </w:style>
  <w:style w:type="character" w:customStyle="1" w:styleId="prodgeneral">
    <w:name w:val="prodgeneral"/>
    <w:basedOn w:val="DefaultParagraphFont"/>
    <w:rsid w:val="004244E2"/>
  </w:style>
  <w:style w:type="character" w:customStyle="1" w:styleId="StyleUnderlineChar0">
    <w:name w:val="Style Underline + Char"/>
    <w:rsid w:val="004244E2"/>
    <w:rPr>
      <w:rFonts w:eastAsia="SimSun" w:cs="Arial"/>
      <w:b/>
      <w:bCs/>
      <w:iCs/>
      <w:caps/>
      <w:sz w:val="24"/>
      <w:szCs w:val="24"/>
      <w:u w:val="single"/>
      <w:lang w:val="en-US" w:eastAsia="en-US" w:bidi="ar-SA"/>
    </w:rPr>
  </w:style>
  <w:style w:type="character" w:customStyle="1" w:styleId="StyleciteChar">
    <w:name w:val="Style cite + Char"/>
    <w:basedOn w:val="citeChar2"/>
    <w:rsid w:val="004244E2"/>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244E2"/>
    <w:rPr>
      <w:rFonts w:eastAsia="Times New Roman"/>
      <w:b/>
      <w:sz w:val="24"/>
    </w:rPr>
  </w:style>
  <w:style w:type="paragraph" w:customStyle="1" w:styleId="RepeatHeader">
    <w:name w:val="Repeat Header"/>
    <w:basedOn w:val="HeaderDebate"/>
    <w:rsid w:val="004244E2"/>
    <w:pPr>
      <w:outlineLvl w:val="1"/>
    </w:pPr>
    <w:rPr>
      <w:szCs w:val="48"/>
    </w:rPr>
  </w:style>
  <w:style w:type="character" w:customStyle="1" w:styleId="sectiontitle">
    <w:name w:val="sectiontitle"/>
    <w:basedOn w:val="DefaultParagraphFont"/>
    <w:rsid w:val="004244E2"/>
  </w:style>
  <w:style w:type="character" w:customStyle="1" w:styleId="sectionsubtitle">
    <w:name w:val="sectionsubtitle"/>
    <w:basedOn w:val="DefaultParagraphFont"/>
    <w:rsid w:val="004244E2"/>
  </w:style>
  <w:style w:type="character" w:customStyle="1" w:styleId="copyright">
    <w:name w:val="copyright"/>
    <w:basedOn w:val="DefaultParagraphFont"/>
    <w:rsid w:val="004244E2"/>
  </w:style>
  <w:style w:type="character" w:customStyle="1" w:styleId="EvidenceTag">
    <w:name w:val="Evidence Tag"/>
    <w:rsid w:val="004244E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244E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244E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244E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244E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244E2"/>
    <w:rPr>
      <w:rFonts w:eastAsia="Times New Roman"/>
      <w:sz w:val="16"/>
    </w:rPr>
  </w:style>
  <w:style w:type="paragraph" w:customStyle="1" w:styleId="citationunderline">
    <w:name w:val="citation/underline"/>
    <w:autoRedefine/>
    <w:rsid w:val="004244E2"/>
    <w:rPr>
      <w:rFonts w:ascii="Times New Roman" w:eastAsia="Times New Roman" w:hAnsi="Times New Roman" w:cs="Times New Roman"/>
      <w:b/>
      <w:u w:val="single"/>
    </w:rPr>
  </w:style>
  <w:style w:type="character" w:customStyle="1" w:styleId="smcaps">
    <w:name w:val="smcaps"/>
    <w:basedOn w:val="DefaultParagraphFont"/>
    <w:rsid w:val="004244E2"/>
  </w:style>
  <w:style w:type="character" w:customStyle="1" w:styleId="inside-head1">
    <w:name w:val="inside-head1"/>
    <w:rsid w:val="004244E2"/>
    <w:rPr>
      <w:rFonts w:ascii="Arial" w:hAnsi="Arial" w:cs="Arial" w:hint="default"/>
      <w:b/>
      <w:bCs/>
      <w:color w:val="000000"/>
      <w:spacing w:val="-15"/>
      <w:sz w:val="45"/>
      <w:szCs w:val="45"/>
    </w:rPr>
  </w:style>
  <w:style w:type="character" w:customStyle="1" w:styleId="datestamp1">
    <w:name w:val="datestamp1"/>
    <w:rsid w:val="004244E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244E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244E2"/>
  </w:style>
  <w:style w:type="paragraph" w:customStyle="1" w:styleId="links1">
    <w:name w:val="links1"/>
    <w:basedOn w:val="Normal"/>
    <w:rsid w:val="004244E2"/>
    <w:pPr>
      <w:spacing w:before="100" w:beforeAutospacing="1" w:after="100" w:afterAutospacing="1"/>
    </w:pPr>
    <w:rPr>
      <w:rFonts w:eastAsia="Times New Roman"/>
      <w:color w:val="FFFFFF"/>
      <w:sz w:val="16"/>
      <w:szCs w:val="16"/>
    </w:rPr>
  </w:style>
  <w:style w:type="paragraph" w:customStyle="1" w:styleId="endtext">
    <w:name w:val="endtext"/>
    <w:basedOn w:val="Normal"/>
    <w:rsid w:val="004244E2"/>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244E2"/>
    <w:rPr>
      <w:rFonts w:ascii="Verdana" w:hAnsi="Verdana" w:hint="default"/>
      <w:b/>
      <w:bCs/>
      <w:sz w:val="32"/>
      <w:szCs w:val="32"/>
    </w:rPr>
  </w:style>
  <w:style w:type="character" w:customStyle="1" w:styleId="storydeck31">
    <w:name w:val="storydeck31"/>
    <w:rsid w:val="004244E2"/>
    <w:rPr>
      <w:rFonts w:ascii="Verdana" w:hAnsi="Verdana" w:hint="default"/>
      <w:i w:val="0"/>
      <w:iCs w:val="0"/>
      <w:sz w:val="21"/>
      <w:szCs w:val="21"/>
    </w:rPr>
  </w:style>
  <w:style w:type="character" w:customStyle="1" w:styleId="subtitle10">
    <w:name w:val="subtitle1"/>
    <w:rsid w:val="004244E2"/>
    <w:rPr>
      <w:rFonts w:ascii="Verdana" w:hAnsi="Verdana" w:hint="default"/>
      <w:b w:val="0"/>
      <w:bCs w:val="0"/>
      <w:vanish w:val="0"/>
      <w:webHidden w:val="0"/>
      <w:color w:val="484848"/>
      <w:sz w:val="14"/>
      <w:szCs w:val="14"/>
      <w:specVanish w:val="0"/>
    </w:rPr>
  </w:style>
  <w:style w:type="paragraph" w:customStyle="1" w:styleId="g">
    <w:name w:val="g"/>
    <w:basedOn w:val="Normal"/>
    <w:rsid w:val="004244E2"/>
    <w:pPr>
      <w:spacing w:before="240" w:after="240"/>
    </w:pPr>
    <w:rPr>
      <w:rFonts w:eastAsia="Times New Roman"/>
      <w:sz w:val="24"/>
    </w:rPr>
  </w:style>
  <w:style w:type="character" w:customStyle="1" w:styleId="clsbiolink">
    <w:name w:val="clsbiolink"/>
    <w:basedOn w:val="DefaultParagraphFont"/>
    <w:rsid w:val="004244E2"/>
  </w:style>
  <w:style w:type="character" w:customStyle="1" w:styleId="clssmaller">
    <w:name w:val="clssmaller"/>
    <w:basedOn w:val="DefaultParagraphFont"/>
    <w:rsid w:val="004244E2"/>
  </w:style>
  <w:style w:type="character" w:customStyle="1" w:styleId="sm1">
    <w:name w:val="sm1"/>
    <w:rsid w:val="004244E2"/>
    <w:rPr>
      <w:rFonts w:ascii="Verdana" w:hAnsi="Verdana" w:hint="default"/>
      <w:i w:val="0"/>
      <w:iCs w:val="0"/>
      <w:smallCaps w:val="0"/>
      <w:color w:val="000000"/>
      <w:sz w:val="17"/>
      <w:szCs w:val="17"/>
    </w:rPr>
  </w:style>
  <w:style w:type="character" w:customStyle="1" w:styleId="noindentChar">
    <w:name w:val="noindent Char"/>
    <w:rsid w:val="004244E2"/>
    <w:rPr>
      <w:rFonts w:ascii="Arial" w:hAnsi="Arial" w:cs="Arial"/>
      <w:sz w:val="24"/>
      <w:szCs w:val="24"/>
      <w:lang w:val="en-US" w:eastAsia="en-US" w:bidi="ar-SA"/>
    </w:rPr>
  </w:style>
  <w:style w:type="character" w:customStyle="1" w:styleId="SmallChar1">
    <w:name w:val="Small Char1"/>
    <w:rsid w:val="004244E2"/>
    <w:rPr>
      <w:sz w:val="16"/>
      <w:szCs w:val="24"/>
      <w:lang w:val="en-US" w:eastAsia="en-US" w:bidi="ar-SA"/>
    </w:rPr>
  </w:style>
  <w:style w:type="character" w:customStyle="1" w:styleId="fullcite0">
    <w:name w:val="fullcite"/>
    <w:basedOn w:val="DefaultParagraphFont"/>
    <w:rsid w:val="004244E2"/>
  </w:style>
  <w:style w:type="character" w:customStyle="1" w:styleId="Style9ptThickunderline">
    <w:name w:val="Style 9 pt Thick underline"/>
    <w:rsid w:val="004244E2"/>
    <w:rPr>
      <w:sz w:val="24"/>
      <w:u w:val="thick"/>
    </w:rPr>
  </w:style>
  <w:style w:type="paragraph" w:customStyle="1" w:styleId="Repeatheader0">
    <w:name w:val="Repeat header"/>
    <w:basedOn w:val="Normal"/>
    <w:autoRedefine/>
    <w:rsid w:val="004244E2"/>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244E2"/>
    <w:rPr>
      <w:rFonts w:ascii="Times New Roman" w:hAnsi="Times New Roman" w:cs="Calibri"/>
      <w:sz w:val="16"/>
    </w:rPr>
  </w:style>
  <w:style w:type="character" w:customStyle="1" w:styleId="CardNotUnderlinedChar">
    <w:name w:val="Card Not Underlined Char"/>
    <w:rsid w:val="004244E2"/>
    <w:rPr>
      <w:sz w:val="16"/>
      <w:lang w:val="en-US" w:eastAsia="en-US" w:bidi="ar-SA"/>
    </w:rPr>
  </w:style>
  <w:style w:type="paragraph" w:customStyle="1" w:styleId="CardNotUnderlined3">
    <w:name w:val="Card Not Underlined 3"/>
    <w:basedOn w:val="CardNotUnderlined"/>
    <w:rsid w:val="004244E2"/>
    <w:rPr>
      <w:rFonts w:ascii="Times New Roman" w:hAnsi="Times New Roman" w:cs="Calibri"/>
    </w:rPr>
  </w:style>
  <w:style w:type="paragraph" w:customStyle="1" w:styleId="CardNotUnderlinedFinal">
    <w:name w:val="Card Not Underlined Final"/>
    <w:basedOn w:val="CardNotUnderlined3"/>
    <w:rsid w:val="004244E2"/>
    <w:rPr>
      <w:sz w:val="20"/>
    </w:rPr>
  </w:style>
  <w:style w:type="character" w:customStyle="1" w:styleId="tagChar3">
    <w:name w:val="tag Char3"/>
    <w:rsid w:val="004244E2"/>
    <w:rPr>
      <w:b/>
      <w:sz w:val="24"/>
      <w:szCs w:val="24"/>
      <w:lang w:val="en-US" w:eastAsia="en-US" w:bidi="ar-SA"/>
    </w:rPr>
  </w:style>
  <w:style w:type="character" w:customStyle="1" w:styleId="link-mailto">
    <w:name w:val="link-mailto"/>
    <w:basedOn w:val="DefaultParagraphFont"/>
    <w:rsid w:val="004244E2"/>
  </w:style>
  <w:style w:type="character" w:customStyle="1" w:styleId="StyleUnderlineUnderlineChar">
    <w:name w:val="Style Underline + Underline Char"/>
    <w:rsid w:val="004244E2"/>
    <w:rPr>
      <w:rFonts w:ascii="Trebuchet MS" w:hAnsi="Trebuchet MS"/>
      <w:szCs w:val="18"/>
      <w:u w:val="single"/>
      <w:lang w:val="en-US" w:eastAsia="en-US" w:bidi="ar-SA"/>
    </w:rPr>
  </w:style>
  <w:style w:type="paragraph" w:customStyle="1" w:styleId="formfld">
    <w:name w:val="formfld"/>
    <w:basedOn w:val="Normal"/>
    <w:rsid w:val="004244E2"/>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244E2"/>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244E2"/>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244E2"/>
    <w:rPr>
      <w:rFonts w:ascii="Times New Roman" w:eastAsia="Times New Roman" w:hAnsi="Times New Roman" w:cs="Times New Roman"/>
      <w:sz w:val="20"/>
      <w:u w:val="thick"/>
    </w:rPr>
  </w:style>
  <w:style w:type="paragraph" w:customStyle="1" w:styleId="SmallCards">
    <w:name w:val="Small Cards"/>
    <w:basedOn w:val="Cards"/>
    <w:link w:val="SmallCardsChar"/>
    <w:rsid w:val="004244E2"/>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244E2"/>
    <w:rPr>
      <w:rFonts w:ascii="Times New Roman" w:eastAsia="Times New Roman" w:hAnsi="Times New Roman" w:cs="Times New Roman"/>
      <w:sz w:val="14"/>
    </w:rPr>
  </w:style>
  <w:style w:type="paragraph" w:customStyle="1" w:styleId="ReadingCites">
    <w:name w:val="Reading Cites"/>
    <w:basedOn w:val="Normal"/>
    <w:link w:val="ReadingCitesChar"/>
    <w:rsid w:val="004244E2"/>
    <w:rPr>
      <w:rFonts w:eastAsia="Times New Roman"/>
      <w:b/>
      <w:sz w:val="20"/>
      <w:szCs w:val="20"/>
    </w:rPr>
  </w:style>
  <w:style w:type="character" w:customStyle="1" w:styleId="ReadingCitesChar">
    <w:name w:val="Reading Cites Char"/>
    <w:link w:val="ReadingCites"/>
    <w:rsid w:val="004244E2"/>
    <w:rPr>
      <w:rFonts w:ascii="Calibri" w:eastAsia="Times New Roman" w:hAnsi="Calibri"/>
      <w:b/>
      <w:sz w:val="20"/>
      <w:szCs w:val="20"/>
    </w:rPr>
  </w:style>
  <w:style w:type="paragraph" w:customStyle="1" w:styleId="ContentsHeading">
    <w:name w:val="Contents Heading"/>
    <w:basedOn w:val="Heading1"/>
    <w:next w:val="Normal"/>
    <w:rsid w:val="004244E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4244E2"/>
    <w:pPr>
      <w:spacing w:before="100" w:beforeAutospacing="1" w:after="100" w:afterAutospacing="1"/>
    </w:pPr>
    <w:rPr>
      <w:rFonts w:eastAsia="Times New Roman"/>
      <w:sz w:val="20"/>
    </w:rPr>
  </w:style>
  <w:style w:type="character" w:customStyle="1" w:styleId="CharacterStyle8">
    <w:name w:val="Character Style 8"/>
    <w:rsid w:val="004244E2"/>
    <w:rPr>
      <w:sz w:val="22"/>
      <w:szCs w:val="22"/>
    </w:rPr>
  </w:style>
  <w:style w:type="paragraph" w:customStyle="1" w:styleId="Style110">
    <w:name w:val="Style 11"/>
    <w:rsid w:val="004244E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244E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244E2"/>
    <w:rPr>
      <w:b/>
      <w:sz w:val="24"/>
    </w:rPr>
  </w:style>
  <w:style w:type="character" w:customStyle="1" w:styleId="CardText1CharChar">
    <w:name w:val="Card Text 1 Char Char"/>
    <w:rsid w:val="004244E2"/>
    <w:rPr>
      <w:rFonts w:ascii="Arial Narrow" w:hAnsi="Arial Narrow"/>
      <w:color w:val="000000"/>
      <w:sz w:val="22"/>
      <w:szCs w:val="22"/>
      <w:u w:val="single"/>
      <w:lang w:val="en-US" w:eastAsia="en-US" w:bidi="ar-SA"/>
    </w:rPr>
  </w:style>
  <w:style w:type="character" w:customStyle="1" w:styleId="CardText1Char1">
    <w:name w:val="Card Text 1 Char1"/>
    <w:rsid w:val="004244E2"/>
    <w:rPr>
      <w:rFonts w:ascii="Arial Narrow" w:hAnsi="Arial Narrow"/>
      <w:color w:val="000000"/>
      <w:sz w:val="22"/>
      <w:szCs w:val="22"/>
      <w:u w:val="single"/>
      <w:lang w:val="en-US" w:eastAsia="en-US" w:bidi="ar-SA"/>
    </w:rPr>
  </w:style>
  <w:style w:type="paragraph" w:customStyle="1" w:styleId="Style70">
    <w:name w:val="Style 7"/>
    <w:rsid w:val="004244E2"/>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244E2"/>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244E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244E2"/>
  </w:style>
  <w:style w:type="paragraph" w:customStyle="1" w:styleId="Header1">
    <w:name w:val="Header1"/>
    <w:aliases w:val="Header Char Char,Header Char Char Char Char Char Char Char Cha,Char Char Char Cha"/>
    <w:basedOn w:val="Heading1"/>
    <w:next w:val="Heading1"/>
    <w:qFormat/>
    <w:rsid w:val="004244E2"/>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244E2"/>
    <w:rPr>
      <w:b/>
      <w:bCs/>
      <w:color w:val="695B54"/>
    </w:rPr>
  </w:style>
  <w:style w:type="paragraph" w:customStyle="1" w:styleId="Heading11">
    <w:name w:val="Heading 11"/>
    <w:basedOn w:val="Normal"/>
    <w:next w:val="Normal"/>
    <w:rsid w:val="004244E2"/>
    <w:pPr>
      <w:keepNext/>
      <w:widowControl w:val="0"/>
      <w:suppressAutoHyphens/>
      <w:jc w:val="center"/>
    </w:pPr>
    <w:rPr>
      <w:rFonts w:eastAsia="Tahoma"/>
      <w:b/>
      <w:sz w:val="48"/>
      <w:szCs w:val="32"/>
      <w:u w:val="single"/>
    </w:rPr>
  </w:style>
  <w:style w:type="paragraph" w:customStyle="1" w:styleId="TextHeading">
    <w:name w:val="Text Heading"/>
    <w:basedOn w:val="Heading3"/>
    <w:rsid w:val="004244E2"/>
    <w:pPr>
      <w:keepLines w:val="0"/>
      <w:pageBreakBefore w:val="0"/>
      <w:spacing w:before="0"/>
      <w:jc w:val="left"/>
    </w:pPr>
    <w:rPr>
      <w:rFonts w:eastAsia="Times New Roman" w:cs="Arial"/>
      <w:bCs w:val="0"/>
      <w:sz w:val="22"/>
      <w:szCs w:val="26"/>
    </w:rPr>
  </w:style>
  <w:style w:type="character" w:customStyle="1" w:styleId="TextHeadingChar">
    <w:name w:val="Text Heading Char"/>
    <w:rsid w:val="004244E2"/>
    <w:rPr>
      <w:rFonts w:cs="Arial"/>
      <w:b/>
      <w:bCs/>
      <w:sz w:val="22"/>
      <w:szCs w:val="26"/>
      <w:u w:val="single"/>
      <w:lang w:val="en-US" w:eastAsia="en-US" w:bidi="ar-SA"/>
    </w:rPr>
  </w:style>
  <w:style w:type="character" w:customStyle="1" w:styleId="FootnoteCharacters">
    <w:name w:val="Footnote Characters"/>
    <w:rsid w:val="004244E2"/>
    <w:rPr>
      <w:vertAlign w:val="superscript"/>
    </w:rPr>
  </w:style>
  <w:style w:type="paragraph" w:customStyle="1" w:styleId="StyleHeading1BlockTitleHeading1Char1ALEXHeadingBrief-He2">
    <w:name w:val="Style Heading 1Block TitleHeading 1 Char1ALEXHeadingBrief - He...2"/>
    <w:basedOn w:val="Heading1"/>
    <w:autoRedefine/>
    <w:rsid w:val="004244E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244E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244E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244E2"/>
    <w:rPr>
      <w:rFonts w:ascii="Arial" w:eastAsia="Times New Roman" w:hAnsi="Arial"/>
      <w:smallCaps/>
    </w:rPr>
  </w:style>
  <w:style w:type="paragraph" w:customStyle="1" w:styleId="DebateBody">
    <w:name w:val="Debate Body"/>
    <w:basedOn w:val="Normal"/>
    <w:qFormat/>
    <w:rsid w:val="004244E2"/>
    <w:rPr>
      <w:rFonts w:ascii="Cambria" w:eastAsia="Cambria" w:hAnsi="Cambria"/>
      <w:b/>
      <w:caps/>
      <w:sz w:val="24"/>
    </w:rPr>
  </w:style>
  <w:style w:type="paragraph" w:customStyle="1" w:styleId="StyleDebateBodyBefore12pt">
    <w:name w:val="Style Debate Body + Before:  12 pt"/>
    <w:basedOn w:val="Normal"/>
    <w:next w:val="Normal"/>
    <w:rsid w:val="004244E2"/>
    <w:pPr>
      <w:spacing w:before="240"/>
    </w:pPr>
    <w:rPr>
      <w:rFonts w:eastAsia="Times New Roman"/>
      <w:bCs/>
      <w:sz w:val="20"/>
      <w:szCs w:val="20"/>
    </w:rPr>
  </w:style>
  <w:style w:type="paragraph" w:customStyle="1" w:styleId="StyleDebateBodyBefore12pt1">
    <w:name w:val="Style Debate Body + Before:  12 pt1"/>
    <w:basedOn w:val="Normal"/>
    <w:rsid w:val="004244E2"/>
    <w:pPr>
      <w:spacing w:before="240"/>
    </w:pPr>
    <w:rPr>
      <w:rFonts w:eastAsia="Times New Roman"/>
      <w:bCs/>
      <w:sz w:val="20"/>
      <w:szCs w:val="20"/>
    </w:rPr>
  </w:style>
  <w:style w:type="character" w:customStyle="1" w:styleId="10ptnotbold">
    <w:name w:val="10ptnotbold"/>
    <w:rsid w:val="004244E2"/>
    <w:rPr>
      <w:sz w:val="20"/>
    </w:rPr>
  </w:style>
  <w:style w:type="paragraph" w:customStyle="1" w:styleId="PageNumber11">
    <w:name w:val="Page Number11"/>
    <w:basedOn w:val="Normal"/>
    <w:next w:val="Normal"/>
    <w:rsid w:val="004244E2"/>
    <w:rPr>
      <w:rFonts w:eastAsia="Times New Roman"/>
      <w:sz w:val="20"/>
    </w:rPr>
  </w:style>
  <w:style w:type="character" w:customStyle="1" w:styleId="Heading2CharCharCharCharCharCharCharCharCharCharCharCharCharChar1">
    <w:name w:val="Heading 2 Char Char Char Char Char Char Char Char Char Char Char Char Char Char1"/>
    <w:rsid w:val="004244E2"/>
    <w:rPr>
      <w:rFonts w:eastAsia="SimSun" w:cs="Arial"/>
      <w:b/>
      <w:bCs/>
      <w:iCs/>
      <w:sz w:val="24"/>
      <w:szCs w:val="28"/>
      <w:lang w:val="en-US" w:eastAsia="zh-CN" w:bidi="ar-SA"/>
    </w:rPr>
  </w:style>
  <w:style w:type="character" w:customStyle="1" w:styleId="Char31">
    <w:name w:val="Char31"/>
    <w:rsid w:val="004244E2"/>
    <w:rPr>
      <w:rFonts w:cs="Arial"/>
      <w:bCs/>
      <w:u w:val="thick"/>
      <w:lang w:val="en-US" w:eastAsia="en-US" w:bidi="ar-SA"/>
    </w:rPr>
  </w:style>
  <w:style w:type="paragraph" w:customStyle="1" w:styleId="StyleHeading1Centered">
    <w:name w:val="Style Heading 1 + Centered"/>
    <w:basedOn w:val="Heading1"/>
    <w:rsid w:val="004244E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244E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244E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244E2"/>
    <w:pPr>
      <w:spacing w:before="120"/>
    </w:pPr>
    <w:rPr>
      <w:rFonts w:eastAsia="Times New Roman"/>
      <w:sz w:val="20"/>
    </w:rPr>
  </w:style>
  <w:style w:type="character" w:customStyle="1" w:styleId="underliningChar0">
    <w:name w:val="underlining Char"/>
    <w:rsid w:val="004244E2"/>
    <w:rPr>
      <w:b/>
      <w:szCs w:val="24"/>
      <w:u w:val="single"/>
      <w:lang w:val="en-US" w:eastAsia="en-US" w:bidi="ar-SA"/>
    </w:rPr>
  </w:style>
  <w:style w:type="character" w:customStyle="1" w:styleId="notreadChar">
    <w:name w:val="not read Char"/>
    <w:rsid w:val="004244E2"/>
    <w:rPr>
      <w:sz w:val="18"/>
      <w:szCs w:val="24"/>
      <w:lang w:val="en-US" w:eastAsia="en-US" w:bidi="ar-SA"/>
    </w:rPr>
  </w:style>
  <w:style w:type="paragraph" w:customStyle="1" w:styleId="StyleStrong10ptNotBold">
    <w:name w:val="Style Strong + 10 pt Not Bold"/>
    <w:basedOn w:val="Normal"/>
    <w:autoRedefine/>
    <w:rsid w:val="004244E2"/>
    <w:pPr>
      <w:ind w:left="720" w:hanging="360"/>
    </w:pPr>
    <w:rPr>
      <w:rFonts w:eastAsia="Times New Roman"/>
      <w:sz w:val="26"/>
      <w:szCs w:val="26"/>
    </w:rPr>
  </w:style>
  <w:style w:type="character" w:customStyle="1" w:styleId="prbodytext1">
    <w:name w:val="pr_bodytext1"/>
    <w:rsid w:val="004244E2"/>
    <w:rPr>
      <w:rFonts w:ascii="Arial" w:hAnsi="Arial" w:cs="Arial" w:hint="default"/>
      <w:sz w:val="20"/>
      <w:szCs w:val="20"/>
    </w:rPr>
  </w:style>
  <w:style w:type="character" w:customStyle="1" w:styleId="smallCharChar">
    <w:name w:val="small Char Char"/>
    <w:rsid w:val="004244E2"/>
    <w:rPr>
      <w:rFonts w:ascii="Times New Roman" w:eastAsia="Times New Roman" w:hAnsi="Times New Roman" w:cs="Times New Roman"/>
      <w:sz w:val="12"/>
      <w:szCs w:val="16"/>
    </w:rPr>
  </w:style>
  <w:style w:type="character" w:customStyle="1" w:styleId="Undlerine">
    <w:name w:val="Undlerine"/>
    <w:qFormat/>
    <w:rsid w:val="004244E2"/>
    <w:rPr>
      <w:rFonts w:ascii="Times New Roman" w:hAnsi="Times New Roman"/>
      <w:w w:val="110"/>
      <w:sz w:val="20"/>
      <w:szCs w:val="20"/>
      <w:u w:val="single"/>
      <w:bdr w:val="none" w:sz="0" w:space="0" w:color="auto"/>
      <w:lang w:bidi="he-IL"/>
    </w:rPr>
  </w:style>
  <w:style w:type="character" w:customStyle="1" w:styleId="Aunderline1">
    <w:name w:val="Aunderline"/>
    <w:qFormat/>
    <w:rsid w:val="004244E2"/>
    <w:rPr>
      <w:rFonts w:ascii="Times New Roman" w:hAnsi="Times New Roman"/>
      <w:sz w:val="20"/>
      <w:u w:val="single"/>
    </w:rPr>
  </w:style>
  <w:style w:type="paragraph" w:customStyle="1" w:styleId="NormalUnderline0">
    <w:name w:val="Normal + Underline"/>
    <w:basedOn w:val="Normal"/>
    <w:link w:val="NormalUnderlineChar0"/>
    <w:rsid w:val="004244E2"/>
    <w:pPr>
      <w:ind w:left="720"/>
    </w:pPr>
    <w:rPr>
      <w:rFonts w:eastAsia="Times New Roman"/>
      <w:b/>
      <w:sz w:val="20"/>
      <w:u w:val="single"/>
      <w:lang w:val="x-none" w:eastAsia="x-none"/>
    </w:rPr>
  </w:style>
  <w:style w:type="character" w:customStyle="1" w:styleId="NormalUnderlineChar0">
    <w:name w:val="Normal + Underline Char"/>
    <w:link w:val="NormalUnderline0"/>
    <w:rsid w:val="004244E2"/>
    <w:rPr>
      <w:rFonts w:ascii="Calibri" w:eastAsia="Times New Roman" w:hAnsi="Calibri"/>
      <w:b/>
      <w:sz w:val="20"/>
      <w:u w:val="single"/>
      <w:lang w:val="x-none" w:eastAsia="x-none"/>
    </w:rPr>
  </w:style>
  <w:style w:type="character" w:customStyle="1" w:styleId="Boxes">
    <w:name w:val="Boxes"/>
    <w:qFormat/>
    <w:rsid w:val="004244E2"/>
    <w:rPr>
      <w:rFonts w:ascii="Times New Roman" w:hAnsi="Times New Roman"/>
      <w:sz w:val="20"/>
      <w:u w:val="single"/>
      <w:bdr w:val="single" w:sz="4" w:space="0" w:color="auto"/>
    </w:rPr>
  </w:style>
  <w:style w:type="character" w:customStyle="1" w:styleId="tim">
    <w:name w:val="tim"/>
    <w:qFormat/>
    <w:rsid w:val="004244E2"/>
    <w:rPr>
      <w:rFonts w:ascii="Times New Roman" w:hAnsi="Times New Roman"/>
      <w:sz w:val="20"/>
      <w:u w:val="single"/>
    </w:rPr>
  </w:style>
  <w:style w:type="character" w:customStyle="1" w:styleId="hl">
    <w:name w:val="hl"/>
    <w:basedOn w:val="DefaultParagraphFont"/>
    <w:rsid w:val="004244E2"/>
  </w:style>
  <w:style w:type="character" w:customStyle="1" w:styleId="clock1">
    <w:name w:val="clock1"/>
    <w:rsid w:val="004244E2"/>
    <w:rPr>
      <w:color w:val="B51B1B"/>
    </w:rPr>
  </w:style>
  <w:style w:type="character" w:customStyle="1" w:styleId="smallChar10">
    <w:name w:val="small Char1"/>
    <w:rsid w:val="004244E2"/>
    <w:rPr>
      <w:sz w:val="12"/>
      <w:szCs w:val="16"/>
      <w:lang w:val="en-US" w:eastAsia="en-US" w:bidi="ar-SA"/>
    </w:rPr>
  </w:style>
  <w:style w:type="character" w:customStyle="1" w:styleId="SmallCardsCharChar">
    <w:name w:val="Small Cards Char Char"/>
    <w:rsid w:val="004244E2"/>
    <w:rPr>
      <w:sz w:val="14"/>
      <w:szCs w:val="24"/>
      <w:lang w:val="en-US" w:eastAsia="en-US" w:bidi="ar-SA"/>
    </w:rPr>
  </w:style>
  <w:style w:type="paragraph" w:customStyle="1" w:styleId="NormalCards">
    <w:name w:val="Normal Cards"/>
    <w:basedOn w:val="Normal"/>
    <w:rsid w:val="004244E2"/>
    <w:pPr>
      <w:ind w:left="288"/>
    </w:pPr>
    <w:rPr>
      <w:rFonts w:eastAsia="Times New Roman"/>
      <w:sz w:val="20"/>
    </w:rPr>
  </w:style>
  <w:style w:type="character" w:customStyle="1" w:styleId="iniciales">
    <w:name w:val="iniciales"/>
    <w:basedOn w:val="DefaultParagraphFont"/>
    <w:rsid w:val="004244E2"/>
  </w:style>
  <w:style w:type="character" w:customStyle="1" w:styleId="Style10ptBoldUnderline">
    <w:name w:val="Style 10 pt Bold Underline"/>
    <w:rsid w:val="004244E2"/>
    <w:rPr>
      <w:b/>
      <w:bCs/>
      <w:sz w:val="20"/>
      <w:u w:val="single"/>
    </w:rPr>
  </w:style>
  <w:style w:type="paragraph" w:customStyle="1" w:styleId="outdent">
    <w:name w:val="outdent"/>
    <w:basedOn w:val="Normal"/>
    <w:rsid w:val="004244E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244E2"/>
    <w:pPr>
      <w:spacing w:before="100" w:beforeAutospacing="1" w:after="100" w:afterAutospacing="1"/>
    </w:pPr>
    <w:rPr>
      <w:rFonts w:eastAsia="Times New Roman"/>
      <w:sz w:val="24"/>
    </w:rPr>
  </w:style>
  <w:style w:type="paragraph" w:customStyle="1" w:styleId="separator">
    <w:name w:val="separator"/>
    <w:basedOn w:val="Normal"/>
    <w:rsid w:val="004244E2"/>
    <w:pPr>
      <w:spacing w:before="100" w:beforeAutospacing="1" w:after="100" w:afterAutospacing="1"/>
    </w:pPr>
    <w:rPr>
      <w:rFonts w:eastAsia="Times New Roman"/>
      <w:sz w:val="24"/>
    </w:rPr>
  </w:style>
  <w:style w:type="paragraph" w:customStyle="1" w:styleId="bulletfollow">
    <w:name w:val="bulletfollow"/>
    <w:basedOn w:val="Normal"/>
    <w:rsid w:val="004244E2"/>
    <w:pPr>
      <w:spacing w:before="100" w:beforeAutospacing="1" w:after="100" w:afterAutospacing="1"/>
    </w:pPr>
    <w:rPr>
      <w:rFonts w:eastAsia="Times New Roman"/>
      <w:sz w:val="24"/>
    </w:rPr>
  </w:style>
  <w:style w:type="paragraph" w:customStyle="1" w:styleId="bulleted">
    <w:name w:val="bulleted"/>
    <w:basedOn w:val="Normal"/>
    <w:rsid w:val="004244E2"/>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244E2"/>
    <w:rPr>
      <w:rFonts w:ascii="Times New Roman" w:eastAsia="Times New Roman" w:hAnsi="Times New Roman" w:cs="Times New Roman"/>
      <w:strike/>
      <w:sz w:val="20"/>
      <w:szCs w:val="20"/>
    </w:rPr>
  </w:style>
  <w:style w:type="character" w:customStyle="1" w:styleId="StrikethroughChar">
    <w:name w:val="Strikethrough Char"/>
    <w:link w:val="Strikethrough0"/>
    <w:rsid w:val="004244E2"/>
    <w:rPr>
      <w:rFonts w:ascii="Times New Roman" w:eastAsia="Times New Roman" w:hAnsi="Times New Roman" w:cs="Times New Roman"/>
      <w:strike/>
      <w:sz w:val="20"/>
      <w:szCs w:val="20"/>
    </w:rPr>
  </w:style>
  <w:style w:type="character" w:customStyle="1" w:styleId="UnderlineCardsCharChar">
    <w:name w:val="Underline Cards Char Char"/>
    <w:rsid w:val="004244E2"/>
    <w:rPr>
      <w:rFonts w:eastAsia="SimSun"/>
      <w:szCs w:val="24"/>
      <w:u w:val="thick"/>
      <w:lang w:val="en-US" w:eastAsia="en-US" w:bidi="ar-SA"/>
    </w:rPr>
  </w:style>
  <w:style w:type="character" w:customStyle="1" w:styleId="head">
    <w:name w:val="head"/>
    <w:basedOn w:val="DefaultParagraphFont"/>
    <w:rsid w:val="004244E2"/>
  </w:style>
  <w:style w:type="paragraph" w:customStyle="1" w:styleId="authorgroup">
    <w:name w:val="authorgroup"/>
    <w:basedOn w:val="Normal"/>
    <w:rsid w:val="004244E2"/>
    <w:pPr>
      <w:spacing w:before="100" w:beforeAutospacing="1" w:after="100" w:afterAutospacing="1"/>
    </w:pPr>
    <w:rPr>
      <w:rFonts w:eastAsia="Calibri"/>
      <w:sz w:val="24"/>
    </w:rPr>
  </w:style>
  <w:style w:type="paragraph" w:customStyle="1" w:styleId="affiliation1">
    <w:name w:val="affiliation1"/>
    <w:basedOn w:val="Normal"/>
    <w:rsid w:val="004244E2"/>
    <w:pPr>
      <w:spacing w:before="100" w:beforeAutospacing="1" w:after="100" w:afterAutospacing="1"/>
    </w:pPr>
    <w:rPr>
      <w:rFonts w:eastAsia="Calibri"/>
      <w:sz w:val="24"/>
    </w:rPr>
  </w:style>
  <w:style w:type="paragraph" w:customStyle="1" w:styleId="norm">
    <w:name w:val="norm"/>
    <w:basedOn w:val="Normal"/>
    <w:rsid w:val="004244E2"/>
    <w:pPr>
      <w:spacing w:before="100" w:beforeAutospacing="1" w:after="100" w:afterAutospacing="1"/>
    </w:pPr>
    <w:rPr>
      <w:rFonts w:eastAsia="Calibri"/>
      <w:sz w:val="24"/>
    </w:rPr>
  </w:style>
  <w:style w:type="character" w:customStyle="1" w:styleId="smallcapitals">
    <w:name w:val="smallcapitals"/>
    <w:basedOn w:val="DefaultParagraphFont"/>
    <w:rsid w:val="004244E2"/>
  </w:style>
  <w:style w:type="character" w:customStyle="1" w:styleId="number0">
    <w:name w:val="number"/>
    <w:basedOn w:val="DefaultParagraphFont"/>
    <w:rsid w:val="004244E2"/>
  </w:style>
  <w:style w:type="character" w:customStyle="1" w:styleId="swauthor">
    <w:name w:val="sw_author"/>
    <w:rsid w:val="004244E2"/>
  </w:style>
  <w:style w:type="character" w:customStyle="1" w:styleId="articlebody1">
    <w:name w:val="articlebody1"/>
    <w:rsid w:val="004244E2"/>
  </w:style>
  <w:style w:type="character" w:customStyle="1" w:styleId="small1">
    <w:name w:val="small1"/>
    <w:rsid w:val="004244E2"/>
  </w:style>
  <w:style w:type="paragraph" w:customStyle="1" w:styleId="AuthorDate2">
    <w:name w:val="Author/Date"/>
    <w:basedOn w:val="Normal"/>
    <w:link w:val="AuthorDateChar1"/>
    <w:rsid w:val="004244E2"/>
    <w:rPr>
      <w:rFonts w:eastAsia="Times New Roman"/>
      <w:b/>
      <w:sz w:val="24"/>
      <w:u w:val="single"/>
    </w:rPr>
  </w:style>
  <w:style w:type="character" w:customStyle="1" w:styleId="AuthorDateChar1">
    <w:name w:val="Author/Date Char1"/>
    <w:link w:val="AuthorDate2"/>
    <w:rsid w:val="004244E2"/>
    <w:rPr>
      <w:rFonts w:ascii="Calibri" w:eastAsia="Times New Roman" w:hAnsi="Calibri"/>
      <w:b/>
      <w:u w:val="single"/>
    </w:rPr>
  </w:style>
  <w:style w:type="character" w:customStyle="1" w:styleId="Shortcite">
    <w:name w:val="Shortcite"/>
    <w:basedOn w:val="DefaultParagraphFont"/>
    <w:rsid w:val="004244E2"/>
    <w:rPr>
      <w:rFonts w:ascii="Times New Roman" w:hAnsi="Times New Roman"/>
      <w:b/>
      <w:bCs/>
      <w:sz w:val="20"/>
    </w:rPr>
  </w:style>
  <w:style w:type="character" w:customStyle="1" w:styleId="Longcite">
    <w:name w:val="Longcite"/>
    <w:basedOn w:val="DefaultParagraphFont"/>
    <w:rsid w:val="004244E2"/>
    <w:rPr>
      <w:sz w:val="16"/>
    </w:rPr>
  </w:style>
  <w:style w:type="paragraph" w:customStyle="1" w:styleId="analytic0">
    <w:name w:val="analytic"/>
    <w:basedOn w:val="Normal"/>
    <w:link w:val="analyticChar0"/>
    <w:uiPriority w:val="4"/>
    <w:qFormat/>
    <w:rsid w:val="004244E2"/>
    <w:pPr>
      <w:spacing w:before="120"/>
    </w:pPr>
    <w:rPr>
      <w:rFonts w:ascii="Arial" w:hAnsi="Arial"/>
      <w:b/>
      <w:sz w:val="20"/>
    </w:rPr>
  </w:style>
  <w:style w:type="character" w:customStyle="1" w:styleId="analyticChar0">
    <w:name w:val="analytic Char"/>
    <w:basedOn w:val="DefaultParagraphFont"/>
    <w:link w:val="analytic0"/>
    <w:uiPriority w:val="4"/>
    <w:rsid w:val="004244E2"/>
    <w:rPr>
      <w:rFonts w:ascii="Arial" w:hAnsi="Arial"/>
      <w:b/>
      <w:sz w:val="20"/>
    </w:rPr>
  </w:style>
  <w:style w:type="character" w:customStyle="1" w:styleId="Normal30">
    <w:name w:val="Normal3"/>
    <w:basedOn w:val="DefaultParagraphFont"/>
    <w:rsid w:val="004244E2"/>
  </w:style>
  <w:style w:type="paragraph" w:customStyle="1" w:styleId="PageNumber8">
    <w:name w:val="Page Number8"/>
    <w:basedOn w:val="Normal"/>
    <w:next w:val="Normal"/>
    <w:rsid w:val="004244E2"/>
    <w:pPr>
      <w:spacing w:after="0" w:line="240" w:lineRule="auto"/>
    </w:pPr>
    <w:rPr>
      <w:rFonts w:ascii="Times New Roman" w:eastAsia="Times New Roman" w:hAnsi="Times New Roman"/>
      <w:sz w:val="20"/>
    </w:rPr>
  </w:style>
  <w:style w:type="paragraph" w:customStyle="1" w:styleId="Header2">
    <w:name w:val="Header2"/>
    <w:basedOn w:val="Heading1"/>
    <w:next w:val="Heading1"/>
    <w:rsid w:val="004244E2"/>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4244E2"/>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4244E2"/>
    <w:rPr>
      <w:rFonts w:cs="New Baskerville"/>
      <w:color w:val="000000"/>
    </w:rPr>
  </w:style>
  <w:style w:type="character" w:customStyle="1" w:styleId="postauthor">
    <w:name w:val="postauthor"/>
    <w:basedOn w:val="DefaultParagraphFont"/>
    <w:rsid w:val="004244E2"/>
  </w:style>
  <w:style w:type="paragraph" w:customStyle="1" w:styleId="notes-source-hasnotes">
    <w:name w:val="notes-source-hasnotes"/>
    <w:basedOn w:val="Normal"/>
    <w:rsid w:val="004244E2"/>
    <w:pPr>
      <w:spacing w:before="100" w:beforeAutospacing="1" w:after="100" w:afterAutospacing="1"/>
    </w:pPr>
    <w:rPr>
      <w:rFonts w:ascii="Times" w:hAnsi="Times"/>
      <w:sz w:val="20"/>
      <w:szCs w:val="20"/>
    </w:rPr>
  </w:style>
  <w:style w:type="character" w:customStyle="1" w:styleId="span">
    <w:name w:val="span"/>
    <w:basedOn w:val="DefaultParagraphFont"/>
    <w:rsid w:val="004244E2"/>
  </w:style>
  <w:style w:type="character" w:customStyle="1" w:styleId="maintitle">
    <w:name w:val="maintitle"/>
    <w:basedOn w:val="DefaultParagraphFont"/>
    <w:rsid w:val="004244E2"/>
  </w:style>
  <w:style w:type="character" w:customStyle="1" w:styleId="thirdparty-logo">
    <w:name w:val="thirdparty-logo"/>
    <w:basedOn w:val="DefaultParagraphFont"/>
    <w:rsid w:val="004244E2"/>
  </w:style>
  <w:style w:type="paragraph" w:customStyle="1" w:styleId="articlemeta">
    <w:name w:val="articlemeta"/>
    <w:basedOn w:val="Normal"/>
    <w:rsid w:val="004244E2"/>
    <w:pPr>
      <w:spacing w:before="100" w:beforeAutospacing="1" w:after="100" w:afterAutospacing="1"/>
    </w:pPr>
    <w:rPr>
      <w:rFonts w:ascii="Times" w:hAnsi="Times"/>
      <w:sz w:val="20"/>
      <w:szCs w:val="20"/>
    </w:rPr>
  </w:style>
  <w:style w:type="character" w:customStyle="1" w:styleId="vcard">
    <w:name w:val="vcard"/>
    <w:basedOn w:val="DefaultParagraphFont"/>
    <w:rsid w:val="004244E2"/>
  </w:style>
  <w:style w:type="character" w:customStyle="1" w:styleId="print-footnote">
    <w:name w:val="print-footnote"/>
    <w:basedOn w:val="DefaultParagraphFont"/>
    <w:rsid w:val="004244E2"/>
  </w:style>
  <w:style w:type="character" w:customStyle="1" w:styleId="datestring">
    <w:name w:val="datestring"/>
    <w:basedOn w:val="DefaultParagraphFont"/>
    <w:rsid w:val="004244E2"/>
  </w:style>
  <w:style w:type="paragraph" w:customStyle="1" w:styleId="left">
    <w:name w:val="left"/>
    <w:basedOn w:val="Normal"/>
    <w:rsid w:val="004244E2"/>
    <w:pPr>
      <w:spacing w:before="100" w:beforeAutospacing="1" w:after="100" w:afterAutospacing="1"/>
    </w:pPr>
    <w:rPr>
      <w:rFonts w:ascii="Times" w:hAnsi="Times"/>
      <w:sz w:val="20"/>
      <w:szCs w:val="20"/>
    </w:rPr>
  </w:style>
  <w:style w:type="paragraph" w:customStyle="1" w:styleId="right">
    <w:name w:val="right"/>
    <w:basedOn w:val="Normal"/>
    <w:rsid w:val="004244E2"/>
    <w:pPr>
      <w:spacing w:before="100" w:beforeAutospacing="1" w:after="100" w:afterAutospacing="1"/>
    </w:pPr>
    <w:rPr>
      <w:rFonts w:ascii="Times" w:hAnsi="Times"/>
      <w:sz w:val="20"/>
      <w:szCs w:val="20"/>
    </w:rPr>
  </w:style>
  <w:style w:type="character" w:customStyle="1" w:styleId="gptad">
    <w:name w:val="gptad"/>
    <w:basedOn w:val="DefaultParagraphFont"/>
    <w:rsid w:val="004244E2"/>
  </w:style>
  <w:style w:type="paragraph" w:customStyle="1" w:styleId="creditpostedmodified">
    <w:name w:val="credit_posted_modified"/>
    <w:basedOn w:val="Normal"/>
    <w:rsid w:val="004244E2"/>
    <w:pPr>
      <w:spacing w:before="100" w:beforeAutospacing="1" w:after="100" w:afterAutospacing="1"/>
    </w:pPr>
    <w:rPr>
      <w:rFonts w:ascii="Times" w:hAnsi="Times"/>
      <w:sz w:val="20"/>
      <w:szCs w:val="20"/>
    </w:rPr>
  </w:style>
  <w:style w:type="character" w:customStyle="1" w:styleId="creditline">
    <w:name w:val="creditline"/>
    <w:basedOn w:val="DefaultParagraphFont"/>
    <w:rsid w:val="004244E2"/>
  </w:style>
  <w:style w:type="character" w:customStyle="1" w:styleId="grd">
    <w:name w:val="grd"/>
    <w:basedOn w:val="DefaultParagraphFont"/>
    <w:rsid w:val="004244E2"/>
  </w:style>
  <w:style w:type="paragraph" w:customStyle="1" w:styleId="hs-text-container">
    <w:name w:val="hs-text-container"/>
    <w:basedOn w:val="Normal"/>
    <w:rsid w:val="004244E2"/>
    <w:pPr>
      <w:spacing w:before="100" w:beforeAutospacing="1" w:after="100" w:afterAutospacing="1"/>
    </w:pPr>
    <w:rPr>
      <w:rFonts w:ascii="Times" w:hAnsi="Times"/>
      <w:sz w:val="20"/>
      <w:szCs w:val="20"/>
    </w:rPr>
  </w:style>
  <w:style w:type="character" w:customStyle="1" w:styleId="created">
    <w:name w:val="created"/>
    <w:basedOn w:val="DefaultParagraphFont"/>
    <w:rsid w:val="004244E2"/>
  </w:style>
  <w:style w:type="character" w:customStyle="1" w:styleId="changed">
    <w:name w:val="changed"/>
    <w:basedOn w:val="DefaultParagraphFont"/>
    <w:rsid w:val="004244E2"/>
  </w:style>
  <w:style w:type="character" w:customStyle="1" w:styleId="article-author-name">
    <w:name w:val="article-author-name"/>
    <w:basedOn w:val="DefaultParagraphFont"/>
    <w:rsid w:val="004244E2"/>
  </w:style>
  <w:style w:type="character" w:customStyle="1" w:styleId="bioexcerpt">
    <w:name w:val="bio_excerpt"/>
    <w:basedOn w:val="DefaultParagraphFont"/>
    <w:rsid w:val="004244E2"/>
  </w:style>
  <w:style w:type="character" w:customStyle="1" w:styleId="commentcount">
    <w:name w:val="comment_count"/>
    <w:basedOn w:val="DefaultParagraphFont"/>
    <w:rsid w:val="004244E2"/>
  </w:style>
  <w:style w:type="character" w:customStyle="1" w:styleId="searchtermshighlighted">
    <w:name w:val="searchtermshighlighted"/>
    <w:basedOn w:val="DefaultParagraphFont"/>
    <w:rsid w:val="004244E2"/>
  </w:style>
  <w:style w:type="character" w:customStyle="1" w:styleId="contributornametrigger">
    <w:name w:val="contributornametrigger"/>
    <w:basedOn w:val="DefaultParagraphFont"/>
    <w:rsid w:val="004244E2"/>
  </w:style>
  <w:style w:type="character" w:customStyle="1" w:styleId="bylinepipe">
    <w:name w:val="bylinepipe"/>
    <w:basedOn w:val="DefaultParagraphFont"/>
    <w:rsid w:val="004244E2"/>
  </w:style>
  <w:style w:type="character" w:customStyle="1" w:styleId="lucenesearchresulturlb">
    <w:name w:val="lucene_search_result_url_b"/>
    <w:basedOn w:val="DefaultParagraphFont"/>
    <w:rsid w:val="004244E2"/>
  </w:style>
  <w:style w:type="character" w:customStyle="1" w:styleId="faculty-title">
    <w:name w:val="faculty-title"/>
    <w:basedOn w:val="DefaultParagraphFont"/>
    <w:rsid w:val="004244E2"/>
  </w:style>
  <w:style w:type="character" w:customStyle="1" w:styleId="count">
    <w:name w:val="count"/>
    <w:basedOn w:val="DefaultParagraphFont"/>
    <w:rsid w:val="004244E2"/>
  </w:style>
  <w:style w:type="character" w:customStyle="1" w:styleId="volume">
    <w:name w:val="volume"/>
    <w:basedOn w:val="DefaultParagraphFont"/>
    <w:rsid w:val="004244E2"/>
  </w:style>
  <w:style w:type="character" w:customStyle="1" w:styleId="issue">
    <w:name w:val="issue"/>
    <w:basedOn w:val="DefaultParagraphFont"/>
    <w:rsid w:val="004244E2"/>
  </w:style>
  <w:style w:type="character" w:customStyle="1" w:styleId="pages">
    <w:name w:val="pages"/>
    <w:basedOn w:val="DefaultParagraphFont"/>
    <w:rsid w:val="004244E2"/>
  </w:style>
  <w:style w:type="character" w:customStyle="1" w:styleId="person">
    <w:name w:val="person"/>
    <w:basedOn w:val="DefaultParagraphFont"/>
    <w:rsid w:val="004244E2"/>
  </w:style>
  <w:style w:type="character" w:customStyle="1" w:styleId="corresponding">
    <w:name w:val="corresponding"/>
    <w:basedOn w:val="DefaultParagraphFont"/>
    <w:rsid w:val="004244E2"/>
  </w:style>
  <w:style w:type="paragraph" w:customStyle="1" w:styleId="entry-meta">
    <w:name w:val="entry-meta"/>
    <w:basedOn w:val="Normal"/>
    <w:rsid w:val="004244E2"/>
    <w:pPr>
      <w:spacing w:before="100" w:beforeAutospacing="1" w:after="100" w:afterAutospacing="1"/>
    </w:pPr>
    <w:rPr>
      <w:rFonts w:ascii="Times" w:hAnsi="Times"/>
      <w:sz w:val="20"/>
      <w:szCs w:val="20"/>
    </w:rPr>
  </w:style>
  <w:style w:type="character" w:customStyle="1" w:styleId="post-time">
    <w:name w:val="post-time"/>
    <w:basedOn w:val="DefaultParagraphFont"/>
    <w:rsid w:val="004244E2"/>
  </w:style>
  <w:style w:type="character" w:customStyle="1" w:styleId="post-category">
    <w:name w:val="post-category"/>
    <w:basedOn w:val="DefaultParagraphFont"/>
    <w:rsid w:val="004244E2"/>
  </w:style>
  <w:style w:type="character" w:customStyle="1" w:styleId="post-author">
    <w:name w:val="post-author"/>
    <w:basedOn w:val="DefaultParagraphFont"/>
    <w:rsid w:val="004244E2"/>
  </w:style>
  <w:style w:type="character" w:customStyle="1" w:styleId="A10">
    <w:name w:val="A10"/>
    <w:uiPriority w:val="99"/>
    <w:rsid w:val="004244E2"/>
    <w:rPr>
      <w:rFonts w:cs="Trebuchet MS"/>
      <w:color w:val="000000"/>
      <w:sz w:val="11"/>
      <w:szCs w:val="11"/>
    </w:rPr>
  </w:style>
  <w:style w:type="paragraph" w:customStyle="1" w:styleId="Pa10">
    <w:name w:val="Pa10"/>
    <w:basedOn w:val="Default"/>
    <w:next w:val="Default"/>
    <w:uiPriority w:val="99"/>
    <w:rsid w:val="004244E2"/>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244E2"/>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244E2"/>
  </w:style>
  <w:style w:type="paragraph" w:customStyle="1" w:styleId="aff">
    <w:name w:val="aff"/>
    <w:basedOn w:val="Normal"/>
    <w:rsid w:val="004244E2"/>
    <w:pPr>
      <w:spacing w:before="100" w:beforeAutospacing="1" w:after="100" w:afterAutospacing="1"/>
    </w:pPr>
    <w:rPr>
      <w:rFonts w:ascii="Times" w:hAnsi="Times"/>
      <w:sz w:val="20"/>
      <w:szCs w:val="20"/>
    </w:rPr>
  </w:style>
  <w:style w:type="character" w:customStyle="1" w:styleId="entry-author">
    <w:name w:val="entry-author"/>
    <w:basedOn w:val="DefaultParagraphFont"/>
    <w:rsid w:val="004244E2"/>
  </w:style>
  <w:style w:type="character" w:customStyle="1" w:styleId="entry-author-name">
    <w:name w:val="entry-author-name"/>
    <w:basedOn w:val="DefaultParagraphFont"/>
    <w:rsid w:val="004244E2"/>
  </w:style>
  <w:style w:type="character" w:customStyle="1" w:styleId="contrib-degrees">
    <w:name w:val="contrib-degrees"/>
    <w:basedOn w:val="DefaultParagraphFont"/>
    <w:rsid w:val="004244E2"/>
  </w:style>
  <w:style w:type="character" w:customStyle="1" w:styleId="contrib-on-behalf-of">
    <w:name w:val="contrib-on-behalf-of"/>
    <w:basedOn w:val="DefaultParagraphFont"/>
    <w:rsid w:val="004244E2"/>
  </w:style>
  <w:style w:type="character" w:customStyle="1" w:styleId="pubtime">
    <w:name w:val="pubtime"/>
    <w:basedOn w:val="DefaultParagraphFont"/>
    <w:rsid w:val="004244E2"/>
  </w:style>
  <w:style w:type="character" w:customStyle="1" w:styleId="fbcommentscount">
    <w:name w:val="fb_comments_count"/>
    <w:basedOn w:val="DefaultParagraphFont"/>
    <w:rsid w:val="004244E2"/>
  </w:style>
  <w:style w:type="character" w:customStyle="1" w:styleId="stsharethiscustom">
    <w:name w:val="st_sharethis_custom"/>
    <w:basedOn w:val="DefaultParagraphFont"/>
    <w:rsid w:val="004244E2"/>
  </w:style>
  <w:style w:type="paragraph" w:customStyle="1" w:styleId="permalinkable">
    <w:name w:val="permalinkable"/>
    <w:basedOn w:val="Normal"/>
    <w:rsid w:val="004244E2"/>
    <w:pPr>
      <w:spacing w:before="100" w:beforeAutospacing="1" w:after="100" w:afterAutospacing="1"/>
    </w:pPr>
    <w:rPr>
      <w:rFonts w:ascii="Times" w:hAnsi="Times"/>
      <w:sz w:val="20"/>
      <w:szCs w:val="20"/>
    </w:rPr>
  </w:style>
  <w:style w:type="character" w:customStyle="1" w:styleId="post-date">
    <w:name w:val="post-date"/>
    <w:basedOn w:val="DefaultParagraphFont"/>
    <w:rsid w:val="004244E2"/>
  </w:style>
  <w:style w:type="character" w:customStyle="1" w:styleId="link-external">
    <w:name w:val="link-external"/>
    <w:basedOn w:val="DefaultParagraphFont"/>
    <w:rsid w:val="004244E2"/>
  </w:style>
  <w:style w:type="character" w:customStyle="1" w:styleId="articleauthor0">
    <w:name w:val="article_author"/>
    <w:basedOn w:val="DefaultParagraphFont"/>
    <w:rsid w:val="004244E2"/>
  </w:style>
  <w:style w:type="character" w:customStyle="1" w:styleId="articleissue">
    <w:name w:val="article_issue"/>
    <w:basedOn w:val="DefaultParagraphFont"/>
    <w:rsid w:val="004244E2"/>
  </w:style>
  <w:style w:type="character" w:customStyle="1" w:styleId="a-size-large">
    <w:name w:val="a-size-large"/>
    <w:basedOn w:val="DefaultParagraphFont"/>
    <w:rsid w:val="004244E2"/>
  </w:style>
  <w:style w:type="character" w:customStyle="1" w:styleId="a-size-medium">
    <w:name w:val="a-size-medium"/>
    <w:basedOn w:val="DefaultParagraphFont"/>
    <w:rsid w:val="004244E2"/>
  </w:style>
  <w:style w:type="character" w:customStyle="1" w:styleId="contribution">
    <w:name w:val="contribution"/>
    <w:basedOn w:val="DefaultParagraphFont"/>
    <w:rsid w:val="004244E2"/>
  </w:style>
  <w:style w:type="character" w:customStyle="1" w:styleId="a-color-secondary">
    <w:name w:val="a-color-secondary"/>
    <w:basedOn w:val="DefaultParagraphFont"/>
    <w:rsid w:val="004244E2"/>
  </w:style>
  <w:style w:type="paragraph" w:customStyle="1" w:styleId="sbyline">
    <w:name w:val="sbyline"/>
    <w:basedOn w:val="Normal"/>
    <w:rsid w:val="004244E2"/>
    <w:pPr>
      <w:spacing w:before="100" w:beforeAutospacing="1" w:after="100" w:afterAutospacing="1"/>
    </w:pPr>
    <w:rPr>
      <w:rFonts w:ascii="Times" w:hAnsi="Times"/>
      <w:sz w:val="20"/>
      <w:szCs w:val="20"/>
    </w:rPr>
  </w:style>
  <w:style w:type="character" w:customStyle="1" w:styleId="ui-author">
    <w:name w:val="ui-author"/>
    <w:basedOn w:val="DefaultParagraphFont"/>
    <w:rsid w:val="004244E2"/>
  </w:style>
  <w:style w:type="character" w:customStyle="1" w:styleId="ui-staffline">
    <w:name w:val="ui-staffline"/>
    <w:basedOn w:val="DefaultParagraphFont"/>
    <w:rsid w:val="004244E2"/>
  </w:style>
  <w:style w:type="paragraph" w:customStyle="1" w:styleId="promotion-tag-p">
    <w:name w:val="promotion-tag-p"/>
    <w:basedOn w:val="Normal"/>
    <w:rsid w:val="004244E2"/>
    <w:pPr>
      <w:spacing w:before="100" w:beforeAutospacing="1" w:after="100" w:afterAutospacing="1"/>
    </w:pPr>
    <w:rPr>
      <w:rFonts w:ascii="Times" w:hAnsi="Times"/>
      <w:sz w:val="20"/>
      <w:szCs w:val="20"/>
    </w:rPr>
  </w:style>
  <w:style w:type="paragraph" w:customStyle="1" w:styleId="heading">
    <w:name w:val="heading"/>
    <w:basedOn w:val="Normal"/>
    <w:rsid w:val="004244E2"/>
    <w:pPr>
      <w:spacing w:before="100" w:beforeAutospacing="1" w:after="100" w:afterAutospacing="1"/>
    </w:pPr>
    <w:rPr>
      <w:rFonts w:ascii="Times" w:hAnsi="Times"/>
      <w:sz w:val="20"/>
      <w:szCs w:val="20"/>
    </w:rPr>
  </w:style>
  <w:style w:type="character" w:customStyle="1" w:styleId="value">
    <w:name w:val="value"/>
    <w:basedOn w:val="DefaultParagraphFont"/>
    <w:rsid w:val="004244E2"/>
  </w:style>
  <w:style w:type="character" w:customStyle="1" w:styleId="specialissuelabel">
    <w:name w:val="specialissuelabel"/>
    <w:basedOn w:val="DefaultParagraphFont"/>
    <w:rsid w:val="004244E2"/>
  </w:style>
  <w:style w:type="character" w:customStyle="1" w:styleId="referencediv">
    <w:name w:val="referencediv"/>
    <w:basedOn w:val="DefaultParagraphFont"/>
    <w:rsid w:val="004244E2"/>
  </w:style>
  <w:style w:type="character" w:customStyle="1" w:styleId="wp-smiley">
    <w:name w:val="wp-smiley"/>
    <w:basedOn w:val="DefaultParagraphFont"/>
    <w:rsid w:val="004244E2"/>
  </w:style>
  <w:style w:type="character" w:customStyle="1" w:styleId="artjournal">
    <w:name w:val="art_journal"/>
    <w:basedOn w:val="DefaultParagraphFont"/>
    <w:rsid w:val="004244E2"/>
  </w:style>
  <w:style w:type="character" w:customStyle="1" w:styleId="artdatevolumeissuepart">
    <w:name w:val="art_datevolumeissuepart"/>
    <w:basedOn w:val="DefaultParagraphFont"/>
    <w:rsid w:val="004244E2"/>
  </w:style>
  <w:style w:type="character" w:customStyle="1" w:styleId="artpages">
    <w:name w:val="art_pages"/>
    <w:basedOn w:val="DefaultParagraphFont"/>
    <w:rsid w:val="004244E2"/>
  </w:style>
  <w:style w:type="character" w:customStyle="1" w:styleId="singlehighlightclass">
    <w:name w:val="single_highlight_class"/>
    <w:basedOn w:val="DefaultParagraphFont"/>
    <w:rsid w:val="004244E2"/>
  </w:style>
  <w:style w:type="character" w:customStyle="1" w:styleId="degree">
    <w:name w:val="degree"/>
    <w:basedOn w:val="DefaultParagraphFont"/>
    <w:rsid w:val="004244E2"/>
  </w:style>
  <w:style w:type="character" w:customStyle="1" w:styleId="major">
    <w:name w:val="major"/>
    <w:basedOn w:val="DefaultParagraphFont"/>
    <w:rsid w:val="004244E2"/>
  </w:style>
  <w:style w:type="character" w:customStyle="1" w:styleId="authors">
    <w:name w:val="authors"/>
    <w:basedOn w:val="DefaultParagraphFont"/>
    <w:rsid w:val="004244E2"/>
  </w:style>
  <w:style w:type="character" w:customStyle="1" w:styleId="views">
    <w:name w:val="views"/>
    <w:basedOn w:val="DefaultParagraphFont"/>
    <w:rsid w:val="004244E2"/>
  </w:style>
  <w:style w:type="character" w:customStyle="1" w:styleId="stmainservices">
    <w:name w:val="stmainservices"/>
    <w:basedOn w:val="DefaultParagraphFont"/>
    <w:rsid w:val="004244E2"/>
  </w:style>
  <w:style w:type="character" w:customStyle="1" w:styleId="stbubblehcount">
    <w:name w:val="stbubble_hcount"/>
    <w:basedOn w:val="DefaultParagraphFont"/>
    <w:rsid w:val="004244E2"/>
  </w:style>
  <w:style w:type="paragraph" w:customStyle="1" w:styleId="Document">
    <w:name w:val="_Document"/>
    <w:basedOn w:val="Default"/>
    <w:next w:val="Default"/>
    <w:uiPriority w:val="99"/>
    <w:rsid w:val="004244E2"/>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244E2"/>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244E2"/>
    <w:pPr>
      <w:widowControl w:val="0"/>
    </w:pPr>
    <w:rPr>
      <w:rFonts w:ascii="New Baskerville" w:eastAsiaTheme="minorEastAsia" w:hAnsi="New Baskerville"/>
      <w:color w:val="auto"/>
    </w:rPr>
  </w:style>
  <w:style w:type="paragraph" w:customStyle="1" w:styleId="collapsed-hide">
    <w:name w:val="collapsed-hide"/>
    <w:basedOn w:val="Normal"/>
    <w:rsid w:val="004244E2"/>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244E2"/>
    <w:pPr>
      <w:widowControl w:val="0"/>
      <w:spacing w:line="211" w:lineRule="atLeast"/>
    </w:pPr>
    <w:rPr>
      <w:rFonts w:ascii="Mokka" w:eastAsiaTheme="minorEastAsia" w:hAnsi="Mokka"/>
      <w:color w:val="auto"/>
    </w:rPr>
  </w:style>
  <w:style w:type="paragraph" w:customStyle="1" w:styleId="odd">
    <w:name w:val="odd"/>
    <w:basedOn w:val="Normal"/>
    <w:rsid w:val="004244E2"/>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244E2"/>
  </w:style>
  <w:style w:type="character" w:customStyle="1" w:styleId="tolocaltime">
    <w:name w:val="tolocaltime"/>
    <w:basedOn w:val="DefaultParagraphFont"/>
    <w:rsid w:val="004244E2"/>
  </w:style>
  <w:style w:type="character" w:customStyle="1" w:styleId="pb-byline">
    <w:name w:val="pb-byline"/>
    <w:basedOn w:val="DefaultParagraphFont"/>
    <w:rsid w:val="004244E2"/>
  </w:style>
  <w:style w:type="character" w:customStyle="1" w:styleId="pb-timestamp">
    <w:name w:val="pb-timestamp"/>
    <w:basedOn w:val="DefaultParagraphFont"/>
    <w:rsid w:val="004244E2"/>
  </w:style>
  <w:style w:type="character" w:customStyle="1" w:styleId="posted-on">
    <w:name w:val="posted-on"/>
    <w:basedOn w:val="DefaultParagraphFont"/>
    <w:rsid w:val="004244E2"/>
  </w:style>
  <w:style w:type="character" w:customStyle="1" w:styleId="even">
    <w:name w:val="even"/>
    <w:basedOn w:val="DefaultParagraphFont"/>
    <w:rsid w:val="004244E2"/>
  </w:style>
  <w:style w:type="paragraph" w:customStyle="1" w:styleId="volissue">
    <w:name w:val="volissue"/>
    <w:basedOn w:val="Normal"/>
    <w:rsid w:val="004244E2"/>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244E2"/>
  </w:style>
  <w:style w:type="character" w:customStyle="1" w:styleId="articledate">
    <w:name w:val="articledate"/>
    <w:basedOn w:val="DefaultParagraphFont"/>
    <w:rsid w:val="004244E2"/>
  </w:style>
  <w:style w:type="character" w:customStyle="1" w:styleId="post-byline">
    <w:name w:val="post-byline"/>
    <w:basedOn w:val="DefaultParagraphFont"/>
    <w:rsid w:val="004244E2"/>
  </w:style>
  <w:style w:type="character" w:customStyle="1" w:styleId="metadate">
    <w:name w:val="meta_date"/>
    <w:basedOn w:val="DefaultParagraphFont"/>
    <w:rsid w:val="004244E2"/>
  </w:style>
  <w:style w:type="character" w:customStyle="1" w:styleId="fa">
    <w:name w:val="fa"/>
    <w:basedOn w:val="DefaultParagraphFont"/>
    <w:rsid w:val="004244E2"/>
  </w:style>
  <w:style w:type="character" w:customStyle="1" w:styleId="longname">
    <w:name w:val="longname"/>
    <w:basedOn w:val="DefaultParagraphFont"/>
    <w:rsid w:val="004244E2"/>
  </w:style>
  <w:style w:type="character" w:customStyle="1" w:styleId="echocontainer">
    <w:name w:val="echo_container"/>
    <w:basedOn w:val="DefaultParagraphFont"/>
    <w:rsid w:val="004244E2"/>
  </w:style>
  <w:style w:type="character" w:customStyle="1" w:styleId="comment-display">
    <w:name w:val="comment-display"/>
    <w:basedOn w:val="DefaultParagraphFont"/>
    <w:rsid w:val="004244E2"/>
  </w:style>
  <w:style w:type="paragraph" w:customStyle="1" w:styleId="comment-count-label">
    <w:name w:val="comment-count-label"/>
    <w:basedOn w:val="Normal"/>
    <w:rsid w:val="004244E2"/>
    <w:pPr>
      <w:spacing w:before="100" w:beforeAutospacing="1" w:after="100" w:afterAutospacing="1"/>
    </w:pPr>
    <w:rPr>
      <w:rFonts w:ascii="Times" w:hAnsi="Times"/>
      <w:sz w:val="20"/>
      <w:szCs w:val="20"/>
    </w:rPr>
  </w:style>
  <w:style w:type="character" w:customStyle="1" w:styleId="echo-counter">
    <w:name w:val="echo-counter"/>
    <w:basedOn w:val="DefaultParagraphFont"/>
    <w:rsid w:val="004244E2"/>
  </w:style>
  <w:style w:type="character" w:customStyle="1" w:styleId="discussion-policy">
    <w:name w:val="discussion-policy"/>
    <w:basedOn w:val="DefaultParagraphFont"/>
    <w:rsid w:val="004244E2"/>
  </w:style>
  <w:style w:type="character" w:customStyle="1" w:styleId="echo-apps-conversations-streamcaption">
    <w:name w:val="echo-apps-conversations-streamcaption"/>
    <w:basedOn w:val="DefaultParagraphFont"/>
    <w:rsid w:val="004244E2"/>
  </w:style>
  <w:style w:type="character" w:customStyle="1" w:styleId="echo-streamserver-controls-stream-item-text">
    <w:name w:val="echo-streamserver-controls-stream-item-text"/>
    <w:basedOn w:val="DefaultParagraphFont"/>
    <w:rsid w:val="004244E2"/>
  </w:style>
  <w:style w:type="character" w:customStyle="1" w:styleId="echo-streamserver-controls-facepile-more">
    <w:name w:val="echo-streamserver-controls-facepile-more"/>
    <w:basedOn w:val="DefaultParagraphFont"/>
    <w:rsid w:val="004244E2"/>
  </w:style>
  <w:style w:type="character" w:customStyle="1" w:styleId="echo-primaryfont">
    <w:name w:val="echo-primaryfont"/>
    <w:basedOn w:val="DefaultParagraphFont"/>
    <w:rsid w:val="004244E2"/>
  </w:style>
  <w:style w:type="character" w:customStyle="1" w:styleId="section">
    <w:name w:val="section"/>
    <w:basedOn w:val="DefaultParagraphFont"/>
    <w:rsid w:val="004244E2"/>
  </w:style>
  <w:style w:type="character" w:customStyle="1" w:styleId="wpsr-txt-headline">
    <w:name w:val="wpsr-txt-headline"/>
    <w:basedOn w:val="DefaultParagraphFont"/>
    <w:rsid w:val="004244E2"/>
  </w:style>
  <w:style w:type="character" w:customStyle="1" w:styleId="asset-metabar-author">
    <w:name w:val="asset-metabar-author"/>
    <w:basedOn w:val="DefaultParagraphFont"/>
    <w:rsid w:val="004244E2"/>
  </w:style>
  <w:style w:type="character" w:customStyle="1" w:styleId="eza-dateline">
    <w:name w:val="eza-dateline"/>
    <w:basedOn w:val="DefaultParagraphFont"/>
    <w:rsid w:val="004244E2"/>
  </w:style>
  <w:style w:type="character" w:customStyle="1" w:styleId="eza-authors">
    <w:name w:val="eza-authors"/>
    <w:basedOn w:val="DefaultParagraphFont"/>
    <w:rsid w:val="004244E2"/>
  </w:style>
  <w:style w:type="character" w:customStyle="1" w:styleId="csmstaff">
    <w:name w:val="csm_staff"/>
    <w:basedOn w:val="DefaultParagraphFont"/>
    <w:rsid w:val="004244E2"/>
  </w:style>
  <w:style w:type="paragraph" w:customStyle="1" w:styleId="mol-para-with-font">
    <w:name w:val="mol-para-with-font"/>
    <w:basedOn w:val="Normal"/>
    <w:rsid w:val="004244E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244E2"/>
  </w:style>
  <w:style w:type="character" w:customStyle="1" w:styleId="byline-text">
    <w:name w:val="byline-text"/>
    <w:basedOn w:val="DefaultParagraphFont"/>
    <w:rsid w:val="004244E2"/>
  </w:style>
  <w:style w:type="character" w:customStyle="1" w:styleId="itemauthor">
    <w:name w:val="itemauthor"/>
    <w:basedOn w:val="DefaultParagraphFont"/>
    <w:rsid w:val="004244E2"/>
  </w:style>
  <w:style w:type="character" w:customStyle="1" w:styleId="itemdatecreated">
    <w:name w:val="itemdatecreated"/>
    <w:basedOn w:val="DefaultParagraphFont"/>
    <w:rsid w:val="004244E2"/>
  </w:style>
  <w:style w:type="character" w:customStyle="1" w:styleId="slug-metadata-note">
    <w:name w:val="slug-metadata-note"/>
    <w:basedOn w:val="DefaultParagraphFont"/>
    <w:rsid w:val="004244E2"/>
  </w:style>
  <w:style w:type="character" w:customStyle="1" w:styleId="drop-capped">
    <w:name w:val="drop-capped"/>
    <w:basedOn w:val="DefaultParagraphFont"/>
    <w:rsid w:val="004244E2"/>
  </w:style>
  <w:style w:type="character" w:customStyle="1" w:styleId="published">
    <w:name w:val="published"/>
    <w:basedOn w:val="DefaultParagraphFont"/>
    <w:rsid w:val="004244E2"/>
  </w:style>
  <w:style w:type="paragraph" w:customStyle="1" w:styleId="articleopinion-standfirst">
    <w:name w:val="articleopinion-standfirst"/>
    <w:basedOn w:val="Normal"/>
    <w:rsid w:val="004244E2"/>
    <w:pPr>
      <w:spacing w:before="100" w:beforeAutospacing="1" w:after="100" w:afterAutospacing="1"/>
    </w:pPr>
    <w:rPr>
      <w:rFonts w:ascii="Times" w:hAnsi="Times"/>
      <w:sz w:val="20"/>
      <w:szCs w:val="20"/>
    </w:rPr>
  </w:style>
  <w:style w:type="paragraph" w:customStyle="1" w:styleId="snippet">
    <w:name w:val="snippet"/>
    <w:basedOn w:val="Normal"/>
    <w:rsid w:val="004244E2"/>
    <w:pPr>
      <w:spacing w:before="100" w:beforeAutospacing="1" w:after="100" w:afterAutospacing="1"/>
    </w:pPr>
    <w:rPr>
      <w:rFonts w:ascii="Times" w:hAnsi="Times"/>
      <w:sz w:val="20"/>
      <w:szCs w:val="20"/>
    </w:rPr>
  </w:style>
  <w:style w:type="character" w:customStyle="1" w:styleId="thetitle">
    <w:name w:val="the_title"/>
    <w:basedOn w:val="DefaultParagraphFont"/>
    <w:rsid w:val="004244E2"/>
  </w:style>
  <w:style w:type="character" w:customStyle="1" w:styleId="view-count">
    <w:name w:val="view-count"/>
    <w:basedOn w:val="DefaultParagraphFont"/>
    <w:rsid w:val="004244E2"/>
  </w:style>
  <w:style w:type="character" w:customStyle="1" w:styleId="rupee">
    <w:name w:val="rupee"/>
    <w:basedOn w:val="DefaultParagraphFont"/>
    <w:rsid w:val="004244E2"/>
  </w:style>
  <w:style w:type="character" w:customStyle="1" w:styleId="grey1">
    <w:name w:val="grey1"/>
    <w:basedOn w:val="DefaultParagraphFont"/>
    <w:rsid w:val="004244E2"/>
  </w:style>
  <w:style w:type="paragraph" w:customStyle="1" w:styleId="Pa13">
    <w:name w:val="Pa13"/>
    <w:basedOn w:val="Default"/>
    <w:next w:val="Default"/>
    <w:uiPriority w:val="99"/>
    <w:rsid w:val="004244E2"/>
    <w:pPr>
      <w:widowControl w:val="0"/>
      <w:spacing w:line="201" w:lineRule="atLeast"/>
    </w:pPr>
    <w:rPr>
      <w:rFonts w:eastAsiaTheme="minorEastAsia"/>
      <w:color w:val="auto"/>
    </w:rPr>
  </w:style>
  <w:style w:type="paragraph" w:customStyle="1" w:styleId="Pa14">
    <w:name w:val="Pa14"/>
    <w:basedOn w:val="Default"/>
    <w:next w:val="Default"/>
    <w:uiPriority w:val="99"/>
    <w:rsid w:val="004244E2"/>
    <w:pPr>
      <w:widowControl w:val="0"/>
      <w:spacing w:line="241" w:lineRule="atLeast"/>
    </w:pPr>
    <w:rPr>
      <w:rFonts w:eastAsiaTheme="minorEastAsia"/>
      <w:color w:val="auto"/>
    </w:rPr>
  </w:style>
  <w:style w:type="paragraph" w:customStyle="1" w:styleId="Pa9">
    <w:name w:val="Pa9"/>
    <w:basedOn w:val="Default"/>
    <w:next w:val="Default"/>
    <w:uiPriority w:val="99"/>
    <w:rsid w:val="004244E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244E2"/>
  </w:style>
  <w:style w:type="character" w:customStyle="1" w:styleId="reporttitle">
    <w:name w:val="report_title"/>
    <w:basedOn w:val="DefaultParagraphFont"/>
    <w:rsid w:val="004244E2"/>
  </w:style>
  <w:style w:type="character" w:customStyle="1" w:styleId="documenttype-longreleases">
    <w:name w:val="document_type_-_long_releases"/>
    <w:basedOn w:val="DefaultParagraphFont"/>
    <w:rsid w:val="004244E2"/>
  </w:style>
  <w:style w:type="character" w:customStyle="1" w:styleId="alt-date">
    <w:name w:val="alt-date"/>
    <w:basedOn w:val="DefaultParagraphFont"/>
    <w:rsid w:val="004244E2"/>
  </w:style>
  <w:style w:type="character" w:customStyle="1" w:styleId="entry-byline">
    <w:name w:val="entry-byline"/>
    <w:basedOn w:val="DefaultParagraphFont"/>
    <w:rsid w:val="004244E2"/>
  </w:style>
  <w:style w:type="character" w:customStyle="1" w:styleId="taglinecontrib">
    <w:name w:val="tagline_contrib"/>
    <w:basedOn w:val="DefaultParagraphFont"/>
    <w:rsid w:val="004244E2"/>
  </w:style>
  <w:style w:type="character" w:customStyle="1" w:styleId="articledate0">
    <w:name w:val="article_date"/>
    <w:basedOn w:val="DefaultParagraphFont"/>
    <w:rsid w:val="004244E2"/>
  </w:style>
  <w:style w:type="paragraph" w:customStyle="1" w:styleId="hg-daily">
    <w:name w:val="hg-daily"/>
    <w:basedOn w:val="Normal"/>
    <w:rsid w:val="004244E2"/>
    <w:pPr>
      <w:spacing w:before="100" w:beforeAutospacing="1" w:after="100" w:afterAutospacing="1"/>
    </w:pPr>
    <w:rPr>
      <w:rFonts w:ascii="Times" w:hAnsi="Times"/>
      <w:sz w:val="20"/>
      <w:szCs w:val="20"/>
    </w:rPr>
  </w:style>
  <w:style w:type="character" w:customStyle="1" w:styleId="cit">
    <w:name w:val="cit"/>
    <w:basedOn w:val="DefaultParagraphFont"/>
    <w:rsid w:val="004244E2"/>
  </w:style>
  <w:style w:type="paragraph" w:customStyle="1" w:styleId="buttonheading">
    <w:name w:val="buttonheading"/>
    <w:basedOn w:val="Normal"/>
    <w:rsid w:val="004244E2"/>
    <w:pPr>
      <w:spacing w:before="100" w:beforeAutospacing="1" w:after="100" w:afterAutospacing="1"/>
    </w:pPr>
    <w:rPr>
      <w:rFonts w:ascii="Times" w:hAnsi="Times"/>
      <w:sz w:val="20"/>
      <w:szCs w:val="20"/>
    </w:rPr>
  </w:style>
  <w:style w:type="character" w:customStyle="1" w:styleId="createdate">
    <w:name w:val="createdate"/>
    <w:basedOn w:val="DefaultParagraphFont"/>
    <w:rsid w:val="004244E2"/>
  </w:style>
  <w:style w:type="character" w:customStyle="1" w:styleId="text-label">
    <w:name w:val="text-label"/>
    <w:basedOn w:val="DefaultParagraphFont"/>
    <w:rsid w:val="004244E2"/>
  </w:style>
  <w:style w:type="paragraph" w:customStyle="1" w:styleId="TOC3Char">
    <w:name w:val="TOC 3 Char"/>
    <w:basedOn w:val="Normal"/>
    <w:next w:val="Normal"/>
    <w:rsid w:val="004244E2"/>
    <w:rPr>
      <w:rFonts w:eastAsia="Times New Roman"/>
      <w:sz w:val="24"/>
      <w:szCs w:val="20"/>
    </w:rPr>
  </w:style>
  <w:style w:type="paragraph" w:customStyle="1" w:styleId="TOC1Char">
    <w:name w:val="TOC 1 Char"/>
    <w:basedOn w:val="Normal"/>
    <w:next w:val="Normal"/>
    <w:rsid w:val="004244E2"/>
    <w:rPr>
      <w:rFonts w:eastAsia="Times New Roman"/>
      <w:b/>
      <w:sz w:val="24"/>
      <w:szCs w:val="20"/>
    </w:rPr>
  </w:style>
  <w:style w:type="character" w:customStyle="1" w:styleId="StyleCardtextChar10pt">
    <w:name w:val="Style Card text Char + 10 pt"/>
    <w:rsid w:val="004244E2"/>
    <w:rPr>
      <w:rFonts w:ascii="Georgia" w:eastAsia="Calibri" w:hAnsi="Georgia"/>
      <w:sz w:val="20"/>
      <w:u w:val="single"/>
      <w:lang w:bidi="ar-SA"/>
    </w:rPr>
  </w:style>
  <w:style w:type="paragraph" w:customStyle="1" w:styleId="ColorfulList-Accent11">
    <w:name w:val="Colorful List - Accent 11"/>
    <w:basedOn w:val="Normal"/>
    <w:uiPriority w:val="34"/>
    <w:qFormat/>
    <w:rsid w:val="004244E2"/>
    <w:pPr>
      <w:ind w:left="720"/>
      <w:contextualSpacing/>
      <w:jc w:val="both"/>
    </w:pPr>
    <w:rPr>
      <w:rFonts w:eastAsia="Times New Roman"/>
      <w:sz w:val="20"/>
      <w:szCs w:val="20"/>
    </w:rPr>
  </w:style>
  <w:style w:type="paragraph" w:customStyle="1" w:styleId="NoteLevel11">
    <w:name w:val="Note Level 11"/>
    <w:basedOn w:val="Normal"/>
    <w:uiPriority w:val="99"/>
    <w:rsid w:val="004244E2"/>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244E2"/>
    <w:pPr>
      <w:keepNext/>
      <w:tabs>
        <w:tab w:val="num" w:pos="1440"/>
      </w:tabs>
      <w:ind w:left="1800" w:hanging="360"/>
      <w:outlineLvl w:val="2"/>
    </w:pPr>
    <w:rPr>
      <w:rFonts w:eastAsia="MS Gothic"/>
    </w:rPr>
  </w:style>
  <w:style w:type="paragraph" w:customStyle="1" w:styleId="NoteLevel41">
    <w:name w:val="Note Level 41"/>
    <w:basedOn w:val="Normal"/>
    <w:rsid w:val="004244E2"/>
    <w:pPr>
      <w:keepNext/>
      <w:tabs>
        <w:tab w:val="num" w:pos="2160"/>
      </w:tabs>
      <w:ind w:left="2520" w:hanging="360"/>
      <w:outlineLvl w:val="3"/>
    </w:pPr>
    <w:rPr>
      <w:rFonts w:eastAsia="MS Gothic"/>
    </w:rPr>
  </w:style>
  <w:style w:type="paragraph" w:customStyle="1" w:styleId="NoteLevel51">
    <w:name w:val="Note Level 51"/>
    <w:basedOn w:val="Normal"/>
    <w:rsid w:val="004244E2"/>
    <w:pPr>
      <w:keepNext/>
      <w:tabs>
        <w:tab w:val="num" w:pos="2880"/>
      </w:tabs>
      <w:ind w:left="3240" w:hanging="360"/>
      <w:outlineLvl w:val="4"/>
    </w:pPr>
    <w:rPr>
      <w:rFonts w:eastAsia="MS Gothic"/>
    </w:rPr>
  </w:style>
  <w:style w:type="paragraph" w:customStyle="1" w:styleId="NoteLevel61">
    <w:name w:val="Note Level 61"/>
    <w:basedOn w:val="Normal"/>
    <w:rsid w:val="004244E2"/>
    <w:pPr>
      <w:keepNext/>
      <w:tabs>
        <w:tab w:val="num" w:pos="3600"/>
      </w:tabs>
      <w:ind w:left="3960" w:hanging="360"/>
      <w:outlineLvl w:val="5"/>
    </w:pPr>
    <w:rPr>
      <w:rFonts w:eastAsia="MS Gothic"/>
    </w:rPr>
  </w:style>
  <w:style w:type="paragraph" w:customStyle="1" w:styleId="NoteLevel71">
    <w:name w:val="Note Level 71"/>
    <w:basedOn w:val="Normal"/>
    <w:rsid w:val="004244E2"/>
    <w:pPr>
      <w:keepNext/>
      <w:tabs>
        <w:tab w:val="num" w:pos="4320"/>
      </w:tabs>
      <w:ind w:left="4680" w:hanging="360"/>
      <w:outlineLvl w:val="6"/>
    </w:pPr>
    <w:rPr>
      <w:rFonts w:eastAsia="MS Gothic"/>
    </w:rPr>
  </w:style>
  <w:style w:type="paragraph" w:customStyle="1" w:styleId="NoteLevel81">
    <w:name w:val="Note Level 81"/>
    <w:basedOn w:val="Normal"/>
    <w:rsid w:val="004244E2"/>
    <w:pPr>
      <w:keepNext/>
      <w:tabs>
        <w:tab w:val="num" w:pos="5040"/>
      </w:tabs>
      <w:ind w:left="5400" w:hanging="360"/>
      <w:outlineLvl w:val="7"/>
    </w:pPr>
    <w:rPr>
      <w:rFonts w:eastAsia="MS Gothic"/>
    </w:rPr>
  </w:style>
  <w:style w:type="paragraph" w:customStyle="1" w:styleId="NoteLevel91">
    <w:name w:val="Note Level 91"/>
    <w:basedOn w:val="Normal"/>
    <w:rsid w:val="004244E2"/>
    <w:pPr>
      <w:keepNext/>
      <w:tabs>
        <w:tab w:val="num" w:pos="5760"/>
      </w:tabs>
      <w:ind w:left="6120" w:hanging="360"/>
      <w:outlineLvl w:val="8"/>
    </w:pPr>
    <w:rPr>
      <w:rFonts w:eastAsia="MS Gothic"/>
    </w:rPr>
  </w:style>
  <w:style w:type="paragraph" w:styleId="Index2">
    <w:name w:val="index 2"/>
    <w:basedOn w:val="Normal"/>
    <w:next w:val="Normal"/>
    <w:autoRedefine/>
    <w:rsid w:val="004244E2"/>
    <w:pPr>
      <w:spacing w:after="200" w:line="276" w:lineRule="auto"/>
      <w:ind w:left="400" w:hanging="200"/>
    </w:pPr>
    <w:rPr>
      <w:rFonts w:eastAsia="Times New Roman"/>
      <w:bCs/>
    </w:rPr>
  </w:style>
  <w:style w:type="paragraph" w:styleId="Index3">
    <w:name w:val="index 3"/>
    <w:basedOn w:val="Normal"/>
    <w:next w:val="Normal"/>
    <w:autoRedefine/>
    <w:rsid w:val="004244E2"/>
    <w:pPr>
      <w:spacing w:after="200" w:line="276" w:lineRule="auto"/>
      <w:ind w:left="600" w:hanging="200"/>
    </w:pPr>
    <w:rPr>
      <w:rFonts w:eastAsia="Times New Roman"/>
      <w:bCs/>
    </w:rPr>
  </w:style>
  <w:style w:type="paragraph" w:styleId="Index4">
    <w:name w:val="index 4"/>
    <w:basedOn w:val="Normal"/>
    <w:next w:val="Normal"/>
    <w:autoRedefine/>
    <w:rsid w:val="004244E2"/>
    <w:pPr>
      <w:spacing w:after="200" w:line="276" w:lineRule="auto"/>
      <w:ind w:left="800" w:hanging="200"/>
    </w:pPr>
    <w:rPr>
      <w:rFonts w:eastAsia="Times New Roman"/>
      <w:bCs/>
    </w:rPr>
  </w:style>
  <w:style w:type="paragraph" w:styleId="Index5">
    <w:name w:val="index 5"/>
    <w:basedOn w:val="Normal"/>
    <w:next w:val="Normal"/>
    <w:autoRedefine/>
    <w:rsid w:val="004244E2"/>
    <w:pPr>
      <w:spacing w:after="200" w:line="276" w:lineRule="auto"/>
      <w:ind w:left="1000" w:hanging="200"/>
    </w:pPr>
    <w:rPr>
      <w:rFonts w:eastAsia="Times New Roman"/>
      <w:bCs/>
    </w:rPr>
  </w:style>
  <w:style w:type="paragraph" w:styleId="Index6">
    <w:name w:val="index 6"/>
    <w:basedOn w:val="Normal"/>
    <w:next w:val="Normal"/>
    <w:autoRedefine/>
    <w:rsid w:val="004244E2"/>
    <w:pPr>
      <w:spacing w:after="200" w:line="276" w:lineRule="auto"/>
      <w:ind w:left="1200" w:hanging="200"/>
    </w:pPr>
    <w:rPr>
      <w:rFonts w:eastAsia="Times New Roman"/>
      <w:bCs/>
    </w:rPr>
  </w:style>
  <w:style w:type="paragraph" w:styleId="Index7">
    <w:name w:val="index 7"/>
    <w:basedOn w:val="Normal"/>
    <w:next w:val="Normal"/>
    <w:autoRedefine/>
    <w:rsid w:val="004244E2"/>
    <w:pPr>
      <w:spacing w:after="200" w:line="276" w:lineRule="auto"/>
      <w:ind w:left="1400" w:hanging="200"/>
    </w:pPr>
    <w:rPr>
      <w:rFonts w:eastAsia="Times New Roman"/>
      <w:bCs/>
    </w:rPr>
  </w:style>
  <w:style w:type="paragraph" w:styleId="Index8">
    <w:name w:val="index 8"/>
    <w:basedOn w:val="Normal"/>
    <w:next w:val="Normal"/>
    <w:autoRedefine/>
    <w:rsid w:val="004244E2"/>
    <w:pPr>
      <w:spacing w:after="200" w:line="276" w:lineRule="auto"/>
      <w:ind w:left="1600" w:hanging="200"/>
    </w:pPr>
    <w:rPr>
      <w:rFonts w:eastAsia="Times New Roman"/>
      <w:bCs/>
    </w:rPr>
  </w:style>
  <w:style w:type="paragraph" w:styleId="Index9">
    <w:name w:val="index 9"/>
    <w:basedOn w:val="Normal"/>
    <w:next w:val="Normal"/>
    <w:autoRedefine/>
    <w:rsid w:val="004244E2"/>
    <w:pPr>
      <w:spacing w:after="200" w:line="276" w:lineRule="auto"/>
      <w:ind w:left="1800" w:hanging="200"/>
    </w:pPr>
    <w:rPr>
      <w:rFonts w:eastAsia="Times New Roman"/>
      <w:bCs/>
    </w:rPr>
  </w:style>
  <w:style w:type="paragraph" w:styleId="IndexHeading">
    <w:name w:val="index heading"/>
    <w:basedOn w:val="Normal"/>
    <w:next w:val="Index1"/>
    <w:rsid w:val="004244E2"/>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244E2"/>
    <w:pPr>
      <w:jc w:val="both"/>
    </w:pPr>
    <w:rPr>
      <w:rFonts w:eastAsia="Times New Roman"/>
      <w:i/>
      <w:iCs/>
      <w:color w:val="000000"/>
      <w:sz w:val="20"/>
    </w:rPr>
  </w:style>
  <w:style w:type="character" w:customStyle="1" w:styleId="MediumGrid11">
    <w:name w:val="Medium Grid 11"/>
    <w:uiPriority w:val="99"/>
    <w:rsid w:val="004244E2"/>
    <w:rPr>
      <w:color w:val="808080"/>
    </w:rPr>
  </w:style>
  <w:style w:type="numbering" w:customStyle="1" w:styleId="NoList8">
    <w:name w:val="No List8"/>
    <w:next w:val="NoList"/>
    <w:semiHidden/>
    <w:unhideWhenUsed/>
    <w:rsid w:val="004244E2"/>
  </w:style>
  <w:style w:type="numbering" w:customStyle="1" w:styleId="NoList9">
    <w:name w:val="No List9"/>
    <w:next w:val="NoList"/>
    <w:semiHidden/>
    <w:unhideWhenUsed/>
    <w:rsid w:val="004244E2"/>
  </w:style>
  <w:style w:type="numbering" w:customStyle="1" w:styleId="NoList10">
    <w:name w:val="No List10"/>
    <w:next w:val="NoList"/>
    <w:semiHidden/>
    <w:unhideWhenUsed/>
    <w:rsid w:val="004244E2"/>
  </w:style>
  <w:style w:type="numbering" w:customStyle="1" w:styleId="NoList12">
    <w:name w:val="No List12"/>
    <w:next w:val="NoList"/>
    <w:semiHidden/>
    <w:unhideWhenUsed/>
    <w:rsid w:val="004244E2"/>
  </w:style>
  <w:style w:type="numbering" w:customStyle="1" w:styleId="NoList13">
    <w:name w:val="No List13"/>
    <w:next w:val="NoList"/>
    <w:semiHidden/>
    <w:unhideWhenUsed/>
    <w:rsid w:val="004244E2"/>
  </w:style>
  <w:style w:type="numbering" w:customStyle="1" w:styleId="NoList14">
    <w:name w:val="No List14"/>
    <w:next w:val="NoList"/>
    <w:semiHidden/>
    <w:unhideWhenUsed/>
    <w:rsid w:val="004244E2"/>
  </w:style>
  <w:style w:type="numbering" w:customStyle="1" w:styleId="NoList15">
    <w:name w:val="No List15"/>
    <w:next w:val="NoList"/>
    <w:uiPriority w:val="99"/>
    <w:semiHidden/>
    <w:unhideWhenUsed/>
    <w:rsid w:val="004244E2"/>
  </w:style>
  <w:style w:type="numbering" w:customStyle="1" w:styleId="NoList16">
    <w:name w:val="No List16"/>
    <w:next w:val="NoList"/>
    <w:uiPriority w:val="99"/>
    <w:semiHidden/>
    <w:unhideWhenUsed/>
    <w:rsid w:val="004244E2"/>
  </w:style>
  <w:style w:type="numbering" w:customStyle="1" w:styleId="NoList17">
    <w:name w:val="No List17"/>
    <w:next w:val="NoList"/>
    <w:semiHidden/>
    <w:unhideWhenUsed/>
    <w:rsid w:val="004244E2"/>
  </w:style>
  <w:style w:type="numbering" w:customStyle="1" w:styleId="NoList18">
    <w:name w:val="No List18"/>
    <w:next w:val="NoList"/>
    <w:uiPriority w:val="99"/>
    <w:semiHidden/>
    <w:unhideWhenUsed/>
    <w:rsid w:val="004244E2"/>
  </w:style>
  <w:style w:type="numbering" w:customStyle="1" w:styleId="NoList19">
    <w:name w:val="No List19"/>
    <w:next w:val="NoList"/>
    <w:uiPriority w:val="99"/>
    <w:semiHidden/>
    <w:unhideWhenUsed/>
    <w:rsid w:val="004244E2"/>
  </w:style>
  <w:style w:type="numbering" w:customStyle="1" w:styleId="NoList20">
    <w:name w:val="No List20"/>
    <w:next w:val="NoList"/>
    <w:semiHidden/>
    <w:unhideWhenUsed/>
    <w:rsid w:val="004244E2"/>
  </w:style>
  <w:style w:type="numbering" w:customStyle="1" w:styleId="NoList21">
    <w:name w:val="No List21"/>
    <w:next w:val="NoList"/>
    <w:semiHidden/>
    <w:unhideWhenUsed/>
    <w:rsid w:val="004244E2"/>
  </w:style>
  <w:style w:type="paragraph" w:customStyle="1" w:styleId="PlaceholderText2">
    <w:name w:val="Placeholder Text2"/>
    <w:basedOn w:val="Normal"/>
    <w:uiPriority w:val="99"/>
    <w:rsid w:val="004244E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244E2"/>
    <w:pPr>
      <w:keepNext/>
      <w:tabs>
        <w:tab w:val="num" w:pos="1440"/>
      </w:tabs>
      <w:ind w:left="1800" w:hanging="360"/>
      <w:outlineLvl w:val="2"/>
    </w:pPr>
    <w:rPr>
      <w:rFonts w:eastAsia="MS Gothic"/>
      <w:sz w:val="24"/>
    </w:rPr>
  </w:style>
  <w:style w:type="paragraph" w:customStyle="1" w:styleId="LightList1">
    <w:name w:val="Light List1"/>
    <w:basedOn w:val="Normal"/>
    <w:rsid w:val="004244E2"/>
    <w:pPr>
      <w:keepNext/>
      <w:tabs>
        <w:tab w:val="num" w:pos="2160"/>
      </w:tabs>
      <w:ind w:left="2520" w:hanging="360"/>
      <w:outlineLvl w:val="3"/>
    </w:pPr>
    <w:rPr>
      <w:rFonts w:eastAsia="MS Gothic"/>
      <w:sz w:val="24"/>
    </w:rPr>
  </w:style>
  <w:style w:type="paragraph" w:customStyle="1" w:styleId="LightGrid1">
    <w:name w:val="Light Grid1"/>
    <w:basedOn w:val="Normal"/>
    <w:rsid w:val="004244E2"/>
    <w:pPr>
      <w:keepNext/>
      <w:tabs>
        <w:tab w:val="num" w:pos="2880"/>
      </w:tabs>
      <w:ind w:left="3240" w:hanging="360"/>
      <w:outlineLvl w:val="4"/>
    </w:pPr>
    <w:rPr>
      <w:rFonts w:eastAsia="MS Gothic"/>
      <w:sz w:val="24"/>
    </w:rPr>
  </w:style>
  <w:style w:type="paragraph" w:customStyle="1" w:styleId="MediumShading11">
    <w:name w:val="Medium Shading 11"/>
    <w:basedOn w:val="Normal"/>
    <w:rsid w:val="004244E2"/>
    <w:pPr>
      <w:keepNext/>
      <w:tabs>
        <w:tab w:val="num" w:pos="3600"/>
      </w:tabs>
      <w:ind w:left="3960" w:hanging="360"/>
      <w:outlineLvl w:val="5"/>
    </w:pPr>
    <w:rPr>
      <w:rFonts w:eastAsia="MS Gothic"/>
      <w:sz w:val="24"/>
    </w:rPr>
  </w:style>
  <w:style w:type="paragraph" w:customStyle="1" w:styleId="MediumShading21">
    <w:name w:val="Medium Shading 21"/>
    <w:basedOn w:val="Normal"/>
    <w:rsid w:val="004244E2"/>
    <w:pPr>
      <w:keepNext/>
      <w:tabs>
        <w:tab w:val="num" w:pos="4320"/>
      </w:tabs>
      <w:ind w:left="4680" w:hanging="360"/>
      <w:outlineLvl w:val="6"/>
    </w:pPr>
    <w:rPr>
      <w:rFonts w:eastAsia="MS Gothic"/>
      <w:sz w:val="24"/>
    </w:rPr>
  </w:style>
  <w:style w:type="paragraph" w:customStyle="1" w:styleId="MediumList11">
    <w:name w:val="Medium List 11"/>
    <w:basedOn w:val="Normal"/>
    <w:rsid w:val="004244E2"/>
    <w:pPr>
      <w:keepNext/>
      <w:tabs>
        <w:tab w:val="num" w:pos="5040"/>
      </w:tabs>
      <w:ind w:left="5400" w:hanging="360"/>
      <w:outlineLvl w:val="7"/>
    </w:pPr>
    <w:rPr>
      <w:rFonts w:eastAsia="MS Gothic"/>
      <w:sz w:val="24"/>
    </w:rPr>
  </w:style>
  <w:style w:type="paragraph" w:customStyle="1" w:styleId="MediumList21">
    <w:name w:val="Medium List 21"/>
    <w:basedOn w:val="Normal"/>
    <w:rsid w:val="004244E2"/>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244E2"/>
    <w:rPr>
      <w:sz w:val="17"/>
      <w:szCs w:val="24"/>
      <w:lang w:val="en-US" w:eastAsia="en-US" w:bidi="ar-SA"/>
    </w:rPr>
  </w:style>
  <w:style w:type="paragraph" w:customStyle="1" w:styleId="TagsFutura">
    <w:name w:val="TagsFutura"/>
    <w:basedOn w:val="Normal"/>
    <w:next w:val="Cites"/>
    <w:rsid w:val="004244E2"/>
    <w:rPr>
      <w:rFonts w:ascii="Futura" w:eastAsia="Times" w:hAnsi="Futura"/>
      <w:b/>
      <w:caps/>
      <w:sz w:val="18"/>
      <w:szCs w:val="20"/>
    </w:rPr>
  </w:style>
  <w:style w:type="character" w:customStyle="1" w:styleId="italics">
    <w:name w:val="italics"/>
    <w:basedOn w:val="DefaultParagraphFont"/>
    <w:rsid w:val="004244E2"/>
  </w:style>
  <w:style w:type="character" w:customStyle="1" w:styleId="m-3583723223135346788gmail-style13ptbold">
    <w:name w:val="m_-3583723223135346788gmail-style13ptbold"/>
    <w:basedOn w:val="DefaultParagraphFont"/>
    <w:rsid w:val="004244E2"/>
  </w:style>
  <w:style w:type="character" w:customStyle="1" w:styleId="m-3583723223135346788gmail-styleunderline">
    <w:name w:val="m_-3583723223135346788gmail-styleunderline"/>
    <w:basedOn w:val="DefaultParagraphFont"/>
    <w:rsid w:val="004244E2"/>
  </w:style>
  <w:style w:type="paragraph" w:customStyle="1" w:styleId="speakable">
    <w:name w:val="speakable"/>
    <w:basedOn w:val="Normal"/>
    <w:uiPriority w:val="99"/>
    <w:qFormat/>
    <w:rsid w:val="004244E2"/>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4244E2"/>
    <w:rPr>
      <w:b/>
      <w:u w:val="single"/>
    </w:rPr>
  </w:style>
  <w:style w:type="character" w:customStyle="1" w:styleId="UnresolvedMention3">
    <w:name w:val="Unresolved Mention3"/>
    <w:basedOn w:val="DefaultParagraphFont"/>
    <w:uiPriority w:val="99"/>
    <w:semiHidden/>
    <w:unhideWhenUsed/>
    <w:rsid w:val="004244E2"/>
    <w:rPr>
      <w:color w:val="808080"/>
      <w:shd w:val="clear" w:color="auto" w:fill="E6E6E6"/>
    </w:rPr>
  </w:style>
  <w:style w:type="paragraph" w:customStyle="1" w:styleId="useless">
    <w:name w:val="useless"/>
    <w:basedOn w:val="Normal"/>
    <w:uiPriority w:val="99"/>
    <w:qFormat/>
    <w:rsid w:val="004244E2"/>
    <w:rPr>
      <w:rFonts w:eastAsia="Times New Roman"/>
      <w:sz w:val="12"/>
    </w:rPr>
  </w:style>
  <w:style w:type="character" w:customStyle="1" w:styleId="tagCharCharCharChar">
    <w:name w:val="tag Char Char Char Char"/>
    <w:rsid w:val="004244E2"/>
    <w:rPr>
      <w:b/>
      <w:sz w:val="24"/>
      <w:szCs w:val="24"/>
      <w:lang w:val="en-US" w:eastAsia="en-US" w:bidi="ar-SA"/>
    </w:rPr>
  </w:style>
  <w:style w:type="character" w:customStyle="1" w:styleId="DebateUnderlined">
    <w:name w:val="Debate Underlined"/>
    <w:rsid w:val="004244E2"/>
    <w:rPr>
      <w:rFonts w:ascii="Helvetica" w:hAnsi="Helvetica"/>
      <w:sz w:val="20"/>
      <w:u w:val="single"/>
    </w:rPr>
  </w:style>
  <w:style w:type="character" w:styleId="PlaceholderText">
    <w:name w:val="Placeholder Text"/>
    <w:basedOn w:val="DefaultParagraphFont"/>
    <w:uiPriority w:val="99"/>
    <w:rsid w:val="004244E2"/>
    <w:rPr>
      <w:color w:val="808080"/>
    </w:rPr>
  </w:style>
  <w:style w:type="character" w:customStyle="1" w:styleId="byl">
    <w:name w:val="byl"/>
    <w:rsid w:val="004244E2"/>
  </w:style>
  <w:style w:type="paragraph" w:customStyle="1" w:styleId="css-xhhu0i">
    <w:name w:val="css-xhhu0i"/>
    <w:basedOn w:val="Normal"/>
    <w:rsid w:val="004244E2"/>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244E2"/>
  </w:style>
  <w:style w:type="character" w:customStyle="1" w:styleId="m-8878800405382358272gmail-styleunderline">
    <w:name w:val="m_-8878800405382358272gmail-styleunderline"/>
    <w:basedOn w:val="DefaultParagraphFont"/>
    <w:rsid w:val="004244E2"/>
  </w:style>
  <w:style w:type="character" w:customStyle="1" w:styleId="m-5498913268213319940gmail-styleunderline">
    <w:name w:val="m_-5498913268213319940gmail-styleunderline"/>
    <w:basedOn w:val="DefaultParagraphFont"/>
    <w:rsid w:val="004244E2"/>
  </w:style>
  <w:style w:type="character" w:customStyle="1" w:styleId="overlay">
    <w:name w:val="overlay"/>
    <w:basedOn w:val="DefaultParagraphFont"/>
    <w:rsid w:val="004244E2"/>
  </w:style>
  <w:style w:type="character" w:customStyle="1" w:styleId="TagCharCharCharChar0">
    <w:name w:val="Tag Char Char Char Char"/>
    <w:basedOn w:val="DefaultParagraphFont"/>
    <w:rsid w:val="004244E2"/>
    <w:rPr>
      <w:rFonts w:ascii="Calibri" w:hAnsi="Calibri" w:cs="Calibri"/>
      <w:b/>
      <w:sz w:val="24"/>
    </w:rPr>
  </w:style>
  <w:style w:type="paragraph" w:customStyle="1" w:styleId="g-body">
    <w:name w:val="g-body"/>
    <w:basedOn w:val="Normal"/>
    <w:uiPriority w:val="99"/>
    <w:qFormat/>
    <w:rsid w:val="004244E2"/>
    <w:pPr>
      <w:spacing w:before="100" w:beforeAutospacing="1" w:after="100" w:afterAutospacing="1"/>
    </w:pPr>
    <w:rPr>
      <w:rFonts w:eastAsia="Times New Roman"/>
      <w:sz w:val="24"/>
    </w:rPr>
  </w:style>
  <w:style w:type="paragraph" w:customStyle="1" w:styleId="g-pstyle0">
    <w:name w:val="g-pstyle0"/>
    <w:basedOn w:val="Normal"/>
    <w:uiPriority w:val="99"/>
    <w:qFormat/>
    <w:rsid w:val="004244E2"/>
    <w:pPr>
      <w:spacing w:before="100" w:beforeAutospacing="1" w:after="100" w:afterAutospacing="1"/>
    </w:pPr>
    <w:rPr>
      <w:rFonts w:eastAsia="Times New Roman"/>
      <w:sz w:val="24"/>
    </w:rPr>
  </w:style>
  <w:style w:type="paragraph" w:customStyle="1" w:styleId="g-pstyle1">
    <w:name w:val="g-pstyle1"/>
    <w:basedOn w:val="Normal"/>
    <w:uiPriority w:val="99"/>
    <w:qFormat/>
    <w:rsid w:val="004244E2"/>
    <w:pPr>
      <w:spacing w:before="100" w:beforeAutospacing="1" w:after="100" w:afterAutospacing="1"/>
    </w:pPr>
    <w:rPr>
      <w:rFonts w:eastAsia="Times New Roman"/>
      <w:sz w:val="24"/>
    </w:rPr>
  </w:style>
  <w:style w:type="paragraph" w:customStyle="1" w:styleId="g-asset-hed">
    <w:name w:val="g-asset-hed"/>
    <w:basedOn w:val="Normal"/>
    <w:uiPriority w:val="99"/>
    <w:qFormat/>
    <w:rsid w:val="004244E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244E2"/>
    <w:pPr>
      <w:spacing w:before="100" w:beforeAutospacing="1" w:after="100" w:afterAutospacing="1"/>
    </w:pPr>
    <w:rPr>
      <w:rFonts w:ascii="Arial" w:hAnsi="Arial"/>
      <w:sz w:val="24"/>
    </w:rPr>
  </w:style>
  <w:style w:type="paragraph" w:customStyle="1" w:styleId="speech">
    <w:name w:val="speech"/>
    <w:basedOn w:val="Normal"/>
    <w:uiPriority w:val="99"/>
    <w:qFormat/>
    <w:rsid w:val="004244E2"/>
    <w:pPr>
      <w:spacing w:before="100" w:beforeAutospacing="1" w:after="100" w:afterAutospacing="1"/>
    </w:pPr>
    <w:rPr>
      <w:sz w:val="24"/>
    </w:rPr>
  </w:style>
  <w:style w:type="character" w:customStyle="1" w:styleId="adtext">
    <w:name w:val="adtext"/>
    <w:basedOn w:val="DefaultParagraphFont"/>
    <w:rsid w:val="004244E2"/>
  </w:style>
  <w:style w:type="character" w:customStyle="1" w:styleId="UL-Bold">
    <w:name w:val="UL-Bold"/>
    <w:basedOn w:val="DefaultParagraphFont"/>
    <w:rsid w:val="004244E2"/>
    <w:rPr>
      <w:u w:val="thick"/>
    </w:rPr>
  </w:style>
  <w:style w:type="character" w:customStyle="1" w:styleId="UL-None">
    <w:name w:val="UL-None"/>
    <w:basedOn w:val="DefaultParagraphFont"/>
    <w:rsid w:val="004244E2"/>
    <w:rPr>
      <w:strike w:val="0"/>
      <w:dstrike w:val="0"/>
      <w:u w:val="none"/>
      <w:effect w:val="none"/>
    </w:rPr>
  </w:style>
  <w:style w:type="character" w:customStyle="1" w:styleId="qu730rj69h">
    <w:name w:val="qu730rj69h"/>
    <w:basedOn w:val="DefaultParagraphFont"/>
    <w:rsid w:val="004244E2"/>
  </w:style>
  <w:style w:type="paragraph" w:customStyle="1" w:styleId="optext">
    <w:name w:val="optext"/>
    <w:basedOn w:val="Normal"/>
    <w:uiPriority w:val="99"/>
    <w:qFormat/>
    <w:rsid w:val="004244E2"/>
    <w:pPr>
      <w:spacing w:before="100" w:beforeAutospacing="1" w:after="100" w:afterAutospacing="1"/>
    </w:pPr>
    <w:rPr>
      <w:sz w:val="24"/>
    </w:rPr>
  </w:style>
  <w:style w:type="character" w:customStyle="1" w:styleId="lmy74qr12z">
    <w:name w:val="lmy74qr12z"/>
    <w:basedOn w:val="DefaultParagraphFont"/>
    <w:rsid w:val="004244E2"/>
  </w:style>
  <w:style w:type="character" w:customStyle="1" w:styleId="icr880">
    <w:name w:val="icr880"/>
    <w:basedOn w:val="DefaultParagraphFont"/>
    <w:rsid w:val="004244E2"/>
  </w:style>
  <w:style w:type="character" w:customStyle="1" w:styleId="hx23q54">
    <w:name w:val="hx23q54"/>
    <w:basedOn w:val="DefaultParagraphFont"/>
    <w:rsid w:val="004244E2"/>
  </w:style>
  <w:style w:type="character" w:customStyle="1" w:styleId="m-5348258726587825636gmail-style13ptbold">
    <w:name w:val="m_-5348258726587825636gmail-style13ptbold"/>
    <w:basedOn w:val="DefaultParagraphFont"/>
    <w:rsid w:val="004244E2"/>
  </w:style>
  <w:style w:type="character" w:customStyle="1" w:styleId="m-5348258726587825636gmail-styleunderline">
    <w:name w:val="m_-5348258726587825636gmail-styleunderline"/>
    <w:basedOn w:val="DefaultParagraphFont"/>
    <w:rsid w:val="004244E2"/>
  </w:style>
  <w:style w:type="character" w:customStyle="1" w:styleId="m4385445901877740177gmail-styleunderline">
    <w:name w:val="m_4385445901877740177gmail-styleunderline"/>
    <w:basedOn w:val="DefaultParagraphFont"/>
    <w:rsid w:val="004244E2"/>
  </w:style>
  <w:style w:type="character" w:customStyle="1" w:styleId="DDIUnderline">
    <w:name w:val="DDI Underline"/>
    <w:qFormat/>
    <w:rsid w:val="004244E2"/>
    <w:rPr>
      <w:rFonts w:ascii="Times New Roman" w:hAnsi="Times New Roman"/>
      <w:sz w:val="24"/>
      <w:u w:val="single"/>
    </w:rPr>
  </w:style>
  <w:style w:type="paragraph" w:customStyle="1" w:styleId="ALLCAPS">
    <w:name w:val="ALL CAPS"/>
    <w:basedOn w:val="Normal"/>
    <w:link w:val="ALLCAPSChar"/>
    <w:qFormat/>
    <w:rsid w:val="004244E2"/>
    <w:rPr>
      <w:rFonts w:eastAsia="Times New Roman"/>
      <w:b/>
      <w:caps/>
    </w:rPr>
  </w:style>
  <w:style w:type="character" w:customStyle="1" w:styleId="ALLCAPSChar">
    <w:name w:val="ALL CAPS Char"/>
    <w:basedOn w:val="DefaultParagraphFont"/>
    <w:link w:val="ALLCAPS"/>
    <w:rsid w:val="004244E2"/>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4244E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244E2"/>
    <w:rPr>
      <w:rFonts w:ascii="Calibri" w:eastAsia="Times New Roman" w:hAnsi="Calibri"/>
      <w:b/>
    </w:rPr>
  </w:style>
  <w:style w:type="character" w:customStyle="1" w:styleId="Cites-AuthorDate">
    <w:name w:val="Cites-Author/Date"/>
    <w:rsid w:val="004244E2"/>
    <w:rPr>
      <w:rFonts w:ascii="Helvetica" w:hAnsi="Helvetica"/>
      <w:b/>
      <w:sz w:val="22"/>
      <w:szCs w:val="24"/>
      <w:u w:val="thick"/>
    </w:rPr>
  </w:style>
  <w:style w:type="paragraph" w:customStyle="1" w:styleId="CiteTag">
    <w:name w:val="Cite/Tag"/>
    <w:basedOn w:val="Normal"/>
    <w:uiPriority w:val="99"/>
    <w:qFormat/>
    <w:rsid w:val="004244E2"/>
    <w:rPr>
      <w:rFonts w:eastAsia="Cambria"/>
      <w:b/>
    </w:rPr>
  </w:style>
  <w:style w:type="character" w:customStyle="1" w:styleId="m489902567989944824gmail-style13ptbold">
    <w:name w:val="m_489902567989944824gmail-style13ptbold"/>
    <w:basedOn w:val="DefaultParagraphFont"/>
    <w:rsid w:val="004244E2"/>
  </w:style>
  <w:style w:type="character" w:customStyle="1" w:styleId="m489902567989944824gmail-styleunderline">
    <w:name w:val="m_489902567989944824gmail-styleunderline"/>
    <w:basedOn w:val="DefaultParagraphFont"/>
    <w:rsid w:val="004244E2"/>
  </w:style>
  <w:style w:type="character" w:customStyle="1" w:styleId="UnderlineCharChar3">
    <w:name w:val="Underline Char Char3"/>
    <w:rsid w:val="004244E2"/>
    <w:rPr>
      <w:szCs w:val="24"/>
      <w:u w:val="single"/>
      <w:lang w:val="en-US" w:eastAsia="en-US" w:bidi="ar-SA"/>
    </w:rPr>
  </w:style>
  <w:style w:type="character" w:customStyle="1" w:styleId="tl8wme">
    <w:name w:val="tl8wme"/>
    <w:basedOn w:val="DefaultParagraphFont"/>
    <w:rsid w:val="004244E2"/>
  </w:style>
  <w:style w:type="character" w:customStyle="1" w:styleId="Mention3">
    <w:name w:val="Mention3"/>
    <w:basedOn w:val="DefaultParagraphFont"/>
    <w:uiPriority w:val="99"/>
    <w:semiHidden/>
    <w:unhideWhenUsed/>
    <w:rsid w:val="004244E2"/>
    <w:rPr>
      <w:color w:val="2B579A"/>
      <w:shd w:val="clear" w:color="auto" w:fill="E6E6E6"/>
    </w:rPr>
  </w:style>
  <w:style w:type="character" w:customStyle="1" w:styleId="m-5251091010484660064gmail-style13ptbold">
    <w:name w:val="m_-5251091010484660064gmail-style13ptbold"/>
    <w:basedOn w:val="DefaultParagraphFont"/>
    <w:rsid w:val="004244E2"/>
  </w:style>
  <w:style w:type="character" w:customStyle="1" w:styleId="m-5251091010484660064gmail-styleunderline">
    <w:name w:val="m_-5251091010484660064gmail-styleunderline"/>
    <w:basedOn w:val="DefaultParagraphFont"/>
    <w:rsid w:val="004244E2"/>
  </w:style>
  <w:style w:type="character" w:customStyle="1" w:styleId="tablecaption">
    <w:name w:val="tablecaption"/>
    <w:basedOn w:val="DefaultParagraphFont"/>
    <w:rsid w:val="004244E2"/>
  </w:style>
  <w:style w:type="character" w:customStyle="1" w:styleId="StyleLatinHelvetica105ptBlack">
    <w:name w:val="Style (Latin) Helvetica 10.5 pt Black"/>
    <w:basedOn w:val="DefaultParagraphFont"/>
    <w:rsid w:val="004244E2"/>
    <w:rPr>
      <w:rFonts w:ascii="Times New Roman" w:hAnsi="Times New Roman"/>
      <w:color w:val="000000"/>
      <w:sz w:val="21"/>
    </w:rPr>
  </w:style>
  <w:style w:type="character" w:customStyle="1" w:styleId="Quotation">
    <w:name w:val="Quotation"/>
    <w:qFormat/>
    <w:rsid w:val="004244E2"/>
    <w:rPr>
      <w:rFonts w:ascii="Arial" w:hAnsi="Arial"/>
      <w:b/>
      <w:i/>
      <w:iCs/>
      <w:sz w:val="24"/>
      <w:u w:val="single"/>
    </w:rPr>
  </w:style>
  <w:style w:type="paragraph" w:customStyle="1" w:styleId="DateTime">
    <w:name w:val="DateTime"/>
    <w:basedOn w:val="Normal"/>
    <w:link w:val="DateTimeChar"/>
    <w:autoRedefine/>
    <w:uiPriority w:val="4"/>
    <w:qFormat/>
    <w:rsid w:val="004244E2"/>
  </w:style>
  <w:style w:type="character" w:customStyle="1" w:styleId="DateTimeChar">
    <w:name w:val="DateTime Char"/>
    <w:basedOn w:val="DefaultParagraphFont"/>
    <w:link w:val="DateTime"/>
    <w:uiPriority w:val="4"/>
    <w:rsid w:val="004244E2"/>
    <w:rPr>
      <w:rFonts w:ascii="Calibri" w:hAnsi="Calibri"/>
      <w:sz w:val="22"/>
    </w:rPr>
  </w:style>
  <w:style w:type="paragraph" w:customStyle="1" w:styleId="Lecture">
    <w:name w:val="Lecture"/>
    <w:next w:val="BodyText"/>
    <w:link w:val="LectureChar"/>
    <w:autoRedefine/>
    <w:uiPriority w:val="4"/>
    <w:qFormat/>
    <w:rsid w:val="004244E2"/>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244E2"/>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244E2"/>
  </w:style>
  <w:style w:type="character" w:customStyle="1" w:styleId="m-413333960618644972gmail-styleunderline">
    <w:name w:val="m_-413333960618644972gmail-styleunderline"/>
    <w:basedOn w:val="DefaultParagraphFont"/>
    <w:rsid w:val="004244E2"/>
  </w:style>
  <w:style w:type="character" w:customStyle="1" w:styleId="m8314098763611656848gmail-stylestylebold12pt">
    <w:name w:val="m_8314098763611656848gmail-stylestylebold12pt"/>
    <w:basedOn w:val="DefaultParagraphFont"/>
    <w:rsid w:val="004244E2"/>
  </w:style>
  <w:style w:type="character" w:customStyle="1" w:styleId="m8314098763611656848gmail-styleboldunderline">
    <w:name w:val="m_8314098763611656848gmail-styleboldunderline"/>
    <w:basedOn w:val="DefaultParagraphFont"/>
    <w:rsid w:val="004244E2"/>
  </w:style>
  <w:style w:type="paragraph" w:customStyle="1" w:styleId="Spacer">
    <w:name w:val="Spacer"/>
    <w:basedOn w:val="Heading1"/>
    <w:link w:val="SpacerChar"/>
    <w:autoRedefine/>
    <w:uiPriority w:val="4"/>
    <w:qFormat/>
    <w:rsid w:val="004244E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244E2"/>
    <w:rPr>
      <w:rFonts w:ascii="Georgia" w:eastAsiaTheme="majorEastAsia" w:hAnsi="Georgia" w:cstheme="majorBidi"/>
      <w:b/>
      <w:bCs/>
      <w:szCs w:val="32"/>
    </w:rPr>
  </w:style>
  <w:style w:type="paragraph" w:customStyle="1" w:styleId="msonormal0">
    <w:name w:val="msonormal"/>
    <w:basedOn w:val="Normal"/>
    <w:rsid w:val="004244E2"/>
    <w:pPr>
      <w:spacing w:before="100" w:beforeAutospacing="1" w:after="100" w:afterAutospacing="1"/>
    </w:pPr>
    <w:rPr>
      <w:rFonts w:eastAsia="Times New Roman"/>
      <w:sz w:val="24"/>
    </w:rPr>
  </w:style>
  <w:style w:type="paragraph" w:customStyle="1" w:styleId="TxBr41p1">
    <w:name w:val="TxBr_41p1"/>
    <w:basedOn w:val="Normal"/>
    <w:qFormat/>
    <w:rsid w:val="004244E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244E2"/>
    <w:rPr>
      <w:rFonts w:ascii="Georgia" w:eastAsia="Times New Roman" w:hAnsi="Georgia" w:cs="Arial" w:hint="default"/>
      <w:b/>
      <w:bCs/>
      <w:kern w:val="32"/>
      <w:sz w:val="28"/>
      <w:szCs w:val="32"/>
    </w:rPr>
  </w:style>
  <w:style w:type="character" w:customStyle="1" w:styleId="CiteReal0">
    <w:name w:val="CiteReal"/>
    <w:uiPriority w:val="1"/>
    <w:qFormat/>
    <w:rsid w:val="004244E2"/>
    <w:rPr>
      <w:rFonts w:ascii="Arial" w:hAnsi="Arial"/>
      <w:b/>
      <w:sz w:val="24"/>
      <w:u w:val="single"/>
    </w:rPr>
  </w:style>
  <w:style w:type="character" w:customStyle="1" w:styleId="dropcap1">
    <w:name w:val="dropcap1"/>
    <w:rsid w:val="004244E2"/>
  </w:style>
  <w:style w:type="paragraph" w:customStyle="1" w:styleId="Style42">
    <w:name w:val="Style42"/>
    <w:basedOn w:val="Normal"/>
    <w:uiPriority w:val="99"/>
    <w:rsid w:val="004244E2"/>
    <w:pPr>
      <w:spacing w:line="202" w:lineRule="exact"/>
      <w:jc w:val="both"/>
    </w:pPr>
    <w:rPr>
      <w:rFonts w:ascii="Palatino Linotype" w:hAnsi="Palatino Linotype" w:cs="Palatino Linotype"/>
    </w:rPr>
  </w:style>
  <w:style w:type="character" w:customStyle="1" w:styleId="FontStyle72">
    <w:name w:val="Font Style72"/>
    <w:uiPriority w:val="99"/>
    <w:rsid w:val="004244E2"/>
    <w:rPr>
      <w:rFonts w:ascii="Cambria" w:hAnsi="Cambria" w:cs="Cambria" w:hint="default"/>
      <w:sz w:val="16"/>
      <w:szCs w:val="16"/>
    </w:rPr>
  </w:style>
  <w:style w:type="character" w:customStyle="1" w:styleId="FontStyle73">
    <w:name w:val="Font Style73"/>
    <w:uiPriority w:val="99"/>
    <w:rsid w:val="004244E2"/>
    <w:rPr>
      <w:rFonts w:ascii="Cambria" w:hAnsi="Cambria" w:cs="Cambria" w:hint="default"/>
      <w:i/>
      <w:iCs/>
      <w:sz w:val="16"/>
      <w:szCs w:val="16"/>
    </w:rPr>
  </w:style>
  <w:style w:type="character" w:customStyle="1" w:styleId="UnderlinestyleChar20">
    <w:name w:val="Underline style Char2"/>
    <w:rsid w:val="004244E2"/>
    <w:rPr>
      <w:sz w:val="22"/>
      <w:szCs w:val="24"/>
      <w:u w:val="single"/>
      <w:lang w:val="en-US" w:eastAsia="en-US" w:bidi="ar-SA"/>
    </w:rPr>
  </w:style>
  <w:style w:type="character" w:customStyle="1" w:styleId="FontStyle49">
    <w:name w:val="Font Style49"/>
    <w:uiPriority w:val="99"/>
    <w:rsid w:val="004244E2"/>
    <w:rPr>
      <w:rFonts w:ascii="Cambria" w:hAnsi="Cambria" w:cs="Cambria"/>
      <w:sz w:val="20"/>
      <w:szCs w:val="20"/>
    </w:rPr>
  </w:style>
  <w:style w:type="character" w:customStyle="1" w:styleId="FontStyle50">
    <w:name w:val="Font Style50"/>
    <w:uiPriority w:val="99"/>
    <w:rsid w:val="004244E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244E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244E2"/>
    <w:rPr>
      <w:rFonts w:ascii="Cambria" w:eastAsia="Cambria" w:hAnsi="Cambria" w:cs="Cambria"/>
      <w:spacing w:val="-3"/>
      <w:sz w:val="22"/>
      <w:szCs w:val="20"/>
    </w:rPr>
  </w:style>
  <w:style w:type="character" w:customStyle="1" w:styleId="kn">
    <w:name w:val="kn"/>
    <w:basedOn w:val="DefaultParagraphFont"/>
    <w:rsid w:val="004244E2"/>
  </w:style>
  <w:style w:type="character" w:customStyle="1" w:styleId="StyleStyleUnderlineUnderlineStyleBoldUnderlineIntenseEmphas">
    <w:name w:val="Style Style UnderlineUnderlineStyle Bold UnderlineIntense Emphas..."/>
    <w:basedOn w:val="DefaultParagraphFont"/>
    <w:rsid w:val="004244E2"/>
    <w:rPr>
      <w:b/>
      <w:bCs/>
      <w:sz w:val="26"/>
      <w:u w:val="single"/>
    </w:rPr>
  </w:style>
  <w:style w:type="character" w:customStyle="1" w:styleId="articoloinside">
    <w:name w:val="articolo_inside"/>
    <w:rsid w:val="004244E2"/>
  </w:style>
  <w:style w:type="paragraph" w:customStyle="1" w:styleId="pagetools">
    <w:name w:val="pagetools"/>
    <w:basedOn w:val="Normal"/>
    <w:rsid w:val="004244E2"/>
    <w:pPr>
      <w:spacing w:before="100" w:beforeAutospacing="1" w:after="100" w:afterAutospacing="1"/>
    </w:pPr>
    <w:rPr>
      <w:rFonts w:ascii="Cambria" w:eastAsia="Cambria" w:hAnsi="Cambria"/>
      <w:sz w:val="24"/>
    </w:rPr>
  </w:style>
  <w:style w:type="character" w:customStyle="1" w:styleId="job">
    <w:name w:val="job"/>
    <w:basedOn w:val="DefaultParagraphFont"/>
    <w:rsid w:val="004244E2"/>
  </w:style>
  <w:style w:type="character" w:customStyle="1" w:styleId="publisher">
    <w:name w:val="publisher"/>
    <w:basedOn w:val="DefaultParagraphFont"/>
    <w:rsid w:val="004244E2"/>
  </w:style>
  <w:style w:type="character" w:customStyle="1" w:styleId="pubyear">
    <w:name w:val="pubyear"/>
    <w:basedOn w:val="DefaultParagraphFont"/>
    <w:rsid w:val="004244E2"/>
  </w:style>
  <w:style w:type="character" w:customStyle="1" w:styleId="pubcity">
    <w:name w:val="pubcity"/>
    <w:basedOn w:val="DefaultParagraphFont"/>
    <w:rsid w:val="004244E2"/>
  </w:style>
  <w:style w:type="paragraph" w:customStyle="1" w:styleId="C-Text">
    <w:name w:val="C-Text"/>
    <w:basedOn w:val="Normal"/>
    <w:rsid w:val="004244E2"/>
    <w:pPr>
      <w:tabs>
        <w:tab w:val="num" w:pos="720"/>
      </w:tabs>
      <w:ind w:left="720" w:hanging="360"/>
    </w:pPr>
    <w:rPr>
      <w:rFonts w:ascii="Book Antiqua" w:hAnsi="Book Antiqua"/>
      <w:sz w:val="24"/>
    </w:rPr>
  </w:style>
  <w:style w:type="character" w:customStyle="1" w:styleId="ecdate">
    <w:name w:val="ec_date"/>
    <w:basedOn w:val="DefaultParagraphFont"/>
    <w:rsid w:val="004244E2"/>
    <w:rPr>
      <w:rFonts w:ascii="Symbol" w:hAnsi="Symbol" w:hint="default"/>
      <w:sz w:val="20"/>
      <w:szCs w:val="20"/>
      <w:shd w:val="clear" w:color="auto" w:fill="FFFFFF"/>
    </w:rPr>
  </w:style>
  <w:style w:type="paragraph" w:customStyle="1" w:styleId="ecmsonormal">
    <w:name w:val="ec_msonormal"/>
    <w:basedOn w:val="Normal"/>
    <w:rsid w:val="004244E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244E2"/>
  </w:style>
  <w:style w:type="character" w:customStyle="1" w:styleId="articleheadline">
    <w:name w:val="articleheadline"/>
    <w:basedOn w:val="DefaultParagraphFont"/>
    <w:rsid w:val="004244E2"/>
  </w:style>
  <w:style w:type="paragraph" w:customStyle="1" w:styleId="u-intro">
    <w:name w:val="u-intro"/>
    <w:basedOn w:val="Normal"/>
    <w:rsid w:val="004244E2"/>
    <w:pPr>
      <w:spacing w:before="100" w:beforeAutospacing="1" w:after="100" w:afterAutospacing="1"/>
    </w:pPr>
    <w:rPr>
      <w:rFonts w:ascii="Georgia" w:hAnsi="Georgia"/>
      <w:sz w:val="24"/>
    </w:rPr>
  </w:style>
  <w:style w:type="character" w:customStyle="1" w:styleId="u-byline">
    <w:name w:val="u-byline"/>
    <w:basedOn w:val="DefaultParagraphFont"/>
    <w:rsid w:val="004244E2"/>
  </w:style>
  <w:style w:type="character" w:customStyle="1" w:styleId="articlebya">
    <w:name w:val="articleby_a"/>
    <w:basedOn w:val="DefaultParagraphFont"/>
    <w:rsid w:val="004244E2"/>
  </w:style>
  <w:style w:type="character" w:customStyle="1" w:styleId="popupwinby">
    <w:name w:val="popupwinby"/>
    <w:basedOn w:val="DefaultParagraphFont"/>
    <w:rsid w:val="004244E2"/>
  </w:style>
  <w:style w:type="character" w:customStyle="1" w:styleId="storyheader">
    <w:name w:val="storyheader"/>
    <w:basedOn w:val="DefaultParagraphFont"/>
    <w:rsid w:val="004244E2"/>
  </w:style>
  <w:style w:type="character" w:customStyle="1" w:styleId="marron">
    <w:name w:val="marron"/>
    <w:basedOn w:val="DefaultParagraphFont"/>
    <w:rsid w:val="004244E2"/>
  </w:style>
  <w:style w:type="paragraph" w:customStyle="1" w:styleId="StyleNormalWeb10pt">
    <w:name w:val="Style Normal (Web) + 10 pt"/>
    <w:basedOn w:val="NormalWeb"/>
    <w:next w:val="Normal"/>
    <w:rsid w:val="004244E2"/>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244E2"/>
    <w:rPr>
      <w:szCs w:val="24"/>
      <w:lang w:val="en-US" w:eastAsia="en-US" w:bidi="ar-SA"/>
    </w:rPr>
  </w:style>
  <w:style w:type="paragraph" w:customStyle="1" w:styleId="TagCiteShells">
    <w:name w:val="Tag/Cite/Shells"/>
    <w:basedOn w:val="Normal"/>
    <w:rsid w:val="004244E2"/>
    <w:rPr>
      <w:rFonts w:ascii="Georgia" w:hAnsi="Georgia"/>
      <w:b/>
    </w:rPr>
  </w:style>
  <w:style w:type="paragraph" w:customStyle="1" w:styleId="DefinitionTerm">
    <w:name w:val="Definition Term"/>
    <w:basedOn w:val="Normal"/>
    <w:next w:val="Normal"/>
    <w:rsid w:val="004244E2"/>
    <w:rPr>
      <w:rFonts w:ascii="Georgia" w:hAnsi="Georgia"/>
      <w:snapToGrid w:val="0"/>
      <w:sz w:val="24"/>
    </w:rPr>
  </w:style>
  <w:style w:type="character" w:customStyle="1" w:styleId="Style3CharChar">
    <w:name w:val="Style3 Char Char"/>
    <w:basedOn w:val="DefaultParagraphFont"/>
    <w:rsid w:val="004244E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244E2"/>
    <w:pPr>
      <w:spacing w:after="60"/>
    </w:pPr>
    <w:rPr>
      <w:rFonts w:ascii="Georgia" w:eastAsia="Segoe UI" w:hAnsi="Georgia" w:cs="Cambria"/>
      <w:caps/>
      <w:sz w:val="20"/>
      <w:lang w:eastAsia="zh-CN"/>
    </w:rPr>
  </w:style>
  <w:style w:type="character" w:customStyle="1" w:styleId="NormalChar0">
    <w:name w:val="Normal Char"/>
    <w:basedOn w:val="DefaultParagraphFont"/>
    <w:rsid w:val="004244E2"/>
    <w:rPr>
      <w:lang w:eastAsia="en-US"/>
    </w:rPr>
  </w:style>
  <w:style w:type="character" w:customStyle="1" w:styleId="BoldUnderlineChar2">
    <w:name w:val="Bold + Underline Char"/>
    <w:basedOn w:val="DefaultParagraphFont"/>
    <w:rsid w:val="004244E2"/>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244E2"/>
  </w:style>
  <w:style w:type="character" w:customStyle="1" w:styleId="CharacterStyle7">
    <w:name w:val="Character Style 7"/>
    <w:rsid w:val="004244E2"/>
    <w:rPr>
      <w:rFonts w:ascii="Trebuchet MS" w:hAnsi="Trebuchet MS" w:cs="Trebuchet MS"/>
      <w:sz w:val="20"/>
      <w:szCs w:val="20"/>
      <w:u w:val="single"/>
    </w:rPr>
  </w:style>
  <w:style w:type="character" w:customStyle="1" w:styleId="StyleStyle4Char">
    <w:name w:val="Style Style4 + Char"/>
    <w:basedOn w:val="DefaultParagraphFont"/>
    <w:rsid w:val="004244E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244E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244E2"/>
    <w:rPr>
      <w:rFonts w:ascii="Symbol" w:hAnsi="Symbol"/>
      <w:sz w:val="21"/>
      <w:szCs w:val="21"/>
      <w:u w:val="thick"/>
    </w:rPr>
  </w:style>
  <w:style w:type="paragraph" w:customStyle="1" w:styleId="Cite8">
    <w:name w:val="Cite8"/>
    <w:basedOn w:val="Normal"/>
    <w:autoRedefine/>
    <w:qFormat/>
    <w:rsid w:val="004244E2"/>
    <w:rPr>
      <w:rFonts w:ascii="Trebuchet MS" w:eastAsia="Verdana" w:hAnsi="Trebuchet MS" w:cs="Cambria"/>
      <w:sz w:val="16"/>
    </w:rPr>
  </w:style>
  <w:style w:type="paragraph" w:customStyle="1" w:styleId="8font">
    <w:name w:val="8font"/>
    <w:basedOn w:val="Normal"/>
    <w:next w:val="Normal"/>
    <w:autoRedefine/>
    <w:qFormat/>
    <w:rsid w:val="004244E2"/>
    <w:rPr>
      <w:rFonts w:ascii="Georgia" w:eastAsia="Cambria Math" w:hAnsi="Georgia" w:cs="Cambria"/>
      <w:sz w:val="16"/>
      <w:szCs w:val="16"/>
    </w:rPr>
  </w:style>
  <w:style w:type="paragraph" w:customStyle="1" w:styleId="BoldUnderlineChar20">
    <w:name w:val="BoldUnderline Char2"/>
    <w:link w:val="BoldUnderlineChar2Char"/>
    <w:rsid w:val="004244E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244E2"/>
    <w:rPr>
      <w:rFonts w:ascii="Times New Roman" w:eastAsia="Times New Roman" w:hAnsi="Times New Roman" w:cs="Times New Roman"/>
      <w:b/>
      <w:sz w:val="20"/>
      <w:u w:val="single"/>
    </w:rPr>
  </w:style>
  <w:style w:type="character" w:customStyle="1" w:styleId="UnderlineCharChar4">
    <w:name w:val="Underline Char Char4"/>
    <w:rsid w:val="004244E2"/>
    <w:rPr>
      <w:szCs w:val="24"/>
      <w:u w:val="single"/>
      <w:lang w:val="en-US" w:eastAsia="en-US" w:bidi="ar-SA"/>
    </w:rPr>
  </w:style>
  <w:style w:type="character" w:customStyle="1" w:styleId="BoldUnderlineCharChar3">
    <w:name w:val="BoldUnderline Char Char3"/>
    <w:rsid w:val="004244E2"/>
    <w:rPr>
      <w:b/>
      <w:szCs w:val="24"/>
      <w:u w:val="single"/>
      <w:lang w:val="en-US" w:eastAsia="en-US" w:bidi="ar-SA"/>
    </w:rPr>
  </w:style>
  <w:style w:type="character" w:customStyle="1" w:styleId="BoldUnderlineCharChar2">
    <w:name w:val="BoldUnderline Char Char2"/>
    <w:rsid w:val="004244E2"/>
    <w:rPr>
      <w:b/>
      <w:szCs w:val="24"/>
      <w:u w:val="single"/>
      <w:lang w:val="en-US" w:eastAsia="en-US" w:bidi="ar-SA"/>
    </w:rPr>
  </w:style>
  <w:style w:type="paragraph" w:customStyle="1" w:styleId="UnderlineCard0">
    <w:name w:val="UnderlineCard"/>
    <w:basedOn w:val="Heading3"/>
    <w:link w:val="UnderlineCardChar0"/>
    <w:qFormat/>
    <w:rsid w:val="004244E2"/>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244E2"/>
    <w:rPr>
      <w:rFonts w:ascii="Georgia" w:eastAsia="Calibri" w:hAnsi="Georgia" w:cs="Times New Roman"/>
      <w:sz w:val="20"/>
      <w:szCs w:val="20"/>
      <w:u w:val="single"/>
      <w:lang w:val="x-none" w:eastAsia="x-none"/>
    </w:rPr>
  </w:style>
  <w:style w:type="character" w:customStyle="1" w:styleId="5Notunderlined">
    <w:name w:val="5 Not underlined"/>
    <w:rsid w:val="004244E2"/>
    <w:rPr>
      <w:rFonts w:ascii="Times New Roman" w:hAnsi="Times New Roman"/>
      <w:sz w:val="16"/>
    </w:rPr>
  </w:style>
  <w:style w:type="character" w:customStyle="1" w:styleId="volume-issue">
    <w:name w:val="volume-issue"/>
    <w:rsid w:val="004244E2"/>
    <w:rPr>
      <w:rFonts w:cs="Times New Roman"/>
    </w:rPr>
  </w:style>
  <w:style w:type="character" w:customStyle="1" w:styleId="storytext">
    <w:name w:val="storytext"/>
    <w:basedOn w:val="DefaultParagraphFont"/>
    <w:rsid w:val="004244E2"/>
  </w:style>
  <w:style w:type="character" w:customStyle="1" w:styleId="boldness1">
    <w:name w:val="boldness1"/>
    <w:rsid w:val="004244E2"/>
  </w:style>
  <w:style w:type="paragraph" w:customStyle="1" w:styleId="Cardd">
    <w:name w:val="Cardd"/>
    <w:basedOn w:val="Normal"/>
    <w:uiPriority w:val="4"/>
    <w:qFormat/>
    <w:rsid w:val="004244E2"/>
    <w:pPr>
      <w:ind w:left="288" w:right="288"/>
    </w:pPr>
    <w:rPr>
      <w:rFonts w:ascii="Georgia" w:hAnsi="Georgia"/>
    </w:rPr>
  </w:style>
  <w:style w:type="paragraph" w:customStyle="1" w:styleId="document0">
    <w:name w:val="document"/>
    <w:basedOn w:val="Normal"/>
    <w:rsid w:val="004244E2"/>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244E2"/>
  </w:style>
  <w:style w:type="character" w:customStyle="1" w:styleId="aa">
    <w:name w:val="_"/>
    <w:basedOn w:val="DefaultParagraphFont"/>
    <w:rsid w:val="004244E2"/>
  </w:style>
  <w:style w:type="paragraph" w:customStyle="1" w:styleId="Shrink6">
    <w:name w:val="Shrink 6"/>
    <w:basedOn w:val="Normal"/>
    <w:qFormat/>
    <w:rsid w:val="004244E2"/>
    <w:rPr>
      <w:rFonts w:ascii="Georgia" w:eastAsia="Calibri" w:hAnsi="Georgia"/>
      <w:sz w:val="12"/>
    </w:rPr>
  </w:style>
  <w:style w:type="character" w:customStyle="1" w:styleId="messagecontent">
    <w:name w:val="message_content"/>
    <w:rsid w:val="004244E2"/>
  </w:style>
  <w:style w:type="paragraph" w:customStyle="1" w:styleId="BriefTitleWorks">
    <w:name w:val="Brief Title Works"/>
    <w:basedOn w:val="Heading1"/>
    <w:link w:val="BriefTitleWorksChar"/>
    <w:rsid w:val="004244E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244E2"/>
    <w:rPr>
      <w:rFonts w:ascii="Georgia" w:eastAsia="Times New Roman" w:hAnsi="Georgia" w:cs="Arial"/>
      <w:b/>
      <w:bCs/>
      <w:kern w:val="32"/>
      <w:szCs w:val="32"/>
      <w:u w:val="single"/>
    </w:rPr>
  </w:style>
  <w:style w:type="character" w:customStyle="1" w:styleId="twelptblackblack1">
    <w:name w:val="twelptblackblack1"/>
    <w:basedOn w:val="DefaultParagraphFont"/>
    <w:rsid w:val="004244E2"/>
    <w:rPr>
      <w:rFonts w:ascii="Verdana" w:hAnsi="Verdana" w:hint="default"/>
      <w:color w:val="000000"/>
      <w:sz w:val="16"/>
      <w:szCs w:val="16"/>
    </w:rPr>
  </w:style>
  <w:style w:type="character" w:customStyle="1" w:styleId="Heading3CharCharCharChar1">
    <w:name w:val="Heading 3 Char Char Char Char1"/>
    <w:rsid w:val="004244E2"/>
    <w:rPr>
      <w:rFonts w:cs="Arial"/>
      <w:bCs/>
      <w:szCs w:val="26"/>
      <w:u w:val="single"/>
      <w:lang w:val="en-US" w:eastAsia="en-US" w:bidi="ar-SA"/>
    </w:rPr>
  </w:style>
  <w:style w:type="paragraph" w:customStyle="1" w:styleId="conintrotext">
    <w:name w:val="conintrotext"/>
    <w:basedOn w:val="Normal"/>
    <w:uiPriority w:val="99"/>
    <w:rsid w:val="004244E2"/>
    <w:pPr>
      <w:spacing w:before="100" w:beforeAutospacing="1" w:after="100" w:afterAutospacing="1"/>
    </w:pPr>
    <w:rPr>
      <w:rFonts w:ascii="Georgia" w:eastAsia="Times New Roman" w:hAnsi="Georgia"/>
      <w:sz w:val="24"/>
    </w:rPr>
  </w:style>
  <w:style w:type="character" w:customStyle="1" w:styleId="comment-body">
    <w:name w:val="comment-body"/>
    <w:rsid w:val="004244E2"/>
  </w:style>
  <w:style w:type="character" w:customStyle="1" w:styleId="UnderlineCharCharChar1">
    <w:name w:val="Underline Char Char Char1"/>
    <w:rsid w:val="004244E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244E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244E2"/>
    <w:rPr>
      <w:rFonts w:asciiTheme="minorHAnsi" w:eastAsia="MS Mincho" w:hAnsiTheme="minorHAnsi"/>
      <w:b/>
      <w:sz w:val="24"/>
      <w:u w:val="single"/>
    </w:rPr>
  </w:style>
  <w:style w:type="character" w:customStyle="1" w:styleId="mw-headline">
    <w:name w:val="mw-headline"/>
    <w:rsid w:val="004244E2"/>
  </w:style>
  <w:style w:type="character" w:customStyle="1" w:styleId="flagicon">
    <w:name w:val="flagicon"/>
    <w:rsid w:val="004244E2"/>
  </w:style>
  <w:style w:type="paragraph" w:customStyle="1" w:styleId="assert">
    <w:name w:val="assert"/>
    <w:basedOn w:val="Normal"/>
    <w:uiPriority w:val="99"/>
    <w:rsid w:val="004244E2"/>
    <w:pPr>
      <w:spacing w:before="100" w:beforeAutospacing="1" w:after="100" w:afterAutospacing="1"/>
    </w:pPr>
    <w:rPr>
      <w:rFonts w:ascii="Georgia" w:eastAsia="Times New Roman" w:hAnsi="Georgia"/>
      <w:sz w:val="24"/>
    </w:rPr>
  </w:style>
  <w:style w:type="character" w:customStyle="1" w:styleId="apturelink">
    <w:name w:val="apturelink"/>
    <w:rsid w:val="004244E2"/>
  </w:style>
  <w:style w:type="character" w:customStyle="1" w:styleId="apturelinkicon">
    <w:name w:val="apturelinkicon"/>
    <w:rsid w:val="004244E2"/>
  </w:style>
  <w:style w:type="paragraph" w:customStyle="1" w:styleId="Default1">
    <w:name w:val="Default1"/>
    <w:basedOn w:val="Default"/>
    <w:next w:val="Default"/>
    <w:uiPriority w:val="99"/>
    <w:rsid w:val="004244E2"/>
    <w:rPr>
      <w:color w:val="auto"/>
    </w:rPr>
  </w:style>
  <w:style w:type="paragraph" w:customStyle="1" w:styleId="center">
    <w:name w:val="center"/>
    <w:basedOn w:val="Normal"/>
    <w:uiPriority w:val="99"/>
    <w:rsid w:val="004244E2"/>
    <w:pPr>
      <w:spacing w:before="100" w:beforeAutospacing="1" w:after="100" w:afterAutospacing="1"/>
    </w:pPr>
    <w:rPr>
      <w:rFonts w:ascii="Georgia" w:eastAsia="Times New Roman" w:hAnsi="Georgia"/>
      <w:sz w:val="24"/>
    </w:rPr>
  </w:style>
  <w:style w:type="character" w:customStyle="1" w:styleId="LittleChar">
    <w:name w:val="Little Char"/>
    <w:link w:val="Little"/>
    <w:rsid w:val="004244E2"/>
    <w:rPr>
      <w:rFonts w:ascii="Calibri" w:eastAsia="Times New Roman" w:hAnsi="Calibri"/>
      <w:sz w:val="16"/>
    </w:rPr>
  </w:style>
  <w:style w:type="character" w:customStyle="1" w:styleId="UnderlineChar1Char">
    <w:name w:val="Underline Char1 Char"/>
    <w:rsid w:val="004244E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244E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244E2"/>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244E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244E2"/>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244E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244E2"/>
    <w:rPr>
      <w:rFonts w:asciiTheme="minorHAnsi" w:eastAsia="MS Mincho" w:hAnsiTheme="minorHAnsi"/>
      <w:b/>
      <w:sz w:val="24"/>
      <w:u w:val="single"/>
    </w:rPr>
  </w:style>
  <w:style w:type="paragraph" w:customStyle="1" w:styleId="CardBody">
    <w:name w:val="Card Body"/>
    <w:basedOn w:val="Normal"/>
    <w:link w:val="CardBodyChar"/>
    <w:rsid w:val="004244E2"/>
    <w:rPr>
      <w:rFonts w:ascii="Georgia" w:eastAsia="Times New Roman" w:hAnsi="Georgia"/>
      <w:sz w:val="16"/>
    </w:rPr>
  </w:style>
  <w:style w:type="character" w:customStyle="1" w:styleId="CardBodyChar">
    <w:name w:val="Card Body Char"/>
    <w:link w:val="CardBody"/>
    <w:rsid w:val="004244E2"/>
    <w:rPr>
      <w:rFonts w:ascii="Georgia" w:eastAsia="Times New Roman" w:hAnsi="Georgia"/>
      <w:sz w:val="16"/>
    </w:rPr>
  </w:style>
  <w:style w:type="character" w:customStyle="1" w:styleId="ptitleinside">
    <w:name w:val="p_title_inside"/>
    <w:rsid w:val="004244E2"/>
  </w:style>
  <w:style w:type="paragraph" w:customStyle="1" w:styleId="StyleBoldandUnderlineChar11ptBorderSinglesolidline">
    <w:name w:val="Style Bold and Underline Char + 11 pt Border: : (Single solid line..."/>
    <w:link w:val="StyleBoldandUnderlineChar11ptBorderSinglesolidlineChar"/>
    <w:rsid w:val="004244E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244E2"/>
    <w:rPr>
      <w:rFonts w:eastAsia="Times New Roman"/>
      <w:b/>
      <w:bCs/>
      <w:sz w:val="22"/>
      <w:szCs w:val="20"/>
      <w:u w:val="single"/>
      <w:bdr w:val="single" w:sz="4" w:space="0" w:color="auto"/>
    </w:rPr>
  </w:style>
  <w:style w:type="paragraph" w:customStyle="1" w:styleId="Indentation">
    <w:name w:val="Indentation"/>
    <w:basedOn w:val="Normal"/>
    <w:uiPriority w:val="99"/>
    <w:rsid w:val="004244E2"/>
    <w:pPr>
      <w:ind w:left="288" w:right="288"/>
    </w:pPr>
    <w:rPr>
      <w:rFonts w:ascii="Georgia" w:hAnsi="Georgia"/>
    </w:rPr>
  </w:style>
  <w:style w:type="character" w:customStyle="1" w:styleId="StyleUnderlineCharChar9ptBold">
    <w:name w:val="Style Underline Char Char + 9 pt Bold"/>
    <w:rsid w:val="004244E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244E2"/>
    <w:rPr>
      <w:rFonts w:ascii="Georgia" w:eastAsia="Times New Roman" w:hAnsi="Georgia"/>
      <w:u w:val="single"/>
    </w:rPr>
  </w:style>
  <w:style w:type="character" w:customStyle="1" w:styleId="StyleStyle4ArialNarrow9ptChar">
    <w:name w:val="Style Style4 + Arial Narrow 9 pt Char"/>
    <w:link w:val="StyleStyle4ArialNarrow9pt"/>
    <w:rsid w:val="004244E2"/>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244E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244E2"/>
    <w:rPr>
      <w:rFonts w:ascii="Georgia" w:eastAsia="Times New Roman" w:hAnsi="Georgia"/>
      <w:b/>
      <w:bCs/>
      <w:sz w:val="22"/>
      <w:u w:val="single"/>
    </w:rPr>
  </w:style>
  <w:style w:type="character" w:customStyle="1" w:styleId="StyleBoldandUnderlineCharChar29pt">
    <w:name w:val="Style Bold and Underline Char Char2 + 9 pt"/>
    <w:rsid w:val="004244E2"/>
    <w:rPr>
      <w:rFonts w:ascii="Times New Roman" w:hAnsi="Times New Roman"/>
      <w:b/>
      <w:bCs/>
      <w:noProof w:val="0"/>
      <w:sz w:val="20"/>
      <w:u w:val="single"/>
    </w:rPr>
  </w:style>
  <w:style w:type="character" w:customStyle="1" w:styleId="StyleUnderlineCharChar19pt">
    <w:name w:val="Style Underline Char Char1 + 9 pt"/>
    <w:rsid w:val="004244E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244E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244E2"/>
    <w:rPr>
      <w:rFonts w:ascii="Georgia" w:eastAsia="Times New Roman" w:hAnsi="Georgia"/>
      <w:b/>
      <w:smallCaps/>
      <w:sz w:val="24"/>
      <w:szCs w:val="24"/>
      <w:u w:val="single"/>
    </w:rPr>
  </w:style>
  <w:style w:type="character" w:customStyle="1" w:styleId="CardTextCharChar">
    <w:name w:val="Card Text Char Char"/>
    <w:rsid w:val="004244E2"/>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244E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244E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244E2"/>
    <w:rPr>
      <w:rFonts w:ascii="Times New Roman" w:hAnsi="Times New Roman"/>
      <w:sz w:val="24"/>
      <w:u w:val="single"/>
      <w:bdr w:val="none" w:sz="0" w:space="0" w:color="auto"/>
      <w:shd w:val="clear" w:color="auto" w:fill="auto"/>
    </w:rPr>
  </w:style>
  <w:style w:type="character" w:customStyle="1" w:styleId="FifthChar">
    <w:name w:val="Fifth Char"/>
    <w:link w:val="Fifth"/>
    <w:rsid w:val="004244E2"/>
    <w:rPr>
      <w:rFonts w:ascii="Arial" w:eastAsia="Calibri" w:hAnsi="Arial"/>
      <w:sz w:val="22"/>
    </w:rPr>
  </w:style>
  <w:style w:type="paragraph" w:customStyle="1" w:styleId="Third">
    <w:name w:val="Third"/>
    <w:basedOn w:val="Normal"/>
    <w:link w:val="ThirdChar"/>
    <w:rsid w:val="004244E2"/>
    <w:rPr>
      <w:rFonts w:ascii="Georgia" w:eastAsia="Times New Roman" w:hAnsi="Georgia"/>
      <w:b/>
      <w:u w:val="single"/>
      <w:lang w:val="x-none" w:eastAsia="x-none"/>
    </w:rPr>
  </w:style>
  <w:style w:type="character" w:customStyle="1" w:styleId="ThirdChar">
    <w:name w:val="Third Char"/>
    <w:link w:val="Third"/>
    <w:rsid w:val="004244E2"/>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4244E2"/>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244E2"/>
  </w:style>
  <w:style w:type="paragraph" w:customStyle="1" w:styleId="DebateUnderlineBoldChar">
    <w:name w:val="Debate Underline Bold Char"/>
    <w:basedOn w:val="Normal"/>
    <w:link w:val="DebateUnderlineBoldCharChar"/>
    <w:rsid w:val="004244E2"/>
    <w:pPr>
      <w:jc w:val="both"/>
    </w:pPr>
    <w:rPr>
      <w:rFonts w:ascii="Georgia" w:eastAsia="Times New Roman" w:hAnsi="Georgia"/>
      <w:b/>
      <w:u w:val="thick"/>
    </w:rPr>
  </w:style>
  <w:style w:type="character" w:customStyle="1" w:styleId="DebateUnderlineBoldCharChar">
    <w:name w:val="Debate Underline Bold Char Char"/>
    <w:link w:val="DebateUnderlineBoldChar"/>
    <w:rsid w:val="004244E2"/>
    <w:rPr>
      <w:rFonts w:ascii="Georgia" w:eastAsia="Times New Roman" w:hAnsi="Georgia"/>
      <w:b/>
      <w:sz w:val="22"/>
      <w:u w:val="thick"/>
    </w:rPr>
  </w:style>
  <w:style w:type="character" w:customStyle="1" w:styleId="bloctitlesChar">
    <w:name w:val="bloc titles Char"/>
    <w:link w:val="bloctitles"/>
    <w:rsid w:val="004244E2"/>
    <w:rPr>
      <w:rFonts w:ascii="Calibri" w:eastAsia="Malgun Gothic" w:hAnsi="Calibri" w:cs="Arial"/>
      <w:b/>
      <w:kern w:val="32"/>
      <w:sz w:val="32"/>
      <w:szCs w:val="32"/>
      <w:u w:val="single"/>
    </w:rPr>
  </w:style>
  <w:style w:type="paragraph" w:customStyle="1" w:styleId="CiteSmallText">
    <w:name w:val="Cite Small Text"/>
    <w:basedOn w:val="Normal"/>
    <w:uiPriority w:val="99"/>
    <w:rsid w:val="004244E2"/>
    <w:pPr>
      <w:widowControl w:val="0"/>
      <w:spacing w:after="200"/>
    </w:pPr>
    <w:rPr>
      <w:rFonts w:ascii="Helvetica Neue" w:hAnsi="Helvetica Neue"/>
      <w:b/>
      <w:sz w:val="18"/>
    </w:rPr>
  </w:style>
  <w:style w:type="character" w:customStyle="1" w:styleId="3TagCite">
    <w:name w:val="3 Tag/Cite"/>
    <w:rsid w:val="004244E2"/>
    <w:rPr>
      <w:rFonts w:ascii="Times New Roman" w:hAnsi="Times New Roman"/>
      <w:b/>
    </w:rPr>
  </w:style>
  <w:style w:type="character" w:customStyle="1" w:styleId="4Qualifications">
    <w:name w:val="4 Qualifications"/>
    <w:rsid w:val="004244E2"/>
    <w:rPr>
      <w:rFonts w:ascii="Times New Roman" w:hAnsi="Times New Roman"/>
      <w:sz w:val="19"/>
    </w:rPr>
  </w:style>
  <w:style w:type="character" w:customStyle="1" w:styleId="6Underlined">
    <w:name w:val="6 Underlined"/>
    <w:rsid w:val="004244E2"/>
    <w:rPr>
      <w:rFonts w:ascii="Times New Roman" w:hAnsi="Times New Roman"/>
      <w:b/>
      <w:sz w:val="21"/>
      <w:u w:val="single"/>
    </w:rPr>
  </w:style>
  <w:style w:type="paragraph" w:customStyle="1" w:styleId="Cards1CharChar">
    <w:name w:val="Cards1 Char Char"/>
    <w:basedOn w:val="Normal"/>
    <w:link w:val="Cards1CharCharChar"/>
    <w:rsid w:val="004244E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244E2"/>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4244E2"/>
    <w:rPr>
      <w:rFonts w:asciiTheme="minorHAnsi" w:hAnsiTheme="minorHAnsi"/>
      <w:sz w:val="24"/>
      <w:u w:val="single"/>
    </w:rPr>
  </w:style>
  <w:style w:type="character" w:customStyle="1" w:styleId="CitesCharCharChar">
    <w:name w:val="Cites Char Char Char"/>
    <w:rsid w:val="004244E2"/>
    <w:rPr>
      <w:rFonts w:ascii="Times New Roman" w:eastAsia="Times New Roman" w:hAnsi="Times New Roman" w:cs="Times New Roman"/>
      <w:sz w:val="20"/>
      <w:szCs w:val="24"/>
    </w:rPr>
  </w:style>
  <w:style w:type="character" w:customStyle="1" w:styleId="nohighlighting">
    <w:name w:val="no highlighting"/>
    <w:rsid w:val="004244E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244E2"/>
    <w:rPr>
      <w:rFonts w:ascii="Cambria" w:hAnsi="Cambria" w:hint="default"/>
      <w:sz w:val="21"/>
      <w:u w:val="single"/>
    </w:rPr>
  </w:style>
  <w:style w:type="paragraph" w:customStyle="1" w:styleId="Swag">
    <w:name w:val="Swag"/>
    <w:basedOn w:val="Normal"/>
    <w:link w:val="SwagChar"/>
    <w:qFormat/>
    <w:rsid w:val="004244E2"/>
    <w:rPr>
      <w:rFonts w:ascii="Georgia" w:hAnsi="Georgia"/>
      <w:color w:val="0000FF"/>
      <w:sz w:val="12"/>
      <w:u w:val="single"/>
    </w:rPr>
  </w:style>
  <w:style w:type="character" w:customStyle="1" w:styleId="SwagChar">
    <w:name w:val="Swag Char"/>
    <w:link w:val="Swag"/>
    <w:rsid w:val="004244E2"/>
    <w:rPr>
      <w:rFonts w:ascii="Georgia" w:hAnsi="Georgia"/>
      <w:color w:val="0000FF"/>
      <w:sz w:val="12"/>
      <w:u w:val="single"/>
    </w:rPr>
  </w:style>
  <w:style w:type="paragraph" w:customStyle="1" w:styleId="StyleUnderlineTimesNewRoman1">
    <w:name w:val="Style Underline + Times New Roman1"/>
    <w:link w:val="StyleUnderlineTimesNewRoman1Char"/>
    <w:rsid w:val="004244E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244E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244E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244E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244E2"/>
    <w:rPr>
      <w:rFonts w:eastAsia="MS Mincho"/>
    </w:rPr>
  </w:style>
  <w:style w:type="character" w:customStyle="1" w:styleId="StyleStyleCardTextLeft-075Right0Char">
    <w:name w:val="Style Style Card Text + Left:  -0.75&quot; + Right:  0&quot; Char"/>
    <w:link w:val="StyleStyleCardTextLeft-075Right0"/>
    <w:rsid w:val="004244E2"/>
    <w:rPr>
      <w:rFonts w:ascii="Calibri" w:eastAsia="MS Mincho" w:hAnsi="Calibri"/>
      <w:sz w:val="22"/>
    </w:rPr>
  </w:style>
  <w:style w:type="character" w:customStyle="1" w:styleId="CharChar61">
    <w:name w:val="Char Char61"/>
    <w:rsid w:val="004244E2"/>
    <w:rPr>
      <w:rFonts w:cs="Arial"/>
      <w:bCs/>
      <w:sz w:val="16"/>
      <w:szCs w:val="26"/>
      <w:lang w:val="en-US" w:eastAsia="en-US" w:bidi="ar-SA"/>
    </w:rPr>
  </w:style>
  <w:style w:type="character" w:customStyle="1" w:styleId="ListBulletChar">
    <w:name w:val="List Bullet Char"/>
    <w:link w:val="ListBullet"/>
    <w:uiPriority w:val="99"/>
    <w:rsid w:val="004244E2"/>
    <w:rPr>
      <w:rFonts w:ascii="Calibri" w:eastAsia="Calibri" w:hAnsi="Calibri"/>
      <w:sz w:val="22"/>
    </w:rPr>
  </w:style>
  <w:style w:type="paragraph" w:customStyle="1" w:styleId="subhead10">
    <w:name w:val="subhead1"/>
    <w:basedOn w:val="Normal"/>
    <w:uiPriority w:val="99"/>
    <w:rsid w:val="004244E2"/>
    <w:pPr>
      <w:spacing w:before="100" w:beforeAutospacing="1" w:after="100" w:afterAutospacing="1"/>
    </w:pPr>
    <w:rPr>
      <w:rFonts w:ascii="Georgia" w:eastAsia="Times New Roman" w:hAnsi="Georgia"/>
      <w:sz w:val="24"/>
    </w:rPr>
  </w:style>
  <w:style w:type="character" w:customStyle="1" w:styleId="styledate0">
    <w:name w:val="styledate"/>
    <w:rsid w:val="004244E2"/>
  </w:style>
  <w:style w:type="character" w:customStyle="1" w:styleId="BoldandUnderlineChar1">
    <w:name w:val="Bold and Underline Char1"/>
    <w:rsid w:val="004244E2"/>
    <w:rPr>
      <w:b/>
      <w:szCs w:val="24"/>
      <w:u w:val="single"/>
      <w:lang w:val="en-US" w:eastAsia="en-US" w:bidi="ar-SA"/>
    </w:rPr>
  </w:style>
  <w:style w:type="character" w:customStyle="1" w:styleId="BoldandUnderlineChar1Char2">
    <w:name w:val="Bold and Underline Char1 Char2"/>
    <w:rsid w:val="004244E2"/>
    <w:rPr>
      <w:b/>
      <w:szCs w:val="24"/>
      <w:u w:val="single"/>
      <w:lang w:val="en-US" w:eastAsia="en-US" w:bidi="ar-SA"/>
    </w:rPr>
  </w:style>
  <w:style w:type="character" w:customStyle="1" w:styleId="BoldandUnderlineCharChar1">
    <w:name w:val="Bold and Underline Char Char1"/>
    <w:rsid w:val="004244E2"/>
    <w:rPr>
      <w:b/>
      <w:szCs w:val="24"/>
      <w:u w:val="single"/>
      <w:lang w:val="en-US" w:eastAsia="en-US" w:bidi="ar-SA"/>
    </w:rPr>
  </w:style>
  <w:style w:type="character" w:customStyle="1" w:styleId="BoldandUnderlineChar6">
    <w:name w:val="Bold and Underline Char6"/>
    <w:rsid w:val="004244E2"/>
    <w:rPr>
      <w:b/>
      <w:szCs w:val="24"/>
      <w:u w:val="single"/>
      <w:lang w:val="en-US" w:eastAsia="en-US" w:bidi="ar-SA"/>
    </w:rPr>
  </w:style>
  <w:style w:type="paragraph" w:customStyle="1" w:styleId="abstract">
    <w:name w:val="abstract"/>
    <w:basedOn w:val="Normal"/>
    <w:uiPriority w:val="99"/>
    <w:rsid w:val="004244E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244E2"/>
    <w:rPr>
      <w:rFonts w:ascii="Georgia" w:eastAsia="Times New Roman" w:hAnsi="Georgia"/>
      <w:b/>
      <w:bCs/>
      <w:u w:val="single"/>
    </w:rPr>
  </w:style>
  <w:style w:type="character" w:customStyle="1" w:styleId="StyleUnderlineChar11ptBold2Char">
    <w:name w:val="Style Underline Char + 11 pt Bold2 Char"/>
    <w:link w:val="StyleUnderlineChar11ptBold2"/>
    <w:rsid w:val="004244E2"/>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4244E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244E2"/>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244E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244E2"/>
    <w:rPr>
      <w:rFonts w:ascii="Georgia" w:eastAsia="Times New Roman" w:hAnsi="Georgia"/>
      <w:sz w:val="22"/>
      <w:u w:val="single"/>
    </w:rPr>
  </w:style>
  <w:style w:type="character" w:customStyle="1" w:styleId="style13">
    <w:name w:val="style1"/>
    <w:rsid w:val="004244E2"/>
  </w:style>
  <w:style w:type="character" w:customStyle="1" w:styleId="pmtermsel">
    <w:name w:val="pmtermsel"/>
    <w:rsid w:val="004244E2"/>
  </w:style>
  <w:style w:type="character" w:customStyle="1" w:styleId="showipapr">
    <w:name w:val="show_ipapr"/>
    <w:rsid w:val="004244E2"/>
  </w:style>
  <w:style w:type="character" w:customStyle="1" w:styleId="dnindex">
    <w:name w:val="dnindex"/>
    <w:rsid w:val="004244E2"/>
  </w:style>
  <w:style w:type="character" w:customStyle="1" w:styleId="23">
    <w:name w:val="23"/>
    <w:rsid w:val="004244E2"/>
    <w:rPr>
      <w:rFonts w:ascii="Times New Roman" w:hAnsi="Times New Roman" w:cs="Arial"/>
      <w:bCs/>
      <w:sz w:val="20"/>
      <w:u w:val="single"/>
      <w:lang w:val="en-US" w:eastAsia="en-US" w:bidi="ar-SA"/>
    </w:rPr>
  </w:style>
  <w:style w:type="character" w:customStyle="1" w:styleId="33">
    <w:name w:val="33"/>
    <w:rsid w:val="004244E2"/>
    <w:rPr>
      <w:rFonts w:ascii="Times New Roman" w:hAnsi="Times New Roman" w:cs="Arial"/>
      <w:b/>
      <w:bCs/>
      <w:sz w:val="20"/>
      <w:u w:val="single"/>
      <w:lang w:val="en-US" w:eastAsia="en-US" w:bidi="ar-SA"/>
    </w:rPr>
  </w:style>
  <w:style w:type="character" w:customStyle="1" w:styleId="55">
    <w:name w:val="55"/>
    <w:rsid w:val="004244E2"/>
    <w:rPr>
      <w:rFonts w:cs="Arial"/>
      <w:bCs/>
      <w:sz w:val="20"/>
      <w:u w:val="single"/>
      <w:lang w:val="en-US" w:eastAsia="en-US" w:bidi="ar-SA"/>
    </w:rPr>
  </w:style>
  <w:style w:type="character" w:customStyle="1" w:styleId="authoraffil">
    <w:name w:val="authoraffil"/>
    <w:rsid w:val="004244E2"/>
  </w:style>
  <w:style w:type="character" w:customStyle="1" w:styleId="CharChar8">
    <w:name w:val="Char Char8"/>
    <w:rsid w:val="004244E2"/>
    <w:rPr>
      <w:rFonts w:ascii="Georgia" w:eastAsia="Times New Roman" w:hAnsi="Georgia"/>
      <w:b/>
      <w:bCs/>
      <w:sz w:val="30"/>
      <w:szCs w:val="28"/>
      <w:u w:val="single"/>
    </w:rPr>
  </w:style>
  <w:style w:type="character" w:customStyle="1" w:styleId="FontStyle13">
    <w:name w:val="Font Style13"/>
    <w:uiPriority w:val="99"/>
    <w:rsid w:val="004244E2"/>
    <w:rPr>
      <w:rFonts w:ascii="Constantia" w:hAnsi="Constantia" w:cs="Constantia"/>
      <w:sz w:val="18"/>
      <w:szCs w:val="18"/>
    </w:rPr>
  </w:style>
  <w:style w:type="character" w:customStyle="1" w:styleId="TagsCharCharCharChar">
    <w:name w:val="Tags Char Char Char Char"/>
    <w:rsid w:val="004244E2"/>
    <w:rPr>
      <w:rFonts w:ascii="Times New Roman" w:eastAsia="Times New Roman" w:hAnsi="Times New Roman" w:cs="Times New Roman"/>
      <w:b/>
      <w:sz w:val="24"/>
      <w:szCs w:val="24"/>
    </w:rPr>
  </w:style>
  <w:style w:type="character" w:customStyle="1" w:styleId="Citation1Char">
    <w:name w:val="Citation1 Char"/>
    <w:link w:val="Citation10"/>
    <w:locked/>
    <w:rsid w:val="004244E2"/>
    <w:rPr>
      <w:rFonts w:ascii="Georgia" w:hAnsi="Georgia"/>
      <w:b/>
      <w:u w:val="single"/>
    </w:rPr>
  </w:style>
  <w:style w:type="paragraph" w:customStyle="1" w:styleId="Citation10">
    <w:name w:val="Citation1"/>
    <w:basedOn w:val="Normal"/>
    <w:link w:val="Citation1Char"/>
    <w:qFormat/>
    <w:rsid w:val="004244E2"/>
    <w:rPr>
      <w:rFonts w:ascii="Georgia" w:hAnsi="Georgia"/>
      <w:b/>
      <w:sz w:val="24"/>
      <w:u w:val="single"/>
    </w:rPr>
  </w:style>
  <w:style w:type="character" w:customStyle="1" w:styleId="TaglineChar">
    <w:name w:val="Tagline Char"/>
    <w:link w:val="Tagline2"/>
    <w:locked/>
    <w:rsid w:val="004244E2"/>
    <w:rPr>
      <w:rFonts w:ascii="Georgia" w:hAnsi="Georgia"/>
      <w:b/>
    </w:rPr>
  </w:style>
  <w:style w:type="paragraph" w:customStyle="1" w:styleId="Tagline2">
    <w:name w:val="Tagline"/>
    <w:basedOn w:val="Normal"/>
    <w:link w:val="TaglineChar"/>
    <w:qFormat/>
    <w:rsid w:val="004244E2"/>
    <w:rPr>
      <w:rFonts w:ascii="Georgia" w:hAnsi="Georgia"/>
      <w:b/>
      <w:sz w:val="24"/>
    </w:rPr>
  </w:style>
  <w:style w:type="paragraph" w:customStyle="1" w:styleId="StyleLeft021">
    <w:name w:val="Style Left:  0.2&quot;1"/>
    <w:basedOn w:val="Normal"/>
    <w:uiPriority w:val="99"/>
    <w:rsid w:val="004244E2"/>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244E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244E2"/>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244E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244E2"/>
    <w:rPr>
      <w:rFonts w:ascii="Georgia" w:eastAsia="Times New Roman" w:hAnsi="Georgia"/>
      <w:sz w:val="22"/>
      <w:u w:val="single"/>
      <w:bdr w:val="single" w:sz="4" w:space="0" w:color="auto"/>
    </w:rPr>
  </w:style>
  <w:style w:type="character" w:customStyle="1" w:styleId="boldcitationChar">
    <w:name w:val="bold citation Char"/>
    <w:rsid w:val="004244E2"/>
    <w:rPr>
      <w:rFonts w:ascii="Arial" w:hAnsi="Arial"/>
      <w:b/>
      <w:sz w:val="28"/>
      <w:szCs w:val="24"/>
      <w:u w:val="thick"/>
      <w:lang w:val="en-US" w:eastAsia="en-US" w:bidi="ar-SA"/>
    </w:rPr>
  </w:style>
  <w:style w:type="paragraph" w:customStyle="1" w:styleId="BlockTitle20">
    <w:name w:val="Block Title #2"/>
    <w:basedOn w:val="Normal"/>
    <w:uiPriority w:val="99"/>
    <w:rsid w:val="004244E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244E2"/>
    <w:rPr>
      <w:rFonts w:ascii="Georgia" w:hAnsi="Georgia"/>
      <w:b/>
    </w:rPr>
  </w:style>
  <w:style w:type="character" w:customStyle="1" w:styleId="BoldunderlineChar3">
    <w:name w:val="Bold/underline Char"/>
    <w:rsid w:val="004244E2"/>
    <w:rPr>
      <w:rFonts w:eastAsia="SimSun"/>
      <w:b/>
      <w:noProof w:val="0"/>
      <w:sz w:val="24"/>
      <w:szCs w:val="24"/>
      <w:u w:val="single"/>
      <w:lang w:val="en-US" w:eastAsia="zh-CN" w:bidi="ar-SA"/>
    </w:rPr>
  </w:style>
  <w:style w:type="character" w:customStyle="1" w:styleId="underlinetextchar0">
    <w:name w:val="underlinetextchar"/>
    <w:rsid w:val="004244E2"/>
  </w:style>
  <w:style w:type="character" w:customStyle="1" w:styleId="boldciteChar1">
    <w:name w:val="bold cite Char1"/>
    <w:rsid w:val="004244E2"/>
    <w:rPr>
      <w:b/>
      <w:sz w:val="28"/>
      <w:u w:val="thick" w:color="000000"/>
    </w:rPr>
  </w:style>
  <w:style w:type="character" w:customStyle="1" w:styleId="tagCharCharChar1">
    <w:name w:val="tag Char Char Char1"/>
    <w:rsid w:val="004244E2"/>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244E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244E2"/>
    <w:rPr>
      <w:rFonts w:ascii="Times New Roman" w:hAnsi="Times New Roman" w:cs="Times New Roman"/>
      <w:sz w:val="18"/>
      <w:szCs w:val="18"/>
    </w:rPr>
  </w:style>
  <w:style w:type="character" w:customStyle="1" w:styleId="bylines">
    <w:name w:val="bylines"/>
    <w:basedOn w:val="DefaultParagraphFont"/>
    <w:rsid w:val="004244E2"/>
  </w:style>
  <w:style w:type="character" w:customStyle="1" w:styleId="StyleStyleBoldUnderlineUnderlineIntenseEmphasis1apple-style-2">
    <w:name w:val="Style Style Bold UnderlineUnderlineIntense Emphasis1apple-style-...2"/>
    <w:basedOn w:val="DefaultParagraphFont"/>
    <w:rsid w:val="004244E2"/>
    <w:rPr>
      <w:b w:val="0"/>
      <w:bCs/>
      <w:sz w:val="22"/>
      <w:u w:val="single"/>
    </w:rPr>
  </w:style>
  <w:style w:type="character" w:customStyle="1" w:styleId="FontStyle57">
    <w:name w:val="Font Style57"/>
    <w:rsid w:val="004244E2"/>
    <w:rPr>
      <w:rFonts w:ascii="Georgia" w:hAnsi="Georgia" w:cs="Georgia"/>
      <w:b/>
      <w:bCs/>
      <w:sz w:val="14"/>
      <w:szCs w:val="14"/>
    </w:rPr>
  </w:style>
  <w:style w:type="character" w:customStyle="1" w:styleId="FontStyle89">
    <w:name w:val="Font Style89"/>
    <w:rsid w:val="004244E2"/>
    <w:rPr>
      <w:rFonts w:ascii="Times New Roman" w:hAnsi="Times New Roman" w:cs="Times New Roman"/>
      <w:b/>
      <w:bCs/>
      <w:smallCaps/>
      <w:spacing w:val="40"/>
      <w:sz w:val="16"/>
      <w:szCs w:val="16"/>
    </w:rPr>
  </w:style>
  <w:style w:type="character" w:customStyle="1" w:styleId="style3Char0">
    <w:name w:val="style 3 Char"/>
    <w:rsid w:val="004244E2"/>
    <w:rPr>
      <w:sz w:val="18"/>
      <w:szCs w:val="24"/>
      <w:lang w:val="en-US" w:eastAsia="en-US" w:bidi="ar-SA"/>
    </w:rPr>
  </w:style>
  <w:style w:type="paragraph" w:customStyle="1" w:styleId="003Cite">
    <w:name w:val="003Cite"/>
    <w:basedOn w:val="Normal"/>
    <w:qFormat/>
    <w:rsid w:val="004244E2"/>
    <w:rPr>
      <w:rFonts w:eastAsia="Calibri"/>
      <w:sz w:val="16"/>
      <w:szCs w:val="16"/>
    </w:rPr>
  </w:style>
  <w:style w:type="paragraph" w:customStyle="1" w:styleId="NormalBold">
    <w:name w:val="Normal + Bold"/>
    <w:aliases w:val="Double Underline"/>
    <w:basedOn w:val="Normal"/>
    <w:link w:val="NormalBoldChar"/>
    <w:rsid w:val="004244E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244E2"/>
    <w:rPr>
      <w:rFonts w:ascii="Georgia" w:hAnsi="Georgia"/>
      <w:b/>
      <w:color w:val="000000"/>
      <w:sz w:val="22"/>
      <w:u w:val="single"/>
    </w:rPr>
  </w:style>
  <w:style w:type="character" w:customStyle="1" w:styleId="BlockHeadingsChar1">
    <w:name w:val="Block Headings Char1"/>
    <w:rsid w:val="004244E2"/>
    <w:rPr>
      <w:b/>
      <w:caps/>
    </w:rPr>
  </w:style>
  <w:style w:type="character" w:customStyle="1" w:styleId="FontStyle170">
    <w:name w:val="Font Style170"/>
    <w:uiPriority w:val="99"/>
    <w:rsid w:val="004244E2"/>
    <w:rPr>
      <w:rFonts w:ascii="Bookman Old Style" w:hAnsi="Bookman Old Style" w:cs="Bookman Old Style"/>
      <w:sz w:val="16"/>
      <w:szCs w:val="16"/>
    </w:rPr>
  </w:style>
  <w:style w:type="character" w:customStyle="1" w:styleId="FontStyle17">
    <w:name w:val="Font Style17"/>
    <w:uiPriority w:val="99"/>
    <w:rsid w:val="004244E2"/>
    <w:rPr>
      <w:rFonts w:ascii="Book Antiqua" w:hAnsi="Book Antiqua" w:cs="Book Antiqua"/>
      <w:i/>
      <w:iCs/>
      <w:spacing w:val="10"/>
      <w:sz w:val="22"/>
      <w:szCs w:val="22"/>
    </w:rPr>
  </w:style>
  <w:style w:type="paragraph" w:customStyle="1" w:styleId="cardbody0">
    <w:name w:val="cardbody"/>
    <w:basedOn w:val="Normal"/>
    <w:rsid w:val="004244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cc.gov/sites/default/files/Fisher_Testimony_2.18.15.pdf" TargetMode="External"/><Relationship Id="rId18" Type="http://schemas.openxmlformats.org/officeDocument/2006/relationships/hyperlink" Target="https://www.sciencedirect.com/science/article/pii/S009457651530341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ei.org/wp-content/uploads/2012/04/Rand-Simberg-Homesteading-the-Final-Frontier.pdf" TargetMode="External"/><Relationship Id="rId17" Type="http://schemas.openxmlformats.org/officeDocument/2006/relationships/hyperlink" Target="https://www.nasa.gov/mission_pages/station/news/orbital_debris.html" TargetMode="External"/><Relationship Id="rId2" Type="http://schemas.openxmlformats.org/officeDocument/2006/relationships/customXml" Target="../customXml/item2.xml"/><Relationship Id="rId16" Type="http://schemas.openxmlformats.org/officeDocument/2006/relationships/hyperlink" Target="https://www.businessinsider.com/space-junk-at-critical-density-2015-9" TargetMode="External"/><Relationship Id="rId20" Type="http://schemas.openxmlformats.org/officeDocument/2006/relationships/hyperlink" Target="https://council.science/current/blog/the-artificial-constellations-impacting-on-astronomical-sci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ademia.edu/20568708/Ethical_Approaches_to_Astrobiology_and_Space_Exploration_Comparing_Kant_Mill_and_Aristotle" TargetMode="External"/><Relationship Id="rId5" Type="http://schemas.openxmlformats.org/officeDocument/2006/relationships/numbering" Target="numbering.xml"/><Relationship Id="rId15" Type="http://schemas.openxmlformats.org/officeDocument/2006/relationships/hyperlink" Target="https://www.businessinsider.com/russia-says-space-junk-could-spark-war-2016-1" TargetMode="External"/><Relationship Id="rId10" Type="http://schemas.openxmlformats.org/officeDocument/2006/relationships/hyperlink" Target="https://www.econtalk.org/joshua-greene-on-moral-tribes-moral-dilemmas-and-utilitarianism/" TargetMode="External"/><Relationship Id="rId19"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s://thediplomat.com/2018/03/how-should-the-us-engage-china-in-spa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14019</Words>
  <Characters>79911</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67</cp:revision>
  <dcterms:created xsi:type="dcterms:W3CDTF">2022-03-25T20:37:00Z</dcterms:created>
  <dcterms:modified xsi:type="dcterms:W3CDTF">2022-03-26T05:59:00Z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