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E0655A" w14:textId="18BEF36D" w:rsidR="007D084D" w:rsidRDefault="007D084D" w:rsidP="007D084D">
      <w:pPr>
        <w:pStyle w:val="Heading3"/>
      </w:pPr>
      <w:r>
        <w:t>1NC</w:t>
      </w:r>
    </w:p>
    <w:p w14:paraId="7CA3E843" w14:textId="77777777" w:rsidR="00D82CB9" w:rsidRPr="000C44E2" w:rsidRDefault="00D82CB9" w:rsidP="00D82CB9">
      <w:pPr>
        <w:rPr>
          <w:rFonts w:cs="Calibri"/>
          <w:sz w:val="24"/>
        </w:rPr>
      </w:pPr>
    </w:p>
    <w:p w14:paraId="37125A56" w14:textId="77777777" w:rsidR="00D82CB9" w:rsidRPr="000C44E2" w:rsidRDefault="00D82CB9" w:rsidP="00D82CB9">
      <w:pPr>
        <w:pStyle w:val="Heading4"/>
        <w:rPr>
          <w:rFonts w:cs="Calibri"/>
          <w:b w:val="0"/>
          <w:bCs w:val="0"/>
        </w:rPr>
      </w:pPr>
      <w:r w:rsidRPr="000C44E2">
        <w:rPr>
          <w:rFonts w:cs="Calibri"/>
          <w:b w:val="0"/>
        </w:rPr>
        <w:t xml:space="preserve">CCP legitimacy high now </w:t>
      </w:r>
    </w:p>
    <w:p w14:paraId="562062CB" w14:textId="4897C164" w:rsidR="00D82CB9" w:rsidRPr="000C44E2" w:rsidRDefault="00D82CB9" w:rsidP="00D82CB9">
      <w:pPr>
        <w:rPr>
          <w:rStyle w:val="Style13ptBold"/>
          <w:rFonts w:cs="Calibri"/>
          <w:b w:val="0"/>
          <w:bCs/>
        </w:rPr>
      </w:pPr>
      <w:r w:rsidRPr="000C44E2">
        <w:rPr>
          <w:rStyle w:val="Style13ptBold"/>
          <w:rFonts w:cs="Calibri"/>
          <w:b w:val="0"/>
          <w:bCs/>
        </w:rPr>
        <w:t>Yvonne Murray</w:t>
      </w:r>
      <w:r>
        <w:rPr>
          <w:rStyle w:val="Style13ptBold"/>
          <w:rFonts w:cs="Calibri"/>
          <w:b w:val="0"/>
          <w:bCs/>
        </w:rPr>
        <w:t xml:space="preserve"> 22</w:t>
      </w:r>
      <w:r w:rsidRPr="000C44E2">
        <w:rPr>
          <w:rStyle w:val="Style13ptBold"/>
          <w:rFonts w:cs="Calibri"/>
          <w:b w:val="0"/>
          <w:bCs/>
        </w:rPr>
        <w:t xml:space="preserve">, “2021 saw China's Xi Jinping tighten grip on power,” 1/4/22, RTE (Ireland's National Public Service Media), https://www.rte.ie/news/2021/1231/1269202-china-year-in-review/ </w:t>
      </w:r>
    </w:p>
    <w:p w14:paraId="337ADF83" w14:textId="77777777" w:rsidR="00D82CB9" w:rsidRPr="000C44E2" w:rsidRDefault="00D82CB9" w:rsidP="00D82CB9">
      <w:pPr>
        <w:rPr>
          <w:rStyle w:val="StyleUnderline"/>
          <w:rFonts w:cs="Calibri"/>
        </w:rPr>
      </w:pPr>
      <w:r w:rsidRPr="000C44E2">
        <w:rPr>
          <w:rStyle w:val="StyleUnderline"/>
          <w:rFonts w:cs="Calibri"/>
        </w:rPr>
        <w:t xml:space="preserve">In </w:t>
      </w:r>
      <w:r w:rsidRPr="000C44E2">
        <w:rPr>
          <w:rStyle w:val="StyleUnderline"/>
          <w:rFonts w:cs="Calibri"/>
          <w:highlight w:val="yellow"/>
        </w:rPr>
        <w:t>2021</w:t>
      </w:r>
      <w:r w:rsidRPr="000C44E2">
        <w:rPr>
          <w:rStyle w:val="StyleUnderline"/>
          <w:rFonts w:cs="Calibri"/>
        </w:rPr>
        <w:t>, while most of the world struggled to contain the virus, China kept its borders sealed, stamped out outbreaks with ruthless efficiency and in its zero-</w:t>
      </w:r>
      <w:proofErr w:type="spellStart"/>
      <w:r w:rsidRPr="000C44E2">
        <w:rPr>
          <w:rStyle w:val="StyleUnderline"/>
          <w:rFonts w:cs="Calibri"/>
        </w:rPr>
        <w:t>Covid</w:t>
      </w:r>
      <w:proofErr w:type="spellEnd"/>
      <w:r w:rsidRPr="000C44E2">
        <w:rPr>
          <w:rStyle w:val="StyleUnderline"/>
          <w:rFonts w:cs="Calibri"/>
        </w:rPr>
        <w:t xml:space="preserve"> bubble, set about turbo charging internal reforms.</w:t>
      </w:r>
    </w:p>
    <w:p w14:paraId="0BDD6F4C" w14:textId="77777777" w:rsidR="00D82CB9" w:rsidRPr="000C44E2" w:rsidRDefault="00D82CB9" w:rsidP="00D82CB9">
      <w:pPr>
        <w:rPr>
          <w:rFonts w:cs="Calibri"/>
          <w:sz w:val="24"/>
        </w:rPr>
      </w:pPr>
    </w:p>
    <w:p w14:paraId="49036DC2" w14:textId="77777777" w:rsidR="00D82CB9" w:rsidRPr="000C44E2" w:rsidRDefault="00D82CB9" w:rsidP="00D82CB9">
      <w:pPr>
        <w:rPr>
          <w:rStyle w:val="StyleUnderline"/>
          <w:rFonts w:cs="Calibri"/>
        </w:rPr>
      </w:pPr>
      <w:r w:rsidRPr="000C44E2">
        <w:rPr>
          <w:rStyle w:val="StyleUnderline"/>
          <w:rFonts w:cs="Calibri"/>
        </w:rPr>
        <w:t xml:space="preserve">It was </w:t>
      </w:r>
      <w:r w:rsidRPr="000C44E2">
        <w:rPr>
          <w:rStyle w:val="StyleUnderline"/>
          <w:rFonts w:cs="Calibri"/>
          <w:highlight w:val="yellow"/>
        </w:rPr>
        <w:t>the year</w:t>
      </w:r>
      <w:r w:rsidRPr="000C44E2">
        <w:rPr>
          <w:rStyle w:val="StyleUnderline"/>
          <w:rFonts w:cs="Calibri"/>
        </w:rPr>
        <w:t xml:space="preserve">, the Chinese leader, </w:t>
      </w:r>
      <w:r w:rsidRPr="000C44E2">
        <w:rPr>
          <w:rStyle w:val="StyleUnderline"/>
          <w:rFonts w:cs="Calibri"/>
          <w:highlight w:val="yellow"/>
        </w:rPr>
        <w:t xml:space="preserve">Xi </w:t>
      </w:r>
      <w:r w:rsidRPr="000C44E2">
        <w:rPr>
          <w:rStyle w:val="StyleUnderline"/>
          <w:rFonts w:cs="Calibri"/>
        </w:rPr>
        <w:t xml:space="preserve">Jinping, </w:t>
      </w:r>
      <w:r w:rsidRPr="000C44E2">
        <w:rPr>
          <w:rStyle w:val="StyleUnderline"/>
          <w:rFonts w:cs="Calibri"/>
          <w:highlight w:val="yellow"/>
        </w:rPr>
        <w:t xml:space="preserve">declared "the east is </w:t>
      </w:r>
      <w:proofErr w:type="gramStart"/>
      <w:r w:rsidRPr="000C44E2">
        <w:rPr>
          <w:rStyle w:val="StyleUnderline"/>
          <w:rFonts w:cs="Calibri"/>
          <w:highlight w:val="yellow"/>
        </w:rPr>
        <w:t>rising</w:t>
      </w:r>
      <w:proofErr w:type="gramEnd"/>
      <w:r w:rsidRPr="000C44E2">
        <w:rPr>
          <w:rStyle w:val="StyleUnderline"/>
          <w:rFonts w:cs="Calibri"/>
          <w:highlight w:val="yellow"/>
        </w:rPr>
        <w:t xml:space="preserve"> and the west is in decline</w:t>
      </w:r>
      <w:r w:rsidRPr="000C44E2">
        <w:rPr>
          <w:rStyle w:val="StyleUnderline"/>
          <w:rFonts w:cs="Calibri"/>
        </w:rPr>
        <w:t xml:space="preserve">". But </w:t>
      </w:r>
      <w:r w:rsidRPr="000C44E2">
        <w:rPr>
          <w:rStyle w:val="StyleUnderline"/>
          <w:rFonts w:cs="Calibri"/>
          <w:highlight w:val="yellow"/>
        </w:rPr>
        <w:t>his confidence was cautious</w:t>
      </w:r>
      <w:r w:rsidRPr="000C44E2">
        <w:rPr>
          <w:rStyle w:val="StyleUnderline"/>
          <w:rFonts w:cs="Calibri"/>
        </w:rPr>
        <w:t>, warning officials not to write off their main rival, the United States.</w:t>
      </w:r>
    </w:p>
    <w:p w14:paraId="23967954" w14:textId="77777777" w:rsidR="00D82CB9" w:rsidRPr="000C44E2" w:rsidRDefault="00D82CB9" w:rsidP="00D82CB9">
      <w:pPr>
        <w:rPr>
          <w:rFonts w:cs="Calibri"/>
          <w:sz w:val="24"/>
        </w:rPr>
      </w:pPr>
    </w:p>
    <w:p w14:paraId="5EB95ACA" w14:textId="77777777" w:rsidR="00D82CB9" w:rsidRPr="000C44E2" w:rsidRDefault="00D82CB9" w:rsidP="00D82CB9">
      <w:pPr>
        <w:rPr>
          <w:rFonts w:cs="Calibri"/>
          <w:sz w:val="24"/>
        </w:rPr>
      </w:pPr>
      <w:r w:rsidRPr="000C44E2">
        <w:rPr>
          <w:rFonts w:cs="Calibri"/>
          <w:sz w:val="24"/>
        </w:rPr>
        <w:t xml:space="preserve">And as this superpower rivalry deepened, taking on what other countries feared was a distinctly Cold War hue, Taiwan took </w:t>
      </w:r>
      <w:proofErr w:type="spellStart"/>
      <w:r w:rsidRPr="000C44E2">
        <w:rPr>
          <w:rFonts w:cs="Calibri"/>
          <w:sz w:val="24"/>
        </w:rPr>
        <w:t>centre</w:t>
      </w:r>
      <w:proofErr w:type="spellEnd"/>
      <w:r w:rsidRPr="000C44E2">
        <w:rPr>
          <w:rFonts w:cs="Calibri"/>
          <w:sz w:val="24"/>
        </w:rPr>
        <w:t xml:space="preserve"> stage.</w:t>
      </w:r>
    </w:p>
    <w:p w14:paraId="07DCD7F8" w14:textId="77777777" w:rsidR="00D82CB9" w:rsidRPr="000C44E2" w:rsidRDefault="00D82CB9" w:rsidP="00D82CB9">
      <w:pPr>
        <w:rPr>
          <w:rFonts w:cs="Calibri"/>
          <w:sz w:val="24"/>
        </w:rPr>
      </w:pPr>
    </w:p>
    <w:p w14:paraId="3E55FDBD" w14:textId="77777777" w:rsidR="00D82CB9" w:rsidRPr="000C44E2" w:rsidRDefault="00D82CB9" w:rsidP="00D82CB9">
      <w:pPr>
        <w:rPr>
          <w:rFonts w:cs="Calibri"/>
          <w:sz w:val="24"/>
        </w:rPr>
      </w:pPr>
      <w:r w:rsidRPr="000C44E2">
        <w:rPr>
          <w:rFonts w:cs="Calibri"/>
          <w:sz w:val="24"/>
        </w:rPr>
        <w:t xml:space="preserve">The US President Joe Biden appeared to break with Washington's long-held policy of "strategic ambiguity" (which is meant to keep everyone in the dark as to whether the US would defend Taiwan) by stating the US would indeed come to the island’s </w:t>
      </w:r>
      <w:proofErr w:type="spellStart"/>
      <w:r w:rsidRPr="000C44E2">
        <w:rPr>
          <w:rFonts w:cs="Calibri"/>
          <w:sz w:val="24"/>
        </w:rPr>
        <w:t>defence</w:t>
      </w:r>
      <w:proofErr w:type="spellEnd"/>
      <w:r w:rsidRPr="000C44E2">
        <w:rPr>
          <w:rFonts w:cs="Calibri"/>
          <w:sz w:val="24"/>
        </w:rPr>
        <w:t xml:space="preserve">. His aides later </w:t>
      </w:r>
      <w:proofErr w:type="spellStart"/>
      <w:r w:rsidRPr="000C44E2">
        <w:rPr>
          <w:rFonts w:cs="Calibri"/>
          <w:sz w:val="24"/>
        </w:rPr>
        <w:t>back-pedalled</w:t>
      </w:r>
      <w:proofErr w:type="spellEnd"/>
      <w:r w:rsidRPr="000C44E2">
        <w:rPr>
          <w:rFonts w:cs="Calibri"/>
          <w:sz w:val="24"/>
        </w:rPr>
        <w:t xml:space="preserve"> on his comments.</w:t>
      </w:r>
    </w:p>
    <w:p w14:paraId="03F421CB" w14:textId="77777777" w:rsidR="00D82CB9" w:rsidRPr="000C44E2" w:rsidRDefault="00D82CB9" w:rsidP="00D82CB9">
      <w:pPr>
        <w:rPr>
          <w:rFonts w:cs="Calibri"/>
          <w:sz w:val="24"/>
        </w:rPr>
      </w:pPr>
    </w:p>
    <w:p w14:paraId="47C10BF6" w14:textId="77777777" w:rsidR="00D82CB9" w:rsidRPr="000C44E2" w:rsidRDefault="00D82CB9" w:rsidP="00D82CB9">
      <w:pPr>
        <w:rPr>
          <w:rFonts w:cs="Calibri"/>
          <w:sz w:val="24"/>
        </w:rPr>
      </w:pPr>
      <w:r w:rsidRPr="000C44E2">
        <w:rPr>
          <w:rFonts w:cs="Calibri"/>
          <w:sz w:val="24"/>
        </w:rPr>
        <w:t>When an unprecedented number of Chinese warplanes flew past Taiwan amid Beijing’s threats to take the island, many speculated the invasion was nigh.</w:t>
      </w:r>
    </w:p>
    <w:p w14:paraId="53F4C471" w14:textId="77777777" w:rsidR="00D82CB9" w:rsidRPr="000C44E2" w:rsidRDefault="00D82CB9" w:rsidP="00D82CB9">
      <w:pPr>
        <w:rPr>
          <w:rFonts w:cs="Calibri"/>
          <w:sz w:val="24"/>
        </w:rPr>
      </w:pPr>
    </w:p>
    <w:p w14:paraId="7021085A" w14:textId="77777777" w:rsidR="00D82CB9" w:rsidRPr="000C44E2" w:rsidRDefault="00D82CB9" w:rsidP="00D82CB9">
      <w:pPr>
        <w:rPr>
          <w:rStyle w:val="StyleUnderline"/>
          <w:rFonts w:cs="Calibri"/>
        </w:rPr>
      </w:pPr>
      <w:r w:rsidRPr="000C44E2">
        <w:rPr>
          <w:rStyle w:val="StyleUnderline"/>
          <w:rFonts w:cs="Calibri"/>
        </w:rPr>
        <w:t xml:space="preserve">And while </w:t>
      </w:r>
      <w:r w:rsidRPr="000C44E2">
        <w:rPr>
          <w:rStyle w:val="StyleUnderline"/>
          <w:rFonts w:cs="Calibri"/>
          <w:highlight w:val="yellow"/>
        </w:rPr>
        <w:t>China continued to look for parity of esteem for its authoritarian form of governance</w:t>
      </w:r>
      <w:r w:rsidRPr="000C44E2">
        <w:rPr>
          <w:rStyle w:val="StyleUnderline"/>
          <w:rFonts w:cs="Calibri"/>
        </w:rPr>
        <w:t>, especially in international institutions built on democratic norms, Taiwan became the touchstone in a global clash of values.</w:t>
      </w:r>
    </w:p>
    <w:p w14:paraId="3E4A54B7" w14:textId="77777777" w:rsidR="00D82CB9" w:rsidRPr="000C44E2" w:rsidRDefault="00D82CB9" w:rsidP="00D82CB9">
      <w:pPr>
        <w:rPr>
          <w:rFonts w:cs="Calibri"/>
          <w:sz w:val="24"/>
        </w:rPr>
      </w:pPr>
      <w:r w:rsidRPr="000C44E2">
        <w:rPr>
          <w:rFonts w:cs="Calibri"/>
          <w:sz w:val="24"/>
        </w:rPr>
        <w:t>Democracy versus authoritarianism</w:t>
      </w:r>
    </w:p>
    <w:p w14:paraId="44A0B93C" w14:textId="77777777" w:rsidR="00D82CB9" w:rsidRPr="000C44E2" w:rsidRDefault="00D82CB9" w:rsidP="00D82CB9">
      <w:pPr>
        <w:rPr>
          <w:rFonts w:cs="Calibri"/>
          <w:sz w:val="24"/>
        </w:rPr>
      </w:pPr>
    </w:p>
    <w:p w14:paraId="64EF1AF2" w14:textId="77777777" w:rsidR="00D82CB9" w:rsidRPr="000C44E2" w:rsidRDefault="00D82CB9" w:rsidP="00D82CB9">
      <w:pPr>
        <w:rPr>
          <w:rFonts w:cs="Calibri"/>
          <w:sz w:val="24"/>
        </w:rPr>
      </w:pPr>
      <w:r w:rsidRPr="000C44E2">
        <w:rPr>
          <w:rStyle w:val="StyleUnderline"/>
          <w:rFonts w:cs="Calibri"/>
        </w:rPr>
        <w:t xml:space="preserve">The clashes came thick and fast. In the Spring, politicians in Europe, who had </w:t>
      </w:r>
      <w:proofErr w:type="spellStart"/>
      <w:r w:rsidRPr="000C44E2">
        <w:rPr>
          <w:rStyle w:val="StyleUnderline"/>
          <w:rFonts w:cs="Calibri"/>
        </w:rPr>
        <w:t>criticised</w:t>
      </w:r>
      <w:proofErr w:type="spellEnd"/>
      <w:r w:rsidRPr="000C44E2">
        <w:rPr>
          <w:rStyle w:val="StyleUnderline"/>
          <w:rFonts w:cs="Calibri"/>
        </w:rPr>
        <w:t xml:space="preserve"> human rights abuses in Xinjiang, were hit with sanctions by Beijing. </w:t>
      </w:r>
      <w:r w:rsidRPr="000C44E2">
        <w:rPr>
          <w:rFonts w:cs="Calibri"/>
          <w:sz w:val="24"/>
        </w:rPr>
        <w:t xml:space="preserve">The shelving of the China Investment Agreement as a result, was a clear sign that Sino-European relations had </w:t>
      </w:r>
      <w:r w:rsidRPr="000C44E2">
        <w:rPr>
          <w:rFonts w:cs="Calibri"/>
          <w:sz w:val="24"/>
        </w:rPr>
        <w:lastRenderedPageBreak/>
        <w:t>taken a nosedive. In the autumn, Beijing lost a good friend with the exit of Germany’s Chancellor, Angela Merkel.</w:t>
      </w:r>
    </w:p>
    <w:p w14:paraId="43E9A22F" w14:textId="77777777" w:rsidR="00D82CB9" w:rsidRPr="000C44E2" w:rsidRDefault="00D82CB9" w:rsidP="00D82CB9">
      <w:pPr>
        <w:rPr>
          <w:rFonts w:cs="Calibri"/>
          <w:sz w:val="24"/>
        </w:rPr>
      </w:pPr>
    </w:p>
    <w:p w14:paraId="74FFD0F8" w14:textId="77777777" w:rsidR="00D82CB9" w:rsidRPr="000C44E2" w:rsidRDefault="00D82CB9" w:rsidP="00D82CB9">
      <w:pPr>
        <w:rPr>
          <w:rFonts w:cs="Calibri"/>
          <w:sz w:val="24"/>
        </w:rPr>
      </w:pPr>
      <w:r w:rsidRPr="000C44E2">
        <w:rPr>
          <w:rFonts w:cs="Calibri"/>
          <w:sz w:val="24"/>
        </w:rPr>
        <w:t>Then the decision by an EU country, Lithuania, to allow Taiwan to open a representative office under its own name, drew fury from Beijing, culminating in the sudden flight of Lithuanian diplomats out of China.</w:t>
      </w:r>
    </w:p>
    <w:p w14:paraId="1500A984" w14:textId="77777777" w:rsidR="00D82CB9" w:rsidRPr="000C44E2" w:rsidRDefault="00D82CB9" w:rsidP="00D82CB9">
      <w:pPr>
        <w:rPr>
          <w:rFonts w:cs="Calibri"/>
          <w:sz w:val="24"/>
        </w:rPr>
      </w:pPr>
    </w:p>
    <w:p w14:paraId="5573E453" w14:textId="77777777" w:rsidR="00D82CB9" w:rsidRPr="000C44E2" w:rsidRDefault="00D82CB9" w:rsidP="00D82CB9">
      <w:pPr>
        <w:rPr>
          <w:rFonts w:cs="Calibri"/>
          <w:sz w:val="24"/>
        </w:rPr>
      </w:pPr>
      <w:r w:rsidRPr="000C44E2">
        <w:rPr>
          <w:rFonts w:cs="Calibri"/>
          <w:sz w:val="24"/>
        </w:rPr>
        <w:t xml:space="preserve">In another dramatic diplomatic incident, Huawei’s senior executive, Meng </w:t>
      </w:r>
      <w:proofErr w:type="spellStart"/>
      <w:r w:rsidRPr="000C44E2">
        <w:rPr>
          <w:rFonts w:cs="Calibri"/>
          <w:sz w:val="24"/>
        </w:rPr>
        <w:t>Wanzhou</w:t>
      </w:r>
      <w:proofErr w:type="spellEnd"/>
      <w:r w:rsidRPr="000C44E2">
        <w:rPr>
          <w:rFonts w:cs="Calibri"/>
          <w:sz w:val="24"/>
        </w:rPr>
        <w:t>, reached a deal with US prosecutors in her extradition case, allowing her to return to China.</w:t>
      </w:r>
    </w:p>
    <w:p w14:paraId="5A0B26E8" w14:textId="77777777" w:rsidR="00D82CB9" w:rsidRPr="000C44E2" w:rsidRDefault="00D82CB9" w:rsidP="00D82CB9">
      <w:pPr>
        <w:rPr>
          <w:rFonts w:cs="Calibri"/>
          <w:sz w:val="24"/>
        </w:rPr>
      </w:pPr>
    </w:p>
    <w:p w14:paraId="78E07B8D" w14:textId="77777777" w:rsidR="00D82CB9" w:rsidRPr="000C44E2" w:rsidRDefault="00D82CB9" w:rsidP="00D82CB9">
      <w:pPr>
        <w:rPr>
          <w:rFonts w:cs="Calibri"/>
          <w:sz w:val="24"/>
        </w:rPr>
      </w:pPr>
      <w:r w:rsidRPr="000C44E2">
        <w:rPr>
          <w:rFonts w:cs="Calibri"/>
          <w:sz w:val="24"/>
        </w:rPr>
        <w:t xml:space="preserve">Within hours, the two Canadian citizens, Michael </w:t>
      </w:r>
      <w:proofErr w:type="spellStart"/>
      <w:r w:rsidRPr="000C44E2">
        <w:rPr>
          <w:rFonts w:cs="Calibri"/>
          <w:sz w:val="24"/>
        </w:rPr>
        <w:t>Kovrig</w:t>
      </w:r>
      <w:proofErr w:type="spellEnd"/>
      <w:r w:rsidRPr="000C44E2">
        <w:rPr>
          <w:rFonts w:cs="Calibri"/>
          <w:sz w:val="24"/>
        </w:rPr>
        <w:t xml:space="preserve"> and Michael </w:t>
      </w:r>
      <w:proofErr w:type="spellStart"/>
      <w:r w:rsidRPr="000C44E2">
        <w:rPr>
          <w:rFonts w:cs="Calibri"/>
          <w:sz w:val="24"/>
        </w:rPr>
        <w:t>Spavor</w:t>
      </w:r>
      <w:proofErr w:type="spellEnd"/>
      <w:r w:rsidRPr="000C44E2">
        <w:rPr>
          <w:rFonts w:cs="Calibri"/>
          <w:sz w:val="24"/>
        </w:rPr>
        <w:t>, detained on spying charges in China were suddenly released - Beijing appearing to make no secret of its hostage diplomacy. Irish businessman Richard O’Halloran, meanwhile, remained detained without charge in Shanghai.</w:t>
      </w:r>
    </w:p>
    <w:p w14:paraId="56F0D84B" w14:textId="77777777" w:rsidR="00D82CB9" w:rsidRPr="000C44E2" w:rsidRDefault="00D82CB9" w:rsidP="00D82CB9">
      <w:pPr>
        <w:rPr>
          <w:rStyle w:val="StyleUnderline"/>
          <w:rFonts w:cs="Calibri"/>
        </w:rPr>
      </w:pPr>
      <w:r w:rsidRPr="000C44E2">
        <w:rPr>
          <w:rStyle w:val="StyleUnderline"/>
          <w:rFonts w:cs="Calibri"/>
        </w:rPr>
        <w:t xml:space="preserve">At the same time, the </w:t>
      </w:r>
      <w:r w:rsidRPr="000C44E2">
        <w:rPr>
          <w:rStyle w:val="StyleUnderline"/>
          <w:rFonts w:cs="Calibri"/>
          <w:highlight w:val="yellow"/>
        </w:rPr>
        <w:t>number of foreign journalists inside China, dwindled further.</w:t>
      </w:r>
      <w:r w:rsidRPr="000C44E2">
        <w:rPr>
          <w:rStyle w:val="StyleUnderline"/>
          <w:rFonts w:cs="Calibri"/>
        </w:rPr>
        <w:t xml:space="preserve"> Reporters who tried to hold the one-party state government to account on issues like the re-education camps in Xinjiang, the ongoing erosion of democracy in Hong Kong or the virus origins were frequently called "fake news" and "hostile foreign forces" by a regime now entirely intolerant of scrutiny.</w:t>
      </w:r>
    </w:p>
    <w:p w14:paraId="70A689B0" w14:textId="77777777" w:rsidR="00D82CB9" w:rsidRPr="000C44E2" w:rsidRDefault="00D82CB9" w:rsidP="00D82CB9">
      <w:pPr>
        <w:rPr>
          <w:rStyle w:val="StyleUnderline"/>
          <w:rFonts w:cs="Calibri"/>
        </w:rPr>
      </w:pPr>
    </w:p>
    <w:p w14:paraId="3FFD19FA" w14:textId="77777777" w:rsidR="00D82CB9" w:rsidRPr="000C44E2" w:rsidRDefault="00D82CB9" w:rsidP="00D82CB9">
      <w:pPr>
        <w:rPr>
          <w:rFonts w:cs="Calibri"/>
          <w:sz w:val="24"/>
        </w:rPr>
      </w:pPr>
      <w:r w:rsidRPr="000C44E2">
        <w:rPr>
          <w:rFonts w:cs="Calibri"/>
          <w:sz w:val="24"/>
        </w:rPr>
        <w:t>When I fled Beijing with my family in March after years of intimidation and harassment by the authorities, there were no Irish journalists, reporting for Irish outlets, left in China.</w:t>
      </w:r>
    </w:p>
    <w:p w14:paraId="6BDA5B2B" w14:textId="77777777" w:rsidR="00D82CB9" w:rsidRPr="000C44E2" w:rsidRDefault="00D82CB9" w:rsidP="00D82CB9">
      <w:pPr>
        <w:rPr>
          <w:rFonts w:cs="Calibri"/>
          <w:sz w:val="24"/>
        </w:rPr>
      </w:pPr>
    </w:p>
    <w:p w14:paraId="32E8682C" w14:textId="77777777" w:rsidR="00D82CB9" w:rsidRPr="000C44E2" w:rsidRDefault="00D82CB9" w:rsidP="00D82CB9">
      <w:pPr>
        <w:rPr>
          <w:rFonts w:cs="Calibri"/>
          <w:sz w:val="24"/>
        </w:rPr>
      </w:pPr>
      <w:r w:rsidRPr="000C44E2">
        <w:rPr>
          <w:rFonts w:cs="Calibri"/>
          <w:sz w:val="24"/>
        </w:rPr>
        <w:t>In our Taipei exile, we joined a burgeoning number of China correspondents forced to cover the superpower from a distance.</w:t>
      </w:r>
    </w:p>
    <w:p w14:paraId="18F13B06" w14:textId="77777777" w:rsidR="00D82CB9" w:rsidRPr="000C44E2" w:rsidRDefault="00D82CB9" w:rsidP="00D82CB9">
      <w:pPr>
        <w:rPr>
          <w:rFonts w:cs="Calibri"/>
          <w:sz w:val="24"/>
        </w:rPr>
      </w:pPr>
    </w:p>
    <w:p w14:paraId="79722340" w14:textId="77777777" w:rsidR="00D82CB9" w:rsidRPr="000C44E2" w:rsidRDefault="00D82CB9" w:rsidP="00D82CB9">
      <w:pPr>
        <w:rPr>
          <w:rStyle w:val="StyleUnderline"/>
          <w:rFonts w:cs="Calibri"/>
        </w:rPr>
      </w:pPr>
      <w:r w:rsidRPr="000C44E2">
        <w:rPr>
          <w:rStyle w:val="StyleUnderline"/>
          <w:rFonts w:cs="Calibri"/>
        </w:rPr>
        <w:t xml:space="preserve">In 2021, it seemed the </w:t>
      </w:r>
      <w:r w:rsidRPr="000C44E2">
        <w:rPr>
          <w:rStyle w:val="StyleUnderline"/>
          <w:rFonts w:cs="Calibri"/>
          <w:highlight w:val="yellow"/>
        </w:rPr>
        <w:t xml:space="preserve">chasm between China and much of the rest of the world </w:t>
      </w:r>
      <w:r w:rsidRPr="000C44E2">
        <w:rPr>
          <w:rStyle w:val="StyleUnderline"/>
          <w:rFonts w:cs="Calibri"/>
        </w:rPr>
        <w:t xml:space="preserve">- or to use Chairman Xi’s framing "east and west" - </w:t>
      </w:r>
      <w:r w:rsidRPr="000C44E2">
        <w:rPr>
          <w:rStyle w:val="StyleUnderline"/>
          <w:rFonts w:cs="Calibri"/>
          <w:highlight w:val="yellow"/>
        </w:rPr>
        <w:t>yawned wider.</w:t>
      </w:r>
    </w:p>
    <w:p w14:paraId="2ABF58CB" w14:textId="77777777" w:rsidR="00D82CB9" w:rsidRPr="000C44E2" w:rsidRDefault="00D82CB9" w:rsidP="00D82CB9">
      <w:pPr>
        <w:rPr>
          <w:rFonts w:cs="Calibri"/>
          <w:sz w:val="24"/>
        </w:rPr>
      </w:pPr>
    </w:p>
    <w:p w14:paraId="09BE380B" w14:textId="77777777" w:rsidR="00D82CB9" w:rsidRPr="000C44E2" w:rsidRDefault="00D82CB9" w:rsidP="00D82CB9">
      <w:pPr>
        <w:rPr>
          <w:rFonts w:cs="Calibri"/>
          <w:sz w:val="24"/>
        </w:rPr>
      </w:pPr>
      <w:r w:rsidRPr="000C44E2">
        <w:rPr>
          <w:rFonts w:cs="Calibri"/>
          <w:sz w:val="24"/>
        </w:rPr>
        <w:t xml:space="preserve">The home </w:t>
      </w:r>
      <w:proofErr w:type="gramStart"/>
      <w:r w:rsidRPr="000C44E2">
        <w:rPr>
          <w:rFonts w:cs="Calibri"/>
          <w:sz w:val="24"/>
        </w:rPr>
        <w:t>front</w:t>
      </w:r>
      <w:proofErr w:type="gramEnd"/>
    </w:p>
    <w:p w14:paraId="6178BEBC" w14:textId="77777777" w:rsidR="00D82CB9" w:rsidRPr="000C44E2" w:rsidRDefault="00D82CB9" w:rsidP="00D82CB9">
      <w:pPr>
        <w:rPr>
          <w:rFonts w:cs="Calibri"/>
          <w:sz w:val="24"/>
        </w:rPr>
      </w:pPr>
    </w:p>
    <w:p w14:paraId="703A09BC" w14:textId="77777777" w:rsidR="00D82CB9" w:rsidRPr="000C44E2" w:rsidRDefault="00D82CB9" w:rsidP="00D82CB9">
      <w:pPr>
        <w:rPr>
          <w:rStyle w:val="StyleUnderline"/>
          <w:rFonts w:cs="Calibri"/>
        </w:rPr>
      </w:pPr>
      <w:r w:rsidRPr="000C44E2">
        <w:rPr>
          <w:rStyle w:val="StyleUnderline"/>
          <w:rFonts w:cs="Calibri"/>
        </w:rPr>
        <w:lastRenderedPageBreak/>
        <w:t xml:space="preserve">But despite the chilly geopolitical atmosphere, on home turf this year </w:t>
      </w:r>
      <w:r w:rsidRPr="000C44E2">
        <w:rPr>
          <w:rStyle w:val="StyleUnderline"/>
          <w:rFonts w:cs="Calibri"/>
          <w:highlight w:val="yellow"/>
        </w:rPr>
        <w:t xml:space="preserve">the leadership was in a celebratory mood. Pomp and pageantry marked 100 years of the Communist Party </w:t>
      </w:r>
      <w:r w:rsidRPr="000C44E2">
        <w:rPr>
          <w:rStyle w:val="StyleUnderline"/>
          <w:rFonts w:cs="Calibri"/>
        </w:rPr>
        <w:t xml:space="preserve">in July and the party leader, Xi Jinping, used the moment to deliver a </w:t>
      </w:r>
      <w:proofErr w:type="spellStart"/>
      <w:r w:rsidRPr="000C44E2">
        <w:rPr>
          <w:rStyle w:val="StyleUnderline"/>
          <w:rFonts w:cs="Calibri"/>
        </w:rPr>
        <w:t>colourful</w:t>
      </w:r>
      <w:proofErr w:type="spellEnd"/>
      <w:r w:rsidRPr="000C44E2">
        <w:rPr>
          <w:rStyle w:val="StyleUnderline"/>
          <w:rFonts w:cs="Calibri"/>
        </w:rPr>
        <w:t xml:space="preserve"> message to his own people and more pointedly to the outside world.</w:t>
      </w:r>
    </w:p>
    <w:p w14:paraId="7D947086" w14:textId="77777777" w:rsidR="00D82CB9" w:rsidRPr="000C44E2" w:rsidRDefault="00D82CB9" w:rsidP="00D82CB9">
      <w:pPr>
        <w:rPr>
          <w:rFonts w:cs="Calibri"/>
          <w:sz w:val="24"/>
        </w:rPr>
      </w:pPr>
    </w:p>
    <w:p w14:paraId="42ADAF01" w14:textId="77777777" w:rsidR="00D82CB9" w:rsidRPr="000C44E2" w:rsidRDefault="00D82CB9" w:rsidP="00D82CB9">
      <w:pPr>
        <w:rPr>
          <w:rStyle w:val="StyleUnderline"/>
          <w:rFonts w:cs="Calibri"/>
        </w:rPr>
      </w:pPr>
      <w:r w:rsidRPr="000C44E2">
        <w:rPr>
          <w:rStyle w:val="StyleUnderline"/>
          <w:rFonts w:cs="Calibri"/>
        </w:rPr>
        <w:t>"We will never allow anyone to bully, oppress or subjugate China," he said, to whoops and cheers in Tiananmen Square.</w:t>
      </w:r>
    </w:p>
    <w:p w14:paraId="1C1F899D" w14:textId="77777777" w:rsidR="00D82CB9" w:rsidRPr="000C44E2" w:rsidRDefault="00D82CB9" w:rsidP="00D82CB9">
      <w:pPr>
        <w:rPr>
          <w:rStyle w:val="StyleUnderline"/>
          <w:rFonts w:cs="Calibri"/>
        </w:rPr>
      </w:pPr>
    </w:p>
    <w:p w14:paraId="00EF141F" w14:textId="77777777" w:rsidR="00D82CB9" w:rsidRPr="000C44E2" w:rsidRDefault="00D82CB9" w:rsidP="00D82CB9">
      <w:pPr>
        <w:rPr>
          <w:rStyle w:val="StyleUnderline"/>
          <w:rFonts w:cs="Calibri"/>
        </w:rPr>
      </w:pPr>
      <w:r w:rsidRPr="000C44E2">
        <w:rPr>
          <w:rStyle w:val="StyleUnderline"/>
          <w:rFonts w:cs="Calibri"/>
        </w:rPr>
        <w:t>"Anyone who dares try to do that will have their heads bashed bloody against the Great Wall of Steel forged by over 1.4 billion Chinese people," he said.</w:t>
      </w:r>
    </w:p>
    <w:p w14:paraId="6EE392B2" w14:textId="77777777" w:rsidR="00D82CB9" w:rsidRPr="000C44E2" w:rsidRDefault="00D82CB9" w:rsidP="00D82CB9">
      <w:pPr>
        <w:rPr>
          <w:rStyle w:val="StyleUnderline"/>
          <w:rFonts w:cs="Calibri"/>
        </w:rPr>
      </w:pPr>
    </w:p>
    <w:p w14:paraId="2B7FA1AA" w14:textId="77777777" w:rsidR="00D82CB9" w:rsidRPr="000C44E2" w:rsidRDefault="00D82CB9" w:rsidP="00D82CB9">
      <w:pPr>
        <w:rPr>
          <w:rStyle w:val="StyleUnderline"/>
          <w:rFonts w:cs="Calibri"/>
        </w:rPr>
      </w:pPr>
      <w:r w:rsidRPr="000C44E2">
        <w:rPr>
          <w:rStyle w:val="StyleUnderline"/>
          <w:rFonts w:cs="Calibri"/>
        </w:rPr>
        <w:t xml:space="preserve">Domestically, there is no doubt that the </w:t>
      </w:r>
      <w:r w:rsidRPr="000C44E2">
        <w:rPr>
          <w:rStyle w:val="StyleUnderline"/>
          <w:rFonts w:cs="Calibri"/>
          <w:highlight w:val="yellow"/>
        </w:rPr>
        <w:t>pandemic delivered a massive boost for the leadership</w:t>
      </w:r>
      <w:r w:rsidRPr="000C44E2">
        <w:rPr>
          <w:rStyle w:val="StyleUnderline"/>
          <w:rFonts w:cs="Calibri"/>
        </w:rPr>
        <w:t xml:space="preserve">. The Chinese public, looking at the infection and death rates in advanced democracies, felt a </w:t>
      </w:r>
      <w:r w:rsidRPr="000C44E2">
        <w:rPr>
          <w:rStyle w:val="StyleUnderline"/>
          <w:rFonts w:cs="Calibri"/>
          <w:highlight w:val="yellow"/>
        </w:rPr>
        <w:t xml:space="preserve">sense of national pride that China </w:t>
      </w:r>
      <w:r w:rsidRPr="000C44E2">
        <w:rPr>
          <w:rStyle w:val="StyleUnderline"/>
          <w:rFonts w:cs="Calibri"/>
        </w:rPr>
        <w:t xml:space="preserve">had to a large extent </w:t>
      </w:r>
      <w:r w:rsidRPr="000C44E2">
        <w:rPr>
          <w:rStyle w:val="StyleUnderline"/>
          <w:rFonts w:cs="Calibri"/>
          <w:highlight w:val="yellow"/>
        </w:rPr>
        <w:t xml:space="preserve">remained </w:t>
      </w:r>
      <w:proofErr w:type="spellStart"/>
      <w:r w:rsidRPr="000C44E2">
        <w:rPr>
          <w:rStyle w:val="StyleUnderline"/>
          <w:rFonts w:cs="Calibri"/>
          <w:highlight w:val="yellow"/>
        </w:rPr>
        <w:t>Covid</w:t>
      </w:r>
      <w:proofErr w:type="spellEnd"/>
      <w:r w:rsidRPr="000C44E2">
        <w:rPr>
          <w:rStyle w:val="StyleUnderline"/>
          <w:rFonts w:cs="Calibri"/>
          <w:highlight w:val="yellow"/>
        </w:rPr>
        <w:t>-free</w:t>
      </w:r>
      <w:r w:rsidRPr="000C44E2">
        <w:rPr>
          <w:rStyle w:val="StyleUnderline"/>
          <w:rFonts w:cs="Calibri"/>
        </w:rPr>
        <w:t>, and the downsides of the policies, such as impact on mental health, received little attention.</w:t>
      </w:r>
    </w:p>
    <w:p w14:paraId="5A69C475" w14:textId="77777777" w:rsidR="00D82CB9" w:rsidRPr="000C44E2" w:rsidRDefault="00D82CB9" w:rsidP="00D82CB9">
      <w:pPr>
        <w:rPr>
          <w:rFonts w:cs="Calibri"/>
          <w:sz w:val="24"/>
        </w:rPr>
      </w:pPr>
      <w:r w:rsidRPr="000C44E2">
        <w:rPr>
          <w:rStyle w:val="StyleUnderline"/>
          <w:rFonts w:cs="Calibri"/>
        </w:rPr>
        <w:t xml:space="preserve">However, those Chinese </w:t>
      </w:r>
      <w:r w:rsidRPr="000C44E2">
        <w:rPr>
          <w:rStyle w:val="StyleUnderline"/>
          <w:rFonts w:cs="Calibri"/>
          <w:highlight w:val="yellow"/>
        </w:rPr>
        <w:t xml:space="preserve">people who tried to document the chaos of the early response </w:t>
      </w:r>
      <w:r w:rsidRPr="000C44E2">
        <w:rPr>
          <w:rStyle w:val="StyleUnderline"/>
          <w:rFonts w:cs="Calibri"/>
        </w:rPr>
        <w:t xml:space="preserve">to the virus </w:t>
      </w:r>
      <w:r w:rsidRPr="000C44E2">
        <w:rPr>
          <w:rStyle w:val="StyleUnderline"/>
          <w:rFonts w:cs="Calibri"/>
          <w:highlight w:val="yellow"/>
        </w:rPr>
        <w:t>were forgotten</w:t>
      </w:r>
      <w:r w:rsidRPr="000C44E2">
        <w:rPr>
          <w:rFonts w:cs="Calibri"/>
          <w:sz w:val="24"/>
        </w:rPr>
        <w:t>. One citizen journalist, Zhang Zhan, is now dying in prison for attempting to report the reality of the Wuhan lockdown, countering the official propaganda. Others simply disappeared.</w:t>
      </w:r>
    </w:p>
    <w:p w14:paraId="26A2A435" w14:textId="77777777" w:rsidR="00D82CB9" w:rsidRPr="000C44E2" w:rsidRDefault="00D82CB9" w:rsidP="00D82CB9">
      <w:pPr>
        <w:rPr>
          <w:rFonts w:cs="Calibri"/>
          <w:sz w:val="24"/>
        </w:rPr>
      </w:pPr>
    </w:p>
    <w:p w14:paraId="488247B7" w14:textId="77777777" w:rsidR="00D82CB9" w:rsidRPr="000C44E2" w:rsidRDefault="00D82CB9" w:rsidP="00D82CB9">
      <w:pPr>
        <w:rPr>
          <w:rStyle w:val="StyleUnderline"/>
          <w:rFonts w:cs="Calibri"/>
        </w:rPr>
      </w:pPr>
      <w:r w:rsidRPr="000C44E2">
        <w:rPr>
          <w:rStyle w:val="StyleUnderline"/>
          <w:rFonts w:cs="Calibri"/>
        </w:rPr>
        <w:t xml:space="preserve">The </w:t>
      </w:r>
      <w:r w:rsidRPr="000C44E2">
        <w:rPr>
          <w:rStyle w:val="StyleUnderline"/>
          <w:rFonts w:cs="Calibri"/>
          <w:highlight w:val="yellow"/>
        </w:rPr>
        <w:t xml:space="preserve">government </w:t>
      </w:r>
      <w:r w:rsidRPr="000C44E2">
        <w:rPr>
          <w:rStyle w:val="StyleUnderline"/>
          <w:rFonts w:cs="Calibri"/>
        </w:rPr>
        <w:t xml:space="preserve">continued to </w:t>
      </w:r>
      <w:r w:rsidRPr="000C44E2">
        <w:rPr>
          <w:rStyle w:val="StyleUnderline"/>
          <w:rFonts w:cs="Calibri"/>
          <w:highlight w:val="yellow"/>
        </w:rPr>
        <w:t xml:space="preserve">push their own narratives on the origins of the virus, </w:t>
      </w:r>
      <w:r w:rsidRPr="000C44E2">
        <w:rPr>
          <w:rStyle w:val="StyleUnderline"/>
          <w:rFonts w:cs="Calibri"/>
        </w:rPr>
        <w:t>suggesting, alternately, that it came in on frozen food imports from Europe or it was manufactured in a US laboratory - both widely accepted by Chinese citizens and promoted by officials on international social media platforms.</w:t>
      </w:r>
    </w:p>
    <w:p w14:paraId="490615BD" w14:textId="77777777" w:rsidR="00D82CB9" w:rsidRPr="000C44E2" w:rsidRDefault="00D82CB9" w:rsidP="00D82CB9">
      <w:pPr>
        <w:rPr>
          <w:rFonts w:cs="Calibri"/>
          <w:sz w:val="24"/>
        </w:rPr>
      </w:pPr>
    </w:p>
    <w:p w14:paraId="097CE0D6" w14:textId="77777777" w:rsidR="00D82CB9" w:rsidRPr="000C44E2" w:rsidRDefault="00D82CB9" w:rsidP="00D82CB9">
      <w:pPr>
        <w:rPr>
          <w:rStyle w:val="StyleUnderline"/>
          <w:rFonts w:cs="Calibri"/>
        </w:rPr>
      </w:pPr>
      <w:r w:rsidRPr="000C44E2">
        <w:rPr>
          <w:rStyle w:val="StyleUnderline"/>
          <w:rFonts w:cs="Calibri"/>
        </w:rPr>
        <w:t>The WHO's heavily choreographed mission to Wuhan resulting in the verdict that a leak from a Wuhan lab was "extremely unlikely" was another victory for the Communist Party. (Although the WHO chief, Tedros Adhanom, swiftly put the lab leak theory back on the table as soon as the team left China.)</w:t>
      </w:r>
    </w:p>
    <w:p w14:paraId="16CA17CF" w14:textId="77777777" w:rsidR="00D82CB9" w:rsidRPr="000C44E2" w:rsidRDefault="00D82CB9" w:rsidP="00D82CB9">
      <w:pPr>
        <w:rPr>
          <w:rFonts w:cs="Calibri"/>
          <w:sz w:val="24"/>
        </w:rPr>
      </w:pPr>
    </w:p>
    <w:p w14:paraId="62001E2A" w14:textId="77777777" w:rsidR="00D82CB9" w:rsidRPr="000C44E2" w:rsidRDefault="00D82CB9" w:rsidP="00D82CB9">
      <w:pPr>
        <w:rPr>
          <w:rFonts w:cs="Calibri"/>
          <w:sz w:val="24"/>
        </w:rPr>
      </w:pPr>
      <w:r w:rsidRPr="000C44E2">
        <w:rPr>
          <w:rFonts w:cs="Calibri"/>
          <w:sz w:val="24"/>
        </w:rPr>
        <w:t>Common prosperity</w:t>
      </w:r>
    </w:p>
    <w:p w14:paraId="3992136A" w14:textId="77777777" w:rsidR="00D82CB9" w:rsidRPr="000C44E2" w:rsidRDefault="00D82CB9" w:rsidP="00D82CB9">
      <w:pPr>
        <w:rPr>
          <w:rFonts w:cs="Calibri"/>
          <w:sz w:val="24"/>
        </w:rPr>
      </w:pPr>
    </w:p>
    <w:p w14:paraId="33FFA166" w14:textId="77777777" w:rsidR="00D82CB9" w:rsidRPr="000C44E2" w:rsidRDefault="00D82CB9" w:rsidP="00D82CB9">
      <w:pPr>
        <w:rPr>
          <w:rFonts w:cs="Calibri"/>
          <w:sz w:val="24"/>
        </w:rPr>
      </w:pPr>
      <w:r w:rsidRPr="000C44E2">
        <w:rPr>
          <w:rFonts w:cs="Calibri"/>
          <w:sz w:val="24"/>
        </w:rPr>
        <w:t xml:space="preserve">But behind the outward confidence, China’s leaders spoke of major internal challenges: a demographic crisis, pressing energy and food security issues as well as an </w:t>
      </w:r>
      <w:r w:rsidRPr="000C44E2">
        <w:rPr>
          <w:rFonts w:cs="Calibri"/>
          <w:sz w:val="24"/>
        </w:rPr>
        <w:lastRenderedPageBreak/>
        <w:t>unsustainable wealth gap which makes China one of the most unequal societies in the world.</w:t>
      </w:r>
    </w:p>
    <w:p w14:paraId="70DFA25D" w14:textId="77777777" w:rsidR="00D82CB9" w:rsidRPr="000C44E2" w:rsidRDefault="00D82CB9" w:rsidP="00D82CB9">
      <w:pPr>
        <w:rPr>
          <w:rFonts w:cs="Calibri"/>
          <w:sz w:val="24"/>
        </w:rPr>
      </w:pPr>
    </w:p>
    <w:p w14:paraId="4E64C198" w14:textId="77777777" w:rsidR="00D82CB9" w:rsidRPr="000C44E2" w:rsidRDefault="00D82CB9" w:rsidP="00D82CB9">
      <w:pPr>
        <w:rPr>
          <w:rFonts w:cs="Calibri"/>
          <w:sz w:val="24"/>
        </w:rPr>
      </w:pPr>
      <w:r w:rsidRPr="000C44E2">
        <w:rPr>
          <w:rFonts w:cs="Calibri"/>
          <w:sz w:val="24"/>
        </w:rPr>
        <w:t>They know that the Party’s social contract with its citizens (to stay out of politics while leaders deliver growth and jobs) could suffer in a slowing economy, damaging their legitimacy.</w:t>
      </w:r>
    </w:p>
    <w:p w14:paraId="0A63CF25" w14:textId="77777777" w:rsidR="00D82CB9" w:rsidRPr="000C44E2" w:rsidRDefault="00D82CB9" w:rsidP="00D82CB9">
      <w:pPr>
        <w:rPr>
          <w:rFonts w:cs="Calibri"/>
          <w:sz w:val="24"/>
        </w:rPr>
      </w:pPr>
    </w:p>
    <w:p w14:paraId="320E79A3" w14:textId="77777777" w:rsidR="00D82CB9" w:rsidRPr="000C44E2" w:rsidRDefault="00D82CB9" w:rsidP="00D82CB9">
      <w:pPr>
        <w:rPr>
          <w:rFonts w:cs="Calibri"/>
          <w:sz w:val="24"/>
        </w:rPr>
      </w:pPr>
      <w:r w:rsidRPr="000C44E2">
        <w:rPr>
          <w:rFonts w:cs="Calibri"/>
          <w:sz w:val="24"/>
        </w:rPr>
        <w:t>2021 was in many ways a dress rehearsal for 2022</w:t>
      </w:r>
    </w:p>
    <w:p w14:paraId="705D28B8" w14:textId="77777777" w:rsidR="00D82CB9" w:rsidRPr="000C44E2" w:rsidRDefault="00D82CB9" w:rsidP="00D82CB9">
      <w:pPr>
        <w:rPr>
          <w:rFonts w:cs="Calibri"/>
          <w:sz w:val="24"/>
        </w:rPr>
      </w:pPr>
    </w:p>
    <w:p w14:paraId="40F01820" w14:textId="77777777" w:rsidR="00D82CB9" w:rsidRPr="000C44E2" w:rsidRDefault="00D82CB9" w:rsidP="00D82CB9">
      <w:pPr>
        <w:rPr>
          <w:rStyle w:val="StyleUnderline"/>
          <w:rFonts w:cs="Calibri"/>
        </w:rPr>
      </w:pPr>
      <w:r w:rsidRPr="000C44E2">
        <w:rPr>
          <w:rStyle w:val="StyleUnderline"/>
          <w:rFonts w:cs="Calibri"/>
        </w:rPr>
        <w:t xml:space="preserve">And so, </w:t>
      </w:r>
      <w:r w:rsidRPr="000C44E2">
        <w:rPr>
          <w:rStyle w:val="StyleUnderline"/>
          <w:rFonts w:cs="Calibri"/>
          <w:highlight w:val="yellow"/>
        </w:rPr>
        <w:t>under the banner of "common prosperity</w:t>
      </w:r>
      <w:r w:rsidRPr="000C44E2">
        <w:rPr>
          <w:rStyle w:val="StyleUnderline"/>
          <w:rFonts w:cs="Calibri"/>
        </w:rPr>
        <w:t xml:space="preserve">," the </w:t>
      </w:r>
      <w:r w:rsidRPr="000C44E2">
        <w:rPr>
          <w:rStyle w:val="StyleUnderline"/>
          <w:rFonts w:cs="Calibri"/>
          <w:highlight w:val="yellow"/>
        </w:rPr>
        <w:t xml:space="preserve">government enacted </w:t>
      </w:r>
      <w:r w:rsidRPr="000C44E2">
        <w:rPr>
          <w:rStyle w:val="StyleUnderline"/>
          <w:rFonts w:cs="Calibri"/>
        </w:rPr>
        <w:t xml:space="preserve">a series of </w:t>
      </w:r>
      <w:r w:rsidRPr="000C44E2">
        <w:rPr>
          <w:rStyle w:val="StyleUnderline"/>
          <w:rFonts w:cs="Calibri"/>
          <w:highlight w:val="yellow"/>
        </w:rPr>
        <w:t xml:space="preserve">crackdowns </w:t>
      </w:r>
      <w:r w:rsidRPr="000C44E2">
        <w:rPr>
          <w:rStyle w:val="StyleUnderline"/>
          <w:rFonts w:cs="Calibri"/>
        </w:rPr>
        <w:t xml:space="preserve">on technology companies, </w:t>
      </w:r>
      <w:r w:rsidRPr="000C44E2">
        <w:rPr>
          <w:rStyle w:val="StyleUnderline"/>
          <w:rFonts w:cs="Calibri"/>
          <w:highlight w:val="yellow"/>
        </w:rPr>
        <w:t xml:space="preserve">brought wealthy entrepreneurs to heel, banned </w:t>
      </w:r>
      <w:r w:rsidRPr="000C44E2">
        <w:rPr>
          <w:rStyle w:val="StyleUnderline"/>
          <w:rFonts w:cs="Calibri"/>
        </w:rPr>
        <w:t xml:space="preserve">expensive online </w:t>
      </w:r>
      <w:r w:rsidRPr="000C44E2">
        <w:rPr>
          <w:rStyle w:val="StyleUnderline"/>
          <w:rFonts w:cs="Calibri"/>
          <w:highlight w:val="yellow"/>
        </w:rPr>
        <w:t xml:space="preserve">education platforms </w:t>
      </w:r>
      <w:r w:rsidRPr="000C44E2">
        <w:rPr>
          <w:rStyle w:val="StyleUnderline"/>
          <w:rFonts w:cs="Calibri"/>
        </w:rPr>
        <w:t xml:space="preserve">and </w:t>
      </w:r>
      <w:r w:rsidRPr="000C44E2">
        <w:rPr>
          <w:rStyle w:val="StyleUnderline"/>
          <w:rFonts w:cs="Calibri"/>
          <w:highlight w:val="yellow"/>
        </w:rPr>
        <w:t xml:space="preserve">reined in </w:t>
      </w:r>
      <w:r w:rsidRPr="000C44E2">
        <w:rPr>
          <w:rStyle w:val="StyleUnderline"/>
          <w:rFonts w:cs="Calibri"/>
        </w:rPr>
        <w:t xml:space="preserve">the overheated </w:t>
      </w:r>
      <w:r w:rsidRPr="000C44E2">
        <w:rPr>
          <w:rStyle w:val="StyleUnderline"/>
          <w:rFonts w:cs="Calibri"/>
          <w:highlight w:val="yellow"/>
        </w:rPr>
        <w:t>real estate sector</w:t>
      </w:r>
      <w:r w:rsidRPr="000C44E2">
        <w:rPr>
          <w:rStyle w:val="StyleUnderline"/>
          <w:rFonts w:cs="Calibri"/>
        </w:rPr>
        <w:t>.</w:t>
      </w:r>
    </w:p>
    <w:p w14:paraId="55DA5213" w14:textId="77777777" w:rsidR="00D82CB9" w:rsidRPr="000C44E2" w:rsidRDefault="00D82CB9" w:rsidP="00D82CB9">
      <w:pPr>
        <w:rPr>
          <w:rFonts w:cs="Calibri"/>
          <w:sz w:val="24"/>
        </w:rPr>
      </w:pPr>
    </w:p>
    <w:p w14:paraId="338B8390" w14:textId="77777777" w:rsidR="00D82CB9" w:rsidRPr="000C44E2" w:rsidRDefault="00D82CB9" w:rsidP="00D82CB9">
      <w:pPr>
        <w:rPr>
          <w:rFonts w:cs="Calibri"/>
          <w:sz w:val="24"/>
        </w:rPr>
      </w:pPr>
      <w:r w:rsidRPr="000C44E2">
        <w:rPr>
          <w:rFonts w:cs="Calibri"/>
          <w:sz w:val="24"/>
        </w:rPr>
        <w:t>The government also went after the online gaming industry, which state media labelled "spiritual opium," limiting playing time for teenagers and prompting the American makers of the game Fortnite to pull the plug on their China venture.</w:t>
      </w:r>
    </w:p>
    <w:p w14:paraId="0A42EAEE" w14:textId="77777777" w:rsidR="00D82CB9" w:rsidRPr="000C44E2" w:rsidRDefault="00D82CB9" w:rsidP="00D82CB9">
      <w:pPr>
        <w:rPr>
          <w:rFonts w:cs="Calibri"/>
          <w:sz w:val="24"/>
        </w:rPr>
      </w:pPr>
    </w:p>
    <w:p w14:paraId="443B681B" w14:textId="77777777" w:rsidR="00D82CB9" w:rsidRPr="000C44E2" w:rsidRDefault="00D82CB9" w:rsidP="00D82CB9">
      <w:pPr>
        <w:rPr>
          <w:rStyle w:val="StyleUnderline"/>
          <w:rFonts w:cs="Calibri"/>
        </w:rPr>
      </w:pPr>
      <w:r w:rsidRPr="000C44E2">
        <w:rPr>
          <w:rStyle w:val="StyleUnderline"/>
          <w:rFonts w:cs="Calibri"/>
        </w:rPr>
        <w:t xml:space="preserve">With all this set to continue, </w:t>
      </w:r>
      <w:r w:rsidRPr="000C44E2">
        <w:rPr>
          <w:rStyle w:val="StyleUnderline"/>
          <w:rFonts w:cs="Calibri"/>
          <w:highlight w:val="yellow"/>
        </w:rPr>
        <w:t xml:space="preserve">2021 </w:t>
      </w:r>
      <w:r w:rsidRPr="000C44E2">
        <w:rPr>
          <w:rStyle w:val="StyleUnderline"/>
          <w:rFonts w:cs="Calibri"/>
        </w:rPr>
        <w:t xml:space="preserve">was in many ways </w:t>
      </w:r>
      <w:r w:rsidRPr="000C44E2">
        <w:rPr>
          <w:rStyle w:val="StyleUnderline"/>
          <w:rFonts w:cs="Calibri"/>
          <w:highlight w:val="yellow"/>
        </w:rPr>
        <w:t xml:space="preserve">a dress rehearsal for 2022 </w:t>
      </w:r>
      <w:r w:rsidRPr="000C44E2">
        <w:rPr>
          <w:rStyle w:val="StyleUnderline"/>
          <w:rFonts w:cs="Calibri"/>
        </w:rPr>
        <w:t>- the year in which Xi, often compared to Mao, is expected to enter an unprecedented third term as leader of an unapologetically authoritarian, deeply nationalistic and increasingly powerful regime.</w:t>
      </w:r>
    </w:p>
    <w:p w14:paraId="708D6D38" w14:textId="77777777" w:rsidR="00D82CB9" w:rsidRPr="00D82CB9" w:rsidRDefault="00D82CB9" w:rsidP="00D82CB9"/>
    <w:p w14:paraId="79403E9E" w14:textId="77777777" w:rsidR="007D084D" w:rsidRDefault="007D084D" w:rsidP="007D084D">
      <w:pPr>
        <w:pStyle w:val="Heading4"/>
      </w:pPr>
      <w:r>
        <w:t>The plan alienates the PLA – they view space dominance as the linchpin of China’s legitimacy – specifically, public-private tech development is key</w:t>
      </w:r>
    </w:p>
    <w:p w14:paraId="30AF2B82" w14:textId="77777777" w:rsidR="007D084D" w:rsidRPr="00D25E3F" w:rsidRDefault="007D084D" w:rsidP="007D084D">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4B24FAA9" w14:textId="77777777" w:rsidR="007D084D" w:rsidRPr="00A022B6" w:rsidRDefault="007D084D" w:rsidP="007D084D">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64B0F677" w14:textId="77777777" w:rsidR="007D084D" w:rsidRPr="00A022B6" w:rsidRDefault="007D084D" w:rsidP="007D084D">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73EC2199" w14:textId="77777777" w:rsidR="007D084D" w:rsidRPr="00A022B6" w:rsidRDefault="007D084D" w:rsidP="007D084D">
      <w:pPr>
        <w:rPr>
          <w:sz w:val="12"/>
        </w:rPr>
      </w:pPr>
      <w:r w:rsidRPr="00A022B6">
        <w:rPr>
          <w:sz w:val="12"/>
        </w:rPr>
        <w:lastRenderedPageBreak/>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44D1D9C7" w14:textId="77777777" w:rsidR="007D084D" w:rsidRPr="00A022B6" w:rsidRDefault="007D084D" w:rsidP="007D084D">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419C700C" w14:textId="77777777" w:rsidR="007D084D" w:rsidRPr="00A022B6" w:rsidRDefault="007D084D" w:rsidP="007D084D">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29836483" w14:textId="77777777" w:rsidR="007D084D" w:rsidRPr="00A022B6" w:rsidRDefault="007D084D" w:rsidP="007D084D">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30B3BB80" w14:textId="77777777" w:rsidR="007D084D" w:rsidRPr="00A022B6" w:rsidRDefault="007D084D" w:rsidP="007D084D">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7A2CE308" w14:textId="77777777" w:rsidR="007D084D" w:rsidRPr="00A022B6" w:rsidRDefault="007D084D" w:rsidP="007D084D">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270E9954" w14:textId="77777777" w:rsidR="007D084D" w:rsidRPr="00A022B6" w:rsidRDefault="007D084D" w:rsidP="007D084D">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761CE2E2" w14:textId="77777777" w:rsidR="007D084D" w:rsidRPr="00A022B6" w:rsidRDefault="007D084D" w:rsidP="007D084D">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4D390138" w14:textId="77777777" w:rsidR="007D084D" w:rsidRPr="00A022B6" w:rsidRDefault="007D084D" w:rsidP="007D084D">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1EF0AAC5" w14:textId="77777777" w:rsidR="007D084D" w:rsidRPr="00A022B6" w:rsidRDefault="007D084D" w:rsidP="007D084D">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11D410D9" w14:textId="77777777" w:rsidR="007D084D" w:rsidRPr="00A022B6" w:rsidRDefault="007D084D" w:rsidP="007D084D">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0F97210A" w14:textId="77777777" w:rsidR="007D084D" w:rsidRPr="00A022B6" w:rsidRDefault="007D084D" w:rsidP="007D084D">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33DB25B2" w14:textId="77777777" w:rsidR="007D084D" w:rsidRPr="00A022B6" w:rsidRDefault="007D084D" w:rsidP="007D084D">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7941E5D1" w14:textId="77777777" w:rsidR="007D084D" w:rsidRPr="00A022B6" w:rsidRDefault="007D084D" w:rsidP="007D084D">
      <w:pPr>
        <w:rPr>
          <w:sz w:val="12"/>
          <w:szCs w:val="12"/>
        </w:rPr>
      </w:pPr>
      <w:r w:rsidRPr="00A022B6">
        <w:rPr>
          <w:sz w:val="12"/>
          <w:szCs w:val="12"/>
        </w:rPr>
        <w:t>Nonetheless, the report asserted that the US still assumed a technological lead in space.</w:t>
      </w:r>
    </w:p>
    <w:p w14:paraId="701A800E" w14:textId="77777777" w:rsidR="007D084D" w:rsidRDefault="007D084D" w:rsidP="007D084D">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 xml:space="preserve">maneuvers </w:t>
      </w:r>
      <w:r w:rsidRPr="00A022B6">
        <w:rPr>
          <w:rStyle w:val="StyleUnderline"/>
          <w:highlight w:val="green"/>
        </w:rPr>
        <w:lastRenderedPageBreak/>
        <w:t>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2AD96210" w14:textId="77777777" w:rsidR="007D084D" w:rsidRPr="005072E8" w:rsidRDefault="007D084D" w:rsidP="007D084D">
      <w:pPr>
        <w:pStyle w:val="Heading4"/>
        <w:spacing w:line="240" w:lineRule="auto"/>
        <w:contextualSpacing/>
      </w:pPr>
      <w:r>
        <w:t xml:space="preserve">China’s “space dream” is key to Xi credibility – plan is a </w:t>
      </w:r>
      <w:r>
        <w:rPr>
          <w:u w:val="single"/>
        </w:rPr>
        <w:t>flip flop</w:t>
      </w:r>
      <w:r>
        <w:t xml:space="preserve"> that undermines legitimacy </w:t>
      </w:r>
    </w:p>
    <w:p w14:paraId="7093BE3A" w14:textId="77777777" w:rsidR="007D084D" w:rsidRPr="005072E8" w:rsidRDefault="007D084D" w:rsidP="007D084D">
      <w:pPr>
        <w:spacing w:line="240" w:lineRule="auto"/>
        <w:contextualSpacing/>
      </w:pPr>
      <w:proofErr w:type="spellStart"/>
      <w:r w:rsidRPr="005072E8">
        <w:rPr>
          <w:rStyle w:val="Style13ptBold"/>
        </w:rPr>
        <w:t>Kharpal</w:t>
      </w:r>
      <w:proofErr w:type="spellEnd"/>
      <w:r w:rsidRPr="005072E8">
        <w:rPr>
          <w:rStyle w:val="Style13ptBold"/>
        </w:rPr>
        <w:t xml:space="preserve"> 21</w:t>
      </w:r>
      <w:r>
        <w:t xml:space="preserve"> </w:t>
      </w:r>
      <w:r w:rsidRPr="005072E8">
        <w:rPr>
          <w:sz w:val="16"/>
          <w:szCs w:val="16"/>
        </w:rPr>
        <w:t>– senior technology correspondent based in Guangzhou, China at CNBC [Arjun, “China once said it couldn’t put a potato in space. Now it’s eyeing Mars,” 6/30/2021, https://www.cnbc.com/2021/06/30/china-space-goals-ccp-100th-anniversary.html]</w:t>
      </w:r>
    </w:p>
    <w:p w14:paraId="6EF59CAC" w14:textId="77777777" w:rsidR="007D084D" w:rsidRPr="005072E8" w:rsidRDefault="007D084D" w:rsidP="007D084D">
      <w:pPr>
        <w:spacing w:line="240" w:lineRule="auto"/>
        <w:contextualSpacing/>
        <w:rPr>
          <w:sz w:val="16"/>
          <w:szCs w:val="16"/>
        </w:rPr>
      </w:pPr>
      <w:r w:rsidRPr="005072E8">
        <w:rPr>
          <w:sz w:val="16"/>
          <w:szCs w:val="16"/>
        </w:rPr>
        <w:t>Fast forward more than six decades and President Xi Jinping, China’s current leader, is seen congratulating three astronauts who were sent to the country’s own space station earlier this month.</w:t>
      </w:r>
    </w:p>
    <w:p w14:paraId="5F885803" w14:textId="77777777" w:rsidR="007D084D" w:rsidRPr="005072E8" w:rsidRDefault="007D084D" w:rsidP="007D084D">
      <w:pPr>
        <w:spacing w:line="240" w:lineRule="auto"/>
        <w:contextualSpacing/>
        <w:rPr>
          <w:sz w:val="16"/>
          <w:szCs w:val="16"/>
        </w:rPr>
      </w:pPr>
    </w:p>
    <w:p w14:paraId="0CA549BA" w14:textId="77777777" w:rsidR="007D084D" w:rsidRPr="005072E8" w:rsidRDefault="007D084D" w:rsidP="007D084D">
      <w:pPr>
        <w:spacing w:line="240" w:lineRule="auto"/>
        <w:contextualSpacing/>
        <w:rPr>
          <w:rStyle w:val="StyleUnderline"/>
        </w:rPr>
      </w:pPr>
      <w:r w:rsidRPr="005072E8">
        <w:rPr>
          <w:sz w:val="16"/>
        </w:rPr>
        <w:t xml:space="preserve">Since Mao’s comments, </w:t>
      </w:r>
      <w:r w:rsidRPr="005072E8">
        <w:rPr>
          <w:rStyle w:val="StyleUnderline"/>
          <w:highlight w:val="green"/>
        </w:rPr>
        <w:t>China</w:t>
      </w:r>
      <w:r w:rsidRPr="005072E8">
        <w:rPr>
          <w:rStyle w:val="StyleUnderline"/>
        </w:rPr>
        <w:t xml:space="preserve"> has launched satellites, sent humans to space and </w:t>
      </w:r>
      <w:r w:rsidRPr="005072E8">
        <w:rPr>
          <w:rStyle w:val="StyleUnderline"/>
          <w:highlight w:val="green"/>
        </w:rPr>
        <w:t>is</w:t>
      </w:r>
      <w:r w:rsidRPr="005072E8">
        <w:rPr>
          <w:rStyle w:val="StyleUnderline"/>
        </w:rPr>
        <w:t xml:space="preserve"> now </w:t>
      </w:r>
      <w:r w:rsidRPr="005072E8">
        <w:rPr>
          <w:rStyle w:val="StyleUnderline"/>
          <w:highlight w:val="green"/>
        </w:rPr>
        <w:t>planning to build a base on Mars,</w:t>
      </w:r>
      <w:r w:rsidRPr="005072E8">
        <w:rPr>
          <w:rStyle w:val="StyleUnderline"/>
        </w:rPr>
        <w:t xml:space="preserve"> achievements and </w:t>
      </w:r>
      <w:r w:rsidRPr="00DE311D">
        <w:rPr>
          <w:rStyle w:val="StyleUnderline"/>
          <w:highlight w:val="green"/>
        </w:rPr>
        <w:t>ambitions Beijing has highlighted as the centennial of the CCP</w:t>
      </w:r>
      <w:r w:rsidRPr="005072E8">
        <w:rPr>
          <w:rStyle w:val="StyleUnderline"/>
        </w:rPr>
        <w:t xml:space="preserve">’s founding </w:t>
      </w:r>
      <w:r w:rsidRPr="00DE311D">
        <w:rPr>
          <w:rStyle w:val="StyleUnderline"/>
          <w:highlight w:val="green"/>
        </w:rPr>
        <w:t>approaches.</w:t>
      </w:r>
    </w:p>
    <w:p w14:paraId="3C0A27DB" w14:textId="77777777" w:rsidR="007D084D" w:rsidRPr="005072E8" w:rsidRDefault="007D084D" w:rsidP="007D084D">
      <w:pPr>
        <w:spacing w:line="240" w:lineRule="auto"/>
        <w:contextualSpacing/>
        <w:rPr>
          <w:sz w:val="16"/>
          <w:szCs w:val="16"/>
        </w:rPr>
      </w:pPr>
      <w:r w:rsidRPr="005072E8">
        <w:rPr>
          <w:sz w:val="16"/>
          <w:szCs w:val="16"/>
        </w:rPr>
        <w:t>Space is now another battleground between the U.S. and China amid a broader technological rivalry for supremacy, one that could have scientific and military implications on Earth.</w:t>
      </w:r>
    </w:p>
    <w:p w14:paraId="6CA7DABE" w14:textId="77777777" w:rsidR="007D084D" w:rsidRPr="00DE311D" w:rsidRDefault="007D084D" w:rsidP="007D084D">
      <w:pPr>
        <w:spacing w:line="240" w:lineRule="auto"/>
        <w:contextualSpacing/>
        <w:rPr>
          <w:rStyle w:val="Emphasis"/>
        </w:rPr>
      </w:pPr>
      <w:r w:rsidRPr="005072E8">
        <w:rPr>
          <w:sz w:val="16"/>
        </w:rPr>
        <w:t xml:space="preserve">“President </w:t>
      </w:r>
      <w:r w:rsidRPr="00DE311D">
        <w:rPr>
          <w:rStyle w:val="Emphasis"/>
          <w:highlight w:val="green"/>
        </w:rPr>
        <w:t>Xi</w:t>
      </w:r>
      <w:r w:rsidRPr="005072E8">
        <w:rPr>
          <w:sz w:val="16"/>
        </w:rPr>
        <w:t xml:space="preserve"> Jinping </w:t>
      </w:r>
      <w:r w:rsidRPr="00DE311D">
        <w:rPr>
          <w:rStyle w:val="Emphasis"/>
          <w:highlight w:val="green"/>
        </w:rPr>
        <w:t>has declared that China’s ‘Space Dream’ is to overtake all nations</w:t>
      </w:r>
      <w:r w:rsidRPr="005072E8">
        <w:rPr>
          <w:rStyle w:val="Emphasis"/>
        </w:rPr>
        <w:t xml:space="preserve"> and become the leading space power</w:t>
      </w:r>
      <w:r w:rsidRPr="005072E8">
        <w:rPr>
          <w:sz w:val="16"/>
        </w:rPr>
        <w:t xml:space="preserve"> by 2045,” said Christopher Newman, professor of space law and policy at the U.K.’s </w:t>
      </w:r>
      <w:proofErr w:type="spellStart"/>
      <w:r w:rsidRPr="005072E8">
        <w:rPr>
          <w:sz w:val="16"/>
        </w:rPr>
        <w:t>Northumbria</w:t>
      </w:r>
      <w:proofErr w:type="spellEnd"/>
      <w:r w:rsidRPr="005072E8">
        <w:rPr>
          <w:sz w:val="16"/>
        </w:rPr>
        <w:t xml:space="preserve"> University. “</w:t>
      </w:r>
      <w:r w:rsidRPr="005072E8">
        <w:rPr>
          <w:rStyle w:val="Emphasis"/>
        </w:rPr>
        <w:t xml:space="preserve">This all </w:t>
      </w:r>
      <w:r w:rsidRPr="00DE311D">
        <w:rPr>
          <w:rStyle w:val="Emphasis"/>
          <w:highlight w:val="green"/>
        </w:rPr>
        <w:t xml:space="preserve">feeds into China’s </w:t>
      </w:r>
      <w:r w:rsidRPr="00DE311D">
        <w:rPr>
          <w:rStyle w:val="Emphasis"/>
        </w:rPr>
        <w:t>ambitio</w:t>
      </w:r>
      <w:r w:rsidRPr="005072E8">
        <w:rPr>
          <w:rStyle w:val="Emphasis"/>
        </w:rPr>
        <w:t>n to be the world’s</w:t>
      </w:r>
      <w:r w:rsidRPr="005072E8">
        <w:rPr>
          <w:sz w:val="16"/>
        </w:rPr>
        <w:t xml:space="preserve"> </w:t>
      </w:r>
      <w:r w:rsidRPr="005072E8">
        <w:rPr>
          <w:rStyle w:val="Emphasis"/>
        </w:rPr>
        <w:t>single science and technology superpower.”</w:t>
      </w:r>
    </w:p>
    <w:p w14:paraId="7E7F9139" w14:textId="77777777" w:rsidR="007D084D" w:rsidRPr="005072E8" w:rsidRDefault="007D084D" w:rsidP="007D084D">
      <w:pPr>
        <w:spacing w:line="240" w:lineRule="auto"/>
        <w:contextualSpacing/>
        <w:rPr>
          <w:sz w:val="16"/>
          <w:szCs w:val="16"/>
        </w:rPr>
      </w:pPr>
      <w:r w:rsidRPr="005072E8">
        <w:rPr>
          <w:sz w:val="16"/>
          <w:szCs w:val="16"/>
        </w:rPr>
        <w:t>Why space?</w:t>
      </w:r>
    </w:p>
    <w:p w14:paraId="7EF32E9D" w14:textId="77777777" w:rsidR="007D084D" w:rsidRPr="00DE311D" w:rsidRDefault="007D084D" w:rsidP="007D084D">
      <w:pPr>
        <w:spacing w:line="240" w:lineRule="auto"/>
        <w:contextualSpacing/>
        <w:rPr>
          <w:sz w:val="16"/>
        </w:rPr>
      </w:pPr>
      <w:r w:rsidRPr="005072E8">
        <w:rPr>
          <w:sz w:val="16"/>
        </w:rPr>
        <w:t xml:space="preserve">In March, </w:t>
      </w:r>
      <w:r w:rsidRPr="00DE311D">
        <w:rPr>
          <w:rStyle w:val="Emphasis"/>
          <w:highlight w:val="green"/>
        </w:rPr>
        <w:t>China highlighted space as a “frontier technology”</w:t>
      </w:r>
      <w:r w:rsidRPr="005072E8">
        <w:rPr>
          <w:rStyle w:val="Emphasis"/>
        </w:rPr>
        <w:t xml:space="preserve"> </w:t>
      </w:r>
      <w:r w:rsidRPr="005072E8">
        <w:rPr>
          <w:sz w:val="16"/>
        </w:rPr>
        <w:t>it would focus on and research into the “origin and evolution of the universe.”</w:t>
      </w:r>
    </w:p>
    <w:p w14:paraId="5250476D" w14:textId="77777777" w:rsidR="007D084D" w:rsidRPr="00DE311D" w:rsidRDefault="007D084D" w:rsidP="007D084D">
      <w:pPr>
        <w:spacing w:line="240" w:lineRule="auto"/>
        <w:contextualSpacing/>
        <w:rPr>
          <w:sz w:val="16"/>
          <w:szCs w:val="16"/>
        </w:rPr>
      </w:pPr>
      <w:r w:rsidRPr="005072E8">
        <w:rPr>
          <w:sz w:val="16"/>
          <w:szCs w:val="16"/>
        </w:rPr>
        <w:t>But there are other implications too.</w:t>
      </w:r>
    </w:p>
    <w:p w14:paraId="6CD10D51" w14:textId="77777777" w:rsidR="007D084D" w:rsidRPr="005072E8" w:rsidRDefault="007D084D" w:rsidP="007D084D">
      <w:pPr>
        <w:spacing w:line="240" w:lineRule="auto"/>
        <w:contextualSpacing/>
        <w:rPr>
          <w:sz w:val="16"/>
        </w:rPr>
      </w:pPr>
      <w:r w:rsidRPr="005072E8">
        <w:rPr>
          <w:rStyle w:val="Emphasis"/>
        </w:rPr>
        <w:t>“</w:t>
      </w:r>
      <w:r w:rsidRPr="00DE311D">
        <w:rPr>
          <w:rStyle w:val="Emphasis"/>
          <w:highlight w:val="green"/>
        </w:rPr>
        <w:t>It is important for China</w:t>
      </w:r>
      <w:r w:rsidRPr="005072E8">
        <w:rPr>
          <w:sz w:val="16"/>
        </w:rPr>
        <w:t xml:space="preserve"> and the US because it can advance technological development” </w:t>
      </w:r>
      <w:r w:rsidRPr="00DE311D">
        <w:rPr>
          <w:rStyle w:val="Emphasis"/>
          <w:highlight w:val="green"/>
        </w:rPr>
        <w:t xml:space="preserve">in </w:t>
      </w:r>
      <w:r w:rsidRPr="00DE311D">
        <w:rPr>
          <w:rStyle w:val="Emphasis"/>
        </w:rPr>
        <w:t xml:space="preserve">areas such as </w:t>
      </w:r>
      <w:r w:rsidRPr="00DE311D">
        <w:rPr>
          <w:rStyle w:val="Emphasis"/>
          <w:highlight w:val="green"/>
        </w:rPr>
        <w:t>“national security</w:t>
      </w:r>
      <w:r w:rsidRPr="005072E8">
        <w:rPr>
          <w:rStyle w:val="Emphasis"/>
        </w:rPr>
        <w:t xml:space="preserve"> and</w:t>
      </w:r>
      <w:r w:rsidRPr="005072E8">
        <w:rPr>
          <w:sz w:val="16"/>
        </w:rPr>
        <w:t xml:space="preserve"> some </w:t>
      </w:r>
      <w:r w:rsidRPr="005072E8">
        <w:rPr>
          <w:rStyle w:val="Emphasis"/>
        </w:rPr>
        <w:t>socioeconomic development,”</w:t>
      </w:r>
      <w:r w:rsidRPr="005072E8">
        <w:rPr>
          <w:sz w:val="16"/>
        </w:rPr>
        <w:t xml:space="preserve"> according to </w:t>
      </w:r>
      <w:proofErr w:type="spellStart"/>
      <w:r w:rsidRPr="005072E8">
        <w:rPr>
          <w:sz w:val="16"/>
        </w:rPr>
        <w:t>Sa’id</w:t>
      </w:r>
      <w:proofErr w:type="spellEnd"/>
      <w:r w:rsidRPr="005072E8">
        <w:rPr>
          <w:sz w:val="16"/>
        </w:rPr>
        <w:t xml:space="preserve"> </w:t>
      </w:r>
      <w:proofErr w:type="spellStart"/>
      <w:r w:rsidRPr="005072E8">
        <w:rPr>
          <w:sz w:val="16"/>
        </w:rPr>
        <w:t>Mosteshar</w:t>
      </w:r>
      <w:proofErr w:type="spellEnd"/>
      <w:r w:rsidRPr="005072E8">
        <w:rPr>
          <w:sz w:val="16"/>
        </w:rPr>
        <w:t xml:space="preserve">, director of the London Institute of Space Policy and Law, and research fellow Christoph </w:t>
      </w:r>
      <w:proofErr w:type="spellStart"/>
      <w:r w:rsidRPr="005072E8">
        <w:rPr>
          <w:sz w:val="16"/>
        </w:rPr>
        <w:t>Beischl</w:t>
      </w:r>
      <w:proofErr w:type="spellEnd"/>
      <w:r w:rsidRPr="005072E8">
        <w:rPr>
          <w:sz w:val="16"/>
        </w:rPr>
        <w:t>.</w:t>
      </w:r>
    </w:p>
    <w:p w14:paraId="2AF8CBC5" w14:textId="77777777" w:rsidR="007D084D" w:rsidRPr="00DE311D" w:rsidRDefault="007D084D" w:rsidP="007D084D">
      <w:pPr>
        <w:spacing w:line="240" w:lineRule="auto"/>
        <w:contextualSpacing/>
        <w:rPr>
          <w:sz w:val="16"/>
          <w:szCs w:val="16"/>
        </w:rPr>
      </w:pPr>
      <w:r w:rsidRPr="005072E8">
        <w:rPr>
          <w:sz w:val="16"/>
          <w:szCs w:val="16"/>
        </w:rPr>
        <w:t>While experts doubt it could spiral into war in space, extra-terrestrial activities can support military operations on Earth.</w:t>
      </w:r>
    </w:p>
    <w:p w14:paraId="25AE1B69" w14:textId="77777777" w:rsidR="007D084D" w:rsidRPr="00DE311D" w:rsidRDefault="007D084D" w:rsidP="007D084D">
      <w:pPr>
        <w:spacing w:line="240" w:lineRule="auto"/>
        <w:contextualSpacing/>
        <w:rPr>
          <w:b/>
          <w:iCs/>
          <w:u w:val="single"/>
        </w:rPr>
      </w:pPr>
      <w:r w:rsidRPr="00DE311D">
        <w:rPr>
          <w:rStyle w:val="Emphasis"/>
          <w:highlight w:val="green"/>
        </w:rPr>
        <w:t>Space achievements are</w:t>
      </w:r>
      <w:r w:rsidRPr="005072E8">
        <w:rPr>
          <w:rStyle w:val="Emphasis"/>
        </w:rPr>
        <w:t xml:space="preserve"> also </w:t>
      </w:r>
      <w:r w:rsidRPr="00DE311D">
        <w:rPr>
          <w:rStyle w:val="Emphasis"/>
          <w:highlight w:val="green"/>
        </w:rPr>
        <w:t>about the optics.</w:t>
      </w:r>
    </w:p>
    <w:p w14:paraId="235E52A1" w14:textId="4EC357AA" w:rsidR="007D084D" w:rsidRDefault="007D084D" w:rsidP="007D084D">
      <w:pPr>
        <w:spacing w:line="240" w:lineRule="auto"/>
        <w:contextualSpacing/>
        <w:rPr>
          <w:sz w:val="16"/>
        </w:rPr>
      </w:pPr>
      <w:r w:rsidRPr="00DE311D">
        <w:rPr>
          <w:rStyle w:val="Emphasis"/>
          <w:highlight w:val="green"/>
        </w:rPr>
        <w:t>Through space</w:t>
      </w:r>
      <w:r w:rsidRPr="005072E8">
        <w:rPr>
          <w:rStyle w:val="Emphasis"/>
        </w:rPr>
        <w:t xml:space="preserve"> exploration</w:t>
      </w:r>
      <w:r w:rsidRPr="005072E8">
        <w:rPr>
          <w:sz w:val="16"/>
        </w:rPr>
        <w:t xml:space="preserve"> to the Moon or to Mars</w:t>
      </w:r>
      <w:r w:rsidRPr="00DE311D">
        <w:rPr>
          <w:sz w:val="16"/>
          <w:highlight w:val="green"/>
        </w:rPr>
        <w:t xml:space="preserve">, </w:t>
      </w:r>
      <w:r w:rsidRPr="00DE311D">
        <w:rPr>
          <w:rStyle w:val="Emphasis"/>
          <w:highlight w:val="green"/>
        </w:rPr>
        <w:t>“China</w:t>
      </w:r>
      <w:r w:rsidRPr="005072E8">
        <w:rPr>
          <w:sz w:val="16"/>
        </w:rPr>
        <w:t xml:space="preserve"> and the U.S. </w:t>
      </w:r>
      <w:r w:rsidRPr="00DE311D">
        <w:rPr>
          <w:rStyle w:val="Emphasis"/>
          <w:highlight w:val="green"/>
        </w:rPr>
        <w:t>display their tech</w:t>
      </w:r>
      <w:r w:rsidRPr="00DE311D">
        <w:rPr>
          <w:rStyle w:val="Emphasis"/>
        </w:rPr>
        <w:t>nological sophistication</w:t>
      </w:r>
      <w:r w:rsidRPr="005072E8">
        <w:rPr>
          <w:sz w:val="16"/>
        </w:rPr>
        <w:t xml:space="preserve"> to the domestic audience and the world,</w:t>
      </w:r>
      <w:r w:rsidRPr="005072E8">
        <w:rPr>
          <w:rStyle w:val="Emphasis"/>
        </w:rPr>
        <w:t xml:space="preserve"> </w:t>
      </w:r>
      <w:r w:rsidRPr="00DE311D">
        <w:rPr>
          <w:rStyle w:val="Emphasis"/>
          <w:highlight w:val="green"/>
        </w:rPr>
        <w:t>increasing</w:t>
      </w:r>
      <w:r w:rsidRPr="005072E8">
        <w:rPr>
          <w:rStyle w:val="Emphasis"/>
        </w:rPr>
        <w:t xml:space="preserve"> </w:t>
      </w:r>
      <w:r w:rsidRPr="005072E8">
        <w:rPr>
          <w:sz w:val="16"/>
        </w:rPr>
        <w:t xml:space="preserve">their domestic and international prestige, </w:t>
      </w:r>
      <w:r w:rsidRPr="00DE311D">
        <w:rPr>
          <w:rStyle w:val="Emphasis"/>
          <w:highlight w:val="green"/>
        </w:rPr>
        <w:t>domestic legitimacy</w:t>
      </w:r>
      <w:r w:rsidRPr="005072E8">
        <w:rPr>
          <w:rStyle w:val="Emphasis"/>
        </w:rPr>
        <w:t xml:space="preserve"> </w:t>
      </w:r>
      <w:r w:rsidRPr="005072E8">
        <w:rPr>
          <w:sz w:val="16"/>
        </w:rPr>
        <w:t xml:space="preserve">and international influence,” </w:t>
      </w:r>
      <w:proofErr w:type="spellStart"/>
      <w:r w:rsidRPr="005072E8">
        <w:rPr>
          <w:sz w:val="16"/>
        </w:rPr>
        <w:t>Mosteshar</w:t>
      </w:r>
      <w:proofErr w:type="spellEnd"/>
      <w:r w:rsidRPr="005072E8">
        <w:rPr>
          <w:sz w:val="16"/>
        </w:rPr>
        <w:t xml:space="preserve"> and </w:t>
      </w:r>
      <w:proofErr w:type="spellStart"/>
      <w:r w:rsidRPr="005072E8">
        <w:rPr>
          <w:sz w:val="16"/>
        </w:rPr>
        <w:t>Beischl</w:t>
      </w:r>
      <w:proofErr w:type="spellEnd"/>
      <w:r w:rsidRPr="005072E8">
        <w:rPr>
          <w:sz w:val="16"/>
        </w:rPr>
        <w:t xml:space="preserve"> said.</w:t>
      </w:r>
    </w:p>
    <w:p w14:paraId="1F022082" w14:textId="2CBDB5F1" w:rsidR="00553E17" w:rsidRDefault="00553E17" w:rsidP="00553E17">
      <w:pPr>
        <w:pStyle w:val="Heading4"/>
      </w:pPr>
      <w:r>
        <w:t>And the Chinese private sector is crucial for space competition – Xi has promised and said so before</w:t>
      </w:r>
    </w:p>
    <w:p w14:paraId="2FA5DB84" w14:textId="77777777" w:rsidR="00553E17" w:rsidRDefault="00553E17" w:rsidP="00553E17">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 xml:space="preserve">China’s surging private space industry is out to challenge the </w:t>
      </w:r>
      <w:proofErr w:type="gramStart"/>
      <w:r w:rsidRPr="00880A29">
        <w:rPr>
          <w:szCs w:val="22"/>
        </w:rPr>
        <w:t>US</w:t>
      </w:r>
      <w:r w:rsidRPr="00FB48D2">
        <w:rPr>
          <w:szCs w:val="22"/>
        </w:rPr>
        <w:t>“</w:t>
      </w:r>
      <w:proofErr w:type="gramEnd"/>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08E32AF4" w14:textId="77777777" w:rsidR="00553E17" w:rsidRPr="00E05B4F" w:rsidRDefault="00553E17" w:rsidP="00553E17">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xml:space="preserve">: </w:t>
      </w:r>
      <w:proofErr w:type="gramStart"/>
      <w:r w:rsidRPr="00E05B4F">
        <w:rPr>
          <w:sz w:val="16"/>
          <w:szCs w:val="22"/>
        </w:rPr>
        <w:t>the</w:t>
      </w:r>
      <w:proofErr w:type="gramEnd"/>
      <w:r w:rsidRPr="00E05B4F">
        <w:rPr>
          <w:sz w:val="16"/>
          <w:szCs w:val="22"/>
        </w:rPr>
        <w:t xml:space="preserv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DF37782" w14:textId="77777777" w:rsidR="00553E17" w:rsidRDefault="00553E17" w:rsidP="00553E17">
      <w:pPr>
        <w:rPr>
          <w:szCs w:val="22"/>
          <w:u w:val="single"/>
        </w:rPr>
      </w:pPr>
      <w:r w:rsidRPr="00880A29">
        <w:rPr>
          <w:szCs w:val="22"/>
          <w:highlight w:val="cyan"/>
          <w:u w:val="single"/>
        </w:rPr>
        <w:lastRenderedPageBreak/>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503C77CA" w14:textId="77777777" w:rsidR="00553E17" w:rsidRPr="00E05B4F" w:rsidRDefault="00553E17" w:rsidP="00553E17">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3ACC57C0" w14:textId="77777777" w:rsidR="00553E17" w:rsidRPr="00E05B4F" w:rsidRDefault="00553E17" w:rsidP="00553E17">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4C4F32A5" w14:textId="77777777" w:rsidR="00553E17" w:rsidRPr="00E05B4F" w:rsidRDefault="00553E17" w:rsidP="00553E17">
      <w:pPr>
        <w:rPr>
          <w:sz w:val="16"/>
          <w:szCs w:val="16"/>
        </w:rPr>
      </w:pPr>
      <w:r w:rsidRPr="00E05B4F">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E05B4F">
        <w:rPr>
          <w:sz w:val="16"/>
          <w:szCs w:val="16"/>
        </w:rPr>
        <w:t>i</w:t>
      </w:r>
      <w:proofErr w:type="spellEnd"/>
      <w:r w:rsidRPr="00E05B4F">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E05B4F">
        <w:rPr>
          <w:sz w:val="16"/>
          <w:szCs w:val="16"/>
        </w:rPr>
        <w:t>LinkSpace</w:t>
      </w:r>
      <w:proofErr w:type="spellEnd"/>
      <w:r w:rsidRPr="00E05B4F">
        <w:rPr>
          <w:sz w:val="16"/>
          <w:szCs w:val="16"/>
        </w:rPr>
        <w:t xml:space="preserve"> (founded in 2014), although it also hopes to use rockets to deliver packages from one terrestrial location to another.</w:t>
      </w:r>
    </w:p>
    <w:p w14:paraId="1556D23D" w14:textId="77777777" w:rsidR="00553E17" w:rsidRPr="00E05B4F" w:rsidRDefault="00553E17" w:rsidP="00553E17">
      <w:pPr>
        <w:rPr>
          <w:sz w:val="16"/>
          <w:szCs w:val="16"/>
        </w:rPr>
      </w:pPr>
      <w:proofErr w:type="spellStart"/>
      <w:r w:rsidRPr="00E05B4F">
        <w:rPr>
          <w:sz w:val="16"/>
          <w:szCs w:val="16"/>
        </w:rPr>
        <w:t>Spacety</w:t>
      </w:r>
      <w:proofErr w:type="spellEnd"/>
      <w:r w:rsidRPr="00E05B4F">
        <w:rPr>
          <w:sz w:val="16"/>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E05B4F">
        <w:rPr>
          <w:sz w:val="16"/>
          <w:szCs w:val="16"/>
        </w:rPr>
        <w:t>Spacety</w:t>
      </w:r>
      <w:proofErr w:type="spellEnd"/>
      <w:r w:rsidRPr="00E05B4F">
        <w:rPr>
          <w:sz w:val="16"/>
          <w:szCs w:val="16"/>
        </w:rPr>
        <w:t xml:space="preserve"> wants to launch a constellation of these satellites to offer high-quality imaging at low cost. </w:t>
      </w:r>
    </w:p>
    <w:p w14:paraId="3ECC3006" w14:textId="77777777" w:rsidR="00553E17" w:rsidRDefault="00553E17" w:rsidP="00553E17">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3A5B230F" w14:textId="77777777" w:rsidR="00553E17" w:rsidRDefault="00553E17" w:rsidP="00553E17">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555CB7DC" w14:textId="77777777" w:rsidR="00553E17" w:rsidRPr="00E05B4F" w:rsidRDefault="00553E17" w:rsidP="00553E17">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610662B7" w14:textId="77777777" w:rsidR="00553E17" w:rsidRDefault="00553E17" w:rsidP="00553E17">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 xml:space="preserve">“What is the best country to trust for manufacturing needs?” asks James Zheng, the CEO of </w:t>
      </w:r>
      <w:proofErr w:type="spellStart"/>
      <w:r w:rsidRPr="00E05B4F">
        <w:rPr>
          <w:sz w:val="16"/>
          <w:szCs w:val="22"/>
        </w:rPr>
        <w:t>Spacety’s</w:t>
      </w:r>
      <w:proofErr w:type="spellEnd"/>
      <w:r w:rsidRPr="00E05B4F">
        <w:rPr>
          <w:sz w:val="16"/>
          <w:szCs w:val="22"/>
        </w:rPr>
        <w:t xml:space="preserve">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4D05E09E" w14:textId="77777777" w:rsidR="00553E17" w:rsidRPr="00D66325" w:rsidRDefault="00553E17" w:rsidP="00553E17">
      <w:pPr>
        <w:rPr>
          <w:szCs w:val="22"/>
        </w:rPr>
      </w:pPr>
      <w:r w:rsidRPr="00D66325">
        <w:rPr>
          <w:szCs w:val="22"/>
        </w:rPr>
        <w:t>Making friends</w:t>
      </w:r>
    </w:p>
    <w:p w14:paraId="7586FAF1" w14:textId="77777777" w:rsidR="00553E17" w:rsidRPr="00D66325" w:rsidRDefault="00553E17" w:rsidP="00553E17">
      <w:pPr>
        <w:rPr>
          <w:szCs w:val="22"/>
          <w:u w:val="single"/>
        </w:rPr>
      </w:pPr>
      <w:r w:rsidRPr="00D66325">
        <w:rPr>
          <w:szCs w:val="22"/>
          <w:u w:val="single"/>
        </w:rPr>
        <w:lastRenderedPageBreak/>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5655DED1" w14:textId="77777777" w:rsidR="00553E17" w:rsidRPr="00880A29" w:rsidRDefault="00553E17" w:rsidP="00553E17">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w:t>
      </w:r>
      <w:proofErr w:type="spellStart"/>
      <w:r w:rsidRPr="00D66325">
        <w:rPr>
          <w:szCs w:val="22"/>
          <w:u w:val="single"/>
        </w:rPr>
        <w:t>LandSpace</w:t>
      </w:r>
      <w:proofErr w:type="spellEnd"/>
      <w:r w:rsidRPr="00D66325">
        <w:rPr>
          <w:szCs w:val="22"/>
          <w:u w:val="single"/>
        </w:rPr>
        <w:t xml:space="preserve"> and </w:t>
      </w:r>
      <w:proofErr w:type="spellStart"/>
      <w:r w:rsidRPr="00D66325">
        <w:rPr>
          <w:szCs w:val="22"/>
          <w:u w:val="single"/>
        </w:rPr>
        <w:t>MinoSpace</w:t>
      </w:r>
      <w:proofErr w:type="spellEnd"/>
      <w:r w:rsidRPr="00D66325">
        <w:rPr>
          <w:szCs w:val="22"/>
          <w:u w:val="single"/>
        </w:rPr>
        <w:t xml:space="preserv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3706E814" w14:textId="77777777" w:rsidR="00553E17" w:rsidRDefault="00553E17" w:rsidP="007D084D">
      <w:pPr>
        <w:spacing w:line="240" w:lineRule="auto"/>
        <w:contextualSpacing/>
        <w:rPr>
          <w:sz w:val="16"/>
        </w:rPr>
      </w:pPr>
    </w:p>
    <w:p w14:paraId="2A6CB7BB" w14:textId="77777777" w:rsidR="00946097" w:rsidRPr="003057A9" w:rsidRDefault="00946097" w:rsidP="00946097">
      <w:pPr>
        <w:pStyle w:val="Heading4"/>
        <w:rPr>
          <w:u w:val="single"/>
        </w:rPr>
      </w:pPr>
      <w:r>
        <w:t xml:space="preserve">That factionalizes the CCP and emboldens challenges to Xi – the PLA is increasingly powerful and </w:t>
      </w:r>
      <w:r w:rsidRPr="003057A9">
        <w:rPr>
          <w:u w:val="single"/>
        </w:rPr>
        <w:t>not unconditionally subservient</w:t>
      </w:r>
    </w:p>
    <w:p w14:paraId="27D1492B" w14:textId="77777777" w:rsidR="00946097" w:rsidRDefault="00946097" w:rsidP="00946097">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22F0ADFF" w14:textId="77777777" w:rsidR="00946097" w:rsidRPr="00DF7688" w:rsidRDefault="00946097" w:rsidP="00946097">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064FCC08" w14:textId="77777777" w:rsidR="00946097" w:rsidRPr="00DF7688" w:rsidRDefault="00946097" w:rsidP="00946097">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w:t>
      </w:r>
      <w:r w:rsidRPr="00DF7688">
        <w:lastRenderedPageBreak/>
        <w:t>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3E5311D1" w14:textId="77777777" w:rsidR="00946097" w:rsidRPr="00DF7688" w:rsidRDefault="00946097" w:rsidP="00946097">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13DF60A3" w14:textId="77777777" w:rsidR="00946097" w:rsidRPr="00DF7688" w:rsidRDefault="00946097" w:rsidP="00946097">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7B8AFB4B" w14:textId="77777777" w:rsidR="00946097" w:rsidRPr="00DF7688" w:rsidRDefault="00946097" w:rsidP="00946097">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1DD76149" w14:textId="77777777" w:rsidR="00946097" w:rsidRPr="00DF7688" w:rsidRDefault="00946097" w:rsidP="00946097">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6ABBFCDE" w14:textId="77777777" w:rsidR="00946097" w:rsidRPr="00DF7688" w:rsidRDefault="00946097" w:rsidP="00946097">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48E0B833" w14:textId="77777777" w:rsidR="00946097" w:rsidRPr="00DF7688" w:rsidRDefault="00946097" w:rsidP="00946097">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7007576A" w14:textId="77777777" w:rsidR="00946097" w:rsidRPr="00DF7688" w:rsidRDefault="00946097" w:rsidP="00946097">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4B16402" w14:textId="77777777" w:rsidR="00946097" w:rsidRPr="00DF7688" w:rsidRDefault="00946097" w:rsidP="00946097">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04568D27" w14:textId="77777777" w:rsidR="00946097" w:rsidRPr="00DF7688" w:rsidRDefault="00946097" w:rsidP="00946097">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w:t>
      </w:r>
      <w:r w:rsidRPr="00DF7688">
        <w:rPr>
          <w:rStyle w:val="StyleUnderline"/>
        </w:rPr>
        <w:lastRenderedPageBreak/>
        <w:t>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0771BE47" w14:textId="77777777" w:rsidR="00946097" w:rsidRPr="00DF7688" w:rsidRDefault="00946097" w:rsidP="00946097">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319D6A9B" w14:textId="77777777" w:rsidR="00946097" w:rsidRPr="00DF7688" w:rsidRDefault="00946097" w:rsidP="00946097">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7F0F9AB7" w14:textId="77777777" w:rsidR="00946097" w:rsidRPr="00ED4AF3" w:rsidRDefault="00946097" w:rsidP="00946097">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14AF5997" w14:textId="77777777" w:rsidR="00946097" w:rsidRDefault="00946097" w:rsidP="00946097">
      <w:pPr>
        <w:pStyle w:val="Heading4"/>
      </w:pPr>
      <w:r>
        <w:t>CCP instability collapses the international order – extinction</w:t>
      </w:r>
    </w:p>
    <w:p w14:paraId="260CBA1E" w14:textId="77777777" w:rsidR="00946097" w:rsidRPr="00770553" w:rsidRDefault="00946097" w:rsidP="00946097">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514CD695" w14:textId="77777777" w:rsidR="00946097" w:rsidRPr="00770553" w:rsidRDefault="00946097" w:rsidP="00946097">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0BD0E920" w14:textId="77777777" w:rsidR="00946097" w:rsidRPr="00770553" w:rsidRDefault="00946097" w:rsidP="00946097">
      <w:pPr>
        <w:rPr>
          <w:sz w:val="12"/>
        </w:rPr>
      </w:pPr>
      <w:r w:rsidRPr="00770553">
        <w:rPr>
          <w:sz w:val="12"/>
        </w:rPr>
        <w:lastRenderedPageBreak/>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688C1FAE" w14:textId="77777777" w:rsidR="00946097" w:rsidRDefault="00946097" w:rsidP="00946097">
      <w:pPr>
        <w:pStyle w:val="Heading4"/>
      </w:pPr>
      <w:r>
        <w:t xml:space="preserve">Independently, </w:t>
      </w:r>
      <w:proofErr w:type="gramStart"/>
      <w:r>
        <w:t>Xi</w:t>
      </w:r>
      <w:proofErr w:type="gramEnd"/>
      <w:r>
        <w:t xml:space="preserve"> will lash out to preserve cred in the SCS – US draw-in ensures extinction </w:t>
      </w:r>
    </w:p>
    <w:p w14:paraId="62A832BF" w14:textId="77777777" w:rsidR="00946097" w:rsidRPr="00B0737B" w:rsidRDefault="00946097" w:rsidP="00946097">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69AFAFBD" w14:textId="77777777" w:rsidR="00946097" w:rsidRPr="00F56426" w:rsidRDefault="00946097" w:rsidP="00946097">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13F5C426" w14:textId="77777777" w:rsidR="00946097" w:rsidRPr="00F56426" w:rsidRDefault="00946097" w:rsidP="00946097">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56729B27" w14:textId="77777777" w:rsidR="00946097" w:rsidRPr="00F56426" w:rsidRDefault="00946097" w:rsidP="00946097">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178B8D6B" w14:textId="18DB294B" w:rsidR="0036587A" w:rsidRPr="00F56426" w:rsidRDefault="00946097" w:rsidP="00946097">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63FED3F2" w14:textId="02F314A8" w:rsidR="00F140FC" w:rsidRDefault="00F140FC" w:rsidP="00F140FC">
      <w:pPr>
        <w:pStyle w:val="Heading3"/>
      </w:pPr>
      <w:r>
        <w:lastRenderedPageBreak/>
        <w:t xml:space="preserve">Case </w:t>
      </w:r>
      <w:r w:rsidR="0061070E">
        <w:t>–</w:t>
      </w:r>
      <w:r>
        <w:t xml:space="preserve"> Debris</w:t>
      </w:r>
    </w:p>
    <w:p w14:paraId="4C36E494" w14:textId="77777777" w:rsidR="00EF1DA0" w:rsidRPr="00F35F0D" w:rsidRDefault="00EF1DA0" w:rsidP="00EF1DA0">
      <w:pPr>
        <w:pStyle w:val="Heading4"/>
        <w:rPr>
          <w:rFonts w:cs="Arial"/>
          <w:b w:val="0"/>
          <w:bCs w:val="0"/>
        </w:rPr>
      </w:pPr>
      <w:r w:rsidRPr="00F35F0D">
        <w:rPr>
          <w:rFonts w:cs="Arial"/>
        </w:rPr>
        <w:t>No one’s going to war over a downed satellite</w:t>
      </w:r>
    </w:p>
    <w:p w14:paraId="70EBDE00" w14:textId="77777777" w:rsidR="00EF1DA0" w:rsidRPr="00F35F0D" w:rsidRDefault="00EF1DA0" w:rsidP="00EF1DA0">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3B096D8" w14:textId="77777777" w:rsidR="00EF1DA0" w:rsidRPr="00F35F0D" w:rsidRDefault="00EF1DA0" w:rsidP="00EF1DA0">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4897A539" w14:textId="77777777" w:rsidR="00EF1DA0" w:rsidRPr="00F35F0D" w:rsidRDefault="00EF1DA0" w:rsidP="00EF1DA0">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7CAA63DB" w14:textId="77777777" w:rsidR="00EF1DA0" w:rsidRPr="00F35F0D" w:rsidRDefault="00EF1DA0" w:rsidP="00EF1DA0">
      <w:r w:rsidRPr="00F35F0D">
        <w:rPr>
          <w:rStyle w:val="Style13ptBold"/>
        </w:rPr>
        <w:t>Firth 7/1</w:t>
      </w:r>
      <w:r w:rsidRPr="00F35F0D">
        <w:t>/19 [News Editor at MIT Technology Review, was Chief News Editor at New Scientist. How to fight a war in space (and get away with it). July 1, 2019. MIT Technology Review]</w:t>
      </w:r>
    </w:p>
    <w:p w14:paraId="426C34EB" w14:textId="5DB2D589" w:rsidR="00EF1DA0" w:rsidRDefault="00EF1DA0" w:rsidP="00EF1DA0">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1A6EB587" w14:textId="77777777" w:rsidR="0025647F" w:rsidRDefault="0025647F" w:rsidP="0025647F">
      <w:pPr>
        <w:pStyle w:val="Heading4"/>
      </w:pPr>
      <w:r>
        <w:t>Space wars don’t cause escalation</w:t>
      </w:r>
    </w:p>
    <w:p w14:paraId="2436C51A" w14:textId="77777777" w:rsidR="0025647F" w:rsidRDefault="0025647F" w:rsidP="0025647F">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9" w:history="1">
        <w:r w:rsidRPr="00F107EC">
          <w:t>https://ccdcoe.org/uploads/2019/06/Art_12_The-Cyber-ASAT.pdf</w:t>
        </w:r>
      </w:hyperlink>
    </w:p>
    <w:p w14:paraId="64342DBE" w14:textId="77777777" w:rsidR="0025647F" w:rsidRDefault="0025647F" w:rsidP="0025647F">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w:t>
      </w:r>
      <w:r w:rsidRPr="007D507D">
        <w:rPr>
          <w:sz w:val="16"/>
        </w:rPr>
        <w:lastRenderedPageBreak/>
        <w:t xml:space="preserve">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30B6E3A7" w14:textId="77777777" w:rsidR="0025647F" w:rsidRPr="009516A0" w:rsidRDefault="0025647F" w:rsidP="00EF1DA0">
      <w:pPr>
        <w:rPr>
          <w:sz w:val="16"/>
        </w:rPr>
      </w:pPr>
    </w:p>
    <w:p w14:paraId="6EF32951" w14:textId="77777777" w:rsidR="0061070E" w:rsidRDefault="0061070E" w:rsidP="0061070E">
      <w:pPr>
        <w:pStyle w:val="Heading4"/>
        <w:spacing w:line="240" w:lineRule="auto"/>
        <w:contextualSpacing/>
      </w:pPr>
      <w:proofErr w:type="spellStart"/>
      <w:r>
        <w:t>Squo</w:t>
      </w:r>
      <w:proofErr w:type="spellEnd"/>
      <w:r>
        <w:t xml:space="preserve"> solves debris – private tracking, surveillance, in-orbit servicing and green satellite tech all happening now – </w:t>
      </w:r>
      <w:r>
        <w:rPr>
          <w:u w:val="single"/>
        </w:rPr>
        <w:t>private sector</w:t>
      </w:r>
      <w:r>
        <w:t xml:space="preserve"> and P3s are key and </w:t>
      </w:r>
      <w:r>
        <w:rPr>
          <w:u w:val="single"/>
        </w:rPr>
        <w:t xml:space="preserve">outpacing </w:t>
      </w:r>
      <w:r>
        <w:t xml:space="preserve">government monitoring </w:t>
      </w:r>
    </w:p>
    <w:p w14:paraId="01850BA1" w14:textId="77777777" w:rsidR="0061070E" w:rsidRPr="00340C17" w:rsidRDefault="0061070E" w:rsidP="0061070E">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681BD50F" w14:textId="77777777" w:rsidR="0061070E" w:rsidRPr="0063721B" w:rsidRDefault="0061070E" w:rsidP="0061070E">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14:paraId="0EC99BC9" w14:textId="77777777" w:rsidR="0061070E" w:rsidRPr="0063721B" w:rsidRDefault="0061070E" w:rsidP="0061070E">
      <w:pPr>
        <w:pStyle w:val="ListParagraph"/>
        <w:numPr>
          <w:ilvl w:val="0"/>
          <w:numId w:val="13"/>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14:paraId="676A2C35" w14:textId="77777777" w:rsidR="0061070E" w:rsidRPr="007B312B" w:rsidRDefault="0061070E" w:rsidP="0061070E">
      <w:pPr>
        <w:pStyle w:val="ListParagraph"/>
        <w:numPr>
          <w:ilvl w:val="0"/>
          <w:numId w:val="13"/>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w:t>
      </w:r>
      <w:r w:rsidRPr="007B312B">
        <w:rPr>
          <w:sz w:val="14"/>
        </w:rPr>
        <w:lastRenderedPageBreak/>
        <w:t xml:space="preserve">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6F2EE450" w14:textId="77777777" w:rsidR="0061070E" w:rsidRPr="007B312B" w:rsidRDefault="0061070E" w:rsidP="0061070E">
      <w:pPr>
        <w:pStyle w:val="ListParagraph"/>
        <w:numPr>
          <w:ilvl w:val="0"/>
          <w:numId w:val="13"/>
        </w:numPr>
        <w:spacing w:line="240" w:lineRule="auto"/>
        <w:rPr>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was  launched  in  2019,  by  a  MEV-1  spacecraft  developed by Orbital  ATK  for  an  Intelsat  geostationary  satellite.  </w:t>
      </w:r>
      <w:proofErr w:type="gramStart"/>
      <w:r w:rsidRPr="007B312B">
        <w:rPr>
          <w:rStyle w:val="StyleUnderline"/>
        </w:rPr>
        <w:t>The  main</w:t>
      </w:r>
      <w:proofErr w:type="gramEnd"/>
      <w:r w:rsidRPr="007B312B">
        <w:rPr>
          <w:rStyle w:val="StyleUnderline"/>
        </w:rPr>
        <w:t xml:space="preserve">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w:t>
      </w:r>
      <w:proofErr w:type="gramStart"/>
      <w:r w:rsidRPr="007B312B">
        <w:rPr>
          <w:sz w:val="16"/>
        </w:rPr>
        <w:t>However,  the</w:t>
      </w:r>
      <w:proofErr w:type="gramEnd"/>
      <w:r w:rsidRPr="007B312B">
        <w:rPr>
          <w:sz w:val="16"/>
        </w:rPr>
        <w:t xml:space="preserve"> </w:t>
      </w:r>
      <w:r w:rsidRPr="007B312B">
        <w:rPr>
          <w:rStyle w:val="StyleUnderline"/>
        </w:rPr>
        <w:t>key  benefits  of  in-orbit  servicing are expected in the future.</w:t>
      </w:r>
      <w:r w:rsidRPr="007B312B">
        <w:rPr>
          <w:sz w:val="16"/>
        </w:rPr>
        <w:t xml:space="preserve"> </w:t>
      </w:r>
      <w:proofErr w:type="gramStart"/>
      <w:r w:rsidRPr="007B312B">
        <w:rPr>
          <w:sz w:val="16"/>
        </w:rPr>
        <w:t>Satellite  design</w:t>
      </w:r>
      <w:proofErr w:type="gramEnd"/>
      <w:r w:rsidRPr="007B312B">
        <w:rPr>
          <w:sz w:val="16"/>
        </w:rPr>
        <w:t xml:space="preserve">  is  currently  heavily  restricted  by  extreme  launch  conditions,  but  </w:t>
      </w:r>
      <w:r w:rsidRPr="007B312B">
        <w:rPr>
          <w:rStyle w:val="StyleUnderline"/>
        </w:rPr>
        <w:t>the  possibility  of servicing could enable a much more  flexible  and modular  satellite  design</w:t>
      </w:r>
      <w:r w:rsidRPr="007B312B">
        <w:rPr>
          <w:sz w:val="16"/>
        </w:rPr>
        <w:t>,  able to  take advantage of  the  latest  advances  in  materials  and  electronics,  beyond  software  upgrades  (</w:t>
      </w:r>
      <w:proofErr w:type="spellStart"/>
      <w:r w:rsidRPr="007B312B">
        <w:rPr>
          <w:sz w:val="16"/>
        </w:rPr>
        <w:t>Jaffart</w:t>
      </w:r>
      <w:proofErr w:type="spellEnd"/>
      <w:r w:rsidRPr="007B312B">
        <w:rPr>
          <w:sz w:val="16"/>
        </w:rPr>
        <w:t xml:space="preserve">,  2018[81]). </w:t>
      </w:r>
      <w:proofErr w:type="gramStart"/>
      <w:r w:rsidRPr="007B312B">
        <w:rPr>
          <w:sz w:val="16"/>
        </w:rPr>
        <w:t>Market  forecasts</w:t>
      </w:r>
      <w:proofErr w:type="gramEnd"/>
      <w:r w:rsidRPr="007B312B">
        <w:rPr>
          <w:sz w:val="16"/>
        </w:rPr>
        <w:t xml:space="preserve">  estimate  a USD  3  billion  market  for  in-orbit  servicing  over  the  2017-27 period, mainly  driven by  life extension services  (Northern Sky  Research,  2018[82]). </w:t>
      </w:r>
    </w:p>
    <w:p w14:paraId="74F9C2F3" w14:textId="77777777" w:rsidR="0061070E" w:rsidRPr="007B312B" w:rsidRDefault="0061070E" w:rsidP="0061070E">
      <w:pPr>
        <w:pStyle w:val="ListParagraph"/>
        <w:numPr>
          <w:ilvl w:val="0"/>
          <w:numId w:val="13"/>
        </w:numPr>
        <w:spacing w:line="240" w:lineRule="auto"/>
        <w:rPr>
          <w:sz w:val="16"/>
        </w:rPr>
      </w:pPr>
      <w:r w:rsidRPr="007B312B">
        <w:rPr>
          <w:sz w:val="16"/>
        </w:rPr>
        <w:t xml:space="preserve">Active </w:t>
      </w:r>
      <w:proofErr w:type="gramStart"/>
      <w:r w:rsidRPr="007B312B">
        <w:rPr>
          <w:sz w:val="16"/>
        </w:rPr>
        <w:t>debris  removal</w:t>
      </w:r>
      <w:proofErr w:type="gramEnd"/>
      <w:r w:rsidRPr="007B312B">
        <w:rPr>
          <w:sz w:val="16"/>
        </w:rPr>
        <w:t xml:space="preserve">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w:t>
      </w:r>
      <w:proofErr w:type="spellStart"/>
      <w:r w:rsidRPr="007B312B">
        <w:rPr>
          <w:sz w:val="16"/>
        </w:rPr>
        <w:t>Astroscale</w:t>
      </w:r>
      <w:proofErr w:type="spellEnd"/>
      <w:r w:rsidRPr="007B312B">
        <w:rPr>
          <w:sz w:val="16"/>
        </w:rPr>
        <w:t xml:space="preserve"> in 2020).  </w:t>
      </w:r>
      <w:r w:rsidRPr="007B312B">
        <w:rPr>
          <w:rStyle w:val="StyleUnderline"/>
        </w:rPr>
        <w:t xml:space="preserve">Potential candidates </w:t>
      </w:r>
      <w:proofErr w:type="gramStart"/>
      <w:r w:rsidRPr="007B312B">
        <w:rPr>
          <w:rStyle w:val="StyleUnderline"/>
        </w:rPr>
        <w:t>for  removal</w:t>
      </w:r>
      <w:proofErr w:type="gramEnd"/>
      <w:r w:rsidRPr="007B312B">
        <w:rPr>
          <w:rStyle w:val="StyleUnderline"/>
        </w:rPr>
        <w:t xml:space="preserve">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w:t>
      </w:r>
      <w:proofErr w:type="spellStart"/>
      <w:r w:rsidRPr="007B312B">
        <w:rPr>
          <w:sz w:val="16"/>
        </w:rPr>
        <w:t>tonnes</w:t>
      </w:r>
      <w:proofErr w:type="spellEnd"/>
      <w:r w:rsidRPr="007B312B">
        <w:rPr>
          <w:sz w:val="16"/>
        </w:rPr>
        <w:t xml:space="preserve">);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w:t>
      </w:r>
      <w:proofErr w:type="gramStart"/>
      <w:r w:rsidRPr="007B312B">
        <w:rPr>
          <w:rStyle w:val="StyleUnderline"/>
        </w:rPr>
        <w:t>has  formally</w:t>
      </w:r>
      <w:proofErr w:type="gramEnd"/>
      <w:r w:rsidRPr="007B312B">
        <w:rPr>
          <w:rStyle w:val="StyleUnderline"/>
        </w:rPr>
        <w:t xml:space="preserve">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proofErr w:type="gramStart"/>
      <w:r w:rsidRPr="00A37E5B">
        <w:rPr>
          <w:rStyle w:val="StyleUnderline"/>
          <w:highlight w:val="yellow"/>
        </w:rPr>
        <w:t>Airbus  and</w:t>
      </w:r>
      <w:proofErr w:type="gramEnd"/>
      <w:r w:rsidRPr="00A37E5B">
        <w:rPr>
          <w:rStyle w:val="StyleUnderline"/>
          <w:highlight w:val="yellow"/>
        </w:rPr>
        <w:t xml:space="preserve">  Thales</w:t>
      </w:r>
      <w:r w:rsidRPr="007B312B">
        <w:rPr>
          <w:rStyle w:val="StyleUnderline"/>
        </w:rPr>
        <w:t xml:space="preserve">  </w:t>
      </w:r>
      <w:proofErr w:type="spellStart"/>
      <w:r w:rsidRPr="007B312B">
        <w:rPr>
          <w:rStyle w:val="StyleUnderline"/>
        </w:rPr>
        <w:t>Alenia</w:t>
      </w:r>
      <w:proofErr w:type="spellEnd"/>
      <w:r w:rsidRPr="007B312B">
        <w:rPr>
          <w:rStyle w:val="StyleUnderline"/>
        </w:rPr>
        <w:t xml:space="preserve">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w:t>
      </w:r>
      <w:proofErr w:type="spellStart"/>
      <w:r w:rsidRPr="007B312B">
        <w:rPr>
          <w:sz w:val="16"/>
        </w:rPr>
        <w:t>RemoveDEBRIS</w:t>
      </w:r>
      <w:proofErr w:type="spellEnd"/>
      <w:r w:rsidRPr="007B312B">
        <w:rPr>
          <w:sz w:val="16"/>
        </w:rPr>
        <w:t xml:space="preserve"> mission  (Surrey  Space Centre,  2019[84];  OECD,  2019[11]).   </w:t>
      </w:r>
    </w:p>
    <w:p w14:paraId="2CB8E814" w14:textId="77777777" w:rsidR="0061070E" w:rsidRPr="007B312B" w:rsidRDefault="0061070E" w:rsidP="0061070E">
      <w:pPr>
        <w:spacing w:line="240" w:lineRule="auto"/>
        <w:ind w:left="720" w:hanging="360"/>
        <w:contextualSpacing/>
        <w:rPr>
          <w:sz w:val="16"/>
        </w:rPr>
      </w:pPr>
      <w:r w:rsidRPr="007B312B">
        <w:rPr>
          <w:sz w:val="16"/>
        </w:rPr>
        <w:t xml:space="preserve">•  </w:t>
      </w:r>
      <w:r w:rsidRPr="007B312B">
        <w:rPr>
          <w:sz w:val="16"/>
        </w:rPr>
        <w:tab/>
        <w:t>“</w:t>
      </w:r>
      <w:proofErr w:type="gramStart"/>
      <w:r w:rsidRPr="00A37E5B">
        <w:rPr>
          <w:rStyle w:val="Emphasis"/>
          <w:highlight w:val="yellow"/>
        </w:rPr>
        <w:t>Green”  satellite</w:t>
      </w:r>
      <w:proofErr w:type="gramEnd"/>
      <w:r w:rsidRPr="00A37E5B">
        <w:rPr>
          <w:rStyle w:val="Emphasis"/>
          <w:highlight w:val="yellow"/>
        </w:rPr>
        <w:t xml:space="preserv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w:t>
      </w:r>
      <w:proofErr w:type="gramStart"/>
      <w:r w:rsidRPr="007B312B">
        <w:rPr>
          <w:rStyle w:val="StyleUnderline"/>
        </w:rPr>
        <w:t xml:space="preserve">This  </w:t>
      </w:r>
      <w:r w:rsidRPr="00A37E5B">
        <w:rPr>
          <w:rStyle w:val="StyleUnderline"/>
          <w:highlight w:val="yellow"/>
        </w:rPr>
        <w:t>includes</w:t>
      </w:r>
      <w:proofErr w:type="gramEnd"/>
      <w:r w:rsidRPr="00A37E5B">
        <w:rPr>
          <w:rStyle w:val="StyleUnderline"/>
          <w:highlight w:val="yellow"/>
        </w:rPr>
        <w:t xml:space="preserve">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w:t>
      </w:r>
      <w:proofErr w:type="gramStart"/>
      <w:r w:rsidRPr="007B312B">
        <w:rPr>
          <w:sz w:val="16"/>
        </w:rPr>
        <w:t>markers  or</w:t>
      </w:r>
      <w:proofErr w:type="gramEnd"/>
      <w:r w:rsidRPr="007B312B">
        <w:rPr>
          <w:sz w:val="16"/>
        </w:rPr>
        <w:t xml:space="preserve">  grapple fixtures). One example </w:t>
      </w:r>
      <w:proofErr w:type="gramStart"/>
      <w:r w:rsidRPr="007B312B">
        <w:rPr>
          <w:sz w:val="16"/>
        </w:rPr>
        <w:t xml:space="preserve">is  </w:t>
      </w:r>
      <w:proofErr w:type="spellStart"/>
      <w:r w:rsidRPr="00A37E5B">
        <w:rPr>
          <w:rStyle w:val="StyleUnderline"/>
          <w:highlight w:val="yellow"/>
        </w:rPr>
        <w:t>OneWeb</w:t>
      </w:r>
      <w:proofErr w:type="spellEnd"/>
      <w:proofErr w:type="gramEnd"/>
      <w:r w:rsidRPr="00A37E5B">
        <w:rPr>
          <w:rStyle w:val="StyleUnderline"/>
          <w:highlight w:val="yellow"/>
        </w:rPr>
        <w:t>,</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proofErr w:type="gramStart"/>
      <w:r w:rsidRPr="007B312B">
        <w:rPr>
          <w:rStyle w:val="StyleUnderline"/>
        </w:rPr>
        <w:t>In  Europe</w:t>
      </w:r>
      <w:proofErr w:type="gramEnd"/>
      <w:r w:rsidRPr="007B312B">
        <w:rPr>
          <w:rStyle w:val="StyleUnderline"/>
        </w:rPr>
        <w:t xml:space="preserve">,  all  future </w:t>
      </w:r>
      <w:r w:rsidRPr="00A37E5B">
        <w:rPr>
          <w:rStyle w:val="StyleUnderline"/>
          <w:highlight w:val="yellow"/>
        </w:rPr>
        <w:t xml:space="preserve">Sentinel  satellites  will  be  designed  for  demise.  Affordable deorbit </w:t>
      </w:r>
      <w:proofErr w:type="gramStart"/>
      <w:r w:rsidRPr="00A37E5B">
        <w:rPr>
          <w:rStyle w:val="StyleUnderline"/>
          <w:highlight w:val="yellow"/>
        </w:rPr>
        <w:t>technologies</w:t>
      </w:r>
      <w:r w:rsidRPr="007B312B">
        <w:rPr>
          <w:rStyle w:val="StyleUnderline"/>
        </w:rPr>
        <w:t xml:space="preserve">  are</w:t>
      </w:r>
      <w:proofErr w:type="gramEnd"/>
      <w:r w:rsidRPr="007B312B">
        <w:rPr>
          <w:rStyle w:val="StyleUnderline"/>
        </w:rPr>
        <w:t xml:space="preserve">  already  being tested  on  orbit.</w:t>
      </w:r>
      <w:r w:rsidRPr="007B312B">
        <w:rPr>
          <w:sz w:val="16"/>
        </w:rPr>
        <w:t xml:space="preserve">  </w:t>
      </w:r>
      <w:proofErr w:type="gramStart"/>
      <w:r w:rsidRPr="007B312B">
        <w:rPr>
          <w:sz w:val="16"/>
        </w:rPr>
        <w:t>Canada’s  three</w:t>
      </w:r>
      <w:proofErr w:type="gramEnd"/>
      <w:r w:rsidRPr="007B312B">
        <w:rPr>
          <w:sz w:val="16"/>
        </w:rPr>
        <w:t xml:space="preserv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proofErr w:type="gramStart"/>
      <w:r w:rsidRPr="00A37E5B">
        <w:rPr>
          <w:rStyle w:val="StyleUnderline"/>
          <w:highlight w:val="yellow"/>
        </w:rPr>
        <w:t>use  unpressurised</w:t>
      </w:r>
      <w:proofErr w:type="gramEnd"/>
      <w:r w:rsidRPr="00A37E5B">
        <w:rPr>
          <w:rStyle w:val="StyleUnderline"/>
          <w:highlight w:val="yellow"/>
        </w:rPr>
        <w:t xml:space="preserve">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SpaceX</w:t>
      </w:r>
      <w:proofErr w:type="gramStart"/>
      <w:r w:rsidRPr="00A37E5B">
        <w:rPr>
          <w:rStyle w:val="StyleUnderline"/>
          <w:highlight w:val="yellow"/>
        </w:rPr>
        <w:t xml:space="preserve">’  </w:t>
      </w:r>
      <w:proofErr w:type="spellStart"/>
      <w:r w:rsidRPr="00A37E5B">
        <w:rPr>
          <w:rStyle w:val="StyleUnderline"/>
        </w:rPr>
        <w:t>Starlink</w:t>
      </w:r>
      <w:proofErr w:type="spellEnd"/>
      <w:proofErr w:type="gramEnd"/>
      <w:r w:rsidRPr="00A37E5B">
        <w:rPr>
          <w:rStyle w:val="StyleUnderline"/>
        </w:rPr>
        <w:t xml:space="preserve">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4CAC0E39" w14:textId="77777777" w:rsidR="0061070E" w:rsidRDefault="0061070E" w:rsidP="0061070E">
      <w:pPr>
        <w:spacing w:line="240" w:lineRule="auto"/>
        <w:contextualSpacing/>
        <w:rPr>
          <w:rStyle w:val="StyleUnderline"/>
        </w:rPr>
      </w:pPr>
      <w:proofErr w:type="gramStart"/>
      <w:r w:rsidRPr="007B312B">
        <w:rPr>
          <w:sz w:val="16"/>
        </w:rPr>
        <w:t>A  recent</w:t>
      </w:r>
      <w:proofErr w:type="gramEnd"/>
      <w:r w:rsidRPr="007B312B">
        <w:rPr>
          <w:sz w:val="16"/>
        </w:rPr>
        <w:t xml:space="preserve">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proofErr w:type="gramStart"/>
      <w:r w:rsidRPr="007B312B">
        <w:rPr>
          <w:rStyle w:val="StyleUnderline"/>
        </w:rPr>
        <w:t>intends  to</w:t>
      </w:r>
      <w:proofErr w:type="gramEnd"/>
      <w:r w:rsidRPr="007B312B">
        <w:rPr>
          <w:rStyle w:val="StyleUnderline"/>
        </w:rPr>
        <w:t xml:space="preserve"> be similar  to the  </w:t>
      </w:r>
      <w:r w:rsidRPr="007B312B">
        <w:rPr>
          <w:rStyle w:val="StyleUnderline"/>
        </w:rPr>
        <w:lastRenderedPageBreak/>
        <w:t>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w:t>
      </w:r>
      <w:proofErr w:type="gramStart"/>
      <w:r w:rsidRPr="007B312B">
        <w:rPr>
          <w:rStyle w:val="StyleUnderline"/>
        </w:rPr>
        <w:t>objective  is</w:t>
      </w:r>
      <w:proofErr w:type="gramEnd"/>
      <w:r w:rsidRPr="007B312B">
        <w:rPr>
          <w:rStyle w:val="StyleUnderline"/>
        </w:rPr>
        <w:t xml:space="preserve">  to  promote  mission designs  and operational  concepts  that  mitigate  debris creation,  and create a  label  that  can encourage operators  to behave more responsibly.   </w:t>
      </w:r>
    </w:p>
    <w:p w14:paraId="044D85FC" w14:textId="77777777" w:rsidR="0061070E" w:rsidRPr="0061070E" w:rsidRDefault="0061070E" w:rsidP="0061070E"/>
    <w:p w14:paraId="41547896" w14:textId="77777777" w:rsidR="00F140FC" w:rsidRPr="00BB6B55" w:rsidRDefault="00F140FC" w:rsidP="00F140FC">
      <w:pPr>
        <w:pStyle w:val="Heading4"/>
      </w:pPr>
      <w:bookmarkStart w:id="1"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60A2E702" w14:textId="77777777" w:rsidR="00F140FC" w:rsidRDefault="00F140FC" w:rsidP="00F140FC">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648533BB" w14:textId="77777777" w:rsidR="00F140FC" w:rsidRPr="00FA1819" w:rsidRDefault="00F140FC" w:rsidP="00F140FC">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651E7E60" w14:textId="77777777" w:rsidR="00F140FC" w:rsidRPr="00FA1819" w:rsidRDefault="00F140FC" w:rsidP="00F140FC">
      <w:pPr>
        <w:rPr>
          <w:sz w:val="16"/>
        </w:rPr>
      </w:pPr>
      <w:r w:rsidRPr="00FA1819">
        <w:rPr>
          <w:sz w:val="16"/>
        </w:rPr>
        <w:t>What is Kessler Syndrome?</w:t>
      </w:r>
    </w:p>
    <w:p w14:paraId="5DE302DD" w14:textId="77777777" w:rsidR="00F140FC" w:rsidRPr="00FA1819" w:rsidRDefault="00F140FC" w:rsidP="00F140FC">
      <w:pPr>
        <w:rPr>
          <w:sz w:val="16"/>
        </w:rPr>
      </w:pPr>
      <w:r w:rsidRPr="00FA1819">
        <w:rPr>
          <w:sz w:val="16"/>
        </w:rPr>
        <w:t xml:space="preserve">Here’s the popular view on Kessler Syndrome. Every once in a while,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8F1B7E4" w14:textId="77777777" w:rsidR="00F140FC" w:rsidRPr="00FA1819" w:rsidRDefault="00F140FC" w:rsidP="00F140FC">
      <w:pPr>
        <w:rPr>
          <w:sz w:val="16"/>
        </w:rPr>
      </w:pPr>
      <w:r w:rsidRPr="00FA1819">
        <w:rPr>
          <w:sz w:val="16"/>
        </w:rPr>
        <w:t>It is a dark picture.</w:t>
      </w:r>
    </w:p>
    <w:p w14:paraId="1C289D57" w14:textId="77777777" w:rsidR="00F140FC" w:rsidRPr="00AB73EE" w:rsidRDefault="00F140FC" w:rsidP="00F140FC">
      <w:pPr>
        <w:rPr>
          <w:rStyle w:val="StyleUnderline"/>
        </w:rPr>
      </w:pPr>
      <w:r w:rsidRPr="00AB73EE">
        <w:rPr>
          <w:rStyle w:val="StyleUnderline"/>
        </w:rPr>
        <w:t>Is Kessler Syndrome likely to happen?</w:t>
      </w:r>
    </w:p>
    <w:p w14:paraId="5D28E194" w14:textId="77777777" w:rsidR="00F140FC" w:rsidRPr="00FA1819" w:rsidRDefault="00F140FC" w:rsidP="00F140FC">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0462D5D8" w14:textId="77777777" w:rsidR="00F140FC" w:rsidRPr="00AB73EE" w:rsidRDefault="00F140FC" w:rsidP="00F140FC">
      <w:pPr>
        <w:rPr>
          <w:rStyle w:val="StyleUnderline"/>
        </w:rPr>
      </w:pPr>
      <w:r w:rsidRPr="00AB73EE">
        <w:rPr>
          <w:rStyle w:val="StyleUnderline"/>
        </w:rPr>
        <w:t xml:space="preserve">The </w:t>
      </w:r>
      <w:r w:rsidRPr="00E90FD1">
        <w:rPr>
          <w:rStyle w:val="StyleUnderline"/>
        </w:rPr>
        <w:t>orbital area around earth can be broken down into four regions.</w:t>
      </w:r>
    </w:p>
    <w:p w14:paraId="5EB2623C" w14:textId="77777777" w:rsidR="00F140FC" w:rsidRPr="00FA1819" w:rsidRDefault="00F140FC" w:rsidP="00F140FC">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C6F7C6C" w14:textId="77777777" w:rsidR="00F140FC" w:rsidRPr="00FA1819" w:rsidRDefault="00F140FC" w:rsidP="00F140FC">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5C053943" w14:textId="77777777" w:rsidR="00F140FC" w:rsidRPr="00FA1819" w:rsidRDefault="00F140FC" w:rsidP="00F140FC">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4F72AD42" w14:textId="77777777" w:rsidR="00F140FC" w:rsidRPr="00FA1819" w:rsidRDefault="00F140FC" w:rsidP="00F140FC">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w:t>
      </w:r>
      <w:r w:rsidRPr="00AB73EE">
        <w:rPr>
          <w:rStyle w:val="StyleUnderline"/>
        </w:rPr>
        <w:lastRenderedPageBreak/>
        <w:t xml:space="preserve">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7D6DA8B8" w14:textId="77777777" w:rsidR="00F140FC" w:rsidRPr="00FA1819" w:rsidRDefault="00F140FC" w:rsidP="00F140FC">
      <w:pPr>
        <w:rPr>
          <w:sz w:val="16"/>
        </w:rPr>
      </w:pPr>
      <w:r w:rsidRPr="00FA1819">
        <w:rPr>
          <w:sz w:val="16"/>
        </w:rPr>
        <w:t>How bad could Kessler Syndrome in High LEO be?</w:t>
      </w:r>
    </w:p>
    <w:p w14:paraId="72EEA2B0" w14:textId="77777777" w:rsidR="00F140FC" w:rsidRPr="00FA1819" w:rsidRDefault="00F140FC" w:rsidP="00F140FC">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47E41FEA" w14:textId="77777777" w:rsidR="00F140FC" w:rsidRPr="00AB73EE" w:rsidRDefault="00F140FC" w:rsidP="00F140FC">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15A93618" w14:textId="77777777" w:rsidR="00F140FC" w:rsidRPr="00FA1819" w:rsidRDefault="00F140FC" w:rsidP="00F140FC">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178CE148" w14:textId="77777777" w:rsidR="00F140FC" w:rsidRPr="00FA1819" w:rsidRDefault="00F140FC" w:rsidP="00F140FC">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12AB413B" w14:textId="77777777" w:rsidR="00F140FC" w:rsidRPr="00FA1819" w:rsidRDefault="00F140FC" w:rsidP="00F140FC">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4EF21F24" w14:textId="77777777" w:rsidR="00F140FC" w:rsidRPr="00FA1819" w:rsidRDefault="00F140FC" w:rsidP="00F140FC">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39A19673" w14:textId="77777777" w:rsidR="00F140FC" w:rsidRPr="00FA1819" w:rsidRDefault="00F140FC" w:rsidP="00F140FC">
      <w:pPr>
        <w:pStyle w:val="ListParagraph"/>
        <w:numPr>
          <w:ilvl w:val="0"/>
          <w:numId w:val="12"/>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0715829D" w14:textId="77777777" w:rsidR="00F140FC" w:rsidRPr="00FA1819" w:rsidRDefault="00F140FC" w:rsidP="00F140FC">
      <w:pPr>
        <w:pStyle w:val="ListParagraph"/>
        <w:numPr>
          <w:ilvl w:val="0"/>
          <w:numId w:val="12"/>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5F40636D" w14:textId="77777777" w:rsidR="00F140FC" w:rsidRPr="00FA1819" w:rsidRDefault="00F140FC" w:rsidP="00F140FC">
      <w:pPr>
        <w:pStyle w:val="ListParagraph"/>
        <w:numPr>
          <w:ilvl w:val="0"/>
          <w:numId w:val="12"/>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443334C0" w14:textId="77777777" w:rsidR="00F140FC" w:rsidRPr="00FA1819" w:rsidRDefault="00F140FC" w:rsidP="00F140FC">
      <w:pPr>
        <w:pStyle w:val="ListParagraph"/>
        <w:numPr>
          <w:ilvl w:val="0"/>
          <w:numId w:val="12"/>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7B7B6FA8" w14:textId="77777777" w:rsidR="00F140FC" w:rsidRPr="00FA1819" w:rsidRDefault="00F140FC" w:rsidP="00F140FC">
      <w:pPr>
        <w:pStyle w:val="ListParagraph"/>
        <w:numPr>
          <w:ilvl w:val="0"/>
          <w:numId w:val="12"/>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49776BEE" w14:textId="77777777" w:rsidR="00F140FC" w:rsidRPr="00FA1819" w:rsidRDefault="00F140FC" w:rsidP="00F140FC">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05745285" w14:textId="77777777" w:rsidR="00F140FC" w:rsidRPr="009D7328" w:rsidRDefault="00F140FC" w:rsidP="00F140FC">
      <w:pPr>
        <w:rPr>
          <w:sz w:val="16"/>
        </w:rPr>
      </w:pPr>
      <w:r w:rsidRPr="00FA1819">
        <w:rPr>
          <w:sz w:val="16"/>
        </w:rPr>
        <w:t>I’m removing Kessler Syndrome from my list of things to worry about.</w:t>
      </w:r>
    </w:p>
    <w:p w14:paraId="5A8E6F9D" w14:textId="77777777" w:rsidR="00F140FC" w:rsidRPr="00FC3ECF" w:rsidRDefault="00F140FC" w:rsidP="00F140FC">
      <w:pPr>
        <w:pStyle w:val="Heading4"/>
      </w:pPr>
      <w:r>
        <w:t xml:space="preserve">It takes </w:t>
      </w:r>
      <w:r>
        <w:rPr>
          <w:u w:val="single"/>
        </w:rPr>
        <w:t>centuries</w:t>
      </w:r>
      <w:r>
        <w:t xml:space="preserve"> and </w:t>
      </w:r>
      <w:r>
        <w:rPr>
          <w:u w:val="single"/>
        </w:rPr>
        <w:t>adaptation</w:t>
      </w:r>
      <w:r>
        <w:t xml:space="preserve"> solves</w:t>
      </w:r>
    </w:p>
    <w:p w14:paraId="255CB5D3" w14:textId="77777777" w:rsidR="00F140FC" w:rsidRDefault="00F140FC" w:rsidP="00F140FC">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w:t>
      </w:r>
      <w:r>
        <w:lastRenderedPageBreak/>
        <w:t xml:space="preserve">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70B826AF" w14:textId="77777777" w:rsidR="00F140FC" w:rsidRDefault="00F140FC" w:rsidP="00F140FC">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63B0E8E7" w14:textId="77777777" w:rsidR="00F140FC" w:rsidRDefault="00F140FC" w:rsidP="00F140FC">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14E3E453" w14:textId="77777777" w:rsidR="00F140FC" w:rsidRPr="0007074C" w:rsidRDefault="00F140FC" w:rsidP="00F140FC">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05BB080B" w14:textId="77777777" w:rsidR="00F140FC" w:rsidRDefault="00F140FC" w:rsidP="00F140FC">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733030D6" w14:textId="77777777" w:rsidR="00F140FC" w:rsidRDefault="00F140FC" w:rsidP="00F140FC">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1ACE6D58" w14:textId="77777777" w:rsidR="00F140FC" w:rsidRDefault="00F140FC" w:rsidP="00F140FC">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7C457626" w14:textId="77777777" w:rsidR="00F140FC" w:rsidRDefault="00F140FC" w:rsidP="00F140FC">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0FD27DF4" w14:textId="77777777" w:rsidR="00F140FC" w:rsidRPr="003B6BA7" w:rsidRDefault="00F140FC" w:rsidP="00F140FC">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w:t>
      </w:r>
      <w:r w:rsidRPr="003B6BA7">
        <w:rPr>
          <w:rStyle w:val="StyleUnderline"/>
        </w:rPr>
        <w:lastRenderedPageBreak/>
        <w:t xml:space="preserve">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1936ADB8" w14:textId="77777777" w:rsidR="00F140FC" w:rsidRDefault="00F140FC" w:rsidP="00F140FC">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61B32889" w14:textId="77777777" w:rsidR="00F140FC" w:rsidRPr="0007074C" w:rsidRDefault="00F140FC" w:rsidP="00F140FC">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bookmarkEnd w:id="1"/>
    <w:p w14:paraId="6195832D" w14:textId="77777777" w:rsidR="00F140FC" w:rsidRDefault="00F140FC" w:rsidP="00F140FC">
      <w:pPr>
        <w:pStyle w:val="Heading4"/>
      </w:pPr>
      <w:r>
        <w:t xml:space="preserve">Collisions are </w:t>
      </w:r>
      <w:r w:rsidRPr="00C02CCF">
        <w:rPr>
          <w:u w:val="single"/>
        </w:rPr>
        <w:t>unlikely</w:t>
      </w:r>
      <w:r>
        <w:t xml:space="preserve"> because </w:t>
      </w:r>
      <w:r w:rsidRPr="0076640F">
        <w:t xml:space="preserve">all debris is moving in the </w:t>
      </w:r>
      <w:r w:rsidRPr="0076640F">
        <w:rPr>
          <w:u w:val="single"/>
        </w:rPr>
        <w:t>same direction</w:t>
      </w:r>
      <w:r w:rsidRPr="0076640F">
        <w:t xml:space="preserve">, at the </w:t>
      </w:r>
      <w:r w:rsidRPr="0076640F">
        <w:rPr>
          <w:u w:val="single"/>
        </w:rPr>
        <w:t>same speed</w:t>
      </w:r>
    </w:p>
    <w:p w14:paraId="3FD62E23" w14:textId="77777777" w:rsidR="00F140FC" w:rsidRDefault="00F140FC" w:rsidP="00F140FC">
      <w:r>
        <w:t xml:space="preserve">Michael </w:t>
      </w:r>
      <w:proofErr w:type="spellStart"/>
      <w:r w:rsidRPr="0076640F">
        <w:rPr>
          <w:rStyle w:val="Style13ptBold"/>
        </w:rPr>
        <w:t>McClennen</w:t>
      </w:r>
      <w:proofErr w:type="spellEnd"/>
      <w:r w:rsidRPr="0076640F">
        <w:rPr>
          <w:rStyle w:val="Style13ptBold"/>
        </w:rPr>
        <w:t xml:space="preserve"> 18</w:t>
      </w:r>
      <w:r>
        <w:t>, Research Informaticist in the Department of Geoscience at the University of Wisconsin-Madison, “With So Many Satellites and Space Junk Floating Around the Earth, How Is It That There Are Not Very Many of Them Colliding With One Another or Crashing Into The Space Station or Even New Ships Sent Into Space?”, Quora, 10/10/2018, https://www.quora.com/With-so-many-satellites-and-space-junk-floating-around-the-earth-how-is-it-that-there-are-not-very-many-of-them-colliding-with-one-another-or-crashing-into-the-space-station-or-even-new-ships-sent-into-space</w:t>
      </w:r>
    </w:p>
    <w:p w14:paraId="16B4D7EC" w14:textId="77777777" w:rsidR="00F140FC" w:rsidRDefault="00F140FC" w:rsidP="00F140FC">
      <w:r>
        <w:t xml:space="preserve">In addition to the other answers, </w:t>
      </w:r>
      <w:r w:rsidRPr="0076640F">
        <w:rPr>
          <w:rStyle w:val="StyleUnderline"/>
        </w:rPr>
        <w:t xml:space="preserve">there is </w:t>
      </w:r>
      <w:r w:rsidRPr="00FE105C">
        <w:rPr>
          <w:rStyle w:val="StyleUnderline"/>
          <w:highlight w:val="cyan"/>
        </w:rPr>
        <w:t>another</w:t>
      </w:r>
      <w:r w:rsidRPr="0076640F">
        <w:rPr>
          <w:rStyle w:val="StyleUnderline"/>
        </w:rPr>
        <w:t xml:space="preserve"> very </w:t>
      </w:r>
      <w:r w:rsidRPr="00FE105C">
        <w:rPr>
          <w:rStyle w:val="StyleUnderline"/>
          <w:highlight w:val="cyan"/>
        </w:rPr>
        <w:t>important factor</w:t>
      </w:r>
      <w:r w:rsidRPr="0076640F">
        <w:rPr>
          <w:rStyle w:val="StyleUnderline"/>
        </w:rPr>
        <w:t xml:space="preserve">. A large majority of the orbiting objects (both satellites and </w:t>
      </w:r>
      <w:r w:rsidRPr="00FE105C">
        <w:rPr>
          <w:rStyle w:val="StyleUnderline"/>
          <w:highlight w:val="cyan"/>
        </w:rPr>
        <w:t xml:space="preserve">debris) are </w:t>
      </w:r>
      <w:r w:rsidRPr="00FE105C">
        <w:rPr>
          <w:rStyle w:val="Emphasis"/>
          <w:highlight w:val="cyan"/>
        </w:rPr>
        <w:t>all going in</w:t>
      </w:r>
      <w:r w:rsidRPr="0076640F">
        <w:rPr>
          <w:rStyle w:val="Emphasis"/>
        </w:rPr>
        <w:t xml:space="preserve"> roughly </w:t>
      </w:r>
      <w:r w:rsidRPr="00FE105C">
        <w:rPr>
          <w:rStyle w:val="Emphasis"/>
          <w:highlight w:val="cyan"/>
        </w:rPr>
        <w:t>the same direction</w:t>
      </w:r>
      <w:r w:rsidRPr="0076640F">
        <w:rPr>
          <w:rStyle w:val="StyleUnderline"/>
        </w:rPr>
        <w:t xml:space="preserve"> around Earth</w:t>
      </w:r>
      <w:r>
        <w:t xml:space="preserve">, in the same direction as Earth’s rotation with an orbital inclination of between 0º and 22º with respect to the equator. This is </w:t>
      </w:r>
      <w:r w:rsidRPr="00FE105C">
        <w:rPr>
          <w:rStyle w:val="StyleUnderline"/>
          <w:highlight w:val="cyan"/>
        </w:rPr>
        <w:t>due</w:t>
      </w:r>
      <w:r>
        <w:t xml:space="preserve"> primarily </w:t>
      </w:r>
      <w:r w:rsidRPr="00FE105C">
        <w:rPr>
          <w:rStyle w:val="StyleUnderline"/>
          <w:highlight w:val="cyan"/>
        </w:rPr>
        <w:t>to</w:t>
      </w:r>
      <w:r w:rsidRPr="0076640F">
        <w:rPr>
          <w:rStyle w:val="StyleUnderline"/>
        </w:rPr>
        <w:t xml:space="preserve"> the fact that </w:t>
      </w:r>
      <w:r w:rsidRPr="00FE105C">
        <w:rPr>
          <w:rStyle w:val="StyleUnderline"/>
          <w:highlight w:val="cyan"/>
        </w:rPr>
        <w:t>launching</w:t>
      </w:r>
      <w:r w:rsidRPr="0076640F">
        <w:rPr>
          <w:rStyle w:val="StyleUnderline"/>
        </w:rPr>
        <w:t xml:space="preserve"> due </w:t>
      </w:r>
      <w:r w:rsidRPr="00FE105C">
        <w:rPr>
          <w:rStyle w:val="StyleUnderline"/>
          <w:highlight w:val="cyan"/>
        </w:rPr>
        <w:t>East</w:t>
      </w:r>
      <w:r w:rsidRPr="0076640F">
        <w:rPr>
          <w:rStyle w:val="StyleUnderline"/>
        </w:rPr>
        <w:t xml:space="preserve"> is more efficient</w:t>
      </w:r>
      <w:r>
        <w:t xml:space="preserve"> than launching in any other </w:t>
      </w:r>
      <w:proofErr w:type="gramStart"/>
      <w:r>
        <w:t xml:space="preserve">direction, </w:t>
      </w:r>
      <w:r w:rsidRPr="0076640F">
        <w:rPr>
          <w:rStyle w:val="StyleUnderline"/>
        </w:rPr>
        <w:t>and</w:t>
      </w:r>
      <w:proofErr w:type="gramEnd"/>
      <w:r w:rsidRPr="0076640F">
        <w:rPr>
          <w:rStyle w:val="StyleUnderline"/>
        </w:rPr>
        <w:t xml:space="preserve"> allows</w:t>
      </w:r>
      <w:r>
        <w:t xml:space="preserve"> you to use </w:t>
      </w:r>
      <w:r w:rsidRPr="0076640F">
        <w:rPr>
          <w:rStyle w:val="StyleUnderline"/>
        </w:rPr>
        <w:t>the least</w:t>
      </w:r>
      <w:r>
        <w:t xml:space="preserve"> amount of </w:t>
      </w:r>
      <w:r w:rsidRPr="0076640F">
        <w:rPr>
          <w:rStyle w:val="StyleUnderline"/>
        </w:rPr>
        <w:t>fuel</w:t>
      </w:r>
      <w:r>
        <w:t xml:space="preserve"> in getting your payload to orbit. </w:t>
      </w:r>
      <w:r w:rsidRPr="0076640F">
        <w:rPr>
          <w:rStyle w:val="StyleUnderline"/>
        </w:rPr>
        <w:t xml:space="preserve">In addition, the </w:t>
      </w:r>
      <w:r w:rsidRPr="00FE105C">
        <w:rPr>
          <w:rStyle w:val="StyleUnderline"/>
          <w:highlight w:val="cyan"/>
        </w:rPr>
        <w:t>laws of physics mandate</w:t>
      </w:r>
      <w:r w:rsidRPr="0076640F">
        <w:rPr>
          <w:rStyle w:val="StyleUnderline"/>
        </w:rPr>
        <w:t xml:space="preserve"> that </w:t>
      </w:r>
      <w:r w:rsidRPr="00FE105C">
        <w:rPr>
          <w:rStyle w:val="StyleUnderline"/>
          <w:highlight w:val="cyan"/>
        </w:rPr>
        <w:t>all</w:t>
      </w:r>
      <w:r w:rsidRPr="0076640F">
        <w:rPr>
          <w:rStyle w:val="StyleUnderline"/>
        </w:rPr>
        <w:t xml:space="preserve"> of the objects at a given orbital altitude </w:t>
      </w:r>
      <w:r w:rsidRPr="00FE105C">
        <w:rPr>
          <w:rStyle w:val="StyleUnderline"/>
          <w:highlight w:val="cyan"/>
        </w:rPr>
        <w:t>are moving at</w:t>
      </w:r>
      <w:r w:rsidRPr="0076640F">
        <w:rPr>
          <w:rStyle w:val="StyleUnderline"/>
        </w:rPr>
        <w:t xml:space="preserve"> </w:t>
      </w:r>
      <w:r w:rsidRPr="0076640F">
        <w:rPr>
          <w:rStyle w:val="Emphasis"/>
        </w:rPr>
        <w:t xml:space="preserve">roughly </w:t>
      </w:r>
      <w:r w:rsidRPr="00FE105C">
        <w:rPr>
          <w:rStyle w:val="Emphasis"/>
          <w:highlight w:val="cyan"/>
        </w:rPr>
        <w:t>the same speed</w:t>
      </w:r>
      <w:r w:rsidRPr="0076640F">
        <w:rPr>
          <w:rStyle w:val="StyleUnderline"/>
        </w:rPr>
        <w:t xml:space="preserve">. These </w:t>
      </w:r>
      <w:r w:rsidRPr="00FE105C">
        <w:rPr>
          <w:rStyle w:val="StyleUnderline"/>
          <w:highlight w:val="cyan"/>
        </w:rPr>
        <w:t xml:space="preserve">basic facts </w:t>
      </w:r>
      <w:r w:rsidRPr="00FE105C">
        <w:rPr>
          <w:rStyle w:val="Emphasis"/>
          <w:highlight w:val="cyan"/>
        </w:rPr>
        <w:t>substantially lower</w:t>
      </w:r>
      <w:r w:rsidRPr="0076640F">
        <w:rPr>
          <w:rStyle w:val="StyleUnderline"/>
        </w:rPr>
        <w:t xml:space="preserve"> the </w:t>
      </w:r>
      <w:r w:rsidRPr="00FE105C">
        <w:rPr>
          <w:rStyle w:val="StyleUnderline"/>
          <w:highlight w:val="cyan"/>
        </w:rPr>
        <w:t>chances of collision</w:t>
      </w:r>
      <w:r w:rsidRPr="0076640F">
        <w:rPr>
          <w:rStyle w:val="StyleUnderline"/>
        </w:rPr>
        <w:t>.</w:t>
      </w:r>
      <w:r>
        <w:t xml:space="preserve"> As these objects all move around the globe, </w:t>
      </w:r>
      <w:r w:rsidRPr="00FE105C">
        <w:rPr>
          <w:rStyle w:val="StyleUnderline"/>
          <w:highlight w:val="cyan"/>
        </w:rPr>
        <w:t>they are</w:t>
      </w:r>
      <w:r w:rsidRPr="0076640F">
        <w:rPr>
          <w:rStyle w:val="StyleUnderline"/>
        </w:rPr>
        <w:t xml:space="preserve"> </w:t>
      </w:r>
      <w:r w:rsidRPr="0076640F">
        <w:rPr>
          <w:rStyle w:val="Emphasis"/>
        </w:rPr>
        <w:t xml:space="preserve">roughly </w:t>
      </w:r>
      <w:r w:rsidRPr="00FE105C">
        <w:rPr>
          <w:rStyle w:val="Emphasis"/>
          <w:highlight w:val="cyan"/>
        </w:rPr>
        <w:t>keeping station</w:t>
      </w:r>
      <w:r w:rsidRPr="00FE105C">
        <w:rPr>
          <w:rStyle w:val="StyleUnderline"/>
          <w:highlight w:val="cyan"/>
        </w:rPr>
        <w:t xml:space="preserve"> with respect to</w:t>
      </w:r>
      <w:r w:rsidRPr="0076640F">
        <w:rPr>
          <w:rStyle w:val="StyleUnderline"/>
        </w:rPr>
        <w:t xml:space="preserve"> most of the </w:t>
      </w:r>
      <w:r w:rsidRPr="00FE105C">
        <w:rPr>
          <w:rStyle w:val="StyleUnderline"/>
          <w:highlight w:val="cyan"/>
        </w:rPr>
        <w:t>other objects</w:t>
      </w:r>
      <w:r w:rsidRPr="0076640F">
        <w:rPr>
          <w:rStyle w:val="StyleUnderline"/>
        </w:rPr>
        <w:t xml:space="preserve"> at the same altitude</w:t>
      </w:r>
      <w:r>
        <w:t>.</w:t>
      </w:r>
    </w:p>
    <w:p w14:paraId="32CC3F18" w14:textId="77777777" w:rsidR="00F140FC" w:rsidRDefault="00F140FC" w:rsidP="00F140FC">
      <w:r>
        <w:t xml:space="preserve">There is, of course, another group of satellites and debris that are moving in polar orbits, which are roughly perpendicular to the </w:t>
      </w:r>
      <w:proofErr w:type="spellStart"/>
      <w:r>
        <w:t>the</w:t>
      </w:r>
      <w:proofErr w:type="spellEnd"/>
      <w:r>
        <w:t xml:space="preserve"> </w:t>
      </w:r>
      <w:proofErr w:type="gramStart"/>
      <w:r>
        <w:t>mostly-equatorial</w:t>
      </w:r>
      <w:proofErr w:type="gramEnd"/>
      <w:r>
        <w:t xml:space="preserve"> orbits I discussed in the previous paragraph. These satellites and most of their associated debris were deliberately placed into orbit at a different range of altitudes from the </w:t>
      </w:r>
      <w:proofErr w:type="gramStart"/>
      <w:r>
        <w:t>equatorially-orbiting</w:t>
      </w:r>
      <w:proofErr w:type="gramEnd"/>
      <w:r>
        <w:t xml:space="preserve"> satellites, specifically so that the two populations of objects would not crash into each other.</w:t>
      </w:r>
    </w:p>
    <w:p w14:paraId="609D44B2" w14:textId="77777777" w:rsidR="00F140FC" w:rsidRDefault="00F140FC" w:rsidP="00F140FC">
      <w:proofErr w:type="gramStart"/>
      <w:r>
        <w:lastRenderedPageBreak/>
        <w:t>So</w:t>
      </w:r>
      <w:proofErr w:type="gramEnd"/>
      <w:r>
        <w:t xml:space="preserve"> </w:t>
      </w:r>
      <w:r w:rsidRPr="00FE105C">
        <w:rPr>
          <w:rStyle w:val="StyleUnderline"/>
          <w:highlight w:val="cyan"/>
        </w:rPr>
        <w:t xml:space="preserve">it is </w:t>
      </w:r>
      <w:r w:rsidRPr="00FE105C">
        <w:rPr>
          <w:rStyle w:val="Emphasis"/>
          <w:highlight w:val="cyan"/>
        </w:rPr>
        <w:t>not</w:t>
      </w:r>
      <w:r w:rsidRPr="0076640F">
        <w:rPr>
          <w:rStyle w:val="StyleUnderline"/>
        </w:rPr>
        <w:t xml:space="preserve"> the case </w:t>
      </w:r>
      <w:r w:rsidRPr="00FE105C">
        <w:rPr>
          <w:rStyle w:val="StyleUnderline"/>
          <w:highlight w:val="cyan"/>
        </w:rPr>
        <w:t>that</w:t>
      </w:r>
      <w:r w:rsidRPr="0076640F">
        <w:rPr>
          <w:rStyle w:val="StyleUnderline"/>
        </w:rPr>
        <w:t xml:space="preserve"> the tracks of orbiting </w:t>
      </w:r>
      <w:r w:rsidRPr="00FE105C">
        <w:rPr>
          <w:rStyle w:val="StyleUnderline"/>
          <w:highlight w:val="cyan"/>
        </w:rPr>
        <w:t>objects randomly cross</w:t>
      </w:r>
      <w:r w:rsidRPr="0076640F">
        <w:rPr>
          <w:rStyle w:val="StyleUnderline"/>
        </w:rPr>
        <w:t xml:space="preserve"> in all directions</w:t>
      </w:r>
      <w:r>
        <w:t xml:space="preserve">. Rather the ones at any given altitude are (mostly) moving in the same direction and at roughly the same speed. </w:t>
      </w:r>
      <w:r w:rsidRPr="00FE105C">
        <w:rPr>
          <w:rStyle w:val="StyleUnderline"/>
          <w:highlight w:val="cyan"/>
        </w:rPr>
        <w:t>This</w:t>
      </w:r>
      <w:r w:rsidRPr="0076640F">
        <w:rPr>
          <w:rStyle w:val="StyleUnderline"/>
        </w:rPr>
        <w:t xml:space="preserve"> has </w:t>
      </w:r>
      <w:r w:rsidRPr="00FE105C">
        <w:rPr>
          <w:rStyle w:val="Emphasis"/>
          <w:highlight w:val="cyan"/>
        </w:rPr>
        <w:t>helped quite a bit</w:t>
      </w:r>
      <w:r w:rsidRPr="00FE105C">
        <w:rPr>
          <w:rStyle w:val="StyleUnderline"/>
          <w:highlight w:val="cyan"/>
        </w:rPr>
        <w:t xml:space="preserve"> to keep</w:t>
      </w:r>
      <w:r w:rsidRPr="0076640F">
        <w:rPr>
          <w:rStyle w:val="StyleUnderline"/>
        </w:rPr>
        <w:t xml:space="preserve"> the orbital-</w:t>
      </w:r>
      <w:r w:rsidRPr="00FE105C">
        <w:rPr>
          <w:rStyle w:val="StyleUnderline"/>
          <w:highlight w:val="cyan"/>
        </w:rPr>
        <w:t>debris</w:t>
      </w:r>
      <w:r w:rsidRPr="0076640F">
        <w:rPr>
          <w:rStyle w:val="StyleUnderline"/>
        </w:rPr>
        <w:t xml:space="preserve"> situation </w:t>
      </w:r>
      <w:r w:rsidRPr="00FE105C">
        <w:rPr>
          <w:rStyle w:val="Emphasis"/>
          <w:highlight w:val="cyan"/>
        </w:rPr>
        <w:t>tolerable</w:t>
      </w:r>
      <w:r w:rsidRPr="0076640F">
        <w:rPr>
          <w:rStyle w:val="StyleUnderline"/>
        </w:rPr>
        <w:t xml:space="preserve"> so far</w:t>
      </w:r>
      <w:r>
        <w:t>.</w:t>
      </w:r>
    </w:p>
    <w:p w14:paraId="5810C93E" w14:textId="77777777" w:rsidR="0038667B" w:rsidRDefault="0038667B" w:rsidP="0038667B">
      <w:pPr>
        <w:pStyle w:val="Heading4"/>
      </w:pPr>
      <w:proofErr w:type="spellStart"/>
      <w:r>
        <w:t>Starlink</w:t>
      </w:r>
      <w:proofErr w:type="spellEnd"/>
      <w:r>
        <w:t xml:space="preserve"> ACA systems and de-orbiting solves any debris impact – Russian ASAT test proves and also non-</w:t>
      </w:r>
      <w:proofErr w:type="spellStart"/>
      <w:r>
        <w:t>uniques</w:t>
      </w:r>
      <w:proofErr w:type="spellEnd"/>
      <w:r>
        <w:t xml:space="preserve"> their impact </w:t>
      </w:r>
    </w:p>
    <w:p w14:paraId="170526EE" w14:textId="77777777" w:rsidR="0038667B" w:rsidRPr="004C420B" w:rsidRDefault="0038667B" w:rsidP="0038667B">
      <w:r w:rsidRPr="004C420B">
        <w:rPr>
          <w:rStyle w:val="Style13ptBold"/>
        </w:rPr>
        <w:t>Kan 21</w:t>
      </w:r>
      <w:r>
        <w:t xml:space="preserve"> </w:t>
      </w:r>
      <w:r w:rsidRPr="00467C49">
        <w:rPr>
          <w:sz w:val="16"/>
          <w:szCs w:val="16"/>
        </w:rPr>
        <w:t>– [Michael, “</w:t>
      </w:r>
      <w:proofErr w:type="spellStart"/>
      <w:r w:rsidRPr="00467C49">
        <w:rPr>
          <w:sz w:val="16"/>
          <w:szCs w:val="16"/>
        </w:rPr>
        <w:t>Starlink</w:t>
      </w:r>
      <w:proofErr w:type="spellEnd"/>
      <w:r w:rsidRPr="00467C49">
        <w:rPr>
          <w:sz w:val="16"/>
          <w:szCs w:val="16"/>
        </w:rPr>
        <w:t xml:space="preserve"> Satellite Orbits Changed to Avoid Debris After Russia's Missile Test,” PC Mag, 12/1/2021, https://www.pcmag.com/news/starlink-satellite-orbits-changed-to-avoid-debris-after-russias-missile]</w:t>
      </w:r>
    </w:p>
    <w:p w14:paraId="3BB33AB3" w14:textId="77777777" w:rsidR="0038667B" w:rsidRPr="00467C49" w:rsidRDefault="0038667B" w:rsidP="0038667B">
      <w:pPr>
        <w:spacing w:line="240" w:lineRule="auto"/>
        <w:contextualSpacing/>
        <w:rPr>
          <w:u w:val="single"/>
        </w:rPr>
      </w:pPr>
      <w:r w:rsidRPr="00467C49">
        <w:rPr>
          <w:rStyle w:val="StyleUnderline"/>
          <w:highlight w:val="yellow"/>
        </w:rPr>
        <w:t>SpaceX</w:t>
      </w:r>
      <w:r w:rsidRPr="00467C49">
        <w:rPr>
          <w:rStyle w:val="StyleUnderline"/>
        </w:rPr>
        <w:t xml:space="preserve"> has </w:t>
      </w:r>
      <w:r w:rsidRPr="00467C49">
        <w:rPr>
          <w:rStyle w:val="StyleUnderline"/>
          <w:highlight w:val="yellow"/>
        </w:rPr>
        <w:t>altered the orbits for</w:t>
      </w:r>
      <w:r w:rsidRPr="00467C49">
        <w:rPr>
          <w:rStyle w:val="StyleUnderline"/>
        </w:rPr>
        <w:t xml:space="preserve"> its </w:t>
      </w:r>
      <w:proofErr w:type="spellStart"/>
      <w:r w:rsidRPr="00467C49">
        <w:rPr>
          <w:rStyle w:val="StyleUnderline"/>
          <w:highlight w:val="yellow"/>
        </w:rPr>
        <w:t>Starlink</w:t>
      </w:r>
      <w:proofErr w:type="spellEnd"/>
      <w:r w:rsidRPr="00467C49">
        <w:rPr>
          <w:rStyle w:val="StyleUnderline"/>
        </w:rPr>
        <w:t xml:space="preserve"> satellites</w:t>
      </w:r>
      <w:r w:rsidRPr="00467C49">
        <w:rPr>
          <w:sz w:val="16"/>
        </w:rPr>
        <w:t xml:space="preserve">, likely </w:t>
      </w:r>
      <w:r w:rsidRPr="00467C49">
        <w:rPr>
          <w:rStyle w:val="StyleUnderline"/>
          <w:highlight w:val="yellow"/>
        </w:rPr>
        <w:t>to prevent them from colliding with debris from Russia’s a</w:t>
      </w:r>
      <w:r w:rsidRPr="00467C49">
        <w:rPr>
          <w:rStyle w:val="StyleUnderline"/>
        </w:rPr>
        <w:t>nti-</w:t>
      </w:r>
      <w:r w:rsidRPr="00467C49">
        <w:rPr>
          <w:rStyle w:val="StyleUnderline"/>
          <w:highlight w:val="yellow"/>
        </w:rPr>
        <w:t>sat</w:t>
      </w:r>
      <w:r w:rsidRPr="00467C49">
        <w:rPr>
          <w:rStyle w:val="StyleUnderline"/>
        </w:rPr>
        <w:t xml:space="preserve">ellite missile </w:t>
      </w:r>
      <w:r w:rsidRPr="00467C49">
        <w:rPr>
          <w:rStyle w:val="StyleUnderline"/>
          <w:highlight w:val="yellow"/>
        </w:rPr>
        <w:t>test.</w:t>
      </w:r>
    </w:p>
    <w:p w14:paraId="65DFAE61" w14:textId="77777777" w:rsidR="0038667B" w:rsidRPr="00467C49" w:rsidRDefault="0038667B" w:rsidP="0038667B">
      <w:pPr>
        <w:spacing w:line="240" w:lineRule="auto"/>
        <w:contextualSpacing/>
        <w:rPr>
          <w:sz w:val="16"/>
          <w:szCs w:val="16"/>
        </w:rPr>
      </w:pPr>
      <w:r w:rsidRPr="00467C49">
        <w:rPr>
          <w:sz w:val="16"/>
          <w:szCs w:val="16"/>
        </w:rPr>
        <w:t xml:space="preserve">On Tuesday, SpaceX CEO Elon Musk mentioned the issue after NASA abruptly delayed a spacewalk on the International Space Station due to the threat of space debris. In his tweet, Musk said: “We had to shift some </w:t>
      </w:r>
      <w:proofErr w:type="spellStart"/>
      <w:r w:rsidRPr="00467C49">
        <w:rPr>
          <w:sz w:val="16"/>
          <w:szCs w:val="16"/>
        </w:rPr>
        <w:t>Starlink</w:t>
      </w:r>
      <w:proofErr w:type="spellEnd"/>
      <w:r w:rsidRPr="00467C49">
        <w:rPr>
          <w:sz w:val="16"/>
          <w:szCs w:val="16"/>
        </w:rPr>
        <w:t xml:space="preserve"> satellite orbits to reduce probability of collision. Not great, but not terrible either.”</w:t>
      </w:r>
    </w:p>
    <w:p w14:paraId="5131B8C5" w14:textId="77777777" w:rsidR="0038667B" w:rsidRPr="00467C49" w:rsidRDefault="0038667B" w:rsidP="0038667B">
      <w:pPr>
        <w:spacing w:line="240" w:lineRule="auto"/>
        <w:contextualSpacing/>
        <w:rPr>
          <w:sz w:val="16"/>
          <w:szCs w:val="16"/>
        </w:rPr>
      </w:pPr>
      <w:r w:rsidRPr="00467C49">
        <w:rPr>
          <w:sz w:val="16"/>
          <w:szCs w:val="16"/>
        </w:rPr>
        <w:t>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in reality the conditions at the facility are catastrophic.)</w:t>
      </w:r>
    </w:p>
    <w:p w14:paraId="7B8A4F3B" w14:textId="77777777" w:rsidR="0038667B" w:rsidRPr="00467C49" w:rsidRDefault="0038667B" w:rsidP="0038667B">
      <w:pPr>
        <w:spacing w:line="240" w:lineRule="auto"/>
        <w:contextualSpacing/>
        <w:rPr>
          <w:sz w:val="16"/>
          <w:szCs w:val="16"/>
        </w:rPr>
      </w:pPr>
      <w:r w:rsidRPr="00467C49">
        <w:rPr>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040E7955" w14:textId="77777777" w:rsidR="0038667B" w:rsidRPr="00467C49" w:rsidRDefault="0038667B" w:rsidP="0038667B">
      <w:pPr>
        <w:spacing w:line="240" w:lineRule="auto"/>
        <w:contextualSpacing/>
        <w:rPr>
          <w:sz w:val="16"/>
          <w:szCs w:val="16"/>
        </w:rPr>
      </w:pPr>
      <w:r w:rsidRPr="00467C49">
        <w:rPr>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3A515EC3" w14:textId="77777777" w:rsidR="0038667B" w:rsidRPr="00467C49" w:rsidRDefault="0038667B" w:rsidP="0038667B">
      <w:pPr>
        <w:spacing w:line="240" w:lineRule="auto"/>
        <w:contextualSpacing/>
        <w:rPr>
          <w:sz w:val="16"/>
          <w:szCs w:val="16"/>
        </w:rPr>
      </w:pPr>
      <w:r w:rsidRPr="00467C49">
        <w:rPr>
          <w:sz w:val="16"/>
          <w:szCs w:val="16"/>
        </w:rPr>
        <w:t>However, Russia claims the resulting debris poses no danger to any space activity. The Kremlin also points out other countries have embarked on their own anti-satellite missile tests too.</w:t>
      </w:r>
    </w:p>
    <w:p w14:paraId="5EAD311C" w14:textId="77777777" w:rsidR="0038667B" w:rsidRPr="00467C49" w:rsidRDefault="0038667B" w:rsidP="0038667B">
      <w:pPr>
        <w:spacing w:line="240" w:lineRule="auto"/>
        <w:contextualSpacing/>
        <w:rPr>
          <w:rStyle w:val="StyleUnderline"/>
        </w:rPr>
      </w:pPr>
      <w:r w:rsidRPr="00467C49">
        <w:rPr>
          <w:rStyle w:val="StyleUnderline"/>
          <w:highlight w:val="yellow"/>
        </w:rPr>
        <w:t>To avoid</w:t>
      </w:r>
      <w:r w:rsidRPr="00467C49">
        <w:rPr>
          <w:rStyle w:val="StyleUnderline"/>
        </w:rPr>
        <w:t xml:space="preserve"> space </w:t>
      </w:r>
      <w:r w:rsidRPr="00467C49">
        <w:rPr>
          <w:rStyle w:val="StyleUnderline"/>
          <w:highlight w:val="yellow"/>
        </w:rPr>
        <w:t xml:space="preserve">debris, SpaceX has equipped each </w:t>
      </w:r>
      <w:proofErr w:type="spellStart"/>
      <w:r w:rsidRPr="00467C49">
        <w:rPr>
          <w:rStyle w:val="StyleUnderline"/>
          <w:highlight w:val="yellow"/>
        </w:rPr>
        <w:t>Starlink</w:t>
      </w:r>
      <w:proofErr w:type="spellEnd"/>
      <w:r w:rsidRPr="00467C49">
        <w:rPr>
          <w:rStyle w:val="StyleUnderline"/>
          <w:highlight w:val="yellow"/>
        </w:rPr>
        <w:t xml:space="preserve"> satellite with an “autonomous collision avoidance” system.</w:t>
      </w:r>
      <w:r w:rsidRPr="00467C49">
        <w:rPr>
          <w:rStyle w:val="StyleUnderline"/>
        </w:rPr>
        <w:t xml:space="preserve"> The same </w:t>
      </w:r>
      <w:r w:rsidRPr="00467C49">
        <w:rPr>
          <w:rStyle w:val="StyleUnderline"/>
          <w:highlight w:val="yellow"/>
        </w:rPr>
        <w:t>satellites will e</w:t>
      </w:r>
      <w:r w:rsidRPr="00467C49">
        <w:rPr>
          <w:rStyle w:val="StyleUnderline"/>
        </w:rPr>
        <w:t xml:space="preserve">ventually </w:t>
      </w:r>
      <w:r w:rsidRPr="00467C49">
        <w:rPr>
          <w:rStyle w:val="StyleUnderline"/>
          <w:highlight w:val="yellow"/>
        </w:rPr>
        <w:t>descend and burn up in</w:t>
      </w:r>
      <w:r w:rsidRPr="00467C49">
        <w:rPr>
          <w:rStyle w:val="StyleUnderline"/>
        </w:rPr>
        <w:t xml:space="preserve"> Earth’s </w:t>
      </w:r>
      <w:r w:rsidRPr="00467C49">
        <w:rPr>
          <w:rStyle w:val="StyleUnderline"/>
          <w:highlight w:val="yellow"/>
        </w:rPr>
        <w:t>atmosphere</w:t>
      </w:r>
      <w:r w:rsidRPr="00467C49">
        <w:rPr>
          <w:rStyle w:val="StyleUnderline"/>
        </w:rPr>
        <w:t xml:space="preserve"> within one to five years </w:t>
      </w:r>
      <w:r w:rsidRPr="00467C49">
        <w:rPr>
          <w:rStyle w:val="StyleUnderline"/>
          <w:highlight w:val="yellow"/>
        </w:rPr>
        <w:t>if the propulsion system</w:t>
      </w:r>
      <w:r w:rsidRPr="00467C49">
        <w:rPr>
          <w:rStyle w:val="StyleUnderline"/>
        </w:rPr>
        <w:t xml:space="preserve"> on board </w:t>
      </w:r>
      <w:r w:rsidRPr="00467C49">
        <w:rPr>
          <w:rStyle w:val="StyleUnderline"/>
          <w:highlight w:val="yellow"/>
        </w:rPr>
        <w:t>ever fails.</w:t>
      </w:r>
      <w:r w:rsidRPr="00467C49">
        <w:rPr>
          <w:rStyle w:val="StyleUnderline"/>
        </w:rPr>
        <w:t xml:space="preserve"> </w:t>
      </w:r>
    </w:p>
    <w:p w14:paraId="3541E9F2" w14:textId="77777777" w:rsidR="0038667B" w:rsidRDefault="0038667B" w:rsidP="0038667B">
      <w:pPr>
        <w:spacing w:line="240" w:lineRule="auto"/>
        <w:contextualSpacing/>
        <w:rPr>
          <w:sz w:val="16"/>
        </w:rPr>
      </w:pPr>
      <w:r w:rsidRPr="00467C49">
        <w:rPr>
          <w:sz w:val="16"/>
        </w:rPr>
        <w:t xml:space="preserve">In his tweet, Musk added that </w:t>
      </w:r>
      <w:r w:rsidRPr="00467C49">
        <w:rPr>
          <w:rStyle w:val="StyleUnderline"/>
        </w:rPr>
        <w:t xml:space="preserve">the International Space Station and </w:t>
      </w:r>
      <w:r w:rsidRPr="00467C49">
        <w:rPr>
          <w:rStyle w:val="StyleUnderline"/>
          <w:highlight w:val="yellow"/>
        </w:rPr>
        <w:t>SpaceX’s</w:t>
      </w:r>
      <w:r w:rsidRPr="00467C49">
        <w:rPr>
          <w:rStyle w:val="StyleUnderline"/>
        </w:rPr>
        <w:t xml:space="preserve"> own </w:t>
      </w:r>
      <w:r w:rsidRPr="00467C49">
        <w:rPr>
          <w:rStyle w:val="StyleUnderline"/>
          <w:highlight w:val="yellow"/>
        </w:rPr>
        <w:t>Dragon craft possess “micrometeorite shields,” which can withstand high-velocity impacts.</w:t>
      </w:r>
      <w:r w:rsidRPr="00467C49">
        <w:rPr>
          <w:sz w:val="16"/>
        </w:rPr>
        <w:t xml:space="preserve"> However, spacesuits lack such protection, hence the need for NASA to cancel the spacewalk.</w:t>
      </w:r>
    </w:p>
    <w:p w14:paraId="1837FBC6" w14:textId="2577C79D" w:rsidR="00F87690" w:rsidRPr="00960EF9" w:rsidRDefault="00F87690" w:rsidP="00F87690">
      <w:pPr>
        <w:pStyle w:val="Heading4"/>
      </w:pPr>
      <w:r>
        <w:t xml:space="preserve">Massive </w:t>
      </w:r>
      <w:r>
        <w:rPr>
          <w:u w:val="single"/>
        </w:rPr>
        <w:t>solar storms</w:t>
      </w:r>
      <w:r>
        <w:t xml:space="preserve"> are </w:t>
      </w:r>
      <w:r>
        <w:rPr>
          <w:u w:val="single"/>
        </w:rPr>
        <w:t>coming soon</w:t>
      </w:r>
      <w:r>
        <w:t xml:space="preserve"> and will </w:t>
      </w:r>
      <w:r w:rsidR="000C59C0">
        <w:rPr>
          <w:u w:val="single"/>
        </w:rPr>
        <w:t>n-</w:t>
      </w:r>
      <w:proofErr w:type="spellStart"/>
      <w:r w:rsidR="000C59C0">
        <w:rPr>
          <w:u w:val="single"/>
        </w:rPr>
        <w:t>uq</w:t>
      </w:r>
      <w:proofErr w:type="spellEnd"/>
      <w:r w:rsidR="000C59C0">
        <w:rPr>
          <w:u w:val="single"/>
        </w:rPr>
        <w:t xml:space="preserve"> Kessler</w:t>
      </w:r>
    </w:p>
    <w:p w14:paraId="36C2A3E9" w14:textId="77777777" w:rsidR="00F87690" w:rsidRDefault="00F87690" w:rsidP="00F87690">
      <w:r>
        <w:t xml:space="preserve">Sebastian </w:t>
      </w:r>
      <w:proofErr w:type="spellStart"/>
      <w:r w:rsidRPr="00960EF9">
        <w:rPr>
          <w:rStyle w:val="Style13ptBold"/>
        </w:rPr>
        <w:t>Kettley</w:t>
      </w:r>
      <w:proofErr w:type="spellEnd"/>
      <w:r w:rsidRPr="00960EF9">
        <w:rPr>
          <w:rStyle w:val="Style13ptBold"/>
        </w:rPr>
        <w:t xml:space="preserve"> 19</w:t>
      </w:r>
      <w:r>
        <w:t xml:space="preserve">, Science Reporter at the Daily Express, BA in Journalism from Goldsmiths College, University of London, Former News Editor at The Leopard, Editor at </w:t>
      </w:r>
      <w:proofErr w:type="spellStart"/>
      <w:r>
        <w:t>Vivium</w:t>
      </w:r>
      <w:proofErr w:type="spellEnd"/>
      <w:r>
        <w:t xml:space="preserve"> Intelligent Media, “Solar Storm Warning: Devastating Space Weather Could Hit Earth By 2020 - NASA Warns”, The Daily Express, 1/29/2019, https://www.express.co.uk/news/science/1079584/Solar-storm-warning-space-weather-Nasa-solar-flare-Earth-2020-geomagnetic-storm</w:t>
      </w:r>
    </w:p>
    <w:p w14:paraId="6416F856" w14:textId="77777777" w:rsidR="00F87690" w:rsidRPr="00960EF9" w:rsidRDefault="00F87690" w:rsidP="00F87690">
      <w:pPr>
        <w:rPr>
          <w:sz w:val="16"/>
        </w:rPr>
      </w:pPr>
      <w:r w:rsidRPr="00876192">
        <w:rPr>
          <w:rStyle w:val="StyleUnderline"/>
          <w:highlight w:val="cyan"/>
        </w:rPr>
        <w:t>Powerful</w:t>
      </w:r>
      <w:r w:rsidRPr="00960EF9">
        <w:rPr>
          <w:rStyle w:val="StyleUnderline"/>
        </w:rPr>
        <w:t xml:space="preserve"> solar </w:t>
      </w:r>
      <w:r w:rsidRPr="00876192">
        <w:rPr>
          <w:rStyle w:val="StyleUnderline"/>
          <w:highlight w:val="cyan"/>
        </w:rPr>
        <w:t>storms</w:t>
      </w:r>
      <w:r w:rsidRPr="00960EF9">
        <w:rPr>
          <w:sz w:val="16"/>
        </w:rPr>
        <w:t xml:space="preserve"> ejected from holes in the surface of the Sun </w:t>
      </w:r>
      <w:r w:rsidRPr="00876192">
        <w:rPr>
          <w:rStyle w:val="StyleUnderline"/>
          <w:highlight w:val="cyan"/>
        </w:rPr>
        <w:t xml:space="preserve">could </w:t>
      </w:r>
      <w:r w:rsidRPr="00876192">
        <w:rPr>
          <w:rStyle w:val="Emphasis"/>
          <w:highlight w:val="cyan"/>
        </w:rPr>
        <w:t>wreak havoc</w:t>
      </w:r>
      <w:r w:rsidRPr="00960EF9">
        <w:rPr>
          <w:rStyle w:val="StyleUnderline"/>
        </w:rPr>
        <w:t xml:space="preserve"> across Earth </w:t>
      </w:r>
      <w:r w:rsidRPr="00876192">
        <w:rPr>
          <w:rStyle w:val="StyleUnderline"/>
          <w:highlight w:val="cyan"/>
        </w:rPr>
        <w:t xml:space="preserve">as early as </w:t>
      </w:r>
      <w:r w:rsidRPr="00876192">
        <w:rPr>
          <w:rStyle w:val="Emphasis"/>
          <w:highlight w:val="cyan"/>
        </w:rPr>
        <w:t>2020</w:t>
      </w:r>
      <w:r w:rsidRPr="00876192">
        <w:rPr>
          <w:rStyle w:val="StyleUnderline"/>
          <w:highlight w:val="cyan"/>
        </w:rPr>
        <w:t>, NASA</w:t>
      </w:r>
      <w:r w:rsidRPr="00960EF9">
        <w:rPr>
          <w:rStyle w:val="StyleUnderline"/>
        </w:rPr>
        <w:t xml:space="preserve"> has </w:t>
      </w:r>
      <w:r w:rsidRPr="00876192">
        <w:rPr>
          <w:rStyle w:val="StyleUnderline"/>
          <w:highlight w:val="cyan"/>
        </w:rPr>
        <w:t>warned</w:t>
      </w:r>
      <w:r w:rsidRPr="00960EF9">
        <w:rPr>
          <w:sz w:val="16"/>
        </w:rPr>
        <w:t>.</w:t>
      </w:r>
    </w:p>
    <w:p w14:paraId="6041DB26" w14:textId="77777777" w:rsidR="00F87690" w:rsidRPr="00960EF9" w:rsidRDefault="00F87690" w:rsidP="00F87690">
      <w:pPr>
        <w:rPr>
          <w:sz w:val="16"/>
        </w:rPr>
      </w:pPr>
      <w:r w:rsidRPr="00960EF9">
        <w:rPr>
          <w:rStyle w:val="StyleUnderline"/>
        </w:rPr>
        <w:t xml:space="preserve">The </w:t>
      </w:r>
      <w:r w:rsidRPr="00876192">
        <w:rPr>
          <w:rStyle w:val="StyleUnderline"/>
          <w:highlight w:val="cyan"/>
        </w:rPr>
        <w:t>Sun will undergo a</w:t>
      </w:r>
      <w:r w:rsidRPr="00960EF9">
        <w:rPr>
          <w:rStyle w:val="StyleUnderline"/>
        </w:rPr>
        <w:t xml:space="preserve"> period of </w:t>
      </w:r>
      <w:r w:rsidRPr="00876192">
        <w:rPr>
          <w:rStyle w:val="Emphasis"/>
          <w:highlight w:val="cyan"/>
        </w:rPr>
        <w:t>solar minimum</w:t>
      </w:r>
      <w:r w:rsidRPr="00960EF9">
        <w:rPr>
          <w:rStyle w:val="StyleUnderline"/>
        </w:rPr>
        <w:t xml:space="preserve"> between 2019 and 2020, and </w:t>
      </w:r>
      <w:r w:rsidRPr="00876192">
        <w:rPr>
          <w:rStyle w:val="StyleUnderline"/>
          <w:highlight w:val="cyan"/>
        </w:rPr>
        <w:t>with it</w:t>
      </w:r>
      <w:r w:rsidRPr="00960EF9">
        <w:rPr>
          <w:rStyle w:val="StyleUnderline"/>
        </w:rPr>
        <w:t xml:space="preserve"> comes the </w:t>
      </w:r>
      <w:r w:rsidRPr="00876192">
        <w:rPr>
          <w:rStyle w:val="Emphasis"/>
          <w:highlight w:val="cyan"/>
        </w:rPr>
        <w:t>increased risk</w:t>
      </w:r>
      <w:r w:rsidRPr="00960EF9">
        <w:rPr>
          <w:rStyle w:val="StyleUnderline"/>
        </w:rPr>
        <w:t xml:space="preserve"> of solar storms</w:t>
      </w:r>
      <w:r w:rsidRPr="00960EF9">
        <w:rPr>
          <w:sz w:val="16"/>
        </w:rPr>
        <w:t>. Every 11 to 12 years or so, the Sun enters a phase of solar maximum and is followed by a solar minimum. The transition from one state to another is marked by a lower number of solar flares and sunspots erupting on the surface of the Sun. But this does not mean activity at the burning heart of the solar system subsides or weakens.</w:t>
      </w:r>
    </w:p>
    <w:p w14:paraId="59812DD3" w14:textId="77777777" w:rsidR="00F87690" w:rsidRPr="00960EF9" w:rsidRDefault="00F87690" w:rsidP="00F87690">
      <w:pPr>
        <w:rPr>
          <w:sz w:val="16"/>
        </w:rPr>
      </w:pPr>
      <w:r w:rsidRPr="00960EF9">
        <w:rPr>
          <w:sz w:val="16"/>
        </w:rPr>
        <w:t xml:space="preserve">Instead, </w:t>
      </w:r>
      <w:r w:rsidRPr="00960EF9">
        <w:rPr>
          <w:rStyle w:val="StyleUnderline"/>
        </w:rPr>
        <w:t xml:space="preserve">solar minimums give way to Coronal Mass Ejections </w:t>
      </w:r>
      <w:r w:rsidRPr="00876192">
        <w:rPr>
          <w:rStyle w:val="Emphasis"/>
          <w:highlight w:val="cyan"/>
        </w:rPr>
        <w:t>(CMEs)</w:t>
      </w:r>
      <w:r w:rsidRPr="00960EF9">
        <w:rPr>
          <w:rStyle w:val="StyleUnderline"/>
        </w:rPr>
        <w:t xml:space="preserve"> ripping holes through the Sun’s magnetosphere.</w:t>
      </w:r>
    </w:p>
    <w:p w14:paraId="4BC7DC81" w14:textId="77777777" w:rsidR="00F87690" w:rsidRPr="00960EF9" w:rsidRDefault="00F87690" w:rsidP="00F87690">
      <w:pPr>
        <w:rPr>
          <w:sz w:val="16"/>
        </w:rPr>
      </w:pPr>
      <w:r w:rsidRPr="00960EF9">
        <w:rPr>
          <w:rStyle w:val="StyleUnderline"/>
        </w:rPr>
        <w:lastRenderedPageBreak/>
        <w:t xml:space="preserve">These gaping tears in the Sun’s outer layer </w:t>
      </w:r>
      <w:r w:rsidRPr="00876192">
        <w:rPr>
          <w:rStyle w:val="Emphasis"/>
          <w:highlight w:val="cyan"/>
        </w:rPr>
        <w:t>release vast amounts of</w:t>
      </w:r>
      <w:r w:rsidRPr="00960EF9">
        <w:rPr>
          <w:rStyle w:val="Emphasis"/>
        </w:rPr>
        <w:t xml:space="preserve"> charged </w:t>
      </w:r>
      <w:r w:rsidRPr="00876192">
        <w:rPr>
          <w:rStyle w:val="Emphasis"/>
          <w:highlight w:val="cyan"/>
        </w:rPr>
        <w:t>particles</w:t>
      </w:r>
      <w:r w:rsidRPr="00960EF9">
        <w:rPr>
          <w:rStyle w:val="Emphasis"/>
        </w:rPr>
        <w:t xml:space="preserve"> and radiation</w:t>
      </w:r>
      <w:r w:rsidRPr="00960EF9">
        <w:rPr>
          <w:rStyle w:val="StyleUnderline"/>
        </w:rPr>
        <w:t xml:space="preserve"> out into space and towards the Earth</w:t>
      </w:r>
      <w:r w:rsidRPr="00960EF9">
        <w:rPr>
          <w:sz w:val="16"/>
        </w:rPr>
        <w:t>.</w:t>
      </w:r>
    </w:p>
    <w:p w14:paraId="4D632D6F" w14:textId="77777777" w:rsidR="00F87690" w:rsidRPr="00960EF9" w:rsidRDefault="00F87690" w:rsidP="00F87690">
      <w:pPr>
        <w:rPr>
          <w:sz w:val="16"/>
        </w:rPr>
      </w:pPr>
      <w:r w:rsidRPr="00960EF9">
        <w:rPr>
          <w:rStyle w:val="StyleUnderline"/>
        </w:rPr>
        <w:t>CMEs</w:t>
      </w:r>
      <w:r w:rsidRPr="00960EF9">
        <w:rPr>
          <w:sz w:val="16"/>
        </w:rPr>
        <w:t xml:space="preserve"> often create the conditions for heightened geomagnetic activity and aurora lights around our home world.</w:t>
      </w:r>
    </w:p>
    <w:p w14:paraId="70D2DCBA" w14:textId="77777777" w:rsidR="00F87690" w:rsidRPr="00960EF9" w:rsidRDefault="00F87690" w:rsidP="00F87690">
      <w:pPr>
        <w:rPr>
          <w:rStyle w:val="Emphasis"/>
        </w:rPr>
      </w:pPr>
      <w:r w:rsidRPr="00960EF9">
        <w:rPr>
          <w:sz w:val="16"/>
        </w:rPr>
        <w:t xml:space="preserve">This can </w:t>
      </w:r>
      <w:r w:rsidRPr="00876192">
        <w:rPr>
          <w:rStyle w:val="Emphasis"/>
          <w:highlight w:val="cyan"/>
        </w:rPr>
        <w:t>knock</w:t>
      </w:r>
      <w:r w:rsidRPr="00960EF9">
        <w:rPr>
          <w:rStyle w:val="Emphasis"/>
        </w:rPr>
        <w:t xml:space="preserve"> communications </w:t>
      </w:r>
      <w:r w:rsidRPr="00876192">
        <w:rPr>
          <w:rStyle w:val="Emphasis"/>
          <w:highlight w:val="cyan"/>
        </w:rPr>
        <w:t>sat</w:t>
      </w:r>
      <w:r w:rsidRPr="00960EF9">
        <w:rPr>
          <w:rStyle w:val="Emphasis"/>
        </w:rPr>
        <w:t>ellite</w:t>
      </w:r>
      <w:r w:rsidRPr="00876192">
        <w:rPr>
          <w:rStyle w:val="Emphasis"/>
          <w:highlight w:val="cyan"/>
        </w:rPr>
        <w:t>s out</w:t>
      </w:r>
      <w:r w:rsidRPr="00960EF9">
        <w:rPr>
          <w:rStyle w:val="Emphasis"/>
        </w:rPr>
        <w:t xml:space="preserve"> of order</w:t>
      </w:r>
      <w:r w:rsidRPr="00960EF9">
        <w:rPr>
          <w:rStyle w:val="StyleUnderline"/>
        </w:rPr>
        <w:t xml:space="preserve"> </w:t>
      </w:r>
      <w:r w:rsidRPr="00876192">
        <w:rPr>
          <w:rStyle w:val="StyleUnderline"/>
          <w:highlight w:val="cyan"/>
        </w:rPr>
        <w:t xml:space="preserve">and </w:t>
      </w:r>
      <w:r w:rsidRPr="00876192">
        <w:rPr>
          <w:rStyle w:val="Emphasis"/>
          <w:highlight w:val="cyan"/>
        </w:rPr>
        <w:t>trigger</w:t>
      </w:r>
      <w:r w:rsidRPr="00960EF9">
        <w:rPr>
          <w:rStyle w:val="Emphasis"/>
        </w:rPr>
        <w:t xml:space="preserve"> widespread power </w:t>
      </w:r>
      <w:r w:rsidRPr="00876192">
        <w:rPr>
          <w:rStyle w:val="Emphasis"/>
          <w:highlight w:val="cyan"/>
        </w:rPr>
        <w:t>blackouts</w:t>
      </w:r>
      <w:r w:rsidRPr="00960EF9">
        <w:rPr>
          <w:sz w:val="16"/>
        </w:rPr>
        <w:t>.</w:t>
      </w:r>
    </w:p>
    <w:p w14:paraId="646AD0DE" w14:textId="77777777" w:rsidR="00F87690" w:rsidRPr="00960EF9" w:rsidRDefault="00F87690" w:rsidP="00F87690">
      <w:pPr>
        <w:rPr>
          <w:sz w:val="16"/>
        </w:rPr>
      </w:pPr>
      <w:r w:rsidRPr="00960EF9">
        <w:rPr>
          <w:sz w:val="16"/>
        </w:rPr>
        <w:t xml:space="preserve">And according to Dean </w:t>
      </w:r>
      <w:proofErr w:type="spellStart"/>
      <w:r w:rsidRPr="00960EF9">
        <w:rPr>
          <w:sz w:val="16"/>
        </w:rPr>
        <w:t>Pesnell</w:t>
      </w:r>
      <w:proofErr w:type="spellEnd"/>
      <w:r w:rsidRPr="00960EF9">
        <w:rPr>
          <w:sz w:val="16"/>
        </w:rPr>
        <w:t xml:space="preserve"> of NASA's Goddard Space Flight Center, this is a natural part of the Sun’s cycle.</w:t>
      </w:r>
    </w:p>
    <w:p w14:paraId="70DBB3E1" w14:textId="77777777" w:rsidR="00F87690" w:rsidRPr="00960EF9" w:rsidRDefault="00F87690" w:rsidP="00F87690">
      <w:pPr>
        <w:rPr>
          <w:sz w:val="16"/>
        </w:rPr>
      </w:pPr>
      <w:r w:rsidRPr="00960EF9">
        <w:rPr>
          <w:sz w:val="16"/>
        </w:rPr>
        <w:t>The space expert said: “We see these holes throughout the solar cycle but during solar minimum they can last for a long time – six months or more.”</w:t>
      </w:r>
    </w:p>
    <w:p w14:paraId="3790B9C5" w14:textId="77777777" w:rsidR="00F87690" w:rsidRPr="00960EF9" w:rsidRDefault="00F87690" w:rsidP="00F87690">
      <w:pPr>
        <w:rPr>
          <w:sz w:val="16"/>
        </w:rPr>
      </w:pPr>
      <w:r w:rsidRPr="00960EF9">
        <w:rPr>
          <w:sz w:val="16"/>
        </w:rPr>
        <w:t>Streams of charged solar winds escaping from the Sun have the power to cause a wide array of disastrous effects around the planet.</w:t>
      </w:r>
    </w:p>
    <w:p w14:paraId="46339E4C" w14:textId="77777777" w:rsidR="00F87690" w:rsidRPr="00960EF9" w:rsidRDefault="00F87690" w:rsidP="00F87690">
      <w:pPr>
        <w:rPr>
          <w:sz w:val="16"/>
        </w:rPr>
      </w:pPr>
      <w:r w:rsidRPr="00960EF9">
        <w:rPr>
          <w:sz w:val="16"/>
        </w:rPr>
        <w:t xml:space="preserve">Some of the weakest solar storms have been known to confuse migratory animals while </w:t>
      </w:r>
      <w:r w:rsidRPr="00960EF9">
        <w:rPr>
          <w:rStyle w:val="StyleUnderline"/>
        </w:rPr>
        <w:t xml:space="preserve">stronger ones might </w:t>
      </w:r>
      <w:r w:rsidRPr="00960EF9">
        <w:rPr>
          <w:rStyle w:val="Emphasis"/>
        </w:rPr>
        <w:t xml:space="preserve">cause </w:t>
      </w:r>
      <w:r w:rsidRPr="00876192">
        <w:rPr>
          <w:rStyle w:val="Emphasis"/>
          <w:highlight w:val="cyan"/>
        </w:rPr>
        <w:t>GPS systems</w:t>
      </w:r>
      <w:r w:rsidRPr="00960EF9">
        <w:rPr>
          <w:rStyle w:val="Emphasis"/>
        </w:rPr>
        <w:t xml:space="preserve"> to </w:t>
      </w:r>
      <w:r w:rsidRPr="00876192">
        <w:rPr>
          <w:rStyle w:val="Emphasis"/>
          <w:highlight w:val="cyan"/>
        </w:rPr>
        <w:t>fail</w:t>
      </w:r>
      <w:r w:rsidRPr="00960EF9">
        <w:rPr>
          <w:sz w:val="16"/>
        </w:rPr>
        <w:t>.</w:t>
      </w:r>
    </w:p>
    <w:p w14:paraId="454C9A62" w14:textId="77777777" w:rsidR="00F87690" w:rsidRPr="00960EF9" w:rsidRDefault="00F87690" w:rsidP="00F87690">
      <w:pPr>
        <w:rPr>
          <w:rStyle w:val="StyleUnderline"/>
        </w:rPr>
      </w:pPr>
      <w:r w:rsidRPr="00960EF9">
        <w:rPr>
          <w:rStyle w:val="StyleUnderline"/>
        </w:rPr>
        <w:t xml:space="preserve">Solar </w:t>
      </w:r>
      <w:r w:rsidRPr="00876192">
        <w:rPr>
          <w:rStyle w:val="StyleUnderline"/>
          <w:highlight w:val="cyan"/>
        </w:rPr>
        <w:t>storms</w:t>
      </w:r>
      <w:r w:rsidRPr="00960EF9">
        <w:rPr>
          <w:rStyle w:val="StyleUnderline"/>
        </w:rPr>
        <w:t xml:space="preserve"> can </w:t>
      </w:r>
      <w:r w:rsidRPr="00876192">
        <w:rPr>
          <w:rStyle w:val="Emphasis"/>
          <w:highlight w:val="cyan"/>
        </w:rPr>
        <w:t>wipe out sat</w:t>
      </w:r>
      <w:r w:rsidRPr="00960EF9">
        <w:rPr>
          <w:rStyle w:val="Emphasis"/>
        </w:rPr>
        <w:t>ellite</w:t>
      </w:r>
      <w:r w:rsidRPr="00876192">
        <w:rPr>
          <w:rStyle w:val="Emphasis"/>
          <w:highlight w:val="cyan"/>
        </w:rPr>
        <w:t>s</w:t>
      </w:r>
      <w:r w:rsidRPr="00960EF9">
        <w:rPr>
          <w:rStyle w:val="StyleUnderline"/>
        </w:rPr>
        <w:t>, disable communications and render Earth’s navigations systems useless.</w:t>
      </w:r>
    </w:p>
    <w:p w14:paraId="26CB7419" w14:textId="77777777" w:rsidR="00F87690" w:rsidRPr="00960EF9" w:rsidRDefault="00F87690" w:rsidP="00F87690">
      <w:pPr>
        <w:rPr>
          <w:sz w:val="16"/>
        </w:rPr>
      </w:pPr>
      <w:r w:rsidRPr="00960EF9">
        <w:rPr>
          <w:sz w:val="16"/>
        </w:rPr>
        <w:t>The US Space Weather Prediction Center (SWPC) explained: “While the storms create beautiful aurora, they also can disrupt navigation systems such as the Global Navigation Satellite System and create harmful geomagnetic induced currents in the power grid and pipelines.”</w:t>
      </w:r>
    </w:p>
    <w:p w14:paraId="6631BC65" w14:textId="77777777" w:rsidR="00F87690" w:rsidRPr="00960EF9" w:rsidRDefault="00F87690" w:rsidP="00F87690">
      <w:pPr>
        <w:rPr>
          <w:sz w:val="16"/>
        </w:rPr>
      </w:pPr>
      <w:r w:rsidRPr="00876192">
        <w:rPr>
          <w:rStyle w:val="StyleUnderline"/>
          <w:highlight w:val="cyan"/>
        </w:rPr>
        <w:t xml:space="preserve">Just </w:t>
      </w:r>
      <w:r w:rsidRPr="00876192">
        <w:rPr>
          <w:rStyle w:val="Emphasis"/>
          <w:highlight w:val="cyan"/>
        </w:rPr>
        <w:t>this week</w:t>
      </w:r>
      <w:r w:rsidRPr="00960EF9">
        <w:rPr>
          <w:sz w:val="16"/>
        </w:rPr>
        <w:t xml:space="preserve">, on Monday, January 28, space weather </w:t>
      </w:r>
      <w:r w:rsidRPr="00960EF9">
        <w:rPr>
          <w:rStyle w:val="StyleUnderline"/>
        </w:rPr>
        <w:t xml:space="preserve">forecasters have warned </w:t>
      </w:r>
      <w:r w:rsidRPr="00876192">
        <w:rPr>
          <w:rStyle w:val="StyleUnderline"/>
          <w:highlight w:val="cyan"/>
        </w:rPr>
        <w:t>a coronal hole</w:t>
      </w:r>
      <w:r w:rsidRPr="00960EF9">
        <w:rPr>
          <w:rStyle w:val="StyleUnderline"/>
        </w:rPr>
        <w:t xml:space="preserve"> had </w:t>
      </w:r>
      <w:r w:rsidRPr="00876192">
        <w:rPr>
          <w:rStyle w:val="Emphasis"/>
          <w:highlight w:val="cyan"/>
        </w:rPr>
        <w:t>opened</w:t>
      </w:r>
      <w:r w:rsidRPr="00960EF9">
        <w:rPr>
          <w:sz w:val="16"/>
        </w:rPr>
        <w:t xml:space="preserve"> in the Sun </w:t>
      </w:r>
      <w:r w:rsidRPr="00960EF9">
        <w:rPr>
          <w:rStyle w:val="StyleUnderline"/>
        </w:rPr>
        <w:t xml:space="preserve">and is </w:t>
      </w:r>
      <w:r w:rsidRPr="00876192">
        <w:rPr>
          <w:rStyle w:val="Emphasis"/>
          <w:highlight w:val="cyan"/>
        </w:rPr>
        <w:t>facing</w:t>
      </w:r>
      <w:r w:rsidRPr="00960EF9">
        <w:rPr>
          <w:rStyle w:val="Emphasis"/>
        </w:rPr>
        <w:t xml:space="preserve"> the </w:t>
      </w:r>
      <w:r w:rsidRPr="00876192">
        <w:rPr>
          <w:rStyle w:val="Emphasis"/>
          <w:highlight w:val="cyan"/>
        </w:rPr>
        <w:t>Earth</w:t>
      </w:r>
      <w:r w:rsidRPr="00960EF9">
        <w:rPr>
          <w:sz w:val="16"/>
        </w:rPr>
        <w:t>.</w:t>
      </w:r>
    </w:p>
    <w:p w14:paraId="1D155C50" w14:textId="77777777" w:rsidR="00F87690" w:rsidRDefault="00F87690" w:rsidP="00F87690">
      <w:pPr>
        <w:rPr>
          <w:sz w:val="16"/>
        </w:rPr>
      </w:pPr>
      <w:r w:rsidRPr="00960EF9">
        <w:rPr>
          <w:sz w:val="16"/>
        </w:rPr>
        <w:t xml:space="preserve">Forecasters at </w:t>
      </w:r>
      <w:proofErr w:type="spellStart"/>
      <w:r w:rsidRPr="00960EF9">
        <w:rPr>
          <w:sz w:val="16"/>
        </w:rPr>
        <w:t>SpaceWeatherLive</w:t>
      </w:r>
      <w:proofErr w:type="spellEnd"/>
      <w:r w:rsidRPr="00960EF9">
        <w:rPr>
          <w:sz w:val="16"/>
        </w:rPr>
        <w:t xml:space="preserve"> warned </w:t>
      </w:r>
      <w:r w:rsidRPr="00960EF9">
        <w:rPr>
          <w:rStyle w:val="StyleUnderline"/>
        </w:rPr>
        <w:t>“enhanced solar winds” are now barreling towards the planet</w:t>
      </w:r>
      <w:r w:rsidRPr="00960EF9">
        <w:rPr>
          <w:sz w:val="16"/>
        </w:rPr>
        <w:t xml:space="preserve"> in as little as three days.</w:t>
      </w:r>
    </w:p>
    <w:p w14:paraId="4E70A7D1" w14:textId="77777777" w:rsidR="0092413A" w:rsidRDefault="0092413A" w:rsidP="0092413A">
      <w:pPr>
        <w:pStyle w:val="Heading4"/>
      </w:pPr>
      <w:r>
        <w:t>Satellite loss shuts down global fracking</w:t>
      </w:r>
    </w:p>
    <w:p w14:paraId="52E2EDEB" w14:textId="77777777" w:rsidR="0092413A" w:rsidRPr="00F27960" w:rsidRDefault="0092413A" w:rsidP="0092413A">
      <w:r>
        <w:t xml:space="preserve">Les </w:t>
      </w:r>
      <w:r w:rsidRPr="00FC224C">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99-105</w:t>
      </w:r>
    </w:p>
    <w:p w14:paraId="66CE26E9" w14:textId="77777777" w:rsidR="0092413A" w:rsidRPr="00F27960" w:rsidRDefault="0092413A" w:rsidP="0092413A">
      <w:pPr>
        <w:rPr>
          <w:sz w:val="16"/>
        </w:rPr>
      </w:pPr>
      <w:r w:rsidRPr="00680993">
        <w:rPr>
          <w:rStyle w:val="Emphasis"/>
          <w:highlight w:val="cyan"/>
        </w:rPr>
        <w:t>Energy</w:t>
      </w:r>
      <w:r w:rsidRPr="00F27960">
        <w:rPr>
          <w:sz w:val="16"/>
        </w:rPr>
        <w:t xml:space="preserve">, environment, farming, mining, land use. All of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0DB7B0FC" w14:textId="77777777" w:rsidR="0092413A" w:rsidRPr="00F27960" w:rsidRDefault="0092413A" w:rsidP="0092413A">
      <w:pPr>
        <w:rPr>
          <w:sz w:val="12"/>
          <w:szCs w:val="18"/>
        </w:rPr>
      </w:pPr>
      <w:r w:rsidRPr="00F27960">
        <w:rPr>
          <w:sz w:val="12"/>
          <w:szCs w:val="18"/>
        </w:rPr>
        <w:t>Environmental Monitoring</w:t>
      </w:r>
    </w:p>
    <w:p w14:paraId="5B0D5C15" w14:textId="77777777" w:rsidR="0092413A" w:rsidRPr="00F27960" w:rsidRDefault="0092413A" w:rsidP="0092413A">
      <w:pPr>
        <w:rPr>
          <w:sz w:val="12"/>
          <w:szCs w:val="18"/>
        </w:rPr>
      </w:pPr>
      <w:proofErr w:type="gramStart"/>
      <w:r w:rsidRPr="00F27960">
        <w:rPr>
          <w:sz w:val="12"/>
          <w:szCs w:val="18"/>
        </w:rPr>
        <w:t>Oh</w:t>
      </w:r>
      <w:proofErr w:type="gramEnd"/>
      <w:r w:rsidRPr="00F27960">
        <w:rPr>
          <w:sz w:val="12"/>
          <w:szCs w:val="18"/>
        </w:rPr>
        <w:t xml:space="preserve"> how complacent we've become. We take for granted that we will have instant images from space showing a volcanic eruption somewhere in the South Pacific within hours of learning that it happened. When the BP </w:t>
      </w:r>
      <w:proofErr w:type="spellStart"/>
      <w:r w:rsidRPr="00F27960">
        <w:rPr>
          <w:sz w:val="12"/>
          <w:szCs w:val="18"/>
        </w:rPr>
        <w:t>oll</w:t>
      </w:r>
      <w:proofErr w:type="spellEnd"/>
      <w:r w:rsidRPr="00F27960">
        <w:rPr>
          <w:sz w:val="12"/>
          <w:szCs w:val="18"/>
        </w:rPr>
        <w:t xml:space="preserve"> spill happened in the Gulf of Mexico in 2010, satellite images were used in conjunction with aircraft and ships to monitor the extent and evolving nature of the spill (Figures 10.1 and 10.2).</w:t>
      </w:r>
    </w:p>
    <w:p w14:paraId="2A9275BC" w14:textId="77777777" w:rsidR="0092413A" w:rsidRPr="00F27960" w:rsidRDefault="0092413A" w:rsidP="0092413A">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4FBB7A8C" w14:textId="77777777" w:rsidR="0092413A" w:rsidRPr="00F27960" w:rsidRDefault="0092413A" w:rsidP="0092413A">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6659311D" w14:textId="77777777" w:rsidR="0092413A" w:rsidRPr="00F27960" w:rsidRDefault="0092413A" w:rsidP="0092413A">
      <w:pPr>
        <w:rPr>
          <w:sz w:val="12"/>
          <w:szCs w:val="18"/>
        </w:rPr>
      </w:pPr>
      <w:r w:rsidRPr="00F27960">
        <w:rPr>
          <w:sz w:val="12"/>
          <w:szCs w:val="18"/>
        </w:rPr>
        <w:t xml:space="preserve">We use satellites, like the venerable Landsat series, to study the Earth m unprecedented detail. Since 1972, Landsat satellites have taken millions of </w:t>
      </w:r>
      <w:proofErr w:type="gramStart"/>
      <w:r w:rsidRPr="00F27960">
        <w:rPr>
          <w:sz w:val="12"/>
          <w:szCs w:val="18"/>
        </w:rPr>
        <w:t>high resolution</w:t>
      </w:r>
      <w:proofErr w:type="gramEnd"/>
      <w:r w:rsidRPr="00F27960">
        <w:rPr>
          <w:sz w:val="12"/>
          <w:szCs w:val="18"/>
        </w:rPr>
        <w:t xml:space="preserve"> images of the Earth's surface, allowing comprehensive studies of how the land has changed due to human intervention (deforestation, agriculture, settlement, etc.) and natural processes (desertification, floods, etc.).</w:t>
      </w:r>
    </w:p>
    <w:p w14:paraId="06BE00BA" w14:textId="77777777" w:rsidR="0092413A" w:rsidRPr="00F27960" w:rsidRDefault="0092413A" w:rsidP="0092413A">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422E9538" w14:textId="77777777" w:rsidR="0092413A" w:rsidRPr="00F27960" w:rsidRDefault="0092413A" w:rsidP="0092413A">
      <w:pPr>
        <w:rPr>
          <w:sz w:val="12"/>
          <w:szCs w:val="18"/>
        </w:rPr>
      </w:pPr>
      <w:r w:rsidRPr="00F27960">
        <w:rPr>
          <w:sz w:val="12"/>
          <w:szCs w:val="18"/>
        </w:rPr>
        <w:lastRenderedPageBreak/>
        <w:t>And what is the practical side of this particular bit of information?</w:t>
      </w:r>
    </w:p>
    <w:p w14:paraId="101F6149" w14:textId="77777777" w:rsidR="0092413A" w:rsidRPr="00F27960" w:rsidRDefault="0092413A" w:rsidP="0092413A">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1EE3DC21" w14:textId="77777777" w:rsidR="0092413A" w:rsidRPr="00F27960" w:rsidRDefault="0092413A" w:rsidP="0092413A">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268090B7" w14:textId="77777777" w:rsidR="0092413A" w:rsidRPr="00F27960" w:rsidRDefault="0092413A" w:rsidP="0092413A">
      <w:pPr>
        <w:rPr>
          <w:sz w:val="12"/>
          <w:szCs w:val="18"/>
        </w:rPr>
      </w:pPr>
      <w:r w:rsidRPr="00F27960">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2D3C9532" w14:textId="77777777" w:rsidR="0092413A" w:rsidRPr="00F27960" w:rsidRDefault="0092413A" w:rsidP="0092413A">
      <w:pPr>
        <w:rPr>
          <w:sz w:val="12"/>
          <w:szCs w:val="18"/>
        </w:rPr>
      </w:pPr>
      <w:r w:rsidRPr="00F27960">
        <w:rPr>
          <w:sz w:val="12"/>
          <w:szCs w:val="18"/>
        </w:rPr>
        <w:t xml:space="preserve">Other than taking pictures of surface features, like lakes and open pit mines, how are satellites monitoring the Earth's changing climate? In just about every way, </w:t>
      </w:r>
      <w:proofErr w:type="gramStart"/>
      <w:r w:rsidRPr="00F27960">
        <w:rPr>
          <w:sz w:val="12"/>
          <w:szCs w:val="18"/>
        </w:rPr>
        <w:t>by:</w:t>
      </w:r>
      <w:proofErr w:type="gramEnd"/>
      <w:r w:rsidRPr="00F27960">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08347B68" w14:textId="77777777" w:rsidR="0092413A" w:rsidRPr="00F27960" w:rsidRDefault="0092413A" w:rsidP="0092413A">
      <w:pPr>
        <w:rPr>
          <w:sz w:val="12"/>
          <w:szCs w:val="18"/>
        </w:rPr>
      </w:pPr>
      <w:r w:rsidRPr="00F27960">
        <w:rPr>
          <w:sz w:val="12"/>
          <w:szCs w:val="18"/>
        </w:rPr>
        <w:t xml:space="preserve">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F27960">
        <w:rPr>
          <w:sz w:val="12"/>
          <w:szCs w:val="18"/>
        </w:rPr>
        <w:t>morning;</w:t>
      </w:r>
      <w:proofErr w:type="gramEnd"/>
      <w:r w:rsidRPr="00F27960">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w:t>
      </w:r>
    </w:p>
    <w:p w14:paraId="606EE8E5" w14:textId="77777777" w:rsidR="0092413A" w:rsidRPr="00F27960" w:rsidRDefault="0092413A" w:rsidP="0092413A">
      <w:pPr>
        <w:rPr>
          <w:sz w:val="12"/>
          <w:szCs w:val="18"/>
        </w:rPr>
      </w:pPr>
      <w:r w:rsidRPr="00F27960">
        <w:rPr>
          <w:sz w:val="12"/>
          <w:szCs w:val="18"/>
        </w:rPr>
        <w:t>By looking in different parts of the spectrum, like the infrared light discussed above, we can make observations as described in Table 10.1.</w:t>
      </w:r>
    </w:p>
    <w:p w14:paraId="19E9882A" w14:textId="77777777" w:rsidR="0092413A" w:rsidRPr="00F27960" w:rsidRDefault="0092413A" w:rsidP="0092413A">
      <w:pPr>
        <w:rPr>
          <w:sz w:val="12"/>
          <w:szCs w:val="18"/>
        </w:rPr>
      </w:pPr>
      <w:r w:rsidRPr="00F27960">
        <w:rPr>
          <w:sz w:val="12"/>
          <w:szCs w:val="18"/>
        </w:rPr>
        <w:t>Pollution Monitoring</w:t>
      </w:r>
    </w:p>
    <w:p w14:paraId="2F19671C" w14:textId="77777777" w:rsidR="0092413A" w:rsidRPr="00F27960" w:rsidRDefault="0092413A" w:rsidP="0092413A">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7C956B52" w14:textId="77777777" w:rsidR="0092413A" w:rsidRPr="00F27960" w:rsidRDefault="0092413A" w:rsidP="0092413A">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0B4313F1" w14:textId="77777777" w:rsidR="0092413A" w:rsidRPr="00F27960" w:rsidRDefault="0092413A" w:rsidP="0092413A">
      <w:pPr>
        <w:rPr>
          <w:rStyle w:val="Emphasis"/>
        </w:rPr>
      </w:pPr>
      <w:r w:rsidRPr="00F27960">
        <w:rPr>
          <w:rStyle w:val="Emphasis"/>
        </w:rPr>
        <w:t>Energy Production</w:t>
      </w:r>
    </w:p>
    <w:p w14:paraId="2760AE70" w14:textId="77777777" w:rsidR="0092413A" w:rsidRPr="00F27960" w:rsidRDefault="0092413A" w:rsidP="0092413A">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4310C6C5" w14:textId="77777777" w:rsidR="0092413A" w:rsidRDefault="0092413A" w:rsidP="0092413A">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75A6435D" w14:textId="77777777" w:rsidR="0092413A" w:rsidRPr="00B735F6" w:rsidRDefault="0092413A" w:rsidP="0092413A">
      <w:pPr>
        <w:pStyle w:val="Heading4"/>
      </w:pPr>
      <w:r>
        <w:t xml:space="preserve">Fracking makes </w:t>
      </w:r>
      <w:r>
        <w:rPr>
          <w:u w:val="single"/>
        </w:rPr>
        <w:t>extinction inevitable</w:t>
      </w:r>
      <w:r>
        <w:t>---</w:t>
      </w:r>
      <w:r>
        <w:rPr>
          <w:u w:val="single"/>
        </w:rPr>
        <w:t>try-or die</w:t>
      </w:r>
      <w:r>
        <w:t xml:space="preserve"> to shut it off</w:t>
      </w:r>
    </w:p>
    <w:p w14:paraId="067331C9" w14:textId="77777777" w:rsidR="0092413A" w:rsidRDefault="0092413A" w:rsidP="0092413A">
      <w:r>
        <w:t xml:space="preserve">Rev. Mac </w:t>
      </w:r>
      <w:proofErr w:type="spellStart"/>
      <w:r w:rsidRPr="00B735F6">
        <w:rPr>
          <w:rStyle w:val="Style13ptBold"/>
        </w:rPr>
        <w:t>Legerton</w:t>
      </w:r>
      <w:proofErr w:type="spellEnd"/>
      <w:r w:rsidRPr="00B735F6">
        <w:rPr>
          <w:rStyle w:val="Style13ptBold"/>
        </w:rPr>
        <w:t xml:space="preserve"> 18</w:t>
      </w:r>
      <w:r>
        <w:t xml:space="preserve">, Co-Founder and Executive Director of the Center for Community Action, Member of the Board of Directors of the NC Climate Solutions Coalition, Member of the Board of Directors of the </w:t>
      </w:r>
      <w:proofErr w:type="spellStart"/>
      <w:r>
        <w:t>Windcall</w:t>
      </w:r>
      <w:proofErr w:type="spellEnd"/>
      <w:r>
        <w:t xml:space="preserve"> Institute, “Will </w:t>
      </w:r>
      <w:proofErr w:type="gramStart"/>
      <w:r>
        <w:t>The</w:t>
      </w:r>
      <w:proofErr w:type="gramEnd"/>
      <w:r>
        <w:t xml:space="preserve"> U.S. Blaze A Trail To Mass Extinction?”, APPPL News, 1/15/2018, https://www.apppl.org/news/will-the-u-s-blaze-a-trail-to-mass-extinction/</w:t>
      </w:r>
    </w:p>
    <w:p w14:paraId="0C49AE2F" w14:textId="77777777" w:rsidR="0092413A" w:rsidRPr="00B735F6" w:rsidRDefault="0092413A" w:rsidP="0092413A">
      <w:pPr>
        <w:rPr>
          <w:sz w:val="16"/>
        </w:rPr>
      </w:pPr>
      <w:r w:rsidRPr="00B735F6">
        <w:rPr>
          <w:sz w:val="16"/>
        </w:rPr>
        <w:lastRenderedPageBreak/>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 xml:space="preserve">—though, unlike a nuclear exchange, this threat is a slow-motion catastrophe. Can you guess what it is? Here’s a clue: it is something with which </w:t>
      </w:r>
      <w:proofErr w:type="gramStart"/>
      <w:r w:rsidRPr="00B735F6">
        <w:rPr>
          <w:sz w:val="16"/>
        </w:rPr>
        <w:t>most  people</w:t>
      </w:r>
      <w:proofErr w:type="gramEnd"/>
      <w:r w:rsidRPr="00B735F6">
        <w:rPr>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01AC0377" w14:textId="77777777" w:rsidR="0092413A" w:rsidRPr="00B735F6" w:rsidRDefault="0092413A" w:rsidP="0092413A">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w:t>
      </w:r>
      <w:proofErr w:type="gramStart"/>
      <w:r w:rsidRPr="00B735F6">
        <w:rPr>
          <w:sz w:val="16"/>
        </w:rPr>
        <w:t xml:space="preserve">is </w:t>
      </w:r>
      <w:r w:rsidRPr="00B735F6">
        <w:rPr>
          <w:rStyle w:val="StyleUnderline"/>
        </w:rPr>
        <w:t>the #1 preventable cause of climate change</w:t>
      </w:r>
      <w:proofErr w:type="gramEnd"/>
      <w:r w:rsidRPr="00B735F6">
        <w:rPr>
          <w:rStyle w:val="StyleUnderline"/>
        </w:rPr>
        <w:t>. It’s not coal, it’s not nuclear, and it’s not oil and gasoline. It’s</w:t>
      </w:r>
      <w:r w:rsidRPr="00B735F6">
        <w:rPr>
          <w:sz w:val="16"/>
        </w:rPr>
        <w:t xml:space="preserve"> actually the use of the very fuel that is touted as being cleaner, greener, and cheaper than all the rest. This fuel is called </w:t>
      </w:r>
      <w:r w:rsidRPr="00B735F6">
        <w:rPr>
          <w:rStyle w:val="StyleUnderline"/>
        </w:rPr>
        <w:t>“Natural Gas”.</w:t>
      </w:r>
    </w:p>
    <w:p w14:paraId="3F0D9D29" w14:textId="77777777" w:rsidR="0092413A" w:rsidRPr="00B735F6" w:rsidRDefault="0092413A" w:rsidP="0092413A">
      <w:pPr>
        <w:rPr>
          <w:sz w:val="16"/>
        </w:rPr>
      </w:pPr>
      <w:r w:rsidRPr="00B735F6">
        <w:rPr>
          <w:sz w:val="16"/>
        </w:rPr>
        <w:t xml:space="preserve">Let’s start with its name – “Natural Gas”. What is “natural gas”? There’s actually nothing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0852F8D4" w14:textId="77777777" w:rsidR="0092413A" w:rsidRPr="00B735F6" w:rsidRDefault="0092413A" w:rsidP="0092413A">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in close proximity to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On top of all this,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722099B4" w14:textId="77777777" w:rsidR="0092413A" w:rsidRPr="00B735F6" w:rsidRDefault="0092413A" w:rsidP="0092413A">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B735F6">
        <w:rPr>
          <w:sz w:val="16"/>
        </w:rPr>
        <w:t>if  you</w:t>
      </w:r>
      <w:proofErr w:type="gramEnd"/>
      <w:r w:rsidRPr="00B735F6">
        <w:rPr>
          <w:sz w:val="16"/>
        </w:rPr>
        <w:t xml:space="preserve"> want people to believe and think that it is something that it is not. It is un-natural methane gas produced under massive and highly toxic pressure and hazardous conditions.</w:t>
      </w:r>
    </w:p>
    <w:p w14:paraId="67B59389" w14:textId="77777777" w:rsidR="0092413A" w:rsidRPr="00B735F6" w:rsidRDefault="0092413A" w:rsidP="0092413A">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3BE9E66E" w14:textId="77777777" w:rsidR="0092413A" w:rsidRPr="00B735F6" w:rsidRDefault="0092413A" w:rsidP="0092413A">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xml:space="preserve">. Now the industry wants to expand production of methane gas all over the world by calling it “the most environmentally friendly fossil </w:t>
      </w:r>
      <w:proofErr w:type="spellStart"/>
      <w:r w:rsidRPr="00B735F6">
        <w:rPr>
          <w:sz w:val="16"/>
        </w:rPr>
        <w:t>fuel”and</w:t>
      </w:r>
      <w:proofErr w:type="spellEnd"/>
      <w:r w:rsidRPr="00B735F6">
        <w:rPr>
          <w:sz w:val="16"/>
        </w:rPr>
        <w:t xml:space="preserve"> a “bridge fuel” that we can safely use until we transition to 100% renewable energy sources.</w:t>
      </w:r>
    </w:p>
    <w:p w14:paraId="1739E6E0" w14:textId="77777777" w:rsidR="0092413A" w:rsidRPr="00B735F6" w:rsidRDefault="0092413A" w:rsidP="0092413A">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235ADBD8" w14:textId="77777777" w:rsidR="0092413A" w:rsidRDefault="0092413A" w:rsidP="0092413A">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67A0A071" w14:textId="77777777" w:rsidR="00F87690" w:rsidRDefault="00F87690" w:rsidP="00D85D44">
      <w:pPr>
        <w:rPr>
          <w:rStyle w:val="StyleUnderline"/>
        </w:rPr>
      </w:pPr>
    </w:p>
    <w:p w14:paraId="55221F29" w14:textId="35F6132D" w:rsidR="00E40F0A" w:rsidRDefault="00E40F0A" w:rsidP="00E40F0A">
      <w:pPr>
        <w:rPr>
          <w:sz w:val="12"/>
        </w:rPr>
      </w:pPr>
    </w:p>
    <w:p w14:paraId="459A19E9" w14:textId="2CBB8FDE" w:rsidR="00215BF7" w:rsidRDefault="00215BF7" w:rsidP="00215BF7">
      <w:pPr>
        <w:pStyle w:val="Heading3"/>
      </w:pPr>
      <w:r>
        <w:lastRenderedPageBreak/>
        <w:t xml:space="preserve">Case – </w:t>
      </w:r>
      <w:r>
        <w:t>Economy</w:t>
      </w:r>
    </w:p>
    <w:p w14:paraId="328AFF35" w14:textId="3D1CBD9E" w:rsidR="00215BF7" w:rsidRDefault="00D82CB9" w:rsidP="00D82CB9">
      <w:pPr>
        <w:pStyle w:val="Heading4"/>
      </w:pPr>
      <w:r>
        <w:t xml:space="preserve">We’ll concede that </w:t>
      </w:r>
      <w:r w:rsidR="005E2662">
        <w:t>debris massively harms our economy and causes collapse – they haven’t read an impact card</w:t>
      </w:r>
      <w:r w:rsidR="00242E72">
        <w:t xml:space="preserve">, they don’t get to in the 1AR, our 1NC strategy to </w:t>
      </w:r>
      <w:proofErr w:type="spellStart"/>
      <w:r w:rsidR="00242E72">
        <w:t>Dedev</w:t>
      </w:r>
      <w:proofErr w:type="spellEnd"/>
      <w:r w:rsidR="00242E72">
        <w:t xml:space="preserve"> was purely based off of reading a floating terminal impact</w:t>
      </w:r>
    </w:p>
    <w:p w14:paraId="7EE3F724" w14:textId="186C6B9E" w:rsidR="005C0FA4" w:rsidRPr="002920A6" w:rsidRDefault="005C0FA4" w:rsidP="005C0FA4">
      <w:pPr>
        <w:keepNext/>
        <w:keepLines/>
        <w:spacing w:before="40" w:after="0"/>
        <w:outlineLvl w:val="3"/>
        <w:rPr>
          <w:rFonts w:eastAsia="Times New Roman" w:cs="Times New Roman"/>
          <w:b/>
          <w:iCs/>
          <w:sz w:val="26"/>
        </w:rPr>
      </w:pPr>
      <w:r w:rsidRPr="002920A6">
        <w:rPr>
          <w:rFonts w:eastAsia="Times New Roman" w:cs="Times New Roman"/>
          <w:b/>
          <w:iCs/>
          <w:sz w:val="26"/>
        </w:rPr>
        <w:t xml:space="preserve">Growth </w:t>
      </w:r>
      <w:r w:rsidR="00663995">
        <w:rPr>
          <w:rFonts w:eastAsia="Times New Roman" w:cs="Times New Roman"/>
          <w:b/>
          <w:iCs/>
          <w:sz w:val="26"/>
        </w:rPr>
        <w:t>increases likelihood of</w:t>
      </w:r>
      <w:r w:rsidRPr="002920A6">
        <w:rPr>
          <w:rFonts w:eastAsia="Times New Roman" w:cs="Times New Roman"/>
          <w:b/>
          <w:iCs/>
          <w:sz w:val="26"/>
        </w:rPr>
        <w:t xml:space="preserve"> war </w:t>
      </w:r>
    </w:p>
    <w:p w14:paraId="0A8D2D52" w14:textId="77777777" w:rsidR="005C0FA4" w:rsidRPr="002920A6" w:rsidRDefault="005C0FA4" w:rsidP="005C0FA4">
      <w:pPr>
        <w:rPr>
          <w:rFonts w:eastAsia="Calibri"/>
        </w:rPr>
      </w:pPr>
      <w:r w:rsidRPr="002920A6">
        <w:rPr>
          <w:rFonts w:eastAsia="Calibri"/>
        </w:rPr>
        <w:t xml:space="preserve">Manuchehr </w:t>
      </w:r>
      <w:proofErr w:type="spellStart"/>
      <w:r w:rsidRPr="002920A6">
        <w:rPr>
          <w:rFonts w:eastAsia="Calibri"/>
          <w:b/>
          <w:bCs/>
          <w:sz w:val="26"/>
        </w:rPr>
        <w:t>Irandoust</w:t>
      </w:r>
      <w:proofErr w:type="spellEnd"/>
      <w:r w:rsidRPr="002920A6">
        <w:rPr>
          <w:rFonts w:eastAsia="Calibri"/>
          <w:b/>
          <w:bCs/>
          <w:sz w:val="26"/>
        </w:rPr>
        <w:t xml:space="preserve"> 17</w:t>
      </w:r>
      <w:r w:rsidRPr="002920A6">
        <w:rPr>
          <w:rFonts w:eastAsia="Calibri"/>
        </w:rPr>
        <w:t xml:space="preserve">, Department of Economics and Finance, School of Business Studies, Kristianstad University, “Militarism and globalization: Is there an empirical link?” </w:t>
      </w:r>
      <w:r w:rsidRPr="002920A6">
        <w:rPr>
          <w:rFonts w:eastAsia="Calibri"/>
          <w:i/>
        </w:rPr>
        <w:t>Quality and quantity</w:t>
      </w:r>
      <w:r w:rsidRPr="002920A6">
        <w:rPr>
          <w:rFonts w:eastAsia="Calibri"/>
        </w:rPr>
        <w:t>, June 16, 2017, Springer Open Access</w:t>
      </w:r>
    </w:p>
    <w:p w14:paraId="65106566" w14:textId="77777777" w:rsidR="005C0FA4" w:rsidRPr="002920A6" w:rsidRDefault="005C0FA4" w:rsidP="005C0FA4">
      <w:pPr>
        <w:rPr>
          <w:rFonts w:eastAsia="Calibri"/>
        </w:rPr>
      </w:pPr>
      <w:r w:rsidRPr="002920A6">
        <w:rPr>
          <w:rFonts w:eastAsia="Calibri"/>
        </w:rPr>
        <w:t>[GLOB = globalization index, MIS = militarized spending]</w:t>
      </w:r>
    </w:p>
    <w:p w14:paraId="410EE640" w14:textId="77777777" w:rsidR="005C0FA4" w:rsidRPr="002920A6" w:rsidRDefault="005C0FA4" w:rsidP="005C0FA4">
      <w:pPr>
        <w:rPr>
          <w:rFonts w:eastAsia="Calibri"/>
          <w:sz w:val="12"/>
        </w:rPr>
      </w:pPr>
      <w:r w:rsidRPr="002920A6">
        <w:rPr>
          <w:rFonts w:eastAsia="Calibri"/>
          <w:sz w:val="16"/>
        </w:rPr>
        <w:t xml:space="preserve">The results of the bootstrap panel Granger causality test are shown in Table 2. The findings show that </w:t>
      </w:r>
      <w:r w:rsidRPr="002920A6">
        <w:rPr>
          <w:rFonts w:eastAsia="Calibri"/>
          <w:b/>
          <w:iCs/>
          <w:u w:val="single"/>
          <w:bdr w:val="single" w:sz="8" w:space="0" w:color="auto"/>
        </w:rPr>
        <w:t>GLOB and MIS are causally related</w:t>
      </w:r>
      <w:r w:rsidRPr="002920A6">
        <w:rPr>
          <w:rFonts w:eastAsia="Calibri"/>
          <w:u w:val="single"/>
        </w:rPr>
        <w:t xml:space="preserve"> in most of the countries under review</w:t>
      </w:r>
      <w:r w:rsidRPr="002920A6">
        <w:rPr>
          <w:rFonts w:eastAsia="Calibri"/>
          <w:sz w:val="16"/>
        </w:rPr>
        <w:t xml:space="preserve">. There is a bi-directional causality in UK, US, Saudi Arabia, and Russia. The causality is unidirectional running from GLOB to MIS in Australia, Brazil, India, and China, and running from MIS to GLOB in Turkey. The degree of significance level varies from country to country. There is </w:t>
      </w:r>
      <w:proofErr w:type="gramStart"/>
      <w:r w:rsidRPr="002920A6">
        <w:rPr>
          <w:rFonts w:eastAsia="Calibri"/>
          <w:sz w:val="16"/>
        </w:rPr>
        <w:t>no</w:t>
      </w:r>
      <w:proofErr w:type="gramEnd"/>
      <w:r w:rsidRPr="002920A6">
        <w:rPr>
          <w:rFonts w:eastAsia="Calibri"/>
          <w:sz w:val="16"/>
        </w:rPr>
        <w:t xml:space="preserve"> any causal relationship between military spending and globalization in France, Italy, South Korea, Germany, and Japan. Overall, </w:t>
      </w:r>
      <w:r w:rsidRPr="002920A6">
        <w:rPr>
          <w:rFonts w:eastAsia="Calibri"/>
          <w:u w:val="single"/>
        </w:rPr>
        <w:t xml:space="preserve">this </w:t>
      </w:r>
      <w:r w:rsidRPr="002920A6">
        <w:rPr>
          <w:rFonts w:eastAsia="Calibri"/>
          <w:highlight w:val="cyan"/>
          <w:u w:val="single"/>
        </w:rPr>
        <w:t>ev</w:t>
      </w:r>
      <w:r w:rsidRPr="002920A6">
        <w:rPr>
          <w:rFonts w:eastAsia="Calibri"/>
          <w:u w:val="single"/>
        </w:rPr>
        <w:t xml:space="preserve">idence </w:t>
      </w:r>
      <w:r w:rsidRPr="002920A6">
        <w:rPr>
          <w:rFonts w:eastAsia="Calibri"/>
          <w:highlight w:val="cyan"/>
          <w:u w:val="single"/>
        </w:rPr>
        <w:t>shows a</w:t>
      </w:r>
      <w:r w:rsidRPr="002920A6">
        <w:rPr>
          <w:rFonts w:eastAsia="Calibri"/>
          <w:u w:val="single"/>
        </w:rPr>
        <w:t xml:space="preserve"> </w:t>
      </w:r>
      <w:r w:rsidRPr="002920A6">
        <w:rPr>
          <w:rFonts w:eastAsia="Calibri"/>
          <w:b/>
          <w:iCs/>
          <w:u w:val="single"/>
          <w:bdr w:val="single" w:sz="8" w:space="0" w:color="auto"/>
        </w:rPr>
        <w:t xml:space="preserve">relatively </w:t>
      </w:r>
      <w:r w:rsidRPr="002920A6">
        <w:rPr>
          <w:rFonts w:eastAsia="Calibri"/>
          <w:b/>
          <w:iCs/>
          <w:highlight w:val="cyan"/>
          <w:u w:val="single"/>
          <w:bdr w:val="single" w:sz="8" w:space="0" w:color="auto"/>
        </w:rPr>
        <w:t>robust association</w:t>
      </w:r>
      <w:r w:rsidRPr="002920A6">
        <w:rPr>
          <w:rFonts w:eastAsia="Calibri"/>
          <w:u w:val="single"/>
        </w:rPr>
        <w:t xml:space="preserve"> </w:t>
      </w:r>
      <w:r w:rsidRPr="002920A6">
        <w:rPr>
          <w:rFonts w:eastAsia="Calibri"/>
          <w:highlight w:val="cyan"/>
          <w:u w:val="single"/>
        </w:rPr>
        <w:t>between</w:t>
      </w:r>
      <w:r w:rsidRPr="002920A6">
        <w:rPr>
          <w:rFonts w:eastAsia="Calibri"/>
          <w:u w:val="single"/>
        </w:rPr>
        <w:t xml:space="preserve"> changes in </w:t>
      </w:r>
      <w:r w:rsidRPr="002920A6">
        <w:rPr>
          <w:rFonts w:eastAsia="Calibri"/>
          <w:highlight w:val="cyan"/>
          <w:u w:val="single"/>
        </w:rPr>
        <w:t>globalization and</w:t>
      </w:r>
      <w:r w:rsidRPr="002920A6">
        <w:rPr>
          <w:rFonts w:eastAsia="Calibri"/>
          <w:u w:val="single"/>
        </w:rPr>
        <w:t xml:space="preserve"> changes in </w:t>
      </w:r>
      <w:r w:rsidRPr="002920A6">
        <w:rPr>
          <w:rFonts w:eastAsia="Calibri"/>
          <w:highlight w:val="cyan"/>
          <w:u w:val="single"/>
        </w:rPr>
        <w:t>military expenditure</w:t>
      </w:r>
      <w:r w:rsidRPr="002920A6">
        <w:rPr>
          <w:rFonts w:eastAsia="Calibri"/>
          <w:sz w:val="16"/>
        </w:rPr>
        <w:t xml:space="preserve">. In other words, </w:t>
      </w:r>
      <w:r w:rsidRPr="002920A6">
        <w:rPr>
          <w:rFonts w:eastAsia="Calibri"/>
          <w:highlight w:val="cyan"/>
          <w:u w:val="single"/>
        </w:rPr>
        <w:t>countries experiencing</w:t>
      </w:r>
      <w:r w:rsidRPr="002920A6">
        <w:rPr>
          <w:rFonts w:eastAsia="Calibri"/>
          <w:u w:val="single"/>
        </w:rPr>
        <w:t xml:space="preserve"> greater </w:t>
      </w:r>
      <w:r w:rsidRPr="002920A6">
        <w:rPr>
          <w:rFonts w:eastAsia="Calibri"/>
          <w:highlight w:val="cyan"/>
          <w:u w:val="single"/>
        </w:rPr>
        <w:t>globalization have</w:t>
      </w:r>
      <w:r w:rsidRPr="002920A6">
        <w:rPr>
          <w:rFonts w:eastAsia="Calibri"/>
          <w:u w:val="single"/>
        </w:rPr>
        <w:t xml:space="preserve"> relatively </w:t>
      </w:r>
      <w:r w:rsidRPr="002920A6">
        <w:rPr>
          <w:rFonts w:eastAsia="Calibri"/>
          <w:b/>
          <w:iCs/>
          <w:highlight w:val="cyan"/>
          <w:u w:val="single"/>
          <w:bdr w:val="single" w:sz="8" w:space="0" w:color="auto"/>
        </w:rPr>
        <w:t>large increases in militarization</w:t>
      </w:r>
      <w:r w:rsidRPr="002920A6">
        <w:rPr>
          <w:rFonts w:eastAsia="Calibri"/>
          <w:sz w:val="16"/>
        </w:rPr>
        <w:t xml:space="preserve"> over the past 20 years.</w:t>
      </w:r>
    </w:p>
    <w:p w14:paraId="73A40A2D" w14:textId="77777777" w:rsidR="005C0FA4" w:rsidRPr="002920A6" w:rsidRDefault="005C0FA4" w:rsidP="005C0FA4">
      <w:pPr>
        <w:rPr>
          <w:rFonts w:eastAsia="Calibri"/>
          <w:sz w:val="12"/>
        </w:rPr>
      </w:pPr>
      <w:r w:rsidRPr="002920A6">
        <w:rPr>
          <w:rFonts w:eastAsia="Calibri"/>
          <w:sz w:val="12"/>
        </w:rPr>
        <w:t xml:space="preserve"> </w:t>
      </w:r>
      <w:r w:rsidRPr="002920A6">
        <w:rPr>
          <w:rFonts w:eastAsia="Calibri"/>
          <w:sz w:val="16"/>
        </w:rPr>
        <w:t xml:space="preserve">However, it has been shown that </w:t>
      </w:r>
      <w:r w:rsidRPr="002920A6">
        <w:rPr>
          <w:rFonts w:eastAsia="Calibri"/>
          <w:u w:val="single"/>
        </w:rPr>
        <w:t>globalization may not lead to more peaceful relations or demilitarization</w:t>
      </w:r>
      <w:r w:rsidRPr="002920A6">
        <w:rPr>
          <w:rFonts w:eastAsia="Calibri"/>
          <w:sz w:val="16"/>
        </w:rPr>
        <w:t xml:space="preserve">. As we discussed in Sect. 2, </w:t>
      </w:r>
      <w:r w:rsidRPr="002920A6">
        <w:rPr>
          <w:rFonts w:eastAsia="Calibri"/>
          <w:highlight w:val="cyan"/>
          <w:u w:val="single"/>
        </w:rPr>
        <w:t>bilateral trade increases the</w:t>
      </w:r>
      <w:r w:rsidRPr="002920A6">
        <w:rPr>
          <w:rFonts w:eastAsia="Calibri"/>
          <w:u w:val="single"/>
        </w:rPr>
        <w:t xml:space="preserve"> opportunity </w:t>
      </w:r>
      <w:r w:rsidRPr="002920A6">
        <w:rPr>
          <w:rFonts w:eastAsia="Calibri"/>
          <w:highlight w:val="cyan"/>
          <w:u w:val="single"/>
        </w:rPr>
        <w:t>cost of bilateral war</w:t>
      </w:r>
      <w:r w:rsidRPr="002920A6">
        <w:rPr>
          <w:rFonts w:eastAsia="Calibri"/>
          <w:sz w:val="16"/>
        </w:rPr>
        <w:t xml:space="preserve"> and may hinder bilateral war. </w:t>
      </w:r>
      <w:r w:rsidRPr="002920A6">
        <w:rPr>
          <w:rFonts w:eastAsia="Calibri"/>
          <w:highlight w:val="cyan"/>
          <w:u w:val="single"/>
        </w:rPr>
        <w:t>Globalization</w:t>
      </w:r>
      <w:r w:rsidRPr="002920A6">
        <w:rPr>
          <w:rFonts w:eastAsia="Calibri"/>
          <w:sz w:val="16"/>
        </w:rPr>
        <w:t xml:space="preserve"> (equivalent to multilateral economic openness) </w:t>
      </w:r>
      <w:r w:rsidRPr="002920A6">
        <w:rPr>
          <w:rFonts w:eastAsia="Calibri"/>
          <w:b/>
          <w:iCs/>
          <w:highlight w:val="cyan"/>
          <w:u w:val="single"/>
          <w:bdr w:val="single" w:sz="8" w:space="0" w:color="auto"/>
        </w:rPr>
        <w:t>reduces this</w:t>
      </w:r>
      <w:r w:rsidRPr="002920A6">
        <w:rPr>
          <w:rFonts w:eastAsia="Calibri"/>
          <w:b/>
          <w:iCs/>
          <w:u w:val="single"/>
          <w:bdr w:val="single" w:sz="8" w:space="0" w:color="auto"/>
        </w:rPr>
        <w:t xml:space="preserve"> opportunity </w:t>
      </w:r>
      <w:r w:rsidRPr="002920A6">
        <w:rPr>
          <w:rFonts w:eastAsia="Calibri"/>
          <w:b/>
          <w:iCs/>
          <w:highlight w:val="cyan"/>
          <w:u w:val="single"/>
          <w:bdr w:val="single" w:sz="8" w:space="0" w:color="auto"/>
        </w:rPr>
        <w:t xml:space="preserve">cost with any </w:t>
      </w:r>
      <w:r w:rsidRPr="002920A6">
        <w:rPr>
          <w:rFonts w:eastAsia="Calibri"/>
          <w:b/>
          <w:iCs/>
          <w:u w:val="single"/>
          <w:bdr w:val="single" w:sz="8" w:space="0" w:color="auto"/>
        </w:rPr>
        <w:t xml:space="preserve">given </w:t>
      </w:r>
      <w:r w:rsidRPr="002920A6">
        <w:rPr>
          <w:rFonts w:eastAsia="Calibri"/>
          <w:b/>
          <w:iCs/>
          <w:highlight w:val="cyan"/>
          <w:u w:val="single"/>
          <w:bdr w:val="single" w:sz="8" w:space="0" w:color="auto"/>
        </w:rPr>
        <w:t>country</w:t>
      </w:r>
      <w:r w:rsidRPr="002920A6">
        <w:rPr>
          <w:rFonts w:eastAsia="Calibri"/>
          <w:sz w:val="16"/>
        </w:rPr>
        <w:t xml:space="preserve"> </w:t>
      </w:r>
      <w:r w:rsidRPr="002920A6">
        <w:rPr>
          <w:rFonts w:eastAsia="Calibri"/>
          <w:u w:val="single"/>
        </w:rPr>
        <w:t>and devitalize the incentive to make concessions during negotiations</w:t>
      </w:r>
      <w:r w:rsidRPr="002920A6">
        <w:rPr>
          <w:rFonts w:eastAsia="Calibri"/>
          <w:sz w:val="16"/>
        </w:rPr>
        <w:t xml:space="preserve">, </w:t>
      </w:r>
      <w:r w:rsidRPr="002920A6">
        <w:rPr>
          <w:rFonts w:eastAsia="Calibri"/>
          <w:highlight w:val="cyan"/>
          <w:u w:val="single"/>
        </w:rPr>
        <w:t>and</w:t>
      </w:r>
      <w:r w:rsidRPr="002920A6">
        <w:rPr>
          <w:rFonts w:eastAsia="Calibri"/>
          <w:sz w:val="16"/>
        </w:rPr>
        <w:t xml:space="preserve">, therefore, </w:t>
      </w:r>
      <w:r w:rsidRPr="002920A6">
        <w:rPr>
          <w:rFonts w:eastAsia="Calibri"/>
          <w:b/>
          <w:iCs/>
          <w:highlight w:val="cyan"/>
          <w:u w:val="single"/>
          <w:bdr w:val="single" w:sz="8" w:space="0" w:color="auto"/>
        </w:rPr>
        <w:t>increases the probability of war</w:t>
      </w:r>
      <w:r w:rsidRPr="002920A6">
        <w:rPr>
          <w:rFonts w:eastAsia="Calibri"/>
          <w:sz w:val="16"/>
        </w:rPr>
        <w:t xml:space="preserve"> between any given pair of country. Thus, an increase in trade or openness between two countries may restore peace between those but may increase the probability of conflict with third countries.</w:t>
      </w:r>
    </w:p>
    <w:p w14:paraId="772753E2" w14:textId="77777777" w:rsidR="005C0FA4" w:rsidRPr="002920A6" w:rsidRDefault="005C0FA4" w:rsidP="005C0FA4">
      <w:pPr>
        <w:rPr>
          <w:rFonts w:eastAsia="Calibri"/>
          <w:sz w:val="12"/>
        </w:rPr>
      </w:pPr>
      <w:r w:rsidRPr="002920A6">
        <w:rPr>
          <w:rFonts w:eastAsia="Calibri"/>
          <w:sz w:val="12"/>
        </w:rPr>
        <w:t xml:space="preserve"> </w:t>
      </w:r>
      <w:r w:rsidRPr="002920A6">
        <w:rPr>
          <w:rFonts w:eastAsia="Calibri"/>
          <w:sz w:val="16"/>
        </w:rPr>
        <w:t>6 Conclusion</w:t>
      </w:r>
    </w:p>
    <w:p w14:paraId="3ACA08E7" w14:textId="77777777" w:rsidR="005C0FA4" w:rsidRPr="002920A6" w:rsidRDefault="005C0FA4" w:rsidP="005C0FA4">
      <w:pPr>
        <w:rPr>
          <w:rFonts w:eastAsia="Calibri"/>
          <w:sz w:val="16"/>
        </w:rPr>
      </w:pPr>
      <w:r w:rsidRPr="002920A6">
        <w:rPr>
          <w:rFonts w:eastAsia="Calibri"/>
          <w:sz w:val="12"/>
        </w:rPr>
        <w:t xml:space="preserve"> </w:t>
      </w:r>
      <w:r w:rsidRPr="002920A6">
        <w:rPr>
          <w:rFonts w:eastAsia="Calibri"/>
          <w:sz w:val="16"/>
        </w:rPr>
        <w:t xml:space="preserve">While </w:t>
      </w:r>
      <w:r w:rsidRPr="002920A6">
        <w:rPr>
          <w:rFonts w:eastAsia="Calibri"/>
          <w:u w:val="single"/>
        </w:rPr>
        <w:t>previous studies</w:t>
      </w:r>
      <w:r w:rsidRPr="002920A6">
        <w:rPr>
          <w:rFonts w:eastAsia="Calibri"/>
          <w:sz w:val="16"/>
        </w:rPr>
        <w:t xml:space="preserve"> mostly focused on the causal nexus between military expenditure and economic growth, those studies </w:t>
      </w:r>
      <w:r w:rsidRPr="002920A6">
        <w:rPr>
          <w:rFonts w:eastAsia="Calibri"/>
          <w:u w:val="single"/>
        </w:rPr>
        <w:t>have not considered the role of globalization</w:t>
      </w:r>
      <w:r w:rsidRPr="002920A6">
        <w:rPr>
          <w:rFonts w:eastAsia="Calibri"/>
          <w:sz w:val="16"/>
        </w:rPr>
        <w:t xml:space="preserve">. This study uses data from the top 15 military expenditure spenders over the period 1990–2012 to examine the relationship between militarism and globalization. The bootstrap panel Granger causality that accounts for both cross-sectional dependence and heterogeneity across countries is utilized to detect the direction of causality. The results show that </w:t>
      </w:r>
      <w:r w:rsidRPr="002920A6">
        <w:rPr>
          <w:rFonts w:eastAsia="Calibri"/>
          <w:u w:val="single"/>
        </w:rPr>
        <w:t>military expenditures and globalization are causally related in most of the countries under review</w:t>
      </w:r>
      <w:r w:rsidRPr="002920A6">
        <w:rPr>
          <w:rFonts w:eastAsia="Calibri"/>
          <w:sz w:val="16"/>
        </w:rPr>
        <w:t xml:space="preserve">. Despite the increasing role of globalization, the results show that </w:t>
      </w:r>
      <w:r w:rsidRPr="002920A6">
        <w:rPr>
          <w:rFonts w:eastAsia="Calibri"/>
          <w:b/>
          <w:iCs/>
          <w:highlight w:val="cyan"/>
          <w:u w:val="single"/>
          <w:bdr w:val="single" w:sz="8" w:space="0" w:color="auto"/>
        </w:rPr>
        <w:t>military expenditures are growing</w:t>
      </w:r>
      <w:r w:rsidRPr="002920A6">
        <w:rPr>
          <w:rFonts w:eastAsia="Calibri"/>
          <w:u w:val="single"/>
        </w:rPr>
        <w:t xml:space="preserve"> and </w:t>
      </w:r>
      <w:r w:rsidRPr="002920A6">
        <w:rPr>
          <w:rFonts w:eastAsia="Calibri"/>
          <w:highlight w:val="cyan"/>
          <w:u w:val="single"/>
        </w:rPr>
        <w:t>pointing to a strengthening in</w:t>
      </w:r>
      <w:r w:rsidRPr="002920A6">
        <w:rPr>
          <w:rFonts w:eastAsia="Calibri"/>
          <w:u w:val="single"/>
        </w:rPr>
        <w:t xml:space="preserve"> nationalist sentiments and </w:t>
      </w:r>
      <w:r w:rsidRPr="002920A6">
        <w:rPr>
          <w:rFonts w:eastAsia="Calibri"/>
          <w:highlight w:val="cyan"/>
          <w:u w:val="single"/>
        </w:rPr>
        <w:t>militarism</w:t>
      </w:r>
      <w:r w:rsidRPr="002920A6">
        <w:rPr>
          <w:rFonts w:eastAsia="Calibri"/>
          <w:sz w:val="16"/>
        </w:rPr>
        <w:t xml:space="preserve">. This paper suggests that changes in domestic political and economic conditions might hinder the process of globalization. The results are consistent with those of Acemoglu and </w:t>
      </w:r>
      <w:proofErr w:type="spellStart"/>
      <w:r w:rsidRPr="002920A6">
        <w:rPr>
          <w:rFonts w:eastAsia="Calibri"/>
          <w:sz w:val="16"/>
        </w:rPr>
        <w:t>Yared</w:t>
      </w:r>
      <w:proofErr w:type="spellEnd"/>
      <w:r w:rsidRPr="002920A6">
        <w:rPr>
          <w:rFonts w:eastAsia="Calibri"/>
          <w:sz w:val="16"/>
        </w:rPr>
        <w:t xml:space="preserve"> (2010) who conclude that high military spending endangers globalization. This study also supports the results of Martin et al. (2008) who find that </w:t>
      </w:r>
      <w:r w:rsidRPr="002920A6">
        <w:rPr>
          <w:rFonts w:eastAsia="Calibri"/>
          <w:u w:val="single"/>
        </w:rPr>
        <w:t>an increase in multilateral trade raises the chance of conflict between states</w:t>
      </w:r>
      <w:r w:rsidRPr="002920A6">
        <w:rPr>
          <w:rFonts w:eastAsia="Calibri"/>
          <w:sz w:val="16"/>
        </w:rPr>
        <w:t>. The policy implication of the findings is that greater military spending by a country increases the likelihood of military conflict in the future, the anticipation of which discourages globalization.</w:t>
      </w:r>
    </w:p>
    <w:p w14:paraId="2A656A7B" w14:textId="6410302B" w:rsidR="00950788" w:rsidRPr="002920A6" w:rsidRDefault="00950788" w:rsidP="00950788">
      <w:pPr>
        <w:keepNext/>
        <w:keepLines/>
        <w:spacing w:before="40" w:after="0"/>
        <w:outlineLvl w:val="3"/>
        <w:rPr>
          <w:rFonts w:eastAsia="Times New Roman" w:cs="Times New Roman"/>
          <w:b/>
          <w:iCs/>
          <w:sz w:val="26"/>
        </w:rPr>
      </w:pPr>
      <w:r w:rsidRPr="002920A6">
        <w:rPr>
          <w:rFonts w:eastAsia="Times New Roman" w:cs="Times New Roman"/>
          <w:b/>
          <w:iCs/>
          <w:sz w:val="26"/>
        </w:rPr>
        <w:lastRenderedPageBreak/>
        <w:t>Insect loss</w:t>
      </w:r>
      <w:r>
        <w:rPr>
          <w:rFonts w:eastAsia="Times New Roman" w:cs="Times New Roman"/>
          <w:b/>
          <w:iCs/>
          <w:sz w:val="26"/>
        </w:rPr>
        <w:t xml:space="preserve"> causes extinction</w:t>
      </w:r>
    </w:p>
    <w:p w14:paraId="0FB2C68E" w14:textId="77777777" w:rsidR="00950788" w:rsidRPr="002920A6" w:rsidRDefault="00950788" w:rsidP="00950788">
      <w:pPr>
        <w:rPr>
          <w:rFonts w:eastAsia="Calibri"/>
        </w:rPr>
      </w:pPr>
      <w:r w:rsidRPr="002920A6">
        <w:rPr>
          <w:rFonts w:eastAsia="Calibri"/>
        </w:rPr>
        <w:t xml:space="preserve">Robert </w:t>
      </w:r>
      <w:proofErr w:type="spellStart"/>
      <w:r w:rsidRPr="002920A6">
        <w:rPr>
          <w:rFonts w:eastAsia="Calibri"/>
          <w:b/>
          <w:bCs/>
          <w:sz w:val="26"/>
        </w:rPr>
        <w:t>Hunziker</w:t>
      </w:r>
      <w:proofErr w:type="spellEnd"/>
      <w:r w:rsidRPr="002920A6">
        <w:rPr>
          <w:rFonts w:eastAsia="Calibri"/>
          <w:b/>
          <w:bCs/>
          <w:sz w:val="26"/>
        </w:rPr>
        <w:t xml:space="preserve"> 18</w:t>
      </w:r>
      <w:r w:rsidRPr="002920A6">
        <w:rPr>
          <w:rFonts w:eastAsia="Calibri"/>
        </w:rPr>
        <w:t>, MA in Economic History from DePaul University, environmental journalist for over fifty publications, 3/27/18, “Insect Decimation Upstages Global Warming,” https://www.transcend.org/tms/2018/04/insect-decimation-upstages-global-warming/</w:t>
      </w:r>
    </w:p>
    <w:p w14:paraId="5877EF34" w14:textId="77777777" w:rsidR="00950788" w:rsidRPr="002920A6" w:rsidRDefault="00950788" w:rsidP="00950788">
      <w:pPr>
        <w:rPr>
          <w:rFonts w:eastAsia="Calibri"/>
          <w:sz w:val="12"/>
        </w:rPr>
      </w:pPr>
      <w:r w:rsidRPr="002920A6">
        <w:rPr>
          <w:rFonts w:eastAsia="Calibri"/>
          <w:sz w:val="16"/>
        </w:rPr>
        <w:t xml:space="preserve">Everybody’s heard about </w:t>
      </w:r>
      <w:r w:rsidRPr="002920A6">
        <w:rPr>
          <w:rFonts w:eastAsia="Calibri"/>
          <w:u w:val="single"/>
        </w:rPr>
        <w:t>global warming</w:t>
      </w:r>
      <w:r w:rsidRPr="002920A6">
        <w:rPr>
          <w:rFonts w:eastAsia="Calibri"/>
          <w:sz w:val="16"/>
        </w:rPr>
        <w:t xml:space="preserve">. It </w:t>
      </w:r>
      <w:r w:rsidRPr="002920A6">
        <w:rPr>
          <w:rFonts w:eastAsia="Calibri"/>
          <w:u w:val="single"/>
        </w:rPr>
        <w:t xml:space="preserve">is one of the most advertised </w:t>
      </w:r>
      <w:r w:rsidRPr="002920A6">
        <w:rPr>
          <w:rFonts w:eastAsia="Calibri"/>
          <w:b/>
          <w:iCs/>
          <w:u w:val="single"/>
          <w:bdr w:val="single" w:sz="8" w:space="0" w:color="auto"/>
        </w:rPr>
        <w:t>existential</w:t>
      </w:r>
      <w:r w:rsidRPr="002920A6">
        <w:rPr>
          <w:rFonts w:eastAsia="Calibri"/>
          <w:u w:val="single"/>
        </w:rPr>
        <w:t xml:space="preserve"> events</w:t>
      </w:r>
      <w:r w:rsidRPr="002920A6">
        <w:rPr>
          <w:rFonts w:eastAsia="Calibri"/>
          <w:sz w:val="16"/>
        </w:rPr>
        <w:t xml:space="preserve"> of all time. Who isn’t aware? However, there’s a new kid on the block. </w:t>
      </w:r>
      <w:r w:rsidRPr="002920A6">
        <w:rPr>
          <w:rFonts w:eastAsia="Calibri"/>
          <w:u w:val="single"/>
        </w:rPr>
        <w:t xml:space="preserve">An alarming </w:t>
      </w:r>
      <w:r w:rsidRPr="002920A6">
        <w:rPr>
          <w:rFonts w:eastAsia="Calibri"/>
          <w:b/>
          <w:iCs/>
          <w:highlight w:val="cyan"/>
          <w:u w:val="single"/>
          <w:bdr w:val="single" w:sz="8" w:space="0" w:color="auto"/>
        </w:rPr>
        <w:t>loss of insects</w:t>
      </w:r>
      <w:r w:rsidRPr="002920A6">
        <w:rPr>
          <w:rFonts w:eastAsia="Calibri"/>
          <w:highlight w:val="cyan"/>
          <w:u w:val="single"/>
        </w:rPr>
        <w:t xml:space="preserve"> will</w:t>
      </w:r>
      <w:r w:rsidRPr="002920A6">
        <w:rPr>
          <w:rFonts w:eastAsia="Calibri"/>
          <w:u w:val="single"/>
        </w:rPr>
        <w:t xml:space="preserve"> likely </w:t>
      </w:r>
      <w:r w:rsidRPr="002920A6">
        <w:rPr>
          <w:rFonts w:eastAsia="Calibri"/>
          <w:b/>
          <w:iCs/>
          <w:highlight w:val="cyan"/>
          <w:u w:val="single"/>
          <w:bdr w:val="single" w:sz="8" w:space="0" w:color="auto"/>
        </w:rPr>
        <w:t>take down humanity</w:t>
      </w:r>
      <w:r w:rsidRPr="002920A6">
        <w:rPr>
          <w:rFonts w:eastAsia="Calibri"/>
          <w:u w:val="single"/>
        </w:rPr>
        <w:t xml:space="preserve"> before global warming</w:t>
      </w:r>
      <w:r w:rsidRPr="002920A6">
        <w:rPr>
          <w:rFonts w:eastAsia="Calibri"/>
          <w:sz w:val="16"/>
        </w:rPr>
        <w:t xml:space="preserve"> hits maximum velocity.</w:t>
      </w:r>
    </w:p>
    <w:p w14:paraId="0C2091E2" w14:textId="77777777" w:rsidR="00950788" w:rsidRPr="002920A6" w:rsidRDefault="00950788" w:rsidP="00950788">
      <w:pPr>
        <w:rPr>
          <w:rFonts w:eastAsia="Calibri"/>
          <w:sz w:val="12"/>
        </w:rPr>
      </w:pPr>
      <w:r w:rsidRPr="002920A6">
        <w:rPr>
          <w:rFonts w:eastAsia="Calibri"/>
          <w:sz w:val="16"/>
        </w:rPr>
        <w:t xml:space="preserve"> For the immediate future, the </w:t>
      </w:r>
      <w:r w:rsidRPr="002920A6">
        <w:rPr>
          <w:rFonts w:eastAsia="Calibri"/>
          <w:u w:val="single"/>
        </w:rPr>
        <w:t>Paris</w:t>
      </w:r>
      <w:r w:rsidRPr="002920A6">
        <w:rPr>
          <w:rFonts w:eastAsia="Calibri"/>
          <w:sz w:val="16"/>
        </w:rPr>
        <w:t xml:space="preserve"> Accord </w:t>
      </w:r>
      <w:r w:rsidRPr="002920A6">
        <w:rPr>
          <w:rFonts w:eastAsia="Calibri"/>
          <w:u w:val="single"/>
        </w:rPr>
        <w:t>is riding the wrong horse</w:t>
      </w:r>
      <w:r w:rsidRPr="002920A6">
        <w:rPr>
          <w:rFonts w:eastAsia="Calibri"/>
          <w:sz w:val="16"/>
        </w:rPr>
        <w:t>, as global warming is a long-term project compared to the insect catastrophe happening right now! Where else is found 40% to 90% species devastation?</w:t>
      </w:r>
    </w:p>
    <w:p w14:paraId="58894578" w14:textId="77777777" w:rsidR="00950788" w:rsidRPr="002920A6" w:rsidRDefault="00950788" w:rsidP="00950788">
      <w:pPr>
        <w:rPr>
          <w:rFonts w:eastAsia="Calibri"/>
          <w:sz w:val="12"/>
        </w:rPr>
      </w:pPr>
      <w:r w:rsidRPr="002920A6">
        <w:rPr>
          <w:rFonts w:eastAsia="Calibri"/>
          <w:sz w:val="16"/>
        </w:rPr>
        <w:t xml:space="preserve"> </w:t>
      </w:r>
      <w:r w:rsidRPr="002920A6">
        <w:rPr>
          <w:rFonts w:eastAsia="Calibri"/>
          <w:u w:val="single"/>
        </w:rPr>
        <w:t xml:space="preserve">The worldwide loss of insects is simply staggering with some reports of 75% up to 90%, </w:t>
      </w:r>
      <w:r w:rsidRPr="002920A6">
        <w:rPr>
          <w:rFonts w:eastAsia="Calibri"/>
          <w:highlight w:val="cyan"/>
          <w:u w:val="single"/>
        </w:rPr>
        <w:t>happening</w:t>
      </w:r>
      <w:r w:rsidRPr="002920A6">
        <w:rPr>
          <w:rFonts w:eastAsia="Calibri"/>
          <w:u w:val="single"/>
        </w:rPr>
        <w:t xml:space="preserve"> much </w:t>
      </w:r>
      <w:r w:rsidRPr="002920A6">
        <w:rPr>
          <w:rFonts w:eastAsia="Calibri"/>
          <w:highlight w:val="cyan"/>
          <w:u w:val="single"/>
        </w:rPr>
        <w:t>faster than</w:t>
      </w:r>
      <w:r w:rsidRPr="002920A6">
        <w:rPr>
          <w:rFonts w:eastAsia="Calibri"/>
          <w:u w:val="single"/>
        </w:rPr>
        <w:t xml:space="preserve"> the paleoclimate record rate of the </w:t>
      </w:r>
      <w:r w:rsidRPr="002920A6">
        <w:rPr>
          <w:rFonts w:eastAsia="Calibri"/>
          <w:highlight w:val="cyan"/>
          <w:u w:val="single"/>
        </w:rPr>
        <w:t>past</w:t>
      </w:r>
      <w:r w:rsidRPr="002920A6">
        <w:rPr>
          <w:rFonts w:eastAsia="Calibri"/>
          <w:u w:val="single"/>
        </w:rPr>
        <w:t xml:space="preserve"> five major </w:t>
      </w:r>
      <w:r w:rsidRPr="002920A6">
        <w:rPr>
          <w:rFonts w:eastAsia="Calibri"/>
          <w:highlight w:val="cyan"/>
          <w:u w:val="single"/>
        </w:rPr>
        <w:t>extinction events</w:t>
      </w:r>
      <w:r w:rsidRPr="002920A6">
        <w:rPr>
          <w:rFonts w:eastAsia="Calibri"/>
          <w:u w:val="single"/>
        </w:rPr>
        <w:t>.</w:t>
      </w:r>
      <w:r w:rsidRPr="002920A6">
        <w:rPr>
          <w:rFonts w:eastAsia="Calibri"/>
          <w:sz w:val="16"/>
        </w:rPr>
        <w:t xml:space="preserve"> </w:t>
      </w:r>
      <w:r w:rsidRPr="002920A6">
        <w:rPr>
          <w:rFonts w:eastAsia="Calibri"/>
          <w:u w:val="single"/>
        </w:rPr>
        <w:t>It is possible that some insect species may</w:t>
      </w:r>
      <w:r w:rsidRPr="002920A6">
        <w:rPr>
          <w:rFonts w:eastAsia="Calibri"/>
          <w:sz w:val="16"/>
        </w:rPr>
        <w:t xml:space="preserve"> </w:t>
      </w:r>
      <w:r w:rsidRPr="002920A6">
        <w:rPr>
          <w:rFonts w:eastAsia="Calibri"/>
          <w:b/>
          <w:iCs/>
          <w:u w:val="single"/>
          <w:bdr w:val="single" w:sz="8" w:space="0" w:color="auto"/>
        </w:rPr>
        <w:t>already be close to total extinction!</w:t>
      </w:r>
    </w:p>
    <w:p w14:paraId="253AF98B" w14:textId="77777777" w:rsidR="00950788" w:rsidRPr="002920A6" w:rsidRDefault="00950788" w:rsidP="00950788">
      <w:pPr>
        <w:rPr>
          <w:rFonts w:eastAsia="Calibri"/>
          <w:sz w:val="12"/>
        </w:rPr>
      </w:pPr>
      <w:r w:rsidRPr="002920A6">
        <w:rPr>
          <w:rFonts w:eastAsia="Calibri"/>
          <w:sz w:val="16"/>
        </w:rPr>
        <w:t xml:space="preserve"> </w:t>
      </w:r>
      <w:r w:rsidRPr="002920A6">
        <w:rPr>
          <w:rFonts w:eastAsia="Calibri"/>
          <w:u w:val="single"/>
        </w:rPr>
        <w:t>It’s established that species evolve and then go extinct over thousands and millions</w:t>
      </w:r>
      <w:r w:rsidRPr="002920A6">
        <w:rPr>
          <w:rFonts w:eastAsia="Calibri"/>
          <w:sz w:val="16"/>
        </w:rPr>
        <w:t xml:space="preserve"> of years as part of nature’s course, </w:t>
      </w:r>
      <w:r w:rsidRPr="002920A6">
        <w:rPr>
          <w:rFonts w:eastAsia="Calibri"/>
          <w:u w:val="single"/>
        </w:rPr>
        <w:t>but the current rate of devastation is simply “off the charts, and downright scary.”</w:t>
      </w:r>
    </w:p>
    <w:p w14:paraId="62840104" w14:textId="77777777" w:rsidR="00950788" w:rsidRPr="002920A6" w:rsidRDefault="00950788" w:rsidP="00950788">
      <w:pPr>
        <w:rPr>
          <w:rFonts w:eastAsia="Calibri"/>
          <w:sz w:val="12"/>
        </w:rPr>
      </w:pPr>
      <w:r w:rsidRPr="002920A6">
        <w:rPr>
          <w:rFonts w:eastAsia="Calibri"/>
          <w:sz w:val="16"/>
        </w:rPr>
        <w:t xml:space="preserve"> Without any doubt, </w:t>
      </w:r>
      <w:r w:rsidRPr="002920A6">
        <w:rPr>
          <w:rFonts w:eastAsia="Calibri"/>
          <w:u w:val="single"/>
        </w:rPr>
        <w:t>it is difficult to imagine how humanity survives without insects,</w:t>
      </w:r>
      <w:r w:rsidRPr="002920A6">
        <w:rPr>
          <w:rFonts w:eastAsia="Calibri"/>
          <w:sz w:val="16"/>
        </w:rPr>
        <w:t xml:space="preserve"> which are dropping dead in bunches right before our eyes. For proof, how many insect splats do people clean off windshields nowadays? Not many…. How many fireflies do children chase at night? Not many….</w:t>
      </w:r>
    </w:p>
    <w:p w14:paraId="7D27E724" w14:textId="77777777" w:rsidR="00950788" w:rsidRPr="002920A6" w:rsidRDefault="00950788" w:rsidP="00950788">
      <w:pPr>
        <w:rPr>
          <w:rFonts w:eastAsia="Calibri"/>
          <w:sz w:val="12"/>
        </w:rPr>
      </w:pPr>
      <w:r w:rsidRPr="002920A6">
        <w:rPr>
          <w:rFonts w:eastAsia="Calibri"/>
          <w:sz w:val="16"/>
        </w:rPr>
        <w:t xml:space="preserve"> Several naturalists and environmental writers believe </w:t>
      </w:r>
      <w:r w:rsidRPr="002920A6">
        <w:rPr>
          <w:rFonts w:eastAsia="Calibri"/>
          <w:u w:val="single"/>
        </w:rPr>
        <w:t xml:space="preserve">the massive </w:t>
      </w:r>
      <w:r w:rsidRPr="002920A6">
        <w:rPr>
          <w:rFonts w:eastAsia="Calibri"/>
          <w:highlight w:val="cyan"/>
          <w:u w:val="single"/>
        </w:rPr>
        <w:t>loss</w:t>
      </w:r>
      <w:r w:rsidRPr="002920A6">
        <w:rPr>
          <w:rFonts w:eastAsia="Calibri"/>
          <w:u w:val="single"/>
        </w:rPr>
        <w:t xml:space="preserve"> of insects </w:t>
      </w:r>
      <w:r w:rsidRPr="002920A6">
        <w:rPr>
          <w:rFonts w:eastAsia="Calibri"/>
          <w:highlight w:val="cyan"/>
          <w:u w:val="single"/>
        </w:rPr>
        <w:t>has everything to do with</w:t>
      </w:r>
      <w:r w:rsidRPr="002920A6">
        <w:rPr>
          <w:rFonts w:eastAsia="Calibri"/>
          <w:u w:val="single"/>
        </w:rPr>
        <w:t xml:space="preserve"> three generations of </w:t>
      </w:r>
      <w:r w:rsidRPr="002920A6">
        <w:rPr>
          <w:rFonts w:eastAsia="Calibri"/>
          <w:b/>
          <w:iCs/>
          <w:highlight w:val="cyan"/>
          <w:u w:val="single"/>
          <w:bdr w:val="single" w:sz="8" w:space="0" w:color="auto"/>
        </w:rPr>
        <w:t>industrial</w:t>
      </w:r>
      <w:r w:rsidRPr="002920A6">
        <w:rPr>
          <w:rFonts w:eastAsia="Calibri"/>
          <w:b/>
          <w:iCs/>
          <w:u w:val="single"/>
          <w:bdr w:val="single" w:sz="8" w:space="0" w:color="auto"/>
        </w:rPr>
        <w:t xml:space="preserve">ized </w:t>
      </w:r>
      <w:r w:rsidRPr="002920A6">
        <w:rPr>
          <w:rFonts w:eastAsia="Calibri"/>
          <w:b/>
          <w:iCs/>
          <w:highlight w:val="cyan"/>
          <w:u w:val="single"/>
          <w:bdr w:val="single" w:sz="8" w:space="0" w:color="auto"/>
        </w:rPr>
        <w:t>farming</w:t>
      </w:r>
      <w:r w:rsidRPr="002920A6">
        <w:rPr>
          <w:rFonts w:eastAsia="Calibri"/>
          <w:sz w:val="16"/>
          <w:highlight w:val="cyan"/>
        </w:rPr>
        <w:t xml:space="preserve"> </w:t>
      </w:r>
      <w:r w:rsidRPr="002920A6">
        <w:rPr>
          <w:rFonts w:eastAsia="Calibri"/>
          <w:highlight w:val="cyan"/>
          <w:u w:val="single"/>
        </w:rPr>
        <w:t>and</w:t>
      </w:r>
      <w:r w:rsidRPr="002920A6">
        <w:rPr>
          <w:rFonts w:eastAsia="Calibri"/>
          <w:u w:val="single"/>
        </w:rPr>
        <w:t xml:space="preserve"> the vast tide of </w:t>
      </w:r>
      <w:r w:rsidRPr="002920A6">
        <w:rPr>
          <w:rFonts w:eastAsia="Calibri"/>
          <w:b/>
          <w:iCs/>
          <w:highlight w:val="cyan"/>
          <w:u w:val="single"/>
          <w:bdr w:val="single" w:sz="8" w:space="0" w:color="auto"/>
        </w:rPr>
        <w:t>poisons</w:t>
      </w:r>
      <w:r w:rsidRPr="002920A6">
        <w:rPr>
          <w:rFonts w:eastAsia="Calibri"/>
          <w:u w:val="single"/>
        </w:rPr>
        <w:t xml:space="preserve"> pouring over the landscape year-after-year</w:t>
      </w:r>
      <w:r w:rsidRPr="002920A6">
        <w:rPr>
          <w:rFonts w:eastAsia="Calibri"/>
          <w:sz w:val="16"/>
        </w:rPr>
        <w:t xml:space="preserve">, especially since the end of WWII. </w:t>
      </w:r>
      <w:r w:rsidRPr="002920A6">
        <w:rPr>
          <w:rFonts w:eastAsia="Calibri"/>
          <w:u w:val="single"/>
        </w:rPr>
        <w:t>Ours is the first-ever pesticide-based agricultural society</w:t>
      </w:r>
      <w:r w:rsidRPr="002920A6">
        <w:rPr>
          <w:rFonts w:eastAsia="Calibri"/>
          <w:sz w:val="16"/>
        </w:rPr>
        <w:t xml:space="preserve">. Dreadfully, </w:t>
      </w:r>
      <w:r w:rsidRPr="002920A6">
        <w:rPr>
          <w:rFonts w:eastAsia="Calibri"/>
          <w:u w:val="single"/>
        </w:rPr>
        <w:t>it’s an experiment that is going dead wrong</w:t>
      </w:r>
      <w:r w:rsidRPr="002920A6">
        <w:rPr>
          <w:rFonts w:eastAsia="Calibri"/>
          <w:sz w:val="16"/>
        </w:rPr>
        <w:t>… all of a sudden!</w:t>
      </w:r>
    </w:p>
    <w:p w14:paraId="7EDB5778" w14:textId="77777777" w:rsidR="00950788" w:rsidRPr="002920A6" w:rsidRDefault="00950788" w:rsidP="00950788">
      <w:pPr>
        <w:rPr>
          <w:rFonts w:eastAsia="Calibri"/>
          <w:sz w:val="12"/>
        </w:rPr>
      </w:pPr>
      <w:r w:rsidRPr="002920A6">
        <w:rPr>
          <w:rFonts w:eastAsia="Calibri"/>
          <w:sz w:val="16"/>
        </w:rPr>
        <w:t xml:space="preserve"> </w:t>
      </w:r>
      <w:r w:rsidRPr="002920A6">
        <w:rPr>
          <w:rFonts w:eastAsia="Calibri"/>
          <w:highlight w:val="cyan"/>
          <w:u w:val="single"/>
        </w:rPr>
        <w:t>Insects are basic to</w:t>
      </w:r>
      <w:r w:rsidRPr="002920A6">
        <w:rPr>
          <w:rFonts w:eastAsia="Calibri"/>
          <w:u w:val="single"/>
        </w:rPr>
        <w:t xml:space="preserve"> thousands of </w:t>
      </w:r>
      <w:r w:rsidRPr="002920A6">
        <w:rPr>
          <w:rFonts w:eastAsia="Calibri"/>
          <w:highlight w:val="cyan"/>
          <w:u w:val="single"/>
        </w:rPr>
        <w:t>food chains</w:t>
      </w:r>
      <w:r w:rsidRPr="002920A6">
        <w:rPr>
          <w:rFonts w:eastAsia="Calibri"/>
          <w:sz w:val="16"/>
        </w:rPr>
        <w:t>; for example, the disappearance of Britain’s farmland birds by over 50% in 40 years. Additionally, North America and Europe species of birds like larks, swallows, and swifts that feast on flying insects have plummeted.</w:t>
      </w:r>
    </w:p>
    <w:p w14:paraId="3FB79F7D" w14:textId="77777777" w:rsidR="00950788" w:rsidRPr="002920A6" w:rsidRDefault="00950788" w:rsidP="00950788">
      <w:pPr>
        <w:rPr>
          <w:rFonts w:eastAsia="Calibri"/>
          <w:sz w:val="12"/>
        </w:rPr>
      </w:pPr>
      <w:r w:rsidRPr="002920A6">
        <w:rPr>
          <w:rFonts w:eastAsia="Calibri"/>
          <w:sz w:val="16"/>
        </w:rPr>
        <w:t xml:space="preserve"> </w:t>
      </w:r>
      <w:proofErr w:type="gramStart"/>
      <w:r w:rsidRPr="002920A6">
        <w:rPr>
          <w:rFonts w:eastAsia="Calibri"/>
          <w:sz w:val="16"/>
        </w:rPr>
        <w:t>But,</w:t>
      </w:r>
      <w:proofErr w:type="gramEnd"/>
      <w:r w:rsidRPr="002920A6">
        <w:rPr>
          <w:rFonts w:eastAsia="Calibri"/>
          <w:sz w:val="16"/>
        </w:rPr>
        <w:t xml:space="preserve"> these are only a few of many, many recorded examples of massive numbers of wildlife dropping dead right before our eyes.</w:t>
      </w:r>
    </w:p>
    <w:p w14:paraId="73C44CDF" w14:textId="65282FE3" w:rsidR="005C0FA4" w:rsidRPr="009B4BB3" w:rsidRDefault="00950788" w:rsidP="005C0FA4">
      <w:pPr>
        <w:rPr>
          <w:rFonts w:eastAsia="Calibri"/>
        </w:rPr>
      </w:pPr>
      <w:r w:rsidRPr="002920A6">
        <w:rPr>
          <w:rFonts w:eastAsia="Calibri"/>
          <w:sz w:val="16"/>
        </w:rPr>
        <w:t xml:space="preserve"> Significantly, </w:t>
      </w:r>
      <w:r w:rsidRPr="002920A6">
        <w:rPr>
          <w:rFonts w:eastAsia="Calibri"/>
          <w:u w:val="single"/>
        </w:rPr>
        <w:t xml:space="preserve">insects are </w:t>
      </w:r>
      <w:r w:rsidRPr="002920A6">
        <w:rPr>
          <w:rFonts w:eastAsia="Calibri"/>
          <w:highlight w:val="cyan"/>
          <w:u w:val="single"/>
        </w:rPr>
        <w:t xml:space="preserve">the </w:t>
      </w:r>
      <w:r w:rsidRPr="002920A6">
        <w:rPr>
          <w:rFonts w:eastAsia="Calibri"/>
          <w:b/>
          <w:iCs/>
          <w:highlight w:val="cyan"/>
          <w:u w:val="single"/>
          <w:bdr w:val="single" w:sz="8" w:space="0" w:color="auto"/>
        </w:rPr>
        <w:t>primary source for ecosystem creation</w:t>
      </w:r>
      <w:r w:rsidRPr="002920A6">
        <w:rPr>
          <w:rFonts w:eastAsia="Calibri"/>
          <w:b/>
          <w:iCs/>
          <w:u w:val="single"/>
          <w:bdr w:val="single" w:sz="8" w:space="0" w:color="auto"/>
        </w:rPr>
        <w:t xml:space="preserve"> and support</w:t>
      </w:r>
      <w:r w:rsidRPr="002920A6">
        <w:rPr>
          <w:rFonts w:eastAsia="Calibri"/>
          <w:sz w:val="16"/>
        </w:rPr>
        <w:t xml:space="preserve">. </w:t>
      </w:r>
      <w:r w:rsidRPr="002920A6">
        <w:rPr>
          <w:rFonts w:eastAsia="Calibri"/>
          <w:highlight w:val="cyan"/>
          <w:u w:val="single"/>
        </w:rPr>
        <w:t>The world literally crumbles</w:t>
      </w:r>
      <w:r w:rsidRPr="002920A6">
        <w:rPr>
          <w:rFonts w:eastAsia="Calibri"/>
          <w:u w:val="single"/>
        </w:rPr>
        <w:t xml:space="preserve"> apart </w:t>
      </w:r>
      <w:r w:rsidRPr="002920A6">
        <w:rPr>
          <w:rFonts w:eastAsia="Calibri"/>
          <w:highlight w:val="cyan"/>
          <w:u w:val="single"/>
        </w:rPr>
        <w:t>without</w:t>
      </w:r>
      <w:r w:rsidRPr="002920A6">
        <w:rPr>
          <w:rFonts w:eastAsia="Calibri"/>
          <w:u w:val="single"/>
        </w:rPr>
        <w:t xml:space="preserve"> mischievous burrowing, </w:t>
      </w:r>
      <w:r w:rsidRPr="002920A6">
        <w:rPr>
          <w:rFonts w:eastAsia="Calibri"/>
          <w:highlight w:val="cyan"/>
          <w:u w:val="single"/>
        </w:rPr>
        <w:t>forming new soil, aerating soil, pollinating</w:t>
      </w:r>
      <w:r w:rsidRPr="002920A6">
        <w:rPr>
          <w:rFonts w:eastAsia="Calibri"/>
          <w:u w:val="single"/>
        </w:rPr>
        <w:t xml:space="preserve"> food </w:t>
      </w:r>
      <w:r w:rsidRPr="002920A6">
        <w:rPr>
          <w:rFonts w:eastAsia="Calibri"/>
          <w:highlight w:val="cyan"/>
          <w:u w:val="single"/>
        </w:rPr>
        <w:t>crops</w:t>
      </w:r>
      <w:r w:rsidRPr="002920A6">
        <w:rPr>
          <w:rFonts w:eastAsia="Calibri"/>
          <w:sz w:val="16"/>
        </w:rPr>
        <w:t xml:space="preserve">, etc. </w:t>
      </w:r>
      <w:r w:rsidRPr="002920A6">
        <w:rPr>
          <w:rFonts w:eastAsia="Calibri"/>
          <w:b/>
          <w:iCs/>
          <w:u w:val="single"/>
          <w:bdr w:val="single" w:sz="8" w:space="0" w:color="auto"/>
        </w:rPr>
        <w:t>Nutrition for humans happens because insects pollinate</w:t>
      </w:r>
      <w:r w:rsidRPr="002920A6">
        <w:rPr>
          <w:rFonts w:eastAsia="Calibri"/>
          <w:sz w:val="16"/>
        </w:rPr>
        <w:t>.</w:t>
      </w:r>
    </w:p>
    <w:p w14:paraId="4CC607BD" w14:textId="77777777" w:rsidR="005C0FA4" w:rsidRPr="002920A6" w:rsidRDefault="005C0FA4" w:rsidP="005C0FA4">
      <w:pPr>
        <w:keepNext/>
        <w:keepLines/>
        <w:spacing w:before="40" w:after="0"/>
        <w:outlineLvl w:val="3"/>
        <w:rPr>
          <w:rFonts w:eastAsia="Times New Roman" w:cs="Times New Roman"/>
          <w:b/>
          <w:iCs/>
          <w:sz w:val="26"/>
        </w:rPr>
      </w:pPr>
      <w:r w:rsidRPr="002920A6">
        <w:rPr>
          <w:rFonts w:eastAsia="Times New Roman" w:cs="Times New Roman"/>
          <w:b/>
          <w:iCs/>
          <w:sz w:val="26"/>
        </w:rPr>
        <w:t>Collapse is inevitable</w:t>
      </w:r>
      <w:r>
        <w:rPr>
          <w:rFonts w:eastAsia="Times New Roman" w:cs="Times New Roman"/>
          <w:b/>
          <w:iCs/>
          <w:sz w:val="26"/>
        </w:rPr>
        <w:t xml:space="preserve"> </w:t>
      </w:r>
    </w:p>
    <w:p w14:paraId="6423B9E5" w14:textId="77777777" w:rsidR="005C0FA4" w:rsidRDefault="005C0FA4" w:rsidP="005C0FA4">
      <w:pPr>
        <w:rPr>
          <w:rFonts w:eastAsia="Calibri"/>
        </w:rPr>
      </w:pPr>
      <w:proofErr w:type="spellStart"/>
      <w:r>
        <w:rPr>
          <w:rStyle w:val="Style13ptBold"/>
        </w:rPr>
        <w:t>Kallis</w:t>
      </w:r>
      <w:proofErr w:type="spellEnd"/>
      <w:r>
        <w:rPr>
          <w:rStyle w:val="Style13ptBold"/>
        </w:rPr>
        <w:t xml:space="preserve"> </w:t>
      </w:r>
      <w:r w:rsidRPr="00233339">
        <w:rPr>
          <w:rStyle w:val="Style13ptBold"/>
        </w:rPr>
        <w:t>'</w:t>
      </w:r>
      <w:r>
        <w:rPr>
          <w:rStyle w:val="Style13ptBold"/>
        </w:rPr>
        <w:t>18</w:t>
      </w:r>
      <w:r w:rsidRPr="00233339">
        <w:rPr>
          <w:rStyle w:val="Style13ptBold"/>
        </w:rPr>
        <w:t xml:space="preserve"> </w:t>
      </w:r>
      <w:r>
        <w:rPr>
          <w:rFonts w:eastAsia="Calibri"/>
        </w:rPr>
        <w:t>[</w:t>
      </w:r>
      <w:proofErr w:type="spellStart"/>
      <w:r>
        <w:rPr>
          <w:rFonts w:eastAsia="Calibri"/>
        </w:rPr>
        <w:t>Giorgos</w:t>
      </w:r>
      <w:proofErr w:type="spellEnd"/>
      <w:r>
        <w:rPr>
          <w:rFonts w:eastAsia="Calibri"/>
        </w:rPr>
        <w:t xml:space="preserve">; 5/31/18; </w:t>
      </w:r>
      <w:r w:rsidRPr="002920A6">
        <w:rPr>
          <w:rFonts w:eastAsia="Calibri"/>
        </w:rPr>
        <w:t xml:space="preserve">ICREA Research Professor at </w:t>
      </w:r>
      <w:proofErr w:type="spellStart"/>
      <w:r w:rsidRPr="002920A6">
        <w:rPr>
          <w:rFonts w:eastAsia="Calibri"/>
        </w:rPr>
        <w:t>Universitat</w:t>
      </w:r>
      <w:proofErr w:type="spellEnd"/>
      <w:r w:rsidRPr="002920A6">
        <w:rPr>
          <w:rFonts w:eastAsia="Calibri"/>
        </w:rPr>
        <w:t xml:space="preserve"> </w:t>
      </w:r>
      <w:proofErr w:type="spellStart"/>
      <w:r w:rsidRPr="002920A6">
        <w:rPr>
          <w:rFonts w:eastAsia="Calibri"/>
        </w:rPr>
        <w:t>Autònoma</w:t>
      </w:r>
      <w:proofErr w:type="spellEnd"/>
      <w:r w:rsidRPr="002920A6">
        <w:rPr>
          <w:rFonts w:eastAsia="Calibri"/>
        </w:rPr>
        <w:t xml:space="preserve">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 et al.</w:t>
      </w:r>
      <w:r>
        <w:rPr>
          <w:rFonts w:eastAsia="Calibri"/>
        </w:rPr>
        <w:t>; "Annual Review of Environment and Resources: Research On Degrowth," Annual Review of Environment and Resources, Vol. 43, p. 296-29]//GJ</w:t>
      </w:r>
    </w:p>
    <w:p w14:paraId="499F7708" w14:textId="77777777" w:rsidR="005C0FA4" w:rsidRPr="002920A6" w:rsidRDefault="005C0FA4" w:rsidP="005C0FA4">
      <w:pPr>
        <w:rPr>
          <w:rFonts w:eastAsia="Calibri"/>
          <w:sz w:val="12"/>
        </w:rPr>
      </w:pPr>
      <w:r w:rsidRPr="002920A6">
        <w:rPr>
          <w:rFonts w:eastAsia="Calibri"/>
          <w:sz w:val="16"/>
        </w:rPr>
        <w:t>3. ECOLOGICAL ECONOMICS: THE LIMITS OF GREEN GROWTH</w:t>
      </w:r>
    </w:p>
    <w:p w14:paraId="05A65CE1" w14:textId="77777777" w:rsidR="005C0FA4" w:rsidRPr="002920A6" w:rsidRDefault="005C0FA4" w:rsidP="005C0FA4">
      <w:pPr>
        <w:rPr>
          <w:rFonts w:eastAsia="Calibri"/>
          <w:sz w:val="12"/>
          <w:u w:val="single"/>
        </w:rPr>
      </w:pPr>
      <w:r w:rsidRPr="002920A6">
        <w:rPr>
          <w:rFonts w:eastAsia="Calibri"/>
          <w:sz w:val="16"/>
        </w:rPr>
        <w:t xml:space="preserve"> Although driven by political, institutional, and discursive processes, </w:t>
      </w:r>
      <w:r w:rsidRPr="002920A6">
        <w:rPr>
          <w:rFonts w:eastAsia="Calibri"/>
          <w:u w:val="single"/>
        </w:rPr>
        <w:t>growth is</w:t>
      </w:r>
      <w:r w:rsidRPr="002920A6">
        <w:rPr>
          <w:rFonts w:eastAsia="Calibri"/>
          <w:sz w:val="16"/>
        </w:rPr>
        <w:t xml:space="preserve"> also </w:t>
      </w:r>
      <w:r w:rsidRPr="002920A6">
        <w:rPr>
          <w:rFonts w:eastAsia="Calibri"/>
          <w:b/>
          <w:iCs/>
          <w:u w:val="single"/>
          <w:bdr w:val="single" w:sz="8" w:space="0" w:color="auto"/>
        </w:rPr>
        <w:t>biophysical</w:t>
      </w:r>
      <w:r w:rsidRPr="002920A6">
        <w:rPr>
          <w:rFonts w:eastAsia="Calibri"/>
          <w:sz w:val="16"/>
        </w:rPr>
        <w:t xml:space="preserve">. </w:t>
      </w:r>
      <w:r w:rsidRPr="002920A6">
        <w:rPr>
          <w:rFonts w:eastAsia="Calibri"/>
          <w:u w:val="single"/>
        </w:rPr>
        <w:t xml:space="preserve">The economic process converts energy, resources, and matter to goods, services, and </w:t>
      </w:r>
      <w:r w:rsidRPr="002920A6">
        <w:rPr>
          <w:rFonts w:eastAsia="Calibri"/>
          <w:b/>
          <w:iCs/>
          <w:u w:val="single"/>
          <w:bdr w:val="single" w:sz="8" w:space="0" w:color="auto"/>
        </w:rPr>
        <w:t>waste</w:t>
      </w:r>
      <w:r w:rsidRPr="002920A6">
        <w:rPr>
          <w:rFonts w:eastAsia="Calibri"/>
          <w:sz w:val="16"/>
        </w:rPr>
        <w:t xml:space="preserve"> (34). In theory, </w:t>
      </w:r>
      <w:r w:rsidRPr="002920A6">
        <w:rPr>
          <w:rFonts w:eastAsia="Calibri"/>
          <w:u w:val="single"/>
        </w:rPr>
        <w:t xml:space="preserve">it </w:t>
      </w:r>
      <w:r w:rsidRPr="002920A6">
        <w:rPr>
          <w:rFonts w:eastAsia="Calibri"/>
          <w:u w:val="single"/>
        </w:rPr>
        <w:lastRenderedPageBreak/>
        <w:t xml:space="preserve">seems possible to decouple material throughput from economic output by improving the resource efficiency of production. </w:t>
      </w:r>
      <w:r w:rsidRPr="002920A6">
        <w:rPr>
          <w:rFonts w:eastAsia="Calibri"/>
          <w:sz w:val="16"/>
        </w:rPr>
        <w:t xml:space="preserve">Ecological economists, however, argue that in practice </w:t>
      </w:r>
      <w:r w:rsidRPr="002920A6">
        <w:rPr>
          <w:rFonts w:eastAsia="Calibri"/>
          <w:b/>
          <w:iCs/>
          <w:highlight w:val="cyan"/>
          <w:u w:val="single"/>
          <w:bdr w:val="single" w:sz="8" w:space="0" w:color="auto"/>
        </w:rPr>
        <w:t>absolute decoupling is unlikely</w:t>
      </w:r>
      <w:r w:rsidRPr="009E48F6">
        <w:rPr>
          <w:rFonts w:eastAsia="Calibri"/>
          <w:u w:val="single"/>
        </w:rPr>
        <w:t>, even though relative decoupling is common</w:t>
      </w:r>
      <w:r w:rsidRPr="002920A6">
        <w:rPr>
          <w:rFonts w:eastAsia="Calibri"/>
          <w:sz w:val="16"/>
        </w:rPr>
        <w:t xml:space="preserve"> (34). </w:t>
      </w:r>
      <w:r w:rsidRPr="009E48F6">
        <w:rPr>
          <w:rFonts w:eastAsia="Calibri"/>
          <w:b/>
          <w:iCs/>
          <w:u w:val="single"/>
          <w:bdr w:val="single" w:sz="8" w:space="0" w:color="auto"/>
        </w:rPr>
        <w:t>Efficiency should not be confused with scale</w:t>
      </w:r>
      <w:r w:rsidRPr="009E48F6">
        <w:rPr>
          <w:rFonts w:eastAsia="Calibri"/>
          <w:sz w:val="16"/>
        </w:rPr>
        <w:t xml:space="preserve"> (35</w:t>
      </w:r>
      <w:r w:rsidRPr="002920A6">
        <w:rPr>
          <w:rFonts w:eastAsia="Calibri"/>
          <w:sz w:val="16"/>
        </w:rPr>
        <w:t xml:space="preserve">): </w:t>
      </w:r>
      <w:r w:rsidRPr="002920A6">
        <w:rPr>
          <w:rFonts w:eastAsia="Calibri"/>
          <w:highlight w:val="cyan"/>
          <w:u w:val="single"/>
        </w:rPr>
        <w:t>The more efficiently we use</w:t>
      </w:r>
      <w:r w:rsidRPr="002920A6">
        <w:rPr>
          <w:rFonts w:eastAsia="Calibri"/>
          <w:u w:val="single"/>
        </w:rPr>
        <w:t xml:space="preserve"> resources, the lower they cost, and </w:t>
      </w:r>
      <w:r w:rsidRPr="002920A6">
        <w:rPr>
          <w:rFonts w:eastAsia="Calibri"/>
          <w:b/>
          <w:iCs/>
          <w:highlight w:val="cyan"/>
          <w:u w:val="single"/>
          <w:bdr w:val="single" w:sz="8" w:space="0" w:color="auto"/>
        </w:rPr>
        <w:t>the more</w:t>
      </w:r>
      <w:r w:rsidRPr="002920A6">
        <w:rPr>
          <w:rFonts w:eastAsia="Calibri"/>
          <w:b/>
          <w:iCs/>
          <w:u w:val="single"/>
          <w:bdr w:val="single" w:sz="8" w:space="0" w:color="auto"/>
        </w:rPr>
        <w:t xml:space="preserve"> of them </w:t>
      </w:r>
      <w:r w:rsidRPr="002920A6">
        <w:rPr>
          <w:rFonts w:eastAsia="Calibri"/>
          <w:b/>
          <w:iCs/>
          <w:highlight w:val="cyan"/>
          <w:u w:val="single"/>
          <w:bdr w:val="single" w:sz="8" w:space="0" w:color="auto"/>
        </w:rPr>
        <w:t>we end up using</w:t>
      </w:r>
      <w:r w:rsidRPr="002920A6">
        <w:rPr>
          <w:rFonts w:eastAsia="Calibri"/>
          <w:sz w:val="16"/>
        </w:rPr>
        <w:t xml:space="preserve"> (36). </w:t>
      </w:r>
      <w:r w:rsidRPr="002920A6">
        <w:rPr>
          <w:rFonts w:eastAsia="Calibri"/>
          <w:u w:val="single"/>
        </w:rPr>
        <w:t>This is, in essence, growth.</w:t>
      </w:r>
      <w:r w:rsidRPr="002920A6">
        <w:rPr>
          <w:rFonts w:eastAsia="Calibri"/>
          <w:sz w:val="16"/>
        </w:rPr>
        <w:t xml:space="preserve"> </w:t>
      </w:r>
      <w:r w:rsidRPr="002920A6">
        <w:rPr>
          <w:rFonts w:eastAsia="Calibri"/>
          <w:u w:val="single"/>
        </w:rPr>
        <w:t xml:space="preserve">Just as increases in labor productivity </w:t>
      </w:r>
      <w:proofErr w:type="gramStart"/>
      <w:r w:rsidRPr="002920A6">
        <w:rPr>
          <w:rFonts w:eastAsia="Calibri"/>
          <w:u w:val="single"/>
        </w:rPr>
        <w:t>lead</w:t>
      </w:r>
      <w:proofErr w:type="gramEnd"/>
      <w:r w:rsidRPr="002920A6">
        <w:rPr>
          <w:rFonts w:eastAsia="Calibri"/>
          <w:u w:val="single"/>
        </w:rPr>
        <w:t xml:space="preserve"> to growth and new jobs,</w:t>
      </w:r>
      <w:r w:rsidRPr="002920A6">
        <w:rPr>
          <w:rFonts w:eastAsia="Calibri"/>
          <w:sz w:val="16"/>
        </w:rPr>
        <w:t xml:space="preserve"> not to less employment, </w:t>
      </w:r>
      <w:r w:rsidRPr="002920A6">
        <w:rPr>
          <w:rFonts w:eastAsia="Calibri"/>
          <w:u w:val="single"/>
        </w:rPr>
        <w:t xml:space="preserve">increases in resource productivity increase output and </w:t>
      </w:r>
      <w:r w:rsidRPr="002920A6">
        <w:rPr>
          <w:rFonts w:eastAsia="Calibri"/>
          <w:b/>
          <w:iCs/>
          <w:u w:val="single"/>
          <w:bdr w:val="single" w:sz="8" w:space="0" w:color="auto"/>
        </w:rPr>
        <w:t>resource use</w:t>
      </w:r>
      <w:r w:rsidRPr="002920A6">
        <w:rPr>
          <w:rFonts w:eastAsia="Calibri"/>
          <w:sz w:val="16"/>
        </w:rPr>
        <w:t xml:space="preserve"> (37). Capitalist economies grow by using more resources and more people, more intensively. </w:t>
      </w:r>
      <w:r w:rsidRPr="002920A6">
        <w:rPr>
          <w:rFonts w:eastAsia="Calibri"/>
          <w:u w:val="single"/>
        </w:rPr>
        <w:t>Accelerating this is unlikely to spare resources.</w:t>
      </w:r>
    </w:p>
    <w:p w14:paraId="5A45D796" w14:textId="77777777" w:rsidR="005C0FA4" w:rsidRPr="002920A6" w:rsidRDefault="005C0FA4" w:rsidP="005C0FA4">
      <w:pPr>
        <w:rPr>
          <w:rFonts w:eastAsia="Calibri"/>
          <w:sz w:val="12"/>
        </w:rPr>
      </w:pPr>
      <w:r w:rsidRPr="002920A6">
        <w:rPr>
          <w:rFonts w:eastAsia="Calibri"/>
          <w:u w:val="single"/>
        </w:rPr>
        <w:t xml:space="preserve"> </w:t>
      </w:r>
      <w:r w:rsidRPr="009E48F6">
        <w:rPr>
          <w:rFonts w:eastAsia="Calibri"/>
          <w:u w:val="single"/>
        </w:rPr>
        <w:t>Growth can become “cleaner” or “greener” by substituting</w:t>
      </w:r>
      <w:r w:rsidRPr="009E48F6">
        <w:rPr>
          <w:rFonts w:eastAsia="Calibri"/>
          <w:sz w:val="16"/>
        </w:rPr>
        <w:t>, for</w:t>
      </w:r>
      <w:r w:rsidRPr="002920A6">
        <w:rPr>
          <w:rFonts w:eastAsia="Calibri"/>
          <w:sz w:val="16"/>
        </w:rPr>
        <w:t xml:space="preserve"> example, </w:t>
      </w:r>
      <w:r w:rsidRPr="002920A6">
        <w:rPr>
          <w:rFonts w:eastAsia="Calibri"/>
          <w:u w:val="single"/>
        </w:rPr>
        <w:t>fossil fuels with solar power, or scarce, environmentally intensive metals with more abundant and less intensive metals</w:t>
      </w:r>
      <w:r w:rsidRPr="002920A6">
        <w:rPr>
          <w:rFonts w:eastAsia="Calibri"/>
          <w:sz w:val="16"/>
        </w:rPr>
        <w:t xml:space="preserve">. </w:t>
      </w:r>
      <w:r w:rsidRPr="009E48F6">
        <w:rPr>
          <w:rFonts w:eastAsia="Calibri"/>
          <w:u w:val="single"/>
        </w:rPr>
        <w:t xml:space="preserve">But new </w:t>
      </w:r>
      <w:r w:rsidRPr="002920A6">
        <w:rPr>
          <w:rFonts w:eastAsia="Calibri"/>
          <w:highlight w:val="cyan"/>
          <w:u w:val="single"/>
        </w:rPr>
        <w:t>substitutes have resource requirements</w:t>
      </w:r>
      <w:r w:rsidRPr="002920A6">
        <w:rPr>
          <w:rFonts w:eastAsia="Calibri"/>
          <w:u w:val="single"/>
        </w:rPr>
        <w:t xml:space="preserve">, and </w:t>
      </w:r>
      <w:proofErr w:type="gramStart"/>
      <w:r w:rsidRPr="002920A6">
        <w:rPr>
          <w:rFonts w:eastAsia="Calibri"/>
          <w:u w:val="single"/>
        </w:rPr>
        <w:t>life-cycle</w:t>
      </w:r>
      <w:proofErr w:type="gramEnd"/>
      <w:r w:rsidRPr="002920A6">
        <w:rPr>
          <w:rFonts w:eastAsia="Calibri"/>
          <w:u w:val="single"/>
        </w:rPr>
        <w:t xml:space="preserve"> impacts that cross space and time</w:t>
      </w:r>
      <w:r w:rsidRPr="002920A6">
        <w:rPr>
          <w:rFonts w:eastAsia="Calibri"/>
          <w:sz w:val="16"/>
        </w:rPr>
        <w:t xml:space="preserve">. Energy is a vital source of useful work (38); growth has been possible because fossil fuels did things human labor alone could not do. Ending the use of fossil fuels is likely to reduce labor productivity and limit output (34). </w:t>
      </w:r>
      <w:r w:rsidRPr="002920A6">
        <w:rPr>
          <w:rFonts w:eastAsia="Calibri"/>
          <w:highlight w:val="cyan"/>
          <w:u w:val="single"/>
        </w:rPr>
        <w:t>Solar and wind</w:t>
      </w:r>
      <w:r w:rsidRPr="002920A6">
        <w:rPr>
          <w:rFonts w:eastAsia="Calibri"/>
          <w:u w:val="single"/>
        </w:rPr>
        <w:t xml:space="preserve"> power </w:t>
      </w:r>
      <w:r w:rsidRPr="002920A6">
        <w:rPr>
          <w:rFonts w:eastAsia="Calibri"/>
          <w:highlight w:val="cyan"/>
          <w:u w:val="single"/>
        </w:rPr>
        <w:t>are</w:t>
      </w:r>
      <w:r w:rsidRPr="002920A6">
        <w:rPr>
          <w:rFonts w:eastAsia="Calibri"/>
          <w:u w:val="single"/>
        </w:rPr>
        <w:t xml:space="preserve"> constrained only by their rate of flow</w:t>
      </w:r>
      <w:r w:rsidRPr="002920A6">
        <w:rPr>
          <w:rFonts w:eastAsia="Calibri"/>
          <w:sz w:val="16"/>
        </w:rPr>
        <w:t xml:space="preserve">, but unlike fossil fuels, </w:t>
      </w:r>
      <w:r w:rsidRPr="002920A6">
        <w:rPr>
          <w:rFonts w:eastAsia="Calibri"/>
          <w:u w:val="single"/>
        </w:rPr>
        <w:t xml:space="preserve">they are </w:t>
      </w:r>
      <w:r w:rsidRPr="002920A6">
        <w:rPr>
          <w:rFonts w:eastAsia="Calibri"/>
          <w:b/>
          <w:iCs/>
          <w:highlight w:val="cyan"/>
          <w:u w:val="single"/>
          <w:bdr w:val="single" w:sz="8" w:space="0" w:color="auto"/>
        </w:rPr>
        <w:t>diffuse</w:t>
      </w:r>
      <w:r w:rsidRPr="002920A6">
        <w:rPr>
          <w:rFonts w:eastAsia="Calibri"/>
          <w:sz w:val="16"/>
        </w:rPr>
        <w:t xml:space="preserve">—more like rain than a lake (3). </w:t>
      </w:r>
      <w:r w:rsidRPr="002920A6">
        <w:rPr>
          <w:rFonts w:eastAsia="Calibri"/>
          <w:u w:val="single"/>
        </w:rPr>
        <w:t xml:space="preserve">To collect and concentrate a diffuse flow of energy, </w:t>
      </w:r>
      <w:r w:rsidRPr="002920A6">
        <w:rPr>
          <w:rFonts w:eastAsia="Calibri"/>
          <w:b/>
          <w:iCs/>
          <w:highlight w:val="cyan"/>
          <w:u w:val="single"/>
          <w:bdr w:val="single" w:sz="8" w:space="0" w:color="auto"/>
        </w:rPr>
        <w:t xml:space="preserve">more energy is </w:t>
      </w:r>
      <w:proofErr w:type="gramStart"/>
      <w:r w:rsidRPr="002920A6">
        <w:rPr>
          <w:rFonts w:eastAsia="Calibri"/>
          <w:b/>
          <w:iCs/>
          <w:highlight w:val="cyan"/>
          <w:u w:val="single"/>
          <w:bdr w:val="single" w:sz="8" w:space="0" w:color="auto"/>
        </w:rPr>
        <w:t>necessary</w:t>
      </w:r>
      <w:proofErr w:type="gramEnd"/>
      <w:r w:rsidRPr="002920A6">
        <w:rPr>
          <w:rFonts w:eastAsia="Calibri"/>
          <w:b/>
          <w:iCs/>
          <w:highlight w:val="cyan"/>
          <w:u w:val="single"/>
          <w:bdr w:val="single" w:sz="8" w:space="0" w:color="auto"/>
        </w:rPr>
        <w:t xml:space="preserve"> and more land is required</w:t>
      </w:r>
      <w:r w:rsidRPr="002920A6">
        <w:rPr>
          <w:rFonts w:eastAsia="Calibri"/>
          <w:sz w:val="16"/>
        </w:rPr>
        <w:t xml:space="preserve">. </w:t>
      </w:r>
      <w:r w:rsidRPr="002920A6">
        <w:rPr>
          <w:rFonts w:eastAsia="Calibri"/>
          <w:u w:val="single"/>
        </w:rPr>
        <w:t>The EROIs</w:t>
      </w:r>
      <w:r w:rsidRPr="002920A6">
        <w:rPr>
          <w:rFonts w:eastAsia="Calibri"/>
          <w:sz w:val="16"/>
        </w:rPr>
        <w:t xml:space="preserve"> (energy returns on energy investment) </w:t>
      </w:r>
      <w:r w:rsidRPr="002920A6">
        <w:rPr>
          <w:rFonts w:eastAsia="Calibri"/>
          <w:u w:val="single"/>
        </w:rPr>
        <w:t>of renewable energies are between 10:1 and 20:1, compared to more than 50:1 for</w:t>
      </w:r>
      <w:r w:rsidRPr="002920A6">
        <w:rPr>
          <w:rFonts w:eastAsia="Calibri"/>
          <w:sz w:val="16"/>
        </w:rPr>
        <w:t xml:space="preserve"> earlier deposits of </w:t>
      </w:r>
      <w:r w:rsidRPr="002920A6">
        <w:rPr>
          <w:rFonts w:eastAsia="Calibri"/>
          <w:u w:val="single"/>
        </w:rPr>
        <w:t>oil and coal</w:t>
      </w:r>
      <w:r w:rsidRPr="002920A6">
        <w:rPr>
          <w:rFonts w:eastAsia="Calibri"/>
          <w:sz w:val="16"/>
        </w:rPr>
        <w:t xml:space="preserve"> (39). </w:t>
      </w:r>
      <w:r w:rsidRPr="002920A6">
        <w:rPr>
          <w:rFonts w:eastAsia="Calibri"/>
          <w:u w:val="single"/>
        </w:rPr>
        <w:t>An economy powered by a diffuse energy flow is then likely to be an economy of lower net energy and lower output than one powered by concentrated stocks</w:t>
      </w:r>
      <w:r w:rsidRPr="002920A6">
        <w:rPr>
          <w:rFonts w:eastAsia="Calibri"/>
          <w:sz w:val="16"/>
        </w:rPr>
        <w:t xml:space="preserve"> (3). </w:t>
      </w:r>
      <w:r w:rsidRPr="009E48F6">
        <w:rPr>
          <w:rFonts w:eastAsia="Calibri"/>
          <w:u w:val="single"/>
        </w:rPr>
        <w:t xml:space="preserve">Land use for solar or wind also competes with the use of land for </w:t>
      </w:r>
      <w:r w:rsidRPr="009E48F6">
        <w:rPr>
          <w:rFonts w:eastAsia="Calibri"/>
          <w:b/>
          <w:iCs/>
          <w:u w:val="single"/>
          <w:bdr w:val="single" w:sz="8" w:space="0" w:color="auto"/>
        </w:rPr>
        <w:t>food production</w:t>
      </w:r>
      <w:r w:rsidRPr="009E48F6">
        <w:rPr>
          <w:rFonts w:eastAsia="Calibri"/>
          <w:sz w:val="16"/>
        </w:rPr>
        <w:t xml:space="preserve">, </w:t>
      </w:r>
      <w:r w:rsidRPr="009E48F6">
        <w:rPr>
          <w:rFonts w:eastAsia="Calibri"/>
          <w:u w:val="single"/>
        </w:rPr>
        <w:t>and</w:t>
      </w:r>
      <w:r w:rsidRPr="002920A6">
        <w:rPr>
          <w:rFonts w:eastAsia="Calibri"/>
          <w:highlight w:val="cyan"/>
          <w:u w:val="single"/>
        </w:rPr>
        <w:t xml:space="preserve"> </w:t>
      </w:r>
      <w:r w:rsidRPr="002920A6">
        <w:rPr>
          <w:rFonts w:eastAsia="Calibri"/>
          <w:b/>
          <w:iCs/>
          <w:highlight w:val="cyan"/>
          <w:u w:val="single"/>
          <w:bdr w:val="single" w:sz="8" w:space="0" w:color="auto"/>
        </w:rPr>
        <w:t>rare materials</w:t>
      </w:r>
      <w:r w:rsidRPr="002920A6">
        <w:rPr>
          <w:rFonts w:eastAsia="Calibri"/>
          <w:highlight w:val="cyan"/>
          <w:u w:val="single"/>
        </w:rPr>
        <w:t xml:space="preserve"> are necessary</w:t>
      </w:r>
      <w:r w:rsidRPr="002920A6">
        <w:rPr>
          <w:rFonts w:eastAsia="Calibri"/>
          <w:u w:val="single"/>
        </w:rPr>
        <w:t xml:space="preserve"> for infrastructures and batteries</w:t>
      </w:r>
      <w:r w:rsidRPr="002920A6">
        <w:rPr>
          <w:rFonts w:eastAsia="Calibri"/>
          <w:sz w:val="16"/>
        </w:rPr>
        <w:t xml:space="preserve"> that store their intermittent flows, </w:t>
      </w:r>
      <w:r w:rsidRPr="002920A6">
        <w:rPr>
          <w:rFonts w:eastAsia="Calibri"/>
          <w:b/>
          <w:iCs/>
          <w:highlight w:val="cyan"/>
          <w:u w:val="single"/>
          <w:bdr w:val="single" w:sz="8" w:space="0" w:color="auto"/>
        </w:rPr>
        <w:t>with significant environmental effects</w:t>
      </w:r>
      <w:r w:rsidRPr="002920A6">
        <w:rPr>
          <w:rFonts w:eastAsia="Calibri"/>
          <w:sz w:val="16"/>
        </w:rPr>
        <w:t>.</w:t>
      </w:r>
    </w:p>
    <w:p w14:paraId="446C8A01" w14:textId="77777777" w:rsidR="005C0FA4" w:rsidRPr="002920A6" w:rsidRDefault="005C0FA4" w:rsidP="005C0FA4">
      <w:pPr>
        <w:rPr>
          <w:rFonts w:eastAsia="Calibri"/>
          <w:sz w:val="12"/>
        </w:rPr>
      </w:pPr>
      <w:r w:rsidRPr="002920A6">
        <w:rPr>
          <w:rFonts w:eastAsia="Calibri"/>
          <w:sz w:val="16"/>
        </w:rPr>
        <w:t xml:space="preserve"> </w:t>
      </w:r>
      <w:r w:rsidRPr="009E48F6">
        <w:rPr>
          <w:rFonts w:eastAsia="Calibri"/>
          <w:u w:val="single"/>
        </w:rPr>
        <w:t>Historical data corroborate ecological economic theory</w:t>
      </w:r>
      <w:r w:rsidRPr="009E48F6">
        <w:rPr>
          <w:rFonts w:eastAsia="Calibri"/>
          <w:sz w:val="16"/>
        </w:rPr>
        <w:t xml:space="preserve"> (40). Ayres &amp; Warr (38) find that the </w:t>
      </w:r>
      <w:r w:rsidRPr="009E48F6">
        <w:rPr>
          <w:rFonts w:eastAsia="Calibri"/>
          <w:u w:val="single"/>
        </w:rPr>
        <w:t xml:space="preserve">use of net energy after conversion losses explains a big portion of the </w:t>
      </w:r>
      <w:r w:rsidRPr="009E48F6">
        <w:rPr>
          <w:rFonts w:eastAsia="Calibri"/>
          <w:b/>
          <w:iCs/>
          <w:u w:val="single"/>
          <w:bdr w:val="single" w:sz="8" w:space="0" w:color="auto"/>
        </w:rPr>
        <w:t>U</w:t>
      </w:r>
      <w:r w:rsidRPr="009E48F6">
        <w:rPr>
          <w:rFonts w:eastAsia="Calibri"/>
          <w:u w:val="single"/>
        </w:rPr>
        <w:t xml:space="preserve">nited </w:t>
      </w:r>
      <w:r w:rsidRPr="009E48F6">
        <w:rPr>
          <w:rFonts w:eastAsia="Calibri"/>
          <w:b/>
          <w:iCs/>
          <w:u w:val="single"/>
          <w:bdr w:val="single" w:sz="8" w:space="0" w:color="auto"/>
        </w:rPr>
        <w:t>S</w:t>
      </w:r>
      <w:r w:rsidRPr="009E48F6">
        <w:rPr>
          <w:rFonts w:eastAsia="Calibri"/>
          <w:u w:val="single"/>
        </w:rPr>
        <w:t>tates’ total factor productivity and economic growth</w:t>
      </w:r>
      <w:r w:rsidRPr="009E48F6">
        <w:rPr>
          <w:rFonts w:eastAsia="Calibri"/>
          <w:sz w:val="16"/>
        </w:rPr>
        <w:t xml:space="preserve">. </w:t>
      </w:r>
      <w:r w:rsidRPr="009E48F6">
        <w:rPr>
          <w:rFonts w:eastAsia="Calibri"/>
          <w:u w:val="single"/>
        </w:rPr>
        <w:t>At the global level, GDP and material use have increased approximately 1:1.</w:t>
      </w:r>
      <w:r w:rsidRPr="009E48F6">
        <w:rPr>
          <w:rFonts w:eastAsia="Calibri"/>
          <w:sz w:val="16"/>
        </w:rPr>
        <w:t xml:space="preserve"> </w:t>
      </w:r>
      <w:r w:rsidRPr="009E48F6">
        <w:rPr>
          <w:rFonts w:eastAsia="Calibri"/>
          <w:u w:val="single"/>
        </w:rPr>
        <w:t xml:space="preserve">Carbon emissions have increased somewhat slower than GDP, but still have </w:t>
      </w:r>
      <w:r w:rsidRPr="009E48F6">
        <w:rPr>
          <w:rFonts w:eastAsia="Calibri"/>
          <w:b/>
          <w:iCs/>
          <w:u w:val="single"/>
          <w:bdr w:val="single" w:sz="8" w:space="0" w:color="auto"/>
        </w:rPr>
        <w:t>increased</w:t>
      </w:r>
      <w:r w:rsidRPr="009E48F6">
        <w:rPr>
          <w:rFonts w:eastAsia="Calibri"/>
          <w:sz w:val="16"/>
        </w:rPr>
        <w:t xml:space="preserve"> (34). </w:t>
      </w:r>
      <w:r w:rsidRPr="009E48F6">
        <w:rPr>
          <w:rFonts w:eastAsia="Calibri"/>
          <w:b/>
          <w:iCs/>
          <w:u w:val="single"/>
          <w:bdr w:val="single" w:sz="8" w:space="0" w:color="auto"/>
        </w:rPr>
        <w:t>This is unlikely to be a coincidence</w:t>
      </w:r>
      <w:r w:rsidRPr="009E48F6">
        <w:rPr>
          <w:rFonts w:eastAsia="Calibri"/>
          <w:sz w:val="16"/>
        </w:rPr>
        <w:t>. Exceptions may exist, but cross-panel data analysis shows that overall, 1% growth of a national economy is associated with 0.6% to 0.8% increase in its carbon emissions (41) and 0.8% growth in its resource use (42).</w:t>
      </w:r>
      <w:r w:rsidRPr="002920A6">
        <w:rPr>
          <w:rFonts w:eastAsia="Calibri"/>
          <w:sz w:val="16"/>
        </w:rPr>
        <w:t xml:space="preserve"> </w:t>
      </w:r>
    </w:p>
    <w:p w14:paraId="12F73384" w14:textId="77777777" w:rsidR="005C0FA4" w:rsidRPr="002920A6" w:rsidRDefault="005C0FA4" w:rsidP="005C0FA4">
      <w:pPr>
        <w:rPr>
          <w:rFonts w:eastAsia="Calibri"/>
          <w:sz w:val="12"/>
        </w:rPr>
      </w:pPr>
      <w:r w:rsidRPr="002920A6">
        <w:rPr>
          <w:rFonts w:eastAsia="Calibri"/>
          <w:sz w:val="16"/>
        </w:rPr>
        <w:t xml:space="preserve"> </w:t>
      </w:r>
      <w:r w:rsidRPr="002920A6">
        <w:rPr>
          <w:rFonts w:eastAsia="Calibri"/>
          <w:u w:val="single"/>
        </w:rPr>
        <w:t xml:space="preserve">Global </w:t>
      </w:r>
      <w:r w:rsidRPr="002920A6">
        <w:rPr>
          <w:rFonts w:eastAsia="Calibri"/>
          <w:highlight w:val="cyan"/>
          <w:u w:val="single"/>
        </w:rPr>
        <w:t>resource use follows</w:t>
      </w:r>
      <w:r w:rsidRPr="002920A6">
        <w:rPr>
          <w:rFonts w:eastAsia="Calibri"/>
          <w:u w:val="single"/>
        </w:rPr>
        <w:t xml:space="preserve"> currently </w:t>
      </w:r>
      <w:r w:rsidRPr="009E48F6">
        <w:rPr>
          <w:rFonts w:eastAsia="Calibri"/>
          <w:u w:val="single"/>
        </w:rPr>
        <w:t>the “</w:t>
      </w:r>
      <w:r w:rsidRPr="002920A6">
        <w:rPr>
          <w:rFonts w:eastAsia="Calibri"/>
          <w:b/>
          <w:iCs/>
          <w:highlight w:val="cyan"/>
          <w:u w:val="single"/>
          <w:bdr w:val="single" w:sz="8" w:space="0" w:color="auto"/>
        </w:rPr>
        <w:t>collapse by 2050</w:t>
      </w:r>
      <w:r w:rsidRPr="009E48F6">
        <w:rPr>
          <w:rStyle w:val="StyleUnderline"/>
        </w:rPr>
        <w:t>” scenario</w:t>
      </w:r>
      <w:r w:rsidRPr="002920A6">
        <w:rPr>
          <w:rFonts w:eastAsia="Calibri"/>
          <w:sz w:val="16"/>
        </w:rPr>
        <w:t xml:space="preserve"> foreseen in the “Limits to Growth” 1971 report (43–45). </w:t>
      </w:r>
      <w:r w:rsidRPr="002920A6">
        <w:rPr>
          <w:rFonts w:eastAsia="Calibri"/>
          <w:u w:val="single"/>
        </w:rPr>
        <w:t>Domestic material use in some developed</w:t>
      </w:r>
      <w:r w:rsidRPr="002920A6">
        <w:rPr>
          <w:rFonts w:eastAsia="Calibri"/>
          <w:sz w:val="16"/>
        </w:rPr>
        <w:t xml:space="preserve"> OECD </w:t>
      </w:r>
      <w:r w:rsidRPr="002920A6">
        <w:rPr>
          <w:rFonts w:eastAsia="Calibri"/>
          <w:u w:val="single"/>
        </w:rPr>
        <w:t>economies has reached a plateau, but this is because of globalization and trade</w:t>
      </w:r>
      <w:r w:rsidRPr="009E48F6">
        <w:rPr>
          <w:rFonts w:eastAsia="Calibri"/>
          <w:sz w:val="16"/>
        </w:rPr>
        <w:t xml:space="preserve">. </w:t>
      </w:r>
      <w:r w:rsidRPr="009E48F6">
        <w:rPr>
          <w:rFonts w:eastAsia="Calibri"/>
          <w:u w:val="single"/>
        </w:rPr>
        <w:t xml:space="preserve">If we take into account </w:t>
      </w:r>
      <w:r w:rsidRPr="009E48F6">
        <w:rPr>
          <w:rFonts w:eastAsia="Calibri"/>
          <w:b/>
          <w:iCs/>
          <w:u w:val="single"/>
          <w:bdr w:val="single" w:sz="8" w:space="0" w:color="auto"/>
        </w:rPr>
        <w:t>imported goods</w:t>
      </w:r>
      <w:r w:rsidRPr="009E48F6">
        <w:rPr>
          <w:rFonts w:eastAsia="Calibri"/>
          <w:sz w:val="16"/>
        </w:rPr>
        <w:t xml:space="preserve">, </w:t>
      </w:r>
      <w:r w:rsidRPr="009E48F6">
        <w:rPr>
          <w:rFonts w:eastAsia="Calibri"/>
          <w:u w:val="single"/>
        </w:rPr>
        <w:t xml:space="preserve">then the material requirements of products and services consumed in OECD countries have grown hand in hand with GDP, with </w:t>
      </w:r>
      <w:r w:rsidRPr="009E48F6">
        <w:rPr>
          <w:rFonts w:eastAsia="Calibri"/>
          <w:b/>
          <w:iCs/>
          <w:u w:val="single"/>
          <w:bdr w:val="single" w:sz="8" w:space="0" w:color="auto"/>
        </w:rPr>
        <w:t>no decoupling</w:t>
      </w:r>
      <w:r w:rsidRPr="009E48F6">
        <w:rPr>
          <w:rFonts w:eastAsia="Calibri"/>
          <w:sz w:val="16"/>
        </w:rPr>
        <w:t xml:space="preserve"> (46). </w:t>
      </w:r>
      <w:r w:rsidRPr="009E48F6">
        <w:rPr>
          <w:rFonts w:eastAsia="Calibri"/>
          <w:u w:val="single"/>
        </w:rPr>
        <w:t xml:space="preserve">For </w:t>
      </w:r>
      <w:r w:rsidRPr="009E48F6">
        <w:rPr>
          <w:rFonts w:eastAsia="Calibri"/>
          <w:b/>
          <w:iCs/>
          <w:u w:val="single"/>
          <w:bdr w:val="single" w:sz="8" w:space="0" w:color="auto"/>
        </w:rPr>
        <w:t>water use</w:t>
      </w:r>
      <w:r w:rsidRPr="009E48F6">
        <w:rPr>
          <w:rFonts w:eastAsia="Calibri"/>
          <w:u w:val="single"/>
        </w:rPr>
        <w:t>, the effects of growth overwhelm any realistic savings from technologies and efficiency</w:t>
      </w:r>
      <w:r w:rsidRPr="009E48F6">
        <w:rPr>
          <w:rFonts w:eastAsia="Calibri"/>
          <w:sz w:val="16"/>
        </w:rPr>
        <w:t xml:space="preserve"> (47); </w:t>
      </w:r>
      <w:r w:rsidRPr="009E48F6">
        <w:rPr>
          <w:rFonts w:eastAsia="Calibri"/>
          <w:u w:val="single"/>
        </w:rPr>
        <w:t>water footprints have increased</w:t>
      </w:r>
      <w:r w:rsidRPr="009E48F6">
        <w:rPr>
          <w:rFonts w:eastAsia="Calibri"/>
          <w:sz w:val="16"/>
        </w:rPr>
        <w:t xml:space="preserve"> even in regions such as California where water withdrawals were stabilized (40).</w:t>
      </w:r>
      <w:r w:rsidRPr="002920A6">
        <w:rPr>
          <w:rFonts w:eastAsia="Calibri"/>
          <w:sz w:val="16"/>
        </w:rPr>
        <w:t xml:space="preserve"> </w:t>
      </w:r>
    </w:p>
    <w:p w14:paraId="307FF8B1" w14:textId="77777777" w:rsidR="005C0FA4" w:rsidRPr="002920A6" w:rsidRDefault="005C0FA4" w:rsidP="005C0FA4">
      <w:pPr>
        <w:rPr>
          <w:rFonts w:eastAsia="Calibri"/>
          <w:sz w:val="12"/>
        </w:rPr>
      </w:pPr>
      <w:r w:rsidRPr="002920A6">
        <w:rPr>
          <w:rFonts w:eastAsia="Calibri"/>
          <w:sz w:val="16"/>
        </w:rPr>
        <w:t xml:space="preserve"> </w:t>
      </w:r>
      <w:r w:rsidRPr="00EE4887">
        <w:rPr>
          <w:rFonts w:eastAsia="Calibri"/>
          <w:u w:val="single"/>
        </w:rPr>
        <w:t>Carbon emissions in some</w:t>
      </w:r>
      <w:r w:rsidRPr="00EE4887">
        <w:rPr>
          <w:rFonts w:eastAsia="Calibri"/>
          <w:sz w:val="16"/>
        </w:rPr>
        <w:t xml:space="preserve"> EU (European Union) </w:t>
      </w:r>
      <w:r w:rsidRPr="00EE4887">
        <w:rPr>
          <w:rFonts w:eastAsia="Calibri"/>
          <w:u w:val="single"/>
        </w:rPr>
        <w:t>countries have been declining,</w:t>
      </w:r>
      <w:r w:rsidRPr="00EE4887">
        <w:rPr>
          <w:rFonts w:eastAsia="Calibri"/>
          <w:sz w:val="16"/>
        </w:rPr>
        <w:t xml:space="preserve"> even after trade is taken into account, suggesting some substitution of fossil fuels by cleaner energies. [Although recession also played a role (34).] </w:t>
      </w:r>
      <w:r w:rsidRPr="00EE4887">
        <w:rPr>
          <w:rFonts w:eastAsia="Calibri"/>
          <w:u w:val="single"/>
        </w:rPr>
        <w:t>These declines are nowhere near the 8–10%, year-after-year reductions</w:t>
      </w:r>
      <w:r w:rsidRPr="00EE4887">
        <w:rPr>
          <w:rFonts w:eastAsia="Calibri"/>
          <w:sz w:val="16"/>
        </w:rPr>
        <w:t xml:space="preserve"> in carbon emissions </w:t>
      </w:r>
      <w:r w:rsidRPr="00EE4887">
        <w:rPr>
          <w:rFonts w:eastAsia="Calibri"/>
          <w:u w:val="single"/>
        </w:rPr>
        <w:t xml:space="preserve">required for developed nations under scenarios compatible with a </w:t>
      </w:r>
      <w:r w:rsidRPr="00EE4887">
        <w:rPr>
          <w:rFonts w:eastAsia="Calibri"/>
          <w:b/>
          <w:iCs/>
          <w:u w:val="single"/>
          <w:bdr w:val="single" w:sz="8" w:space="0" w:color="auto"/>
        </w:rPr>
        <w:t>50% chance</w:t>
      </w:r>
      <w:r w:rsidRPr="00EE4887">
        <w:rPr>
          <w:rFonts w:eastAsia="Calibri"/>
          <w:u w:val="single"/>
        </w:rPr>
        <w:t xml:space="preserve"> of limiting warming to 2</w:t>
      </w:r>
      <w:r w:rsidRPr="00EE4887">
        <w:rPr>
          <w:rFonts w:ascii="Times New Roman" w:eastAsia="Calibri" w:hAnsi="Times New Roman" w:cs="Times New Roman"/>
          <w:u w:val="single"/>
        </w:rPr>
        <w:t>◦</w:t>
      </w:r>
      <w:r w:rsidRPr="00EE4887">
        <w:rPr>
          <w:rFonts w:eastAsia="Calibri"/>
          <w:u w:val="single"/>
        </w:rPr>
        <w:t>C</w:t>
      </w:r>
      <w:r w:rsidRPr="00EE4887">
        <w:rPr>
          <w:rFonts w:eastAsia="Calibri"/>
          <w:sz w:val="16"/>
        </w:rPr>
        <w:t xml:space="preserve"> </w:t>
      </w:r>
      <w:r w:rsidRPr="00EE4887">
        <w:rPr>
          <w:rFonts w:eastAsia="Calibri"/>
          <w:sz w:val="16"/>
        </w:rPr>
        <w:lastRenderedPageBreak/>
        <w:t>(48).</w:t>
      </w:r>
      <w:r w:rsidRPr="002920A6">
        <w:rPr>
          <w:rFonts w:eastAsia="Calibri"/>
          <w:sz w:val="16"/>
        </w:rPr>
        <w:t xml:space="preserve"> </w:t>
      </w:r>
      <w:r w:rsidRPr="002920A6">
        <w:rPr>
          <w:rFonts w:eastAsia="Calibri"/>
          <w:highlight w:val="cyan"/>
          <w:u w:val="single"/>
        </w:rPr>
        <w:t xml:space="preserve">Further reductions will be harder to sustain once </w:t>
      </w:r>
      <w:r w:rsidRPr="002920A6">
        <w:rPr>
          <w:rFonts w:eastAsia="Calibri"/>
          <w:b/>
          <w:iCs/>
          <w:highlight w:val="cyan"/>
          <w:u w:val="single"/>
          <w:bdr w:val="single" w:sz="8" w:space="0" w:color="auto"/>
        </w:rPr>
        <w:t>one-off substitutions</w:t>
      </w:r>
      <w:r w:rsidRPr="002920A6">
        <w:rPr>
          <w:rFonts w:eastAsia="Calibri"/>
          <w:sz w:val="16"/>
          <w:highlight w:val="cyan"/>
        </w:rPr>
        <w:t xml:space="preserve"> </w:t>
      </w:r>
      <w:r w:rsidRPr="002920A6">
        <w:rPr>
          <w:rFonts w:eastAsia="Calibri"/>
          <w:highlight w:val="cyan"/>
          <w:u w:val="single"/>
        </w:rPr>
        <w:t>of</w:t>
      </w:r>
      <w:r w:rsidRPr="002920A6">
        <w:rPr>
          <w:rFonts w:eastAsia="Calibri"/>
          <w:u w:val="single"/>
        </w:rPr>
        <w:t xml:space="preserve"> oil or </w:t>
      </w:r>
      <w:r w:rsidRPr="002920A6">
        <w:rPr>
          <w:rFonts w:eastAsia="Calibri"/>
          <w:highlight w:val="cyan"/>
          <w:u w:val="single"/>
        </w:rPr>
        <w:t>coal with</w:t>
      </w:r>
      <w:r w:rsidRPr="002920A6">
        <w:rPr>
          <w:rFonts w:eastAsia="Calibri"/>
          <w:u w:val="single"/>
        </w:rPr>
        <w:t xml:space="preserve"> natural </w:t>
      </w:r>
      <w:r w:rsidRPr="002920A6">
        <w:rPr>
          <w:rFonts w:eastAsia="Calibri"/>
          <w:highlight w:val="cyan"/>
          <w:u w:val="single"/>
        </w:rPr>
        <w:t>gas are exhausted</w:t>
      </w:r>
      <w:r w:rsidRPr="002920A6">
        <w:rPr>
          <w:rFonts w:eastAsia="Calibri"/>
          <w:sz w:val="16"/>
        </w:rPr>
        <w:t xml:space="preserve"> (34). </w:t>
      </w:r>
    </w:p>
    <w:p w14:paraId="38745872" w14:textId="77777777" w:rsidR="005C0FA4" w:rsidRPr="002920A6" w:rsidRDefault="005C0FA4" w:rsidP="005C0FA4">
      <w:pPr>
        <w:rPr>
          <w:rFonts w:eastAsia="Calibri"/>
          <w:sz w:val="12"/>
        </w:rPr>
      </w:pPr>
      <w:r w:rsidRPr="002920A6">
        <w:rPr>
          <w:rFonts w:eastAsia="Calibri"/>
          <w:sz w:val="16"/>
        </w:rPr>
        <w:t xml:space="preserve"> </w:t>
      </w:r>
      <w:r w:rsidRPr="002920A6">
        <w:rPr>
          <w:rFonts w:eastAsia="Calibri"/>
          <w:u w:val="single"/>
        </w:rPr>
        <w:t>Resource use or carbon emissions are a product of the scale of the economy</w:t>
      </w:r>
      <w:r w:rsidRPr="002920A6">
        <w:rPr>
          <w:rFonts w:eastAsia="Calibri"/>
          <w:sz w:val="16"/>
        </w:rPr>
        <w:t xml:space="preserve"> (GDP) times its resource or carbon intensity (kg/GDP or kgCO2/GDP). With 1.5% annual increase in global income per capita, carbon intensity has to decline 4.4% each year for staying within 2</w:t>
      </w:r>
      <w:r w:rsidRPr="002920A6">
        <w:rPr>
          <w:rFonts w:ascii="Times New Roman" w:eastAsia="Calibri" w:hAnsi="Times New Roman" w:cs="Times New Roman"/>
          <w:sz w:val="16"/>
        </w:rPr>
        <w:t>◦</w:t>
      </w:r>
      <w:r w:rsidRPr="002920A6">
        <w:rPr>
          <w:rFonts w:eastAsia="Calibri"/>
          <w:sz w:val="16"/>
        </w:rPr>
        <w:t xml:space="preserve">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2920A6">
        <w:rPr>
          <w:rFonts w:eastAsia="Calibri"/>
          <w:b/>
          <w:iCs/>
          <w:highlight w:val="cyan"/>
          <w:u w:val="single"/>
          <w:bdr w:val="single" w:sz="8" w:space="0" w:color="auto"/>
        </w:rPr>
        <w:t>it is</w:t>
      </w:r>
      <w:r w:rsidRPr="002920A6">
        <w:rPr>
          <w:rFonts w:eastAsia="Calibri"/>
          <w:b/>
          <w:iCs/>
          <w:u w:val="single"/>
          <w:bdr w:val="single" w:sz="8" w:space="0" w:color="auto"/>
        </w:rPr>
        <w:t xml:space="preserve"> practically </w:t>
      </w:r>
      <w:r w:rsidRPr="002920A6">
        <w:rPr>
          <w:rFonts w:eastAsia="Calibri"/>
          <w:b/>
          <w:iCs/>
          <w:highlight w:val="cyan"/>
          <w:u w:val="single"/>
          <w:bdr w:val="single" w:sz="8" w:space="0" w:color="auto"/>
        </w:rPr>
        <w:t>impossible to envisage</w:t>
      </w:r>
      <w:r w:rsidRPr="002920A6">
        <w:rPr>
          <w:rFonts w:eastAsia="Calibri"/>
          <w:b/>
          <w:iCs/>
          <w:u w:val="single"/>
          <w:bdr w:val="single" w:sz="8" w:space="0" w:color="auto"/>
        </w:rPr>
        <w:t xml:space="preserve"> viable </w:t>
      </w:r>
      <w:r w:rsidRPr="002920A6">
        <w:rPr>
          <w:rFonts w:eastAsia="Calibri"/>
          <w:b/>
          <w:iCs/>
          <w:highlight w:val="cyan"/>
          <w:u w:val="single"/>
          <w:bdr w:val="single" w:sz="8" w:space="0" w:color="auto"/>
        </w:rPr>
        <w:t>climate mitigation scenarios that involve growth</w:t>
      </w:r>
      <w:r w:rsidRPr="002920A6">
        <w:rPr>
          <w:rFonts w:eastAsia="Calibri"/>
          <w:sz w:val="16"/>
        </w:rPr>
        <w:t xml:space="preserve">. </w:t>
      </w:r>
      <w:r w:rsidRPr="002920A6">
        <w:rPr>
          <w:rFonts w:eastAsia="Calibri"/>
          <w:u w:val="single"/>
        </w:rPr>
        <w:t>This calls for</w:t>
      </w:r>
      <w:r w:rsidRPr="002920A6">
        <w:rPr>
          <w:rFonts w:eastAsia="Calibri"/>
          <w:sz w:val="16"/>
        </w:rPr>
        <w:t xml:space="preserve"> research on </w:t>
      </w:r>
      <w:r w:rsidRPr="002920A6">
        <w:rPr>
          <w:rFonts w:eastAsia="Calibri"/>
          <w:u w:val="single"/>
        </w:rPr>
        <w:t>managing</w:t>
      </w:r>
      <w:r w:rsidRPr="002920A6">
        <w:rPr>
          <w:rFonts w:eastAsia="Calibri"/>
          <w:sz w:val="16"/>
        </w:rPr>
        <w:t xml:space="preserve">, or prospering, </w:t>
      </w:r>
      <w:r w:rsidRPr="002920A6">
        <w:rPr>
          <w:rFonts w:eastAsia="Calibri"/>
          <w:b/>
          <w:iCs/>
          <w:u w:val="single"/>
          <w:bdr w:val="single" w:sz="8" w:space="0" w:color="auto"/>
        </w:rPr>
        <w:t>without growth</w:t>
      </w:r>
      <w:r w:rsidRPr="002920A6">
        <w:rPr>
          <w:rFonts w:eastAsia="Calibri"/>
          <w:sz w:val="16"/>
        </w:rPr>
        <w:t xml:space="preserve"> (50, 51). </w:t>
      </w:r>
    </w:p>
    <w:p w14:paraId="6271E574" w14:textId="77777777" w:rsidR="005C0FA4" w:rsidRPr="002920A6" w:rsidRDefault="005C0FA4" w:rsidP="005C0FA4">
      <w:pPr>
        <w:rPr>
          <w:rFonts w:eastAsia="Calibri"/>
          <w:sz w:val="12"/>
        </w:rPr>
      </w:pPr>
      <w:r w:rsidRPr="002920A6">
        <w:rPr>
          <w:rFonts w:eastAsia="Calibri"/>
          <w:sz w:val="16"/>
        </w:rPr>
        <w:t xml:space="preserve"> </w:t>
      </w:r>
      <w:r w:rsidRPr="002920A6">
        <w:rPr>
          <w:rFonts w:eastAsia="Calibri"/>
          <w:u w:val="single"/>
        </w:rPr>
        <w:t xml:space="preserve">Some </w:t>
      </w:r>
      <w:r w:rsidRPr="002920A6">
        <w:rPr>
          <w:rFonts w:eastAsia="Calibri"/>
          <w:highlight w:val="cyan"/>
          <w:u w:val="single"/>
        </w:rPr>
        <w:t>scenarios</w:t>
      </w:r>
      <w:r w:rsidRPr="002920A6">
        <w:rPr>
          <w:rFonts w:eastAsia="Calibri"/>
          <w:u w:val="single"/>
        </w:rPr>
        <w:t xml:space="preserve"> deem possible meeting climate targets while sustaining growth, but these generally </w:t>
      </w:r>
      <w:r w:rsidRPr="00EE4887">
        <w:rPr>
          <w:rFonts w:eastAsia="Calibri"/>
          <w:u w:val="single"/>
        </w:rPr>
        <w:t>assume after 2050 some</w:t>
      </w:r>
      <w:r w:rsidRPr="002920A6">
        <w:rPr>
          <w:rFonts w:eastAsia="Calibri"/>
          <w:u w:val="single"/>
        </w:rPr>
        <w:t xml:space="preserve"> sort of </w:t>
      </w:r>
      <w:r w:rsidRPr="002920A6">
        <w:rPr>
          <w:rFonts w:eastAsia="Calibri"/>
          <w:highlight w:val="cyan"/>
          <w:u w:val="single"/>
        </w:rPr>
        <w:t>“negative emissions tech</w:t>
      </w:r>
      <w:r w:rsidRPr="00EE4887">
        <w:rPr>
          <w:rFonts w:eastAsia="Calibri"/>
          <w:u w:val="single"/>
        </w:rPr>
        <w:t>nology,”</w:t>
      </w:r>
      <w:r w:rsidRPr="002920A6">
        <w:rPr>
          <w:rFonts w:eastAsia="Calibri"/>
          <w:u w:val="single"/>
        </w:rPr>
        <w:t xml:space="preserve"> geo-engineering or otherwise.</w:t>
      </w:r>
      <w:r w:rsidRPr="002920A6">
        <w:rPr>
          <w:rFonts w:eastAsia="Calibri"/>
          <w:sz w:val="16"/>
        </w:rPr>
        <w:t xml:space="preserve"> According to a recent Nature editorial, </w:t>
      </w:r>
      <w:r w:rsidRPr="002920A6">
        <w:rPr>
          <w:rFonts w:eastAsia="Calibri"/>
          <w:highlight w:val="cyan"/>
          <w:u w:val="single"/>
        </w:rPr>
        <w:t>these</w:t>
      </w:r>
      <w:r w:rsidRPr="002920A6">
        <w:rPr>
          <w:rFonts w:eastAsia="Calibri"/>
          <w:u w:val="single"/>
        </w:rPr>
        <w:t xml:space="preserve"> technologies </w:t>
      </w:r>
      <w:r w:rsidRPr="002920A6">
        <w:rPr>
          <w:rFonts w:eastAsia="Calibri"/>
          <w:highlight w:val="cyan"/>
          <w:u w:val="single"/>
        </w:rPr>
        <w:t>remain</w:t>
      </w:r>
      <w:r w:rsidRPr="002920A6">
        <w:rPr>
          <w:rFonts w:eastAsia="Calibri"/>
          <w:u w:val="single"/>
        </w:rPr>
        <w:t xml:space="preserve"> currently “</w:t>
      </w:r>
      <w:r w:rsidRPr="002920A6">
        <w:rPr>
          <w:rFonts w:eastAsia="Calibri"/>
          <w:b/>
          <w:iCs/>
          <w:highlight w:val="cyan"/>
          <w:u w:val="single"/>
          <w:bdr w:val="single" w:sz="8" w:space="0" w:color="auto"/>
        </w:rPr>
        <w:t>magical thinking</w:t>
      </w:r>
      <w:r w:rsidRPr="002920A6">
        <w:rPr>
          <w:rFonts w:eastAsia="Calibri"/>
          <w:u w:val="single"/>
        </w:rPr>
        <w:t>”</w:t>
      </w:r>
      <w:r w:rsidRPr="002920A6">
        <w:rPr>
          <w:rFonts w:eastAsia="Calibri"/>
          <w:sz w:val="16"/>
        </w:rPr>
        <w:t xml:space="preserve"> (52</w:t>
      </w:r>
      <w:r w:rsidRPr="00EE4887">
        <w:rPr>
          <w:rFonts w:eastAsia="Calibri"/>
          <w:sz w:val="16"/>
        </w:rPr>
        <w:t xml:space="preserve">). </w:t>
      </w:r>
      <w:r w:rsidRPr="00EE4887">
        <w:rPr>
          <w:rFonts w:eastAsia="Calibri"/>
          <w:u w:val="single"/>
        </w:rPr>
        <w:t xml:space="preserve">Clean energy investments can stimulate the economy in the short run, but in the </w:t>
      </w:r>
      <w:r w:rsidRPr="00EE4887">
        <w:rPr>
          <w:rFonts w:eastAsia="Calibri"/>
          <w:b/>
          <w:iCs/>
          <w:u w:val="single"/>
          <w:bdr w:val="single" w:sz="8" w:space="0" w:color="auto"/>
        </w:rPr>
        <w:t>long run</w:t>
      </w:r>
      <w:r w:rsidRPr="00EE4887">
        <w:rPr>
          <w:rFonts w:eastAsia="Calibri"/>
          <w:sz w:val="16"/>
        </w:rPr>
        <w:t xml:space="preserve"> </w:t>
      </w:r>
      <w:r w:rsidRPr="00EE4887">
        <w:rPr>
          <w:rFonts w:eastAsia="Calibri"/>
          <w:u w:val="single"/>
        </w:rPr>
        <w:t xml:space="preserve">growth may be limited by their </w:t>
      </w:r>
      <w:r w:rsidRPr="00EE4887">
        <w:rPr>
          <w:rFonts w:eastAsia="Calibri"/>
          <w:b/>
          <w:iCs/>
          <w:u w:val="single"/>
          <w:bdr w:val="single" w:sz="8" w:space="0" w:color="auto"/>
        </w:rPr>
        <w:t>low EROIs</w:t>
      </w:r>
      <w:r w:rsidRPr="00EE4887">
        <w:rPr>
          <w:rFonts w:eastAsia="Calibri"/>
          <w:u w:val="single"/>
        </w:rPr>
        <w:t>.</w:t>
      </w:r>
      <w:r w:rsidRPr="00EE4887">
        <w:rPr>
          <w:rFonts w:eastAsia="Calibri"/>
          <w:sz w:val="16"/>
        </w:rPr>
        <w:t xml:space="preserve"> Studies suggest that economic growth requires a minimum EROI of close to 11:1 (53). Less EROI means less labor productivity, and hence less growth. Indeed, “Limits to Growth” scenarios do not predict growth ending when resources are exhausted but, rather, when the quality of resources declines to such an extent that further extraction diverts more and more investment away from productive industry (44).</w:t>
      </w:r>
    </w:p>
    <w:p w14:paraId="467C7D64" w14:textId="77777777" w:rsidR="005C0FA4" w:rsidRPr="002920A6" w:rsidRDefault="005C0FA4" w:rsidP="005C0FA4">
      <w:pPr>
        <w:rPr>
          <w:rFonts w:eastAsia="Calibri"/>
          <w:sz w:val="12"/>
        </w:rPr>
      </w:pPr>
      <w:r w:rsidRPr="002920A6">
        <w:rPr>
          <w:rFonts w:eastAsia="Calibri"/>
          <w:sz w:val="16"/>
        </w:rPr>
        <w:t xml:space="preserve"> Degrowth is defined by ecological economists as an equitable downscaling of throughput, with a concomitant securing of wellbeing. If there is a fundamental coupling of economic activity and resource use, as ecological economics suggests there is, then serious environmental or climate policies will slow down the economy. Vice versa, a slower economy will use less resources and emit less carbon (40). This is not the same as saying that the degrowth goal is to reduce GDP (54); slowing down the economy is not an end but a likely outcome in a transition toward equitable wellbeing and environmental sustainability. </w:t>
      </w:r>
    </w:p>
    <w:p w14:paraId="30E32E89" w14:textId="77777777" w:rsidR="005C0FA4" w:rsidRPr="002920A6" w:rsidRDefault="005C0FA4" w:rsidP="005C0FA4">
      <w:pPr>
        <w:rPr>
          <w:rFonts w:eastAsia="Calibri"/>
          <w:sz w:val="12"/>
        </w:rPr>
      </w:pPr>
      <w:r w:rsidRPr="002920A6">
        <w:rPr>
          <w:rFonts w:eastAsia="Calibri"/>
          <w:sz w:val="16"/>
        </w:rPr>
        <w:t xml:space="preserve"> Advancing a position of “a-growth,” van den Bergh (54) proposes ignoring GDP and implementing a global carbon price, indifferent to what its effect on growth turns out to be. Ignoring GDP is a normative position—but at the end, the economy will either grow or not, and if it does not, then there should be plans for managing without growth. Given how entrenched GDP growth is in existing institutional and political structures, a-growth approaches must be advanced as part of broader systemic change (55).</w:t>
      </w:r>
    </w:p>
    <w:p w14:paraId="167D0302" w14:textId="77777777" w:rsidR="005C0FA4" w:rsidRPr="00EE4887" w:rsidRDefault="005C0FA4" w:rsidP="005C0FA4">
      <w:pPr>
        <w:rPr>
          <w:rFonts w:eastAsia="Calibri"/>
          <w:sz w:val="12"/>
        </w:rPr>
      </w:pPr>
      <w:r w:rsidRPr="002920A6">
        <w:rPr>
          <w:rFonts w:eastAsia="Calibri"/>
          <w:sz w:val="16"/>
        </w:rPr>
        <w:t xml:space="preserve"> </w:t>
      </w:r>
      <w:r w:rsidRPr="00EE4887">
        <w:rPr>
          <w:rFonts w:eastAsia="Calibri"/>
          <w:sz w:val="16"/>
        </w:rPr>
        <w:t xml:space="preserve">Is it possible to secure a decent standard of living for all while throughput and output degrow? </w:t>
      </w:r>
      <w:r w:rsidRPr="00EE4887">
        <w:rPr>
          <w:rFonts w:eastAsia="Calibri"/>
          <w:u w:val="single"/>
        </w:rPr>
        <w:t xml:space="preserve">Substantive evidence indicates that </w:t>
      </w:r>
      <w:r w:rsidRPr="00EE4887">
        <w:rPr>
          <w:rFonts w:eastAsia="Calibri"/>
          <w:b/>
          <w:iCs/>
          <w:u w:val="single"/>
          <w:bdr w:val="single" w:sz="8" w:space="0" w:color="auto"/>
        </w:rPr>
        <w:t>prosperity does not depend on high levels of production</w:t>
      </w:r>
      <w:r w:rsidRPr="00EE4887">
        <w:rPr>
          <w:rFonts w:eastAsia="Calibri"/>
          <w:sz w:val="16"/>
        </w:rPr>
        <w:t xml:space="preserve"> </w:t>
      </w:r>
      <w:r w:rsidRPr="00EE4887">
        <w:rPr>
          <w:rFonts w:eastAsia="Calibri"/>
          <w:u w:val="single"/>
        </w:rPr>
        <w:t>and consumption</w:t>
      </w:r>
      <w:r w:rsidRPr="00EE4887">
        <w:rPr>
          <w:rFonts w:eastAsia="Calibri"/>
          <w:sz w:val="16"/>
        </w:rPr>
        <w:t xml:space="preserve">. </w:t>
      </w:r>
      <w:proofErr w:type="spellStart"/>
      <w:r w:rsidRPr="00EE4887">
        <w:rPr>
          <w:rFonts w:eastAsia="Calibri"/>
          <w:sz w:val="16"/>
        </w:rPr>
        <w:t>Kubiszewski</w:t>
      </w:r>
      <w:proofErr w:type="spellEnd"/>
      <w:r w:rsidRPr="00EE4887">
        <w:rPr>
          <w:rFonts w:eastAsia="Calibri"/>
          <w:sz w:val="16"/>
        </w:rPr>
        <w:t xml:space="preserve"> et al. (56) find that the Genuine Progress Indicator, an indicator that includes environmental and social costs alongside output, peaked in 1978, despite subsequent global growth. A similar indicator, the Index of Sustainable Economic Welfare, has stayed at the same levels in the United States since 1950, despite a threefold growth of GDP (57). </w:t>
      </w:r>
    </w:p>
    <w:p w14:paraId="54E910E8" w14:textId="77777777" w:rsidR="005C0FA4" w:rsidRPr="002920A6" w:rsidRDefault="005C0FA4" w:rsidP="005C0FA4">
      <w:pPr>
        <w:rPr>
          <w:rFonts w:eastAsia="Calibri"/>
          <w:sz w:val="12"/>
        </w:rPr>
      </w:pPr>
      <w:r w:rsidRPr="00EE4887">
        <w:rPr>
          <w:rFonts w:eastAsia="Calibri"/>
          <w:sz w:val="16"/>
        </w:rPr>
        <w:t xml:space="preserve"> Wealthier countries on average have higher levels of life expectancy and education than poorer ones, but </w:t>
      </w:r>
      <w:r w:rsidRPr="00EE4887">
        <w:rPr>
          <w:rFonts w:eastAsia="Calibri"/>
          <w:u w:val="single"/>
        </w:rPr>
        <w:t>above a certain level of GDP, income does not make a difference in wellbeing</w:t>
      </w:r>
      <w:r w:rsidRPr="00EE4887">
        <w:rPr>
          <w:rFonts w:eastAsia="Calibri"/>
          <w:sz w:val="16"/>
        </w:rPr>
        <w:t>—</w:t>
      </w:r>
      <w:r w:rsidRPr="00EE4887">
        <w:rPr>
          <w:rFonts w:eastAsia="Calibri"/>
          <w:b/>
          <w:iCs/>
          <w:u w:val="single"/>
          <w:bdr w:val="single" w:sz="8" w:space="0" w:color="auto"/>
        </w:rPr>
        <w:t>equality</w:t>
      </w:r>
      <w:r w:rsidRPr="00EE4887">
        <w:rPr>
          <w:rFonts w:eastAsia="Calibri"/>
          <w:sz w:val="16"/>
        </w:rPr>
        <w:t xml:space="preserve"> </w:t>
      </w:r>
      <w:r w:rsidRPr="00EE4887">
        <w:rPr>
          <w:rFonts w:eastAsia="Calibri"/>
          <w:u w:val="single"/>
        </w:rPr>
        <w:t>does</w:t>
      </w:r>
      <w:r w:rsidRPr="00EE4887">
        <w:rPr>
          <w:rFonts w:eastAsia="Calibri"/>
          <w:sz w:val="16"/>
        </w:rPr>
        <w:t xml:space="preserve">. </w:t>
      </w:r>
      <w:r w:rsidRPr="00EE4887">
        <w:rPr>
          <w:rFonts w:eastAsia="Calibri"/>
          <w:u w:val="single"/>
        </w:rPr>
        <w:t>Satisfactory levels of wellbeing are achieved by countries such as Vietnam or Costa Rica at a fraction</w:t>
      </w:r>
      <w:r w:rsidRPr="00EE4887">
        <w:rPr>
          <w:rFonts w:eastAsia="Calibri"/>
          <w:sz w:val="16"/>
        </w:rPr>
        <w:t xml:space="preserve"> (one-third or less) </w:t>
      </w:r>
      <w:r w:rsidRPr="00EE4887">
        <w:rPr>
          <w:rFonts w:eastAsia="Calibri"/>
          <w:u w:val="single"/>
        </w:rPr>
        <w:t>of the output, energy, or resource use of</w:t>
      </w:r>
      <w:r w:rsidRPr="00EE4887">
        <w:rPr>
          <w:rFonts w:eastAsia="Calibri"/>
          <w:sz w:val="16"/>
        </w:rPr>
        <w:t xml:space="preserve"> countries such as </w:t>
      </w:r>
      <w:r w:rsidRPr="00EE4887">
        <w:rPr>
          <w:rFonts w:eastAsia="Calibri"/>
          <w:u w:val="single"/>
        </w:rPr>
        <w:t xml:space="preserve">the </w:t>
      </w:r>
      <w:r w:rsidRPr="00EE4887">
        <w:rPr>
          <w:rFonts w:eastAsia="Calibri"/>
          <w:b/>
          <w:iCs/>
          <w:u w:val="single"/>
          <w:bdr w:val="single" w:sz="8" w:space="0" w:color="auto"/>
        </w:rPr>
        <w:t>U</w:t>
      </w:r>
      <w:r w:rsidRPr="00EE4887">
        <w:rPr>
          <w:rFonts w:eastAsia="Calibri"/>
          <w:u w:val="single"/>
        </w:rPr>
        <w:t xml:space="preserve">nited </w:t>
      </w:r>
      <w:r w:rsidRPr="00EE4887">
        <w:rPr>
          <w:rFonts w:eastAsia="Calibri"/>
          <w:b/>
          <w:iCs/>
          <w:u w:val="single"/>
          <w:bdr w:val="single" w:sz="8" w:space="0" w:color="auto"/>
        </w:rPr>
        <w:t>S</w:t>
      </w:r>
      <w:r w:rsidRPr="00EE4887">
        <w:rPr>
          <w:rFonts w:eastAsia="Calibri"/>
          <w:u w:val="single"/>
        </w:rPr>
        <w:t>tates</w:t>
      </w:r>
      <w:r w:rsidRPr="00EE4887">
        <w:rPr>
          <w:rFonts w:eastAsia="Calibri"/>
          <w:sz w:val="16"/>
        </w:rPr>
        <w:t>. Even the lower levels of resource use of mid-income countries, however, would not be sustainable if they were to be generalized to the planet as a whole. No country currently satisfies social wellbeing standards while staying within its share of planetary boundaries, suggesting that radical changes in provisioning systems are necessary (58).</w:t>
      </w:r>
      <w:r w:rsidRPr="002920A6">
        <w:rPr>
          <w:rFonts w:eastAsia="Calibri"/>
          <w:sz w:val="16"/>
        </w:rPr>
        <w:t xml:space="preserve"> </w:t>
      </w:r>
    </w:p>
    <w:p w14:paraId="0C3A826E" w14:textId="77777777" w:rsidR="005C0FA4" w:rsidRPr="002920A6" w:rsidRDefault="005C0FA4" w:rsidP="005C0FA4">
      <w:pPr>
        <w:rPr>
          <w:rFonts w:eastAsia="Calibri"/>
          <w:sz w:val="16"/>
        </w:rPr>
      </w:pPr>
      <w:r w:rsidRPr="002920A6">
        <w:rPr>
          <w:rFonts w:eastAsia="Calibri"/>
          <w:sz w:val="16"/>
        </w:rPr>
        <w:t xml:space="preserve"> Wealthier people within a country are on average happier than others, but </w:t>
      </w:r>
      <w:r w:rsidRPr="002920A6">
        <w:rPr>
          <w:rFonts w:eastAsia="Calibri"/>
          <w:u w:val="single"/>
        </w:rPr>
        <w:t>in the long run, overall happiness does not increase as a country’s income rises</w:t>
      </w:r>
      <w:r w:rsidRPr="002920A6">
        <w:rPr>
          <w:rFonts w:eastAsia="Calibri"/>
          <w:sz w:val="16"/>
        </w:rPr>
        <w:t xml:space="preserve"> (59). Nuances of this income-happiness paradox depend on the sample of countries included and how one defines and asks about happiness. Within societies, individuals with higher incomes evaluate their lives as better than others, but do not enjoy better emotional wellbeing (60). Income determines social rank, and rank affects individuals’ assessments of their lives. </w:t>
      </w:r>
      <w:r w:rsidRPr="002920A6">
        <w:rPr>
          <w:rFonts w:eastAsia="Calibri"/>
          <w:u w:val="single"/>
        </w:rPr>
        <w:t>Growth does not change relative rank or relative access to positional goods</w:t>
      </w:r>
      <w:r w:rsidRPr="002920A6">
        <w:rPr>
          <w:rFonts w:eastAsia="Calibri"/>
          <w:sz w:val="16"/>
        </w:rPr>
        <w:t xml:space="preserve"> (those signifying position</w:t>
      </w:r>
      <w:proofErr w:type="gramStart"/>
      <w:r w:rsidRPr="002920A6">
        <w:rPr>
          <w:rFonts w:eastAsia="Calibri"/>
          <w:sz w:val="16"/>
        </w:rPr>
        <w:t>)</w:t>
      </w:r>
      <w:proofErr w:type="gramEnd"/>
      <w:r w:rsidRPr="002920A6">
        <w:rPr>
          <w:rFonts w:eastAsia="Calibri"/>
          <w:sz w:val="16"/>
        </w:rPr>
        <w:t xml:space="preserve"> </w:t>
      </w:r>
      <w:r w:rsidRPr="002920A6">
        <w:rPr>
          <w:rFonts w:eastAsia="Calibri"/>
          <w:u w:val="single"/>
        </w:rPr>
        <w:t xml:space="preserve">but it does inflate expectations and prices of material goods, </w:t>
      </w:r>
      <w:r w:rsidRPr="002920A6">
        <w:rPr>
          <w:rFonts w:eastAsia="Calibri"/>
          <w:b/>
          <w:iCs/>
          <w:u w:val="single"/>
          <w:bdr w:val="single" w:sz="8" w:space="0" w:color="auto"/>
        </w:rPr>
        <w:t>increasing frustration</w:t>
      </w:r>
      <w:r w:rsidRPr="002920A6">
        <w:rPr>
          <w:rFonts w:eastAsia="Calibri"/>
          <w:sz w:val="16"/>
        </w:rPr>
        <w:t xml:space="preserve"> (61). Relative comparisons matter for personal wellbeing in low-income and high-income countries; </w:t>
      </w:r>
      <w:r w:rsidRPr="002920A6">
        <w:rPr>
          <w:rFonts w:eastAsia="Calibri"/>
          <w:sz w:val="16"/>
        </w:rPr>
        <w:lastRenderedPageBreak/>
        <w:t xml:space="preserve">for both, the more equally income is distributed, the happier people are (62). </w:t>
      </w:r>
      <w:r w:rsidRPr="002920A6">
        <w:rPr>
          <w:rFonts w:eastAsia="Calibri"/>
          <w:b/>
          <w:iCs/>
          <w:highlight w:val="cyan"/>
          <w:u w:val="single"/>
          <w:bdr w:val="single" w:sz="8" w:space="0" w:color="auto"/>
        </w:rPr>
        <w:t>Pro-environmental behaviors</w:t>
      </w:r>
      <w:r w:rsidRPr="002920A6">
        <w:rPr>
          <w:rFonts w:eastAsia="Calibri"/>
          <w:sz w:val="16"/>
          <w:highlight w:val="cyan"/>
        </w:rPr>
        <w:t xml:space="preserve"> </w:t>
      </w:r>
      <w:r w:rsidRPr="002920A6">
        <w:rPr>
          <w:rFonts w:eastAsia="Calibri"/>
          <w:u w:val="single"/>
        </w:rPr>
        <w:t xml:space="preserve">and sharing </w:t>
      </w:r>
      <w:r w:rsidRPr="002920A6">
        <w:rPr>
          <w:rFonts w:eastAsia="Calibri"/>
          <w:highlight w:val="cyan"/>
          <w:u w:val="single"/>
        </w:rPr>
        <w:t>are</w:t>
      </w:r>
      <w:r w:rsidRPr="002920A6">
        <w:rPr>
          <w:rFonts w:eastAsia="Calibri"/>
          <w:u w:val="single"/>
        </w:rPr>
        <w:t xml:space="preserve"> also </w:t>
      </w:r>
      <w:r w:rsidRPr="002920A6">
        <w:rPr>
          <w:rFonts w:eastAsia="Calibri"/>
          <w:highlight w:val="cyan"/>
          <w:u w:val="single"/>
        </w:rPr>
        <w:t>strongly associated with personal wellbeing</w:t>
      </w:r>
      <w:r w:rsidRPr="002920A6">
        <w:rPr>
          <w:rFonts w:eastAsia="Calibri"/>
          <w:sz w:val="16"/>
        </w:rPr>
        <w:t xml:space="preserve"> (63). </w:t>
      </w:r>
      <w:r w:rsidRPr="002920A6">
        <w:rPr>
          <w:rFonts w:eastAsia="Calibri"/>
          <w:u w:val="single"/>
        </w:rPr>
        <w:t xml:space="preserve">This suggests that </w:t>
      </w:r>
      <w:r w:rsidRPr="002920A6">
        <w:rPr>
          <w:rFonts w:eastAsia="Calibri"/>
          <w:highlight w:val="cyan"/>
          <w:u w:val="single"/>
        </w:rPr>
        <w:t>an economic contraction may not impact wellbeing negatively</w:t>
      </w:r>
      <w:r w:rsidRPr="002920A6">
        <w:rPr>
          <w:rFonts w:eastAsia="Calibri"/>
          <w:sz w:val="16"/>
        </w:rPr>
        <w:t xml:space="preserve"> if accompanied by redistribution, sharing, and value shifts (34). </w:t>
      </w:r>
    </w:p>
    <w:p w14:paraId="23E6222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8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DB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9C0"/>
    <w:rsid w:val="000D26A6"/>
    <w:rsid w:val="000D2B90"/>
    <w:rsid w:val="000D6ED8"/>
    <w:rsid w:val="000D717B"/>
    <w:rsid w:val="000E446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E07"/>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BF7"/>
    <w:rsid w:val="002168F2"/>
    <w:rsid w:val="0022589F"/>
    <w:rsid w:val="002343FE"/>
    <w:rsid w:val="00235F7B"/>
    <w:rsid w:val="00242E72"/>
    <w:rsid w:val="002502CF"/>
    <w:rsid w:val="0025647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87A"/>
    <w:rsid w:val="00365C8D"/>
    <w:rsid w:val="003670D9"/>
    <w:rsid w:val="00370B41"/>
    <w:rsid w:val="00371B27"/>
    <w:rsid w:val="003726C3"/>
    <w:rsid w:val="00375D2E"/>
    <w:rsid w:val="00383071"/>
    <w:rsid w:val="00383B19"/>
    <w:rsid w:val="00384CBC"/>
    <w:rsid w:val="0038667B"/>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778"/>
    <w:rsid w:val="005519C2"/>
    <w:rsid w:val="005523E0"/>
    <w:rsid w:val="0055320F"/>
    <w:rsid w:val="00553E17"/>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FA4"/>
    <w:rsid w:val="005C4515"/>
    <w:rsid w:val="005C5602"/>
    <w:rsid w:val="005C74A6"/>
    <w:rsid w:val="005D3B4D"/>
    <w:rsid w:val="005D615C"/>
    <w:rsid w:val="005E1860"/>
    <w:rsid w:val="005E2662"/>
    <w:rsid w:val="005F063B"/>
    <w:rsid w:val="005F192D"/>
    <w:rsid w:val="005F24C8"/>
    <w:rsid w:val="005F26AF"/>
    <w:rsid w:val="00607D6C"/>
    <w:rsid w:val="0061070E"/>
    <w:rsid w:val="0061383D"/>
    <w:rsid w:val="00614D69"/>
    <w:rsid w:val="00617030"/>
    <w:rsid w:val="00617623"/>
    <w:rsid w:val="00621301"/>
    <w:rsid w:val="0062173F"/>
    <w:rsid w:val="006235FB"/>
    <w:rsid w:val="00626A15"/>
    <w:rsid w:val="006379E9"/>
    <w:rsid w:val="006438CB"/>
    <w:rsid w:val="006529B9"/>
    <w:rsid w:val="00654695"/>
    <w:rsid w:val="0065500A"/>
    <w:rsid w:val="00655217"/>
    <w:rsid w:val="0065727C"/>
    <w:rsid w:val="0066399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5F2"/>
    <w:rsid w:val="00752712"/>
    <w:rsid w:val="00753A84"/>
    <w:rsid w:val="007611F5"/>
    <w:rsid w:val="007619E4"/>
    <w:rsid w:val="00761E75"/>
    <w:rsid w:val="0076495E"/>
    <w:rsid w:val="00765FC8"/>
    <w:rsid w:val="00775694"/>
    <w:rsid w:val="00783753"/>
    <w:rsid w:val="00793F46"/>
    <w:rsid w:val="007A1325"/>
    <w:rsid w:val="007A1A18"/>
    <w:rsid w:val="007A3BAF"/>
    <w:rsid w:val="007B53D8"/>
    <w:rsid w:val="007C22C5"/>
    <w:rsid w:val="007C57E1"/>
    <w:rsid w:val="007C5811"/>
    <w:rsid w:val="007D084D"/>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CBB"/>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13A"/>
    <w:rsid w:val="00931816"/>
    <w:rsid w:val="00932C71"/>
    <w:rsid w:val="00946097"/>
    <w:rsid w:val="00950788"/>
    <w:rsid w:val="009509D5"/>
    <w:rsid w:val="009516A0"/>
    <w:rsid w:val="009538F5"/>
    <w:rsid w:val="00957187"/>
    <w:rsid w:val="00960255"/>
    <w:rsid w:val="009603E1"/>
    <w:rsid w:val="00961C9D"/>
    <w:rsid w:val="00963065"/>
    <w:rsid w:val="0097151F"/>
    <w:rsid w:val="00973777"/>
    <w:rsid w:val="00976E78"/>
    <w:rsid w:val="009775C0"/>
    <w:rsid w:val="009817F8"/>
    <w:rsid w:val="00981F23"/>
    <w:rsid w:val="00990634"/>
    <w:rsid w:val="00991733"/>
    <w:rsid w:val="00992078"/>
    <w:rsid w:val="00992BE3"/>
    <w:rsid w:val="009A1467"/>
    <w:rsid w:val="009A6464"/>
    <w:rsid w:val="009B3208"/>
    <w:rsid w:val="009B4BB3"/>
    <w:rsid w:val="009B69F5"/>
    <w:rsid w:val="009C5FF7"/>
    <w:rsid w:val="009C6292"/>
    <w:rsid w:val="009D15DB"/>
    <w:rsid w:val="009D3133"/>
    <w:rsid w:val="009E160D"/>
    <w:rsid w:val="009F1CBB"/>
    <w:rsid w:val="009F3305"/>
    <w:rsid w:val="009F6FB2"/>
    <w:rsid w:val="00A05F48"/>
    <w:rsid w:val="00A071C0"/>
    <w:rsid w:val="00A22670"/>
    <w:rsid w:val="00A24B35"/>
    <w:rsid w:val="00A271BA"/>
    <w:rsid w:val="00A27F86"/>
    <w:rsid w:val="00A31EA3"/>
    <w:rsid w:val="00A431C6"/>
    <w:rsid w:val="00A54315"/>
    <w:rsid w:val="00A60FBC"/>
    <w:rsid w:val="00A65C0B"/>
    <w:rsid w:val="00A776BA"/>
    <w:rsid w:val="00A81FD2"/>
    <w:rsid w:val="00A8441A"/>
    <w:rsid w:val="00A8674A"/>
    <w:rsid w:val="00A91153"/>
    <w:rsid w:val="00A9293F"/>
    <w:rsid w:val="00A96E24"/>
    <w:rsid w:val="00AA6F6E"/>
    <w:rsid w:val="00AB122B"/>
    <w:rsid w:val="00AB21B0"/>
    <w:rsid w:val="00AB48D3"/>
    <w:rsid w:val="00AE0243"/>
    <w:rsid w:val="00AE1BAD"/>
    <w:rsid w:val="00AE2124"/>
    <w:rsid w:val="00AE24BC"/>
    <w:rsid w:val="00AE3E3F"/>
    <w:rsid w:val="00AE5DF9"/>
    <w:rsid w:val="00AF2516"/>
    <w:rsid w:val="00AF4760"/>
    <w:rsid w:val="00AF55D4"/>
    <w:rsid w:val="00B0505F"/>
    <w:rsid w:val="00B05C2D"/>
    <w:rsid w:val="00B12933"/>
    <w:rsid w:val="00B12B88"/>
    <w:rsid w:val="00B137E0"/>
    <w:rsid w:val="00B13BC8"/>
    <w:rsid w:val="00B24662"/>
    <w:rsid w:val="00B32F2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89"/>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CB9"/>
    <w:rsid w:val="00D85D44"/>
    <w:rsid w:val="00D92077"/>
    <w:rsid w:val="00D951E2"/>
    <w:rsid w:val="00D9565A"/>
    <w:rsid w:val="00DA40B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F0A"/>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1DA0"/>
    <w:rsid w:val="00EF2B5C"/>
    <w:rsid w:val="00EF7794"/>
    <w:rsid w:val="00F02046"/>
    <w:rsid w:val="00F053D8"/>
    <w:rsid w:val="00F07888"/>
    <w:rsid w:val="00F1313D"/>
    <w:rsid w:val="00F140FC"/>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69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F20D7"/>
  <w14:defaultImageDpi w14:val="300"/>
  <w15:docId w15:val="{487251FB-3FEE-E649-8550-985627979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08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08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08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08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7D08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08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084D"/>
  </w:style>
  <w:style w:type="character" w:customStyle="1" w:styleId="Heading1Char">
    <w:name w:val="Heading 1 Char"/>
    <w:aliases w:val="Pocket Char"/>
    <w:basedOn w:val="DefaultParagraphFont"/>
    <w:link w:val="Heading1"/>
    <w:uiPriority w:val="9"/>
    <w:rsid w:val="007D08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08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084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7D08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084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8."/>
    <w:basedOn w:val="DefaultParagraphFont"/>
    <w:uiPriority w:val="1"/>
    <w:qFormat/>
    <w:rsid w:val="007D084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7D08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084D"/>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7D084D"/>
    <w:rPr>
      <w:color w:val="auto"/>
      <w:u w:val="none"/>
    </w:rPr>
  </w:style>
  <w:style w:type="paragraph" w:styleId="DocumentMap">
    <w:name w:val="Document Map"/>
    <w:basedOn w:val="Normal"/>
    <w:link w:val="DocumentMapChar"/>
    <w:uiPriority w:val="99"/>
    <w:semiHidden/>
    <w:unhideWhenUsed/>
    <w:rsid w:val="007D08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084D"/>
    <w:rPr>
      <w:rFonts w:ascii="Lucida Grande" w:hAnsi="Lucida Grande" w:cs="Lucida Grande"/>
    </w:rPr>
  </w:style>
  <w:style w:type="paragraph" w:customStyle="1" w:styleId="textbold">
    <w:name w:val="text bold"/>
    <w:basedOn w:val="Normal"/>
    <w:link w:val="Emphasis"/>
    <w:autoRedefine/>
    <w:uiPriority w:val="20"/>
    <w:qFormat/>
    <w:rsid w:val="007D084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7D084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basedOn w:val="Normal"/>
    <w:uiPriority w:val="99"/>
    <w:unhideWhenUsed/>
    <w:qFormat/>
    <w:rsid w:val="00F140FC"/>
    <w:pPr>
      <w:ind w:left="720"/>
      <w:contextualSpacing/>
    </w:p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1"/>
    <w:qFormat/>
    <w:rsid w:val="00D85D4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Clear,DDI Tag,Tag Title,Tag and Cite,CD - Cite,No Spacing6,No Spacing7,No Spacing8,Dont u,No Spacing311,No Spacing51,ca,No Spacing tnr,Hidden Block Title,No Spacing1111111,Note Level 2,Small Text,Note Level 21"/>
    <w:basedOn w:val="Heading1"/>
    <w:autoRedefine/>
    <w:uiPriority w:val="99"/>
    <w:qFormat/>
    <w:rsid w:val="00AE5D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30</Pages>
  <Words>15378</Words>
  <Characters>87661</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40</cp:revision>
  <dcterms:created xsi:type="dcterms:W3CDTF">2022-01-15T16:06:00Z</dcterms:created>
  <dcterms:modified xsi:type="dcterms:W3CDTF">2022-01-15T17:27:00Z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