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0C8E4" w14:textId="77777777" w:rsidR="005952E7" w:rsidRDefault="005952E7" w:rsidP="005952E7">
      <w:pPr>
        <w:pStyle w:val="Heading3"/>
      </w:pPr>
      <w:r>
        <w:t xml:space="preserve">1NC </w:t>
      </w:r>
    </w:p>
    <w:p w14:paraId="4BD7BD00" w14:textId="77777777" w:rsidR="005952E7" w:rsidRPr="006C434D" w:rsidRDefault="005952E7" w:rsidP="005952E7">
      <w:pPr>
        <w:pStyle w:val="Heading4"/>
        <w:rPr>
          <w:rFonts w:cs="Calibri"/>
        </w:rPr>
      </w:pPr>
      <w:r w:rsidRPr="006C434D">
        <w:rPr>
          <w:rFonts w:cs="Calibri"/>
        </w:rPr>
        <w:t>Interpretation: “</w:t>
      </w:r>
      <w:r>
        <w:rPr>
          <w:rFonts w:cs="Calibri"/>
        </w:rPr>
        <w:t>Private entities</w:t>
      </w:r>
      <w:r w:rsidRPr="006C434D">
        <w:rPr>
          <w:rFonts w:cs="Calibri"/>
        </w:rPr>
        <w:t xml:space="preserve">” is a generic bare plural. The aff may not defend </w:t>
      </w:r>
      <w:r>
        <w:rPr>
          <w:rFonts w:cs="Calibri"/>
        </w:rPr>
        <w:t>that a subset of nations ban the appropriation of outer space.</w:t>
      </w:r>
    </w:p>
    <w:p w14:paraId="2E7A919A" w14:textId="77777777" w:rsidR="005952E7" w:rsidRDefault="005952E7" w:rsidP="005952E7">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2F308A4D" w14:textId="77777777" w:rsidR="005952E7" w:rsidRPr="00EB1E45" w:rsidRDefault="005952E7" w:rsidP="005952E7">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r w:rsidRPr="00635197">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74367F24" w14:textId="77777777" w:rsidR="005952E7" w:rsidRPr="00EB1E45" w:rsidRDefault="005952E7" w:rsidP="005952E7">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69B879BE" w14:textId="77777777" w:rsidR="005952E7" w:rsidRPr="00EB1E45" w:rsidRDefault="005952E7" w:rsidP="005952E7">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65235CFE" w14:textId="77777777" w:rsidR="005952E7" w:rsidRPr="003072EF" w:rsidRDefault="005952E7" w:rsidP="005952E7">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18B3567D" w14:textId="77777777" w:rsidR="005952E7" w:rsidRPr="00553C4E" w:rsidRDefault="005952E7" w:rsidP="005952E7">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3309C790" w14:textId="77777777" w:rsidR="005952E7" w:rsidRPr="009140CF" w:rsidRDefault="005952E7" w:rsidP="005952E7">
      <w:pPr>
        <w:rPr>
          <w:rStyle w:val="StyleUnderline"/>
        </w:rPr>
      </w:pPr>
      <w:r w:rsidRPr="00553C4E">
        <w:rPr>
          <w:rStyle w:val="StyleUnderline"/>
        </w:rPr>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10"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1939A419" w14:textId="664636ED" w:rsidR="005952E7" w:rsidRPr="00D222A7" w:rsidRDefault="005952E7" w:rsidP="005952E7">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w:t>
      </w:r>
      <w:r>
        <w:rPr>
          <w:rStyle w:val="StyleUnderline"/>
        </w:rPr>
        <w:t>z</w:t>
      </w:r>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1DA77C39" w14:textId="77777777" w:rsidR="005952E7" w:rsidRPr="00983E38" w:rsidRDefault="005952E7" w:rsidP="005952E7">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3D554863" w14:textId="77777777" w:rsidR="005952E7" w:rsidRDefault="005952E7" w:rsidP="005952E7">
      <w:pPr>
        <w:pStyle w:val="Heading4"/>
      </w:pPr>
      <w:r>
        <w:t>Violation – They specified China</w:t>
      </w:r>
    </w:p>
    <w:p w14:paraId="5E4D64BB" w14:textId="77777777" w:rsidR="00E548DA" w:rsidRDefault="005952E7" w:rsidP="00E548DA">
      <w:pPr>
        <w:pStyle w:val="Heading4"/>
      </w:pPr>
      <w:r>
        <w:t>Standards:</w:t>
      </w:r>
    </w:p>
    <w:p w14:paraId="63079166" w14:textId="2C193685" w:rsidR="005952E7" w:rsidRPr="00E548DA" w:rsidRDefault="005952E7" w:rsidP="00E548DA">
      <w:pPr>
        <w:pStyle w:val="Heading4"/>
      </w:pPr>
      <w:r>
        <w:t xml:space="preserve"> </w:t>
      </w:r>
      <w:r w:rsidRPr="005F3BCD">
        <w:t xml:space="preserve">Limits and ground – their model allows affs to defend </w:t>
      </w:r>
      <w:r>
        <w:t>any combination of private entities in any countries which explodes negative burden and causes random affs every tournament</w:t>
      </w:r>
    </w:p>
    <w:p w14:paraId="3461E1A7" w14:textId="722697E8" w:rsidR="005952E7" w:rsidRDefault="005952E7" w:rsidP="005952E7">
      <w:pPr>
        <w:pStyle w:val="Heading4"/>
      </w:pPr>
      <w:r w:rsidRPr="001A49CF">
        <w:t xml:space="preserve">Drop the debater:– we can’t restart the round from the 1AC and I’m skewed for the rest of the debate. </w:t>
      </w:r>
    </w:p>
    <w:p w14:paraId="54EC9CBF" w14:textId="65B91625" w:rsidR="00C01622" w:rsidRPr="00E8068E" w:rsidRDefault="00373560" w:rsidP="00C01622">
      <w:pPr>
        <w:pStyle w:val="Heading2"/>
      </w:pPr>
      <w:r>
        <w:t>1NC</w:t>
      </w:r>
      <w:r w:rsidR="006B4642">
        <w:t xml:space="preserve"> -- Long</w:t>
      </w:r>
    </w:p>
    <w:p w14:paraId="14463830" w14:textId="77777777" w:rsidR="00C01622" w:rsidRDefault="00C01622" w:rsidP="00C01622">
      <w:pPr>
        <w:pStyle w:val="Heading4"/>
      </w:pPr>
      <w:r>
        <w:t xml:space="preserve">Interpretation: the affirmative must only defend that the appropriation of space by </w:t>
      </w:r>
      <w:r w:rsidRPr="00E8068E">
        <w:rPr>
          <w:u w:val="single"/>
        </w:rPr>
        <w:t>private</w:t>
      </w:r>
      <w:r>
        <w:t xml:space="preserve"> entities is unjust.</w:t>
      </w:r>
    </w:p>
    <w:p w14:paraId="64E63305" w14:textId="77777777" w:rsidR="00C01622" w:rsidRDefault="00C01622" w:rsidP="00C01622">
      <w:pPr>
        <w:pStyle w:val="Heading4"/>
      </w:pPr>
      <w:r>
        <w:t>China's "private" sector companies aren't private</w:t>
      </w:r>
    </w:p>
    <w:p w14:paraId="6E403FC0" w14:textId="77777777" w:rsidR="00C01622" w:rsidRPr="00E8068E" w:rsidRDefault="00C01622" w:rsidP="00C01622">
      <w:r w:rsidRPr="00E8068E">
        <w:rPr>
          <w:rStyle w:val="Style13ptBold"/>
        </w:rPr>
        <w:t>Olson 20</w:t>
      </w:r>
      <w:r>
        <w:t xml:space="preserve"> </w:t>
      </w:r>
      <w:r w:rsidRPr="00E8068E">
        <w:t>[Stephen Olson, research fellow at the Hinrich Foundation. "Are Private Chinese Companies Really Private?" The Diplomat, 9-30-2020, accessed 1-14-2022, https://thediplomat.com/2020/09/are-private-chinese-companies-really-private/] HWIC</w:t>
      </w:r>
    </w:p>
    <w:p w14:paraId="31DA8909" w14:textId="77777777" w:rsidR="00C01622" w:rsidRDefault="00C01622" w:rsidP="00C01622">
      <w:r>
        <w:t xml:space="preserve">China has often been criticized for a lack of transparency, especially with regard to its economic and trade policies. While in many cases these criticisms are valid, it belies the fact that in other instances, China is remarkably open and transparent about its intentions and ambitions. </w:t>
      </w:r>
    </w:p>
    <w:p w14:paraId="27C7E17B" w14:textId="77777777" w:rsidR="00C01622" w:rsidRDefault="00C01622" w:rsidP="00C01622">
      <w: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5C2EBD">
        <w:rPr>
          <w:rStyle w:val="StyleUnderline"/>
          <w:highlight w:val="green"/>
        </w:rPr>
        <w:t>Chinese private companies</w:t>
      </w:r>
      <w:r w:rsidRPr="005C2EBD">
        <w:rPr>
          <w:rStyle w:val="StyleUnderline"/>
        </w:rPr>
        <w:t xml:space="preserve"> </w:t>
      </w:r>
      <w:r w:rsidRPr="005C2EBD">
        <w:rPr>
          <w:rStyle w:val="StyleUnderline"/>
          <w:highlight w:val="green"/>
        </w:rPr>
        <w:t>will be</w:t>
      </w:r>
      <w:r w:rsidRPr="005C2EBD">
        <w:rPr>
          <w:rStyle w:val="StyleUnderline"/>
        </w:rPr>
        <w:t xml:space="preserve"> increasingly </w:t>
      </w:r>
      <w:r w:rsidRPr="005C2EBD">
        <w:rPr>
          <w:rStyle w:val="StyleUnderline"/>
          <w:highlight w:val="green"/>
        </w:rPr>
        <w:t>called upon to conduct</w:t>
      </w:r>
      <w:r w:rsidRPr="005C2EBD">
        <w:rPr>
          <w:rStyle w:val="StyleUnderline"/>
        </w:rPr>
        <w:t xml:space="preserve"> their </w:t>
      </w:r>
      <w:r w:rsidRPr="005C2EBD">
        <w:rPr>
          <w:rStyle w:val="StyleUnderline"/>
          <w:highlight w:val="green"/>
        </w:rPr>
        <w:t>operations in tight coordination with governmental policy</w:t>
      </w:r>
      <w:r w:rsidRPr="005C2EBD">
        <w:rPr>
          <w:rStyle w:val="StyleUnderline"/>
        </w:rPr>
        <w:t xml:space="preserve"> objectives and ideologies</w:t>
      </w:r>
      <w:r>
        <w:t>. The rest of the world should take note.</w:t>
      </w:r>
    </w:p>
    <w:p w14:paraId="3A2202E7" w14:textId="77777777" w:rsidR="00C01622" w:rsidRDefault="00C01622" w:rsidP="00C01622">
      <w:r>
        <w:t>A Different Vision of “Private” Business</w:t>
      </w:r>
    </w:p>
    <w:p w14:paraId="45D61BE1" w14:textId="77777777" w:rsidR="00C01622" w:rsidRDefault="00C01622" w:rsidP="00C01622">
      <w:r w:rsidRPr="005C2EBD">
        <w:rPr>
          <w:rStyle w:val="StyleUnderline"/>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w:t>
      </w:r>
      <w:r w:rsidRPr="005C2EBD">
        <w:rPr>
          <w:rStyle w:val="StyleUnderline"/>
          <w:highlight w:val="green"/>
        </w:rPr>
        <w:t>The objective is to establish a “united front” between business and government</w:t>
      </w:r>
      <w:r>
        <w:t xml:space="preserve"> and facilitate the “enhancement of the party’s leadership over the private economy.” According to the plan, </w:t>
      </w:r>
      <w:r w:rsidRPr="005C2EBD">
        <w:rPr>
          <w:rStyle w:val="StyleUnderline"/>
        </w:rPr>
        <w:t>“</w:t>
      </w:r>
      <w:r w:rsidRPr="005C2EBD">
        <w:rPr>
          <w:rStyle w:val="StyleUnderline"/>
          <w:highlight w:val="green"/>
        </w:rPr>
        <w:t>private economic figures are to be more closely united around the party</w:t>
      </w:r>
      <w:r w:rsidRPr="005C2EBD">
        <w:rPr>
          <w:rStyle w:val="StyleUnderline"/>
        </w:rPr>
        <w:t>,” thereby achieving “a high degree of consistency with the Party Central Committee</w:t>
      </w:r>
      <w:r>
        <w:t xml:space="preserve"> on political stand, political direction, political principles, and political roads.”</w:t>
      </w:r>
    </w:p>
    <w:p w14:paraId="41F856E9" w14:textId="77777777" w:rsidR="00C01622" w:rsidRDefault="00C01622" w:rsidP="00C01622">
      <w:r w:rsidRPr="005C2EBD">
        <w:rPr>
          <w:rStyle w:val="StyleUnderline"/>
        </w:rPr>
        <w:t xml:space="preserve">All of </w:t>
      </w:r>
      <w:r w:rsidRPr="005C2EBD">
        <w:rPr>
          <w:rStyle w:val="StyleUnderline"/>
          <w:highlight w:val="green"/>
        </w:rPr>
        <w:t>this stands in</w:t>
      </w:r>
      <w:r w:rsidRPr="005C2EBD">
        <w:rPr>
          <w:rStyle w:val="StyleUnderline"/>
        </w:rPr>
        <w:t xml:space="preserve"> stark </w:t>
      </w:r>
      <w:r w:rsidRPr="005C2EBD">
        <w:rPr>
          <w:rStyle w:val="StyleUnderline"/>
          <w:highlight w:val="green"/>
        </w:rPr>
        <w:t>contrast to</w:t>
      </w:r>
      <w:r w:rsidRPr="005C2EBD">
        <w:rPr>
          <w:rStyle w:val="StyleUnderline"/>
        </w:rPr>
        <w:t xml:space="preserve"> long-accepted concepts of </w:t>
      </w:r>
      <w:r w:rsidRPr="005C2EBD">
        <w:rPr>
          <w:rStyle w:val="StyleUnderline"/>
          <w:highlight w:val="green"/>
        </w:rPr>
        <w:t>how private companies function in a free market</w:t>
      </w:r>
      <w:r w:rsidRPr="005C2EBD">
        <w:rPr>
          <w:highlight w:val="green"/>
        </w:rPr>
        <w:t>.</w:t>
      </w:r>
      <w: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w:t>
      </w:r>
    </w:p>
    <w:p w14:paraId="6F2B101E" w14:textId="50F8B743" w:rsidR="00C01622" w:rsidRPr="005C2EBD" w:rsidRDefault="00C01622" w:rsidP="00C01622">
      <w:pPr>
        <w:rPr>
          <w:rStyle w:val="StyleUnderline"/>
        </w:rPr>
      </w:pPr>
      <w:r>
        <w:t xml:space="preserve">But </w:t>
      </w:r>
      <w:r w:rsidRPr="005C2EBD">
        <w:rPr>
          <w:rStyle w:val="StyleUnderline"/>
          <w:highlight w:val="green"/>
        </w:rPr>
        <w:t>China has a</w:t>
      </w:r>
      <w:r w:rsidRPr="005C2EBD">
        <w:rPr>
          <w:rStyle w:val="StyleUnderline"/>
        </w:rPr>
        <w:t xml:space="preserve"> very </w:t>
      </w:r>
      <w:r w:rsidRPr="005C2EBD">
        <w:rPr>
          <w:rStyle w:val="StyleUnderline"/>
          <w:highlight w:val="green"/>
        </w:rPr>
        <w:t>different vision. Government officials</w:t>
      </w:r>
      <w:r w:rsidRPr="005C2EBD">
        <w:rPr>
          <w:rStyle w:val="StyleUnderline"/>
        </w:rPr>
        <w:t xml:space="preserve"> and government ideologies </w:t>
      </w:r>
      <w:r w:rsidRPr="005C2EBD">
        <w:rPr>
          <w:rStyle w:val="StyleUnderline"/>
          <w:highlight w:val="green"/>
        </w:rPr>
        <w:t>are directly infused into business operations</w:t>
      </w:r>
      <w:r w:rsidRPr="005C2EBD">
        <w:rPr>
          <w:rStyle w:val="StyleUnderline"/>
        </w:rPr>
        <w:t>. Private sector employees are “educated” on government policies and ideologies</w:t>
      </w:r>
      <w:r>
        <w:t xml:space="preserve">, with the expectation that this “enlightenment” will help inform their business decisions. </w:t>
      </w:r>
      <w:r w:rsidRPr="005C2EBD">
        <w:rPr>
          <w:rStyle w:val="StyleUnderline"/>
        </w:rPr>
        <w:t xml:space="preserve">This </w:t>
      </w:r>
      <w:r w:rsidRPr="005C2EBD">
        <w:rPr>
          <w:rStyle w:val="StyleUnderline"/>
          <w:highlight w:val="green"/>
        </w:rPr>
        <w:t>government-business symbiosis is</w:t>
      </w:r>
      <w:r w:rsidRPr="005C2EBD">
        <w:rPr>
          <w:rStyle w:val="StyleUnderline"/>
        </w:rPr>
        <w:t xml:space="preserve"> further </w:t>
      </w:r>
      <w:r w:rsidRPr="005C2EBD">
        <w:rPr>
          <w:rStyle w:val="StyleUnderline"/>
          <w:highlight w:val="green"/>
        </w:rPr>
        <w:t>cemented by</w:t>
      </w:r>
      <w:r w:rsidRPr="005C2EBD">
        <w:rPr>
          <w:rStyle w:val="StyleUnderline"/>
        </w:rPr>
        <w:t xml:space="preserve"> the provision of </w:t>
      </w:r>
      <w:r w:rsidRPr="005C2EBD">
        <w:rPr>
          <w:rStyle w:val="StyleUnderline"/>
          <w:highlight w:val="green"/>
        </w:rPr>
        <w:t>massive government subsidies</w:t>
      </w:r>
      <w:r w:rsidRPr="005C2EBD">
        <w:rPr>
          <w:rStyle w:val="StyleUnderline"/>
        </w:rPr>
        <w:t xml:space="preserve"> (estimated to be about 3 percent of China’s GDP) to Chinese companies.</w:t>
      </w:r>
    </w:p>
    <w:p w14:paraId="6216492E" w14:textId="77777777" w:rsidR="00C01622" w:rsidRDefault="00C01622" w:rsidP="00C01622"/>
    <w:p w14:paraId="0C025456" w14:textId="77777777" w:rsidR="00C01622" w:rsidRDefault="00C01622" w:rsidP="00C01622">
      <w:pPr>
        <w:pStyle w:val="Heading4"/>
      </w:pPr>
      <w:r>
        <w:t>Negate – they skirt the core controversy of the topic which is national vs private space activities – kills stasis point and pre-round prep and means we lose access to generics that rely on the motives of private companies differing from national interest proven by the fact that their advantage is functionally China space good/bad – competing interps and DTD on T, it's a question of models and we indict their advocacy</w:t>
      </w:r>
    </w:p>
    <w:p w14:paraId="506A2CED" w14:textId="77777777" w:rsidR="00C01622" w:rsidRDefault="00C01622" w:rsidP="00C01622"/>
    <w:p w14:paraId="4E72CD5F" w14:textId="2D90BD3F" w:rsidR="00534F0A" w:rsidRDefault="00534F0A" w:rsidP="00534F0A">
      <w:pPr>
        <w:pStyle w:val="Heading3"/>
      </w:pPr>
      <w:r>
        <w:t>Case – Space</w:t>
      </w:r>
    </w:p>
    <w:p w14:paraId="24B8DF1F" w14:textId="77777777" w:rsidR="001B44C7" w:rsidRPr="001B44C7" w:rsidRDefault="001B44C7" w:rsidP="001B44C7"/>
    <w:p w14:paraId="253D8BC2" w14:textId="77777777" w:rsidR="00534F0A" w:rsidRPr="00F35F0D" w:rsidRDefault="00534F0A" w:rsidP="00534F0A">
      <w:pPr>
        <w:pStyle w:val="Heading4"/>
        <w:rPr>
          <w:rFonts w:cs="Arial"/>
          <w:b w:val="0"/>
          <w:bCs w:val="0"/>
        </w:rPr>
      </w:pPr>
      <w:r w:rsidRPr="00F35F0D">
        <w:rPr>
          <w:rFonts w:cs="Arial"/>
        </w:rPr>
        <w:t>No one’s going to war over a downed satellite</w:t>
      </w:r>
    </w:p>
    <w:p w14:paraId="45274793" w14:textId="77777777" w:rsidR="00534F0A" w:rsidRPr="00F35F0D" w:rsidRDefault="00534F0A" w:rsidP="00534F0A">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EF1B1CA" w14:textId="77777777" w:rsidR="00534F0A" w:rsidRPr="00F35F0D" w:rsidRDefault="00534F0A" w:rsidP="00534F0A">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693E4E9F" w14:textId="77777777" w:rsidR="00534F0A" w:rsidRPr="00F35F0D" w:rsidRDefault="00534F0A" w:rsidP="00534F0A">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165B2B77" w14:textId="77777777" w:rsidR="00534F0A" w:rsidRPr="00F35F0D" w:rsidRDefault="00534F0A" w:rsidP="00534F0A">
      <w:r w:rsidRPr="00F35F0D">
        <w:rPr>
          <w:rStyle w:val="Style13ptBold"/>
        </w:rPr>
        <w:t>Firth 7/1</w:t>
      </w:r>
      <w:r w:rsidRPr="00F35F0D">
        <w:t>/19 [News Editor at MIT Technology Review, was Chief News Editor at New Scientist. How to fight a war in space (and get away with it). July 1, 2019. MIT Technology Review]</w:t>
      </w:r>
    </w:p>
    <w:p w14:paraId="429F37D1" w14:textId="04210148" w:rsidR="00534F0A" w:rsidRDefault="00534F0A" w:rsidP="00534F0A">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4DA407FB" w14:textId="0A3AAFF6" w:rsidR="00963AB5" w:rsidRPr="00CF2B06" w:rsidRDefault="00963AB5" w:rsidP="00963AB5">
      <w:pPr>
        <w:keepNext/>
        <w:keepLines/>
        <w:spacing w:before="40" w:after="0"/>
        <w:outlineLvl w:val="3"/>
        <w:rPr>
          <w:rFonts w:eastAsia="MS Gothic" w:cs="Times New Roman"/>
          <w:b/>
          <w:iCs/>
          <w:sz w:val="26"/>
        </w:rPr>
      </w:pPr>
      <w:r w:rsidRPr="00CF2B06">
        <w:rPr>
          <w:rFonts w:eastAsia="MS Gothic" w:cs="Times New Roman"/>
          <w:b/>
          <w:iCs/>
          <w:sz w:val="26"/>
        </w:rPr>
        <w:t xml:space="preserve">Pursuit of </w:t>
      </w:r>
      <w:r w:rsidR="006E20B3">
        <w:rPr>
          <w:rFonts w:eastAsia="MS Gothic" w:cs="Times New Roman"/>
          <w:b/>
          <w:iCs/>
          <w:sz w:val="26"/>
        </w:rPr>
        <w:t>dominance</w:t>
      </w:r>
      <w:r w:rsidRPr="00CF2B06">
        <w:rPr>
          <w:rFonts w:eastAsia="MS Gothic" w:cs="Times New Roman"/>
          <w:b/>
          <w:iCs/>
          <w:sz w:val="26"/>
        </w:rPr>
        <w:t xml:space="preserve"> leads to Sino-Russia </w:t>
      </w:r>
      <w:r>
        <w:rPr>
          <w:rFonts w:eastAsia="MS Gothic" w:cs="Times New Roman"/>
          <w:b/>
          <w:iCs/>
          <w:sz w:val="26"/>
        </w:rPr>
        <w:t xml:space="preserve">alliance </w:t>
      </w:r>
    </w:p>
    <w:p w14:paraId="28D3071F" w14:textId="77777777" w:rsidR="00963AB5" w:rsidRPr="00CF2B06" w:rsidRDefault="00963AB5" w:rsidP="00963AB5">
      <w:pPr>
        <w:rPr>
          <w:rFonts w:eastAsia="Cambria"/>
          <w:b/>
          <w:bCs/>
          <w:sz w:val="26"/>
        </w:rPr>
      </w:pPr>
      <w:r w:rsidRPr="00CF2B06">
        <w:rPr>
          <w:rFonts w:eastAsia="Cambria"/>
          <w:b/>
          <w:bCs/>
          <w:sz w:val="26"/>
        </w:rPr>
        <w:t>Porter, DPhil, 19</w:t>
      </w:r>
    </w:p>
    <w:p w14:paraId="42C4E90F" w14:textId="77777777" w:rsidR="00963AB5" w:rsidRPr="00CF2B06" w:rsidRDefault="00963AB5" w:rsidP="00963AB5">
      <w:pPr>
        <w:rPr>
          <w:rFonts w:eastAsia="Cambria"/>
          <w:sz w:val="16"/>
        </w:rPr>
      </w:pPr>
      <w:r w:rsidRPr="00CF2B06">
        <w:rPr>
          <w:rFonts w:eastAsia="Cambria"/>
          <w:sz w:val="16"/>
        </w:rPr>
        <w:t xml:space="preserve">(Patrick, </w:t>
      </w:r>
      <w:r w:rsidRPr="00CF2B06">
        <w:rPr>
          <w:rFonts w:eastAsia="Cambria"/>
          <w:sz w:val="16"/>
          <w:szCs w:val="16"/>
        </w:rPr>
        <w:t>ModernHistory@Oxford, ProfInternationalSecurityAndStrategy@Birmingham</w:t>
      </w:r>
      <w:r w:rsidRPr="00CF2B06">
        <w:rPr>
          <w:rFonts w:eastAsia="Cambria"/>
          <w:sz w:val="16"/>
        </w:rPr>
        <w:t>, Advice for a Dark Age: Managing Great Power Competition, The Washington Quarterly, 42:1, 7-25)</w:t>
      </w:r>
    </w:p>
    <w:p w14:paraId="172DB227" w14:textId="77777777" w:rsidR="00963AB5" w:rsidRPr="00CF2B06" w:rsidRDefault="00963AB5" w:rsidP="00963AB5">
      <w:pPr>
        <w:rPr>
          <w:rFonts w:eastAsia="Cambria"/>
          <w:u w:val="single"/>
        </w:rPr>
      </w:pPr>
      <w:r w:rsidRPr="00CF2B06">
        <w:rPr>
          <w:rFonts w:eastAsia="Cambria"/>
          <w:u w:val="single"/>
        </w:rPr>
        <w:t xml:space="preserve">Even </w:t>
      </w:r>
      <w:r w:rsidRPr="00CF2B06">
        <w:rPr>
          <w:rFonts w:eastAsia="Cambria"/>
          <w:highlight w:val="green"/>
          <w:u w:val="single"/>
        </w:rPr>
        <w:t>the U</w:t>
      </w:r>
      <w:r w:rsidRPr="00CF2B06">
        <w:rPr>
          <w:rFonts w:eastAsia="Cambria"/>
          <w:sz w:val="16"/>
        </w:rPr>
        <w:t xml:space="preserve">nited </w:t>
      </w:r>
      <w:r w:rsidRPr="00CF2B06">
        <w:rPr>
          <w:rFonts w:eastAsia="Cambria"/>
          <w:highlight w:val="green"/>
          <w:u w:val="single"/>
        </w:rPr>
        <w:t>S</w:t>
      </w:r>
      <w:r w:rsidRPr="00CF2B06">
        <w:rPr>
          <w:rFonts w:eastAsia="Cambria"/>
          <w:sz w:val="16"/>
        </w:rPr>
        <w:t xml:space="preserve">tates </w:t>
      </w:r>
      <w:r w:rsidRPr="00CF2B06">
        <w:rPr>
          <w:rFonts w:eastAsia="Cambria"/>
          <w:highlight w:val="green"/>
          <w:u w:val="single"/>
        </w:rPr>
        <w:t>cannot</w:t>
      </w:r>
      <w:r w:rsidRPr="00CF2B06">
        <w:rPr>
          <w:rFonts w:eastAsia="Cambria"/>
          <w:sz w:val="16"/>
        </w:rPr>
        <w:t xml:space="preserve"> prudently </w:t>
      </w:r>
      <w:r w:rsidRPr="00CF2B06">
        <w:rPr>
          <w:rFonts w:eastAsia="Cambria"/>
          <w:highlight w:val="green"/>
          <w:u w:val="single"/>
        </w:rPr>
        <w:t>take on</w:t>
      </w:r>
      <w:r w:rsidRPr="00CF2B06">
        <w:rPr>
          <w:rFonts w:eastAsia="Cambria"/>
          <w:u w:val="single"/>
        </w:rPr>
        <w:t xml:space="preserve"> every adversary on </w:t>
      </w:r>
      <w:r w:rsidRPr="00CF2B06">
        <w:rPr>
          <w:rFonts w:eastAsia="Cambria"/>
          <w:highlight w:val="green"/>
          <w:u w:val="single"/>
        </w:rPr>
        <w:t>multiple fronts</w:t>
      </w:r>
      <w:r w:rsidRPr="00CF2B06">
        <w:rPr>
          <w:rFonts w:eastAsia="Cambria"/>
          <w:u w:val="single"/>
        </w:rPr>
        <w:t>.</w:t>
      </w:r>
      <w:r w:rsidRPr="00CF2B06">
        <w:rPr>
          <w:rFonts w:eastAsia="Cambria"/>
          <w:sz w:val="16"/>
        </w:rPr>
        <w:t xml:space="preserve"> </w:t>
      </w:r>
      <w:r w:rsidRPr="00CF2B06">
        <w:rPr>
          <w:rFonts w:eastAsia="Cambria"/>
          <w:u w:val="single"/>
        </w:rPr>
        <w:t>The costs</w:t>
      </w:r>
      <w:r w:rsidRPr="00CF2B06">
        <w:rPr>
          <w:rFonts w:eastAsia="Cambria"/>
          <w:sz w:val="16"/>
        </w:rPr>
        <w:t xml:space="preserve"> of military campaigns against these adversaries in their backyards, whether in the Baltic States or Taiwan, </w:t>
      </w:r>
      <w:r w:rsidRPr="00CF2B06">
        <w:rPr>
          <w:rFonts w:eastAsia="Cambria"/>
          <w:u w:val="single"/>
        </w:rPr>
        <w:t>would outstrip the losses that the U.S. military has sustained in decades</w:t>
      </w:r>
      <w:r w:rsidRPr="00CF2B06">
        <w:rPr>
          <w:rFonts w:eastAsia="Cambria"/>
          <w:sz w:val="16"/>
        </w:rPr>
        <w:t xml:space="preserve">. Short of all-out conflict, </w:t>
      </w:r>
      <w:r w:rsidRPr="00CF2B06">
        <w:rPr>
          <w:rFonts w:eastAsia="Cambria"/>
          <w:u w:val="single"/>
        </w:rPr>
        <w:t xml:space="preserve">to mobilize for dominance and </w:t>
      </w:r>
      <w:r w:rsidRPr="00CF2B06">
        <w:rPr>
          <w:rFonts w:eastAsia="Cambria"/>
          <w:b/>
          <w:iCs/>
          <w:u w:val="single"/>
        </w:rPr>
        <w:t>risk escalation on multiple such fronts</w:t>
      </w:r>
      <w:r w:rsidRPr="00CF2B06">
        <w:rPr>
          <w:rFonts w:eastAsia="Cambria"/>
          <w:u w:val="single"/>
        </w:rPr>
        <w:t xml:space="preserve"> would court several dangers</w:t>
      </w:r>
      <w:r w:rsidRPr="00CF2B06">
        <w:rPr>
          <w:rFonts w:eastAsia="Cambria"/>
          <w:sz w:val="16"/>
        </w:rPr>
        <w:t xml:space="preserve">. </w:t>
      </w:r>
      <w:r w:rsidRPr="00CF2B06">
        <w:rPr>
          <w:rFonts w:eastAsia="Cambria"/>
          <w:highlight w:val="green"/>
          <w:u w:val="single"/>
        </w:rPr>
        <w:t xml:space="preserve">It would </w:t>
      </w:r>
      <w:r w:rsidRPr="00CF2B06">
        <w:rPr>
          <w:rFonts w:eastAsia="Cambria"/>
          <w:b/>
          <w:iCs/>
          <w:highlight w:val="green"/>
          <w:u w:val="single"/>
        </w:rPr>
        <w:t>overstretch the country</w:t>
      </w:r>
      <w:r w:rsidRPr="00CF2B06">
        <w:rPr>
          <w:rFonts w:eastAsia="Cambria"/>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CF2B06">
        <w:rPr>
          <w:rFonts w:eastAsia="Cambria"/>
          <w:u w:val="single"/>
        </w:rPr>
        <w:t>If</w:t>
      </w:r>
      <w:r w:rsidRPr="00CF2B06">
        <w:rPr>
          <w:rFonts w:eastAsia="Cambria"/>
          <w:sz w:val="16"/>
        </w:rPr>
        <w:t xml:space="preserve"> in such conditions, </w:t>
      </w:r>
      <w:r w:rsidRPr="00CF2B06">
        <w:rPr>
          <w:rFonts w:eastAsia="Cambria"/>
          <w:u w:val="single"/>
        </w:rPr>
        <w:t>current expenditure is not enough to buy unchallengeable military preponderance</w:t>
      </w:r>
      <w:r w:rsidRPr="00CF2B06">
        <w:rPr>
          <w:rFonts w:eastAsia="Cambria"/>
          <w:sz w:val="16"/>
        </w:rPr>
        <w:t>—</w:t>
      </w:r>
      <w:r w:rsidRPr="00CF2B06">
        <w:rPr>
          <w:rFonts w:eastAsia="Cambria"/>
          <w:u w:val="single"/>
        </w:rPr>
        <w:t>and it may not be</w:t>
      </w:r>
      <w:r w:rsidRPr="00CF2B06">
        <w:rPr>
          <w:rFonts w:eastAsia="Cambria"/>
          <w:sz w:val="16"/>
        </w:rPr>
        <w:t>—</w:t>
      </w:r>
      <w:r w:rsidRPr="00CF2B06">
        <w:rPr>
          <w:rFonts w:eastAsia="Cambria"/>
          <w:u w:val="single"/>
        </w:rPr>
        <w:t xml:space="preserve">then the failure lies not in the failure to spend even more. </w:t>
      </w:r>
      <w:r w:rsidRPr="00CF2B06">
        <w:rPr>
          <w:rFonts w:eastAsia="Cambria"/>
          <w:sz w:val="16"/>
        </w:rPr>
        <w:t xml:space="preserve">Neither is the answer to sacrifice the quality of civic life at home to service the cause of preponderance abroad. </w:t>
      </w:r>
      <w:r w:rsidRPr="00CF2B06">
        <w:rPr>
          <w:rFonts w:eastAsia="Cambria"/>
          <w:u w:val="single"/>
        </w:rPr>
        <w:t>The old “</w:t>
      </w:r>
      <w:r w:rsidRPr="00CF2B06">
        <w:rPr>
          <w:rFonts w:eastAsia="Cambria"/>
          <w:highlight w:val="green"/>
          <w:u w:val="single"/>
        </w:rPr>
        <w:t>two war standard</w:t>
      </w:r>
      <w:r w:rsidRPr="00CF2B06">
        <w:rPr>
          <w:rFonts w:eastAsia="Cambria"/>
          <w:sz w:val="16"/>
        </w:rPr>
        <w:t xml:space="preserve">,” a planning construct whereby the United States configures its forces to conduct two regional conflicts at once, </w:t>
      </w:r>
      <w:r w:rsidRPr="00CF2B06">
        <w:rPr>
          <w:rFonts w:eastAsia="Cambria"/>
          <w:highlight w:val="green"/>
          <w:u w:val="single"/>
        </w:rPr>
        <w:t xml:space="preserve">would be unsustainably demanding </w:t>
      </w:r>
      <w:r w:rsidRPr="00CF2B06">
        <w:rPr>
          <w:rFonts w:eastAsia="Cambria"/>
          <w:u w:val="single"/>
        </w:rPr>
        <w:t xml:space="preserve">against more than one peer competitor, </w:t>
      </w:r>
      <w:r w:rsidRPr="00CF2B06">
        <w:rPr>
          <w:rFonts w:eastAsia="Cambria"/>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CF2B06">
        <w:rPr>
          <w:rFonts w:eastAsia="Cambria"/>
          <w:highlight w:val="green"/>
          <w:u w:val="single"/>
        </w:rPr>
        <w:t>The problem lies</w:t>
      </w:r>
      <w:r w:rsidRPr="00CF2B06">
        <w:rPr>
          <w:rFonts w:eastAsia="Cambria"/>
          <w:u w:val="single"/>
        </w:rPr>
        <w:t xml:space="preserve">, rather, </w:t>
      </w:r>
      <w:r w:rsidRPr="00CF2B06">
        <w:rPr>
          <w:rFonts w:eastAsia="Cambria"/>
          <w:highlight w:val="green"/>
          <w:u w:val="single"/>
        </w:rPr>
        <w:t>in</w:t>
      </w:r>
      <w:r w:rsidRPr="00CF2B06">
        <w:rPr>
          <w:rFonts w:eastAsia="Cambria"/>
          <w:u w:val="single"/>
        </w:rPr>
        <w:t xml:space="preserve"> </w:t>
      </w:r>
      <w:r w:rsidRPr="00CF2B06">
        <w:rPr>
          <w:rFonts w:eastAsia="Cambria"/>
          <w:b/>
          <w:iCs/>
          <w:u w:val="single"/>
        </w:rPr>
        <w:t xml:space="preserve">the inflexible </w:t>
      </w:r>
      <w:r w:rsidRPr="00CF2B06">
        <w:rPr>
          <w:rFonts w:eastAsia="Cambria"/>
          <w:b/>
          <w:iCs/>
          <w:highlight w:val="green"/>
          <w:u w:val="single"/>
        </w:rPr>
        <w:t>pursuit of hegemony itself</w:t>
      </w:r>
      <w:r w:rsidRPr="00CF2B06">
        <w:rPr>
          <w:rFonts w:eastAsia="Cambria"/>
          <w:highlight w:val="green"/>
          <w:u w:val="single"/>
        </w:rPr>
        <w:t xml:space="preserve">, and the </w:t>
      </w:r>
      <w:r w:rsidRPr="00CF2B06">
        <w:rPr>
          <w:rFonts w:eastAsia="Cambria"/>
          <w:b/>
          <w:iCs/>
          <w:highlight w:val="green"/>
          <w:u w:val="single"/>
        </w:rPr>
        <w:t>failure to balance commitments</w:t>
      </w:r>
      <w:r w:rsidRPr="00CF2B06">
        <w:rPr>
          <w:rFonts w:eastAsia="Cambria"/>
          <w:u w:val="single"/>
        </w:rPr>
        <w:t xml:space="preserve"> with scarce resources. To attempt </w:t>
      </w:r>
      <w:r w:rsidRPr="00CF2B06">
        <w:rPr>
          <w:rFonts w:eastAsia="Cambria"/>
          <w:highlight w:val="green"/>
          <w:u w:val="single"/>
        </w:rPr>
        <w:t>to suppress every adversary</w:t>
      </w:r>
      <w:r w:rsidRPr="00CF2B06">
        <w:rPr>
          <w:rFonts w:eastAsia="Cambria"/>
          <w:u w:val="single"/>
        </w:rPr>
        <w:t xml:space="preserve"> simultaneously</w:t>
      </w:r>
      <w:r w:rsidRPr="00CF2B06">
        <w:rPr>
          <w:rFonts w:eastAsia="Cambria"/>
          <w:sz w:val="16"/>
        </w:rPr>
        <w:t xml:space="preserve"> would </w:t>
      </w:r>
      <w:r w:rsidRPr="00CF2B06">
        <w:rPr>
          <w:rFonts w:eastAsia="Cambria"/>
          <w:b/>
          <w:iCs/>
          <w:highlight w:val="green"/>
          <w:u w:val="single"/>
        </w:rPr>
        <w:t>drive adversaries together, creating hostile coalitions</w:t>
      </w:r>
      <w:r w:rsidRPr="00CF2B06">
        <w:rPr>
          <w:rFonts w:eastAsia="Cambria"/>
          <w:sz w:val="16"/>
        </w:rPr>
        <w:t xml:space="preserve">. </w:t>
      </w:r>
      <w:r w:rsidRPr="00CF2B06">
        <w:rPr>
          <w:rFonts w:eastAsia="Cambria"/>
          <w:u w:val="single"/>
        </w:rPr>
        <w:t>It also may not succeed</w:t>
      </w:r>
      <w:r w:rsidRPr="00CF2B06">
        <w:rPr>
          <w:rFonts w:eastAsia="Cambria"/>
          <w:sz w:val="16"/>
        </w:rPr>
        <w:t xml:space="preserve">. Counterproliferation in North Korea is difficult enough, for instance, but the task becomes more difficult still if U.S. enmity with China drives Beijing to refuse cooperation over enforcing sanctions on Pyongyang. </w:t>
      </w:r>
      <w:r w:rsidRPr="00CF2B06">
        <w:rPr>
          <w:rFonts w:eastAsia="Cambria"/>
          <w:u w:val="single"/>
        </w:rPr>
        <w:t xml:space="preserve">Concurrent competitions would </w:t>
      </w:r>
      <w:r w:rsidRPr="00CF2B06">
        <w:rPr>
          <w:rFonts w:eastAsia="Cambria"/>
          <w:sz w:val="16"/>
        </w:rPr>
        <w:t xml:space="preserve">also </w:t>
      </w:r>
      <w:r w:rsidRPr="00CF2B06">
        <w:rPr>
          <w:rFonts w:eastAsia="Cambria"/>
          <w:u w:val="single"/>
        </w:rPr>
        <w:t>split American resources, attention and time</w:t>
      </w:r>
      <w:r w:rsidRPr="00CF2B06">
        <w:rPr>
          <w:rFonts w:eastAsia="Cambria"/>
          <w:sz w:val="16"/>
        </w:rPr>
        <w:t xml:space="preserve">. </w:t>
      </w:r>
      <w:r w:rsidRPr="00CF2B06">
        <w:rPr>
          <w:rFonts w:eastAsia="Cambria"/>
          <w:u w:val="single"/>
        </w:rPr>
        <w:t>Exacerbating the strain on scarce resources</w:t>
      </w:r>
      <w:r w:rsidRPr="00CF2B06">
        <w:rPr>
          <w:rFonts w:eastAsia="Cambria"/>
          <w:sz w:val="16"/>
        </w:rPr>
        <w:t xml:space="preserve"> between defense, consumption and investment </w:t>
      </w:r>
      <w:r w:rsidRPr="00CF2B06">
        <w:rPr>
          <w:rFonts w:eastAsia="Cambria"/>
          <w:u w:val="single"/>
        </w:rPr>
        <w:t>raises the polarizing question of whether preponderance is even worth it</w:t>
      </w:r>
      <w:r w:rsidRPr="00CF2B06">
        <w:rPr>
          <w:rFonts w:eastAsia="Cambria"/>
          <w:sz w:val="16"/>
        </w:rPr>
        <w:t xml:space="preserve">, which then undermines the domestic consensus needed to support it. At the same time, </w:t>
      </w:r>
      <w:r w:rsidRPr="00CF2B06">
        <w:rPr>
          <w:rFonts w:eastAsia="Cambria"/>
          <w:u w:val="single"/>
        </w:rPr>
        <w:t xml:space="preserve">reduced investment in infrastructure and education would damage the economic foundations for conducting competition abroad in the first place. </w:t>
      </w:r>
      <w:r w:rsidRPr="00CF2B06">
        <w:rPr>
          <w:rFonts w:eastAsia="Cambria"/>
          <w:sz w:val="16"/>
        </w:rPr>
        <w:t xml:space="preserve">Taken together, </w:t>
      </w:r>
      <w:r w:rsidRPr="00CF2B06">
        <w:rPr>
          <w:rFonts w:eastAsia="Cambria"/>
          <w:u w:val="single"/>
        </w:rPr>
        <w:t xml:space="preserve">indiscriminate </w:t>
      </w:r>
      <w:r w:rsidRPr="00CF2B06">
        <w:rPr>
          <w:rFonts w:eastAsia="Cambria"/>
          <w:highlight w:val="green"/>
          <w:u w:val="single"/>
        </w:rPr>
        <w:t>competition risks creating</w:t>
      </w:r>
      <w:r w:rsidRPr="00CF2B06">
        <w:rPr>
          <w:rFonts w:eastAsia="Cambria"/>
          <w:u w:val="single"/>
        </w:rPr>
        <w:t xml:space="preserve"> the thing most feared in traditional U.S. grand strategy: </w:t>
      </w:r>
      <w:r w:rsidRPr="00CF2B06">
        <w:rPr>
          <w:rFonts w:eastAsia="Cambria"/>
          <w:b/>
          <w:iCs/>
          <w:highlight w:val="green"/>
          <w:u w:val="single"/>
        </w:rPr>
        <w:t>a hostile Eurasian alliance</w:t>
      </w:r>
      <w:r w:rsidRPr="00CF2B06">
        <w:rPr>
          <w:rFonts w:eastAsia="Cambria"/>
          <w:sz w:val="16"/>
        </w:rPr>
        <w:t xml:space="preserve"> leading to continuous U.S. mobilization against hostile coalitions, </w:t>
      </w:r>
      <w:r w:rsidRPr="00CF2B06">
        <w:rPr>
          <w:rFonts w:eastAsia="Cambria"/>
          <w:u w:val="single"/>
        </w:rPr>
        <w:t>turning the U.S</w:t>
      </w:r>
      <w:r w:rsidRPr="00CF2B06">
        <w:rPr>
          <w:rFonts w:eastAsia="Cambria"/>
          <w:sz w:val="16"/>
        </w:rPr>
        <w:t xml:space="preserve">. republic </w:t>
      </w:r>
      <w:r w:rsidRPr="00CF2B06">
        <w:rPr>
          <w:rFonts w:eastAsia="Cambria"/>
          <w:u w:val="single"/>
        </w:rPr>
        <w:t>into an illiberal garrison state</w:t>
      </w:r>
      <w:r w:rsidRPr="00CF2B06">
        <w:rPr>
          <w:rFonts w:eastAsia="Cambria"/>
          <w:sz w:val="16"/>
        </w:rPr>
        <w:t xml:space="preserve">. If the prospect for the United States as a great power faces a problem, it is not the size of the defense budget, or the material weight of resources at the U.S. disposal, or popular reluctance to exercise leadership. Rather, </w:t>
      </w:r>
      <w:r w:rsidRPr="00CF2B06">
        <w:rPr>
          <w:rFonts w:eastAsia="Cambria"/>
          <w:u w:val="single"/>
        </w:rPr>
        <w:t>the problem lies in the scope of the policy that those capabilities are designed to serve</w:t>
      </w:r>
      <w:r w:rsidRPr="00CF2B06">
        <w:rPr>
          <w:rFonts w:eastAsia="Cambria"/>
          <w:sz w:val="16"/>
        </w:rPr>
        <w:t xml:space="preserve">. To make the problem smaller, </w:t>
      </w:r>
      <w:r w:rsidRPr="00CF2B06">
        <w:rPr>
          <w:rFonts w:eastAsia="Cambria"/>
          <w:u w:val="single"/>
        </w:rPr>
        <w:t>Washington should take steps to make the pool of adversaries smaller.</w:t>
      </w:r>
    </w:p>
    <w:p w14:paraId="013AD6BD" w14:textId="77777777" w:rsidR="00963AB5" w:rsidRDefault="00963AB5" w:rsidP="00534F0A">
      <w:pPr>
        <w:rPr>
          <w:sz w:val="16"/>
        </w:rPr>
      </w:pPr>
    </w:p>
    <w:p w14:paraId="67726CE0" w14:textId="0B2E4DFC" w:rsidR="00534F0A" w:rsidRDefault="00534F0A" w:rsidP="00534F0A">
      <w:pPr>
        <w:pStyle w:val="Heading4"/>
      </w:pPr>
      <w:r>
        <w:t>Space wars don’t cause escalation</w:t>
      </w:r>
    </w:p>
    <w:p w14:paraId="2BC7B467" w14:textId="77777777" w:rsidR="00534F0A" w:rsidRDefault="00534F0A" w:rsidP="00534F0A">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1" w:history="1">
        <w:r w:rsidRPr="00F107EC">
          <w:t>https://ccdcoe.org/uploads/2019/06/Art_12_The-Cyber-ASAT.pdf</w:t>
        </w:r>
      </w:hyperlink>
    </w:p>
    <w:p w14:paraId="2760A3E5" w14:textId="77777777" w:rsidR="00534F0A" w:rsidRDefault="00534F0A" w:rsidP="00534F0A">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6C3508DB" w14:textId="77777777" w:rsidR="00195E32" w:rsidRPr="00FC4306" w:rsidRDefault="00195E32" w:rsidP="00195E32">
      <w:pPr>
        <w:pStyle w:val="Heading4"/>
      </w:pPr>
      <w:r>
        <w:t xml:space="preserve">Loss of satellites will </w:t>
      </w:r>
      <w:r>
        <w:rPr>
          <w:u w:val="single"/>
        </w:rPr>
        <w:t>shut down</w:t>
      </w:r>
      <w:r>
        <w:t xml:space="preserve"> terrestrial mining</w:t>
      </w:r>
    </w:p>
    <w:p w14:paraId="49A19AD1" w14:textId="77777777" w:rsidR="00195E32" w:rsidRDefault="00195E32" w:rsidP="00195E32">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57BD1512" w14:textId="77777777" w:rsidR="00195E32" w:rsidRDefault="00195E32" w:rsidP="00195E32">
      <w:r>
        <w:t>Resource Location</w:t>
      </w:r>
    </w:p>
    <w:p w14:paraId="0BDE48E1" w14:textId="77777777" w:rsidR="00195E32" w:rsidRPr="002E2ECE" w:rsidRDefault="00195E32" w:rsidP="00195E32">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whether or not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699EA472" w14:textId="77777777" w:rsidR="00195E32" w:rsidRPr="00252886" w:rsidRDefault="00195E32" w:rsidP="00195E32">
      <w:pPr>
        <w:pStyle w:val="Heading4"/>
      </w:pPr>
      <w:r>
        <w:t xml:space="preserve">Amazon mining will cause </w:t>
      </w:r>
      <w:r>
        <w:rPr>
          <w:u w:val="single"/>
        </w:rPr>
        <w:t>extinction</w:t>
      </w:r>
    </w:p>
    <w:p w14:paraId="061798E9" w14:textId="77777777" w:rsidR="00195E32" w:rsidRDefault="00195E32" w:rsidP="00195E32">
      <w:r>
        <w:t xml:space="preserve">Charito </w:t>
      </w:r>
      <w:r w:rsidRPr="00FC4306">
        <w:rPr>
          <w:rStyle w:val="Style13ptBold"/>
        </w:rPr>
        <w:t>Ushiñahua 11</w:t>
      </w:r>
      <w:r>
        <w:t>, Anthropologist Working for the Preservation of Indigenous Amazonian Cultures, “Yanomami Indians: The Fierce People?”, http://www.amazon-indians.org/yanomami.html</w:t>
      </w:r>
    </w:p>
    <w:p w14:paraId="5251E0E9" w14:textId="77777777" w:rsidR="00195E32" w:rsidRPr="00252886" w:rsidRDefault="00195E32" w:rsidP="00195E32">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In order to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2A2E2250" w14:textId="77777777" w:rsidR="00195E32" w:rsidRPr="00252886" w:rsidRDefault="00195E32" w:rsidP="00195E32">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"Haximu Massacre."  At lease 16 Yanomami were killed in what many have called genocide.  Some of the miners were tried and convicted and after numerous appeals on the 7th of August,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46E71E78" w14:textId="77777777" w:rsidR="00195E32" w:rsidRPr="00252886" w:rsidRDefault="00195E32" w:rsidP="00195E32">
      <w:pPr>
        <w:rPr>
          <w:sz w:val="10"/>
        </w:rPr>
      </w:pPr>
      <w:r w:rsidRPr="00252886">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2B88BF68" w14:textId="77777777" w:rsidR="00195E32" w:rsidRPr="00252886" w:rsidRDefault="00195E32" w:rsidP="00195E32">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May,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June, 2005 they rescinded the acceptance of the 2002 report. </w:t>
      </w:r>
    </w:p>
    <w:p w14:paraId="3823BC25" w14:textId="77777777" w:rsidR="00195E32" w:rsidRPr="00252886" w:rsidRDefault="00195E32" w:rsidP="00195E32">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52886">
        <w:rPr>
          <w:sz w:val="16"/>
        </w:rPr>
        <w:t xml:space="preserve">Kopenawa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trees will dry</w:t>
      </w:r>
      <w:r w:rsidRPr="00252886">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52886">
        <w:rPr>
          <w:rStyle w:val="StyleUnderline"/>
        </w:rPr>
        <w:t xml:space="preserve">The </w:t>
      </w:r>
      <w:r w:rsidRPr="00FC4306">
        <w:rPr>
          <w:rStyle w:val="StyleUnderline"/>
          <w:highlight w:val="cyan"/>
        </w:rPr>
        <w:t>forest-land will become dry and empty</w:t>
      </w:r>
      <w:r w:rsidRPr="00252886">
        <w:rPr>
          <w:sz w:val="16"/>
        </w:rPr>
        <w:t xml:space="preserve">. The shamans will no longer be able to deter the smoke-epidemics and the malefic beings who make us ill. And so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Kopenawa,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destruction of the human race</w:t>
      </w:r>
      <w:r w:rsidRPr="00252886">
        <w:rPr>
          <w:sz w:val="16"/>
        </w:rPr>
        <w:t xml:space="preserve">. </w:t>
      </w:r>
    </w:p>
    <w:p w14:paraId="780196EF" w14:textId="77777777" w:rsidR="000B2634" w:rsidRDefault="000B2634" w:rsidP="000B2634">
      <w:pPr>
        <w:pStyle w:val="Heading4"/>
      </w:pPr>
      <w:r>
        <w:t>Satellites are crucial for large, industrial megafarms</w:t>
      </w:r>
    </w:p>
    <w:p w14:paraId="70084FC6" w14:textId="77777777" w:rsidR="000B2634" w:rsidRDefault="000B2634" w:rsidP="000B2634">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106</w:t>
      </w:r>
    </w:p>
    <w:p w14:paraId="09E95000" w14:textId="77777777" w:rsidR="000B2634" w:rsidRDefault="000B2634" w:rsidP="000B2634">
      <w:r>
        <w:t>Agriculture</w:t>
      </w:r>
    </w:p>
    <w:p w14:paraId="56AEC739" w14:textId="77777777" w:rsidR="000B2634" w:rsidRDefault="000B2634" w:rsidP="000B2634">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never</w:t>
      </w:r>
      <w:r w:rsidRPr="00382AFE">
        <w:rPr>
          <w:rStyle w:val="StyleUnderline"/>
        </w:rPr>
        <w:t xml:space="preserve"> before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in a given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0A1DAA88" w14:textId="77777777" w:rsidR="000B2634" w:rsidRDefault="000B2634" w:rsidP="000B2634">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2F23C833" w14:textId="77777777" w:rsidR="000B2634" w:rsidRPr="00DA69CD" w:rsidRDefault="000B2634" w:rsidP="000B2634">
      <w:pPr>
        <w:pStyle w:val="Heading4"/>
      </w:pPr>
      <w:r>
        <w:t xml:space="preserve">Industrial ag’s </w:t>
      </w:r>
      <w:r>
        <w:rPr>
          <w:u w:val="single"/>
        </w:rPr>
        <w:t>unsustainable</w:t>
      </w:r>
      <w:r>
        <w:t xml:space="preserve"> and causes </w:t>
      </w:r>
      <w:r>
        <w:rPr>
          <w:u w:val="single"/>
        </w:rPr>
        <w:t>extinction</w:t>
      </w:r>
    </w:p>
    <w:p w14:paraId="0AC40720" w14:textId="77777777" w:rsidR="000B2634" w:rsidRPr="00217332" w:rsidRDefault="000B2634" w:rsidP="000B2634">
      <w:r w:rsidRPr="00217332">
        <w:t xml:space="preserve">Alice </w:t>
      </w:r>
      <w:r w:rsidRPr="00DA69CD">
        <w:rPr>
          <w:rStyle w:val="Style13ptBold"/>
        </w:rPr>
        <w:t>Friedemann 17</w:t>
      </w:r>
      <w:r w:rsidRPr="00217332">
        <w:t>, Systems Architect and Engineer For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1D520BC0" w14:textId="77777777" w:rsidR="000B2634" w:rsidRPr="00217332" w:rsidRDefault="000B2634" w:rsidP="000B2634">
      <w:pPr>
        <w:rPr>
          <w:sz w:val="16"/>
        </w:rPr>
      </w:pPr>
      <w:r w:rsidRPr="00217332">
        <w:rPr>
          <w:sz w:val="16"/>
        </w:rPr>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6F999645" w14:textId="77777777" w:rsidR="000B2634" w:rsidRPr="00217332" w:rsidRDefault="000B2634" w:rsidP="000B2634">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7226C6E1" w14:textId="77777777" w:rsidR="000B2634" w:rsidRPr="00217332" w:rsidRDefault="000B2634" w:rsidP="000B2634">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54A8A2A5" w14:textId="77777777" w:rsidR="000B2634" w:rsidRPr="00217332" w:rsidRDefault="000B2634" w:rsidP="000B2634">
      <w:pPr>
        <w:rPr>
          <w:sz w:val="16"/>
        </w:rPr>
      </w:pPr>
      <w:r w:rsidRPr="00217332">
        <w:rPr>
          <w:sz w:val="16"/>
        </w:rPr>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647465FC" w14:textId="77777777" w:rsidR="000B2634" w:rsidRPr="00217332" w:rsidRDefault="000B2634" w:rsidP="000B2634">
      <w:pPr>
        <w:rPr>
          <w:sz w:val="16"/>
        </w:rPr>
      </w:pPr>
      <w:r w:rsidRPr="00217332">
        <w:rPr>
          <w:sz w:val="16"/>
        </w:rPr>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607970C7" w14:textId="77777777" w:rsidR="000B2634" w:rsidRPr="00217332" w:rsidRDefault="000B2634" w:rsidP="000B2634">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(Alavanja 2009).</w:t>
      </w:r>
    </w:p>
    <w:p w14:paraId="2DE86247" w14:textId="77777777" w:rsidR="000B2634" w:rsidRPr="00217332" w:rsidRDefault="000B2634" w:rsidP="000B2634">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pests, </w:t>
      </w:r>
      <w:r w:rsidRPr="00217332">
        <w:rPr>
          <w:rStyle w:val="StyleUnderline"/>
          <w:highlight w:val="cyan"/>
        </w:rPr>
        <w:t xml:space="preserve">and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470F0B6B" w14:textId="77777777" w:rsidR="000B2634" w:rsidRPr="00217332" w:rsidRDefault="000B2634" w:rsidP="000B2634">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Although paleo-diet fanatics won’t mind eating mostly meat when fruit, vegetable, and nut crops are gone, they will not be so happy about having to eat more carbohydrates. Wheat and other grains will still be around, since they are wind-pollinated.</w:t>
      </w:r>
    </w:p>
    <w:p w14:paraId="2735E89B" w14:textId="77777777" w:rsidR="000B2634" w:rsidRPr="00217332" w:rsidRDefault="000B2634" w:rsidP="000B2634">
      <w:pPr>
        <w:rPr>
          <w:sz w:val="16"/>
        </w:rPr>
      </w:pPr>
      <w:r w:rsidRPr="00217332">
        <w:rPr>
          <w:rStyle w:val="StyleUnderline"/>
        </w:rPr>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5A2948E4" w14:textId="77777777" w:rsidR="000B2634" w:rsidRPr="00217332" w:rsidRDefault="000B2634" w:rsidP="000B2634">
      <w:pPr>
        <w:rPr>
          <w:sz w:val="16"/>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7CDE30B6" w14:textId="77777777" w:rsidR="000B2634" w:rsidRPr="00217332" w:rsidRDefault="000B2634" w:rsidP="000B2634">
      <w:pPr>
        <w:rPr>
          <w:sz w:val="16"/>
        </w:rPr>
      </w:pPr>
      <w:r w:rsidRPr="00217332">
        <w:rPr>
          <w:sz w:val="16"/>
        </w:rPr>
        <w:t>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w:t>
      </w:r>
    </w:p>
    <w:p w14:paraId="72FFA6CE" w14:textId="77777777" w:rsidR="000B2634" w:rsidRPr="00217332" w:rsidRDefault="000B2634" w:rsidP="000B2634">
      <w:pPr>
        <w:rPr>
          <w:sz w:val="16"/>
        </w:rPr>
      </w:pPr>
      <w:r w:rsidRPr="00217332">
        <w:rPr>
          <w:sz w:val="16"/>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54AF343B" w14:textId="77777777" w:rsidR="000B2634" w:rsidRPr="00217332" w:rsidRDefault="000B2634" w:rsidP="000B2634">
      <w:pPr>
        <w:rPr>
          <w:sz w:val="16"/>
        </w:rPr>
      </w:pPr>
      <w:r w:rsidRPr="00217332">
        <w:rPr>
          <w:sz w:val="16"/>
        </w:rPr>
        <w:t>Farmers will say that we simply must carry on like this, there’s no other choice.  But that’s simply not true.</w:t>
      </w:r>
    </w:p>
    <w:p w14:paraId="60739DF6" w14:textId="77777777" w:rsidR="000B2634" w:rsidRPr="00217332" w:rsidRDefault="000B2634" w:rsidP="000B2634">
      <w:pPr>
        <w:rPr>
          <w:sz w:val="16"/>
        </w:rPr>
      </w:pPr>
      <w:r w:rsidRPr="00217332">
        <w:rPr>
          <w:sz w:val="16"/>
        </w:rPr>
        <w:t>Consider the corn rootworm, that costs farmers about $2 billion a year in lost crops despite spending hundreds of millions on chemicals and the hundreds of millions of dollars chemical companies spend developing new chemicals.</w:t>
      </w:r>
    </w:p>
    <w:p w14:paraId="4E7FE119" w14:textId="77777777" w:rsidR="000B2634" w:rsidRPr="00217332" w:rsidRDefault="000B2634" w:rsidP="000B2634">
      <w:pPr>
        <w:rPr>
          <w:sz w:val="16"/>
        </w:rPr>
      </w:pPr>
      <w:r w:rsidRPr="00217332">
        <w:rPr>
          <w:sz w:val="16"/>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1AEB6A27" w14:textId="77777777" w:rsidR="000B2634" w:rsidRPr="00217332" w:rsidRDefault="000B2634" w:rsidP="000B2634">
      <w:pPr>
        <w:rPr>
          <w:sz w:val="16"/>
        </w:rPr>
      </w:pPr>
      <w:r w:rsidRPr="00217332">
        <w:rPr>
          <w:sz w:val="16"/>
        </w:rPr>
        <w:t>But the corn rootworm is not causing devastation in Europe, because farms are smaller and most farmers rotate not just soy, but wheat, alfalfa, sorghum and oats with corn (Nordhaus 2017).</w:t>
      </w:r>
    </w:p>
    <w:p w14:paraId="54542D7D" w14:textId="77777777" w:rsidR="000B2634" w:rsidRPr="00217332" w:rsidRDefault="000B2634" w:rsidP="000B2634">
      <w:pPr>
        <w:rPr>
          <w:sz w:val="16"/>
        </w:rPr>
      </w:pPr>
      <w:r w:rsidRPr="00217332">
        <w:rPr>
          <w:sz w:val="16"/>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3C61EDA6" w14:textId="77777777" w:rsidR="000B2634" w:rsidRPr="00217332" w:rsidRDefault="000B2634" w:rsidP="000B2634">
      <w:pPr>
        <w:rPr>
          <w:sz w:val="16"/>
        </w:rPr>
      </w:pPr>
      <w:r w:rsidRPr="00217332">
        <w:rPr>
          <w:sz w:val="16"/>
        </w:rPr>
        <w:t>Currently, the potential harm is only assessed for 2 to 3 years before a permit is issued, even though the damage might occur up to 20 years later.</w:t>
      </w:r>
    </w:p>
    <w:p w14:paraId="13E6DFF6" w14:textId="77777777" w:rsidR="000B2634" w:rsidRPr="00217332" w:rsidRDefault="000B2634" w:rsidP="000B2634">
      <w:pPr>
        <w:rPr>
          <w:sz w:val="16"/>
        </w:rPr>
      </w:pPr>
      <w:r w:rsidRPr="00217332">
        <w:rPr>
          <w:sz w:val="16"/>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1B2A8E00" w14:textId="77777777" w:rsidR="000B2634" w:rsidRPr="00217332" w:rsidRDefault="000B2634" w:rsidP="000B2634">
      <w:pPr>
        <w:rPr>
          <w:sz w:val="16"/>
        </w:rPr>
      </w:pPr>
      <w:r w:rsidRPr="00217332">
        <w:rPr>
          <w:sz w:val="16"/>
        </w:rPr>
        <w:t>Although there are thousands of chemical toxins, what matters is how they kill, their method of action (MOA).  For herbicides there are only 29 MOAs, for insecticides, just 28.  So if a pest develops resistance to one chemical within an MOA, it will be resistant to all of the thousands of chemicals within that MOA.</w:t>
      </w:r>
    </w:p>
    <w:p w14:paraId="4A96613A" w14:textId="77777777" w:rsidR="000B2634" w:rsidRPr="00217332" w:rsidRDefault="000B2634" w:rsidP="000B2634">
      <w:pPr>
        <w:rPr>
          <w:sz w:val="16"/>
        </w:rPr>
      </w:pPr>
      <w:r w:rsidRPr="00217332">
        <w:rPr>
          <w:sz w:val="16"/>
        </w:rPr>
        <w:t>The demand for chemicals has also grown due the high level of bioinvasive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061CD600" w14:textId="77777777" w:rsidR="000B2634" w:rsidRPr="00217332" w:rsidRDefault="000B2634" w:rsidP="000B2634">
      <w:pPr>
        <w:rPr>
          <w:sz w:val="16"/>
        </w:rPr>
      </w:pPr>
      <w:r w:rsidRPr="00217332">
        <w:rPr>
          <w:sz w:val="16"/>
        </w:rPr>
        <w:t>When I was learning how to grow food organically back in the 90s, I remember how outraged organic farmers were that Monsanto was going to genetically engineer plants to have the Bt bacteria in them.  This is because the only insecticide organic farmers can use is Bt bacteria, because it is found in the soil. It’s natural. Organic farmers have been careful to spray only in emergencies so that insects didn’t develop resistance to their only remedy.  Since 1996, GMO plants have been engineered to have Bt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Bt as well.</w:t>
      </w:r>
    </w:p>
    <w:p w14:paraId="1B4A6F01" w14:textId="77777777" w:rsidR="000B2634" w:rsidRPr="00217332" w:rsidRDefault="000B2634" w:rsidP="000B2634">
      <w:pPr>
        <w:rPr>
          <w:sz w:val="16"/>
        </w:rPr>
      </w:pPr>
      <w:r w:rsidRPr="00217332">
        <w:rPr>
          <w:sz w:val="16"/>
        </w:rPr>
        <w:t>GMO plants were also going to reduce pesticide use.  They did for a while, but not for long.  Chemical use has increased 7% to 202,000 tons a year in the past 10 years.</w:t>
      </w:r>
    </w:p>
    <w:p w14:paraId="11914B43" w14:textId="77777777" w:rsidR="000B2634" w:rsidRPr="00217332" w:rsidRDefault="000B2634" w:rsidP="000B2634">
      <w:pPr>
        <w:rPr>
          <w:sz w:val="16"/>
        </w:rPr>
      </w:pPr>
      <w:r w:rsidRPr="00217332">
        <w:rPr>
          <w:sz w:val="16"/>
        </w:rPr>
        <w:t>Resistance can come in other ways than mutations. Behavior can change. Cockroach bait is laced with glucose, so cockroaches that developed glucose-aversion now no longer take the bait.</w:t>
      </w:r>
    </w:p>
    <w:p w14:paraId="0E011146" w14:textId="77777777" w:rsidR="000B2634" w:rsidRPr="00217332" w:rsidRDefault="000B2634" w:rsidP="000B2634">
      <w:pPr>
        <w:rPr>
          <w:sz w:val="16"/>
        </w:rPr>
      </w:pPr>
      <w:r w:rsidRPr="00217332">
        <w:rPr>
          <w:sz w:val="16"/>
        </w:rPr>
        <w:t>It is worth repeating that chemicals and other practices are ruining the long-term viability of agriculture. Here is how author Dyer explains it:</w:t>
      </w:r>
    </w:p>
    <w:p w14:paraId="5A006C4A" w14:textId="77777777" w:rsidR="000B2634" w:rsidRPr="00217332" w:rsidRDefault="000B2634" w:rsidP="000B2634">
      <w:pPr>
        <w:rPr>
          <w:sz w:val="16"/>
        </w:rPr>
      </w:pPr>
      <w:r w:rsidRPr="00217332">
        <w:rPr>
          <w:rStyle w:val="StyleUnderline"/>
        </w:rPr>
        <w:t xml:space="preserve">“Ultimately the practice of modern </w:t>
      </w:r>
      <w:r w:rsidRPr="00217332">
        <w:rPr>
          <w:rStyle w:val="StyleUnderline"/>
          <w:highlight w:val="cyan"/>
        </w:rPr>
        <w:t xml:space="preserve">farming is </w:t>
      </w:r>
      <w:r w:rsidRPr="00217332">
        <w:rPr>
          <w:rStyle w:val="Emphasis"/>
          <w:sz w:val="24"/>
          <w:highlight w:val="cyan"/>
        </w:rPr>
        <w:t>not sustainable</w:t>
      </w:r>
      <w:r w:rsidRPr="00217332">
        <w:rPr>
          <w:rStyle w:val="StyleUnderline"/>
        </w:rPr>
        <w:t xml:space="preserve">” because “the </w:t>
      </w:r>
      <w:r w:rsidRPr="00217332">
        <w:rPr>
          <w:rStyle w:val="StyleUnderline"/>
          <w:highlight w:val="cyan"/>
        </w:rPr>
        <w:t>damage</w:t>
      </w:r>
      <w:r w:rsidRPr="00217332">
        <w:rPr>
          <w:rStyle w:val="StyleUnderline"/>
        </w:rPr>
        <w:t xml:space="preserve"> to the soil and natural ecosystems </w:t>
      </w:r>
      <w:r w:rsidRPr="00217332">
        <w:rPr>
          <w:rStyle w:val="StyleUnderline"/>
          <w:highlight w:val="cyan"/>
        </w:rPr>
        <w:t>is so great</w:t>
      </w:r>
      <w:r w:rsidRPr="00217332">
        <w:rPr>
          <w:rStyle w:val="StyleUnderline"/>
        </w:rPr>
        <w:t xml:space="preserve"> that </w:t>
      </w:r>
      <w:r w:rsidRPr="00217332">
        <w:rPr>
          <w:rStyle w:val="StyleUnderline"/>
          <w:highlight w:val="cyan"/>
        </w:rPr>
        <w:t>farming becomes dependent</w:t>
      </w:r>
      <w:r w:rsidRPr="00217332">
        <w:rPr>
          <w:rStyle w:val="StyleUnderline"/>
        </w:rPr>
        <w:t xml:space="preserve"> not on the land but </w:t>
      </w:r>
      <w:r w:rsidRPr="00217332">
        <w:rPr>
          <w:rStyle w:val="StyleUnderline"/>
          <w:highlight w:val="cyan"/>
        </w:rPr>
        <w:t>on</w:t>
      </w:r>
      <w:r w:rsidRPr="00217332">
        <w:rPr>
          <w:rStyle w:val="StyleUnderline"/>
        </w:rPr>
        <w:t xml:space="preserve"> the </w:t>
      </w:r>
      <w:r w:rsidRPr="00217332">
        <w:rPr>
          <w:rStyle w:val="StyleUnderline"/>
          <w:highlight w:val="cyan"/>
        </w:rPr>
        <w:t>artificial inputs</w:t>
      </w:r>
      <w:r w:rsidRPr="00217332">
        <w:rPr>
          <w:rStyle w:val="StyleUnderline"/>
        </w:rPr>
        <w:t xml:space="preserve"> into the process, such as fertilizers and pesticides</w:t>
      </w:r>
      <w:r w:rsidRPr="00217332">
        <w:rPr>
          <w:sz w:val="16"/>
        </w:rPr>
        <w:t xml:space="preserve">.  In many ways, </w:t>
      </w:r>
      <w:r w:rsidRPr="00217332">
        <w:rPr>
          <w:rStyle w:val="StyleUnderline"/>
        </w:rPr>
        <w:t>our battle against</w:t>
      </w:r>
      <w:r w:rsidRPr="00217332">
        <w:rPr>
          <w:sz w:val="16"/>
        </w:rPr>
        <w:t xml:space="preserve"> the diverse array of </w:t>
      </w:r>
      <w:r w:rsidRPr="00217332">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217332">
        <w:rPr>
          <w:sz w:val="16"/>
        </w:rPr>
        <w:t>.</w:t>
      </w:r>
    </w:p>
    <w:p w14:paraId="5D47461F" w14:textId="77777777" w:rsidR="000B2634" w:rsidRPr="00217332" w:rsidRDefault="000B2634" w:rsidP="000B2634">
      <w:pPr>
        <w:rPr>
          <w:sz w:val="16"/>
        </w:rPr>
      </w:pPr>
      <w:r w:rsidRPr="00217332">
        <w:rPr>
          <w:sz w:val="16"/>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411DF35D" w14:textId="77777777" w:rsidR="00B40A5C" w:rsidRDefault="000B2634" w:rsidP="000B2634">
      <w:pPr>
        <w:rPr>
          <w:rStyle w:val="Emphasis"/>
        </w:rPr>
      </w:pPr>
      <w:r w:rsidRPr="00217332">
        <w:rPr>
          <w:rStyle w:val="StyleUnderline"/>
        </w:rPr>
        <w:t xml:space="preserve">Conventional </w:t>
      </w:r>
      <w:r w:rsidRPr="00217332">
        <w:rPr>
          <w:rStyle w:val="StyleUnderline"/>
          <w:highlight w:val="cyan"/>
        </w:rPr>
        <w:t xml:space="preserve">tillage disrupts the </w:t>
      </w:r>
      <w:r w:rsidRPr="00217332">
        <w:rPr>
          <w:rStyle w:val="Emphasis"/>
          <w:highlight w:val="cyan"/>
        </w:rPr>
        <w:t>entire</w:t>
      </w:r>
      <w:r w:rsidRPr="00217332">
        <w:rPr>
          <w:rStyle w:val="Emphasis"/>
        </w:rPr>
        <w:t xml:space="preserve"> soil </w:t>
      </w:r>
      <w:r w:rsidRPr="00217332">
        <w:rPr>
          <w:rStyle w:val="Emphasis"/>
          <w:highlight w:val="cyan"/>
        </w:rPr>
        <w:t>ecosystem</w:t>
      </w:r>
    </w:p>
    <w:p w14:paraId="749B5E95" w14:textId="37ECC16F" w:rsidR="00B40A5C" w:rsidRDefault="00B40A5C" w:rsidP="000B2634">
      <w:pPr>
        <w:rPr>
          <w:rStyle w:val="Emphasis"/>
        </w:rPr>
      </w:pPr>
    </w:p>
    <w:p w14:paraId="10C596EB" w14:textId="073B75D0" w:rsidR="00061BBF" w:rsidRDefault="00061BBF" w:rsidP="000B2634">
      <w:pPr>
        <w:rPr>
          <w:rStyle w:val="Emphasis"/>
        </w:rPr>
      </w:pPr>
    </w:p>
    <w:p w14:paraId="0F236822" w14:textId="77777777" w:rsidR="00061BBF" w:rsidRDefault="00061BBF" w:rsidP="000B2634">
      <w:pPr>
        <w:rPr>
          <w:rStyle w:val="Emphasis"/>
        </w:rPr>
      </w:pPr>
    </w:p>
    <w:p w14:paraId="1920482F" w14:textId="77777777" w:rsidR="00B40A5C" w:rsidRDefault="00B40A5C" w:rsidP="000B2634">
      <w:pPr>
        <w:rPr>
          <w:rStyle w:val="Emphasis"/>
        </w:rPr>
      </w:pPr>
    </w:p>
    <w:p w14:paraId="1259FB0A" w14:textId="078875EA" w:rsidR="000B2634" w:rsidRPr="00217332" w:rsidRDefault="000B2634" w:rsidP="000B2634">
      <w:pPr>
        <w:rPr>
          <w:sz w:val="16"/>
        </w:rPr>
      </w:pPr>
      <w:r w:rsidRPr="00217332">
        <w:rPr>
          <w:rStyle w:val="StyleUnderline"/>
        </w:rPr>
        <w:t xml:space="preserve">. Tractors and farm </w:t>
      </w:r>
      <w:r w:rsidRPr="00217332">
        <w:rPr>
          <w:rStyle w:val="StyleUnderline"/>
          <w:highlight w:val="cyan"/>
        </w:rPr>
        <w:t>equipment</w:t>
      </w:r>
      <w:r w:rsidRPr="00217332">
        <w:rPr>
          <w:rStyle w:val="StyleUnderline"/>
        </w:rPr>
        <w:t xml:space="preserve"> are large and heavy; they </w:t>
      </w:r>
      <w:r w:rsidRPr="00217332">
        <w:rPr>
          <w:rStyle w:val="StyleUnderline"/>
          <w:highlight w:val="cyan"/>
        </w:rPr>
        <w:t>compact</w:t>
      </w:r>
      <w:r w:rsidRPr="00217332">
        <w:rPr>
          <w:rStyle w:val="StyleUnderline"/>
        </w:rPr>
        <w:t xml:space="preserve"> the </w:t>
      </w:r>
      <w:r w:rsidRPr="00217332">
        <w:rPr>
          <w:rStyle w:val="StyleUnderline"/>
          <w:highlight w:val="cyan"/>
        </w:rPr>
        <w:t>soil</w:t>
      </w:r>
      <w:r w:rsidRPr="00217332">
        <w:rPr>
          <w:rStyle w:val="StyleUnderline"/>
        </w:rPr>
        <w:t>, which removes air space and water-holding capacity. Wind and water erosion remove the smallest soil particles, which</w:t>
      </w:r>
      <w:r w:rsidRPr="00217332">
        <w:rPr>
          <w:sz w:val="16"/>
        </w:rPr>
        <w:t xml:space="preserve"> typically </w:t>
      </w:r>
      <w:r w:rsidRPr="00217332">
        <w:rPr>
          <w:rStyle w:val="StyleUnderline"/>
        </w:rPr>
        <w:t>hold most of the micronutrients</w:t>
      </w:r>
      <w:r w:rsidRPr="00217332">
        <w:rPr>
          <w:sz w:val="16"/>
        </w:rPr>
        <w:t xml:space="preserve"> needed by plants.  Synthetic fertilizers are added to supplement the loss of oil nutrients but often are relatively toxic to many soil organisms.  And </w:t>
      </w:r>
      <w:r w:rsidRPr="00217332">
        <w:rPr>
          <w:rStyle w:val="StyleUnderline"/>
          <w:highlight w:val="cyan"/>
        </w:rPr>
        <w:t>chemicals</w:t>
      </w:r>
      <w:r w:rsidRPr="00217332">
        <w:rPr>
          <w:rStyle w:val="StyleUnderline"/>
        </w:rPr>
        <w:t xml:space="preserve"> such as pre-emergents, fumigants, herbicides, insecticides, acaricides, fungicides, and defoliants eventually kill all but the most tolerant or resistant soil organisms.  It does not take long to </w:t>
      </w:r>
      <w:r w:rsidRPr="00217332">
        <w:rPr>
          <w:rStyle w:val="StyleUnderline"/>
          <w:highlight w:val="cyan"/>
        </w:rPr>
        <w:t>reduce</w:t>
      </w:r>
      <w:r w:rsidRPr="00217332">
        <w:rPr>
          <w:rStyle w:val="StyleUnderline"/>
        </w:rPr>
        <w:t xml:space="preserve"> a native, living, dynamic </w:t>
      </w:r>
      <w:r w:rsidRPr="00217332">
        <w:rPr>
          <w:rStyle w:val="StyleUnderline"/>
          <w:highlight w:val="cyan"/>
        </w:rPr>
        <w:t>soil to a</w:t>
      </w:r>
      <w:r w:rsidRPr="00217332">
        <w:rPr>
          <w:rStyle w:val="StyleUnderline"/>
        </w:rPr>
        <w:t xml:space="preserve"> relatively </w:t>
      </w:r>
      <w:r w:rsidRPr="00217332">
        <w:rPr>
          <w:rStyle w:val="Emphasis"/>
          <w:highlight w:val="cyan"/>
        </w:rPr>
        <w:t>lifeless collection</w:t>
      </w:r>
      <w:r w:rsidRPr="00217332">
        <w:rPr>
          <w:rStyle w:val="StyleUnderline"/>
        </w:rPr>
        <w:t xml:space="preserve"> of inorganic particles</w:t>
      </w:r>
      <w:r w:rsidRPr="00217332">
        <w:rPr>
          <w:sz w:val="16"/>
        </w:rPr>
        <w:t xml:space="preserve"> with little of the natural structure and function of undisturbed soil”.</w:t>
      </w:r>
    </w:p>
    <w:p w14:paraId="21007811" w14:textId="77777777" w:rsidR="000B2634" w:rsidRPr="00217332" w:rsidRDefault="000B2634" w:rsidP="000B2634">
      <w:pPr>
        <w:rPr>
          <w:sz w:val="16"/>
        </w:rPr>
      </w:pPr>
      <w:r w:rsidRPr="00217332">
        <w:rPr>
          <w:sz w:val="16"/>
        </w:rPr>
        <w:t>When I told my husband all the reasons we use agricultural chemicals and the harm done, my husband got angry and said “Farmers aren’t stupid, that can’t be right!”</w:t>
      </w:r>
    </w:p>
    <w:p w14:paraId="2A0AD7F4" w14:textId="77777777" w:rsidR="000B2634" w:rsidRPr="00217332" w:rsidRDefault="000B2634" w:rsidP="000B2634">
      <w:pPr>
        <w:rPr>
          <w:sz w:val="16"/>
        </w:rPr>
      </w:pPr>
      <w:r w:rsidRPr="00217332">
        <w:rPr>
          <w:sz w:val="16"/>
        </w:rPr>
        <w:t>I think there are a number of reasons why farmers don’t go back to sustainable organic farming.</w:t>
      </w:r>
    </w:p>
    <w:p w14:paraId="7D0B72D2" w14:textId="77777777" w:rsidR="000B2634" w:rsidRPr="00217332" w:rsidRDefault="000B2634" w:rsidP="000B2634">
      <w:pPr>
        <w:rPr>
          <w:sz w:val="16"/>
        </w:rPr>
      </w:pPr>
      <w:r w:rsidRPr="00217332">
        <w:rPr>
          <w:sz w:val="16"/>
        </w:rPr>
        <w:t>First, there is far too much money to be made in the chemical herbicide, pesticide, and insecticide industry to stop this juggernaut.  After reading Lessig’s book “Republic, Lost”, one of the best, if not the best book on campaign finance reform, I despair of campaign financing ever happening.  So chemical lobbyists will continue to donate enough money to politicians to maintain the status quo.  Plus the chemical industry has infiltrated regulatory agencies via the revolving door for decades and is now in a position to assassinate the EPA, with newly appointed Scott Pruitt, who would like to get rid of the EPA.</w:t>
      </w:r>
    </w:p>
    <w:p w14:paraId="3B40D18F" w14:textId="77777777" w:rsidR="000B2634" w:rsidRPr="00217332" w:rsidRDefault="000B2634" w:rsidP="000B2634">
      <w:pPr>
        <w:rPr>
          <w:sz w:val="16"/>
        </w:rPr>
      </w:pPr>
      <w:r w:rsidRPr="00217332">
        <w:rPr>
          <w:sz w:val="16"/>
        </w:rPr>
        <w:t>Second, about half of farmers are hired guns.  They don’t own the land and care about passing it on in good health to their children.  They rent the land, and their goal, and the owner’s goal is for them to make as much profit as possible.</w:t>
      </w:r>
    </w:p>
    <w:p w14:paraId="40B42AC0" w14:textId="77777777" w:rsidR="000B2634" w:rsidRPr="00217332" w:rsidRDefault="000B2634" w:rsidP="000B2634">
      <w:pPr>
        <w:rPr>
          <w:sz w:val="16"/>
        </w:rPr>
      </w:pPr>
      <w:r w:rsidRPr="00217332">
        <w:rPr>
          <w:sz w:val="16"/>
        </w:rPr>
        <w:t>Third, renters and farmers both would lose money, maybe go out of business in the years it would take to convert an industrial monoculture farm to multiple crops rotated, or an organic farm.</w:t>
      </w:r>
    </w:p>
    <w:p w14:paraId="5AD8CC62" w14:textId="77777777" w:rsidR="000B2634" w:rsidRPr="00217332" w:rsidRDefault="000B2634" w:rsidP="000B2634">
      <w:pPr>
        <w:rPr>
          <w:sz w:val="16"/>
        </w:rPr>
      </w:pPr>
      <w:r w:rsidRPr="00217332">
        <w:rPr>
          <w:sz w:val="16"/>
        </w:rPr>
        <w:t>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etc).</w:t>
      </w:r>
    </w:p>
    <w:p w14:paraId="4A25B420" w14:textId="77777777" w:rsidR="000B2634" w:rsidRPr="00217332" w:rsidRDefault="000B2634" w:rsidP="000B2634">
      <w:pPr>
        <w:rPr>
          <w:sz w:val="16"/>
        </w:rPr>
      </w:pPr>
      <w:r w:rsidRPr="00217332">
        <w:rPr>
          <w:sz w:val="16"/>
        </w:rPr>
        <w:t>Fifth, industrial farming is what is taught at most universities.  There are only a handful of universities that offer programs in organic agriculture.</w:t>
      </w:r>
    </w:p>
    <w:p w14:paraId="237C1860" w14:textId="77777777" w:rsidR="000B2634" w:rsidRPr="00217332" w:rsidRDefault="000B2634" w:rsidP="000B2634">
      <w:pPr>
        <w:rPr>
          <w:sz w:val="16"/>
        </w:rPr>
      </w:pPr>
      <w:r w:rsidRPr="00217332">
        <w:rPr>
          <w:sz w:val="16"/>
        </w:rPr>
        <w:t>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w:t>
      </w:r>
    </w:p>
    <w:p w14:paraId="6ABFF22A" w14:textId="77777777" w:rsidR="000B2634" w:rsidRPr="00217332" w:rsidRDefault="000B2634" w:rsidP="000B2634">
      <w:pPr>
        <w:rPr>
          <w:rStyle w:val="StyleUnderline"/>
        </w:rPr>
      </w:pPr>
      <w:r w:rsidRPr="00217332">
        <w:rPr>
          <w:rStyle w:val="StyleUnderline"/>
        </w:rPr>
        <w:t xml:space="preserve">But </w:t>
      </w:r>
      <w:r w:rsidRPr="00217332">
        <w:rPr>
          <w:rStyle w:val="StyleUnderline"/>
          <w:highlight w:val="cyan"/>
        </w:rPr>
        <w:t>farmers will</w:t>
      </w:r>
      <w:r w:rsidRPr="00217332">
        <w:rPr>
          <w:rStyle w:val="StyleUnderline"/>
        </w:rPr>
        <w:t xml:space="preserve"> have to </w:t>
      </w:r>
      <w:r w:rsidRPr="00217332">
        <w:rPr>
          <w:rStyle w:val="StyleUnderline"/>
          <w:highlight w:val="cyan"/>
        </w:rPr>
        <w:t xml:space="preserve">go organic </w:t>
      </w:r>
      <w:r w:rsidRPr="00217332">
        <w:rPr>
          <w:rStyle w:val="Emphasis"/>
          <w:highlight w:val="cyan"/>
        </w:rPr>
        <w:t>whether they like it or not</w:t>
      </w:r>
    </w:p>
    <w:p w14:paraId="60BA268C" w14:textId="77777777" w:rsidR="000B2634" w:rsidRPr="00217332" w:rsidRDefault="000B2634" w:rsidP="000B2634">
      <w:pPr>
        <w:rPr>
          <w:sz w:val="16"/>
        </w:rPr>
      </w:pPr>
      <w:r w:rsidRPr="00217332">
        <w:rPr>
          <w:sz w:val="16"/>
        </w:rPr>
        <w:t xml:space="preserve">It’s hard to say whether </w:t>
      </w:r>
      <w:r w:rsidRPr="00217332">
        <w:rPr>
          <w:rStyle w:val="StyleUnderline"/>
        </w:rPr>
        <w:t xml:space="preserve">this will happen </w:t>
      </w:r>
      <w:r w:rsidRPr="00217332">
        <w:rPr>
          <w:rStyle w:val="StyleUnderline"/>
          <w:highlight w:val="cyan"/>
        </w:rPr>
        <w:t xml:space="preserve">because we’ve </w:t>
      </w:r>
      <w:r w:rsidRPr="00217332">
        <w:rPr>
          <w:rStyle w:val="Emphasis"/>
          <w:highlight w:val="cyan"/>
        </w:rPr>
        <w:t>run out</w:t>
      </w:r>
      <w:r w:rsidRPr="00217332">
        <w:rPr>
          <w:rStyle w:val="StyleUnderline"/>
          <w:highlight w:val="cyan"/>
        </w:rPr>
        <w:t xml:space="preserve"> of pesticides</w:t>
      </w:r>
      <w:r w:rsidRPr="00217332">
        <w:rPr>
          <w:sz w:val="16"/>
        </w:rPr>
        <w:t xml:space="preserve">, whether </w:t>
      </w:r>
      <w:r w:rsidRPr="00217332">
        <w:rPr>
          <w:rStyle w:val="StyleUnderline"/>
          <w:highlight w:val="cyan"/>
        </w:rPr>
        <w:t xml:space="preserve">from </w:t>
      </w:r>
      <w:r w:rsidRPr="00217332">
        <w:rPr>
          <w:rStyle w:val="Emphasis"/>
          <w:highlight w:val="cyan"/>
        </w:rPr>
        <w:t>resistance</w:t>
      </w:r>
      <w:r w:rsidRPr="00217332">
        <w:rPr>
          <w:rStyle w:val="StyleUnderline"/>
        </w:rPr>
        <w:t xml:space="preserve"> or </w:t>
      </w:r>
      <w:r w:rsidRPr="00217332">
        <w:rPr>
          <w:rStyle w:val="StyleUnderline"/>
          <w:highlight w:val="cyan"/>
        </w:rPr>
        <w:t xml:space="preserve">a </w:t>
      </w:r>
      <w:r w:rsidRPr="00217332">
        <w:rPr>
          <w:rStyle w:val="Emphasis"/>
          <w:highlight w:val="cyan"/>
        </w:rPr>
        <w:t>financial crash</w:t>
      </w:r>
      <w:r w:rsidRPr="00217332">
        <w:rPr>
          <w:sz w:val="16"/>
        </w:rPr>
        <w:t xml:space="preserve"> reducing new chemical research, </w:t>
      </w:r>
      <w:r w:rsidRPr="00217332">
        <w:rPr>
          <w:rStyle w:val="StyleUnderline"/>
          <w:highlight w:val="cyan"/>
        </w:rPr>
        <w:t>or</w:t>
      </w:r>
      <w:r w:rsidRPr="00217332">
        <w:rPr>
          <w:sz w:val="16"/>
        </w:rPr>
        <w:t xml:space="preserve"> whether </w:t>
      </w:r>
      <w:r w:rsidRPr="00217332">
        <w:rPr>
          <w:rStyle w:val="StyleUnderline"/>
          <w:highlight w:val="cyan"/>
        </w:rPr>
        <w:t>peak oil</w:t>
      </w:r>
      <w:r w:rsidRPr="00217332">
        <w:rPr>
          <w:sz w:val="16"/>
        </w:rPr>
        <w:t xml:space="preserve">, peak </w:t>
      </w:r>
      <w:r w:rsidRPr="00217332">
        <w:rPr>
          <w:rStyle w:val="StyleUnderline"/>
          <w:highlight w:val="cyan"/>
        </w:rPr>
        <w:t>coal, and</w:t>
      </w:r>
      <w:r w:rsidRPr="00217332">
        <w:rPr>
          <w:sz w:val="16"/>
        </w:rPr>
        <w:t xml:space="preserve"> peak </w:t>
      </w:r>
      <w:r w:rsidRPr="00217332">
        <w:rPr>
          <w:rStyle w:val="StyleUnderline"/>
        </w:rPr>
        <w:t xml:space="preserve">natural </w:t>
      </w:r>
      <w:r w:rsidRPr="00217332">
        <w:rPr>
          <w:rStyle w:val="StyleUnderline"/>
          <w:highlight w:val="cyan"/>
        </w:rPr>
        <w:t>gas</w:t>
      </w:r>
      <w:r w:rsidRPr="00217332">
        <w:rPr>
          <w:rStyle w:val="StyleUnderline"/>
        </w:rPr>
        <w:t xml:space="preserve"> will cause the decline of chemical farming.  Agriculture uses</w:t>
      </w:r>
      <w:r w:rsidRPr="00217332">
        <w:rPr>
          <w:sz w:val="16"/>
        </w:rPr>
        <w:t xml:space="preserve"> about 15 to </w:t>
      </w:r>
      <w:r w:rsidRPr="00217332">
        <w:rPr>
          <w:rStyle w:val="StyleUnderline"/>
        </w:rPr>
        <w:t>20% of fossil fuel energy</w:t>
      </w:r>
      <w:r w:rsidRPr="00217332">
        <w:rPr>
          <w:sz w:val="16"/>
        </w:rPr>
        <w:t>, from natural gas fertilizer, oil-based chemicals, farm vehicle and equipment fuel,  the agricultural cold chain, distribution, packaging, refrigeration, and cooking to name a few of the uses.</w:t>
      </w:r>
    </w:p>
    <w:p w14:paraId="6065BB46" w14:textId="77777777" w:rsidR="000B2634" w:rsidRPr="00217332" w:rsidRDefault="000B2634" w:rsidP="000B2634">
      <w:pPr>
        <w:rPr>
          <w:u w:val="single"/>
        </w:rPr>
      </w:pPr>
      <w:r w:rsidRPr="00217332">
        <w:rPr>
          <w:rStyle w:val="StyleUnderline"/>
        </w:rPr>
        <w:t xml:space="preserve">At some point of fossil decline, </w:t>
      </w:r>
      <w:r w:rsidRPr="00217332">
        <w:rPr>
          <w:rStyle w:val="Emphasis"/>
          <w:highlight w:val="cyan"/>
        </w:rPr>
        <w:t>there won’t be enough</w:t>
      </w:r>
      <w:r w:rsidRPr="00217332">
        <w:rPr>
          <w:rStyle w:val="Emphasis"/>
        </w:rPr>
        <w:t xml:space="preserve"> fuel or pesticides</w:t>
      </w:r>
      <w:r w:rsidRPr="00217332">
        <w:rPr>
          <w:rStyle w:val="StyleUnderline"/>
        </w:rPr>
        <w:t xml:space="preserve"> </w:t>
      </w:r>
      <w:r w:rsidRPr="00217332">
        <w:rPr>
          <w:rStyle w:val="StyleUnderline"/>
          <w:highlight w:val="cyan"/>
        </w:rPr>
        <w:t>to continue</w:t>
      </w:r>
      <w:r w:rsidRPr="00217332">
        <w:rPr>
          <w:rStyle w:val="StyleUnderline"/>
        </w:rPr>
        <w:t xml:space="preserve"> business as usual.</w:t>
      </w:r>
    </w:p>
    <w:p w14:paraId="39CE5448" w14:textId="77777777" w:rsidR="000B2634" w:rsidRPr="00217332" w:rsidRDefault="000B2634" w:rsidP="000B2634">
      <w:pPr>
        <w:rPr>
          <w:rStyle w:val="StyleUnderline"/>
        </w:rPr>
      </w:pPr>
      <w:r w:rsidRPr="00217332">
        <w:rPr>
          <w:rStyle w:val="StyleUnderline"/>
          <w:highlight w:val="cyan"/>
        </w:rPr>
        <w:t xml:space="preserve">Farmers will be </w:t>
      </w:r>
      <w:r w:rsidRPr="00217332">
        <w:rPr>
          <w:rStyle w:val="Emphasis"/>
          <w:highlight w:val="cyan"/>
        </w:rPr>
        <w:t>forced</w:t>
      </w:r>
      <w:r w:rsidRPr="00217332">
        <w:rPr>
          <w:rStyle w:val="StyleUnderline"/>
        </w:rPr>
        <w:t xml:space="preserve"> to go organic at some point.  Wouldn’t it be </w:t>
      </w:r>
      <w:r w:rsidRPr="00217332">
        <w:rPr>
          <w:rStyle w:val="StyleUnderline"/>
          <w:highlight w:val="cyan"/>
        </w:rPr>
        <w:t>easier to</w:t>
      </w:r>
      <w:r w:rsidRPr="00217332">
        <w:rPr>
          <w:rStyle w:val="StyleUnderline"/>
        </w:rPr>
        <w:t xml:space="preserve"> start the </w:t>
      </w:r>
      <w:r w:rsidRPr="00217332">
        <w:rPr>
          <w:rStyle w:val="StyleUnderline"/>
          <w:highlight w:val="cyan"/>
        </w:rPr>
        <w:t xml:space="preserve">transition </w:t>
      </w:r>
      <w:r w:rsidRPr="00217332">
        <w:rPr>
          <w:rStyle w:val="Emphasis"/>
          <w:highlight w:val="cyan"/>
        </w:rPr>
        <w:t>now</w:t>
      </w:r>
      <w:r w:rsidRPr="00217332">
        <w:rPr>
          <w:rStyle w:val="StyleUnderline"/>
        </w:rPr>
        <w:t>?</w:t>
      </w:r>
    </w:p>
    <w:p w14:paraId="7101003B" w14:textId="77777777" w:rsidR="00534F0A" w:rsidRPr="00534F0A" w:rsidRDefault="00534F0A" w:rsidP="00534F0A"/>
    <w:p w14:paraId="17ECB56D" w14:textId="660A21B3" w:rsidR="00CC5CAE" w:rsidRDefault="00CC5CAE" w:rsidP="00CC5CAE">
      <w:pPr>
        <w:pStyle w:val="Heading3"/>
      </w:pPr>
      <w:r>
        <w:t>Case – Heg</w:t>
      </w:r>
    </w:p>
    <w:p w14:paraId="73E4971E" w14:textId="77777777" w:rsidR="0008429B" w:rsidRPr="00E94F03" w:rsidRDefault="0008429B" w:rsidP="0008429B">
      <w:pPr>
        <w:pStyle w:val="Heading4"/>
        <w:rPr>
          <w:rFonts w:cs="Arial"/>
        </w:rPr>
      </w:pPr>
      <w:r w:rsidRPr="00E94F03">
        <w:rPr>
          <w:rFonts w:cs="Arial"/>
        </w:rPr>
        <w:t xml:space="preserve">Unipolarity </w:t>
      </w:r>
      <w:r>
        <w:rPr>
          <w:rFonts w:cs="Arial"/>
        </w:rPr>
        <w:t>wil inevitably fall</w:t>
      </w:r>
    </w:p>
    <w:p w14:paraId="23865B9A" w14:textId="77777777" w:rsidR="0008429B" w:rsidRPr="00E94F03" w:rsidRDefault="0008429B" w:rsidP="0008429B">
      <w:r w:rsidRPr="00E94F03">
        <w:rPr>
          <w:rStyle w:val="Style13ptBold"/>
        </w:rPr>
        <w:t>Mearsheimer 19</w:t>
      </w:r>
      <w:r w:rsidRPr="00E94F03">
        <w:t xml:space="preserve"> [John J. Professor of IR @ Uchicago, “Bound to Fail.” International Security, Vol. 43, No. 4]</w:t>
      </w:r>
    </w:p>
    <w:p w14:paraId="7474E69A" w14:textId="77777777" w:rsidR="0008429B" w:rsidRPr="00F9429B" w:rsidRDefault="0008429B" w:rsidP="0008429B">
      <w:pPr>
        <w:rPr>
          <w:sz w:val="16"/>
        </w:rPr>
      </w:pPr>
      <w:r w:rsidRPr="00F9429B">
        <w:rPr>
          <w:sz w:val="16"/>
        </w:rPr>
        <w:t xml:space="preserve">There is an additional problem linked to hyperglobalization that has little to do with the growing political opposition to the international order in liberal countries, and everything to do with the global balance of power. Until Trump came to power in 2017, Western elites, in keeping with their post–Cold War policy of engaging, not containing, China, were deeply committed to integrating China into the world economy, including all of its key economic institutions. An increasingly prosperous and wealthy China, they assumed, would eventually become a liberal democracy and an upstanding member of the liberal international order. What the architects of that policy did not realize, however, is that </w:t>
      </w:r>
      <w:r w:rsidRPr="00E94F03">
        <w:rPr>
          <w:rStyle w:val="StyleUnderline"/>
        </w:rPr>
        <w:t>by helping accelerate Chinese growth, they were actually helping undermine the liberal</w:t>
      </w:r>
      <w:r w:rsidRPr="00F9429B">
        <w:rPr>
          <w:sz w:val="16"/>
        </w:rPr>
        <w:t xml:space="preserve"> order, as </w:t>
      </w:r>
      <w:r w:rsidRPr="00E94F03">
        <w:rPr>
          <w:rStyle w:val="StyleUnderline"/>
          <w:highlight w:val="cyan"/>
        </w:rPr>
        <w:t>China has</w:t>
      </w:r>
      <w:r w:rsidRPr="00E94F03">
        <w:rPr>
          <w:rStyle w:val="StyleUnderline"/>
        </w:rPr>
        <w:t xml:space="preserve"> rapidly </w:t>
      </w:r>
      <w:r w:rsidRPr="00E94F03">
        <w:rPr>
          <w:rStyle w:val="StyleUnderline"/>
          <w:highlight w:val="cyan"/>
        </w:rPr>
        <w:t xml:space="preserve">grown into an </w:t>
      </w:r>
      <w:r w:rsidRPr="00E94F03">
        <w:rPr>
          <w:rStyle w:val="Emphasis"/>
          <w:highlight w:val="cyan"/>
        </w:rPr>
        <w:t xml:space="preserve">economic powerhouse </w:t>
      </w:r>
      <w:r w:rsidRPr="00E94F03">
        <w:rPr>
          <w:rStyle w:val="StyleUnderline"/>
          <w:highlight w:val="cyan"/>
        </w:rPr>
        <w:t xml:space="preserve">with </w:t>
      </w:r>
      <w:r w:rsidRPr="00E94F03">
        <w:rPr>
          <w:rStyle w:val="Emphasis"/>
          <w:highlight w:val="cyan"/>
        </w:rPr>
        <w:t>significant military capability</w:t>
      </w:r>
      <w:r w:rsidRPr="00F9429B">
        <w:rPr>
          <w:sz w:val="16"/>
        </w:rPr>
        <w:t xml:space="preserve">. In effect, </w:t>
      </w:r>
      <w:r w:rsidRPr="00E94F03">
        <w:rPr>
          <w:rStyle w:val="StyleUnderline"/>
        </w:rPr>
        <w:t xml:space="preserve">they have helped China become a great power, thus </w:t>
      </w:r>
      <w:r w:rsidRPr="00E94F03">
        <w:rPr>
          <w:rStyle w:val="Emphasis"/>
          <w:highlight w:val="cyan"/>
        </w:rPr>
        <w:t>undercutting unipolarity</w:t>
      </w:r>
      <w:r w:rsidRPr="00F9429B">
        <w:rPr>
          <w:sz w:val="16"/>
        </w:rPr>
        <w:t xml:space="preserve">, </w:t>
      </w:r>
      <w:r w:rsidRPr="00E94F03">
        <w:rPr>
          <w:rStyle w:val="StyleUnderline"/>
        </w:rPr>
        <w:t>which is essential for maintaining a liberal world order</w:t>
      </w:r>
      <w:r w:rsidRPr="00F9429B">
        <w:rPr>
          <w:sz w:val="16"/>
        </w:rPr>
        <w:t xml:space="preserve">. </w:t>
      </w:r>
      <w:r w:rsidRPr="00E94F03">
        <w:rPr>
          <w:rStyle w:val="StyleUnderline"/>
          <w:highlight w:val="cyan"/>
        </w:rPr>
        <w:t>This</w:t>
      </w:r>
      <w:r w:rsidRPr="00F9429B">
        <w:rPr>
          <w:sz w:val="16"/>
        </w:rPr>
        <w:t xml:space="preserve"> problem </w:t>
      </w:r>
      <w:r w:rsidRPr="00E94F03">
        <w:rPr>
          <w:rStyle w:val="StyleUnderline"/>
          <w:highlight w:val="cyan"/>
        </w:rPr>
        <w:t xml:space="preserve">has been compounded by the </w:t>
      </w:r>
      <w:r w:rsidRPr="00E94F03">
        <w:rPr>
          <w:rStyle w:val="Emphasis"/>
          <w:highlight w:val="cyan"/>
        </w:rPr>
        <w:t>resurgence of Russia</w:t>
      </w:r>
      <w:r w:rsidRPr="00F9429B">
        <w:rPr>
          <w:sz w:val="16"/>
        </w:rPr>
        <w:t xml:space="preserve">, which is once again a great power, although clearly a weak one. </w:t>
      </w:r>
      <w:r w:rsidRPr="00E94F03">
        <w:rPr>
          <w:rStyle w:val="StyleUnderline"/>
          <w:highlight w:val="cyan"/>
        </w:rPr>
        <w:t xml:space="preserve">With the </w:t>
      </w:r>
      <w:r w:rsidRPr="00E94F03">
        <w:rPr>
          <w:rStyle w:val="Emphasis"/>
          <w:highlight w:val="cyan"/>
        </w:rPr>
        <w:t>rise of China</w:t>
      </w:r>
      <w:r w:rsidRPr="00F9429B">
        <w:rPr>
          <w:sz w:val="16"/>
        </w:rPr>
        <w:t xml:space="preserve"> and Russia’s comeback</w:t>
      </w:r>
      <w:r w:rsidRPr="00E94F03">
        <w:rPr>
          <w:rStyle w:val="StyleUnderline"/>
        </w:rPr>
        <w:t xml:space="preserve">, </w:t>
      </w:r>
      <w:r w:rsidRPr="00E94F03">
        <w:rPr>
          <w:rStyle w:val="StyleUnderline"/>
          <w:highlight w:val="cyan"/>
        </w:rPr>
        <w:t>the</w:t>
      </w:r>
      <w:r w:rsidRPr="00E94F03">
        <w:rPr>
          <w:rStyle w:val="StyleUnderline"/>
        </w:rPr>
        <w:t xml:space="preserve"> </w:t>
      </w:r>
      <w:r w:rsidRPr="00E94F03">
        <w:rPr>
          <w:rStyle w:val="StyleUnderline"/>
          <w:highlight w:val="cyan"/>
        </w:rPr>
        <w:t xml:space="preserve">international system has </w:t>
      </w:r>
      <w:r w:rsidRPr="00E94F03">
        <w:rPr>
          <w:rStyle w:val="Emphasis"/>
          <w:highlight w:val="cyan"/>
        </w:rPr>
        <w:t>become multipolar</w:t>
      </w:r>
      <w:r w:rsidRPr="00F9429B">
        <w:rPr>
          <w:sz w:val="16"/>
        </w:rPr>
        <w:t xml:space="preserve">, </w:t>
      </w:r>
      <w:r w:rsidRPr="00E94F03">
        <w:rPr>
          <w:rStyle w:val="StyleUnderline"/>
        </w:rPr>
        <w:t xml:space="preserve">which is </w:t>
      </w:r>
      <w:r w:rsidRPr="00E94F03">
        <w:rPr>
          <w:rStyle w:val="StyleUnderline"/>
          <w:highlight w:val="cyan"/>
        </w:rPr>
        <w:t>a death knell for the</w:t>
      </w:r>
      <w:r w:rsidRPr="00F9429B">
        <w:rPr>
          <w:sz w:val="16"/>
        </w:rPr>
        <w:t xml:space="preserve"> </w:t>
      </w:r>
      <w:r w:rsidRPr="00E94F03">
        <w:rPr>
          <w:rStyle w:val="Emphasis"/>
          <w:highlight w:val="cyan"/>
        </w:rPr>
        <w:t>l</w:t>
      </w:r>
      <w:r w:rsidRPr="00F9429B">
        <w:rPr>
          <w:sz w:val="16"/>
        </w:rPr>
        <w:t xml:space="preserve">iberal </w:t>
      </w:r>
      <w:r w:rsidRPr="00E94F03">
        <w:rPr>
          <w:rStyle w:val="Emphasis"/>
          <w:highlight w:val="cyan"/>
        </w:rPr>
        <w:t>i</w:t>
      </w:r>
      <w:r w:rsidRPr="00F9429B">
        <w:rPr>
          <w:sz w:val="16"/>
        </w:rPr>
        <w:t xml:space="preserve">nternational </w:t>
      </w:r>
      <w:r w:rsidRPr="00E94F03">
        <w:rPr>
          <w:rStyle w:val="Emphasis"/>
          <w:highlight w:val="cyan"/>
        </w:rPr>
        <w:t>o</w:t>
      </w:r>
      <w:r w:rsidRPr="00F9429B">
        <w:rPr>
          <w:sz w:val="16"/>
        </w:rPr>
        <w:t xml:space="preserve">rder. To make matters worse, </w:t>
      </w:r>
      <w:r w:rsidRPr="00E94F03">
        <w:rPr>
          <w:rStyle w:val="StyleUnderline"/>
        </w:rPr>
        <w:t>neither China nor Russia has become a liberal democracy. Even if China and Russia had not become great powers</w:t>
      </w:r>
      <w:r w:rsidRPr="00F9429B">
        <w:rPr>
          <w:sz w:val="16"/>
        </w:rPr>
        <w:t xml:space="preserve"> and the world remained unipolar, the liberal order would still be falling apart today because of its intrinsic flaws. The election of Donald Trump, who sharply and frequently criticized all the key elements of the post–Cold War order during his presidential campaign, is evidence of how much trouble it was in by 2016. Thus, </w:t>
      </w:r>
      <w:r w:rsidRPr="00E94F03">
        <w:rPr>
          <w:rStyle w:val="StyleUnderline"/>
        </w:rPr>
        <w:t>if the international system had remained unipolar, the liberal world order would have devolved into an agnostic order</w:t>
      </w:r>
      <w:r w:rsidRPr="00F9429B">
        <w:rPr>
          <w:sz w:val="16"/>
        </w:rPr>
        <w:t xml:space="preserve"> </w:t>
      </w:r>
      <w:r w:rsidRPr="00E94F03">
        <w:rPr>
          <w:rStyle w:val="StyleUnderline"/>
          <w:highlight w:val="cyan"/>
        </w:rPr>
        <w:t>under</w:t>
      </w:r>
      <w:r w:rsidRPr="00F9429B">
        <w:rPr>
          <w:sz w:val="16"/>
        </w:rPr>
        <w:t xml:space="preserve"> President </w:t>
      </w:r>
      <w:r w:rsidRPr="00E94F03">
        <w:rPr>
          <w:rStyle w:val="StyleUnderline"/>
          <w:highlight w:val="cyan"/>
        </w:rPr>
        <w:t>Trump</w:t>
      </w:r>
      <w:r w:rsidRPr="00F9429B">
        <w:rPr>
          <w:sz w:val="16"/>
        </w:rPr>
        <w:t xml:space="preserve">, </w:t>
      </w:r>
      <w:r w:rsidRPr="00E94F03">
        <w:rPr>
          <w:rStyle w:val="StyleUnderline"/>
        </w:rPr>
        <w:t>as realist orders have no place in unipolarity</w:t>
      </w:r>
      <w:r w:rsidRPr="00F9429B">
        <w:rPr>
          <w:sz w:val="16"/>
        </w:rPr>
        <w:t xml:space="preserve">. </w:t>
      </w:r>
      <w:r w:rsidRPr="00E94F03">
        <w:rPr>
          <w:rStyle w:val="StyleUnderline"/>
          <w:highlight w:val="cyan"/>
        </w:rPr>
        <w:t>There is</w:t>
      </w:r>
      <w:r w:rsidRPr="00E94F03">
        <w:rPr>
          <w:rStyle w:val="StyleUnderline"/>
        </w:rPr>
        <w:t xml:space="preserve"> certainly </w:t>
      </w:r>
      <w:r w:rsidRPr="00E94F03">
        <w:rPr>
          <w:rStyle w:val="StyleUnderline"/>
          <w:highlight w:val="cyan"/>
        </w:rPr>
        <w:t>no evidence</w:t>
      </w:r>
      <w:r w:rsidRPr="00E94F03">
        <w:rPr>
          <w:rStyle w:val="StyleUnderline"/>
        </w:rPr>
        <w:t xml:space="preserve"> that </w:t>
      </w:r>
      <w:r w:rsidRPr="00E94F03">
        <w:rPr>
          <w:rStyle w:val="StyleUnderline"/>
          <w:highlight w:val="cyan"/>
        </w:rPr>
        <w:t xml:space="preserve">he is </w:t>
      </w:r>
      <w:r w:rsidRPr="00E94F03">
        <w:rPr>
          <w:rStyle w:val="Emphasis"/>
          <w:highlight w:val="cyan"/>
        </w:rPr>
        <w:t>committed</w:t>
      </w:r>
      <w:r w:rsidRPr="00E94F03">
        <w:rPr>
          <w:rStyle w:val="StyleUnderline"/>
        </w:rPr>
        <w:t xml:space="preserve"> to refashioning the existing liberal</w:t>
      </w:r>
      <w:r w:rsidRPr="00F9429B">
        <w:rPr>
          <w:sz w:val="16"/>
        </w:rPr>
        <w:t xml:space="preserve"> order. Indeed, he appears bent on wrecking it. </w:t>
      </w:r>
      <w:r w:rsidRPr="00E94F03">
        <w:rPr>
          <w:rStyle w:val="StyleUnderline"/>
        </w:rPr>
        <w:t xml:space="preserve">With or without China, </w:t>
      </w:r>
      <w:r w:rsidRPr="00E94F03">
        <w:rPr>
          <w:rStyle w:val="StyleUnderline"/>
          <w:highlight w:val="cyan"/>
        </w:rPr>
        <w:t xml:space="preserve">the liberal international order was </w:t>
      </w:r>
      <w:r w:rsidRPr="00E94F03">
        <w:rPr>
          <w:rStyle w:val="Emphasis"/>
          <w:highlight w:val="cyan"/>
        </w:rPr>
        <w:t>destined to fail</w:t>
      </w:r>
      <w:r w:rsidRPr="00F9429B">
        <w:rPr>
          <w:sz w:val="16"/>
        </w:rPr>
        <w:t xml:space="preserve">, because </w:t>
      </w:r>
      <w:r w:rsidRPr="00E94F03">
        <w:rPr>
          <w:rStyle w:val="StyleUnderline"/>
          <w:highlight w:val="cyan"/>
        </w:rPr>
        <w:t>it was fatally flawed at birth</w:t>
      </w:r>
    </w:p>
    <w:p w14:paraId="43BFA2F9" w14:textId="77777777" w:rsidR="0008429B" w:rsidRPr="00F9429B" w:rsidRDefault="0008429B" w:rsidP="0008429B">
      <w:pPr>
        <w:rPr>
          <w:sz w:val="16"/>
        </w:rPr>
      </w:pPr>
      <w:r w:rsidRPr="00F9429B">
        <w:rPr>
          <w:sz w:val="16"/>
        </w:rPr>
        <w:t xml:space="preserve">summary </w:t>
      </w:r>
    </w:p>
    <w:p w14:paraId="29DBFC35" w14:textId="77777777" w:rsidR="0008429B" w:rsidRPr="00F9429B" w:rsidRDefault="0008429B" w:rsidP="0008429B">
      <w:pPr>
        <w:rPr>
          <w:sz w:val="16"/>
        </w:rPr>
      </w:pPr>
      <w:r w:rsidRPr="00F9429B">
        <w:rPr>
          <w:sz w:val="16"/>
        </w:rPr>
        <w:t xml:space="preserve">The various causal processes described above have all played an important role in subverting the liberal international order. Although each one has a distinct logic, they have often operated synergistically. For example, the negative effects of </w:t>
      </w:r>
      <w:r w:rsidRPr="00E94F03">
        <w:rPr>
          <w:rStyle w:val="Emphasis"/>
          <w:highlight w:val="cyan"/>
        </w:rPr>
        <w:t>hyperglobalization</w:t>
      </w:r>
      <w:r w:rsidRPr="00F9429B">
        <w:rPr>
          <w:sz w:val="16"/>
        </w:rPr>
        <w:t xml:space="preserve"> </w:t>
      </w:r>
      <w:r w:rsidRPr="00E94F03">
        <w:rPr>
          <w:rStyle w:val="StyleUnderline"/>
        </w:rPr>
        <w:t xml:space="preserve">on the lower and middle classes have </w:t>
      </w:r>
      <w:r w:rsidRPr="00E94F03">
        <w:rPr>
          <w:rStyle w:val="StyleUnderline"/>
          <w:highlight w:val="cyan"/>
        </w:rPr>
        <w:t>combined</w:t>
      </w:r>
      <w:r w:rsidRPr="00E94F03">
        <w:rPr>
          <w:rStyle w:val="StyleUnderline"/>
        </w:rPr>
        <w:t xml:space="preserve"> </w:t>
      </w:r>
      <w:r w:rsidRPr="00E94F03">
        <w:rPr>
          <w:rStyle w:val="StyleUnderline"/>
          <w:highlight w:val="cyan"/>
        </w:rPr>
        <w:t>with</w:t>
      </w:r>
      <w:r w:rsidRPr="00E94F03">
        <w:rPr>
          <w:rStyle w:val="StyleUnderline"/>
        </w:rPr>
        <w:t xml:space="preserve"> the </w:t>
      </w:r>
      <w:r w:rsidRPr="00E94F03">
        <w:rPr>
          <w:rStyle w:val="Emphasis"/>
          <w:highlight w:val="cyan"/>
        </w:rPr>
        <w:t>nationalist resentment</w:t>
      </w:r>
      <w:r w:rsidRPr="00F9429B">
        <w:rPr>
          <w:sz w:val="16"/>
        </w:rPr>
        <w:t xml:space="preserve"> over immigration and the sense of lost sovereignty to </w:t>
      </w:r>
      <w:r w:rsidRPr="00E94F03">
        <w:rPr>
          <w:rStyle w:val="StyleUnderline"/>
          <w:highlight w:val="cyan"/>
        </w:rPr>
        <w:t>fuel a</w:t>
      </w:r>
      <w:r w:rsidRPr="00F9429B">
        <w:rPr>
          <w:sz w:val="16"/>
        </w:rPr>
        <w:t xml:space="preserve"> strong </w:t>
      </w:r>
      <w:r w:rsidRPr="00E94F03">
        <w:rPr>
          <w:rStyle w:val="StyleUnderline"/>
          <w:highlight w:val="cyan"/>
        </w:rPr>
        <w:t>populist backlash</w:t>
      </w:r>
      <w:r w:rsidRPr="00F9429B">
        <w:rPr>
          <w:sz w:val="16"/>
        </w:rPr>
        <w:t xml:space="preserve"> against the principles and practices of the liberal order. Indeed, </w:t>
      </w:r>
      <w:r w:rsidRPr="00E94F03">
        <w:rPr>
          <w:rStyle w:val="StyleUnderline"/>
        </w:rPr>
        <w:t>that anger has often been directed at the liberal elites</w:t>
      </w:r>
      <w:r w:rsidRPr="00F9429B">
        <w:rPr>
          <w:sz w:val="16"/>
        </w:rPr>
        <w:t xml:space="preserve"> who have benefitted from the order and who vigorously defend it. That </w:t>
      </w:r>
      <w:r w:rsidRPr="00E94F03">
        <w:rPr>
          <w:rStyle w:val="StyleUnderline"/>
        </w:rPr>
        <w:t>resentment</w:t>
      </w:r>
      <w:r w:rsidRPr="00F9429B">
        <w:rPr>
          <w:sz w:val="16"/>
        </w:rPr>
        <w:t xml:space="preserve">, of course, </w:t>
      </w:r>
      <w:r w:rsidRPr="00E94F03">
        <w:rPr>
          <w:rStyle w:val="StyleUnderline"/>
        </w:rPr>
        <w:t xml:space="preserve">has had significant political consequences. </w:t>
      </w:r>
      <w:r w:rsidRPr="00E94F03">
        <w:rPr>
          <w:rStyle w:val="StyleUnderline"/>
          <w:highlight w:val="cyan"/>
        </w:rPr>
        <w:t>It</w:t>
      </w:r>
      <w:r w:rsidRPr="00E94F03">
        <w:rPr>
          <w:rStyle w:val="StyleUnderline"/>
        </w:rPr>
        <w:t xml:space="preserve"> </w:t>
      </w:r>
      <w:r w:rsidRPr="00F9429B">
        <w:rPr>
          <w:sz w:val="16"/>
        </w:rPr>
        <w:t xml:space="preserve">has </w:t>
      </w:r>
      <w:r w:rsidRPr="00E94F03">
        <w:rPr>
          <w:rStyle w:val="StyleUnderline"/>
          <w:highlight w:val="cyan"/>
        </w:rPr>
        <w:t>caused</w:t>
      </w:r>
      <w:r w:rsidRPr="00F9429B">
        <w:rPr>
          <w:sz w:val="16"/>
        </w:rPr>
        <w:t xml:space="preserve"> </w:t>
      </w:r>
      <w:r w:rsidRPr="00E94F03">
        <w:rPr>
          <w:rStyle w:val="Emphasis"/>
          <w:highlight w:val="cyan"/>
        </w:rPr>
        <w:t>deep political divisions</w:t>
      </w:r>
      <w:r w:rsidRPr="00F9429B">
        <w:rPr>
          <w:sz w:val="16"/>
        </w:rPr>
        <w:t xml:space="preserve"> in the United States and other Western democracies, led to </w:t>
      </w:r>
      <w:r w:rsidRPr="00E94F03">
        <w:rPr>
          <w:rStyle w:val="StyleUnderline"/>
        </w:rPr>
        <w:t>Brexit</w:t>
      </w:r>
      <w:r w:rsidRPr="00F9429B">
        <w:rPr>
          <w:sz w:val="16"/>
        </w:rPr>
        <w:t xml:space="preserve">, helped put </w:t>
      </w:r>
      <w:r w:rsidRPr="00E94F03">
        <w:rPr>
          <w:rStyle w:val="StyleUnderline"/>
        </w:rPr>
        <w:t>Trump</w:t>
      </w:r>
      <w:r w:rsidRPr="00F9429B">
        <w:rPr>
          <w:sz w:val="16"/>
        </w:rPr>
        <w:t xml:space="preserve"> in the White House, </w:t>
      </w:r>
      <w:r w:rsidRPr="00E94F03">
        <w:rPr>
          <w:rStyle w:val="StyleUnderline"/>
        </w:rPr>
        <w:t>and</w:t>
      </w:r>
      <w:r w:rsidRPr="00F9429B">
        <w:rPr>
          <w:sz w:val="16"/>
        </w:rPr>
        <w:t xml:space="preserve"> fueled support for </w:t>
      </w:r>
      <w:r w:rsidRPr="00E94F03">
        <w:rPr>
          <w:rStyle w:val="StyleUnderline"/>
        </w:rPr>
        <w:t>nationalist leaders</w:t>
      </w:r>
      <w:r w:rsidRPr="00F9429B">
        <w:rPr>
          <w:sz w:val="16"/>
        </w:rPr>
        <w:t xml:space="preserve"> around the world.</w:t>
      </w:r>
    </w:p>
    <w:p w14:paraId="7767373F" w14:textId="77777777" w:rsidR="0008429B" w:rsidRPr="00F9429B" w:rsidRDefault="0008429B" w:rsidP="0008429B">
      <w:pPr>
        <w:rPr>
          <w:sz w:val="16"/>
        </w:rPr>
      </w:pPr>
      <w:r w:rsidRPr="00F9429B">
        <w:rPr>
          <w:sz w:val="16"/>
        </w:rPr>
        <w:t>Where Are We Headed?</w:t>
      </w:r>
    </w:p>
    <w:p w14:paraId="4DBF5C5B" w14:textId="0CF61A5B" w:rsidR="0008429B" w:rsidRDefault="0008429B" w:rsidP="0008429B">
      <w:pPr>
        <w:rPr>
          <w:sz w:val="16"/>
        </w:rPr>
      </w:pPr>
      <w:r w:rsidRPr="00F9429B">
        <w:rPr>
          <w:sz w:val="16"/>
        </w:rPr>
        <w:t xml:space="preserve">One might acknowledge that the liberal international order is in terminal decline, but argue that it can be replaced with a more pragmatic version, one that avoids the excesses of the post–Cold War order.85 This more modest liberal order would pursue a more nuanced, less aggressive approach to spreading liberal democracy, rein in hyperglobalization,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w:t>
      </w:r>
      <w:r w:rsidRPr="00E94F03">
        <w:rPr>
          <w:rStyle w:val="StyleUnderline"/>
        </w:rPr>
        <w:t xml:space="preserve">because </w:t>
      </w:r>
      <w:r w:rsidRPr="00E94F03">
        <w:rPr>
          <w:rStyle w:val="StyleUnderline"/>
          <w:highlight w:val="cyan"/>
        </w:rPr>
        <w:t xml:space="preserve">the </w:t>
      </w:r>
      <w:r w:rsidRPr="00E94F03">
        <w:rPr>
          <w:rStyle w:val="Emphasis"/>
          <w:highlight w:val="cyan"/>
        </w:rPr>
        <w:t>unipolar moment is over</w:t>
      </w:r>
      <w:r w:rsidRPr="00F9429B">
        <w:rPr>
          <w:sz w:val="16"/>
        </w:rPr>
        <w:t xml:space="preserve">, which means </w:t>
      </w:r>
      <w:r w:rsidRPr="00E94F03">
        <w:rPr>
          <w:rStyle w:val="StyleUnderline"/>
          <w:highlight w:val="cyan"/>
        </w:rPr>
        <w:t xml:space="preserve">there is no chance of maintaining </w:t>
      </w:r>
      <w:r w:rsidRPr="00E94F03">
        <w:rPr>
          <w:rStyle w:val="Emphasis"/>
          <w:highlight w:val="cyan"/>
        </w:rPr>
        <w:t>any kind</w:t>
      </w:r>
      <w:r w:rsidRPr="00E94F03">
        <w:rPr>
          <w:rStyle w:val="StyleUnderline"/>
          <w:highlight w:val="cyan"/>
        </w:rPr>
        <w:t xml:space="preserve"> of l</w:t>
      </w:r>
      <w:r w:rsidRPr="00E94F03">
        <w:rPr>
          <w:rStyle w:val="StyleUnderline"/>
        </w:rPr>
        <w:t xml:space="preserve">iberal </w:t>
      </w:r>
      <w:r w:rsidRPr="00E94F03">
        <w:rPr>
          <w:rStyle w:val="StyleUnderline"/>
          <w:highlight w:val="cyan"/>
        </w:rPr>
        <w:t>i</w:t>
      </w:r>
      <w:r w:rsidRPr="00E94F03">
        <w:rPr>
          <w:rStyle w:val="StyleUnderline"/>
        </w:rPr>
        <w:t xml:space="preserve">nternational </w:t>
      </w:r>
      <w:r w:rsidRPr="00E94F03">
        <w:rPr>
          <w:rStyle w:val="StyleUnderline"/>
          <w:highlight w:val="cyan"/>
        </w:rPr>
        <w:t>o</w:t>
      </w:r>
      <w:r w:rsidRPr="00E94F03">
        <w:rPr>
          <w:rStyle w:val="StyleUnderline"/>
        </w:rPr>
        <w:t>rder for the foreseeable</w:t>
      </w:r>
      <w:r w:rsidRPr="00F9429B">
        <w:rPr>
          <w:sz w:val="16"/>
        </w:rPr>
        <w:t xml:space="preserve"> future. Furthermore, President Trump has no intention of pursuing a “liberal-lite” world order, and without his support, that option is a nonstarter. But even if Trump were not an obstacle and the international system were to remain unipolar, </w:t>
      </w:r>
      <w:r w:rsidRPr="00E94F03">
        <w:rPr>
          <w:rStyle w:val="StyleUnderline"/>
        </w:rPr>
        <w:t>the</w:t>
      </w:r>
      <w:r w:rsidRPr="00F9429B">
        <w:rPr>
          <w:sz w:val="16"/>
        </w:rPr>
        <w:t xml:space="preserve"> </w:t>
      </w:r>
      <w:r w:rsidRPr="00E94F03">
        <w:rPr>
          <w:rStyle w:val="Emphasis"/>
          <w:highlight w:val="cyan"/>
        </w:rPr>
        <w:t>U</w:t>
      </w:r>
      <w:r w:rsidRPr="00F9429B">
        <w:rPr>
          <w:sz w:val="16"/>
        </w:rPr>
        <w:t xml:space="preserve">nited </w:t>
      </w:r>
      <w:r w:rsidRPr="00E94F03">
        <w:rPr>
          <w:rStyle w:val="Emphasis"/>
          <w:highlight w:val="cyan"/>
        </w:rPr>
        <w:t>S</w:t>
      </w:r>
      <w:r w:rsidRPr="00F9429B">
        <w:rPr>
          <w:sz w:val="16"/>
        </w:rPr>
        <w:t xml:space="preserve">tates </w:t>
      </w:r>
      <w:r w:rsidRPr="00E94F03">
        <w:rPr>
          <w:rStyle w:val="StyleUnderline"/>
          <w:highlight w:val="cyan"/>
        </w:rPr>
        <w:t>would fail if it</w:t>
      </w:r>
      <w:r w:rsidRPr="00E94F03">
        <w:rPr>
          <w:rStyle w:val="StyleUnderline"/>
        </w:rPr>
        <w:t xml:space="preserve"> </w:t>
      </w:r>
      <w:r w:rsidRPr="00F9429B">
        <w:rPr>
          <w:sz w:val="16"/>
        </w:rPr>
        <w:t xml:space="preserve">lowered its sights and </w:t>
      </w:r>
      <w:r w:rsidRPr="00E94F03">
        <w:rPr>
          <w:rStyle w:val="StyleUnderline"/>
          <w:highlight w:val="cyan"/>
        </w:rPr>
        <w:t>attempted to construct a</w:t>
      </w:r>
      <w:r w:rsidRPr="00F9429B">
        <w:rPr>
          <w:sz w:val="16"/>
        </w:rPr>
        <w:t xml:space="preserve"> less ambitious </w:t>
      </w:r>
      <w:r w:rsidRPr="00E94F03">
        <w:rPr>
          <w:rStyle w:val="StyleUnderline"/>
          <w:highlight w:val="cyan"/>
        </w:rPr>
        <w:t>liberal order</w:t>
      </w:r>
      <w:r w:rsidRPr="00F9429B">
        <w:rPr>
          <w:sz w:val="16"/>
        </w:rPr>
        <w:t xml:space="preserve">. Indeed, it would end up building an agnostic international order instead. </w:t>
      </w:r>
      <w:r w:rsidRPr="00E94F03">
        <w:rPr>
          <w:rStyle w:val="StyleUnderline"/>
        </w:rPr>
        <w:t xml:space="preserve">It is impossible to build a meaningful liberal global order with modest or more passive policies. The </w:t>
      </w:r>
      <w:r w:rsidRPr="00E94F03">
        <w:rPr>
          <w:rStyle w:val="StyleUnderline"/>
          <w:highlight w:val="cyan"/>
        </w:rPr>
        <w:t xml:space="preserve">enterprise </w:t>
      </w:r>
      <w:r w:rsidRPr="00E94F03">
        <w:rPr>
          <w:rStyle w:val="Emphasis"/>
          <w:highlight w:val="cyan"/>
        </w:rPr>
        <w:t>requires</w:t>
      </w:r>
      <w:r w:rsidRPr="00E94F03">
        <w:rPr>
          <w:rStyle w:val="Emphasis"/>
        </w:rPr>
        <w:t xml:space="preserve"> too much </w:t>
      </w:r>
      <w:r w:rsidRPr="00E94F03">
        <w:rPr>
          <w:rStyle w:val="Emphasis"/>
          <w:highlight w:val="cyan"/>
        </w:rPr>
        <w:t>social engineering</w:t>
      </w:r>
      <w:r w:rsidRPr="00E94F03">
        <w:rPr>
          <w:rStyle w:val="StyleUnderline"/>
        </w:rPr>
        <w:t xml:space="preserve"> in too many places. If it has any chance of succeeding</w:t>
      </w:r>
      <w:r w:rsidRPr="00F9429B">
        <w:rPr>
          <w:sz w:val="16"/>
        </w:rPr>
        <w:t xml:space="preserve"> (I think it has none), </w:t>
      </w:r>
      <w:r w:rsidRPr="00E94F03">
        <w:rPr>
          <w:rStyle w:val="StyleUnderline"/>
        </w:rPr>
        <w:t>the liberal unipole</w:t>
      </w:r>
      <w:r w:rsidRPr="00F9429B">
        <w:rPr>
          <w:sz w:val="16"/>
        </w:rPr>
        <w:t xml:space="preserve"> and its allies </w:t>
      </w:r>
      <w:r w:rsidRPr="00E94F03">
        <w:rPr>
          <w:rStyle w:val="StyleUnderline"/>
        </w:rPr>
        <w:t>must</w:t>
      </w:r>
      <w:r w:rsidRPr="00F9429B">
        <w:rPr>
          <w:sz w:val="16"/>
        </w:rPr>
        <w:t xml:space="preserve"> </w:t>
      </w:r>
      <w:r w:rsidRPr="00E94F03">
        <w:rPr>
          <w:rStyle w:val="Emphasis"/>
          <w:highlight w:val="cyan"/>
        </w:rPr>
        <w:t>relentlessly pursue</w:t>
      </w:r>
      <w:r w:rsidRPr="00E94F03">
        <w:rPr>
          <w:rStyle w:val="Emphasis"/>
        </w:rPr>
        <w:t xml:space="preserve"> highly </w:t>
      </w:r>
      <w:r w:rsidRPr="00E94F03">
        <w:rPr>
          <w:rStyle w:val="Emphasis"/>
          <w:highlight w:val="cyan"/>
        </w:rPr>
        <w:t>ambitious global policies</w:t>
      </w:r>
      <w:r w:rsidRPr="00F9429B">
        <w:rPr>
          <w:sz w:val="16"/>
        </w:rPr>
        <w:t xml:space="preserve">, </w:t>
      </w:r>
      <w:r w:rsidRPr="00E94F03">
        <w:rPr>
          <w:rStyle w:val="StyleUnderline"/>
        </w:rPr>
        <w:t>which is why the U</w:t>
      </w:r>
      <w:r w:rsidRPr="00F9429B">
        <w:rPr>
          <w:sz w:val="16"/>
        </w:rPr>
        <w:t xml:space="preserve">nited </w:t>
      </w:r>
      <w:r w:rsidRPr="00E94F03">
        <w:rPr>
          <w:rStyle w:val="StyleUnderline"/>
        </w:rPr>
        <w:t>S</w:t>
      </w:r>
      <w:r w:rsidRPr="00F9429B">
        <w:rPr>
          <w:sz w:val="16"/>
        </w:rPr>
        <w:t xml:space="preserve">tates and its liberal partners </w:t>
      </w:r>
      <w:r w:rsidRPr="00E94F03">
        <w:rPr>
          <w:rStyle w:val="StyleUnderline"/>
        </w:rPr>
        <w:t>acted the way they did in the wake of the Cold War</w:t>
      </w:r>
      <w:r w:rsidRPr="00F9429B">
        <w:rPr>
          <w:sz w:val="16"/>
        </w:rPr>
        <w:t xml:space="preserve">. That approach, however, is now politically infeasible because of past failures. Consequently, the liberal democracies have no choice but to take small steps here and there to remake the world in their own image, while adopting a live and let live approach toward most countries in the world. That humble approach would effectively produce an agnostic order. But that is not going to happen, because </w:t>
      </w:r>
      <w:r w:rsidRPr="00E94F03">
        <w:rPr>
          <w:rStyle w:val="StyleUnderline"/>
          <w:highlight w:val="cyan"/>
        </w:rPr>
        <w:t>the system is multipolar</w:t>
      </w:r>
      <w:r w:rsidRPr="00E94F03">
        <w:rPr>
          <w:rStyle w:val="StyleUnderline"/>
        </w:rPr>
        <w:t xml:space="preserve"> and </w:t>
      </w:r>
      <w:r w:rsidRPr="00E94F03">
        <w:rPr>
          <w:rStyle w:val="StyleUnderline"/>
          <w:highlight w:val="cyan"/>
        </w:rPr>
        <w:t>great power politics are once again at play</w:t>
      </w:r>
      <w:r w:rsidRPr="00F9429B">
        <w:rPr>
          <w:sz w:val="16"/>
        </w:rPr>
        <w:t>. Thus, the key question is: What kinds of realist orders will dominate the landscape in the new multipolar world?</w:t>
      </w:r>
    </w:p>
    <w:p w14:paraId="54315B1D" w14:textId="77777777" w:rsidR="00542CAE" w:rsidRPr="00F244E8" w:rsidRDefault="00542CAE" w:rsidP="00542CAE">
      <w:pPr>
        <w:pStyle w:val="Heading4"/>
        <w:rPr>
          <w:rFonts w:cs="Calibri"/>
        </w:rPr>
      </w:pPr>
      <w:r w:rsidRPr="00F244E8">
        <w:rPr>
          <w:rFonts w:cs="Calibri"/>
        </w:rPr>
        <w:t xml:space="preserve">Heg is </w:t>
      </w:r>
      <w:r w:rsidRPr="00F244E8">
        <w:rPr>
          <w:rFonts w:cs="Calibri"/>
          <w:u w:val="single"/>
        </w:rPr>
        <w:t>unsustainable</w:t>
      </w:r>
      <w:r w:rsidRPr="00F244E8">
        <w:rPr>
          <w:rFonts w:cs="Calibri"/>
        </w:rPr>
        <w:t xml:space="preserve">---retrenchment is </w:t>
      </w:r>
      <w:r w:rsidRPr="00F244E8">
        <w:rPr>
          <w:rFonts w:cs="Calibri"/>
          <w:u w:val="single"/>
        </w:rPr>
        <w:t>gradual</w:t>
      </w:r>
      <w:r w:rsidRPr="00F244E8">
        <w:rPr>
          <w:rFonts w:cs="Calibri"/>
        </w:rPr>
        <w:t xml:space="preserve"> now, but recommitting makes it </w:t>
      </w:r>
      <w:r w:rsidRPr="00F244E8">
        <w:rPr>
          <w:rFonts w:cs="Calibri"/>
          <w:u w:val="single"/>
        </w:rPr>
        <w:t>violent</w:t>
      </w:r>
      <w:r w:rsidRPr="00F244E8">
        <w:rPr>
          <w:rFonts w:cs="Calibri"/>
        </w:rPr>
        <w:t xml:space="preserve"> and </w:t>
      </w:r>
      <w:r w:rsidRPr="00F244E8">
        <w:rPr>
          <w:rFonts w:cs="Calibri"/>
          <w:u w:val="single"/>
        </w:rPr>
        <w:t>forced</w:t>
      </w:r>
      <w:r w:rsidRPr="00F244E8">
        <w:rPr>
          <w:rFonts w:cs="Calibri"/>
        </w:rPr>
        <w:t xml:space="preserve">. </w:t>
      </w:r>
    </w:p>
    <w:p w14:paraId="048146C6" w14:textId="77777777" w:rsidR="00542CAE" w:rsidRPr="00F244E8" w:rsidRDefault="00542CAE" w:rsidP="00542CAE">
      <w:r w:rsidRPr="00F244E8">
        <w:rPr>
          <w:rStyle w:val="Style13ptBold"/>
        </w:rPr>
        <w:t>Kupchan 20</w:t>
      </w:r>
      <w:r w:rsidRPr="00F244E8">
        <w:t xml:space="preserve">, professor of international affairs at Georgetown University and senior fellow at the Council on Foreign Relations. (Charles A., 10-21-2020, "America’s Pullback Must Continue No Matter Who Is President", </w:t>
      </w:r>
      <w:r w:rsidRPr="00F244E8">
        <w:rPr>
          <w:i/>
          <w:iCs/>
        </w:rPr>
        <w:t>Foreign Policy</w:t>
      </w:r>
      <w:r w:rsidRPr="00F244E8">
        <w:t>, https://foreignpolicy.com/2020/10/21/election-2020-smart-retrenchment/)</w:t>
      </w:r>
    </w:p>
    <w:p w14:paraId="6E84C83C" w14:textId="77777777" w:rsidR="00542CAE" w:rsidRPr="00F244E8" w:rsidRDefault="00542CAE" w:rsidP="00542CAE">
      <w:pPr>
        <w:rPr>
          <w:u w:val="single"/>
        </w:rPr>
      </w:pPr>
      <w:r w:rsidRPr="00F244E8">
        <w:rPr>
          <w:rStyle w:val="StyleUnderline"/>
        </w:rPr>
        <w:t>As the Trump era</w:t>
      </w:r>
      <w:r w:rsidRPr="00F244E8">
        <w:t xml:space="preserve"> potentially </w:t>
      </w:r>
      <w:r w:rsidRPr="00F244E8">
        <w:rPr>
          <w:rStyle w:val="StyleUnderline"/>
        </w:rPr>
        <w:t>comes to an end, many</w:t>
      </w:r>
      <w:r w:rsidRPr="00F244E8">
        <w:t xml:space="preserve"> foreign-policy voices in the United States and abroad </w:t>
      </w:r>
      <w:r w:rsidRPr="00F244E8">
        <w:rPr>
          <w:rStyle w:val="Emphasis"/>
        </w:rPr>
        <w:t>relish</w:t>
      </w:r>
      <w:r w:rsidRPr="00F244E8">
        <w:t xml:space="preserve"> </w:t>
      </w:r>
      <w:r w:rsidRPr="00F244E8">
        <w:rPr>
          <w:rStyle w:val="StyleUnderline"/>
        </w:rPr>
        <w:t xml:space="preserve">the prospect of the country’s </w:t>
      </w:r>
      <w:r w:rsidRPr="00F244E8">
        <w:rPr>
          <w:rStyle w:val="Emphasis"/>
        </w:rPr>
        <w:t>roaring return</w:t>
      </w:r>
      <w:r w:rsidRPr="00F244E8">
        <w:t xml:space="preserve"> </w:t>
      </w:r>
      <w:r w:rsidRPr="00F244E8">
        <w:rPr>
          <w:rStyle w:val="StyleUnderline"/>
        </w:rPr>
        <w:t xml:space="preserve">to the global stage. But </w:t>
      </w:r>
      <w:r w:rsidRPr="00F244E8">
        <w:rPr>
          <w:rStyle w:val="StyleUnderline"/>
          <w:highlight w:val="cyan"/>
        </w:rPr>
        <w:t xml:space="preserve">attempting a </w:t>
      </w:r>
      <w:r w:rsidRPr="00F244E8">
        <w:rPr>
          <w:rStyle w:val="Emphasis"/>
          <w:highlight w:val="cyan"/>
        </w:rPr>
        <w:t>full-on comeback</w:t>
      </w:r>
      <w:r w:rsidRPr="00F244E8">
        <w:rPr>
          <w:rStyle w:val="StyleUnderline"/>
          <w:highlight w:val="cyan"/>
        </w:rPr>
        <w:t xml:space="preserve"> would be a </w:t>
      </w:r>
      <w:r w:rsidRPr="00F244E8">
        <w:rPr>
          <w:rStyle w:val="Emphasis"/>
          <w:highlight w:val="cyan"/>
        </w:rPr>
        <w:t>mistake</w:t>
      </w:r>
      <w:r w:rsidRPr="00F244E8">
        <w:rPr>
          <w:rStyle w:val="Emphasis"/>
        </w:rPr>
        <w:t>. If anything</w:t>
      </w:r>
      <w:r w:rsidRPr="00F244E8">
        <w:t xml:space="preserve">, </w:t>
      </w:r>
      <w:r w:rsidRPr="00F244E8">
        <w:rPr>
          <w:rStyle w:val="StyleUnderline"/>
          <w:highlight w:val="cyan"/>
        </w:rPr>
        <w:t>the</w:t>
      </w:r>
      <w:r w:rsidRPr="00F244E8">
        <w:rPr>
          <w:rStyle w:val="StyleUnderline"/>
        </w:rPr>
        <w:t xml:space="preserve"> </w:t>
      </w:r>
      <w:r w:rsidRPr="00F244E8">
        <w:rPr>
          <w:rStyle w:val="Emphasis"/>
        </w:rPr>
        <w:t xml:space="preserve">strategic </w:t>
      </w:r>
      <w:r w:rsidRPr="00F244E8">
        <w:rPr>
          <w:rStyle w:val="Emphasis"/>
          <w:highlight w:val="cyan"/>
        </w:rPr>
        <w:t>pullback</w:t>
      </w:r>
      <w:r w:rsidRPr="00F244E8">
        <w:t xml:space="preserve"> </w:t>
      </w:r>
      <w:r w:rsidRPr="00F244E8">
        <w:rPr>
          <w:rStyle w:val="StyleUnderline"/>
        </w:rPr>
        <w:t>that</w:t>
      </w:r>
      <w:r w:rsidRPr="00F244E8">
        <w:t xml:space="preserve"> President Donald </w:t>
      </w:r>
      <w:r w:rsidRPr="00F244E8">
        <w:rPr>
          <w:rStyle w:val="Emphasis"/>
          <w:highlight w:val="cyan"/>
        </w:rPr>
        <w:t>Trump</w:t>
      </w:r>
      <w:r w:rsidRPr="00F244E8">
        <w:t xml:space="preserve"> </w:t>
      </w:r>
      <w:r w:rsidRPr="00F244E8">
        <w:rPr>
          <w:rStyle w:val="StyleUnderline"/>
        </w:rPr>
        <w:t xml:space="preserve">has </w:t>
      </w:r>
      <w:r w:rsidRPr="00F244E8">
        <w:rPr>
          <w:rStyle w:val="StyleUnderline"/>
          <w:highlight w:val="cyan"/>
        </w:rPr>
        <w:t xml:space="preserve">initiated </w:t>
      </w:r>
      <w:r w:rsidRPr="00F244E8">
        <w:rPr>
          <w:rStyle w:val="Emphasis"/>
          <w:highlight w:val="cyan"/>
        </w:rPr>
        <w:t>needs to continue</w:t>
      </w:r>
      <w:r w:rsidRPr="00F244E8">
        <w:t xml:space="preserve">—albeit in a more coherent and judicious manner. </w:t>
      </w:r>
    </w:p>
    <w:p w14:paraId="77028960" w14:textId="77777777" w:rsidR="00542CAE" w:rsidRPr="00F244E8" w:rsidRDefault="00542CAE" w:rsidP="00542CAE">
      <w:pPr>
        <w:rPr>
          <w:rStyle w:val="StyleUnderline"/>
        </w:rPr>
      </w:pPr>
      <w:r w:rsidRPr="00F244E8">
        <w:t xml:space="preserve">Much of the debate surrounding the next administration’s foreign policy has focused on boldly reasserting U.S. leadership in the world. And it’s true: Global interdependence and upheaval do require steady U.S. leadership and engagement. </w:t>
      </w:r>
      <w:r w:rsidRPr="00F244E8">
        <w:rPr>
          <w:rStyle w:val="StyleUnderline"/>
        </w:rPr>
        <w:t>What’s been</w:t>
      </w:r>
      <w:r w:rsidRPr="00F244E8">
        <w:t xml:space="preserve"> largely </w:t>
      </w:r>
      <w:r w:rsidRPr="00F244E8">
        <w:rPr>
          <w:rStyle w:val="Emphasis"/>
        </w:rPr>
        <w:t>missing</w:t>
      </w:r>
      <w:r w:rsidRPr="00F244E8">
        <w:t xml:space="preserve"> from this debate, however, </w:t>
      </w:r>
      <w:r w:rsidRPr="00F244E8">
        <w:rPr>
          <w:rStyle w:val="StyleUnderline"/>
        </w:rPr>
        <w:t xml:space="preserve">are the challenges facing the next president when it comes to </w:t>
      </w:r>
      <w:r w:rsidRPr="00F244E8">
        <w:rPr>
          <w:rStyle w:val="Emphasis"/>
        </w:rPr>
        <w:t>right-sizing U.S. engagement abroad</w:t>
      </w:r>
      <w:r w:rsidRPr="00F244E8">
        <w:t>—</w:t>
      </w:r>
      <w:r w:rsidRPr="00F244E8">
        <w:rPr>
          <w:rStyle w:val="StyleUnderline"/>
        </w:rPr>
        <w:t xml:space="preserve">especially </w:t>
      </w:r>
      <w:r w:rsidRPr="00F244E8">
        <w:rPr>
          <w:rStyle w:val="Emphasis"/>
        </w:rPr>
        <w:t>military involvement</w:t>
      </w:r>
      <w:r w:rsidRPr="00F244E8">
        <w:t>—</w:t>
      </w:r>
      <w:r w:rsidRPr="00F244E8">
        <w:rPr>
          <w:rStyle w:val="StyleUnderline"/>
        </w:rPr>
        <w:t xml:space="preserve">and bringing the nation’s </w:t>
      </w:r>
      <w:r w:rsidRPr="00F244E8">
        <w:rPr>
          <w:rStyle w:val="Emphasis"/>
        </w:rPr>
        <w:t>strategic commitments</w:t>
      </w:r>
      <w:r w:rsidRPr="00F244E8">
        <w:rPr>
          <w:rStyle w:val="StyleUnderline"/>
        </w:rPr>
        <w:t xml:space="preserve"> back into line with it </w:t>
      </w:r>
      <w:r w:rsidRPr="00F244E8">
        <w:rPr>
          <w:rStyle w:val="Emphasis"/>
        </w:rPr>
        <w:t>means</w:t>
      </w:r>
      <w:r w:rsidRPr="00F244E8">
        <w:rPr>
          <w:rStyle w:val="StyleUnderline"/>
        </w:rPr>
        <w:t xml:space="preserve"> and </w:t>
      </w:r>
      <w:r w:rsidRPr="00F244E8">
        <w:rPr>
          <w:rStyle w:val="Emphasis"/>
        </w:rPr>
        <w:t>purposes</w:t>
      </w:r>
      <w:r w:rsidRPr="00F244E8">
        <w:rPr>
          <w:rStyle w:val="StyleUnderline"/>
        </w:rPr>
        <w:t>.</w:t>
      </w:r>
    </w:p>
    <w:p w14:paraId="375D1126" w14:textId="77777777" w:rsidR="00542CAE" w:rsidRPr="00F244E8" w:rsidRDefault="00542CAE" w:rsidP="00542CAE">
      <w:r w:rsidRPr="00F244E8">
        <w:rPr>
          <w:rStyle w:val="StyleUnderline"/>
        </w:rPr>
        <w:t xml:space="preserve">The </w:t>
      </w:r>
      <w:r w:rsidRPr="00F244E8">
        <w:rPr>
          <w:rStyle w:val="StyleUnderline"/>
          <w:highlight w:val="cyan"/>
        </w:rPr>
        <w:t>America</w:t>
      </w:r>
      <w:r w:rsidRPr="00F244E8">
        <w:rPr>
          <w:rStyle w:val="StyleUnderline"/>
        </w:rPr>
        <w:t xml:space="preserve">n electorate </w:t>
      </w:r>
      <w:r w:rsidRPr="00F244E8">
        <w:rPr>
          <w:rStyle w:val="StyleUnderline"/>
          <w:highlight w:val="cyan"/>
        </w:rPr>
        <w:t>has</w:t>
      </w:r>
      <w:r w:rsidRPr="00F244E8">
        <w:rPr>
          <w:rStyle w:val="StyleUnderline"/>
        </w:rPr>
        <w:t xml:space="preserve"> </w:t>
      </w:r>
      <w:r w:rsidRPr="00F244E8">
        <w:rPr>
          <w:rStyle w:val="StyleUnderline"/>
          <w:highlight w:val="cyan"/>
        </w:rPr>
        <w:t>turned</w:t>
      </w:r>
      <w:r w:rsidRPr="00F244E8">
        <w:rPr>
          <w:rStyle w:val="StyleUnderline"/>
        </w:rPr>
        <w:t xml:space="preserve"> </w:t>
      </w:r>
      <w:r w:rsidRPr="00F244E8">
        <w:rPr>
          <w:rStyle w:val="Emphasis"/>
        </w:rPr>
        <w:t xml:space="preserve">sharply </w:t>
      </w:r>
      <w:r w:rsidRPr="00F244E8">
        <w:rPr>
          <w:rStyle w:val="Emphasis"/>
          <w:highlight w:val="cyan"/>
        </w:rPr>
        <w:t>inward</w:t>
      </w:r>
      <w:r w:rsidRPr="00F244E8">
        <w:rPr>
          <w:sz w:val="24"/>
        </w:rPr>
        <w:t xml:space="preserve"> </w:t>
      </w:r>
      <w:r w:rsidRPr="00F244E8">
        <w:rPr>
          <w:rStyle w:val="StyleUnderline"/>
          <w:highlight w:val="cyan"/>
        </w:rPr>
        <w:t>in</w:t>
      </w:r>
      <w:r w:rsidRPr="00F244E8">
        <w:rPr>
          <w:highlight w:val="cyan"/>
        </w:rPr>
        <w:t xml:space="preserve"> </w:t>
      </w:r>
      <w:r w:rsidRPr="00F244E8">
        <w:rPr>
          <w:rStyle w:val="StyleUnderline"/>
          <w:highlight w:val="cyan"/>
        </w:rPr>
        <w:t>response to</w:t>
      </w:r>
      <w:r w:rsidRPr="00F244E8">
        <w:rPr>
          <w:rStyle w:val="StyleUnderline"/>
        </w:rPr>
        <w:t xml:space="preserve"> </w:t>
      </w:r>
      <w:r w:rsidRPr="00F244E8">
        <w:rPr>
          <w:rStyle w:val="Emphasis"/>
        </w:rPr>
        <w:t xml:space="preserve">military </w:t>
      </w:r>
      <w:r w:rsidRPr="00F244E8">
        <w:rPr>
          <w:rStyle w:val="Emphasis"/>
          <w:highlight w:val="cyan"/>
        </w:rPr>
        <w:t>overreach</w:t>
      </w:r>
      <w:r w:rsidRPr="00F244E8">
        <w:rPr>
          <w:rStyle w:val="StyleUnderline"/>
        </w:rPr>
        <w:t xml:space="preserve"> in the </w:t>
      </w:r>
      <w:r w:rsidRPr="00F244E8">
        <w:rPr>
          <w:rStyle w:val="Emphasis"/>
        </w:rPr>
        <w:t>Middle East</w:t>
      </w:r>
      <w:r w:rsidRPr="00F244E8">
        <w:t xml:space="preserve">, </w:t>
      </w:r>
      <w:r w:rsidRPr="00F244E8">
        <w:rPr>
          <w:rStyle w:val="StyleUnderline"/>
        </w:rPr>
        <w:t xml:space="preserve">the </w:t>
      </w:r>
      <w:r w:rsidRPr="00F244E8">
        <w:rPr>
          <w:rStyle w:val="Emphasis"/>
        </w:rPr>
        <w:t>economic dislocations</w:t>
      </w:r>
      <w:r w:rsidRPr="00F244E8">
        <w:t xml:space="preserve"> </w:t>
      </w:r>
      <w:r w:rsidRPr="00F244E8">
        <w:rPr>
          <w:rStyle w:val="StyleUnderline"/>
        </w:rPr>
        <w:t xml:space="preserve">brought about by </w:t>
      </w:r>
      <w:r w:rsidRPr="00F244E8">
        <w:rPr>
          <w:rStyle w:val="Emphasis"/>
        </w:rPr>
        <w:t>innovation</w:t>
      </w:r>
      <w:r w:rsidRPr="00F244E8">
        <w:rPr>
          <w:rStyle w:val="StyleUnderline"/>
        </w:rPr>
        <w:t xml:space="preserve"> and </w:t>
      </w:r>
      <w:r w:rsidRPr="00F244E8">
        <w:rPr>
          <w:rStyle w:val="Emphasis"/>
        </w:rPr>
        <w:t>globalization</w:t>
      </w:r>
      <w:r w:rsidRPr="00F244E8">
        <w:t xml:space="preserve">, </w:t>
      </w:r>
      <w:r w:rsidRPr="00F244E8">
        <w:rPr>
          <w:rStyle w:val="StyleUnderline"/>
          <w:highlight w:val="cyan"/>
        </w:rPr>
        <w:t>and</w:t>
      </w:r>
      <w:r w:rsidRPr="00F244E8">
        <w:rPr>
          <w:rStyle w:val="StyleUnderline"/>
        </w:rPr>
        <w:t xml:space="preserve"> the </w:t>
      </w:r>
      <w:r w:rsidRPr="00F244E8">
        <w:rPr>
          <w:rStyle w:val="Emphasis"/>
        </w:rPr>
        <w:t>national calamity</w:t>
      </w:r>
      <w:r w:rsidRPr="00F244E8">
        <w:rPr>
          <w:rStyle w:val="StyleUnderline"/>
        </w:rPr>
        <w:t xml:space="preserve"> caused by </w:t>
      </w:r>
      <w:r w:rsidRPr="00F244E8">
        <w:rPr>
          <w:rStyle w:val="Emphasis"/>
          <w:highlight w:val="cyan"/>
        </w:rPr>
        <w:t>COVID</w:t>
      </w:r>
      <w:r w:rsidRPr="00F244E8">
        <w:t xml:space="preserve">-19. </w:t>
      </w:r>
      <w:r w:rsidRPr="00F244E8">
        <w:rPr>
          <w:rStyle w:val="StyleUnderline"/>
          <w:highlight w:val="cyan"/>
        </w:rPr>
        <w:t>The</w:t>
      </w:r>
      <w:r w:rsidRPr="00F244E8">
        <w:rPr>
          <w:rStyle w:val="StyleUnderline"/>
        </w:rPr>
        <w:t xml:space="preserve"> nation’s </w:t>
      </w:r>
      <w:r w:rsidRPr="00F244E8">
        <w:rPr>
          <w:rStyle w:val="Emphasis"/>
          <w:highlight w:val="cyan"/>
        </w:rPr>
        <w:t>next pres</w:t>
      </w:r>
      <w:r w:rsidRPr="00F244E8">
        <w:rPr>
          <w:rStyle w:val="Emphasis"/>
        </w:rPr>
        <w:t>ident</w:t>
      </w:r>
      <w:r w:rsidRPr="00F244E8">
        <w:rPr>
          <w:rStyle w:val="StyleUnderline"/>
        </w:rPr>
        <w:t xml:space="preserve"> </w:t>
      </w:r>
      <w:r w:rsidRPr="00F244E8">
        <w:rPr>
          <w:rStyle w:val="StyleUnderline"/>
          <w:highlight w:val="cyan"/>
        </w:rPr>
        <w:t>would</w:t>
      </w:r>
      <w:r w:rsidRPr="00F244E8">
        <w:t xml:space="preserve"> be wise to take note—and </w:t>
      </w:r>
      <w:r w:rsidRPr="00F244E8">
        <w:rPr>
          <w:rStyle w:val="StyleUnderline"/>
          <w:highlight w:val="cyan"/>
        </w:rPr>
        <w:t>craft</w:t>
      </w:r>
      <w:r w:rsidRPr="00F244E8">
        <w:rPr>
          <w:rStyle w:val="StyleUnderline"/>
        </w:rPr>
        <w:t xml:space="preserve"> a brand of global </w:t>
      </w:r>
      <w:r w:rsidRPr="00F244E8">
        <w:rPr>
          <w:rStyle w:val="StyleUnderline"/>
          <w:highlight w:val="cyan"/>
        </w:rPr>
        <w:t>statecraft that is</w:t>
      </w:r>
      <w:r w:rsidRPr="00F244E8">
        <w:rPr>
          <w:rStyle w:val="StyleUnderline"/>
        </w:rPr>
        <w:t xml:space="preserve"> </w:t>
      </w:r>
      <w:r w:rsidRPr="00F244E8">
        <w:rPr>
          <w:rStyle w:val="Emphasis"/>
        </w:rPr>
        <w:t>effective</w:t>
      </w:r>
      <w:r w:rsidRPr="00F244E8">
        <w:rPr>
          <w:rStyle w:val="StyleUnderline"/>
        </w:rPr>
        <w:t xml:space="preserve"> but also</w:t>
      </w:r>
      <w:r w:rsidRPr="00F244E8">
        <w:t xml:space="preserve"> politically </w:t>
      </w:r>
      <w:r w:rsidRPr="00F244E8">
        <w:rPr>
          <w:rStyle w:val="Emphasis"/>
          <w:highlight w:val="cyan"/>
        </w:rPr>
        <w:t>sustainable</w:t>
      </w:r>
      <w:r w:rsidRPr="00F244E8">
        <w:t xml:space="preserve">. </w:t>
      </w:r>
      <w:r w:rsidRPr="00F244E8">
        <w:rPr>
          <w:rStyle w:val="StyleUnderline"/>
          <w:highlight w:val="cyan"/>
        </w:rPr>
        <w:t>Otherwise</w:t>
      </w:r>
      <w:r w:rsidRPr="00F244E8">
        <w:rPr>
          <w:rStyle w:val="StyleUnderline"/>
        </w:rPr>
        <w:t xml:space="preserve">, the </w:t>
      </w:r>
      <w:r w:rsidRPr="00F244E8">
        <w:rPr>
          <w:rStyle w:val="Emphasis"/>
          <w:highlight w:val="cyan"/>
        </w:rPr>
        <w:t>strategic pullback</w:t>
      </w:r>
      <w:r w:rsidRPr="00F244E8">
        <w:rPr>
          <w:rStyle w:val="StyleUnderline"/>
        </w:rPr>
        <w:t xml:space="preserve"> that needs to take place </w:t>
      </w:r>
      <w:r w:rsidRPr="00F244E8">
        <w:rPr>
          <w:rStyle w:val="StyleUnderline"/>
          <w:highlight w:val="cyan"/>
        </w:rPr>
        <w:t xml:space="preserve">will occur </w:t>
      </w:r>
      <w:r w:rsidRPr="00F244E8">
        <w:rPr>
          <w:rStyle w:val="Emphasis"/>
          <w:sz w:val="28"/>
          <w:szCs w:val="28"/>
          <w:highlight w:val="cyan"/>
        </w:rPr>
        <w:t>by default rather than</w:t>
      </w:r>
      <w:r w:rsidRPr="00F244E8">
        <w:rPr>
          <w:rStyle w:val="Emphasis"/>
          <w:sz w:val="28"/>
          <w:szCs w:val="28"/>
        </w:rPr>
        <w:t xml:space="preserve"> by </w:t>
      </w:r>
      <w:r w:rsidRPr="00F244E8">
        <w:rPr>
          <w:rStyle w:val="Emphasis"/>
          <w:sz w:val="28"/>
          <w:szCs w:val="28"/>
          <w:highlight w:val="cyan"/>
        </w:rPr>
        <w:t>design</w:t>
      </w:r>
      <w:r w:rsidRPr="00F244E8">
        <w:t xml:space="preserve">, </w:t>
      </w:r>
      <w:r w:rsidRPr="00F244E8">
        <w:rPr>
          <w:rStyle w:val="StyleUnderline"/>
          <w:highlight w:val="cyan"/>
        </w:rPr>
        <w:t>risking</w:t>
      </w:r>
      <w:r w:rsidRPr="00F244E8">
        <w:t xml:space="preserve"> that </w:t>
      </w:r>
      <w:r w:rsidRPr="00F244E8">
        <w:rPr>
          <w:rStyle w:val="Emphasis"/>
        </w:rPr>
        <w:t xml:space="preserve">U.S. </w:t>
      </w:r>
      <w:r w:rsidRPr="00F244E8">
        <w:rPr>
          <w:rStyle w:val="Emphasis"/>
          <w:highlight w:val="cyan"/>
        </w:rPr>
        <w:t>overreach</w:t>
      </w:r>
      <w:r w:rsidRPr="00F244E8">
        <w:t xml:space="preserve"> could turn into even more dangerous underreach. Indeed, that’s what’s been happening during Trump’s presidency. He seems to have understood the need to retrench. But his troop withdrawals from Afghanistan, Iraq, Syria, and Germany have been haphazard, making a hash of the effort. Retrenchment cannot be done by tweet, in unpredictable fits and starts, and couched in an abrasive “America first” unilateralism that has alienated allies and set the world on edge.</w:t>
      </w:r>
    </w:p>
    <w:p w14:paraId="0867C097" w14:textId="77777777" w:rsidR="00542CAE" w:rsidRPr="00F244E8" w:rsidRDefault="00542CAE" w:rsidP="00542CAE">
      <w:r w:rsidRPr="00F244E8">
        <w:t xml:space="preserve">Democratic candidate Joe </w:t>
      </w:r>
      <w:r w:rsidRPr="00F244E8">
        <w:rPr>
          <w:rStyle w:val="Emphasis"/>
          <w:highlight w:val="cyan"/>
        </w:rPr>
        <w:t>Biden</w:t>
      </w:r>
      <w:r w:rsidRPr="00F244E8">
        <w:rPr>
          <w:rStyle w:val="StyleUnderline"/>
        </w:rPr>
        <w:t xml:space="preserve"> is</w:t>
      </w:r>
      <w:r w:rsidRPr="00F244E8">
        <w:t xml:space="preserve"> far better </w:t>
      </w:r>
      <w:r w:rsidRPr="00F244E8">
        <w:rPr>
          <w:rStyle w:val="StyleUnderline"/>
        </w:rPr>
        <w:t xml:space="preserve">suited to </w:t>
      </w:r>
      <w:r w:rsidRPr="00F244E8">
        <w:rPr>
          <w:rStyle w:val="StyleUnderline"/>
          <w:highlight w:val="cyan"/>
        </w:rPr>
        <w:t>restore</w:t>
      </w:r>
      <w:r w:rsidRPr="00F244E8">
        <w:rPr>
          <w:rStyle w:val="StyleUnderline"/>
        </w:rPr>
        <w:t xml:space="preserve"> an </w:t>
      </w:r>
      <w:r w:rsidRPr="00F244E8">
        <w:rPr>
          <w:rStyle w:val="Emphasis"/>
          <w:highlight w:val="cyan"/>
        </w:rPr>
        <w:t>equilibrium</w:t>
      </w:r>
      <w:r w:rsidRPr="00F244E8">
        <w:t xml:space="preserve"> </w:t>
      </w:r>
      <w:r w:rsidRPr="00F244E8">
        <w:rPr>
          <w:rStyle w:val="StyleUnderline"/>
        </w:rPr>
        <w:t>between</w:t>
      </w:r>
      <w:r w:rsidRPr="00F244E8">
        <w:t xml:space="preserve"> the nation’s </w:t>
      </w:r>
      <w:r w:rsidRPr="00F244E8">
        <w:rPr>
          <w:rStyle w:val="Emphasis"/>
        </w:rPr>
        <w:t>foreign policy</w:t>
      </w:r>
      <w:r w:rsidRPr="00F244E8">
        <w:rPr>
          <w:rStyle w:val="StyleUnderline"/>
        </w:rPr>
        <w:t xml:space="preserve"> and</w:t>
      </w:r>
      <w:r w:rsidRPr="00F244E8">
        <w:t xml:space="preserve"> its </w:t>
      </w:r>
      <w:r w:rsidRPr="00F244E8">
        <w:rPr>
          <w:rStyle w:val="Emphasis"/>
        </w:rPr>
        <w:t>political will</w:t>
      </w:r>
      <w:r w:rsidRPr="00F244E8">
        <w:t xml:space="preserve">. </w:t>
      </w:r>
      <w:r w:rsidRPr="00F244E8">
        <w:rPr>
          <w:rStyle w:val="StyleUnderline"/>
        </w:rPr>
        <w:t xml:space="preserve">Throughout his career, </w:t>
      </w:r>
      <w:r w:rsidRPr="00F244E8">
        <w:rPr>
          <w:rStyle w:val="StyleUnderline"/>
          <w:highlight w:val="cyan"/>
        </w:rPr>
        <w:t>he has been</w:t>
      </w:r>
      <w:r w:rsidRPr="00F244E8">
        <w:rPr>
          <w:rStyle w:val="StyleUnderline"/>
        </w:rPr>
        <w:t xml:space="preserve"> a </w:t>
      </w:r>
      <w:r w:rsidRPr="00F244E8">
        <w:rPr>
          <w:rStyle w:val="Emphasis"/>
          <w:highlight w:val="cyan"/>
        </w:rPr>
        <w:t>pragmatic</w:t>
      </w:r>
      <w:r w:rsidRPr="00F244E8">
        <w:rPr>
          <w:rStyle w:val="StyleUnderline"/>
        </w:rPr>
        <w:t xml:space="preserve"> and </w:t>
      </w:r>
      <w:r w:rsidRPr="00F244E8">
        <w:rPr>
          <w:rStyle w:val="Emphasis"/>
        </w:rPr>
        <w:t>prudent internationalist</w:t>
      </w:r>
      <w:r w:rsidRPr="00F244E8">
        <w:t xml:space="preserve">; </w:t>
      </w:r>
      <w:r w:rsidRPr="00F244E8">
        <w:rPr>
          <w:rStyle w:val="StyleUnderline"/>
        </w:rPr>
        <w:t xml:space="preserve">looking forward, pragmatism </w:t>
      </w:r>
      <w:r w:rsidRPr="00F244E8">
        <w:rPr>
          <w:rStyle w:val="StyleUnderline"/>
          <w:highlight w:val="cyan"/>
        </w:rPr>
        <w:t>and</w:t>
      </w:r>
      <w:r w:rsidRPr="00F244E8">
        <w:rPr>
          <w:rStyle w:val="StyleUnderline"/>
        </w:rPr>
        <w:t xml:space="preserve"> prudence </w:t>
      </w:r>
      <w:r w:rsidRPr="00F244E8">
        <w:rPr>
          <w:rStyle w:val="StyleUnderline"/>
          <w:highlight w:val="cyan"/>
        </w:rPr>
        <w:t>will require</w:t>
      </w:r>
      <w:r w:rsidRPr="00F244E8">
        <w:rPr>
          <w:rStyle w:val="StyleUnderline"/>
        </w:rPr>
        <w:t xml:space="preserve"> a more </w:t>
      </w:r>
      <w:r w:rsidRPr="00F244E8">
        <w:rPr>
          <w:rStyle w:val="Emphasis"/>
          <w:highlight w:val="cyan"/>
        </w:rPr>
        <w:t>selective</w:t>
      </w:r>
      <w:r w:rsidRPr="00F244E8">
        <w:rPr>
          <w:rStyle w:val="StyleUnderline"/>
        </w:rPr>
        <w:t xml:space="preserve"> and </w:t>
      </w:r>
      <w:r w:rsidRPr="00F244E8">
        <w:rPr>
          <w:rStyle w:val="Emphasis"/>
        </w:rPr>
        <w:t xml:space="preserve">discriminating </w:t>
      </w:r>
      <w:r w:rsidRPr="00F244E8">
        <w:rPr>
          <w:rStyle w:val="Emphasis"/>
          <w:highlight w:val="cyan"/>
        </w:rPr>
        <w:t>internationalism</w:t>
      </w:r>
      <w:r w:rsidRPr="00F244E8">
        <w:t xml:space="preserve">, </w:t>
      </w:r>
      <w:r w:rsidRPr="00F244E8">
        <w:rPr>
          <w:rStyle w:val="Emphasis"/>
          <w:highlight w:val="cyan"/>
        </w:rPr>
        <w:t>not</w:t>
      </w:r>
      <w:r w:rsidRPr="00F244E8">
        <w:rPr>
          <w:highlight w:val="cyan"/>
        </w:rPr>
        <w:t xml:space="preserve"> </w:t>
      </w:r>
      <w:r w:rsidRPr="00F244E8">
        <w:rPr>
          <w:rStyle w:val="Emphasis"/>
          <w:highlight w:val="cyan"/>
        </w:rPr>
        <w:t>restoration of the s</w:t>
      </w:r>
      <w:r w:rsidRPr="00F244E8">
        <w:t xml:space="preserve">tatus </w:t>
      </w:r>
      <w:r w:rsidRPr="00F244E8">
        <w:rPr>
          <w:rStyle w:val="Emphasis"/>
          <w:highlight w:val="cyan"/>
        </w:rPr>
        <w:t>quo</w:t>
      </w:r>
      <w:r w:rsidRPr="00F244E8">
        <w:t xml:space="preserve"> ante. Three-quarters of the American public want U.S. troops to leave Afghanistan and Iraq—</w:t>
      </w:r>
      <w:r w:rsidRPr="00F244E8">
        <w:rPr>
          <w:rStyle w:val="StyleUnderline"/>
        </w:rPr>
        <w:t xml:space="preserve">it is time to downsize the U.S. footprint in the Middle East. U.S. foreign policy has become </w:t>
      </w:r>
      <w:r w:rsidRPr="00F244E8">
        <w:rPr>
          <w:rStyle w:val="Emphasis"/>
        </w:rPr>
        <w:t>over-militarized</w:t>
      </w:r>
      <w:r w:rsidRPr="00F244E8">
        <w:t>—</w:t>
      </w:r>
      <w:r w:rsidRPr="00F244E8">
        <w:rPr>
          <w:rStyle w:val="StyleUnderline"/>
        </w:rPr>
        <w:t xml:space="preserve">the next administration should </w:t>
      </w:r>
      <w:r w:rsidRPr="00F244E8">
        <w:rPr>
          <w:rStyle w:val="Emphasis"/>
        </w:rPr>
        <w:t>reallocate priorities</w:t>
      </w:r>
      <w:r w:rsidRPr="00F244E8">
        <w:rPr>
          <w:rStyle w:val="StyleUnderline"/>
        </w:rPr>
        <w:t xml:space="preserve"> and </w:t>
      </w:r>
      <w:r w:rsidRPr="00F244E8">
        <w:rPr>
          <w:rStyle w:val="Emphasis"/>
        </w:rPr>
        <w:t>resources</w:t>
      </w:r>
      <w:r w:rsidRPr="00F244E8">
        <w:t xml:space="preserve">, </w:t>
      </w:r>
      <w:r w:rsidRPr="00F244E8">
        <w:rPr>
          <w:rStyle w:val="StyleUnderline"/>
        </w:rPr>
        <w:t xml:space="preserve">putting more emphasis on </w:t>
      </w:r>
      <w:r w:rsidRPr="00F244E8">
        <w:rPr>
          <w:rStyle w:val="Emphasis"/>
        </w:rPr>
        <w:t>diplomacy</w:t>
      </w:r>
      <w:r w:rsidRPr="00F244E8">
        <w:t xml:space="preserve">, cybersecurity, global public health, and climate change. Washington should also return to being a team player if it is to lighten its load; </w:t>
      </w:r>
      <w:r w:rsidRPr="00F244E8">
        <w:rPr>
          <w:rStyle w:val="Emphasis"/>
          <w:highlight w:val="cyan"/>
        </w:rPr>
        <w:t>retrenchment</w:t>
      </w:r>
      <w:r w:rsidRPr="00F244E8">
        <w:rPr>
          <w:rStyle w:val="StyleUnderline"/>
          <w:highlight w:val="cyan"/>
        </w:rPr>
        <w:t xml:space="preserve"> and </w:t>
      </w:r>
      <w:r w:rsidRPr="00F244E8">
        <w:rPr>
          <w:rStyle w:val="Emphasis"/>
          <w:highlight w:val="cyan"/>
        </w:rPr>
        <w:t>multilat</w:t>
      </w:r>
      <w:r w:rsidRPr="00F244E8">
        <w:rPr>
          <w:rStyle w:val="Emphasis"/>
        </w:rPr>
        <w:t>eral engagement</w:t>
      </w:r>
      <w:r w:rsidRPr="00F244E8">
        <w:rPr>
          <w:rStyle w:val="StyleUnderline"/>
        </w:rPr>
        <w:t xml:space="preserve"> </w:t>
      </w:r>
      <w:r w:rsidRPr="00F244E8">
        <w:rPr>
          <w:rStyle w:val="StyleUnderline"/>
          <w:highlight w:val="cyan"/>
        </w:rPr>
        <w:t>go hand in hand</w:t>
      </w:r>
      <w:r w:rsidRPr="00F244E8">
        <w:rPr>
          <w:rStyle w:val="StyleUnderline"/>
        </w:rPr>
        <w:t xml:space="preserve">. Meeting the threat posed by </w:t>
      </w:r>
      <w:r w:rsidRPr="00F244E8">
        <w:rPr>
          <w:rStyle w:val="Emphasis"/>
        </w:rPr>
        <w:t>China</w:t>
      </w:r>
      <w:r w:rsidRPr="00F244E8">
        <w:t xml:space="preserve">, managing international </w:t>
      </w:r>
      <w:r w:rsidRPr="00F244E8">
        <w:rPr>
          <w:rStyle w:val="Emphasis"/>
        </w:rPr>
        <w:t>trade</w:t>
      </w:r>
      <w:r w:rsidRPr="00F244E8">
        <w:t xml:space="preserve"> and finance, </w:t>
      </w:r>
      <w:r w:rsidRPr="00F244E8">
        <w:rPr>
          <w:rStyle w:val="StyleUnderline"/>
        </w:rPr>
        <w:t>preventing</w:t>
      </w:r>
      <w:r w:rsidRPr="00F244E8">
        <w:t xml:space="preserve"> nuclear </w:t>
      </w:r>
      <w:r w:rsidRPr="00F244E8">
        <w:rPr>
          <w:rStyle w:val="Emphasis"/>
        </w:rPr>
        <w:t>prolif</w:t>
      </w:r>
      <w:r w:rsidRPr="00F244E8">
        <w:t xml:space="preserve">eration, </w:t>
      </w:r>
      <w:r w:rsidRPr="00F244E8">
        <w:rPr>
          <w:rStyle w:val="StyleUnderline"/>
        </w:rPr>
        <w:t>addressing</w:t>
      </w:r>
      <w:r w:rsidRPr="00F244E8">
        <w:t xml:space="preserve"> </w:t>
      </w:r>
      <w:r w:rsidRPr="00F244E8">
        <w:rPr>
          <w:rStyle w:val="Emphasis"/>
        </w:rPr>
        <w:t>pandemics</w:t>
      </w:r>
      <w:r w:rsidRPr="00F244E8">
        <w:t>—</w:t>
      </w:r>
      <w:r w:rsidRPr="00F244E8">
        <w:rPr>
          <w:rStyle w:val="StyleUnderline"/>
        </w:rPr>
        <w:t>these</w:t>
      </w:r>
      <w:r w:rsidRPr="00F244E8">
        <w:t xml:space="preserve"> and other urgent challenges </w:t>
      </w:r>
      <w:r w:rsidRPr="00F244E8">
        <w:rPr>
          <w:rStyle w:val="StyleUnderline"/>
        </w:rPr>
        <w:t xml:space="preserve">all require broad </w:t>
      </w:r>
      <w:r w:rsidRPr="00F244E8">
        <w:rPr>
          <w:rStyle w:val="Emphasis"/>
        </w:rPr>
        <w:t>international coop</w:t>
      </w:r>
      <w:r w:rsidRPr="00F244E8">
        <w:rPr>
          <w:rStyle w:val="StyleUnderline"/>
        </w:rPr>
        <w:t>eration</w:t>
      </w:r>
      <w:r w:rsidRPr="00F244E8">
        <w:t xml:space="preserve">. </w:t>
      </w:r>
      <w:r w:rsidRPr="00F244E8">
        <w:rPr>
          <w:rStyle w:val="StyleUnderline"/>
        </w:rPr>
        <w:t xml:space="preserve">And </w:t>
      </w:r>
      <w:r w:rsidRPr="00F244E8">
        <w:rPr>
          <w:rStyle w:val="StyleUnderline"/>
          <w:highlight w:val="cyan"/>
        </w:rPr>
        <w:t>as the U</w:t>
      </w:r>
      <w:r w:rsidRPr="00F244E8">
        <w:t xml:space="preserve">nited </w:t>
      </w:r>
      <w:r w:rsidRPr="00F244E8">
        <w:rPr>
          <w:rStyle w:val="StyleUnderline"/>
          <w:highlight w:val="cyan"/>
        </w:rPr>
        <w:t>S</w:t>
      </w:r>
      <w:r w:rsidRPr="00F244E8">
        <w:t xml:space="preserve">tates </w:t>
      </w:r>
      <w:r w:rsidRPr="00F244E8">
        <w:rPr>
          <w:rStyle w:val="Emphasis"/>
          <w:highlight w:val="cyan"/>
        </w:rPr>
        <w:t>pulls back</w:t>
      </w:r>
      <w:r w:rsidRPr="00F244E8">
        <w:t xml:space="preserve"> from its role as global policeman, </w:t>
      </w:r>
      <w:r w:rsidRPr="00F244E8">
        <w:rPr>
          <w:rStyle w:val="StyleUnderline"/>
        </w:rPr>
        <w:t xml:space="preserve">it will want </w:t>
      </w:r>
      <w:r w:rsidRPr="00F244E8">
        <w:rPr>
          <w:rStyle w:val="Emphasis"/>
        </w:rPr>
        <w:t xml:space="preserve">like-minded </w:t>
      </w:r>
      <w:r w:rsidRPr="00F244E8">
        <w:rPr>
          <w:rStyle w:val="Emphasis"/>
          <w:highlight w:val="cyan"/>
        </w:rPr>
        <w:t>partners</w:t>
      </w:r>
      <w:r w:rsidRPr="00F244E8">
        <w:rPr>
          <w:rStyle w:val="StyleUnderline"/>
        </w:rPr>
        <w:t xml:space="preserve"> to help </w:t>
      </w:r>
      <w:r w:rsidRPr="00F244E8">
        <w:rPr>
          <w:rStyle w:val="Emphasis"/>
          <w:highlight w:val="cyan"/>
        </w:rPr>
        <w:t>fill the gap</w:t>
      </w:r>
      <w:r w:rsidRPr="00F244E8">
        <w:t>. These partnerships become stronger through diplomacy and teamwork.</w:t>
      </w:r>
    </w:p>
    <w:p w14:paraId="0F5415E8" w14:textId="2790A2E0" w:rsidR="00542CAE" w:rsidRDefault="00542CAE" w:rsidP="00542CAE">
      <w:r w:rsidRPr="00F244E8">
        <w:rPr>
          <w:rStyle w:val="StyleUnderline"/>
        </w:rPr>
        <w:t xml:space="preserve">The </w:t>
      </w:r>
      <w:r w:rsidRPr="00F244E8">
        <w:rPr>
          <w:rStyle w:val="Emphasis"/>
        </w:rPr>
        <w:t>top priorities</w:t>
      </w:r>
      <w:r w:rsidRPr="00F244E8">
        <w:rPr>
          <w:rStyle w:val="StyleUnderline"/>
        </w:rPr>
        <w:t xml:space="preserve"> of the next president will be </w:t>
      </w:r>
      <w:r w:rsidRPr="00F244E8">
        <w:rPr>
          <w:rStyle w:val="Emphasis"/>
        </w:rPr>
        <w:t>at home</w:t>
      </w:r>
      <w:r w:rsidRPr="00F244E8">
        <w:rPr>
          <w:rStyle w:val="StyleUnderline"/>
        </w:rPr>
        <w:t xml:space="preserve">: </w:t>
      </w:r>
      <w:r w:rsidRPr="00F244E8">
        <w:rPr>
          <w:rStyle w:val="Emphasis"/>
        </w:rPr>
        <w:t>taming the pandemic</w:t>
      </w:r>
      <w:r w:rsidRPr="00F244E8">
        <w:rPr>
          <w:rStyle w:val="StyleUnderline"/>
        </w:rPr>
        <w:t xml:space="preserve">, </w:t>
      </w:r>
      <w:r w:rsidRPr="00F244E8">
        <w:rPr>
          <w:rStyle w:val="Emphasis"/>
        </w:rPr>
        <w:t>repairing the economy</w:t>
      </w:r>
      <w:r w:rsidRPr="00F244E8">
        <w:rPr>
          <w:rStyle w:val="StyleUnderline"/>
        </w:rPr>
        <w:t xml:space="preserve">, and reviving </w:t>
      </w:r>
      <w:r w:rsidRPr="00F244E8">
        <w:rPr>
          <w:rStyle w:val="Emphasis"/>
        </w:rPr>
        <w:t>democratic institutions</w:t>
      </w:r>
      <w:r w:rsidRPr="00F244E8">
        <w:t xml:space="preserve"> and norms. Only if the country’s democratic lights come back on can it effectively deal with the rest of the world. In the meantime, </w:t>
      </w:r>
      <w:r w:rsidRPr="00F244E8">
        <w:rPr>
          <w:rStyle w:val="StyleUnderline"/>
          <w:highlight w:val="cyan"/>
        </w:rPr>
        <w:t>the</w:t>
      </w:r>
      <w:r w:rsidRPr="00F244E8">
        <w:rPr>
          <w:rStyle w:val="StyleUnderline"/>
        </w:rPr>
        <w:t xml:space="preserve"> next </w:t>
      </w:r>
      <w:r w:rsidRPr="00F244E8">
        <w:rPr>
          <w:rStyle w:val="StyleUnderline"/>
          <w:highlight w:val="cyan"/>
        </w:rPr>
        <w:t>admin</w:t>
      </w:r>
      <w:r w:rsidRPr="00F244E8">
        <w:t xml:space="preserve">istration </w:t>
      </w:r>
      <w:r w:rsidRPr="00F244E8">
        <w:rPr>
          <w:rStyle w:val="StyleUnderline"/>
          <w:highlight w:val="cyan"/>
        </w:rPr>
        <w:t>needs to</w:t>
      </w:r>
      <w:r w:rsidRPr="00F244E8">
        <w:rPr>
          <w:rStyle w:val="StyleUnderline"/>
        </w:rPr>
        <w:t xml:space="preserve"> </w:t>
      </w:r>
      <w:r w:rsidRPr="00F244E8">
        <w:rPr>
          <w:rStyle w:val="Emphasis"/>
        </w:rPr>
        <w:t>continue Trump’s effort</w:t>
      </w:r>
      <w:r w:rsidRPr="00F244E8">
        <w:rPr>
          <w:rStyle w:val="StyleUnderline"/>
        </w:rPr>
        <w:t xml:space="preserve"> to </w:t>
      </w:r>
      <w:r w:rsidRPr="00F244E8">
        <w:rPr>
          <w:rStyle w:val="Emphasis"/>
          <w:highlight w:val="cyan"/>
        </w:rPr>
        <w:t>downsize</w:t>
      </w:r>
      <w:r w:rsidRPr="00F244E8">
        <w:rPr>
          <w:rStyle w:val="StyleUnderline"/>
        </w:rPr>
        <w:t xml:space="preserve"> the nation’s foreign </w:t>
      </w:r>
      <w:r w:rsidRPr="00F244E8">
        <w:rPr>
          <w:rStyle w:val="Emphasis"/>
          <w:highlight w:val="cyan"/>
        </w:rPr>
        <w:t>entanglements</w:t>
      </w:r>
      <w:r w:rsidRPr="00F244E8">
        <w:t xml:space="preserve">—but </w:t>
      </w:r>
      <w:r w:rsidRPr="00F244E8">
        <w:rPr>
          <w:rStyle w:val="StyleUnderline"/>
          <w:highlight w:val="cyan"/>
        </w:rPr>
        <w:t>in a</w:t>
      </w:r>
      <w:r w:rsidRPr="00F244E8">
        <w:rPr>
          <w:rStyle w:val="StyleUnderline"/>
        </w:rPr>
        <w:t xml:space="preserve"> </w:t>
      </w:r>
      <w:r w:rsidRPr="00F244E8">
        <w:rPr>
          <w:rStyle w:val="Emphasis"/>
        </w:rPr>
        <w:t>smart</w:t>
      </w:r>
      <w:r w:rsidRPr="00F244E8">
        <w:rPr>
          <w:rStyle w:val="StyleUnderline"/>
        </w:rPr>
        <w:t xml:space="preserve"> and </w:t>
      </w:r>
      <w:r w:rsidRPr="00F244E8">
        <w:rPr>
          <w:rStyle w:val="Emphasis"/>
          <w:highlight w:val="cyan"/>
        </w:rPr>
        <w:t>measured</w:t>
      </w:r>
      <w:r w:rsidRPr="00F244E8">
        <w:rPr>
          <w:rStyle w:val="StyleUnderline"/>
          <w:highlight w:val="cyan"/>
        </w:rPr>
        <w:t xml:space="preserve"> way</w:t>
      </w:r>
      <w:r w:rsidRPr="00F244E8">
        <w:t>. The United States needs to step back without stepping away. “Build back better” applies abroad just as much as it does at home.</w:t>
      </w:r>
    </w:p>
    <w:p w14:paraId="13B84F45" w14:textId="77777777" w:rsidR="00B244BC" w:rsidRPr="00DE3713" w:rsidRDefault="00B244BC" w:rsidP="00B244BC">
      <w:pPr>
        <w:pStyle w:val="Heading4"/>
      </w:pPr>
      <w:r>
        <w:rPr>
          <w:u w:val="single"/>
        </w:rPr>
        <w:t>China decline</w:t>
      </w:r>
      <w:r>
        <w:t xml:space="preserve"> isn’t inevitable</w:t>
      </w:r>
    </w:p>
    <w:p w14:paraId="20C5C27D" w14:textId="77777777" w:rsidR="00B244BC" w:rsidRPr="00F244E8" w:rsidRDefault="00B244BC" w:rsidP="00B244BC">
      <w:pPr>
        <w:pStyle w:val="AuthorQuals"/>
      </w:pPr>
      <w:r w:rsidRPr="00F244E8">
        <w:t xml:space="preserve">Robert </w:t>
      </w:r>
      <w:r w:rsidRPr="00F244E8">
        <w:rPr>
          <w:rStyle w:val="Style13ptBold"/>
        </w:rPr>
        <w:t>May 20</w:t>
      </w:r>
      <w:r w:rsidRPr="00F244E8">
        <w:t>, Postgraduate Masters’s student in International Relations at Queen Mary University of London. He is also the CEO of a non-profit multinational education provider (ABE) a member of the Royal Overseas League, a member of the Royal Institute for International Affairs, and a Friend of UNESCO, “Is War Inevitable Between the US and China?” Atlas Institute for International Affairs, 9/7/2020, https://www.internationalaffairshouse.org/is-war-inevitable-between-the-us-and-china/</w:t>
      </w:r>
    </w:p>
    <w:p w14:paraId="5DC306A2" w14:textId="77777777" w:rsidR="00B244BC" w:rsidRPr="00F244E8" w:rsidRDefault="00B244BC" w:rsidP="00B244BC">
      <w:pPr>
        <w:rPr>
          <w:sz w:val="16"/>
        </w:rPr>
      </w:pPr>
      <w:r w:rsidRPr="00F244E8">
        <w:rPr>
          <w:sz w:val="16"/>
        </w:rPr>
        <w:t xml:space="preserve">Since 1500 C.E., when a rising power has challenged an established power it has ended in violent conflict 80 percent of the time.4 This indicates that </w:t>
      </w:r>
      <w:r w:rsidRPr="00F244E8">
        <w:rPr>
          <w:rStyle w:val="StyleUnderline"/>
          <w:highlight w:val="green"/>
        </w:rPr>
        <w:t>war</w:t>
      </w:r>
      <w:r w:rsidRPr="00F244E8">
        <w:rPr>
          <w:rStyle w:val="StyleUnderline"/>
        </w:rPr>
        <w:t xml:space="preserve"> </w:t>
      </w:r>
      <w:r w:rsidRPr="00F244E8">
        <w:rPr>
          <w:rStyle w:val="StyleUnderline"/>
          <w:highlight w:val="green"/>
        </w:rPr>
        <w:t>between America and China</w:t>
      </w:r>
      <w:r w:rsidRPr="00F244E8">
        <w:rPr>
          <w:rStyle w:val="StyleUnderline"/>
        </w:rPr>
        <w:t xml:space="preserve"> </w:t>
      </w:r>
      <w:r w:rsidRPr="00F244E8">
        <w:rPr>
          <w:rStyle w:val="StyleUnderline"/>
          <w:highlight w:val="green"/>
        </w:rPr>
        <w:t xml:space="preserve">is </w:t>
      </w:r>
      <w:r w:rsidRPr="00F244E8">
        <w:rPr>
          <w:rStyle w:val="Emphasis"/>
          <w:highlight w:val="green"/>
        </w:rPr>
        <w:t>not inevitable</w:t>
      </w:r>
      <w:r w:rsidRPr="00F244E8">
        <w:rPr>
          <w:sz w:val="16"/>
        </w:rPr>
        <w:t xml:space="preserve">, </w:t>
      </w:r>
      <w:r w:rsidRPr="00F244E8">
        <w:rPr>
          <w:rStyle w:val="StyleUnderline"/>
          <w:highlight w:val="green"/>
        </w:rPr>
        <w:t>but</w:t>
      </w:r>
      <w:r w:rsidRPr="00F244E8">
        <w:rPr>
          <w:sz w:val="16"/>
        </w:rPr>
        <w:t xml:space="preserve"> it is </w:t>
      </w:r>
      <w:r w:rsidRPr="00F244E8">
        <w:rPr>
          <w:rStyle w:val="Emphasis"/>
          <w:highlight w:val="green"/>
        </w:rPr>
        <w:t>highly probable</w:t>
      </w:r>
      <w:r w:rsidRPr="00F244E8">
        <w:rPr>
          <w:sz w:val="16"/>
        </w:rPr>
        <w:t xml:space="preserve">. </w:t>
      </w:r>
      <w:r w:rsidRPr="00F244E8">
        <w:rPr>
          <w:rStyle w:val="StyleUnderline"/>
        </w:rPr>
        <w:t xml:space="preserve">The applicability of structural analysis to the changes in </w:t>
      </w:r>
      <w:r w:rsidRPr="00F244E8">
        <w:rPr>
          <w:rStyle w:val="Emphasis"/>
          <w:highlight w:val="green"/>
        </w:rPr>
        <w:t>relative strength</w:t>
      </w:r>
      <w:r w:rsidRPr="00F244E8">
        <w:rPr>
          <w:sz w:val="16"/>
        </w:rPr>
        <w:t xml:space="preserve"> </w:t>
      </w:r>
      <w:r w:rsidRPr="00F244E8">
        <w:rPr>
          <w:rStyle w:val="StyleUnderline"/>
        </w:rPr>
        <w:t>and privilege in world order</w:t>
      </w:r>
      <w:r w:rsidRPr="00F244E8">
        <w:rPr>
          <w:sz w:val="16"/>
        </w:rPr>
        <w:t xml:space="preserve"> </w:t>
      </w:r>
      <w:r w:rsidRPr="00F244E8">
        <w:rPr>
          <w:rStyle w:val="Emphasis"/>
          <w:highlight w:val="green"/>
        </w:rPr>
        <w:t>generates</w:t>
      </w:r>
      <w:r w:rsidRPr="00F244E8">
        <w:rPr>
          <w:sz w:val="16"/>
        </w:rPr>
        <w:t xml:space="preserve"> </w:t>
      </w:r>
      <w:r w:rsidRPr="00F244E8">
        <w:rPr>
          <w:rStyle w:val="StyleUnderline"/>
        </w:rPr>
        <w:t xml:space="preserve">the principle </w:t>
      </w:r>
      <w:r w:rsidRPr="00F244E8">
        <w:rPr>
          <w:rStyle w:val="Emphasis"/>
          <w:highlight w:val="green"/>
        </w:rPr>
        <w:t>anxieties</w:t>
      </w:r>
      <w:r w:rsidRPr="00F244E8">
        <w:rPr>
          <w:sz w:val="16"/>
        </w:rPr>
        <w:t xml:space="preserve"> </w:t>
      </w:r>
      <w:r w:rsidRPr="00F244E8">
        <w:rPr>
          <w:rStyle w:val="StyleUnderline"/>
        </w:rPr>
        <w:t xml:space="preserve">and pressures </w:t>
      </w:r>
      <w:r w:rsidRPr="00F244E8">
        <w:rPr>
          <w:rStyle w:val="StyleUnderline"/>
          <w:highlight w:val="green"/>
        </w:rPr>
        <w:t>that lead to war</w:t>
      </w:r>
      <w:r w:rsidRPr="00F244E8">
        <w:rPr>
          <w:sz w:val="16"/>
        </w:rPr>
        <w:t xml:space="preserve">, </w:t>
      </w:r>
      <w:r w:rsidRPr="00F244E8">
        <w:rPr>
          <w:rStyle w:val="StyleUnderline"/>
        </w:rPr>
        <w:t xml:space="preserve">but </w:t>
      </w:r>
      <w:r w:rsidRPr="00F244E8">
        <w:rPr>
          <w:rStyle w:val="Emphasis"/>
        </w:rPr>
        <w:t>classical realism</w:t>
      </w:r>
      <w:r w:rsidRPr="00F244E8">
        <w:rPr>
          <w:sz w:val="16"/>
        </w:rPr>
        <w:t xml:space="preserve"> instead </w:t>
      </w:r>
      <w:r w:rsidRPr="00F244E8">
        <w:rPr>
          <w:rStyle w:val="StyleUnderline"/>
        </w:rPr>
        <w:t xml:space="preserve">stresses the historical </w:t>
      </w:r>
      <w:r w:rsidRPr="00F244E8">
        <w:rPr>
          <w:rStyle w:val="Emphasis"/>
        </w:rPr>
        <w:t>processes</w:t>
      </w:r>
      <w:r w:rsidRPr="00F244E8">
        <w:rPr>
          <w:sz w:val="16"/>
        </w:rPr>
        <w:t xml:space="preserve"> </w:t>
      </w:r>
      <w:r w:rsidRPr="00F244E8">
        <w:rPr>
          <w:rStyle w:val="StyleUnderline"/>
        </w:rPr>
        <w:t>and</w:t>
      </w:r>
      <w:r w:rsidRPr="00F244E8">
        <w:rPr>
          <w:sz w:val="16"/>
        </w:rPr>
        <w:t xml:space="preserve"> </w:t>
      </w:r>
      <w:r w:rsidRPr="00F244E8">
        <w:rPr>
          <w:rStyle w:val="Emphasis"/>
        </w:rPr>
        <w:t>biases</w:t>
      </w:r>
      <w:r w:rsidRPr="00F244E8">
        <w:rPr>
          <w:sz w:val="16"/>
        </w:rPr>
        <w:t xml:space="preserve"> </w:t>
      </w:r>
      <w:r w:rsidRPr="00F244E8">
        <w:rPr>
          <w:rStyle w:val="StyleUnderline"/>
        </w:rPr>
        <w:t xml:space="preserve">that determine </w:t>
      </w:r>
      <w:r w:rsidRPr="00F244E8">
        <w:rPr>
          <w:rStyle w:val="Emphasis"/>
        </w:rPr>
        <w:t>political action</w:t>
      </w:r>
      <w:r w:rsidRPr="00F244E8">
        <w:rPr>
          <w:sz w:val="16"/>
        </w:rPr>
        <w:t xml:space="preserve">. </w:t>
      </w:r>
      <w:r w:rsidRPr="00F244E8">
        <w:rPr>
          <w:rStyle w:val="StyleUnderline"/>
        </w:rPr>
        <w:t xml:space="preserve">Policymakers should realise that </w:t>
      </w:r>
      <w:r w:rsidRPr="00F244E8">
        <w:rPr>
          <w:rStyle w:val="Emphasis"/>
          <w:szCs w:val="26"/>
        </w:rPr>
        <w:t>China is not Nazi Germany</w:t>
      </w:r>
      <w:r w:rsidRPr="00F244E8">
        <w:rPr>
          <w:sz w:val="16"/>
        </w:rPr>
        <w:t xml:space="preserve">; in 2019, </w:t>
      </w:r>
      <w:r w:rsidRPr="00F244E8">
        <w:rPr>
          <w:rStyle w:val="StyleUnderline"/>
        </w:rPr>
        <w:t>Xi</w:t>
      </w:r>
      <w:r w:rsidRPr="00F244E8">
        <w:rPr>
          <w:sz w:val="16"/>
        </w:rPr>
        <w:t xml:space="preserve"> Jinping </w:t>
      </w:r>
      <w:r w:rsidRPr="00F244E8">
        <w:rPr>
          <w:rStyle w:val="StyleUnderline"/>
        </w:rPr>
        <w:t>stated</w:t>
      </w:r>
      <w:r w:rsidRPr="00F244E8">
        <w:rPr>
          <w:sz w:val="16"/>
        </w:rPr>
        <w:t>, “</w:t>
      </w:r>
      <w:r w:rsidRPr="00F244E8">
        <w:rPr>
          <w:rStyle w:val="StyleUnderline"/>
        </w:rPr>
        <w:t xml:space="preserve">Civilisations don’t have to clash, what is needed are </w:t>
      </w:r>
      <w:r w:rsidRPr="00F244E8">
        <w:rPr>
          <w:rStyle w:val="Emphasis"/>
        </w:rPr>
        <w:t>eyes</w:t>
      </w:r>
      <w:r w:rsidRPr="00F244E8">
        <w:rPr>
          <w:sz w:val="16"/>
        </w:rPr>
        <w:t xml:space="preserve"> </w:t>
      </w:r>
      <w:r w:rsidRPr="00F244E8">
        <w:rPr>
          <w:rStyle w:val="StyleUnderline"/>
        </w:rPr>
        <w:t xml:space="preserve">to see the beauty in </w:t>
      </w:r>
      <w:r w:rsidRPr="00F244E8">
        <w:rPr>
          <w:rStyle w:val="Emphasis"/>
        </w:rPr>
        <w:t>all civilisations</w:t>
      </w:r>
      <w:r w:rsidRPr="00F244E8">
        <w:rPr>
          <w:sz w:val="16"/>
        </w:rPr>
        <w:t xml:space="preserve">”, </w:t>
      </w:r>
      <w:r w:rsidRPr="00F244E8">
        <w:rPr>
          <w:rStyle w:val="StyleUnderline"/>
        </w:rPr>
        <w:t>implying</w:t>
      </w:r>
      <w:r w:rsidRPr="00F244E8">
        <w:rPr>
          <w:sz w:val="16"/>
        </w:rPr>
        <w:t xml:space="preserve"> </w:t>
      </w:r>
      <w:r w:rsidRPr="00F244E8">
        <w:rPr>
          <w:rStyle w:val="StyleUnderline"/>
        </w:rPr>
        <w:t xml:space="preserve">China will not use its </w:t>
      </w:r>
      <w:r w:rsidRPr="00F244E8">
        <w:rPr>
          <w:rStyle w:val="Emphasis"/>
        </w:rPr>
        <w:t>role</w:t>
      </w:r>
      <w:r w:rsidRPr="00F244E8">
        <w:rPr>
          <w:rStyle w:val="StyleUnderline"/>
        </w:rPr>
        <w:t xml:space="preserve"> or </w:t>
      </w:r>
      <w:r w:rsidRPr="00F244E8">
        <w:rPr>
          <w:rStyle w:val="Emphasis"/>
        </w:rPr>
        <w:t>influence</w:t>
      </w:r>
      <w:r w:rsidRPr="00F244E8">
        <w:rPr>
          <w:sz w:val="16"/>
        </w:rPr>
        <w:t xml:space="preserve"> </w:t>
      </w:r>
      <w:r w:rsidRPr="00F244E8">
        <w:rPr>
          <w:rStyle w:val="StyleUnderline"/>
        </w:rPr>
        <w:t xml:space="preserve">to change the </w:t>
      </w:r>
      <w:r w:rsidRPr="00F244E8">
        <w:rPr>
          <w:rStyle w:val="Emphasis"/>
        </w:rPr>
        <w:t>ideologies</w:t>
      </w:r>
      <w:r w:rsidRPr="00F244E8">
        <w:rPr>
          <w:sz w:val="16"/>
        </w:rPr>
        <w:t xml:space="preserve"> or political practices </w:t>
      </w:r>
      <w:r w:rsidRPr="00F244E8">
        <w:rPr>
          <w:rStyle w:val="StyleUnderline"/>
        </w:rPr>
        <w:t>of other societies</w:t>
      </w:r>
      <w:r w:rsidRPr="00F244E8">
        <w:rPr>
          <w:sz w:val="16"/>
        </w:rPr>
        <w:t xml:space="preserve"> (Cited in Mahbubani, 2020:254-255). </w:t>
      </w:r>
      <w:r w:rsidRPr="00F244E8">
        <w:rPr>
          <w:rStyle w:val="StyleUnderline"/>
        </w:rPr>
        <w:t xml:space="preserve">Neither is China </w:t>
      </w:r>
      <w:r w:rsidRPr="00F244E8">
        <w:rPr>
          <w:rStyle w:val="Emphasis"/>
        </w:rPr>
        <w:t>nor the USSR</w:t>
      </w:r>
      <w:r w:rsidRPr="00F244E8">
        <w:rPr>
          <w:sz w:val="16"/>
        </w:rPr>
        <w:t xml:space="preserve">; ‘The Chinese Communist Party is far more capable and adaptable than the Soviet Communist Party’ (Ibid, 271). </w:t>
      </w:r>
      <w:r w:rsidRPr="00F244E8">
        <w:rPr>
          <w:rStyle w:val="StyleUnderline"/>
        </w:rPr>
        <w:t xml:space="preserve">China does not seek to </w:t>
      </w:r>
      <w:r w:rsidRPr="00F244E8">
        <w:rPr>
          <w:rStyle w:val="Emphasis"/>
        </w:rPr>
        <w:t>export</w:t>
      </w:r>
      <w:r w:rsidRPr="00F244E8">
        <w:rPr>
          <w:sz w:val="16"/>
        </w:rPr>
        <w:t xml:space="preserve"> </w:t>
      </w:r>
      <w:r w:rsidRPr="00F244E8">
        <w:rPr>
          <w:rStyle w:val="StyleUnderline"/>
        </w:rPr>
        <w:t>its</w:t>
      </w:r>
      <w:r w:rsidRPr="00F244E8">
        <w:rPr>
          <w:sz w:val="16"/>
        </w:rPr>
        <w:t xml:space="preserve"> </w:t>
      </w:r>
      <w:r w:rsidRPr="00F244E8">
        <w:rPr>
          <w:rStyle w:val="Emphasis"/>
        </w:rPr>
        <w:t>political system</w:t>
      </w:r>
      <w:r w:rsidRPr="00F244E8">
        <w:rPr>
          <w:sz w:val="16"/>
        </w:rPr>
        <w:t xml:space="preserve"> </w:t>
      </w:r>
      <w:r w:rsidRPr="00F244E8">
        <w:rPr>
          <w:rStyle w:val="StyleUnderline"/>
        </w:rPr>
        <w:t>around the world</w:t>
      </w:r>
      <w:r w:rsidRPr="00F244E8">
        <w:rPr>
          <w:sz w:val="16"/>
        </w:rPr>
        <w:t xml:space="preserve">, </w:t>
      </w:r>
      <w:r w:rsidRPr="00F244E8">
        <w:rPr>
          <w:rStyle w:val="StyleUnderline"/>
        </w:rPr>
        <w:t xml:space="preserve">its objective is </w:t>
      </w:r>
      <w:r w:rsidRPr="00F244E8">
        <w:rPr>
          <w:rStyle w:val="Emphasis"/>
        </w:rPr>
        <w:t>international respect</w:t>
      </w:r>
      <w:r w:rsidRPr="00F244E8">
        <w:rPr>
          <w:sz w:val="16"/>
        </w:rPr>
        <w:t xml:space="preserve">, </w:t>
      </w:r>
      <w:r w:rsidRPr="00F244E8">
        <w:rPr>
          <w:rStyle w:val="Emphasis"/>
        </w:rPr>
        <w:t>not conversion</w:t>
      </w:r>
      <w:r w:rsidRPr="00F244E8">
        <w:rPr>
          <w:sz w:val="16"/>
        </w:rPr>
        <w:t xml:space="preserve">; </w:t>
      </w:r>
      <w:r w:rsidRPr="00F244E8">
        <w:rPr>
          <w:rStyle w:val="StyleUnderline"/>
        </w:rPr>
        <w:t>the grandest expression of Chinese power</w:t>
      </w:r>
      <w:r w:rsidRPr="00F244E8">
        <w:rPr>
          <w:sz w:val="16"/>
        </w:rPr>
        <w:t xml:space="preserve">, </w:t>
      </w:r>
      <w:r w:rsidRPr="00F244E8">
        <w:rPr>
          <w:rStyle w:val="StyleUnderline"/>
        </w:rPr>
        <w:t>the Great</w:t>
      </w:r>
      <w:r w:rsidRPr="00F244E8">
        <w:rPr>
          <w:sz w:val="16"/>
        </w:rPr>
        <w:t xml:space="preserve"> </w:t>
      </w:r>
      <w:r w:rsidRPr="00F244E8">
        <w:rPr>
          <w:rStyle w:val="StyleUnderline"/>
        </w:rPr>
        <w:t>Wall</w:t>
      </w:r>
      <w:r w:rsidRPr="00F244E8">
        <w:rPr>
          <w:sz w:val="16"/>
        </w:rPr>
        <w:t xml:space="preserve">, also </w:t>
      </w:r>
      <w:r w:rsidRPr="00F244E8">
        <w:rPr>
          <w:rStyle w:val="Emphasis"/>
        </w:rPr>
        <w:t>denotes</w:t>
      </w:r>
      <w:r w:rsidRPr="00F244E8">
        <w:rPr>
          <w:sz w:val="16"/>
        </w:rPr>
        <w:t xml:space="preserve"> </w:t>
      </w:r>
      <w:r w:rsidRPr="00F244E8">
        <w:rPr>
          <w:rStyle w:val="StyleUnderline"/>
        </w:rPr>
        <w:t>a</w:t>
      </w:r>
      <w:r w:rsidRPr="00F244E8">
        <w:rPr>
          <w:sz w:val="16"/>
        </w:rPr>
        <w:t xml:space="preserve"> </w:t>
      </w:r>
      <w:r w:rsidRPr="00F244E8">
        <w:rPr>
          <w:rStyle w:val="Emphasis"/>
        </w:rPr>
        <w:t>consciousness</w:t>
      </w:r>
      <w:r w:rsidRPr="00F244E8">
        <w:rPr>
          <w:sz w:val="16"/>
        </w:rPr>
        <w:t xml:space="preserve"> </w:t>
      </w:r>
      <w:r w:rsidRPr="00F244E8">
        <w:rPr>
          <w:rStyle w:val="StyleUnderline"/>
        </w:rPr>
        <w:t xml:space="preserve">of its limitations and </w:t>
      </w:r>
      <w:r w:rsidRPr="00F244E8">
        <w:rPr>
          <w:rStyle w:val="Emphasis"/>
        </w:rPr>
        <w:t>vulnerability</w:t>
      </w:r>
      <w:r w:rsidRPr="00F244E8">
        <w:rPr>
          <w:sz w:val="16"/>
        </w:rPr>
        <w:t xml:space="preserve"> (Kissinger, 2014:214). Nevertheless, </w:t>
      </w:r>
      <w:r w:rsidRPr="00F244E8">
        <w:rPr>
          <w:rStyle w:val="StyleUnderline"/>
          <w:highlight w:val="green"/>
        </w:rPr>
        <w:t xml:space="preserve">America is </w:t>
      </w:r>
      <w:r w:rsidRPr="00F244E8">
        <w:rPr>
          <w:rStyle w:val="Emphasis"/>
          <w:highlight w:val="green"/>
        </w:rPr>
        <w:t>convinced</w:t>
      </w:r>
      <w:r w:rsidRPr="00F244E8">
        <w:rPr>
          <w:rStyle w:val="StyleUnderline"/>
        </w:rPr>
        <w:t xml:space="preserve"> </w:t>
      </w:r>
      <w:r w:rsidRPr="00F244E8">
        <w:rPr>
          <w:rStyle w:val="StyleUnderline"/>
          <w:highlight w:val="green"/>
        </w:rPr>
        <w:t>of</w:t>
      </w:r>
      <w:r w:rsidRPr="00F244E8">
        <w:rPr>
          <w:rStyle w:val="StyleUnderline"/>
        </w:rPr>
        <w:t xml:space="preserve"> an</w:t>
      </w:r>
      <w:r w:rsidRPr="00F244E8">
        <w:rPr>
          <w:sz w:val="16"/>
        </w:rPr>
        <w:t xml:space="preserve"> </w:t>
      </w:r>
      <w:r w:rsidRPr="00F244E8">
        <w:rPr>
          <w:rStyle w:val="Emphasis"/>
          <w:highlight w:val="green"/>
        </w:rPr>
        <w:t>existential threat</w:t>
      </w:r>
      <w:r w:rsidRPr="00F244E8">
        <w:rPr>
          <w:sz w:val="16"/>
        </w:rPr>
        <w:t xml:space="preserve"> </w:t>
      </w:r>
      <w:r w:rsidRPr="00F244E8">
        <w:rPr>
          <w:rStyle w:val="StyleUnderline"/>
          <w:highlight w:val="green"/>
        </w:rPr>
        <w:t>to</w:t>
      </w:r>
      <w:r w:rsidRPr="00F244E8">
        <w:rPr>
          <w:rStyle w:val="StyleUnderline"/>
        </w:rPr>
        <w:t xml:space="preserve"> its </w:t>
      </w:r>
      <w:r w:rsidRPr="00F244E8">
        <w:rPr>
          <w:rStyle w:val="StyleUnderline"/>
          <w:highlight w:val="green"/>
        </w:rPr>
        <w:t>hegemony</w:t>
      </w:r>
      <w:r w:rsidRPr="00F244E8">
        <w:rPr>
          <w:rStyle w:val="StyleUnderline"/>
        </w:rPr>
        <w:t xml:space="preserve"> and the emergence of new </w:t>
      </w:r>
      <w:r w:rsidRPr="00F244E8">
        <w:rPr>
          <w:rStyle w:val="Emphasis"/>
        </w:rPr>
        <w:t>world order</w:t>
      </w:r>
      <w:r w:rsidRPr="00F244E8">
        <w:rPr>
          <w:sz w:val="16"/>
        </w:rPr>
        <w:t xml:space="preserve">, </w:t>
      </w:r>
      <w:r w:rsidRPr="00F244E8">
        <w:rPr>
          <w:rStyle w:val="StyleUnderline"/>
        </w:rPr>
        <w:t>which</w:t>
      </w:r>
      <w:r w:rsidRPr="00F244E8">
        <w:rPr>
          <w:sz w:val="16"/>
        </w:rPr>
        <w:t xml:space="preserve"> arguably has more to do with the failure of the </w:t>
      </w:r>
      <w:r w:rsidRPr="00F244E8">
        <w:rPr>
          <w:rStyle w:val="Emphasis"/>
        </w:rPr>
        <w:t>l</w:t>
      </w:r>
      <w:r w:rsidRPr="00F244E8">
        <w:rPr>
          <w:rStyle w:val="StyleUnderline"/>
        </w:rPr>
        <w:t>iberal</w:t>
      </w:r>
      <w:r w:rsidRPr="00F244E8">
        <w:rPr>
          <w:sz w:val="16"/>
        </w:rPr>
        <w:t xml:space="preserve"> </w:t>
      </w:r>
      <w:r w:rsidRPr="00F244E8">
        <w:rPr>
          <w:rStyle w:val="Emphasis"/>
        </w:rPr>
        <w:t>i</w:t>
      </w:r>
      <w:r w:rsidRPr="00F244E8">
        <w:rPr>
          <w:rStyle w:val="StyleUnderline"/>
        </w:rPr>
        <w:t xml:space="preserve">nternational </w:t>
      </w:r>
      <w:r w:rsidRPr="00F244E8">
        <w:rPr>
          <w:rStyle w:val="Emphasis"/>
        </w:rPr>
        <w:t>o</w:t>
      </w:r>
      <w:r w:rsidRPr="00F244E8">
        <w:rPr>
          <w:rStyle w:val="StyleUnderline"/>
        </w:rPr>
        <w:t>rder</w:t>
      </w:r>
      <w:r w:rsidRPr="00F244E8">
        <w:rPr>
          <w:sz w:val="16"/>
        </w:rPr>
        <w:t xml:space="preserve">, </w:t>
      </w:r>
      <w:r w:rsidRPr="00F244E8">
        <w:rPr>
          <w:rStyle w:val="StyleUnderline"/>
        </w:rPr>
        <w:t>and</w:t>
      </w:r>
      <w:r w:rsidRPr="00F244E8">
        <w:rPr>
          <w:sz w:val="16"/>
        </w:rPr>
        <w:t xml:space="preserve"> the </w:t>
      </w:r>
      <w:r w:rsidRPr="00F244E8">
        <w:rPr>
          <w:rStyle w:val="StyleUnderline"/>
        </w:rPr>
        <w:t>misguided belief</w:t>
      </w:r>
      <w:r w:rsidRPr="00F244E8">
        <w:rPr>
          <w:sz w:val="16"/>
        </w:rPr>
        <w:t xml:space="preserve"> system </w:t>
      </w:r>
      <w:r w:rsidRPr="00F244E8">
        <w:rPr>
          <w:rStyle w:val="StyleUnderline"/>
        </w:rPr>
        <w:t xml:space="preserve">that ‘the end-point of development and modernisation is </w:t>
      </w:r>
      <w:r w:rsidRPr="00F244E8">
        <w:rPr>
          <w:rStyle w:val="Emphasis"/>
        </w:rPr>
        <w:t>defined</w:t>
      </w:r>
      <w:r w:rsidRPr="00F244E8">
        <w:rPr>
          <w:rStyle w:val="StyleUnderline"/>
        </w:rPr>
        <w:t xml:space="preserve"> by the </w:t>
      </w:r>
      <w:r w:rsidRPr="00F244E8">
        <w:rPr>
          <w:rStyle w:val="Emphasis"/>
        </w:rPr>
        <w:t>contemporary West’</w:t>
      </w:r>
      <w:r w:rsidRPr="00F244E8">
        <w:rPr>
          <w:sz w:val="16"/>
        </w:rPr>
        <w:t xml:space="preserve"> (Barkawi&amp; Laffey, 2006:331). Those under attack feel compelled ‘to defend not only their territory but their basic way of life’ (Kissinger, 2014:366).</w:t>
      </w:r>
    </w:p>
    <w:p w14:paraId="1DE24ACC" w14:textId="77777777" w:rsidR="00B244BC" w:rsidRPr="00F244E8" w:rsidRDefault="00B244BC" w:rsidP="00B244BC">
      <w:pPr>
        <w:rPr>
          <w:sz w:val="16"/>
        </w:rPr>
      </w:pPr>
      <w:r w:rsidRPr="00F244E8">
        <w:rPr>
          <w:rStyle w:val="StyleUnderline"/>
          <w:highlight w:val="green"/>
        </w:rPr>
        <w:t>A</w:t>
      </w:r>
      <w:r w:rsidRPr="00F244E8">
        <w:rPr>
          <w:sz w:val="16"/>
          <w:highlight w:val="green"/>
        </w:rPr>
        <w:t xml:space="preserve"> </w:t>
      </w:r>
      <w:r w:rsidRPr="00F244E8">
        <w:rPr>
          <w:rStyle w:val="Emphasis"/>
          <w:highlight w:val="green"/>
        </w:rPr>
        <w:t>realist recalibration</w:t>
      </w:r>
      <w:r w:rsidRPr="00F244E8">
        <w:rPr>
          <w:sz w:val="16"/>
        </w:rPr>
        <w:t xml:space="preserve"> </w:t>
      </w:r>
      <w:r w:rsidRPr="00F244E8">
        <w:rPr>
          <w:rStyle w:val="StyleUnderline"/>
        </w:rPr>
        <w:t>of</w:t>
      </w:r>
      <w:r w:rsidRPr="00F244E8">
        <w:rPr>
          <w:sz w:val="16"/>
        </w:rPr>
        <w:t xml:space="preserve"> U.S. </w:t>
      </w:r>
      <w:r w:rsidRPr="00F244E8">
        <w:rPr>
          <w:rStyle w:val="StyleUnderline"/>
        </w:rPr>
        <w:t xml:space="preserve">foreign policy </w:t>
      </w:r>
      <w:r w:rsidRPr="00F244E8">
        <w:rPr>
          <w:rStyle w:val="StyleUnderline"/>
          <w:highlight w:val="green"/>
        </w:rPr>
        <w:t>around</w:t>
      </w:r>
      <w:r w:rsidRPr="00F244E8">
        <w:rPr>
          <w:sz w:val="16"/>
        </w:rPr>
        <w:t xml:space="preserve"> current </w:t>
      </w:r>
      <w:r w:rsidRPr="00F244E8">
        <w:rPr>
          <w:rStyle w:val="StyleUnderline"/>
        </w:rPr>
        <w:t xml:space="preserve">national interest and a </w:t>
      </w:r>
      <w:r w:rsidRPr="00F244E8">
        <w:rPr>
          <w:rStyle w:val="Emphasis"/>
          <w:highlight w:val="green"/>
        </w:rPr>
        <w:t>reassessment</w:t>
      </w:r>
      <w:r w:rsidRPr="00F244E8">
        <w:rPr>
          <w:sz w:val="16"/>
          <w:highlight w:val="green"/>
        </w:rPr>
        <w:t xml:space="preserve"> </w:t>
      </w:r>
      <w:r w:rsidRPr="00F244E8">
        <w:rPr>
          <w:rStyle w:val="StyleUnderline"/>
          <w:highlight w:val="green"/>
        </w:rPr>
        <w:t>of</w:t>
      </w:r>
      <w:r w:rsidRPr="00F244E8">
        <w:rPr>
          <w:sz w:val="16"/>
        </w:rPr>
        <w:t xml:space="preserve"> </w:t>
      </w:r>
      <w:r w:rsidRPr="00F244E8">
        <w:rPr>
          <w:rStyle w:val="Emphasis"/>
        </w:rPr>
        <w:t>whether</w:t>
      </w:r>
      <w:r w:rsidRPr="00F244E8">
        <w:rPr>
          <w:sz w:val="16"/>
        </w:rPr>
        <w:t xml:space="preserve"> its grand strategy of </w:t>
      </w:r>
      <w:r w:rsidRPr="00F244E8">
        <w:rPr>
          <w:rStyle w:val="Emphasis"/>
          <w:highlight w:val="green"/>
        </w:rPr>
        <w:t>primacy</w:t>
      </w:r>
      <w:r w:rsidRPr="00F244E8">
        <w:rPr>
          <w:rStyle w:val="Emphasis"/>
        </w:rPr>
        <w:t xml:space="preserve"> is worth bleeding for</w:t>
      </w:r>
      <w:r w:rsidRPr="00F244E8">
        <w:rPr>
          <w:sz w:val="16"/>
        </w:rPr>
        <w:t xml:space="preserve"> </w:t>
      </w:r>
      <w:r w:rsidRPr="00F244E8">
        <w:rPr>
          <w:rStyle w:val="StyleUnderline"/>
          <w:highlight w:val="green"/>
        </w:rPr>
        <w:t>may conclude</w:t>
      </w:r>
      <w:r w:rsidRPr="00F244E8">
        <w:rPr>
          <w:rStyle w:val="StyleUnderline"/>
        </w:rPr>
        <w:t xml:space="preserve"> that </w:t>
      </w:r>
      <w:r w:rsidRPr="00F244E8">
        <w:rPr>
          <w:rStyle w:val="StyleUnderline"/>
          <w:highlight w:val="green"/>
        </w:rPr>
        <w:t xml:space="preserve">the U.S. has </w:t>
      </w:r>
      <w:r w:rsidRPr="00F244E8">
        <w:rPr>
          <w:rStyle w:val="Emphasis"/>
          <w:highlight w:val="green"/>
        </w:rPr>
        <w:t>no necessity</w:t>
      </w:r>
      <w:r w:rsidRPr="00F244E8">
        <w:rPr>
          <w:sz w:val="16"/>
        </w:rPr>
        <w:t xml:space="preserve"> </w:t>
      </w:r>
      <w:r w:rsidRPr="00F244E8">
        <w:rPr>
          <w:rStyle w:val="StyleUnderline"/>
        </w:rPr>
        <w:t xml:space="preserve">to </w:t>
      </w:r>
      <w:r w:rsidRPr="00F244E8">
        <w:rPr>
          <w:rStyle w:val="Emphasis"/>
        </w:rPr>
        <w:t>confront China</w:t>
      </w:r>
      <w:r w:rsidRPr="00F244E8">
        <w:rPr>
          <w:sz w:val="16"/>
        </w:rPr>
        <w:t xml:space="preserve">. America’s borders are not in danger of being breached, U.S. defence spending is still more than the next 10 countries combined and it remains the only superpower capable of projecting a military presence globally5. </w:t>
      </w:r>
      <w:r w:rsidRPr="00F244E8">
        <w:rPr>
          <w:rStyle w:val="Emphasis"/>
          <w:highlight w:val="green"/>
        </w:rPr>
        <w:t>China</w:t>
      </w:r>
      <w:r w:rsidRPr="00F244E8">
        <w:rPr>
          <w:rStyle w:val="StyleUnderline"/>
        </w:rPr>
        <w:t xml:space="preserve">’s territorial sphere </w:t>
      </w:r>
      <w:r w:rsidRPr="00F244E8">
        <w:rPr>
          <w:rStyle w:val="Emphasis"/>
          <w:highlight w:val="green"/>
        </w:rPr>
        <w:t>remains limited</w:t>
      </w:r>
      <w:r w:rsidRPr="00F244E8">
        <w:rPr>
          <w:sz w:val="16"/>
        </w:rPr>
        <w:t xml:space="preserve"> </w:t>
      </w:r>
      <w:r w:rsidRPr="00F244E8">
        <w:rPr>
          <w:rStyle w:val="StyleUnderline"/>
          <w:highlight w:val="green"/>
        </w:rPr>
        <w:t>to</w:t>
      </w:r>
      <w:r w:rsidRPr="00F244E8">
        <w:rPr>
          <w:rStyle w:val="StyleUnderline"/>
        </w:rPr>
        <w:t xml:space="preserve"> the </w:t>
      </w:r>
      <w:r w:rsidRPr="00F244E8">
        <w:rPr>
          <w:rStyle w:val="Emphasis"/>
          <w:highlight w:val="green"/>
        </w:rPr>
        <w:t>Indo-Pacific</w:t>
      </w:r>
      <w:r w:rsidRPr="00F244E8">
        <w:rPr>
          <w:rStyle w:val="StyleUnderline"/>
        </w:rPr>
        <w:t xml:space="preserve"> region</w:t>
      </w:r>
      <w:r w:rsidRPr="00F244E8">
        <w:rPr>
          <w:sz w:val="16"/>
        </w:rPr>
        <w:t xml:space="preserve">, ‘with more neighbours than any other country, </w:t>
      </w:r>
      <w:r w:rsidRPr="00F244E8">
        <w:rPr>
          <w:rStyle w:val="StyleUnderline"/>
        </w:rPr>
        <w:t xml:space="preserve">it is </w:t>
      </w:r>
      <w:r w:rsidRPr="00F244E8">
        <w:rPr>
          <w:rStyle w:val="Emphasis"/>
          <w:highlight w:val="green"/>
        </w:rPr>
        <w:t>deeply embedded</w:t>
      </w:r>
      <w:r w:rsidRPr="00F244E8">
        <w:rPr>
          <w:rStyle w:val="StyleUnderline"/>
          <w:highlight w:val="green"/>
        </w:rPr>
        <w:t xml:space="preserve"> in the Asian</w:t>
      </w:r>
      <w:r w:rsidRPr="00F244E8">
        <w:rPr>
          <w:rStyle w:val="StyleUnderline"/>
        </w:rPr>
        <w:t xml:space="preserve"> </w:t>
      </w:r>
      <w:r w:rsidRPr="00F244E8">
        <w:rPr>
          <w:rStyle w:val="Emphasis"/>
          <w:highlight w:val="green"/>
        </w:rPr>
        <w:t>economic</w:t>
      </w:r>
      <w:r w:rsidRPr="00F244E8">
        <w:rPr>
          <w:rStyle w:val="Emphasis"/>
        </w:rPr>
        <w:t xml:space="preserve"> </w:t>
      </w:r>
      <w:r w:rsidRPr="00F244E8">
        <w:rPr>
          <w:rStyle w:val="Emphasis"/>
          <w:highlight w:val="green"/>
        </w:rPr>
        <w:t>system’</w:t>
      </w:r>
      <w:r w:rsidRPr="00F244E8">
        <w:rPr>
          <w:sz w:val="16"/>
        </w:rPr>
        <w:t xml:space="preserve"> </w:t>
      </w:r>
      <w:r w:rsidRPr="00F244E8">
        <w:rPr>
          <w:rStyle w:val="StyleUnderline"/>
          <w:highlight w:val="green"/>
        </w:rPr>
        <w:t>and</w:t>
      </w:r>
      <w:r w:rsidRPr="00F244E8">
        <w:rPr>
          <w:rStyle w:val="StyleUnderline"/>
        </w:rPr>
        <w:t xml:space="preserve"> must </w:t>
      </w:r>
      <w:r w:rsidRPr="00F244E8">
        <w:rPr>
          <w:rStyle w:val="StyleUnderline"/>
          <w:highlight w:val="green"/>
        </w:rPr>
        <w:t>balance</w:t>
      </w:r>
      <w:r w:rsidRPr="00F244E8">
        <w:rPr>
          <w:rStyle w:val="StyleUnderline"/>
        </w:rPr>
        <w:t xml:space="preserve"> </w:t>
      </w:r>
      <w:r w:rsidRPr="00F244E8">
        <w:rPr>
          <w:rStyle w:val="Emphasis"/>
          <w:highlight w:val="green"/>
        </w:rPr>
        <w:t>multiple</w:t>
      </w:r>
      <w:r w:rsidRPr="00F244E8">
        <w:rPr>
          <w:rStyle w:val="Emphasis"/>
        </w:rPr>
        <w:t xml:space="preserve"> threats</w:t>
      </w:r>
      <w:r w:rsidRPr="00F244E8">
        <w:rPr>
          <w:sz w:val="16"/>
        </w:rPr>
        <w:t xml:space="preserve"> </w:t>
      </w:r>
      <w:r w:rsidRPr="00F244E8">
        <w:rPr>
          <w:rStyle w:val="StyleUnderline"/>
        </w:rPr>
        <w:t xml:space="preserve">with </w:t>
      </w:r>
      <w:r w:rsidRPr="00F244E8">
        <w:rPr>
          <w:rStyle w:val="Emphasis"/>
          <w:highlight w:val="green"/>
        </w:rPr>
        <w:t>nuclear powers</w:t>
      </w:r>
      <w:r w:rsidRPr="00F244E8">
        <w:rPr>
          <w:rStyle w:val="StyleUnderline"/>
        </w:rPr>
        <w:t xml:space="preserve"> on </w:t>
      </w:r>
      <w:r w:rsidRPr="00F244E8">
        <w:rPr>
          <w:rStyle w:val="Emphasis"/>
        </w:rPr>
        <w:t>many fronts</w:t>
      </w:r>
      <w:r w:rsidRPr="00F244E8">
        <w:rPr>
          <w:sz w:val="16"/>
        </w:rPr>
        <w:t xml:space="preserve"> (Khanna, 2019:147). America must remain mindful that ‘</w:t>
      </w:r>
      <w:r w:rsidRPr="00F244E8">
        <w:rPr>
          <w:rStyle w:val="StyleUnderline"/>
          <w:highlight w:val="green"/>
        </w:rPr>
        <w:t>War</w:t>
      </w:r>
      <w:r w:rsidRPr="00F244E8">
        <w:rPr>
          <w:rStyle w:val="StyleUnderline"/>
        </w:rPr>
        <w:t xml:space="preserve"> does not always arise from </w:t>
      </w:r>
      <w:r w:rsidRPr="00F244E8">
        <w:rPr>
          <w:rStyle w:val="Emphasis"/>
        </w:rPr>
        <w:t>wickedness</w:t>
      </w:r>
      <w:r w:rsidRPr="00F244E8">
        <w:rPr>
          <w:rStyle w:val="StyleUnderline"/>
        </w:rPr>
        <w:t xml:space="preserve"> or </w:t>
      </w:r>
      <w:r w:rsidRPr="00F244E8">
        <w:rPr>
          <w:rStyle w:val="Emphasis"/>
        </w:rPr>
        <w:t>folly</w:t>
      </w:r>
      <w:r w:rsidRPr="00F244E8">
        <w:rPr>
          <w:sz w:val="16"/>
        </w:rPr>
        <w:t xml:space="preserve">. </w:t>
      </w:r>
      <w:r w:rsidRPr="00F244E8">
        <w:rPr>
          <w:rStyle w:val="StyleUnderline"/>
        </w:rPr>
        <w:t xml:space="preserve">It sometimes </w:t>
      </w:r>
      <w:r w:rsidRPr="00F244E8">
        <w:rPr>
          <w:rStyle w:val="StyleUnderline"/>
          <w:highlight w:val="green"/>
        </w:rPr>
        <w:t>arises from</w:t>
      </w:r>
      <w:r w:rsidRPr="00F244E8">
        <w:rPr>
          <w:rStyle w:val="StyleUnderline"/>
        </w:rPr>
        <w:t xml:space="preserve"> mere</w:t>
      </w:r>
      <w:r w:rsidRPr="00F244E8">
        <w:rPr>
          <w:sz w:val="16"/>
        </w:rPr>
        <w:t xml:space="preserve"> </w:t>
      </w:r>
      <w:r w:rsidRPr="00F244E8">
        <w:rPr>
          <w:rStyle w:val="Emphasis"/>
        </w:rPr>
        <w:t xml:space="preserve">growth and </w:t>
      </w:r>
      <w:r w:rsidRPr="00F244E8">
        <w:rPr>
          <w:rStyle w:val="Emphasis"/>
          <w:highlight w:val="green"/>
        </w:rPr>
        <w:t>movement</w:t>
      </w:r>
      <w:r w:rsidRPr="00F244E8">
        <w:rPr>
          <w:sz w:val="16"/>
        </w:rPr>
        <w:t xml:space="preserve"> (Murray, cited in Carr, 1940: 191). </w:t>
      </w:r>
      <w:r w:rsidRPr="00F244E8">
        <w:rPr>
          <w:rStyle w:val="StyleUnderline"/>
          <w:highlight w:val="green"/>
        </w:rPr>
        <w:t>Washington</w:t>
      </w:r>
      <w:r w:rsidRPr="00F244E8">
        <w:rPr>
          <w:rStyle w:val="StyleUnderline"/>
        </w:rPr>
        <w:t xml:space="preserve"> </w:t>
      </w:r>
      <w:r w:rsidRPr="00F244E8">
        <w:rPr>
          <w:rStyle w:val="StyleUnderline"/>
          <w:highlight w:val="green"/>
        </w:rPr>
        <w:t>should replace</w:t>
      </w:r>
      <w:r w:rsidRPr="00F244E8">
        <w:rPr>
          <w:rStyle w:val="StyleUnderline"/>
        </w:rPr>
        <w:t xml:space="preserve"> an </w:t>
      </w:r>
      <w:r w:rsidRPr="00F244E8">
        <w:rPr>
          <w:rStyle w:val="Emphasis"/>
        </w:rPr>
        <w:t>improvisational</w:t>
      </w:r>
      <w:r w:rsidRPr="00F244E8">
        <w:rPr>
          <w:sz w:val="16"/>
        </w:rPr>
        <w:t xml:space="preserve"> </w:t>
      </w:r>
      <w:r w:rsidRPr="00F244E8">
        <w:rPr>
          <w:rStyle w:val="StyleUnderline"/>
        </w:rPr>
        <w:t xml:space="preserve">China attitude rooted in </w:t>
      </w:r>
      <w:r w:rsidRPr="00F244E8">
        <w:rPr>
          <w:rStyle w:val="Emphasis"/>
          <w:highlight w:val="green"/>
        </w:rPr>
        <w:t>exceptionalism</w:t>
      </w:r>
      <w:r w:rsidRPr="00F244E8">
        <w:rPr>
          <w:sz w:val="16"/>
        </w:rPr>
        <w:t xml:space="preserve">, </w:t>
      </w:r>
      <w:r w:rsidRPr="00F244E8">
        <w:rPr>
          <w:rStyle w:val="StyleUnderline"/>
          <w:highlight w:val="green"/>
        </w:rPr>
        <w:t xml:space="preserve">with a strategy to </w:t>
      </w:r>
      <w:r w:rsidRPr="00F244E8">
        <w:rPr>
          <w:rStyle w:val="Emphasis"/>
          <w:highlight w:val="green"/>
        </w:rPr>
        <w:t>accommodate</w:t>
      </w:r>
      <w:r w:rsidRPr="00F244E8">
        <w:rPr>
          <w:rStyle w:val="Emphasis"/>
        </w:rPr>
        <w:t xml:space="preserve"> legitimate</w:t>
      </w:r>
      <w:r w:rsidRPr="00F244E8">
        <w:rPr>
          <w:sz w:val="16"/>
        </w:rPr>
        <w:t xml:space="preserve"> </w:t>
      </w:r>
      <w:r w:rsidRPr="00F244E8">
        <w:rPr>
          <w:rStyle w:val="StyleUnderline"/>
        </w:rPr>
        <w:t>Chinese</w:t>
      </w:r>
      <w:r w:rsidRPr="00F244E8">
        <w:rPr>
          <w:sz w:val="16"/>
        </w:rPr>
        <w:t xml:space="preserve"> </w:t>
      </w:r>
      <w:r w:rsidRPr="00F244E8">
        <w:rPr>
          <w:rStyle w:val="Emphasis"/>
          <w:highlight w:val="green"/>
        </w:rPr>
        <w:t>interests</w:t>
      </w:r>
      <w:r w:rsidRPr="00F244E8">
        <w:rPr>
          <w:sz w:val="16"/>
        </w:rPr>
        <w:t xml:space="preserve">. It must strengthen, rather than withdraw from its Asian balancing alliances ‘forcing China to focus most of its attention closer to home’ (Walt, 2020) </w:t>
      </w:r>
      <w:r w:rsidRPr="00F244E8">
        <w:rPr>
          <w:rStyle w:val="StyleUnderline"/>
        </w:rPr>
        <w:t xml:space="preserve">whilst also </w:t>
      </w:r>
      <w:r w:rsidRPr="00F244E8">
        <w:rPr>
          <w:rStyle w:val="Emphasis"/>
          <w:highlight w:val="green"/>
        </w:rPr>
        <w:t>rebuilding</w:t>
      </w:r>
      <w:r w:rsidRPr="00F244E8">
        <w:rPr>
          <w:rStyle w:val="Emphasis"/>
        </w:rPr>
        <w:t xml:space="preserve"> </w:t>
      </w:r>
      <w:r w:rsidRPr="00F244E8">
        <w:rPr>
          <w:rStyle w:val="Emphasis"/>
          <w:highlight w:val="green"/>
        </w:rPr>
        <w:t>diplomatic</w:t>
      </w:r>
      <w:r w:rsidRPr="00F244E8">
        <w:rPr>
          <w:rStyle w:val="Emphasis"/>
        </w:rPr>
        <w:t xml:space="preserve"> </w:t>
      </w:r>
      <w:r w:rsidRPr="00F244E8">
        <w:rPr>
          <w:rStyle w:val="Emphasis"/>
          <w:highlight w:val="green"/>
        </w:rPr>
        <w:t>capability</w:t>
      </w:r>
      <w:r w:rsidRPr="00F244E8">
        <w:rPr>
          <w:rStyle w:val="StyleUnderline"/>
        </w:rPr>
        <w:t xml:space="preserve"> with China</w:t>
      </w:r>
      <w:r w:rsidRPr="00F244E8">
        <w:rPr>
          <w:sz w:val="16"/>
        </w:rPr>
        <w:t xml:space="preserve">, </w:t>
      </w:r>
      <w:r w:rsidRPr="00F244E8">
        <w:rPr>
          <w:rStyle w:val="StyleUnderline"/>
          <w:highlight w:val="green"/>
        </w:rPr>
        <w:t xml:space="preserve">and </w:t>
      </w:r>
      <w:r w:rsidRPr="00F244E8">
        <w:rPr>
          <w:rStyle w:val="Emphasis"/>
          <w:highlight w:val="green"/>
        </w:rPr>
        <w:t>abandoning</w:t>
      </w:r>
      <w:r w:rsidRPr="00F244E8">
        <w:rPr>
          <w:sz w:val="16"/>
        </w:rPr>
        <w:t xml:space="preserve"> </w:t>
      </w:r>
      <w:r w:rsidRPr="00F244E8">
        <w:rPr>
          <w:rStyle w:val="StyleUnderline"/>
          <w:highlight w:val="green"/>
        </w:rPr>
        <w:t>the</w:t>
      </w:r>
      <w:r w:rsidRPr="00F244E8">
        <w:rPr>
          <w:rStyle w:val="StyleUnderline"/>
        </w:rPr>
        <w:t xml:space="preserve"> </w:t>
      </w:r>
      <w:r w:rsidRPr="00F244E8">
        <w:rPr>
          <w:rStyle w:val="StyleUnderline"/>
          <w:highlight w:val="green"/>
        </w:rPr>
        <w:t>temptation to view</w:t>
      </w:r>
      <w:r w:rsidRPr="00F244E8">
        <w:rPr>
          <w:rStyle w:val="StyleUnderline"/>
        </w:rPr>
        <w:t xml:space="preserve"> every </w:t>
      </w:r>
      <w:r w:rsidRPr="00F244E8">
        <w:rPr>
          <w:rStyle w:val="Emphasis"/>
          <w:highlight w:val="green"/>
        </w:rPr>
        <w:t>Chinese action</w:t>
      </w:r>
      <w:r w:rsidRPr="00F244E8">
        <w:rPr>
          <w:sz w:val="16"/>
          <w:highlight w:val="green"/>
        </w:rPr>
        <w:t xml:space="preserve"> </w:t>
      </w:r>
      <w:r w:rsidRPr="00F244E8">
        <w:rPr>
          <w:rStyle w:val="StyleUnderline"/>
          <w:highlight w:val="green"/>
        </w:rPr>
        <w:t>as</w:t>
      </w:r>
      <w:r w:rsidRPr="00F244E8">
        <w:rPr>
          <w:sz w:val="16"/>
        </w:rPr>
        <w:t xml:space="preserve"> inherently </w:t>
      </w:r>
      <w:r w:rsidRPr="00F244E8">
        <w:rPr>
          <w:rStyle w:val="Emphasis"/>
          <w:highlight w:val="green"/>
        </w:rPr>
        <w:t>aggressive</w:t>
      </w:r>
      <w:r w:rsidRPr="00F244E8">
        <w:rPr>
          <w:sz w:val="16"/>
        </w:rPr>
        <w:t xml:space="preserve">, </w:t>
      </w:r>
      <w:r w:rsidRPr="00F244E8">
        <w:rPr>
          <w:rStyle w:val="StyleUnderline"/>
        </w:rPr>
        <w:t xml:space="preserve">rather as based on </w:t>
      </w:r>
      <w:r w:rsidRPr="00F244E8">
        <w:rPr>
          <w:rStyle w:val="Emphasis"/>
        </w:rPr>
        <w:t>legitimate</w:t>
      </w:r>
      <w:r w:rsidRPr="00F244E8">
        <w:rPr>
          <w:rStyle w:val="StyleUnderline"/>
        </w:rPr>
        <w:t xml:space="preserve"> historical and domestic </w:t>
      </w:r>
      <w:r w:rsidRPr="00F244E8">
        <w:rPr>
          <w:rStyle w:val="Emphasis"/>
        </w:rPr>
        <w:t>designs</w:t>
      </w:r>
      <w:r w:rsidRPr="00F244E8">
        <w:rPr>
          <w:sz w:val="16"/>
        </w:rPr>
        <w:t>; ‘</w:t>
      </w:r>
      <w:r w:rsidRPr="00F244E8">
        <w:rPr>
          <w:rStyle w:val="StyleUnderline"/>
        </w:rPr>
        <w:t xml:space="preserve">exaggerating the </w:t>
      </w:r>
      <w:r w:rsidRPr="00F244E8">
        <w:rPr>
          <w:rStyle w:val="Emphasis"/>
        </w:rPr>
        <w:t>threat</w:t>
      </w:r>
      <w:r w:rsidRPr="00F244E8">
        <w:rPr>
          <w:rStyle w:val="StyleUnderline"/>
        </w:rPr>
        <w:t xml:space="preserve"> posed by</w:t>
      </w:r>
      <w:r w:rsidRPr="00F244E8">
        <w:rPr>
          <w:sz w:val="16"/>
        </w:rPr>
        <w:t xml:space="preserve"> </w:t>
      </w:r>
      <w:r w:rsidRPr="00F244E8">
        <w:rPr>
          <w:rStyle w:val="Emphasis"/>
        </w:rPr>
        <w:t>small changes</w:t>
      </w:r>
      <w:r w:rsidRPr="00F244E8">
        <w:rPr>
          <w:sz w:val="16"/>
        </w:rPr>
        <w:t xml:space="preserve"> </w:t>
      </w:r>
      <w:r w:rsidRPr="00F244E8">
        <w:rPr>
          <w:rStyle w:val="StyleUnderline"/>
        </w:rPr>
        <w:t xml:space="preserve">to the status quo and </w:t>
      </w:r>
      <w:r w:rsidRPr="00F244E8">
        <w:rPr>
          <w:rStyle w:val="Emphasis"/>
        </w:rPr>
        <w:t>rejecting adaptation</w:t>
      </w:r>
      <w:r w:rsidRPr="00F244E8">
        <w:rPr>
          <w:sz w:val="16"/>
        </w:rPr>
        <w:t xml:space="preserve"> </w:t>
      </w:r>
      <w:r w:rsidRPr="00F244E8">
        <w:rPr>
          <w:rStyle w:val="StyleUnderline"/>
        </w:rPr>
        <w:t>to the new balance of power in East Asia</w:t>
      </w:r>
      <w:r w:rsidRPr="00F244E8">
        <w:rPr>
          <w:sz w:val="16"/>
        </w:rPr>
        <w:t xml:space="preserve">… </w:t>
      </w:r>
      <w:r w:rsidRPr="00F244E8">
        <w:rPr>
          <w:rStyle w:val="StyleUnderline"/>
        </w:rPr>
        <w:t>could</w:t>
      </w:r>
      <w:r w:rsidRPr="00F244E8">
        <w:rPr>
          <w:sz w:val="16"/>
        </w:rPr>
        <w:t xml:space="preserve"> </w:t>
      </w:r>
      <w:r w:rsidRPr="00F244E8">
        <w:rPr>
          <w:rStyle w:val="Emphasis"/>
        </w:rPr>
        <w:t>encourage</w:t>
      </w:r>
      <w:r w:rsidRPr="00F244E8">
        <w:rPr>
          <w:sz w:val="16"/>
        </w:rPr>
        <w:t xml:space="preserve"> </w:t>
      </w:r>
      <w:r w:rsidRPr="00F244E8">
        <w:rPr>
          <w:rStyle w:val="StyleUnderline"/>
        </w:rPr>
        <w:t xml:space="preserve">the U.S. to adopt </w:t>
      </w:r>
      <w:r w:rsidRPr="00F244E8">
        <w:rPr>
          <w:rStyle w:val="Emphasis"/>
        </w:rPr>
        <w:t>overly competitive policies’</w:t>
      </w:r>
      <w:r w:rsidRPr="00F244E8">
        <w:rPr>
          <w:sz w:val="16"/>
        </w:rPr>
        <w:t xml:space="preserve"> (Glaser, 2019:52).</w:t>
      </w:r>
    </w:p>
    <w:p w14:paraId="5F215C9B" w14:textId="6A6E2023" w:rsidR="00C313A5" w:rsidRDefault="00C313A5" w:rsidP="00C313A5">
      <w:pPr>
        <w:pStyle w:val="Heading4"/>
      </w:pPr>
      <w:r>
        <w:t xml:space="preserve">No Taiwan invasion – </w:t>
      </w:r>
      <w:r w:rsidR="00BB184A">
        <w:t>geography, and no heg solves because it removes the US from the war which keeps it conventional</w:t>
      </w:r>
    </w:p>
    <w:p w14:paraId="1DEA9D72" w14:textId="77777777" w:rsidR="00C313A5" w:rsidRPr="00FE19BD" w:rsidRDefault="00C313A5" w:rsidP="00C313A5">
      <w:r>
        <w:t xml:space="preserve">Michael A. Cohen, MA, 21 [Fellow @ The Century Foundation, Adjunct Lecturer in School of International and Public Affairs @ Columbia], "No, Neocons, China Is Not About to Invade Taiwan," New Republic, 11-19-2021 </w:t>
      </w:r>
      <w:hyperlink r:id="rId12" w:history="1">
        <w:r w:rsidRPr="00F77E98">
          <w:rPr>
            <w:rStyle w:val="Hyperlink"/>
          </w:rPr>
          <w:t>https://newrepublic.com/article/164485/why-china-will-not-invade-taiwan</w:t>
        </w:r>
      </w:hyperlink>
      <w:r>
        <w:t xml:space="preserve"> C.VC</w:t>
      </w:r>
    </w:p>
    <w:p w14:paraId="4CA6F0E9" w14:textId="77777777" w:rsidR="00C313A5" w:rsidRDefault="00C313A5" w:rsidP="00C313A5">
      <w:pPr>
        <w:rPr>
          <w:rStyle w:val="StyleUnderline"/>
        </w:rPr>
      </w:pPr>
      <w:r w:rsidRPr="009F4A57">
        <w:rPr>
          <w:sz w:val="16"/>
        </w:rPr>
        <w:t xml:space="preserve">Earlier this month, the Defense Department released its annual report to Congress on “Military and Security Developments Involving the People’s Republic of China.” </w:t>
      </w:r>
      <w:r w:rsidRPr="00E558BA">
        <w:rPr>
          <w:rStyle w:val="StyleUnderline"/>
        </w:rPr>
        <w:t>While the report lays out the ways in which China’s “People’s Liberation Army” is seeking to modernize its forces, the threat to Taiwan of armed invasion is still minimal at best:</w:t>
      </w:r>
    </w:p>
    <w:p w14:paraId="3B74F3F6" w14:textId="77777777" w:rsidR="00C313A5" w:rsidRPr="009F4A57" w:rsidRDefault="00C313A5" w:rsidP="00C313A5">
      <w:pPr>
        <w:rPr>
          <w:sz w:val="16"/>
        </w:rPr>
      </w:pPr>
      <w:r w:rsidRPr="00E558BA">
        <w:rPr>
          <w:rStyle w:val="StyleUnderline"/>
        </w:rPr>
        <w:t xml:space="preserve">Large-scale </w:t>
      </w:r>
      <w:r w:rsidRPr="00B503FB">
        <w:rPr>
          <w:rStyle w:val="StyleUnderline"/>
        </w:rPr>
        <w:t xml:space="preserve">amphibious </w:t>
      </w:r>
      <w:r w:rsidRPr="009F4A57">
        <w:rPr>
          <w:rStyle w:val="StyleUnderline"/>
          <w:highlight w:val="yellow"/>
        </w:rPr>
        <w:t xml:space="preserve">invasion is </w:t>
      </w:r>
      <w:r w:rsidRPr="00E558BA">
        <w:rPr>
          <w:rStyle w:val="StyleUnderline"/>
        </w:rPr>
        <w:t xml:space="preserve">one of the most </w:t>
      </w:r>
      <w:r w:rsidRPr="009F4A57">
        <w:rPr>
          <w:rStyle w:val="StyleUnderline"/>
          <w:highlight w:val="yellow"/>
        </w:rPr>
        <w:t xml:space="preserve">complicated </w:t>
      </w:r>
      <w:r w:rsidRPr="00B503FB">
        <w:rPr>
          <w:rStyle w:val="StyleUnderline"/>
        </w:rPr>
        <w:t xml:space="preserve">and difficult </w:t>
      </w:r>
      <w:r w:rsidRPr="00E558BA">
        <w:rPr>
          <w:rStyle w:val="StyleUnderline"/>
        </w:rPr>
        <w:t xml:space="preserve">military operations, </w:t>
      </w:r>
      <w:r w:rsidRPr="009F4A57">
        <w:rPr>
          <w:rStyle w:val="StyleUnderline"/>
          <w:highlight w:val="yellow"/>
        </w:rPr>
        <w:t>requiring air and maritime superiority</w:t>
      </w:r>
      <w:r w:rsidRPr="00E558BA">
        <w:rPr>
          <w:rStyle w:val="StyleUnderline"/>
        </w:rPr>
        <w:t xml:space="preserve">, the rapid buildup and sustainment of supplies onshore, and uninterrupted support. </w:t>
      </w:r>
      <w:r w:rsidRPr="009F4A57">
        <w:rPr>
          <w:rStyle w:val="StyleUnderline"/>
          <w:highlight w:val="yellow"/>
        </w:rPr>
        <w:t xml:space="preserve">An attempt </w:t>
      </w:r>
      <w:r w:rsidRPr="00B503FB">
        <w:rPr>
          <w:rStyle w:val="StyleUnderline"/>
        </w:rPr>
        <w:t xml:space="preserve">to invade Taiwan </w:t>
      </w:r>
      <w:r w:rsidRPr="009F4A57">
        <w:rPr>
          <w:rStyle w:val="StyleUnderline"/>
          <w:highlight w:val="yellow"/>
        </w:rPr>
        <w:t xml:space="preserve">would </w:t>
      </w:r>
      <w:r w:rsidRPr="00E558BA">
        <w:rPr>
          <w:rStyle w:val="StyleUnderline"/>
        </w:rPr>
        <w:t xml:space="preserve">likely </w:t>
      </w:r>
      <w:r w:rsidRPr="009F4A57">
        <w:rPr>
          <w:rStyle w:val="Emphasis"/>
          <w:highlight w:val="yellow"/>
        </w:rPr>
        <w:t xml:space="preserve">strain PRC’s </w:t>
      </w:r>
      <w:r w:rsidRPr="009F4A57">
        <w:rPr>
          <w:rStyle w:val="Emphasis"/>
        </w:rPr>
        <w:t xml:space="preserve">armed </w:t>
      </w:r>
      <w:r w:rsidRPr="009F4A57">
        <w:rPr>
          <w:rStyle w:val="Emphasis"/>
          <w:highlight w:val="yellow"/>
        </w:rPr>
        <w:t>forces</w:t>
      </w:r>
      <w:r w:rsidRPr="009F4A57">
        <w:rPr>
          <w:rStyle w:val="StyleUnderline"/>
          <w:highlight w:val="yellow"/>
        </w:rPr>
        <w:t xml:space="preserve"> and invite </w:t>
      </w:r>
      <w:r w:rsidRPr="00B503FB">
        <w:rPr>
          <w:rStyle w:val="StyleUnderline"/>
        </w:rPr>
        <w:t xml:space="preserve">international </w:t>
      </w:r>
      <w:r w:rsidRPr="009F4A57">
        <w:rPr>
          <w:rStyle w:val="StyleUnderline"/>
          <w:highlight w:val="yellow"/>
        </w:rPr>
        <w:t>intervention</w:t>
      </w:r>
      <w:r w:rsidRPr="00E558BA">
        <w:rPr>
          <w:rStyle w:val="StyleUnderline"/>
        </w:rPr>
        <w:t>. These stresses, combined with the PRC’s combat force attrition and the complexity of urban warfare and counterinsurgency, even assuming a successful landing and breakout, make an amphibious invasion of Taiwan a significant political and military risk</w:t>
      </w:r>
      <w:r w:rsidRPr="009F4A57">
        <w:rPr>
          <w:sz w:val="16"/>
        </w:rPr>
        <w:t>.</w:t>
      </w:r>
    </w:p>
    <w:p w14:paraId="10BFEBA1" w14:textId="77777777" w:rsidR="00C313A5" w:rsidRPr="009F4A57" w:rsidRDefault="00C313A5" w:rsidP="00C313A5">
      <w:pPr>
        <w:rPr>
          <w:sz w:val="16"/>
        </w:rPr>
      </w:pPr>
      <w:r w:rsidRPr="009F4A57">
        <w:rPr>
          <w:sz w:val="16"/>
        </w:rPr>
        <w:t>One might expect that a country intent on launching the largest and most difficult amphibious invasion in history would be making intense preparations. That’s not happening.</w:t>
      </w:r>
    </w:p>
    <w:p w14:paraId="2DBF2900" w14:textId="77777777" w:rsidR="00C313A5" w:rsidRPr="009F4A57" w:rsidRDefault="00C313A5" w:rsidP="00C313A5">
      <w:pPr>
        <w:rPr>
          <w:sz w:val="16"/>
        </w:rPr>
      </w:pPr>
      <w:r w:rsidRPr="009F4A57">
        <w:rPr>
          <w:sz w:val="16"/>
        </w:rPr>
        <w:t xml:space="preserve">As the Pentagon report notes, </w:t>
      </w:r>
      <w:r w:rsidRPr="00E558BA">
        <w:rPr>
          <w:rStyle w:val="StyleUnderline"/>
        </w:rPr>
        <w:t xml:space="preserve">Chinese </w:t>
      </w:r>
      <w:r w:rsidRPr="00EC7505">
        <w:rPr>
          <w:rStyle w:val="StyleUnderline"/>
          <w:highlight w:val="yellow"/>
        </w:rPr>
        <w:t xml:space="preserve">naval investments have focused on building up </w:t>
      </w:r>
      <w:r w:rsidRPr="00E558BA">
        <w:rPr>
          <w:rStyle w:val="StyleUnderline"/>
        </w:rPr>
        <w:t>the capacity to launch</w:t>
      </w:r>
      <w:r w:rsidRPr="009F4A57">
        <w:rPr>
          <w:sz w:val="16"/>
        </w:rPr>
        <w:t xml:space="preserve"> “regional and eventually global </w:t>
      </w:r>
      <w:r w:rsidRPr="00EC7505">
        <w:rPr>
          <w:rStyle w:val="StyleUnderline"/>
          <w:highlight w:val="yellow"/>
        </w:rPr>
        <w:t>expeditionary missions rather than</w:t>
      </w:r>
      <w:r w:rsidRPr="00EC7505">
        <w:rPr>
          <w:sz w:val="16"/>
          <w:highlight w:val="yellow"/>
        </w:rPr>
        <w:t xml:space="preserve"> </w:t>
      </w:r>
      <w:r w:rsidRPr="009F4A57">
        <w:rPr>
          <w:sz w:val="16"/>
        </w:rPr>
        <w:t xml:space="preserve">the large number of landing ship transports and medium landing craft that would be necessary for </w:t>
      </w:r>
      <w:r w:rsidRPr="00E558BA">
        <w:rPr>
          <w:rStyle w:val="StyleUnderline"/>
        </w:rPr>
        <w:t xml:space="preserve">a large-scale direct </w:t>
      </w:r>
      <w:r w:rsidRPr="00EC7505">
        <w:rPr>
          <w:rStyle w:val="StyleUnderline"/>
          <w:highlight w:val="yellow"/>
        </w:rPr>
        <w:t>beach assault</w:t>
      </w:r>
      <w:r w:rsidRPr="009F4A57">
        <w:rPr>
          <w:sz w:val="16"/>
        </w:rPr>
        <w:t>.” The Pentagon also finds that while China is focusing on conducting joint operations that involve forces from the army, navy, and air force, as of present it currently lacks such capabilities.</w:t>
      </w:r>
    </w:p>
    <w:p w14:paraId="1994B09B" w14:textId="77777777" w:rsidR="00C313A5" w:rsidRPr="009F4A57" w:rsidRDefault="00C313A5" w:rsidP="00C313A5">
      <w:pPr>
        <w:rPr>
          <w:sz w:val="16"/>
        </w:rPr>
      </w:pPr>
      <w:r w:rsidRPr="001721F0">
        <w:rPr>
          <w:rStyle w:val="StyleUnderline"/>
        </w:rPr>
        <w:t>That the Chinese military enjoys vast military superiority vis-à-vis Taiwan is not in doubt. But that such resources can be used to mount an amphibious assault is something else altogether.</w:t>
      </w:r>
      <w:r w:rsidRPr="009F4A57">
        <w:rPr>
          <w:sz w:val="16"/>
        </w:rPr>
        <w:t xml:space="preserve"> The Chinese military last fought a war in 1979 against Vietnam, and the PLA was badly bloodied. That means that the soldiers and officers who make up China’s military today have virtually no direct combat experience.</w:t>
      </w:r>
    </w:p>
    <w:p w14:paraId="7847E859" w14:textId="2CCD80BC" w:rsidR="00C313A5" w:rsidRDefault="00C313A5" w:rsidP="00C313A5">
      <w:pPr>
        <w:rPr>
          <w:sz w:val="16"/>
        </w:rPr>
      </w:pPr>
      <w:r w:rsidRPr="00EC7505">
        <w:rPr>
          <w:rStyle w:val="StyleUnderline"/>
          <w:highlight w:val="yellow"/>
        </w:rPr>
        <w:t>China’s own media outlets have</w:t>
      </w:r>
      <w:r w:rsidRPr="009F4A57">
        <w:rPr>
          <w:sz w:val="16"/>
        </w:rPr>
        <w:t xml:space="preserve">, according to the Pentagon, </w:t>
      </w:r>
      <w:r w:rsidRPr="00EC7505">
        <w:rPr>
          <w:rStyle w:val="StyleUnderline"/>
          <w:highlight w:val="yellow"/>
        </w:rPr>
        <w:t xml:space="preserve">noted </w:t>
      </w:r>
      <w:r w:rsidRPr="00B503FB">
        <w:rPr>
          <w:rStyle w:val="StyleUnderline"/>
        </w:rPr>
        <w:t xml:space="preserve">the </w:t>
      </w:r>
      <w:r w:rsidRPr="00EC7505">
        <w:rPr>
          <w:rStyle w:val="StyleUnderline"/>
          <w:highlight w:val="yellow"/>
        </w:rPr>
        <w:t xml:space="preserve">PLA’s shortcomings, </w:t>
      </w:r>
      <w:r w:rsidRPr="00B503FB">
        <w:rPr>
          <w:rStyle w:val="StyleUnderline"/>
        </w:rPr>
        <w:t xml:space="preserve">which include </w:t>
      </w:r>
      <w:r w:rsidRPr="001721F0">
        <w:rPr>
          <w:rStyle w:val="StyleUnderline"/>
        </w:rPr>
        <w:t>that “</w:t>
      </w:r>
      <w:r w:rsidRPr="00EC7505">
        <w:rPr>
          <w:rStyle w:val="StyleUnderline"/>
          <w:highlight w:val="yellow"/>
        </w:rPr>
        <w:t>commanders cannot (1) judge situations</w:t>
      </w:r>
      <w:r w:rsidRPr="001721F0">
        <w:rPr>
          <w:rStyle w:val="StyleUnderline"/>
        </w:rPr>
        <w:t xml:space="preserve">; (2) understand higher authorities’ intentions; (3) </w:t>
      </w:r>
      <w:r w:rsidRPr="00EC7505">
        <w:rPr>
          <w:rStyle w:val="StyleUnderline"/>
          <w:highlight w:val="yellow"/>
        </w:rPr>
        <w:t>make operational decisions</w:t>
      </w:r>
      <w:r w:rsidRPr="001721F0">
        <w:rPr>
          <w:rStyle w:val="StyleUnderline"/>
        </w:rPr>
        <w:t xml:space="preserve">; (4) </w:t>
      </w:r>
      <w:r w:rsidRPr="00EC7505">
        <w:rPr>
          <w:rStyle w:val="StyleUnderline"/>
          <w:highlight w:val="yellow"/>
        </w:rPr>
        <w:t>deploy forces; and</w:t>
      </w:r>
      <w:r w:rsidRPr="001721F0">
        <w:rPr>
          <w:rStyle w:val="StyleUnderline"/>
        </w:rPr>
        <w:t xml:space="preserve">, (5) </w:t>
      </w:r>
      <w:r w:rsidRPr="00EC7505">
        <w:rPr>
          <w:rStyle w:val="StyleUnderline"/>
          <w:highlight w:val="yellow"/>
        </w:rPr>
        <w:t>manage unexpected situations</w:t>
      </w:r>
      <w:r w:rsidRPr="001721F0">
        <w:rPr>
          <w:rStyle w:val="StyleUnderline"/>
        </w:rPr>
        <w:t xml:space="preserve">.” These problems would be challenging enough in a conventional conflict. </w:t>
      </w:r>
      <w:r w:rsidRPr="00B503FB">
        <w:rPr>
          <w:rStyle w:val="StyleUnderline"/>
        </w:rPr>
        <w:t xml:space="preserve">For a complex </w:t>
      </w:r>
      <w:r w:rsidRPr="00EC7505">
        <w:rPr>
          <w:rStyle w:val="StyleUnderline"/>
          <w:highlight w:val="yellow"/>
        </w:rPr>
        <w:t xml:space="preserve">invasion </w:t>
      </w:r>
      <w:r w:rsidRPr="00B503FB">
        <w:rPr>
          <w:rStyle w:val="StyleUnderline"/>
        </w:rPr>
        <w:t xml:space="preserve">of Taiwan, they </w:t>
      </w:r>
      <w:r w:rsidRPr="00EC7505">
        <w:rPr>
          <w:rStyle w:val="StyleUnderline"/>
          <w:highlight w:val="yellow"/>
        </w:rPr>
        <w:t xml:space="preserve">would render </w:t>
      </w:r>
      <w:r w:rsidRPr="00B503FB">
        <w:rPr>
          <w:rStyle w:val="StyleUnderline"/>
        </w:rPr>
        <w:t xml:space="preserve">such </w:t>
      </w:r>
      <w:r w:rsidRPr="00EC7505">
        <w:rPr>
          <w:rStyle w:val="StyleUnderline"/>
          <w:highlight w:val="yellow"/>
        </w:rPr>
        <w:t>efforts virtually impossible</w:t>
      </w:r>
      <w:r w:rsidRPr="009F4A57">
        <w:rPr>
          <w:sz w:val="16"/>
        </w:rPr>
        <w:t>.</w:t>
      </w:r>
    </w:p>
    <w:p w14:paraId="62D08768" w14:textId="74E79C2F" w:rsidR="00B40A5C" w:rsidRDefault="00B40A5C" w:rsidP="00C313A5">
      <w:pPr>
        <w:rPr>
          <w:sz w:val="16"/>
        </w:rPr>
      </w:pPr>
    </w:p>
    <w:p w14:paraId="745FBD7E" w14:textId="77777777" w:rsidR="00B40A5C" w:rsidRPr="009F4A57" w:rsidRDefault="00B40A5C" w:rsidP="00C313A5">
      <w:pPr>
        <w:rPr>
          <w:sz w:val="16"/>
        </w:rPr>
      </w:pPr>
    </w:p>
    <w:p w14:paraId="79A98774" w14:textId="77777777" w:rsidR="00C313A5" w:rsidRPr="009F4A57" w:rsidRDefault="00C313A5" w:rsidP="00C313A5">
      <w:pPr>
        <w:rPr>
          <w:sz w:val="16"/>
        </w:rPr>
      </w:pPr>
      <w:r w:rsidRPr="009F4A57">
        <w:rPr>
          <w:sz w:val="16"/>
        </w:rPr>
        <w:t xml:space="preserve">One big reason is that </w:t>
      </w:r>
      <w:r w:rsidRPr="00EC7505">
        <w:rPr>
          <w:rStyle w:val="StyleUnderline"/>
          <w:highlight w:val="yellow"/>
        </w:rPr>
        <w:t xml:space="preserve">Taiwan </w:t>
      </w:r>
      <w:r w:rsidRPr="00ED6111">
        <w:rPr>
          <w:rStyle w:val="StyleUnderline"/>
        </w:rPr>
        <w:t>is about as inhospitable an environment as can be</w:t>
      </w:r>
      <w:r>
        <w:rPr>
          <w:rStyle w:val="StyleUnderline"/>
        </w:rPr>
        <w:t xml:space="preserve"> </w:t>
      </w:r>
      <w:r w:rsidRPr="00ED6111">
        <w:rPr>
          <w:rStyle w:val="StyleUnderline"/>
        </w:rPr>
        <w:t>imagined for an amphibious invasion</w:t>
      </w:r>
      <w:r w:rsidRPr="009F4A57">
        <w:rPr>
          <w:sz w:val="16"/>
        </w:rPr>
        <w:t xml:space="preserve">. Ian Easton, a defense expert who has written extensively about Taiwan defense strategy, wrote earlier this year that </w:t>
      </w:r>
      <w:r w:rsidRPr="00ED6111">
        <w:rPr>
          <w:rStyle w:val="StyleUnderline"/>
        </w:rPr>
        <w:t>the country’s “</w:t>
      </w:r>
      <w:r w:rsidRPr="00EC7505">
        <w:rPr>
          <w:rStyle w:val="StyleUnderline"/>
          <w:highlight w:val="yellow"/>
        </w:rPr>
        <w:t>coastal terrain … is a defender’s dream come true</w:t>
      </w:r>
      <w:r w:rsidRPr="009F4A57">
        <w:rPr>
          <w:sz w:val="16"/>
        </w:rPr>
        <w:t>. Taiwan has only 14 small invasion beaches, and they are bordered by cliffs and urban jungles.” Easton also notes that “many of Taiwan’s outer islands bristle with missiles, rockets, and artillery guns. Their granite hills have been honeycombed with tunnels and bunker systems.”</w:t>
      </w:r>
    </w:p>
    <w:p w14:paraId="72C53CBF" w14:textId="77777777" w:rsidR="00B244BC" w:rsidRPr="00F244E8" w:rsidRDefault="00B244BC" w:rsidP="00542CAE"/>
    <w:p w14:paraId="60C43A62" w14:textId="77777777" w:rsidR="00896A38" w:rsidRPr="00F244E8" w:rsidRDefault="00896A38" w:rsidP="00896A38">
      <w:pPr>
        <w:pStyle w:val="Heading4"/>
      </w:pPr>
      <w:r w:rsidRPr="00F244E8">
        <w:rPr>
          <w:u w:val="single"/>
        </w:rPr>
        <w:t>status competition</w:t>
      </w:r>
      <w:r w:rsidRPr="00F244E8">
        <w:t xml:space="preserve"> goes nuclear — letting China </w:t>
      </w:r>
      <w:r w:rsidRPr="00F244E8">
        <w:rPr>
          <w:u w:val="single"/>
        </w:rPr>
        <w:t>peacefully surpass the U.S.</w:t>
      </w:r>
      <w:r w:rsidRPr="00F244E8">
        <w:t xml:space="preserve"> is the only way to avoid war.</w:t>
      </w:r>
    </w:p>
    <w:p w14:paraId="6300A029" w14:textId="77777777" w:rsidR="00896A38" w:rsidRPr="00F244E8" w:rsidRDefault="00896A38" w:rsidP="00896A38">
      <w:r w:rsidRPr="00F244E8">
        <w:rPr>
          <w:rStyle w:val="Style13ptBold"/>
        </w:rPr>
        <w:t>Heath 18</w:t>
      </w:r>
      <w:r w:rsidRPr="00F244E8">
        <w:t>, Senior International/Defense Researcher at RAND (Timothy, February 2</w:t>
      </w:r>
      <w:r w:rsidRPr="00F244E8">
        <w:rPr>
          <w:vertAlign w:val="superscript"/>
        </w:rPr>
        <w:t>nd</w:t>
      </w:r>
      <w:r w:rsidRPr="00F244E8">
        <w:t xml:space="preserve">, “The Competition for Status Could Increase the Risk of a Military Clash in Asia,” </w:t>
      </w:r>
      <w:r w:rsidRPr="00F244E8">
        <w:rPr>
          <w:i/>
          <w:iCs/>
        </w:rPr>
        <w:t>RAND</w:t>
      </w:r>
      <w:r w:rsidRPr="00F244E8">
        <w:t xml:space="preserve">, </w:t>
      </w:r>
      <w:hyperlink r:id="rId13" w:history="1">
        <w:r w:rsidRPr="00F244E8">
          <w:rPr>
            <w:rStyle w:val="Hyperlink"/>
          </w:rPr>
          <w:t>https://www.rand.org/blog/2018/02/the-competition-for-status-could-increase-the-risk.html</w:t>
        </w:r>
      </w:hyperlink>
      <w:r w:rsidRPr="00F244E8">
        <w:t>, Accessed 09-05-2021)</w:t>
      </w:r>
    </w:p>
    <w:p w14:paraId="2A0D2794" w14:textId="77777777" w:rsidR="00896A38" w:rsidRPr="00F244E8" w:rsidRDefault="00896A38" w:rsidP="00896A38">
      <w:r w:rsidRPr="00F244E8">
        <w:t xml:space="preserve">However, </w:t>
      </w:r>
      <w:r w:rsidRPr="00F244E8">
        <w:rPr>
          <w:rStyle w:val="StyleUnderline"/>
        </w:rPr>
        <w:t xml:space="preserve">while the salience of conflict for the sake of gaining territory may be declining, </w:t>
      </w:r>
      <w:r w:rsidRPr="00F244E8">
        <w:rPr>
          <w:rStyle w:val="StyleUnderline"/>
          <w:highlight w:val="yellow"/>
        </w:rPr>
        <w:t xml:space="preserve">the </w:t>
      </w:r>
      <w:r w:rsidRPr="00F244E8">
        <w:rPr>
          <w:rStyle w:val="Emphasis"/>
          <w:highlight w:val="yellow"/>
        </w:rPr>
        <w:t>importance of status</w:t>
      </w:r>
      <w:r w:rsidRPr="00F244E8">
        <w:rPr>
          <w:rStyle w:val="StyleUnderline"/>
          <w:highlight w:val="yellow"/>
        </w:rPr>
        <w:t xml:space="preserve"> as a potential driver of conflict may be increasing</w:t>
      </w:r>
      <w:r w:rsidRPr="00F244E8">
        <w:t xml:space="preserve">. Status is an ambiguous and elusive concept, but at its core, </w:t>
      </w:r>
      <w:r w:rsidRPr="00F244E8">
        <w:rPr>
          <w:rStyle w:val="StyleUnderline"/>
        </w:rPr>
        <w:t>status consists of a country's ranking in a hierarchy within a peer group</w:t>
      </w:r>
      <w:r w:rsidRPr="00F244E8">
        <w:t xml:space="preserve">. </w:t>
      </w:r>
      <w:r w:rsidRPr="00F244E8">
        <w:rPr>
          <w:rStyle w:val="StyleUnderline"/>
        </w:rPr>
        <w:t>Status can be measured indirectly through estimations of a country's influence and prestige, as well as its reputation</w:t>
      </w:r>
      <w:r w:rsidRPr="00F244E8">
        <w:t xml:space="preserve">. Status matters a great deal because it can confer considerable benefits, as studies on the topic have shown. Jonathon Renshon, an expert on the role of status in international relations, has described how high-status countries enjoy a greater degree of deference from other countries and can thus secure a far larger share of available resources at a far lower cost than their lower-status peers. </w:t>
      </w:r>
      <w:r w:rsidRPr="00F244E8">
        <w:rPr>
          <w:rStyle w:val="StyleUnderline"/>
        </w:rPr>
        <w:t>Status can only be achieved through competition</w:t>
      </w:r>
      <w:r w:rsidRPr="00F244E8">
        <w:t xml:space="preserve">, however. </w:t>
      </w:r>
      <w:r w:rsidRPr="00F244E8">
        <w:rPr>
          <w:rStyle w:val="StyleUnderline"/>
        </w:rPr>
        <w:t xml:space="preserve">Because </w:t>
      </w:r>
      <w:r w:rsidRPr="00F244E8">
        <w:rPr>
          <w:rStyle w:val="StyleUnderline"/>
          <w:highlight w:val="yellow"/>
        </w:rPr>
        <w:t xml:space="preserve">rankings are </w:t>
      </w:r>
      <w:r w:rsidRPr="00F244E8">
        <w:rPr>
          <w:rStyle w:val="Emphasis"/>
          <w:highlight w:val="yellow"/>
        </w:rPr>
        <w:t>inherently zero-sum</w:t>
      </w:r>
      <w:r w:rsidRPr="00F244E8">
        <w:t xml:space="preserve">, </w:t>
      </w:r>
      <w:r w:rsidRPr="00F244E8">
        <w:rPr>
          <w:rStyle w:val="StyleUnderline"/>
        </w:rPr>
        <w:t>one country's rise in status invariably requires the diminishment of its competitors</w:t>
      </w:r>
      <w:r w:rsidRPr="00F244E8">
        <w:t>.</w:t>
      </w:r>
    </w:p>
    <w:p w14:paraId="55B414B5" w14:textId="77777777" w:rsidR="00896A38" w:rsidRPr="00F244E8" w:rsidRDefault="00896A38" w:rsidP="00896A38">
      <w:r w:rsidRPr="00F244E8">
        <w:t xml:space="preserve">The immense benefits that can accompany high status and the competition required to secure it help explain why </w:t>
      </w:r>
      <w:r w:rsidRPr="00F244E8">
        <w:rPr>
          <w:rStyle w:val="StyleUnderline"/>
        </w:rPr>
        <w:t>status concerns have historically underpinned many inter-state conflicts</w:t>
      </w:r>
      <w:r w:rsidRPr="00F244E8">
        <w:t>. Historically, many a country has gone to great lengths and sometimes incurred crippling costs to salvage a faltering status or increase its standing. In the 1956 Suez Crisis, for example, Great Britain pursued an unnecessary and pointless military attack to stave off a challenge from Egypt to its waning status in the Middle East. The ensuing debacle confirmed Britain's decline as a great power. During the 1960s, U.S. anxiety over its status vis-á-vis its primary rival, the Soviet Union, led Presidents Kennedy and Johnson to escalate the country's commitment to a war in Vietnam of dubious prospects, a situation the Soviet Union mirrored in its own disaster in Afghanistan in the 1980s. Conversely, the value of an increase in status can be seen in the aftermath of Japan's stunning defeat of Russia in 1904 and 1905. The outcome shocked Western opinion and earned Japan the status of peer with the world's leading imperial powers. Tokyo subsequently expanded its control of Asia. Similarly, America's victory in the Spanish-American War confirmed Spain's eclipse as a great power in Latin and South America. The United States cemented its status as the leading nation in the Americas and saw its influence expand accordingly.</w:t>
      </w:r>
    </w:p>
    <w:p w14:paraId="788B4994" w14:textId="77777777" w:rsidR="00896A38" w:rsidRPr="00F244E8" w:rsidRDefault="00896A38" w:rsidP="00896A38">
      <w:r w:rsidRPr="00F244E8">
        <w:t xml:space="preserve">As these examples suggest, </w:t>
      </w:r>
      <w:r w:rsidRPr="00F244E8">
        <w:rPr>
          <w:rStyle w:val="StyleUnderline"/>
        </w:rPr>
        <w:t>competition for status tends to recede when consensus exists among peer states about relative rankings</w:t>
      </w:r>
      <w:r w:rsidRPr="00F244E8">
        <w:t xml:space="preserve">, as happened briefly in the largely peaceful and stable post-Cold War “unipolar” moment of U.S. global preeminence. However, competition for status also tends to increase in periods of uncertainty. </w:t>
      </w:r>
      <w:r w:rsidRPr="00F244E8">
        <w:rPr>
          <w:rStyle w:val="StyleUnderline"/>
        </w:rPr>
        <w:t xml:space="preserve">Today, persistent economic stagnation in the developed world and the </w:t>
      </w:r>
      <w:r w:rsidRPr="00F244E8">
        <w:rPr>
          <w:rStyle w:val="StyleUnderline"/>
          <w:highlight w:val="yellow"/>
        </w:rPr>
        <w:t>rise of developing countries</w:t>
      </w:r>
      <w:r w:rsidRPr="00F244E8">
        <w:rPr>
          <w:rStyle w:val="StyleUnderline"/>
        </w:rPr>
        <w:t xml:space="preserve"> have unsettled existing hierarchies and </w:t>
      </w:r>
      <w:r w:rsidRPr="00F244E8">
        <w:rPr>
          <w:rStyle w:val="Emphasis"/>
          <w:highlight w:val="yellow"/>
        </w:rPr>
        <w:t>raised afresh anxiety</w:t>
      </w:r>
      <w:r w:rsidRPr="00F244E8">
        <w:t xml:space="preserve"> </w:t>
      </w:r>
      <w:r w:rsidRPr="00F244E8">
        <w:rPr>
          <w:rStyle w:val="StyleUnderline"/>
        </w:rPr>
        <w:t>over the standing of many great powers</w:t>
      </w:r>
      <w:r w:rsidRPr="00F244E8">
        <w:t>.</w:t>
      </w:r>
    </w:p>
    <w:p w14:paraId="1292AD34" w14:textId="77777777" w:rsidR="00896A38" w:rsidRPr="00F244E8" w:rsidRDefault="00896A38" w:rsidP="00896A38">
      <w:r w:rsidRPr="00F244E8">
        <w:t xml:space="preserve">Fears of diminished standing can be seen in the immense commentary bemoaning the decline in U.S. and European influence and in the debate over the possibilities of a post-Western age. Such apprehensions have also featured prominently in U.S. policy documents. In its recently released National Security Strategy (PDF), U.S. authorities warned that “China and Russia challenge American power, influence, and interests.” </w:t>
      </w:r>
      <w:r w:rsidRPr="00F244E8">
        <w:rPr>
          <w:rStyle w:val="StyleUnderline"/>
        </w:rPr>
        <w:t xml:space="preserve">These concerns are particularly acute in Asia, which has seen an intensifying strategic competition for status and influence between China and </w:t>
      </w:r>
      <w:r w:rsidRPr="00F244E8">
        <w:t>its principal rivals—</w:t>
      </w:r>
      <w:r w:rsidRPr="00F244E8">
        <w:rPr>
          <w:rStyle w:val="StyleUnderline"/>
        </w:rPr>
        <w:t>the United States</w:t>
      </w:r>
      <w:r w:rsidRPr="00F244E8">
        <w:t>, Japan, and India.</w:t>
      </w:r>
    </w:p>
    <w:p w14:paraId="200B4FE0" w14:textId="77777777" w:rsidR="00896A38" w:rsidRPr="00F244E8" w:rsidRDefault="00896A38" w:rsidP="00896A38">
      <w:r w:rsidRPr="00F244E8">
        <w:rPr>
          <w:rStyle w:val="StyleUnderline"/>
          <w:highlight w:val="yellow"/>
        </w:rPr>
        <w:t xml:space="preserve">For </w:t>
      </w:r>
      <w:r w:rsidRPr="00F244E8">
        <w:rPr>
          <w:rStyle w:val="Emphasis"/>
          <w:highlight w:val="yellow"/>
        </w:rPr>
        <w:t>China</w:t>
      </w:r>
      <w:r w:rsidRPr="00F244E8">
        <w:t xml:space="preserve">, </w:t>
      </w:r>
      <w:r w:rsidRPr="00F244E8">
        <w:rPr>
          <w:rStyle w:val="Emphasis"/>
          <w:highlight w:val="yellow"/>
        </w:rPr>
        <w:t>status is increasingly vital</w:t>
      </w:r>
      <w:r w:rsidRPr="00F244E8">
        <w:rPr>
          <w:rStyle w:val="StyleUnderline"/>
        </w:rPr>
        <w:t xml:space="preserve"> to realizing its revitalization as a great power</w:t>
      </w:r>
      <w:r w:rsidRPr="00F244E8">
        <w:t xml:space="preserve">. To sustain growth, China seeks to deepen Asia's integration through the Belt and Road Initiative and shape the terms of regional trade. China also seeks to construct a regional security architecture defined by Chinese-led organizations, such as the Shanghai Cooperation Organization and the Conference on Interaction and Confidence Building. </w:t>
      </w:r>
      <w:r w:rsidRPr="00F244E8">
        <w:rPr>
          <w:rStyle w:val="StyleUnderline"/>
        </w:rPr>
        <w:t>With adequate status, China could gain the deference and cooperation from regional powers needed to control potential flashpoints</w:t>
      </w:r>
      <w:r w:rsidRPr="00F244E8">
        <w:t xml:space="preserve">, improve its security, and secure preferential access to resources and markets at a fraction of the cost in resources than would be required if it had to fight and negotiate its way through every issue. Recognizing the importance of the issue, the 19th Chinese Communist Party Congress report outlined as a long-term goal the ambition to “become a global leader” in “international influence.” </w:t>
      </w:r>
      <w:r w:rsidRPr="00F244E8">
        <w:rPr>
          <w:rStyle w:val="StyleUnderline"/>
        </w:rPr>
        <w:t>Similarly, Chinese leaders have stepped up efforts to strengthen the country's leadership position in the region</w:t>
      </w:r>
      <w:r w:rsidRPr="00F244E8">
        <w:t>.</w:t>
      </w:r>
    </w:p>
    <w:p w14:paraId="6D040FC0" w14:textId="77777777" w:rsidR="00896A38" w:rsidRPr="00F244E8" w:rsidRDefault="00896A38" w:rsidP="00896A38">
      <w:r w:rsidRPr="00F244E8">
        <w:t>For China, status is increasingly vital to realizing its revitalization as a great power.</w:t>
      </w:r>
    </w:p>
    <w:p w14:paraId="4FDD2E9D" w14:textId="77777777" w:rsidR="00896A38" w:rsidRPr="00F244E8" w:rsidRDefault="00896A38" w:rsidP="00896A38">
      <w:r w:rsidRPr="00F244E8">
        <w:rPr>
          <w:rStyle w:val="StyleUnderline"/>
        </w:rPr>
        <w:t>China for now has relied on peaceful, albeit intrusive, measures to increase its influence and bolster its standing, such sustained military modernization</w:t>
      </w:r>
      <w:r w:rsidRPr="00F244E8">
        <w:t xml:space="preserve">, massive economic diplomacy initiatives, United Front tactics and the manipulation of diplomatic carrots and sticks. Some observers have seen evidence of China's increasing influence in the Philippines' and South Korea's growing sensitivity to Chinese concerns. But the effectiveness of incremental, peaceful methods is difficult to prove because their effects are harder to perceive. Some commentators, for example, regard Chinese gains in influence as limited. Moreover, </w:t>
      </w:r>
      <w:r w:rsidRPr="00F244E8">
        <w:rPr>
          <w:rStyle w:val="StyleUnderline"/>
        </w:rPr>
        <w:t>peaceful, incremental efforts are also vulnerable to counter-measures</w:t>
      </w:r>
      <w:r w:rsidRPr="00F244E8">
        <w:t>. Already, a growing array of countries have begun to raise concern about Chinese economic coercion and influence operations.</w:t>
      </w:r>
    </w:p>
    <w:p w14:paraId="73520C3B" w14:textId="77777777" w:rsidR="00896A38" w:rsidRPr="00F244E8" w:rsidRDefault="00896A38" w:rsidP="00896A38">
      <w:r w:rsidRPr="00F244E8">
        <w:t xml:space="preserve">The United States and its allies and partners rightfully seek to protect their interests by bolstering their respective positions, even as they continue to cooperate with China. The strategy may succeed, but </w:t>
      </w:r>
      <w:r w:rsidRPr="00F244E8">
        <w:rPr>
          <w:rStyle w:val="StyleUnderline"/>
        </w:rPr>
        <w:t>at its core is the assumption that stability can best be gained if China continues to acquiesce to the international order as established after World War II by the United States and its allies</w:t>
      </w:r>
      <w:r w:rsidRPr="00F244E8">
        <w:t xml:space="preserve">. China's conviction that its security depends on changes to this order sets up a deep, structural contradiction that is unlikely to be resolved any time soon. </w:t>
      </w:r>
      <w:r w:rsidRPr="00F244E8">
        <w:rPr>
          <w:rStyle w:val="Emphasis"/>
          <w:highlight w:val="yellow"/>
        </w:rPr>
        <w:t>Beijing</w:t>
      </w:r>
      <w:r w:rsidRPr="00F244E8">
        <w:rPr>
          <w:rStyle w:val="Emphasis"/>
        </w:rPr>
        <w:t xml:space="preserve"> can accordingly be </w:t>
      </w:r>
      <w:r w:rsidRPr="00F244E8">
        <w:rPr>
          <w:rStyle w:val="Emphasis"/>
          <w:highlight w:val="yellow"/>
        </w:rPr>
        <w:t>expected to persist in peaceful methods to supplant the U</w:t>
      </w:r>
      <w:r w:rsidRPr="00F244E8">
        <w:rPr>
          <w:rStyle w:val="Emphasis"/>
        </w:rPr>
        <w:t xml:space="preserve">nited </w:t>
      </w:r>
      <w:r w:rsidRPr="00F244E8">
        <w:rPr>
          <w:rStyle w:val="Emphasis"/>
          <w:highlight w:val="yellow"/>
        </w:rPr>
        <w:t>S</w:t>
      </w:r>
      <w:r w:rsidRPr="00F244E8">
        <w:rPr>
          <w:rStyle w:val="Emphasis"/>
        </w:rPr>
        <w:t xml:space="preserve">tates as Asia's leader. </w:t>
      </w:r>
      <w:r w:rsidRPr="00F244E8">
        <w:rPr>
          <w:rStyle w:val="Emphasis"/>
          <w:highlight w:val="yellow"/>
        </w:rPr>
        <w:t>If, however, Beijing at some point concludes</w:t>
      </w:r>
      <w:r w:rsidRPr="00F244E8">
        <w:rPr>
          <w:rStyle w:val="Emphasis"/>
        </w:rPr>
        <w:t xml:space="preserve"> that </w:t>
      </w:r>
      <w:r w:rsidRPr="00F244E8">
        <w:rPr>
          <w:rStyle w:val="Emphasis"/>
          <w:highlight w:val="yellow"/>
        </w:rPr>
        <w:t>the U</w:t>
      </w:r>
      <w:r w:rsidRPr="00F244E8">
        <w:rPr>
          <w:rStyle w:val="Emphasis"/>
        </w:rPr>
        <w:t xml:space="preserve">nited </w:t>
      </w:r>
      <w:r w:rsidRPr="00F244E8">
        <w:rPr>
          <w:rStyle w:val="Emphasis"/>
          <w:highlight w:val="yellow"/>
        </w:rPr>
        <w:t>S</w:t>
      </w:r>
      <w:r w:rsidRPr="00F244E8">
        <w:rPr>
          <w:rStyle w:val="Emphasis"/>
        </w:rPr>
        <w:t xml:space="preserve">tates and its allies </w:t>
      </w:r>
      <w:r w:rsidRPr="00F244E8">
        <w:rPr>
          <w:rStyle w:val="Emphasis"/>
          <w:highlight w:val="yellow"/>
        </w:rPr>
        <w:t>have successfully stymied its aspirations, China may be tempted by riskier methods to assert its status</w:t>
      </w:r>
      <w:r w:rsidRPr="00F244E8">
        <w:t xml:space="preserve">. A precedent for such behavior may be seen in a rising Germany of the 1890s-1900s. </w:t>
      </w:r>
      <w:r w:rsidRPr="00F244E8">
        <w:rPr>
          <w:rStyle w:val="StyleUnderline"/>
        </w:rPr>
        <w:t xml:space="preserve">Convinced that it had been </w:t>
      </w:r>
      <w:r w:rsidRPr="00F244E8">
        <w:rPr>
          <w:rStyle w:val="Emphasis"/>
        </w:rPr>
        <w:t>denied a status</w:t>
      </w:r>
      <w:r w:rsidRPr="00F244E8">
        <w:t xml:space="preserve"> </w:t>
      </w:r>
      <w:r w:rsidRPr="00F244E8">
        <w:rPr>
          <w:rStyle w:val="StyleUnderline"/>
        </w:rPr>
        <w:t>befitting its national power by Britain and France, Germany provoked a series of militarized crises around the world</w:t>
      </w:r>
      <w:r w:rsidRPr="00F244E8">
        <w:t xml:space="preserve">. In 1906, Germany threatened war against France after the two feuded about influence over Morocco. And in a second Moroccan crisis five years later, Germany extracted colonial concessions after it deployed a gunboat in response to a French military intervention. In China's case, </w:t>
      </w:r>
      <w:r w:rsidRPr="00F244E8">
        <w:rPr>
          <w:rStyle w:val="StyleUnderline"/>
          <w:highlight w:val="yellow"/>
        </w:rPr>
        <w:t>brinksmanship behavior could be carried out in the</w:t>
      </w:r>
      <w:r w:rsidRPr="00F244E8">
        <w:t xml:space="preserve"> contested </w:t>
      </w:r>
      <w:r w:rsidRPr="00F244E8">
        <w:rPr>
          <w:rStyle w:val="Emphasis"/>
          <w:highlight w:val="yellow"/>
        </w:rPr>
        <w:t>E</w:t>
      </w:r>
      <w:r w:rsidRPr="00F244E8">
        <w:t xml:space="preserve">ast or </w:t>
      </w:r>
      <w:r w:rsidRPr="00F244E8">
        <w:rPr>
          <w:rStyle w:val="Emphasis"/>
          <w:highlight w:val="yellow"/>
        </w:rPr>
        <w:t>S</w:t>
      </w:r>
      <w:r w:rsidRPr="00F244E8">
        <w:t xml:space="preserve">outh </w:t>
      </w:r>
      <w:r w:rsidRPr="00F244E8">
        <w:rPr>
          <w:rStyle w:val="Emphasis"/>
          <w:highlight w:val="yellow"/>
        </w:rPr>
        <w:t>C</w:t>
      </w:r>
      <w:r w:rsidRPr="00F244E8">
        <w:t xml:space="preserve">hina </w:t>
      </w:r>
      <w:r w:rsidRPr="00F244E8">
        <w:rPr>
          <w:rStyle w:val="Emphasis"/>
          <w:highlight w:val="yellow"/>
        </w:rPr>
        <w:t>S</w:t>
      </w:r>
      <w:r w:rsidRPr="00F244E8">
        <w:t xml:space="preserve">eas </w:t>
      </w:r>
      <w:r w:rsidRPr="00F244E8">
        <w:rPr>
          <w:rStyle w:val="StyleUnderline"/>
        </w:rPr>
        <w:t>with military ships and aircraft</w:t>
      </w:r>
      <w:r w:rsidRPr="00F244E8">
        <w:t xml:space="preserve">. Already, </w:t>
      </w:r>
      <w:r w:rsidRPr="00F244E8">
        <w:rPr>
          <w:rStyle w:val="StyleUnderline"/>
        </w:rPr>
        <w:t xml:space="preserve">a growing literature by </w:t>
      </w:r>
      <w:r w:rsidRPr="00F244E8">
        <w:rPr>
          <w:rStyle w:val="StyleUnderline"/>
          <w:highlight w:val="yellow"/>
        </w:rPr>
        <w:t>Chinese military writers recommend</w:t>
      </w:r>
      <w:r w:rsidRPr="00F244E8">
        <w:rPr>
          <w:rStyle w:val="StyleUnderline"/>
        </w:rPr>
        <w:t xml:space="preserve">s the skillful </w:t>
      </w:r>
      <w:r w:rsidRPr="00F244E8">
        <w:rPr>
          <w:rStyle w:val="StyleUnderline"/>
          <w:highlight w:val="yellow"/>
        </w:rPr>
        <w:t xml:space="preserve">exploitation of </w:t>
      </w:r>
      <w:r w:rsidRPr="00F244E8">
        <w:rPr>
          <w:rStyle w:val="Emphasis"/>
          <w:highlight w:val="yellow"/>
        </w:rPr>
        <w:t>military crises for strategic gain</w:t>
      </w:r>
      <w:r w:rsidRPr="00F244E8">
        <w:t>.</w:t>
      </w:r>
    </w:p>
    <w:p w14:paraId="2DAC336A" w14:textId="77777777" w:rsidR="00896A38" w:rsidRPr="00F244E8" w:rsidRDefault="00896A38" w:rsidP="00896A38">
      <w:r w:rsidRPr="00F244E8">
        <w:t xml:space="preserve">Brinksmanship carries its own risks, of course. </w:t>
      </w:r>
      <w:r w:rsidRPr="00F244E8">
        <w:rPr>
          <w:rStyle w:val="Emphasis"/>
          <w:highlight w:val="yellow"/>
        </w:rPr>
        <w:t>Miscalculation could lead to unwanted war</w:t>
      </w:r>
      <w:r w:rsidRPr="00F244E8">
        <w:t xml:space="preserve">. The strategic effects could be severe as well. </w:t>
      </w:r>
      <w:r w:rsidRPr="00F244E8">
        <w:rPr>
          <w:rStyle w:val="StyleUnderline"/>
        </w:rPr>
        <w:t xml:space="preserve">Rivals like the </w:t>
      </w:r>
      <w:r w:rsidRPr="00F244E8">
        <w:rPr>
          <w:rStyle w:val="StyleUnderline"/>
          <w:highlight w:val="yellow"/>
        </w:rPr>
        <w:t>U</w:t>
      </w:r>
      <w:r w:rsidRPr="00F244E8">
        <w:rPr>
          <w:rStyle w:val="StyleUnderline"/>
        </w:rPr>
        <w:t xml:space="preserve">nited </w:t>
      </w:r>
      <w:r w:rsidRPr="00F244E8">
        <w:rPr>
          <w:rStyle w:val="StyleUnderline"/>
          <w:highlight w:val="yellow"/>
        </w:rPr>
        <w:t>S</w:t>
      </w:r>
      <w:r w:rsidRPr="00F244E8">
        <w:rPr>
          <w:rStyle w:val="StyleUnderline"/>
        </w:rPr>
        <w:t xml:space="preserve">tates, Japan, and India could be alarmed enough by a clash that they </w:t>
      </w:r>
      <w:r w:rsidRPr="00F244E8">
        <w:rPr>
          <w:rStyle w:val="Emphasis"/>
          <w:highlight w:val="yellow"/>
        </w:rPr>
        <w:t>step up military preparations, aggravating China</w:t>
      </w:r>
      <w:r w:rsidRPr="00F244E8">
        <w:rPr>
          <w:rStyle w:val="Emphasis"/>
        </w:rPr>
        <w:t>'s security situation</w:t>
      </w:r>
      <w:r w:rsidRPr="00F244E8">
        <w:t xml:space="preserve">. Moreover, conflict could imperil China's grand Belt and Road Initiative ambition, if aggrieved neighbors opt out and welcome investments by Japan and India instead. China has many good reasons to never consider military provocations against a neighbor. But </w:t>
      </w:r>
      <w:r w:rsidRPr="00F244E8">
        <w:rPr>
          <w:rStyle w:val="StyleUnderline"/>
          <w:highlight w:val="yellow"/>
        </w:rPr>
        <w:t>Beijing</w:t>
      </w:r>
      <w:r w:rsidRPr="00F244E8">
        <w:rPr>
          <w:rStyle w:val="StyleUnderline"/>
        </w:rPr>
        <w:t xml:space="preserve"> also </w:t>
      </w:r>
      <w:r w:rsidRPr="00F244E8">
        <w:rPr>
          <w:rStyle w:val="StyleUnderline"/>
          <w:highlight w:val="yellow"/>
        </w:rPr>
        <w:t xml:space="preserve">has compelling reasons to </w:t>
      </w:r>
      <w:r w:rsidRPr="00F244E8">
        <w:rPr>
          <w:rStyle w:val="Emphasis"/>
          <w:highlight w:val="yellow"/>
        </w:rPr>
        <w:t>increase the country's standing</w:t>
      </w:r>
      <w:r w:rsidRPr="00F244E8">
        <w:rPr>
          <w:rStyle w:val="StyleUnderline"/>
        </w:rPr>
        <w:t xml:space="preserve"> and diminish that of the United States and its allies</w:t>
      </w:r>
      <w:r w:rsidRPr="00F244E8">
        <w:t xml:space="preserve">. </w:t>
      </w:r>
      <w:r w:rsidRPr="00F244E8">
        <w:rPr>
          <w:rStyle w:val="StyleUnderline"/>
        </w:rPr>
        <w:t xml:space="preserve">Given that the ruling Chinese Communist Party </w:t>
      </w:r>
      <w:r w:rsidRPr="00F244E8">
        <w:rPr>
          <w:rStyle w:val="StyleUnderline"/>
          <w:highlight w:val="yellow"/>
        </w:rPr>
        <w:t xml:space="preserve">has </w:t>
      </w:r>
      <w:r w:rsidRPr="00F244E8">
        <w:rPr>
          <w:rStyle w:val="Emphasis"/>
          <w:highlight w:val="yellow"/>
        </w:rPr>
        <w:t>staked its reputation</w:t>
      </w:r>
      <w:r w:rsidRPr="00F244E8">
        <w:rPr>
          <w:rStyle w:val="StyleUnderline"/>
        </w:rPr>
        <w:t xml:space="preserve"> towards that end, China's leaders </w:t>
      </w:r>
      <w:r w:rsidRPr="00F244E8">
        <w:rPr>
          <w:rStyle w:val="StyleUnderline"/>
          <w:highlight w:val="yellow"/>
        </w:rPr>
        <w:t xml:space="preserve">should be expected to </w:t>
      </w:r>
      <w:r w:rsidRPr="00F244E8">
        <w:rPr>
          <w:rStyle w:val="Emphasis"/>
          <w:highlight w:val="yellow"/>
        </w:rPr>
        <w:t>consider all available options to achieve it</w:t>
      </w:r>
      <w:r w:rsidRPr="00F244E8">
        <w:t>.</w:t>
      </w:r>
    </w:p>
    <w:p w14:paraId="585DBE7E" w14:textId="77777777" w:rsidR="00B66F80" w:rsidRDefault="00B66F80" w:rsidP="0008429B">
      <w:pPr>
        <w:rPr>
          <w:sz w:val="16"/>
        </w:rPr>
      </w:pPr>
    </w:p>
    <w:p w14:paraId="4146DB43" w14:textId="77777777" w:rsidR="0008429B" w:rsidRPr="00D350C4" w:rsidRDefault="0008429B" w:rsidP="0008429B">
      <w:pPr>
        <w:pStyle w:val="Heading4"/>
      </w:pPr>
      <w:r>
        <w:t xml:space="preserve">Balancing solves </w:t>
      </w:r>
      <w:r>
        <w:rPr>
          <w:u w:val="single"/>
        </w:rPr>
        <w:t>regional stability</w:t>
      </w:r>
      <w:r>
        <w:t xml:space="preserve"> by expanding </w:t>
      </w:r>
      <w:r>
        <w:rPr>
          <w:u w:val="single"/>
        </w:rPr>
        <w:t>alliance networks</w:t>
      </w:r>
      <w:r>
        <w:t xml:space="preserve"> and stopping </w:t>
      </w:r>
      <w:r>
        <w:rPr>
          <w:u w:val="single"/>
        </w:rPr>
        <w:t>favoritism</w:t>
      </w:r>
      <w:r>
        <w:t xml:space="preserve"> that encourages </w:t>
      </w:r>
      <w:r>
        <w:rPr>
          <w:u w:val="single"/>
        </w:rPr>
        <w:t>regional aggression</w:t>
      </w:r>
      <w:r>
        <w:t xml:space="preserve"> </w:t>
      </w:r>
    </w:p>
    <w:p w14:paraId="565668C3" w14:textId="77777777" w:rsidR="0008429B" w:rsidRDefault="0008429B" w:rsidP="0008429B">
      <w:r w:rsidRPr="00DF7E10">
        <w:rPr>
          <w:rStyle w:val="Style13ptBold"/>
        </w:rPr>
        <w:t>Walt 19</w:t>
      </w:r>
      <w:r>
        <w:t xml:space="preserve"> [STEPHEN M. WALT is Robert and Renee Belfer Professor of International Affairs at the Harvard Kennedy School and the author of The Hell of Good Intentions: America's Foreign Policy Elite and the Decline of U.S. Primacy. Foreign Affairs. May/June. “The End of Hubris And the New Age of American Restraint.” </w:t>
      </w:r>
      <w:hyperlink r:id="rId14" w:history="1">
        <w:r w:rsidRPr="009234CE">
          <w:rPr>
            <w:rStyle w:val="Hyperlink"/>
          </w:rPr>
          <w:t>https://www.foreignaffairs.com/articles/2019-04-16/end-hubris</w:t>
        </w:r>
      </w:hyperlink>
      <w:r>
        <w:t xml:space="preserve"> My OCR sometimes turns E’s into C’s, I think I got them all, but please let me know if I missed one]</w:t>
      </w:r>
    </w:p>
    <w:p w14:paraId="4BFDEF5C" w14:textId="77777777" w:rsidR="0008429B" w:rsidRPr="00DE6C78" w:rsidRDefault="0008429B" w:rsidP="0008429B">
      <w:pPr>
        <w:rPr>
          <w:sz w:val="16"/>
        </w:rPr>
      </w:pPr>
      <w:r w:rsidRPr="00DE6C78">
        <w:rPr>
          <w:sz w:val="16"/>
        </w:rPr>
        <w:t xml:space="preserve">As an offshore balancer,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establish</w:t>
      </w:r>
      <w:r w:rsidRPr="00D350C4">
        <w:rPr>
          <w:rStyle w:val="StyleUnderline"/>
        </w:rPr>
        <w:t xml:space="preserve"> normal </w:t>
      </w:r>
      <w:r w:rsidRPr="00B072FB">
        <w:rPr>
          <w:rStyle w:val="StyleUnderline"/>
          <w:highlight w:val="cyan"/>
        </w:rPr>
        <w:t xml:space="preserve">relations with </w:t>
      </w:r>
      <w:r w:rsidRPr="00B072FB">
        <w:rPr>
          <w:rStyle w:val="Emphasis"/>
          <w:highlight w:val="cyan"/>
        </w:rPr>
        <w:t>all countries</w:t>
      </w:r>
      <w:r w:rsidRPr="00D350C4">
        <w:rPr>
          <w:rStyle w:val="StyleUnderline"/>
        </w:rPr>
        <w:t xml:space="preserve"> in the</w:t>
      </w:r>
      <w:r w:rsidRPr="00DE6C78">
        <w:rPr>
          <w:sz w:val="16"/>
        </w:rPr>
        <w:t xml:space="preserve"> </w:t>
      </w:r>
      <w:r w:rsidRPr="00D350C4">
        <w:rPr>
          <w:rStyle w:val="Emphasis"/>
        </w:rPr>
        <w:t>region</w:t>
      </w:r>
      <w:r w:rsidRPr="00DE6C78">
        <w:rPr>
          <w:sz w:val="16"/>
        </w:rPr>
        <w:t xml:space="preserve">, </w:t>
      </w:r>
      <w:r w:rsidRPr="00B072FB">
        <w:rPr>
          <w:rStyle w:val="StyleUnderline"/>
          <w:highlight w:val="cyan"/>
        </w:rPr>
        <w:t>instead of</w:t>
      </w:r>
      <w:r w:rsidRPr="00D350C4">
        <w:rPr>
          <w:rStyle w:val="StyleUnderline"/>
        </w:rPr>
        <w:t xml:space="preserve"> having “</w:t>
      </w:r>
      <w:r w:rsidRPr="00B072FB">
        <w:rPr>
          <w:rStyle w:val="Emphasis"/>
          <w:highlight w:val="cyan"/>
        </w:rPr>
        <w:t>special relationships</w:t>
      </w:r>
      <w:r w:rsidRPr="00B072FB">
        <w:rPr>
          <w:sz w:val="16"/>
          <w:highlight w:val="cyan"/>
        </w:rPr>
        <w:t xml:space="preserve">" </w:t>
      </w:r>
      <w:r w:rsidRPr="00B072FB">
        <w:rPr>
          <w:rStyle w:val="StyleUnderline"/>
          <w:highlight w:val="cyan"/>
        </w:rPr>
        <w:t xml:space="preserve">with a </w:t>
      </w:r>
      <w:r w:rsidRPr="00B072FB">
        <w:rPr>
          <w:rStyle w:val="Emphasis"/>
          <w:highlight w:val="cyan"/>
        </w:rPr>
        <w:t>few</w:t>
      </w:r>
      <w:r w:rsidRPr="00D350C4">
        <w:rPr>
          <w:rStyle w:val="Emphasis"/>
        </w:rPr>
        <w:t xml:space="preserve"> states</w:t>
      </w:r>
      <w:r w:rsidRPr="00DE6C78">
        <w:rPr>
          <w:sz w:val="16"/>
        </w:rPr>
        <w:t xml:space="preserve"> </w:t>
      </w:r>
      <w:r w:rsidRPr="00D350C4">
        <w:rPr>
          <w:rStyle w:val="StyleUnderline"/>
        </w:rPr>
        <w:t xml:space="preserve">and profoundly hostile relations with </w:t>
      </w:r>
      <w:r w:rsidRPr="00D350C4">
        <w:rPr>
          <w:rStyle w:val="Emphasis"/>
        </w:rPr>
        <w:t>others</w:t>
      </w:r>
      <w:r w:rsidRPr="00D350C4">
        <w:rPr>
          <w:rStyle w:val="StyleUnderline"/>
        </w:rPr>
        <w:t xml:space="preserve">. </w:t>
      </w:r>
      <w:r w:rsidRPr="00B072FB">
        <w:rPr>
          <w:rStyle w:val="StyleUnderline"/>
          <w:highlight w:val="cyan"/>
        </w:rPr>
        <w:t>No country</w:t>
      </w:r>
      <w:r w:rsidRPr="00D350C4">
        <w:rPr>
          <w:rStyle w:val="StyleUnderline"/>
        </w:rPr>
        <w:t xml:space="preserve"> in the Middle East </w:t>
      </w:r>
      <w:r w:rsidRPr="00B072FB">
        <w:rPr>
          <w:rStyle w:val="StyleUnderline"/>
          <w:highlight w:val="cyan"/>
        </w:rPr>
        <w:t>is so virtuous</w:t>
      </w:r>
      <w:r w:rsidRPr="00D350C4">
        <w:rPr>
          <w:rStyle w:val="StyleUnderline"/>
        </w:rPr>
        <w:t xml:space="preserve"> or vital that </w:t>
      </w:r>
      <w:r w:rsidRPr="00B072FB">
        <w:rPr>
          <w:rStyle w:val="StyleUnderline"/>
          <w:highlight w:val="cyan"/>
        </w:rPr>
        <w:t xml:space="preserve">it deserves </w:t>
      </w:r>
      <w:r w:rsidRPr="00B072FB">
        <w:rPr>
          <w:rStyle w:val="Emphasis"/>
          <w:highlight w:val="cyan"/>
        </w:rPr>
        <w:t>unconditional</w:t>
      </w:r>
      <w:r w:rsidRPr="00D350C4">
        <w:rPr>
          <w:rStyle w:val="Emphasis"/>
        </w:rPr>
        <w:t xml:space="preserve"> U.S. </w:t>
      </w:r>
      <w:r w:rsidRPr="00B072FB">
        <w:rPr>
          <w:rStyle w:val="Emphasis"/>
          <w:highlight w:val="cyan"/>
        </w:rPr>
        <w:t>support,</w:t>
      </w:r>
      <w:r w:rsidRPr="00B072FB">
        <w:rPr>
          <w:sz w:val="16"/>
          <w:highlight w:val="cyan"/>
        </w:rPr>
        <w:t xml:space="preserve"> </w:t>
      </w:r>
      <w:r w:rsidRPr="00B072FB">
        <w:rPr>
          <w:rStyle w:val="StyleUnderline"/>
          <w:highlight w:val="cyan"/>
        </w:rPr>
        <w:t>and no</w:t>
      </w:r>
      <w:r w:rsidRPr="00D350C4">
        <w:rPr>
          <w:rStyle w:val="StyleUnderline"/>
        </w:rPr>
        <w:t xml:space="preserve"> country there is </w:t>
      </w:r>
      <w:r w:rsidRPr="00B072FB">
        <w:rPr>
          <w:rStyle w:val="StyleUnderline"/>
          <w:highlight w:val="cyan"/>
        </w:rPr>
        <w:t>so heinous</w:t>
      </w:r>
      <w:r w:rsidRPr="00D350C4">
        <w:rPr>
          <w:rStyle w:val="StyleUnderline"/>
        </w:rPr>
        <w:t xml:space="preserve"> that </w:t>
      </w:r>
      <w:r w:rsidRPr="00B072FB">
        <w:rPr>
          <w:rStyle w:val="StyleUnderline"/>
          <w:highlight w:val="cyan"/>
        </w:rPr>
        <w:t xml:space="preserve">it must be treated as a </w:t>
      </w:r>
      <w:r w:rsidRPr="00B072FB">
        <w:rPr>
          <w:rStyle w:val="Emphasis"/>
          <w:highlight w:val="cyan"/>
        </w:rPr>
        <w:t>pariah</w:t>
      </w:r>
      <w:r w:rsidRPr="00DE6C78">
        <w:rPr>
          <w:sz w:val="16"/>
        </w:rPr>
        <w:t xml:space="preserve">. </w:t>
      </w:r>
      <w:r w:rsidRPr="00D350C4">
        <w:rPr>
          <w:rStyle w:val="StyleUnderline"/>
        </w:rPr>
        <w:t xml:space="preserve">The United States should act as </w:t>
      </w:r>
      <w:r w:rsidRPr="00D350C4">
        <w:rPr>
          <w:rStyle w:val="Emphasis"/>
        </w:rPr>
        <w:t>China</w:t>
      </w:r>
      <w:r w:rsidRPr="00DE6C78">
        <w:rPr>
          <w:sz w:val="16"/>
        </w:rPr>
        <w:t xml:space="preserve">, </w:t>
      </w:r>
      <w:r w:rsidRPr="00D350C4">
        <w:rPr>
          <w:rStyle w:val="Emphasis"/>
        </w:rPr>
        <w:t>India</w:t>
      </w:r>
      <w:r w:rsidRPr="00DE6C78">
        <w:rPr>
          <w:sz w:val="16"/>
        </w:rPr>
        <w:t xml:space="preserve">, </w:t>
      </w:r>
      <w:r w:rsidRPr="00D350C4">
        <w:rPr>
          <w:rStyle w:val="Emphasis"/>
        </w:rPr>
        <w:t>Japan</w:t>
      </w:r>
      <w:r w:rsidRPr="00DE6C78">
        <w:rPr>
          <w:sz w:val="16"/>
        </w:rPr>
        <w:t xml:space="preserve">, </w:t>
      </w:r>
      <w:r w:rsidRPr="00D350C4">
        <w:rPr>
          <w:rStyle w:val="Emphasis"/>
        </w:rPr>
        <w:t>Russia</w:t>
      </w:r>
      <w:r w:rsidRPr="00DE6C78">
        <w:rPr>
          <w:sz w:val="16"/>
        </w:rPr>
        <w:t xml:space="preserve">, </w:t>
      </w:r>
      <w:r>
        <w:rPr>
          <w:rStyle w:val="StyleUnderline"/>
        </w:rPr>
        <w:t xml:space="preserve">and the eu do, </w:t>
      </w:r>
      <w:r w:rsidRPr="00B072FB">
        <w:rPr>
          <w:rStyle w:val="StyleUnderline"/>
          <w:highlight w:val="cyan"/>
        </w:rPr>
        <w:t xml:space="preserve">maintaining normal </w:t>
      </w:r>
      <w:r w:rsidRPr="00B072FB">
        <w:rPr>
          <w:rStyle w:val="Emphasis"/>
          <w:highlight w:val="cyan"/>
        </w:rPr>
        <w:t>working relationships</w:t>
      </w:r>
      <w:r w:rsidRPr="00D350C4">
        <w:rPr>
          <w:rStyle w:val="StyleUnderline"/>
        </w:rPr>
        <w:t xml:space="preserve"> with all states in the region -including </w:t>
      </w:r>
      <w:r w:rsidRPr="00D350C4">
        <w:rPr>
          <w:rStyle w:val="Emphasis"/>
        </w:rPr>
        <w:t>Iran</w:t>
      </w:r>
      <w:r w:rsidRPr="00DE6C78">
        <w:rPr>
          <w:sz w:val="16"/>
        </w:rPr>
        <w:t xml:space="preserve">. Among other things, this </w:t>
      </w:r>
      <w:r w:rsidRPr="00D350C4">
        <w:rPr>
          <w:rStyle w:val="StyleUnderline"/>
        </w:rPr>
        <w:t xml:space="preserve">policy </w:t>
      </w:r>
      <w:r w:rsidRPr="00B072FB">
        <w:rPr>
          <w:rStyle w:val="StyleUnderline"/>
          <w:highlight w:val="cyan"/>
        </w:rPr>
        <w:t>would encourage</w:t>
      </w:r>
      <w:r w:rsidRPr="00D350C4">
        <w:rPr>
          <w:rStyle w:val="StyleUnderline"/>
        </w:rPr>
        <w:t xml:space="preserve"> rival regional </w:t>
      </w:r>
      <w:r w:rsidRPr="00B072FB">
        <w:rPr>
          <w:rStyle w:val="StyleUnderline"/>
          <w:highlight w:val="cyan"/>
        </w:rPr>
        <w:t xml:space="preserve">powers to </w:t>
      </w:r>
      <w:r w:rsidRPr="00B072FB">
        <w:rPr>
          <w:rStyle w:val="Emphasis"/>
          <w:highlight w:val="cyan"/>
        </w:rPr>
        <w:t>compete</w:t>
      </w:r>
      <w:r w:rsidRPr="00B072FB">
        <w:rPr>
          <w:rStyle w:val="StyleUnderline"/>
          <w:highlight w:val="cyan"/>
        </w:rPr>
        <w:t xml:space="preserve"> for</w:t>
      </w:r>
      <w:r w:rsidRPr="00D350C4">
        <w:rPr>
          <w:rStyle w:val="StyleUnderline"/>
        </w:rPr>
        <w:t xml:space="preserve"> </w:t>
      </w:r>
      <w:r w:rsidRPr="00D350C4">
        <w:rPr>
          <w:rStyle w:val="Emphasis"/>
        </w:rPr>
        <w:t xml:space="preserve">U.S. </w:t>
      </w:r>
      <w:r w:rsidRPr="00B072FB">
        <w:rPr>
          <w:rStyle w:val="Emphasis"/>
          <w:highlight w:val="cyan"/>
        </w:rPr>
        <w:t>support</w:t>
      </w:r>
      <w:r w:rsidRPr="00DE6C78">
        <w:rPr>
          <w:sz w:val="16"/>
        </w:rPr>
        <w:t xml:space="preserve">, instead of taking it for granted. For the moment, </w:t>
      </w:r>
      <w:r w:rsidRPr="00D350C4">
        <w:rPr>
          <w:rStyle w:val="StyleUnderline"/>
        </w:rPr>
        <w:t>Washington</w:t>
      </w:r>
      <w:r w:rsidRPr="00DE6C78">
        <w:rPr>
          <w:sz w:val="16"/>
        </w:rPr>
        <w:t xml:space="preserve"> should also make it clear that it </w:t>
      </w:r>
      <w:r w:rsidRPr="00D350C4">
        <w:rPr>
          <w:rStyle w:val="StyleUnderline"/>
        </w:rPr>
        <w:t xml:space="preserve">will reduce its support for local partners if they </w:t>
      </w:r>
      <w:r w:rsidRPr="00D350C4">
        <w:rPr>
          <w:rStyle w:val="Emphasis"/>
        </w:rPr>
        <w:t>repeatedly act</w:t>
      </w:r>
      <w:r w:rsidRPr="00DE6C78">
        <w:rPr>
          <w:sz w:val="16"/>
        </w:rPr>
        <w:t xml:space="preserve"> </w:t>
      </w:r>
      <w:r w:rsidRPr="00D350C4">
        <w:rPr>
          <w:rStyle w:val="StyleUnderline"/>
        </w:rPr>
        <w:t xml:space="preserve">in ways that undermine U.S. interests or that run contrary to </w:t>
      </w:r>
      <w:r w:rsidRPr="00D350C4">
        <w:rPr>
          <w:rStyle w:val="Emphasis"/>
        </w:rPr>
        <w:t>core U.S. values</w:t>
      </w:r>
      <w:r w:rsidRPr="00DE6C78">
        <w:rPr>
          <w:sz w:val="16"/>
        </w:rPr>
        <w:t xml:space="preserve">. </w:t>
      </w:r>
      <w:r w:rsidRPr="00B072FB">
        <w:rPr>
          <w:rStyle w:val="StyleUnderline"/>
          <w:highlight w:val="cyan"/>
        </w:rPr>
        <w:t xml:space="preserve">Should any state threaten to </w:t>
      </w:r>
      <w:r w:rsidRPr="00B072FB">
        <w:rPr>
          <w:rStyle w:val="Emphasis"/>
          <w:highlight w:val="cyan"/>
        </w:rPr>
        <w:t>dominate</w:t>
      </w:r>
      <w:r w:rsidRPr="00B072FB">
        <w:rPr>
          <w:rStyle w:val="StyleUnderline"/>
          <w:highlight w:val="cyan"/>
        </w:rPr>
        <w:t xml:space="preserve"> the </w:t>
      </w:r>
      <w:r w:rsidRPr="00B072FB">
        <w:rPr>
          <w:rStyle w:val="Emphasis"/>
          <w:highlight w:val="cyan"/>
        </w:rPr>
        <w:t>region</w:t>
      </w:r>
      <w:r w:rsidRPr="00DE6C78">
        <w:rPr>
          <w:sz w:val="16"/>
        </w:rPr>
        <w:t xml:space="preserve"> </w:t>
      </w:r>
      <w:r w:rsidRPr="00D350C4">
        <w:rPr>
          <w:rStyle w:val="StyleUnderline"/>
        </w:rPr>
        <w:t xml:space="preserve">from within or without in the future,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help</w:t>
      </w:r>
      <w:r w:rsidRPr="00D350C4">
        <w:rPr>
          <w:rStyle w:val="StyleUnderline"/>
        </w:rPr>
        <w:t xml:space="preserve"> the </w:t>
      </w:r>
      <w:r w:rsidRPr="00B072FB">
        <w:rPr>
          <w:rStyle w:val="StyleUnderline"/>
          <w:highlight w:val="cyan"/>
        </w:rPr>
        <w:t xml:space="preserve">rest balance against </w:t>
      </w:r>
      <w:r w:rsidRPr="00B072FB">
        <w:rPr>
          <w:rStyle w:val="Emphasis"/>
          <w:highlight w:val="cyan"/>
        </w:rPr>
        <w:t>it</w:t>
      </w:r>
      <w:r w:rsidRPr="00D350C4">
        <w:rPr>
          <w:rStyle w:val="StyleUnderline"/>
        </w:rPr>
        <w:t>,</w:t>
      </w:r>
      <w:r w:rsidRPr="00DE6C78">
        <w:rPr>
          <w:sz w:val="16"/>
        </w:rPr>
        <w:t xml:space="preserve"> </w:t>
      </w:r>
      <w:r w:rsidRPr="00D350C4">
        <w:rPr>
          <w:rStyle w:val="StyleUnderline"/>
        </w:rPr>
        <w:t xml:space="preserve">calibrating its level of effort and local presence to the </w:t>
      </w:r>
      <w:r w:rsidRPr="00D350C4">
        <w:rPr>
          <w:rStyle w:val="Emphasis"/>
        </w:rPr>
        <w:t>magnitude of the danger</w:t>
      </w:r>
      <w:r w:rsidRPr="00DE6C78">
        <w:rPr>
          <w:sz w:val="16"/>
        </w:rPr>
        <w:t>.</w:t>
      </w:r>
    </w:p>
    <w:p w14:paraId="67D47330" w14:textId="77777777" w:rsidR="0008429B" w:rsidRDefault="0008429B" w:rsidP="0008429B">
      <w:pPr>
        <w:rPr>
          <w:sz w:val="16"/>
        </w:rPr>
      </w:pPr>
    </w:p>
    <w:p w14:paraId="5C53DF50" w14:textId="6399B911" w:rsidR="0008429B" w:rsidRDefault="0008429B" w:rsidP="0008429B">
      <w:pPr>
        <w:pStyle w:val="Heading4"/>
      </w:pPr>
      <w:r>
        <w:t>Heg encourages allies to reduce defense spending and encourages risky behavior</w:t>
      </w:r>
      <w:r w:rsidR="00A0383E">
        <w:t xml:space="preserve"> </w:t>
      </w:r>
      <w:r w:rsidR="00F31110">
        <w:t>– nuke war</w:t>
      </w:r>
    </w:p>
    <w:p w14:paraId="18AAE8F7" w14:textId="77777777" w:rsidR="0008429B" w:rsidRDefault="0008429B" w:rsidP="0008429B">
      <w:r w:rsidRPr="002677A9">
        <w:rPr>
          <w:rStyle w:val="Style13ptBold"/>
        </w:rPr>
        <w:t>Posen ’16</w:t>
      </w:r>
      <w:r>
        <w:t xml:space="preserve"> </w:t>
      </w:r>
      <w:r w:rsidRPr="002677A9">
        <w:rPr>
          <w:sz w:val="16"/>
          <w:szCs w:val="16"/>
        </w:rPr>
        <w:t xml:space="preserve">(Barry R; 8/7/2016; Ford International Professor of Political Science at MIT, Director of the MIT Security Studies Program Council on Foreign Relations International Affairs Fellow; Rockefeller Foundation International Affairs Fellow; Guest Scholar at the Center for Strategic and International Studies; Woodrow Wilson Center Fellow; Smithsonian Institution; Transatlantic Fellow of the German Marshall Fund of the United States, and most recently Visiting Fellow at the John Sloan Dickey Center at Dartmouth College. "The High Costs and Limited Benefits of America’s Alliances," National Interest, </w:t>
      </w:r>
      <w:hyperlink r:id="rId15" w:history="1">
        <w:r w:rsidRPr="002677A9">
          <w:rPr>
            <w:rStyle w:val="Hyperlink"/>
            <w:sz w:val="16"/>
            <w:szCs w:val="16"/>
          </w:rPr>
          <w:t>http://nationalinterest.org/blog/the-skeptics/the-high-costs-limited-benefits-americas-alliances-17273?page=show//)MBA</w:t>
        </w:r>
      </w:hyperlink>
      <w:r w:rsidRPr="002677A9">
        <w:rPr>
          <w:sz w:val="16"/>
          <w:szCs w:val="16"/>
        </w:rPr>
        <w:t xml:space="preserve"> HBJ</w:t>
      </w:r>
    </w:p>
    <w:p w14:paraId="6FB80A98" w14:textId="77777777" w:rsidR="0008429B" w:rsidRPr="004B356E" w:rsidRDefault="0008429B" w:rsidP="0008429B">
      <w:pPr>
        <w:rPr>
          <w:u w:val="single"/>
        </w:rPr>
      </w:pPr>
      <w:r w:rsidRPr="004B356E">
        <w:rPr>
          <w:rStyle w:val="StyleUnderline"/>
        </w:rPr>
        <w:t>The U</w:t>
      </w:r>
      <w:r w:rsidRPr="004B356E">
        <w:rPr>
          <w:sz w:val="16"/>
        </w:rPr>
        <w:t>nited</w:t>
      </w:r>
      <w:r w:rsidRPr="004B356E">
        <w:rPr>
          <w:rStyle w:val="StyleUnderline"/>
        </w:rPr>
        <w:t xml:space="preserve"> S</w:t>
      </w:r>
      <w:r w:rsidRPr="004B356E">
        <w:rPr>
          <w:sz w:val="16"/>
        </w:rPr>
        <w:t xml:space="preserve">tates </w:t>
      </w:r>
      <w:r w:rsidRPr="004B356E">
        <w:rPr>
          <w:rStyle w:val="StyleUnderline"/>
        </w:rPr>
        <w:t>stands at the center of a far flung global alliance system, which commits it to defend the security of countries rich and poor, great and small, liberal and illiberal</w:t>
      </w:r>
      <w:r w:rsidRPr="004B356E">
        <w:rPr>
          <w:sz w:val="16"/>
        </w:rPr>
        <w:t xml:space="preserve">. The principal U.S. formal alliances are the North Atlantic Treaty Organization, the U.S.-Japan security treaty, the Republic of Korea Treaty, and the Australia-New Zealand (ANZUS) treaty. The United States has less formal relationships with Israel and several Arab states, and many others around the world. The foreign-policy establishment insists that all of these alliances are central to our security. The reasons offered since the end of the Cold War to support this judgment are seldom clear, and the costs are always buried, if acknowledged at all. The value of U.S. alliances should be judged on their contribution to U.S. security--the ability to defend the safety, sovereignty, and territorial integrity of the United States. </w:t>
      </w:r>
      <w:r w:rsidRPr="004B356E">
        <w:rPr>
          <w:rStyle w:val="StyleUnderline"/>
        </w:rPr>
        <w:t>The combination of the inherent strengths of the U.S. economy, the nature of modern military technology--both nuclear and conventional, along with the American military's mastery of those technologies--and two vast ocean barriers, make it either unbelievably foolhardy or hugely difficult for others to constitute a major threat to the U.S. homeland</w:t>
      </w:r>
      <w:r w:rsidRPr="004B356E">
        <w:rPr>
          <w:sz w:val="16"/>
        </w:rPr>
        <w:t xml:space="preserve">. Given the relative ease of ensuring U.S. security without extensive help from others, </w:t>
      </w:r>
      <w:r w:rsidRPr="001E5463">
        <w:rPr>
          <w:rStyle w:val="Emphasis"/>
          <w:highlight w:val="green"/>
        </w:rPr>
        <w:t>it is a challenge to show that the</w:t>
      </w:r>
      <w:r w:rsidRPr="004B356E">
        <w:rPr>
          <w:rStyle w:val="Emphasis"/>
        </w:rPr>
        <w:t xml:space="preserve"> security </w:t>
      </w:r>
      <w:r w:rsidRPr="001E5463">
        <w:rPr>
          <w:rStyle w:val="Emphasis"/>
          <w:highlight w:val="green"/>
        </w:rPr>
        <w:t>value of</w:t>
      </w:r>
      <w:r w:rsidRPr="004B356E">
        <w:rPr>
          <w:rStyle w:val="Emphasis"/>
        </w:rPr>
        <w:t xml:space="preserve"> these </w:t>
      </w:r>
      <w:r w:rsidRPr="001E5463">
        <w:rPr>
          <w:rStyle w:val="Emphasis"/>
          <w:highlight w:val="green"/>
        </w:rPr>
        <w:t>alliances exceeds the costs and risks</w:t>
      </w:r>
      <w:r w:rsidRPr="004B356E">
        <w:rPr>
          <w:rStyle w:val="Emphasis"/>
        </w:rPr>
        <w:t xml:space="preserve"> incurred for them. </w:t>
      </w:r>
      <w:r w:rsidRPr="001E5463">
        <w:rPr>
          <w:rStyle w:val="Emphasis"/>
          <w:highlight w:val="green"/>
        </w:rPr>
        <w:t>In no case do</w:t>
      </w:r>
      <w:r w:rsidRPr="004B356E">
        <w:rPr>
          <w:rStyle w:val="Emphasis"/>
        </w:rPr>
        <w:t xml:space="preserve"> current </w:t>
      </w:r>
      <w:r w:rsidRPr="001E5463">
        <w:rPr>
          <w:rStyle w:val="Emphasis"/>
          <w:highlight w:val="green"/>
        </w:rPr>
        <w:t>allies</w:t>
      </w:r>
      <w:r w:rsidRPr="004B356E">
        <w:rPr>
          <w:rStyle w:val="Emphasis"/>
        </w:rPr>
        <w:t xml:space="preserve"> directly "</w:t>
      </w:r>
      <w:r w:rsidRPr="001E5463">
        <w:rPr>
          <w:rStyle w:val="Emphasis"/>
          <w:highlight w:val="green"/>
        </w:rPr>
        <w:t>defend" the United States</w:t>
      </w:r>
      <w:r w:rsidRPr="004B356E">
        <w:rPr>
          <w:sz w:val="16"/>
        </w:rPr>
        <w:t xml:space="preserve">, though some do occupy important strategic geography, which contributes to our military power. At best, our allies defend themselves with vast assistance from the United States. What does this assistance cost? Costs </w:t>
      </w:r>
      <w:r w:rsidRPr="001E5463">
        <w:rPr>
          <w:rStyle w:val="Emphasis"/>
          <w:highlight w:val="green"/>
        </w:rPr>
        <w:t>The U</w:t>
      </w:r>
      <w:r w:rsidRPr="004B356E">
        <w:rPr>
          <w:sz w:val="16"/>
        </w:rPr>
        <w:t xml:space="preserve">nited </w:t>
      </w:r>
      <w:r w:rsidRPr="001E5463">
        <w:rPr>
          <w:rStyle w:val="Emphasis"/>
          <w:highlight w:val="green"/>
        </w:rPr>
        <w:t>S</w:t>
      </w:r>
      <w:r w:rsidRPr="004B356E">
        <w:rPr>
          <w:sz w:val="16"/>
        </w:rPr>
        <w:t>tates</w:t>
      </w:r>
      <w:r w:rsidRPr="004B356E">
        <w:rPr>
          <w:rStyle w:val="Emphasis"/>
        </w:rPr>
        <w:t xml:space="preserve"> </w:t>
      </w:r>
      <w:r w:rsidRPr="001E5463">
        <w:rPr>
          <w:rStyle w:val="Emphasis"/>
          <w:highlight w:val="green"/>
        </w:rPr>
        <w:t>bears</w:t>
      </w:r>
      <w:r w:rsidRPr="004B356E">
        <w:rPr>
          <w:rStyle w:val="Emphasis"/>
        </w:rPr>
        <w:t xml:space="preserve"> four principal costs for these alliances: 1) the </w:t>
      </w:r>
      <w:r w:rsidRPr="001E5463">
        <w:rPr>
          <w:rStyle w:val="Emphasis"/>
          <w:highlight w:val="green"/>
        </w:rPr>
        <w:t>direct military costs</w:t>
      </w:r>
      <w:r w:rsidRPr="004B356E">
        <w:rPr>
          <w:rStyle w:val="Emphasis"/>
        </w:rPr>
        <w:t xml:space="preserve">; 2) the </w:t>
      </w:r>
      <w:r w:rsidRPr="001E5463">
        <w:rPr>
          <w:rStyle w:val="Emphasis"/>
          <w:highlight w:val="green"/>
        </w:rPr>
        <w:t>costs of wars waged</w:t>
      </w:r>
      <w:r w:rsidRPr="004B356E">
        <w:rPr>
          <w:rStyle w:val="Emphasis"/>
        </w:rPr>
        <w:t xml:space="preserve"> mainly </w:t>
      </w:r>
      <w:r w:rsidRPr="001E5463">
        <w:rPr>
          <w:rStyle w:val="Emphasis"/>
          <w:highlight w:val="green"/>
        </w:rPr>
        <w:t>for</w:t>
      </w:r>
      <w:r w:rsidRPr="004B356E">
        <w:rPr>
          <w:rStyle w:val="Emphasis"/>
        </w:rPr>
        <w:t xml:space="preserve"> </w:t>
      </w:r>
      <w:r w:rsidRPr="004B356E">
        <w:rPr>
          <w:sz w:val="16"/>
        </w:rPr>
        <w:t>the purpose of</w:t>
      </w:r>
      <w:r w:rsidRPr="004B356E">
        <w:rPr>
          <w:rStyle w:val="Emphasis"/>
        </w:rPr>
        <w:t xml:space="preserve"> </w:t>
      </w:r>
      <w:r w:rsidRPr="001E5463">
        <w:rPr>
          <w:rStyle w:val="Emphasis"/>
          <w:highlight w:val="green"/>
        </w:rPr>
        <w:t>reassuring these allies</w:t>
      </w:r>
      <w:r w:rsidRPr="004B356E">
        <w:rPr>
          <w:rStyle w:val="Emphasis"/>
        </w:rPr>
        <w:t xml:space="preserve">; 3) the </w:t>
      </w:r>
      <w:r w:rsidRPr="001E5463">
        <w:rPr>
          <w:rStyle w:val="Emphasis"/>
          <w:highlight w:val="green"/>
        </w:rPr>
        <w:t>nuclear risks necessary to "extend" nuclear deterrence</w:t>
      </w:r>
      <w:r w:rsidRPr="004B356E">
        <w:rPr>
          <w:rStyle w:val="Emphasis"/>
        </w:rPr>
        <w:t xml:space="preserve"> to these allies and 4) </w:t>
      </w:r>
      <w:r w:rsidRPr="001E5463">
        <w:rPr>
          <w:rStyle w:val="Emphasis"/>
          <w:highlight w:val="green"/>
        </w:rPr>
        <w:t>the "moral hazard" consequences</w:t>
      </w:r>
      <w:r w:rsidRPr="004B356E">
        <w:rPr>
          <w:rStyle w:val="Emphasis"/>
        </w:rPr>
        <w:t xml:space="preserve"> of security guarantees, which have the perverse effect of driving down the defense efforts of allies and further driving up U.S. military costs. </w:t>
      </w:r>
      <w:r w:rsidRPr="004B356E">
        <w:rPr>
          <w:sz w:val="16"/>
        </w:rPr>
        <w:t xml:space="preserve">Supporters of the present alliance system routinely minimize its military costs. The </w:t>
      </w:r>
      <w:r w:rsidRPr="004B356E">
        <w:rPr>
          <w:rStyle w:val="StyleUnderline"/>
        </w:rPr>
        <w:t>D</w:t>
      </w:r>
      <w:r w:rsidRPr="004B356E">
        <w:rPr>
          <w:sz w:val="16"/>
        </w:rPr>
        <w:t xml:space="preserve">epartment </w:t>
      </w:r>
      <w:r w:rsidRPr="004B356E">
        <w:rPr>
          <w:rStyle w:val="StyleUnderline"/>
        </w:rPr>
        <w:t>o</w:t>
      </w:r>
      <w:r w:rsidRPr="004B356E">
        <w:rPr>
          <w:sz w:val="16"/>
        </w:rPr>
        <w:t xml:space="preserve">f </w:t>
      </w:r>
      <w:r w:rsidRPr="004B356E">
        <w:rPr>
          <w:rStyle w:val="StyleUnderline"/>
        </w:rPr>
        <w:t>D</w:t>
      </w:r>
      <w:r w:rsidRPr="004B356E">
        <w:rPr>
          <w:sz w:val="16"/>
        </w:rPr>
        <w:t>efense</w:t>
      </w:r>
      <w:r w:rsidRPr="004B356E">
        <w:rPr>
          <w:rStyle w:val="StyleUnderline"/>
        </w:rPr>
        <w:t>'s</w:t>
      </w:r>
      <w:r w:rsidRPr="004B356E">
        <w:rPr>
          <w:sz w:val="16"/>
        </w:rPr>
        <w:t xml:space="preserve"> </w:t>
      </w:r>
      <w:r w:rsidRPr="004B356E">
        <w:rPr>
          <w:rStyle w:val="StyleUnderline"/>
        </w:rPr>
        <w:t>accounting systems make the calculation of such costs difficult</w:t>
      </w:r>
      <w:r w:rsidRPr="004B356E">
        <w:rPr>
          <w:sz w:val="16"/>
        </w:rPr>
        <w:t xml:space="preserve">. One cannot find a clear official statement that apportions the DOD budget to Europe, the MIddle East, and Asia. If a lay person attempts such a calculation, they will be brought up short by the defining characteristic of U.S. post-Cold War force structure: the U.S. military is essentially a global strategic reserve that can concentrate in defense of whichever ally is most in need of assistance. Small numbers of U.S. troops live abroad in Europe, Asia and the Middle East, and these small numbers make the effort look tiny. </w:t>
      </w:r>
      <w:r w:rsidRPr="004B356E">
        <w:rPr>
          <w:rStyle w:val="StyleUnderline"/>
        </w:rPr>
        <w:t>We must therefore try to estimate the cost of the U.S. grand strategy that commits the country to defend all these places</w:t>
      </w:r>
      <w:r w:rsidRPr="004B356E">
        <w:rPr>
          <w:sz w:val="16"/>
        </w:rPr>
        <w:t xml:space="preserve">. I have argued that if the United States were more judicious in its promises abroad, perhaps a fifth of the defense budget could be cut (excluding the costs of actual wars), amounting to roughly one hundred billion dollars per year at current prices. This is a nontrivial sum with major opportunity costs: it could reduce the deficit; repair the country's crumbling infrastructure; retrain American workers to compete more effectively in the global economy, or simply be returned to the taxpayer. </w:t>
      </w:r>
      <w:r w:rsidRPr="004B356E">
        <w:rPr>
          <w:rStyle w:val="Emphasis"/>
        </w:rPr>
        <w:t>Instead it subsidizes the defense of prosperous allies, providing welfare for the rich. The "credibility" wars that the U.S. fights, or threatens are another cost of the alliance system.</w:t>
      </w:r>
      <w:r w:rsidRPr="004B356E">
        <w:rPr>
          <w:sz w:val="16"/>
        </w:rPr>
        <w:t xml:space="preserve"> The Balkan Wars of the 1990s fall into this category. So far, the post-Cold War world has not seen very expensive wars of this kind, but there was nothing about the Balkan wars that threatened the United States. Currently, </w:t>
      </w:r>
      <w:r w:rsidRPr="004B356E">
        <w:rPr>
          <w:rStyle w:val="StyleUnderline"/>
        </w:rPr>
        <w:t>members of the foreign-policy establishment argue that the United States should be assisting Ukraine in its fight with Russia</w:t>
      </w:r>
      <w:r w:rsidRPr="004B356E">
        <w:rPr>
          <w:sz w:val="16"/>
        </w:rPr>
        <w:t xml:space="preserve"> and subverting the brutal Assad regime, in part </w:t>
      </w:r>
      <w:r w:rsidRPr="004B356E">
        <w:rPr>
          <w:rStyle w:val="StyleUnderline"/>
        </w:rPr>
        <w:t>to convince others of U.S. credibility</w:t>
      </w:r>
      <w:r w:rsidRPr="004B356E">
        <w:rPr>
          <w:sz w:val="16"/>
        </w:rPr>
        <w:t xml:space="preserve">. </w:t>
      </w:r>
      <w:r w:rsidRPr="001E5463">
        <w:rPr>
          <w:rStyle w:val="Emphasis"/>
          <w:highlight w:val="green"/>
        </w:rPr>
        <w:t>Once committed to defend allies</w:t>
      </w:r>
      <w:r w:rsidRPr="004B356E">
        <w:rPr>
          <w:rStyle w:val="Emphasis"/>
        </w:rPr>
        <w:t xml:space="preserve"> everywhere, </w:t>
      </w:r>
      <w:r w:rsidRPr="001E5463">
        <w:rPr>
          <w:rStyle w:val="Emphasis"/>
          <w:highlight w:val="green"/>
        </w:rPr>
        <w:t>a state becomes obsessed with</w:t>
      </w:r>
      <w:r w:rsidRPr="004B356E">
        <w:rPr>
          <w:rStyle w:val="Emphasis"/>
        </w:rPr>
        <w:t xml:space="preserve"> its political and military </w:t>
      </w:r>
      <w:r w:rsidRPr="001E5463">
        <w:rPr>
          <w:rStyle w:val="Emphasis"/>
          <w:highlight w:val="green"/>
        </w:rPr>
        <w:t>prestige</w:t>
      </w:r>
      <w:r w:rsidRPr="004B356E">
        <w:rPr>
          <w:rStyle w:val="Emphasis"/>
        </w:rPr>
        <w:t>, and vulnerable to the claim that "</w:t>
      </w:r>
      <w:r w:rsidRPr="001E5463">
        <w:rPr>
          <w:rStyle w:val="Emphasis"/>
          <w:highlight w:val="green"/>
        </w:rPr>
        <w:t>small" wars must be fought in the hope of deterring large ones</w:t>
      </w:r>
      <w:r w:rsidRPr="004B356E">
        <w:rPr>
          <w:rStyle w:val="Emphasis"/>
        </w:rPr>
        <w:t>. This is especially true when the actual strategic value of these allies is modest.</w:t>
      </w:r>
      <w:r w:rsidRPr="004B356E">
        <w:rPr>
          <w:b/>
          <w:iCs/>
          <w:u w:val="single"/>
          <w:bdr w:val="single" w:sz="12" w:space="0" w:color="auto"/>
        </w:rPr>
        <w:t xml:space="preserve"> </w:t>
      </w:r>
      <w:r w:rsidRPr="004B356E">
        <w:rPr>
          <w:rStyle w:val="StyleUnderline"/>
        </w:rPr>
        <w:t>A third cost of these alliances is the commitment to nuclear war that they embody</w:t>
      </w:r>
      <w:r w:rsidRPr="004B356E">
        <w:rPr>
          <w:sz w:val="16"/>
        </w:rPr>
        <w:t xml:space="preserve">. We understood this during the Cold War, but no one discusses this anymore. </w:t>
      </w:r>
      <w:r w:rsidRPr="004B356E">
        <w:rPr>
          <w:rStyle w:val="StyleUnderline"/>
        </w:rPr>
        <w:t>Europe's principal potential challenger is Russia; Japan's is China; South Korea's is North Korea. To defend these regions or countries from their most plausible challengers, and to deter attack,</w:t>
      </w:r>
      <w:r w:rsidRPr="004B356E">
        <w:rPr>
          <w:sz w:val="16"/>
        </w:rPr>
        <w:t xml:space="preserve"> </w:t>
      </w:r>
      <w:r w:rsidRPr="004B356E">
        <w:rPr>
          <w:rStyle w:val="StyleUnderline"/>
        </w:rPr>
        <w:t>the U</w:t>
      </w:r>
      <w:r w:rsidRPr="004B356E">
        <w:rPr>
          <w:sz w:val="16"/>
        </w:rPr>
        <w:t xml:space="preserve">nited </w:t>
      </w:r>
      <w:r w:rsidRPr="004B356E">
        <w:rPr>
          <w:rStyle w:val="StyleUnderline"/>
        </w:rPr>
        <w:t>S</w:t>
      </w:r>
      <w:r w:rsidRPr="004B356E">
        <w:rPr>
          <w:sz w:val="16"/>
        </w:rPr>
        <w:t xml:space="preserve">tates </w:t>
      </w:r>
      <w:r w:rsidRPr="004B356E">
        <w:rPr>
          <w:rStyle w:val="StyleUnderline"/>
        </w:rPr>
        <w:t xml:space="preserve">must convince those challengers that it would, if pressed, wage nuclear war on their behalf. </w:t>
      </w:r>
      <w:r w:rsidRPr="004B356E">
        <w:rPr>
          <w:sz w:val="16"/>
        </w:rPr>
        <w:t xml:space="preserve">(The difficulty of making its nuclear-escalation commitments plausible further tempts America to fight 'small' wars to build credibility.) Are these nuclear commitments strategically necessary? During the Cold War, at the margin, one could make the argument that they were. We did not want to see what the Soviet Union might extract from rich European states or Japan by way of extra resources, if it could cow or conquer them, and convert their economic assets into military power. Today, however, it is hard to argue that any of the challengers that these countries face today are capable of conquering these allies, or coercing them into making great contributions to the challenger's military war chest. </w:t>
      </w:r>
      <w:r w:rsidRPr="004B356E">
        <w:rPr>
          <w:rStyle w:val="Emphasis"/>
        </w:rPr>
        <w:t>The United States assumes nuclear risks in the absence of a clear case for doing so. To offer an extreme example, the Baltic states are members of NATO. The United States is committed to their defense if they are challenged by Russia.</w:t>
      </w:r>
      <w:r w:rsidRPr="004B356E">
        <w:rPr>
          <w:sz w:val="16"/>
        </w:rPr>
        <w:t xml:space="preserve"> These states cannot defend themselves conventionally, and because of the peculiarities of their geography, neither can the United States (This was seldom discussed when these states were brought into NATO in the George W. Bush administration.) I believe that a full fledged Russian challenge over the Baltics is unlikely, but were it to occur the United States could face the alternative of a potentially irreversible military defeat or a dramatic and dangerous nuclear crisis. </w:t>
      </w:r>
      <w:r w:rsidRPr="004B356E">
        <w:rPr>
          <w:rStyle w:val="StyleUnderline"/>
        </w:rPr>
        <w:t xml:space="preserve">Finally, these </w:t>
      </w:r>
      <w:r w:rsidRPr="001E5463">
        <w:rPr>
          <w:rStyle w:val="StyleUnderline"/>
          <w:highlight w:val="green"/>
        </w:rPr>
        <w:t>alliance commitments create a</w:t>
      </w:r>
      <w:r w:rsidRPr="004B356E">
        <w:rPr>
          <w:rStyle w:val="StyleUnderline"/>
        </w:rPr>
        <w:t xml:space="preserve"> special kind of "</w:t>
      </w:r>
      <w:r w:rsidRPr="001E5463">
        <w:rPr>
          <w:rStyle w:val="StyleUnderline"/>
          <w:highlight w:val="green"/>
        </w:rPr>
        <w:t>moral hazard."</w:t>
      </w:r>
      <w:r w:rsidRPr="001E5463">
        <w:rPr>
          <w:sz w:val="16"/>
          <w:highlight w:val="green"/>
        </w:rPr>
        <w:t xml:space="preserve"> </w:t>
      </w:r>
      <w:r w:rsidRPr="001E5463">
        <w:rPr>
          <w:rStyle w:val="Emphasis"/>
          <w:highlight w:val="green"/>
        </w:rPr>
        <w:t>The extravagant insurance</w:t>
      </w:r>
      <w:r w:rsidRPr="004B356E">
        <w:rPr>
          <w:rStyle w:val="Emphasis"/>
        </w:rPr>
        <w:t xml:space="preserve"> that </w:t>
      </w:r>
      <w:r w:rsidRPr="001E5463">
        <w:rPr>
          <w:rStyle w:val="Emphasis"/>
          <w:highlight w:val="green"/>
        </w:rPr>
        <w:t>we offer</w:t>
      </w:r>
      <w:r w:rsidRPr="004B356E">
        <w:rPr>
          <w:rStyle w:val="Emphasis"/>
        </w:rPr>
        <w:t xml:space="preserve"> these countries enc</w:t>
      </w:r>
      <w:r w:rsidRPr="001E5463">
        <w:rPr>
          <w:rStyle w:val="Emphasis"/>
          <w:highlight w:val="green"/>
        </w:rPr>
        <w:t>ourages them to engage in risky behavio</w:t>
      </w:r>
      <w:r w:rsidRPr="004B356E">
        <w:rPr>
          <w:rStyle w:val="Emphasis"/>
        </w:rPr>
        <w:t>r</w:t>
      </w:r>
      <w:r w:rsidRPr="004B356E">
        <w:rPr>
          <w:sz w:val="16"/>
        </w:rPr>
        <w:t xml:space="preserve">. </w:t>
      </w:r>
      <w:r w:rsidRPr="004B356E">
        <w:rPr>
          <w:rStyle w:val="StyleUnderline"/>
        </w:rPr>
        <w:t>For the Europeans and Japanese, this consists of buying too little military insurance for themselves.</w:t>
      </w:r>
      <w:r w:rsidRPr="004B356E">
        <w:rPr>
          <w:sz w:val="16"/>
        </w:rPr>
        <w:t xml:space="preserve"> </w:t>
      </w:r>
      <w:r w:rsidRPr="004B356E">
        <w:rPr>
          <w:rStyle w:val="StyleUnderline"/>
        </w:rPr>
        <w:t xml:space="preserve">Their </w:t>
      </w:r>
      <w:r w:rsidRPr="001E5463">
        <w:rPr>
          <w:rStyle w:val="StyleUnderline"/>
          <w:highlight w:val="green"/>
        </w:rPr>
        <w:t>defense budgets are too small</w:t>
      </w:r>
      <w:r w:rsidRPr="004B356E">
        <w:rPr>
          <w:rStyle w:val="StyleUnderline"/>
        </w:rPr>
        <w:t xml:space="preserve"> even </w:t>
      </w:r>
      <w:r w:rsidRPr="001E5463">
        <w:rPr>
          <w:rStyle w:val="StyleUnderline"/>
          <w:highlight w:val="green"/>
        </w:rPr>
        <w:t>to sustain their present force structures</w:t>
      </w:r>
      <w:r w:rsidRPr="004B356E">
        <w:rPr>
          <w:rStyle w:val="StyleUnderline"/>
        </w:rPr>
        <w:t>.</w:t>
      </w:r>
      <w:r w:rsidRPr="004B356E">
        <w:rPr>
          <w:sz w:val="16"/>
        </w:rPr>
        <w:t xml:space="preserve"> U.S. defense secretaries from both parties dutifully chide allies for their shortfalls and then go on to ignore them as we move to provide more security welfare. In NATO, for example, </w:t>
      </w:r>
      <w:r w:rsidRPr="004B356E">
        <w:rPr>
          <w:rStyle w:val="StyleUnderline"/>
        </w:rPr>
        <w:t>all but four of the allies fail to spend 2 percent of GDP on defense</w:t>
      </w:r>
      <w:r w:rsidRPr="004B356E">
        <w:rPr>
          <w:sz w:val="16"/>
        </w:rPr>
        <w:t xml:space="preserve">, </w:t>
      </w:r>
      <w:r w:rsidRPr="004B356E">
        <w:rPr>
          <w:rStyle w:val="Emphasis"/>
        </w:rPr>
        <w:t>an alliance commitment</w:t>
      </w:r>
      <w:r w:rsidRPr="004B356E">
        <w:rPr>
          <w:sz w:val="16"/>
        </w:rPr>
        <w:t xml:space="preserve">, while the United States spends 3 percent excluding war costs. (Germany, the fourth-most-productive economy in the world and the NATO ally best placed to assist the Baltic states, spends barely 1.2 percent.) </w:t>
      </w:r>
      <w:r w:rsidRPr="004B356E">
        <w:rPr>
          <w:rStyle w:val="StyleUnderline"/>
        </w:rPr>
        <w:t>Yet in the face of European concerns about Russian adventurism, the U</w:t>
      </w:r>
      <w:r w:rsidRPr="004B356E">
        <w:rPr>
          <w:sz w:val="16"/>
        </w:rPr>
        <w:t xml:space="preserve">nited </w:t>
      </w:r>
      <w:r w:rsidRPr="004B356E">
        <w:rPr>
          <w:rStyle w:val="StyleUnderline"/>
        </w:rPr>
        <w:t>S</w:t>
      </w:r>
      <w:r w:rsidRPr="004B356E">
        <w:rPr>
          <w:sz w:val="16"/>
        </w:rPr>
        <w:t xml:space="preserve">tates has </w:t>
      </w:r>
      <w:r w:rsidRPr="004B356E">
        <w:rPr>
          <w:rStyle w:val="StyleUnderline"/>
        </w:rPr>
        <w:t>rushed into the breach with five billion dollars of additional spending on European security</w:t>
      </w:r>
      <w:r w:rsidRPr="004B356E">
        <w:rPr>
          <w:sz w:val="16"/>
        </w:rPr>
        <w:t xml:space="preserve"> over the last three fiscal years, which the Pentagon smuggled into the budget for Overseas Contingency Operations, whose purpose is to pay for actual unexpected war costs, </w:t>
      </w:r>
      <w:r w:rsidRPr="004B356E">
        <w:rPr>
          <w:rStyle w:val="StyleUnderline"/>
        </w:rPr>
        <w:t>and which therefore escapes the scrutiny of normal budget politics.</w:t>
      </w:r>
    </w:p>
    <w:p w14:paraId="027B5246" w14:textId="77777777" w:rsidR="0008429B" w:rsidRPr="00D17A9E" w:rsidRDefault="0008429B" w:rsidP="0008429B">
      <w:pPr>
        <w:pStyle w:val="Heading4"/>
        <w:rPr>
          <w:rFonts w:asciiTheme="minorHAnsi" w:hAnsiTheme="minorHAnsi"/>
        </w:rPr>
      </w:pPr>
      <w:r w:rsidRPr="00D17A9E">
        <w:rPr>
          <w:rFonts w:asciiTheme="minorHAnsi" w:hAnsiTheme="minorHAnsi"/>
        </w:rPr>
        <w:t xml:space="preserve">Retrenchment doesn’t cause conflict, lashout, or draw-in </w:t>
      </w:r>
    </w:p>
    <w:p w14:paraId="500FEE04" w14:textId="77777777" w:rsidR="0008429B" w:rsidRPr="00D17A9E" w:rsidRDefault="0008429B" w:rsidP="0008429B">
      <w:pPr>
        <w:rPr>
          <w:rFonts w:asciiTheme="minorHAnsi" w:hAnsiTheme="minorHAnsi"/>
        </w:rPr>
      </w:pPr>
      <w:r w:rsidRPr="00D17A9E">
        <w:rPr>
          <w:rFonts w:asciiTheme="minorHAnsi" w:hAnsiTheme="minorHAnsi"/>
        </w:rPr>
        <w:t xml:space="preserve">Paul K. </w:t>
      </w:r>
      <w:r w:rsidRPr="00D17A9E">
        <w:rPr>
          <w:rStyle w:val="Style13ptBold"/>
          <w:rFonts w:asciiTheme="minorHAnsi" w:hAnsiTheme="minorHAnsi"/>
        </w:rPr>
        <w:t>MacDonald 11</w:t>
      </w:r>
      <w:r w:rsidRPr="00D17A9E">
        <w:rPr>
          <w:rFonts w:asciiTheme="minorHAnsi" w:hAnsiTheme="minorHAnsi"/>
        </w:rPr>
        <w:t>, Assistant Professor of Political Science at Williams College, and Joseph M. Parent, Assistant Professor of Political Science at the University of Miami, Spring 2011, “Graceful Decline?: The Surprising Success of Great Power Retrenchment,” International Security, Vol. 35, No. 4, p. 7-44</w:t>
      </w:r>
    </w:p>
    <w:p w14:paraId="0E2AFE34" w14:textId="77777777" w:rsidR="0008429B" w:rsidRPr="00D17A9E" w:rsidRDefault="0008429B" w:rsidP="0008429B">
      <w:pPr>
        <w:pStyle w:val="cardtext"/>
        <w:ind w:left="0" w:right="0"/>
        <w:rPr>
          <w:rFonts w:asciiTheme="minorHAnsi" w:hAnsiTheme="minorHAnsi"/>
          <w:sz w:val="14"/>
        </w:rPr>
      </w:pPr>
      <w:r w:rsidRPr="00D17A9E">
        <w:rPr>
          <w:rFonts w:asciiTheme="minorHAnsi" w:hAnsiTheme="minorHAnsi"/>
          <w:sz w:val="14"/>
        </w:rPr>
        <w:t xml:space="preserve">How do great powers respond to acute decline? The erosion of the relative power of the United States has scholars and policymakers reexamining this question. </w:t>
      </w:r>
      <w:r w:rsidRPr="00D17A9E">
        <w:rPr>
          <w:rStyle w:val="TitleChar"/>
          <w:rFonts w:asciiTheme="minorHAnsi" w:hAnsiTheme="minorHAnsi"/>
          <w:b/>
          <w:highlight w:val="yellow"/>
        </w:rPr>
        <w:t>The</w:t>
      </w:r>
      <w:r w:rsidRPr="00D17A9E">
        <w:rPr>
          <w:rFonts w:asciiTheme="minorHAnsi" w:hAnsiTheme="minorHAnsi"/>
          <w:sz w:val="14"/>
        </w:rPr>
        <w:t xml:space="preserve"> central </w:t>
      </w:r>
      <w:r w:rsidRPr="00D17A9E">
        <w:rPr>
          <w:rStyle w:val="TitleChar"/>
          <w:rFonts w:asciiTheme="minorHAnsi" w:hAnsiTheme="minorHAnsi"/>
          <w:b/>
          <w:highlight w:val="yellow"/>
        </w:rPr>
        <w:t>issue is</w:t>
      </w:r>
      <w:r w:rsidRPr="00D17A9E">
        <w:rPr>
          <w:rStyle w:val="TitleChar"/>
          <w:rFonts w:asciiTheme="minorHAnsi" w:hAnsiTheme="minorHAnsi"/>
          <w:b/>
        </w:rPr>
        <w:t xml:space="preserve"> </w:t>
      </w:r>
      <w:r w:rsidRPr="00D17A9E">
        <w:rPr>
          <w:rStyle w:val="TitleChar"/>
          <w:rFonts w:asciiTheme="minorHAnsi" w:hAnsiTheme="minorHAnsi"/>
          <w:b/>
          <w:highlight w:val="yellow"/>
        </w:rPr>
        <w:t>whether</w:t>
      </w:r>
      <w:r w:rsidRPr="00D17A9E">
        <w:rPr>
          <w:rFonts w:asciiTheme="minorHAnsi" w:hAnsiTheme="minorHAnsi"/>
          <w:sz w:val="14"/>
          <w:highlight w:val="yellow"/>
        </w:rPr>
        <w:t xml:space="preserve"> </w:t>
      </w:r>
      <w:r w:rsidRPr="00D17A9E">
        <w:rPr>
          <w:rStyle w:val="Emphasis"/>
          <w:rFonts w:asciiTheme="minorHAnsi" w:hAnsiTheme="minorHAnsi"/>
          <w:highlight w:val="yellow"/>
        </w:rPr>
        <w:t>prompt retrenchment</w:t>
      </w:r>
      <w:r w:rsidRPr="00D17A9E">
        <w:rPr>
          <w:rFonts w:asciiTheme="minorHAnsi" w:hAnsiTheme="minorHAnsi"/>
          <w:sz w:val="14"/>
          <w:highlight w:val="yellow"/>
        </w:rPr>
        <w:t xml:space="preserve"> </w:t>
      </w:r>
      <w:r w:rsidRPr="00D17A9E">
        <w:rPr>
          <w:rStyle w:val="TitleChar"/>
          <w:rFonts w:asciiTheme="minorHAnsi" w:hAnsiTheme="minorHAnsi"/>
          <w:b/>
          <w:highlight w:val="yellow"/>
        </w:rPr>
        <w:t>is</w:t>
      </w:r>
      <w:r w:rsidRPr="00D17A9E">
        <w:rPr>
          <w:rFonts w:asciiTheme="minorHAnsi" w:hAnsiTheme="minorHAnsi"/>
          <w:sz w:val="14"/>
          <w:highlight w:val="yellow"/>
        </w:rPr>
        <w:t xml:space="preserve"> </w:t>
      </w:r>
      <w:r w:rsidRPr="00D17A9E">
        <w:rPr>
          <w:rStyle w:val="TitleChar"/>
          <w:rFonts w:asciiTheme="minorHAnsi" w:hAnsiTheme="minorHAnsi"/>
          <w:b/>
          <w:highlight w:val="yellow"/>
        </w:rPr>
        <w:t>desirable</w:t>
      </w:r>
      <w:r w:rsidRPr="00D17A9E">
        <w:rPr>
          <w:rFonts w:asciiTheme="minorHAnsi" w:hAnsiTheme="minorHAnsi"/>
          <w:sz w:val="14"/>
        </w:rPr>
        <w:t xml:space="preserve"> or probable. Some </w:t>
      </w:r>
      <w:r w:rsidRPr="00D17A9E">
        <w:rPr>
          <w:rStyle w:val="TitleChar"/>
          <w:rFonts w:asciiTheme="minorHAnsi" w:hAnsiTheme="minorHAnsi"/>
          <w:b/>
        </w:rPr>
        <w:t>pessimists counsel</w:t>
      </w:r>
      <w:r w:rsidRPr="00D17A9E">
        <w:rPr>
          <w:rFonts w:asciiTheme="minorHAnsi" w:hAnsiTheme="minorHAnsi"/>
          <w:sz w:val="14"/>
        </w:rPr>
        <w:t xml:space="preserve"> that </w:t>
      </w:r>
      <w:r w:rsidRPr="00D17A9E">
        <w:rPr>
          <w:rStyle w:val="TitleChar"/>
          <w:rFonts w:asciiTheme="minorHAnsi" w:hAnsiTheme="minorHAnsi"/>
          <w:b/>
        </w:rPr>
        <w:t>retrenchment is</w:t>
      </w:r>
      <w:r w:rsidRPr="00D17A9E">
        <w:rPr>
          <w:rFonts w:asciiTheme="minorHAnsi" w:hAnsiTheme="minorHAnsi"/>
          <w:sz w:val="14"/>
        </w:rPr>
        <w:t xml:space="preserve"> a </w:t>
      </w:r>
      <w:r w:rsidRPr="00D17A9E">
        <w:rPr>
          <w:rStyle w:val="TitleChar"/>
          <w:rFonts w:asciiTheme="minorHAnsi" w:hAnsiTheme="minorHAnsi"/>
          <w:b/>
        </w:rPr>
        <w:t>dangerous</w:t>
      </w:r>
      <w:r w:rsidRPr="00D17A9E">
        <w:rPr>
          <w:rFonts w:asciiTheme="minorHAnsi" w:hAnsiTheme="minorHAnsi"/>
          <w:sz w:val="14"/>
        </w:rPr>
        <w:t xml:space="preserve"> policy, because it shows weakness and invites attack. Robert </w:t>
      </w:r>
      <w:r w:rsidRPr="00D17A9E">
        <w:rPr>
          <w:rStyle w:val="Emphasis"/>
          <w:rFonts w:asciiTheme="minorHAnsi" w:hAnsiTheme="minorHAnsi"/>
          <w:highlight w:val="yellow"/>
        </w:rPr>
        <w:t>Kagan</w:t>
      </w:r>
      <w:r w:rsidRPr="00D17A9E">
        <w:rPr>
          <w:rFonts w:asciiTheme="minorHAnsi" w:hAnsiTheme="minorHAnsi"/>
          <w:sz w:val="14"/>
        </w:rPr>
        <w:t xml:space="preserve">, for example, </w:t>
      </w:r>
      <w:r w:rsidRPr="00D17A9E">
        <w:rPr>
          <w:rStyle w:val="TitleChar"/>
          <w:rFonts w:asciiTheme="minorHAnsi" w:hAnsiTheme="minorHAnsi"/>
          <w:b/>
          <w:highlight w:val="yellow"/>
        </w:rPr>
        <w:t>warns</w:t>
      </w:r>
      <w:r w:rsidRPr="00D17A9E">
        <w:rPr>
          <w:rStyle w:val="TitleChar"/>
          <w:rFonts w:asciiTheme="minorHAnsi" w:hAnsiTheme="minorHAnsi"/>
          <w:b/>
        </w:rPr>
        <w:t xml:space="preserve">, "A </w:t>
      </w:r>
      <w:r w:rsidRPr="00D17A9E">
        <w:rPr>
          <w:rStyle w:val="TitleChar"/>
          <w:rFonts w:asciiTheme="minorHAnsi" w:hAnsiTheme="minorHAnsi"/>
          <w:b/>
          <w:highlight w:val="yellow"/>
        </w:rPr>
        <w:t>reduction</w:t>
      </w:r>
      <w:r w:rsidRPr="00D17A9E">
        <w:rPr>
          <w:rFonts w:asciiTheme="minorHAnsi" w:hAnsiTheme="minorHAnsi"/>
          <w:sz w:val="14"/>
        </w:rPr>
        <w:t xml:space="preserve"> in defense spending . . . </w:t>
      </w:r>
      <w:r w:rsidRPr="00D17A9E">
        <w:rPr>
          <w:rStyle w:val="TitleChar"/>
          <w:rFonts w:asciiTheme="minorHAnsi" w:hAnsiTheme="minorHAnsi"/>
          <w:b/>
          <w:highlight w:val="yellow"/>
        </w:rPr>
        <w:t>would</w:t>
      </w:r>
      <w:r w:rsidRPr="00D17A9E">
        <w:rPr>
          <w:rStyle w:val="TitleChar"/>
          <w:rFonts w:asciiTheme="minorHAnsi" w:hAnsiTheme="minorHAnsi"/>
          <w:b/>
        </w:rPr>
        <w:t xml:space="preserve"> unnerve</w:t>
      </w:r>
      <w:r w:rsidRPr="00D17A9E">
        <w:rPr>
          <w:rFonts w:asciiTheme="minorHAnsi" w:hAnsiTheme="minorHAnsi"/>
          <w:sz w:val="14"/>
        </w:rPr>
        <w:t xml:space="preserve"> American </w:t>
      </w:r>
      <w:r w:rsidRPr="00D17A9E">
        <w:rPr>
          <w:rStyle w:val="TitleChar"/>
          <w:rFonts w:asciiTheme="minorHAnsi" w:hAnsiTheme="minorHAnsi"/>
          <w:b/>
        </w:rPr>
        <w:t xml:space="preserve">allies and </w:t>
      </w:r>
      <w:r w:rsidRPr="00D17A9E">
        <w:rPr>
          <w:rStyle w:val="TitleChar"/>
          <w:rFonts w:asciiTheme="minorHAnsi" w:hAnsiTheme="minorHAnsi"/>
          <w:b/>
          <w:highlight w:val="yellow"/>
        </w:rPr>
        <w:t>undercut</w:t>
      </w:r>
      <w:r w:rsidRPr="00D17A9E">
        <w:rPr>
          <w:rFonts w:asciiTheme="minorHAnsi" w:hAnsiTheme="minorHAnsi"/>
          <w:sz w:val="14"/>
        </w:rPr>
        <w:t xml:space="preserve"> efforts to gain greater </w:t>
      </w:r>
      <w:r w:rsidRPr="00D17A9E">
        <w:rPr>
          <w:rStyle w:val="TitleChar"/>
          <w:rFonts w:asciiTheme="minorHAnsi" w:hAnsiTheme="minorHAnsi"/>
          <w:b/>
          <w:highlight w:val="yellow"/>
        </w:rPr>
        <w:t>cooperation</w:t>
      </w:r>
      <w:r w:rsidRPr="00D17A9E">
        <w:rPr>
          <w:rFonts w:asciiTheme="minorHAnsi" w:hAnsiTheme="minorHAnsi"/>
          <w:sz w:val="14"/>
        </w:rPr>
        <w:t xml:space="preserve">. There is already a sense around the world, fed by irresponsible pundits here at home, that the United States is in terminal decline. Many fear that the economic crisis will cause the United States to pull back from overseas commitments. The announcement of a defense cutback would be taken by the world as evidence that the American retreat has begun."1 Robert </w:t>
      </w:r>
      <w:r w:rsidRPr="00D17A9E">
        <w:rPr>
          <w:rStyle w:val="TitleChar"/>
          <w:rFonts w:asciiTheme="minorHAnsi" w:hAnsiTheme="minorHAnsi"/>
          <w:b/>
        </w:rPr>
        <w:t>Kaplan</w:t>
      </w:r>
      <w:r w:rsidRPr="00D17A9E">
        <w:rPr>
          <w:rFonts w:asciiTheme="minorHAnsi" w:hAnsiTheme="minorHAnsi"/>
          <w:sz w:val="14"/>
        </w:rPr>
        <w:t xml:space="preserve"> likewise </w:t>
      </w:r>
      <w:r w:rsidRPr="00D17A9E">
        <w:rPr>
          <w:rStyle w:val="TitleChar"/>
          <w:rFonts w:asciiTheme="minorHAnsi" w:hAnsiTheme="minorHAnsi"/>
          <w:b/>
        </w:rPr>
        <w:t>argues</w:t>
      </w:r>
      <w:r w:rsidRPr="00D17A9E">
        <w:rPr>
          <w:rFonts w:asciiTheme="minorHAnsi" w:hAnsiTheme="minorHAnsi"/>
          <w:sz w:val="14"/>
        </w:rPr>
        <w:t xml:space="preserve">, "Husbanding our power in an effort to slow America's decline in a post-Iraq and post-Afghanistan world would mean avoiding debilitating land entanglements and focusing instead on </w:t>
      </w:r>
      <w:r w:rsidRPr="00D17A9E">
        <w:rPr>
          <w:rStyle w:val="TitleChar"/>
          <w:rFonts w:asciiTheme="minorHAnsi" w:hAnsiTheme="minorHAnsi"/>
          <w:b/>
        </w:rPr>
        <w:t>being more of an offshore balancer</w:t>
      </w:r>
      <w:r w:rsidRPr="00D17A9E">
        <w:rPr>
          <w:rFonts w:asciiTheme="minorHAnsi" w:hAnsiTheme="minorHAnsi"/>
          <w:sz w:val="14"/>
        </w:rPr>
        <w:t xml:space="preserve">. . . . While this may be in America's interest, the very signaling of such an aloof intention </w:t>
      </w:r>
      <w:r w:rsidRPr="00D17A9E">
        <w:rPr>
          <w:rStyle w:val="TitleChar"/>
          <w:rFonts w:asciiTheme="minorHAnsi" w:hAnsiTheme="minorHAnsi"/>
          <w:b/>
        </w:rPr>
        <w:t>may encourage regional bullies</w:t>
      </w:r>
      <w:r w:rsidRPr="00D17A9E">
        <w:rPr>
          <w:rFonts w:asciiTheme="minorHAnsi" w:hAnsiTheme="minorHAnsi"/>
          <w:sz w:val="14"/>
        </w:rPr>
        <w:t>. . . . [L]essening our engagement with the world would have devastating consequences for humanity. The disruptions we witness today are but a taste of what is to come should our country flinch from its international responsibilities."2 The consequences of these views are clear: retrenchment should be avoided and forward defenses maintained into the indefinite future.3</w:t>
      </w:r>
    </w:p>
    <w:p w14:paraId="2266C6D7" w14:textId="77777777" w:rsidR="0008429B" w:rsidRPr="00D17A9E" w:rsidRDefault="0008429B" w:rsidP="0008429B">
      <w:pPr>
        <w:pStyle w:val="cardtext"/>
        <w:ind w:left="0" w:right="0"/>
        <w:rPr>
          <w:rFonts w:asciiTheme="minorHAnsi" w:hAnsiTheme="minorHAnsi"/>
          <w:sz w:val="14"/>
        </w:rPr>
      </w:pPr>
      <w:r w:rsidRPr="00D17A9E">
        <w:rPr>
          <w:rFonts w:asciiTheme="minorHAnsi" w:hAnsiTheme="minorHAnsi"/>
          <w:sz w:val="14"/>
        </w:rPr>
        <w:t>Other observers advocate retrenchment policies, but they are pessimistic [End Page 7] about their prospects.4 Christopher Layne, for instance, predicts, "Even as the globe is being turned upside down by material factors, the foreign policies of individual states are shaped by the ideas leaders hold about their own nations' identity and place in world politics. More than most, America's foreign policy is the product of such ideas, and U.S. foreign-policy elites have constructed their own myths of empire to justify the United States' hegemonic role."5 Stephen Walt likewise advocates greater restraint in U.S. grand strategy, but cautions, "The United States . . . remains a remarkably immature great power, one whose rhetoric is frequently at odds with its conduct and one that tends to treat the management of foreign affairs largely as an adjunct to domestic politics. . . . [S]eemingly secure behind its nuclear deterrent and oceanic moats, and possessing unmatched economic and military power, the United States allowed its foreign policy to be distorted by partisan sniping, hijacked by foreign lobbyists and narrow domestic special interests, blinded by lofty but unrealistic rhetoric, and held hostage by irresponsible and xenophobic members of Congress."6 Although retrenchment is a preferable policy, these arguments suggest that great powers often cling to unprofitable foreign commitments for parochial reasons of national culture or domestic politics.7</w:t>
      </w:r>
    </w:p>
    <w:p w14:paraId="5BE6F78D" w14:textId="77777777" w:rsidR="0008429B" w:rsidRPr="00D17A9E" w:rsidRDefault="0008429B" w:rsidP="0008429B">
      <w:pPr>
        <w:pStyle w:val="cardtext"/>
        <w:ind w:left="0" w:right="0"/>
        <w:rPr>
          <w:rFonts w:asciiTheme="minorHAnsi" w:hAnsiTheme="minorHAnsi"/>
          <w:sz w:val="14"/>
        </w:rPr>
      </w:pPr>
      <w:r w:rsidRPr="00D17A9E">
        <w:rPr>
          <w:rStyle w:val="TitleChar"/>
          <w:rFonts w:asciiTheme="minorHAnsi" w:hAnsiTheme="minorHAnsi"/>
          <w:b/>
        </w:rPr>
        <w:t>These arguments have</w:t>
      </w:r>
      <w:r w:rsidRPr="00D17A9E">
        <w:rPr>
          <w:rFonts w:asciiTheme="minorHAnsi" w:hAnsiTheme="minorHAnsi"/>
          <w:sz w:val="14"/>
        </w:rPr>
        <w:t xml:space="preserve"> </w:t>
      </w:r>
      <w:r w:rsidRPr="00D17A9E">
        <w:rPr>
          <w:rStyle w:val="TitleChar"/>
          <w:rFonts w:asciiTheme="minorHAnsi" w:hAnsiTheme="minorHAnsi"/>
          <w:b/>
        </w:rPr>
        <w:t>grim implications for</w:t>
      </w:r>
      <w:r w:rsidRPr="00D17A9E">
        <w:rPr>
          <w:rFonts w:asciiTheme="minorHAnsi" w:hAnsiTheme="minorHAnsi"/>
          <w:sz w:val="14"/>
        </w:rPr>
        <w:t xml:space="preserve"> contemporary </w:t>
      </w:r>
      <w:r w:rsidRPr="00D17A9E">
        <w:rPr>
          <w:rStyle w:val="TitleChar"/>
          <w:rFonts w:asciiTheme="minorHAnsi" w:hAnsiTheme="minorHAnsi"/>
          <w:b/>
        </w:rPr>
        <w:t>international politics</w:t>
      </w:r>
      <w:r w:rsidRPr="00D17A9E">
        <w:rPr>
          <w:rFonts w:asciiTheme="minorHAnsi" w:hAnsiTheme="minorHAnsi"/>
          <w:sz w:val="14"/>
        </w:rPr>
        <w:t xml:space="preserve">. With the rise of new powers, such as China, the international pecking order will be in increasing flux in the coming decades.8 Yet, </w:t>
      </w:r>
      <w:r w:rsidRPr="00D17A9E">
        <w:rPr>
          <w:rStyle w:val="Emphasis"/>
          <w:rFonts w:asciiTheme="minorHAnsi" w:hAnsiTheme="minorHAnsi"/>
          <w:highlight w:val="yellow"/>
        </w:rPr>
        <w:t>if</w:t>
      </w:r>
      <w:r w:rsidRPr="00D17A9E">
        <w:rPr>
          <w:rStyle w:val="Emphasis"/>
          <w:rFonts w:asciiTheme="minorHAnsi" w:hAnsiTheme="minorHAnsi"/>
        </w:rPr>
        <w:t xml:space="preserve"> the </w:t>
      </w:r>
      <w:r w:rsidRPr="00D17A9E">
        <w:rPr>
          <w:rStyle w:val="Emphasis"/>
          <w:rFonts w:asciiTheme="minorHAnsi" w:hAnsiTheme="minorHAnsi"/>
          <w:highlight w:val="yellow"/>
        </w:rPr>
        <w:t>pessimists are correct</w:t>
      </w:r>
      <w:r w:rsidRPr="00D17A9E">
        <w:rPr>
          <w:rFonts w:asciiTheme="minorHAnsi" w:hAnsiTheme="minorHAnsi"/>
          <w:sz w:val="14"/>
        </w:rPr>
        <w:t xml:space="preserve">, </w:t>
      </w:r>
      <w:r w:rsidRPr="00D17A9E">
        <w:rPr>
          <w:rStyle w:val="TitleChar"/>
          <w:rFonts w:asciiTheme="minorHAnsi" w:hAnsiTheme="minorHAnsi"/>
          <w:b/>
        </w:rPr>
        <w:t xml:space="preserve">politicians and interests groups in </w:t>
      </w:r>
      <w:r w:rsidRPr="00D17A9E">
        <w:rPr>
          <w:rStyle w:val="TitleChar"/>
          <w:rFonts w:asciiTheme="minorHAnsi" w:hAnsiTheme="minorHAnsi"/>
          <w:b/>
          <w:highlight w:val="yellow"/>
        </w:rPr>
        <w:t>the U</w:t>
      </w:r>
      <w:r w:rsidRPr="00D17A9E">
        <w:rPr>
          <w:rFonts w:asciiTheme="minorHAnsi" w:hAnsiTheme="minorHAnsi"/>
          <w:sz w:val="14"/>
        </w:rPr>
        <w:t xml:space="preserve">nited </w:t>
      </w:r>
      <w:r w:rsidRPr="00D17A9E">
        <w:rPr>
          <w:rStyle w:val="TitleChar"/>
          <w:rFonts w:asciiTheme="minorHAnsi" w:hAnsiTheme="minorHAnsi"/>
          <w:b/>
          <w:highlight w:val="yellow"/>
        </w:rPr>
        <w:t>S</w:t>
      </w:r>
      <w:r w:rsidRPr="00D17A9E">
        <w:rPr>
          <w:rFonts w:asciiTheme="minorHAnsi" w:hAnsiTheme="minorHAnsi"/>
          <w:sz w:val="14"/>
        </w:rPr>
        <w:t xml:space="preserve">tates </w:t>
      </w:r>
      <w:r w:rsidRPr="00D17A9E">
        <w:rPr>
          <w:rStyle w:val="TitleChar"/>
          <w:rFonts w:asciiTheme="minorHAnsi" w:hAnsiTheme="minorHAnsi"/>
          <w:b/>
          <w:highlight w:val="yellow"/>
        </w:rPr>
        <w:t>will be</w:t>
      </w:r>
      <w:r w:rsidRPr="00D17A9E">
        <w:rPr>
          <w:rFonts w:asciiTheme="minorHAnsi" w:hAnsiTheme="minorHAnsi"/>
          <w:sz w:val="14"/>
          <w:highlight w:val="yellow"/>
        </w:rPr>
        <w:t xml:space="preserve"> </w:t>
      </w:r>
      <w:r w:rsidRPr="00D17A9E">
        <w:rPr>
          <w:rStyle w:val="Emphasis"/>
          <w:rFonts w:asciiTheme="minorHAnsi" w:hAnsiTheme="minorHAnsi"/>
          <w:highlight w:val="yellow"/>
        </w:rPr>
        <w:t>unwilling</w:t>
      </w:r>
      <w:r w:rsidRPr="00D17A9E">
        <w:rPr>
          <w:rStyle w:val="Emphasis"/>
          <w:rFonts w:asciiTheme="minorHAnsi" w:hAnsiTheme="minorHAnsi"/>
        </w:rPr>
        <w:t xml:space="preserve"> or unable </w:t>
      </w:r>
      <w:r w:rsidRPr="00D17A9E">
        <w:rPr>
          <w:rStyle w:val="Emphasis"/>
          <w:rFonts w:asciiTheme="minorHAnsi" w:hAnsiTheme="minorHAnsi"/>
          <w:highlight w:val="yellow"/>
        </w:rPr>
        <w:t>to realign</w:t>
      </w:r>
      <w:r w:rsidRPr="00D17A9E">
        <w:rPr>
          <w:rStyle w:val="Emphasis"/>
          <w:rFonts w:asciiTheme="minorHAnsi" w:hAnsiTheme="minorHAnsi"/>
        </w:rPr>
        <w:t xml:space="preserve"> resources with overseas commitments</w:t>
      </w:r>
      <w:r w:rsidRPr="00D17A9E">
        <w:rPr>
          <w:rFonts w:asciiTheme="minorHAnsi" w:hAnsiTheme="minorHAnsi"/>
          <w:sz w:val="14"/>
        </w:rPr>
        <w:t xml:space="preserve">. </w:t>
      </w:r>
      <w:r w:rsidRPr="00D17A9E">
        <w:rPr>
          <w:rStyle w:val="TitleChar"/>
          <w:rFonts w:asciiTheme="minorHAnsi" w:hAnsiTheme="minorHAnsi"/>
          <w:b/>
        </w:rPr>
        <w:t>Perceptions of weakness and</w:t>
      </w:r>
      <w:r w:rsidRPr="00D17A9E">
        <w:rPr>
          <w:rFonts w:asciiTheme="minorHAnsi" w:hAnsiTheme="minorHAnsi"/>
          <w:sz w:val="14"/>
        </w:rPr>
        <w:t xml:space="preserve"> </w:t>
      </w:r>
      <w:r w:rsidRPr="00D17A9E">
        <w:rPr>
          <w:rStyle w:val="Emphasis"/>
          <w:rFonts w:asciiTheme="minorHAnsi" w:hAnsiTheme="minorHAnsi"/>
        </w:rPr>
        <w:t>declining U.S. credibility</w:t>
      </w:r>
      <w:r w:rsidRPr="00D17A9E">
        <w:rPr>
          <w:rFonts w:asciiTheme="minorHAnsi" w:hAnsiTheme="minorHAnsi"/>
          <w:sz w:val="14"/>
        </w:rPr>
        <w:t xml:space="preserve"> </w:t>
      </w:r>
      <w:r w:rsidRPr="00D17A9E">
        <w:rPr>
          <w:rStyle w:val="TitleChar"/>
          <w:rFonts w:asciiTheme="minorHAnsi" w:hAnsiTheme="minorHAnsi"/>
          <w:b/>
        </w:rPr>
        <w:t>will encourage policymakers to</w:t>
      </w:r>
      <w:r w:rsidRPr="00D17A9E">
        <w:rPr>
          <w:rFonts w:asciiTheme="minorHAnsi" w:hAnsiTheme="minorHAnsi"/>
          <w:sz w:val="14"/>
        </w:rPr>
        <w:t xml:space="preserve"> </w:t>
      </w:r>
      <w:r w:rsidRPr="00D17A9E">
        <w:rPr>
          <w:rStyle w:val="Emphasis"/>
          <w:rFonts w:asciiTheme="minorHAnsi" w:hAnsiTheme="minorHAnsi"/>
        </w:rPr>
        <w:t>hold on to burdensome overseas commitments</w:t>
      </w:r>
      <w:r w:rsidRPr="00D17A9E">
        <w:rPr>
          <w:rFonts w:asciiTheme="minorHAnsi" w:hAnsiTheme="minorHAnsi"/>
          <w:sz w:val="14"/>
        </w:rPr>
        <w:t xml:space="preserve">, </w:t>
      </w:r>
      <w:r w:rsidRPr="00D17A9E">
        <w:rPr>
          <w:rStyle w:val="TitleChar"/>
          <w:rFonts w:asciiTheme="minorHAnsi" w:hAnsiTheme="minorHAnsi"/>
          <w:b/>
        </w:rPr>
        <w:t>despite their high costs</w:t>
      </w:r>
      <w:r w:rsidRPr="00D17A9E">
        <w:rPr>
          <w:rFonts w:asciiTheme="minorHAnsi" w:hAnsiTheme="minorHAnsi"/>
          <w:sz w:val="14"/>
        </w:rPr>
        <w:t xml:space="preserve"> in blood and treasure.9 </w:t>
      </w:r>
      <w:r w:rsidRPr="00D17A9E">
        <w:rPr>
          <w:rStyle w:val="TitleChar"/>
          <w:rFonts w:asciiTheme="minorHAnsi" w:hAnsiTheme="minorHAnsi"/>
          <w:b/>
        </w:rPr>
        <w:t>Policymakers</w:t>
      </w:r>
      <w:r w:rsidRPr="00D17A9E">
        <w:rPr>
          <w:rFonts w:asciiTheme="minorHAnsi" w:hAnsiTheme="minorHAnsi"/>
          <w:sz w:val="14"/>
        </w:rPr>
        <w:t xml:space="preserve"> in Washington </w:t>
      </w:r>
      <w:r w:rsidRPr="00D17A9E">
        <w:rPr>
          <w:rStyle w:val="TitleChar"/>
          <w:rFonts w:asciiTheme="minorHAnsi" w:hAnsiTheme="minorHAnsi"/>
          <w:b/>
        </w:rPr>
        <w:t>will</w:t>
      </w:r>
      <w:r w:rsidRPr="00D17A9E">
        <w:rPr>
          <w:rFonts w:asciiTheme="minorHAnsi" w:hAnsiTheme="minorHAnsi"/>
          <w:sz w:val="14"/>
        </w:rPr>
        <w:t xml:space="preserve"> </w:t>
      </w:r>
      <w:r w:rsidRPr="00D17A9E">
        <w:rPr>
          <w:rStyle w:val="Emphasis"/>
          <w:rFonts w:asciiTheme="minorHAnsi" w:hAnsiTheme="minorHAnsi"/>
        </w:rPr>
        <w:t>struggle to retire</w:t>
      </w:r>
      <w:r w:rsidRPr="00D17A9E">
        <w:rPr>
          <w:rFonts w:asciiTheme="minorHAnsi" w:hAnsiTheme="minorHAnsi"/>
          <w:sz w:val="14"/>
        </w:rPr>
        <w:t xml:space="preserve"> </w:t>
      </w:r>
      <w:r w:rsidRPr="00D17A9E">
        <w:rPr>
          <w:rStyle w:val="TitleChar"/>
          <w:rFonts w:asciiTheme="minorHAnsi" w:hAnsiTheme="minorHAnsi"/>
          <w:b/>
        </w:rPr>
        <w:t>from profitless military engagements</w:t>
      </w:r>
      <w:r w:rsidRPr="00D17A9E">
        <w:rPr>
          <w:rFonts w:asciiTheme="minorHAnsi" w:hAnsiTheme="minorHAnsi"/>
          <w:sz w:val="14"/>
        </w:rPr>
        <w:t xml:space="preserve"> and restrain ballooning current accounts and budget deficits.10 For some observers, the wars in Iraq and Afghanistan represent the ill-advised last gasps of a declining hegemon seeking to bolster its plummeting position.11</w:t>
      </w:r>
    </w:p>
    <w:p w14:paraId="46B3C712" w14:textId="77777777" w:rsidR="0008429B" w:rsidRPr="00D17A9E" w:rsidRDefault="0008429B" w:rsidP="0008429B">
      <w:pPr>
        <w:pStyle w:val="cardtext"/>
        <w:ind w:left="0" w:right="0"/>
        <w:rPr>
          <w:rFonts w:asciiTheme="minorHAnsi" w:hAnsiTheme="minorHAnsi"/>
          <w:sz w:val="14"/>
        </w:rPr>
      </w:pPr>
      <w:r w:rsidRPr="00D17A9E">
        <w:rPr>
          <w:rFonts w:asciiTheme="minorHAnsi" w:hAnsiTheme="minorHAnsi"/>
          <w:sz w:val="14"/>
        </w:rPr>
        <w:t xml:space="preserve">In this article, </w:t>
      </w:r>
      <w:r w:rsidRPr="00D17A9E">
        <w:rPr>
          <w:rStyle w:val="Emphasis"/>
          <w:rFonts w:asciiTheme="minorHAnsi" w:hAnsiTheme="minorHAnsi"/>
          <w:highlight w:val="yellow"/>
        </w:rPr>
        <w:t>we question the</w:t>
      </w:r>
      <w:r w:rsidRPr="00D17A9E">
        <w:rPr>
          <w:rStyle w:val="Emphasis"/>
          <w:rFonts w:asciiTheme="minorHAnsi" w:hAnsiTheme="minorHAnsi"/>
        </w:rPr>
        <w:t xml:space="preserve"> logic and </w:t>
      </w:r>
      <w:r w:rsidRPr="00D17A9E">
        <w:rPr>
          <w:rStyle w:val="Emphasis"/>
          <w:rFonts w:asciiTheme="minorHAnsi" w:hAnsiTheme="minorHAnsi"/>
          <w:highlight w:val="yellow"/>
        </w:rPr>
        <w:t>evidence of</w:t>
      </w:r>
      <w:r w:rsidRPr="00D17A9E">
        <w:rPr>
          <w:rStyle w:val="Emphasis"/>
          <w:rFonts w:asciiTheme="minorHAnsi" w:hAnsiTheme="minorHAnsi"/>
        </w:rPr>
        <w:t xml:space="preserve"> the retrenchment </w:t>
      </w:r>
      <w:r w:rsidRPr="00D17A9E">
        <w:rPr>
          <w:rStyle w:val="Emphasis"/>
          <w:rFonts w:asciiTheme="minorHAnsi" w:hAnsiTheme="minorHAnsi"/>
          <w:highlight w:val="yellow"/>
        </w:rPr>
        <w:t>pessimists</w:t>
      </w:r>
      <w:r w:rsidRPr="00D17A9E">
        <w:rPr>
          <w:rFonts w:asciiTheme="minorHAnsi" w:hAnsiTheme="minorHAnsi"/>
          <w:sz w:val="14"/>
        </w:rPr>
        <w:t xml:space="preserve">. To date </w:t>
      </w:r>
      <w:r w:rsidRPr="00D17A9E">
        <w:rPr>
          <w:rStyle w:val="TitleChar"/>
          <w:rFonts w:asciiTheme="minorHAnsi" w:hAnsiTheme="minorHAnsi"/>
          <w:b/>
          <w:highlight w:val="yellow"/>
        </w:rPr>
        <w:t>there has been</w:t>
      </w:r>
      <w:r w:rsidRPr="00D17A9E">
        <w:rPr>
          <w:rFonts w:asciiTheme="minorHAnsi" w:hAnsiTheme="minorHAnsi"/>
          <w:sz w:val="14"/>
          <w:highlight w:val="yellow"/>
        </w:rPr>
        <w:t xml:space="preserve"> </w:t>
      </w:r>
      <w:r w:rsidRPr="00D17A9E">
        <w:rPr>
          <w:rStyle w:val="Emphasis"/>
          <w:rFonts w:asciiTheme="minorHAnsi" w:hAnsiTheme="minorHAnsi"/>
          <w:highlight w:val="yellow"/>
        </w:rPr>
        <w:t>neither a comprehensive study</w:t>
      </w:r>
      <w:r w:rsidRPr="00D17A9E">
        <w:rPr>
          <w:rFonts w:asciiTheme="minorHAnsi" w:hAnsiTheme="minorHAnsi"/>
          <w:sz w:val="14"/>
          <w:highlight w:val="yellow"/>
        </w:rPr>
        <w:t xml:space="preserve"> </w:t>
      </w:r>
      <w:r w:rsidRPr="00D17A9E">
        <w:rPr>
          <w:rStyle w:val="TitleChar"/>
          <w:rFonts w:asciiTheme="minorHAnsi" w:hAnsiTheme="minorHAnsi"/>
          <w:b/>
          <w:highlight w:val="yellow"/>
        </w:rPr>
        <w:t>of</w:t>
      </w:r>
      <w:r w:rsidRPr="00D17A9E">
        <w:rPr>
          <w:rStyle w:val="TitleChar"/>
          <w:rFonts w:asciiTheme="minorHAnsi" w:hAnsiTheme="minorHAnsi"/>
          <w:b/>
        </w:rPr>
        <w:t xml:space="preserve"> great power </w:t>
      </w:r>
      <w:r w:rsidRPr="00D17A9E">
        <w:rPr>
          <w:rStyle w:val="TitleChar"/>
          <w:rFonts w:asciiTheme="minorHAnsi" w:hAnsiTheme="minorHAnsi"/>
          <w:b/>
          <w:highlight w:val="yellow"/>
        </w:rPr>
        <w:t>retrenchment</w:t>
      </w:r>
      <w:r w:rsidRPr="00D17A9E">
        <w:rPr>
          <w:rFonts w:asciiTheme="minorHAnsi" w:hAnsiTheme="minorHAnsi"/>
          <w:sz w:val="14"/>
        </w:rPr>
        <w:t xml:space="preserve"> </w:t>
      </w:r>
      <w:r w:rsidRPr="00D17A9E">
        <w:rPr>
          <w:rStyle w:val="TitleChar"/>
          <w:rFonts w:asciiTheme="minorHAnsi" w:hAnsiTheme="minorHAnsi"/>
          <w:b/>
        </w:rPr>
        <w:t>nor a study that lays out the case</w:t>
      </w:r>
      <w:r w:rsidRPr="00D17A9E">
        <w:rPr>
          <w:rFonts w:asciiTheme="minorHAnsi" w:hAnsiTheme="minorHAnsi"/>
          <w:sz w:val="14"/>
        </w:rPr>
        <w:t xml:space="preserve"> for retrenchment </w:t>
      </w:r>
      <w:r w:rsidRPr="00D17A9E">
        <w:rPr>
          <w:rStyle w:val="TitleChar"/>
          <w:rFonts w:asciiTheme="minorHAnsi" w:hAnsiTheme="minorHAnsi"/>
          <w:b/>
        </w:rPr>
        <w:t>as a practical or probable policy</w:t>
      </w:r>
      <w:r w:rsidRPr="00D17A9E">
        <w:rPr>
          <w:rFonts w:asciiTheme="minorHAnsi" w:hAnsiTheme="minorHAnsi"/>
          <w:sz w:val="14"/>
        </w:rPr>
        <w:t xml:space="preserve">. </w:t>
      </w:r>
      <w:r w:rsidRPr="00D17A9E">
        <w:rPr>
          <w:rStyle w:val="TitleChar"/>
          <w:rFonts w:asciiTheme="minorHAnsi" w:hAnsiTheme="minorHAnsi"/>
          <w:b/>
          <w:highlight w:val="yellow"/>
        </w:rPr>
        <w:t>This article fills</w:t>
      </w:r>
      <w:r w:rsidRPr="00D17A9E">
        <w:rPr>
          <w:rStyle w:val="TitleChar"/>
          <w:rFonts w:asciiTheme="minorHAnsi" w:hAnsiTheme="minorHAnsi"/>
          <w:b/>
        </w:rPr>
        <w:t xml:space="preserve"> these </w:t>
      </w:r>
      <w:r w:rsidRPr="00D17A9E">
        <w:rPr>
          <w:rStyle w:val="TitleChar"/>
          <w:rFonts w:asciiTheme="minorHAnsi" w:hAnsiTheme="minorHAnsi"/>
          <w:b/>
          <w:highlight w:val="yellow"/>
        </w:rPr>
        <w:t>gaps by</w:t>
      </w:r>
      <w:r w:rsidRPr="00D17A9E">
        <w:rPr>
          <w:rFonts w:asciiTheme="minorHAnsi" w:hAnsiTheme="minorHAnsi"/>
          <w:sz w:val="14"/>
          <w:highlight w:val="yellow"/>
        </w:rPr>
        <w:t xml:space="preserve"> </w:t>
      </w:r>
      <w:r w:rsidRPr="00D17A9E">
        <w:rPr>
          <w:rStyle w:val="Emphasis"/>
          <w:rFonts w:asciiTheme="minorHAnsi" w:hAnsiTheme="minorHAnsi"/>
          <w:highlight w:val="yellow"/>
        </w:rPr>
        <w:t>systematically examining the relationship between</w:t>
      </w:r>
      <w:r w:rsidRPr="00D17A9E">
        <w:rPr>
          <w:rStyle w:val="Emphasis"/>
          <w:rFonts w:asciiTheme="minorHAnsi" w:hAnsiTheme="minorHAnsi"/>
        </w:rPr>
        <w:t xml:space="preserve"> acute relative </w:t>
      </w:r>
      <w:r w:rsidRPr="00D17A9E">
        <w:rPr>
          <w:rStyle w:val="Emphasis"/>
          <w:rFonts w:asciiTheme="minorHAnsi" w:hAnsiTheme="minorHAnsi"/>
          <w:highlight w:val="yellow"/>
        </w:rPr>
        <w:t>decline and</w:t>
      </w:r>
      <w:r w:rsidRPr="00D17A9E">
        <w:rPr>
          <w:rStyle w:val="Emphasis"/>
          <w:rFonts w:asciiTheme="minorHAnsi" w:hAnsiTheme="minorHAnsi"/>
        </w:rPr>
        <w:t xml:space="preserve"> the </w:t>
      </w:r>
      <w:r w:rsidRPr="00D17A9E">
        <w:rPr>
          <w:rStyle w:val="Emphasis"/>
          <w:rFonts w:asciiTheme="minorHAnsi" w:hAnsiTheme="minorHAnsi"/>
          <w:highlight w:val="yellow"/>
        </w:rPr>
        <w:t>responses of great powers</w:t>
      </w:r>
      <w:r w:rsidRPr="00D17A9E">
        <w:rPr>
          <w:rFonts w:asciiTheme="minorHAnsi" w:hAnsiTheme="minorHAnsi"/>
          <w:sz w:val="14"/>
        </w:rPr>
        <w:t>. We examine eighteen cases of acute relative decline since 1870 and advance three main arguments.</w:t>
      </w:r>
    </w:p>
    <w:p w14:paraId="79E8D820" w14:textId="77777777" w:rsidR="0008429B" w:rsidRPr="00D17A9E" w:rsidRDefault="0008429B" w:rsidP="0008429B">
      <w:pPr>
        <w:pStyle w:val="cardtext"/>
        <w:ind w:left="0" w:right="0"/>
        <w:rPr>
          <w:rFonts w:asciiTheme="minorHAnsi" w:hAnsiTheme="minorHAnsi"/>
          <w:sz w:val="14"/>
        </w:rPr>
      </w:pPr>
      <w:r w:rsidRPr="00D17A9E">
        <w:rPr>
          <w:rFonts w:asciiTheme="minorHAnsi" w:hAnsiTheme="minorHAnsi"/>
          <w:sz w:val="14"/>
        </w:rPr>
        <w:t xml:space="preserve">First, </w:t>
      </w:r>
      <w:r w:rsidRPr="00D17A9E">
        <w:rPr>
          <w:rStyle w:val="TitleChar"/>
          <w:rFonts w:asciiTheme="minorHAnsi" w:hAnsiTheme="minorHAnsi"/>
          <w:b/>
        </w:rPr>
        <w:t>we challenge the</w:t>
      </w:r>
      <w:r w:rsidRPr="00D17A9E">
        <w:rPr>
          <w:rFonts w:asciiTheme="minorHAnsi" w:hAnsiTheme="minorHAnsi"/>
          <w:sz w:val="14"/>
        </w:rPr>
        <w:t xml:space="preserve"> retrenchment pessimists' </w:t>
      </w:r>
      <w:r w:rsidRPr="00D17A9E">
        <w:rPr>
          <w:rStyle w:val="TitleChar"/>
          <w:rFonts w:asciiTheme="minorHAnsi" w:hAnsiTheme="minorHAnsi"/>
          <w:b/>
        </w:rPr>
        <w:t>claim that</w:t>
      </w:r>
      <w:r w:rsidRPr="00D17A9E">
        <w:rPr>
          <w:rFonts w:asciiTheme="minorHAnsi" w:hAnsiTheme="minorHAnsi"/>
          <w:sz w:val="14"/>
        </w:rPr>
        <w:t xml:space="preserve"> </w:t>
      </w:r>
      <w:r w:rsidRPr="00D17A9E">
        <w:rPr>
          <w:rStyle w:val="Emphasis"/>
          <w:rFonts w:asciiTheme="minorHAnsi" w:hAnsiTheme="minorHAnsi"/>
        </w:rPr>
        <w:t>domestic or international constraints</w:t>
      </w:r>
      <w:r w:rsidRPr="00D17A9E">
        <w:rPr>
          <w:rFonts w:asciiTheme="minorHAnsi" w:hAnsiTheme="minorHAnsi"/>
          <w:sz w:val="14"/>
        </w:rPr>
        <w:t xml:space="preserve"> </w:t>
      </w:r>
      <w:r w:rsidRPr="00D17A9E">
        <w:rPr>
          <w:rStyle w:val="TitleChar"/>
          <w:rFonts w:asciiTheme="minorHAnsi" w:hAnsiTheme="minorHAnsi"/>
          <w:b/>
        </w:rPr>
        <w:t>inhibit the ability of declining great powers to retrench</w:t>
      </w:r>
      <w:r w:rsidRPr="00D17A9E">
        <w:rPr>
          <w:rFonts w:asciiTheme="minorHAnsi" w:hAnsiTheme="minorHAnsi"/>
          <w:sz w:val="14"/>
        </w:rPr>
        <w:t xml:space="preserve">. In fact, </w:t>
      </w:r>
      <w:r w:rsidRPr="00D17A9E">
        <w:rPr>
          <w:rStyle w:val="TitleChar"/>
          <w:rFonts w:asciiTheme="minorHAnsi" w:hAnsiTheme="minorHAnsi"/>
          <w:b/>
          <w:highlight w:val="yellow"/>
        </w:rPr>
        <w:t>when states fall in the hierarchy</w:t>
      </w:r>
      <w:r w:rsidRPr="00D17A9E">
        <w:rPr>
          <w:rStyle w:val="TitleChar"/>
          <w:rFonts w:asciiTheme="minorHAnsi" w:hAnsiTheme="minorHAnsi"/>
          <w:b/>
        </w:rPr>
        <w:t xml:space="preserve"> of great powers</w:t>
      </w:r>
      <w:r w:rsidRPr="00D17A9E">
        <w:rPr>
          <w:rFonts w:asciiTheme="minorHAnsi" w:hAnsiTheme="minorHAnsi"/>
          <w:sz w:val="14"/>
        </w:rPr>
        <w:t xml:space="preserve">, </w:t>
      </w:r>
      <w:r w:rsidRPr="00D17A9E">
        <w:rPr>
          <w:rStyle w:val="Emphasis"/>
          <w:rFonts w:asciiTheme="minorHAnsi" w:hAnsiTheme="minorHAnsi"/>
          <w:highlight w:val="yellow"/>
        </w:rPr>
        <w:t>peaceful retrenchment is</w:t>
      </w:r>
      <w:r w:rsidRPr="00D17A9E">
        <w:rPr>
          <w:rStyle w:val="Emphasis"/>
          <w:rFonts w:asciiTheme="minorHAnsi" w:hAnsiTheme="minorHAnsi"/>
        </w:rPr>
        <w:t xml:space="preserve"> the </w:t>
      </w:r>
      <w:r w:rsidRPr="00D17A9E">
        <w:rPr>
          <w:rStyle w:val="Emphasis"/>
          <w:rFonts w:asciiTheme="minorHAnsi" w:hAnsiTheme="minorHAnsi"/>
          <w:highlight w:val="yellow"/>
        </w:rPr>
        <w:t>most common</w:t>
      </w:r>
      <w:r w:rsidRPr="00D17A9E">
        <w:rPr>
          <w:rStyle w:val="Emphasis"/>
          <w:rFonts w:asciiTheme="minorHAnsi" w:hAnsiTheme="minorHAnsi"/>
        </w:rPr>
        <w:t xml:space="preserve"> response</w:t>
      </w:r>
      <w:r w:rsidRPr="00D17A9E">
        <w:rPr>
          <w:rFonts w:asciiTheme="minorHAnsi" w:hAnsiTheme="minorHAnsi"/>
          <w:sz w:val="14"/>
        </w:rPr>
        <w:t xml:space="preserve">, </w:t>
      </w:r>
      <w:r w:rsidRPr="00D17A9E">
        <w:rPr>
          <w:rStyle w:val="TitleChar"/>
          <w:rFonts w:asciiTheme="minorHAnsi" w:hAnsiTheme="minorHAnsi"/>
          <w:b/>
        </w:rPr>
        <w:t>even over short time spans</w:t>
      </w:r>
      <w:r w:rsidRPr="00D17A9E">
        <w:rPr>
          <w:rFonts w:asciiTheme="minorHAnsi" w:hAnsiTheme="minorHAnsi"/>
          <w:sz w:val="14"/>
        </w:rPr>
        <w:t xml:space="preserve">. Based on the empirical record, we find that great powers retrenched in no less than eleven and no more than fifteen of the eighteen cases, a range of 61-83 percent. </w:t>
      </w:r>
      <w:r w:rsidRPr="00D17A9E">
        <w:rPr>
          <w:rStyle w:val="TitleChar"/>
          <w:rFonts w:asciiTheme="minorHAnsi" w:hAnsiTheme="minorHAnsi"/>
          <w:b/>
        </w:rPr>
        <w:t>When international conditions demand it, states renounce risky ties, increase reliance on allies</w:t>
      </w:r>
      <w:r w:rsidRPr="00D17A9E">
        <w:rPr>
          <w:rFonts w:asciiTheme="minorHAnsi" w:hAnsiTheme="minorHAnsi"/>
          <w:sz w:val="14"/>
        </w:rPr>
        <w:t xml:space="preserve"> or adversaries, </w:t>
      </w:r>
      <w:r w:rsidRPr="00D17A9E">
        <w:rPr>
          <w:rStyle w:val="TitleChar"/>
          <w:rFonts w:asciiTheme="minorHAnsi" w:hAnsiTheme="minorHAnsi"/>
          <w:b/>
        </w:rPr>
        <w:t>draw down</w:t>
      </w:r>
      <w:r w:rsidRPr="00D17A9E">
        <w:rPr>
          <w:rFonts w:asciiTheme="minorHAnsi" w:hAnsiTheme="minorHAnsi"/>
          <w:sz w:val="14"/>
        </w:rPr>
        <w:t xml:space="preserve"> their military </w:t>
      </w:r>
      <w:r w:rsidRPr="00D17A9E">
        <w:rPr>
          <w:rStyle w:val="TitleChar"/>
          <w:rFonts w:asciiTheme="minorHAnsi" w:hAnsiTheme="minorHAnsi"/>
          <w:b/>
        </w:rPr>
        <w:t>obligations, and impose adjustments on domestic populations</w:t>
      </w:r>
      <w:r w:rsidRPr="00D17A9E">
        <w:rPr>
          <w:rFonts w:asciiTheme="minorHAnsi" w:hAnsiTheme="minorHAnsi"/>
          <w:sz w:val="14"/>
        </w:rPr>
        <w:t>.</w:t>
      </w:r>
    </w:p>
    <w:p w14:paraId="74B8349D" w14:textId="77777777" w:rsidR="0008429B" w:rsidRPr="00D17A9E" w:rsidRDefault="0008429B" w:rsidP="0008429B">
      <w:pPr>
        <w:pStyle w:val="cardtext"/>
        <w:ind w:left="0" w:right="0"/>
        <w:rPr>
          <w:rFonts w:asciiTheme="minorHAnsi" w:hAnsiTheme="minorHAnsi"/>
          <w:sz w:val="14"/>
        </w:rPr>
      </w:pPr>
      <w:r w:rsidRPr="00D17A9E">
        <w:rPr>
          <w:rFonts w:asciiTheme="minorHAnsi" w:hAnsiTheme="minorHAnsi"/>
          <w:sz w:val="14"/>
        </w:rPr>
        <w:t xml:space="preserve">Second, we find that the magnitude of relative decline helps explain the extent of great power retrenchment. Following the dictates of neorealist theory, </w:t>
      </w:r>
      <w:r w:rsidRPr="00D17A9E">
        <w:rPr>
          <w:rStyle w:val="TitleChar"/>
          <w:rFonts w:asciiTheme="minorHAnsi" w:hAnsiTheme="minorHAnsi"/>
          <w:b/>
        </w:rPr>
        <w:t>great powers retrench for the same reason they expand</w:t>
      </w:r>
      <w:r w:rsidRPr="00D17A9E">
        <w:rPr>
          <w:rFonts w:asciiTheme="minorHAnsi" w:hAnsiTheme="minorHAnsi"/>
          <w:sz w:val="14"/>
        </w:rPr>
        <w:t xml:space="preserve">: the rigors of </w:t>
      </w:r>
      <w:r w:rsidRPr="00D17A9E">
        <w:rPr>
          <w:rStyle w:val="Emphasis"/>
          <w:rFonts w:asciiTheme="minorHAnsi" w:hAnsiTheme="minorHAnsi"/>
        </w:rPr>
        <w:t>great power politics compel them</w:t>
      </w:r>
      <w:r w:rsidRPr="00D17A9E">
        <w:rPr>
          <w:rFonts w:asciiTheme="minorHAnsi" w:hAnsiTheme="minorHAnsi"/>
          <w:sz w:val="14"/>
        </w:rPr>
        <w:t xml:space="preserve"> to do so.12 Retrenchment is by no means easy, but [End Page 9] necessity is the mother of invention, and </w:t>
      </w:r>
      <w:r w:rsidRPr="00D17A9E">
        <w:rPr>
          <w:rStyle w:val="TitleChar"/>
          <w:rFonts w:asciiTheme="minorHAnsi" w:hAnsiTheme="minorHAnsi"/>
          <w:b/>
        </w:rPr>
        <w:t>declining great powers face</w:t>
      </w:r>
      <w:r w:rsidRPr="00D17A9E">
        <w:rPr>
          <w:rFonts w:asciiTheme="minorHAnsi" w:hAnsiTheme="minorHAnsi"/>
          <w:sz w:val="14"/>
        </w:rPr>
        <w:t xml:space="preserve"> </w:t>
      </w:r>
      <w:r w:rsidRPr="00D17A9E">
        <w:rPr>
          <w:rStyle w:val="TitleChar"/>
          <w:rFonts w:asciiTheme="minorHAnsi" w:hAnsiTheme="minorHAnsi"/>
          <w:b/>
        </w:rPr>
        <w:t>powerful incentives to contract their interests in a</w:t>
      </w:r>
      <w:r w:rsidRPr="00D17A9E">
        <w:rPr>
          <w:rFonts w:asciiTheme="minorHAnsi" w:hAnsiTheme="minorHAnsi"/>
          <w:sz w:val="14"/>
        </w:rPr>
        <w:t xml:space="preserve"> </w:t>
      </w:r>
      <w:r w:rsidRPr="00D17A9E">
        <w:rPr>
          <w:rStyle w:val="TitleChar"/>
          <w:rFonts w:asciiTheme="minorHAnsi" w:hAnsiTheme="minorHAnsi"/>
          <w:b/>
        </w:rPr>
        <w:t>prompt and proportionate manner.</w:t>
      </w:r>
      <w:r w:rsidRPr="00D17A9E">
        <w:rPr>
          <w:rFonts w:asciiTheme="minorHAnsi" w:hAnsiTheme="minorHAnsi"/>
          <w:sz w:val="14"/>
        </w:rPr>
        <w:t xml:space="preserve"> Knowing only a state's rate of relative economic decline explains its corresponding degree of retrenchment in as much as 61 percent of the cases we examined.</w:t>
      </w:r>
    </w:p>
    <w:p w14:paraId="59C767F0" w14:textId="77777777" w:rsidR="0008429B" w:rsidRPr="00D17A9E" w:rsidRDefault="0008429B" w:rsidP="0008429B">
      <w:pPr>
        <w:pStyle w:val="cardtext"/>
        <w:ind w:left="0" w:right="0"/>
        <w:rPr>
          <w:rFonts w:asciiTheme="minorHAnsi" w:hAnsiTheme="minorHAnsi"/>
          <w:sz w:val="14"/>
        </w:rPr>
      </w:pPr>
      <w:r w:rsidRPr="00D17A9E">
        <w:rPr>
          <w:rFonts w:asciiTheme="minorHAnsi" w:hAnsiTheme="minorHAnsi"/>
          <w:sz w:val="14"/>
        </w:rPr>
        <w:t xml:space="preserve">Third, we argue that the rate of decline helps explain what forms great power retrenchment will take. How fast great powers fall contributes to whether these retrenching states will internally reform, seek new allies or rely more heavily on old ones, and make diplomatic overtures to enemies. Further, our analysis suggests that </w:t>
      </w:r>
      <w:r w:rsidRPr="00D17A9E">
        <w:rPr>
          <w:rStyle w:val="TitleChar"/>
          <w:rFonts w:asciiTheme="minorHAnsi" w:hAnsiTheme="minorHAnsi"/>
          <w:b/>
          <w:highlight w:val="yellow"/>
        </w:rPr>
        <w:t>great powers facing</w:t>
      </w:r>
      <w:r w:rsidRPr="00D17A9E">
        <w:rPr>
          <w:rStyle w:val="TitleChar"/>
          <w:rFonts w:asciiTheme="minorHAnsi" w:hAnsiTheme="minorHAnsi"/>
          <w:b/>
        </w:rPr>
        <w:t xml:space="preserve"> acute </w:t>
      </w:r>
      <w:r w:rsidRPr="00D17A9E">
        <w:rPr>
          <w:rStyle w:val="TitleChar"/>
          <w:rFonts w:asciiTheme="minorHAnsi" w:hAnsiTheme="minorHAnsi"/>
          <w:b/>
          <w:highlight w:val="yellow"/>
        </w:rPr>
        <w:t>decline are</w:t>
      </w:r>
      <w:r w:rsidRPr="00D17A9E">
        <w:rPr>
          <w:rFonts w:asciiTheme="minorHAnsi" w:hAnsiTheme="minorHAnsi"/>
          <w:sz w:val="14"/>
          <w:highlight w:val="yellow"/>
        </w:rPr>
        <w:t xml:space="preserve"> </w:t>
      </w:r>
      <w:r w:rsidRPr="00D17A9E">
        <w:rPr>
          <w:rStyle w:val="Emphasis"/>
          <w:rFonts w:asciiTheme="minorHAnsi" w:hAnsiTheme="minorHAnsi"/>
          <w:highlight w:val="yellow"/>
        </w:rPr>
        <w:t>less likely to initiate or escalate</w:t>
      </w:r>
      <w:r w:rsidRPr="00D17A9E">
        <w:rPr>
          <w:rStyle w:val="Emphasis"/>
          <w:rFonts w:asciiTheme="minorHAnsi" w:hAnsiTheme="minorHAnsi"/>
        </w:rPr>
        <w:t xml:space="preserve"> militarized interstate </w:t>
      </w:r>
      <w:r w:rsidRPr="00D17A9E">
        <w:rPr>
          <w:rStyle w:val="Emphasis"/>
          <w:rFonts w:asciiTheme="minorHAnsi" w:hAnsiTheme="minorHAnsi"/>
          <w:highlight w:val="yellow"/>
        </w:rPr>
        <w:t>disputes</w:t>
      </w:r>
      <w:r w:rsidRPr="00D17A9E">
        <w:rPr>
          <w:rFonts w:asciiTheme="minorHAnsi" w:hAnsiTheme="minorHAnsi"/>
          <w:sz w:val="14"/>
        </w:rPr>
        <w:t xml:space="preserve">. </w:t>
      </w:r>
      <w:r w:rsidRPr="00D17A9E">
        <w:rPr>
          <w:rStyle w:val="TitleChar"/>
          <w:rFonts w:asciiTheme="minorHAnsi" w:hAnsiTheme="minorHAnsi"/>
          <w:b/>
        </w:rPr>
        <w:t>Faced with diminishing resources</w:t>
      </w:r>
      <w:r w:rsidRPr="00D17A9E">
        <w:rPr>
          <w:rFonts w:asciiTheme="minorHAnsi" w:hAnsiTheme="minorHAnsi"/>
          <w:sz w:val="14"/>
        </w:rPr>
        <w:t xml:space="preserve">, </w:t>
      </w:r>
      <w:r w:rsidRPr="00D17A9E">
        <w:rPr>
          <w:rStyle w:val="TitleChar"/>
          <w:rFonts w:asciiTheme="minorHAnsi" w:hAnsiTheme="minorHAnsi"/>
          <w:b/>
          <w:highlight w:val="yellow"/>
        </w:rPr>
        <w:t>great powers</w:t>
      </w:r>
      <w:r w:rsidRPr="00D17A9E">
        <w:rPr>
          <w:rFonts w:asciiTheme="minorHAnsi" w:hAnsiTheme="minorHAnsi"/>
          <w:sz w:val="14"/>
          <w:highlight w:val="yellow"/>
        </w:rPr>
        <w:t xml:space="preserve"> </w:t>
      </w:r>
      <w:r w:rsidRPr="00D17A9E">
        <w:rPr>
          <w:rStyle w:val="Emphasis"/>
          <w:rFonts w:asciiTheme="minorHAnsi" w:hAnsiTheme="minorHAnsi"/>
          <w:highlight w:val="yellow"/>
        </w:rPr>
        <w:t>moderate their</w:t>
      </w:r>
      <w:r w:rsidRPr="00D17A9E">
        <w:rPr>
          <w:rStyle w:val="Emphasis"/>
          <w:rFonts w:asciiTheme="minorHAnsi" w:hAnsiTheme="minorHAnsi"/>
        </w:rPr>
        <w:t xml:space="preserve"> foreign policy </w:t>
      </w:r>
      <w:r w:rsidRPr="00D17A9E">
        <w:rPr>
          <w:rStyle w:val="Emphasis"/>
          <w:rFonts w:asciiTheme="minorHAnsi" w:hAnsiTheme="minorHAnsi"/>
          <w:highlight w:val="yellow"/>
        </w:rPr>
        <w:t>ambitions</w:t>
      </w:r>
      <w:r w:rsidRPr="00D17A9E">
        <w:rPr>
          <w:rFonts w:asciiTheme="minorHAnsi" w:hAnsiTheme="minorHAnsi"/>
          <w:sz w:val="14"/>
        </w:rPr>
        <w:t xml:space="preserve"> </w:t>
      </w:r>
      <w:r w:rsidRPr="00D17A9E">
        <w:rPr>
          <w:rStyle w:val="TitleChar"/>
          <w:rFonts w:asciiTheme="minorHAnsi" w:hAnsiTheme="minorHAnsi"/>
          <w:b/>
        </w:rPr>
        <w:t>and offer concessions in areas of lesser strategic value</w:t>
      </w:r>
      <w:r w:rsidRPr="00D17A9E">
        <w:rPr>
          <w:rFonts w:asciiTheme="minorHAnsi" w:hAnsiTheme="minorHAnsi"/>
          <w:sz w:val="14"/>
        </w:rPr>
        <w:t xml:space="preserve">. </w:t>
      </w:r>
      <w:r w:rsidRPr="00D17A9E">
        <w:rPr>
          <w:rStyle w:val="Emphasis"/>
          <w:rFonts w:asciiTheme="minorHAnsi" w:hAnsiTheme="minorHAnsi"/>
        </w:rPr>
        <w:t>Contrary to the pessimistic conclusions</w:t>
      </w:r>
      <w:r w:rsidRPr="00D17A9E">
        <w:rPr>
          <w:rFonts w:asciiTheme="minorHAnsi" w:hAnsiTheme="minorHAnsi"/>
          <w:sz w:val="14"/>
        </w:rPr>
        <w:t xml:space="preserve"> </w:t>
      </w:r>
      <w:r w:rsidRPr="00D17A9E">
        <w:rPr>
          <w:rStyle w:val="TitleChar"/>
          <w:rFonts w:asciiTheme="minorHAnsi" w:hAnsiTheme="minorHAnsi"/>
          <w:b/>
        </w:rPr>
        <w:t>of critics,</w:t>
      </w:r>
      <w:r w:rsidRPr="00D17A9E">
        <w:rPr>
          <w:rFonts w:asciiTheme="minorHAnsi" w:hAnsiTheme="minorHAnsi"/>
          <w:sz w:val="14"/>
        </w:rPr>
        <w:t xml:space="preserve"> </w:t>
      </w:r>
      <w:r w:rsidRPr="00D17A9E">
        <w:rPr>
          <w:rStyle w:val="Emphasis"/>
          <w:rFonts w:asciiTheme="minorHAnsi" w:hAnsiTheme="minorHAnsi"/>
          <w:highlight w:val="yellow"/>
        </w:rPr>
        <w:t>retrenchment neither requires aggression nor invites predation</w:t>
      </w:r>
      <w:r w:rsidRPr="00D17A9E">
        <w:rPr>
          <w:rFonts w:asciiTheme="minorHAnsi" w:hAnsiTheme="minorHAnsi"/>
          <w:sz w:val="14"/>
        </w:rPr>
        <w:t xml:space="preserve">. </w:t>
      </w:r>
      <w:r w:rsidRPr="00D17A9E">
        <w:rPr>
          <w:rStyle w:val="TitleChar"/>
          <w:rFonts w:asciiTheme="minorHAnsi" w:hAnsiTheme="minorHAnsi"/>
          <w:b/>
        </w:rPr>
        <w:t>Great powers</w:t>
      </w:r>
      <w:r w:rsidRPr="00D17A9E">
        <w:rPr>
          <w:rFonts w:asciiTheme="minorHAnsi" w:hAnsiTheme="minorHAnsi"/>
          <w:sz w:val="14"/>
        </w:rPr>
        <w:t xml:space="preserve"> are able to </w:t>
      </w:r>
      <w:r w:rsidRPr="00D17A9E">
        <w:rPr>
          <w:rStyle w:val="TitleChar"/>
          <w:rFonts w:asciiTheme="minorHAnsi" w:hAnsiTheme="minorHAnsi"/>
          <w:b/>
        </w:rPr>
        <w:t>rebalance their commitments through compromise, rather than conflict</w:t>
      </w:r>
      <w:r w:rsidRPr="00D17A9E">
        <w:rPr>
          <w:rFonts w:asciiTheme="minorHAnsi" w:hAnsiTheme="minorHAnsi"/>
          <w:sz w:val="14"/>
        </w:rPr>
        <w:t xml:space="preserve">. In these ways, states respond to penury the same way they do to plenty: they seek to adopt policies that maximize security given available means. Far from being a hazardous policy, </w:t>
      </w:r>
      <w:r w:rsidRPr="00D17A9E">
        <w:rPr>
          <w:rStyle w:val="TitleChar"/>
          <w:rFonts w:asciiTheme="minorHAnsi" w:hAnsiTheme="minorHAnsi"/>
          <w:b/>
        </w:rPr>
        <w:t>retrenchment can be successful</w:t>
      </w:r>
      <w:r w:rsidRPr="00D17A9E">
        <w:rPr>
          <w:rFonts w:asciiTheme="minorHAnsi" w:hAnsiTheme="minorHAnsi"/>
          <w:sz w:val="14"/>
        </w:rPr>
        <w:t xml:space="preserve">. </w:t>
      </w:r>
      <w:r w:rsidRPr="00D17A9E">
        <w:rPr>
          <w:rStyle w:val="TitleChar"/>
          <w:rFonts w:asciiTheme="minorHAnsi" w:hAnsiTheme="minorHAnsi"/>
          <w:b/>
          <w:highlight w:val="yellow"/>
        </w:rPr>
        <w:t>States that retrench</w:t>
      </w:r>
      <w:r w:rsidRPr="00D17A9E">
        <w:rPr>
          <w:rFonts w:asciiTheme="minorHAnsi" w:hAnsiTheme="minorHAnsi"/>
          <w:sz w:val="14"/>
          <w:highlight w:val="yellow"/>
        </w:rPr>
        <w:t xml:space="preserve"> </w:t>
      </w:r>
      <w:r w:rsidRPr="00D17A9E">
        <w:rPr>
          <w:rStyle w:val="Emphasis"/>
          <w:rFonts w:asciiTheme="minorHAnsi" w:hAnsiTheme="minorHAnsi"/>
          <w:highlight w:val="yellow"/>
        </w:rPr>
        <w:t>often regain their position</w:t>
      </w:r>
      <w:r w:rsidRPr="00D17A9E">
        <w:rPr>
          <w:rStyle w:val="Emphasis"/>
          <w:rFonts w:asciiTheme="minorHAnsi" w:hAnsiTheme="minorHAnsi"/>
        </w:rPr>
        <w:t xml:space="preserve"> in the hierarchy of great powers</w:t>
      </w:r>
      <w:r w:rsidRPr="00D17A9E">
        <w:rPr>
          <w:rFonts w:asciiTheme="minorHAnsi" w:hAnsiTheme="minorHAnsi"/>
          <w:sz w:val="14"/>
        </w:rPr>
        <w:t>. Of the fifteen great powers that adopted retrenchment in response to acute relative decline, 40 percent managed to recover their ordinal rank. In contrast, none of the declining powers that failed to retrench recovered their relative position.</w:t>
      </w:r>
    </w:p>
    <w:p w14:paraId="51EB5A99" w14:textId="77777777" w:rsidR="0008429B" w:rsidRPr="00AC52D5" w:rsidRDefault="0008429B" w:rsidP="0008429B">
      <w:pPr>
        <w:pStyle w:val="Heading4"/>
      </w:pPr>
      <w:r w:rsidRPr="00AC52D5">
        <w:t xml:space="preserve">Heg causes war – </w:t>
      </w:r>
      <w:r w:rsidRPr="00AC52D5">
        <w:rPr>
          <w:u w:val="single"/>
        </w:rPr>
        <w:t>best data</w:t>
      </w:r>
      <w:r w:rsidRPr="00AC52D5">
        <w:t xml:space="preserve"> – the Middle East and hard power investments prove. </w:t>
      </w:r>
    </w:p>
    <w:p w14:paraId="4CFF7573" w14:textId="77777777" w:rsidR="0008429B" w:rsidRPr="00AC52D5" w:rsidRDefault="0008429B" w:rsidP="0008429B">
      <w:r w:rsidRPr="00AC52D5">
        <w:rPr>
          <w:rStyle w:val="Style13ptBold"/>
        </w:rPr>
        <w:t>Fettweis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423-451)//cmr</w:t>
      </w:r>
    </w:p>
    <w:p w14:paraId="7F499CC2" w14:textId="77777777" w:rsidR="0008429B" w:rsidRPr="00AC52D5" w:rsidRDefault="0008429B" w:rsidP="0008429B">
      <w:pPr>
        <w:rPr>
          <w:sz w:val="16"/>
        </w:rPr>
      </w:pPr>
      <w:r w:rsidRPr="00AC52D5">
        <w:rPr>
          <w:sz w:val="16"/>
        </w:rPr>
        <w:t xml:space="preserve">Overall US interest in the affairs of the Global South has dropped markedly since the end of the Cold War, as has the level of violence in almost all regions. There is less US intervention in the political and military affairs of Latin America compared to any time in the twentieth century, for instance, and also less conflict. Warfare in Africa is at an all-time low, as is relative US interest outside of counterterrorism and security assistance.66 </w:t>
      </w:r>
      <w:r w:rsidRPr="00AC52D5">
        <w:rPr>
          <w:rStyle w:val="StyleUnderline"/>
        </w:rPr>
        <w:t xml:space="preserve">Regional peace and stability exist where there is US active intervention, </w:t>
      </w:r>
      <w:r w:rsidRPr="00AC52D5">
        <w:rPr>
          <w:rStyle w:val="Emphasis"/>
        </w:rPr>
        <w:t>as well as where there is not</w:t>
      </w:r>
      <w:r w:rsidRPr="00AC52D5">
        <w:rPr>
          <w:rStyle w:val="StyleUnderline"/>
        </w:rPr>
        <w:t xml:space="preserve">. </w:t>
      </w:r>
      <w:r w:rsidRPr="00AC52D5">
        <w:rPr>
          <w:rStyle w:val="StyleUnderline"/>
          <w:highlight w:val="green"/>
        </w:rPr>
        <w:t>No direct relationship seems to exist</w:t>
      </w:r>
      <w:r w:rsidRPr="00AC52D5">
        <w:rPr>
          <w:rStyle w:val="StyleUnderline"/>
        </w:rPr>
        <w:t xml:space="preserve"> across regions. </w:t>
      </w:r>
      <w:r w:rsidRPr="00AC52D5">
        <w:rPr>
          <w:sz w:val="16"/>
        </w:rPr>
        <w:t xml:space="preserve">If intervention can be considered a function of direct and indirect activity, of both political and military action, a regional picture might look like what is outlined in Table 1. These assessments of conflict are by necessity relative, because </w:t>
      </w:r>
      <w:r w:rsidRPr="00AC52D5">
        <w:rPr>
          <w:rStyle w:val="StyleUnderline"/>
        </w:rPr>
        <w:t>there has not been a “high” level of conflict in any region outside the Middle East during the period of the New Peace</w:t>
      </w:r>
      <w:r w:rsidRPr="00AC52D5">
        <w:rPr>
          <w:sz w:val="16"/>
        </w:rPr>
        <w:t xml:space="preserve">. Putting aside for the moment that important caveat, some points become clear. The great powers of the world are clustered in the upper right quadrant, where US intervention has been high, but conflict levels low. </w:t>
      </w:r>
      <w:r w:rsidRPr="00AC52D5">
        <w:rPr>
          <w:rStyle w:val="Emphasis"/>
          <w:highlight w:val="green"/>
        </w:rPr>
        <w:t>US intervention is imperfectly correlated with stability</w:t>
      </w:r>
      <w:r w:rsidRPr="00AC52D5">
        <w:rPr>
          <w:sz w:val="16"/>
        </w:rPr>
        <w:t xml:space="preserve">, however. Indeed, </w:t>
      </w:r>
      <w:r w:rsidRPr="00AC52D5">
        <w:rPr>
          <w:rStyle w:val="StyleUnderline"/>
        </w:rPr>
        <w:t xml:space="preserve">it is conceivable that the relatively high level of </w:t>
      </w:r>
      <w:r w:rsidRPr="00AC52D5">
        <w:rPr>
          <w:rStyle w:val="StyleUnderline"/>
          <w:highlight w:val="green"/>
        </w:rPr>
        <w:t>US interest and activity</w:t>
      </w:r>
      <w:r w:rsidRPr="00AC52D5">
        <w:rPr>
          <w:rStyle w:val="StyleUnderline"/>
        </w:rPr>
        <w:t xml:space="preserve"> has </w:t>
      </w:r>
      <w:r w:rsidRPr="00AC52D5">
        <w:rPr>
          <w:rStyle w:val="StyleUnderline"/>
          <w:highlight w:val="green"/>
        </w:rPr>
        <w:t>made the security situation in the</w:t>
      </w:r>
      <w:r w:rsidRPr="00AC52D5">
        <w:rPr>
          <w:rStyle w:val="StyleUnderline"/>
        </w:rPr>
        <w:t xml:space="preserve"> Persian Gulf and broader </w:t>
      </w:r>
      <w:r w:rsidRPr="00AC52D5">
        <w:rPr>
          <w:rStyle w:val="StyleUnderline"/>
          <w:highlight w:val="green"/>
        </w:rPr>
        <w:t xml:space="preserve">Middle East </w:t>
      </w:r>
      <w:r w:rsidRPr="00AC52D5">
        <w:rPr>
          <w:rStyle w:val="Emphasis"/>
          <w:highlight w:val="green"/>
        </w:rPr>
        <w:t>worse</w:t>
      </w:r>
      <w:r w:rsidRPr="00AC52D5">
        <w:rPr>
          <w:sz w:val="16"/>
        </w:rPr>
        <w:t xml:space="preserve">. </w:t>
      </w:r>
      <w:r w:rsidRPr="00AC52D5">
        <w:rPr>
          <w:rStyle w:val="StyleUnderline"/>
        </w:rPr>
        <w:t xml:space="preserve">In recent years, substantial </w:t>
      </w:r>
      <w:r w:rsidRPr="00AC52D5">
        <w:rPr>
          <w:rStyle w:val="StyleUnderline"/>
          <w:highlight w:val="green"/>
        </w:rPr>
        <w:t>hard power investments</w:t>
      </w:r>
      <w:r w:rsidRPr="00AC52D5">
        <w:rPr>
          <w:rStyle w:val="StyleUnderline"/>
        </w:rPr>
        <w:t xml:space="preserve"> (Somalia, Afghanistan, Iraq), moderate intervention (Libya), and reliance on diplomacy (Syria) </w:t>
      </w:r>
      <w:r w:rsidRPr="00AC52D5">
        <w:rPr>
          <w:rStyle w:val="StyleUnderline"/>
          <w:highlight w:val="green"/>
        </w:rPr>
        <w:t>have been</w:t>
      </w:r>
      <w:r w:rsidRPr="00AC52D5">
        <w:rPr>
          <w:rStyle w:val="StyleUnderline"/>
        </w:rPr>
        <w:t xml:space="preserve"> </w:t>
      </w:r>
      <w:r w:rsidRPr="00AC52D5">
        <w:rPr>
          <w:rStyle w:val="Emphasis"/>
        </w:rPr>
        <w:t xml:space="preserve">equally </w:t>
      </w:r>
      <w:r w:rsidRPr="00AC52D5">
        <w:rPr>
          <w:rStyle w:val="Emphasis"/>
          <w:highlight w:val="green"/>
        </w:rPr>
        <w:t>ineffective</w:t>
      </w:r>
      <w:r w:rsidRPr="00AC52D5">
        <w:rPr>
          <w:rStyle w:val="StyleUnderline"/>
          <w:sz w:val="26"/>
          <w:highlight w:val="green"/>
        </w:rPr>
        <w:t xml:space="preserve"> </w:t>
      </w:r>
      <w:r w:rsidRPr="00AC52D5">
        <w:rPr>
          <w:rStyle w:val="StyleUnderline"/>
          <w:highlight w:val="green"/>
        </w:rPr>
        <w:t>in stabilizing states</w:t>
      </w:r>
      <w:r w:rsidRPr="00AC52D5">
        <w:rPr>
          <w:rStyle w:val="StyleUnderline"/>
        </w:rPr>
        <w:t xml:space="preserve"> torn by conflict</w:t>
      </w:r>
      <w:r w:rsidRPr="00AC52D5">
        <w:rPr>
          <w:sz w:val="16"/>
        </w:rPr>
        <w:t xml:space="preserve">. While it is possible that the region is essentially unpacifiable and no amount of police work would bring peace to its people, </w:t>
      </w:r>
      <w:r w:rsidRPr="00AC52D5">
        <w:rPr>
          <w:rStyle w:val="Emphasis"/>
        </w:rPr>
        <w:t>it remains hard to make the case that the US presence has improved matters</w:t>
      </w:r>
      <w:r w:rsidRPr="00AC52D5">
        <w:rPr>
          <w:sz w:val="16"/>
        </w:rPr>
        <w:t xml:space="preserve">. In this “strong point,” at least, </w:t>
      </w:r>
      <w:r w:rsidRPr="00AC52D5">
        <w:rPr>
          <w:rStyle w:val="Emphasis"/>
        </w:rPr>
        <w:t xml:space="preserve">US </w:t>
      </w:r>
      <w:r w:rsidRPr="00AC52D5">
        <w:rPr>
          <w:rStyle w:val="Emphasis"/>
          <w:highlight w:val="green"/>
        </w:rPr>
        <w:t>hegemony has failed to bring peace</w:t>
      </w:r>
      <w:r w:rsidRPr="00AC52D5">
        <w:rPr>
          <w:sz w:val="16"/>
        </w:rPr>
        <w:t xml:space="preserve">. In much of the rest of the world, the United States has not been especially eager to enforce any particular rules. Even rather incontrovertible evidence of genocide has not been enough to inspire action. Washington’s intervention choices have at best been erratic; Libya and Kosovo brought about action, but much more blood flowed uninterrupted in Rwanda, Darfur, Congo, Sri Lanka, and Syria. The US record of peacemaking is not exactly a long uninterrupted string of successes. 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The Horn of Africa is hardly the only region where states are free to fight one another today without fear of serious US involvement. Since they are choosing not to do so with increasing frequency, something else is probably affecting their calculations. </w:t>
      </w:r>
      <w:r w:rsidRPr="00AC52D5">
        <w:rPr>
          <w:rStyle w:val="Emphasis"/>
          <w:highlight w:val="green"/>
        </w:rPr>
        <w:t>Stability exists</w:t>
      </w:r>
      <w:r w:rsidRPr="00AC52D5">
        <w:rPr>
          <w:rStyle w:val="Emphasis"/>
        </w:rPr>
        <w:t xml:space="preserve"> even </w:t>
      </w:r>
      <w:r w:rsidRPr="00AC52D5">
        <w:rPr>
          <w:rStyle w:val="Emphasis"/>
          <w:highlight w:val="green"/>
        </w:rPr>
        <w:t>in those places where the potential for intervention</w:t>
      </w:r>
      <w:r w:rsidRPr="00AC52D5">
        <w:rPr>
          <w:rStyle w:val="Emphasis"/>
        </w:rPr>
        <w:t xml:space="preserve"> by the sheriff </w:t>
      </w:r>
      <w:r w:rsidRPr="00AC52D5">
        <w:rPr>
          <w:rStyle w:val="Emphasis"/>
          <w:highlight w:val="green"/>
        </w:rPr>
        <w:t>is minimal</w:t>
      </w:r>
      <w:r w:rsidRPr="00AC52D5">
        <w:rPr>
          <w:sz w:val="16"/>
        </w:rPr>
        <w:t xml:space="preserve">. </w:t>
      </w:r>
      <w:r w:rsidRPr="00AC52D5">
        <w:rPr>
          <w:rStyle w:val="StyleUnderline"/>
        </w:rPr>
        <w:t xml:space="preserve">Hegemonic stability can only take credit for influencing those decisions that would have ended in war without the presence, whether physical or psychological, of the </w:t>
      </w:r>
      <w:r w:rsidRPr="00AC52D5">
        <w:rPr>
          <w:rStyle w:val="Emphasis"/>
        </w:rPr>
        <w:t>U</w:t>
      </w:r>
      <w:r w:rsidRPr="00AC52D5">
        <w:rPr>
          <w:sz w:val="16"/>
        </w:rPr>
        <w:t xml:space="preserve">nited </w:t>
      </w:r>
      <w:r w:rsidRPr="00AC52D5">
        <w:rPr>
          <w:rStyle w:val="Emphasis"/>
        </w:rPr>
        <w:t>S</w:t>
      </w:r>
      <w:r w:rsidRPr="00AC52D5">
        <w:rPr>
          <w:sz w:val="16"/>
        </w:rPr>
        <w:t xml:space="preserve">tates. </w:t>
      </w:r>
      <w:r w:rsidRPr="00AC52D5">
        <w:rPr>
          <w:rStyle w:val="Emphasis"/>
        </w:rPr>
        <w:t>It seems hard to make the case that</w:t>
      </w:r>
      <w:r w:rsidRPr="00AC52D5">
        <w:rPr>
          <w:sz w:val="16"/>
        </w:rPr>
        <w:t xml:space="preserve"> the </w:t>
      </w:r>
      <w:r w:rsidRPr="00AC52D5">
        <w:rPr>
          <w:rStyle w:val="Emphasis"/>
        </w:rPr>
        <w:t>relative peace</w:t>
      </w:r>
      <w:r w:rsidRPr="00AC52D5">
        <w:rPr>
          <w:sz w:val="16"/>
        </w:rPr>
        <w:t xml:space="preserve"> that has descended on so many regions </w:t>
      </w:r>
      <w:r w:rsidRPr="00AC52D5">
        <w:rPr>
          <w:rStyle w:val="Emphasis"/>
        </w:rPr>
        <w:t>is</w:t>
      </w:r>
      <w:r w:rsidRPr="00AC52D5">
        <w:rPr>
          <w:sz w:val="16"/>
        </w:rPr>
        <w:t xml:space="preserve"> primarily </w:t>
      </w:r>
      <w:r w:rsidRPr="00AC52D5">
        <w:rPr>
          <w:rStyle w:val="Emphasis"/>
        </w:rPr>
        <w:t>due to</w:t>
      </w:r>
      <w:r w:rsidRPr="00AC52D5">
        <w:rPr>
          <w:sz w:val="16"/>
        </w:rPr>
        <w:t xml:space="preserve"> the kind of heavy hand of </w:t>
      </w:r>
      <w:r w:rsidRPr="00AC52D5">
        <w:rPr>
          <w:rStyle w:val="Emphasis"/>
        </w:rPr>
        <w:t>the neoconservative leviathan, or its</w:t>
      </w:r>
      <w:r w:rsidRPr="00AC52D5">
        <w:rPr>
          <w:sz w:val="16"/>
        </w:rPr>
        <w:t xml:space="preserve"> lighter, more </w:t>
      </w:r>
      <w:r w:rsidRPr="00AC52D5">
        <w:rPr>
          <w:rStyle w:val="Emphasis"/>
        </w:rPr>
        <w:t>liberal cousin</w:t>
      </w:r>
      <w:r w:rsidRPr="00AC52D5">
        <w:rPr>
          <w:sz w:val="16"/>
        </w:rPr>
        <w:t>. Something else appears to be at work.</w:t>
      </w:r>
    </w:p>
    <w:p w14:paraId="460FB277" w14:textId="77777777" w:rsidR="0008429B" w:rsidRDefault="0008429B" w:rsidP="0008429B">
      <w:pPr>
        <w:pStyle w:val="Heading4"/>
      </w:pPr>
      <w:r>
        <w:t>China rise is peaceful</w:t>
      </w:r>
    </w:p>
    <w:p w14:paraId="633E5FF6" w14:textId="77777777" w:rsidR="0008429B" w:rsidRDefault="0008429B" w:rsidP="0008429B">
      <w:pPr>
        <w:pStyle w:val="ListParagraph"/>
        <w:widowControl/>
        <w:numPr>
          <w:ilvl w:val="0"/>
          <w:numId w:val="12"/>
        </w:numPr>
        <w:autoSpaceDE/>
        <w:autoSpaceDN/>
        <w:adjustRightInd/>
        <w:contextualSpacing/>
      </w:pPr>
      <w:r>
        <w:t xml:space="preserve">China seeks </w:t>
      </w:r>
      <w:r>
        <w:rPr>
          <w:u w:val="single"/>
        </w:rPr>
        <w:t>limited predation</w:t>
      </w:r>
      <w:r>
        <w:t xml:space="preserve"> not outright competition</w:t>
      </w:r>
    </w:p>
    <w:p w14:paraId="6AF44D50" w14:textId="77777777" w:rsidR="0008429B" w:rsidRDefault="0008429B" w:rsidP="0008429B">
      <w:pPr>
        <w:pStyle w:val="ListParagraph"/>
        <w:widowControl/>
        <w:numPr>
          <w:ilvl w:val="0"/>
          <w:numId w:val="12"/>
        </w:numPr>
        <w:autoSpaceDE/>
        <w:autoSpaceDN/>
        <w:adjustRightInd/>
        <w:contextualSpacing/>
      </w:pPr>
      <w:r w:rsidRPr="001A5D75">
        <w:rPr>
          <w:u w:val="single"/>
        </w:rPr>
        <w:t>Strategy</w:t>
      </w:r>
      <w:r>
        <w:t xml:space="preserve"> and </w:t>
      </w:r>
      <w:r w:rsidRPr="001A5D75">
        <w:rPr>
          <w:u w:val="single"/>
        </w:rPr>
        <w:t>policy moves</w:t>
      </w:r>
      <w:r>
        <w:t xml:space="preserve"> show </w:t>
      </w:r>
      <w:r w:rsidRPr="001A5D75">
        <w:rPr>
          <w:u w:val="single"/>
        </w:rPr>
        <w:t>coop over conflict</w:t>
      </w:r>
    </w:p>
    <w:p w14:paraId="3946D3F3" w14:textId="77777777" w:rsidR="0008429B" w:rsidRDefault="0008429B" w:rsidP="0008429B">
      <w:pPr>
        <w:pStyle w:val="ListParagraph"/>
        <w:widowControl/>
        <w:numPr>
          <w:ilvl w:val="0"/>
          <w:numId w:val="12"/>
        </w:numPr>
        <w:autoSpaceDE/>
        <w:autoSpaceDN/>
        <w:adjustRightInd/>
        <w:contextualSpacing/>
      </w:pPr>
      <w:r>
        <w:t xml:space="preserve">Care most about </w:t>
      </w:r>
      <w:r w:rsidRPr="001A5D75">
        <w:rPr>
          <w:u w:val="single"/>
        </w:rPr>
        <w:t>stability</w:t>
      </w:r>
    </w:p>
    <w:p w14:paraId="6D3DDBAE" w14:textId="77777777" w:rsidR="0008429B" w:rsidRPr="004C7141" w:rsidRDefault="0008429B" w:rsidP="0008429B">
      <w:pPr>
        <w:pStyle w:val="ListParagraph"/>
        <w:widowControl/>
        <w:numPr>
          <w:ilvl w:val="0"/>
          <w:numId w:val="12"/>
        </w:numPr>
        <w:autoSpaceDE/>
        <w:autoSpaceDN/>
        <w:adjustRightInd/>
        <w:contextualSpacing/>
      </w:pPr>
      <w:r w:rsidRPr="001A5D75">
        <w:rPr>
          <w:u w:val="single"/>
        </w:rPr>
        <w:t>No evidence</w:t>
      </w:r>
      <w:r>
        <w:t xml:space="preserve"> they are focused on </w:t>
      </w:r>
      <w:r w:rsidRPr="001A5D75">
        <w:rPr>
          <w:u w:val="single"/>
        </w:rPr>
        <w:t>heg</w:t>
      </w:r>
      <w:r>
        <w:t xml:space="preserve"> – </w:t>
      </w:r>
      <w:r w:rsidRPr="001A5D75">
        <w:rPr>
          <w:u w:val="single"/>
        </w:rPr>
        <w:t>leaders understand risks</w:t>
      </w:r>
      <w:r>
        <w:t xml:space="preserve"> of competition</w:t>
      </w:r>
    </w:p>
    <w:p w14:paraId="79218A35" w14:textId="77777777" w:rsidR="0008429B" w:rsidRPr="001915FC" w:rsidRDefault="0008429B" w:rsidP="0008429B">
      <w:r w:rsidRPr="001915FC">
        <w:rPr>
          <w:rStyle w:val="Style13ptBold"/>
        </w:rPr>
        <w:t>Shifrinson 19</w:t>
      </w:r>
      <w:r w:rsidRPr="001915FC">
        <w:t xml:space="preserve"> [Joshua Shifrinson is an Assistant Professor of International Relations with the Pardee School of Global Affairs at Boston University. Should the United States Fear China’s Rise? Winter 2019. www.bu.edu/pardeeschool/files/2019/01/Winter-2019_Shifrinson_0.pdf</w:t>
      </w:r>
      <w:r>
        <w:t>]</w:t>
      </w:r>
    </w:p>
    <w:p w14:paraId="16C017F4" w14:textId="77777777" w:rsidR="0008429B" w:rsidRDefault="0008429B" w:rsidP="0008429B">
      <w:pPr>
        <w:rPr>
          <w:sz w:val="16"/>
        </w:rPr>
      </w:pPr>
      <w:r w:rsidRPr="001915FC">
        <w:rPr>
          <w:sz w:val="16"/>
        </w:rPr>
        <w:t xml:space="preserve">In short, </w:t>
      </w:r>
      <w:r w:rsidRPr="00C6652B">
        <w:rPr>
          <w:rStyle w:val="Emphasis"/>
          <w:highlight w:val="yellow"/>
        </w:rPr>
        <w:t>limited predation</w:t>
      </w:r>
      <w:r w:rsidRPr="00C6652B">
        <w:rPr>
          <w:sz w:val="16"/>
          <w:highlight w:val="yellow"/>
        </w:rPr>
        <w:t>—</w:t>
      </w:r>
      <w:r w:rsidRPr="00C6652B">
        <w:rPr>
          <w:rStyle w:val="Emphasis"/>
          <w:highlight w:val="yellow"/>
        </w:rPr>
        <w:t>not</w:t>
      </w:r>
      <w:r w:rsidRPr="001915FC">
        <w:rPr>
          <w:sz w:val="16"/>
        </w:rPr>
        <w:t xml:space="preserve"> an </w:t>
      </w:r>
      <w:r w:rsidRPr="00DC4E35">
        <w:rPr>
          <w:rStyle w:val="Emphasis"/>
        </w:rPr>
        <w:t xml:space="preserve">overt and </w:t>
      </w:r>
      <w:r w:rsidRPr="00C6652B">
        <w:rPr>
          <w:rStyle w:val="Emphasis"/>
          <w:highlight w:val="yellow"/>
        </w:rPr>
        <w:t>outright</w:t>
      </w:r>
      <w:r w:rsidRPr="00C6652B">
        <w:rPr>
          <w:highlight w:val="yellow"/>
          <w:u w:val="single"/>
        </w:rPr>
        <w:t xml:space="preserve"> push to</w:t>
      </w:r>
      <w:r w:rsidRPr="00DC4E35">
        <w:rPr>
          <w:u w:val="single"/>
        </w:rPr>
        <w:t xml:space="preserve"> overtake and </w:t>
      </w:r>
      <w:r w:rsidRPr="00C6652B">
        <w:rPr>
          <w:highlight w:val="yellow"/>
          <w:u w:val="single"/>
        </w:rPr>
        <w:t xml:space="preserve">challenge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w:t>
      </w:r>
      <w:r w:rsidRPr="00C6652B">
        <w:rPr>
          <w:highlight w:val="yellow"/>
          <w:u w:val="single"/>
        </w:rPr>
        <w:t>is the</w:t>
      </w:r>
      <w:r w:rsidRPr="00DC4E35">
        <w:rPr>
          <w:u w:val="single"/>
        </w:rPr>
        <w:t xml:space="preserve"> </w:t>
      </w:r>
      <w:r w:rsidRPr="00C6652B">
        <w:rPr>
          <w:highlight w:val="yellow"/>
          <w:u w:val="single"/>
        </w:rPr>
        <w:t xml:space="preserve">name of </w:t>
      </w:r>
      <w:r w:rsidRPr="00C6652B">
        <w:rPr>
          <w:rStyle w:val="Emphasis"/>
          <w:highlight w:val="yellow"/>
        </w:rPr>
        <w:t>China’s</w:t>
      </w:r>
      <w:r w:rsidRPr="00DC4E35">
        <w:rPr>
          <w:u w:val="single"/>
        </w:rPr>
        <w:t xml:space="preserve"> current and </w:t>
      </w:r>
      <w:r w:rsidRPr="00DC4E35">
        <w:rPr>
          <w:rStyle w:val="Emphasis"/>
        </w:rPr>
        <w:t xml:space="preserve">highly </w:t>
      </w:r>
      <w:r w:rsidRPr="00C6652B">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C6652B">
        <w:rPr>
          <w:rStyle w:val="Emphasis"/>
          <w:highlight w:val="yellow"/>
        </w:rPr>
        <w:t>Chinese strategy</w:t>
      </w:r>
      <w:r w:rsidRPr="00DC4E35">
        <w:rPr>
          <w:u w:val="single"/>
        </w:rPr>
        <w:t xml:space="preserve"> still </w:t>
      </w:r>
      <w:r w:rsidRPr="00C6652B">
        <w:rPr>
          <w:highlight w:val="yellow"/>
          <w:u w:val="single"/>
        </w:rPr>
        <w:t xml:space="preserve">seeks to </w:t>
      </w:r>
      <w:r w:rsidRPr="00C6652B">
        <w:rPr>
          <w:rStyle w:val="Emphasis"/>
          <w:highlight w:val="yellow"/>
        </w:rPr>
        <w:t>avoid</w:t>
      </w:r>
      <w:r w:rsidRPr="00DC4E35">
        <w:rPr>
          <w:u w:val="single"/>
        </w:rPr>
        <w:t xml:space="preserve"> provoking </w:t>
      </w:r>
      <w:r w:rsidRPr="00C6652B">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C6652B">
        <w:rPr>
          <w:highlight w:val="yellow"/>
          <w:u w:val="single"/>
        </w:rPr>
        <w:t>China’s decision to carve out a</w:t>
      </w:r>
      <w:r w:rsidRPr="00DC4E35">
        <w:rPr>
          <w:u w:val="single"/>
        </w:rPr>
        <w:t xml:space="preserve"> more prominent </w:t>
      </w:r>
      <w:r w:rsidRPr="00C6652B">
        <w:rPr>
          <w:highlight w:val="yellow"/>
          <w:u w:val="single"/>
        </w:rPr>
        <w:t>role for itself</w:t>
      </w:r>
      <w:r w:rsidRPr="00DC4E35">
        <w:rPr>
          <w:u w:val="single"/>
        </w:rPr>
        <w:t xml:space="preserve"> in world politics </w:t>
      </w:r>
      <w:r w:rsidRPr="00C6652B">
        <w:rPr>
          <w:highlight w:val="yellow"/>
          <w:u w:val="single"/>
        </w:rPr>
        <w:t>has been coupled with</w:t>
      </w:r>
      <w:r w:rsidRPr="00DC4E35">
        <w:rPr>
          <w:u w:val="single"/>
        </w:rPr>
        <w:t xml:space="preserve"> an </w:t>
      </w:r>
      <w:r w:rsidRPr="00C6652B">
        <w:rPr>
          <w:highlight w:val="yellow"/>
          <w:u w:val="single"/>
        </w:rPr>
        <w:t xml:space="preserve">effort to </w:t>
      </w:r>
      <w:r w:rsidRPr="00C6652B">
        <w:rPr>
          <w:rStyle w:val="Emphasis"/>
          <w:highlight w:val="yellow"/>
        </w:rPr>
        <w:t>reassure</w:t>
      </w:r>
      <w:r w:rsidRPr="00C6652B">
        <w:rPr>
          <w:highlight w:val="yellow"/>
          <w:u w:val="single"/>
        </w:rPr>
        <w:t xml:space="preserve"> and </w:t>
      </w:r>
      <w:r w:rsidRPr="00C6652B">
        <w:rPr>
          <w:rStyle w:val="Emphasis"/>
          <w:highlight w:val="yellow"/>
        </w:rPr>
        <w:t>engage</w:t>
      </w:r>
      <w:r w:rsidRPr="00C6652B">
        <w:rPr>
          <w:highlight w:val="yellow"/>
          <w:u w:val="single"/>
        </w:rPr>
        <w:t xml:space="preserv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 xml:space="preserve"> so as </w:t>
      </w:r>
      <w:r w:rsidRPr="00C6652B">
        <w:rPr>
          <w:highlight w:val="yellow"/>
          <w:u w:val="single"/>
        </w:rPr>
        <w:t xml:space="preserve">to </w:t>
      </w:r>
      <w:r w:rsidRPr="00C6652B">
        <w:rPr>
          <w:rStyle w:val="Emphasis"/>
          <w:highlight w:val="yellow"/>
        </w:rPr>
        <w:t>avoid</w:t>
      </w:r>
      <w:r w:rsidRPr="00337C28">
        <w:rPr>
          <w:u w:val="single"/>
        </w:rPr>
        <w:t xml:space="preserve"> unneeded </w:t>
      </w:r>
      <w:r w:rsidRPr="00C6652B">
        <w:rPr>
          <w:rStyle w:val="Emphasis"/>
          <w:highlight w:val="yellow"/>
        </w:rPr>
        <w:t>competition</w:t>
      </w:r>
      <w:r w:rsidRPr="001915FC">
        <w:rPr>
          <w:sz w:val="16"/>
        </w:rPr>
        <w:t xml:space="preserve"> </w:t>
      </w:r>
      <w:r w:rsidRPr="00337C28">
        <w:rPr>
          <w:u w:val="single"/>
        </w:rPr>
        <w:t xml:space="preserve">while </w:t>
      </w:r>
      <w:r w:rsidRPr="00C6652B">
        <w:rPr>
          <w:rStyle w:val="Emphasis"/>
          <w:highlight w:val="yellow"/>
        </w:rPr>
        <w:t>facilitating stability</w:t>
      </w:r>
      <w:r w:rsidRPr="001915FC">
        <w:rPr>
          <w:sz w:val="16"/>
        </w:rPr>
        <w:t xml:space="preserve">.50 Chinese leaders echo these themes, with one senior official noting in 2014 that </w:t>
      </w:r>
      <w:r w:rsidRPr="00C6652B">
        <w:rPr>
          <w:rStyle w:val="Emphasis"/>
          <w:highlight w:val="yellow"/>
        </w:rPr>
        <w:t>Chinese policy</w:t>
      </w:r>
      <w:r w:rsidRPr="00C6652B">
        <w:rPr>
          <w:highlight w:val="yellow"/>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C6652B">
        <w:rPr>
          <w:rStyle w:val="Emphasis"/>
          <w:highlight w:val="yellow"/>
        </w:rPr>
        <w:t>coop</w:t>
      </w:r>
      <w:r w:rsidRPr="001915FC">
        <w:rPr>
          <w:sz w:val="16"/>
        </w:rPr>
        <w:t xml:space="preserve">eration </w:t>
      </w:r>
      <w:r w:rsidRPr="00337C28">
        <w:rPr>
          <w:u w:val="single"/>
        </w:rPr>
        <w:t>instead of confrontation</w:t>
      </w:r>
      <w:r w:rsidRPr="001915FC">
        <w:rPr>
          <w:sz w:val="16"/>
        </w:rPr>
        <w:t xml:space="preserve">al approaches.”51 </w:t>
      </w:r>
      <w:r w:rsidRPr="00C6652B">
        <w:rPr>
          <w:rStyle w:val="Emphasis"/>
          <w:highlight w:val="yellow"/>
        </w:rPr>
        <w:t>Xi</w:t>
      </w:r>
      <w:r w:rsidRPr="001915FC">
        <w:rPr>
          <w:sz w:val="16"/>
        </w:rPr>
        <w:t xml:space="preserve"> Jinping </w:t>
      </w:r>
      <w:r w:rsidRPr="00337C28">
        <w:rPr>
          <w:u w:val="single"/>
        </w:rPr>
        <w:t xml:space="preserve">himself has </w:t>
      </w:r>
      <w:r w:rsidRPr="00C6652B">
        <w:rPr>
          <w:highlight w:val="yellow"/>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C6652B">
        <w:rPr>
          <w:highlight w:val="yellow"/>
          <w:u w:val="single"/>
        </w:rPr>
        <w:t>there is “</w:t>
      </w:r>
      <w:r w:rsidRPr="00C6652B">
        <w:rPr>
          <w:rStyle w:val="Emphasis"/>
          <w:highlight w:val="yellow"/>
        </w:rPr>
        <w:t>hardly evidence</w:t>
      </w:r>
      <w:r w:rsidRPr="00337C28">
        <w:rPr>
          <w:u w:val="single"/>
        </w:rPr>
        <w:t xml:space="preserve"> that</w:t>
      </w:r>
      <w:r w:rsidRPr="001915FC">
        <w:rPr>
          <w:sz w:val="16"/>
        </w:rPr>
        <w:t xml:space="preserve"> [... </w:t>
      </w:r>
      <w:r w:rsidRPr="00C6652B">
        <w:rPr>
          <w:rStyle w:val="Emphasis"/>
          <w:highlight w:val="yellow"/>
        </w:rPr>
        <w:t>China</w:t>
      </w:r>
      <w:r w:rsidRPr="00C6652B">
        <w:rPr>
          <w:highlight w:val="yellow"/>
          <w:u w:val="single"/>
        </w:rPr>
        <w:t xml:space="preserve"> has] begun to </w:t>
      </w:r>
      <w:r w:rsidRPr="00C6652B">
        <w:rPr>
          <w:rStyle w:val="Emphasis"/>
          <w:highlight w:val="yellow"/>
        </w:rPr>
        <w:t>focus</w:t>
      </w:r>
      <w:r w:rsidRPr="00C6652B">
        <w:rPr>
          <w:highlight w:val="yellow"/>
          <w:u w:val="single"/>
        </w:rPr>
        <w:t xml:space="preserve"> on </w:t>
      </w:r>
      <w:r w:rsidRPr="00C6652B">
        <w:rPr>
          <w:rStyle w:val="Emphasis"/>
          <w:highlight w:val="yellow"/>
        </w:rPr>
        <w:t>hegemonic competition</w:t>
      </w:r>
      <w:r w:rsidRPr="001915FC">
        <w:rPr>
          <w:sz w:val="16"/>
        </w:rPr>
        <w:t xml:space="preserve">.”53 Put another way, </w:t>
      </w:r>
      <w:r w:rsidRPr="00C6652B">
        <w:rPr>
          <w:rStyle w:val="Emphasis"/>
          <w:highlight w:val="yellow"/>
        </w:rPr>
        <w:t>China’s leaders</w:t>
      </w:r>
      <w:r w:rsidRPr="00C6652B">
        <w:rPr>
          <w:highlight w:val="yellow"/>
          <w:u w:val="single"/>
        </w:rPr>
        <w:t xml:space="preserve"> appear </w:t>
      </w:r>
      <w:r w:rsidRPr="00C6652B">
        <w:rPr>
          <w:rStyle w:val="Emphasis"/>
          <w:highlight w:val="yellow"/>
        </w:rPr>
        <w:t>aware of</w:t>
      </w:r>
      <w:r w:rsidRPr="00337C28">
        <w:rPr>
          <w:u w:val="single"/>
        </w:rPr>
        <w:t xml:space="preserve"> the </w:t>
      </w:r>
      <w:r w:rsidRPr="00C6652B">
        <w:rPr>
          <w:rStyle w:val="Emphasis"/>
          <w:highlight w:val="yellow"/>
        </w:rPr>
        <w:t>risks</w:t>
      </w:r>
      <w:r w:rsidRPr="00C6652B">
        <w:rPr>
          <w:highlight w:val="yellow"/>
          <w:u w:val="single"/>
        </w:rPr>
        <w:t xml:space="preserve"> of taking a</w:t>
      </w:r>
      <w:r w:rsidRPr="00337C28">
        <w:rPr>
          <w:u w:val="single"/>
        </w:rPr>
        <w:t xml:space="preserve">n overly </w:t>
      </w:r>
      <w:r w:rsidRPr="00C6652B">
        <w:rPr>
          <w:highlight w:val="yellow"/>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6263B97D" w14:textId="24CBD17C" w:rsidR="0008429B" w:rsidRPr="00AC52D5" w:rsidRDefault="0008429B" w:rsidP="0008429B">
      <w:pPr>
        <w:pStyle w:val="Heading4"/>
      </w:pPr>
      <w:r w:rsidRPr="00AC52D5">
        <w:t xml:space="preserve">Framing issue – their authors have been </w:t>
      </w:r>
      <w:r w:rsidR="00865010">
        <w:rPr>
          <w:color w:val="C00000"/>
          <w:u w:val="single"/>
        </w:rPr>
        <w:t>marred</w:t>
      </w:r>
      <w:r w:rsidRPr="00AC52D5">
        <w:t xml:space="preserve"> by imperialist propaganda.</w:t>
      </w:r>
    </w:p>
    <w:p w14:paraId="26CFE60D" w14:textId="77777777" w:rsidR="0008429B" w:rsidRPr="00AC52D5" w:rsidRDefault="0008429B" w:rsidP="0008429B">
      <w:r w:rsidRPr="00AC52D5">
        <w:rPr>
          <w:rStyle w:val="Style13ptBold"/>
        </w:rPr>
        <w:t>Fettweis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423-451)//cmr</w:t>
      </w:r>
    </w:p>
    <w:p w14:paraId="10B93AF2" w14:textId="77777777" w:rsidR="0008429B" w:rsidRPr="00AC52D5" w:rsidRDefault="0008429B" w:rsidP="0008429B">
      <w:pPr>
        <w:rPr>
          <w:sz w:val="16"/>
        </w:rPr>
      </w:pPr>
      <w:r w:rsidRPr="00AC52D5">
        <w:rPr>
          <w:sz w:val="16"/>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RPr="00AC52D5">
        <w:rPr>
          <w:rStyle w:val="Emphasis"/>
          <w:highlight w:val="green"/>
        </w:rPr>
        <w:t>Political psychology</w:t>
      </w:r>
      <w:r w:rsidRPr="00AC52D5">
        <w:rPr>
          <w:sz w:val="16"/>
        </w:rPr>
        <w:t xml:space="preserve"> can </w:t>
      </w:r>
      <w:r w:rsidRPr="00AC52D5">
        <w:rPr>
          <w:rStyle w:val="Emphasis"/>
          <w:highlight w:val="green"/>
        </w:rPr>
        <w:t>shed more light on unipolarity</w:t>
      </w:r>
      <w:r w:rsidRPr="00AC52D5">
        <w:rPr>
          <w:rStyle w:val="Emphasis"/>
        </w:rPr>
        <w:t xml:space="preserve"> than</w:t>
      </w:r>
      <w:r w:rsidRPr="00AC52D5">
        <w:rPr>
          <w:sz w:val="16"/>
        </w:rPr>
        <w:t xml:space="preserve"> can </w:t>
      </w:r>
      <w:r w:rsidRPr="00AC52D5">
        <w:rPr>
          <w:rStyle w:val="Emphasis"/>
        </w:rPr>
        <w:t>any collection of data or evidence</w:t>
      </w:r>
      <w:r w:rsidRPr="00AC52D5">
        <w:rPr>
          <w:sz w:val="16"/>
        </w:rPr>
        <w:t>.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RPr="00AC52D5">
        <w:rPr>
          <w:rStyle w:val="StyleUnderline"/>
        </w:rPr>
        <w:t xml:space="preserve"> </w:t>
      </w:r>
      <w:r w:rsidRPr="00AC52D5">
        <w:rPr>
          <w:rStyle w:val="StyleUnderline"/>
          <w:highlight w:val="green"/>
        </w:rPr>
        <w:t>faith in the stability provided by hegemony is rarely subjected to</w:t>
      </w:r>
      <w:r w:rsidRPr="00AC52D5">
        <w:rPr>
          <w:rStyle w:val="StyleUnderline"/>
        </w:rPr>
        <w:t xml:space="preserve"> much </w:t>
      </w:r>
      <w:r w:rsidRPr="00AC52D5">
        <w:rPr>
          <w:rStyle w:val="StyleUnderline"/>
          <w:highlight w:val="green"/>
        </w:rPr>
        <w:t>analysis</w:t>
      </w:r>
      <w:r w:rsidRPr="00AC52D5">
        <w:rPr>
          <w:sz w:val="16"/>
        </w:rPr>
        <w:t xml:space="preserve">.79 Although they almost always have some basis in reality, beliefs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RPr="00AC52D5">
        <w:rPr>
          <w:rStyle w:val="StyleUnderline"/>
        </w:rPr>
        <w:t>When leaders are motivated to act based on unjustified, inaccurate beliefs, folly often follows</w:t>
      </w:r>
      <w:r w:rsidRPr="00AC52D5">
        <w:rPr>
          <w:sz w:val="16"/>
        </w:rPr>
        <w:t xml:space="preserve">. </w:t>
      </w:r>
      <w:r w:rsidRPr="00AC52D5">
        <w:rPr>
          <w:rStyle w:val="StyleUnderline"/>
        </w:rPr>
        <w:t xml:space="preserve">The person who decides to take a big risk because of </w:t>
      </w:r>
      <w:r w:rsidRPr="00AC52D5">
        <w:rPr>
          <w:rStyle w:val="Emphasis"/>
        </w:rPr>
        <w:t>astrological advice in the morning’s horoscope</w:t>
      </w:r>
      <w:r w:rsidRPr="00AC52D5">
        <w:rPr>
          <w:rStyle w:val="StyleUnderline"/>
        </w:rPr>
        <w:t xml:space="preserve"> can benefit from baseless superstition if the risk pays off. Probability and luck suggest that successful policy choices can sometimes flow from incorrect beliefs. </w:t>
      </w:r>
      <w:r w:rsidRPr="00AC52D5">
        <w:rPr>
          <w:rStyle w:val="Emphasis"/>
        </w:rPr>
        <w:t>Far more often</w:t>
      </w:r>
      <w:r w:rsidRPr="00AC52D5">
        <w:rPr>
          <w:sz w:val="16"/>
        </w:rPr>
        <w:t xml:space="preserve">, however, </w:t>
      </w:r>
      <w:r w:rsidRPr="00AC52D5">
        <w:rPr>
          <w:rStyle w:val="Emphasis"/>
          <w:highlight w:val="green"/>
        </w:rPr>
        <w:t>poor intellectual foundations lead to</w:t>
      </w:r>
      <w:r w:rsidRPr="00AC52D5">
        <w:rPr>
          <w:sz w:val="16"/>
        </w:rPr>
        <w:t xml:space="preserve"> suboptimal or even </w:t>
      </w:r>
      <w:r w:rsidRPr="00AC52D5">
        <w:rPr>
          <w:rStyle w:val="Emphasis"/>
          <w:highlight w:val="green"/>
        </w:rPr>
        <w:t>disastrous outcomes</w:t>
      </w:r>
      <w:r w:rsidRPr="00AC52D5">
        <w:rPr>
          <w:sz w:val="16"/>
        </w:rPr>
        <w:t xml:space="preserve">. It is worthwhile to analyze the foundations of even our most deeply held beliefs to determine which ones are good candidates to inspire poor policy choices in those who hold them. </w:t>
      </w:r>
      <w:r w:rsidRPr="00AC52D5">
        <w:rPr>
          <w:rStyle w:val="StyleUnderline"/>
        </w:rPr>
        <w:t>People are wonderful rationalizers. There is much to be said for being the strongest country in the world; their status provides Americans</w:t>
      </w:r>
      <w:r w:rsidRPr="00AC52D5">
        <w:rPr>
          <w:sz w:val="16"/>
        </w:rPr>
        <w:t xml:space="preserve"> both </w:t>
      </w:r>
      <w:r w:rsidRPr="00AC52D5">
        <w:rPr>
          <w:rStyle w:val="StyleUnderline"/>
        </w:rPr>
        <w:t xml:space="preserve">security and psychological rewards, as well as strong incentives to construct a rationale for preserving the unipolar moment that goes beyond mere selfishness. Since people enjoy being “number one,” they </w:t>
      </w:r>
      <w:r w:rsidRPr="00AC52D5">
        <w:rPr>
          <w:sz w:val="16"/>
        </w:rPr>
        <w:t xml:space="preserve">are susceptible to </w:t>
      </w:r>
      <w:r w:rsidRPr="00AC52D5">
        <w:rPr>
          <w:rStyle w:val="StyleUnderline"/>
        </w:rPr>
        <w:t>perceiv</w:t>
      </w:r>
      <w:r w:rsidRPr="00AC52D5">
        <w:rPr>
          <w:sz w:val="16"/>
        </w:rPr>
        <w:t xml:space="preserve">ing </w:t>
      </w:r>
      <w:r w:rsidRPr="00AC52D5">
        <w:rPr>
          <w:rStyle w:val="StyleUnderline"/>
        </w:rPr>
        <w:t>reality in ways that brings the data in line with their desires.</w:t>
      </w:r>
      <w:r w:rsidRPr="00AC52D5">
        <w:rPr>
          <w:sz w:val="16"/>
        </w:rPr>
        <w:t xml:space="preserve"> </w:t>
      </w:r>
      <w:r w:rsidRPr="00AC52D5">
        <w:rPr>
          <w:rStyle w:val="Emphasis"/>
          <w:highlight w:val="green"/>
        </w:rPr>
        <w:t>It is no coincidence that most hegemonic stability theorists are American</w:t>
      </w:r>
      <w:r w:rsidRPr="00AC52D5">
        <w:rPr>
          <w:sz w:val="16"/>
        </w:rPr>
        <w:t xml:space="preserve">. 81 Perhaps </w:t>
      </w:r>
      <w:r w:rsidRPr="00AC52D5">
        <w:rPr>
          <w:rStyle w:val="StyleUnderline"/>
        </w:rPr>
        <w:t>the satisfaction that comes with being the unipolar power has inspired Americans to misperceive the</w:t>
      </w:r>
      <w:r w:rsidRPr="00AC52D5">
        <w:rPr>
          <w:sz w:val="16"/>
        </w:rPr>
        <w:t xml:space="preserve"> positive </w:t>
      </w:r>
      <w:r w:rsidRPr="00AC52D5">
        <w:rPr>
          <w:rStyle w:val="StyleUnderline"/>
        </w:rPr>
        <w:t xml:space="preserve">role that their status plays in the world. </w:t>
      </w:r>
      <w:r w:rsidRPr="00AC52D5">
        <w:rPr>
          <w:sz w:val="16"/>
        </w:rPr>
        <w:t xml:space="preserve">Three findings from </w:t>
      </w:r>
      <w:r w:rsidRPr="00AC52D5">
        <w:rPr>
          <w:rStyle w:val="Emphasis"/>
        </w:rPr>
        <w:t>political psychology</w:t>
      </w:r>
      <w:r w:rsidRPr="00AC52D5">
        <w:rPr>
          <w:sz w:val="16"/>
        </w:rPr>
        <w:t xml:space="preserve"> can shed light on perceptions of hegemonic stability. They are mutually supportive, and, when taken together, </w:t>
      </w:r>
      <w:r w:rsidRPr="00AC52D5">
        <w:rPr>
          <w:rStyle w:val="Emphasis"/>
        </w:rPr>
        <w:t>suggest</w:t>
      </w:r>
      <w:r w:rsidRPr="00AC52D5">
        <w:rPr>
          <w:sz w:val="16"/>
        </w:rPr>
        <w:t xml:space="preserve"> that it is likely that </w:t>
      </w:r>
      <w:r w:rsidRPr="00AC52D5">
        <w:rPr>
          <w:rStyle w:val="StyleUnderline"/>
        </w:rPr>
        <w:t>US policymakers overestimate the extent to which their actions are responsible for the choices of others</w:t>
      </w:r>
      <w:r w:rsidRPr="00AC52D5">
        <w:rPr>
          <w:sz w:val="16"/>
        </w:rPr>
        <w:t xml:space="preserve">. The belief in the major US contribution to world peace is probably unjustified. </w:t>
      </w:r>
      <w:r w:rsidRPr="00AC52D5">
        <w:rPr>
          <w:rStyle w:val="Emphasis"/>
        </w:rPr>
        <w:t xml:space="preserve">The Illusion of Control </w:t>
      </w:r>
      <w:r w:rsidRPr="00AC52D5">
        <w:rPr>
          <w:sz w:val="16"/>
        </w:rPr>
        <w:t xml:space="preserve">Could 5 percent of the world’s population hope to enforce rules upon the rest? Would even an internationally hegemonic United States be capable of producing the New Peace? Perhaps, but it also may be true that </w:t>
      </w:r>
      <w:r w:rsidRPr="00AC52D5">
        <w:rPr>
          <w:rStyle w:val="StyleUnderline"/>
          <w:highlight w:val="green"/>
        </w:rPr>
        <w:t>believers in hegemonic stability</w:t>
      </w:r>
      <w:r w:rsidRPr="00AC52D5">
        <w:rPr>
          <w:rStyle w:val="StyleUnderline"/>
        </w:rPr>
        <w:t xml:space="preserve"> may be affected by the very common tendency of people to </w:t>
      </w:r>
      <w:r w:rsidRPr="00AC52D5">
        <w:rPr>
          <w:rStyle w:val="StyleUnderline"/>
          <w:highlight w:val="green"/>
        </w:rPr>
        <w:t>overestimate their ability to control events</w:t>
      </w:r>
      <w:r w:rsidRPr="00AC52D5">
        <w:rPr>
          <w:rStyle w:val="StyleUnderline"/>
        </w:rPr>
        <w:t>. A variety of evidence has accumulated over the past forty years to support</w:t>
      </w:r>
      <w:r w:rsidRPr="00AC52D5">
        <w:rPr>
          <w:sz w:val="16"/>
        </w:rPr>
        <w:t xml:space="preserve"> Ellen J. </w:t>
      </w:r>
      <w:r w:rsidRPr="00AC52D5">
        <w:rPr>
          <w:rStyle w:val="StyleUnderline"/>
        </w:rPr>
        <w:t>Langer’s</w:t>
      </w:r>
      <w:r w:rsidRPr="00AC52D5">
        <w:rPr>
          <w:sz w:val="16"/>
        </w:rPr>
        <w:t xml:space="preserve"> original </w:t>
      </w:r>
      <w:r w:rsidRPr="00AC52D5">
        <w:rPr>
          <w:rStyle w:val="StyleUnderline"/>
        </w:rPr>
        <w:t>observations about the “illusion of control” that routinely distorts perception</w:t>
      </w:r>
      <w:r w:rsidRPr="00AC52D5">
        <w:rPr>
          <w:sz w:val="16"/>
        </w:rPr>
        <w:t xml:space="preserve">.82 Even in situations where outcomes are clearly generated by pure chance, people tend to believe that they can exert control over events.83 </w:t>
      </w:r>
      <w:r w:rsidRPr="00AC52D5">
        <w:rPr>
          <w:rStyle w:val="StyleUnderline"/>
        </w:rPr>
        <w:t>There is little reason to believe</w:t>
      </w:r>
      <w:r w:rsidRPr="00AC52D5">
        <w:rPr>
          <w:sz w:val="16"/>
        </w:rPr>
        <w:t xml:space="preserve"> that </w:t>
      </w:r>
      <w:r w:rsidRPr="00AC52D5">
        <w:rPr>
          <w:rStyle w:val="StyleUnderline"/>
        </w:rPr>
        <w:t>leaders are</w:t>
      </w:r>
      <w:r w:rsidRPr="00AC52D5">
        <w:rPr>
          <w:sz w:val="16"/>
        </w:rPr>
        <w:t xml:space="preserve"> somehow </w:t>
      </w:r>
      <w:r w:rsidRPr="00AC52D5">
        <w:rPr>
          <w:rStyle w:val="StyleUnderline"/>
        </w:rPr>
        <w:t xml:space="preserve">less susceptible to such illusions than </w:t>
      </w:r>
      <w:r w:rsidRPr="00AC52D5">
        <w:rPr>
          <w:sz w:val="16"/>
        </w:rPr>
        <w:t>subjects in</w:t>
      </w:r>
      <w:r w:rsidRPr="00AC52D5">
        <w:rPr>
          <w:rStyle w:val="StyleUnderline"/>
        </w:rPr>
        <w:t xml:space="preserve"> controlled experiments</w:t>
      </w:r>
      <w:r w:rsidRPr="00AC52D5">
        <w:rPr>
          <w:sz w:val="16"/>
        </w:rPr>
        <w:t xml:space="preserve">. The </w:t>
      </w:r>
      <w:r w:rsidRPr="00AC52D5">
        <w:rPr>
          <w:rStyle w:val="StyleUnderline"/>
        </w:rPr>
        <w:t xml:space="preserve">extensive research </w:t>
      </w:r>
      <w:r w:rsidRPr="00AC52D5">
        <w:rPr>
          <w:sz w:val="16"/>
        </w:rPr>
        <w:t>on the illusion of control</w:t>
      </w:r>
      <w:r w:rsidRPr="00AC52D5">
        <w:rPr>
          <w:rStyle w:val="StyleUnderline"/>
        </w:rPr>
        <w:t xml:space="preserve"> has revealed</w:t>
      </w:r>
      <w:r w:rsidRPr="00AC52D5">
        <w:rPr>
          <w:sz w:val="16"/>
        </w:rPr>
        <w:t xml:space="preserve"> two further findings that suggest US illusions might be even stronger than average. First, </w:t>
      </w:r>
      <w:r w:rsidRPr="00AC52D5">
        <w:rPr>
          <w:rStyle w:val="StyleUnderline"/>
        </w:rPr>
        <w:t xml:space="preserve">misperceptions of control </w:t>
      </w:r>
      <w:r w:rsidRPr="00AC52D5">
        <w:rPr>
          <w:sz w:val="16"/>
        </w:rPr>
        <w:t>appear to be</w:t>
      </w:r>
      <w:r w:rsidRPr="00AC52D5">
        <w:rPr>
          <w:rStyle w:val="StyleUnderline"/>
        </w:rPr>
        <w:t xml:space="preserve"> correlated with power</w:t>
      </w:r>
      <w:r w:rsidRPr="00AC52D5">
        <w:rPr>
          <w:sz w:val="16"/>
        </w:rPr>
        <w:t xml:space="preserve">: individuals with higher socioeconomic status, as well as those who are members of dominant groups, are more likely to overestimate their ability to control events.84 </w:t>
      </w:r>
      <w:r w:rsidRPr="00AC52D5">
        <w:rPr>
          <w:rStyle w:val="StyleUnderline"/>
        </w:rPr>
        <w:t>Powerful people tend to be far more confident than others</w:t>
      </w:r>
      <w:r w:rsidRPr="00AC52D5">
        <w:rPr>
          <w:sz w:val="16"/>
        </w:rPr>
        <w:t>, often overly so,</w:t>
      </w:r>
      <w:r w:rsidRPr="00AC52D5">
        <w:rPr>
          <w:rStyle w:val="StyleUnderline"/>
        </w:rPr>
        <w:t xml:space="preserve"> and that </w:t>
      </w:r>
      <w:r w:rsidRPr="00AC52D5">
        <w:rPr>
          <w:sz w:val="16"/>
        </w:rPr>
        <w:t>confidence</w:t>
      </w:r>
      <w:r w:rsidRPr="00AC52D5">
        <w:rPr>
          <w:rStyle w:val="StyleUnderline"/>
        </w:rPr>
        <w:t xml:space="preserve"> leads them to inflate their own importance</w:t>
      </w:r>
      <w:r w:rsidRPr="00AC52D5">
        <w:rPr>
          <w:sz w:val="16"/>
        </w:rPr>
        <w:t xml:space="preserve">.85 </w:t>
      </w:r>
      <w:r w:rsidRPr="00AC52D5">
        <w:rPr>
          <w:rStyle w:val="StyleUnderline"/>
        </w:rPr>
        <w:t>Leaders of superpowers are</w:t>
      </w:r>
      <w:r w:rsidRPr="00AC52D5">
        <w:rPr>
          <w:sz w:val="16"/>
        </w:rPr>
        <w:t xml:space="preserve"> thus </w:t>
      </w:r>
      <w:r w:rsidRPr="00AC52D5">
        <w:rPr>
          <w:rStyle w:val="StyleUnderline"/>
        </w:rPr>
        <w:t>particularly vulnerable to distorted perceptions</w:t>
      </w:r>
      <w:r w:rsidRPr="00AC52D5">
        <w:rPr>
          <w:sz w:val="16"/>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RPr="00AC52D5">
        <w:rPr>
          <w:rStyle w:val="StyleUnderline"/>
        </w:rPr>
        <w:t>People from societies that value individualism are more likely to harbor illusions of control than those from collectivist societies</w:t>
      </w:r>
      <w:r w:rsidRPr="00AC52D5">
        <w:rPr>
          <w:sz w:val="16"/>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RPr="00AC52D5">
        <w:rPr>
          <w:rStyle w:val="StyleUnderline"/>
        </w:rPr>
        <w:t xml:space="preserve">Those who come from </w:t>
      </w:r>
      <w:r w:rsidRPr="00AC52D5">
        <w:rPr>
          <w:sz w:val="16"/>
        </w:rPr>
        <w:t xml:space="preserve">relatively </w:t>
      </w:r>
      <w:r w:rsidRPr="00AC52D5">
        <w:rPr>
          <w:rStyle w:val="StyleUnderline"/>
        </w:rPr>
        <w:t xml:space="preserve">powerful countries with individualistic societies </w:t>
      </w:r>
      <w:r w:rsidRPr="00AC52D5">
        <w:rPr>
          <w:sz w:val="16"/>
        </w:rPr>
        <w:t xml:space="preserve">are therefore at high risk for </w:t>
      </w:r>
      <w:r w:rsidRPr="00AC52D5">
        <w:rPr>
          <w:rStyle w:val="StyleUnderline"/>
        </w:rPr>
        <w:t>misperce</w:t>
      </w:r>
      <w:r w:rsidRPr="00AC52D5">
        <w:rPr>
          <w:sz w:val="16"/>
        </w:rPr>
        <w:t>iving</w:t>
      </w:r>
      <w:r w:rsidRPr="00AC52D5">
        <w:rPr>
          <w:rStyle w:val="StyleUnderline"/>
        </w:rPr>
        <w:t xml:space="preserve"> their ability to influence events.</w:t>
      </w:r>
      <w:r w:rsidRPr="00AC52D5">
        <w:rPr>
          <w:sz w:val="16"/>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Indeed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presence, and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RPr="00AC52D5">
        <w:rPr>
          <w:rStyle w:val="StyleUnderline"/>
        </w:rPr>
        <w:t>US leaders and analysts are</w:t>
      </w:r>
      <w:r w:rsidRPr="00AC52D5">
        <w:rPr>
          <w:sz w:val="16"/>
        </w:rPr>
        <w:t xml:space="preserve"> particularly susceptible to misperception. They may well be </w:t>
      </w:r>
      <w:r w:rsidRPr="00AC52D5">
        <w:rPr>
          <w:rStyle w:val="StyleUnderline"/>
        </w:rPr>
        <w:t xml:space="preserve">overestimating the degree to which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w:t>
      </w:r>
      <w:r w:rsidRPr="00AC52D5">
        <w:rPr>
          <w:rStyle w:val="StyleUnderline"/>
        </w:rPr>
        <w:t>can affect the behavior of others</w:t>
      </w:r>
      <w:r w:rsidRPr="00AC52D5">
        <w:rPr>
          <w:sz w:val="16"/>
        </w:rPr>
        <w:t xml:space="preserve">. The rest of the world may be able to get along just fine, on land and at sea, without US attempts to control it. </w:t>
      </w:r>
      <w:r w:rsidRPr="00AC52D5">
        <w:rPr>
          <w:rStyle w:val="Emphasis"/>
        </w:rPr>
        <w:t xml:space="preserve">Ego-Centric and Self-Serving Biases in Attribution </w:t>
      </w:r>
      <w:r w:rsidRPr="00AC52D5">
        <w:rPr>
          <w:rStyle w:val="StyleUnderline"/>
        </w:rPr>
        <w:t>It is natural for people, whether presidents or commoners, to misperceive the role they play in the thinking process of others</w:t>
      </w:r>
      <w:r w:rsidRPr="00AC52D5">
        <w:rPr>
          <w:sz w:val="16"/>
        </w:rPr>
        <w:t>. Jervis was the first to discuss this phenomenon, now known as the “</w:t>
      </w:r>
      <w:r w:rsidRPr="00AC52D5">
        <w:rPr>
          <w:rStyle w:val="StyleUnderline"/>
        </w:rPr>
        <w:t>ego-centric bias</w:t>
      </w:r>
      <w:r w:rsidRPr="00AC52D5">
        <w:rPr>
          <w:sz w:val="16"/>
        </w:rPr>
        <w:t xml:space="preserve">,” which has been put to the test many times since he wrote four decades ago. Building on what was known as “attribution theory,” Jervis observed that </w:t>
      </w:r>
      <w:r w:rsidRPr="00AC52D5">
        <w:rPr>
          <w:rStyle w:val="StyleUnderline"/>
        </w:rPr>
        <w:t>actors</w:t>
      </w:r>
      <w:r w:rsidRPr="00AC52D5">
        <w:rPr>
          <w:sz w:val="16"/>
        </w:rPr>
        <w:t xml:space="preserve"> tend to </w:t>
      </w:r>
      <w:r w:rsidRPr="00AC52D5">
        <w:rPr>
          <w:rStyle w:val="StyleUnderline"/>
        </w:rPr>
        <w:t>overestimate their importance in the decisions of others</w:t>
      </w:r>
      <w:r w:rsidRPr="00AC52D5">
        <w:rPr>
          <w:sz w:val="16"/>
        </w:rPr>
        <w:t xml:space="preserve">. </w:t>
      </w:r>
      <w:r w:rsidRPr="00AC52D5">
        <w:rPr>
          <w:rStyle w:val="StyleUnderline"/>
        </w:rPr>
        <w:t>Rarely are our actions as consequential upon their behavior as we believe them to be</w:t>
      </w:r>
      <w:r w:rsidRPr="00AC52D5">
        <w:rPr>
          <w:sz w:val="16"/>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of others is desirable. </w:t>
      </w:r>
      <w:r w:rsidRPr="00AC52D5">
        <w:rPr>
          <w:rStyle w:val="StyleUnderline"/>
          <w:highlight w:val="green"/>
        </w:rPr>
        <w:t>People</w:t>
      </w:r>
      <w:r w:rsidRPr="00AC52D5">
        <w:rPr>
          <w:rStyle w:val="StyleUnderline"/>
        </w:rPr>
        <w:t xml:space="preserve"> generally </w:t>
      </w:r>
      <w:r w:rsidRPr="00AC52D5">
        <w:rPr>
          <w:rStyle w:val="StyleUnderline"/>
          <w:highlight w:val="green"/>
        </w:rPr>
        <w:t>take credit for positive outcomes and deflect responsibility for negative ones</w:t>
      </w:r>
      <w:r w:rsidRPr="00AC52D5">
        <w:rPr>
          <w:sz w:val="16"/>
          <w:highlight w:val="green"/>
        </w:rPr>
        <w:t xml:space="preserve">. </w:t>
      </w:r>
      <w:r w:rsidRPr="00AC52D5">
        <w:rPr>
          <w:rStyle w:val="StyleUnderline"/>
          <w:highlight w:val="green"/>
        </w:rPr>
        <w:t>This “self-serving bias” is</w:t>
      </w:r>
      <w:r w:rsidRPr="00AC52D5">
        <w:rPr>
          <w:rStyle w:val="StyleUnderline"/>
        </w:rPr>
        <w:t xml:space="preserve"> </w:t>
      </w:r>
      <w:r w:rsidRPr="00AC52D5">
        <w:rPr>
          <w:rStyle w:val="Emphasis"/>
        </w:rPr>
        <w:t xml:space="preserve">one of </w:t>
      </w:r>
      <w:r w:rsidRPr="00AC52D5">
        <w:rPr>
          <w:rStyle w:val="Emphasis"/>
          <w:highlight w:val="green"/>
        </w:rPr>
        <w:t>the best-established findings in modern psychology</w:t>
      </w:r>
      <w:r w:rsidRPr="00AC52D5">
        <w:rPr>
          <w:sz w:val="16"/>
          <w:highlight w:val="green"/>
        </w:rPr>
        <w:t xml:space="preserve">, </w:t>
      </w:r>
      <w:r w:rsidRPr="00AC52D5">
        <w:rPr>
          <w:rStyle w:val="StyleUnderline"/>
          <w:highlight w:val="green"/>
        </w:rPr>
        <w:t>supported by</w:t>
      </w:r>
      <w:r w:rsidRPr="00AC52D5">
        <w:rPr>
          <w:sz w:val="16"/>
        </w:rPr>
        <w:t xml:space="preserve"> many</w:t>
      </w:r>
      <w:r w:rsidRPr="00AC52D5">
        <w:rPr>
          <w:rStyle w:val="Emphasis"/>
        </w:rPr>
        <w:t xml:space="preserve"> </w:t>
      </w:r>
      <w:r w:rsidRPr="00AC52D5">
        <w:rPr>
          <w:rStyle w:val="Emphasis"/>
          <w:highlight w:val="green"/>
        </w:rPr>
        <w:t>hundreds of studies</w:t>
      </w:r>
      <w:r w:rsidRPr="00AC52D5">
        <w:rPr>
          <w:sz w:val="16"/>
        </w:rPr>
        <w:t xml:space="preserve">.94 Supporters of Ronald Reagan are happy to give him credit for ending the Cold War, for instance, even though evidence that the United States had much influence on Premier Gorbachev’s decision making is scant at best.95 Today, since few outcomes are more desirable than global stability, it stands to reason that </w:t>
      </w:r>
      <w:r w:rsidRPr="00AC52D5">
        <w:rPr>
          <w:rStyle w:val="Emphasis"/>
        </w:rPr>
        <w:t>perceptions of the New Peace are prime candidates for distortion by ego-centric, self-serving biases</w:t>
      </w:r>
      <w:r w:rsidRPr="00AC52D5">
        <w:rPr>
          <w:sz w:val="16"/>
        </w:rPr>
        <w:t xml:space="preserve">. </w:t>
      </w:r>
      <w:r w:rsidRPr="00AC52D5">
        <w:rPr>
          <w:rStyle w:val="StyleUnderline"/>
        </w:rPr>
        <w:t xml:space="preserve">When war breaks out, it is not the fault of US leaders; when peace comes to a region, Washington is happy to take credit. </w:t>
      </w:r>
      <w:r w:rsidRPr="00AC52D5">
        <w:rPr>
          <w:sz w:val="16"/>
        </w:rPr>
        <w:t xml:space="preserve">There was for some time a debate among psychologists over just how universal self-serving biases were, or whether their effects varied across cultures. Extensive research has essentially settled the matter, to the extent that academic questions can ever be settled: a direct relationship appears to exist between cultural individualism and susceptibility to the bias, perhaps because of the value individualistic societies place on self-enhancement (as opposed to self-effacement).96 Actors from more collectivist societies tend to have their egos rewarded in different ways, such as through contributions to the community and connections to others. People from Western countries are far more likely to take credit for positive outcomes than those from Eastern, in other words, and subjects in the United States tower over the rest of the West. </w:t>
      </w:r>
      <w:r w:rsidRPr="00AC52D5">
        <w:rPr>
          <w:rStyle w:val="StyleUnderline"/>
        </w:rPr>
        <w:t>US leaders are</w:t>
      </w:r>
      <w:r w:rsidRPr="00AC52D5">
        <w:rPr>
          <w:sz w:val="16"/>
        </w:rPr>
        <w:t xml:space="preserve"> therefore more </w:t>
      </w:r>
      <w:r w:rsidRPr="00AC52D5">
        <w:rPr>
          <w:rStyle w:val="StyleUnderline"/>
        </w:rPr>
        <w:t xml:space="preserve">culturally predisposed to believe </w:t>
      </w:r>
      <w:r w:rsidRPr="00AC52D5">
        <w:rPr>
          <w:sz w:val="16"/>
        </w:rPr>
        <w:t>that</w:t>
      </w:r>
      <w:r w:rsidRPr="00AC52D5">
        <w:rPr>
          <w:rStyle w:val="StyleUnderline"/>
        </w:rPr>
        <w:t xml:space="preserve"> their actions are responsible for positive outcomes</w:t>
      </w:r>
      <w:r w:rsidRPr="00AC52D5">
        <w:rPr>
          <w:sz w:val="16"/>
        </w:rPr>
        <w:t xml:space="preserve"> like peace.</w:t>
      </w:r>
      <w:r w:rsidRPr="00AC52D5">
        <w:rPr>
          <w:rStyle w:val="StyleUnderline"/>
        </w:rPr>
        <w:t xml:space="preserve"> </w:t>
      </w:r>
      <w:r w:rsidRPr="00AC52D5">
        <w:rPr>
          <w:sz w:val="16"/>
        </w:rPr>
        <w:t xml:space="preserve">Second, self-perception is directly related to egocentric attributions. Individuals with high self-esteem are more likely to believe that they are at the center of the decision-making process of others than those who think somewhat more modestly. 97 Leaders of any unipolar state may well be more likely to hold their country in high regard, and therefore are more vulnerable to exaggerated egocentric perceptions, than their contemporaries in smaller states. It might not occur to the lead diplomat of other counties to claim, as did Madeleine Albright, that “if we have to use force, it is because we are America; we are the indispensable nation. We stand tall and we see further than other countries into the future.”98 It is not unreasonable to suspect that the US security community may be even more vulnerable to this misperception than the average group of people. For example, many in that community believed that the United States played a decisive role in Vladimir Putin’s decisions regarding Crimea and eastern Ukraine. President Obama’s various critics argued that perceptions of American weakness inspired or even invited Russian aggression. The refusal to act in Syria in particular emboldened Moscow (despite the fact that in 2008, in the face of ample displays of US action in the Middle East, Moscow had proven sufficiently bold to invade Georgia). Other critics suggested that a variety of provocative US behaviors since the end of the Cold War, especially the expansion of NATO and dissolution of the Anti-Ballistic Missile Treaty, poisoned US–Russian relations and led to an increase in Kremlin paranoia and eventually to the invasion.99 So, either through provocative weakness or bullying, we were responsible for their actions. Egocentric misperceptions are so ubiquitous and pervasive that they generate something of a law of political psychology: we are probably less influential in others’ decision making than we think we are. This extends to their decisions to resolve contentious issues peacefully. While it may be natural for US policymakers to interpret their role as crucial in the maintenance of world peace, it is very likely that </w:t>
      </w:r>
      <w:r w:rsidRPr="00AC52D5">
        <w:rPr>
          <w:rStyle w:val="StyleUnderline"/>
        </w:rPr>
        <w:t>Washington exaggerates its importance in the decision making of others, and in the maintenance of international stability</w:t>
      </w:r>
      <w:r w:rsidRPr="00AC52D5">
        <w:rPr>
          <w:sz w:val="16"/>
        </w:rPr>
        <w:t xml:space="preserve">. The effect of the ego-centric bias may be especially difficult for the unipolar United States to resist, because other countries do regularly take Washington’s position into account before acting. But US leaders—and the people who analyze them—should keep in mind that they are still probably less important to calculations made in other capitals than they believe. They may well be especially unlikely to recognize the possibility that </w:t>
      </w:r>
      <w:r w:rsidRPr="00AC52D5">
        <w:rPr>
          <w:rStyle w:val="StyleUnderline"/>
        </w:rPr>
        <w:t>hegemony is epiphenomenal</w:t>
      </w:r>
      <w:r w:rsidRPr="00AC52D5">
        <w:rPr>
          <w:sz w:val="16"/>
        </w:rPr>
        <w:t xml:space="preserve">, that </w:t>
      </w:r>
      <w:r w:rsidRPr="00AC52D5">
        <w:rPr>
          <w:rStyle w:val="StyleUnderline"/>
        </w:rPr>
        <w:t>it exists alongside</w:t>
      </w:r>
      <w:r w:rsidRPr="00AC52D5">
        <w:rPr>
          <w:sz w:val="16"/>
        </w:rPr>
        <w:t xml:space="preserve">, </w:t>
      </w:r>
      <w:r w:rsidRPr="00AC52D5">
        <w:rPr>
          <w:rStyle w:val="Emphasis"/>
        </w:rPr>
        <w:t>but does not affect</w:t>
      </w:r>
      <w:r w:rsidRPr="00AC52D5">
        <w:rPr>
          <w:sz w:val="16"/>
        </w:rPr>
        <w:t xml:space="preserve">, </w:t>
      </w:r>
      <w:r w:rsidRPr="00AC52D5">
        <w:rPr>
          <w:rStyle w:val="StyleUnderline"/>
        </w:rPr>
        <w:t>global stability and the New Peace</w:t>
      </w:r>
      <w:r w:rsidRPr="00AC52D5">
        <w:rPr>
          <w:sz w:val="16"/>
        </w:rPr>
        <w:t xml:space="preserve">. </w:t>
      </w:r>
      <w:r w:rsidRPr="00AC52D5">
        <w:rPr>
          <w:rStyle w:val="Emphasis"/>
        </w:rPr>
        <w:t xml:space="preserve">Overestimated Benevolence </w:t>
      </w:r>
      <w:r w:rsidRPr="00AC52D5">
        <w:rPr>
          <w:sz w:val="16"/>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it did…I’d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them.”100 Reagan is certainly not alone in believing in the essential benevolent image of his nation. While it is common for actors to attribute negative motivations to the behavior of others, it is exceedingly difficult for them to accept that anyone could interpret their actions in negative ways. Leaders are well aware of their own motives and tend to assume that their peaceful intentions are obvious and transparent. Both strains of </w:t>
      </w:r>
      <w:r w:rsidRPr="00AC52D5">
        <w:rPr>
          <w:rStyle w:val="StyleUnderline"/>
        </w:rPr>
        <w:t>the hegemonic-stability explanation assume not only that US power is benevolent, but that others perceive it that way</w:t>
      </w:r>
      <w:r w:rsidRPr="00AC52D5">
        <w:rPr>
          <w:sz w:val="16"/>
        </w:rPr>
        <w:t xml:space="preserve">. Hegemonic stability depends on the perceptions of other states to be successful; it has no hope to succeed if it encounters resistance from the less powerful members of the system, or even if they simply refuse to follow the rules.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 105 The Russians did not seem to believe American assurances that expansion would actually be good for them. The United States overestimated the degree to which others saw it as benevolent. Once again, </w:t>
      </w:r>
      <w:r w:rsidRPr="00AC52D5">
        <w:rPr>
          <w:rStyle w:val="StyleUnderline"/>
        </w:rPr>
        <w:t xml:space="preserve">the culture of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might </w:t>
      </w:r>
      <w:r w:rsidRPr="00AC52D5">
        <w:rPr>
          <w:rStyle w:val="StyleUnderline"/>
        </w:rPr>
        <w:t xml:space="preserve">make its leaders more vulnerable to this misperception. </w:t>
      </w:r>
      <w:r w:rsidRPr="00AC52D5">
        <w:rPr>
          <w:sz w:val="16"/>
        </w:rPr>
        <w:t xml:space="preserve">The need for positive self-regard appears to be particularly strong in North American societies compared to elsewhere.106 </w:t>
      </w:r>
      <w:r w:rsidRPr="00AC52D5">
        <w:rPr>
          <w:rStyle w:val="StyleUnderline"/>
        </w:rPr>
        <w:t>Western egos tend to be gratified through self-promotion rather than humility, and independence rather than interdependence.</w:t>
      </w:r>
      <w:r w:rsidRPr="00AC52D5">
        <w:rPr>
          <w:sz w:val="16"/>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w:t>
      </w:r>
      <w:r w:rsidRPr="00AC52D5">
        <w:rPr>
          <w:rStyle w:val="Emphasis"/>
          <w:highlight w:val="green"/>
        </w:rPr>
        <w:t>The United States</w:t>
      </w:r>
      <w:r w:rsidRPr="00AC52D5">
        <w:rPr>
          <w:rStyle w:val="Emphasis"/>
        </w:rPr>
        <w:t xml:space="preserve"> almost certainly </w:t>
      </w:r>
      <w:r w:rsidRPr="00AC52D5">
        <w:rPr>
          <w:rStyle w:val="Emphasis"/>
          <w:highlight w:val="green"/>
        </w:rPr>
        <w:t>frightens others more than its leaders perceive</w:t>
      </w:r>
      <w:r w:rsidRPr="00AC52D5">
        <w:rPr>
          <w:sz w:val="16"/>
          <w:highlight w:val="green"/>
        </w:rPr>
        <w:t xml:space="preserve">. </w:t>
      </w:r>
      <w:r w:rsidRPr="00AC52D5">
        <w:rPr>
          <w:rStyle w:val="StyleUnderline"/>
          <w:highlight w:val="green"/>
        </w:rPr>
        <w:t>A quarter of the 68,000 respondents</w:t>
      </w:r>
      <w:r w:rsidRPr="00AC52D5">
        <w:rPr>
          <w:rStyle w:val="StyleUnderline"/>
        </w:rPr>
        <w:t xml:space="preserve"> to a 2013 Gallup poll in sixty-five countries </w:t>
      </w:r>
      <w:r w:rsidRPr="00AC52D5">
        <w:rPr>
          <w:rStyle w:val="StyleUnderline"/>
          <w:highlight w:val="green"/>
        </w:rPr>
        <w:t xml:space="preserve">identified the </w:t>
      </w:r>
      <w:r w:rsidRPr="00AC52D5">
        <w:rPr>
          <w:rStyle w:val="StyleUnderline"/>
          <w:highlight w:val="green"/>
          <w:bdr w:val="single" w:sz="4" w:space="0" w:color="auto"/>
        </w:rPr>
        <w:t>U</w:t>
      </w:r>
      <w:r w:rsidRPr="00AC52D5">
        <w:rPr>
          <w:sz w:val="16"/>
        </w:rPr>
        <w:t xml:space="preserve">nited </w:t>
      </w:r>
      <w:r w:rsidRPr="00AC52D5">
        <w:rPr>
          <w:rStyle w:val="StyleUnderline"/>
          <w:highlight w:val="green"/>
          <w:bdr w:val="single" w:sz="4" w:space="0" w:color="auto"/>
        </w:rPr>
        <w:t>S</w:t>
      </w:r>
      <w:r w:rsidRPr="00AC52D5">
        <w:rPr>
          <w:sz w:val="16"/>
        </w:rPr>
        <w:t xml:space="preserve">tates </w:t>
      </w:r>
      <w:r w:rsidRPr="00AC52D5">
        <w:rPr>
          <w:rStyle w:val="StyleUnderline"/>
          <w:highlight w:val="green"/>
        </w:rPr>
        <w:t>as the “greatest threat to world peace,</w:t>
      </w:r>
      <w:r w:rsidRPr="00AC52D5">
        <w:rPr>
          <w:sz w:val="16"/>
        </w:rPr>
        <w:t xml:space="preserve">” which was more than three times the total for the second-place country (Pakistan).107 The international community always has to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Hussein.”108 </w:t>
      </w:r>
      <w:r w:rsidRPr="00AC52D5">
        <w:rPr>
          <w:rStyle w:val="Emphasis"/>
        </w:rPr>
        <w:t>Both liberals and neoconservatives</w:t>
      </w:r>
      <w:r w:rsidRPr="00AC52D5">
        <w:rPr>
          <w:sz w:val="16"/>
        </w:rPr>
        <w:t xml:space="preserve"> probably </w:t>
      </w:r>
      <w:r w:rsidRPr="00AC52D5">
        <w:rPr>
          <w:rStyle w:val="Emphasis"/>
        </w:rPr>
        <w:t>exaggerate the extent to which US hegemony is everywhere secretly welcomed</w:t>
      </w:r>
      <w:r w:rsidRPr="00AC52D5">
        <w:rPr>
          <w:sz w:val="16"/>
        </w:rPr>
        <w:t xml:space="preserve">; </w:t>
      </w:r>
      <w:r w:rsidRPr="00AC52D5">
        <w:rPr>
          <w:rStyle w:val="StyleUnderline"/>
        </w:rPr>
        <w:t xml:space="preserve">it is not just petulant resentment, but </w:t>
      </w:r>
      <w:r w:rsidRPr="00AC52D5">
        <w:rPr>
          <w:rStyle w:val="StyleUnderline"/>
          <w:highlight w:val="green"/>
        </w:rPr>
        <w:t>understandable disagreement with US policies</w:t>
      </w:r>
      <w:r w:rsidRPr="00AC52D5">
        <w:rPr>
          <w:rStyle w:val="StyleUnderline"/>
        </w:rPr>
        <w:t xml:space="preserve">, that </w:t>
      </w:r>
      <w:r w:rsidRPr="00AC52D5">
        <w:rPr>
          <w:rStyle w:val="StyleUnderline"/>
          <w:highlight w:val="green"/>
        </w:rPr>
        <w:t>motivates counterhegemonic beliefs and behavior</w:t>
      </w:r>
      <w:r w:rsidRPr="00AC52D5">
        <w:rPr>
          <w:sz w:val="16"/>
        </w:rPr>
        <w:t xml:space="preserve">. To review, assuming for a moment that </w:t>
      </w:r>
      <w:r w:rsidRPr="00AC52D5">
        <w:rPr>
          <w:rStyle w:val="Emphasis"/>
        </w:rPr>
        <w:t>US leaders</w:t>
      </w:r>
      <w:r w:rsidRPr="00AC52D5">
        <w:rPr>
          <w:sz w:val="16"/>
        </w:rPr>
        <w:t xml:space="preserve"> are </w:t>
      </w:r>
      <w:r w:rsidRPr="00AC52D5">
        <w:rPr>
          <w:rStyle w:val="Emphasis"/>
        </w:rPr>
        <w:t>subject to the same forces that affect every human being</w:t>
      </w:r>
      <w:r w:rsidRPr="00AC52D5">
        <w:rPr>
          <w:sz w:val="16"/>
        </w:rPr>
        <w:t xml:space="preserve">, they </w:t>
      </w:r>
      <w:r w:rsidRPr="00AC52D5">
        <w:rPr>
          <w:rStyle w:val="Emphasis"/>
        </w:rPr>
        <w:t>overestimate the amount of control they have over other actors,</w:t>
      </w:r>
      <w:r w:rsidRPr="00AC52D5">
        <w:rPr>
          <w:sz w:val="16"/>
        </w:rPr>
        <w:t xml:space="preserve"> </w:t>
      </w:r>
      <w:r w:rsidRPr="00AC52D5">
        <w:rPr>
          <w:rStyle w:val="StyleUnderline"/>
        </w:rPr>
        <w:t>and</w:t>
      </w:r>
      <w:r w:rsidRPr="00AC52D5">
        <w:rPr>
          <w:sz w:val="16"/>
        </w:rPr>
        <w:t xml:space="preserve"> </w:t>
      </w:r>
      <w:r w:rsidRPr="00AC52D5">
        <w:rPr>
          <w:rStyle w:val="Emphasis"/>
        </w:rPr>
        <w:t>are not as important to decisions made elsewhere as they believe themselves to be.</w:t>
      </w:r>
      <w:r w:rsidRPr="00AC52D5">
        <w:rPr>
          <w:sz w:val="16"/>
        </w:rPr>
        <w:t xml:space="preserve"> And </w:t>
      </w:r>
      <w:r w:rsidRPr="00AC52D5">
        <w:rPr>
          <w:rStyle w:val="StyleUnderline"/>
        </w:rPr>
        <w:t>they</w:t>
      </w:r>
      <w:r w:rsidRPr="00AC52D5">
        <w:rPr>
          <w:sz w:val="16"/>
        </w:rPr>
        <w:t xml:space="preserve"> probably </w:t>
      </w:r>
      <w:r w:rsidRPr="00AC52D5">
        <w:rPr>
          <w:rStyle w:val="StyleUnderline"/>
        </w:rPr>
        <w:t>perceive their own benevolence to be much greater than do others</w:t>
      </w:r>
      <w:r w:rsidRPr="00AC52D5">
        <w:rPr>
          <w:sz w:val="16"/>
        </w:rPr>
        <w:t xml:space="preserve">. </w:t>
      </w:r>
      <w:r w:rsidRPr="00AC52D5">
        <w:rPr>
          <w:rStyle w:val="Emphasis"/>
        </w:rPr>
        <w:t>These common phenomena all influence US beliefs</w:t>
      </w:r>
      <w:r w:rsidRPr="00AC52D5">
        <w:rPr>
          <w:sz w:val="16"/>
        </w:rPr>
        <w:t xml:space="preserve"> in the same direction, and may well increase the apparent explanatory power of hegemony </w:t>
      </w:r>
      <w:r w:rsidRPr="00AC52D5">
        <w:rPr>
          <w:rStyle w:val="Emphasis"/>
        </w:rPr>
        <w:t>beyond what the facts</w:t>
      </w:r>
      <w:r w:rsidRPr="00AC52D5">
        <w:rPr>
          <w:sz w:val="16"/>
        </w:rPr>
        <w:t xml:space="preserve"> would otherwise </w:t>
      </w:r>
      <w:r w:rsidRPr="00AC52D5">
        <w:rPr>
          <w:rStyle w:val="Emphasis"/>
        </w:rPr>
        <w:t>support</w:t>
      </w:r>
      <w:r w:rsidRPr="00AC52D5">
        <w:rPr>
          <w:sz w:val="16"/>
        </w:rPr>
        <w:t>. The United States is probably not as central to the New Peace as either liberals or neoconservatives believe.</w:t>
      </w:r>
    </w:p>
    <w:p w14:paraId="2D170E90" w14:textId="77777777" w:rsidR="0008429B" w:rsidRPr="002F5B9E" w:rsidRDefault="0008429B" w:rsidP="0008429B">
      <w:pPr>
        <w:pStyle w:val="Heading4"/>
        <w:rPr>
          <w:rFonts w:cs="Arial"/>
        </w:rPr>
      </w:pPr>
      <w:r w:rsidRPr="002F5B9E">
        <w:rPr>
          <w:rFonts w:cs="Arial"/>
        </w:rPr>
        <w:t xml:space="preserve">Only restraint solves </w:t>
      </w:r>
      <w:r w:rsidRPr="002F5B9E">
        <w:rPr>
          <w:rFonts w:cs="Arial"/>
          <w:u w:val="single"/>
        </w:rPr>
        <w:t>nuke war</w:t>
      </w:r>
      <w:r w:rsidRPr="002F5B9E">
        <w:rPr>
          <w:rFonts w:cs="Arial"/>
        </w:rPr>
        <w:t xml:space="preserve"> BUT the transition would be </w:t>
      </w:r>
      <w:r w:rsidRPr="002F5B9E">
        <w:rPr>
          <w:rFonts w:cs="Arial"/>
          <w:u w:val="single"/>
        </w:rPr>
        <w:t>peaceful</w:t>
      </w:r>
      <w:r w:rsidRPr="002F5B9E">
        <w:rPr>
          <w:rFonts w:cs="Arial"/>
        </w:rPr>
        <w:t xml:space="preserve"> and create </w:t>
      </w:r>
      <w:r w:rsidRPr="002F5B9E">
        <w:rPr>
          <w:rFonts w:cs="Arial"/>
          <w:u w:val="single"/>
        </w:rPr>
        <w:t>more resilient</w:t>
      </w:r>
      <w:r w:rsidRPr="002F5B9E">
        <w:rPr>
          <w:rFonts w:cs="Arial"/>
        </w:rPr>
        <w:t xml:space="preserve"> global governance, which is </w:t>
      </w:r>
      <w:r w:rsidRPr="002F5B9E">
        <w:rPr>
          <w:rFonts w:cs="Arial"/>
          <w:u w:val="single"/>
        </w:rPr>
        <w:t>goldilocks</w:t>
      </w:r>
      <w:r w:rsidRPr="002F5B9E">
        <w:rPr>
          <w:rFonts w:cs="Arial"/>
        </w:rPr>
        <w:t xml:space="preserve"> and balances </w:t>
      </w:r>
      <w:r w:rsidRPr="002F5B9E">
        <w:rPr>
          <w:rFonts w:cs="Arial"/>
          <w:u w:val="single"/>
        </w:rPr>
        <w:t>security</w:t>
      </w:r>
      <w:r w:rsidRPr="002F5B9E">
        <w:rPr>
          <w:rFonts w:cs="Arial"/>
        </w:rPr>
        <w:t xml:space="preserve"> with </w:t>
      </w:r>
      <w:r w:rsidRPr="002F5B9E">
        <w:rPr>
          <w:rFonts w:cs="Arial"/>
          <w:u w:val="single"/>
        </w:rPr>
        <w:t>cohesion</w:t>
      </w:r>
      <w:r w:rsidRPr="002F5B9E">
        <w:rPr>
          <w:rFonts w:cs="Arial"/>
        </w:rPr>
        <w:t xml:space="preserve"> – that </w:t>
      </w:r>
      <w:r w:rsidRPr="002F5B9E">
        <w:rPr>
          <w:rFonts w:cs="Arial"/>
          <w:u w:val="single"/>
        </w:rPr>
        <w:t>straight turns</w:t>
      </w:r>
      <w:r w:rsidRPr="002F5B9E">
        <w:rPr>
          <w:rFonts w:cs="Arial"/>
        </w:rPr>
        <w:t xml:space="preserve"> every answer </w:t>
      </w:r>
    </w:p>
    <w:p w14:paraId="68966A13" w14:textId="77777777" w:rsidR="0008429B" w:rsidRPr="002F5B9E" w:rsidRDefault="0008429B" w:rsidP="0008429B">
      <w:r w:rsidRPr="002F5B9E">
        <w:rPr>
          <w:rStyle w:val="Style13ptBold"/>
        </w:rPr>
        <w:t>Pampinella 19</w:t>
      </w:r>
      <w:r w:rsidRPr="002F5B9E">
        <w:t xml:space="preserve"> [Stephenis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6D704AD8" w14:textId="77777777" w:rsidR="0008429B" w:rsidRPr="002F5B9E" w:rsidRDefault="0008429B" w:rsidP="0008429B">
      <w:pPr>
        <w:rPr>
          <w:sz w:val="16"/>
        </w:rPr>
      </w:pPr>
      <w:r w:rsidRPr="00B072FB">
        <w:rPr>
          <w:rStyle w:val="StyleUnderline"/>
          <w:highlight w:val="cyan"/>
        </w:rPr>
        <w:t xml:space="preserve">A concert strategy can do what </w:t>
      </w:r>
      <w:r w:rsidRPr="00B072FB">
        <w:rPr>
          <w:rStyle w:val="Emphasis"/>
          <w:highlight w:val="cyan"/>
        </w:rPr>
        <w:t>establishment foreign policy cannot</w:t>
      </w:r>
      <w:r w:rsidRPr="002F5B9E">
        <w:rPr>
          <w:sz w:val="16"/>
        </w:rPr>
        <w:t xml:space="preserve">, </w:t>
      </w:r>
      <w:r w:rsidRPr="002F5B9E">
        <w:rPr>
          <w:rStyle w:val="StyleUnderline"/>
        </w:rPr>
        <w:t>namely</w:t>
      </w:r>
      <w:r w:rsidRPr="002F5B9E">
        <w:rPr>
          <w:sz w:val="16"/>
        </w:rPr>
        <w:t xml:space="preserve"> </w:t>
      </w:r>
      <w:r w:rsidRPr="00B072FB">
        <w:rPr>
          <w:rStyle w:val="Emphasis"/>
          <w:highlight w:val="cyan"/>
        </w:rPr>
        <w:t>de-escalate great power competition</w:t>
      </w:r>
      <w:r w:rsidRPr="002F5B9E">
        <w:rPr>
          <w:sz w:val="16"/>
        </w:rPr>
        <w:t xml:space="preserve"> </w:t>
      </w:r>
      <w:r w:rsidRPr="002F5B9E">
        <w:rPr>
          <w:rStyle w:val="StyleUnderline"/>
        </w:rPr>
        <w:t xml:space="preserve">by </w:t>
      </w:r>
      <w:r w:rsidRPr="002F5B9E">
        <w:rPr>
          <w:rStyle w:val="Emphasis"/>
        </w:rPr>
        <w:t>giving up US hegemony.</w:t>
      </w:r>
      <w:r w:rsidRPr="002F5B9E">
        <w:rPr>
          <w:sz w:val="16"/>
        </w:rPr>
        <w:t xml:space="preserve"> </w:t>
      </w:r>
      <w:r w:rsidRPr="002F5B9E">
        <w:rPr>
          <w:rStyle w:val="StyleUnderline"/>
        </w:rPr>
        <w:t xml:space="preserve">If adopted,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would treat</w:t>
      </w:r>
      <w:r w:rsidRPr="002F5B9E">
        <w:rPr>
          <w:rStyle w:val="StyleUnderline"/>
        </w:rPr>
        <w:t xml:space="preserve"> other </w:t>
      </w:r>
      <w:r w:rsidRPr="00B072FB">
        <w:rPr>
          <w:rStyle w:val="StyleUnderline"/>
          <w:highlight w:val="cyan"/>
        </w:rPr>
        <w:t>great powers</w:t>
      </w:r>
      <w:r w:rsidRPr="002F5B9E">
        <w:rPr>
          <w:rStyle w:val="StyleUnderline"/>
        </w:rPr>
        <w:t>,</w:t>
      </w:r>
      <w:r w:rsidRPr="002F5B9E">
        <w:rPr>
          <w:sz w:val="16"/>
        </w:rPr>
        <w:t xml:space="preserve"> like Russia, China, and Iran, </w:t>
      </w:r>
      <w:r w:rsidRPr="00B072FB">
        <w:rPr>
          <w:rStyle w:val="StyleUnderline"/>
          <w:highlight w:val="cyan"/>
        </w:rPr>
        <w:t>as</w:t>
      </w:r>
      <w:r w:rsidRPr="00B072FB">
        <w:rPr>
          <w:sz w:val="16"/>
          <w:highlight w:val="cyan"/>
        </w:rPr>
        <w:t xml:space="preserve"> </w:t>
      </w:r>
      <w:r w:rsidRPr="00B072FB">
        <w:rPr>
          <w:rStyle w:val="Emphasis"/>
          <w:highlight w:val="cyan"/>
        </w:rPr>
        <w:t>equal partners</w:t>
      </w:r>
      <w:r w:rsidRPr="00B072FB">
        <w:rPr>
          <w:sz w:val="16"/>
          <w:highlight w:val="cyan"/>
        </w:rPr>
        <w:t xml:space="preserve"> </w:t>
      </w:r>
      <w:r w:rsidRPr="00B072FB">
        <w:rPr>
          <w:rStyle w:val="StyleUnderline"/>
          <w:highlight w:val="cyan"/>
        </w:rPr>
        <w:t>in</w:t>
      </w:r>
      <w:r w:rsidRPr="002F5B9E">
        <w:rPr>
          <w:rStyle w:val="StyleUnderline"/>
        </w:rPr>
        <w:t xml:space="preserve"> the maintenance of </w:t>
      </w:r>
      <w:r w:rsidRPr="00B072FB">
        <w:rPr>
          <w:rStyle w:val="Emphasis"/>
          <w:highlight w:val="cyan"/>
        </w:rPr>
        <w:t>global stability</w:t>
      </w:r>
      <w:r w:rsidRPr="002F5B9E">
        <w:rPr>
          <w:sz w:val="16"/>
        </w:rPr>
        <w:t xml:space="preserve"> and incorporate their interests into regional security agreements. </w:t>
      </w:r>
      <w:r w:rsidRPr="002F5B9E">
        <w:rPr>
          <w:rStyle w:val="StyleUnderline"/>
        </w:rPr>
        <w:t>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would give up its self-assumed role as an </w:t>
      </w:r>
      <w:r w:rsidRPr="002F5B9E">
        <w:rPr>
          <w:rStyle w:val="Emphasis"/>
        </w:rPr>
        <w:t>unrivaled global hegemon</w:t>
      </w:r>
      <w:r w:rsidRPr="002F5B9E">
        <w:rPr>
          <w:sz w:val="16"/>
        </w:rPr>
        <w:t xml:space="preserve"> </w:t>
      </w:r>
      <w:r w:rsidRPr="002F5B9E">
        <w:rPr>
          <w:rStyle w:val="StyleUnderline"/>
        </w:rPr>
        <w:t xml:space="preserve">and seek a </w:t>
      </w:r>
      <w:r w:rsidRPr="002F5B9E">
        <w:rPr>
          <w:rStyle w:val="Emphasis"/>
        </w:rPr>
        <w:t>balance of power</w:t>
      </w:r>
      <w:r w:rsidRPr="002F5B9E">
        <w:rPr>
          <w:sz w:val="16"/>
        </w:rPr>
        <w:t xml:space="preserve"> </w:t>
      </w:r>
      <w:r w:rsidRPr="002F5B9E">
        <w:rPr>
          <w:rStyle w:val="StyleUnderline"/>
        </w:rPr>
        <w:t xml:space="preserve">based on </w:t>
      </w:r>
      <w:r w:rsidRPr="002F5B9E">
        <w:rPr>
          <w:rStyle w:val="Emphasis"/>
        </w:rPr>
        <w:t>mutual respect</w:t>
      </w:r>
      <w:r w:rsidRPr="002F5B9E">
        <w:rPr>
          <w:sz w:val="16"/>
        </w:rPr>
        <w:t xml:space="preserve"> </w:t>
      </w:r>
      <w:r w:rsidRPr="002F5B9E">
        <w:rPr>
          <w:rStyle w:val="StyleUnderline"/>
        </w:rPr>
        <w:t xml:space="preserve">with other great powers as partners </w:t>
      </w:r>
      <w:r w:rsidRPr="002F5B9E">
        <w:rPr>
          <w:sz w:val="16"/>
        </w:rPr>
        <w:t>rather than enemies. This kind of international posture would result in a more horizontal great power system, one that Stacie Goddard as identified as being productive of status quo rather than revisionist intentions. It would be compatible with recognition of the great power identities of other states and provide them with ontological security.</w:t>
      </w:r>
    </w:p>
    <w:p w14:paraId="07F4288C" w14:textId="77777777" w:rsidR="0008429B" w:rsidRPr="002F5B9E" w:rsidRDefault="0008429B" w:rsidP="0008429B">
      <w:pPr>
        <w:rPr>
          <w:rStyle w:val="StyleUnderline"/>
        </w:rPr>
      </w:pPr>
      <w:r w:rsidRPr="00B072FB">
        <w:rPr>
          <w:rStyle w:val="Emphasis"/>
          <w:highlight w:val="cyan"/>
        </w:rPr>
        <w:t>Transitioning</w:t>
      </w:r>
      <w:r w:rsidRPr="002F5B9E">
        <w:rPr>
          <w:sz w:val="16"/>
        </w:rPr>
        <w:t xml:space="preserve"> </w:t>
      </w:r>
      <w:r w:rsidRPr="002F5B9E">
        <w:rPr>
          <w:rStyle w:val="StyleUnderline"/>
        </w:rPr>
        <w:t xml:space="preserve">from a hegemonic security strategy to a balance of power one </w:t>
      </w:r>
      <w:r w:rsidRPr="00B072FB">
        <w:rPr>
          <w:rStyle w:val="StyleUnderline"/>
          <w:highlight w:val="cyan"/>
        </w:rPr>
        <w:t xml:space="preserve">will </w:t>
      </w:r>
      <w:r w:rsidRPr="00B072FB">
        <w:rPr>
          <w:rStyle w:val="Emphasis"/>
          <w:highlight w:val="cyan"/>
        </w:rPr>
        <w:t>require</w:t>
      </w:r>
      <w:r w:rsidRPr="002F5B9E">
        <w:rPr>
          <w:rStyle w:val="StyleUnderline"/>
        </w:rPr>
        <w:t xml:space="preserve"> </w:t>
      </w:r>
      <w:r w:rsidRPr="002F5B9E">
        <w:rPr>
          <w:sz w:val="16"/>
        </w:rPr>
        <w:t xml:space="preserve">that the United States engage in </w:t>
      </w:r>
      <w:r w:rsidRPr="002F5B9E">
        <w:rPr>
          <w:rStyle w:val="StyleUnderline"/>
        </w:rPr>
        <w:t xml:space="preserve">some degree of </w:t>
      </w:r>
      <w:r w:rsidRPr="00B072FB">
        <w:rPr>
          <w:rStyle w:val="Emphasis"/>
          <w:highlight w:val="cyan"/>
        </w:rPr>
        <w:t>retrenchment</w:t>
      </w:r>
      <w:r w:rsidRPr="002F5B9E">
        <w:rPr>
          <w:sz w:val="16"/>
        </w:rPr>
        <w:t xml:space="preserve"> from its already expansive commitments. But </w:t>
      </w:r>
      <w:r w:rsidRPr="00B072FB">
        <w:rPr>
          <w:rStyle w:val="StyleUnderline"/>
          <w:highlight w:val="cyan"/>
        </w:rPr>
        <w:t>supporters</w:t>
      </w:r>
      <w:r w:rsidRPr="002F5B9E">
        <w:rPr>
          <w:rStyle w:val="StyleUnderline"/>
        </w:rPr>
        <w:t xml:space="preserve"> of hegemony </w:t>
      </w:r>
      <w:r w:rsidRPr="00B072FB">
        <w:rPr>
          <w:rStyle w:val="StyleUnderline"/>
          <w:highlight w:val="cyan"/>
        </w:rPr>
        <w:t xml:space="preserve">are </w:t>
      </w:r>
      <w:r w:rsidRPr="00B072FB">
        <w:rPr>
          <w:rStyle w:val="Emphasis"/>
          <w:highlight w:val="cyan"/>
        </w:rPr>
        <w:t>wrong</w:t>
      </w:r>
      <w:r w:rsidRPr="00B072FB">
        <w:rPr>
          <w:rStyle w:val="StyleUnderline"/>
          <w:highlight w:val="cyan"/>
        </w:rPr>
        <w:t xml:space="preserve"> </w:t>
      </w:r>
      <w:r w:rsidRPr="002F5B9E">
        <w:rPr>
          <w:rStyle w:val="StyleUnderline"/>
        </w:rPr>
        <w:t xml:space="preserve">when they claim that </w:t>
      </w:r>
      <w:r w:rsidRPr="00B072FB">
        <w:rPr>
          <w:rStyle w:val="Emphasis"/>
          <w:highlight w:val="cyan"/>
        </w:rPr>
        <w:t>retrenchment</w:t>
      </w:r>
      <w:r w:rsidRPr="00B072FB">
        <w:rPr>
          <w:sz w:val="16"/>
          <w:highlight w:val="cyan"/>
        </w:rPr>
        <w:t xml:space="preserve"> </w:t>
      </w:r>
      <w:r w:rsidRPr="00B072FB">
        <w:rPr>
          <w:rStyle w:val="StyleUnderline"/>
          <w:highlight w:val="cyan"/>
        </w:rPr>
        <w:t>will encourage</w:t>
      </w:r>
      <w:r w:rsidRPr="002F5B9E">
        <w:rPr>
          <w:rStyle w:val="StyleUnderline"/>
        </w:rPr>
        <w:t xml:space="preserve"> </w:t>
      </w:r>
      <w:r w:rsidRPr="002F5B9E">
        <w:rPr>
          <w:rStyle w:val="Emphasis"/>
        </w:rPr>
        <w:t xml:space="preserve">great power </w:t>
      </w:r>
      <w:r w:rsidRPr="00B072FB">
        <w:rPr>
          <w:rStyle w:val="Emphasis"/>
          <w:highlight w:val="cyan"/>
        </w:rPr>
        <w:t>aggression</w:t>
      </w:r>
      <w:r w:rsidRPr="00B072FB">
        <w:rPr>
          <w:sz w:val="16"/>
          <w:highlight w:val="cyan"/>
        </w:rPr>
        <w:t xml:space="preserve"> </w:t>
      </w:r>
      <w:r w:rsidRPr="00B072FB">
        <w:rPr>
          <w:rStyle w:val="StyleUnderline"/>
          <w:highlight w:val="cyan"/>
        </w:rPr>
        <w:t>and</w:t>
      </w:r>
      <w:r w:rsidRPr="002F5B9E">
        <w:rPr>
          <w:rStyle w:val="StyleUnderline"/>
        </w:rPr>
        <w:t xml:space="preserve"> lead to the </w:t>
      </w:r>
      <w:r w:rsidRPr="00B072FB">
        <w:rPr>
          <w:rStyle w:val="StyleUnderline"/>
          <w:highlight w:val="cyan"/>
        </w:rPr>
        <w:t xml:space="preserve">abandonment of our </w:t>
      </w:r>
      <w:r w:rsidRPr="00B072FB">
        <w:rPr>
          <w:rStyle w:val="Emphasis"/>
          <w:highlight w:val="cyan"/>
        </w:rPr>
        <w:t>allies</w:t>
      </w:r>
      <w:r w:rsidRPr="002F5B9E">
        <w:rPr>
          <w:sz w:val="16"/>
        </w:rPr>
        <w:t xml:space="preserve">.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can</w:t>
      </w:r>
      <w:r w:rsidRPr="002F5B9E">
        <w:rPr>
          <w:rStyle w:val="StyleUnderline"/>
        </w:rPr>
        <w:t xml:space="preserve"> engage in </w:t>
      </w:r>
      <w:r w:rsidRPr="00B072FB">
        <w:rPr>
          <w:rStyle w:val="Emphasis"/>
          <w:highlight w:val="cyan"/>
        </w:rPr>
        <w:t>moderate</w:t>
      </w:r>
      <w:r w:rsidRPr="002F5B9E">
        <w:rPr>
          <w:rStyle w:val="StyleUnderline"/>
        </w:rPr>
        <w:t xml:space="preserve"> forms of </w:t>
      </w:r>
      <w:r w:rsidRPr="002F5B9E">
        <w:rPr>
          <w:rStyle w:val="Emphasis"/>
        </w:rPr>
        <w:t>retrenchment</w:t>
      </w:r>
      <w:r w:rsidRPr="002F5B9E">
        <w:rPr>
          <w:sz w:val="16"/>
        </w:rPr>
        <w:t xml:space="preserve"> </w:t>
      </w:r>
      <w:r w:rsidRPr="002F5B9E">
        <w:rPr>
          <w:rStyle w:val="StyleUnderline"/>
        </w:rPr>
        <w:t xml:space="preserve">consistent with great power recognition </w:t>
      </w:r>
      <w:r w:rsidRPr="00B072FB">
        <w:rPr>
          <w:rStyle w:val="StyleUnderline"/>
          <w:highlight w:val="cyan"/>
        </w:rPr>
        <w:t>while</w:t>
      </w:r>
      <w:r w:rsidRPr="002F5B9E">
        <w:rPr>
          <w:rStyle w:val="StyleUnderline"/>
        </w:rPr>
        <w:t xml:space="preserve"> still </w:t>
      </w:r>
      <w:r w:rsidRPr="00B072FB">
        <w:rPr>
          <w:rStyle w:val="StyleUnderline"/>
          <w:highlight w:val="cyan"/>
        </w:rPr>
        <w:t xml:space="preserve">maintaining </w:t>
      </w:r>
      <w:r w:rsidRPr="00B072FB">
        <w:rPr>
          <w:rStyle w:val="Emphasis"/>
          <w:highlight w:val="cyan"/>
        </w:rPr>
        <w:t>commitments</w:t>
      </w:r>
      <w:r w:rsidRPr="002F5B9E">
        <w:rPr>
          <w:rStyle w:val="Emphasis"/>
        </w:rPr>
        <w:t xml:space="preserve"> </w:t>
      </w:r>
      <w:r w:rsidRPr="002F5B9E">
        <w:rPr>
          <w:rStyle w:val="StyleUnderline"/>
        </w:rPr>
        <w:t>to allies that strive to uphold human dignity</w:t>
      </w:r>
      <w:r w:rsidRPr="002F5B9E">
        <w:rPr>
          <w:sz w:val="16"/>
        </w:rPr>
        <w:t xml:space="preserve">. </w:t>
      </w:r>
      <w:r w:rsidRPr="002F5B9E">
        <w:rPr>
          <w:rStyle w:val="StyleUnderline"/>
        </w:rPr>
        <w:t>For example, were the United States to support a moratorium on NATO expansion, as Michael O’Hanlon suggests,</w:t>
      </w:r>
      <w:r w:rsidRPr="002F5B9E">
        <w:rPr>
          <w:sz w:val="16"/>
        </w:rPr>
        <w:t xml:space="preserve"> </w:t>
      </w:r>
      <w:r w:rsidRPr="00B072FB">
        <w:rPr>
          <w:rStyle w:val="StyleUnderline"/>
          <w:highlight w:val="cyan"/>
        </w:rPr>
        <w:t xml:space="preserve">it would </w:t>
      </w:r>
      <w:r w:rsidRPr="002F5B9E">
        <w:rPr>
          <w:rStyle w:val="StyleUnderline"/>
        </w:rPr>
        <w:t xml:space="preserve">signal that the United States is no longer interested in moving the frontiers of its influence to the gates of Moscow and </w:t>
      </w:r>
      <w:r w:rsidRPr="00B072FB">
        <w:rPr>
          <w:rStyle w:val="StyleUnderline"/>
          <w:highlight w:val="cyan"/>
        </w:rPr>
        <w:t>remove the</w:t>
      </w:r>
      <w:r w:rsidRPr="002F5B9E">
        <w:rPr>
          <w:rStyle w:val="StyleUnderline"/>
        </w:rPr>
        <w:t xml:space="preserve"> </w:t>
      </w:r>
      <w:r w:rsidRPr="002F5B9E">
        <w:rPr>
          <w:rStyle w:val="Emphasis"/>
        </w:rPr>
        <w:t xml:space="preserve">sense of </w:t>
      </w:r>
      <w:r w:rsidRPr="00B072FB">
        <w:rPr>
          <w:rStyle w:val="Emphasis"/>
          <w:highlight w:val="cyan"/>
        </w:rPr>
        <w:t xml:space="preserve">threat </w:t>
      </w:r>
      <w:r w:rsidRPr="002F5B9E">
        <w:rPr>
          <w:rStyle w:val="StyleUnderline"/>
        </w:rPr>
        <w:t xml:space="preserve">experienced </w:t>
      </w:r>
      <w:r w:rsidRPr="00B072FB">
        <w:rPr>
          <w:rStyle w:val="StyleUnderline"/>
          <w:highlight w:val="cyan"/>
        </w:rPr>
        <w:t>by Russian leaders</w:t>
      </w:r>
      <w:r w:rsidRPr="002F5B9E">
        <w:rPr>
          <w:sz w:val="16"/>
        </w:rPr>
        <w:t xml:space="preserve">. By recognizing the validity of Russian security interests as well as its great power identity, </w:t>
      </w:r>
      <w:r w:rsidRPr="002F5B9E">
        <w:rPr>
          <w:rStyle w:val="StyleUnderline"/>
        </w:rPr>
        <w:t xml:space="preserve">the </w:t>
      </w:r>
      <w:r w:rsidRPr="00B072FB">
        <w:rPr>
          <w:rStyle w:val="Emphasis"/>
          <w:highlight w:val="cyan"/>
        </w:rPr>
        <w:t>equal relationship</w:t>
      </w:r>
      <w:r w:rsidRPr="002F5B9E">
        <w:rPr>
          <w:rStyle w:val="StyleUnderline"/>
        </w:rPr>
        <w:t xml:space="preserve"> made possible by a concert strategy </w:t>
      </w:r>
      <w:r w:rsidRPr="00B072FB">
        <w:rPr>
          <w:rStyle w:val="StyleUnderline"/>
          <w:highlight w:val="cyan"/>
        </w:rPr>
        <w:t xml:space="preserve">will better deal with </w:t>
      </w:r>
      <w:r w:rsidRPr="002F5B9E">
        <w:rPr>
          <w:rStyle w:val="StyleUnderline"/>
        </w:rPr>
        <w:t>the threat of</w:t>
      </w:r>
      <w:r w:rsidRPr="002F5B9E">
        <w:rPr>
          <w:rStyle w:val="Emphasis"/>
        </w:rPr>
        <w:t xml:space="preserve"> </w:t>
      </w:r>
      <w:r w:rsidRPr="00B072FB">
        <w:rPr>
          <w:rStyle w:val="Emphasis"/>
          <w:highlight w:val="cyan"/>
        </w:rPr>
        <w:t>interstate conflict</w:t>
      </w:r>
      <w:r w:rsidRPr="002F5B9E">
        <w:rPr>
          <w:rStyle w:val="StyleUnderline"/>
        </w:rPr>
        <w:t xml:space="preserve"> compared to US hegemony.</w:t>
      </w:r>
    </w:p>
    <w:p w14:paraId="3CC441E0" w14:textId="77777777" w:rsidR="0008429B" w:rsidRPr="002F5B9E" w:rsidRDefault="0008429B" w:rsidP="0008429B">
      <w:pPr>
        <w:rPr>
          <w:sz w:val="16"/>
          <w:szCs w:val="16"/>
        </w:rPr>
      </w:pPr>
      <w:r w:rsidRPr="002F5B9E">
        <w:rPr>
          <w:sz w:val="16"/>
          <w:szCs w:val="16"/>
        </w:rPr>
        <w:t>Reviving Global Governance</w:t>
      </w:r>
    </w:p>
    <w:p w14:paraId="501FFEFF" w14:textId="77777777" w:rsidR="0008429B" w:rsidRPr="002F5B9E" w:rsidRDefault="0008429B" w:rsidP="0008429B">
      <w:pPr>
        <w:rPr>
          <w:sz w:val="16"/>
        </w:rPr>
      </w:pPr>
      <w:r w:rsidRPr="002F5B9E">
        <w:rPr>
          <w:sz w:val="16"/>
        </w:rPr>
        <w:t xml:space="preserve">A concert strategy informed by the internationalist disposition can further enable more robust forms of global governance. Rather than attempt international cooperation based on a priori liberal normative templates, the United States would accept the validity of all claims made by collective actors in world politics in an open-ended and inclusive process of deliberation. The result would be less of a hegemonic order and more of a constitutionalist one, in which the United States binds itself to a truly democratic process of decision-making at the global level. </w:t>
      </w:r>
      <w:r w:rsidRPr="002F5B9E">
        <w:rPr>
          <w:rStyle w:val="StyleUnderline"/>
        </w:rPr>
        <w:t xml:space="preserve">The emergence of </w:t>
      </w:r>
      <w:r w:rsidRPr="002F5B9E">
        <w:rPr>
          <w:rStyle w:val="Emphasis"/>
        </w:rPr>
        <w:t xml:space="preserve">global governance norms </w:t>
      </w:r>
      <w:r w:rsidRPr="002F5B9E">
        <w:rPr>
          <w:rStyle w:val="StyleUnderline"/>
        </w:rPr>
        <w:t>would be a function less of hegemonic socialization and more of a right held by all actors to contest the validity of standards of expected behavior</w:t>
      </w:r>
      <w:r w:rsidRPr="002F5B9E">
        <w:rPr>
          <w:sz w:val="16"/>
        </w:rPr>
        <w:t xml:space="preserve">. In other words, </w:t>
      </w:r>
      <w:r w:rsidRPr="002F5B9E">
        <w:rPr>
          <w:rStyle w:val="StyleUnderline"/>
        </w:rPr>
        <w:t xml:space="preserve">a </w:t>
      </w:r>
      <w:r w:rsidRPr="00B072FB">
        <w:rPr>
          <w:rStyle w:val="StyleUnderline"/>
          <w:highlight w:val="cyan"/>
        </w:rPr>
        <w:t>concert strategy would enable</w:t>
      </w:r>
      <w:r w:rsidRPr="002F5B9E">
        <w:rPr>
          <w:sz w:val="16"/>
        </w:rPr>
        <w:t xml:space="preserve"> the United States to accept processes of norm contestation as the motor of </w:t>
      </w:r>
      <w:r w:rsidRPr="002F5B9E">
        <w:rPr>
          <w:rStyle w:val="Emphasis"/>
        </w:rPr>
        <w:t xml:space="preserve">transnational </w:t>
      </w:r>
      <w:r w:rsidRPr="00B072FB">
        <w:rPr>
          <w:rStyle w:val="Emphasis"/>
          <w:highlight w:val="cyan"/>
        </w:rPr>
        <w:t>cooperation</w:t>
      </w:r>
      <w:r w:rsidRPr="00B072FB">
        <w:rPr>
          <w:sz w:val="16"/>
          <w:highlight w:val="cyan"/>
        </w:rPr>
        <w:t xml:space="preserve"> </w:t>
      </w:r>
      <w:r w:rsidRPr="00B072FB">
        <w:rPr>
          <w:rStyle w:val="StyleUnderline"/>
          <w:highlight w:val="cyan"/>
        </w:rPr>
        <w:t xml:space="preserve">and generate </w:t>
      </w:r>
      <w:r w:rsidRPr="00B072FB">
        <w:rPr>
          <w:rStyle w:val="Emphasis"/>
          <w:highlight w:val="cyan"/>
        </w:rPr>
        <w:t>more legitimate rules</w:t>
      </w:r>
      <w:r w:rsidRPr="002F5B9E">
        <w:rPr>
          <w:sz w:val="16"/>
        </w:rPr>
        <w:t xml:space="preserve"> </w:t>
      </w:r>
      <w:r w:rsidRPr="00B072FB">
        <w:rPr>
          <w:rStyle w:val="StyleUnderline"/>
          <w:highlight w:val="cyan"/>
        </w:rPr>
        <w:t>for</w:t>
      </w:r>
      <w:r w:rsidRPr="002F5B9E">
        <w:rPr>
          <w:rStyle w:val="StyleUnderline"/>
        </w:rPr>
        <w:t xml:space="preserve"> regulating </w:t>
      </w:r>
      <w:r w:rsidRPr="00B072FB">
        <w:rPr>
          <w:rStyle w:val="Emphasis"/>
          <w:highlight w:val="cyan"/>
        </w:rPr>
        <w:t>global governance</w:t>
      </w:r>
      <w:r w:rsidRPr="00B072FB">
        <w:rPr>
          <w:rStyle w:val="StyleUnderline"/>
          <w:highlight w:val="cyan"/>
        </w:rPr>
        <w:t xml:space="preserve">. It would expand </w:t>
      </w:r>
      <w:r w:rsidRPr="00B072FB">
        <w:rPr>
          <w:rStyle w:val="Emphasis"/>
          <w:highlight w:val="cyan"/>
        </w:rPr>
        <w:t>the US order</w:t>
      </w:r>
      <w:r w:rsidRPr="002F5B9E">
        <w:rPr>
          <w:rStyle w:val="Emphasis"/>
        </w:rPr>
        <w:t xml:space="preserve"> building project</w:t>
      </w:r>
      <w:r w:rsidRPr="002F5B9E">
        <w:rPr>
          <w:sz w:val="16"/>
        </w:rPr>
        <w:t xml:space="preserve"> initially </w:t>
      </w:r>
      <w:r w:rsidRPr="002F5B9E">
        <w:rPr>
          <w:rStyle w:val="StyleUnderline"/>
        </w:rPr>
        <w:t xml:space="preserve">identified by Ikenberry </w:t>
      </w:r>
      <w:r w:rsidRPr="00B072FB">
        <w:rPr>
          <w:rStyle w:val="StyleUnderline"/>
          <w:highlight w:val="cyan"/>
        </w:rPr>
        <w:t xml:space="preserve">on the basis of </w:t>
      </w:r>
      <w:r w:rsidRPr="00B072FB">
        <w:rPr>
          <w:rStyle w:val="Emphasis"/>
          <w:highlight w:val="cyan"/>
        </w:rPr>
        <w:t>restraint</w:t>
      </w:r>
      <w:r w:rsidRPr="002F5B9E">
        <w:rPr>
          <w:rStyle w:val="StyleUnderline"/>
        </w:rPr>
        <w:t xml:space="preserve"> and institutional self-binding, but </w:t>
      </w:r>
      <w:r w:rsidRPr="00B072FB">
        <w:rPr>
          <w:rStyle w:val="StyleUnderline"/>
          <w:highlight w:val="cyan"/>
        </w:rPr>
        <w:t xml:space="preserve">without </w:t>
      </w:r>
      <w:r w:rsidRPr="002F5B9E">
        <w:rPr>
          <w:rStyle w:val="StyleUnderline"/>
        </w:rPr>
        <w:t xml:space="preserve">retaining its own hierarchical position in world politics or engaging in hypocritical forms of </w:t>
      </w:r>
      <w:r w:rsidRPr="00B072FB">
        <w:rPr>
          <w:rStyle w:val="Emphasis"/>
          <w:highlight w:val="cyan"/>
        </w:rPr>
        <w:t>dominance</w:t>
      </w:r>
      <w:r w:rsidRPr="002F5B9E">
        <w:rPr>
          <w:sz w:val="16"/>
        </w:rPr>
        <w:t>.</w:t>
      </w:r>
    </w:p>
    <w:p w14:paraId="7686678E" w14:textId="77777777" w:rsidR="0008429B" w:rsidRPr="002F5B9E" w:rsidRDefault="0008429B" w:rsidP="0008429B">
      <w:pPr>
        <w:rPr>
          <w:sz w:val="16"/>
        </w:rPr>
      </w:pPr>
    </w:p>
    <w:p w14:paraId="1D3FBA82" w14:textId="77777777" w:rsidR="0008429B" w:rsidRPr="00AE5684" w:rsidRDefault="0008429B" w:rsidP="0008429B">
      <w:pPr>
        <w:pStyle w:val="Heading4"/>
      </w:pPr>
      <w:r>
        <w:t>China’s not evil</w:t>
      </w:r>
    </w:p>
    <w:p w14:paraId="30E2D3E3" w14:textId="77777777" w:rsidR="0008429B" w:rsidRPr="00640B55" w:rsidRDefault="0008429B" w:rsidP="0008429B">
      <w:r w:rsidRPr="00640B55">
        <w:rPr>
          <w:rStyle w:val="Style13ptBold"/>
        </w:rPr>
        <w:t>Ambrosio et al. 19</w:t>
      </w:r>
      <w:r w:rsidRPr="00640B55">
        <w:t xml:space="preserve"> </w:t>
      </w:r>
      <w:r w:rsidRPr="00640B55">
        <w:rPr>
          <w:sz w:val="16"/>
          <w:szCs w:val="16"/>
        </w:rPr>
        <w:t>-*professor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Heopfne, Department of Political Science, North Dakota State University, The American securitization of China and Russia: U.S. geopolitical culture and declining unipolarity, 2019, Eurasian Geography and Economics, DOI: 10.1080/15387216.2019.1702566, DKP]</w:t>
      </w:r>
    </w:p>
    <w:p w14:paraId="08E769F5" w14:textId="77777777" w:rsidR="0008429B" w:rsidRDefault="0008429B" w:rsidP="0008429B">
      <w:pPr>
        <w:spacing w:line="240" w:lineRule="auto"/>
        <w:contextualSpacing/>
        <w:rPr>
          <w:sz w:val="16"/>
        </w:rPr>
      </w:pPr>
    </w:p>
    <w:p w14:paraId="30D8A237" w14:textId="77777777" w:rsidR="0008429B" w:rsidRDefault="0008429B" w:rsidP="0008429B">
      <w:pPr>
        <w:spacing w:line="240" w:lineRule="auto"/>
        <w:contextualSpacing/>
      </w:pPr>
      <w:r>
        <w:t xml:space="preserve">China </w:t>
      </w:r>
    </w:p>
    <w:p w14:paraId="01D3D307" w14:textId="77777777" w:rsidR="0008429B" w:rsidRPr="00B21DB8" w:rsidRDefault="0008429B" w:rsidP="0008429B">
      <w:pPr>
        <w:spacing w:line="240" w:lineRule="auto"/>
        <w:contextualSpacing/>
        <w:rPr>
          <w:sz w:val="16"/>
        </w:rPr>
      </w:pPr>
      <w:r w:rsidRPr="00B21DB8">
        <w:rPr>
          <w:rStyle w:val="StyleUnderline"/>
        </w:rPr>
        <w:t>America’s post-Cold War China threat narrative has evolved</w:t>
      </w:r>
      <w:r w:rsidRPr="00B21DB8">
        <w:rPr>
          <w:sz w:val="16"/>
        </w:rPr>
        <w:t xml:space="preserve"> significantly </w:t>
      </w:r>
      <w:r w:rsidRPr="00B21DB8">
        <w:rPr>
          <w:rStyle w:val="StyleUnderline"/>
        </w:rPr>
        <w:t>into one in which China’s growing capabilities have complemented its ambition to establish itself both as a great power with regional dominance and as a global actor – all in the service of transforming the current world order.</w:t>
      </w:r>
      <w:r w:rsidRPr="00B21DB8">
        <w:rPr>
          <w:sz w:val="16"/>
        </w:rPr>
        <w:t xml:space="preserve"> As seen in Figure 1, 9 which illustrates the overall percentages of references in terms of source of threat, the China threat has been defined in aggregate by capabilities, either by itself or in combination with another source. Indeed, 44.6% of all references to the China threat defined it exclusively in terms of capabilities – i.e.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which references to intentions spiked: 1996-1998, 2001, 2010, 2012, and 2018–2019.10 These corresponded to points of punctuation in which the</w:t>
      </w:r>
    </w:p>
    <w:p w14:paraId="36536C1D" w14:textId="77777777" w:rsidR="0008429B" w:rsidRDefault="0008429B" w:rsidP="0008429B">
      <w:pPr>
        <w:spacing w:line="240" w:lineRule="auto"/>
        <w:contextualSpacing/>
      </w:pPr>
      <w:r>
        <w:rPr>
          <w:noProof/>
        </w:rPr>
        <w:drawing>
          <wp:inline distT="0" distB="0" distL="0" distR="0" wp14:anchorId="0D39CABB" wp14:editId="7D23199C">
            <wp:extent cx="5943600" cy="4344946"/>
            <wp:effectExtent l="0" t="0" r="0" b="0"/>
            <wp:docPr id="8" name="Picture 8"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imelin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344946"/>
                    </a:xfrm>
                    <a:prstGeom prst="rect">
                      <a:avLst/>
                    </a:prstGeom>
                    <a:noFill/>
                    <a:ln>
                      <a:noFill/>
                    </a:ln>
                  </pic:spPr>
                </pic:pic>
              </a:graphicData>
            </a:graphic>
          </wp:inline>
        </w:drawing>
      </w:r>
    </w:p>
    <w:p w14:paraId="396773B2" w14:textId="77777777" w:rsidR="0008429B" w:rsidRDefault="0008429B" w:rsidP="0008429B">
      <w:pPr>
        <w:spacing w:line="240" w:lineRule="auto"/>
        <w:contextualSpacing/>
      </w:pPr>
    </w:p>
    <w:p w14:paraId="50CE585E" w14:textId="77777777" w:rsidR="0008429B" w:rsidRPr="00B21DB8" w:rsidRDefault="0008429B" w:rsidP="0008429B">
      <w:pPr>
        <w:spacing w:line="240" w:lineRule="auto"/>
        <w:contextualSpacing/>
        <w:rPr>
          <w:sz w:val="16"/>
          <w:szCs w:val="16"/>
        </w:rPr>
      </w:pPr>
      <w:r w:rsidRPr="00B21DB8">
        <w:rPr>
          <w:sz w:val="16"/>
          <w:szCs w:val="16"/>
        </w:rPr>
        <w:t>threat narrative notably intensified, indicating that Chinese actions helped to significantly drive it.</w:t>
      </w:r>
    </w:p>
    <w:p w14:paraId="1720ECC9" w14:textId="77777777" w:rsidR="0008429B" w:rsidRPr="00B21DB8" w:rsidRDefault="0008429B" w:rsidP="0008429B">
      <w:pPr>
        <w:spacing w:line="240" w:lineRule="auto"/>
        <w:contextualSpacing/>
        <w:rPr>
          <w:sz w:val="16"/>
          <w:szCs w:val="16"/>
        </w:rPr>
      </w:pPr>
      <w:r w:rsidRPr="00B21DB8">
        <w:rPr>
          <w:sz w:val="16"/>
          <w:szCs w:val="16"/>
        </w:rPr>
        <w:t>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to the global trend of declining military budgets, but special emphasis was placed on how it “might use its military forces” (S.Hrg.104-15 1995, 33). Specifically, “the rapid growth in China’s material strength has raised the importance of China in the Asian security equation” and the “peace, stability, and economic growth in the AsiaPacific region” was, in large part, dependent upon whether China sought friendly relations with its neighbors (S.Hrg.104-15 1995, 43). At this point, the notion that China could threaten American global position and the world order was not discussed. Instead, the possibility only was that China could use its rising power to challenge the regional order.</w:t>
      </w:r>
    </w:p>
    <w:p w14:paraId="65289E4E" w14:textId="77777777" w:rsidR="0008429B" w:rsidRPr="00B21DB8" w:rsidRDefault="0008429B" w:rsidP="0008429B">
      <w:pPr>
        <w:spacing w:line="240" w:lineRule="auto"/>
        <w:contextualSpacing/>
        <w:rPr>
          <w:sz w:val="16"/>
        </w:rPr>
      </w:pPr>
      <w:r w:rsidRPr="007127CE">
        <w:rPr>
          <w:rStyle w:val="StyleUnderline"/>
          <w:highlight w:val="yellow"/>
        </w:rPr>
        <w:t>A significant intensification of the</w:t>
      </w:r>
      <w:r w:rsidRPr="00B21DB8">
        <w:rPr>
          <w:rStyle w:val="StyleUnderline"/>
        </w:rPr>
        <w:t xml:space="preserve"> China threat </w:t>
      </w:r>
      <w:r w:rsidRPr="007127CE">
        <w:rPr>
          <w:rStyle w:val="StyleUnderline"/>
          <w:highlight w:val="yellow"/>
        </w:rPr>
        <w:t xml:space="preserve">narrative accompanied the </w:t>
      </w:r>
      <w:r w:rsidRPr="007127CE">
        <w:rPr>
          <w:rStyle w:val="StyleUnderline"/>
        </w:rPr>
        <w:t xml:space="preserve">Third Taiwan </w:t>
      </w:r>
      <w:r w:rsidRPr="007127CE">
        <w:rPr>
          <w:rStyle w:val="StyleUnderline"/>
          <w:highlight w:val="yellow"/>
        </w:rPr>
        <w:t>Strait Crisis</w:t>
      </w:r>
      <w:r w:rsidRPr="00B21DB8">
        <w:rPr>
          <w:sz w:val="16"/>
        </w:rPr>
        <w:t xml:space="preserve"> </w:t>
      </w:r>
      <w:r w:rsidRPr="007127CE">
        <w:rPr>
          <w:rStyle w:val="StyleUnderline"/>
        </w:rPr>
        <w:t>of 1995–1996</w:t>
      </w:r>
      <w:r w:rsidRPr="00B21DB8">
        <w:rPr>
          <w:sz w:val="16"/>
        </w:rPr>
        <w:t xml:space="preserve">,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(S.Hrg.104- 510 1996, 5). Chinese “saber-rattling” was placed in the context of its preparations for “local and limited conflicts,” which ran counter to China’s claims that it sought constructive relations with its neighbors (S.Hrg.104-510 1996, 47). The reasons for its actions were not provided in the testimony nor were its concerns over Taiwan given any legitimacy. </w:t>
      </w:r>
      <w:r w:rsidRPr="00B21DB8">
        <w:rPr>
          <w:rStyle w:val="StyleUnderline"/>
        </w:rPr>
        <w:t xml:space="preserve">This narrative direction </w:t>
      </w:r>
      <w:r w:rsidRPr="007127CE">
        <w:rPr>
          <w:rStyle w:val="StyleUnderline"/>
          <w:highlight w:val="yellow"/>
        </w:rPr>
        <w:t>continued in 1997</w:t>
      </w:r>
      <w:r w:rsidRPr="00B21DB8">
        <w:rPr>
          <w:rStyle w:val="StyleUnderline"/>
        </w:rPr>
        <w:t>, with greater attention paid to China’s potential, and negative, impact in Asia-Pacific should it choose to become “more assertive and aggressive”</w:t>
      </w:r>
      <w:r w:rsidRPr="00B21DB8">
        <w:rPr>
          <w:sz w:val="16"/>
        </w:rPr>
        <w:t xml:space="preserve"> (S.Hrg.105-201 1997, 16). The implication of this testimony was that the success of America’s policy of engagement with China was ultimately dependent upon Chinese intentions and not American policy.</w:t>
      </w:r>
    </w:p>
    <w:p w14:paraId="624DF485" w14:textId="77777777" w:rsidR="0008429B" w:rsidRPr="00B21DB8" w:rsidRDefault="0008429B" w:rsidP="0008429B">
      <w:pPr>
        <w:spacing w:line="240" w:lineRule="auto"/>
        <w:contextualSpacing/>
        <w:rPr>
          <w:sz w:val="16"/>
          <w:szCs w:val="16"/>
        </w:rPr>
      </w:pPr>
      <w:r w:rsidRPr="00B21DB8">
        <w:rPr>
          <w:sz w:val="16"/>
          <w:szCs w:val="16"/>
        </w:rPr>
        <w:t>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(S.Hrg.107-2 2001, 10). As seen in Figure 3, over 11% of these reports, on average, referenced China’s great power</w:t>
      </w:r>
    </w:p>
    <w:p w14:paraId="63AA7884" w14:textId="77777777" w:rsidR="0008429B" w:rsidRDefault="0008429B" w:rsidP="0008429B">
      <w:pPr>
        <w:spacing w:line="240" w:lineRule="auto"/>
        <w:contextualSpacing/>
      </w:pPr>
      <w:r>
        <w:rPr>
          <w:noProof/>
        </w:rPr>
        <w:drawing>
          <wp:inline distT="0" distB="0" distL="0" distR="0" wp14:anchorId="469A5FEC" wp14:editId="2B5EAA17">
            <wp:extent cx="5943600" cy="2857500"/>
            <wp:effectExtent l="0" t="0" r="0" b="0"/>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14:paraId="1DDE56DE" w14:textId="77777777" w:rsidR="0008429B" w:rsidRPr="00B21DB8" w:rsidRDefault="0008429B" w:rsidP="0008429B">
      <w:pPr>
        <w:spacing w:line="240" w:lineRule="auto"/>
        <w:contextualSpacing/>
        <w:rPr>
          <w:sz w:val="16"/>
          <w:szCs w:val="16"/>
        </w:rPr>
      </w:pPr>
      <w:r w:rsidRPr="00B21DB8">
        <w:rPr>
          <w:sz w:val="16"/>
          <w:szCs w:val="16"/>
        </w:rPr>
        <w:t>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14:paraId="75B7403D" w14:textId="77777777" w:rsidR="0008429B" w:rsidRPr="007127CE" w:rsidRDefault="0008429B" w:rsidP="0008429B">
      <w:pPr>
        <w:spacing w:line="240" w:lineRule="auto"/>
        <w:contextualSpacing/>
        <w:rPr>
          <w:rStyle w:val="Emphasis"/>
        </w:rPr>
      </w:pPr>
      <w:r w:rsidRPr="007127CE">
        <w:rPr>
          <w:rStyle w:val="StyleUnderline"/>
          <w:highlight w:val="yellow"/>
        </w:rPr>
        <w:t>This narrative</w:t>
      </w:r>
      <w:r w:rsidRPr="00B21DB8">
        <w:rPr>
          <w:rStyle w:val="StyleUnderline"/>
        </w:rPr>
        <w:t xml:space="preserve"> was </w:t>
      </w:r>
      <w:r w:rsidRPr="007127CE">
        <w:rPr>
          <w:rStyle w:val="StyleUnderline"/>
        </w:rPr>
        <w:t xml:space="preserve">also connected to one which </w:t>
      </w:r>
      <w:r w:rsidRPr="007127CE">
        <w:rPr>
          <w:rStyle w:val="StyleUnderline"/>
          <w:highlight w:val="yellow"/>
        </w:rPr>
        <w:t>described China as</w:t>
      </w:r>
      <w:r w:rsidRPr="00B21DB8">
        <w:rPr>
          <w:rStyle w:val="StyleUnderline"/>
        </w:rPr>
        <w:t xml:space="preserve"> a </w:t>
      </w:r>
      <w:r w:rsidRPr="007127CE">
        <w:rPr>
          <w:rStyle w:val="StyleUnderline"/>
          <w:highlight w:val="yellow"/>
        </w:rPr>
        <w:t>revisionist</w:t>
      </w:r>
      <w:r w:rsidRPr="00B21DB8">
        <w:rPr>
          <w:rStyle w:val="StyleUnderline"/>
        </w:rPr>
        <w:t xml:space="preserve"> power</w:t>
      </w:r>
      <w:r w:rsidRPr="007127CE">
        <w:rPr>
          <w:sz w:val="16"/>
        </w:rPr>
        <w:t xml:space="preserve">, with a commitment to a “multipolar world” – a phrase which was first used in regard to China in 2000 (S.Hrg.106-580 2000, 7). This goal rejected the U.S.-led unipolar international system and sought to establish a new geopolitical architecture. </w:t>
      </w:r>
      <w:r w:rsidRPr="00B21DB8">
        <w:rPr>
          <w:rStyle w:val="StyleUnderline"/>
        </w:rPr>
        <w:t>This assessment of Chinese goals can</w:t>
      </w:r>
      <w:r w:rsidRPr="007127CE">
        <w:rPr>
          <w:sz w:val="16"/>
        </w:rPr>
        <w:t xml:space="preserve">, in large part, </w:t>
      </w:r>
      <w:r w:rsidRPr="00B21DB8">
        <w:rPr>
          <w:rStyle w:val="StyleUnderline"/>
        </w:rPr>
        <w:t xml:space="preserve">explain why </w:t>
      </w:r>
      <w:r w:rsidRPr="007127CE">
        <w:rPr>
          <w:rStyle w:val="StyleUnderline"/>
          <w:highlight w:val="yellow"/>
        </w:rPr>
        <w:t>the</w:t>
      </w:r>
      <w:r w:rsidRPr="00B21DB8">
        <w:rPr>
          <w:rStyle w:val="StyleUnderline"/>
        </w:rPr>
        <w:t xml:space="preserve"> China </w:t>
      </w:r>
      <w:r w:rsidRPr="007127CE">
        <w:rPr>
          <w:rStyle w:val="StyleUnderline"/>
          <w:highlight w:val="yellow"/>
        </w:rPr>
        <w:t>threat narrative again spiked in 2001</w:t>
      </w:r>
      <w:r w:rsidRPr="007127CE">
        <w:rPr>
          <w:sz w:val="16"/>
        </w:rPr>
        <w:t xml:space="preserve">: China was expected to consistently “attempt to limit or forestall American unilateral or US led actions judged adverse to China’s own interests because they seem to strengthen and perpetuate a unipolar world” (S.Hrg.107-2 2001, 28). </w:t>
      </w:r>
      <w:r w:rsidRPr="007127CE">
        <w:rPr>
          <w:rStyle w:val="StyleUnderline"/>
        </w:rPr>
        <w:t xml:space="preserve">This new narrative was important because it rearticulated the China threat as directly inimical to America’s global position. </w:t>
      </w:r>
      <w:r w:rsidRPr="007127CE">
        <w:rPr>
          <w:sz w:val="16"/>
        </w:rPr>
        <w:t>While officials recognized that China saw the U.S. as its primary impediment to achieving regional goals</w:t>
      </w:r>
      <w:r w:rsidRPr="007127CE">
        <w:rPr>
          <w:rStyle w:val="Emphasis"/>
        </w:rPr>
        <w:t xml:space="preserve">, </w:t>
      </w:r>
      <w:r w:rsidRPr="007127CE">
        <w:rPr>
          <w:rStyle w:val="Emphasis"/>
          <w:highlight w:val="yellow"/>
        </w:rPr>
        <w:t>there was no acknowledgment from the U.S.</w:t>
      </w:r>
      <w:r w:rsidRPr="007127CE">
        <w:rPr>
          <w:rStyle w:val="Emphasis"/>
        </w:rPr>
        <w:t xml:space="preserve"> side </w:t>
      </w:r>
      <w:r w:rsidRPr="007127CE">
        <w:rPr>
          <w:rStyle w:val="Emphasis"/>
          <w:highlight w:val="yellow"/>
        </w:rPr>
        <w:t>that its policies were in any way responsible.</w:t>
      </w:r>
      <w:r w:rsidRPr="007127CE">
        <w:rPr>
          <w:rStyle w:val="Emphasis"/>
        </w:rPr>
        <w:t xml:space="preserve"> Furthermore, </w:t>
      </w:r>
      <w:r w:rsidRPr="007127CE">
        <w:rPr>
          <w:rStyle w:val="Emphasis"/>
          <w:highlight w:val="yellow"/>
        </w:rPr>
        <w:t>there was no sense that China had a legitimate concern</w:t>
      </w:r>
      <w:r w:rsidRPr="007127CE">
        <w:rPr>
          <w:rStyle w:val="Emphasis"/>
        </w:rPr>
        <w:t xml:space="preserve"> regarding American unilateralism or its forward military positioning along China’s periphery. Rather, </w:t>
      </w:r>
      <w:r w:rsidRPr="007127CE">
        <w:rPr>
          <w:rStyle w:val="Emphasis"/>
          <w:highlight w:val="yellow"/>
        </w:rPr>
        <w:t>the implication was that Beijing</w:t>
      </w:r>
      <w:r w:rsidRPr="007127CE">
        <w:rPr>
          <w:rStyle w:val="Emphasis"/>
        </w:rPr>
        <w:t xml:space="preserve">’s perceptions </w:t>
      </w:r>
      <w:r w:rsidRPr="007127CE">
        <w:rPr>
          <w:rStyle w:val="Emphasis"/>
          <w:highlight w:val="yellow"/>
        </w:rPr>
        <w:t>were simply incorrect.</w:t>
      </w:r>
    </w:p>
    <w:p w14:paraId="122849D7" w14:textId="77777777" w:rsidR="0008429B" w:rsidRPr="007127CE" w:rsidRDefault="0008429B" w:rsidP="0008429B">
      <w:pPr>
        <w:spacing w:line="240" w:lineRule="auto"/>
        <w:contextualSpacing/>
        <w:rPr>
          <w:sz w:val="16"/>
        </w:rPr>
      </w:pPr>
      <w:r w:rsidRPr="007127CE">
        <w:rPr>
          <w:sz w:val="16"/>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capabilities. But, after China became far more active in the South China Sea </w:t>
      </w:r>
      <w:r w:rsidRPr="007127CE">
        <w:rPr>
          <w:rStyle w:val="StyleUnderline"/>
          <w:highlight w:val="yellow"/>
        </w:rPr>
        <w:t>around 2008</w:t>
      </w:r>
      <w:r w:rsidRPr="007127CE">
        <w:rPr>
          <w:sz w:val="16"/>
        </w:rPr>
        <w:t xml:space="preserve"> and as the U.S. moved further away from 9/11, </w:t>
      </w:r>
      <w:r w:rsidRPr="007127CE">
        <w:rPr>
          <w:rStyle w:val="StyleUnderline"/>
          <w:highlight w:val="yellow"/>
        </w:rPr>
        <w:t>there was a meaningful intensification in the</w:t>
      </w:r>
      <w:r w:rsidRPr="007127CE">
        <w:rPr>
          <w:sz w:val="16"/>
        </w:rPr>
        <w:t xml:space="preserve"> China </w:t>
      </w:r>
      <w:r w:rsidRPr="007127CE">
        <w:rPr>
          <w:rStyle w:val="StyleUnderline"/>
          <w:highlight w:val="yellow"/>
        </w:rPr>
        <w:t>threat narrative.</w:t>
      </w:r>
      <w:r w:rsidRPr="007127CE">
        <w:rPr>
          <w:rStyle w:val="StyleUnderline"/>
        </w:rPr>
        <w:t xml:space="preserve"> </w:t>
      </w:r>
      <w:r w:rsidRPr="007127CE">
        <w:rPr>
          <w:sz w:val="16"/>
        </w:rPr>
        <w:t>The Obama administration’s intention to refocus U.S. foreign policy away from the Middle East and toward the Asia-Pacific region through the so called “pivot” also played a key role in this narrative shift as a means to justify it (Ambrosio et al. 2018).</w:t>
      </w:r>
    </w:p>
    <w:p w14:paraId="2EA58351" w14:textId="77777777" w:rsidR="0008429B" w:rsidRPr="007127CE" w:rsidRDefault="0008429B" w:rsidP="0008429B">
      <w:pPr>
        <w:spacing w:line="240" w:lineRule="auto"/>
        <w:contextualSpacing/>
        <w:rPr>
          <w:rStyle w:val="Emphasis"/>
        </w:rPr>
      </w:pPr>
      <w:r w:rsidRPr="007127CE">
        <w:rPr>
          <w:sz w:val="16"/>
        </w:rPr>
        <w:t xml:space="preserve">Thus, the China threat narrative which developed around this time depicted China as a far more active, confident threat, which was willing to assert its great power ambitions regionally and even extra-regionally – the latter reflected its growing engagement with Africa and Latin America (S.Hrg.110-634 2008, 28). Accordingly, China was characterized as dedicated to “assertive . . . behavior” and becoming “a more imposing and potentially difficult international actor” in the future (S.Hrg.112-159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“possible preemptive action;” and, (c)was building the capacity to act extraregionally in support of its broader great power interests, such as establishing naval facilities in the Indian Ocean (S.Hrg.110-634 2008, 43). </w:t>
      </w:r>
      <w:r w:rsidRPr="007127CE">
        <w:rPr>
          <w:rStyle w:val="Emphasis"/>
          <w:highlight w:val="yellow"/>
        </w:rPr>
        <w:t>These actions were portrayed as</w:t>
      </w:r>
      <w:r w:rsidRPr="007127CE">
        <w:rPr>
          <w:rStyle w:val="Emphasis"/>
        </w:rPr>
        <w:t xml:space="preserve"> ultimately </w:t>
      </w:r>
      <w:r w:rsidRPr="007127CE">
        <w:rPr>
          <w:rStyle w:val="Emphasis"/>
          <w:highlight w:val="yellow"/>
        </w:rPr>
        <w:t>connected to overturning America</w:t>
      </w:r>
      <w:r w:rsidRPr="007127CE">
        <w:rPr>
          <w:rStyle w:val="Emphasis"/>
        </w:rPr>
        <w:t>’s global position.</w:t>
      </w:r>
    </w:p>
    <w:p w14:paraId="1EAB7579" w14:textId="77777777" w:rsidR="0008429B" w:rsidRPr="007127CE" w:rsidRDefault="0008429B" w:rsidP="0008429B">
      <w:pPr>
        <w:spacing w:line="240" w:lineRule="auto"/>
        <w:contextualSpacing/>
        <w:rPr>
          <w:sz w:val="16"/>
        </w:rPr>
      </w:pPr>
      <w:r w:rsidRPr="007127CE">
        <w:rPr>
          <w:rStyle w:val="Emphasis"/>
          <w:highlight w:val="yellow"/>
        </w:rPr>
        <w:t>This increased threat narrative was evidenced by the 2010 spike</w:t>
      </w:r>
      <w:r w:rsidRPr="007127CE">
        <w:rPr>
          <w:sz w:val="16"/>
        </w:rPr>
        <w:t xml:space="preserve"> in references to China’s great power ambitions, as seen in Figure 3, where nearly a third of all references to China mentioned these designs. This overall characterization was </w:t>
      </w:r>
      <w:r w:rsidRPr="007127CE">
        <w:rPr>
          <w:rStyle w:val="StyleUnderline"/>
          <w:highlight w:val="yellow"/>
        </w:rPr>
        <w:t>reinforced by</w:t>
      </w:r>
      <w:r w:rsidRPr="007127CE">
        <w:rPr>
          <w:sz w:val="16"/>
        </w:rPr>
        <w:t xml:space="preserve"> an increased focus on Chinese actions in the South China Sea, with </w:t>
      </w:r>
      <w:r w:rsidRPr="007127CE">
        <w:rPr>
          <w:rStyle w:val="StyleUnderline"/>
          <w:highlight w:val="yellow"/>
        </w:rPr>
        <w:t>references</w:t>
      </w:r>
      <w:r w:rsidRPr="007127CE">
        <w:rPr>
          <w:rStyle w:val="StyleUnderline"/>
        </w:rPr>
        <w:t xml:space="preserve"> </w:t>
      </w:r>
      <w:r w:rsidRPr="007127CE">
        <w:rPr>
          <w:sz w:val="16"/>
        </w:rPr>
        <w:t xml:space="preserve">to intentions </w:t>
      </w:r>
      <w:r w:rsidRPr="007127CE">
        <w:rPr>
          <w:rStyle w:val="StyleUnderline"/>
          <w:highlight w:val="yellow"/>
        </w:rPr>
        <w:t>reaching a high-point in 2012</w:t>
      </w:r>
      <w:r w:rsidRPr="007127CE">
        <w:rPr>
          <w:sz w:val="16"/>
        </w:rPr>
        <w:t xml:space="preserve"> (see Figure 2). Furthermore, China was depicted as a multifaceted threat dedicated to expanding its geographic profile, with an increased willingness to undertake cyberspace and foreign intelligence operations against the U.S., and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14:paraId="2C635B47" w14:textId="235723DC" w:rsidR="00887DCA" w:rsidRPr="00CB75BA" w:rsidRDefault="0083063F" w:rsidP="00887DCA">
      <w:pPr>
        <w:keepNext/>
        <w:keepLines/>
        <w:spacing w:before="40" w:after="0"/>
        <w:outlineLvl w:val="3"/>
        <w:rPr>
          <w:rFonts w:eastAsia="MS Gothic" w:cs="Times New Roman"/>
          <w:b/>
          <w:iCs/>
          <w:sz w:val="26"/>
        </w:rPr>
      </w:pPr>
      <w:r>
        <w:rPr>
          <w:rFonts w:eastAsia="MS Gothic" w:cs="Times New Roman"/>
          <w:b/>
          <w:iCs/>
          <w:sz w:val="26"/>
        </w:rPr>
        <w:t>US is worse than Russia or China</w:t>
      </w:r>
      <w:r w:rsidR="00152D3C">
        <w:rPr>
          <w:rFonts w:eastAsia="MS Gothic" w:cs="Times New Roman"/>
          <w:b/>
          <w:iCs/>
          <w:sz w:val="26"/>
        </w:rPr>
        <w:t>, makes heg unsustainable</w:t>
      </w:r>
    </w:p>
    <w:p w14:paraId="7AB17181" w14:textId="77777777" w:rsidR="00887DCA" w:rsidRPr="00CB75BA" w:rsidRDefault="00887DCA" w:rsidP="00887DCA">
      <w:pPr>
        <w:rPr>
          <w:rFonts w:eastAsia="Cambria"/>
          <w:b/>
          <w:bCs/>
          <w:sz w:val="26"/>
        </w:rPr>
      </w:pPr>
      <w:r w:rsidRPr="00CB75BA">
        <w:rPr>
          <w:rFonts w:eastAsia="Cambria"/>
          <w:b/>
          <w:bCs/>
          <w:sz w:val="26"/>
        </w:rPr>
        <w:t>Ashford, PhD, 19</w:t>
      </w:r>
    </w:p>
    <w:p w14:paraId="045C6358" w14:textId="77777777" w:rsidR="00887DCA" w:rsidRPr="00CB75BA" w:rsidRDefault="00887DCA" w:rsidP="00887DCA">
      <w:pPr>
        <w:rPr>
          <w:rFonts w:eastAsia="Cambria"/>
          <w:sz w:val="16"/>
          <w:szCs w:val="16"/>
        </w:rPr>
      </w:pPr>
      <w:r w:rsidRPr="00CB75BA">
        <w:rPr>
          <w:rFonts w:eastAsia="Cambria"/>
          <w:sz w:val="16"/>
          <w:szCs w:val="16"/>
        </w:rPr>
        <w:t>(Emma, PoliSci@UVA, Fellow@CATO, Power and Pragmatism: Reforming American Foreign Policy for the 21</w:t>
      </w:r>
      <w:r w:rsidRPr="00CB75BA">
        <w:rPr>
          <w:rFonts w:eastAsia="Cambria"/>
          <w:sz w:val="16"/>
          <w:szCs w:val="16"/>
          <w:vertAlign w:val="superscript"/>
        </w:rPr>
        <w:t>st</w:t>
      </w:r>
      <w:r w:rsidRPr="00CB75BA">
        <w:rPr>
          <w:rFonts w:eastAsia="Cambria"/>
          <w:sz w:val="16"/>
          <w:szCs w:val="16"/>
        </w:rPr>
        <w:t xml:space="preserve"> Century, in </w:t>
      </w:r>
      <w:r w:rsidRPr="00CB75BA">
        <w:rPr>
          <w:rFonts w:eastAsia="Cambria"/>
          <w:sz w:val="16"/>
          <w:szCs w:val="16"/>
          <w:u w:val="single"/>
        </w:rPr>
        <w:t>New Voices in Grand Strategy</w:t>
      </w:r>
      <w:r w:rsidRPr="00CB75BA">
        <w:rPr>
          <w:rFonts w:eastAsia="Cambria"/>
          <w:sz w:val="16"/>
          <w:szCs w:val="16"/>
        </w:rPr>
        <w:t>, 6, CNAS)</w:t>
      </w:r>
    </w:p>
    <w:p w14:paraId="675BD5A6" w14:textId="77777777" w:rsidR="00887DCA" w:rsidRPr="00CB75BA" w:rsidRDefault="00887DCA" w:rsidP="00887DCA">
      <w:pPr>
        <w:rPr>
          <w:rFonts w:eastAsia="Cambria"/>
          <w:b/>
          <w:iCs/>
          <w:u w:val="single"/>
        </w:rPr>
      </w:pPr>
      <w:r w:rsidRPr="00CB75BA">
        <w:rPr>
          <w:rFonts w:eastAsia="Cambria"/>
          <w:highlight w:val="green"/>
          <w:u w:val="single"/>
        </w:rPr>
        <w:t>Military intervention</w:t>
      </w:r>
      <w:r w:rsidRPr="00CB75BA">
        <w:rPr>
          <w:rFonts w:eastAsia="Cambria"/>
          <w:u w:val="single"/>
        </w:rPr>
        <w:t xml:space="preserve"> abroad </w:t>
      </w:r>
      <w:r w:rsidRPr="00CB75BA">
        <w:rPr>
          <w:rFonts w:eastAsia="Cambria"/>
          <w:highlight w:val="green"/>
          <w:u w:val="single"/>
        </w:rPr>
        <w:t xml:space="preserve">is </w:t>
      </w:r>
      <w:r w:rsidRPr="00CB75BA">
        <w:rPr>
          <w:rFonts w:eastAsia="Cambria"/>
          <w:b/>
          <w:iCs/>
          <w:highlight w:val="green"/>
          <w:u w:val="single"/>
        </w:rPr>
        <w:t>not a bug, but rather a feature of American primacy</w:t>
      </w:r>
      <w:r w:rsidRPr="00CB75BA">
        <w:rPr>
          <w:rFonts w:eastAsia="Cambria"/>
          <w:sz w:val="16"/>
        </w:rPr>
        <w:t xml:space="preserve">. Certainly, </w:t>
      </w:r>
      <w:r w:rsidRPr="00CB75BA">
        <w:rPr>
          <w:rFonts w:eastAsia="Cambria"/>
          <w:u w:val="single"/>
        </w:rPr>
        <w:t>some would argue that disasters like</w:t>
      </w:r>
      <w:r w:rsidRPr="00CB75BA">
        <w:rPr>
          <w:rFonts w:eastAsia="Cambria"/>
          <w:sz w:val="16"/>
        </w:rPr>
        <w:t xml:space="preserve"> the </w:t>
      </w:r>
      <w:r w:rsidRPr="00CB75BA">
        <w:rPr>
          <w:rFonts w:eastAsia="Cambria"/>
          <w:u w:val="single"/>
        </w:rPr>
        <w:t>Iraq</w:t>
      </w:r>
      <w:r w:rsidRPr="00CB75BA">
        <w:rPr>
          <w:rFonts w:eastAsia="Cambria"/>
          <w:sz w:val="16"/>
        </w:rPr>
        <w:t xml:space="preserve"> war </w:t>
      </w:r>
      <w:r w:rsidRPr="00CB75BA">
        <w:rPr>
          <w:rFonts w:eastAsia="Cambria"/>
          <w:u w:val="single"/>
        </w:rPr>
        <w:t xml:space="preserve">are a momentary aberration in a broader pattern of benevolent foreign policy behavior. </w:t>
      </w:r>
      <w:r w:rsidRPr="00CB75BA">
        <w:rPr>
          <w:rFonts w:eastAsia="Cambria"/>
          <w:sz w:val="16"/>
        </w:rPr>
        <w:t xml:space="preserve">Yet supporters of primacy are often schizophrenic about this issue. Hal Brands, for example, has argued both that democracy promotion is a core liberal project, and that the norms of nonaggression and sovereignty are paramount to the U.S.-led order.10 Others describe humanitarian or pro-democracy intervention as a necessary – even core – component of maintaining international order.11 In reality, </w:t>
      </w:r>
      <w:r w:rsidRPr="00CB75BA">
        <w:rPr>
          <w:rFonts w:eastAsia="Cambria"/>
          <w:u w:val="single"/>
        </w:rPr>
        <w:t xml:space="preserve">the broad, sweeping goals of liberal internationalism </w:t>
      </w:r>
      <w:r w:rsidRPr="00CB75BA">
        <w:rPr>
          <w:rFonts w:eastAsia="Cambria"/>
          <w:sz w:val="16"/>
        </w:rPr>
        <w:t>almost</w:t>
      </w:r>
      <w:r w:rsidRPr="00CB75BA">
        <w:rPr>
          <w:rFonts w:eastAsia="Cambria"/>
          <w:u w:val="single"/>
        </w:rPr>
        <w:t xml:space="preserve"> inevitably lead to intervention</w:t>
      </w:r>
      <w:r w:rsidRPr="00CB75BA">
        <w:rPr>
          <w:rFonts w:eastAsia="Cambria"/>
          <w:sz w:val="16"/>
        </w:rPr>
        <w:t xml:space="preserve">, at least </w:t>
      </w:r>
      <w:r w:rsidRPr="00CB75BA">
        <w:rPr>
          <w:rFonts w:eastAsia="Cambria"/>
          <w:u w:val="single"/>
        </w:rPr>
        <w:t>in an era of unipolarity</w:t>
      </w:r>
      <w:r w:rsidRPr="00CB75BA">
        <w:rPr>
          <w:rFonts w:eastAsia="Cambria"/>
          <w:sz w:val="16"/>
        </w:rPr>
        <w:t xml:space="preserve">. The rationale may vary from case to case, but illiberal behavior – military conquest –typically is excused as justifiable in the service of liberal goals,12 </w:t>
      </w:r>
      <w:r w:rsidRPr="00CB75BA">
        <w:rPr>
          <w:rFonts w:eastAsia="Cambria"/>
          <w:u w:val="single"/>
        </w:rPr>
        <w:t>from</w:t>
      </w:r>
      <w:r w:rsidRPr="00CB75BA">
        <w:rPr>
          <w:rFonts w:eastAsia="Cambria"/>
          <w:sz w:val="16"/>
        </w:rPr>
        <w:t xml:space="preserve"> nonproliferation in </w:t>
      </w:r>
      <w:r w:rsidRPr="00CB75BA">
        <w:rPr>
          <w:rFonts w:eastAsia="Cambria"/>
          <w:u w:val="single"/>
        </w:rPr>
        <w:t>Iraq</w:t>
      </w:r>
      <w:r w:rsidRPr="00CB75BA">
        <w:rPr>
          <w:rFonts w:eastAsia="Cambria"/>
          <w:sz w:val="16"/>
        </w:rPr>
        <w:t xml:space="preserve">, to human rights in </w:t>
      </w:r>
      <w:r w:rsidRPr="00CB75BA">
        <w:rPr>
          <w:rFonts w:eastAsia="Cambria"/>
          <w:u w:val="single"/>
        </w:rPr>
        <w:t>Libya</w:t>
      </w:r>
      <w:r w:rsidRPr="00CB75BA">
        <w:rPr>
          <w:rFonts w:eastAsia="Cambria"/>
          <w:sz w:val="16"/>
        </w:rPr>
        <w:t xml:space="preserve"> or </w:t>
      </w:r>
      <w:r w:rsidRPr="00CB75BA">
        <w:rPr>
          <w:rFonts w:eastAsia="Cambria"/>
          <w:u w:val="single"/>
        </w:rPr>
        <w:t>Kosovo</w:t>
      </w:r>
      <w:r w:rsidRPr="00CB75BA">
        <w:rPr>
          <w:rFonts w:eastAsia="Cambria"/>
          <w:sz w:val="16"/>
        </w:rPr>
        <w:t xml:space="preserve">, to counterterrorism in </w:t>
      </w:r>
      <w:r w:rsidRPr="00CB75BA">
        <w:rPr>
          <w:rFonts w:eastAsia="Cambria"/>
          <w:u w:val="single"/>
        </w:rPr>
        <w:t>Niger</w:t>
      </w:r>
      <w:r w:rsidRPr="00CB75BA">
        <w:rPr>
          <w:rFonts w:eastAsia="Cambria"/>
          <w:sz w:val="16"/>
        </w:rPr>
        <w:t xml:space="preserve"> </w:t>
      </w:r>
      <w:r w:rsidRPr="00CB75BA">
        <w:rPr>
          <w:rFonts w:eastAsia="Cambria"/>
          <w:u w:val="single"/>
        </w:rPr>
        <w:t>and Cameroon</w:t>
      </w:r>
      <w:r w:rsidRPr="00CB75BA">
        <w:rPr>
          <w:rFonts w:eastAsia="Cambria"/>
          <w:sz w:val="16"/>
        </w:rPr>
        <w:t xml:space="preserve">. Since the end of the Cold War and the end of bipolarity, </w:t>
      </w:r>
      <w:r w:rsidRPr="00CB75BA">
        <w:rPr>
          <w:rFonts w:eastAsia="Cambria"/>
          <w:u w:val="single"/>
        </w:rPr>
        <w:t>such interventions have become substantially more numerous</w:t>
      </w:r>
      <w:r w:rsidRPr="00CB75BA">
        <w:rPr>
          <w:rFonts w:eastAsia="Cambria"/>
          <w:sz w:val="16"/>
        </w:rPr>
        <w:t xml:space="preserve">; by one estimate, the United States engaged in four times as many military interventions since 1992 as during the whole of the Cold War.13 American endorsement of problematic norms like the Responsibility to Protect have only added to the problem. </w:t>
      </w:r>
      <w:r w:rsidRPr="00CB75BA">
        <w:rPr>
          <w:rFonts w:eastAsia="Cambria"/>
          <w:u w:val="single"/>
        </w:rPr>
        <w:t xml:space="preserve">The results of the intervention trap have been dire. The </w:t>
      </w:r>
      <w:r w:rsidRPr="00CB75BA">
        <w:rPr>
          <w:rFonts w:eastAsia="Cambria"/>
          <w:b/>
          <w:iCs/>
          <w:highlight w:val="green"/>
          <w:u w:val="single"/>
        </w:rPr>
        <w:t>few moderate successes have been largely outweighed by an impressive number of failures</w:t>
      </w:r>
      <w:r w:rsidRPr="00CB75BA">
        <w:rPr>
          <w:rFonts w:eastAsia="Cambria"/>
          <w:u w:val="single"/>
        </w:rPr>
        <w:t>.</w:t>
      </w:r>
      <w:r w:rsidRPr="00CB75BA">
        <w:rPr>
          <w:rFonts w:eastAsia="Cambria"/>
          <w:sz w:val="16"/>
        </w:rPr>
        <w:t xml:space="preserve"> </w:t>
      </w:r>
      <w:r w:rsidRPr="00CB75BA">
        <w:rPr>
          <w:rFonts w:eastAsia="Cambria"/>
          <w:u w:val="single"/>
        </w:rPr>
        <w:t>The war in Iraq upset the balance of power in the Middle East and helped to contribute to the rise of ISIS</w:t>
      </w:r>
      <w:r w:rsidRPr="00CB75BA">
        <w:rPr>
          <w:rFonts w:eastAsia="Cambria"/>
          <w:sz w:val="16"/>
        </w:rPr>
        <w:t xml:space="preserve">. The </w:t>
      </w:r>
      <w:r w:rsidRPr="00CB75BA">
        <w:rPr>
          <w:rFonts w:eastAsia="Cambria"/>
          <w:u w:val="single"/>
        </w:rPr>
        <w:t xml:space="preserve">U.S.-installed government of Afghanistan continues to slowly lose ground against a resurgent Taliban. </w:t>
      </w:r>
      <w:r w:rsidRPr="00CB75BA">
        <w:rPr>
          <w:rFonts w:eastAsia="Cambria"/>
          <w:sz w:val="16"/>
        </w:rPr>
        <w:t xml:space="preserve">The </w:t>
      </w:r>
      <w:r w:rsidRPr="00CB75BA">
        <w:rPr>
          <w:rFonts w:eastAsia="Cambria"/>
          <w:u w:val="single"/>
        </w:rPr>
        <w:t>intervention in Libya produced an ongoing civil conflic</w:t>
      </w:r>
      <w:r w:rsidRPr="00CB75BA">
        <w:rPr>
          <w:rFonts w:eastAsia="Cambria"/>
          <w:sz w:val="16"/>
        </w:rPr>
        <w:t xml:space="preserve">t. And </w:t>
      </w:r>
      <w:r w:rsidRPr="00CB75BA">
        <w:rPr>
          <w:rFonts w:eastAsia="Cambria"/>
          <w:highlight w:val="green"/>
          <w:u w:val="single"/>
        </w:rPr>
        <w:t>American actions</w:t>
      </w:r>
      <w:r w:rsidRPr="00CB75BA">
        <w:rPr>
          <w:rFonts w:eastAsia="Cambria"/>
          <w:u w:val="single"/>
        </w:rPr>
        <w:t xml:space="preserve"> in these cases </w:t>
      </w:r>
      <w:r w:rsidRPr="00CB75BA">
        <w:rPr>
          <w:rFonts w:eastAsia="Cambria"/>
          <w:highlight w:val="green"/>
          <w:u w:val="single"/>
        </w:rPr>
        <w:t xml:space="preserve">may be </w:t>
      </w:r>
      <w:r w:rsidRPr="00CB75BA">
        <w:rPr>
          <w:rFonts w:eastAsia="Cambria"/>
          <w:b/>
          <w:iCs/>
          <w:highlight w:val="green"/>
          <w:u w:val="single"/>
        </w:rPr>
        <w:t>driving dictators elsewhere</w:t>
      </w:r>
      <w:r w:rsidRPr="00CB75BA">
        <w:rPr>
          <w:rFonts w:eastAsia="Cambria"/>
          <w:b/>
          <w:iCs/>
          <w:u w:val="single"/>
        </w:rPr>
        <w:t xml:space="preserve"> – like North Korea’s Kim Jong Un – to </w:t>
      </w:r>
      <w:r w:rsidRPr="00CB75BA">
        <w:rPr>
          <w:rFonts w:eastAsia="Cambria"/>
          <w:b/>
          <w:iCs/>
          <w:highlight w:val="green"/>
          <w:u w:val="single"/>
        </w:rPr>
        <w:t>pursue the protection that only nuclear weapons can bring</w:t>
      </w:r>
      <w:r w:rsidRPr="00CB75BA">
        <w:rPr>
          <w:rFonts w:eastAsia="Cambria"/>
          <w:b/>
          <w:iCs/>
          <w:u w:val="single"/>
        </w:rPr>
        <w:t xml:space="preserve">. </w:t>
      </w:r>
      <w:r w:rsidRPr="00CB75BA">
        <w:rPr>
          <w:rFonts w:eastAsia="Cambria"/>
          <w:sz w:val="16"/>
        </w:rPr>
        <w:t xml:space="preserve">Even interventions like Kosovo, typically viewed as more benign, can be problematic. As James Goldgeier notes, “Because it ended with NATO victorious and Serbian President Slobodan Milosevic irreversibly weakened, it does not get the same level of attention as the 2003 Iraq War or the 2011 intervention in Libya. But it should.”14 </w:t>
      </w:r>
      <w:r w:rsidRPr="00CB75BA">
        <w:rPr>
          <w:rFonts w:eastAsia="Cambria"/>
          <w:u w:val="single"/>
        </w:rPr>
        <w:t>Confrontations with both Russia and China during the Kosovo intervention helped to worsen relations</w:t>
      </w:r>
      <w:r w:rsidRPr="00CB75BA">
        <w:rPr>
          <w:rFonts w:eastAsia="Cambria"/>
          <w:sz w:val="16"/>
        </w:rPr>
        <w:t xml:space="preserve">, and the intervention itself later served as a precedent for the Bush administration’s unilateral invasion of Iraq. On a broader level, </w:t>
      </w:r>
      <w:r w:rsidRPr="00CB75BA">
        <w:rPr>
          <w:rFonts w:eastAsia="Cambria"/>
          <w:u w:val="single"/>
        </w:rPr>
        <w:t xml:space="preserve">the exponential </w:t>
      </w:r>
      <w:r w:rsidRPr="00CB75BA">
        <w:rPr>
          <w:rFonts w:eastAsia="Cambria"/>
          <w:highlight w:val="green"/>
          <w:u w:val="single"/>
        </w:rPr>
        <w:t>growth of U.S</w:t>
      </w:r>
      <w:r w:rsidRPr="00CB75BA">
        <w:rPr>
          <w:rFonts w:eastAsia="Cambria"/>
          <w:u w:val="single"/>
        </w:rPr>
        <w:t xml:space="preserve">. counterterrorism </w:t>
      </w:r>
      <w:r w:rsidRPr="00CB75BA">
        <w:rPr>
          <w:rFonts w:eastAsia="Cambria"/>
          <w:highlight w:val="green"/>
          <w:u w:val="single"/>
        </w:rPr>
        <w:t>commitments overseas</w:t>
      </w:r>
      <w:r w:rsidRPr="00CB75BA">
        <w:rPr>
          <w:rFonts w:eastAsia="Cambria"/>
          <w:u w:val="single"/>
        </w:rPr>
        <w:t xml:space="preserve"> </w:t>
      </w:r>
      <w:r w:rsidRPr="00CB75BA">
        <w:rPr>
          <w:rFonts w:eastAsia="Cambria"/>
          <w:sz w:val="16"/>
        </w:rPr>
        <w:t xml:space="preserve">– from drone strikes to special ops forces and the deployment of troops to engage in “train-and-equip” missions – </w:t>
      </w:r>
      <w:r w:rsidRPr="00CB75BA">
        <w:rPr>
          <w:rFonts w:eastAsia="Cambria"/>
          <w:b/>
          <w:iCs/>
          <w:highlight w:val="green"/>
          <w:u w:val="single"/>
        </w:rPr>
        <w:t>has driven groups with predominantly local grievances into the arms of global terror groups, and</w:t>
      </w:r>
      <w:r w:rsidRPr="00CB75BA">
        <w:rPr>
          <w:rFonts w:eastAsia="Cambria"/>
          <w:b/>
          <w:iCs/>
          <w:u w:val="single"/>
        </w:rPr>
        <w:t xml:space="preserve"> has </w:t>
      </w:r>
      <w:r w:rsidRPr="00CB75BA">
        <w:rPr>
          <w:rFonts w:eastAsia="Cambria"/>
          <w:b/>
          <w:iCs/>
          <w:highlight w:val="green"/>
          <w:u w:val="single"/>
        </w:rPr>
        <w:t>increased radicalization</w:t>
      </w:r>
      <w:r w:rsidRPr="00CB75BA">
        <w:rPr>
          <w:rFonts w:eastAsia="Cambria"/>
          <w:b/>
          <w:iCs/>
          <w:u w:val="single"/>
        </w:rPr>
        <w:t xml:space="preserve"> </w:t>
      </w:r>
      <w:r w:rsidRPr="00CB75BA">
        <w:rPr>
          <w:rFonts w:eastAsia="Cambria"/>
          <w:sz w:val="16"/>
        </w:rPr>
        <w:t xml:space="preserve">in various areas.15 Counterterrorism missions are frequently invisible to the American people, and policymakers rarely debate their missions or cost, continuing to rely on the dated 2001 Authorization to use Military Force. </w:t>
      </w:r>
      <w:r w:rsidRPr="00CB75BA">
        <w:rPr>
          <w:rFonts w:eastAsia="Cambria"/>
          <w:u w:val="single"/>
        </w:rPr>
        <w:t xml:space="preserve">Constant </w:t>
      </w:r>
      <w:r w:rsidRPr="00CB75BA">
        <w:rPr>
          <w:rFonts w:eastAsia="Cambria"/>
          <w:highlight w:val="green"/>
          <w:u w:val="single"/>
        </w:rPr>
        <w:t>interventions</w:t>
      </w:r>
      <w:r w:rsidRPr="00CB75BA">
        <w:rPr>
          <w:rFonts w:eastAsia="Cambria"/>
          <w:u w:val="single"/>
        </w:rPr>
        <w:t xml:space="preserve"> squander blood and treasure, all while </w:t>
      </w:r>
      <w:r w:rsidRPr="00CB75BA">
        <w:rPr>
          <w:rFonts w:eastAsia="Cambria"/>
          <w:b/>
          <w:iCs/>
          <w:highlight w:val="green"/>
          <w:u w:val="single"/>
        </w:rPr>
        <w:t>chipping away at U.S. military readiness</w:t>
      </w:r>
      <w:r w:rsidRPr="00CB75BA">
        <w:rPr>
          <w:rFonts w:eastAsia="Cambria"/>
          <w:b/>
          <w:iCs/>
          <w:u w:val="single"/>
        </w:rPr>
        <w:t>.</w:t>
      </w:r>
      <w:r w:rsidRPr="00CB75BA">
        <w:rPr>
          <w:rFonts w:eastAsia="Cambria"/>
          <w:sz w:val="16"/>
        </w:rPr>
        <w:t xml:space="preserve">16 As Michael Spirtas of Rand describes, “Almost two decades of fighting in Afghanistan and Iraq have resulted in a generation of American service members with little experience in thinking about or preparing for major power conflict.”17 </w:t>
      </w:r>
      <w:r w:rsidRPr="00CB75BA">
        <w:rPr>
          <w:rFonts w:eastAsia="Cambria"/>
          <w:u w:val="single"/>
        </w:rPr>
        <w:t xml:space="preserve">These outcomes are </w:t>
      </w:r>
      <w:r w:rsidRPr="00CB75BA">
        <w:rPr>
          <w:rFonts w:eastAsia="Cambria"/>
          <w:b/>
          <w:iCs/>
          <w:u w:val="single"/>
        </w:rPr>
        <w:t>not the consequence of a few poor decisions, but rather of the core motivating concepts of primacy</w:t>
      </w:r>
      <w:r w:rsidRPr="00CB75BA">
        <w:rPr>
          <w:rFonts w:eastAsia="Cambria"/>
          <w:u w:val="single"/>
        </w:rPr>
        <w:t xml:space="preserve"> and its expansive aims.</w:t>
      </w:r>
      <w:r w:rsidRPr="00CB75BA">
        <w:rPr>
          <w:rFonts w:eastAsia="Cambria"/>
          <w:sz w:val="16"/>
        </w:rPr>
        <w:t xml:space="preserve"> </w:t>
      </w:r>
      <w:r w:rsidRPr="00CB75BA">
        <w:rPr>
          <w:rFonts w:eastAsia="Cambria"/>
          <w:u w:val="single"/>
        </w:rPr>
        <w:t xml:space="preserve">If we continue to adhere to a strategy that views America as the world’s policeman </w:t>
      </w:r>
      <w:r w:rsidRPr="00CB75BA">
        <w:rPr>
          <w:rFonts w:eastAsia="Cambria"/>
          <w:sz w:val="16"/>
        </w:rPr>
        <w:t>and savior,</w:t>
      </w:r>
      <w:r w:rsidRPr="00CB75BA">
        <w:rPr>
          <w:rFonts w:eastAsia="Cambria"/>
          <w:u w:val="single"/>
        </w:rPr>
        <w:t xml:space="preserve"> we will remain stuck in </w:t>
      </w:r>
      <w:r w:rsidRPr="00CB75BA">
        <w:rPr>
          <w:rFonts w:eastAsia="Cambria"/>
          <w:b/>
          <w:iCs/>
          <w:u w:val="single"/>
        </w:rPr>
        <w:t>the intervention trap.</w:t>
      </w:r>
    </w:p>
    <w:p w14:paraId="2920F059" w14:textId="77777777" w:rsidR="00E44D35" w:rsidRPr="00F244E8" w:rsidRDefault="00E44D35" w:rsidP="00E44D35">
      <w:pPr>
        <w:pStyle w:val="Heading4"/>
      </w:pPr>
      <w:r w:rsidRPr="00F244E8">
        <w:t xml:space="preserve">China </w:t>
      </w:r>
      <w:r w:rsidRPr="00F244E8">
        <w:rPr>
          <w:u w:val="single"/>
        </w:rPr>
        <w:t>doesn’t want</w:t>
      </w:r>
      <w:r w:rsidRPr="00F244E8">
        <w:t xml:space="preserve"> zero-sum polarity even with Biden. Xi transitions to </w:t>
      </w:r>
      <w:r w:rsidRPr="00F244E8">
        <w:rPr>
          <w:u w:val="single"/>
        </w:rPr>
        <w:t>avoid</w:t>
      </w:r>
      <w:r w:rsidRPr="00F244E8">
        <w:t xml:space="preserve"> lash-out. He will </w:t>
      </w:r>
      <w:r w:rsidRPr="00F244E8">
        <w:rPr>
          <w:u w:val="single"/>
        </w:rPr>
        <w:t>back out</w:t>
      </w:r>
      <w:r w:rsidRPr="00F244E8">
        <w:t xml:space="preserve"> of Taiwan and the SCS </w:t>
      </w:r>
      <w:r w:rsidRPr="00F244E8">
        <w:rPr>
          <w:u w:val="single"/>
        </w:rPr>
        <w:t>if</w:t>
      </w:r>
      <w:r w:rsidRPr="00F244E8">
        <w:t xml:space="preserve"> Biden stops high-level Taipei visits and </w:t>
      </w:r>
      <w:r w:rsidRPr="00F244E8">
        <w:rPr>
          <w:u w:val="single"/>
        </w:rPr>
        <w:t>cooperate</w:t>
      </w:r>
      <w:r w:rsidRPr="00F244E8">
        <w:t xml:space="preserve"> in bilateral agreements which </w:t>
      </w:r>
      <w:r w:rsidRPr="00F244E8">
        <w:rPr>
          <w:u w:val="single"/>
        </w:rPr>
        <w:t>proves</w:t>
      </w:r>
      <w:r w:rsidRPr="00F244E8">
        <w:t xml:space="preserve"> Xi is </w:t>
      </w:r>
      <w:r w:rsidRPr="00F244E8">
        <w:rPr>
          <w:u w:val="single"/>
        </w:rPr>
        <w:t>reactionary</w:t>
      </w:r>
      <w:r w:rsidRPr="00F244E8">
        <w:t xml:space="preserve">. </w:t>
      </w:r>
    </w:p>
    <w:p w14:paraId="6FB15083" w14:textId="77777777" w:rsidR="00E44D35" w:rsidRPr="00F244E8" w:rsidRDefault="00E44D35" w:rsidP="00E44D35">
      <w:r w:rsidRPr="00F244E8">
        <w:rPr>
          <w:rStyle w:val="Style13ptBold"/>
        </w:rPr>
        <w:t xml:space="preserve">Rudd, 21 </w:t>
      </w:r>
      <w:r w:rsidRPr="00F244E8">
        <w:t xml:space="preserve">(Kevin Rudd, KEVIN RUDD is President of the Asia Society, in New York, and previously served as Prime Minister of Australia, "Short of War," Foreign Affairs, </w:t>
      </w:r>
      <w:hyperlink r:id="rId18" w:history="1">
        <w:r w:rsidRPr="00F244E8">
          <w:rPr>
            <w:rStyle w:val="Hyperlink"/>
          </w:rPr>
          <w:t>https://www.foreignaffairs.com/articles/united-states/2021-02-05/kevin-rudd-usa-chinese-confrontation-short-of-war</w:t>
        </w:r>
      </w:hyperlink>
      <w:r w:rsidRPr="00F244E8">
        <w:t>, 2021)//ILake-NC</w:t>
      </w:r>
    </w:p>
    <w:p w14:paraId="006A9BB1" w14:textId="77777777" w:rsidR="00E44D35" w:rsidRPr="00F244E8" w:rsidRDefault="00E44D35" w:rsidP="00E44D35">
      <w:pPr>
        <w:rPr>
          <w:rStyle w:val="Emphasis"/>
        </w:rPr>
      </w:pPr>
      <w:r w:rsidRPr="00F244E8">
        <w:rPr>
          <w:sz w:val="16"/>
        </w:rPr>
        <w:t xml:space="preserve">AMERICA THROUGH XI'S EYES </w:t>
      </w:r>
      <w:r w:rsidRPr="00F244E8">
        <w:rPr>
          <w:rStyle w:val="StyleUnderline"/>
        </w:rPr>
        <w:t>Underneath</w:t>
      </w:r>
      <w:r w:rsidRPr="00F244E8">
        <w:rPr>
          <w:sz w:val="16"/>
        </w:rPr>
        <w:t xml:space="preserve"> all these </w:t>
      </w:r>
      <w:r w:rsidRPr="00F244E8">
        <w:rPr>
          <w:rStyle w:val="StyleUnderline"/>
        </w:rPr>
        <w:t xml:space="preserve">strategic choices lies </w:t>
      </w:r>
      <w:r w:rsidRPr="00F244E8">
        <w:rPr>
          <w:rStyle w:val="StyleUnderline"/>
          <w:highlight w:val="green"/>
        </w:rPr>
        <w:t>Xi’s belief</w:t>
      </w:r>
      <w:r w:rsidRPr="00F244E8">
        <w:rPr>
          <w:rStyle w:val="StyleUnderline"/>
        </w:rPr>
        <w:t>,</w:t>
      </w:r>
      <w:r w:rsidRPr="00F244E8">
        <w:rPr>
          <w:sz w:val="16"/>
        </w:rPr>
        <w:t xml:space="preserve"> </w:t>
      </w:r>
      <w:r w:rsidRPr="00F244E8">
        <w:rPr>
          <w:rStyle w:val="Emphasis"/>
          <w:highlight w:val="green"/>
        </w:rPr>
        <w:t>reflected in</w:t>
      </w:r>
      <w:r w:rsidRPr="00F244E8">
        <w:rPr>
          <w:rStyle w:val="Emphasis"/>
        </w:rPr>
        <w:t xml:space="preserve"> official Chinese pronouncements and </w:t>
      </w:r>
      <w:r w:rsidRPr="00F244E8">
        <w:rPr>
          <w:rStyle w:val="Emphasis"/>
          <w:highlight w:val="green"/>
        </w:rPr>
        <w:t>CCP literature</w:t>
      </w:r>
      <w:r w:rsidRPr="00F244E8">
        <w:rPr>
          <w:sz w:val="16"/>
        </w:rPr>
        <w:t xml:space="preserve">, that the United States is experiencing a steady, irreversible structural decline. This belief is now grounded in a considerable body of evidence. A divided U.S. government failed to craft a national strategy for long-term investment in infrastructure, education, and basic scientific and technological research. </w:t>
      </w:r>
      <w:r w:rsidRPr="00F244E8">
        <w:rPr>
          <w:rStyle w:val="StyleUnderline"/>
        </w:rPr>
        <w:t>The Trump administration damaged U.S. alliances, abandoned trade liberalization, withdrew the United States from its leadership of the postwar international order</w:t>
      </w:r>
      <w:r w:rsidRPr="00F244E8">
        <w:rPr>
          <w:sz w:val="16"/>
        </w:rPr>
        <w:t xml:space="preserve">, and crippled U.S. diplomatic capacity. The Republican Party has been hijacked by the far right, and the American political class and electorate are so deeply polarized that it will prove difficult for any president to win support for a long-term bipartisan strategy on China. </w:t>
      </w:r>
      <w:r w:rsidRPr="00F244E8">
        <w:rPr>
          <w:rStyle w:val="StyleUnderline"/>
          <w:highlight w:val="green"/>
        </w:rPr>
        <w:t>Washington</w:t>
      </w:r>
      <w:r w:rsidRPr="00F244E8">
        <w:rPr>
          <w:rStyle w:val="StyleUnderline"/>
        </w:rPr>
        <w:t xml:space="preserve">, Xi believes, is </w:t>
      </w:r>
      <w:r w:rsidRPr="00F244E8">
        <w:rPr>
          <w:rStyle w:val="StyleUnderline"/>
          <w:highlight w:val="green"/>
        </w:rPr>
        <w:t>highly unlikely to recover its credibility</w:t>
      </w:r>
      <w:r w:rsidRPr="00F244E8">
        <w:rPr>
          <w:rStyle w:val="StyleUnderline"/>
        </w:rPr>
        <w:t xml:space="preserve"> and confidence </w:t>
      </w:r>
      <w:r w:rsidRPr="00F244E8">
        <w:rPr>
          <w:rStyle w:val="StyleUnderline"/>
          <w:highlight w:val="green"/>
        </w:rPr>
        <w:t>as</w:t>
      </w:r>
      <w:r w:rsidRPr="00F244E8">
        <w:rPr>
          <w:rStyle w:val="StyleUnderline"/>
        </w:rPr>
        <w:t xml:space="preserve"> a regional and </w:t>
      </w:r>
      <w:r w:rsidRPr="00F244E8">
        <w:rPr>
          <w:rStyle w:val="StyleUnderline"/>
          <w:highlight w:val="green"/>
        </w:rPr>
        <w:t>global leader</w:t>
      </w:r>
      <w:r w:rsidRPr="00F244E8">
        <w:rPr>
          <w:rStyle w:val="StyleUnderline"/>
        </w:rPr>
        <w:t>.</w:t>
      </w:r>
      <w:r w:rsidRPr="00F244E8">
        <w:rPr>
          <w:sz w:val="16"/>
        </w:rPr>
        <w:t xml:space="preserve"> And he is betting that as the next decade progresses, other world leaders will come to share this view and begin to adjust their strategic postures accordingly, gradually shifting from balancing with Washington against Beijing, to hedging between the two powers, to bandwagoning with China. </w:t>
      </w:r>
      <w:r w:rsidRPr="00F244E8">
        <w:rPr>
          <w:rStyle w:val="Emphasis"/>
          <w:highlight w:val="green"/>
        </w:rPr>
        <w:t>But China</w:t>
      </w:r>
      <w:r w:rsidRPr="00F244E8">
        <w:rPr>
          <w:rStyle w:val="Emphasis"/>
        </w:rPr>
        <w:t xml:space="preserve"> </w:t>
      </w:r>
      <w:r w:rsidRPr="00F244E8">
        <w:rPr>
          <w:rStyle w:val="Emphasis"/>
          <w:highlight w:val="green"/>
        </w:rPr>
        <w:t>worries about</w:t>
      </w:r>
      <w:r w:rsidRPr="00F244E8">
        <w:rPr>
          <w:rStyle w:val="Emphasis"/>
        </w:rPr>
        <w:t xml:space="preserve"> the possibility of Washington </w:t>
      </w:r>
      <w:r w:rsidRPr="00F244E8">
        <w:rPr>
          <w:rStyle w:val="Emphasis"/>
          <w:highlight w:val="green"/>
        </w:rPr>
        <w:t>lash</w:t>
      </w:r>
      <w:r w:rsidRPr="00F244E8">
        <w:rPr>
          <w:rStyle w:val="Emphasis"/>
        </w:rPr>
        <w:t xml:space="preserve">ing </w:t>
      </w:r>
      <w:r w:rsidRPr="00F244E8">
        <w:rPr>
          <w:rStyle w:val="Emphasis"/>
          <w:highlight w:val="green"/>
        </w:rPr>
        <w:t>out</w:t>
      </w:r>
      <w:r w:rsidRPr="00F244E8">
        <w:rPr>
          <w:sz w:val="16"/>
        </w:rPr>
        <w:t xml:space="preserve"> at Beijing in the years </w:t>
      </w:r>
      <w:r w:rsidRPr="00F244E8">
        <w:rPr>
          <w:rStyle w:val="StyleUnderline"/>
        </w:rPr>
        <w:t>before U.S. power finally dissipates</w:t>
      </w:r>
      <w:r w:rsidRPr="00F244E8">
        <w:rPr>
          <w:sz w:val="16"/>
        </w:rPr>
        <w:t xml:space="preserve">. </w:t>
      </w:r>
      <w:r w:rsidRPr="00F244E8">
        <w:rPr>
          <w:rStyle w:val="StyleUnderline"/>
          <w:highlight w:val="green"/>
        </w:rPr>
        <w:t>Xi’s concern is</w:t>
      </w:r>
      <w:r w:rsidRPr="00F244E8">
        <w:rPr>
          <w:rStyle w:val="StyleUnderline"/>
        </w:rPr>
        <w:t xml:space="preserve"> not just a potential </w:t>
      </w:r>
      <w:r w:rsidRPr="00F244E8">
        <w:rPr>
          <w:rStyle w:val="StyleUnderline"/>
          <w:highlight w:val="green"/>
        </w:rPr>
        <w:t>military conflict</w:t>
      </w:r>
      <w:r w:rsidRPr="00F244E8">
        <w:rPr>
          <w:rStyle w:val="StyleUnderline"/>
        </w:rPr>
        <w:t xml:space="preserve"> but also any </w:t>
      </w:r>
      <w:r w:rsidRPr="00F244E8">
        <w:rPr>
          <w:rStyle w:val="StyleUnderline"/>
          <w:highlight w:val="green"/>
        </w:rPr>
        <w:t>rapid</w:t>
      </w:r>
      <w:r w:rsidRPr="00F244E8">
        <w:rPr>
          <w:rStyle w:val="StyleUnderline"/>
        </w:rPr>
        <w:t xml:space="preserve"> and radical </w:t>
      </w:r>
      <w:r w:rsidRPr="00F244E8">
        <w:rPr>
          <w:rStyle w:val="StyleUnderline"/>
          <w:highlight w:val="green"/>
        </w:rPr>
        <w:t>economic decoupling</w:t>
      </w:r>
      <w:r w:rsidRPr="00F244E8">
        <w:rPr>
          <w:rStyle w:val="StyleUnderline"/>
        </w:rPr>
        <w:t>.</w:t>
      </w:r>
      <w:r w:rsidRPr="00F244E8">
        <w:rPr>
          <w:sz w:val="16"/>
        </w:rPr>
        <w:t xml:space="preserve"> Moreover, </w:t>
      </w:r>
      <w:r w:rsidRPr="00F244E8">
        <w:rPr>
          <w:rStyle w:val="StyleUnderline"/>
        </w:rPr>
        <w:t xml:space="preserve">the CCP’s diplomatic establishment </w:t>
      </w:r>
      <w:r w:rsidRPr="00F244E8">
        <w:rPr>
          <w:rStyle w:val="StyleUnderline"/>
          <w:highlight w:val="green"/>
        </w:rPr>
        <w:t>fears</w:t>
      </w:r>
      <w:r w:rsidRPr="00F244E8">
        <w:rPr>
          <w:rStyle w:val="StyleUnderline"/>
        </w:rPr>
        <w:t xml:space="preserve"> that the </w:t>
      </w:r>
      <w:r w:rsidRPr="00F244E8">
        <w:rPr>
          <w:rStyle w:val="StyleUnderline"/>
          <w:highlight w:val="green"/>
        </w:rPr>
        <w:t xml:space="preserve">Biden </w:t>
      </w:r>
      <w:r w:rsidRPr="00F244E8">
        <w:rPr>
          <w:rStyle w:val="StyleUnderline"/>
        </w:rPr>
        <w:t>administration</w:t>
      </w:r>
      <w:r w:rsidRPr="00F244E8">
        <w:rPr>
          <w:sz w:val="16"/>
        </w:rPr>
        <w:t xml:space="preserve">, realizing that the United States will soon be unable to match Chinese power on its own, </w:t>
      </w:r>
      <w:r w:rsidRPr="00F244E8">
        <w:rPr>
          <w:rStyle w:val="StyleUnderline"/>
          <w:highlight w:val="green"/>
        </w:rPr>
        <w:t>might form</w:t>
      </w:r>
      <w:r w:rsidRPr="00F244E8">
        <w:rPr>
          <w:rStyle w:val="StyleUnderline"/>
        </w:rPr>
        <w:t xml:space="preserve"> an effective </w:t>
      </w:r>
      <w:r w:rsidRPr="00F244E8">
        <w:rPr>
          <w:rStyle w:val="StyleUnderline"/>
          <w:highlight w:val="green"/>
        </w:rPr>
        <w:t>coalition of countries</w:t>
      </w:r>
      <w:r w:rsidRPr="00F244E8">
        <w:rPr>
          <w:sz w:val="16"/>
        </w:rPr>
        <w:t xml:space="preserve"> across the democratic capitalist world with the express aim of </w:t>
      </w:r>
      <w:r w:rsidRPr="00F244E8">
        <w:rPr>
          <w:rStyle w:val="StyleUnderline"/>
          <w:highlight w:val="green"/>
        </w:rPr>
        <w:t>counterbalancing China collectively</w:t>
      </w:r>
      <w:r w:rsidRPr="00F244E8">
        <w:rPr>
          <w:rStyle w:val="StyleUnderline"/>
        </w:rPr>
        <w:t>.</w:t>
      </w:r>
      <w:r w:rsidRPr="00F244E8">
        <w:rPr>
          <w:sz w:val="16"/>
        </w:rPr>
        <w:t xml:space="preserve"> In particular, CCP leaders fear that President Joe Biden’s proposal to hold a summit of the world’s major democracies represents a first step on that path, </w:t>
      </w:r>
      <w:r w:rsidRPr="00F244E8">
        <w:rPr>
          <w:rStyle w:val="Emphasis"/>
          <w:highlight w:val="green"/>
        </w:rPr>
        <w:t>which is why China acted</w:t>
      </w:r>
      <w:r w:rsidRPr="00F244E8">
        <w:rPr>
          <w:rStyle w:val="Emphasis"/>
        </w:rPr>
        <w:t xml:space="preserve"> rapidly </w:t>
      </w:r>
      <w:r w:rsidRPr="00F244E8">
        <w:rPr>
          <w:rStyle w:val="Emphasis"/>
          <w:highlight w:val="green"/>
        </w:rPr>
        <w:t>to secure new trade and investment agreements in Asia and Europe</w:t>
      </w:r>
      <w:r w:rsidRPr="00F244E8">
        <w:rPr>
          <w:rStyle w:val="Emphasis"/>
        </w:rPr>
        <w:t xml:space="preserve"> before the new administration came into office</w:t>
      </w:r>
      <w:r w:rsidRPr="00F244E8">
        <w:rPr>
          <w:sz w:val="16"/>
        </w:rPr>
        <w:t xml:space="preserve">. Washington, Xi believes, is unlikely to recover its credibility and confidence as a global leader. </w:t>
      </w:r>
      <w:r w:rsidRPr="00F244E8">
        <w:rPr>
          <w:rStyle w:val="Emphasis"/>
          <w:highlight w:val="green"/>
        </w:rPr>
        <w:t>Mindful of</w:t>
      </w:r>
      <w:r w:rsidRPr="00F244E8">
        <w:rPr>
          <w:rStyle w:val="Emphasis"/>
        </w:rPr>
        <w:t xml:space="preserve"> this combination of near-term </w:t>
      </w:r>
      <w:r w:rsidRPr="00F244E8">
        <w:rPr>
          <w:rStyle w:val="Emphasis"/>
          <w:highlight w:val="green"/>
        </w:rPr>
        <w:t>risks</w:t>
      </w:r>
      <w:r w:rsidRPr="00F244E8">
        <w:rPr>
          <w:sz w:val="16"/>
        </w:rPr>
        <w:t xml:space="preserve"> and China’s long-term strengths, </w:t>
      </w:r>
      <w:r w:rsidRPr="00F244E8">
        <w:rPr>
          <w:rStyle w:val="StyleUnderline"/>
          <w:highlight w:val="green"/>
        </w:rPr>
        <w:t>Xi’s</w:t>
      </w:r>
      <w:r w:rsidRPr="00F244E8">
        <w:rPr>
          <w:rStyle w:val="StyleUnderline"/>
        </w:rPr>
        <w:t xml:space="preserve"> general </w:t>
      </w:r>
      <w:r w:rsidRPr="00F244E8">
        <w:rPr>
          <w:rStyle w:val="StyleUnderline"/>
          <w:highlight w:val="green"/>
        </w:rPr>
        <w:t>diplomatic strategy</w:t>
      </w:r>
      <w:r w:rsidRPr="00F244E8">
        <w:rPr>
          <w:sz w:val="16"/>
        </w:rPr>
        <w:t xml:space="preserve"> </w:t>
      </w:r>
      <w:r w:rsidRPr="00F244E8">
        <w:rPr>
          <w:rStyle w:val="StyleUnderline"/>
        </w:rPr>
        <w:t xml:space="preserve">toward </w:t>
      </w:r>
      <w:r w:rsidRPr="00F244E8">
        <w:rPr>
          <w:sz w:val="16"/>
        </w:rPr>
        <w:t>the</w:t>
      </w:r>
      <w:r w:rsidRPr="00F244E8">
        <w:rPr>
          <w:rStyle w:val="StyleUnderline"/>
        </w:rPr>
        <w:t xml:space="preserve"> Biden administration</w:t>
      </w:r>
      <w:r w:rsidRPr="00F244E8">
        <w:rPr>
          <w:sz w:val="16"/>
        </w:rPr>
        <w:t xml:space="preserve"> </w:t>
      </w:r>
      <w:r w:rsidRPr="00F244E8">
        <w:rPr>
          <w:rStyle w:val="Emphasis"/>
          <w:highlight w:val="green"/>
        </w:rPr>
        <w:t>will be to de-escalate immediate tensions</w:t>
      </w:r>
      <w:r w:rsidRPr="00F244E8">
        <w:rPr>
          <w:rStyle w:val="Emphasis"/>
        </w:rPr>
        <w:t>,</w:t>
      </w:r>
      <w:r w:rsidRPr="00F244E8">
        <w:rPr>
          <w:sz w:val="16"/>
        </w:rPr>
        <w:t xml:space="preserve"> </w:t>
      </w:r>
      <w:r w:rsidRPr="00F244E8">
        <w:rPr>
          <w:rStyle w:val="Emphasis"/>
        </w:rPr>
        <w:t>stabilize the bilateral relationship</w:t>
      </w:r>
      <w:r w:rsidRPr="00F244E8">
        <w:rPr>
          <w:sz w:val="16"/>
        </w:rPr>
        <w:t xml:space="preserve"> as early as possible, and </w:t>
      </w:r>
      <w:r w:rsidRPr="00F244E8">
        <w:rPr>
          <w:rStyle w:val="Emphasis"/>
        </w:rPr>
        <w:t>do everything possible to prevent security crises</w:t>
      </w:r>
      <w:r w:rsidRPr="00F244E8">
        <w:rPr>
          <w:sz w:val="16"/>
        </w:rPr>
        <w:t xml:space="preserve">. </w:t>
      </w:r>
      <w:r w:rsidRPr="00F244E8">
        <w:rPr>
          <w:rStyle w:val="StyleUnderline"/>
        </w:rPr>
        <w:t>To this end</w:t>
      </w:r>
      <w:r w:rsidRPr="00F244E8">
        <w:rPr>
          <w:sz w:val="16"/>
        </w:rPr>
        <w:t xml:space="preserve">, </w:t>
      </w:r>
      <w:r w:rsidRPr="00F244E8">
        <w:rPr>
          <w:rStyle w:val="StyleUnderline"/>
        </w:rPr>
        <w:t>Beijing will</w:t>
      </w:r>
      <w:r w:rsidRPr="00F244E8">
        <w:rPr>
          <w:sz w:val="16"/>
        </w:rPr>
        <w:t xml:space="preserve"> look to fully </w:t>
      </w:r>
      <w:r w:rsidRPr="00F244E8">
        <w:rPr>
          <w:rStyle w:val="Emphasis"/>
        </w:rPr>
        <w:t>re</w:t>
      </w:r>
      <w:r w:rsidRPr="00F244E8">
        <w:rPr>
          <w:rStyle w:val="Emphasis"/>
          <w:highlight w:val="green"/>
        </w:rPr>
        <w:t>open</w:t>
      </w:r>
      <w:r w:rsidRPr="00F244E8">
        <w:rPr>
          <w:rStyle w:val="Emphasis"/>
        </w:rPr>
        <w:t xml:space="preserve"> the </w:t>
      </w:r>
      <w:r w:rsidRPr="00F244E8">
        <w:rPr>
          <w:rStyle w:val="Emphasis"/>
          <w:highlight w:val="green"/>
        </w:rPr>
        <w:t>lines of high-level military communication</w:t>
      </w:r>
      <w:r w:rsidRPr="00F244E8">
        <w:rPr>
          <w:sz w:val="16"/>
        </w:rPr>
        <w:t xml:space="preserve"> </w:t>
      </w:r>
      <w:r w:rsidRPr="00F244E8">
        <w:rPr>
          <w:rStyle w:val="StyleUnderline"/>
        </w:rPr>
        <w:t>with Washington</w:t>
      </w:r>
      <w:r w:rsidRPr="00F244E8">
        <w:rPr>
          <w:sz w:val="16"/>
        </w:rPr>
        <w:t xml:space="preserve"> that were largely cut off during the Trump administration</w:t>
      </w:r>
      <w:r w:rsidRPr="00F244E8">
        <w:rPr>
          <w:rStyle w:val="StyleUnderline"/>
        </w:rPr>
        <w:t>. Xi might seek to convene a regular</w:t>
      </w:r>
      <w:r w:rsidRPr="00F244E8">
        <w:rPr>
          <w:sz w:val="16"/>
        </w:rPr>
        <w:t xml:space="preserve">, high-level political </w:t>
      </w:r>
      <w:r w:rsidRPr="00F244E8">
        <w:rPr>
          <w:rStyle w:val="StyleUnderline"/>
        </w:rPr>
        <w:t>dialogue</w:t>
      </w:r>
      <w:r w:rsidRPr="00F244E8">
        <w:rPr>
          <w:sz w:val="16"/>
        </w:rPr>
        <w:t xml:space="preserve">, as well, although Washington will not be interested in reestablishing the U.S.-China Strategic and Economic Dialogue, which served as the main channel between the two countries until its collapse amid the trade war of 2018–19. Finally, </w:t>
      </w:r>
      <w:r w:rsidRPr="00F244E8">
        <w:rPr>
          <w:rStyle w:val="Emphasis"/>
        </w:rPr>
        <w:t xml:space="preserve">Beijing may </w:t>
      </w:r>
      <w:r w:rsidRPr="00F244E8">
        <w:rPr>
          <w:rStyle w:val="Emphasis"/>
          <w:highlight w:val="green"/>
        </w:rPr>
        <w:t>moderate</w:t>
      </w:r>
      <w:r w:rsidRPr="00F244E8">
        <w:rPr>
          <w:rStyle w:val="Emphasis"/>
        </w:rPr>
        <w:t xml:space="preserve"> its </w:t>
      </w:r>
      <w:r w:rsidRPr="00F244E8">
        <w:rPr>
          <w:rStyle w:val="Emphasis"/>
          <w:highlight w:val="green"/>
        </w:rPr>
        <w:t>military activity</w:t>
      </w:r>
      <w:r w:rsidRPr="00F244E8">
        <w:rPr>
          <w:sz w:val="16"/>
        </w:rPr>
        <w:t xml:space="preserve"> </w:t>
      </w:r>
      <w:r w:rsidRPr="00F244E8">
        <w:rPr>
          <w:rStyle w:val="Emphasis"/>
        </w:rPr>
        <w:t>in the immediate period ahead in areas</w:t>
      </w:r>
      <w:r w:rsidRPr="00F244E8">
        <w:rPr>
          <w:sz w:val="16"/>
        </w:rPr>
        <w:t xml:space="preserve"> where the People’s Liberation Army rubs up directly against U.S. forces, particularly </w:t>
      </w:r>
      <w:r w:rsidRPr="00F244E8">
        <w:rPr>
          <w:rStyle w:val="Emphasis"/>
          <w:highlight w:val="green"/>
        </w:rPr>
        <w:t>in the S</w:t>
      </w:r>
      <w:r w:rsidRPr="00F244E8">
        <w:rPr>
          <w:rStyle w:val="Emphasis"/>
        </w:rPr>
        <w:t xml:space="preserve">outh </w:t>
      </w:r>
      <w:r w:rsidRPr="00F244E8">
        <w:rPr>
          <w:rStyle w:val="Emphasis"/>
          <w:highlight w:val="green"/>
        </w:rPr>
        <w:t>C</w:t>
      </w:r>
      <w:r w:rsidRPr="00F244E8">
        <w:rPr>
          <w:rStyle w:val="Emphasis"/>
        </w:rPr>
        <w:t xml:space="preserve">hina </w:t>
      </w:r>
      <w:r w:rsidRPr="00F244E8">
        <w:rPr>
          <w:rStyle w:val="Emphasis"/>
          <w:highlight w:val="green"/>
        </w:rPr>
        <w:t>S</w:t>
      </w:r>
      <w:r w:rsidRPr="00F244E8">
        <w:rPr>
          <w:rStyle w:val="Emphasis"/>
        </w:rPr>
        <w:t xml:space="preserve">ea </w:t>
      </w:r>
      <w:r w:rsidRPr="00F244E8">
        <w:rPr>
          <w:rStyle w:val="Emphasis"/>
          <w:highlight w:val="green"/>
        </w:rPr>
        <w:t>and</w:t>
      </w:r>
      <w:r w:rsidRPr="00F244E8">
        <w:rPr>
          <w:rStyle w:val="Emphasis"/>
        </w:rPr>
        <w:t xml:space="preserve"> around </w:t>
      </w:r>
      <w:r w:rsidRPr="00F244E8">
        <w:rPr>
          <w:rStyle w:val="Emphasis"/>
          <w:highlight w:val="green"/>
        </w:rPr>
        <w:t>Taiwan</w:t>
      </w:r>
      <w:r w:rsidRPr="00F244E8">
        <w:rPr>
          <w:sz w:val="16"/>
        </w:rPr>
        <w:t>—</w:t>
      </w:r>
      <w:r w:rsidRPr="00F244E8">
        <w:rPr>
          <w:rStyle w:val="StyleUnderline"/>
          <w:highlight w:val="green"/>
        </w:rPr>
        <w:t>assuming</w:t>
      </w:r>
      <w:r w:rsidRPr="00F244E8">
        <w:rPr>
          <w:sz w:val="16"/>
        </w:rPr>
        <w:t xml:space="preserve"> that the </w:t>
      </w:r>
      <w:r w:rsidRPr="00F244E8">
        <w:rPr>
          <w:rStyle w:val="StyleUnderline"/>
          <w:highlight w:val="green"/>
        </w:rPr>
        <w:t>Biden</w:t>
      </w:r>
      <w:r w:rsidRPr="00F244E8">
        <w:rPr>
          <w:rStyle w:val="StyleUnderline"/>
        </w:rPr>
        <w:t xml:space="preserve"> administration </w:t>
      </w:r>
      <w:r w:rsidRPr="00F244E8">
        <w:rPr>
          <w:rStyle w:val="StyleUnderline"/>
          <w:highlight w:val="green"/>
        </w:rPr>
        <w:t>discontinues</w:t>
      </w:r>
      <w:r w:rsidRPr="00F244E8">
        <w:rPr>
          <w:rStyle w:val="StyleUnderline"/>
        </w:rPr>
        <w:t xml:space="preserve"> the high-level </w:t>
      </w:r>
      <w:r w:rsidRPr="00F244E8">
        <w:rPr>
          <w:rStyle w:val="StyleUnderline"/>
          <w:highlight w:val="green"/>
        </w:rPr>
        <w:t>political visits to Taipei</w:t>
      </w:r>
      <w:r w:rsidRPr="00F244E8">
        <w:rPr>
          <w:sz w:val="16"/>
        </w:rPr>
        <w:t xml:space="preserve"> that became a defining feature of the final year of the Trump administration. For Beijing, however, these are changes in tactics, not in strategy. As Xi tries to ratchet down tensions in the near term, he will have to decide whether to continue pursuing his hard-line strategy against Australia, Canada, and India, which are friends or allies of the United States. This has involved a combination of a deep diplomatic freeze and economic coercion—and, in the case of India, direct military confrontation. Xi will wait for any clear signal from Washington that part of the price for stabilizing the U.S.-Chinese relationship would be an end to such coercive measures against U.S. partners. If no such signal is forthcoming—there was none under President Donald Trump—then Beijing will resume business as usual. Meanwhile</w:t>
      </w:r>
      <w:r w:rsidRPr="00F244E8">
        <w:rPr>
          <w:rStyle w:val="Emphasis"/>
        </w:rPr>
        <w:t xml:space="preserve">, Xi will seek to </w:t>
      </w:r>
      <w:r w:rsidRPr="00F244E8">
        <w:rPr>
          <w:rStyle w:val="Emphasis"/>
          <w:highlight w:val="green"/>
        </w:rPr>
        <w:t>work with Biden on climate change</w:t>
      </w:r>
      <w:r w:rsidRPr="00F244E8">
        <w:rPr>
          <w:rStyle w:val="Emphasis"/>
        </w:rPr>
        <w:t xml:space="preserve">. </w:t>
      </w:r>
      <w:r w:rsidRPr="00F244E8">
        <w:rPr>
          <w:sz w:val="16"/>
        </w:rPr>
        <w:t xml:space="preserve">Xi understands this is in China’s interests because of the country’s increasing vulnerability to extreme weather events. He also realizes that </w:t>
      </w:r>
      <w:r w:rsidRPr="00F244E8">
        <w:rPr>
          <w:rStyle w:val="StyleUnderline"/>
        </w:rPr>
        <w:t xml:space="preserve">Biden has an opportunity to gain international prestige if Beijing cooperates </w:t>
      </w:r>
      <w:r w:rsidRPr="00F244E8">
        <w:rPr>
          <w:sz w:val="16"/>
        </w:rPr>
        <w:t xml:space="preserve">with Washington on climate change, given the weight of Biden’s own climate commitments, and he knows that Biden will want to be able to demonstrate that his </w:t>
      </w:r>
      <w:r w:rsidRPr="00F244E8">
        <w:rPr>
          <w:rStyle w:val="StyleUnderline"/>
        </w:rPr>
        <w:t>engagement with Beijing led to reductions in Chinese carbon emissions</w:t>
      </w:r>
      <w:r w:rsidRPr="00F244E8">
        <w:rPr>
          <w:sz w:val="16"/>
        </w:rPr>
        <w:t xml:space="preserve">. As China sees it, these factors will deliver Xi some leverage in his overall dealings with Biden. And Xi hopes that </w:t>
      </w:r>
      <w:r w:rsidRPr="00F244E8">
        <w:rPr>
          <w:rStyle w:val="Emphasis"/>
        </w:rPr>
        <w:t xml:space="preserve">greater </w:t>
      </w:r>
      <w:r w:rsidRPr="00F244E8">
        <w:rPr>
          <w:rStyle w:val="Emphasis"/>
          <w:highlight w:val="green"/>
        </w:rPr>
        <w:t>collaboration</w:t>
      </w:r>
      <w:r w:rsidRPr="00F244E8">
        <w:rPr>
          <w:sz w:val="16"/>
          <w:highlight w:val="green"/>
        </w:rPr>
        <w:t xml:space="preserve"> </w:t>
      </w:r>
      <w:r w:rsidRPr="00F244E8">
        <w:rPr>
          <w:rStyle w:val="Emphasis"/>
          <w:highlight w:val="green"/>
        </w:rPr>
        <w:t>on climate</w:t>
      </w:r>
      <w:r w:rsidRPr="00F244E8">
        <w:rPr>
          <w:sz w:val="16"/>
        </w:rPr>
        <w:t xml:space="preserve"> will help </w:t>
      </w:r>
      <w:r w:rsidRPr="00F244E8">
        <w:rPr>
          <w:rStyle w:val="Emphasis"/>
          <w:highlight w:val="green"/>
        </w:rPr>
        <w:t>stabilize the U.S.-Chinese relationship</w:t>
      </w:r>
      <w:r w:rsidRPr="00F244E8">
        <w:rPr>
          <w:rStyle w:val="Emphasis"/>
        </w:rPr>
        <w:t xml:space="preserve"> more </w:t>
      </w:r>
      <w:r w:rsidRPr="00F244E8">
        <w:rPr>
          <w:rStyle w:val="Emphasis"/>
          <w:highlight w:val="green"/>
        </w:rPr>
        <w:t>generally</w:t>
      </w:r>
      <w:r w:rsidRPr="00F244E8">
        <w:rPr>
          <w:rStyle w:val="Emphasis"/>
        </w:rPr>
        <w:t>.</w:t>
      </w:r>
    </w:p>
    <w:p w14:paraId="18847403" w14:textId="77777777" w:rsidR="00887DCA" w:rsidRPr="002815D1" w:rsidRDefault="00887DCA" w:rsidP="0008429B"/>
    <w:p w14:paraId="7691AE21" w14:textId="77777777" w:rsidR="00534F0A" w:rsidRPr="000D1CDD" w:rsidRDefault="00534F0A" w:rsidP="00534F0A"/>
    <w:p w14:paraId="729127A7" w14:textId="77777777" w:rsidR="0008429B" w:rsidRPr="0008429B" w:rsidRDefault="0008429B" w:rsidP="0008429B"/>
    <w:p w14:paraId="24910A15" w14:textId="77777777" w:rsidR="0008429B" w:rsidRPr="002A2906" w:rsidRDefault="0008429B" w:rsidP="0008429B"/>
    <w:p w14:paraId="6B3C8EA9" w14:textId="77777777" w:rsidR="0008429B" w:rsidRPr="00F601E6" w:rsidRDefault="0008429B" w:rsidP="0008429B">
      <w:pPr>
        <w:pStyle w:val="Heading4"/>
      </w:pPr>
    </w:p>
    <w:p w14:paraId="2E39B506" w14:textId="77777777" w:rsidR="00CC5CAE" w:rsidRPr="00CC5CAE" w:rsidRDefault="00CC5CAE" w:rsidP="00CC5CAE"/>
    <w:p w14:paraId="75770C17" w14:textId="77777777" w:rsidR="00CC5CAE" w:rsidRPr="00CC5CAE" w:rsidRDefault="00CC5CAE" w:rsidP="00CC5CAE"/>
    <w:p w14:paraId="2F43893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altName w:val="Times"/>
    <w:panose1 w:val="00000500000000020000"/>
    <w:charset w:val="00"/>
    <w:family w:val="auto"/>
    <w:pitch w:val="variable"/>
    <w:sig w:usb0="E00002FF" w:usb1="5000205A"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52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078"/>
    <w:rsid w:val="00052FB1"/>
    <w:rsid w:val="00054276"/>
    <w:rsid w:val="000547B1"/>
    <w:rsid w:val="0006091E"/>
    <w:rsid w:val="00061BBF"/>
    <w:rsid w:val="000638C1"/>
    <w:rsid w:val="00065FEE"/>
    <w:rsid w:val="00066E3C"/>
    <w:rsid w:val="00072718"/>
    <w:rsid w:val="0007381E"/>
    <w:rsid w:val="00076094"/>
    <w:rsid w:val="0008429B"/>
    <w:rsid w:val="0008785F"/>
    <w:rsid w:val="00090CBE"/>
    <w:rsid w:val="00094DEC"/>
    <w:rsid w:val="000A2D8A"/>
    <w:rsid w:val="000A4C2B"/>
    <w:rsid w:val="000B22F7"/>
    <w:rsid w:val="000B2634"/>
    <w:rsid w:val="000D26A6"/>
    <w:rsid w:val="000D2B90"/>
    <w:rsid w:val="000D6ED8"/>
    <w:rsid w:val="000D717B"/>
    <w:rsid w:val="00100B28"/>
    <w:rsid w:val="00117316"/>
    <w:rsid w:val="001209B4"/>
    <w:rsid w:val="00146B92"/>
    <w:rsid w:val="00152D3C"/>
    <w:rsid w:val="001761FC"/>
    <w:rsid w:val="00182655"/>
    <w:rsid w:val="001840F2"/>
    <w:rsid w:val="00185134"/>
    <w:rsid w:val="001856C6"/>
    <w:rsid w:val="00191B5F"/>
    <w:rsid w:val="00192487"/>
    <w:rsid w:val="00193416"/>
    <w:rsid w:val="00194CB9"/>
    <w:rsid w:val="00195073"/>
    <w:rsid w:val="00195E32"/>
    <w:rsid w:val="0019668D"/>
    <w:rsid w:val="001A06E0"/>
    <w:rsid w:val="001A25FD"/>
    <w:rsid w:val="001A5371"/>
    <w:rsid w:val="001A72C7"/>
    <w:rsid w:val="001B44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D80"/>
    <w:rsid w:val="00370B41"/>
    <w:rsid w:val="00371B27"/>
    <w:rsid w:val="003726C3"/>
    <w:rsid w:val="00373560"/>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F0A"/>
    <w:rsid w:val="00536D8B"/>
    <w:rsid w:val="005379C3"/>
    <w:rsid w:val="00542CAE"/>
    <w:rsid w:val="005519C2"/>
    <w:rsid w:val="005523E0"/>
    <w:rsid w:val="0055320F"/>
    <w:rsid w:val="0055699B"/>
    <w:rsid w:val="005579F3"/>
    <w:rsid w:val="0056020A"/>
    <w:rsid w:val="00563D3D"/>
    <w:rsid w:val="005659AA"/>
    <w:rsid w:val="005676E8"/>
    <w:rsid w:val="00577C12"/>
    <w:rsid w:val="00580BFC"/>
    <w:rsid w:val="00581048"/>
    <w:rsid w:val="00581203"/>
    <w:rsid w:val="0058349C"/>
    <w:rsid w:val="00585FBE"/>
    <w:rsid w:val="005870E8"/>
    <w:rsid w:val="0058789C"/>
    <w:rsid w:val="005952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642"/>
    <w:rsid w:val="006C3A56"/>
    <w:rsid w:val="006D13F4"/>
    <w:rsid w:val="006D6AED"/>
    <w:rsid w:val="006E20B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63F"/>
    <w:rsid w:val="00834842"/>
    <w:rsid w:val="00840E7B"/>
    <w:rsid w:val="008536AF"/>
    <w:rsid w:val="00853D40"/>
    <w:rsid w:val="008564FC"/>
    <w:rsid w:val="00864E76"/>
    <w:rsid w:val="00865010"/>
    <w:rsid w:val="00872581"/>
    <w:rsid w:val="00872DDE"/>
    <w:rsid w:val="00873097"/>
    <w:rsid w:val="0087459D"/>
    <w:rsid w:val="0087680F"/>
    <w:rsid w:val="00876D81"/>
    <w:rsid w:val="00881D86"/>
    <w:rsid w:val="00883306"/>
    <w:rsid w:val="00887DCA"/>
    <w:rsid w:val="008904F9"/>
    <w:rsid w:val="00890E4C"/>
    <w:rsid w:val="00890E74"/>
    <w:rsid w:val="00892798"/>
    <w:rsid w:val="0089418F"/>
    <w:rsid w:val="00896A38"/>
    <w:rsid w:val="00897C29"/>
    <w:rsid w:val="008A1A9C"/>
    <w:rsid w:val="008A4633"/>
    <w:rsid w:val="008B032E"/>
    <w:rsid w:val="008B1FC0"/>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AB5"/>
    <w:rsid w:val="0097151F"/>
    <w:rsid w:val="00973777"/>
    <w:rsid w:val="00976E78"/>
    <w:rsid w:val="009775C0"/>
    <w:rsid w:val="00981F23"/>
    <w:rsid w:val="00990634"/>
    <w:rsid w:val="00991733"/>
    <w:rsid w:val="00992078"/>
    <w:rsid w:val="00992BE3"/>
    <w:rsid w:val="009A13E9"/>
    <w:rsid w:val="009A1467"/>
    <w:rsid w:val="009A6464"/>
    <w:rsid w:val="009B3208"/>
    <w:rsid w:val="009B69F5"/>
    <w:rsid w:val="009C5FF7"/>
    <w:rsid w:val="009C6292"/>
    <w:rsid w:val="009D15DB"/>
    <w:rsid w:val="009D3133"/>
    <w:rsid w:val="009E160D"/>
    <w:rsid w:val="009F1CBB"/>
    <w:rsid w:val="009F3305"/>
    <w:rsid w:val="009F6FB2"/>
    <w:rsid w:val="00A0383E"/>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4BC"/>
    <w:rsid w:val="00B24662"/>
    <w:rsid w:val="00B3569C"/>
    <w:rsid w:val="00B40A5C"/>
    <w:rsid w:val="00B43676"/>
    <w:rsid w:val="00B5602D"/>
    <w:rsid w:val="00B60125"/>
    <w:rsid w:val="00B6656B"/>
    <w:rsid w:val="00B66F80"/>
    <w:rsid w:val="00B70A9E"/>
    <w:rsid w:val="00B71625"/>
    <w:rsid w:val="00B75C54"/>
    <w:rsid w:val="00B8710E"/>
    <w:rsid w:val="00B92A93"/>
    <w:rsid w:val="00BA17A8"/>
    <w:rsid w:val="00BA3C33"/>
    <w:rsid w:val="00BB0878"/>
    <w:rsid w:val="00BB184A"/>
    <w:rsid w:val="00BB1879"/>
    <w:rsid w:val="00BC0ABE"/>
    <w:rsid w:val="00BC30DB"/>
    <w:rsid w:val="00BC64FF"/>
    <w:rsid w:val="00BC7C37"/>
    <w:rsid w:val="00BD2244"/>
    <w:rsid w:val="00BE6472"/>
    <w:rsid w:val="00BF29B8"/>
    <w:rsid w:val="00BF46EA"/>
    <w:rsid w:val="00C01622"/>
    <w:rsid w:val="00C07769"/>
    <w:rsid w:val="00C07D05"/>
    <w:rsid w:val="00C10856"/>
    <w:rsid w:val="00C203FA"/>
    <w:rsid w:val="00C244F5"/>
    <w:rsid w:val="00C313A5"/>
    <w:rsid w:val="00C3164F"/>
    <w:rsid w:val="00C31B5E"/>
    <w:rsid w:val="00C34D3E"/>
    <w:rsid w:val="00C35B37"/>
    <w:rsid w:val="00C3747A"/>
    <w:rsid w:val="00C37F29"/>
    <w:rsid w:val="00C56DCC"/>
    <w:rsid w:val="00C57075"/>
    <w:rsid w:val="00C72AFE"/>
    <w:rsid w:val="00C81619"/>
    <w:rsid w:val="00CA013C"/>
    <w:rsid w:val="00CA6D6D"/>
    <w:rsid w:val="00CC5CA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71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D35"/>
    <w:rsid w:val="00E47013"/>
    <w:rsid w:val="00E541F9"/>
    <w:rsid w:val="00E548D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110"/>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8EE12E"/>
  <w14:defaultImageDpi w14:val="300"/>
  <w15:docId w15:val="{A8B454B8-3912-0041-894C-B1E8B5BDD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52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52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52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5952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5952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52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2E7"/>
  </w:style>
  <w:style w:type="character" w:customStyle="1" w:styleId="Heading1Char">
    <w:name w:val="Heading 1 Char"/>
    <w:aliases w:val="Pocket Char"/>
    <w:basedOn w:val="DefaultParagraphFont"/>
    <w:link w:val="Heading1"/>
    <w:uiPriority w:val="9"/>
    <w:rsid w:val="005952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52E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5952E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5952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52E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5952E7"/>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5952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52E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Dont u Char"/>
    <w:basedOn w:val="DefaultParagraphFont"/>
    <w:link w:val="NoSpacing"/>
    <w:uiPriority w:val="99"/>
    <w:unhideWhenUsed/>
    <w:rsid w:val="005952E7"/>
    <w:rPr>
      <w:color w:val="auto"/>
      <w:u w:val="none"/>
    </w:rPr>
  </w:style>
  <w:style w:type="paragraph" w:styleId="DocumentMap">
    <w:name w:val="Document Map"/>
    <w:basedOn w:val="Normal"/>
    <w:link w:val="DocumentMapChar"/>
    <w:uiPriority w:val="99"/>
    <w:semiHidden/>
    <w:unhideWhenUsed/>
    <w:rsid w:val="005952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52E7"/>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6,No Spacing8"/>
    <w:basedOn w:val="Heading1"/>
    <w:link w:val="Hyperlink"/>
    <w:autoRedefine/>
    <w:uiPriority w:val="99"/>
    <w:qFormat/>
    <w:rsid w:val="005952E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8429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text">
    <w:name w:val="card text"/>
    <w:basedOn w:val="Normal"/>
    <w:link w:val="cardtextChar"/>
    <w:qFormat/>
    <w:rsid w:val="0008429B"/>
    <w:pPr>
      <w:ind w:left="288" w:right="288"/>
    </w:pPr>
    <w:rPr>
      <w:rFonts w:ascii="Times" w:eastAsia="Calibri" w:hAnsi="Times"/>
    </w:rPr>
  </w:style>
  <w:style w:type="character" w:customStyle="1" w:styleId="cardtextChar">
    <w:name w:val="card text Char"/>
    <w:link w:val="cardtext"/>
    <w:rsid w:val="0008429B"/>
    <w:rPr>
      <w:rFonts w:ascii="Times" w:eastAsia="Calibri" w:hAnsi="Times"/>
      <w:sz w:val="22"/>
    </w:rPr>
  </w:style>
  <w:style w:type="character" w:customStyle="1" w:styleId="TitleChar">
    <w:name w:val="Title Char"/>
    <w:aliases w:val="Cites and Cards Char,Bold Underlined Char,UNDERLINE Char,title Char,Read This Char"/>
    <w:link w:val="Title"/>
    <w:uiPriority w:val="1"/>
    <w:qFormat/>
    <w:rsid w:val="0008429B"/>
    <w:rPr>
      <w:bCs/>
      <w:u w:val="single"/>
    </w:rPr>
  </w:style>
  <w:style w:type="paragraph" w:styleId="Title">
    <w:name w:val="Title"/>
    <w:aliases w:val="Cites and Cards,Bold Underlined,UNDERLINE,title,Read This"/>
    <w:basedOn w:val="Normal"/>
    <w:next w:val="Normal"/>
    <w:link w:val="TitleChar"/>
    <w:uiPriority w:val="1"/>
    <w:qFormat/>
    <w:rsid w:val="0008429B"/>
    <w:pPr>
      <w:pBdr>
        <w:bottom w:val="single" w:sz="8" w:space="4" w:color="4F81BD"/>
      </w:pBdr>
      <w:spacing w:after="300"/>
      <w:contextualSpacing/>
    </w:pPr>
    <w:rPr>
      <w:rFonts w:asciiTheme="minorHAnsi" w:hAnsiTheme="minorHAnsi"/>
      <w:bCs/>
      <w:sz w:val="24"/>
      <w:u w:val="single"/>
    </w:rPr>
  </w:style>
  <w:style w:type="character" w:customStyle="1" w:styleId="TitleChar1">
    <w:name w:val="Title Char1"/>
    <w:basedOn w:val="DefaultParagraphFont"/>
    <w:uiPriority w:val="10"/>
    <w:rsid w:val="0008429B"/>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qFormat/>
    <w:rsid w:val="0008429B"/>
    <w:pPr>
      <w:widowControl w:val="0"/>
      <w:autoSpaceDE w:val="0"/>
      <w:autoSpaceDN w:val="0"/>
      <w:adjustRightInd w:val="0"/>
      <w:ind w:left="346" w:firstLine="280"/>
    </w:pPr>
  </w:style>
  <w:style w:type="paragraph" w:customStyle="1" w:styleId="textbold">
    <w:name w:val="text bold"/>
    <w:basedOn w:val="Normal"/>
    <w:uiPriority w:val="20"/>
    <w:qFormat/>
    <w:rsid w:val="00194CB9"/>
    <w:pPr>
      <w:spacing w:after="0" w:line="240" w:lineRule="auto"/>
      <w:ind w:left="720"/>
      <w:jc w:val="both"/>
    </w:pPr>
    <w:rPr>
      <w:rFonts w:ascii="Georgia" w:hAnsi="Georgia" w:cs="Calibri"/>
      <w:b/>
      <w:iCs/>
      <w:u w:val="single"/>
      <w:lang w:eastAsia="zh-CN"/>
    </w:rPr>
  </w:style>
  <w:style w:type="paragraph" w:customStyle="1" w:styleId="AuthorQuals">
    <w:name w:val="Author Quals"/>
    <w:basedOn w:val="Normal"/>
    <w:link w:val="AuthorQualsChar"/>
    <w:autoRedefine/>
    <w:uiPriority w:val="4"/>
    <w:qFormat/>
    <w:rsid w:val="00043078"/>
    <w:rPr>
      <w:sz w:val="16"/>
      <w:szCs w:val="10"/>
    </w:rPr>
  </w:style>
  <w:style w:type="character" w:customStyle="1" w:styleId="AuthorQualsChar">
    <w:name w:val="Author Quals Char"/>
    <w:basedOn w:val="DefaultParagraphFont"/>
    <w:link w:val="AuthorQuals"/>
    <w:uiPriority w:val="4"/>
    <w:rsid w:val="00043078"/>
    <w:rPr>
      <w:rFonts w:ascii="Calibri" w:hAnsi="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and.org/blog/2018/02/the-competition-for-status-could-increase-the-risk.html" TargetMode="External"/><Relationship Id="rId18" Type="http://schemas.openxmlformats.org/officeDocument/2006/relationships/hyperlink" Target="https://www.foreignaffairs.com/articles/united-states/2021-02-05/kevin-rudd-usa-chinese-confrontation-short-of-w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wrepublic.com/article/164485/why-china-will-not-invade-taiwan"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cdcoe.org/uploads/2019/06/Art_12_The-Cyber-ASAT.pdf" TargetMode="External"/><Relationship Id="rId5" Type="http://schemas.openxmlformats.org/officeDocument/2006/relationships/numbering" Target="numbering.xml"/><Relationship Id="rId15" Type="http://schemas.openxmlformats.org/officeDocument/2006/relationships/hyperlink" Target="http://nationalinterest.org/blog/the-skeptics/the-high-costs-limited-benefits-americas-alliances-17273?page=show//)MBA" TargetMode="External"/><Relationship Id="rId10" Type="http://schemas.openxmlformats.org/officeDocument/2006/relationships/hyperlink" Target="https://plato.stanford.edu/entries/generic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foreignaffairs.com/articles/2019-04-16/end-hu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20101</Words>
  <Characters>114582</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42</cp:revision>
  <dcterms:created xsi:type="dcterms:W3CDTF">2022-01-14T18:24:00Z</dcterms:created>
  <dcterms:modified xsi:type="dcterms:W3CDTF">2022-01-14T20:54:00Z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