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5A5D9E" w14:textId="77777777" w:rsidR="00A83D0A" w:rsidRPr="00E71691" w:rsidRDefault="00A83D0A" w:rsidP="00A83D0A">
      <w:pPr>
        <w:pStyle w:val="Heading3"/>
        <w:rPr>
          <w:rFonts w:cs="Arial"/>
        </w:rPr>
      </w:pPr>
      <w:r w:rsidRPr="00E71691">
        <w:rPr>
          <w:rFonts w:cs="Arial"/>
        </w:rPr>
        <w:t xml:space="preserve">NC </w:t>
      </w:r>
    </w:p>
    <w:p w14:paraId="2A958AFA" w14:textId="77777777" w:rsidR="00A83D0A" w:rsidRPr="00C7794F" w:rsidRDefault="00A83D0A" w:rsidP="00A83D0A">
      <w:pPr>
        <w:pStyle w:val="Heading4"/>
        <w:rPr>
          <w:rFonts w:cs="Calibri"/>
        </w:rPr>
      </w:pPr>
      <w:r w:rsidRPr="00C7794F">
        <w:rPr>
          <w:rFonts w:cs="Calibri"/>
        </w:rPr>
        <w:t>the standard is maximizing expected wellbeing</w:t>
      </w:r>
    </w:p>
    <w:p w14:paraId="46017282" w14:textId="60E37B3C" w:rsidR="00A83D0A" w:rsidRPr="00C7794F" w:rsidRDefault="00A83D0A" w:rsidP="00A83D0A">
      <w:pPr>
        <w:pStyle w:val="Heading4"/>
        <w:rPr>
          <w:rFonts w:cs="Calibri"/>
        </w:rPr>
      </w:pPr>
      <w:r w:rsidRPr="00C7794F">
        <w:rPr>
          <w:rFonts w:cs="Calibri"/>
        </w:rPr>
        <w:t>Independently:</w:t>
      </w:r>
      <w:r w:rsidR="003E7E69">
        <w:rPr>
          <w:rFonts w:cs="Calibri"/>
        </w:rPr>
        <w:t xml:space="preserve"> </w:t>
      </w:r>
    </w:p>
    <w:p w14:paraId="4092CF53" w14:textId="77777777" w:rsidR="00A83D0A" w:rsidRPr="00730CE9" w:rsidRDefault="00A83D0A" w:rsidP="00A83D0A">
      <w:pPr>
        <w:pStyle w:val="Heading4"/>
        <w:rPr>
          <w:rFonts w:cs="Arial"/>
        </w:rPr>
      </w:pPr>
      <w:r w:rsidRPr="00C7794F">
        <w:rPr>
          <w:rFonts w:cs="Calibri"/>
        </w:rPr>
        <w:t>1</w:t>
      </w:r>
      <w:r>
        <w:rPr>
          <w:rFonts w:cs="Calibri"/>
        </w:rPr>
        <w:t>]</w:t>
      </w:r>
      <w:r w:rsidRPr="00C7794F">
        <w:rPr>
          <w:rFonts w:cs="Calibri"/>
        </w:rPr>
        <w:t xml:space="preserve"> </w:t>
      </w:r>
      <w:r>
        <w:rPr>
          <w:rFonts w:cs="Arial"/>
        </w:rPr>
        <w:t>Death is bad</w:t>
      </w:r>
    </w:p>
    <w:p w14:paraId="5B2884C8" w14:textId="77777777" w:rsidR="00A83D0A" w:rsidRPr="00AE4834" w:rsidRDefault="00A83D0A" w:rsidP="00A83D0A">
      <w:pPr>
        <w:rPr>
          <w:rStyle w:val="Style13ptBold"/>
          <w:b w:val="0"/>
        </w:rPr>
      </w:pPr>
      <w:r w:rsidRPr="00AE4834">
        <w:rPr>
          <w:rStyle w:val="Style13ptBold"/>
          <w:rFonts w:eastAsia="Calibri"/>
        </w:rPr>
        <w:t>Burns</w:t>
      </w:r>
      <w:r w:rsidRPr="00AE4834">
        <w:rPr>
          <w:rStyle w:val="Style13ptBold"/>
        </w:rPr>
        <w:t xml:space="preserve"> 2017 (</w:t>
      </w:r>
      <w:r w:rsidRPr="00AE4834">
        <w:rPr>
          <w:rStyle w:val="Style13ptBold"/>
          <w:rFonts w:eastAsia="Calibri"/>
        </w:rPr>
        <w:t>Elizabeth</w:t>
      </w:r>
      <w:r w:rsidRPr="00AE4834">
        <w:rPr>
          <w:rStyle w:val="Style13ptBold"/>
        </w:rPr>
        <w:t xml:space="preserve"> </w:t>
      </w:r>
      <w:proofErr w:type="spellStart"/>
      <w:r w:rsidRPr="00AE4834">
        <w:rPr>
          <w:rStyle w:val="Style13ptBold"/>
          <w:rFonts w:eastAsia="Calibri"/>
        </w:rPr>
        <w:t>Finneron</w:t>
      </w:r>
      <w:proofErr w:type="spellEnd"/>
      <w:r w:rsidRPr="00AE4834">
        <w:rPr>
          <w:rStyle w:val="Style13ptBold"/>
        </w:rPr>
        <w:t>-</w:t>
      </w:r>
      <w:r w:rsidRPr="00AE4834">
        <w:rPr>
          <w:rStyle w:val="Style13ptBold"/>
          <w:rFonts w:eastAsia="Calibri"/>
        </w:rPr>
        <w:t>Burns</w:t>
      </w:r>
      <w:r w:rsidRPr="00AE4834">
        <w:rPr>
          <w:rStyle w:val="Style13ptBold"/>
        </w:rPr>
        <w:t xml:space="preserve"> </w:t>
      </w:r>
      <w:r w:rsidRPr="00AE4834">
        <w:rPr>
          <w:rStyle w:val="Style13ptBold"/>
          <w:rFonts w:eastAsia="Calibri"/>
        </w:rPr>
        <w:t>is</w:t>
      </w:r>
      <w:r w:rsidRPr="00AE4834">
        <w:rPr>
          <w:rStyle w:val="Style13ptBold"/>
        </w:rPr>
        <w:t xml:space="preserve"> </w:t>
      </w:r>
      <w:r w:rsidRPr="00AE4834">
        <w:rPr>
          <w:rStyle w:val="Style13ptBold"/>
          <w:rFonts w:eastAsia="Calibri"/>
        </w:rPr>
        <w:t>a</w:t>
      </w:r>
      <w:r w:rsidRPr="00AE4834">
        <w:rPr>
          <w:rStyle w:val="Style13ptBold"/>
        </w:rPr>
        <w:t xml:space="preserve"> </w:t>
      </w:r>
      <w:r w:rsidRPr="00AE4834">
        <w:rPr>
          <w:rStyle w:val="Style13ptBold"/>
          <w:rFonts w:eastAsia="Calibri"/>
        </w:rPr>
        <w:t>Teaching</w:t>
      </w:r>
      <w:r w:rsidRPr="00AE4834">
        <w:rPr>
          <w:rStyle w:val="Style13ptBold"/>
        </w:rPr>
        <w:t xml:space="preserve"> </w:t>
      </w:r>
      <w:r w:rsidRPr="00AE4834">
        <w:rPr>
          <w:rStyle w:val="Style13ptBold"/>
          <w:rFonts w:eastAsia="Calibri"/>
        </w:rPr>
        <w:t>Fellow</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University</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Warwick</w:t>
      </w:r>
      <w:r w:rsidRPr="00AE4834">
        <w:rPr>
          <w:rStyle w:val="Style13ptBold"/>
        </w:rPr>
        <w:t xml:space="preserve"> </w:t>
      </w:r>
      <w:r w:rsidRPr="00AE4834">
        <w:rPr>
          <w:rStyle w:val="Style13ptBold"/>
          <w:rFonts w:eastAsia="Calibri"/>
        </w:rPr>
        <w:t>and</w:t>
      </w:r>
      <w:r w:rsidRPr="00AE4834">
        <w:rPr>
          <w:rStyle w:val="Style13ptBold"/>
        </w:rPr>
        <w:t xml:space="preserve"> </w:t>
      </w:r>
      <w:r w:rsidRPr="00AE4834">
        <w:rPr>
          <w:rStyle w:val="Style13ptBold"/>
          <w:rFonts w:eastAsia="Calibri"/>
        </w:rPr>
        <w:t>an</w:t>
      </w:r>
      <w:r w:rsidRPr="00AE4834">
        <w:rPr>
          <w:rStyle w:val="Style13ptBold"/>
        </w:rPr>
        <w:t xml:space="preserve"> </w:t>
      </w:r>
      <w:r w:rsidRPr="00AE4834">
        <w:rPr>
          <w:rStyle w:val="Style13ptBold"/>
          <w:rFonts w:eastAsia="Calibri"/>
        </w:rPr>
        <w:t>Affiliated</w:t>
      </w:r>
      <w:r w:rsidRPr="00AE4834">
        <w:rPr>
          <w:rStyle w:val="Style13ptBold"/>
        </w:rPr>
        <w:t xml:space="preserve"> </w:t>
      </w:r>
      <w:r w:rsidRPr="00AE4834">
        <w:rPr>
          <w:rStyle w:val="Style13ptBold"/>
          <w:rFonts w:eastAsia="Calibri"/>
        </w:rPr>
        <w:t>Researcher</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Institute</w:t>
      </w:r>
      <w:r w:rsidRPr="00AE4834">
        <w:rPr>
          <w:rStyle w:val="Style13ptBold"/>
        </w:rPr>
        <w:t xml:space="preserve"> </w:t>
      </w:r>
      <w:r w:rsidRPr="00AE4834">
        <w:rPr>
          <w:rStyle w:val="Style13ptBold"/>
          <w:rFonts w:eastAsia="Calibri"/>
        </w:rPr>
        <w:t>for</w:t>
      </w:r>
      <w:r w:rsidRPr="00AE4834">
        <w:rPr>
          <w:rStyle w:val="Style13ptBold"/>
        </w:rPr>
        <w:t xml:space="preserve"> </w:t>
      </w:r>
      <w:r w:rsidRPr="00AE4834">
        <w:rPr>
          <w:rStyle w:val="Style13ptBold"/>
          <w:rFonts w:eastAsia="Calibri"/>
        </w:rPr>
        <w:t>Futures</w:t>
      </w:r>
      <w:r w:rsidRPr="00AE4834">
        <w:rPr>
          <w:rStyle w:val="Style13ptBold"/>
        </w:rPr>
        <w:t xml:space="preserve"> </w:t>
      </w:r>
      <w:r w:rsidRPr="00AE4834">
        <w:rPr>
          <w:rStyle w:val="Style13ptBold"/>
          <w:rFonts w:eastAsia="Calibri"/>
        </w:rPr>
        <w:t>Studies</w:t>
      </w:r>
      <w:r w:rsidRPr="00AE4834">
        <w:rPr>
          <w:rStyle w:val="Style13ptBold"/>
        </w:rPr>
        <w:t xml:space="preserve"> </w:t>
      </w:r>
      <w:r w:rsidRPr="00AE4834">
        <w:rPr>
          <w:rStyle w:val="Style13ptBold"/>
          <w:rFonts w:eastAsia="Calibri"/>
        </w:rPr>
        <w:t>in</w:t>
      </w:r>
      <w:r w:rsidRPr="00AE4834">
        <w:rPr>
          <w:rStyle w:val="Style13ptBold"/>
        </w:rPr>
        <w:t xml:space="preserve"> </w:t>
      </w:r>
      <w:r w:rsidRPr="00AE4834">
        <w:rPr>
          <w:rStyle w:val="Style13ptBold"/>
          <w:rFonts w:eastAsia="Calibri"/>
        </w:rPr>
        <w:t>Stockholm</w:t>
      </w:r>
      <w:r w:rsidRPr="00AE4834">
        <w:rPr>
          <w:rStyle w:val="Style13ptBold"/>
        </w:rPr>
        <w:t xml:space="preserve">, </w:t>
      </w:r>
      <w:r w:rsidRPr="00AE4834">
        <w:rPr>
          <w:rStyle w:val="Style13ptBold"/>
          <w:rFonts w:eastAsia="Calibri"/>
        </w:rPr>
        <w:t>What</w:t>
      </w:r>
      <w:r w:rsidRPr="00AE4834">
        <w:rPr>
          <w:rStyle w:val="Style13ptBold"/>
        </w:rPr>
        <w:t>’</w:t>
      </w:r>
      <w:r w:rsidRPr="00AE4834">
        <w:rPr>
          <w:rStyle w:val="Style13ptBold"/>
          <w:rFonts w:eastAsia="Calibri"/>
        </w:rPr>
        <w:t>s</w:t>
      </w:r>
      <w:r w:rsidRPr="00AE4834">
        <w:rPr>
          <w:rStyle w:val="Style13ptBold"/>
        </w:rPr>
        <w:t xml:space="preserve"> </w:t>
      </w:r>
      <w:r w:rsidRPr="00AE4834">
        <w:rPr>
          <w:rStyle w:val="Style13ptBold"/>
          <w:rFonts w:eastAsia="Calibri"/>
        </w:rPr>
        <w:t>wrong</w:t>
      </w:r>
      <w:r w:rsidRPr="00AE4834">
        <w:rPr>
          <w:rStyle w:val="Style13ptBold"/>
        </w:rPr>
        <w:t xml:space="preserve"> </w:t>
      </w:r>
      <w:r w:rsidRPr="00AE4834">
        <w:rPr>
          <w:rStyle w:val="Style13ptBold"/>
          <w:rFonts w:eastAsia="Calibri"/>
        </w:rPr>
        <w:t>with</w:t>
      </w:r>
      <w:r w:rsidRPr="00AE4834">
        <w:rPr>
          <w:rStyle w:val="Style13ptBold"/>
        </w:rPr>
        <w:t xml:space="preserve"> </w:t>
      </w:r>
      <w:r w:rsidRPr="00AE4834">
        <w:rPr>
          <w:rStyle w:val="Style13ptBold"/>
          <w:rFonts w:eastAsia="Calibri"/>
        </w:rPr>
        <w:t>human</w:t>
      </w:r>
      <w:r w:rsidRPr="00AE4834">
        <w:rPr>
          <w:rStyle w:val="Style13ptBold"/>
        </w:rPr>
        <w:t xml:space="preserve"> </w:t>
      </w:r>
      <w:r w:rsidRPr="00AE4834">
        <w:rPr>
          <w:rStyle w:val="Style13ptBold"/>
          <w:rFonts w:eastAsia="Calibri"/>
        </w:rPr>
        <w:t>extinction</w:t>
      </w:r>
      <w:r w:rsidRPr="00AE4834">
        <w:rPr>
          <w:rStyle w:val="Style13ptBold"/>
        </w:rPr>
        <w:t xml:space="preserve">?, </w:t>
      </w:r>
      <w:hyperlink r:id="rId9" w:history="1">
        <w:r w:rsidRPr="00AE4834">
          <w:rPr>
            <w:rStyle w:val="Hyperlink"/>
            <w:rFonts w:eastAsia="Calibri"/>
          </w:rPr>
          <w:t>http</w:t>
        </w:r>
        <w:r w:rsidRPr="00AE4834">
          <w:rPr>
            <w:rStyle w:val="Hyperlink"/>
          </w:rPr>
          <w:t>://</w:t>
        </w:r>
        <w:r w:rsidRPr="00AE4834">
          <w:rPr>
            <w:rStyle w:val="Hyperlink"/>
            <w:rFonts w:eastAsia="Calibri"/>
          </w:rPr>
          <w:t>www</w:t>
        </w:r>
        <w:r w:rsidRPr="00AE4834">
          <w:rPr>
            <w:rStyle w:val="Hyperlink"/>
          </w:rPr>
          <w:t>.</w:t>
        </w:r>
        <w:r w:rsidRPr="00AE4834">
          <w:rPr>
            <w:rStyle w:val="Hyperlink"/>
            <w:rFonts w:eastAsia="Calibri"/>
          </w:rPr>
          <w:t>tandfonline</w:t>
        </w:r>
        <w:r w:rsidRPr="00AE4834">
          <w:rPr>
            <w:rStyle w:val="Hyperlink"/>
          </w:rPr>
          <w:t>.</w:t>
        </w:r>
        <w:r w:rsidRPr="00AE4834">
          <w:rPr>
            <w:rStyle w:val="Hyperlink"/>
            <w:rFonts w:eastAsia="Calibri"/>
          </w:rPr>
          <w:t>com</w:t>
        </w:r>
        <w:r w:rsidRPr="00AE4834">
          <w:rPr>
            <w:rStyle w:val="Hyperlink"/>
          </w:rPr>
          <w:t>/</w:t>
        </w:r>
        <w:r w:rsidRPr="00AE4834">
          <w:rPr>
            <w:rStyle w:val="Hyperlink"/>
            <w:rFonts w:eastAsia="Calibri"/>
          </w:rPr>
          <w:t>doi</w:t>
        </w:r>
        <w:r w:rsidRPr="00AE4834">
          <w:rPr>
            <w:rStyle w:val="Hyperlink"/>
          </w:rPr>
          <w:t>/</w:t>
        </w:r>
        <w:r w:rsidRPr="00AE4834">
          <w:rPr>
            <w:rStyle w:val="Hyperlink"/>
            <w:rFonts w:eastAsia="Calibri"/>
          </w:rPr>
          <w:t>pdf</w:t>
        </w:r>
        <w:r w:rsidRPr="00AE4834">
          <w:rPr>
            <w:rStyle w:val="Hyperlink"/>
          </w:rPr>
          <w:t>/10.1080/00455091.2016.1278150?</w:t>
        </w:r>
        <w:r w:rsidRPr="00AE4834">
          <w:rPr>
            <w:rStyle w:val="Hyperlink"/>
            <w:rFonts w:eastAsia="Calibri"/>
          </w:rPr>
          <w:t>needAccess</w:t>
        </w:r>
        <w:r w:rsidRPr="00AE4834">
          <w:rPr>
            <w:rStyle w:val="Hyperlink"/>
          </w:rPr>
          <w:t>=</w:t>
        </w:r>
        <w:r w:rsidRPr="00AE4834">
          <w:rPr>
            <w:rStyle w:val="Hyperlink"/>
            <w:rFonts w:eastAsia="Calibri"/>
          </w:rPr>
          <w:t>true</w:t>
        </w:r>
      </w:hyperlink>
      <w:r w:rsidRPr="00AE4834">
        <w:rPr>
          <w:rStyle w:val="Style13ptBold"/>
        </w:rPr>
        <w:t xml:space="preserve">, </w:t>
      </w:r>
      <w:r w:rsidRPr="00AE4834">
        <w:rPr>
          <w:rStyle w:val="Style13ptBold"/>
          <w:rFonts w:eastAsia="Calibri"/>
        </w:rPr>
        <w:t>Canadian</w:t>
      </w:r>
      <w:r w:rsidRPr="00AE4834">
        <w:rPr>
          <w:rStyle w:val="Style13ptBold"/>
        </w:rPr>
        <w:t xml:space="preserve"> </w:t>
      </w:r>
      <w:r w:rsidRPr="00AE4834">
        <w:rPr>
          <w:rStyle w:val="Style13ptBold"/>
          <w:rFonts w:eastAsia="Calibri"/>
        </w:rPr>
        <w:t>Journal</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Philosophy</w:t>
      </w:r>
      <w:r w:rsidRPr="00AE4834">
        <w:rPr>
          <w:rStyle w:val="Style13ptBold"/>
        </w:rPr>
        <w:t>, 2017)</w:t>
      </w:r>
    </w:p>
    <w:p w14:paraId="3C7AE07F" w14:textId="77777777" w:rsidR="00A83D0A" w:rsidRPr="00AE4834" w:rsidRDefault="00A83D0A" w:rsidP="00A83D0A">
      <w:pPr>
        <w:rPr>
          <w:sz w:val="8"/>
        </w:rPr>
      </w:pPr>
      <w:r w:rsidRPr="00AE4834">
        <w:rPr>
          <w:rFonts w:eastAsia="Calibri"/>
          <w:sz w:val="8"/>
        </w:rPr>
        <w:t>Many</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certainly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belief</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various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begin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four</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upcoming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occurs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explain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use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conclusion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morally</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impermissible</w:t>
      </w:r>
      <w:r w:rsidRPr="00AE4834">
        <w:rPr>
          <w:sz w:val="8"/>
        </w:rPr>
        <w:t xml:space="preserve">, </w:t>
      </w:r>
      <w:r w:rsidRPr="00AE4834">
        <w:rPr>
          <w:rFonts w:eastAsia="Calibri"/>
          <w:sz w:val="8"/>
        </w:rPr>
        <w:t>arguing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small</w:t>
      </w:r>
      <w:r w:rsidRPr="00AE4834">
        <w:rPr>
          <w:sz w:val="8"/>
        </w:rPr>
        <w:t xml:space="preserve"> </w:t>
      </w:r>
      <w:r w:rsidRPr="00AE4834">
        <w:rPr>
          <w:rFonts w:eastAsia="Calibri"/>
          <w:sz w:val="8"/>
        </w:rPr>
        <w:t>class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happen</w:t>
      </w:r>
      <w:r w:rsidRPr="00AE4834">
        <w:rPr>
          <w:sz w:val="8"/>
        </w:rPr>
        <w:t xml:space="preserve">. 2.1. </w:t>
      </w:r>
      <w:r w:rsidRPr="00AE4834">
        <w:rPr>
          <w:rFonts w:eastAsia="Calibri"/>
          <w:sz w:val="8"/>
        </w:rPr>
        <w:t>It</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existence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very</w:t>
      </w:r>
      <w:r w:rsidRPr="00AE4834">
        <w:rPr>
          <w:rStyle w:val="StyleUnderline"/>
        </w:rPr>
        <w:t xml:space="preserve"> </w:t>
      </w:r>
      <w:r w:rsidRPr="00AE4834">
        <w:rPr>
          <w:rStyle w:val="StyleUnderline"/>
          <w:rFonts w:eastAsia="Calibri"/>
        </w:rPr>
        <w:t>many</w:t>
      </w:r>
      <w:r w:rsidRPr="00AE4834">
        <w:rPr>
          <w:sz w:val="8"/>
        </w:rPr>
        <w:t xml:space="preserve"> </w:t>
      </w:r>
      <w:r w:rsidRPr="00AE4834">
        <w:rPr>
          <w:rFonts w:eastAsia="Calibri"/>
          <w:sz w:val="8"/>
        </w:rPr>
        <w:t>happy</w:t>
      </w:r>
      <w:r w:rsidRPr="00AE4834">
        <w:rPr>
          <w:sz w:val="8"/>
        </w:rPr>
        <w:t xml:space="preserve"> </w:t>
      </w:r>
      <w:r w:rsidRPr="00AE4834">
        <w:rPr>
          <w:rStyle w:val="StyleUnderline"/>
          <w:rFonts w:eastAsia="Calibri"/>
        </w:rPr>
        <w:t>people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lies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it</w:t>
      </w:r>
      <w:r w:rsidRPr="000A2C32">
        <w:rPr>
          <w:rStyle w:val="StyleUnderline"/>
          <w:highlight w:val="cyan"/>
        </w:rPr>
        <w:t xml:space="preserve"> </w:t>
      </w:r>
      <w:r w:rsidRPr="000A2C32">
        <w:rPr>
          <w:rStyle w:val="StyleUnderline"/>
          <w:rFonts w:eastAsia="Calibri"/>
          <w:highlight w:val="cyan"/>
        </w:rPr>
        <w:t>is</w:t>
      </w:r>
      <w:r w:rsidRPr="000A2C32">
        <w:rPr>
          <w:rStyle w:val="StyleUnderline"/>
          <w:highlight w:val="cyan"/>
        </w:rPr>
        <w:t xml:space="preserve"> </w:t>
      </w:r>
      <w:r w:rsidRPr="00AE4834">
        <w:rPr>
          <w:rStyle w:val="StyleUnderline"/>
          <w:rFonts w:eastAsia="Calibri"/>
        </w:rPr>
        <w:t>a</w:t>
      </w:r>
      <w:r w:rsidRPr="00AE4834">
        <w:rPr>
          <w:rStyle w:val="StyleUnderline"/>
        </w:rPr>
        <w:t xml:space="preserve"> </w:t>
      </w:r>
      <w:r w:rsidRPr="000A2C32">
        <w:rPr>
          <w:rStyle w:val="StyleUnderline"/>
          <w:rFonts w:eastAsia="Calibri"/>
          <w:highlight w:val="cyan"/>
        </w:rPr>
        <w:t>good</w:t>
      </w:r>
      <w:r w:rsidRPr="000A2C32">
        <w:rPr>
          <w:rStyle w:val="StyleUnderline"/>
          <w:highlight w:val="cyan"/>
        </w:rPr>
        <w:t xml:space="preserve"> </w:t>
      </w:r>
      <w:r w:rsidRPr="00AE4834">
        <w:rPr>
          <w:rStyle w:val="StyleUnderline"/>
          <w:rFonts w:eastAsia="Calibri"/>
        </w:rPr>
        <w:t>thing</w:t>
      </w:r>
      <w:r w:rsidRPr="00AE4834">
        <w:rPr>
          <w:rStyle w:val="StyleUnderline"/>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to</w:t>
      </w:r>
      <w:r w:rsidRPr="000A2C32">
        <w:rPr>
          <w:rStyle w:val="StyleUnderline"/>
          <w:highlight w:val="cyan"/>
        </w:rPr>
        <w:t xml:space="preserve"> </w:t>
      </w:r>
      <w:r w:rsidRPr="000A2C32">
        <w:rPr>
          <w:rStyle w:val="StyleUnderline"/>
          <w:rFonts w:eastAsia="Calibri"/>
          <w:highlight w:val="cyan"/>
        </w:rPr>
        <w:t>exist</w:t>
      </w:r>
      <w:r w:rsidRPr="000A2C32">
        <w:rPr>
          <w:sz w:val="8"/>
          <w:highlight w:val="cyan"/>
        </w:rPr>
        <w:t xml:space="preserve"> </w:t>
      </w:r>
      <w:r w:rsidRPr="00AE4834">
        <w:rPr>
          <w:rFonts w:eastAsia="Calibri"/>
          <w:sz w:val="8"/>
        </w:rPr>
        <w:t>and</w:t>
      </w:r>
      <w:r w:rsidRPr="00AE4834">
        <w:rPr>
          <w:sz w:val="8"/>
        </w:rPr>
        <w:t xml:space="preserve"> </w:t>
      </w:r>
      <w:r w:rsidRPr="00AE4834">
        <w:rPr>
          <w:rFonts w:eastAsia="Calibri"/>
          <w:sz w:val="8"/>
        </w:rPr>
        <w:t>enjoy</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lives</w:t>
      </w:r>
      <w:r w:rsidRPr="00AE4834">
        <w:rPr>
          <w:sz w:val="8"/>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extinction</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deprive</w:t>
      </w:r>
      <w:r w:rsidRPr="000A2C32">
        <w:rPr>
          <w:rStyle w:val="StyleUnderline"/>
          <w:highlight w:val="cyan"/>
        </w:rPr>
        <w:t xml:space="preserve"> </w:t>
      </w:r>
      <w:r w:rsidRPr="00AE4834">
        <w:rPr>
          <w:rStyle w:val="StyleUnderline"/>
          <w:rFonts w:eastAsia="Calibri"/>
        </w:rPr>
        <w:t>more</w:t>
      </w:r>
      <w:r w:rsidRPr="00AE4834">
        <w:rPr>
          <w:rStyle w:val="StyleUnderline"/>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AE4834">
        <w:rPr>
          <w:rStyle w:val="StyleUnderline"/>
          <w:rFonts w:eastAsia="Calibri"/>
        </w:rPr>
        <w:t>enjoying</w:t>
      </w:r>
      <w:r w:rsidRPr="00AE4834">
        <w:rPr>
          <w:rStyle w:val="StyleUnderline"/>
        </w:rPr>
        <w:t xml:space="preserve"> </w:t>
      </w:r>
      <w:r w:rsidRPr="000A2C32">
        <w:rPr>
          <w:rStyle w:val="StyleUnderline"/>
          <w:rFonts w:eastAsia="Calibri"/>
          <w:highlight w:val="cyan"/>
        </w:rPr>
        <w:t>this</w:t>
      </w:r>
      <w:r w:rsidRPr="000A2C32">
        <w:rPr>
          <w:sz w:val="8"/>
          <w:highlight w:val="cyan"/>
        </w:rPr>
        <w:t xml:space="preserve"> </w:t>
      </w:r>
      <w:r w:rsidRPr="00AE4834">
        <w:rPr>
          <w:rFonts w:eastAsia="Calibri"/>
          <w:sz w:val="8"/>
        </w:rPr>
        <w:t>good</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good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understood</w:t>
      </w:r>
      <w:r w:rsidRPr="00AE4834">
        <w:rPr>
          <w:rStyle w:val="StyleUnderline"/>
        </w:rPr>
        <w:t xml:space="preserve"> </w:t>
      </w:r>
      <w:r w:rsidRPr="00AE4834">
        <w:rPr>
          <w:rStyle w:val="StyleUnderline"/>
          <w:rFonts w:eastAsia="Calibri"/>
        </w:rPr>
        <w:t>in</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ways</w:t>
      </w:r>
      <w:r w:rsidRPr="00AE4834">
        <w:rPr>
          <w:rStyle w:val="StyleUnderline"/>
        </w:rPr>
        <w:t>.</w:t>
      </w:r>
      <w:r w:rsidRPr="00AE4834">
        <w:rPr>
          <w:sz w:val="8"/>
        </w:rPr>
        <w:t xml:space="preserve"> </w:t>
      </w:r>
      <w:r w:rsidRPr="00AE4834">
        <w:rPr>
          <w:rFonts w:eastAsia="Calibri"/>
          <w:sz w:val="8"/>
        </w:rPr>
        <w:t>According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first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bringing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good</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if</w:t>
      </w:r>
      <w:r w:rsidRPr="00AE4834">
        <w:rPr>
          <w:rStyle w:val="StyleUnderline"/>
        </w:rPr>
        <w:t xml:space="preserve"> </w:t>
      </w:r>
      <w:r w:rsidRPr="00AE4834">
        <w:rPr>
          <w:rStyle w:val="StyleUnderline"/>
          <w:rFonts w:eastAsia="Calibri"/>
        </w:rPr>
        <w:t>humans</w:t>
      </w:r>
      <w:r w:rsidRPr="00AE4834">
        <w:rPr>
          <w:rStyle w:val="StyleUnderline"/>
        </w:rPr>
        <w:t xml:space="preserve"> </w:t>
      </w:r>
      <w:r w:rsidRPr="00AE4834">
        <w:rPr>
          <w:rStyle w:val="StyleUnderline"/>
          <w:rFonts w:eastAsia="Calibri"/>
        </w:rPr>
        <w:t>were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go</w:t>
      </w:r>
      <w:r w:rsidRPr="00AE4834">
        <w:rPr>
          <w:rStyle w:val="StyleUnderline"/>
        </w:rPr>
        <w:t xml:space="preserve"> </w:t>
      </w:r>
      <w:r w:rsidRPr="00AE4834">
        <w:rPr>
          <w:rStyle w:val="StyleUnderline"/>
          <w:rFonts w:eastAsia="Calibri"/>
        </w:rPr>
        <w:t>extinct</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utility</w:t>
      </w:r>
      <w:r w:rsidRPr="00AE4834">
        <w:rPr>
          <w:rStyle w:val="StyleUnderline"/>
        </w:rPr>
        <w:t xml:space="preserve"> </w:t>
      </w:r>
      <w:r w:rsidRPr="00AE4834">
        <w:rPr>
          <w:rStyle w:val="StyleUnderline"/>
          <w:rFonts w:eastAsia="Calibri"/>
        </w:rPr>
        <w:t>foregone</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billions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lived</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get</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opportunity</w:t>
      </w:r>
      <w:r w:rsidRPr="00AE4834">
        <w:rPr>
          <w:sz w:val="8"/>
        </w:rPr>
        <w:t xml:space="preserve">, </w:t>
      </w:r>
      <w:r w:rsidRPr="00AE4834">
        <w:rPr>
          <w:rFonts w:eastAsia="Calibri"/>
          <w:sz w:val="8"/>
        </w:rPr>
        <w:t>renders</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incidence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wrongdoing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quotes</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Effective</w:t>
      </w:r>
      <w:r w:rsidRPr="00AE4834">
        <w:rPr>
          <w:sz w:val="8"/>
        </w:rPr>
        <w:t xml:space="preserve"> </w:t>
      </w:r>
      <w:r w:rsidRPr="00AE4834">
        <w:rPr>
          <w:rFonts w:eastAsia="Calibri"/>
          <w:sz w:val="8"/>
        </w:rPr>
        <w:t>Altruism</w:t>
      </w:r>
      <w:r w:rsidRPr="00AE4834">
        <w:rPr>
          <w:sz w:val="8"/>
        </w:rPr>
        <w:t xml:space="preserve"> </w:t>
      </w:r>
      <w:r w:rsidRPr="00AE4834">
        <w:rPr>
          <w:rFonts w:eastAsia="Calibri"/>
          <w:sz w:val="8"/>
        </w:rPr>
        <w:t>blog</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Nick</w:t>
      </w:r>
      <w:r w:rsidRPr="00AE4834">
        <w:rPr>
          <w:sz w:val="8"/>
        </w:rPr>
        <w:t xml:space="preserve"> </w:t>
      </w:r>
      <w:proofErr w:type="spellStart"/>
      <w:r w:rsidRPr="00AE4834">
        <w:rPr>
          <w:rFonts w:eastAsia="Calibri"/>
          <w:sz w:val="8"/>
        </w:rPr>
        <w:t>Beckstead</w:t>
      </w:r>
      <w:proofErr w:type="spellEnd"/>
      <w:r w:rsidRPr="00AE4834">
        <w:rPr>
          <w:sz w:val="8"/>
        </w:rPr>
        <w:t xml:space="preserve"> </w:t>
      </w:r>
      <w:r w:rsidRPr="00AE4834">
        <w:rPr>
          <w:rFonts w:eastAsia="Calibri"/>
          <w:sz w:val="8"/>
        </w:rPr>
        <w:t>and</w:t>
      </w:r>
      <w:r w:rsidRPr="00AE4834">
        <w:rPr>
          <w:sz w:val="8"/>
        </w:rPr>
        <w:t xml:space="preserve"> </w:t>
      </w:r>
      <w:r w:rsidRPr="00AE4834">
        <w:rPr>
          <w:rFonts w:eastAsia="Calibri"/>
          <w:sz w:val="8"/>
        </w:rPr>
        <w:t>Matt</w:t>
      </w:r>
      <w:r w:rsidRPr="00AE4834">
        <w:rPr>
          <w:sz w:val="8"/>
        </w:rPr>
        <w:t xml:space="preserve"> </w:t>
      </w:r>
      <w:r w:rsidRPr="00AE4834">
        <w:rPr>
          <w:rFonts w:eastAsia="Calibri"/>
          <w:sz w:val="8"/>
        </w:rPr>
        <w:t>Wage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Emphasis"/>
          <w:rFonts w:eastAsia="Calibri"/>
          <w:highlight w:val="cyan"/>
        </w:rPr>
        <w:t>billions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AE4834">
        <w:rPr>
          <w:rStyle w:val="Emphasis"/>
          <w:rFonts w:eastAsia="Calibri"/>
        </w:rPr>
        <w:t>likely</w:t>
      </w:r>
      <w:r w:rsidRPr="00AE4834">
        <w:rPr>
          <w:rStyle w:val="Emphasis"/>
        </w:rPr>
        <w:t xml:space="preserve"> </w:t>
      </w:r>
      <w:r w:rsidRPr="000A2C32">
        <w:rPr>
          <w:rStyle w:val="Emphasis"/>
          <w:rFonts w:eastAsia="Calibri"/>
          <w:highlight w:val="cyan"/>
        </w:rPr>
        <w:t>die</w:t>
      </w:r>
      <w:r w:rsidRPr="000A2C32">
        <w:rPr>
          <w:rStyle w:val="Emphasis"/>
          <w:highlight w:val="cyan"/>
        </w:rPr>
        <w:t xml:space="preserve"> </w:t>
      </w:r>
      <w:r w:rsidRPr="000A2C32">
        <w:rPr>
          <w:rStyle w:val="Emphasis"/>
          <w:rFonts w:eastAsia="Calibri"/>
          <w:highlight w:val="cyan"/>
        </w:rPr>
        <w:t>painful</w:t>
      </w:r>
      <w:r w:rsidRPr="000A2C32">
        <w:rPr>
          <w:rStyle w:val="Emphasis"/>
          <w:highlight w:val="cyan"/>
        </w:rPr>
        <w:t xml:space="preserve"> </w:t>
      </w:r>
      <w:r w:rsidRPr="000A2C32">
        <w:rPr>
          <w:rStyle w:val="Emphasis"/>
          <w:rFonts w:eastAsia="Calibri"/>
          <w:highlight w:val="cyan"/>
        </w:rPr>
        <w:t>deaths</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worst</w:t>
      </w:r>
      <w:r w:rsidRPr="00AE4834">
        <w:rPr>
          <w:rStyle w:val="StyleUnderline"/>
        </w:rPr>
        <w:t xml:space="preserve"> </w:t>
      </w:r>
      <w:r w:rsidRPr="00AE4834">
        <w:rPr>
          <w:rStyle w:val="StyleUnderline"/>
          <w:rFonts w:eastAsia="Calibri"/>
        </w:rPr>
        <w:t>thing</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future</w:t>
      </w:r>
      <w:r w:rsidRPr="000A2C32">
        <w:rPr>
          <w:rStyle w:val="StyleUnderline"/>
          <w:highlight w:val="cyan"/>
        </w:rPr>
        <w:t xml:space="preserve"> </w:t>
      </w:r>
      <w:r w:rsidRPr="000A2C32">
        <w:rPr>
          <w:rStyle w:val="StyleUnderline"/>
          <w:rFonts w:eastAsia="Calibri"/>
          <w:highlight w:val="cyan"/>
        </w:rPr>
        <w:t>generations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future</w:t>
      </w:r>
      <w:r w:rsidRPr="00AE4834">
        <w:rPr>
          <w:sz w:val="8"/>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all</w:t>
      </w:r>
      <w:r w:rsidRPr="000A2C32">
        <w:rPr>
          <w:rStyle w:val="Emphasis"/>
          <w:highlight w:val="cyan"/>
        </w:rPr>
        <w:t xml:space="preserve"> </w:t>
      </w:r>
      <w:r w:rsidRPr="000A2C32">
        <w:rPr>
          <w:rStyle w:val="Emphasis"/>
          <w:rFonts w:eastAsia="Calibri"/>
          <w:highlight w:val="cyan"/>
        </w:rPr>
        <w:t>those</w:t>
      </w:r>
      <w:r w:rsidRPr="000A2C32">
        <w:rPr>
          <w:rStyle w:val="Emphasis"/>
          <w:highlight w:val="cyan"/>
        </w:rPr>
        <w:t xml:space="preserve"> </w:t>
      </w:r>
      <w:r w:rsidRPr="000A2C32">
        <w:rPr>
          <w:rStyle w:val="Emphasis"/>
          <w:rFonts w:eastAsia="Calibri"/>
          <w:highlight w:val="cyan"/>
        </w:rPr>
        <w:t>generations</w:t>
      </w:r>
      <w:r w:rsidRPr="000A2C32">
        <w:rPr>
          <w:rStyle w:val="Emphasis"/>
          <w:highlight w:val="cyan"/>
        </w:rPr>
        <w:t xml:space="preserve"> </w:t>
      </w:r>
      <w:r w:rsidRPr="000A2C32">
        <w:rPr>
          <w:rStyle w:val="Emphasis"/>
          <w:rFonts w:eastAsia="Calibri"/>
          <w:highlight w:val="cyan"/>
        </w:rPr>
        <w:t>together</w:t>
      </w:r>
      <w:r w:rsidRPr="000A2C32">
        <w:rPr>
          <w:rStyle w:val="Emphasis"/>
          <w:highlight w:val="cyan"/>
        </w:rPr>
        <w:t xml:space="preserve"> </w:t>
      </w:r>
      <w:r w:rsidRPr="000A2C32">
        <w:rPr>
          <w:rStyle w:val="Emphasis"/>
          <w:rFonts w:eastAsia="Calibri"/>
          <w:highlight w:val="cyan"/>
        </w:rPr>
        <w:t>greatly</w:t>
      </w:r>
      <w:r w:rsidRPr="000A2C32">
        <w:rPr>
          <w:rStyle w:val="Emphasis"/>
          <w:highlight w:val="cyan"/>
        </w:rPr>
        <w:t xml:space="preserve"> </w:t>
      </w:r>
      <w:r w:rsidRPr="000A2C32">
        <w:rPr>
          <w:rStyle w:val="Emphasis"/>
          <w:rFonts w:eastAsia="Calibri"/>
          <w:highlight w:val="cyan"/>
        </w:rPr>
        <w:t>exceeds</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current</w:t>
      </w:r>
      <w:r w:rsidRPr="000A2C32">
        <w:rPr>
          <w:rStyle w:val="Emphasis"/>
          <w:highlight w:val="cyan"/>
        </w:rPr>
        <w:t xml:space="preserve"> </w:t>
      </w:r>
      <w:r w:rsidRPr="000A2C32">
        <w:rPr>
          <w:rStyle w:val="Emphasis"/>
          <w:rFonts w:eastAsia="Calibri"/>
          <w:highlight w:val="cyan"/>
        </w:rPr>
        <w:t>generation</w:t>
      </w:r>
      <w:r w:rsidRPr="00AE4834">
        <w:rPr>
          <w:sz w:val="8"/>
        </w:rPr>
        <w:t>. (</w:t>
      </w:r>
      <w:proofErr w:type="spellStart"/>
      <w:r w:rsidRPr="00AE4834">
        <w:rPr>
          <w:rFonts w:eastAsia="Calibri"/>
          <w:sz w:val="8"/>
        </w:rPr>
        <w:t>Beckstead</w:t>
      </w:r>
      <w:proofErr w:type="spellEnd"/>
      <w:r w:rsidRPr="00AE4834">
        <w:rPr>
          <w:sz w:val="8"/>
        </w:rPr>
        <w:t xml:space="preserve">, </w:t>
      </w:r>
      <w:r w:rsidRPr="00AE4834">
        <w:rPr>
          <w:rFonts w:eastAsia="Calibri"/>
          <w:sz w:val="8"/>
        </w:rPr>
        <w:t>Singer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Wage</w:t>
      </w:r>
      <w:r w:rsidRPr="00AE4834">
        <w:rPr>
          <w:sz w:val="8"/>
        </w:rPr>
        <w:t xml:space="preserve"> 2013) </w:t>
      </w:r>
      <w:r w:rsidRPr="00AE4834">
        <w:rPr>
          <w:rFonts w:eastAsia="Calibri"/>
          <w:sz w:val="8"/>
        </w:rPr>
        <w:t>The</w:t>
      </w:r>
      <w:r w:rsidRPr="00AE4834">
        <w:rPr>
          <w:sz w:val="8"/>
        </w:rPr>
        <w:t xml:space="preserve"> </w:t>
      </w:r>
      <w:r w:rsidRPr="00AE4834">
        <w:rPr>
          <w:rFonts w:eastAsia="Calibri"/>
          <w:sz w:val="8"/>
        </w:rPr>
        <w:t>authors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making</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in</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and</w:t>
      </w:r>
      <w:r w:rsidRPr="00AE4834">
        <w:rPr>
          <w:sz w:val="8"/>
        </w:rPr>
        <w:t xml:space="preserve"> </w:t>
      </w:r>
      <w:r w:rsidRPr="00AE4834">
        <w:rPr>
          <w:rFonts w:eastAsia="Calibri"/>
          <w:sz w:val="8"/>
        </w:rPr>
        <w:t>also</w:t>
      </w:r>
      <w:r w:rsidRPr="00AE4834">
        <w:rPr>
          <w:sz w:val="8"/>
        </w:rPr>
        <w:t xml:space="preserve"> </w:t>
      </w:r>
      <w:r w:rsidRPr="00AE4834">
        <w:rPr>
          <w:rStyle w:val="StyleUnderline"/>
          <w:rFonts w:eastAsia="Calibri"/>
        </w:rPr>
        <w:t>something</w:t>
      </w:r>
      <w:r w:rsidRPr="00AE4834">
        <w:rPr>
          <w:rStyle w:val="StyleUnderline"/>
        </w:rPr>
        <w:t xml:space="preserve"> </w:t>
      </w:r>
      <w:r w:rsidRPr="00AE4834">
        <w:rPr>
          <w:rStyle w:val="StyleUnderline"/>
          <w:rFonts w:eastAsia="Calibri"/>
        </w:rPr>
        <w:t>valuable</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creating</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ever</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brought</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currently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w:t>
      </w:r>
      <w:r w:rsidRPr="00AE4834">
        <w:rPr>
          <w:rFonts w:eastAsia="Calibri"/>
          <w:sz w:val="8"/>
        </w:rPr>
        <w: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latter</w:t>
      </w:r>
      <w:r w:rsidRPr="00AE4834">
        <w:rPr>
          <w:sz w:val="8"/>
        </w:rPr>
        <w:t>’</w:t>
      </w:r>
      <w:r w:rsidRPr="00AE4834">
        <w:rPr>
          <w:rFonts w:eastAsia="Calibri"/>
          <w:sz w:val="8"/>
        </w:rPr>
        <w:t>s</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intrinsic</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makes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assumption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lived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accrued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suffering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w:t>
      </w:r>
      <w:r w:rsidRPr="00AE4834">
        <w:rPr>
          <w:rFonts w:eastAsia="Calibri"/>
          <w:sz w:val="8"/>
        </w:rPr>
        <w:t>known</w:t>
      </w:r>
      <w:r w:rsidRPr="00AE4834">
        <w:rPr>
          <w:sz w:val="8"/>
        </w:rPr>
        <w:t xml:space="preserve"> </w:t>
      </w:r>
      <w:r w:rsidRPr="00AE4834">
        <w:rPr>
          <w:rFonts w:eastAsia="Calibri"/>
          <w:sz w:val="8"/>
        </w:rPr>
        <w:t>author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prominent</w:t>
      </w:r>
      <w:r w:rsidRPr="00AE4834">
        <w:rPr>
          <w:sz w:val="8"/>
        </w:rPr>
        <w:t xml:space="preserve"> </w:t>
      </w:r>
      <w:r w:rsidRPr="00AE4834">
        <w:rPr>
          <w:rFonts w:eastAsia="Calibri"/>
          <w:sz w:val="8"/>
        </w:rPr>
        <w:t>utilitarian</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surprising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just</w:t>
      </w:r>
      <w:r w:rsidRPr="00AE4834">
        <w:rPr>
          <w:sz w:val="8"/>
        </w:rPr>
        <w:t xml:space="preserve"> </w:t>
      </w:r>
      <w:proofErr w:type="spellStart"/>
      <w:r w:rsidRPr="00AE4834">
        <w:rPr>
          <w:rFonts w:eastAsia="Calibri"/>
          <w:sz w:val="8"/>
        </w:rPr>
        <w:t>utilitarians</w:t>
      </w:r>
      <w:proofErr w:type="spellEnd"/>
      <w:r w:rsidRPr="00AE4834">
        <w:rPr>
          <w:sz w:val="8"/>
        </w:rPr>
        <w:t xml:space="preserve"> </w:t>
      </w:r>
      <w:r w:rsidRPr="00AE4834">
        <w:rPr>
          <w:rFonts w:eastAsia="Calibri"/>
          <w:sz w:val="8"/>
        </w:rPr>
        <w:t>who</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implicitly</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seem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imply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intuition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Stephen</w:t>
      </w:r>
      <w:r w:rsidRPr="00AE4834">
        <w:rPr>
          <w:sz w:val="8"/>
        </w:rPr>
        <w:t xml:space="preserve"> </w:t>
      </w:r>
      <w:r w:rsidRPr="00AE4834">
        <w:rPr>
          <w:rFonts w:eastAsia="Calibri"/>
          <w:sz w:val="8"/>
        </w:rPr>
        <w:t>Gardiner</w:t>
      </w:r>
      <w:r w:rsidRPr="00AE4834">
        <w:rPr>
          <w:sz w:val="8"/>
        </w:rPr>
        <w:t xml:space="preserve"> (2009) </w:t>
      </w:r>
      <w:r w:rsidRPr="00AE4834">
        <w:rPr>
          <w:rFonts w:eastAsia="Calibri"/>
          <w:sz w:val="8"/>
        </w:rPr>
        <w:t>and</w:t>
      </w:r>
      <w:r w:rsidRPr="00AE4834">
        <w:rPr>
          <w:sz w:val="8"/>
        </w:rPr>
        <w:t xml:space="preserve"> </w:t>
      </w:r>
      <w:r w:rsidRPr="00AE4834">
        <w:rPr>
          <w:rFonts w:eastAsia="Calibri"/>
          <w:sz w:val="8"/>
        </w:rPr>
        <w:t>Martin</w:t>
      </w:r>
      <w:r w:rsidRPr="00AE4834">
        <w:rPr>
          <w:sz w:val="8"/>
        </w:rPr>
        <w:t xml:space="preserve"> </w:t>
      </w:r>
      <w:r w:rsidRPr="00AE4834">
        <w:rPr>
          <w:rFonts w:eastAsia="Calibri"/>
          <w:sz w:val="8"/>
        </w:rPr>
        <w:t>O</w:t>
      </w:r>
      <w:r w:rsidRPr="00AE4834">
        <w:rPr>
          <w:sz w:val="8"/>
        </w:rPr>
        <w:t>’</w:t>
      </w:r>
      <w:r w:rsidRPr="00AE4834">
        <w:rPr>
          <w:rFonts w:eastAsia="Calibri"/>
          <w:sz w:val="8"/>
        </w:rPr>
        <w:t>Neill</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correspondence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sympathetic</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contract</w:t>
      </w:r>
      <w:r w:rsidRPr="00AE4834">
        <w:rPr>
          <w:sz w:val="8"/>
        </w:rPr>
        <w:t xml:space="preserve"> </w:t>
      </w:r>
      <w:r w:rsidRPr="00AE4834">
        <w:rPr>
          <w:rFonts w:eastAsia="Calibri"/>
          <w:sz w:val="8"/>
        </w:rPr>
        <w:t>theory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intuitive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should</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plausible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non</w:t>
      </w:r>
      <w:r w:rsidRPr="00AE4834">
        <w:rPr>
          <w:sz w:val="8"/>
        </w:rPr>
        <w:t>-</w:t>
      </w:r>
      <w:r w:rsidRPr="00AE4834">
        <w:rPr>
          <w:rFonts w:eastAsia="Calibri"/>
          <w:sz w:val="8"/>
        </w:rPr>
        <w:t>philosophers</w:t>
      </w:r>
      <w:r w:rsidRPr="00AE4834">
        <w:rPr>
          <w:sz w:val="8"/>
        </w:rPr>
        <w:t xml:space="preserve"> </w:t>
      </w:r>
      <w:r w:rsidRPr="00AE4834">
        <w:rPr>
          <w:rFonts w:eastAsia="Calibri"/>
          <w:sz w:val="8"/>
        </w:rPr>
        <w:t>alike</w:t>
      </w:r>
      <w:r w:rsidRPr="00AE4834">
        <w:rPr>
          <w:sz w:val="8"/>
        </w:rPr>
        <w:t xml:space="preserve">) </w:t>
      </w:r>
      <w:r w:rsidRPr="00AE4834">
        <w:rPr>
          <w:rFonts w:eastAsia="Calibri"/>
          <w:sz w:val="8"/>
        </w:rPr>
        <w:t>probably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intuition</w:t>
      </w:r>
      <w:r w:rsidRPr="00AE4834">
        <w:rPr>
          <w:sz w:val="8"/>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talk</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prevented</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saying</w:t>
      </w:r>
      <w:r w:rsidRPr="00AE4834">
        <w:rPr>
          <w:rStyle w:val="StyleUnderline"/>
        </w:rPr>
        <w:t xml:space="preserve"> </w:t>
      </w:r>
      <w:r w:rsidRPr="00AE4834">
        <w:rPr>
          <w:rStyle w:val="StyleUnderline"/>
          <w:rFonts w:eastAsia="Calibri"/>
        </w:rPr>
        <w:t>that</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Style w:val="StyleUnderline"/>
          <w:rFonts w:eastAsia="Calibri"/>
        </w:rPr>
        <w:t>set</w:t>
      </w:r>
      <w:r w:rsidRPr="00AE4834">
        <w:rPr>
          <w:sz w:val="8"/>
        </w:rPr>
        <w:t xml:space="preserve"> </w:t>
      </w:r>
      <w:r w:rsidRPr="00AE4834">
        <w:rPr>
          <w:rStyle w:val="StyleUnderline"/>
          <w:rFonts w:eastAsia="Calibri"/>
        </w:rPr>
        <w:t>of</w:t>
      </w:r>
      <w:r w:rsidRPr="00AE4834">
        <w:rPr>
          <w:sz w:val="8"/>
        </w:rPr>
        <w:t xml:space="preserve"> </w:t>
      </w:r>
      <w:r w:rsidRPr="00AE4834">
        <w:rPr>
          <w:rFonts w:eastAsia="Calibri"/>
          <w:sz w:val="8"/>
        </w:rPr>
        <w:t>possible</w:t>
      </w:r>
      <w:r w:rsidRPr="00AE4834">
        <w:rPr>
          <w:sz w:val="8"/>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potentially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existed</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actually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say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permits</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make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wronging</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X</w:t>
      </w:r>
      <w:r w:rsidRPr="00AE4834">
        <w:rPr>
          <w:sz w:val="8"/>
        </w:rPr>
        <w:t>’</w:t>
      </w:r>
      <w:r w:rsidRPr="00AE4834">
        <w:rPr>
          <w:rFonts w:eastAsia="Calibri"/>
          <w:sz w:val="8"/>
        </w:rPr>
        <w:t>s</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follow</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deliberations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followed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do</w:t>
      </w:r>
      <w:r w:rsidRPr="00AE4834">
        <w:rPr>
          <w:sz w:val="8"/>
        </w:rPr>
        <w:t>/</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brunt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occupy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owed</w:t>
      </w:r>
      <w:r w:rsidRPr="00AE4834">
        <w:rPr>
          <w:sz w:val="8"/>
        </w:rPr>
        <w:t xml:space="preserve"> </w:t>
      </w:r>
      <w:r w:rsidRPr="00AE4834">
        <w:rPr>
          <w:rFonts w:eastAsia="Calibri"/>
          <w:sz w:val="8"/>
        </w:rPr>
        <w:t>justification</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necessary</w:t>
      </w:r>
      <w:r w:rsidRPr="00AE4834">
        <w:rPr>
          <w:sz w:val="8"/>
        </w:rPr>
        <w:t xml:space="preserve"> </w:t>
      </w:r>
      <w:r w:rsidRPr="00AE4834">
        <w:rPr>
          <w:rFonts w:eastAsia="Calibri"/>
          <w:sz w:val="8"/>
        </w:rPr>
        <w:t>requirement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Rivka</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neutral</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subject</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itself</w:t>
      </w:r>
      <w:r w:rsidRPr="00AE4834">
        <w:rPr>
          <w:sz w:val="8"/>
        </w:rPr>
        <w:t xml:space="preserve">.3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detrimental</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kept</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points</w:t>
      </w:r>
      <w:r w:rsidRPr="00AE4834">
        <w:rPr>
          <w:sz w:val="8"/>
        </w:rPr>
        <w:t xml:space="preserve"> </w:t>
      </w:r>
      <w:r w:rsidRPr="00AE4834">
        <w:rPr>
          <w:rFonts w:eastAsia="Calibri"/>
          <w:sz w:val="8"/>
        </w:rPr>
        <w:t>out</w:t>
      </w:r>
      <w:r w:rsidRPr="00AE4834">
        <w:rPr>
          <w:sz w:val="8"/>
        </w:rPr>
        <w:t>, ‘</w:t>
      </w:r>
      <w:r w:rsidRPr="00AE4834">
        <w:rPr>
          <w:rFonts w:eastAsia="Calibri"/>
          <w:sz w:val="8"/>
        </w:rPr>
        <w:t>never</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contrary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bearers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w:t>
      </w:r>
      <w:r w:rsidRPr="00AE4834">
        <w:rPr>
          <w:rFonts w:eastAsia="Calibri"/>
          <w:sz w:val="8"/>
        </w:rPr>
        <w:t>Weinberg</w:t>
      </w:r>
      <w:r w:rsidRPr="00AE4834">
        <w:rPr>
          <w:sz w:val="8"/>
        </w:rPr>
        <w:t xml:space="preserve"> 2008, 13). </w:t>
      </w:r>
      <w:r w:rsidRPr="00AE4834">
        <w:rPr>
          <w:rFonts w:eastAsia="Calibri"/>
          <w:sz w:val="8"/>
        </w:rPr>
        <w:t>So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results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never</w:t>
      </w:r>
      <w:r w:rsidRPr="00AE4834">
        <w:rPr>
          <w:sz w:val="8"/>
        </w:rPr>
        <w:t xml:space="preserve"> </w:t>
      </w:r>
      <w:r w:rsidRPr="00AE4834">
        <w:rPr>
          <w:rFonts w:eastAsia="Calibri"/>
          <w:sz w:val="8"/>
        </w:rPr>
        <w:t>becoming</w:t>
      </w:r>
      <w:r w:rsidRPr="00AE4834">
        <w:rPr>
          <w:sz w:val="8"/>
        </w:rPr>
        <w:t xml:space="preserve"> </w:t>
      </w:r>
      <w:r w:rsidRPr="00AE4834">
        <w:rPr>
          <w:rFonts w:eastAsia="Calibri"/>
          <w:sz w:val="8"/>
        </w:rPr>
        <w:t>actual</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impose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costs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nobody</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.4 </w:t>
      </w:r>
      <w:r w:rsidRPr="00AE4834">
        <w:rPr>
          <w:rFonts w:eastAsia="Calibri"/>
          <w:sz w:val="8"/>
        </w:rPr>
        <w:t>It</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wrongly</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everybody</w:t>
      </w:r>
      <w:r w:rsidRPr="00AE4834">
        <w:rPr>
          <w:sz w:val="8"/>
        </w:rPr>
        <w:t xml:space="preserve"> </w:t>
      </w:r>
      <w:r w:rsidRPr="00AE4834">
        <w:rPr>
          <w:rFonts w:eastAsia="Calibri"/>
          <w:sz w:val="8"/>
        </w:rPr>
        <w:t>decided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exercise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prerogative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potentially</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consequence</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respond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saying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everyone</w:t>
      </w:r>
      <w:r w:rsidRPr="00AE4834">
        <w:rPr>
          <w:sz w:val="8"/>
        </w:rPr>
        <w:t xml:space="preserve"> </w:t>
      </w:r>
      <w:r w:rsidRPr="00AE4834">
        <w:rPr>
          <w:rFonts w:eastAsia="Calibri"/>
          <w:sz w:val="8"/>
        </w:rPr>
        <w:t>chooses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forgo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huge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takes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understanding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preventing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acknowledge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groups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terms</w:t>
      </w:r>
      <w:r w:rsidRPr="00AE4834">
        <w:rPr>
          <w:sz w:val="8"/>
        </w:rPr>
        <w:t xml:space="preserve"> (</w:t>
      </w:r>
      <w:r w:rsidRPr="00AE4834">
        <w:rPr>
          <w:rFonts w:eastAsia="Calibri"/>
          <w:sz w:val="8"/>
        </w:rPr>
        <w:t>Parfit</w:t>
      </w:r>
      <w:r w:rsidRPr="00AE4834">
        <w:rPr>
          <w:sz w:val="8"/>
        </w:rPr>
        <w:t xml:space="preserve"> 1984; </w:t>
      </w:r>
      <w:r w:rsidRPr="00AE4834">
        <w:rPr>
          <w:rFonts w:eastAsia="Calibri"/>
          <w:sz w:val="8"/>
        </w:rPr>
        <w:t>Reiman</w:t>
      </w:r>
      <w:r w:rsidRPr="00AE4834">
        <w:rPr>
          <w:sz w:val="8"/>
        </w:rPr>
        <w:t xml:space="preserve"> 2007; </w:t>
      </w:r>
      <w:r w:rsidRPr="00AE4834">
        <w:rPr>
          <w:rFonts w:eastAsia="Calibri"/>
          <w:sz w:val="8"/>
        </w:rPr>
        <w:t>McMahan</w:t>
      </w:r>
      <w:r w:rsidRPr="00AE4834">
        <w:rPr>
          <w:sz w:val="8"/>
        </w:rPr>
        <w:t xml:space="preserve"> 2009). </w:t>
      </w:r>
      <w:r w:rsidRPr="00AE4834">
        <w:rPr>
          <w:rFonts w:eastAsia="Calibri"/>
          <w:sz w:val="8"/>
        </w:rPr>
        <w:t>Jeff</w:t>
      </w:r>
      <w:r w:rsidRPr="00AE4834">
        <w:rPr>
          <w:sz w:val="8"/>
        </w:rPr>
        <w:t xml:space="preserve"> </w:t>
      </w:r>
      <w:r w:rsidRPr="00AE4834">
        <w:rPr>
          <w:rFonts w:eastAsia="Calibri"/>
          <w:sz w:val="8"/>
        </w:rPr>
        <w:t>McMahan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writes</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independently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sake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is</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individual</w:t>
      </w:r>
      <w:r w:rsidRPr="00AE4834">
        <w:rPr>
          <w:sz w:val="8"/>
        </w:rPr>
        <w:t>-</w:t>
      </w:r>
      <w:r w:rsidRPr="00AE4834">
        <w:rPr>
          <w:rFonts w:eastAsia="Calibri"/>
          <w:sz w:val="8"/>
        </w:rPr>
        <w:t>affecting</w:t>
      </w:r>
      <w:r w:rsidRPr="00AE4834">
        <w:rPr>
          <w:sz w:val="8"/>
        </w:rPr>
        <w:t xml:space="preserve"> </w:t>
      </w:r>
      <w:r w:rsidRPr="00AE4834">
        <w:rPr>
          <w:rFonts w:eastAsia="Calibri"/>
          <w:sz w:val="8"/>
        </w:rPr>
        <w:t>reason</w:t>
      </w:r>
      <w:r w:rsidRPr="00AE4834">
        <w:rPr>
          <w:sz w:val="8"/>
        </w:rPr>
        <w:t>’ (</w:t>
      </w:r>
      <w:r w:rsidRPr="00AE4834">
        <w:rPr>
          <w:rFonts w:eastAsia="Calibri"/>
          <w:sz w:val="8"/>
        </w:rPr>
        <w:t>McMahan</w:t>
      </w:r>
      <w:r w:rsidRPr="00AE4834">
        <w:rPr>
          <w:sz w:val="8"/>
        </w:rPr>
        <w:t xml:space="preserve"> 2009, 52). </w:t>
      </w:r>
      <w:r w:rsidRPr="00AE4834">
        <w:rPr>
          <w:rFonts w:eastAsia="Calibri"/>
          <w:sz w:val="8"/>
        </w:rPr>
        <w:t>Another</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along</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lines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appeal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several</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ex</w:t>
      </w:r>
      <w:r w:rsidRPr="00AE4834">
        <w:rPr>
          <w:sz w:val="8"/>
        </w:rPr>
        <w:t xml:space="preserve"> </w:t>
      </w:r>
      <w:proofErr w:type="spellStart"/>
      <w:r w:rsidRPr="00AE4834">
        <w:rPr>
          <w:rFonts w:eastAsia="Calibri"/>
          <w:sz w:val="8"/>
        </w:rPr>
        <w:t>hypothesi</w:t>
      </w:r>
      <w:proofErr w:type="spellEnd"/>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positive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worse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fewer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billions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already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much</w:t>
      </w:r>
      <w:r w:rsidRPr="00AE4834">
        <w:rPr>
          <w:sz w:val="8"/>
        </w:rPr>
        <w:t xml:space="preserve"> </w:t>
      </w:r>
      <w:r w:rsidRPr="00AE4834">
        <w:rPr>
          <w:rFonts w:eastAsia="Calibri"/>
          <w:sz w:val="8"/>
        </w:rPr>
        <w:t>vaster</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replies</w:t>
      </w:r>
      <w:r w:rsidRPr="00AE4834">
        <w:rPr>
          <w:sz w:val="8"/>
        </w:rPr>
        <w:t xml:space="preserve"> </w:t>
      </w:r>
      <w:r w:rsidRPr="00AE4834">
        <w:rPr>
          <w:rFonts w:eastAsia="Calibri"/>
          <w:sz w:val="8"/>
        </w:rPr>
        <w:t>depend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recall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contractualism</w:t>
      </w:r>
      <w:proofErr w:type="spellEnd"/>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himself</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flow</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less</w:t>
      </w:r>
      <w:r w:rsidRPr="00AE4834">
        <w:rPr>
          <w:sz w:val="8"/>
        </w:rPr>
        <w:t xml:space="preserve">’ (104). </w:t>
      </w:r>
      <w:r w:rsidRPr="00AE4834">
        <w:rPr>
          <w:rFonts w:eastAsia="Calibri"/>
          <w:sz w:val="8"/>
        </w:rPr>
        <w:t>In</w:t>
      </w:r>
      <w:r w:rsidRPr="00AE4834">
        <w:rPr>
          <w:sz w:val="8"/>
        </w:rPr>
        <w:t xml:space="preserve"> </w:t>
      </w:r>
      <w:proofErr w:type="spellStart"/>
      <w:r w:rsidRPr="00AE4834">
        <w:rPr>
          <w:rFonts w:eastAsia="Calibri"/>
          <w:sz w:val="8"/>
        </w:rPr>
        <w:t>contractualism</w:t>
      </w:r>
      <w:proofErr w:type="spellEnd"/>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unless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neither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creating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nor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explaining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possibility</w:t>
      </w:r>
      <w:r w:rsidRPr="00AE4834">
        <w:rPr>
          <w:sz w:val="8"/>
        </w:rPr>
        <w:t xml:space="preserve"> </w:t>
      </w:r>
      <w:r w:rsidRPr="00AE4834">
        <w:rPr>
          <w:rFonts w:eastAsia="Calibri"/>
          <w:sz w:val="8"/>
        </w:rPr>
        <w:t>later</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section</w:t>
      </w:r>
      <w:r w:rsidRPr="00AE4834">
        <w:rPr>
          <w:sz w:val="8"/>
        </w:rPr>
        <w:t xml:space="preserve"> (</w:t>
      </w:r>
      <w:r w:rsidRPr="00AE4834">
        <w:rPr>
          <w:rFonts w:eastAsia="Calibri"/>
          <w:sz w:val="8"/>
        </w:rPr>
        <w:t>d</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move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2.2. </w:t>
      </w:r>
      <w:r w:rsidRPr="000A2C32">
        <w:rPr>
          <w:rStyle w:val="Emphasis"/>
          <w:rFonts w:eastAsia="Calibri"/>
          <w:highlight w:val="cyan"/>
        </w:rPr>
        <w:t>It</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mean</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loss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only</w:t>
      </w:r>
      <w:r w:rsidRPr="000A2C32">
        <w:rPr>
          <w:rStyle w:val="Emphasis"/>
          <w:highlight w:val="cyan"/>
        </w:rPr>
        <w:t xml:space="preserve"> </w:t>
      </w:r>
      <w:r w:rsidRPr="000A2C32">
        <w:rPr>
          <w:rStyle w:val="Emphasis"/>
          <w:rFonts w:eastAsia="Calibri"/>
          <w:highlight w:val="cyan"/>
        </w:rPr>
        <w:t>known</w:t>
      </w:r>
      <w:r w:rsidRPr="000A2C32">
        <w:rPr>
          <w:rStyle w:val="Emphasis"/>
          <w:highlight w:val="cyan"/>
        </w:rPr>
        <w:t xml:space="preserve"> </w:t>
      </w:r>
      <w:r w:rsidRPr="000A2C32">
        <w:rPr>
          <w:rStyle w:val="Emphasis"/>
          <w:rFonts w:eastAsia="Calibri"/>
          <w:highlight w:val="cyan"/>
        </w:rPr>
        <w:t>form</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intelligent</w:t>
      </w:r>
      <w:r w:rsidRPr="000A2C32">
        <w:rPr>
          <w:rStyle w:val="Emphasis"/>
          <w:highlight w:val="cyan"/>
        </w:rPr>
        <w:t xml:space="preserve"> </w:t>
      </w:r>
      <w:r w:rsidRPr="000A2C32">
        <w:rPr>
          <w:rStyle w:val="Emphasis"/>
          <w:rFonts w:eastAsia="Calibri"/>
          <w:highlight w:val="cyan"/>
        </w:rPr>
        <w:t>life</w:t>
      </w:r>
      <w:r w:rsidRPr="000A2C32">
        <w:rPr>
          <w:rStyle w:val="Emphasis"/>
          <w:highlight w:val="cyan"/>
        </w:rPr>
        <w:t xml:space="preserve"> </w:t>
      </w:r>
      <w:r w:rsidRPr="00AE4834">
        <w:rPr>
          <w:rStyle w:val="Emphasis"/>
          <w:rFonts w:eastAsia="Calibri"/>
        </w:rPr>
        <w:t>and</w:t>
      </w:r>
      <w:r w:rsidRPr="00AE4834">
        <w:rPr>
          <w:rStyle w:val="Emphasis"/>
        </w:rPr>
        <w:t xml:space="preserve"> </w:t>
      </w:r>
      <w:r w:rsidRPr="00AE4834">
        <w:rPr>
          <w:rStyle w:val="Emphasis"/>
          <w:rFonts w:eastAsia="Calibri"/>
        </w:rPr>
        <w:t>all</w:t>
      </w:r>
      <w:r w:rsidRPr="00AE4834">
        <w:rPr>
          <w:rStyle w:val="Emphasis"/>
        </w:rPr>
        <w:t xml:space="preserve"> </w:t>
      </w:r>
      <w:r w:rsidRPr="00AE4834">
        <w:rPr>
          <w:rStyle w:val="Emphasis"/>
          <w:rFonts w:eastAsia="Calibri"/>
        </w:rPr>
        <w:t>civilization</w:t>
      </w:r>
      <w:r w:rsidRPr="00AE4834">
        <w:rPr>
          <w:rStyle w:val="Emphasis"/>
        </w:rPr>
        <w:t xml:space="preserve"> </w:t>
      </w:r>
      <w:r w:rsidRPr="00AE4834">
        <w:rPr>
          <w:rStyle w:val="Emphasis"/>
          <w:rFonts w:eastAsia="Calibri"/>
        </w:rPr>
        <w:t>and</w:t>
      </w:r>
      <w:r w:rsidRPr="00AE4834">
        <w:rPr>
          <w:rStyle w:val="Emphasis"/>
        </w:rPr>
        <w:t xml:space="preserve"> </w:t>
      </w:r>
      <w:r w:rsidRPr="00AE4834">
        <w:rPr>
          <w:rStyle w:val="Emphasis"/>
          <w:rFonts w:eastAsia="Calibri"/>
        </w:rPr>
        <w:t>intellectual</w:t>
      </w:r>
      <w:r w:rsidRPr="00AE4834">
        <w:rPr>
          <w:rStyle w:val="Emphasis"/>
        </w:rPr>
        <w:t xml:space="preserve"> </w:t>
      </w:r>
      <w:r w:rsidRPr="00AE4834">
        <w:rPr>
          <w:rStyle w:val="Emphasis"/>
          <w:rFonts w:eastAsia="Calibri"/>
        </w:rPr>
        <w:t>progress</w:t>
      </w:r>
      <w:r w:rsidRPr="00AE4834">
        <w:rPr>
          <w:rStyle w:val="Emphasis"/>
        </w:rPr>
        <w:t xml:space="preserve"> </w:t>
      </w:r>
      <w:r w:rsidRPr="00AE4834">
        <w:rPr>
          <w:rStyle w:val="Emphasis"/>
          <w:rFonts w:eastAsia="Calibri"/>
        </w:rPr>
        <w:t>would</w:t>
      </w:r>
      <w:r w:rsidRPr="00AE4834">
        <w:rPr>
          <w:rStyle w:val="Emphasis"/>
        </w:rPr>
        <w:t xml:space="preserve"> </w:t>
      </w:r>
      <w:r w:rsidRPr="00AE4834">
        <w:rPr>
          <w:rStyle w:val="Emphasis"/>
          <w:rFonts w:eastAsia="Calibri"/>
        </w:rPr>
        <w:t>be</w:t>
      </w:r>
      <w:r w:rsidRPr="00AE4834">
        <w:rPr>
          <w:rStyle w:val="Emphasis"/>
        </w:rPr>
        <w:t xml:space="preserve"> </w:t>
      </w:r>
      <w:r w:rsidRPr="00AE4834">
        <w:rPr>
          <w:rStyle w:val="Emphasis"/>
          <w:rFonts w:eastAsia="Calibri"/>
        </w:rPr>
        <w:t>lost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known</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heritage</w:t>
      </w:r>
      <w:r w:rsidRPr="00AE4834">
        <w:rPr>
          <w:sz w:val="8"/>
        </w:rPr>
        <w:t xml:space="preserve"> </w:t>
      </w:r>
      <w:r w:rsidRPr="00AE4834">
        <w:rPr>
          <w:rFonts w:eastAsia="Calibri"/>
          <w:sz w:val="8"/>
        </w:rPr>
        <w:t>monument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Sphinx</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advances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past</w:t>
      </w:r>
      <w:r w:rsidRPr="00AE4834">
        <w:rPr>
          <w:sz w:val="8"/>
        </w:rPr>
        <w:t xml:space="preserve"> </w:t>
      </w:r>
      <w:r w:rsidRPr="00AE4834">
        <w:rPr>
          <w:rFonts w:eastAsia="Calibri"/>
          <w:sz w:val="8"/>
        </w:rPr>
        <w:t>few</w:t>
      </w:r>
      <w:r w:rsidRPr="00AE4834">
        <w:rPr>
          <w:sz w:val="8"/>
        </w:rPr>
        <w:t xml:space="preserve"> </w:t>
      </w:r>
      <w:r w:rsidRPr="00AE4834">
        <w:rPr>
          <w:rFonts w:eastAsia="Calibri"/>
          <w:sz w:val="8"/>
        </w:rPr>
        <w:t>millennia</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progressing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related</w:t>
      </w:r>
      <w:r w:rsidRPr="00AE4834">
        <w:rPr>
          <w:sz w:val="8"/>
        </w:rPr>
        <w:t xml:space="preserve"> </w:t>
      </w:r>
      <w:r w:rsidRPr="00AE4834">
        <w:rPr>
          <w:rFonts w:eastAsia="Calibri"/>
          <w:sz w:val="8"/>
        </w:rPr>
        <w:t>argument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feel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capacity</w:t>
      </w:r>
      <w:r w:rsidRPr="000A2C32">
        <w:rPr>
          <w:rStyle w:val="StyleUnderline"/>
          <w:highlight w:val="cyan"/>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rationality</w:t>
      </w:r>
      <w:r w:rsidRPr="000A2C32">
        <w:rPr>
          <w:sz w:val="8"/>
          <w:highlight w:val="cyan"/>
        </w:rPr>
        <w:t xml:space="preserve"> </w:t>
      </w:r>
      <w:r w:rsidRPr="00AE4834">
        <w:rPr>
          <w:rFonts w:eastAsia="Calibri"/>
          <w:sz w:val="8"/>
        </w:rPr>
        <w:t>which</w:t>
      </w:r>
      <w:r w:rsidRPr="00AE4834">
        <w:rPr>
          <w:sz w:val="8"/>
        </w:rPr>
        <w:t xml:space="preserve"> </w:t>
      </w:r>
      <w:r w:rsidRPr="000A2C32">
        <w:rPr>
          <w:rStyle w:val="StyleUnderline"/>
          <w:rFonts w:eastAsia="Calibri"/>
          <w:highlight w:val="cyan"/>
        </w:rPr>
        <w:t>is</w:t>
      </w:r>
      <w:r w:rsidRPr="000A2C32">
        <w:rPr>
          <w:rStyle w:val="StyleUnderline"/>
          <w:highlight w:val="cyan"/>
        </w:rPr>
        <w:t xml:space="preserve"> </w:t>
      </w:r>
      <w:r w:rsidRPr="000A2C32">
        <w:rPr>
          <w:rStyle w:val="StyleUnderline"/>
          <w:rFonts w:eastAsia="Calibri"/>
          <w:highlight w:val="cyan"/>
        </w:rPr>
        <w:t>valuable</w:t>
      </w:r>
      <w:r w:rsidRPr="000A2C32">
        <w:rPr>
          <w:rStyle w:val="StyleUnderline"/>
          <w:highlight w:val="cyan"/>
        </w:rPr>
        <w:t xml:space="preserve"> </w:t>
      </w:r>
      <w:r w:rsidRPr="000A2C32">
        <w:rPr>
          <w:rStyle w:val="StyleUnderline"/>
          <w:rFonts w:eastAsia="Calibri"/>
          <w:highlight w:val="cyan"/>
        </w:rPr>
        <w:t>in</w:t>
      </w:r>
      <w:r w:rsidRPr="000A2C32">
        <w:rPr>
          <w:rStyle w:val="StyleUnderline"/>
          <w:highlight w:val="cyan"/>
        </w:rPr>
        <w:t xml:space="preserve"> </w:t>
      </w:r>
      <w:r w:rsidRPr="000A2C32">
        <w:rPr>
          <w:rStyle w:val="StyleUnderline"/>
          <w:rFonts w:eastAsia="Calibri"/>
          <w:highlight w:val="cyan"/>
        </w:rPr>
        <w:t>itself</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know</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admit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struggle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fully</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Henry</w:t>
      </w:r>
      <w:r w:rsidRPr="00AE4834">
        <w:rPr>
          <w:sz w:val="8"/>
        </w:rPr>
        <w:t xml:space="preserve"> </w:t>
      </w:r>
      <w:r w:rsidRPr="00AE4834">
        <w:rPr>
          <w:rFonts w:eastAsia="Calibri"/>
          <w:sz w:val="8"/>
        </w:rPr>
        <w:t>Sidgwick</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thinking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things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insofar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Sidgwick</w:t>
      </w:r>
      <w:r w:rsidRPr="00AE4834">
        <w:rPr>
          <w:sz w:val="8"/>
        </w:rPr>
        <w:t xml:space="preserve"> 1874, </w:t>
      </w:r>
      <w:r w:rsidRPr="00AE4834">
        <w:rPr>
          <w:rFonts w:eastAsia="Calibri"/>
          <w:sz w:val="8"/>
        </w:rPr>
        <w:t>I</w:t>
      </w:r>
      <w:r w:rsidRPr="00AE4834">
        <w:rPr>
          <w:sz w:val="8"/>
        </w:rPr>
        <w:t>.</w:t>
      </w:r>
      <w:r w:rsidRPr="00AE4834">
        <w:rPr>
          <w:rFonts w:eastAsia="Calibri"/>
          <w:sz w:val="8"/>
        </w:rPr>
        <w:t>IX</w:t>
      </w:r>
      <w:r w:rsidRPr="00AE4834">
        <w:rPr>
          <w:sz w:val="8"/>
        </w:rPr>
        <w:t xml:space="preserve">.4).5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capable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appreciating</w:t>
      </w:r>
      <w:r w:rsidRPr="00AE4834">
        <w:rPr>
          <w:sz w:val="8"/>
        </w:rPr>
        <w:t xml:space="preserve"> </w:t>
      </w:r>
      <w:r w:rsidRPr="00AE4834">
        <w:rPr>
          <w:rFonts w:eastAsia="Calibri"/>
          <w:sz w:val="8"/>
        </w:rPr>
        <w:t>intelligence</w:t>
      </w:r>
      <w:r w:rsidRPr="00AE4834">
        <w:rPr>
          <w:sz w:val="8"/>
        </w:rPr>
        <w:t xml:space="preserve">? </w:t>
      </w:r>
      <w:r w:rsidRPr="00AE4834">
        <w:rPr>
          <w:rFonts w:eastAsia="Calibri"/>
          <w:sz w:val="8"/>
        </w:rPr>
        <w:t>Similarly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capacity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historic</w:t>
      </w:r>
      <w:r w:rsidRPr="00AE4834">
        <w:rPr>
          <w:sz w:val="8"/>
        </w:rPr>
        <w:t xml:space="preserve"> </w:t>
      </w:r>
      <w:r w:rsidRPr="00AE4834">
        <w:rPr>
          <w:rFonts w:eastAsia="Calibri"/>
          <w:sz w:val="8"/>
        </w:rPr>
        <w:t>monuments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w:t>
      </w:r>
      <w:r w:rsidRPr="00AE4834">
        <w:rPr>
          <w:sz w:val="8"/>
        </w:rPr>
        <w:t xml:space="preserve"> </w:t>
      </w:r>
      <w:r w:rsidRPr="00AE4834">
        <w:rPr>
          <w:rFonts w:eastAsia="Calibri"/>
          <w:sz w:val="8"/>
        </w:rPr>
        <w:t>progress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notice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?6 </w:t>
      </w:r>
      <w:r w:rsidRPr="00AE4834">
        <w:rPr>
          <w:rFonts w:eastAsia="Calibri"/>
          <w:sz w:val="8"/>
        </w:rPr>
        <w:t>However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rationality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nonhuman</w:t>
      </w:r>
      <w:r w:rsidRPr="00AE4834">
        <w:rPr>
          <w:sz w:val="8"/>
        </w:rPr>
        <w:t xml:space="preserve"> </w:t>
      </w:r>
      <w:r w:rsidRPr="00AE4834">
        <w:rPr>
          <w:rFonts w:eastAsia="Calibri"/>
          <w:sz w:val="8"/>
        </w:rPr>
        <w:t>animal</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ought</w:t>
      </w:r>
      <w:r w:rsidRPr="00AE4834">
        <w:rPr>
          <w:rStyle w:val="StyleUnderline"/>
        </w:rPr>
        <w:t xml:space="preserve"> </w:t>
      </w:r>
      <w:r w:rsidRPr="00AE4834">
        <w:rPr>
          <w:rStyle w:val="StyleUnderline"/>
          <w:rFonts w:eastAsia="Calibri"/>
        </w:rPr>
        <w:t>also</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sake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biodiversity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well</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somehow</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impersonally</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badness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ask</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status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saw</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Scanlon</w:t>
      </w:r>
      <w:r w:rsidRPr="00AE4834">
        <w:rPr>
          <w:sz w:val="8"/>
        </w:rPr>
        <w:t xml:space="preserve"> 1998, 218–223). </w:t>
      </w:r>
      <w:r w:rsidRPr="00AE4834">
        <w:rPr>
          <w:rFonts w:eastAsia="Calibri"/>
          <w:sz w:val="8"/>
        </w:rPr>
        <w:t>Since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2.3. </w:t>
      </w:r>
      <w:r w:rsidRPr="000A2C32">
        <w:rPr>
          <w:rStyle w:val="Emphasis"/>
          <w:rFonts w:eastAsia="Calibri"/>
          <w:highlight w:val="cyan"/>
        </w:rPr>
        <w:t>Existing</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endure</w:t>
      </w:r>
      <w:r w:rsidRPr="000A2C32">
        <w:rPr>
          <w:rStyle w:val="Emphasis"/>
          <w:highlight w:val="cyan"/>
        </w:rPr>
        <w:t xml:space="preserve"> </w:t>
      </w:r>
      <w:r w:rsidRPr="000A2C32">
        <w:rPr>
          <w:rStyle w:val="Emphasis"/>
          <w:rFonts w:eastAsia="Calibri"/>
          <w:highlight w:val="cyan"/>
        </w:rPr>
        <w:t>physical</w:t>
      </w:r>
      <w:r w:rsidRPr="000A2C32">
        <w:rPr>
          <w:rStyle w:val="Emphasis"/>
          <w:highlight w:val="cyan"/>
        </w:rPr>
        <w:t xml:space="preserve"> </w:t>
      </w:r>
      <w:r w:rsidRPr="000A2C32">
        <w:rPr>
          <w:rStyle w:val="Emphasis"/>
          <w:rFonts w:eastAsia="Calibri"/>
          <w:highlight w:val="cyan"/>
        </w:rPr>
        <w:t>pain</w:t>
      </w:r>
      <w:r w:rsidRPr="000A2C32">
        <w:rPr>
          <w:rStyle w:val="Emphasis"/>
          <w:highlight w:val="cyan"/>
        </w:rPr>
        <w:t xml:space="preserve"> </w:t>
      </w:r>
      <w:r w:rsidRPr="000A2C32">
        <w:rPr>
          <w:rStyle w:val="Emphasis"/>
          <w:rFonts w:eastAsia="Calibri"/>
          <w:highlight w:val="cyan"/>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painful</w:t>
      </w:r>
      <w:r w:rsidRPr="000A2C32">
        <w:rPr>
          <w:rStyle w:val="Emphasis"/>
          <w:highlight w:val="cyan"/>
        </w:rPr>
        <w:t xml:space="preserve"> </w:t>
      </w:r>
      <w:r w:rsidRPr="00AE4834">
        <w:rPr>
          <w:rStyle w:val="Emphasis"/>
          <w:rFonts w:eastAsia="Calibri"/>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premature</w:t>
      </w:r>
      <w:r w:rsidRPr="000A2C32">
        <w:rPr>
          <w:rStyle w:val="Emphasis"/>
          <w:highlight w:val="cyan"/>
        </w:rPr>
        <w:t xml:space="preserve"> </w:t>
      </w:r>
      <w:r w:rsidRPr="000A2C32">
        <w:rPr>
          <w:rStyle w:val="Emphasis"/>
          <w:rFonts w:eastAsia="Calibri"/>
          <w:highlight w:val="cyan"/>
        </w:rPr>
        <w:t>deaths</w:t>
      </w:r>
      <w:r w:rsidRPr="000A2C32">
        <w:rPr>
          <w:sz w:val="8"/>
          <w:highlight w:val="cyan"/>
        </w:rPr>
        <w:t xml:space="preserve"> </w:t>
      </w:r>
      <w:r w:rsidRPr="00AE4834">
        <w:rPr>
          <w:rFonts w:eastAsia="Calibri"/>
          <w:sz w:val="8"/>
        </w:rPr>
        <w:t>Thinking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brings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critical</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needed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unable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replenish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population</w:t>
      </w:r>
      <w:r w:rsidRPr="00AE4834">
        <w:rPr>
          <w:sz w:val="8"/>
        </w:rPr>
        <w:t xml:space="preserve">, </w:t>
      </w:r>
      <w:r w:rsidRPr="00AE4834">
        <w:rPr>
          <w:rFonts w:eastAsia="Calibri"/>
          <w:sz w:val="8"/>
        </w:rPr>
        <w:t>leading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eventual</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underwent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sterilization</w:t>
      </w:r>
      <w:r w:rsidRPr="00AE4834">
        <w:rPr>
          <w:sz w:val="8"/>
        </w:rPr>
        <w:t xml:space="preserve"> </w:t>
      </w:r>
      <w:r w:rsidRPr="00AE4834">
        <w:rPr>
          <w:rFonts w:eastAsia="Calibri"/>
          <w:sz w:val="8"/>
        </w:rPr>
        <w:t>procedure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perhaps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anthropogenic</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massive</w:t>
      </w:r>
      <w:r w:rsidRPr="00AE4834">
        <w:rPr>
          <w:sz w:val="8"/>
        </w:rPr>
        <w:t xml:space="preserve"> </w:t>
      </w:r>
      <w:r w:rsidRPr="00AE4834">
        <w:rPr>
          <w:rFonts w:eastAsia="Calibri"/>
          <w:sz w:val="8"/>
        </w:rPr>
        <w:t>asteroid</w:t>
      </w:r>
      <w:r w:rsidRPr="00AE4834">
        <w:rPr>
          <w:sz w:val="8"/>
        </w:rPr>
        <w:t xml:space="preserve"> </w:t>
      </w:r>
      <w:r w:rsidRPr="00AE4834">
        <w:rPr>
          <w:rFonts w:eastAsia="Calibri"/>
          <w:sz w:val="8"/>
        </w:rPr>
        <w:t>hitting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wiping</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same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dinosaurs</w:t>
      </w:r>
      <w:r w:rsidRPr="00AE4834">
        <w:rPr>
          <w:sz w:val="8"/>
        </w:rPr>
        <w:t xml:space="preserve"> </w:t>
      </w:r>
      <w:r w:rsidRPr="00AE4834">
        <w:rPr>
          <w:rFonts w:eastAsia="Calibri"/>
          <w:sz w:val="8"/>
        </w:rPr>
        <w:t>millions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years</w:t>
      </w:r>
      <w:r w:rsidRPr="00AE4834">
        <w:rPr>
          <w:sz w:val="8"/>
        </w:rPr>
        <w:t xml:space="preserve"> </w:t>
      </w:r>
      <w:r w:rsidRPr="00AE4834">
        <w:rPr>
          <w:rFonts w:eastAsia="Calibri"/>
          <w:sz w:val="8"/>
        </w:rPr>
        <w:t>ago</w:t>
      </w:r>
      <w:r w:rsidRPr="00AE4834">
        <w:rPr>
          <w:sz w:val="8"/>
        </w:rPr>
        <w:t xml:space="preserve">. </w:t>
      </w:r>
      <w:r w:rsidRPr="00AE4834">
        <w:rPr>
          <w:rStyle w:val="StyleUnderline"/>
          <w:rFonts w:eastAsia="Calibri"/>
        </w:rPr>
        <w:t>Each</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Style w:val="StyleUnderline"/>
          <w:rFonts w:eastAsia="Calibri"/>
        </w:rPr>
        <w:t>scenario</w:t>
      </w:r>
      <w:r w:rsidRPr="00AE4834">
        <w:rPr>
          <w:rFonts w:eastAsia="Calibri"/>
          <w:sz w:val="8"/>
        </w:rPr>
        <w:t>s</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involve</w:t>
      </w:r>
      <w:r w:rsidRPr="00AE4834">
        <w:rPr>
          <w:rStyle w:val="StyleUnderline"/>
        </w:rPr>
        <w:t xml:space="preserve"> </w:t>
      </w:r>
      <w:r w:rsidRPr="00AE4834">
        <w:rPr>
          <w:rStyle w:val="StyleUnderline"/>
          <w:rFonts w:eastAsia="Calibri"/>
        </w:rPr>
        <w:t>significant</w:t>
      </w:r>
      <w:r w:rsidRPr="00AE4834">
        <w:rPr>
          <w:rStyle w:val="StyleUnderline"/>
        </w:rPr>
        <w:t xml:space="preserve"> </w:t>
      </w:r>
      <w:r w:rsidRPr="00AE4834">
        <w:rPr>
          <w:rStyle w:val="StyleUnderline"/>
          <w:rFonts w:eastAsia="Calibri"/>
        </w:rPr>
        <w:t>physical</w:t>
      </w:r>
      <w:r w:rsidRPr="00AE4834">
        <w:rPr>
          <w:sz w:val="8"/>
        </w:rPr>
        <w:t xml:space="preserve"> </w:t>
      </w:r>
      <w:r w:rsidRPr="00AE4834">
        <w:rPr>
          <w:rStyle w:val="StyleUnderline"/>
          <w:rFonts w:eastAsia="Calibri"/>
        </w:rPr>
        <w:t>and</w:t>
      </w:r>
      <w:r w:rsidRPr="00AE4834">
        <w:rPr>
          <w:rStyle w:val="StyleUnderline"/>
        </w:rPr>
        <w:t>/</w:t>
      </w:r>
      <w:r w:rsidRPr="00AE4834">
        <w:rPr>
          <w:rFonts w:eastAsia="Calibri"/>
          <w:sz w:val="8"/>
        </w:rPr>
        <w:t>or</w:t>
      </w:r>
      <w:r w:rsidRPr="00AE4834">
        <w:rPr>
          <w:sz w:val="8"/>
        </w:rPr>
        <w:t xml:space="preserve"> </w:t>
      </w:r>
      <w:r w:rsidRPr="00AE4834">
        <w:rPr>
          <w:rStyle w:val="StyleUnderline"/>
          <w:rFonts w:eastAsia="Calibri"/>
        </w:rPr>
        <w:t>non</w:t>
      </w:r>
      <w:r w:rsidRPr="00AE4834">
        <w:rPr>
          <w:rStyle w:val="StyleUnderline"/>
        </w:rPr>
        <w:t>-</w:t>
      </w:r>
      <w:r w:rsidRPr="00AE4834">
        <w:rPr>
          <w:rStyle w:val="StyleUnderline"/>
          <w:rFonts w:eastAsia="Calibri"/>
        </w:rPr>
        <w:t>physical</w:t>
      </w:r>
      <w:r w:rsidRPr="00AE4834">
        <w:rPr>
          <w:rStyle w:val="StyleUnderline"/>
        </w:rPr>
        <w:t xml:space="preserve"> </w:t>
      </w:r>
      <w:r w:rsidRPr="00AE4834">
        <w:rPr>
          <w:rStyle w:val="StyleUnderline"/>
          <w:rFonts w:eastAsia="Calibri"/>
        </w:rPr>
        <w:t>harms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Physically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possibly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hard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process</w:t>
      </w:r>
      <w:r w:rsidRPr="00AE4834">
        <w:rPr>
          <w:sz w:val="8"/>
        </w:rPr>
        <w:t xml:space="preserve"> </w:t>
      </w:r>
      <w:r w:rsidRPr="00AE4834">
        <w:rPr>
          <w:rFonts w:eastAsia="Calibri"/>
          <w:sz w:val="8"/>
        </w:rPr>
        <w:t>of</w:t>
      </w:r>
      <w:r w:rsidRPr="00AE4834">
        <w:rPr>
          <w:sz w:val="8"/>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cause</w:t>
      </w:r>
      <w:r w:rsidRPr="00AE4834">
        <w:rPr>
          <w:sz w:val="8"/>
        </w:rPr>
        <w:t xml:space="preserve"> </w:t>
      </w:r>
      <w:r w:rsidRPr="00AE4834">
        <w:rPr>
          <w:rStyle w:val="StyleUnderline"/>
          <w:rFonts w:eastAsia="Calibri"/>
        </w:rPr>
        <w:t>premature</w:t>
      </w:r>
      <w:r w:rsidRPr="00AE4834">
        <w:rPr>
          <w:rStyle w:val="StyleUnderline"/>
        </w:rPr>
        <w:t xml:space="preserve"> </w:t>
      </w:r>
      <w:r w:rsidRPr="00AE4834">
        <w:rPr>
          <w:rStyle w:val="StyleUnderline"/>
          <w:rFonts w:eastAsia="Calibri"/>
        </w:rPr>
        <w:t>death</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winter</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killed</w:t>
      </w:r>
      <w:r w:rsidRPr="00AE4834">
        <w:rPr>
          <w:rStyle w:val="StyleUnderline"/>
        </w:rPr>
        <w:t xml:space="preserve"> </w:t>
      </w:r>
      <w:r w:rsidRPr="00AE4834">
        <w:rPr>
          <w:rStyle w:val="StyleUnderline"/>
          <w:rFonts w:eastAsia="Calibri"/>
        </w:rPr>
        <w:t>everyone</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just</w:t>
      </w:r>
      <w:r w:rsidRPr="00AE4834">
        <w:rPr>
          <w:rStyle w:val="StyleUnderline"/>
        </w:rPr>
        <w:t xml:space="preserve"> </w:t>
      </w:r>
      <w:r w:rsidRPr="00AE4834">
        <w:rPr>
          <w:rStyle w:val="StyleUnderline"/>
          <w:rFonts w:eastAsia="Calibri"/>
        </w:rPr>
        <w:t>every</w:t>
      </w:r>
      <w:r w:rsidRPr="00AE4834">
        <w:rPr>
          <w:rStyle w:val="StyleUnderline"/>
        </w:rPr>
        <w:t xml:space="preserve"> </w:t>
      </w:r>
      <w:r w:rsidRPr="00AE4834">
        <w:rPr>
          <w:rStyle w:val="StyleUnderline"/>
          <w:rFonts w:eastAsia="Calibri"/>
        </w:rPr>
        <w:t>woman</w:t>
      </w:r>
      <w:r w:rsidRPr="00AE4834">
        <w:rPr>
          <w:rStyle w:val="StyleUnderline"/>
        </w:rPr>
        <w:t xml:space="preserve"> </w:t>
      </w:r>
      <w:r w:rsidRPr="00AE4834">
        <w:rPr>
          <w:rStyle w:val="StyleUnderline"/>
          <w:rFonts w:eastAsia="Calibri"/>
        </w:rPr>
        <w:t>under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age</w:t>
      </w:r>
      <w:r w:rsidRPr="00AE4834">
        <w:rPr>
          <w:rStyle w:val="StyleUnderline"/>
        </w:rPr>
        <w:t xml:space="preserve"> </w:t>
      </w:r>
      <w:r w:rsidRPr="00AE4834">
        <w:rPr>
          <w:rStyle w:val="StyleUnderline"/>
          <w:rFonts w:eastAsia="Calibri"/>
        </w:rPr>
        <w:t>of</w:t>
      </w:r>
      <w:r w:rsidRPr="00AE4834">
        <w:rPr>
          <w:rStyle w:val="StyleUnderline"/>
        </w:rPr>
        <w:t xml:space="preserve"> 50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clear</w:t>
      </w:r>
      <w:r w:rsidRPr="00AE4834">
        <w:rPr>
          <w:rStyle w:val="StyleUnderline"/>
        </w:rPr>
        <w:t xml:space="preserve"> </w:t>
      </w:r>
      <w:r w:rsidRPr="00AE4834">
        <w:rPr>
          <w:rStyle w:val="StyleUnderline"/>
          <w:rFonts w:eastAsia="Calibri"/>
        </w:rPr>
        <w:t>example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such</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case</w:t>
      </w:r>
      <w:r w:rsidRPr="00AE4834">
        <w:rPr>
          <w:sz w:val="8"/>
        </w:rPr>
        <w:t xml:space="preserve">. </w:t>
      </w:r>
      <w:r w:rsidRPr="00AE4834">
        <w:rPr>
          <w:rFonts w:eastAsia="Calibri"/>
          <w:sz w:val="8"/>
        </w:rPr>
        <w:t>Obviously</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types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themselves</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eventually</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standard</w:t>
      </w:r>
      <w:r w:rsidRPr="00AE4834">
        <w:rPr>
          <w:sz w:val="8"/>
        </w:rPr>
        <w:t xml:space="preserve"> </w:t>
      </w:r>
      <w:r w:rsidRPr="00AE4834">
        <w:rPr>
          <w:rFonts w:eastAsia="Calibri"/>
          <w:sz w:val="8"/>
        </w:rPr>
        <w:t>expected</w:t>
      </w:r>
      <w:r w:rsidRPr="00AE4834">
        <w:rPr>
          <w:sz w:val="8"/>
        </w:rPr>
        <w:t xml:space="preserve"> </w:t>
      </w:r>
      <w:r w:rsidRPr="00AE4834">
        <w:rPr>
          <w:rFonts w:eastAsia="Calibri"/>
          <w:sz w:val="8"/>
        </w:rPr>
        <w:t>lifespan</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accidents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spontaneously</w:t>
      </w:r>
      <w:r w:rsidRPr="00AE4834">
        <w:rPr>
          <w:sz w:val="8"/>
        </w:rPr>
        <w:t xml:space="preserve"> </w:t>
      </w:r>
      <w:r w:rsidRPr="00AE4834">
        <w:rPr>
          <w:rFonts w:eastAsia="Calibri"/>
          <w:sz w:val="8"/>
        </w:rPr>
        <w:t>occurring</w:t>
      </w:r>
      <w:r w:rsidRPr="00AE4834">
        <w:rPr>
          <w:sz w:val="8"/>
        </w:rPr>
        <w:t xml:space="preserve"> </w:t>
      </w:r>
      <w:r w:rsidRPr="00AE4834">
        <w:rPr>
          <w:rFonts w:eastAsia="Calibri"/>
          <w:sz w:val="8"/>
        </w:rPr>
        <w:t>incurable</w:t>
      </w:r>
      <w:r w:rsidRPr="00AE4834">
        <w:rPr>
          <w:sz w:val="8"/>
        </w:rPr>
        <w:t xml:space="preserve"> </w:t>
      </w:r>
      <w:r w:rsidRPr="00AE4834">
        <w:rPr>
          <w:rFonts w:eastAsia="Calibri"/>
          <w:sz w:val="8"/>
        </w:rPr>
        <w:t>cancers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disease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agent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unavoidably</w:t>
      </w:r>
      <w:r w:rsidRPr="00AE4834">
        <w:rPr>
          <w:sz w:val="8"/>
        </w:rPr>
        <w:t xml:space="preserve"> </w:t>
      </w:r>
      <w:r w:rsidRPr="00AE4834">
        <w:rPr>
          <w:rFonts w:eastAsia="Calibri"/>
          <w:sz w:val="8"/>
        </w:rPr>
        <w:t>kills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prematurely</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w:t>
      </w:r>
      <w:r w:rsidRPr="00AE4834">
        <w:rPr>
          <w:rFonts w:eastAsia="Calibri"/>
          <w:sz w:val="8"/>
        </w:rPr>
        <w:t>components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figure</w:t>
      </w:r>
      <w:r w:rsidRPr="00AE4834">
        <w:rPr>
          <w:sz w:val="8"/>
        </w:rPr>
        <w:t xml:space="preserve"> </w:t>
      </w:r>
      <w:r w:rsidRPr="00AE4834">
        <w:rPr>
          <w:rFonts w:eastAsia="Calibri"/>
          <w:sz w:val="8"/>
        </w:rPr>
        <w:t>prominently</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w:t>
      </w:r>
      <w:r w:rsidRPr="00AE4834">
        <w:rPr>
          <w:rFonts w:eastAsia="Calibri"/>
          <w:sz w:val="8"/>
        </w:rPr>
        <w:t>Scanlon</w:t>
      </w:r>
      <w:r w:rsidRPr="00AE4834">
        <w:rPr>
          <w:sz w:val="8"/>
        </w:rPr>
        <w:t xml:space="preserve"> 1998, 214).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settled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setback</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whilst</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.7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debate</w:t>
      </w:r>
      <w:r w:rsidRPr="00AE4834">
        <w:rPr>
          <w:sz w:val="8"/>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caused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die</w:t>
      </w:r>
      <w:r w:rsidRPr="00AE4834">
        <w:rPr>
          <w:rStyle w:val="StyleUnderline"/>
        </w:rPr>
        <w:t xml:space="preserve"> </w:t>
      </w:r>
      <w:r w:rsidRPr="00AE4834">
        <w:rPr>
          <w:rStyle w:val="StyleUnderline"/>
          <w:rFonts w:eastAsia="Calibri"/>
        </w:rPr>
        <w:t>prematurely</w:t>
      </w:r>
      <w:r w:rsidRPr="00AE4834">
        <w:rPr>
          <w:rStyle w:val="StyleUnderline"/>
        </w:rPr>
        <w:t xml:space="preserve"> </w:t>
      </w:r>
      <w:r w:rsidRPr="00AE4834">
        <w:rPr>
          <w:rStyle w:val="StyleUnderline"/>
          <w:rFonts w:eastAsia="Calibri"/>
        </w:rPr>
        <w:t>can</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reason</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fails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show</w:t>
      </w:r>
      <w:r w:rsidRPr="00AE4834">
        <w:rPr>
          <w:rStyle w:val="StyleUnderline"/>
        </w:rPr>
        <w:t xml:space="preserve"> </w:t>
      </w:r>
      <w:r w:rsidRPr="00AE4834">
        <w:rPr>
          <w:rStyle w:val="StyleUnderline"/>
          <w:rFonts w:eastAsia="Calibri"/>
        </w:rPr>
        <w:t>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as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rational</w:t>
      </w:r>
      <w:r w:rsidRPr="00AE4834">
        <w:rPr>
          <w:rStyle w:val="StyleUnderline"/>
        </w:rPr>
        <w:t xml:space="preserve"> </w:t>
      </w:r>
      <w:r w:rsidRPr="00AE4834">
        <w:rPr>
          <w:rStyle w:val="StyleUnderline"/>
          <w:rFonts w:eastAsia="Calibri"/>
        </w:rPr>
        <w:t>agent</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recognizing</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beings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preserve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death</w:t>
      </w:r>
      <w:r w:rsidRPr="00AE4834">
        <w:rPr>
          <w:sz w:val="8"/>
        </w:rPr>
        <w:t>: ‘</w:t>
      </w:r>
      <w:r w:rsidRPr="00AE4834">
        <w:rPr>
          <w:rStyle w:val="StyleUnderline"/>
          <w:rFonts w:eastAsia="Calibri"/>
        </w:rPr>
        <w:t>appreciating</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primarily</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matter</w:t>
      </w:r>
      <w:r w:rsidRPr="00AE4834">
        <w:rPr>
          <w:rStyle w:val="StyleUnderline"/>
        </w:rPr>
        <w:t xml:space="preserve"> </w:t>
      </w:r>
      <w:r w:rsidRPr="00AE4834">
        <w:rPr>
          <w:rStyle w:val="StyleUnderline"/>
          <w:rFonts w:eastAsia="Calibri"/>
        </w:rPr>
        <w:t>of</w:t>
      </w:r>
      <w:r w:rsidRPr="00AE4834">
        <w:rPr>
          <w:sz w:val="8"/>
        </w:rPr>
        <w:t xml:space="preserve"> </w:t>
      </w:r>
      <w:r w:rsidRPr="00AE4834">
        <w:rPr>
          <w:rStyle w:val="StyleUnderline"/>
          <w:rFonts w:eastAsia="Calibri"/>
        </w:rPr>
        <w:t>seeing</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as</w:t>
      </w:r>
      <w:r w:rsidRPr="00AE4834">
        <w:rPr>
          <w:sz w:val="8"/>
        </w:rPr>
        <w:t xml:space="preserve"> </w:t>
      </w:r>
      <w:r w:rsidRPr="00AE4834">
        <w:rPr>
          <w:rFonts w:eastAsia="Calibri"/>
          <w:sz w:val="8"/>
        </w:rPr>
        <w:t>something</w:t>
      </w:r>
      <w:r w:rsidRPr="00AE4834">
        <w:rPr>
          <w:sz w:val="8"/>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respected</w:t>
      </w:r>
      <w:r w:rsidRPr="00AE4834">
        <w:rPr>
          <w:sz w:val="8"/>
        </w:rPr>
        <w:t xml:space="preserve">, </w:t>
      </w:r>
      <w:r w:rsidRPr="00AE4834">
        <w:rPr>
          <w:rFonts w:eastAsia="Calibri"/>
          <w:sz w:val="8"/>
        </w:rPr>
        <w:t>where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well</w:t>
      </w:r>
      <w:r w:rsidRPr="00AE4834">
        <w:rPr>
          <w:sz w:val="8"/>
        </w:rPr>
        <w:t>’ (</w:t>
      </w:r>
      <w:r w:rsidRPr="00AE4834">
        <w:rPr>
          <w:rFonts w:eastAsia="Calibri"/>
          <w:sz w:val="8"/>
        </w:rPr>
        <w:t>Scanlon</w:t>
      </w:r>
      <w:r w:rsidRPr="00AE4834">
        <w:rPr>
          <w:sz w:val="8"/>
        </w:rPr>
        <w:t xml:space="preserve"> 1998, 104).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abstract</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wrongfully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faces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unending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she</w:t>
      </w:r>
      <w:r w:rsidRPr="00AE4834">
        <w:rPr>
          <w:sz w:val="8"/>
        </w:rPr>
        <w:t xml:space="preserve"> </w:t>
      </w:r>
      <w:r w:rsidRPr="00AE4834">
        <w:rPr>
          <w:rFonts w:eastAsia="Calibri"/>
          <w:sz w:val="8"/>
        </w:rPr>
        <w:t>wishes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committing</w:t>
      </w:r>
      <w:r w:rsidRPr="00AE4834">
        <w:rPr>
          <w:sz w:val="8"/>
        </w:rPr>
        <w:t xml:space="preserve"> </w:t>
      </w:r>
      <w:r w:rsidRPr="00AE4834">
        <w:rPr>
          <w:rFonts w:eastAsia="Calibri"/>
          <w:sz w:val="8"/>
        </w:rPr>
        <w:t>suicide</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suicidal</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seeking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note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emphasizes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person</w:t>
      </w:r>
      <w:r w:rsidRPr="00AE4834">
        <w:rPr>
          <w:sz w:val="8"/>
        </w:rPr>
        <w:t>-</w:t>
      </w:r>
      <w:r w:rsidRPr="00AE4834">
        <w:rPr>
          <w:rFonts w:eastAsia="Calibri"/>
          <w:sz w:val="8"/>
        </w:rPr>
        <w:t>affecting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because</w:t>
      </w:r>
      <w:r w:rsidRPr="00AE4834">
        <w:rPr>
          <w:sz w:val="8"/>
        </w:rPr>
        <w:t xml:space="preserve"> </w:t>
      </w:r>
      <w:r w:rsidRPr="00AE4834">
        <w:rPr>
          <w:rStyle w:val="StyleUnderline"/>
          <w:rFonts w:eastAsia="Calibri"/>
        </w:rPr>
        <w:t>taking</w:t>
      </w:r>
      <w:r w:rsidRPr="00AE4834">
        <w:rPr>
          <w:rStyle w:val="StyleUnderline"/>
        </w:rPr>
        <w:t xml:space="preserve"> </w:t>
      </w:r>
      <w:r w:rsidRPr="00AE4834">
        <w:rPr>
          <w:rStyle w:val="StyleUnderline"/>
          <w:rFonts w:eastAsia="Calibri"/>
        </w:rPr>
        <w:t>someone</w:t>
      </w:r>
      <w:r w:rsidRPr="00AE4834">
        <w:rPr>
          <w:rStyle w:val="StyleUnderline"/>
        </w:rPr>
        <w:t>’</w:t>
      </w:r>
      <w:r w:rsidRPr="00AE4834">
        <w:rPr>
          <w:rStyle w:val="StyleUnderline"/>
          <w:rFonts w:eastAsia="Calibri"/>
        </w:rPr>
        <w:t>s</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their</w:t>
      </w:r>
      <w:r w:rsidRPr="00AE4834">
        <w:rPr>
          <w:rStyle w:val="StyleUnderline"/>
        </w:rPr>
        <w:t xml:space="preserve"> </w:t>
      </w:r>
      <w:r w:rsidRPr="00AE4834">
        <w:rPr>
          <w:rStyle w:val="StyleUnderline"/>
          <w:rFonts w:eastAsia="Calibri"/>
        </w:rPr>
        <w:t>permission</w:t>
      </w:r>
      <w:r w:rsidRPr="00AE4834">
        <w:rPr>
          <w:rStyle w:val="StyleUnderline"/>
        </w:rPr>
        <w:t xml:space="preserve"> </w:t>
      </w:r>
      <w:r w:rsidRPr="00AE4834">
        <w:rPr>
          <w:rStyle w:val="StyleUnderline"/>
          <w:rFonts w:eastAsia="Calibri"/>
        </w:rPr>
        <w:t>shows</w:t>
      </w:r>
      <w:r w:rsidRPr="00AE4834">
        <w:rPr>
          <w:rStyle w:val="StyleUnderline"/>
        </w:rPr>
        <w:t xml:space="preserve"> </w:t>
      </w:r>
      <w:r w:rsidRPr="00AE4834">
        <w:rPr>
          <w:rStyle w:val="StyleUnderline"/>
          <w:rFonts w:eastAsia="Calibri"/>
        </w:rPr>
        <w:t>disrespect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supports</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inclusion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formula</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side</w:t>
      </w:r>
      <w:r w:rsidRPr="00AE4834">
        <w:rPr>
          <w:sz w:val="8"/>
        </w:rPr>
        <w:t xml:space="preserve"> </w:t>
      </w:r>
      <w:r w:rsidRPr="00AE4834">
        <w:rPr>
          <w:rFonts w:eastAsia="Calibri"/>
          <w:sz w:val="8"/>
        </w:rPr>
        <w:t>ends</w:t>
      </w:r>
      <w:r w:rsidRPr="00AE4834">
        <w:rPr>
          <w:sz w:val="8"/>
        </w:rPr>
        <w:t xml:space="preserve"> </w:t>
      </w:r>
      <w:r w:rsidRPr="00AE4834">
        <w:rPr>
          <w:rFonts w:eastAsia="Calibri"/>
          <w:sz w:val="8"/>
        </w:rPr>
        <w:t>up</w:t>
      </w:r>
      <w:r w:rsidRPr="00AE4834">
        <w:rPr>
          <w:sz w:val="8"/>
        </w:rPr>
        <w:t xml:space="preserve"> </w:t>
      </w:r>
      <w:r w:rsidRPr="00AE4834">
        <w:rPr>
          <w:rFonts w:eastAsia="Calibri"/>
          <w:sz w:val="8"/>
        </w:rPr>
        <w:t>winning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debate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died</w:t>
      </w:r>
      <w:r w:rsidRPr="00AE4834">
        <w:rPr>
          <w:sz w:val="8"/>
        </w:rPr>
        <w:t xml:space="preserve">, </w:t>
      </w:r>
      <w:r w:rsidRPr="00AE4834">
        <w:rPr>
          <w:rFonts w:eastAsia="Calibri"/>
          <w:sz w:val="8"/>
        </w:rPr>
        <w:t>ending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consent</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disrespect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presumably</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die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manner</w:t>
      </w:r>
      <w:r w:rsidRPr="00AE4834">
        <w:rPr>
          <w:sz w:val="8"/>
        </w:rPr>
        <w:t xml:space="preserve">. </w:t>
      </w:r>
      <w:r w:rsidRPr="00AE4834">
        <w:rPr>
          <w:rFonts w:eastAsia="Calibri"/>
          <w:sz w:val="8"/>
        </w:rPr>
        <w:t>Thus</w:t>
      </w:r>
      <w:r w:rsidRPr="00AE4834">
        <w:rPr>
          <w:sz w:val="8"/>
        </w:rPr>
        <w:t xml:space="preserve">, </w:t>
      </w:r>
      <w:r w:rsidRPr="00AE4834">
        <w:rPr>
          <w:rStyle w:val="Emphasis"/>
          <w:rFonts w:eastAsia="Calibri"/>
        </w:rPr>
        <w:t>if</w:t>
      </w:r>
      <w:r w:rsidRPr="00AE4834">
        <w:rPr>
          <w:rStyle w:val="Emphasis"/>
        </w:rPr>
        <w:t xml:space="preserve"> </w:t>
      </w:r>
      <w:r w:rsidRPr="00AE4834">
        <w:rPr>
          <w:rStyle w:val="Emphasis"/>
          <w:rFonts w:eastAsia="Calibri"/>
        </w:rPr>
        <w:t>they</w:t>
      </w:r>
      <w:r w:rsidRPr="00AE4834">
        <w:rPr>
          <w:rStyle w:val="Emphasis"/>
        </w:rPr>
        <w:t xml:space="preserve"> </w:t>
      </w:r>
      <w:r w:rsidRPr="00AE4834">
        <w:rPr>
          <w:rStyle w:val="Emphasis"/>
          <w:rFonts w:eastAsia="Calibri"/>
        </w:rPr>
        <w:t>are</w:t>
      </w:r>
      <w:r w:rsidRPr="00AE4834">
        <w:rPr>
          <w:rStyle w:val="Emphasis"/>
        </w:rPr>
        <w:t xml:space="preserve"> </w:t>
      </w:r>
      <w:r w:rsidRPr="00AE4834">
        <w:rPr>
          <w:rStyle w:val="Emphasis"/>
          <w:rFonts w:eastAsia="Calibri"/>
        </w:rPr>
        <w:t>killed</w:t>
      </w:r>
      <w:r w:rsidRPr="00AE4834">
        <w:rPr>
          <w:rStyle w:val="Emphasis"/>
        </w:rPr>
        <w:t xml:space="preserve"> </w:t>
      </w:r>
      <w:r w:rsidRPr="00AE4834">
        <w:rPr>
          <w:rStyle w:val="Emphasis"/>
          <w:rFonts w:eastAsia="Calibri"/>
        </w:rPr>
        <w:t>without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consent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interests</w:t>
      </w:r>
      <w:r w:rsidRPr="00AE4834">
        <w:rPr>
          <w:rStyle w:val="Emphasis"/>
        </w:rPr>
        <w:t xml:space="preserve"> </w:t>
      </w:r>
      <w:r w:rsidRPr="00AE4834">
        <w:rPr>
          <w:rStyle w:val="Emphasis"/>
          <w:rFonts w:eastAsia="Calibri"/>
        </w:rPr>
        <w:t>have</w:t>
      </w:r>
      <w:r w:rsidRPr="00AE4834">
        <w:rPr>
          <w:rStyle w:val="Emphasis"/>
        </w:rPr>
        <w:t xml:space="preserve"> </w:t>
      </w:r>
      <w:r w:rsidRPr="00AE4834">
        <w:rPr>
          <w:rStyle w:val="Emphasis"/>
          <w:rFonts w:eastAsia="Calibri"/>
        </w:rPr>
        <w:t>not</w:t>
      </w:r>
      <w:r w:rsidRPr="00AE4834">
        <w:rPr>
          <w:rStyle w:val="Emphasis"/>
        </w:rPr>
        <w:t xml:space="preserve"> </w:t>
      </w:r>
      <w:r w:rsidRPr="00AE4834">
        <w:rPr>
          <w:rStyle w:val="Emphasis"/>
          <w:rFonts w:eastAsia="Calibri"/>
        </w:rPr>
        <w:t>been</w:t>
      </w:r>
      <w:r w:rsidRPr="00AE4834">
        <w:rPr>
          <w:rStyle w:val="Emphasis"/>
        </w:rPr>
        <w:t xml:space="preserve"> </w:t>
      </w:r>
      <w:r w:rsidRPr="00AE4834">
        <w:rPr>
          <w:rStyle w:val="Emphasis"/>
          <w:rFonts w:eastAsia="Calibri"/>
        </w:rPr>
        <w:t>taken</w:t>
      </w:r>
      <w:r w:rsidRPr="00AE4834">
        <w:rPr>
          <w:rStyle w:val="Emphasis"/>
        </w:rPr>
        <w:t xml:space="preserve"> </w:t>
      </w:r>
      <w:r w:rsidRPr="00AE4834">
        <w:rPr>
          <w:rStyle w:val="Emphasis"/>
          <w:rFonts w:eastAsia="Calibri"/>
        </w:rPr>
        <w:t>into</w:t>
      </w:r>
      <w:r w:rsidRPr="00AE4834">
        <w:rPr>
          <w:rStyle w:val="Emphasis"/>
        </w:rPr>
        <w:t xml:space="preserve"> </w:t>
      </w:r>
      <w:r w:rsidRPr="00AE4834">
        <w:rPr>
          <w:rStyle w:val="Emphasis"/>
          <w:rFonts w:eastAsia="Calibri"/>
        </w:rPr>
        <w:t>account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allowed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.8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true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resulting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surgically</w:t>
      </w:r>
      <w:r w:rsidRPr="00AE4834">
        <w:rPr>
          <w:sz w:val="8"/>
        </w:rPr>
        <w:t xml:space="preserve"> </w:t>
      </w:r>
      <w:r w:rsidRPr="00AE4834">
        <w:rPr>
          <w:rFonts w:eastAsia="Calibri"/>
          <w:sz w:val="8"/>
        </w:rPr>
        <w:t>removing</w:t>
      </w:r>
      <w:r w:rsidRPr="00AE4834">
        <w:rPr>
          <w:sz w:val="8"/>
        </w:rPr>
        <w:t xml:space="preserve"> </w:t>
      </w:r>
      <w:r w:rsidRPr="00AE4834">
        <w:rPr>
          <w:rFonts w:eastAsia="Calibri"/>
          <w:sz w:val="8"/>
        </w:rPr>
        <w:t>everyone</w:t>
      </w:r>
      <w:r w:rsidRPr="00AE4834">
        <w:rPr>
          <w:sz w:val="8"/>
        </w:rPr>
        <w:t>’</w:t>
      </w:r>
      <w:r w:rsidRPr="00AE4834">
        <w:rPr>
          <w:rFonts w:eastAsia="Calibri"/>
          <w:sz w:val="8"/>
        </w:rPr>
        <w:t>s</w:t>
      </w:r>
      <w:r w:rsidRPr="00AE4834">
        <w:rPr>
          <w:sz w:val="8"/>
        </w:rPr>
        <w:t xml:space="preserve"> </w:t>
      </w:r>
      <w:r w:rsidRPr="00AE4834">
        <w:rPr>
          <w:rFonts w:eastAsia="Calibri"/>
          <w:sz w:val="8"/>
        </w:rPr>
        <w:t>reproductive</w:t>
      </w:r>
      <w:r w:rsidRPr="00AE4834">
        <w:rPr>
          <w:sz w:val="8"/>
        </w:rPr>
        <w:t xml:space="preserve"> </w:t>
      </w:r>
      <w:r w:rsidRPr="00AE4834">
        <w:rPr>
          <w:rFonts w:eastAsia="Calibri"/>
          <w:sz w:val="8"/>
        </w:rPr>
        <w:t>organs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bomb</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kill</w:t>
      </w:r>
      <w:r w:rsidRPr="00AE4834">
        <w:rPr>
          <w:rStyle w:val="StyleUnderline"/>
        </w:rPr>
        <w:t xml:space="preserve"> </w:t>
      </w:r>
      <w:r w:rsidRPr="00AE4834">
        <w:rPr>
          <w:rStyle w:val="StyleUnderline"/>
          <w:rFonts w:eastAsia="Calibri"/>
        </w:rPr>
        <w:t>anyone</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painfully</w:t>
      </w:r>
      <w:r w:rsidRPr="00AE4834">
        <w:rPr>
          <w:rStyle w:val="StyleUnderline"/>
        </w:rPr>
        <w:t xml:space="preserve"> </w:t>
      </w:r>
      <w:r w:rsidRPr="00AE4834">
        <w:rPr>
          <w:rStyle w:val="StyleUnderline"/>
          <w:rFonts w:eastAsia="Calibri"/>
        </w:rPr>
        <w:t>render</w:t>
      </w:r>
      <w:r w:rsidRPr="00AE4834">
        <w:rPr>
          <w:rStyle w:val="StyleUnderline"/>
        </w:rPr>
        <w:t xml:space="preserve"> </w:t>
      </w:r>
      <w:r w:rsidRPr="00AE4834">
        <w:rPr>
          <w:rStyle w:val="StyleUnderline"/>
          <w:rFonts w:eastAsia="Calibri"/>
        </w:rPr>
        <w:t>them</w:t>
      </w:r>
      <w:r w:rsidRPr="00AE4834">
        <w:rPr>
          <w:rStyle w:val="StyleUnderline"/>
        </w:rPr>
        <w:t xml:space="preserve"> </w:t>
      </w:r>
      <w:r w:rsidRPr="00AE4834">
        <w:rPr>
          <w:rStyle w:val="StyleUnderline"/>
          <w:rFonts w:eastAsia="Calibri"/>
        </w:rPr>
        <w:t>infertile</w:t>
      </w:r>
      <w:r w:rsidRPr="00AE4834">
        <w:rPr>
          <w:rStyle w:val="StyleUnderline"/>
        </w:rPr>
        <w:t xml:space="preserve"> </w:t>
      </w:r>
      <w:r w:rsidRPr="00AE4834">
        <w:rPr>
          <w:rStyle w:val="StyleUnderline"/>
          <w:rFonts w:eastAsia="Calibri"/>
        </w:rPr>
        <w:t>through</w:t>
      </w:r>
      <w:r w:rsidRPr="00AE4834">
        <w:rPr>
          <w:rStyle w:val="StyleUnderline"/>
        </w:rPr>
        <w:t xml:space="preserve"> </w:t>
      </w:r>
      <w:r w:rsidRPr="00AE4834">
        <w:rPr>
          <w:rStyle w:val="StyleUnderline"/>
          <w:rFonts w:eastAsia="Calibri"/>
        </w:rPr>
        <w:t>illness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injury</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bombs</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incident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situation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bomb</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killed</w:t>
      </w:r>
      <w:r w:rsidRPr="00AE4834">
        <w:rPr>
          <w:sz w:val="8"/>
        </w:rPr>
        <w:t xml:space="preserve"> </w:t>
      </w:r>
      <w:r w:rsidRPr="00AE4834">
        <w:rPr>
          <w:rFonts w:eastAsia="Calibri"/>
          <w:sz w:val="8"/>
        </w:rPr>
        <w:t>enough</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remained</w:t>
      </w:r>
      <w:r w:rsidRPr="00AE4834">
        <w:rPr>
          <w:sz w:val="8"/>
        </w:rPr>
        <w:t xml:space="preserve"> </w:t>
      </w:r>
      <w:r w:rsidRPr="00AE4834">
        <w:rPr>
          <w:rFonts w:eastAsia="Calibri"/>
          <w:sz w:val="8"/>
        </w:rPr>
        <w:t>alive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terrible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injuries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uncontroversial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infliction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plays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role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likely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rejected</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otherwise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queried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involuntariness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suffers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base</w:t>
      </w:r>
      <w:r w:rsidRPr="00AE4834">
        <w:rPr>
          <w:sz w:val="8"/>
        </w:rPr>
        <w:t xml:space="preserve"> </w:t>
      </w:r>
      <w:r w:rsidRPr="00AE4834">
        <w:rPr>
          <w:rFonts w:eastAsia="Calibri"/>
          <w:sz w:val="8"/>
        </w:rPr>
        <w:t>jumping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life</w:t>
      </w:r>
      <w:r w:rsidRPr="00AE4834">
        <w:rPr>
          <w:sz w:val="8"/>
        </w:rPr>
        <w:t>-</w:t>
      </w:r>
      <w:r w:rsidRPr="00AE4834">
        <w:rPr>
          <w:rFonts w:eastAsia="Calibri"/>
          <w:sz w:val="8"/>
        </w:rPr>
        <w:t>saving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improving</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hand</w:t>
      </w:r>
      <w:r w:rsidRPr="00AE4834">
        <w:rPr>
          <w:sz w:val="8"/>
        </w:rPr>
        <w:t xml:space="preserve">, </w:t>
      </w:r>
      <w:r w:rsidRPr="00AE4834">
        <w:rPr>
          <w:rFonts w:eastAsia="Calibri"/>
          <w:sz w:val="8"/>
        </w:rPr>
        <w:t>pushing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off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cliff</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cutting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scalpel</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difference</w:t>
      </w:r>
      <w:r w:rsidRPr="00AE4834">
        <w:rPr>
          <w:sz w:val="8"/>
        </w:rPr>
        <w:t xml:space="preserve"> </w:t>
      </w:r>
      <w:r w:rsidRPr="00AE4834">
        <w:rPr>
          <w:rFonts w:eastAsia="Calibri"/>
          <w:sz w:val="8"/>
        </w:rPr>
        <w:t>between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consented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risk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My</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separated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unwanted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subjected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mere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sufficient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declare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favour</w:t>
      </w:r>
      <w:proofErr w:type="spellEnd"/>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death</w:t>
      </w:r>
      <w:r w:rsidRPr="00AE4834">
        <w:rPr>
          <w:sz w:val="8"/>
        </w:rPr>
        <w:t>-</w:t>
      </w:r>
      <w:r w:rsidRPr="00AE4834">
        <w:rPr>
          <w:rFonts w:eastAsia="Calibri"/>
          <w:sz w:val="8"/>
        </w:rPr>
        <w:t>inducing</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rightfully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all</w:t>
      </w:r>
      <w:r w:rsidRPr="00AE4834">
        <w:rPr>
          <w:sz w:val="8"/>
        </w:rPr>
        <w:t>-</w:t>
      </w:r>
      <w:r w:rsidRPr="00AE4834">
        <w:rPr>
          <w:rFonts w:eastAsia="Calibri"/>
          <w:sz w:val="8"/>
        </w:rPr>
        <w:t>things</w:t>
      </w:r>
      <w:r w:rsidRPr="00AE4834">
        <w:rPr>
          <w:sz w:val="8"/>
        </w:rPr>
        <w:t>-</w:t>
      </w:r>
      <w:r w:rsidRPr="00AE4834">
        <w:rPr>
          <w:rFonts w:eastAsia="Calibri"/>
          <w:sz w:val="8"/>
        </w:rPr>
        <w:t>considered</w:t>
      </w:r>
      <w:r w:rsidRPr="00AE4834">
        <w:rPr>
          <w:sz w:val="8"/>
        </w:rPr>
        <w:t xml:space="preserve"> </w:t>
      </w:r>
      <w:r w:rsidRPr="00AE4834">
        <w:rPr>
          <w:rFonts w:eastAsia="Calibri"/>
          <w:sz w:val="8"/>
        </w:rPr>
        <w:t>hindrance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been</w:t>
      </w:r>
      <w:r w:rsidRPr="00AE4834">
        <w:rPr>
          <w:sz w:val="8"/>
        </w:rPr>
        <w:t xml:space="preserve"> </w:t>
      </w:r>
      <w:r w:rsidRPr="00AE4834">
        <w:rPr>
          <w:rFonts w:eastAsia="Calibri"/>
          <w:sz w:val="8"/>
        </w:rPr>
        <w:t>largely</w:t>
      </w:r>
      <w:r w:rsidRPr="00AE4834">
        <w:rPr>
          <w:sz w:val="8"/>
        </w:rPr>
        <w:t xml:space="preserve"> </w:t>
      </w:r>
      <w:r w:rsidRPr="00AE4834">
        <w:rPr>
          <w:rFonts w:eastAsia="Calibri"/>
          <w:sz w:val="8"/>
        </w:rPr>
        <w:t>responsible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pollution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recently</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beginning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improve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degrading</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favour</w:t>
      </w:r>
      <w:proofErr w:type="spellEnd"/>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weighed</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described</w:t>
      </w:r>
      <w:r w:rsidRPr="00AE4834">
        <w:rPr>
          <w:sz w:val="8"/>
        </w:rPr>
        <w:t xml:space="preserve"> </w:t>
      </w:r>
      <w:r w:rsidRPr="00AE4834">
        <w:rPr>
          <w:rFonts w:eastAsia="Calibri"/>
          <w:sz w:val="8"/>
        </w:rPr>
        <w:t>above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determining</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countervail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avoid</w:t>
      </w:r>
      <w:r w:rsidRPr="00AE4834">
        <w:rPr>
          <w:sz w:val="8"/>
        </w:rPr>
        <w:t xml:space="preserve"> </w:t>
      </w:r>
      <w:r w:rsidRPr="00AE4834">
        <w:rPr>
          <w:rFonts w:eastAsia="Calibri"/>
          <w:sz w:val="8"/>
        </w:rPr>
        <w:t>pain</w:t>
      </w:r>
      <w:r w:rsidRPr="00AE4834">
        <w:rPr>
          <w:sz w:val="8"/>
        </w:rPr>
        <w:t>/</w:t>
      </w:r>
      <w:r w:rsidRPr="00AE4834">
        <w:rPr>
          <w:rFonts w:eastAsia="Calibri"/>
          <w:sz w:val="8"/>
        </w:rPr>
        <w:t>death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.9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forced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considerations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accomplished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quite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relevant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additional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w:t>
      </w:r>
      <w:r w:rsidRPr="00AE4834">
        <w:rPr>
          <w:sz w:val="8"/>
        </w:rPr>
        <w:t xml:space="preserve"> </w:t>
      </w:r>
      <w:r w:rsidRPr="00AE4834">
        <w:rPr>
          <w:rFonts w:eastAsia="Calibri"/>
          <w:sz w:val="8"/>
        </w:rPr>
        <w:t>now</w:t>
      </w:r>
      <w:r w:rsidRPr="00AE4834">
        <w:rPr>
          <w:sz w:val="8"/>
        </w:rPr>
        <w:t xml:space="preserve"> </w:t>
      </w:r>
      <w:r w:rsidRPr="00AE4834">
        <w:rPr>
          <w:rFonts w:eastAsia="Calibri"/>
          <w:sz w:val="8"/>
        </w:rPr>
        <w:t>turn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address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section</w:t>
      </w:r>
      <w:r w:rsidRPr="00AE4834">
        <w:rPr>
          <w:sz w:val="8"/>
        </w:rPr>
        <w:t xml:space="preserve">. 2.4. </w:t>
      </w:r>
      <w:r w:rsidRPr="00AE4834">
        <w:rPr>
          <w:rStyle w:val="Emphasis"/>
          <w:rFonts w:eastAsia="Calibri"/>
        </w:rPr>
        <w:t>Existing</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could</w:t>
      </w:r>
      <w:r w:rsidRPr="00AE4834">
        <w:rPr>
          <w:rStyle w:val="Emphasis"/>
        </w:rPr>
        <w:t xml:space="preserve"> </w:t>
      </w:r>
      <w:r w:rsidRPr="00AE4834">
        <w:rPr>
          <w:rStyle w:val="Emphasis"/>
          <w:rFonts w:eastAsia="Calibri"/>
        </w:rPr>
        <w:t>endure</w:t>
      </w:r>
      <w:r w:rsidRPr="00AE4834">
        <w:rPr>
          <w:rStyle w:val="Emphasis"/>
        </w:rPr>
        <w:t xml:space="preserve"> </w:t>
      </w:r>
      <w:r w:rsidRPr="00AE4834">
        <w:rPr>
          <w:rStyle w:val="Emphasis"/>
          <w:rFonts w:eastAsia="Calibri"/>
        </w:rPr>
        <w:t>non</w:t>
      </w:r>
      <w:r w:rsidRPr="00AE4834">
        <w:rPr>
          <w:rStyle w:val="Emphasis"/>
        </w:rPr>
        <w:t>-</w:t>
      </w:r>
      <w:r w:rsidRPr="00AE4834">
        <w:rPr>
          <w:rStyle w:val="Emphasis"/>
          <w:rFonts w:eastAsia="Calibri"/>
        </w:rPr>
        <w:t>physical</w:t>
      </w:r>
      <w:r w:rsidRPr="00AE4834">
        <w:rPr>
          <w:rStyle w:val="Emphasis"/>
        </w:rPr>
        <w:t xml:space="preserve"> </w:t>
      </w:r>
      <w:r w:rsidRPr="00AE4834">
        <w:rPr>
          <w:rStyle w:val="Emphasis"/>
          <w:rFonts w:eastAsia="Calibri"/>
        </w:rPr>
        <w:t>harms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said</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fact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give</w:t>
      </w:r>
      <w:r w:rsidRPr="00AE4834">
        <w:rPr>
          <w:rStyle w:val="StyleUnderline"/>
        </w:rPr>
        <w:t xml:space="preserve"> </w:t>
      </w:r>
      <w:r w:rsidRPr="00AE4834">
        <w:rPr>
          <w:rStyle w:val="StyleUnderline"/>
          <w:rFonts w:eastAsia="Calibri"/>
        </w:rPr>
        <w:t>rise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admissible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final</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could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various</w:t>
      </w:r>
      <w:r w:rsidRPr="000A2C32">
        <w:rPr>
          <w:rStyle w:val="StyleUnderline"/>
          <w:highlight w:val="cyan"/>
        </w:rPr>
        <w:t xml:space="preserve"> </w:t>
      </w:r>
      <w:r w:rsidRPr="00AE4834">
        <w:rPr>
          <w:rStyle w:val="StyleUnderline"/>
          <w:rFonts w:eastAsia="Calibri"/>
        </w:rPr>
        <w:t>deleterious</w:t>
      </w:r>
      <w:r w:rsidRPr="00AE4834">
        <w:rPr>
          <w:rStyle w:val="StyleUnderline"/>
        </w:rPr>
        <w:t xml:space="preserve"> </w:t>
      </w:r>
      <w:r w:rsidRPr="000A2C32">
        <w:rPr>
          <w:rStyle w:val="StyleUnderline"/>
          <w:rFonts w:eastAsia="Calibri"/>
          <w:highlight w:val="cyan"/>
        </w:rPr>
        <w:t>psychological</w:t>
      </w:r>
      <w:r w:rsidRPr="000A2C32">
        <w:rPr>
          <w:rStyle w:val="StyleUnderline"/>
          <w:highlight w:val="cyan"/>
        </w:rPr>
        <w:t xml:space="preserve"> </w:t>
      </w:r>
      <w:r w:rsidRPr="000A2C32">
        <w:rPr>
          <w:rStyle w:val="StyleUnderline"/>
          <w:rFonts w:eastAsia="Calibri"/>
          <w:highlight w:val="cyan"/>
        </w:rPr>
        <w:t>effects</w:t>
      </w:r>
      <w:r w:rsidRPr="000A2C32">
        <w:rPr>
          <w:sz w:val="8"/>
          <w:highlight w:val="cyan"/>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endured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generations</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main</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this</w:t>
      </w:r>
      <w:r w:rsidRPr="00AE4834">
        <w:rPr>
          <w:rStyle w:val="StyleUnderline"/>
        </w:rPr>
        <w:t xml:space="preserve"> </w:t>
      </w:r>
      <w:r w:rsidRPr="00AE4834">
        <w:rPr>
          <w:rStyle w:val="StyleUnderline"/>
          <w:rFonts w:eastAsia="Calibri"/>
        </w:rPr>
        <w:t>trauma</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arising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first</w:t>
      </w:r>
      <w:r w:rsidRPr="00AE4834">
        <w:rPr>
          <w:rStyle w:val="StyleUnderline"/>
        </w:rPr>
        <w:t xml:space="preserve"> </w:t>
      </w:r>
      <w:r w:rsidRPr="00AE4834">
        <w:rPr>
          <w:rStyle w:val="StyleUnderline"/>
          <w:rFonts w:eastAsia="Calibri"/>
        </w:rPr>
        <w:t>relates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individual</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undesired</w:t>
      </w:r>
      <w:r w:rsidRPr="00AE4834">
        <w:rPr>
          <w:rStyle w:val="StyleUnderline"/>
        </w:rPr>
        <w:t xml:space="preserve"> </w:t>
      </w:r>
      <w:r w:rsidRPr="00AE4834">
        <w:rPr>
          <w:rStyle w:val="StyleUnderline"/>
          <w:rFonts w:eastAsia="Calibri"/>
        </w:rPr>
        <w:t>negative</w:t>
      </w:r>
      <w:r w:rsidRPr="00AE4834">
        <w:rPr>
          <w:rStyle w:val="StyleUnderline"/>
        </w:rPr>
        <w:t xml:space="preserve"> </w:t>
      </w:r>
      <w:r w:rsidRPr="00AE4834">
        <w:rPr>
          <w:rStyle w:val="StyleUnderline"/>
          <w:rFonts w:eastAsia="Calibri"/>
        </w:rPr>
        <w:t>effect</w:t>
      </w:r>
      <w:r w:rsidRPr="00AE4834">
        <w:rPr>
          <w:rStyle w:val="StyleUnderline"/>
        </w:rPr>
        <w:t xml:space="preserve"> </w:t>
      </w:r>
      <w:r w:rsidRPr="00AE4834">
        <w:rPr>
          <w:rStyle w:val="StyleUnderline"/>
          <w:rFonts w:eastAsia="Calibri"/>
        </w:rPr>
        <w:t>on</w:t>
      </w:r>
      <w:r w:rsidRPr="00AE4834">
        <w:rPr>
          <w:rStyle w:val="StyleUnderline"/>
        </w:rPr>
        <w:t xml:space="preserve"> </w:t>
      </w:r>
      <w:r w:rsidRPr="00AE4834">
        <w:rPr>
          <w:rStyle w:val="StyleUnderline"/>
          <w:rFonts w:eastAsia="Calibri"/>
        </w:rPr>
        <w:t>well</w:t>
      </w:r>
      <w:r w:rsidRPr="00AE4834">
        <w:rPr>
          <w:rStyle w:val="StyleUnderline"/>
        </w:rPr>
        <w:t>-</w:t>
      </w:r>
      <w:r w:rsidRPr="00AE4834">
        <w:rPr>
          <w:rStyle w:val="StyleUnderline"/>
          <w:rFonts w:eastAsia="Calibri"/>
        </w:rPr>
        <w:t>being</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experienced</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wanted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children</w:t>
      </w:r>
      <w:r w:rsidRPr="00AE4834">
        <w:rPr>
          <w:sz w:val="8"/>
        </w:rPr>
        <w:t xml:space="preserve">. </w:t>
      </w:r>
      <w:r w:rsidRPr="00AE4834">
        <w:rPr>
          <w:rFonts w:eastAsia="Calibri"/>
          <w:sz w:val="8"/>
        </w:rPr>
        <w:t>Whilst</w:t>
      </w:r>
      <w:r w:rsidRPr="00AE4834">
        <w:rPr>
          <w:sz w:val="8"/>
        </w:rPr>
        <w:t xml:space="preserve"> </w:t>
      </w:r>
      <w:r w:rsidRPr="00AE4834">
        <w:rPr>
          <w:rStyle w:val="Emphasis"/>
          <w:rFonts w:eastAsia="Calibri"/>
        </w:rPr>
        <w:t>this</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by</w:t>
      </w:r>
      <w:r w:rsidRPr="00AE4834">
        <w:rPr>
          <w:rStyle w:val="Emphasis"/>
        </w:rPr>
        <w:t xml:space="preserve"> </w:t>
      </w:r>
      <w:r w:rsidRPr="00AE4834">
        <w:rPr>
          <w:rStyle w:val="Emphasis"/>
          <w:rFonts w:eastAsia="Calibri"/>
        </w:rPr>
        <w:t>no</w:t>
      </w:r>
      <w:r w:rsidRPr="00AE4834">
        <w:rPr>
          <w:rStyle w:val="Emphasis"/>
        </w:rPr>
        <w:t xml:space="preserve"> </w:t>
      </w:r>
      <w:r w:rsidRPr="00AE4834">
        <w:rPr>
          <w:rStyle w:val="Emphasis"/>
          <w:rFonts w:eastAsia="Calibri"/>
        </w:rPr>
        <w:t>means</w:t>
      </w:r>
      <w:r w:rsidRPr="00AE4834">
        <w:rPr>
          <w:rStyle w:val="Emphasis"/>
        </w:rPr>
        <w:t xml:space="preserve"> </w:t>
      </w:r>
      <w:r w:rsidRPr="00AE4834">
        <w:rPr>
          <w:rStyle w:val="Emphasis"/>
          <w:rFonts w:eastAsia="Calibri"/>
        </w:rPr>
        <w:t>universa</w:t>
      </w:r>
      <w:r w:rsidRPr="00AE4834">
        <w:rPr>
          <w:rFonts w:eastAsia="Calibri"/>
          <w:sz w:val="8"/>
        </w:rPr>
        <w:t>l</w:t>
      </w:r>
      <w:r w:rsidRPr="00AE4834">
        <w:rPr>
          <w:sz w:val="8"/>
        </w:rPr>
        <w:t xml:space="preserve">, </w:t>
      </w:r>
      <w:r w:rsidRPr="00AE4834">
        <w:rPr>
          <w:rStyle w:val="Emphasis"/>
          <w:rFonts w:eastAsia="Calibri"/>
        </w:rPr>
        <w:t>it</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fair</w:t>
      </w:r>
      <w:r w:rsidRPr="00AE4834">
        <w:rPr>
          <w:rStyle w:val="Emphasis"/>
        </w:rPr>
        <w:t xml:space="preserve"> </w:t>
      </w:r>
      <w:r w:rsidRPr="00AE4834">
        <w:rPr>
          <w:rStyle w:val="Emphasis"/>
          <w:rFonts w:eastAsia="Calibri"/>
        </w:rPr>
        <w:t>to</w:t>
      </w:r>
      <w:r w:rsidRPr="00AE4834">
        <w:rPr>
          <w:rStyle w:val="Emphasis"/>
        </w:rPr>
        <w:t xml:space="preserve"> </w:t>
      </w:r>
      <w:r w:rsidRPr="00AE4834">
        <w:rPr>
          <w:rStyle w:val="Emphasis"/>
          <w:rFonts w:eastAsia="Calibri"/>
        </w:rPr>
        <w:t>say</w:t>
      </w:r>
      <w:r w:rsidRPr="00AE4834">
        <w:rPr>
          <w:rStyle w:val="Emphasis"/>
        </w:rPr>
        <w:t xml:space="preserve"> </w:t>
      </w:r>
      <w:r w:rsidRPr="00AE4834">
        <w:rPr>
          <w:rStyle w:val="Emphasis"/>
          <w:rFonts w:eastAsia="Calibri"/>
        </w:rPr>
        <w:t>that</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good</w:t>
      </w:r>
      <w:r w:rsidRPr="00AE4834">
        <w:rPr>
          <w:rStyle w:val="Emphasis"/>
        </w:rPr>
        <w:t xml:space="preserve"> </w:t>
      </w:r>
      <w:r w:rsidRPr="00AE4834">
        <w:rPr>
          <w:rStyle w:val="Emphasis"/>
          <w:rFonts w:eastAsia="Calibri"/>
        </w:rPr>
        <w:t>proportion</w:t>
      </w:r>
      <w:r w:rsidRPr="00AE4834">
        <w:rPr>
          <w:rStyle w:val="Emphasis"/>
        </w:rPr>
        <w:t xml:space="preserve"> </w:t>
      </w:r>
      <w:r w:rsidRPr="00AE4834">
        <w:rPr>
          <w:rStyle w:val="Emphasis"/>
          <w:rFonts w:eastAsia="Calibri"/>
        </w:rPr>
        <w:t>of</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feel</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strong</w:t>
      </w:r>
      <w:r w:rsidRPr="00AE4834">
        <w:rPr>
          <w:rStyle w:val="Emphasis"/>
        </w:rPr>
        <w:t xml:space="preserve"> </w:t>
      </w:r>
      <w:r w:rsidRPr="00AE4834">
        <w:rPr>
          <w:rStyle w:val="Emphasis"/>
          <w:rFonts w:eastAsia="Calibri"/>
        </w:rPr>
        <w:t>pull</w:t>
      </w:r>
      <w:r w:rsidRPr="00AE4834">
        <w:rPr>
          <w:rStyle w:val="Emphasis"/>
        </w:rPr>
        <w:t xml:space="preserve"> </w:t>
      </w:r>
      <w:r w:rsidRPr="00AE4834">
        <w:rPr>
          <w:rStyle w:val="Emphasis"/>
          <w:rFonts w:eastAsia="Calibri"/>
        </w:rPr>
        <w:t>towards</w:t>
      </w:r>
      <w:r w:rsidRPr="00AE4834">
        <w:rPr>
          <w:rStyle w:val="Emphasis"/>
        </w:rPr>
        <w:t xml:space="preserve"> </w:t>
      </w:r>
      <w:r w:rsidRPr="00AE4834">
        <w:rPr>
          <w:rStyle w:val="Emphasis"/>
          <w:rFonts w:eastAsia="Calibri"/>
        </w:rPr>
        <w:t>reproduction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lineage</w:t>
      </w:r>
      <w:r w:rsidRPr="00AE4834">
        <w:rPr>
          <w:sz w:val="8"/>
        </w:rPr>
        <w:t xml:space="preserve"> </w:t>
      </w:r>
      <w:r w:rsidRPr="00AE4834">
        <w:rPr>
          <w:rFonts w:eastAsia="Calibri"/>
          <w:sz w:val="8"/>
        </w:rPr>
        <w:t>continue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Samuel</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pull</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reproduction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personalized</w:t>
      </w:r>
      <w:r w:rsidRPr="00AE4834">
        <w:rPr>
          <w:sz w:val="8"/>
        </w:rPr>
        <w:t xml:space="preserve"> </w:t>
      </w:r>
      <w:r w:rsidRPr="00AE4834">
        <w:rPr>
          <w:rFonts w:eastAsia="Calibri"/>
          <w:sz w:val="8"/>
        </w:rPr>
        <w:t>relationship</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w:t>
      </w:r>
      <w:r w:rsidRPr="00AE4834">
        <w:rPr>
          <w:rFonts w:eastAsia="Calibri"/>
          <w:sz w:val="8"/>
        </w:rPr>
        <w:t>Scheffler</w:t>
      </w:r>
      <w:r w:rsidRPr="00AE4834">
        <w:rPr>
          <w:sz w:val="8"/>
        </w:rPr>
        <w:t xml:space="preserve"> 2012, 31). </w:t>
      </w:r>
      <w:r w:rsidRPr="00AE4834">
        <w:rPr>
          <w:rFonts w:eastAsia="Calibri"/>
          <w:sz w:val="8"/>
        </w:rPr>
        <w:t>Reproducing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widely</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joys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parenthood</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sense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despair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pointlessness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reproduce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w:t>
      </w:r>
      <w:r w:rsidRPr="00AE4834">
        <w:rPr>
          <w:rFonts w:eastAsia="Calibri"/>
          <w:sz w:val="8"/>
        </w:rPr>
        <w:t>policy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bans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interventions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infringement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basic</w:t>
      </w:r>
      <w:r w:rsidRPr="00AE4834">
        <w:rPr>
          <w:sz w:val="8"/>
        </w:rPr>
        <w:t xml:space="preserve"> </w:t>
      </w:r>
      <w:r w:rsidRPr="00AE4834">
        <w:rPr>
          <w:rFonts w:eastAsia="Calibri"/>
          <w:sz w:val="8"/>
        </w:rPr>
        <w:t>right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control</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happens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body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traumas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harms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associated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second</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general</w:t>
      </w:r>
      <w:r w:rsidRPr="00AE4834">
        <w:rPr>
          <w:sz w:val="8"/>
        </w:rPr>
        <w:t xml:space="preserve">, </w:t>
      </w:r>
      <w:r w:rsidRPr="00AE4834">
        <w:rPr>
          <w:rStyle w:val="StyleUnderline"/>
          <w:rFonts w:eastAsia="Calibri"/>
        </w:rPr>
        <w:t>higher</w:t>
      </w:r>
      <w:r w:rsidRPr="00AE4834">
        <w:rPr>
          <w:rStyle w:val="StyleUnderline"/>
        </w:rPr>
        <w:t xml:space="preserve"> </w:t>
      </w:r>
      <w:r w:rsidRPr="00AE4834">
        <w:rPr>
          <w:rStyle w:val="StyleUnderline"/>
          <w:rFonts w:eastAsia="Calibri"/>
        </w:rPr>
        <w:t>level</w:t>
      </w:r>
      <w:r w:rsidRPr="00AE4834">
        <w:rPr>
          <w:rStyle w:val="StyleUnderline"/>
        </w:rPr>
        <w:t xml:space="preserve"> </w:t>
      </w:r>
      <w:r w:rsidRPr="000A2C32">
        <w:rPr>
          <w:rStyle w:val="StyleUnderline"/>
          <w:rFonts w:eastAsia="Calibri"/>
          <w:highlight w:val="cyan"/>
        </w:rPr>
        <w:t>sense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0A2C32">
        <w:rPr>
          <w:rStyle w:val="StyleUnderline"/>
          <w:rFonts w:eastAsia="Calibri"/>
          <w:highlight w:val="cyan"/>
        </w:rPr>
        <w:t>hopelessness</w:t>
      </w:r>
      <w:r w:rsidRPr="000A2C32">
        <w:rPr>
          <w:rStyle w:val="StyleUnderline"/>
          <w:highlight w:val="cyan"/>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despair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more</w:t>
      </w:r>
      <w:r w:rsidRPr="000A2C32">
        <w:rPr>
          <w:rStyle w:val="StyleUnderline"/>
          <w:highlight w:val="cyan"/>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that</w:t>
      </w:r>
      <w:r w:rsidRPr="000A2C32">
        <w:rPr>
          <w:rStyle w:val="StyleUnderline"/>
          <w:highlight w:val="cyan"/>
        </w:rPr>
        <w:t xml:space="preserve"> </w:t>
      </w:r>
      <w:r w:rsidRPr="000A2C32">
        <w:rPr>
          <w:rStyle w:val="StyleUnderline"/>
          <w:rFonts w:eastAsia="Calibri"/>
          <w:highlight w:val="cyan"/>
        </w:rPr>
        <w:t>your</w:t>
      </w:r>
      <w:r w:rsidRPr="000A2C32">
        <w:rPr>
          <w:rStyle w:val="StyleUnderline"/>
          <w:highlight w:val="cyan"/>
        </w:rPr>
        <w:t xml:space="preserve"> </w:t>
      </w:r>
      <w:r w:rsidRPr="000A2C32">
        <w:rPr>
          <w:rStyle w:val="StyleUnderline"/>
          <w:rFonts w:eastAsia="Calibri"/>
          <w:highlight w:val="cyan"/>
        </w:rPr>
        <w:t>projects</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end</w:t>
      </w:r>
      <w:r w:rsidRPr="000A2C32">
        <w:rPr>
          <w:rStyle w:val="StyleUnderline"/>
          <w:highlight w:val="cyan"/>
        </w:rPr>
        <w:t xml:space="preserve"> </w:t>
      </w:r>
      <w:r w:rsidRPr="000A2C32">
        <w:rPr>
          <w:rStyle w:val="StyleUnderline"/>
          <w:rFonts w:eastAsia="Calibri"/>
          <w:highlight w:val="cyan"/>
        </w:rPr>
        <w:t>with</w:t>
      </w:r>
      <w:r w:rsidRPr="000A2C32">
        <w:rPr>
          <w:rStyle w:val="StyleUnderline"/>
          <w:highlight w:val="cyan"/>
        </w:rPr>
        <w:t xml:space="preserve"> </w:t>
      </w:r>
      <w:r w:rsidRPr="000A2C32">
        <w:rPr>
          <w:rStyle w:val="StyleUnderline"/>
          <w:rFonts w:eastAsia="Calibri"/>
          <w:highlight w:val="cyan"/>
        </w:rPr>
        <w:t>you</w:t>
      </w:r>
      <w:r w:rsidRPr="000A2C32">
        <w:rPr>
          <w:sz w:val="8"/>
          <w:highlight w:val="cyan"/>
        </w:rPr>
        <w:t>.</w:t>
      </w:r>
      <w:r w:rsidRPr="00AE4834">
        <w:rPr>
          <w:sz w:val="8"/>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strong</w:t>
      </w:r>
      <w:r w:rsidRPr="00AE4834">
        <w:rPr>
          <w:rStyle w:val="StyleUnderline"/>
        </w:rPr>
        <w:t xml:space="preserve"> </w:t>
      </w:r>
      <w:r w:rsidRPr="00AE4834">
        <w:rPr>
          <w:rStyle w:val="StyleUnderline"/>
          <w:rFonts w:eastAsia="Calibri"/>
        </w:rPr>
        <w:t>desire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procreate</w:t>
      </w:r>
      <w:r w:rsidRPr="00AE4834">
        <w:rPr>
          <w:rStyle w:val="StyleUnderline"/>
        </w:rPr>
        <w:t xml:space="preserve"> </w:t>
      </w:r>
      <w:r w:rsidRPr="00AE4834">
        <w:rPr>
          <w:rStyle w:val="StyleUnderline"/>
          <w:rFonts w:eastAsia="Calibri"/>
        </w:rPr>
        <w:t>themselves</w:t>
      </w:r>
      <w:r w:rsidRPr="00AE4834">
        <w:rPr>
          <w:rStyle w:val="StyleUnderline"/>
        </w:rPr>
        <w:t xml:space="preserve"> </w:t>
      </w:r>
      <w:r w:rsidRPr="00AE4834">
        <w:rPr>
          <w:rStyle w:val="StyleUnderline"/>
          <w:rFonts w:eastAsia="Calibri"/>
        </w:rPr>
        <w:t>might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sense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hopelessness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projects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goals</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fulfilled</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during</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partly</w:t>
      </w:r>
      <w:r w:rsidRPr="00AE4834">
        <w:rPr>
          <w:sz w:val="8"/>
        </w:rPr>
        <w:t xml:space="preserve"> </w:t>
      </w:r>
      <w:r w:rsidRPr="00AE4834">
        <w:rPr>
          <w:rFonts w:eastAsia="Calibri"/>
          <w:sz w:val="8"/>
        </w:rPr>
        <w:t>future</w:t>
      </w:r>
      <w:r w:rsidRPr="00AE4834">
        <w:rPr>
          <w:sz w:val="8"/>
        </w:rPr>
        <w:t>-</w:t>
      </w:r>
      <w:r w:rsidRPr="00AE4834">
        <w:rPr>
          <w:rFonts w:eastAsia="Calibri"/>
          <w:sz w:val="8"/>
        </w:rPr>
        <w:t>oriented</w:t>
      </w:r>
      <w:r w:rsidRPr="00AE4834">
        <w:rPr>
          <w:sz w:val="8"/>
        </w:rPr>
        <w:t xml:space="preserve">. </w:t>
      </w:r>
      <w:r w:rsidRPr="00AE4834">
        <w:rPr>
          <w:rFonts w:eastAsia="Calibri"/>
          <w:sz w:val="8"/>
        </w:rPr>
        <w:t>Why</w:t>
      </w:r>
      <w:r w:rsidRPr="00AE4834">
        <w:rPr>
          <w:sz w:val="8"/>
        </w:rPr>
        <w:t xml:space="preserve"> </w:t>
      </w:r>
      <w:r w:rsidRPr="00AE4834">
        <w:rPr>
          <w:rFonts w:eastAsia="Calibri"/>
          <w:sz w:val="8"/>
        </w:rPr>
        <w:t>bother</w:t>
      </w:r>
      <w:r w:rsidRPr="00AE4834">
        <w:rPr>
          <w:sz w:val="8"/>
        </w:rPr>
        <w:t xml:space="preserve"> </w:t>
      </w:r>
      <w:r w:rsidRPr="00AE4834">
        <w:rPr>
          <w:rFonts w:eastAsia="Calibri"/>
          <w:sz w:val="8"/>
        </w:rPr>
        <w:t>continuing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search</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cure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cancer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within</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once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lose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meaning</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confronted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include</w:t>
      </w:r>
      <w:r w:rsidRPr="00AE4834">
        <w:rPr>
          <w:sz w:val="8"/>
        </w:rPr>
        <w:t xml:space="preserve"> </w:t>
      </w:r>
      <w:r w:rsidRPr="00AE4834">
        <w:rPr>
          <w:rFonts w:eastAsia="Calibri"/>
          <w:sz w:val="8"/>
        </w:rPr>
        <w:t>politics</w:t>
      </w:r>
      <w:r w:rsidRPr="00AE4834">
        <w:rPr>
          <w:sz w:val="8"/>
        </w:rPr>
        <w:t xml:space="preserve">, </w:t>
      </w:r>
      <w:r w:rsidRPr="00AE4834">
        <w:rPr>
          <w:rFonts w:eastAsia="Calibri"/>
          <w:sz w:val="8"/>
        </w:rPr>
        <w:t>artistic</w:t>
      </w:r>
      <w:r w:rsidRPr="00AE4834">
        <w:rPr>
          <w:sz w:val="8"/>
        </w:rPr>
        <w:t xml:space="preserve"> </w:t>
      </w:r>
      <w:r w:rsidRPr="00AE4834">
        <w:rPr>
          <w:rFonts w:eastAsia="Calibri"/>
          <w:sz w:val="8"/>
        </w:rPr>
        <w:t>pursuits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type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philosophical</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paper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character</w:t>
      </w:r>
      <w:r w:rsidRPr="00AE4834">
        <w:rPr>
          <w:sz w:val="8"/>
        </w:rPr>
        <w:t xml:space="preserve"> </w:t>
      </w:r>
      <w:r w:rsidRPr="00AE4834">
        <w:rPr>
          <w:rFonts w:eastAsia="Calibri"/>
          <w:sz w:val="8"/>
        </w:rPr>
        <w:t>Theo</w:t>
      </w:r>
      <w:r w:rsidRPr="00AE4834">
        <w:rPr>
          <w:sz w:val="8"/>
        </w:rPr>
        <w:t xml:space="preserve"> </w:t>
      </w:r>
      <w:proofErr w:type="spellStart"/>
      <w:r w:rsidRPr="00AE4834">
        <w:rPr>
          <w:rFonts w:eastAsia="Calibri"/>
          <w:sz w:val="8"/>
        </w:rPr>
        <w:t>Faron</w:t>
      </w:r>
      <w:proofErr w:type="spellEnd"/>
      <w:r w:rsidRPr="00AE4834">
        <w:rPr>
          <w:sz w:val="8"/>
        </w:rPr>
        <w:t xml:space="preserve">, </w:t>
      </w:r>
      <w:r w:rsidRPr="00AE4834">
        <w:rPr>
          <w:rFonts w:eastAsia="Calibri"/>
          <w:sz w:val="8"/>
        </w:rPr>
        <w:t>P</w:t>
      </w:r>
      <w:r w:rsidRPr="00AE4834">
        <w:rPr>
          <w:sz w:val="8"/>
        </w:rPr>
        <w:t>.</w:t>
      </w:r>
      <w:r w:rsidRPr="00AE4834">
        <w:rPr>
          <w:rFonts w:eastAsia="Calibri"/>
          <w:sz w:val="8"/>
        </w:rPr>
        <w:t>D</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novel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Men</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hope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posterity</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ourselves</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assurance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dead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live</w:t>
      </w:r>
      <w:r w:rsidRPr="00AE4834">
        <w:rPr>
          <w:sz w:val="8"/>
        </w:rPr>
        <w:t xml:space="preserve">, </w:t>
      </w:r>
      <w:r w:rsidRPr="00AE4834">
        <w:rPr>
          <w:rStyle w:val="StyleUnderline"/>
          <w:rFonts w:eastAsia="Calibri"/>
        </w:rPr>
        <w:t>all</w:t>
      </w:r>
      <w:r w:rsidRPr="00AE4834">
        <w:rPr>
          <w:rStyle w:val="StyleUnderline"/>
        </w:rPr>
        <w:t xml:space="preserve"> </w:t>
      </w:r>
      <w:r w:rsidRPr="00AE4834">
        <w:rPr>
          <w:rStyle w:val="StyleUnderline"/>
          <w:rFonts w:eastAsia="Calibri"/>
        </w:rPr>
        <w:t>pleasures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mind</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senses</w:t>
      </w:r>
      <w:r w:rsidRPr="00AE4834">
        <w:rPr>
          <w:rStyle w:val="StyleUnderline"/>
        </w:rPr>
        <w:t xml:space="preserve"> </w:t>
      </w:r>
      <w:r w:rsidRPr="00AE4834">
        <w:rPr>
          <w:rStyle w:val="StyleUnderline"/>
          <w:rFonts w:eastAsia="Calibri"/>
        </w:rPr>
        <w:t>sometimes</w:t>
      </w:r>
      <w:r w:rsidRPr="00AE4834">
        <w:rPr>
          <w:rStyle w:val="StyleUnderline"/>
        </w:rPr>
        <w:t xml:space="preserve"> </w:t>
      </w:r>
      <w:r w:rsidRPr="00AE4834">
        <w:rPr>
          <w:rStyle w:val="StyleUnderline"/>
          <w:rFonts w:eastAsia="Calibri"/>
        </w:rPr>
        <w:t>seem</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me</w:t>
      </w:r>
      <w:r w:rsidRPr="00AE4834">
        <w:rPr>
          <w:rStyle w:val="StyleUnderline"/>
        </w:rPr>
        <w:t xml:space="preserve"> </w:t>
      </w:r>
      <w:r w:rsidRPr="00AE4834">
        <w:rPr>
          <w:rStyle w:val="StyleUnderline"/>
          <w:rFonts w:eastAsia="Calibri"/>
        </w:rPr>
        <w:t>no</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than</w:t>
      </w:r>
      <w:r w:rsidRPr="00AE4834">
        <w:rPr>
          <w:rStyle w:val="StyleUnderline"/>
        </w:rPr>
        <w:t xml:space="preserve"> </w:t>
      </w:r>
      <w:r w:rsidRPr="00AE4834">
        <w:rPr>
          <w:rStyle w:val="StyleUnderline"/>
          <w:rFonts w:eastAsia="Calibri"/>
        </w:rPr>
        <w:t>pathetic</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crumbling</w:t>
      </w:r>
      <w:r w:rsidRPr="00AE4834">
        <w:rPr>
          <w:rStyle w:val="StyleUnderline"/>
        </w:rPr>
        <w:t xml:space="preserve"> </w:t>
      </w:r>
      <w:proofErr w:type="spellStart"/>
      <w:r w:rsidRPr="00AE4834">
        <w:rPr>
          <w:rStyle w:val="StyleUnderline"/>
          <w:rFonts w:eastAsia="Calibri"/>
        </w:rPr>
        <w:t>defences</w:t>
      </w:r>
      <w:proofErr w:type="spellEnd"/>
      <w:r w:rsidRPr="00AE4834">
        <w:rPr>
          <w:rStyle w:val="StyleUnderline"/>
        </w:rPr>
        <w:t xml:space="preserve"> </w:t>
      </w:r>
      <w:r w:rsidRPr="00AE4834">
        <w:rPr>
          <w:rStyle w:val="StyleUnderline"/>
          <w:rFonts w:eastAsia="Calibri"/>
        </w:rPr>
        <w:t>shored</w:t>
      </w:r>
      <w:r w:rsidRPr="00AE4834">
        <w:rPr>
          <w:rStyle w:val="StyleUnderline"/>
        </w:rPr>
        <w:t xml:space="preserve"> </w:t>
      </w:r>
      <w:r w:rsidRPr="00AE4834">
        <w:rPr>
          <w:rStyle w:val="StyleUnderline"/>
          <w:rFonts w:eastAsia="Calibri"/>
        </w:rPr>
        <w:t>up</w:t>
      </w:r>
      <w:r w:rsidRPr="00AE4834">
        <w:rPr>
          <w:rStyle w:val="StyleUnderline"/>
        </w:rPr>
        <w:t xml:space="preserve"> </w:t>
      </w:r>
      <w:r w:rsidRPr="00AE4834">
        <w:rPr>
          <w:rStyle w:val="StyleUnderline"/>
          <w:rFonts w:eastAsia="Calibri"/>
        </w:rPr>
        <w:t>against</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ruins</w:t>
      </w:r>
      <w:r w:rsidRPr="00AE4834">
        <w:rPr>
          <w:rStyle w:val="StyleUnderline"/>
        </w:rPr>
        <w:t>’</w:t>
      </w:r>
      <w:r w:rsidRPr="00AE4834">
        <w:rPr>
          <w:sz w:val="8"/>
        </w:rPr>
        <w:t xml:space="preserve"> (</w:t>
      </w:r>
      <w:r w:rsidRPr="00AE4834">
        <w:rPr>
          <w:rFonts w:eastAsia="Calibri"/>
          <w:sz w:val="8"/>
        </w:rPr>
        <w:t>James</w:t>
      </w:r>
      <w:r w:rsidRPr="00AE4834">
        <w:rPr>
          <w:sz w:val="8"/>
        </w:rPr>
        <w:t xml:space="preserve"> 2006, 9).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bit</w:t>
      </w:r>
      <w:r w:rsidRPr="00AE4834">
        <w:rPr>
          <w:sz w:val="8"/>
        </w:rPr>
        <w:t xml:space="preserve"> </w:t>
      </w:r>
      <w:r w:rsidRPr="00AE4834">
        <w:rPr>
          <w:rFonts w:eastAsia="Calibri"/>
          <w:sz w:val="8"/>
        </w:rPr>
        <w:t>hyperbolic</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pleasures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agree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finding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depressive</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motivation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confidence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joy</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activities</w:t>
      </w:r>
      <w:r w:rsidRPr="00AE4834">
        <w:rPr>
          <w:sz w:val="8"/>
        </w:rPr>
        <w:t xml:space="preserve"> (</w:t>
      </w:r>
      <w:r w:rsidRPr="00AE4834">
        <w:rPr>
          <w:rFonts w:eastAsia="Calibri"/>
          <w:sz w:val="8"/>
        </w:rPr>
        <w:t>Scheffler</w:t>
      </w:r>
      <w:r w:rsidRPr="00AE4834">
        <w:rPr>
          <w:sz w:val="8"/>
        </w:rPr>
        <w:t xml:space="preserve"> 2012, 43). </w:t>
      </w:r>
      <w:r w:rsidRPr="00AE4834">
        <w:rPr>
          <w:rStyle w:val="StyleUnderline"/>
          <w:rFonts w:eastAsia="Calibri"/>
        </w:rPr>
        <w:t>Both</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psychological</w:t>
      </w:r>
      <w:r w:rsidRPr="00AE4834">
        <w:rPr>
          <w:rStyle w:val="StyleUnderline"/>
        </w:rPr>
        <w:t xml:space="preserve"> </w:t>
      </w:r>
      <w:r w:rsidRPr="00AE4834">
        <w:rPr>
          <w:rStyle w:val="StyleUnderline"/>
          <w:rFonts w:eastAsia="Calibri"/>
        </w:rPr>
        <w:t>harm</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permitted</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pursue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acceptable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too</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infringements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rights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entitlements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accept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valid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required</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p>
    <w:p w14:paraId="51033AEF" w14:textId="31E2F43A" w:rsidR="00A83D0A" w:rsidRPr="00C7794F" w:rsidRDefault="00A83D0A" w:rsidP="00A83D0A">
      <w:pPr>
        <w:pStyle w:val="Heading4"/>
        <w:rPr>
          <w:rFonts w:cs="Calibri"/>
        </w:rPr>
      </w:pPr>
      <w:r w:rsidRPr="00C7794F">
        <w:rPr>
          <w:rFonts w:cs="Calibri"/>
        </w:rPr>
        <w:t>2</w:t>
      </w:r>
      <w:r>
        <w:rPr>
          <w:rFonts w:cs="Calibri"/>
        </w:rPr>
        <w:t>]</w:t>
      </w:r>
      <w:r w:rsidRPr="00C7794F">
        <w:rPr>
          <w:rFonts w:cs="Calibri"/>
        </w:rPr>
        <w:t xml:space="preserve"> </w:t>
      </w:r>
      <w:r w:rsidR="001D4AB8">
        <w:rPr>
          <w:rFonts w:cs="Calibri"/>
        </w:rPr>
        <w:t>Governments require weighing between allocation of resources through utilitarianism</w:t>
      </w:r>
      <w:r>
        <w:rPr>
          <w:rFonts w:cs="Calibri"/>
        </w:rPr>
        <w:t xml:space="preserve"> </w:t>
      </w:r>
    </w:p>
    <w:p w14:paraId="03F8B1A7" w14:textId="77777777" w:rsidR="00A83D0A" w:rsidRPr="00C7794F" w:rsidRDefault="00A83D0A" w:rsidP="00A83D0A">
      <w:pPr>
        <w:rPr>
          <w:rStyle w:val="Style13ptBold"/>
          <w:rFonts w:cs="Calibri"/>
          <w:b w:val="0"/>
          <w:bCs/>
        </w:rPr>
      </w:pPr>
      <w:r w:rsidRPr="00C7794F">
        <w:rPr>
          <w:rStyle w:val="Style13ptBold"/>
          <w:rFonts w:cs="Calibri"/>
        </w:rPr>
        <w:t>Mack 4</w:t>
      </w:r>
      <w:r w:rsidRPr="00C7794F">
        <w:rPr>
          <w:rFonts w:cs="Calibri"/>
        </w:rPr>
        <w:t xml:space="preserve"> </w:t>
      </w:r>
      <w:r w:rsidRPr="00C7794F">
        <w:rPr>
          <w:rFonts w:cs="Calibri"/>
          <w:sz w:val="12"/>
          <w:szCs w:val="12"/>
        </w:rPr>
        <w:t>[(Peter, MBBS, FRCS(Ed), FRCS (</w:t>
      </w:r>
      <w:proofErr w:type="spellStart"/>
      <w:r w:rsidRPr="00C7794F">
        <w:rPr>
          <w:rFonts w:cs="Calibri"/>
          <w:sz w:val="12"/>
          <w:szCs w:val="12"/>
        </w:rPr>
        <w:t>Glasg</w:t>
      </w:r>
      <w:proofErr w:type="spellEnd"/>
      <w:r w:rsidRPr="00C7794F">
        <w:rPr>
          <w:rFonts w:cs="Calibri"/>
          <w:sz w:val="12"/>
          <w:szCs w:val="12"/>
        </w:rPr>
        <w:t xml:space="preserve">), PhD, MBA, </w:t>
      </w:r>
      <w:proofErr w:type="spellStart"/>
      <w:r w:rsidRPr="00C7794F">
        <w:rPr>
          <w:rFonts w:cs="Calibri"/>
          <w:sz w:val="12"/>
          <w:szCs w:val="12"/>
        </w:rPr>
        <w:t>MHlthEcon</w:t>
      </w:r>
      <w:proofErr w:type="spellEnd"/>
      <w:r w:rsidRPr="00C7794F">
        <w:rPr>
          <w:rFonts w:cs="Calibri"/>
          <w:sz w:val="12"/>
          <w:szCs w:val="12"/>
        </w:rPr>
        <w:t>) “Utilitarian Ethics in Healthcare.” International Journal of the Computer, the Internet, and Management Vol. 12, No.3. 2004. Department of Surgery. Singapore General Hospital.] SJDI</w:t>
      </w:r>
    </w:p>
    <w:p w14:paraId="76C40A70" w14:textId="77777777" w:rsidR="00A83D0A" w:rsidRPr="00C7794F" w:rsidRDefault="00A83D0A" w:rsidP="00A83D0A">
      <w:pPr>
        <w:rPr>
          <w:rFonts w:cs="Calibri"/>
          <w:u w:val="single"/>
        </w:rPr>
      </w:pPr>
      <w:r w:rsidRPr="00C7794F">
        <w:rPr>
          <w:rFonts w:cs="Calibri"/>
          <w:sz w:val="16"/>
        </w:rPr>
        <w:t xml:space="preserve">Medicine is a costly science, but of greater concern to the health economist is that it is also a limitless art. Every medical advance created new needs that did not exist until the means of meeting them came into existence. Physicians are reputed to have an infinite capacity to do ever more things, and perform ever more expensive interventions for their patients so long as any of their patients’ health needs remain unfulfilled. </w:t>
      </w:r>
      <w:r w:rsidRPr="00C7794F">
        <w:rPr>
          <w:rStyle w:val="StyleUnderline"/>
          <w:rFonts w:cs="Calibri"/>
        </w:rPr>
        <w:t xml:space="preserve">The traditional stance </w:t>
      </w:r>
      <w:r w:rsidRPr="00C7794F">
        <w:rPr>
          <w:rFonts w:cs="Calibri"/>
          <w:sz w:val="16"/>
        </w:rPr>
        <w:t>of the physician</w:t>
      </w:r>
      <w:r w:rsidRPr="00C7794F">
        <w:rPr>
          <w:rStyle w:val="StyleUnderline"/>
          <w:rFonts w:cs="Calibri"/>
        </w:rPr>
        <w:t xml:space="preserve"> is that each patient is an isolated universe. </w:t>
      </w:r>
      <w:r w:rsidRPr="00C7794F">
        <w:rPr>
          <w:rFonts w:cs="Calibri"/>
          <w:sz w:val="16"/>
        </w:rPr>
        <w:t xml:space="preserve">When confronted with a situation in which his duty involves a competition for scarce medications or treatments, he would plead the patient’s cause by all methods, short of deceit. However, </w:t>
      </w:r>
      <w:r w:rsidRPr="00C7794F">
        <w:rPr>
          <w:rStyle w:val="StyleUnderline"/>
          <w:rFonts w:cs="Calibri"/>
          <w:highlight w:val="green"/>
        </w:rPr>
        <w:t>when the</w:t>
      </w:r>
      <w:r w:rsidRPr="00C7794F">
        <w:rPr>
          <w:rStyle w:val="StyleUnderline"/>
          <w:rFonts w:cs="Calibri"/>
        </w:rPr>
        <w:t xml:space="preserve"> </w:t>
      </w:r>
      <w:r w:rsidRPr="00C7794F">
        <w:rPr>
          <w:rFonts w:cs="Calibri"/>
          <w:sz w:val="16"/>
        </w:rPr>
        <w:t>physician’s</w:t>
      </w:r>
      <w:r w:rsidRPr="00C7794F">
        <w:rPr>
          <w:rStyle w:val="StyleUnderline"/>
          <w:rFonts w:cs="Calibri"/>
        </w:rPr>
        <w:t xml:space="preserve"> </w:t>
      </w:r>
      <w:r w:rsidRPr="00C7794F">
        <w:rPr>
          <w:rStyle w:val="StyleUnderline"/>
          <w:rFonts w:cs="Calibri"/>
          <w:highlight w:val="green"/>
        </w:rPr>
        <w:t>decision involves more</w:t>
      </w:r>
      <w:r w:rsidRPr="00C7794F">
        <w:rPr>
          <w:rStyle w:val="StyleUnderline"/>
          <w:rFonts w:cs="Calibri"/>
        </w:rPr>
        <w:t xml:space="preserve"> than just his own patient</w:t>
      </w:r>
      <w:r w:rsidRPr="00C7794F">
        <w:rPr>
          <w:rFonts w:cs="Calibri"/>
          <w:sz w:val="16"/>
        </w:rPr>
        <w:t>, or has some commitment to public health,</w:t>
      </w:r>
      <w:r w:rsidRPr="00C7794F">
        <w:rPr>
          <w:rStyle w:val="StyleUnderline"/>
          <w:rFonts w:cs="Calibri"/>
        </w:rPr>
        <w:t xml:space="preserve"> </w:t>
      </w:r>
      <w:r w:rsidRPr="00C7794F">
        <w:rPr>
          <w:rStyle w:val="StyleUnderline"/>
          <w:rFonts w:cs="Calibri"/>
          <w:highlight w:val="green"/>
        </w:rPr>
        <w:t>other issues have to be considered.</w:t>
      </w:r>
      <w:r w:rsidRPr="00C7794F">
        <w:rPr>
          <w:rStyle w:val="StyleUnderline"/>
          <w:rFonts w:cs="Calibri"/>
        </w:rPr>
        <w:t xml:space="preserve"> </w:t>
      </w:r>
      <w:r w:rsidRPr="00C7794F">
        <w:rPr>
          <w:rFonts w:cs="Calibri"/>
          <w:sz w:val="16"/>
        </w:rPr>
        <w:t xml:space="preserve">He then has to </w:t>
      </w:r>
      <w:proofErr w:type="spellStart"/>
      <w:r w:rsidRPr="00C7794F">
        <w:rPr>
          <w:rFonts w:cs="Calibri"/>
          <w:sz w:val="16"/>
        </w:rPr>
        <w:t>recognise</w:t>
      </w:r>
      <w:proofErr w:type="spellEnd"/>
      <w:r w:rsidRPr="00C7794F">
        <w:rPr>
          <w:rFonts w:cs="Calibri"/>
          <w:sz w:val="16"/>
        </w:rPr>
        <w:t xml:space="preserve"> that the</w:t>
      </w:r>
      <w:r w:rsidRPr="00C7794F">
        <w:rPr>
          <w:rStyle w:val="StyleUnderline"/>
          <w:rFonts w:cs="Calibri"/>
        </w:rPr>
        <w:t xml:space="preserve"> </w:t>
      </w:r>
      <w:r w:rsidRPr="00C7794F">
        <w:rPr>
          <w:rStyle w:val="StyleUnderline"/>
          <w:rFonts w:cs="Calibri"/>
          <w:highlight w:val="green"/>
        </w:rPr>
        <w:t>unbridled advocacy</w:t>
      </w:r>
      <w:r w:rsidRPr="00C7794F">
        <w:rPr>
          <w:rStyle w:val="StyleUnderline"/>
          <w:rFonts w:cs="Calibri"/>
        </w:rPr>
        <w:t xml:space="preserve"> of the patient </w:t>
      </w:r>
      <w:r w:rsidRPr="00C7794F">
        <w:rPr>
          <w:rStyle w:val="StyleUnderline"/>
          <w:rFonts w:cs="Calibri"/>
          <w:highlight w:val="green"/>
        </w:rPr>
        <w:t>may not square with</w:t>
      </w:r>
      <w:r w:rsidRPr="00C7794F">
        <w:rPr>
          <w:rFonts w:cs="Calibri"/>
          <w:sz w:val="16"/>
        </w:rPr>
        <w:t xml:space="preserve"> what the economist perceives to be </w:t>
      </w:r>
      <w:r w:rsidRPr="00C7794F">
        <w:rPr>
          <w:rStyle w:val="StyleUnderline"/>
          <w:rFonts w:cs="Calibri"/>
          <w:highlight w:val="green"/>
        </w:rPr>
        <w:t>the most advantageous policy to society</w:t>
      </w:r>
      <w:r w:rsidRPr="00C7794F">
        <w:rPr>
          <w:rStyle w:val="StyleUnderline"/>
          <w:rFonts w:cs="Calibri"/>
        </w:rPr>
        <w:t xml:space="preserve"> as a whole.</w:t>
      </w:r>
      <w:r w:rsidRPr="00C7794F">
        <w:rPr>
          <w:rFonts w:cs="Calibri"/>
          <w:sz w:val="16"/>
        </w:rPr>
        <w:t xml:space="preserve"> Medical professionals characteristically deplore scarcities. Many of them are simply not prepared to modify their intransigent principle of unwavering duty to their patients’ individual interest. However, </w:t>
      </w:r>
      <w:r w:rsidRPr="00C7794F">
        <w:rPr>
          <w:rStyle w:val="StyleUnderline"/>
          <w:rFonts w:cs="Calibri"/>
        </w:rPr>
        <w:t>in decisions involving multiple patients</w:t>
      </w:r>
      <w:r w:rsidRPr="00C7794F">
        <w:rPr>
          <w:rFonts w:cs="Calibri"/>
          <w:sz w:val="16"/>
        </w:rPr>
        <w:t xml:space="preserve">, making available </w:t>
      </w:r>
      <w:r w:rsidRPr="00C7794F">
        <w:rPr>
          <w:rStyle w:val="StyleUnderline"/>
          <w:rFonts w:cs="Calibri"/>
          <w:highlight w:val="green"/>
        </w:rPr>
        <w:t>more</w:t>
      </w:r>
      <w:r w:rsidRPr="00C7794F">
        <w:rPr>
          <w:rStyle w:val="StyleUnderline"/>
          <w:rFonts w:cs="Calibri"/>
        </w:rPr>
        <w:t xml:space="preserve"> </w:t>
      </w:r>
      <w:r w:rsidRPr="00C7794F">
        <w:rPr>
          <w:rFonts w:cs="Calibri"/>
          <w:sz w:val="16"/>
        </w:rPr>
        <w:t xml:space="preserve">medication, </w:t>
      </w:r>
      <w:proofErr w:type="spellStart"/>
      <w:r w:rsidRPr="00C7794F">
        <w:rPr>
          <w:rFonts w:cs="Calibri"/>
          <w:sz w:val="16"/>
        </w:rPr>
        <w:t>labour</w:t>
      </w:r>
      <w:proofErr w:type="spellEnd"/>
      <w:r w:rsidRPr="00C7794F">
        <w:rPr>
          <w:rFonts w:cs="Calibri"/>
          <w:sz w:val="16"/>
        </w:rPr>
        <w:t xml:space="preserve"> or </w:t>
      </w:r>
      <w:r w:rsidRPr="00C7794F">
        <w:rPr>
          <w:rStyle w:val="StyleUnderline"/>
          <w:rFonts w:cs="Calibri"/>
          <w:highlight w:val="green"/>
        </w:rPr>
        <w:t>expenses for one</w:t>
      </w:r>
      <w:r w:rsidRPr="00C7794F">
        <w:rPr>
          <w:rStyle w:val="StyleUnderline"/>
          <w:rFonts w:cs="Calibri"/>
        </w:rPr>
        <w:t xml:space="preserve"> </w:t>
      </w:r>
      <w:r w:rsidRPr="00C7794F">
        <w:rPr>
          <w:rFonts w:cs="Calibri"/>
          <w:sz w:val="16"/>
        </w:rPr>
        <w:t xml:space="preserve">patient </w:t>
      </w:r>
      <w:r w:rsidRPr="00C7794F">
        <w:rPr>
          <w:rStyle w:val="StyleUnderline"/>
          <w:rFonts w:cs="Calibri"/>
        </w:rPr>
        <w:t xml:space="preserve">will </w:t>
      </w:r>
      <w:r w:rsidRPr="00C7794F">
        <w:rPr>
          <w:rStyle w:val="StyleUnderline"/>
          <w:rFonts w:cs="Calibri"/>
          <w:highlight w:val="green"/>
        </w:rPr>
        <w:t>mean</w:t>
      </w:r>
      <w:r w:rsidRPr="00C7794F">
        <w:rPr>
          <w:rStyle w:val="StyleUnderline"/>
          <w:rFonts w:cs="Calibri"/>
        </w:rPr>
        <w:t xml:space="preserve"> </w:t>
      </w:r>
      <w:r w:rsidRPr="00C7794F">
        <w:rPr>
          <w:rFonts w:cs="Calibri"/>
          <w:sz w:val="16"/>
        </w:rPr>
        <w:t xml:space="preserve">leaving </w:t>
      </w:r>
      <w:r w:rsidRPr="00C7794F">
        <w:rPr>
          <w:rStyle w:val="StyleUnderline"/>
          <w:rFonts w:cs="Calibri"/>
          <w:highlight w:val="green"/>
        </w:rPr>
        <w:t>less for another.</w:t>
      </w:r>
      <w:r w:rsidRPr="00C7794F">
        <w:rPr>
          <w:rStyle w:val="StyleUnderline"/>
          <w:rFonts w:cs="Calibri"/>
        </w:rPr>
        <w:t xml:space="preserve"> The physician is</w:t>
      </w:r>
      <w:r w:rsidRPr="00C7794F">
        <w:rPr>
          <w:rFonts w:cs="Calibri"/>
          <w:sz w:val="16"/>
        </w:rPr>
        <w:t xml:space="preserve"> then </w:t>
      </w:r>
      <w:r w:rsidRPr="00C7794F">
        <w:rPr>
          <w:rStyle w:val="StyleUnderline"/>
          <w:rFonts w:cs="Calibri"/>
        </w:rPr>
        <w:t>compelled</w:t>
      </w:r>
      <w:r w:rsidRPr="00C7794F">
        <w:rPr>
          <w:rFonts w:cs="Calibri"/>
          <w:sz w:val="16"/>
        </w:rPr>
        <w:t xml:space="preserve"> by his competing loyalties </w:t>
      </w:r>
      <w:r w:rsidRPr="00C7794F">
        <w:rPr>
          <w:rStyle w:val="StyleUnderline"/>
          <w:rFonts w:cs="Calibri"/>
        </w:rPr>
        <w:t>to enter into a decision mode of one versus many, where the underlying constraint is</w:t>
      </w:r>
      <w:r w:rsidRPr="00C7794F">
        <w:rPr>
          <w:rFonts w:cs="Calibri"/>
          <w:sz w:val="16"/>
        </w:rPr>
        <w:t xml:space="preserve"> one of </w:t>
      </w:r>
      <w:r w:rsidRPr="00C7794F">
        <w:rPr>
          <w:rStyle w:val="StyleUnderline"/>
          <w:rFonts w:cs="Calibri"/>
        </w:rPr>
        <w:t>finiteness of the commodities.</w:t>
      </w:r>
      <w:r w:rsidRPr="00C7794F">
        <w:rPr>
          <w:rFonts w:cs="Calibri"/>
          <w:sz w:val="16"/>
        </w:rPr>
        <w:t xml:space="preserve"> Although the medical treatment may be simple and inexpensive in many instances, there are situations such as in renal dialysis, where </w:t>
      </w:r>
      <w:proofErr w:type="spellStart"/>
      <w:r w:rsidRPr="00C7794F">
        <w:rPr>
          <w:rFonts w:cs="Calibri"/>
          <w:sz w:val="16"/>
        </w:rPr>
        <w:t>prioritisation</w:t>
      </w:r>
      <w:proofErr w:type="spellEnd"/>
      <w:r w:rsidRPr="00C7794F">
        <w:rPr>
          <w:rFonts w:cs="Calibri"/>
          <w:sz w:val="16"/>
        </w:rPr>
        <w:t xml:space="preserve"> of treatment poses a moral dilemma because some patients will be denied the treatment and perish. Ethics and economics share areas of overlap. They both deal with how people should behave, what policies the state should pursue and what obligations citizens owe to their governments. The centrality of the human person in both normative economics and normative ethics is pertinent to this discussion. Economics is the study of human action in the marketplace whereas ethics deals with the “rightness” or “wrongness” of human action in general. Both disciplines are rooted in human reason and human nature and the two disciplines intersect at the human person and the analysis of human action. From the economist’s perspective, </w:t>
      </w:r>
      <w:r w:rsidRPr="00C7794F">
        <w:rPr>
          <w:rStyle w:val="StyleUnderline"/>
          <w:rFonts w:cs="Calibri"/>
        </w:rPr>
        <w:t>ethics is identified with the investigation of rationally justifiable bases for resolving conflict among persons with divergent aims</w:t>
      </w:r>
      <w:r w:rsidRPr="00C7794F">
        <w:rPr>
          <w:rFonts w:cs="Calibri"/>
          <w:sz w:val="16"/>
        </w:rPr>
        <w:t xml:space="preserve"> and who share a common world. </w:t>
      </w:r>
      <w:r w:rsidRPr="00C7794F">
        <w:rPr>
          <w:rStyle w:val="StyleUnderline"/>
          <w:rFonts w:cs="Calibri"/>
          <w:highlight w:val="green"/>
        </w:rPr>
        <w:t>Because of the scarcity of resources</w:t>
      </w:r>
      <w:r w:rsidRPr="00C7794F">
        <w:rPr>
          <w:rStyle w:val="StyleUnderline"/>
          <w:rFonts w:cs="Calibri"/>
        </w:rPr>
        <w:t xml:space="preserve">, one’s success is another person’s failure. Therefore </w:t>
      </w:r>
      <w:r w:rsidRPr="00C7794F">
        <w:rPr>
          <w:rStyle w:val="StyleUnderline"/>
          <w:rFonts w:cs="Calibri"/>
          <w:highlight w:val="green"/>
        </w:rPr>
        <w:t>ethics search for rationally justifiable standards for the resolution of interpersonal conflict.</w:t>
      </w:r>
      <w:r w:rsidRPr="00C7794F">
        <w:rPr>
          <w:rFonts w:cs="Calibri"/>
          <w:sz w:val="16"/>
        </w:rPr>
        <w:t xml:space="preserve"> </w:t>
      </w:r>
      <w:r w:rsidRPr="00C7794F">
        <w:rPr>
          <w:rStyle w:val="StyleUnderline"/>
          <w:rFonts w:cs="Calibri"/>
        </w:rPr>
        <w:t>While the realities of human life have given rise to the concepts of property, justice and scarcity, the management of scarcity requires the exercise of choice</w:t>
      </w:r>
      <w:r w:rsidRPr="00C7794F">
        <w:rPr>
          <w:rFonts w:cs="Calibri"/>
          <w:sz w:val="16"/>
        </w:rPr>
        <w:t xml:space="preserve">, since having more of some goods means having less of others. </w:t>
      </w:r>
      <w:r w:rsidRPr="00C7794F">
        <w:rPr>
          <w:rStyle w:val="StyleUnderline"/>
          <w:rFonts w:cs="Calibri"/>
        </w:rPr>
        <w:t xml:space="preserve">Exercising choice in turn involves </w:t>
      </w:r>
      <w:r w:rsidRPr="00C7794F">
        <w:rPr>
          <w:rFonts w:cs="Calibri"/>
          <w:sz w:val="16"/>
        </w:rPr>
        <w:t xml:space="preserve">comparisons, and </w:t>
      </w:r>
      <w:r w:rsidRPr="00C7794F">
        <w:rPr>
          <w:rStyle w:val="StyleUnderline"/>
          <w:rFonts w:cs="Calibri"/>
        </w:rPr>
        <w:t xml:space="preserve">comparisons </w:t>
      </w:r>
      <w:r w:rsidRPr="00C7794F">
        <w:rPr>
          <w:rFonts w:cs="Calibri"/>
          <w:sz w:val="16"/>
        </w:rPr>
        <w:t xml:space="preserve">are </w:t>
      </w:r>
      <w:r w:rsidRPr="00C7794F">
        <w:rPr>
          <w:rStyle w:val="StyleUnderline"/>
          <w:rFonts w:cs="Calibri"/>
        </w:rPr>
        <w:t xml:space="preserve">based on principles. </w:t>
      </w:r>
      <w:r w:rsidRPr="00C7794F">
        <w:rPr>
          <w:rFonts w:cs="Calibri"/>
          <w:sz w:val="16"/>
        </w:rPr>
        <w:t xml:space="preserve">As ethicists, </w:t>
      </w:r>
      <w:r w:rsidRPr="00C7794F">
        <w:rPr>
          <w:rStyle w:val="StyleUnderline"/>
          <w:rFonts w:cs="Calibri"/>
        </w:rPr>
        <w:t>the meaning of these principles must be sought in the moral basis that implementing them would require.</w:t>
      </w:r>
      <w:r w:rsidRPr="00C7794F">
        <w:rPr>
          <w:rFonts w:cs="Calibri"/>
          <w:sz w:val="16"/>
        </w:rPr>
        <w:t xml:space="preserve"> For instance, if the implementation of distributive justice in healthcare is founded on the basis of welfare-based principles, as opposed to say resource-based principles, it means that the health system is motivated by the idea that what is of primary moral importance is the level of welfare of the people. This means that </w:t>
      </w:r>
      <w:r w:rsidRPr="00C7794F">
        <w:rPr>
          <w:rStyle w:val="StyleUnderline"/>
          <w:rFonts w:cs="Calibri"/>
        </w:rPr>
        <w:t xml:space="preserve">all </w:t>
      </w:r>
      <w:r w:rsidRPr="00C7794F">
        <w:rPr>
          <w:rStyle w:val="StyleUnderline"/>
          <w:rFonts w:cs="Calibri"/>
          <w:highlight w:val="green"/>
        </w:rPr>
        <w:t xml:space="preserve">distributive questions should </w:t>
      </w:r>
      <w:r w:rsidRPr="00C7794F">
        <w:rPr>
          <w:rStyle w:val="StyleUnderline"/>
          <w:rFonts w:cs="Calibri"/>
        </w:rPr>
        <w:t xml:space="preserve">be settled according to which distribution </w:t>
      </w:r>
      <w:proofErr w:type="spellStart"/>
      <w:r w:rsidRPr="00C7794F">
        <w:rPr>
          <w:rStyle w:val="StyleUnderline"/>
          <w:rFonts w:cs="Calibri"/>
          <w:highlight w:val="green"/>
        </w:rPr>
        <w:t>maximise</w:t>
      </w:r>
      <w:r w:rsidRPr="00C7794F">
        <w:rPr>
          <w:rStyle w:val="StyleUnderline"/>
          <w:rFonts w:cs="Calibri"/>
        </w:rPr>
        <w:t>s</w:t>
      </w:r>
      <w:proofErr w:type="spellEnd"/>
      <w:r w:rsidRPr="00C7794F">
        <w:rPr>
          <w:rStyle w:val="StyleUnderline"/>
          <w:rFonts w:cs="Calibri"/>
          <w:highlight w:val="green"/>
        </w:rPr>
        <w:t xml:space="preserve"> welfare.</w:t>
      </w:r>
      <w:r w:rsidRPr="00C7794F">
        <w:rPr>
          <w:rFonts w:cs="Calibri"/>
          <w:sz w:val="16"/>
        </w:rPr>
        <w:t xml:space="preserve"> Utilitarianism is fundamentally welfarist in its philosophy. Application of the principle to healthcare requires a prior understanding of the welfarist theory as expounded by the economist. Conceptually, welfarist theory is built on four tenets: utility </w:t>
      </w:r>
      <w:proofErr w:type="spellStart"/>
      <w:r w:rsidRPr="00C7794F">
        <w:rPr>
          <w:rFonts w:cs="Calibri"/>
          <w:sz w:val="16"/>
        </w:rPr>
        <w:t>maximisation</w:t>
      </w:r>
      <w:proofErr w:type="spellEnd"/>
      <w:r w:rsidRPr="00C7794F">
        <w:rPr>
          <w:rFonts w:cs="Calibri"/>
          <w:sz w:val="16"/>
        </w:rPr>
        <w:t xml:space="preserve">, consumer sovereignty, consequentialism and welfarism. Utility </w:t>
      </w:r>
      <w:proofErr w:type="spellStart"/>
      <w:r w:rsidRPr="00C7794F">
        <w:rPr>
          <w:rFonts w:cs="Calibri"/>
          <w:sz w:val="16"/>
        </w:rPr>
        <w:t>maximisation</w:t>
      </w:r>
      <w:proofErr w:type="spellEnd"/>
      <w:r w:rsidRPr="00C7794F">
        <w:rPr>
          <w:rFonts w:cs="Calibri"/>
          <w:sz w:val="16"/>
        </w:rPr>
        <w:t xml:space="preserve"> embodies the </w:t>
      </w:r>
      <w:proofErr w:type="spellStart"/>
      <w:r w:rsidRPr="00C7794F">
        <w:rPr>
          <w:rFonts w:cs="Calibri"/>
          <w:sz w:val="16"/>
        </w:rPr>
        <w:t>behavioural</w:t>
      </w:r>
      <w:proofErr w:type="spellEnd"/>
      <w:r w:rsidRPr="00C7794F">
        <w:rPr>
          <w:rFonts w:cs="Calibri"/>
          <w:sz w:val="16"/>
        </w:rPr>
        <w:t xml:space="preserve"> proposition that individuals choose rationally, but it does not address the morality of rational choice. Consumer sovereignty is the maxim that individuals are the best judge of their own welfare. Consequentialism holds that any action or choice must be judged exclusively in terms of outcomes. Welfarism is the proposition that the “goodness” of the resource allocation be judged solely on the welfare or utility levels in that situation. Taken together </w:t>
      </w:r>
      <w:r w:rsidRPr="00C7794F">
        <w:rPr>
          <w:rStyle w:val="StyleUnderline"/>
          <w:rFonts w:cs="Calibri"/>
        </w:rPr>
        <w:t>these</w:t>
      </w:r>
      <w:r w:rsidRPr="00C7794F">
        <w:rPr>
          <w:rFonts w:cs="Calibri"/>
          <w:sz w:val="16"/>
        </w:rPr>
        <w:t xml:space="preserve"> four </w:t>
      </w:r>
      <w:r w:rsidRPr="00C7794F">
        <w:rPr>
          <w:rStyle w:val="StyleUnderline"/>
          <w:rFonts w:cs="Calibri"/>
        </w:rPr>
        <w:t xml:space="preserve">tenets require that a </w:t>
      </w:r>
      <w:r w:rsidRPr="00C7794F">
        <w:rPr>
          <w:rStyle w:val="StyleUnderline"/>
          <w:rFonts w:cs="Calibri"/>
          <w:highlight w:val="green"/>
        </w:rPr>
        <w:t>policy be judged solely in terms of the resulting utilities</w:t>
      </w:r>
      <w:r w:rsidRPr="00C7794F">
        <w:rPr>
          <w:rStyle w:val="StyleUnderline"/>
          <w:rFonts w:cs="Calibri"/>
        </w:rPr>
        <w:t xml:space="preserve"> achieved by individuals as assessed by the individuals themselves. Issues of who receives the utility, the source of the utility and any non-utility aspects of the situation are ignored.</w:t>
      </w:r>
    </w:p>
    <w:p w14:paraId="59D1626C" w14:textId="5F95075B" w:rsidR="00A83D0A" w:rsidRPr="00C7794F" w:rsidRDefault="00A83D0A" w:rsidP="00A83D0A">
      <w:pPr>
        <w:pStyle w:val="Heading4"/>
        <w:rPr>
          <w:rFonts w:cs="Calibri"/>
        </w:rPr>
      </w:pPr>
      <w:r w:rsidRPr="00C7794F">
        <w:rPr>
          <w:rFonts w:cs="Calibri"/>
        </w:rPr>
        <w:t>3</w:t>
      </w:r>
      <w:r>
        <w:rPr>
          <w:rFonts w:cs="Calibri"/>
        </w:rPr>
        <w:t>]</w:t>
      </w:r>
      <w:r w:rsidRPr="00C7794F">
        <w:rPr>
          <w:rFonts w:cs="Calibri"/>
        </w:rPr>
        <w:t xml:space="preserve">  Non util ethics are </w:t>
      </w:r>
      <w:r w:rsidR="00DF57CD">
        <w:rPr>
          <w:rFonts w:cs="Calibri"/>
        </w:rPr>
        <w:t>too difficult to abide by</w:t>
      </w:r>
      <w:r w:rsidRPr="00C7794F">
        <w:rPr>
          <w:rFonts w:cs="Calibri"/>
        </w:rPr>
        <w:t xml:space="preserve"> </w:t>
      </w:r>
    </w:p>
    <w:p w14:paraId="50B9AD43" w14:textId="77777777" w:rsidR="00A83D0A" w:rsidRPr="00C7794F" w:rsidRDefault="00A83D0A" w:rsidP="00A83D0A">
      <w:pPr>
        <w:rPr>
          <w:rFonts w:cs="Calibri"/>
        </w:rPr>
      </w:pPr>
      <w:r w:rsidRPr="00C7794F">
        <w:rPr>
          <w:rStyle w:val="Style13ptBold"/>
          <w:rFonts w:cs="Calibri"/>
        </w:rPr>
        <w:t>Greene 10</w:t>
      </w:r>
      <w:r w:rsidRPr="00C7794F">
        <w:rPr>
          <w:rFonts w:cs="Calibri"/>
        </w:rPr>
        <w:t xml:space="preserve"> – </w:t>
      </w:r>
      <w:r w:rsidRPr="00C7794F">
        <w:rPr>
          <w:rFonts w:cs="Calibri"/>
          <w:sz w:val="12"/>
          <w:szCs w:val="12"/>
        </w:rPr>
        <w:t>Joshua, Associate Professor of Social science in the Department of Psychology at Harvard University (The Secret Joke of Kant’s Soul published in Moral Psychology: Historical and Contemporary Readings, accessed: www.fed.cuhk.edu.hk/~lchang/material/Evolutionary/Developmental/Greene-KantSoul.pdf)</w:t>
      </w:r>
    </w:p>
    <w:p w14:paraId="7E38CFFB" w14:textId="77777777" w:rsidR="00A83D0A" w:rsidRPr="00C7794F" w:rsidRDefault="00A83D0A" w:rsidP="00A83D0A">
      <w:pPr>
        <w:rPr>
          <w:rFonts w:cs="Calibri"/>
          <w:sz w:val="16"/>
        </w:rPr>
      </w:pPr>
      <w:r w:rsidRPr="00C7794F">
        <w:rPr>
          <w:rFonts w:cs="Calibri"/>
          <w:b/>
          <w:u w:val="single"/>
        </w:rPr>
        <w:t xml:space="preserve">What </w:t>
      </w:r>
      <w:r w:rsidRPr="00C7794F">
        <w:rPr>
          <w:rFonts w:cs="Calibri"/>
          <w:b/>
          <w:iCs/>
          <w:u w:val="single"/>
          <w:bdr w:val="single" w:sz="8" w:space="0" w:color="auto"/>
        </w:rPr>
        <w:t xml:space="preserve">turn-of-the-millennium </w:t>
      </w:r>
      <w:r w:rsidRPr="00C7794F">
        <w:rPr>
          <w:rFonts w:cs="Calibri"/>
          <w:b/>
          <w:iCs/>
          <w:highlight w:val="yellow"/>
          <w:u w:val="single"/>
          <w:bdr w:val="single" w:sz="8" w:space="0" w:color="auto"/>
        </w:rPr>
        <w:t>science</w:t>
      </w:r>
      <w:r w:rsidRPr="00C7794F">
        <w:rPr>
          <w:rFonts w:cs="Calibri"/>
          <w:sz w:val="16"/>
          <w:highlight w:val="yellow"/>
        </w:rPr>
        <w:t xml:space="preserve"> </w:t>
      </w:r>
      <w:r w:rsidRPr="00C7794F">
        <w:rPr>
          <w:rFonts w:cs="Calibri"/>
          <w:b/>
          <w:highlight w:val="yellow"/>
          <w:u w:val="single"/>
        </w:rPr>
        <w:t>is telling us</w:t>
      </w:r>
      <w:r w:rsidRPr="00C7794F">
        <w:rPr>
          <w:rFonts w:cs="Calibri"/>
          <w:b/>
          <w:u w:val="single"/>
        </w:rPr>
        <w:t xml:space="preserve"> is that </w:t>
      </w:r>
      <w:r w:rsidRPr="00C7794F">
        <w:rPr>
          <w:rFonts w:cs="Calibri"/>
          <w:b/>
          <w:highlight w:val="yellow"/>
          <w:u w:val="single"/>
        </w:rPr>
        <w:t xml:space="preserve">human </w:t>
      </w:r>
      <w:r w:rsidRPr="00C7794F">
        <w:rPr>
          <w:rFonts w:eastAsia="Malgun Gothic" w:cs="Calibri"/>
          <w:b/>
          <w:iCs/>
          <w:highlight w:val="yellow"/>
          <w:u w:val="single"/>
          <w:bdr w:val="single" w:sz="8" w:space="0" w:color="auto"/>
        </w:rPr>
        <w:t>mo</w:t>
      </w:r>
      <w:r w:rsidRPr="00C7794F">
        <w:rPr>
          <w:rFonts w:cs="Calibri"/>
          <w:b/>
          <w:iCs/>
          <w:highlight w:val="yellow"/>
          <w:u w:val="single"/>
          <w:bdr w:val="single" w:sz="8" w:space="0" w:color="auto"/>
        </w:rPr>
        <w:t xml:space="preserve">ral judgment </w:t>
      </w:r>
      <w:r w:rsidRPr="00DF7C6B">
        <w:rPr>
          <w:rFonts w:cs="Calibri"/>
          <w:b/>
          <w:iCs/>
          <w:u w:val="single"/>
          <w:bdr w:val="single" w:sz="8" w:space="0" w:color="auto"/>
        </w:rPr>
        <w:t xml:space="preserve">is </w:t>
      </w:r>
      <w:r w:rsidRPr="00C7794F">
        <w:rPr>
          <w:rFonts w:cs="Calibri"/>
          <w:b/>
          <w:iCs/>
          <w:highlight w:val="yellow"/>
          <w:u w:val="single"/>
          <w:bdr w:val="single" w:sz="8" w:space="0" w:color="auto"/>
        </w:rPr>
        <w:t>not a pristine rational enterprise</w:t>
      </w:r>
      <w:r w:rsidRPr="00C7794F">
        <w:rPr>
          <w:rFonts w:cs="Calibri"/>
          <w:sz w:val="16"/>
        </w:rPr>
        <w:t xml:space="preserve">, that our </w:t>
      </w:r>
      <w:r w:rsidRPr="00C7794F">
        <w:rPr>
          <w:rFonts w:cs="Calibri"/>
          <w:b/>
          <w:u w:val="single"/>
        </w:rPr>
        <w:t xml:space="preserve">moral </w:t>
      </w:r>
      <w:r w:rsidRPr="00DF7C6B">
        <w:rPr>
          <w:rFonts w:cs="Calibri"/>
          <w:b/>
          <w:u w:val="single"/>
        </w:rPr>
        <w:t xml:space="preserve">judgments are driven by a </w:t>
      </w:r>
      <w:r w:rsidRPr="00C7794F">
        <w:rPr>
          <w:rFonts w:cs="Calibri"/>
          <w:b/>
          <w:highlight w:val="yellow"/>
          <w:u w:val="single"/>
        </w:rPr>
        <w:t>hodgepodge of emotional dispositions</w:t>
      </w:r>
      <w:r w:rsidRPr="00C7794F">
        <w:rPr>
          <w:rFonts w:cs="Calibri"/>
          <w:b/>
          <w:u w:val="single"/>
        </w:rPr>
        <w:t xml:space="preserve">, which themselves were </w:t>
      </w:r>
      <w:r w:rsidRPr="00C7794F">
        <w:rPr>
          <w:rFonts w:cs="Calibri"/>
          <w:b/>
          <w:highlight w:val="yellow"/>
          <w:u w:val="single"/>
        </w:rPr>
        <w:t xml:space="preserve">shaped by </w:t>
      </w:r>
      <w:r w:rsidRPr="00DF7C6B">
        <w:rPr>
          <w:rFonts w:cs="Calibri"/>
          <w:b/>
          <w:u w:val="single"/>
        </w:rPr>
        <w:t xml:space="preserve">a hodgepodge of </w:t>
      </w:r>
      <w:r w:rsidRPr="00C7794F">
        <w:rPr>
          <w:rFonts w:cs="Calibri"/>
          <w:b/>
          <w:highlight w:val="yellow"/>
          <w:u w:val="single"/>
        </w:rPr>
        <w:t>evolutionary forces,</w:t>
      </w:r>
      <w:r w:rsidRPr="00C7794F">
        <w:rPr>
          <w:rFonts w:cs="Calibri"/>
          <w:b/>
          <w:u w:val="single"/>
        </w:rPr>
        <w:t xml:space="preserve"> both </w:t>
      </w:r>
      <w:r w:rsidRPr="00C7794F">
        <w:rPr>
          <w:rFonts w:cs="Calibri"/>
          <w:b/>
          <w:highlight w:val="yellow"/>
          <w:u w:val="single"/>
        </w:rPr>
        <w:t>biological and cultural</w:t>
      </w:r>
      <w:r w:rsidRPr="00C7794F">
        <w:rPr>
          <w:rFonts w:cs="Calibri"/>
          <w:sz w:val="16"/>
        </w:rPr>
        <w:t xml:space="preserve">. </w:t>
      </w:r>
      <w:r w:rsidRPr="00C7794F">
        <w:rPr>
          <w:rFonts w:cs="Calibri"/>
          <w:b/>
          <w:u w:val="single"/>
        </w:rPr>
        <w:t xml:space="preserve">Because of </w:t>
      </w:r>
      <w:r w:rsidRPr="00DF7C6B">
        <w:rPr>
          <w:rFonts w:cs="Calibri"/>
          <w:b/>
          <w:u w:val="single"/>
        </w:rPr>
        <w:t xml:space="preserve">this, it is </w:t>
      </w:r>
      <w:r w:rsidRPr="00DF7C6B">
        <w:rPr>
          <w:rFonts w:cs="Calibri"/>
          <w:b/>
          <w:iCs/>
          <w:u w:val="single"/>
          <w:bdr w:val="single" w:sz="8" w:space="0" w:color="auto"/>
        </w:rPr>
        <w:t xml:space="preserve">exceedingly </w:t>
      </w:r>
      <w:r w:rsidRPr="00C7794F">
        <w:rPr>
          <w:rFonts w:cs="Calibri"/>
          <w:b/>
          <w:iCs/>
          <w:highlight w:val="yellow"/>
          <w:u w:val="single"/>
          <w:bdr w:val="single" w:sz="8" w:space="0" w:color="auto"/>
        </w:rPr>
        <w:t>unlikely</w:t>
      </w:r>
      <w:r w:rsidRPr="00C7794F">
        <w:rPr>
          <w:rFonts w:cs="Calibri"/>
          <w:b/>
          <w:iCs/>
          <w:u w:val="single"/>
          <w:bdr w:val="single" w:sz="8" w:space="0" w:color="auto"/>
        </w:rPr>
        <w:t xml:space="preserve"> that </w:t>
      </w:r>
      <w:r w:rsidRPr="00DF7C6B">
        <w:rPr>
          <w:rFonts w:cs="Calibri"/>
          <w:b/>
          <w:iCs/>
          <w:u w:val="single"/>
          <w:bdr w:val="single" w:sz="8" w:space="0" w:color="auto"/>
        </w:rPr>
        <w:t xml:space="preserve">there is any rationally coherent </w:t>
      </w:r>
      <w:r w:rsidRPr="00C7794F">
        <w:rPr>
          <w:rFonts w:cs="Calibri"/>
          <w:b/>
          <w:iCs/>
          <w:highlight w:val="yellow"/>
          <w:u w:val="single"/>
          <w:bdr w:val="single" w:sz="8" w:space="0" w:color="auto"/>
        </w:rPr>
        <w:t xml:space="preserve">normative moral theory </w:t>
      </w:r>
      <w:r w:rsidRPr="00DF7C6B">
        <w:rPr>
          <w:rFonts w:cs="Calibri"/>
          <w:b/>
          <w:iCs/>
          <w:u w:val="single"/>
          <w:bdr w:val="single" w:sz="8" w:space="0" w:color="auto"/>
        </w:rPr>
        <w:t xml:space="preserve">that can </w:t>
      </w:r>
      <w:r w:rsidRPr="00C7794F">
        <w:rPr>
          <w:rFonts w:cs="Calibri"/>
          <w:b/>
          <w:iCs/>
          <w:highlight w:val="yellow"/>
          <w:u w:val="single"/>
          <w:bdr w:val="single" w:sz="8" w:space="0" w:color="auto"/>
        </w:rPr>
        <w:t xml:space="preserve">accommodate </w:t>
      </w:r>
      <w:r w:rsidRPr="00DF7C6B">
        <w:rPr>
          <w:rFonts w:cs="Calibri"/>
          <w:b/>
          <w:iCs/>
          <w:u w:val="single"/>
          <w:bdr w:val="single" w:sz="8" w:space="0" w:color="auto"/>
        </w:rPr>
        <w:t xml:space="preserve">our </w:t>
      </w:r>
      <w:r w:rsidRPr="00C7794F">
        <w:rPr>
          <w:rFonts w:cs="Calibri"/>
          <w:b/>
          <w:iCs/>
          <w:highlight w:val="yellow"/>
          <w:u w:val="single"/>
          <w:bdr w:val="single" w:sz="8" w:space="0" w:color="auto"/>
        </w:rPr>
        <w:t>moral intuitions</w:t>
      </w:r>
      <w:r w:rsidRPr="00C7794F">
        <w:rPr>
          <w:rFonts w:cs="Calibri"/>
          <w:sz w:val="16"/>
        </w:rPr>
        <w:t xml:space="preserve">. Moreover, </w:t>
      </w:r>
      <w:r w:rsidRPr="00C7794F">
        <w:rPr>
          <w:rFonts w:cs="Calibri"/>
          <w:b/>
          <w:u w:val="single"/>
        </w:rPr>
        <w:t>anyone who claims to have such a theory</w:t>
      </w:r>
      <w:r w:rsidRPr="00C7794F">
        <w:rPr>
          <w:rFonts w:cs="Calibri"/>
          <w:sz w:val="16"/>
        </w:rPr>
        <w:t xml:space="preserve">, or even part of one, </w:t>
      </w:r>
      <w:r w:rsidRPr="00C7794F">
        <w:rPr>
          <w:rFonts w:cs="Calibri"/>
          <w:b/>
          <w:iCs/>
          <w:u w:val="single"/>
          <w:bdr w:val="single" w:sz="8" w:space="0" w:color="auto"/>
        </w:rPr>
        <w:t>almost certainly doesn't</w:t>
      </w:r>
      <w:r w:rsidRPr="00C7794F">
        <w:rPr>
          <w:rFonts w:cs="Calibri"/>
          <w:sz w:val="16"/>
        </w:rPr>
        <w:t xml:space="preserve">. Instead, what that person probably has is a moral rationalization. </w:t>
      </w:r>
      <w:r w:rsidRPr="00C7794F">
        <w:rPr>
          <w:rFonts w:cs="Calibri"/>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w:t>
      </w:r>
      <w:r w:rsidRPr="00C7794F">
        <w:rPr>
          <w:rFonts w:cs="Calibri"/>
          <w:sz w:val="16"/>
        </w:rPr>
        <w:t xml:space="preserve">Missing the Deontological Point I suspect that </w:t>
      </w:r>
      <w:r w:rsidRPr="00C7794F">
        <w:rPr>
          <w:rFonts w:cs="Calibri"/>
          <w:b/>
          <w:u w:val="single"/>
        </w:rPr>
        <w:t>rationalist deontologists will remain unmoved by the arguments presented here</w:t>
      </w:r>
      <w:r w:rsidRPr="00C7794F">
        <w:rPr>
          <w:rFonts w:cs="Calibri"/>
          <w:sz w:val="16"/>
        </w:rPr>
        <w:t xml:space="preserve">. Instead, I suspect, </w:t>
      </w:r>
      <w:r w:rsidRPr="00C7794F">
        <w:rPr>
          <w:rFonts w:cs="Calibri"/>
          <w:b/>
          <w:u w:val="single"/>
        </w:rPr>
        <w:t>they</w:t>
      </w:r>
      <w:r w:rsidRPr="00C7794F">
        <w:rPr>
          <w:rFonts w:cs="Calibri"/>
          <w:sz w:val="16"/>
        </w:rPr>
        <w:t xml:space="preserve"> </w:t>
      </w:r>
      <w:r w:rsidRPr="00C7794F">
        <w:rPr>
          <w:rFonts w:cs="Calibri"/>
          <w:b/>
          <w:u w:val="single"/>
        </w:rPr>
        <w:t xml:space="preserve">will insist that I have </w:t>
      </w:r>
      <w:r w:rsidRPr="00C7794F">
        <w:rPr>
          <w:rFonts w:cs="Calibri"/>
          <w:b/>
          <w:iCs/>
          <w:u w:val="single"/>
          <w:bdr w:val="single" w:sz="8" w:space="0" w:color="auto"/>
        </w:rPr>
        <w:t>simply misunderstood what</w:t>
      </w:r>
      <w:r w:rsidRPr="00C7794F">
        <w:rPr>
          <w:rFonts w:cs="Calibri"/>
          <w:sz w:val="16"/>
        </w:rPr>
        <w:t xml:space="preserve"> Kant and like-minded </w:t>
      </w:r>
      <w:r w:rsidRPr="00C7794F">
        <w:rPr>
          <w:rFonts w:cs="Calibri"/>
          <w:b/>
          <w:iCs/>
          <w:u w:val="single"/>
          <w:bdr w:val="single" w:sz="8" w:space="0" w:color="auto"/>
        </w:rPr>
        <w:t>deontologists are all about</w:t>
      </w:r>
      <w:r w:rsidRPr="00C7794F">
        <w:rPr>
          <w:rFonts w:cs="Calibri"/>
          <w:sz w:val="16"/>
        </w:rPr>
        <w:t xml:space="preserve">. </w:t>
      </w:r>
      <w:r w:rsidRPr="00C7794F">
        <w:rPr>
          <w:rFonts w:cs="Calibri"/>
          <w:b/>
          <w:u w:val="single"/>
        </w:rPr>
        <w:t>Deontology, they will say, isn't about this intuition or that intuition</w:t>
      </w:r>
      <w:r w:rsidRPr="00C7794F">
        <w:rPr>
          <w:rFonts w:cs="Calibri"/>
          <w:sz w:val="16"/>
        </w:rPr>
        <w:t xml:space="preserve">. It's not defined by its normative differences with consequentialism. </w:t>
      </w:r>
      <w:r w:rsidRPr="00C7794F">
        <w:rPr>
          <w:rFonts w:cs="Calibri"/>
          <w:b/>
          <w:u w:val="single"/>
        </w:rPr>
        <w:t>Rather, deontology is about taking humanity seriously</w:t>
      </w:r>
      <w:r w:rsidRPr="00C7794F">
        <w:rPr>
          <w:rFonts w:cs="Calibri"/>
          <w:sz w:val="16"/>
        </w:rPr>
        <w:t>. Above all else, it's about respect for persons. It's about treating others as fellow rational creatures rather than as mere objects, about acting for reasons rational beings can share. And so on (</w:t>
      </w:r>
      <w:proofErr w:type="spellStart"/>
      <w:r w:rsidRPr="00C7794F">
        <w:rPr>
          <w:rFonts w:cs="Calibri"/>
          <w:sz w:val="16"/>
        </w:rPr>
        <w:t>Korsgaard</w:t>
      </w:r>
      <w:proofErr w:type="spellEnd"/>
      <w:r w:rsidRPr="00C7794F">
        <w:rPr>
          <w:rFonts w:cs="Calibri"/>
          <w:sz w:val="16"/>
        </w:rPr>
        <w:t xml:space="preserve">, 1996a; </w:t>
      </w:r>
      <w:proofErr w:type="spellStart"/>
      <w:r w:rsidRPr="00C7794F">
        <w:rPr>
          <w:rFonts w:cs="Calibri"/>
          <w:sz w:val="16"/>
        </w:rPr>
        <w:t>Korsgaard</w:t>
      </w:r>
      <w:proofErr w:type="spellEnd"/>
      <w:r w:rsidRPr="00C7794F">
        <w:rPr>
          <w:rFonts w:cs="Calibri"/>
          <w:sz w:val="16"/>
        </w:rPr>
        <w:t xml:space="preserve">, 1996b). </w:t>
      </w:r>
      <w:r w:rsidRPr="00C7794F">
        <w:rPr>
          <w:rFonts w:cs="Calibri"/>
          <w:b/>
          <w:u w:val="single"/>
        </w:rPr>
        <w:t xml:space="preserve">This is, no doubt, how many </w:t>
      </w:r>
      <w:r w:rsidRPr="00C7794F">
        <w:rPr>
          <w:rFonts w:cs="Calibri"/>
          <w:b/>
          <w:highlight w:val="yellow"/>
          <w:u w:val="single"/>
        </w:rPr>
        <w:t>deontologists</w:t>
      </w:r>
      <w:r w:rsidRPr="00C7794F">
        <w:rPr>
          <w:rFonts w:cs="Calibri"/>
          <w:b/>
          <w:u w:val="single"/>
        </w:rPr>
        <w:t xml:space="preserve"> see deontology. But this </w:t>
      </w:r>
      <w:r w:rsidRPr="00C7794F">
        <w:rPr>
          <w:rFonts w:cs="Calibri"/>
          <w:b/>
          <w:highlight w:val="yellow"/>
          <w:u w:val="single"/>
        </w:rPr>
        <w:t>insider's view</w:t>
      </w:r>
      <w:r w:rsidRPr="00C7794F">
        <w:rPr>
          <w:rFonts w:cs="Calibri"/>
          <w:sz w:val="16"/>
        </w:rPr>
        <w:t xml:space="preserve">, as I've suggested, </w:t>
      </w:r>
      <w:r w:rsidRPr="00C7794F">
        <w:rPr>
          <w:rFonts w:cs="Calibri"/>
          <w:b/>
          <w:iCs/>
          <w:highlight w:val="yellow"/>
          <w:u w:val="single"/>
          <w:bdr w:val="single" w:sz="8" w:space="0" w:color="auto"/>
        </w:rPr>
        <w:t>may be misleading</w:t>
      </w:r>
      <w:r w:rsidRPr="00C7794F">
        <w:rPr>
          <w:rFonts w:cs="Calibri"/>
          <w:sz w:val="16"/>
        </w:rPr>
        <w:t xml:space="preserve">. </w:t>
      </w:r>
      <w:r w:rsidRPr="00C7794F">
        <w:rPr>
          <w:rFonts w:cs="Calibri"/>
          <w:b/>
          <w:u w:val="single"/>
        </w:rPr>
        <w:t>The problem</w:t>
      </w:r>
      <w:r w:rsidRPr="00C7794F">
        <w:rPr>
          <w:rFonts w:cs="Calibri"/>
          <w:sz w:val="16"/>
        </w:rPr>
        <w:t xml:space="preserve">, more specifically, </w:t>
      </w:r>
      <w:r w:rsidRPr="00C7794F">
        <w:rPr>
          <w:rFonts w:cs="Calibri"/>
          <w:b/>
          <w:iCs/>
          <w:u w:val="single"/>
          <w:bdr w:val="single" w:sz="8" w:space="0" w:color="auto"/>
        </w:rPr>
        <w:t xml:space="preserve">is </w:t>
      </w:r>
      <w:r w:rsidRPr="00DF7C6B">
        <w:rPr>
          <w:rFonts w:cs="Calibri"/>
          <w:b/>
          <w:iCs/>
          <w:u w:val="single"/>
          <w:bdr w:val="single" w:sz="8" w:space="0" w:color="auto"/>
        </w:rPr>
        <w:t>that it defines deontology in terms of values that are not distinctively deontological</w:t>
      </w:r>
      <w:r w:rsidRPr="00DF7C6B">
        <w:rPr>
          <w:rFonts w:cs="Calibri"/>
          <w:sz w:val="16"/>
        </w:rPr>
        <w:t xml:space="preserve">, though they may appear to be from the inside. </w:t>
      </w:r>
      <w:r w:rsidRPr="00DF7C6B">
        <w:rPr>
          <w:rFonts w:cs="Calibri"/>
          <w:b/>
          <w:u w:val="single"/>
        </w:rPr>
        <w:t>Consider the following analogy with religion. When one asks a religious person to explain the essence of</w:t>
      </w:r>
      <w:r w:rsidRPr="00C7794F">
        <w:rPr>
          <w:rFonts w:cs="Calibri"/>
          <w:b/>
          <w:u w:val="single"/>
        </w:rPr>
        <w:t xml:space="preserve"> his religion, one often gets an answer like this: "It's about love</w:t>
      </w:r>
      <w:r w:rsidRPr="00C7794F">
        <w:rPr>
          <w:rFonts w:cs="Calibri"/>
          <w:sz w:val="16"/>
        </w:rPr>
        <w:t xml:space="preserve">, really. It's about looking out for other people, looking beyond oneself. It's about community, being part of something larger than oneself." </w:t>
      </w:r>
      <w:r w:rsidRPr="00C7794F">
        <w:rPr>
          <w:rFonts w:cs="Calibri"/>
          <w:b/>
          <w:u w:val="single"/>
        </w:rPr>
        <w:t>This sort of answer accurately captures the phenomenology of many people's religion, but it's nevertheless inadequate for distinguishing religion from other things</w:t>
      </w:r>
      <w:r w:rsidRPr="00C7794F">
        <w:rPr>
          <w:rFonts w:cs="Calibri"/>
          <w:sz w:val="16"/>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w:t>
      </w:r>
      <w:r w:rsidRPr="00DF7C6B">
        <w:rPr>
          <w:rFonts w:cs="Calibri"/>
          <w:sz w:val="16"/>
        </w:rPr>
        <w:t xml:space="preserve">from non-religious practices, though they may appear to be secondary to many people operating from within a religious point of view. In the same way, I believe that most of </w:t>
      </w:r>
      <w:r w:rsidRPr="00DF7C6B">
        <w:rPr>
          <w:rFonts w:cs="Calibri"/>
          <w:b/>
          <w:u w:val="single"/>
        </w:rPr>
        <w:t>the standard deontological/Kantian self-</w:t>
      </w:r>
      <w:proofErr w:type="spellStart"/>
      <w:r w:rsidRPr="00DF7C6B">
        <w:rPr>
          <w:rFonts w:cs="Calibri"/>
          <w:b/>
          <w:u w:val="single"/>
        </w:rPr>
        <w:t>characterizatons</w:t>
      </w:r>
      <w:proofErr w:type="spellEnd"/>
      <w:r w:rsidRPr="00C7794F">
        <w:rPr>
          <w:rFonts w:cs="Calibri"/>
          <w:b/>
          <w:highlight w:val="yellow"/>
          <w:u w:val="single"/>
        </w:rPr>
        <w:t xml:space="preserve"> </w:t>
      </w:r>
      <w:r w:rsidRPr="00C7794F">
        <w:rPr>
          <w:rFonts w:cs="Calibri"/>
          <w:b/>
          <w:iCs/>
          <w:highlight w:val="yellow"/>
          <w:u w:val="single"/>
          <w:bdr w:val="single" w:sz="8" w:space="0" w:color="auto"/>
        </w:rPr>
        <w:t>fail to distinguish deontology from other approaches to ethics</w:t>
      </w:r>
      <w:r w:rsidRPr="00C7794F">
        <w:rPr>
          <w:rFonts w:cs="Calibri"/>
          <w:sz w:val="16"/>
        </w:rPr>
        <w:t xml:space="preserve">. (See also Kagan (Kagan, 1997, pp. 70-78.) on the difficulty of defining deontology.) It seems to me that </w:t>
      </w:r>
      <w:r w:rsidRPr="00C7794F">
        <w:rPr>
          <w:rFonts w:cs="Calibri"/>
          <w:b/>
          <w:highlight w:val="yellow"/>
          <w:u w:val="single"/>
        </w:rPr>
        <w:t>consequentialists</w:t>
      </w:r>
      <w:r w:rsidRPr="00C7794F">
        <w:rPr>
          <w:rFonts w:cs="Calibri"/>
          <w:sz w:val="16"/>
          <w:highlight w:val="yellow"/>
        </w:rPr>
        <w:t>,</w:t>
      </w:r>
      <w:r w:rsidRPr="00C7794F">
        <w:rPr>
          <w:rFonts w:cs="Calibri"/>
          <w:sz w:val="16"/>
        </w:rPr>
        <w:t xml:space="preserve"> as much as anyone else, </w:t>
      </w:r>
      <w:r w:rsidRPr="00C7794F">
        <w:rPr>
          <w:rFonts w:cs="Calibri"/>
          <w:b/>
          <w:iCs/>
          <w:u w:val="single"/>
          <w:bdr w:val="single" w:sz="8" w:space="0" w:color="auto"/>
        </w:rPr>
        <w:t>have respect for persons</w:t>
      </w:r>
      <w:r w:rsidRPr="00C7794F">
        <w:rPr>
          <w:rFonts w:cs="Calibri"/>
          <w:sz w:val="16"/>
        </w:rPr>
        <w:t xml:space="preserve">, </w:t>
      </w:r>
      <w:r w:rsidRPr="00DF7C6B">
        <w:rPr>
          <w:rFonts w:cs="Calibri"/>
          <w:b/>
          <w:u w:val="single"/>
        </w:rPr>
        <w:t xml:space="preserve">are </w:t>
      </w:r>
      <w:r w:rsidRPr="00C7794F">
        <w:rPr>
          <w:rFonts w:cs="Calibri"/>
          <w:b/>
          <w:iCs/>
          <w:highlight w:val="yellow"/>
          <w:u w:val="single"/>
          <w:bdr w:val="single" w:sz="8" w:space="0" w:color="auto"/>
        </w:rPr>
        <w:t>against treating people as mere objects</w:t>
      </w:r>
      <w:r w:rsidRPr="00C7794F">
        <w:rPr>
          <w:rFonts w:cs="Calibri"/>
          <w:b/>
          <w:iCs/>
          <w:u w:val="single"/>
          <w:bdr w:val="single" w:sz="8" w:space="0" w:color="auto"/>
        </w:rPr>
        <w:t>,</w:t>
      </w:r>
      <w:r w:rsidRPr="00C7794F">
        <w:rPr>
          <w:rFonts w:cs="Calibri"/>
          <w:sz w:val="16"/>
        </w:rPr>
        <w:t xml:space="preserve"> </w:t>
      </w:r>
      <w:r w:rsidRPr="00C7794F">
        <w:rPr>
          <w:rFonts w:cs="Calibri"/>
          <w:b/>
          <w:u w:val="single"/>
        </w:rPr>
        <w:t xml:space="preserve">wish </w:t>
      </w:r>
      <w:r w:rsidRPr="00C7794F">
        <w:rPr>
          <w:rFonts w:cs="Calibri"/>
          <w:b/>
          <w:iCs/>
          <w:u w:val="single"/>
          <w:bdr w:val="single" w:sz="8" w:space="0" w:color="auto"/>
        </w:rPr>
        <w:t>to act for reasons that rational creatures can share</w:t>
      </w:r>
      <w:r w:rsidRPr="00C7794F">
        <w:rPr>
          <w:rFonts w:cs="Calibri"/>
          <w:b/>
          <w:u w:val="single"/>
        </w:rPr>
        <w:t>, etc</w:t>
      </w:r>
      <w:r w:rsidRPr="00C7794F">
        <w:rPr>
          <w:rFonts w:cs="Calibri"/>
          <w:sz w:val="16"/>
        </w:rPr>
        <w:t xml:space="preserve">. </w:t>
      </w:r>
      <w:r w:rsidRPr="00C7794F">
        <w:rPr>
          <w:rFonts w:cs="Calibri"/>
          <w:b/>
          <w:highlight w:val="yellow"/>
          <w:u w:val="single"/>
        </w:rPr>
        <w:t>A consequentialist</w:t>
      </w:r>
      <w:r w:rsidRPr="00C7794F">
        <w:rPr>
          <w:rFonts w:cs="Calibri"/>
          <w:b/>
          <w:u w:val="single"/>
        </w:rPr>
        <w:t xml:space="preserve"> respects other persons, and </w:t>
      </w:r>
      <w:r w:rsidRPr="00C7794F">
        <w:rPr>
          <w:rFonts w:cs="Calibri"/>
          <w:b/>
          <w:highlight w:val="yellow"/>
          <w:u w:val="single"/>
        </w:rPr>
        <w:t xml:space="preserve">refrains from treating </w:t>
      </w:r>
      <w:r w:rsidRPr="00DF7C6B">
        <w:rPr>
          <w:rFonts w:cs="Calibri"/>
          <w:b/>
          <w:u w:val="single"/>
        </w:rPr>
        <w:t xml:space="preserve">them </w:t>
      </w:r>
      <w:r w:rsidRPr="00C7794F">
        <w:rPr>
          <w:rFonts w:cs="Calibri"/>
          <w:b/>
          <w:highlight w:val="yellow"/>
          <w:u w:val="single"/>
        </w:rPr>
        <w:t xml:space="preserve">as </w:t>
      </w:r>
      <w:r w:rsidRPr="00DF7C6B">
        <w:rPr>
          <w:rFonts w:cs="Calibri"/>
          <w:b/>
          <w:u w:val="single"/>
        </w:rPr>
        <w:t xml:space="preserve">mere </w:t>
      </w:r>
      <w:r w:rsidRPr="00C7794F">
        <w:rPr>
          <w:rFonts w:cs="Calibri"/>
          <w:b/>
          <w:highlight w:val="yellow"/>
          <w:u w:val="single"/>
        </w:rPr>
        <w:t xml:space="preserve">objects, </w:t>
      </w:r>
      <w:r w:rsidRPr="00DF7C6B">
        <w:rPr>
          <w:rFonts w:cs="Calibri"/>
          <w:b/>
          <w:u w:val="single"/>
        </w:rPr>
        <w:t xml:space="preserve">by </w:t>
      </w:r>
      <w:r w:rsidRPr="00C7794F">
        <w:rPr>
          <w:rFonts w:cs="Calibri"/>
          <w:b/>
          <w:iCs/>
          <w:highlight w:val="yellow"/>
          <w:u w:val="single"/>
          <w:bdr w:val="single" w:sz="8" w:space="0" w:color="auto"/>
        </w:rPr>
        <w:t>count</w:t>
      </w:r>
      <w:r w:rsidRPr="00DF7C6B">
        <w:rPr>
          <w:rFonts w:cs="Calibri"/>
          <w:b/>
          <w:iCs/>
          <w:u w:val="single"/>
          <w:bdr w:val="single" w:sz="8" w:space="0" w:color="auto"/>
        </w:rPr>
        <w:t>ing</w:t>
      </w:r>
      <w:r w:rsidRPr="00C7794F">
        <w:rPr>
          <w:rFonts w:cs="Calibri"/>
          <w:b/>
          <w:iCs/>
          <w:highlight w:val="yellow"/>
          <w:u w:val="single"/>
          <w:bdr w:val="single" w:sz="8" w:space="0" w:color="auto"/>
        </w:rPr>
        <w:t xml:space="preserve"> every person's well-</w:t>
      </w:r>
      <w:r w:rsidRPr="00DF7C6B">
        <w:rPr>
          <w:rFonts w:cs="Calibri"/>
          <w:b/>
          <w:iCs/>
          <w:u w:val="single"/>
          <w:bdr w:val="single" w:sz="8" w:space="0" w:color="auto"/>
        </w:rPr>
        <w:t>being in the decision-making process</w:t>
      </w:r>
      <w:r w:rsidRPr="00DF7C6B">
        <w:rPr>
          <w:rFonts w:cs="Calibri"/>
          <w:sz w:val="16"/>
        </w:rPr>
        <w:t xml:space="preserve">. </w:t>
      </w:r>
      <w:r w:rsidRPr="00DF7C6B">
        <w:rPr>
          <w:rFonts w:cs="Calibri"/>
          <w:b/>
          <w:u w:val="single"/>
        </w:rPr>
        <w:t xml:space="preserve">Likewise, a consequentialist attempts to act according to reasons that rational creatures can share by acting according to principles that </w:t>
      </w:r>
      <w:r w:rsidRPr="00DF7C6B">
        <w:rPr>
          <w:rFonts w:cs="Calibri"/>
          <w:b/>
          <w:iCs/>
          <w:u w:val="single"/>
          <w:bdr w:val="single" w:sz="8" w:space="0" w:color="auto"/>
        </w:rPr>
        <w:t>give equal weight to everyone's interests</w:t>
      </w:r>
      <w:r w:rsidRPr="00DF7C6B">
        <w:rPr>
          <w:rFonts w:cs="Calibri"/>
          <w:b/>
          <w:u w:val="single"/>
        </w:rPr>
        <w:t>, i.e. that are impartial</w:t>
      </w:r>
      <w:r w:rsidRPr="00DF7C6B">
        <w:rPr>
          <w:rFonts w:cs="Calibri"/>
          <w:sz w:val="16"/>
        </w:rPr>
        <w:t>. This is not to say that consequentialists and deontologi</w:t>
      </w:r>
      <w:r w:rsidRPr="00C7794F">
        <w:rPr>
          <w:rFonts w:cs="Calibri"/>
          <w:sz w:val="16"/>
        </w:rPr>
        <w:t xml:space="preserve">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C7794F">
        <w:rPr>
          <w:rFonts w:cs="Calibri"/>
          <w:b/>
          <w:u w:val="single"/>
        </w:rPr>
        <w:t xml:space="preserve">If you ask a </w:t>
      </w:r>
      <w:r w:rsidRPr="00C7794F">
        <w:rPr>
          <w:rFonts w:cs="Calibri"/>
          <w:b/>
          <w:highlight w:val="yellow"/>
          <w:u w:val="single"/>
        </w:rPr>
        <w:t>deontologicall</w:t>
      </w:r>
      <w:r w:rsidRPr="00C7794F">
        <w:rPr>
          <w:rFonts w:cs="Calibri"/>
          <w:b/>
          <w:u w:val="single"/>
        </w:rPr>
        <w:t>y-minded person why it's wrong to push someone in front of speeding trolley in order to save five others, you will get</w:t>
      </w:r>
      <w:r w:rsidRPr="00C7794F">
        <w:rPr>
          <w:rFonts w:cs="Calibri"/>
          <w:sz w:val="16"/>
        </w:rPr>
        <w:t xml:space="preserve"> characteristically deontological </w:t>
      </w:r>
      <w:r w:rsidRPr="00C7794F">
        <w:rPr>
          <w:rFonts w:cs="Calibri"/>
          <w:b/>
          <w:highlight w:val="yellow"/>
          <w:u w:val="single"/>
        </w:rPr>
        <w:t>answers</w:t>
      </w:r>
      <w:r w:rsidRPr="00C7794F">
        <w:rPr>
          <w:rFonts w:cs="Calibri"/>
          <w:sz w:val="16"/>
        </w:rPr>
        <w:t xml:space="preserve">. Some </w:t>
      </w:r>
      <w:r w:rsidRPr="00C7794F">
        <w:rPr>
          <w:rFonts w:cs="Calibri"/>
          <w:b/>
          <w:iCs/>
          <w:highlight w:val="yellow"/>
          <w:u w:val="single"/>
          <w:bdr w:val="single" w:sz="8" w:space="0" w:color="auto"/>
        </w:rPr>
        <w:t xml:space="preserve">will be </w:t>
      </w:r>
      <w:r w:rsidRPr="00C7794F">
        <w:rPr>
          <w:rFonts w:eastAsia="Malgun Gothic" w:cs="Calibri"/>
          <w:b/>
          <w:iCs/>
          <w:highlight w:val="yellow"/>
          <w:u w:val="single"/>
          <w:bdr w:val="single" w:sz="8" w:space="0" w:color="auto"/>
        </w:rPr>
        <w:t>tautological</w:t>
      </w:r>
      <w:r w:rsidRPr="00C7794F">
        <w:rPr>
          <w:rFonts w:cs="Calibri"/>
          <w:sz w:val="16"/>
        </w:rPr>
        <w:t xml:space="preserve">: </w:t>
      </w:r>
      <w:r w:rsidRPr="00C7794F">
        <w:rPr>
          <w:rFonts w:cs="Calibri"/>
          <w:b/>
          <w:iCs/>
          <w:u w:val="single"/>
          <w:bdr w:val="single" w:sz="8" w:space="0" w:color="auto"/>
        </w:rPr>
        <w:t>"Because it's murder!"</w:t>
      </w:r>
      <w:r w:rsidRPr="00C7794F">
        <w:rPr>
          <w:rFonts w:cs="Calibri"/>
          <w:sz w:val="16"/>
        </w:rPr>
        <w:t xml:space="preserve"> </w:t>
      </w:r>
      <w:r w:rsidRPr="00C7794F">
        <w:rPr>
          <w:rFonts w:cs="Calibri"/>
          <w:b/>
          <w:u w:val="single"/>
        </w:rPr>
        <w:t>Others will be more sophisticated: "The ends don't justify the means</w:t>
      </w:r>
      <w:r w:rsidRPr="00C7794F">
        <w:rPr>
          <w:rFonts w:cs="Calibri"/>
          <w:sz w:val="16"/>
        </w:rPr>
        <w:t xml:space="preserve">." "You have to respect people's rights." </w:t>
      </w:r>
      <w:r w:rsidRPr="00C7794F">
        <w:rPr>
          <w:rFonts w:cs="Calibri"/>
          <w:b/>
          <w:iCs/>
          <w:u w:val="single"/>
          <w:bdr w:val="single" w:sz="8" w:space="0" w:color="auto"/>
        </w:rPr>
        <w:t>But</w:t>
      </w:r>
      <w:r w:rsidRPr="00C7794F">
        <w:rPr>
          <w:rFonts w:cs="Calibri"/>
          <w:sz w:val="16"/>
        </w:rPr>
        <w:t xml:space="preserve">, as we know, </w:t>
      </w:r>
      <w:r w:rsidRPr="00C7794F">
        <w:rPr>
          <w:rFonts w:cs="Calibri"/>
          <w:b/>
          <w:iCs/>
          <w:highlight w:val="yellow"/>
          <w:u w:val="single"/>
          <w:bdr w:val="single" w:sz="8" w:space="0" w:color="auto"/>
        </w:rPr>
        <w:t>these answers don't really explain anything</w:t>
      </w:r>
      <w:r w:rsidRPr="00C7794F">
        <w:rPr>
          <w:rFonts w:cs="Calibri"/>
          <w:sz w:val="16"/>
        </w:rPr>
        <w:t xml:space="preserve">, because </w:t>
      </w:r>
      <w:r w:rsidRPr="00C7794F">
        <w:rPr>
          <w:rFonts w:cs="Calibri"/>
          <w:b/>
          <w:u w:val="single"/>
        </w:rPr>
        <w:t>if you give the same people</w:t>
      </w:r>
      <w:r w:rsidRPr="00C7794F">
        <w:rPr>
          <w:rFonts w:cs="Calibri"/>
          <w:sz w:val="16"/>
        </w:rPr>
        <w:t xml:space="preserve"> (on different occasions) </w:t>
      </w:r>
      <w:r w:rsidRPr="00C7794F">
        <w:rPr>
          <w:rFonts w:cs="Calibri"/>
          <w:b/>
          <w:u w:val="single"/>
        </w:rPr>
        <w:t>the trolley case</w:t>
      </w:r>
      <w:r w:rsidRPr="00C7794F">
        <w:rPr>
          <w:rFonts w:cs="Calibri"/>
          <w:sz w:val="16"/>
        </w:rPr>
        <w:t xml:space="preserve"> or the loop case (See above), </w:t>
      </w:r>
      <w:r w:rsidRPr="00C7794F">
        <w:rPr>
          <w:rFonts w:cs="Calibri"/>
          <w:b/>
          <w:iCs/>
          <w:u w:val="single"/>
          <w:bdr w:val="single" w:sz="8" w:space="0" w:color="auto"/>
        </w:rPr>
        <w:t>they'll make the opposite judgment</w:t>
      </w:r>
      <w:r w:rsidRPr="00C7794F">
        <w:rPr>
          <w:rFonts w:cs="Calibri"/>
          <w:sz w:val="16"/>
        </w:rPr>
        <w:t xml:space="preserve">, even though their initial explanation concerning the footbridge case applies equally well to one or both of these cases. </w:t>
      </w:r>
      <w:r w:rsidRPr="00C7794F">
        <w:rPr>
          <w:rFonts w:cs="Calibri"/>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C7794F">
        <w:rPr>
          <w:rFonts w:cs="Calibri"/>
          <w:sz w:val="16"/>
        </w:rPr>
        <w:t xml:space="preserve">. Although these explanations are inevitably incomplete, </w:t>
      </w:r>
      <w:r w:rsidRPr="00C7794F">
        <w:rPr>
          <w:rFonts w:cs="Calibri"/>
          <w:b/>
          <w:iCs/>
          <w:u w:val="single"/>
          <w:bdr w:val="single" w:sz="8" w:space="0" w:color="auto"/>
        </w:rPr>
        <w:t>there seems to be "something deeply right" about them because they give voice to powerful moral emotions</w:t>
      </w:r>
      <w:r w:rsidRPr="00C7794F">
        <w:rPr>
          <w:rFonts w:cs="Calibri"/>
          <w:sz w:val="16"/>
        </w:rPr>
        <w:t xml:space="preserve">. </w:t>
      </w:r>
      <w:r w:rsidRPr="00C7794F">
        <w:rPr>
          <w:rFonts w:cs="Calibri"/>
          <w:b/>
          <w:u w:val="single"/>
        </w:rPr>
        <w:t>But, as with many religious people's accounts of what's essential to religion, they don't really explain what's distinctive about the philosophy in question</w:t>
      </w:r>
      <w:r w:rsidRPr="00C7794F">
        <w:rPr>
          <w:rFonts w:cs="Calibri"/>
          <w:sz w:val="16"/>
        </w:rPr>
        <w:t xml:space="preserve">. </w:t>
      </w:r>
    </w:p>
    <w:p w14:paraId="648FDEEC" w14:textId="77777777" w:rsidR="00A83D0A" w:rsidRPr="00C7794F" w:rsidRDefault="00A83D0A" w:rsidP="00A83D0A">
      <w:pPr>
        <w:pStyle w:val="Heading4"/>
        <w:rPr>
          <w:rFonts w:cs="Calibri"/>
        </w:rPr>
      </w:pPr>
      <w:r w:rsidRPr="00C7794F">
        <w:rPr>
          <w:rFonts w:cs="Calibri"/>
        </w:rPr>
        <w:t>4</w:t>
      </w:r>
      <w:r>
        <w:rPr>
          <w:rFonts w:cs="Calibri"/>
        </w:rPr>
        <w:t>]</w:t>
      </w:r>
      <w:r w:rsidRPr="00C7794F">
        <w:rPr>
          <w:rFonts w:cs="Calibri"/>
        </w:rPr>
        <w:t xml:space="preserve"> That justifies </w:t>
      </w:r>
      <w:r w:rsidRPr="00C7794F">
        <w:rPr>
          <w:rFonts w:cs="Calibri"/>
          <w:u w:val="single"/>
        </w:rPr>
        <w:t>util</w:t>
      </w:r>
      <w:r w:rsidRPr="00C7794F">
        <w:rPr>
          <w:rFonts w:cs="Calibri"/>
        </w:rPr>
        <w:t xml:space="preserve"> – it’s </w:t>
      </w:r>
      <w:r w:rsidRPr="00C7794F">
        <w:rPr>
          <w:rFonts w:cs="Calibri"/>
          <w:u w:val="single"/>
        </w:rPr>
        <w:t>impartial</w:t>
      </w:r>
      <w:r w:rsidRPr="00C7794F">
        <w:rPr>
          <w:rFonts w:cs="Calibri"/>
        </w:rPr>
        <w:t xml:space="preserve">, </w:t>
      </w:r>
      <w:r w:rsidRPr="00C7794F">
        <w:rPr>
          <w:rFonts w:cs="Calibri"/>
          <w:u w:val="single"/>
        </w:rPr>
        <w:t>specific</w:t>
      </w:r>
      <w:r w:rsidRPr="00C7794F">
        <w:rPr>
          <w:rFonts w:cs="Calibri"/>
        </w:rPr>
        <w:t xml:space="preserve"> to </w:t>
      </w:r>
      <w:r w:rsidRPr="00C7794F">
        <w:rPr>
          <w:rFonts w:cs="Calibri"/>
          <w:u w:val="single"/>
        </w:rPr>
        <w:t>public actors</w:t>
      </w:r>
      <w:r w:rsidRPr="00C7794F">
        <w:rPr>
          <w:rFonts w:cs="Calibri"/>
        </w:rPr>
        <w:t xml:space="preserve">, and </w:t>
      </w:r>
      <w:r w:rsidRPr="00C7794F">
        <w:rPr>
          <w:rFonts w:cs="Calibri"/>
          <w:u w:val="single"/>
        </w:rPr>
        <w:t>resolves infinite regress</w:t>
      </w:r>
      <w:r w:rsidRPr="00C7794F">
        <w:rPr>
          <w:rFonts w:cs="Calibri"/>
        </w:rPr>
        <w:t xml:space="preserve"> which explains </w:t>
      </w:r>
      <w:r w:rsidRPr="00C7794F">
        <w:rPr>
          <w:rFonts w:cs="Calibri"/>
          <w:u w:val="single"/>
        </w:rPr>
        <w:t>all value</w:t>
      </w:r>
      <w:r w:rsidRPr="00C7794F">
        <w:rPr>
          <w:rFonts w:cs="Calibri"/>
        </w:rPr>
        <w:t xml:space="preserve">. </w:t>
      </w:r>
    </w:p>
    <w:p w14:paraId="7E67DE9E" w14:textId="77777777" w:rsidR="00A83D0A" w:rsidRPr="00C7794F" w:rsidRDefault="00A83D0A" w:rsidP="00A83D0A">
      <w:pPr>
        <w:rPr>
          <w:rFonts w:cs="Calibri"/>
        </w:rPr>
      </w:pPr>
      <w:r w:rsidRPr="00C7794F">
        <w:rPr>
          <w:rStyle w:val="Style13ptBold"/>
          <w:rFonts w:cs="Calibri"/>
        </w:rPr>
        <w:t xml:space="preserve">Greene 15 </w:t>
      </w:r>
      <w:r w:rsidRPr="00C7794F">
        <w:rPr>
          <w:rFonts w:cs="Calibri"/>
        </w:rPr>
        <w:t>—</w:t>
      </w:r>
      <w:r w:rsidRPr="00C7794F">
        <w:rPr>
          <w:rFonts w:cs="Calibri"/>
          <w:sz w:val="12"/>
          <w:szCs w:val="12"/>
        </w:rPr>
        <w:t xml:space="preserve"> (Joshua Greene, Professor of Psychology @ Harvard, being interviewed by Russ Roberts, “Joshua Greene on Moral Tribes, Moral Dilemmas, and Utilitarianism”, The Library of Economics and Liberty, 1-5-15, Available Online at </w:t>
      </w:r>
      <w:hyperlink r:id="rId10" w:anchor="audio-highlights" w:history="1">
        <w:r w:rsidRPr="00C7794F">
          <w:rPr>
            <w:rStyle w:val="Hyperlink"/>
            <w:rFonts w:cs="Calibri"/>
            <w:sz w:val="12"/>
            <w:szCs w:val="12"/>
          </w:rPr>
          <w:t>https://www.econtalk.org/joshua-greene-on-moral-tribes-moral-dilemmas-and-utilitarianism/#audio-highlights</w:t>
        </w:r>
      </w:hyperlink>
      <w:r w:rsidRPr="00C7794F">
        <w:rPr>
          <w:rFonts w:cs="Calibri"/>
          <w:sz w:val="12"/>
          <w:szCs w:val="12"/>
        </w:rPr>
        <w:t>, accessed 5-17-20, HKR-AM) **NB: Guest = Greene, and only his lines are highlighted/underlined</w:t>
      </w:r>
    </w:p>
    <w:p w14:paraId="71D46043" w14:textId="4235BD4E" w:rsidR="00A83D0A" w:rsidRPr="00C7794F" w:rsidRDefault="00A83D0A" w:rsidP="00A83D0A">
      <w:pPr>
        <w:rPr>
          <w:rStyle w:val="StyleUnderline"/>
          <w:rFonts w:cs="Calibri"/>
          <w:sz w:val="14"/>
        </w:rPr>
      </w:pPr>
      <w:r w:rsidRPr="00C7794F">
        <w:rPr>
          <w:rFonts w:cs="Calibri"/>
          <w:sz w:val="14"/>
        </w:rPr>
        <w:t xml:space="preserve">Guest: Okay. So, I think </w:t>
      </w:r>
      <w:r w:rsidRPr="00C7794F">
        <w:rPr>
          <w:rStyle w:val="StyleUnderline"/>
          <w:rFonts w:eastAsiaTheme="minorHAnsi" w:cs="Calibri"/>
          <w:highlight w:val="yellow"/>
        </w:rPr>
        <w:t>util</w:t>
      </w:r>
      <w:r w:rsidRPr="00C7794F">
        <w:rPr>
          <w:rStyle w:val="StyleUnderline"/>
          <w:rFonts w:eastAsiaTheme="minorHAnsi" w:cs="Calibri"/>
        </w:rPr>
        <w:t xml:space="preserve">itarianism </w:t>
      </w:r>
      <w:r w:rsidRPr="00C7794F">
        <w:rPr>
          <w:rStyle w:val="StyleUnderline"/>
          <w:rFonts w:eastAsiaTheme="minorHAnsi" w:cs="Calibri"/>
          <w:highlight w:val="yellow"/>
        </w:rPr>
        <w:t>is</w:t>
      </w:r>
      <w:r w:rsidRPr="00C7794F">
        <w:rPr>
          <w:rStyle w:val="StyleUnderline"/>
          <w:rFonts w:eastAsiaTheme="minorHAnsi" w:cs="Calibri"/>
        </w:rPr>
        <w:t xml:space="preserve"> very much </w:t>
      </w:r>
      <w:r w:rsidRPr="00C7794F">
        <w:rPr>
          <w:rStyle w:val="StyleUnderline"/>
          <w:rFonts w:eastAsiaTheme="minorHAnsi" w:cs="Calibri"/>
          <w:highlight w:val="yellow"/>
        </w:rPr>
        <w:t>misunderstood</w:t>
      </w:r>
      <w:r w:rsidRPr="00C7794F">
        <w:rPr>
          <w:rFonts w:cs="Calibri"/>
          <w:sz w:val="14"/>
        </w:rPr>
        <w:t xml:space="preserve">. And this is part of the reason why we shouldn't even call it utilitarianism at all. </w:t>
      </w:r>
      <w:r w:rsidRPr="00C7794F">
        <w:rPr>
          <w:rStyle w:val="StyleUnderline"/>
          <w:rFonts w:eastAsiaTheme="minorHAnsi" w:cs="Calibri"/>
        </w:rPr>
        <w:t>We should call it what I call 'deep pragmatism'</w:t>
      </w:r>
      <w:r w:rsidRPr="00C7794F">
        <w:rPr>
          <w:rFonts w:cs="Calibri"/>
          <w:sz w:val="14"/>
        </w:rPr>
        <w:t xml:space="preserve">, which I think better captures what I think utilitarianism is really like, if you really apply it in real life, in light of an understanding of human nature. But, we can come back to that. The idea, </w:t>
      </w:r>
      <w:r w:rsidRPr="00C7794F">
        <w:rPr>
          <w:rStyle w:val="StyleUnderline"/>
          <w:rFonts w:eastAsiaTheme="minorHAnsi" w:cs="Calibri"/>
          <w:highlight w:val="yellow"/>
        </w:rPr>
        <w:t>going back to</w:t>
      </w:r>
      <w:r w:rsidRPr="00C7794F">
        <w:rPr>
          <w:rStyle w:val="StyleUnderline"/>
          <w:rFonts w:eastAsiaTheme="minorHAnsi" w:cs="Calibri"/>
        </w:rPr>
        <w:t xml:space="preserve"> </w:t>
      </w:r>
      <w:r w:rsidRPr="00C7794F">
        <w:rPr>
          <w:rStyle w:val="StyleUnderline"/>
          <w:rFonts w:eastAsiaTheme="minorHAnsi" w:cs="Calibri"/>
          <w:highlight w:val="yellow"/>
        </w:rPr>
        <w:t>the tragedy of</w:t>
      </w:r>
      <w:r w:rsidRPr="00C7794F">
        <w:rPr>
          <w:rStyle w:val="StyleUnderline"/>
          <w:rFonts w:eastAsiaTheme="minorHAnsi" w:cs="Calibri"/>
        </w:rPr>
        <w:t xml:space="preserve"> common-sense </w:t>
      </w:r>
      <w:r w:rsidRPr="00C7794F">
        <w:rPr>
          <w:rStyle w:val="StyleUnderline"/>
          <w:rFonts w:eastAsiaTheme="minorHAnsi" w:cs="Calibri"/>
          <w:highlight w:val="yellow"/>
        </w:rPr>
        <w:t>morality</w:t>
      </w:r>
      <w:r w:rsidRPr="00C7794F">
        <w:rPr>
          <w:rStyle w:val="StyleUnderline"/>
          <w:rFonts w:eastAsiaTheme="minorHAnsi" w:cs="Calibri"/>
        </w:rPr>
        <w:t xml:space="preserve"> is </w:t>
      </w:r>
      <w:r w:rsidRPr="00C7794F">
        <w:rPr>
          <w:rStyle w:val="StyleUnderline"/>
          <w:rFonts w:eastAsiaTheme="minorHAnsi" w:cs="Calibri"/>
          <w:highlight w:val="yellow"/>
        </w:rPr>
        <w:t>you've</w:t>
      </w:r>
      <w:r w:rsidRPr="00C7794F">
        <w:rPr>
          <w:rStyle w:val="StyleUnderline"/>
          <w:rFonts w:eastAsiaTheme="minorHAnsi" w:cs="Calibri"/>
        </w:rPr>
        <w:t xml:space="preserve"> </w:t>
      </w:r>
      <w:r w:rsidRPr="00C7794F">
        <w:rPr>
          <w:rStyle w:val="StyleUnderline"/>
          <w:rFonts w:eastAsiaTheme="minorHAnsi" w:cs="Calibri"/>
          <w:highlight w:val="yellow"/>
        </w:rPr>
        <w:t>got</w:t>
      </w:r>
      <w:r w:rsidRPr="00C7794F">
        <w:rPr>
          <w:rStyle w:val="StyleUnderline"/>
          <w:rFonts w:eastAsiaTheme="minorHAnsi" w:cs="Calibri"/>
        </w:rPr>
        <w:t xml:space="preserve"> all these different </w:t>
      </w:r>
      <w:r w:rsidRPr="00C7794F">
        <w:rPr>
          <w:rStyle w:val="StyleUnderline"/>
          <w:rFonts w:eastAsiaTheme="minorHAnsi" w:cs="Calibri"/>
          <w:highlight w:val="yellow"/>
        </w:rPr>
        <w:t>tribes</w:t>
      </w:r>
      <w:r w:rsidRPr="00C7794F">
        <w:rPr>
          <w:rStyle w:val="StyleUnderline"/>
          <w:rFonts w:eastAsiaTheme="minorHAnsi" w:cs="Calibri"/>
        </w:rPr>
        <w:t xml:space="preserve"> </w:t>
      </w:r>
      <w:r w:rsidRPr="00C7794F">
        <w:rPr>
          <w:rStyle w:val="StyleUnderline"/>
          <w:rFonts w:eastAsiaTheme="minorHAnsi" w:cs="Calibri"/>
          <w:highlight w:val="yellow"/>
        </w:rPr>
        <w:t>with</w:t>
      </w:r>
      <w:r w:rsidRPr="00C7794F">
        <w:rPr>
          <w:rStyle w:val="StyleUnderline"/>
          <w:rFonts w:eastAsiaTheme="minorHAnsi" w:cs="Calibri"/>
        </w:rPr>
        <w:t xml:space="preserve"> all of these </w:t>
      </w:r>
      <w:r w:rsidRPr="00C7794F">
        <w:rPr>
          <w:rStyle w:val="StyleUnderline"/>
          <w:rFonts w:eastAsiaTheme="minorHAnsi" w:cs="Calibri"/>
          <w:highlight w:val="yellow"/>
        </w:rPr>
        <w:t>different values based</w:t>
      </w:r>
      <w:r w:rsidRPr="00C7794F">
        <w:rPr>
          <w:rStyle w:val="StyleUnderline"/>
          <w:rFonts w:eastAsiaTheme="minorHAnsi" w:cs="Calibri"/>
        </w:rPr>
        <w:t xml:space="preserve"> </w:t>
      </w:r>
      <w:r w:rsidRPr="00C7794F">
        <w:rPr>
          <w:rStyle w:val="StyleUnderline"/>
          <w:rFonts w:eastAsiaTheme="minorHAnsi" w:cs="Calibri"/>
          <w:highlight w:val="yellow"/>
        </w:rPr>
        <w:t>on</w:t>
      </w:r>
      <w:r w:rsidRPr="00C7794F">
        <w:rPr>
          <w:rStyle w:val="StyleUnderline"/>
          <w:rFonts w:eastAsiaTheme="minorHAnsi" w:cs="Calibri"/>
        </w:rPr>
        <w:t xml:space="preserve"> their </w:t>
      </w:r>
      <w:r w:rsidRPr="00C7794F">
        <w:rPr>
          <w:rStyle w:val="StyleUnderline"/>
          <w:rFonts w:eastAsiaTheme="minorHAnsi" w:cs="Calibri"/>
          <w:highlight w:val="yellow"/>
        </w:rPr>
        <w:t>different ways of life.</w:t>
      </w:r>
      <w:r w:rsidRPr="00C7794F">
        <w:rPr>
          <w:rStyle w:val="StyleUnderline"/>
          <w:rFonts w:eastAsiaTheme="minorHAnsi" w:cs="Calibri"/>
        </w:rPr>
        <w:t xml:space="preserve"> What can they do to get along</w:t>
      </w:r>
      <w:r w:rsidRPr="00C7794F">
        <w:rPr>
          <w:rFonts w:cs="Calibri"/>
          <w:sz w:val="14"/>
        </w:rPr>
        <w:t xml:space="preserve">? And I think that the best answer that we have is--well, let's back up. </w:t>
      </w:r>
      <w:r w:rsidRPr="00C7794F">
        <w:rPr>
          <w:rStyle w:val="StyleUnderline"/>
          <w:rFonts w:eastAsiaTheme="minorHAnsi" w:cs="Calibri"/>
        </w:rPr>
        <w:t xml:space="preserve">In order </w:t>
      </w:r>
      <w:r w:rsidRPr="00C7794F">
        <w:rPr>
          <w:rStyle w:val="StyleUnderline"/>
          <w:rFonts w:eastAsiaTheme="minorHAnsi" w:cs="Calibri"/>
          <w:highlight w:val="yellow"/>
        </w:rPr>
        <w:t>to resolve</w:t>
      </w:r>
      <w:r w:rsidRPr="00C7794F">
        <w:rPr>
          <w:rStyle w:val="StyleUnderline"/>
          <w:rFonts w:eastAsiaTheme="minorHAnsi" w:cs="Calibri"/>
        </w:rPr>
        <w:t xml:space="preserve"> </w:t>
      </w:r>
      <w:r w:rsidRPr="00C7794F">
        <w:rPr>
          <w:rStyle w:val="StyleUnderline"/>
          <w:rFonts w:eastAsiaTheme="minorHAnsi" w:cs="Calibri"/>
          <w:highlight w:val="yellow"/>
        </w:rPr>
        <w:t>any</w:t>
      </w:r>
      <w:r w:rsidRPr="00C7794F">
        <w:rPr>
          <w:rStyle w:val="StyleUnderline"/>
          <w:rFonts w:eastAsiaTheme="minorHAnsi" w:cs="Calibri"/>
        </w:rPr>
        <w:t xml:space="preserve"> kind of </w:t>
      </w:r>
      <w:r w:rsidRPr="00C7794F">
        <w:rPr>
          <w:rStyle w:val="StyleUnderline"/>
          <w:rFonts w:eastAsiaTheme="minorHAnsi" w:cs="Calibri"/>
          <w:highlight w:val="yellow"/>
        </w:rPr>
        <w:t>tradeoff</w:t>
      </w:r>
      <w:r w:rsidRPr="00C7794F">
        <w:rPr>
          <w:rStyle w:val="StyleUnderline"/>
          <w:rFonts w:eastAsiaTheme="minorHAnsi" w:cs="Calibri"/>
        </w:rPr>
        <w:t xml:space="preserve">, you have to </w:t>
      </w:r>
      <w:r w:rsidRPr="00C7794F">
        <w:rPr>
          <w:rStyle w:val="StyleUnderline"/>
          <w:rFonts w:eastAsiaTheme="minorHAnsi" w:cs="Calibri"/>
          <w:highlight w:val="yellow"/>
        </w:rPr>
        <w:t>have</w:t>
      </w:r>
      <w:r w:rsidRPr="00C7794F">
        <w:rPr>
          <w:rStyle w:val="StyleUnderline"/>
          <w:rFonts w:eastAsiaTheme="minorHAnsi" w:cs="Calibri"/>
        </w:rPr>
        <w:t xml:space="preserve"> </w:t>
      </w:r>
      <w:r w:rsidRPr="00C7794F">
        <w:rPr>
          <w:rStyle w:val="StyleUnderline"/>
          <w:rFonts w:eastAsiaTheme="minorHAnsi" w:cs="Calibri"/>
          <w:highlight w:val="yellow"/>
        </w:rPr>
        <w:t>some</w:t>
      </w:r>
      <w:r w:rsidRPr="00C7794F">
        <w:rPr>
          <w:rStyle w:val="StyleUnderline"/>
          <w:rFonts w:eastAsiaTheme="minorHAnsi" w:cs="Calibri"/>
        </w:rPr>
        <w:t xml:space="preserve"> kind of </w:t>
      </w:r>
      <w:r w:rsidRPr="00C7794F">
        <w:rPr>
          <w:rStyle w:val="StyleUnderline"/>
          <w:rFonts w:eastAsiaTheme="minorHAnsi" w:cs="Calibri"/>
          <w:highlight w:val="yellow"/>
        </w:rPr>
        <w:t>common metric.</w:t>
      </w:r>
      <w:r w:rsidRPr="00C7794F">
        <w:rPr>
          <w:rStyle w:val="StyleUnderline"/>
          <w:rFonts w:eastAsiaTheme="minorHAnsi" w:cs="Calibri"/>
        </w:rPr>
        <w:t xml:space="preserve"> You have to have some kind of common currency. And I think that what utilitarianism, whether it's the moral truth or not, is </w:t>
      </w:r>
      <w:r w:rsidRPr="00C7794F">
        <w:rPr>
          <w:rStyle w:val="StyleUnderline"/>
          <w:rFonts w:eastAsiaTheme="minorHAnsi" w:cs="Calibri"/>
          <w:bCs/>
        </w:rPr>
        <w:t>provide</w:t>
      </w:r>
      <w:r w:rsidRPr="00C7794F">
        <w:rPr>
          <w:rStyle w:val="StyleUnderline"/>
          <w:rFonts w:eastAsiaTheme="minorHAnsi" w:cs="Calibri"/>
        </w:rPr>
        <w:t xml:space="preserve"> a kind of </w:t>
      </w:r>
      <w:r w:rsidRPr="00C7794F">
        <w:rPr>
          <w:rStyle w:val="StyleUnderline"/>
          <w:rFonts w:eastAsiaTheme="minorHAnsi" w:cs="Calibri"/>
          <w:bCs/>
        </w:rPr>
        <w:t>common currency</w:t>
      </w:r>
      <w:r w:rsidRPr="00C7794F">
        <w:rPr>
          <w:rFonts w:cs="Calibri"/>
          <w:sz w:val="14"/>
        </w:rPr>
        <w:t xml:space="preserve">. So, </w:t>
      </w:r>
      <w:r w:rsidRPr="00C7794F">
        <w:rPr>
          <w:rStyle w:val="StyleUnderline"/>
          <w:rFonts w:eastAsiaTheme="minorHAnsi" w:cs="Calibri"/>
        </w:rPr>
        <w:t xml:space="preserve">what is </w:t>
      </w:r>
      <w:r w:rsidRPr="00C7794F">
        <w:rPr>
          <w:rStyle w:val="StyleUnderline"/>
          <w:rFonts w:eastAsiaTheme="minorHAnsi" w:cs="Calibri"/>
          <w:highlight w:val="yellow"/>
        </w:rPr>
        <w:t>util</w:t>
      </w:r>
      <w:r w:rsidRPr="00C7794F">
        <w:rPr>
          <w:rStyle w:val="StyleUnderline"/>
          <w:rFonts w:eastAsiaTheme="minorHAnsi" w:cs="Calibri"/>
        </w:rPr>
        <w:t>itarianism?</w:t>
      </w:r>
      <w:r w:rsidRPr="00C7794F">
        <w:rPr>
          <w:rFonts w:cs="Calibri"/>
          <w:sz w:val="14"/>
        </w:rPr>
        <w:t xml:space="preserve"> It's basically the idea that--</w:t>
      </w:r>
      <w:r w:rsidRPr="00C7794F">
        <w:rPr>
          <w:rStyle w:val="StyleUnderline"/>
          <w:rFonts w:eastAsiaTheme="minorHAnsi" w:cs="Calibri"/>
        </w:rPr>
        <w:t>it</w:t>
      </w:r>
      <w:r w:rsidRPr="00C7794F">
        <w:rPr>
          <w:rStyle w:val="StyleUnderline"/>
          <w:rFonts w:eastAsiaTheme="minorHAnsi" w:cs="Calibri"/>
          <w:highlight w:val="yellow"/>
        </w:rPr>
        <w:t>'s</w:t>
      </w:r>
      <w:r w:rsidRPr="00C7794F">
        <w:rPr>
          <w:rStyle w:val="StyleUnderline"/>
          <w:rFonts w:eastAsiaTheme="minorHAnsi" w:cs="Calibri"/>
        </w:rPr>
        <w:t xml:space="preserve"> really </w:t>
      </w:r>
      <w:r w:rsidRPr="00C7794F">
        <w:rPr>
          <w:rStyle w:val="StyleUnderline"/>
          <w:rFonts w:eastAsiaTheme="minorHAnsi" w:cs="Calibri"/>
          <w:highlight w:val="yellow"/>
        </w:rPr>
        <w:t>two</w:t>
      </w:r>
      <w:r w:rsidRPr="00C7794F">
        <w:rPr>
          <w:rStyle w:val="StyleUnderline"/>
          <w:rFonts w:eastAsiaTheme="minorHAnsi" w:cs="Calibri"/>
        </w:rPr>
        <w:t xml:space="preserve"> </w:t>
      </w:r>
      <w:r w:rsidRPr="00C7794F">
        <w:rPr>
          <w:rStyle w:val="StyleUnderline"/>
          <w:rFonts w:eastAsiaTheme="minorHAnsi" w:cs="Calibri"/>
          <w:highlight w:val="yellow"/>
        </w:rPr>
        <w:t>ideas</w:t>
      </w:r>
      <w:r w:rsidRPr="00C7794F">
        <w:rPr>
          <w:rStyle w:val="StyleUnderline"/>
          <w:rFonts w:eastAsiaTheme="minorHAnsi" w:cs="Calibri"/>
        </w:rPr>
        <w:t xml:space="preserve"> put together. </w:t>
      </w:r>
      <w:r w:rsidRPr="00C7794F">
        <w:rPr>
          <w:rStyle w:val="StyleUnderline"/>
          <w:rFonts w:eastAsiaTheme="minorHAnsi" w:cs="Calibri"/>
          <w:highlight w:val="yellow"/>
        </w:rPr>
        <w:t>One is</w:t>
      </w:r>
      <w:r w:rsidRPr="00C7794F">
        <w:rPr>
          <w:rStyle w:val="StyleUnderline"/>
          <w:rFonts w:eastAsiaTheme="minorHAnsi" w:cs="Calibri"/>
        </w:rPr>
        <w:t xml:space="preserve"> the idea of </w:t>
      </w:r>
      <w:r w:rsidRPr="00C7794F">
        <w:rPr>
          <w:rStyle w:val="StyleUnderline"/>
          <w:rFonts w:eastAsiaTheme="minorHAnsi" w:cs="Calibri"/>
          <w:highlight w:val="yellow"/>
        </w:rPr>
        <w:t>impartiality</w:t>
      </w:r>
      <w:r w:rsidRPr="00C7794F">
        <w:rPr>
          <w:rFonts w:cs="Calibri"/>
          <w:sz w:val="14"/>
        </w:rPr>
        <w:t>. That is</w:t>
      </w:r>
      <w:r w:rsidRPr="00C7794F">
        <w:rPr>
          <w:rStyle w:val="StyleUnderline"/>
          <w:rFonts w:eastAsiaTheme="minorHAnsi" w:cs="Calibri"/>
        </w:rPr>
        <w:t xml:space="preserve">, at least </w:t>
      </w:r>
      <w:r w:rsidRPr="00C7794F">
        <w:rPr>
          <w:rStyle w:val="StyleUnderline"/>
          <w:rFonts w:eastAsiaTheme="minorHAnsi" w:cs="Calibri"/>
          <w:bCs/>
          <w:highlight w:val="yellow"/>
        </w:rPr>
        <w:t>as social decision makers</w:t>
      </w:r>
      <w:r w:rsidRPr="00C7794F">
        <w:rPr>
          <w:rStyle w:val="StyleUnderline"/>
          <w:rFonts w:eastAsiaTheme="minorHAnsi" w:cs="Calibri"/>
        </w:rPr>
        <w:t xml:space="preserve">, </w:t>
      </w:r>
      <w:r w:rsidRPr="00C7794F">
        <w:rPr>
          <w:rStyle w:val="StyleUnderline"/>
          <w:rFonts w:eastAsiaTheme="minorHAnsi" w:cs="Calibri"/>
          <w:highlight w:val="yellow"/>
        </w:rPr>
        <w:t>we should regard</w:t>
      </w:r>
      <w:r w:rsidRPr="00C7794F">
        <w:rPr>
          <w:rStyle w:val="StyleUnderline"/>
          <w:rFonts w:eastAsiaTheme="minorHAnsi" w:cs="Calibri"/>
        </w:rPr>
        <w:t xml:space="preserve"> </w:t>
      </w:r>
      <w:r w:rsidRPr="00C7794F">
        <w:rPr>
          <w:rStyle w:val="StyleUnderline"/>
          <w:rFonts w:eastAsiaTheme="minorHAnsi" w:cs="Calibri"/>
          <w:highlight w:val="yellow"/>
        </w:rPr>
        <w:t>everybody's interests as</w:t>
      </w:r>
      <w:r w:rsidRPr="00C7794F">
        <w:rPr>
          <w:rStyle w:val="StyleUnderline"/>
          <w:rFonts w:eastAsiaTheme="minorHAnsi" w:cs="Calibri"/>
        </w:rPr>
        <w:t xml:space="preserve"> of </w:t>
      </w:r>
      <w:r w:rsidRPr="00C7794F">
        <w:rPr>
          <w:rStyle w:val="StyleUnderline"/>
          <w:rFonts w:eastAsiaTheme="minorHAnsi" w:cs="Calibri"/>
          <w:highlight w:val="yellow"/>
        </w:rPr>
        <w:t>equal</w:t>
      </w:r>
      <w:r w:rsidRPr="00C7794F">
        <w:rPr>
          <w:rStyle w:val="StyleUnderline"/>
          <w:rFonts w:eastAsiaTheme="minorHAnsi" w:cs="Calibri"/>
        </w:rPr>
        <w:t xml:space="preserve"> worth. Everybody counts the same.</w:t>
      </w:r>
      <w:r w:rsidRPr="00C7794F">
        <w:rPr>
          <w:rFonts w:cs="Calibri"/>
          <w:sz w:val="14"/>
        </w:rPr>
        <w:t xml:space="preserve"> And then you might say, 'Well, but okay, </w:t>
      </w:r>
      <w:r w:rsidRPr="00C7794F">
        <w:rPr>
          <w:rStyle w:val="StyleUnderline"/>
          <w:rFonts w:eastAsiaTheme="minorHAnsi" w:cs="Calibri"/>
        </w:rPr>
        <w:t xml:space="preserve">what does it mean to count everybody the same? </w:t>
      </w:r>
      <w:r w:rsidRPr="00C7794F">
        <w:rPr>
          <w:rStyle w:val="StyleUnderline"/>
          <w:rFonts w:eastAsiaTheme="minorHAnsi" w:cs="Calibri"/>
          <w:highlight w:val="yellow"/>
        </w:rPr>
        <w:t>What</w:t>
      </w:r>
      <w:r w:rsidRPr="00C7794F">
        <w:rPr>
          <w:rStyle w:val="StyleUnderline"/>
          <w:rFonts w:eastAsiaTheme="minorHAnsi" w:cs="Calibri"/>
        </w:rPr>
        <w:t xml:space="preserve"> is it that really </w:t>
      </w:r>
      <w:r w:rsidRPr="00C7794F">
        <w:rPr>
          <w:rStyle w:val="StyleUnderline"/>
          <w:rFonts w:eastAsiaTheme="minorHAnsi" w:cs="Calibri"/>
          <w:highlight w:val="yellow"/>
        </w:rPr>
        <w:t>matters</w:t>
      </w:r>
      <w:r w:rsidRPr="00C7794F">
        <w:rPr>
          <w:rStyle w:val="StyleUnderline"/>
          <w:rFonts w:eastAsiaTheme="minorHAnsi" w:cs="Calibri"/>
        </w:rPr>
        <w:t xml:space="preserve"> for you and for me and </w:t>
      </w:r>
      <w:r w:rsidRPr="00C7794F">
        <w:rPr>
          <w:rStyle w:val="StyleUnderline"/>
          <w:rFonts w:eastAsiaTheme="minorHAnsi" w:cs="Calibri"/>
          <w:highlight w:val="yellow"/>
        </w:rPr>
        <w:t>for everybody</w:t>
      </w:r>
      <w:r w:rsidRPr="00C7794F">
        <w:rPr>
          <w:rStyle w:val="StyleUnderline"/>
          <w:rFonts w:eastAsiaTheme="minorHAnsi" w:cs="Calibri"/>
        </w:rPr>
        <w:t xml:space="preserve"> else?' And</w:t>
      </w:r>
      <w:r w:rsidRPr="00C7794F">
        <w:rPr>
          <w:rFonts w:cs="Calibri"/>
          <w:sz w:val="14"/>
        </w:rPr>
        <w:t xml:space="preserve"> </w:t>
      </w:r>
      <w:r w:rsidRPr="00C7794F">
        <w:rPr>
          <w:rStyle w:val="StyleUnderline"/>
          <w:rFonts w:eastAsiaTheme="minorHAnsi" w:cs="Calibri"/>
        </w:rPr>
        <w:t xml:space="preserve">there </w:t>
      </w:r>
      <w:r w:rsidRPr="00C7794F">
        <w:rPr>
          <w:rStyle w:val="StyleUnderline"/>
          <w:rFonts w:eastAsiaTheme="minorHAnsi" w:cs="Calibri"/>
          <w:highlight w:val="yellow"/>
        </w:rPr>
        <w:t>the</w:t>
      </w:r>
      <w:r w:rsidRPr="00C7794F">
        <w:rPr>
          <w:rStyle w:val="StyleUnderline"/>
          <w:rFonts w:eastAsiaTheme="minorHAnsi" w:cs="Calibri"/>
        </w:rPr>
        <w:t xml:space="preserve"> utilitarian's </w:t>
      </w:r>
      <w:r w:rsidRPr="00C7794F">
        <w:rPr>
          <w:rStyle w:val="StyleUnderline"/>
          <w:rFonts w:eastAsiaTheme="minorHAnsi" w:cs="Calibri"/>
          <w:highlight w:val="yellow"/>
        </w:rPr>
        <w:t>answer is</w:t>
      </w:r>
      <w:r w:rsidRPr="00C7794F">
        <w:rPr>
          <w:rStyle w:val="StyleUnderline"/>
          <w:rFonts w:eastAsiaTheme="minorHAnsi" w:cs="Calibri"/>
        </w:rPr>
        <w:t xml:space="preserve"> what</w:t>
      </w:r>
      <w:r w:rsidRPr="00C7794F">
        <w:rPr>
          <w:rFonts w:cs="Calibri"/>
          <w:sz w:val="14"/>
        </w:rPr>
        <w:t xml:space="preserve"> </w:t>
      </w:r>
      <w:r w:rsidRPr="00C7794F">
        <w:rPr>
          <w:rStyle w:val="StyleUnderline"/>
          <w:rFonts w:eastAsiaTheme="minorHAnsi" w:cs="Calibri"/>
        </w:rPr>
        <w:t>is sometimes called</w:t>
      </w:r>
      <w:r w:rsidRPr="00C7794F">
        <w:rPr>
          <w:rFonts w:cs="Calibri"/>
          <w:sz w:val="14"/>
        </w:rPr>
        <w:t xml:space="preserve">, somewhat accurately and somewhat misleadingly, </w:t>
      </w:r>
      <w:r w:rsidRPr="00C7794F">
        <w:rPr>
          <w:rStyle w:val="StyleUnderline"/>
          <w:rFonts w:eastAsiaTheme="minorHAnsi" w:cs="Calibri"/>
          <w:highlight w:val="yellow"/>
        </w:rPr>
        <w:t>happiness</w:t>
      </w:r>
      <w:r w:rsidRPr="00C7794F">
        <w:rPr>
          <w:rFonts w:cs="Calibri"/>
          <w:sz w:val="14"/>
        </w:rPr>
        <w:t xml:space="preserve">. But </w:t>
      </w:r>
      <w:r w:rsidRPr="00C7794F">
        <w:rPr>
          <w:rStyle w:val="StyleUnderline"/>
          <w:rFonts w:eastAsiaTheme="minorHAnsi" w:cs="Calibri"/>
        </w:rPr>
        <w:t xml:space="preserve">it's </w:t>
      </w:r>
      <w:r w:rsidRPr="00C7794F">
        <w:rPr>
          <w:rStyle w:val="StyleUnderline"/>
          <w:rFonts w:eastAsiaTheme="minorHAnsi" w:cs="Calibri"/>
          <w:highlight w:val="yellow"/>
        </w:rPr>
        <w:t>not</w:t>
      </w:r>
      <w:r w:rsidRPr="00C7794F">
        <w:rPr>
          <w:rStyle w:val="StyleUnderline"/>
          <w:rFonts w:eastAsiaTheme="minorHAnsi" w:cs="Calibri"/>
        </w:rPr>
        <w:t xml:space="preserve"> really happiness </w:t>
      </w:r>
      <w:r w:rsidRPr="00C7794F">
        <w:rPr>
          <w:rStyle w:val="StyleUnderline"/>
          <w:rFonts w:eastAsiaTheme="minorHAnsi" w:cs="Calibri"/>
          <w:highlight w:val="yellow"/>
        </w:rPr>
        <w:t>in the sense of</w:t>
      </w:r>
      <w:r w:rsidRPr="00C7794F">
        <w:rPr>
          <w:rStyle w:val="StyleUnderline"/>
          <w:rFonts w:eastAsiaTheme="minorHAnsi" w:cs="Calibri"/>
        </w:rPr>
        <w:t xml:space="preserve"> cherries on sundaes</w:t>
      </w:r>
      <w:r w:rsidRPr="00C7794F">
        <w:rPr>
          <w:rStyle w:val="StyleUnderline"/>
          <w:rFonts w:eastAsiaTheme="minorHAnsi" w:cs="Calibri"/>
          <w:highlight w:val="yellow"/>
        </w:rPr>
        <w:t>, things that make you smile. It's</w:t>
      </w:r>
      <w:r w:rsidRPr="00C7794F">
        <w:rPr>
          <w:rStyle w:val="StyleUnderline"/>
          <w:rFonts w:eastAsiaTheme="minorHAnsi" w:cs="Calibri"/>
        </w:rPr>
        <w:t xml:space="preserve"> really </w:t>
      </w:r>
      <w:r w:rsidRPr="00C7794F">
        <w:rPr>
          <w:rStyle w:val="StyleUnderline"/>
          <w:rFonts w:eastAsiaTheme="minorHAnsi" w:cs="Calibri"/>
          <w:highlight w:val="yellow"/>
        </w:rPr>
        <w:t>the quality of conscious experience</w:t>
      </w:r>
      <w:r w:rsidRPr="00C7794F">
        <w:rPr>
          <w:rStyle w:val="StyleUnderline"/>
          <w:rFonts w:eastAsiaTheme="minorHAnsi" w:cs="Calibri"/>
        </w:rPr>
        <w:t>.</w:t>
      </w:r>
      <w:r w:rsidRPr="00C7794F">
        <w:rPr>
          <w:rFonts w:cs="Calibri"/>
          <w:sz w:val="14"/>
        </w:rPr>
        <w:t xml:space="preserve"> So, the idea is that </w:t>
      </w:r>
      <w:r w:rsidRPr="00C7794F">
        <w:rPr>
          <w:rStyle w:val="StyleUnderline"/>
          <w:rFonts w:eastAsiaTheme="minorHAnsi" w:cs="Calibri"/>
          <w:highlight w:val="yellow"/>
        </w:rPr>
        <w:t>if you start with</w:t>
      </w:r>
      <w:r w:rsidRPr="00C7794F">
        <w:rPr>
          <w:rStyle w:val="StyleUnderline"/>
          <w:rFonts w:eastAsiaTheme="minorHAnsi" w:cs="Calibri"/>
        </w:rPr>
        <w:t xml:space="preserve"> </w:t>
      </w:r>
      <w:r w:rsidRPr="00C7794F">
        <w:rPr>
          <w:rStyle w:val="StyleUnderline"/>
          <w:rFonts w:eastAsiaTheme="minorHAnsi" w:cs="Calibri"/>
          <w:highlight w:val="yellow"/>
        </w:rPr>
        <w:t>anything</w:t>
      </w:r>
      <w:r w:rsidRPr="00C7794F">
        <w:rPr>
          <w:rStyle w:val="StyleUnderline"/>
          <w:rFonts w:eastAsiaTheme="minorHAnsi" w:cs="Calibri"/>
        </w:rPr>
        <w:t xml:space="preserve"> that </w:t>
      </w:r>
      <w:r w:rsidRPr="00C7794F">
        <w:rPr>
          <w:rStyle w:val="StyleUnderline"/>
          <w:rFonts w:eastAsiaTheme="minorHAnsi" w:cs="Calibri"/>
          <w:highlight w:val="yellow"/>
        </w:rPr>
        <w:t>you value</w:t>
      </w:r>
      <w:r w:rsidRPr="00C7794F">
        <w:rPr>
          <w:rStyle w:val="StyleUnderline"/>
          <w:rFonts w:eastAsiaTheme="minorHAnsi" w:cs="Calibri"/>
        </w:rPr>
        <w:t xml:space="preserve">, </w:t>
      </w:r>
      <w:r w:rsidRPr="00C7794F">
        <w:rPr>
          <w:rStyle w:val="StyleUnderline"/>
          <w:rFonts w:eastAsiaTheme="minorHAnsi" w:cs="Calibri"/>
          <w:highlight w:val="yellow"/>
        </w:rPr>
        <w:t>and say, 'Why do you care about that?</w:t>
      </w:r>
      <w:r w:rsidRPr="00C7794F">
        <w:rPr>
          <w:rStyle w:val="StyleUnderline"/>
          <w:rFonts w:eastAsiaTheme="minorHAnsi" w:cs="Calibri"/>
        </w:rPr>
        <w:t>' and keep asking</w:t>
      </w:r>
      <w:r w:rsidRPr="00C7794F">
        <w:rPr>
          <w:rFonts w:cs="Calibri"/>
          <w:sz w:val="14"/>
        </w:rPr>
        <w:t xml:space="preserve">, 'Why do you care about that?' or 'Why do you care about that?' </w:t>
      </w:r>
      <w:r w:rsidRPr="00C7794F">
        <w:rPr>
          <w:rStyle w:val="StyleUnderline"/>
          <w:rFonts w:eastAsiaTheme="minorHAnsi" w:cs="Calibri"/>
          <w:highlight w:val="yellow"/>
        </w:rPr>
        <w:t>you</w:t>
      </w:r>
      <w:r w:rsidRPr="00C7794F">
        <w:rPr>
          <w:rStyle w:val="StyleUnderline"/>
          <w:rFonts w:eastAsiaTheme="minorHAnsi" w:cs="Calibri"/>
        </w:rPr>
        <w:t xml:space="preserve"> ultimately </w:t>
      </w:r>
      <w:r w:rsidRPr="00C7794F">
        <w:rPr>
          <w:rStyle w:val="StyleUnderline"/>
          <w:rFonts w:eastAsiaTheme="minorHAnsi" w:cs="Calibri"/>
          <w:highlight w:val="yellow"/>
        </w:rPr>
        <w:t xml:space="preserve">come down </w:t>
      </w:r>
      <w:r w:rsidRPr="00C7794F">
        <w:rPr>
          <w:rStyle w:val="StyleUnderline"/>
          <w:rFonts w:eastAsiaTheme="minorHAnsi" w:cs="Calibri"/>
        </w:rPr>
        <w:t xml:space="preserve">to </w:t>
      </w:r>
      <w:r w:rsidRPr="00C7794F">
        <w:rPr>
          <w:rStyle w:val="StyleUnderline"/>
          <w:rFonts w:eastAsiaTheme="minorHAnsi" w:cs="Calibri"/>
          <w:highlight w:val="yellow"/>
        </w:rPr>
        <w:t>the quality</w:t>
      </w:r>
      <w:r w:rsidRPr="00C7794F">
        <w:rPr>
          <w:rStyle w:val="StyleUnderline"/>
          <w:rFonts w:eastAsiaTheme="minorHAnsi" w:cs="Calibri"/>
        </w:rPr>
        <w:t xml:space="preserve"> </w:t>
      </w:r>
      <w:r w:rsidRPr="00C7794F">
        <w:rPr>
          <w:rStyle w:val="StyleUnderline"/>
          <w:rFonts w:eastAsiaTheme="minorHAnsi" w:cs="Calibri"/>
          <w:highlight w:val="yellow"/>
        </w:rPr>
        <w:t>of</w:t>
      </w:r>
      <w:r w:rsidRPr="00C7794F">
        <w:rPr>
          <w:rStyle w:val="StyleUnderline"/>
          <w:rFonts w:eastAsiaTheme="minorHAnsi" w:cs="Calibri"/>
        </w:rPr>
        <w:t xml:space="preserve"> someone's conscious </w:t>
      </w:r>
      <w:r w:rsidRPr="00C7794F">
        <w:rPr>
          <w:rStyle w:val="StyleUnderline"/>
          <w:rFonts w:eastAsiaTheme="minorHAnsi" w:cs="Calibri"/>
          <w:highlight w:val="yellow"/>
        </w:rPr>
        <w:t>experience</w:t>
      </w:r>
      <w:r w:rsidRPr="00C7794F">
        <w:rPr>
          <w:rFonts w:cs="Calibri"/>
          <w:sz w:val="14"/>
        </w:rPr>
        <w:t xml:space="preserve">. So </w:t>
      </w:r>
      <w:r w:rsidRPr="00C7794F">
        <w:rPr>
          <w:rStyle w:val="StyleUnderline"/>
          <w:rFonts w:eastAsiaTheme="minorHAnsi" w:cs="Calibri"/>
          <w:highlight w:val="yellow"/>
        </w:rPr>
        <w:t>if I</w:t>
      </w:r>
      <w:r w:rsidRPr="00C7794F">
        <w:rPr>
          <w:rStyle w:val="StyleUnderline"/>
          <w:rFonts w:eastAsiaTheme="minorHAnsi" w:cs="Calibri"/>
        </w:rPr>
        <w:t xml:space="preserve"> were to </w:t>
      </w:r>
      <w:r w:rsidRPr="00C7794F">
        <w:rPr>
          <w:rStyle w:val="StyleUnderline"/>
          <w:rFonts w:eastAsiaTheme="minorHAnsi" w:cs="Calibri"/>
          <w:highlight w:val="yellow"/>
        </w:rPr>
        <w:t>say</w:t>
      </w:r>
      <w:r w:rsidRPr="00C7794F">
        <w:rPr>
          <w:rStyle w:val="StyleUnderline"/>
          <w:rFonts w:eastAsiaTheme="minorHAnsi" w:cs="Calibri"/>
        </w:rPr>
        <w:t xml:space="preserve">, </w:t>
      </w:r>
      <w:r w:rsidRPr="00C7794F">
        <w:rPr>
          <w:rStyle w:val="StyleUnderline"/>
          <w:rFonts w:eastAsiaTheme="minorHAnsi" w:cs="Calibri"/>
          <w:highlight w:val="yellow"/>
        </w:rPr>
        <w:t>'Why did you go to work</w:t>
      </w:r>
      <w:r w:rsidRPr="00C7794F">
        <w:rPr>
          <w:rStyle w:val="StyleUnderline"/>
          <w:rFonts w:eastAsiaTheme="minorHAnsi" w:cs="Calibri"/>
        </w:rPr>
        <w:t xml:space="preserve"> today?' </w:t>
      </w:r>
      <w:r w:rsidRPr="00C7794F">
        <w:rPr>
          <w:rStyle w:val="StyleUnderline"/>
          <w:rFonts w:eastAsiaTheme="minorHAnsi" w:cs="Calibri"/>
          <w:highlight w:val="yellow"/>
        </w:rPr>
        <w:t>you'd say</w:t>
      </w:r>
      <w:r w:rsidRPr="00C7794F">
        <w:rPr>
          <w:rStyle w:val="StyleUnderline"/>
          <w:rFonts w:eastAsiaTheme="minorHAnsi" w:cs="Calibri"/>
        </w:rPr>
        <w:t xml:space="preserve">, 'Well, </w:t>
      </w:r>
      <w:r w:rsidRPr="00C7794F">
        <w:rPr>
          <w:rStyle w:val="StyleUnderline"/>
          <w:rFonts w:eastAsiaTheme="minorHAnsi" w:cs="Calibri"/>
          <w:highlight w:val="yellow"/>
        </w:rPr>
        <w:t>I need to make money</w:t>
      </w:r>
      <w:r w:rsidRPr="00C7794F">
        <w:rPr>
          <w:rStyle w:val="StyleUnderline"/>
          <w:rFonts w:eastAsiaTheme="minorHAnsi" w:cs="Calibri"/>
        </w:rPr>
        <w:t xml:space="preserve">; and I also enjoy my work.' 'Well, what do you need your money for?' 'Well, I need </w:t>
      </w:r>
      <w:r w:rsidRPr="00C7794F">
        <w:rPr>
          <w:rStyle w:val="StyleUnderline"/>
          <w:rFonts w:eastAsiaTheme="minorHAnsi" w:cs="Calibri"/>
          <w:highlight w:val="yellow"/>
        </w:rPr>
        <w:t>to have a place to live</w:t>
      </w:r>
      <w:r w:rsidRPr="00C7794F">
        <w:rPr>
          <w:rStyle w:val="StyleUnderline"/>
          <w:rFonts w:eastAsiaTheme="minorHAnsi" w:cs="Calibri"/>
        </w:rPr>
        <w:t xml:space="preserve">; it costs money.' 'Well, why can't you just live outside?' 'Well, I need a place </w:t>
      </w:r>
      <w:r w:rsidRPr="00C7794F">
        <w:rPr>
          <w:rStyle w:val="StyleUnderline"/>
          <w:rFonts w:eastAsiaTheme="minorHAnsi" w:cs="Calibri"/>
          <w:highlight w:val="yellow"/>
        </w:rPr>
        <w:t>to sleep</w:t>
      </w:r>
      <w:r w:rsidRPr="00C7794F">
        <w:rPr>
          <w:rStyle w:val="StyleUnderline"/>
          <w:rFonts w:eastAsiaTheme="minorHAnsi" w:cs="Calibri"/>
        </w:rPr>
        <w:t xml:space="preserve">; </w:t>
      </w:r>
      <w:r w:rsidRPr="00C7794F">
        <w:rPr>
          <w:rStyle w:val="StyleUnderline"/>
          <w:rFonts w:eastAsiaTheme="minorHAnsi" w:cs="Calibri"/>
          <w:highlight w:val="yellow"/>
        </w:rPr>
        <w:t>it's cold</w:t>
      </w:r>
      <w:r w:rsidRPr="00C7794F">
        <w:rPr>
          <w:rStyle w:val="StyleUnderline"/>
          <w:rFonts w:eastAsiaTheme="minorHAnsi" w:cs="Calibri"/>
        </w:rPr>
        <w:t xml:space="preserve"> at night.' 'Well, </w:t>
      </w:r>
      <w:r w:rsidRPr="00C7794F">
        <w:rPr>
          <w:rStyle w:val="StyleUnderline"/>
          <w:rFonts w:eastAsiaTheme="minorHAnsi" w:cs="Calibri"/>
          <w:highlight w:val="yellow"/>
        </w:rPr>
        <w:t>what's wrong with</w:t>
      </w:r>
      <w:r w:rsidRPr="00C7794F">
        <w:rPr>
          <w:rStyle w:val="StyleUnderline"/>
          <w:rFonts w:eastAsiaTheme="minorHAnsi" w:cs="Calibri"/>
        </w:rPr>
        <w:t xml:space="preserve"> being </w:t>
      </w:r>
      <w:r w:rsidRPr="00C7794F">
        <w:rPr>
          <w:rStyle w:val="StyleUnderline"/>
          <w:rFonts w:eastAsiaTheme="minorHAnsi" w:cs="Calibri"/>
          <w:highlight w:val="yellow"/>
        </w:rPr>
        <w:t>cold</w:t>
      </w:r>
      <w:r w:rsidRPr="00C7794F">
        <w:rPr>
          <w:rStyle w:val="StyleUnderline"/>
          <w:rFonts w:eastAsiaTheme="minorHAnsi" w:cs="Calibri"/>
        </w:rPr>
        <w:t xml:space="preserve">?' 'Well, it's uncomfortable.' 'What's wrong with being uncomfortable?' </w:t>
      </w:r>
      <w:r w:rsidRPr="00C7794F">
        <w:rPr>
          <w:rStyle w:val="StyleUnderline"/>
          <w:rFonts w:eastAsiaTheme="minorHAnsi" w:cs="Calibri"/>
          <w:highlight w:val="yellow"/>
        </w:rPr>
        <w:t>'It's just bad</w:t>
      </w:r>
      <w:r w:rsidRPr="00C7794F">
        <w:rPr>
          <w:rStyle w:val="StyleUnderline"/>
          <w:rFonts w:eastAsiaTheme="minorHAnsi" w:cs="Calibri"/>
        </w:rPr>
        <w:t>.' Right?</w:t>
      </w:r>
      <w:r w:rsidRPr="00C7794F">
        <w:rPr>
          <w:rFonts w:cs="Calibri"/>
          <w:sz w:val="14"/>
        </w:rPr>
        <w:t xml:space="preserve"> </w:t>
      </w:r>
      <w:r w:rsidRPr="00C7794F">
        <w:rPr>
          <w:rStyle w:val="StyleUnderline"/>
          <w:rFonts w:eastAsiaTheme="minorHAnsi" w:cs="Calibri"/>
        </w:rPr>
        <w:t>At some point if you keep asking why, why, why, it's going to come down to the conscious experience--</w:t>
      </w:r>
      <w:r w:rsidRPr="00C7794F">
        <w:rPr>
          <w:rStyle w:val="StyleUnderline"/>
          <w:rFonts w:eastAsiaTheme="minorHAnsi" w:cs="Calibri"/>
          <w:highlight w:val="yellow"/>
        </w:rPr>
        <w:t>in Bentham's terms</w:t>
      </w:r>
      <w:r w:rsidRPr="00C7794F">
        <w:rPr>
          <w:rFonts w:cs="Calibri"/>
          <w:sz w:val="14"/>
        </w:rPr>
        <w:t xml:space="preserve">, again somewhat misleading, </w:t>
      </w:r>
      <w:r w:rsidRPr="00C7794F">
        <w:rPr>
          <w:rStyle w:val="StyleUnderline"/>
          <w:rFonts w:eastAsiaTheme="minorHAnsi" w:cs="Calibri"/>
          <w:highlight w:val="yellow"/>
        </w:rPr>
        <w:t>the pleasure and pain</w:t>
      </w:r>
      <w:r w:rsidRPr="00C7794F">
        <w:rPr>
          <w:rStyle w:val="StyleUnderline"/>
          <w:rFonts w:eastAsiaTheme="minorHAnsi" w:cs="Calibri"/>
        </w:rPr>
        <w:t xml:space="preserve"> of either you or somebody else that you care about.</w:t>
      </w:r>
      <w:r w:rsidRPr="00C7794F">
        <w:rPr>
          <w:rFonts w:cs="Calibri"/>
          <w:sz w:val="14"/>
        </w:rPr>
        <w:t xml:space="preserve"> So </w:t>
      </w:r>
      <w:r w:rsidRPr="00C7794F">
        <w:rPr>
          <w:rStyle w:val="StyleUnderline"/>
          <w:rFonts w:eastAsiaTheme="minorHAnsi" w:cs="Calibri"/>
        </w:rPr>
        <w:t>the utilitarian idea is to say, Okay, we all have our pleasures and pains, and as a moral philosophy we should all count equally.</w:t>
      </w:r>
      <w:r w:rsidRPr="00C7794F">
        <w:rPr>
          <w:rFonts w:cs="Calibri"/>
          <w:sz w:val="14"/>
        </w:rPr>
        <w:t xml:space="preserve"> And </w:t>
      </w:r>
      <w:r w:rsidRPr="00C7794F">
        <w:rPr>
          <w:rStyle w:val="StyleUnderline"/>
          <w:rFonts w:eastAsiaTheme="minorHAnsi" w:cs="Calibri"/>
        </w:rPr>
        <w:t xml:space="preserve">so </w:t>
      </w:r>
      <w:r w:rsidRPr="00C7794F">
        <w:rPr>
          <w:rStyle w:val="StyleUnderline"/>
          <w:rFonts w:eastAsiaTheme="minorHAnsi" w:cs="Calibri"/>
          <w:highlight w:val="yellow"/>
        </w:rPr>
        <w:t xml:space="preserve">a good standard for </w:t>
      </w:r>
      <w:r w:rsidRPr="00C7794F">
        <w:rPr>
          <w:rStyle w:val="StyleUnderline"/>
          <w:rFonts w:eastAsiaTheme="minorHAnsi" w:cs="Calibri"/>
          <w:bCs/>
          <w:highlight w:val="yellow"/>
        </w:rPr>
        <w:t>resolving</w:t>
      </w:r>
      <w:r w:rsidRPr="00C7794F">
        <w:rPr>
          <w:rStyle w:val="StyleUnderline"/>
          <w:rFonts w:eastAsiaTheme="minorHAnsi" w:cs="Calibri"/>
          <w:highlight w:val="yellow"/>
        </w:rPr>
        <w:t xml:space="preserve"> </w:t>
      </w:r>
      <w:r w:rsidRPr="00C7794F">
        <w:rPr>
          <w:rStyle w:val="StyleUnderline"/>
          <w:rFonts w:eastAsiaTheme="minorHAnsi" w:cs="Calibri"/>
          <w:bCs/>
          <w:highlight w:val="yellow"/>
        </w:rPr>
        <w:t>public</w:t>
      </w:r>
      <w:r w:rsidRPr="00C7794F">
        <w:rPr>
          <w:rStyle w:val="StyleUnderline"/>
          <w:rFonts w:eastAsiaTheme="minorHAnsi" w:cs="Calibri"/>
          <w:highlight w:val="yellow"/>
        </w:rPr>
        <w:t xml:space="preserve"> </w:t>
      </w:r>
      <w:r w:rsidRPr="00C7794F">
        <w:rPr>
          <w:rStyle w:val="StyleUnderline"/>
          <w:rFonts w:eastAsiaTheme="minorHAnsi" w:cs="Calibri"/>
          <w:bCs/>
          <w:highlight w:val="yellow"/>
        </w:rPr>
        <w:t>disagreements</w:t>
      </w:r>
      <w:r w:rsidRPr="00C7794F">
        <w:rPr>
          <w:rStyle w:val="StyleUnderline"/>
          <w:rFonts w:eastAsiaTheme="minorHAnsi" w:cs="Calibri"/>
        </w:rPr>
        <w:t xml:space="preserve"> </w:t>
      </w:r>
      <w:r w:rsidRPr="00C7794F">
        <w:rPr>
          <w:rStyle w:val="StyleUnderline"/>
          <w:rFonts w:eastAsiaTheme="minorHAnsi" w:cs="Calibri"/>
          <w:highlight w:val="yellow"/>
        </w:rPr>
        <w:t>is</w:t>
      </w:r>
      <w:r w:rsidRPr="00C7794F">
        <w:rPr>
          <w:rStyle w:val="StyleUnderline"/>
          <w:rFonts w:eastAsiaTheme="minorHAnsi" w:cs="Calibri"/>
        </w:rPr>
        <w:t xml:space="preserve"> to say we should go with whatever option is going </w:t>
      </w:r>
      <w:r w:rsidRPr="00C7794F">
        <w:rPr>
          <w:rStyle w:val="StyleUnderline"/>
          <w:rFonts w:eastAsiaTheme="minorHAnsi" w:cs="Calibri"/>
          <w:highlight w:val="yellow"/>
        </w:rPr>
        <w:t>to produce the best overall experience</w:t>
      </w:r>
      <w:r w:rsidRPr="00C7794F">
        <w:rPr>
          <w:rStyle w:val="StyleUnderline"/>
          <w:rFonts w:eastAsiaTheme="minorHAnsi" w:cs="Calibri"/>
        </w:rPr>
        <w:t xml:space="preserve"> for the people who are affected</w:t>
      </w:r>
      <w:r w:rsidRPr="00C7794F">
        <w:rPr>
          <w:rFonts w:cs="Calibri"/>
          <w:sz w:val="14"/>
        </w:rPr>
        <w:t xml:space="preserve">. </w:t>
      </w:r>
      <w:r w:rsidRPr="00C7794F">
        <w:rPr>
          <w:rStyle w:val="StyleUnderline"/>
          <w:rFonts w:eastAsiaTheme="minorHAnsi" w:cs="Calibri"/>
        </w:rPr>
        <w:t xml:space="preserve">Which you can </w:t>
      </w:r>
      <w:r w:rsidRPr="00C7794F">
        <w:rPr>
          <w:rStyle w:val="StyleUnderline"/>
          <w:rFonts w:eastAsiaTheme="minorHAnsi" w:cs="Calibri"/>
          <w:highlight w:val="yellow"/>
        </w:rPr>
        <w:t>think</w:t>
      </w:r>
      <w:r w:rsidRPr="00C7794F">
        <w:rPr>
          <w:rStyle w:val="StyleUnderline"/>
          <w:rFonts w:eastAsiaTheme="minorHAnsi" w:cs="Calibri"/>
        </w:rPr>
        <w:t xml:space="preserve"> of as shorthand as </w:t>
      </w:r>
      <w:r w:rsidRPr="00C7794F">
        <w:rPr>
          <w:rStyle w:val="StyleUnderline"/>
          <w:rFonts w:eastAsiaTheme="minorHAnsi" w:cs="Calibri"/>
          <w:highlight w:val="yellow"/>
        </w:rPr>
        <w:t>maximizing happiness</w:t>
      </w:r>
      <w:r w:rsidRPr="00C7794F">
        <w:rPr>
          <w:rFonts w:cs="Calibri"/>
          <w:sz w:val="14"/>
        </w:rPr>
        <w:t xml:space="preserve">--although I think that that's somewhat misleading. And the solution has a lot of merit to it. But it also has endured a couple of centuries of legitimate criticism. And </w:t>
      </w:r>
      <w:r w:rsidRPr="00C7794F">
        <w:rPr>
          <w:rStyle w:val="StyleUnderline"/>
          <w:rFonts w:eastAsiaTheme="minorHAnsi" w:cs="Calibri"/>
          <w:highlight w:val="yellow"/>
        </w:rPr>
        <w:t>one of the</w:t>
      </w:r>
      <w:r w:rsidRPr="00C7794F">
        <w:rPr>
          <w:rStyle w:val="StyleUnderline"/>
          <w:rFonts w:eastAsiaTheme="minorHAnsi" w:cs="Calibri"/>
        </w:rPr>
        <w:t xml:space="preserve"> biggest </w:t>
      </w:r>
      <w:r w:rsidRPr="00C7794F">
        <w:rPr>
          <w:rStyle w:val="StyleUnderline"/>
          <w:rFonts w:eastAsiaTheme="minorHAnsi" w:cs="Calibri"/>
          <w:highlight w:val="yellow"/>
        </w:rPr>
        <w:t>criticisms</w:t>
      </w:r>
      <w:r w:rsidRPr="00C7794F">
        <w:rPr>
          <w:rFonts w:cs="Calibri"/>
          <w:sz w:val="14"/>
        </w:rPr>
        <w:t xml:space="preserve">--and now we're getting back to the Trolley cases, </w:t>
      </w:r>
      <w:r w:rsidRPr="00C7794F">
        <w:rPr>
          <w:rStyle w:val="StyleUnderline"/>
          <w:rFonts w:eastAsiaTheme="minorHAnsi" w:cs="Calibri"/>
          <w:highlight w:val="yellow"/>
        </w:rPr>
        <w:t>is</w:t>
      </w:r>
      <w:r w:rsidRPr="00C7794F">
        <w:rPr>
          <w:rStyle w:val="StyleUnderline"/>
          <w:rFonts w:eastAsiaTheme="minorHAnsi" w:cs="Calibri"/>
        </w:rPr>
        <w:t xml:space="preserve"> that utilitarianism doesn't adequately account for people's </w:t>
      </w:r>
      <w:r w:rsidRPr="00C7794F">
        <w:rPr>
          <w:rStyle w:val="StyleUnderline"/>
          <w:rFonts w:eastAsiaTheme="minorHAnsi" w:cs="Calibri"/>
          <w:highlight w:val="yellow"/>
        </w:rPr>
        <w:t>rights</w:t>
      </w:r>
      <w:r w:rsidRPr="00C7794F">
        <w:rPr>
          <w:rStyle w:val="StyleUnderline"/>
          <w:rFonts w:eastAsiaTheme="minorHAnsi" w:cs="Calibri"/>
        </w:rPr>
        <w:t>.</w:t>
      </w:r>
      <w:r w:rsidRPr="00C7794F">
        <w:rPr>
          <w:rFonts w:cs="Calibri"/>
          <w:sz w:val="14"/>
        </w:rPr>
        <w:t xml:space="preserve"> So, take the footbridge case. It seems that it's wrong to push that guy off the footbridge. Even if you stipulate that you can save more people's lives. And so anyone who is going to defend utilitarianism as a meta-morality--that is, a solution to the tragedy of common sense morality, as a moral system to adjudicate among competing tribal moral systems--if you are going to defend it in that way, as I do, you have to face up to these philosophical challenges: is it okay to kill on person to save five people in this kind of situation? </w:t>
      </w:r>
      <w:r w:rsidRPr="00C7794F">
        <w:rPr>
          <w:rStyle w:val="StyleUnderline"/>
          <w:rFonts w:eastAsiaTheme="minorHAnsi" w:cs="Calibri"/>
        </w:rPr>
        <w:t xml:space="preserve">So I spend a lot of the book trying to understand the psychology of cases like the </w:t>
      </w:r>
      <w:r w:rsidRPr="00C7794F">
        <w:rPr>
          <w:rStyle w:val="StyleUnderline"/>
          <w:rFonts w:eastAsiaTheme="minorHAnsi" w:cs="Calibri"/>
          <w:highlight w:val="yellow"/>
        </w:rPr>
        <w:t>footbridge case</w:t>
      </w:r>
      <w:r w:rsidRPr="00C7794F">
        <w:rPr>
          <w:rStyle w:val="StyleUnderline"/>
          <w:rFonts w:eastAsiaTheme="minorHAnsi" w:cs="Calibri"/>
        </w:rPr>
        <w:t xml:space="preserve">. And you mention these being </w:t>
      </w:r>
      <w:r w:rsidRPr="00C7794F">
        <w:rPr>
          <w:rStyle w:val="StyleUnderline"/>
          <w:rFonts w:eastAsiaTheme="minorHAnsi" w:cs="Calibri"/>
          <w:highlight w:val="yellow"/>
        </w:rPr>
        <w:t xml:space="preserve">kind of unrealistic </w:t>
      </w:r>
      <w:r w:rsidRPr="00C7794F">
        <w:rPr>
          <w:rStyle w:val="StyleUnderline"/>
          <w:rFonts w:eastAsiaTheme="minorHAnsi" w:cs="Calibri"/>
        </w:rPr>
        <w:t xml:space="preserve">and weird cases. That's actually part of my defense. </w:t>
      </w:r>
    </w:p>
    <w:p w14:paraId="4CD09026" w14:textId="5C412646" w:rsidR="00A83D0A" w:rsidRPr="00E71691" w:rsidRDefault="00A83D0A" w:rsidP="00A83D0A">
      <w:pPr>
        <w:pStyle w:val="Heading3"/>
        <w:rPr>
          <w:rFonts w:cs="Arial"/>
        </w:rPr>
      </w:pPr>
      <w:r w:rsidRPr="00E71691">
        <w:rPr>
          <w:rFonts w:cs="Arial"/>
        </w:rPr>
        <w:t xml:space="preserve">NC </w:t>
      </w:r>
    </w:p>
    <w:p w14:paraId="7836EDC6" w14:textId="77777777" w:rsidR="00A83D0A" w:rsidRPr="00E71691" w:rsidRDefault="00A83D0A" w:rsidP="00A83D0A">
      <w:pPr>
        <w:pStyle w:val="Heading4"/>
        <w:rPr>
          <w:rFonts w:cs="Arial"/>
        </w:rPr>
      </w:pPr>
      <w:r w:rsidRPr="00E71691">
        <w:rPr>
          <w:rFonts w:cs="Arial"/>
        </w:rPr>
        <w:t>Business recovery is strong. Business confidence is high.</w:t>
      </w:r>
    </w:p>
    <w:p w14:paraId="6E4CBB50" w14:textId="77777777" w:rsidR="00A83D0A" w:rsidRPr="00E71691" w:rsidRDefault="00A83D0A" w:rsidP="00A83D0A">
      <w:r w:rsidRPr="00E71691">
        <w:rPr>
          <w:rStyle w:val="Style13ptBold"/>
        </w:rPr>
        <w:t>Halloran ’9-14</w:t>
      </w:r>
      <w:r w:rsidRPr="00E71691">
        <w:t xml:space="preserve"> [Michael; 2021; M.B.A. from Carnegie Mellon University, former aerospace research engineer, Equity Strategist; Janney, “Despite Potential Headwinds, Key Labor Market Indicators Bode Well for the Economy,” https://www.janney.com/latest-articles-commentary/all-insights/insights/2021/09/14/despite-potential-headwinds-key-labor-market-indicators-bode-well-for-the-economy]</w:t>
      </w:r>
    </w:p>
    <w:p w14:paraId="10BAEBF8" w14:textId="77777777" w:rsidR="00A83D0A" w:rsidRPr="00E71691" w:rsidRDefault="00A83D0A" w:rsidP="00A83D0A">
      <w:pPr>
        <w:rPr>
          <w:sz w:val="16"/>
        </w:rPr>
      </w:pPr>
      <w:r w:rsidRPr="00E71691">
        <w:rPr>
          <w:sz w:val="16"/>
        </w:rPr>
        <w:t xml:space="preserve">However, </w:t>
      </w:r>
      <w:r w:rsidRPr="00E71691">
        <w:rPr>
          <w:rStyle w:val="StyleUnderline"/>
        </w:rPr>
        <w:t xml:space="preserve">we </w:t>
      </w:r>
      <w:r w:rsidRPr="00E71691">
        <w:rPr>
          <w:rStyle w:val="Emphasis"/>
        </w:rPr>
        <w:t xml:space="preserve">remain </w:t>
      </w:r>
      <w:r w:rsidRPr="00E71691">
        <w:rPr>
          <w:rStyle w:val="Emphasis"/>
          <w:highlight w:val="cyan"/>
        </w:rPr>
        <w:t>encouraged</w:t>
      </w:r>
      <w:r w:rsidRPr="00E71691">
        <w:rPr>
          <w:rStyle w:val="StyleUnderline"/>
          <w:highlight w:val="cyan"/>
        </w:rPr>
        <w:t xml:space="preserve"> by</w:t>
      </w:r>
      <w:r w:rsidRPr="00E71691">
        <w:rPr>
          <w:rStyle w:val="StyleUnderline"/>
        </w:rPr>
        <w:t xml:space="preserve"> the </w:t>
      </w:r>
      <w:r w:rsidRPr="00E71691">
        <w:rPr>
          <w:rStyle w:val="StyleUnderline"/>
          <w:highlight w:val="cyan"/>
        </w:rPr>
        <w:t>recovery</w:t>
      </w:r>
      <w:r w:rsidRPr="00E71691">
        <w:rPr>
          <w:rStyle w:val="StyleUnderline"/>
        </w:rPr>
        <w:t xml:space="preserve"> </w:t>
      </w:r>
      <w:r w:rsidRPr="00E71691">
        <w:rPr>
          <w:sz w:val="16"/>
        </w:rPr>
        <w:t xml:space="preserve">that has been unfolding since the economy began reopening. We </w:t>
      </w:r>
      <w:r w:rsidRPr="00E71691">
        <w:rPr>
          <w:rStyle w:val="StyleUnderline"/>
        </w:rPr>
        <w:t xml:space="preserve">continue to see improvement </w:t>
      </w:r>
      <w:r w:rsidRPr="00E71691">
        <w:rPr>
          <w:rStyle w:val="StyleUnderline"/>
          <w:highlight w:val="cyan"/>
        </w:rPr>
        <w:t>in important</w:t>
      </w:r>
      <w:r w:rsidRPr="00E71691">
        <w:rPr>
          <w:rStyle w:val="StyleUnderline"/>
        </w:rPr>
        <w:t xml:space="preserve"> cyclical </w:t>
      </w:r>
      <w:r w:rsidRPr="00E71691">
        <w:rPr>
          <w:rStyle w:val="StyleUnderline"/>
          <w:highlight w:val="cyan"/>
        </w:rPr>
        <w:t>sectors</w:t>
      </w:r>
      <w:r w:rsidRPr="00E71691">
        <w:rPr>
          <w:rStyle w:val="StyleUnderline"/>
        </w:rPr>
        <w:t xml:space="preserve"> of the economy </w:t>
      </w:r>
      <w:r w:rsidRPr="00E71691">
        <w:rPr>
          <w:sz w:val="16"/>
        </w:rPr>
        <w:t xml:space="preserve">while </w:t>
      </w:r>
      <w:r w:rsidRPr="00E71691">
        <w:rPr>
          <w:rStyle w:val="StyleUnderline"/>
          <w:highlight w:val="cyan"/>
        </w:rPr>
        <w:t>consumers are</w:t>
      </w:r>
      <w:r w:rsidRPr="00E71691">
        <w:rPr>
          <w:rStyle w:val="StyleUnderline"/>
        </w:rPr>
        <w:t xml:space="preserve"> </w:t>
      </w:r>
      <w:r w:rsidRPr="00E71691">
        <w:rPr>
          <w:rStyle w:val="Emphasis"/>
        </w:rPr>
        <w:t xml:space="preserve">historically </w:t>
      </w:r>
      <w:r w:rsidRPr="00E71691">
        <w:rPr>
          <w:rStyle w:val="Emphasis"/>
          <w:highlight w:val="cyan"/>
        </w:rPr>
        <w:t>healthy</w:t>
      </w:r>
      <w:r w:rsidRPr="00E71691">
        <w:rPr>
          <w:rStyle w:val="StyleUnderline"/>
          <w:highlight w:val="cyan"/>
        </w:rPr>
        <w:t xml:space="preserve"> and</w:t>
      </w:r>
      <w:r w:rsidRPr="00E71691">
        <w:rPr>
          <w:rStyle w:val="StyleUnderline"/>
        </w:rPr>
        <w:t xml:space="preserve"> </w:t>
      </w:r>
      <w:r w:rsidRPr="00E71691">
        <w:rPr>
          <w:rStyle w:val="Emphasis"/>
        </w:rPr>
        <w:t xml:space="preserve">still have pent-up </w:t>
      </w:r>
      <w:r w:rsidRPr="00E71691">
        <w:rPr>
          <w:rStyle w:val="Emphasis"/>
          <w:highlight w:val="cyan"/>
        </w:rPr>
        <w:t>demand</w:t>
      </w:r>
      <w:r w:rsidRPr="00E71691">
        <w:rPr>
          <w:rStyle w:val="StyleUnderline"/>
          <w:highlight w:val="cyan"/>
        </w:rPr>
        <w:t>. Bus</w:t>
      </w:r>
      <w:r w:rsidRPr="00E71691">
        <w:rPr>
          <w:rStyle w:val="StyleUnderline"/>
        </w:rPr>
        <w:t xml:space="preserve">iness </w:t>
      </w:r>
      <w:r w:rsidRPr="00E71691">
        <w:rPr>
          <w:rStyle w:val="StyleUnderline"/>
          <w:highlight w:val="cyan"/>
        </w:rPr>
        <w:t>con</w:t>
      </w:r>
      <w:r w:rsidRPr="00E71691">
        <w:rPr>
          <w:rStyle w:val="StyleUnderline"/>
        </w:rPr>
        <w:t>fidence</w:t>
      </w:r>
      <w:r w:rsidRPr="00E71691">
        <w:rPr>
          <w:sz w:val="16"/>
        </w:rPr>
        <w:t xml:space="preserve"> has </w:t>
      </w:r>
      <w:r w:rsidRPr="00E71691">
        <w:rPr>
          <w:rStyle w:val="Emphasis"/>
          <w:highlight w:val="cyan"/>
        </w:rPr>
        <w:t>rebounded</w:t>
      </w:r>
      <w:r w:rsidRPr="00E71691">
        <w:rPr>
          <w:rStyle w:val="StyleUnderline"/>
          <w:highlight w:val="cyan"/>
        </w:rPr>
        <w:t xml:space="preserve"> with</w:t>
      </w:r>
      <w:r w:rsidRPr="00E71691">
        <w:rPr>
          <w:rStyle w:val="StyleUnderline"/>
        </w:rPr>
        <w:t xml:space="preserve"> </w:t>
      </w:r>
      <w:r w:rsidRPr="00E71691">
        <w:rPr>
          <w:rStyle w:val="Emphasis"/>
        </w:rPr>
        <w:t xml:space="preserve">strong corporate </w:t>
      </w:r>
      <w:r w:rsidRPr="00E71691">
        <w:rPr>
          <w:rStyle w:val="Emphasis"/>
          <w:highlight w:val="cyan"/>
        </w:rPr>
        <w:t>profits</w:t>
      </w:r>
      <w:r w:rsidRPr="00E71691">
        <w:rPr>
          <w:rStyle w:val="StyleUnderline"/>
          <w:highlight w:val="cyan"/>
        </w:rPr>
        <w:t xml:space="preserve"> that</w:t>
      </w:r>
      <w:r w:rsidRPr="00E71691">
        <w:rPr>
          <w:rStyle w:val="StyleUnderline"/>
        </w:rPr>
        <w:t xml:space="preserve"> should </w:t>
      </w:r>
      <w:r w:rsidRPr="00E71691">
        <w:rPr>
          <w:rStyle w:val="StyleUnderline"/>
          <w:highlight w:val="cyan"/>
        </w:rPr>
        <w:t>support</w:t>
      </w:r>
      <w:r w:rsidRPr="00E71691">
        <w:rPr>
          <w:rStyle w:val="StyleUnderline"/>
        </w:rPr>
        <w:t xml:space="preserve"> </w:t>
      </w:r>
      <w:r w:rsidRPr="00E71691">
        <w:rPr>
          <w:rStyle w:val="Emphasis"/>
        </w:rPr>
        <w:t xml:space="preserve">further </w:t>
      </w:r>
      <w:r w:rsidRPr="00E71691">
        <w:rPr>
          <w:rStyle w:val="Emphasis"/>
          <w:highlight w:val="cyan"/>
        </w:rPr>
        <w:t>capital</w:t>
      </w:r>
      <w:r w:rsidRPr="00E71691">
        <w:rPr>
          <w:rStyle w:val="Emphasis"/>
        </w:rPr>
        <w:t xml:space="preserve"> spending </w:t>
      </w:r>
      <w:r w:rsidRPr="00E71691">
        <w:rPr>
          <w:rStyle w:val="Emphasis"/>
          <w:highlight w:val="cyan"/>
        </w:rPr>
        <w:t>and hiring</w:t>
      </w:r>
      <w:r w:rsidRPr="00E71691">
        <w:rPr>
          <w:rStyle w:val="StyleUnderline"/>
        </w:rPr>
        <w:t xml:space="preserve"> (there are </w:t>
      </w:r>
      <w:r w:rsidRPr="00E71691">
        <w:rPr>
          <w:rStyle w:val="Emphasis"/>
        </w:rPr>
        <w:t>now more job openings</w:t>
      </w:r>
      <w:r w:rsidRPr="00E71691">
        <w:rPr>
          <w:rStyle w:val="StyleUnderline"/>
        </w:rPr>
        <w:t xml:space="preserve"> than</w:t>
      </w:r>
      <w:r w:rsidRPr="00E71691">
        <w:rPr>
          <w:sz w:val="16"/>
        </w:rPr>
        <w:t xml:space="preserve"> there are </w:t>
      </w:r>
      <w:r w:rsidRPr="00E71691">
        <w:rPr>
          <w:rStyle w:val="StyleUnderline"/>
        </w:rPr>
        <w:t xml:space="preserve">unemployed people by a </w:t>
      </w:r>
      <w:r w:rsidRPr="00E71691">
        <w:rPr>
          <w:rStyle w:val="Emphasis"/>
        </w:rPr>
        <w:t>record amount</w:t>
      </w:r>
      <w:r w:rsidRPr="00E71691">
        <w:rPr>
          <w:rStyle w:val="StyleUnderline"/>
        </w:rPr>
        <w:t>).</w:t>
      </w:r>
    </w:p>
    <w:p w14:paraId="6DFB3EF7" w14:textId="77777777" w:rsidR="00A83D0A" w:rsidRPr="00E71691" w:rsidRDefault="00A83D0A" w:rsidP="00A83D0A">
      <w:pPr>
        <w:rPr>
          <w:sz w:val="16"/>
        </w:rPr>
      </w:pPr>
      <w:r w:rsidRPr="00E71691">
        <w:rPr>
          <w:rStyle w:val="StyleUnderline"/>
        </w:rPr>
        <w:t xml:space="preserve">We </w:t>
      </w:r>
      <w:r w:rsidRPr="00E71691">
        <w:rPr>
          <w:rStyle w:val="StyleUnderline"/>
          <w:highlight w:val="cyan"/>
        </w:rPr>
        <w:t>expect</w:t>
      </w:r>
      <w:r w:rsidRPr="00E71691">
        <w:rPr>
          <w:sz w:val="16"/>
        </w:rPr>
        <w:t xml:space="preserve"> to see </w:t>
      </w:r>
      <w:r w:rsidRPr="00E71691">
        <w:rPr>
          <w:rStyle w:val="Emphasis"/>
        </w:rPr>
        <w:t xml:space="preserve">further </w:t>
      </w:r>
      <w:r w:rsidRPr="00E71691">
        <w:rPr>
          <w:rStyle w:val="Emphasis"/>
          <w:highlight w:val="cyan"/>
        </w:rPr>
        <w:t>improvement</w:t>
      </w:r>
      <w:r w:rsidRPr="00E71691">
        <w:rPr>
          <w:sz w:val="16"/>
        </w:rPr>
        <w:t xml:space="preserve"> in the international backdrop, </w:t>
      </w:r>
      <w:r w:rsidRPr="00E71691">
        <w:rPr>
          <w:rStyle w:val="StyleUnderline"/>
          <w:highlight w:val="cyan"/>
        </w:rPr>
        <w:t>supported by</w:t>
      </w:r>
      <w:r w:rsidRPr="00E71691">
        <w:rPr>
          <w:rStyle w:val="StyleUnderline"/>
        </w:rPr>
        <w:t xml:space="preserve"> </w:t>
      </w:r>
      <w:r w:rsidRPr="00E71691">
        <w:rPr>
          <w:rStyle w:val="Emphasis"/>
        </w:rPr>
        <w:t xml:space="preserve">unprecedented fiscal and monetary </w:t>
      </w:r>
      <w:r w:rsidRPr="00E71691">
        <w:rPr>
          <w:rStyle w:val="Emphasis"/>
          <w:highlight w:val="cyan"/>
        </w:rPr>
        <w:t>stimulus</w:t>
      </w:r>
      <w:r w:rsidRPr="00E71691">
        <w:rPr>
          <w:rStyle w:val="StyleUnderline"/>
        </w:rPr>
        <w:t xml:space="preserve"> </w:t>
      </w:r>
      <w:r w:rsidRPr="00E71691">
        <w:rPr>
          <w:rStyle w:val="StyleUnderline"/>
          <w:highlight w:val="cyan"/>
        </w:rPr>
        <w:t>and</w:t>
      </w:r>
      <w:r w:rsidRPr="00E71691">
        <w:rPr>
          <w:rStyle w:val="StyleUnderline"/>
        </w:rPr>
        <w:t xml:space="preserve"> </w:t>
      </w:r>
      <w:r w:rsidRPr="00E71691">
        <w:rPr>
          <w:rStyle w:val="Emphasis"/>
        </w:rPr>
        <w:t xml:space="preserve">accelerating rates of </w:t>
      </w:r>
      <w:r w:rsidRPr="00E71691">
        <w:rPr>
          <w:rStyle w:val="Emphasis"/>
          <w:highlight w:val="cyan"/>
        </w:rPr>
        <w:t>vaccination</w:t>
      </w:r>
      <w:r w:rsidRPr="00E71691">
        <w:rPr>
          <w:rStyle w:val="StyleUnderline"/>
        </w:rPr>
        <w:t>. Although</w:t>
      </w:r>
      <w:r w:rsidRPr="00E71691">
        <w:rPr>
          <w:sz w:val="16"/>
        </w:rPr>
        <w:t xml:space="preserve"> the impact of the </w:t>
      </w:r>
      <w:r w:rsidRPr="00E71691">
        <w:rPr>
          <w:rStyle w:val="StyleUnderline"/>
        </w:rPr>
        <w:t>Delta</w:t>
      </w:r>
      <w:r w:rsidRPr="00E71691">
        <w:rPr>
          <w:sz w:val="16"/>
        </w:rPr>
        <w:t xml:space="preserve"> wave </w:t>
      </w:r>
      <w:r w:rsidRPr="00E71691">
        <w:rPr>
          <w:rStyle w:val="StyleUnderline"/>
        </w:rPr>
        <w:t>is</w:t>
      </w:r>
      <w:r w:rsidRPr="00E71691">
        <w:rPr>
          <w:sz w:val="16"/>
        </w:rPr>
        <w:t xml:space="preserve"> still being </w:t>
      </w:r>
      <w:r w:rsidRPr="00E71691">
        <w:rPr>
          <w:rStyle w:val="StyleUnderline"/>
        </w:rPr>
        <w:t xml:space="preserve">felt, </w:t>
      </w:r>
      <w:r w:rsidRPr="00E71691">
        <w:rPr>
          <w:rStyle w:val="Emphasis"/>
        </w:rPr>
        <w:t>recent evidence</w:t>
      </w:r>
      <w:r w:rsidRPr="00E71691">
        <w:rPr>
          <w:rStyle w:val="StyleUnderline"/>
        </w:rPr>
        <w:t xml:space="preserve"> confirms</w:t>
      </w:r>
      <w:r w:rsidRPr="00E71691">
        <w:rPr>
          <w:sz w:val="16"/>
        </w:rPr>
        <w:t xml:space="preserve"> the </w:t>
      </w:r>
      <w:r w:rsidRPr="00E71691">
        <w:rPr>
          <w:rStyle w:val="StyleUnderline"/>
        </w:rPr>
        <w:t>effectiveness of vaccines in limiting deaths</w:t>
      </w:r>
      <w:r w:rsidRPr="00E71691">
        <w:rPr>
          <w:sz w:val="16"/>
        </w:rPr>
        <w:t xml:space="preserve"> and hospitalizations. With the pace of vaccination now picking up in the areas most impacted by this wave—Asia and Australia—the case for fading headwinds leading to improving economic growth later this year remains positive.</w:t>
      </w:r>
    </w:p>
    <w:p w14:paraId="5AAB7A92" w14:textId="77777777" w:rsidR="00A83D0A" w:rsidRPr="00E71691" w:rsidRDefault="00A83D0A" w:rsidP="00A83D0A">
      <w:pPr>
        <w:rPr>
          <w:sz w:val="16"/>
        </w:rPr>
      </w:pPr>
      <w:r w:rsidRPr="00E71691">
        <w:rPr>
          <w:sz w:val="16"/>
        </w:rPr>
        <w:t xml:space="preserve">The </w:t>
      </w:r>
      <w:r w:rsidRPr="00E71691">
        <w:rPr>
          <w:rStyle w:val="StyleUnderline"/>
          <w:highlight w:val="cyan"/>
        </w:rPr>
        <w:t>signals from</w:t>
      </w:r>
      <w:r w:rsidRPr="00E71691">
        <w:rPr>
          <w:rStyle w:val="StyleUnderline"/>
        </w:rPr>
        <w:t xml:space="preserve"> </w:t>
      </w:r>
      <w:r w:rsidRPr="00E71691">
        <w:rPr>
          <w:rStyle w:val="Emphasis"/>
        </w:rPr>
        <w:t xml:space="preserve">financial </w:t>
      </w:r>
      <w:r w:rsidRPr="00E71691">
        <w:rPr>
          <w:rStyle w:val="Emphasis"/>
          <w:highlight w:val="cyan"/>
        </w:rPr>
        <w:t>markets</w:t>
      </w:r>
      <w:r w:rsidRPr="00E71691">
        <w:rPr>
          <w:sz w:val="16"/>
        </w:rPr>
        <w:t xml:space="preserve"> themselves </w:t>
      </w:r>
      <w:r w:rsidRPr="00E71691">
        <w:rPr>
          <w:rStyle w:val="StyleUnderline"/>
          <w:highlight w:val="cyan"/>
        </w:rPr>
        <w:t xml:space="preserve">remain </w:t>
      </w:r>
      <w:r w:rsidRPr="00E71691">
        <w:rPr>
          <w:rStyle w:val="Emphasis"/>
          <w:highlight w:val="cyan"/>
        </w:rPr>
        <w:t>positive</w:t>
      </w:r>
      <w:r w:rsidRPr="00E71691">
        <w:rPr>
          <w:sz w:val="16"/>
        </w:rPr>
        <w:t xml:space="preserve">. Despite consolidating last week, </w:t>
      </w:r>
      <w:r w:rsidRPr="00E71691">
        <w:rPr>
          <w:rStyle w:val="StyleUnderline"/>
          <w:highlight w:val="cyan"/>
        </w:rPr>
        <w:t>stocks</w:t>
      </w:r>
      <w:r w:rsidRPr="00E71691">
        <w:rPr>
          <w:rStyle w:val="StyleUnderline"/>
        </w:rPr>
        <w:t xml:space="preserve"> remain </w:t>
      </w:r>
      <w:r w:rsidRPr="00E71691">
        <w:rPr>
          <w:rStyle w:val="Emphasis"/>
        </w:rPr>
        <w:t xml:space="preserve">near record </w:t>
      </w:r>
      <w:r w:rsidRPr="00E71691">
        <w:rPr>
          <w:rStyle w:val="Emphasis"/>
          <w:highlight w:val="cyan"/>
        </w:rPr>
        <w:t>high</w:t>
      </w:r>
      <w:r w:rsidRPr="00E71691">
        <w:rPr>
          <w:rStyle w:val="Emphasis"/>
        </w:rPr>
        <w:t>s</w:t>
      </w:r>
      <w:r w:rsidRPr="00E71691">
        <w:rPr>
          <w:sz w:val="16"/>
        </w:rPr>
        <w:t xml:space="preserve"> while </w:t>
      </w:r>
      <w:r w:rsidRPr="00E71691">
        <w:rPr>
          <w:rStyle w:val="StyleUnderline"/>
        </w:rPr>
        <w:t xml:space="preserve">the 10-year </w:t>
      </w:r>
      <w:r w:rsidRPr="00E71691">
        <w:rPr>
          <w:rStyle w:val="StyleUnderline"/>
          <w:highlight w:val="cyan"/>
        </w:rPr>
        <w:t>Treasury</w:t>
      </w:r>
      <w:r w:rsidRPr="00E71691">
        <w:rPr>
          <w:rStyle w:val="StyleUnderline"/>
        </w:rPr>
        <w:t xml:space="preserve"> remains well </w:t>
      </w:r>
      <w:r w:rsidRPr="00E71691">
        <w:rPr>
          <w:rStyle w:val="StyleUnderline"/>
          <w:highlight w:val="cyan"/>
        </w:rPr>
        <w:t xml:space="preserve">above the </w:t>
      </w:r>
      <w:r w:rsidRPr="00E71691">
        <w:rPr>
          <w:rStyle w:val="Emphasis"/>
          <w:highlight w:val="cyan"/>
        </w:rPr>
        <w:t>lows</w:t>
      </w:r>
      <w:r w:rsidRPr="00E71691">
        <w:rPr>
          <w:rStyle w:val="Emphasis"/>
        </w:rPr>
        <w:t xml:space="preserve"> of earlier this summer</w:t>
      </w:r>
      <w:r w:rsidRPr="00E71691">
        <w:rPr>
          <w:sz w:val="16"/>
        </w:rPr>
        <w:t xml:space="preserve"> when concerns about Delta first emerged.</w:t>
      </w:r>
    </w:p>
    <w:p w14:paraId="7F8A2227" w14:textId="77777777" w:rsidR="00A83D0A" w:rsidRPr="00E71691" w:rsidRDefault="00A83D0A" w:rsidP="00A83D0A">
      <w:r w:rsidRPr="00E71691">
        <w:rPr>
          <w:sz w:val="16"/>
        </w:rPr>
        <w:t xml:space="preserve">These factors </w:t>
      </w:r>
      <w:r w:rsidRPr="00E71691">
        <w:rPr>
          <w:rStyle w:val="StyleUnderline"/>
          <w:highlight w:val="cyan"/>
        </w:rPr>
        <w:t>support</w:t>
      </w:r>
      <w:r w:rsidRPr="00E71691">
        <w:rPr>
          <w:sz w:val="16"/>
        </w:rPr>
        <w:t xml:space="preserve"> our </w:t>
      </w:r>
      <w:r w:rsidRPr="00E71691">
        <w:rPr>
          <w:rStyle w:val="StyleUnderline"/>
          <w:highlight w:val="cyan"/>
        </w:rPr>
        <w:t>view of</w:t>
      </w:r>
      <w:r w:rsidRPr="00E71691">
        <w:rPr>
          <w:rStyle w:val="StyleUnderline"/>
        </w:rPr>
        <w:t xml:space="preserve"> a </w:t>
      </w:r>
      <w:r w:rsidRPr="00E71691">
        <w:rPr>
          <w:rStyle w:val="Emphasis"/>
          <w:highlight w:val="cyan"/>
        </w:rPr>
        <w:t>durable</w:t>
      </w:r>
      <w:r w:rsidRPr="00E71691">
        <w:rPr>
          <w:rStyle w:val="Emphasis"/>
        </w:rPr>
        <w:t xml:space="preserve"> economic </w:t>
      </w:r>
      <w:r w:rsidRPr="00E71691">
        <w:rPr>
          <w:rStyle w:val="Emphasis"/>
          <w:highlight w:val="cyan"/>
        </w:rPr>
        <w:t>recovery</w:t>
      </w:r>
      <w:r w:rsidRPr="00E71691">
        <w:rPr>
          <w:rStyle w:val="StyleUnderline"/>
        </w:rPr>
        <w:t xml:space="preserve"> from the pandemic</w:t>
      </w:r>
      <w:r w:rsidRPr="00E71691">
        <w:rPr>
          <w:sz w:val="16"/>
        </w:rPr>
        <w:t xml:space="preserve"> that should continue supporting stock prices. A healthy labor market is a critical element for a sustainable recovery that supports profit growth and last week’s news from the labor market remains encouraging.</w:t>
      </w:r>
    </w:p>
    <w:p w14:paraId="714D40AE" w14:textId="77777777" w:rsidR="00A83D0A" w:rsidRPr="00E71691" w:rsidRDefault="00A83D0A" w:rsidP="00A83D0A">
      <w:pPr>
        <w:pStyle w:val="Heading4"/>
        <w:rPr>
          <w:rFonts w:cs="Arial"/>
        </w:rPr>
      </w:pPr>
      <w:r w:rsidRPr="00E71691">
        <w:rPr>
          <w:rFonts w:cs="Arial"/>
        </w:rPr>
        <w:t xml:space="preserve">Unions devastate </w:t>
      </w:r>
      <w:r w:rsidRPr="00E71691">
        <w:rPr>
          <w:rFonts w:cs="Arial"/>
          <w:u w:val="single"/>
        </w:rPr>
        <w:t>growth</w:t>
      </w:r>
      <w:r w:rsidRPr="00E71691">
        <w:rPr>
          <w:rFonts w:cs="Arial"/>
        </w:rPr>
        <w:t xml:space="preserve"> and </w:t>
      </w:r>
      <w:r w:rsidRPr="00E71691">
        <w:rPr>
          <w:rFonts w:cs="Arial"/>
          <w:u w:val="single"/>
        </w:rPr>
        <w:t>worsen inequality</w:t>
      </w:r>
      <w:r w:rsidRPr="00E71691">
        <w:rPr>
          <w:rFonts w:cs="Arial"/>
        </w:rPr>
        <w:t xml:space="preserve"> – gains for workers </w:t>
      </w:r>
      <w:r w:rsidRPr="00E71691">
        <w:rPr>
          <w:rFonts w:cs="Arial"/>
          <w:u w:val="single"/>
        </w:rPr>
        <w:t>shift costs</w:t>
      </w:r>
      <w:r w:rsidRPr="00E71691">
        <w:rPr>
          <w:rFonts w:cs="Arial"/>
        </w:rPr>
        <w:t xml:space="preserve"> to other parts of the economy </w:t>
      </w:r>
    </w:p>
    <w:p w14:paraId="3BB73FA2" w14:textId="77777777" w:rsidR="00A83D0A" w:rsidRPr="00E71691" w:rsidRDefault="00A83D0A" w:rsidP="00A83D0A">
      <w:r w:rsidRPr="00E71691">
        <w:rPr>
          <w:rStyle w:val="Style13ptBold"/>
        </w:rPr>
        <w:t>Epstein 20</w:t>
      </w:r>
      <w:r w:rsidRPr="00E71691">
        <w:t xml:space="preserve"> [Richard A. Epstein Peter and Kirsten Bedford Senior Fellow @ the Hoover Institution. "The Decline Of Unions Is Good News." https://www.hoover.org/research/decline-unions-good-news]</w:t>
      </w:r>
    </w:p>
    <w:p w14:paraId="0010FD67" w14:textId="77777777" w:rsidR="00A83D0A" w:rsidRPr="00E71691" w:rsidRDefault="00A83D0A" w:rsidP="00A83D0A">
      <w:pPr>
        <w:rPr>
          <w:rStyle w:val="StyleUnderline"/>
        </w:rPr>
      </w:pPr>
      <w:r w:rsidRPr="00E71691">
        <w:rPr>
          <w:sz w:val="16"/>
        </w:rPr>
        <w:t xml:space="preserve">This continued trend has elicited howls of protest from </w:t>
      </w:r>
      <w:r w:rsidRPr="00E71691">
        <w:rPr>
          <w:rStyle w:val="StyleUnderline"/>
        </w:rPr>
        <w:t>union supporters</w:t>
      </w:r>
      <w:r w:rsidRPr="00E71691">
        <w:rPr>
          <w:sz w:val="16"/>
        </w:rPr>
        <w:t xml:space="preserve"> who, of course, </w:t>
      </w:r>
      <w:r w:rsidRPr="00E71691">
        <w:rPr>
          <w:rStyle w:val="StyleUnderline"/>
        </w:rPr>
        <w:t xml:space="preserve">want to see an increase in union </w:t>
      </w:r>
      <w:r w:rsidRPr="00E71691">
        <w:rPr>
          <w:rStyle w:val="Emphasis"/>
        </w:rPr>
        <w:t>membership</w:t>
      </w:r>
      <w:r w:rsidRPr="00E71691">
        <w:rPr>
          <w:sz w:val="16"/>
        </w:rPr>
        <w:t xml:space="preserve">. It has also led several Democratic presidential candidates to make calls to reconfigure labor law. </w:t>
      </w:r>
      <w:r w:rsidRPr="00F160B5">
        <w:rPr>
          <w:rStyle w:val="StyleUnderline"/>
          <w:highlight w:val="cyan"/>
        </w:rPr>
        <w:t>Bernie</w:t>
      </w:r>
      <w:r w:rsidRPr="00E71691">
        <w:rPr>
          <w:sz w:val="16"/>
        </w:rPr>
        <w:t xml:space="preserve"> Sanders </w:t>
      </w:r>
      <w:r w:rsidRPr="00F160B5">
        <w:rPr>
          <w:rStyle w:val="StyleUnderline"/>
          <w:highlight w:val="cyan"/>
        </w:rPr>
        <w:t>wants</w:t>
      </w:r>
      <w:r w:rsidRPr="00E71691">
        <w:rPr>
          <w:rStyle w:val="StyleUnderline"/>
        </w:rPr>
        <w:t xml:space="preserve"> to double union membership</w:t>
      </w:r>
      <w:r w:rsidRPr="00E71691">
        <w:rPr>
          <w:sz w:val="16"/>
        </w:rPr>
        <w:t xml:space="preserve"> </w:t>
      </w:r>
      <w:r w:rsidRPr="00E71691">
        <w:rPr>
          <w:rStyle w:val="StyleUnderline"/>
        </w:rPr>
        <w:t>and give</w:t>
      </w:r>
      <w:r w:rsidRPr="00E71691">
        <w:rPr>
          <w:sz w:val="16"/>
        </w:rPr>
        <w:t xml:space="preserve"> federal workers </w:t>
      </w:r>
      <w:r w:rsidRPr="00F160B5">
        <w:rPr>
          <w:rStyle w:val="StyleUnderline"/>
          <w:highlight w:val="cyan"/>
        </w:rPr>
        <w:t>the</w:t>
      </w:r>
      <w:r w:rsidRPr="00F160B5">
        <w:rPr>
          <w:sz w:val="16"/>
          <w:highlight w:val="cyan"/>
        </w:rPr>
        <w:t xml:space="preserve"> </w:t>
      </w:r>
      <w:r w:rsidRPr="00F160B5">
        <w:rPr>
          <w:rStyle w:val="Emphasis"/>
          <w:highlight w:val="cyan"/>
        </w:rPr>
        <w:t>right to strike</w:t>
      </w:r>
      <w:r w:rsidRPr="00E71691">
        <w:rPr>
          <w:sz w:val="16"/>
        </w:rPr>
        <w:t xml:space="preserve">, as well as ban at-will contracts of employment, so that any dismissal could be subject to litigation under a “for cause” standard. </w:t>
      </w:r>
      <w:r w:rsidRPr="00E71691">
        <w:rPr>
          <w:rStyle w:val="StyleUnderline"/>
        </w:rPr>
        <w:t>Not to be outdone</w:t>
      </w:r>
      <w:r w:rsidRPr="00E71691">
        <w:rPr>
          <w:sz w:val="16"/>
        </w:rPr>
        <w:t xml:space="preserve">, Elizabeth </w:t>
      </w:r>
      <w:r w:rsidRPr="00E71691">
        <w:rPr>
          <w:rStyle w:val="StyleUnderline"/>
        </w:rPr>
        <w:t>Warren wants to make it illegal for firms to hire permanent replacements for striking workers</w:t>
      </w:r>
      <w:r w:rsidRPr="00E71691">
        <w:rPr>
          <w:sz w:val="16"/>
        </w:rPr>
        <w:t xml:space="preserve">. They are joined by Pete Buttigieg in demanding a change in federal labor law so that states may no longer pass right-to-work laws that insulate workers from the requirement to pay union dues in unionized firms. </w:t>
      </w:r>
      <w:r w:rsidRPr="00E71691">
        <w:rPr>
          <w:rStyle w:val="StyleUnderline"/>
        </w:rPr>
        <w:t xml:space="preserve">All of </w:t>
      </w:r>
      <w:r w:rsidRPr="00F160B5">
        <w:rPr>
          <w:rStyle w:val="StyleUnderline"/>
          <w:highlight w:val="cyan"/>
        </w:rPr>
        <w:t>these</w:t>
      </w:r>
      <w:r w:rsidRPr="00E71691">
        <w:rPr>
          <w:rStyle w:val="StyleUnderline"/>
        </w:rPr>
        <w:t xml:space="preserve"> new devices </w:t>
      </w:r>
      <w:r w:rsidRPr="00F160B5">
        <w:rPr>
          <w:rStyle w:val="StyleUnderline"/>
          <w:highlight w:val="cyan"/>
        </w:rPr>
        <w:t xml:space="preserve">are </w:t>
      </w:r>
      <w:r w:rsidRPr="00F160B5">
        <w:rPr>
          <w:rStyle w:val="Emphasis"/>
          <w:highlight w:val="cyan"/>
        </w:rPr>
        <w:t>proven job killers</w:t>
      </w:r>
      <w:r w:rsidRPr="00E71691">
        <w:rPr>
          <w:rStyle w:val="StyleUnderline"/>
        </w:rPr>
        <w:t>.</w:t>
      </w:r>
    </w:p>
    <w:p w14:paraId="26D5F9D6" w14:textId="77777777" w:rsidR="00A83D0A" w:rsidRPr="00E71691" w:rsidRDefault="00A83D0A" w:rsidP="00A83D0A">
      <w:pPr>
        <w:rPr>
          <w:sz w:val="16"/>
        </w:rPr>
      </w:pPr>
      <w:r w:rsidRPr="00F160B5">
        <w:rPr>
          <w:rStyle w:val="StyleUnderline"/>
          <w:highlight w:val="cyan"/>
        </w:rPr>
        <w:t>The arguments</w:t>
      </w:r>
      <w:r w:rsidRPr="00E71691">
        <w:rPr>
          <w:rStyle w:val="StyleUnderline"/>
        </w:rPr>
        <w:t xml:space="preserve"> in favor of </w:t>
      </w:r>
      <w:r w:rsidRPr="00E71691">
        <w:rPr>
          <w:rStyle w:val="Emphasis"/>
        </w:rPr>
        <w:t>unions</w:t>
      </w:r>
      <w:r w:rsidRPr="00E71691">
        <w:rPr>
          <w:rStyle w:val="StyleUnderline"/>
        </w:rPr>
        <w:t xml:space="preserve"> are also coming from some unexpected sources in academia</w:t>
      </w:r>
      <w:r w:rsidRPr="00E71691">
        <w:rPr>
          <w:sz w:val="16"/>
        </w:rPr>
        <w:t xml:space="preserve">, where a conservative case has been put forward on the ground that an increase in </w:t>
      </w:r>
      <w:r w:rsidRPr="00F160B5">
        <w:rPr>
          <w:rStyle w:val="StyleUnderline"/>
          <w:highlight w:val="cyan"/>
        </w:rPr>
        <w:t xml:space="preserve">union membership is </w:t>
      </w:r>
      <w:r w:rsidRPr="00F160B5">
        <w:rPr>
          <w:rStyle w:val="Emphasis"/>
          <w:highlight w:val="cyan"/>
        </w:rPr>
        <w:t>needed</w:t>
      </w:r>
      <w:r w:rsidRPr="00F160B5">
        <w:rPr>
          <w:sz w:val="16"/>
          <w:highlight w:val="cyan"/>
        </w:rPr>
        <w:t xml:space="preserve"> </w:t>
      </w:r>
      <w:r w:rsidRPr="00F160B5">
        <w:rPr>
          <w:rStyle w:val="StyleUnderline"/>
          <w:highlight w:val="cyan"/>
        </w:rPr>
        <w:t>to combat</w:t>
      </w:r>
      <w:r w:rsidRPr="00E71691">
        <w:rPr>
          <w:rStyle w:val="StyleUnderline"/>
        </w:rPr>
        <w:t xml:space="preserve"> job insecurity and </w:t>
      </w:r>
      <w:r w:rsidRPr="00E71691">
        <w:rPr>
          <w:rStyle w:val="Emphasis"/>
        </w:rPr>
        <w:t xml:space="preserve">economic </w:t>
      </w:r>
      <w:r w:rsidRPr="00F160B5">
        <w:rPr>
          <w:rStyle w:val="Emphasis"/>
          <w:highlight w:val="cyan"/>
        </w:rPr>
        <w:t>inequality</w:t>
      </w:r>
      <w:r w:rsidRPr="00E71691">
        <w:rPr>
          <w:sz w:val="16"/>
        </w:rPr>
        <w:t>.</w:t>
      </w:r>
    </w:p>
    <w:p w14:paraId="79DE6107" w14:textId="77777777" w:rsidR="00A83D0A" w:rsidRPr="00E71691" w:rsidRDefault="00A83D0A" w:rsidP="00A83D0A">
      <w:pPr>
        <w:rPr>
          <w:sz w:val="16"/>
        </w:rPr>
      </w:pPr>
      <w:r w:rsidRPr="00E71691">
        <w:rPr>
          <w:rStyle w:val="StyleUnderline"/>
        </w:rPr>
        <w:t xml:space="preserve">All of these pro-union critiques </w:t>
      </w:r>
      <w:r w:rsidRPr="00F160B5">
        <w:rPr>
          <w:rStyle w:val="StyleUnderline"/>
          <w:highlight w:val="cyan"/>
        </w:rPr>
        <w:t xml:space="preserve">miss the </w:t>
      </w:r>
      <w:r w:rsidRPr="00F160B5">
        <w:rPr>
          <w:rStyle w:val="Emphasis"/>
          <w:highlight w:val="cyan"/>
        </w:rPr>
        <w:t>basic point</w:t>
      </w:r>
      <w:r w:rsidRPr="00F160B5">
        <w:rPr>
          <w:rStyle w:val="StyleUnderline"/>
          <w:highlight w:val="cyan"/>
        </w:rPr>
        <w:t xml:space="preserve"> that</w:t>
      </w:r>
      <w:r w:rsidRPr="00E71691">
        <w:rPr>
          <w:rStyle w:val="StyleUnderline"/>
        </w:rPr>
        <w:t xml:space="preserve"> the </w:t>
      </w:r>
      <w:r w:rsidRPr="00F160B5">
        <w:rPr>
          <w:rStyle w:val="Emphasis"/>
          <w:highlight w:val="cyan"/>
        </w:rPr>
        <w:t>decline</w:t>
      </w:r>
      <w:r w:rsidRPr="00F160B5">
        <w:rPr>
          <w:sz w:val="16"/>
          <w:highlight w:val="cyan"/>
        </w:rPr>
        <w:t xml:space="preserve"> </w:t>
      </w:r>
      <w:r w:rsidRPr="00F160B5">
        <w:rPr>
          <w:rStyle w:val="StyleUnderline"/>
          <w:highlight w:val="cyan"/>
        </w:rPr>
        <w:t xml:space="preserve">of union power is </w:t>
      </w:r>
      <w:r w:rsidRPr="00F160B5">
        <w:rPr>
          <w:rStyle w:val="Emphasis"/>
          <w:highlight w:val="cyan"/>
        </w:rPr>
        <w:t>good news</w:t>
      </w:r>
      <w:r w:rsidRPr="00E71691">
        <w:rPr>
          <w:rStyle w:val="StyleUnderline"/>
        </w:rPr>
        <w:t xml:space="preserve">, not bad. That conclusion is driven not by some insidious effort to </w:t>
      </w:r>
      <w:r w:rsidRPr="00E71691">
        <w:rPr>
          <w:rStyle w:val="Emphasis"/>
        </w:rPr>
        <w:t>stifle</w:t>
      </w:r>
      <w:r w:rsidRPr="00E71691">
        <w:rPr>
          <w:rStyle w:val="StyleUnderline"/>
        </w:rPr>
        <w:t xml:space="preserve"> the </w:t>
      </w:r>
      <w:r w:rsidRPr="00E71691">
        <w:rPr>
          <w:rStyle w:val="Emphasis"/>
        </w:rPr>
        <w:t>welfare</w:t>
      </w:r>
      <w:r w:rsidRPr="00E71691">
        <w:rPr>
          <w:rStyle w:val="StyleUnderline"/>
        </w:rPr>
        <w:t xml:space="preserve"> of workers, but by the simple and profound point that </w:t>
      </w:r>
      <w:r w:rsidRPr="00F160B5">
        <w:rPr>
          <w:rStyle w:val="StyleUnderline"/>
          <w:highlight w:val="cyan"/>
        </w:rPr>
        <w:t xml:space="preserve">the greatest </w:t>
      </w:r>
      <w:r w:rsidRPr="00F160B5">
        <w:rPr>
          <w:rStyle w:val="Emphasis"/>
          <w:highlight w:val="cyan"/>
        </w:rPr>
        <w:t>protection</w:t>
      </w:r>
      <w:r w:rsidRPr="00E71691">
        <w:rPr>
          <w:sz w:val="16"/>
        </w:rPr>
        <w:t xml:space="preserve"> </w:t>
      </w:r>
      <w:r w:rsidRPr="00E71691">
        <w:rPr>
          <w:rStyle w:val="StyleUnderline"/>
        </w:rPr>
        <w:t xml:space="preserve">for workers </w:t>
      </w:r>
      <w:r w:rsidRPr="00F160B5">
        <w:rPr>
          <w:rStyle w:val="StyleUnderline"/>
          <w:highlight w:val="cyan"/>
        </w:rPr>
        <w:t xml:space="preserve">lies in a </w:t>
      </w:r>
      <w:r w:rsidRPr="00F160B5">
        <w:rPr>
          <w:rStyle w:val="Emphasis"/>
          <w:highlight w:val="cyan"/>
        </w:rPr>
        <w:t>competitive economy</w:t>
      </w:r>
      <w:r w:rsidRPr="00E71691">
        <w:rPr>
          <w:rStyle w:val="StyleUnderline"/>
        </w:rPr>
        <w:t xml:space="preserve"> that opens up more doors than it closes</w:t>
      </w:r>
      <w:r w:rsidRPr="00E71691">
        <w:rPr>
          <w:sz w:val="16"/>
        </w:rPr>
        <w:t xml:space="preserve">. </w:t>
      </w:r>
      <w:r w:rsidRPr="00F160B5">
        <w:rPr>
          <w:rStyle w:val="StyleUnderline"/>
          <w:highlight w:val="cyan"/>
        </w:rPr>
        <w:t>The only way</w:t>
      </w:r>
      <w:r w:rsidRPr="00E71691">
        <w:rPr>
          <w:rStyle w:val="StyleUnderline"/>
        </w:rPr>
        <w:t xml:space="preserve"> to achieve that result </w:t>
      </w:r>
      <w:r w:rsidRPr="00F160B5">
        <w:rPr>
          <w:rStyle w:val="StyleUnderline"/>
          <w:highlight w:val="cyan"/>
        </w:rPr>
        <w:t xml:space="preserve">is by </w:t>
      </w:r>
      <w:r w:rsidRPr="00F160B5">
        <w:rPr>
          <w:rStyle w:val="Emphasis"/>
          <w:highlight w:val="cyan"/>
        </w:rPr>
        <w:t>slashing</w:t>
      </w:r>
      <w:r w:rsidRPr="00E71691">
        <w:rPr>
          <w:rStyle w:val="StyleUnderline"/>
        </w:rPr>
        <w:t xml:space="preserve"> the various </w:t>
      </w:r>
      <w:r w:rsidRPr="00E71691">
        <w:rPr>
          <w:rStyle w:val="Emphasis"/>
        </w:rPr>
        <w:t>restrictions</w:t>
      </w:r>
      <w:r w:rsidRPr="00E71691">
        <w:rPr>
          <w:sz w:val="16"/>
        </w:rPr>
        <w:t xml:space="preserve"> </w:t>
      </w:r>
      <w:r w:rsidRPr="00E71691">
        <w:rPr>
          <w:rStyle w:val="StyleUnderline"/>
        </w:rPr>
        <w:t>that prevent job formation</w:t>
      </w:r>
      <w:r w:rsidRPr="00E71691">
        <w:rPr>
          <w:sz w:val="16"/>
        </w:rPr>
        <w:t xml:space="preserve">, as Justin Haskins of the Heartland Institute notes in a recent article at The Hill. </w:t>
      </w:r>
      <w:r w:rsidRPr="00E71691">
        <w:rPr>
          <w:rStyle w:val="StyleUnderline"/>
        </w:rPr>
        <w:t xml:space="preserve">The central economic insight is that </w:t>
      </w:r>
      <w:r w:rsidRPr="00F160B5">
        <w:rPr>
          <w:rStyle w:val="StyleUnderline"/>
          <w:highlight w:val="cyan"/>
        </w:rPr>
        <w:t>jobs get created</w:t>
      </w:r>
      <w:r w:rsidRPr="00E71691">
        <w:rPr>
          <w:rStyle w:val="StyleUnderline"/>
        </w:rPr>
        <w:t xml:space="preserve"> only </w:t>
      </w:r>
      <w:r w:rsidRPr="00F160B5">
        <w:rPr>
          <w:rStyle w:val="StyleUnderline"/>
          <w:highlight w:val="cyan"/>
        </w:rPr>
        <w:t>when there is the prospect of</w:t>
      </w:r>
      <w:r w:rsidRPr="00E71691">
        <w:rPr>
          <w:rStyle w:val="StyleUnderline"/>
        </w:rPr>
        <w:t xml:space="preserve"> </w:t>
      </w:r>
      <w:r w:rsidRPr="00F160B5">
        <w:rPr>
          <w:rStyle w:val="StyleUnderline"/>
          <w:highlight w:val="cyan"/>
        </w:rPr>
        <w:t>gains from trade</w:t>
      </w:r>
      <w:r w:rsidRPr="00E71691">
        <w:rPr>
          <w:sz w:val="16"/>
        </w:rPr>
        <w:t xml:space="preserve">. </w:t>
      </w:r>
      <w:r w:rsidRPr="00F160B5">
        <w:rPr>
          <w:rStyle w:val="StyleUnderline"/>
          <w:highlight w:val="cyan"/>
        </w:rPr>
        <w:t>Those</w:t>
      </w:r>
      <w:r w:rsidRPr="00E71691">
        <w:rPr>
          <w:rStyle w:val="StyleUnderline"/>
        </w:rPr>
        <w:t xml:space="preserve"> gains in turn </w:t>
      </w:r>
      <w:r w:rsidRPr="00F160B5">
        <w:rPr>
          <w:rStyle w:val="StyleUnderline"/>
          <w:highlight w:val="cyan"/>
        </w:rPr>
        <w:t xml:space="preserve">are </w:t>
      </w:r>
      <w:r w:rsidRPr="00F160B5">
        <w:rPr>
          <w:rStyle w:val="Emphasis"/>
          <w:highlight w:val="cyan"/>
        </w:rPr>
        <w:t>maximized</w:t>
      </w:r>
      <w:r w:rsidRPr="00F160B5">
        <w:rPr>
          <w:rStyle w:val="StyleUnderline"/>
          <w:highlight w:val="cyan"/>
        </w:rPr>
        <w:t xml:space="preserve"> by cutting</w:t>
      </w:r>
      <w:r w:rsidRPr="00E71691">
        <w:rPr>
          <w:rStyle w:val="StyleUnderline"/>
        </w:rPr>
        <w:t xml:space="preserve"> the multitude of </w:t>
      </w:r>
      <w:r w:rsidRPr="00F160B5">
        <w:rPr>
          <w:rStyle w:val="Emphasis"/>
          <w:highlight w:val="cyan"/>
        </w:rPr>
        <w:t>regulations</w:t>
      </w:r>
      <w:r w:rsidRPr="00F160B5">
        <w:rPr>
          <w:rStyle w:val="StyleUnderline"/>
          <w:highlight w:val="cyan"/>
        </w:rPr>
        <w:t xml:space="preserve"> and </w:t>
      </w:r>
      <w:r w:rsidRPr="00F160B5">
        <w:rPr>
          <w:rStyle w:val="Emphasis"/>
          <w:highlight w:val="cyan"/>
        </w:rPr>
        <w:t>taxes</w:t>
      </w:r>
      <w:r w:rsidRPr="00E71691">
        <w:rPr>
          <w:sz w:val="16"/>
        </w:rPr>
        <w:t xml:space="preserve"> </w:t>
      </w:r>
      <w:r w:rsidRPr="00E71691">
        <w:rPr>
          <w:rStyle w:val="StyleUnderline"/>
        </w:rPr>
        <w:t xml:space="preserve">that do nothing more than shrink overall wealth by directing social resources to less </w:t>
      </w:r>
      <w:r w:rsidRPr="00E71691">
        <w:rPr>
          <w:rStyle w:val="Emphasis"/>
        </w:rPr>
        <w:t>productive ends</w:t>
      </w:r>
      <w:r w:rsidRPr="00E71691">
        <w:rPr>
          <w:sz w:val="16"/>
        </w:rPr>
        <w:t>.</w:t>
      </w:r>
    </w:p>
    <w:p w14:paraId="633D52A9" w14:textId="77777777" w:rsidR="00A83D0A" w:rsidRPr="00E71691" w:rsidRDefault="00A83D0A" w:rsidP="00A83D0A">
      <w:pPr>
        <w:pStyle w:val="Heading4"/>
        <w:rPr>
          <w:rFonts w:cs="Arial"/>
        </w:rPr>
      </w:pPr>
      <w:r w:rsidRPr="00E71691">
        <w:rPr>
          <w:rFonts w:cs="Arial"/>
        </w:rPr>
        <w:t xml:space="preserve">Recessions cause </w:t>
      </w:r>
      <w:r w:rsidRPr="00E71691">
        <w:rPr>
          <w:rFonts w:cs="Arial"/>
          <w:u w:val="single"/>
        </w:rPr>
        <w:t xml:space="preserve">global </w:t>
      </w:r>
      <w:r>
        <w:rPr>
          <w:rFonts w:cs="Arial"/>
          <w:u w:val="single"/>
        </w:rPr>
        <w:t>nuclear war</w:t>
      </w:r>
      <w:r w:rsidRPr="00E71691">
        <w:rPr>
          <w:rFonts w:cs="Arial"/>
        </w:rPr>
        <w:t xml:space="preserve"> – ensuring </w:t>
      </w:r>
      <w:r w:rsidRPr="00E71691">
        <w:rPr>
          <w:rFonts w:cs="Arial"/>
          <w:u w:val="single"/>
        </w:rPr>
        <w:t>continued growth</w:t>
      </w:r>
      <w:r w:rsidRPr="00E71691">
        <w:rPr>
          <w:rFonts w:cs="Arial"/>
        </w:rPr>
        <w:t xml:space="preserve"> is key  </w:t>
      </w:r>
    </w:p>
    <w:p w14:paraId="429906D2" w14:textId="77777777" w:rsidR="00A83D0A" w:rsidRPr="00E71691" w:rsidRDefault="00A83D0A" w:rsidP="00A83D0A">
      <w:r w:rsidRPr="00E71691">
        <w:rPr>
          <w:rStyle w:val="Style13ptBold"/>
        </w:rPr>
        <w:t xml:space="preserve">Baird ’20 </w:t>
      </w:r>
      <w:r w:rsidRPr="00E71691">
        <w:t>[Zoe; October 2020; C.E.O. and President of the Markle Foundation, Member of the Aspen Strategy Group and former Trustee at the Council on Foreign Relations, J.D. and A.B. from the University of California at Berkeley; Domestic and International (Dis)order: A Strategic Response, “Equitable Economic Recovery is a National Security Imperative,” Ch. 13]</w:t>
      </w:r>
    </w:p>
    <w:p w14:paraId="03A76F93" w14:textId="77777777" w:rsidR="00A83D0A" w:rsidRPr="00E71691" w:rsidRDefault="00A83D0A" w:rsidP="00A83D0A">
      <w:pPr>
        <w:rPr>
          <w:sz w:val="16"/>
        </w:rPr>
      </w:pPr>
      <w:r w:rsidRPr="00E71691">
        <w:rPr>
          <w:rStyle w:val="StyleUnderline"/>
        </w:rPr>
        <w:t xml:space="preserve">A </w:t>
      </w:r>
      <w:r w:rsidRPr="00E71691">
        <w:rPr>
          <w:rStyle w:val="StyleUnderline"/>
          <w:highlight w:val="cyan"/>
        </w:rPr>
        <w:t>strong</w:t>
      </w:r>
      <w:r w:rsidRPr="00E71691">
        <w:rPr>
          <w:sz w:val="16"/>
        </w:rPr>
        <w:t xml:space="preserve"> and inclusive </w:t>
      </w:r>
      <w:r w:rsidRPr="00E71691">
        <w:rPr>
          <w:rStyle w:val="StyleUnderline"/>
          <w:highlight w:val="cyan"/>
        </w:rPr>
        <w:t xml:space="preserve">economy is </w:t>
      </w:r>
      <w:r w:rsidRPr="00E71691">
        <w:rPr>
          <w:rStyle w:val="Emphasis"/>
          <w:highlight w:val="cyan"/>
        </w:rPr>
        <w:t>essential</w:t>
      </w:r>
      <w:r w:rsidRPr="00E71691">
        <w:rPr>
          <w:rStyle w:val="StyleUnderline"/>
          <w:highlight w:val="cyan"/>
        </w:rPr>
        <w:t xml:space="preserve"> for</w:t>
      </w:r>
      <w:r w:rsidRPr="00E71691">
        <w:rPr>
          <w:rStyle w:val="StyleUnderline"/>
        </w:rPr>
        <w:t xml:space="preserve"> American </w:t>
      </w:r>
      <w:r w:rsidRPr="00E71691">
        <w:rPr>
          <w:rStyle w:val="Emphasis"/>
        </w:rPr>
        <w:t>national security</w:t>
      </w:r>
      <w:r w:rsidRPr="00E71691">
        <w:rPr>
          <w:rStyle w:val="StyleUnderline"/>
        </w:rPr>
        <w:t xml:space="preserve"> and </w:t>
      </w:r>
      <w:r w:rsidRPr="00E71691">
        <w:rPr>
          <w:rStyle w:val="Emphasis"/>
        </w:rPr>
        <w:t xml:space="preserve">global </w:t>
      </w:r>
      <w:r w:rsidRPr="00E71691">
        <w:rPr>
          <w:rStyle w:val="Emphasis"/>
          <w:highlight w:val="cyan"/>
        </w:rPr>
        <w:t>leadership</w:t>
      </w:r>
      <w:r w:rsidRPr="00E71691">
        <w:rPr>
          <w:rStyle w:val="StyleUnderline"/>
        </w:rPr>
        <w:t>. As the nation seeks to return from</w:t>
      </w:r>
      <w:r w:rsidRPr="00E71691">
        <w:rPr>
          <w:sz w:val="16"/>
        </w:rPr>
        <w:t xml:space="preserve"> a </w:t>
      </w:r>
      <w:r w:rsidRPr="00E71691">
        <w:rPr>
          <w:rStyle w:val="StyleUnderline"/>
        </w:rPr>
        <w:t>historic economic crisis, the</w:t>
      </w:r>
      <w:r w:rsidRPr="00E71691">
        <w:rPr>
          <w:sz w:val="16"/>
        </w:rPr>
        <w:t xml:space="preserve"> national </w:t>
      </w:r>
      <w:r w:rsidRPr="00E71691">
        <w:rPr>
          <w:rStyle w:val="StyleUnderline"/>
        </w:rPr>
        <w:t>security community should support</w:t>
      </w:r>
      <w:r w:rsidRPr="00E71691">
        <w:rPr>
          <w:sz w:val="16"/>
        </w:rPr>
        <w:t xml:space="preserve"> an equitable </w:t>
      </w:r>
      <w:r w:rsidRPr="00E71691">
        <w:rPr>
          <w:rStyle w:val="StyleUnderline"/>
        </w:rPr>
        <w:t>recovery that helps</w:t>
      </w:r>
      <w:r w:rsidRPr="00E71691">
        <w:rPr>
          <w:sz w:val="16"/>
        </w:rPr>
        <w:t xml:space="preserve"> every worker </w:t>
      </w:r>
      <w:r w:rsidRPr="00E71691">
        <w:rPr>
          <w:rStyle w:val="StyleUnderline"/>
        </w:rPr>
        <w:t xml:space="preserve">adapt to the </w:t>
      </w:r>
      <w:r w:rsidRPr="00E71691">
        <w:rPr>
          <w:rStyle w:val="Emphasis"/>
        </w:rPr>
        <w:t>seismic shifts</w:t>
      </w:r>
      <w:r w:rsidRPr="00E71691">
        <w:rPr>
          <w:sz w:val="16"/>
        </w:rPr>
        <w:t xml:space="preserve"> underway </w:t>
      </w:r>
      <w:r w:rsidRPr="00E71691">
        <w:rPr>
          <w:rStyle w:val="StyleUnderline"/>
        </w:rPr>
        <w:t>in our economy</w:t>
      </w:r>
      <w:r w:rsidRPr="00E71691">
        <w:rPr>
          <w:sz w:val="16"/>
        </w:rPr>
        <w:t>.</w:t>
      </w:r>
    </w:p>
    <w:p w14:paraId="4970003E" w14:textId="77777777" w:rsidR="00A83D0A" w:rsidRPr="00E71691" w:rsidRDefault="00A83D0A" w:rsidP="00A83D0A">
      <w:pPr>
        <w:rPr>
          <w:sz w:val="16"/>
        </w:rPr>
      </w:pPr>
      <w:r w:rsidRPr="00E71691">
        <w:rPr>
          <w:rStyle w:val="StyleUnderline"/>
        </w:rPr>
        <w:t xml:space="preserve">Broadly shared economic prosperity is </w:t>
      </w:r>
      <w:r w:rsidRPr="00E71691">
        <w:rPr>
          <w:rStyle w:val="StyleUnderline"/>
          <w:highlight w:val="cyan"/>
        </w:rPr>
        <w:t xml:space="preserve">a </w:t>
      </w:r>
      <w:r w:rsidRPr="00E71691">
        <w:rPr>
          <w:rStyle w:val="Emphasis"/>
          <w:highlight w:val="cyan"/>
        </w:rPr>
        <w:t>bedrock</w:t>
      </w:r>
      <w:r w:rsidRPr="00E71691">
        <w:rPr>
          <w:rStyle w:val="StyleUnderline"/>
          <w:highlight w:val="cyan"/>
        </w:rPr>
        <w:t xml:space="preserve"> of America’s</w:t>
      </w:r>
      <w:r w:rsidRPr="00E71691">
        <w:rPr>
          <w:rStyle w:val="TitleChar"/>
          <w:rFonts w:ascii="Arial" w:eastAsiaTheme="minorHAnsi" w:hAnsi="Arial" w:cs="Arial"/>
        </w:rPr>
        <w:t xml:space="preserve"> </w:t>
      </w:r>
      <w:r w:rsidRPr="00E71691">
        <w:rPr>
          <w:rStyle w:val="Emphasis"/>
        </w:rPr>
        <w:t>economic</w:t>
      </w:r>
      <w:r w:rsidRPr="00E71691">
        <w:rPr>
          <w:rStyle w:val="TitleChar"/>
          <w:rFonts w:ascii="Arial" w:eastAsiaTheme="minorHAnsi" w:hAnsi="Arial" w:cs="Arial"/>
        </w:rPr>
        <w:t xml:space="preserve"> </w:t>
      </w:r>
      <w:r w:rsidRPr="00E71691">
        <w:rPr>
          <w:rStyle w:val="StyleUnderline"/>
        </w:rPr>
        <w:t>and</w:t>
      </w:r>
      <w:r w:rsidRPr="00E71691">
        <w:rPr>
          <w:rStyle w:val="TitleChar"/>
          <w:rFonts w:ascii="Arial" w:eastAsiaTheme="minorHAnsi" w:hAnsi="Arial" w:cs="Arial"/>
        </w:rPr>
        <w:t xml:space="preserve"> </w:t>
      </w:r>
      <w:r w:rsidRPr="00E71691">
        <w:rPr>
          <w:rStyle w:val="Emphasis"/>
        </w:rPr>
        <w:t xml:space="preserve">political </w:t>
      </w:r>
      <w:r w:rsidRPr="00E71691">
        <w:rPr>
          <w:rStyle w:val="Emphasis"/>
          <w:highlight w:val="cyan"/>
        </w:rPr>
        <w:t>strength</w:t>
      </w:r>
      <w:r w:rsidRPr="00E71691">
        <w:rPr>
          <w:rStyle w:val="StyleUnderline"/>
        </w:rPr>
        <w:t xml:space="preserve">—both </w:t>
      </w:r>
      <w:r w:rsidRPr="00E71691">
        <w:rPr>
          <w:rStyle w:val="Emphasis"/>
        </w:rPr>
        <w:t>domestically</w:t>
      </w:r>
      <w:r w:rsidRPr="00E71691">
        <w:rPr>
          <w:rStyle w:val="StyleUnderline"/>
        </w:rPr>
        <w:t xml:space="preserve"> and in the </w:t>
      </w:r>
      <w:r w:rsidRPr="00E71691">
        <w:rPr>
          <w:rStyle w:val="Emphasis"/>
        </w:rPr>
        <w:t>international</w:t>
      </w:r>
      <w:r w:rsidRPr="00E71691">
        <w:rPr>
          <w:rStyle w:val="StyleUnderline"/>
        </w:rPr>
        <w:t xml:space="preserve"> arena. A </w:t>
      </w:r>
      <w:r w:rsidRPr="00E71691">
        <w:rPr>
          <w:rStyle w:val="Emphasis"/>
        </w:rPr>
        <w:t>strong</w:t>
      </w:r>
      <w:r w:rsidRPr="00E71691">
        <w:rPr>
          <w:rStyle w:val="StyleUnderline"/>
        </w:rPr>
        <w:t xml:space="preserve"> and </w:t>
      </w:r>
      <w:r w:rsidRPr="00E71691">
        <w:rPr>
          <w:rStyle w:val="Emphasis"/>
          <w:highlight w:val="cyan"/>
        </w:rPr>
        <w:t>equitable</w:t>
      </w:r>
      <w:r w:rsidRPr="00E71691">
        <w:rPr>
          <w:rStyle w:val="StyleUnderline"/>
          <w:highlight w:val="cyan"/>
        </w:rPr>
        <w:t xml:space="preserve"> recovery</w:t>
      </w:r>
      <w:r w:rsidRPr="00E71691">
        <w:rPr>
          <w:rStyle w:val="StyleUnderline"/>
        </w:rPr>
        <w:t xml:space="preserve"> from the economic crisis created by COVID-19 </w:t>
      </w:r>
      <w:r w:rsidRPr="00E71691">
        <w:rPr>
          <w:rStyle w:val="StyleUnderline"/>
          <w:highlight w:val="cyan"/>
        </w:rPr>
        <w:t>would be</w:t>
      </w:r>
      <w:r w:rsidRPr="00E71691">
        <w:rPr>
          <w:rStyle w:val="StyleUnderline"/>
        </w:rPr>
        <w:t xml:space="preserve"> a </w:t>
      </w:r>
      <w:r w:rsidRPr="00E71691">
        <w:rPr>
          <w:rStyle w:val="Emphasis"/>
          <w:highlight w:val="cyan"/>
        </w:rPr>
        <w:t>powerful</w:t>
      </w:r>
      <w:r w:rsidRPr="00E71691">
        <w:rPr>
          <w:rStyle w:val="Emphasis"/>
        </w:rPr>
        <w:t xml:space="preserve"> testament</w:t>
      </w:r>
      <w:r w:rsidRPr="00E71691">
        <w:rPr>
          <w:rStyle w:val="StyleUnderline"/>
        </w:rPr>
        <w:t xml:space="preserve"> to the</w:t>
      </w:r>
      <w:r w:rsidRPr="00E71691">
        <w:rPr>
          <w:rStyle w:val="TitleChar"/>
          <w:rFonts w:ascii="Arial" w:eastAsiaTheme="minorHAnsi" w:hAnsi="Arial" w:cs="Arial"/>
        </w:rPr>
        <w:t xml:space="preserve"> </w:t>
      </w:r>
      <w:r w:rsidRPr="00E71691">
        <w:rPr>
          <w:rStyle w:val="Emphasis"/>
        </w:rPr>
        <w:t>resilience</w:t>
      </w:r>
      <w:r w:rsidRPr="00E71691">
        <w:rPr>
          <w:rStyle w:val="StyleUnderline"/>
        </w:rPr>
        <w:t xml:space="preserve"> of the American system and its</w:t>
      </w:r>
      <w:r w:rsidRPr="00E71691">
        <w:rPr>
          <w:rStyle w:val="TitleChar"/>
          <w:rFonts w:ascii="Arial" w:eastAsiaTheme="minorHAnsi" w:hAnsi="Arial" w:cs="Arial"/>
        </w:rPr>
        <w:t xml:space="preserve"> </w:t>
      </w:r>
      <w:r w:rsidRPr="00E71691">
        <w:rPr>
          <w:rStyle w:val="Emphasis"/>
        </w:rPr>
        <w:t>ability to create prosperity</w:t>
      </w:r>
      <w:r w:rsidRPr="00E71691">
        <w:rPr>
          <w:rStyle w:val="StyleUnderline"/>
        </w:rPr>
        <w:t xml:space="preserve"> at a time of </w:t>
      </w:r>
      <w:r w:rsidRPr="00E71691">
        <w:rPr>
          <w:rStyle w:val="Emphasis"/>
        </w:rPr>
        <w:t>seismic change</w:t>
      </w:r>
      <w:r w:rsidRPr="00E71691">
        <w:rPr>
          <w:rStyle w:val="StyleUnderline"/>
        </w:rPr>
        <w:t xml:space="preserve"> and persistent </w:t>
      </w:r>
      <w:r w:rsidRPr="00E71691">
        <w:rPr>
          <w:rStyle w:val="Emphasis"/>
        </w:rPr>
        <w:t>global crisis</w:t>
      </w:r>
      <w:r w:rsidRPr="00E71691">
        <w:rPr>
          <w:sz w:val="16"/>
        </w:rPr>
        <w:t xml:space="preserve">. Such a recovery could attack the profound economic inequities that have developed over the past several decades. </w:t>
      </w:r>
      <w:r w:rsidRPr="00E71691">
        <w:rPr>
          <w:rStyle w:val="StyleUnderline"/>
        </w:rPr>
        <w:t>Without</w:t>
      </w:r>
      <w:r w:rsidRPr="00E71691">
        <w:rPr>
          <w:rStyle w:val="TitleChar"/>
          <w:rFonts w:ascii="Arial" w:eastAsiaTheme="minorHAnsi" w:hAnsi="Arial" w:cs="Arial"/>
        </w:rPr>
        <w:t xml:space="preserve"> </w:t>
      </w:r>
      <w:r w:rsidRPr="00E71691">
        <w:rPr>
          <w:rStyle w:val="Emphasis"/>
        </w:rPr>
        <w:t>bold action</w:t>
      </w:r>
      <w:r w:rsidRPr="00E71691">
        <w:rPr>
          <w:sz w:val="16"/>
        </w:rPr>
        <w:t xml:space="preserve"> to help all workers access good jobs as the economy returns, </w:t>
      </w:r>
      <w:r w:rsidRPr="00E71691">
        <w:rPr>
          <w:rStyle w:val="StyleUnderline"/>
        </w:rPr>
        <w:t>the</w:t>
      </w:r>
      <w:r w:rsidRPr="00E71691">
        <w:rPr>
          <w:rStyle w:val="TitleChar"/>
          <w:rFonts w:ascii="Arial" w:eastAsiaTheme="minorHAnsi" w:hAnsi="Arial" w:cs="Arial"/>
        </w:rPr>
        <w:t xml:space="preserve"> </w:t>
      </w:r>
      <w:r w:rsidRPr="00E71691">
        <w:rPr>
          <w:rStyle w:val="Emphasis"/>
          <w:highlight w:val="cyan"/>
        </w:rPr>
        <w:t>U</w:t>
      </w:r>
      <w:r w:rsidRPr="00E71691">
        <w:rPr>
          <w:sz w:val="16"/>
        </w:rPr>
        <w:t xml:space="preserve">nited </w:t>
      </w:r>
      <w:r w:rsidRPr="00E71691">
        <w:rPr>
          <w:rStyle w:val="Emphasis"/>
          <w:highlight w:val="cyan"/>
        </w:rPr>
        <w:t>S</w:t>
      </w:r>
      <w:r w:rsidRPr="00E71691">
        <w:rPr>
          <w:sz w:val="16"/>
        </w:rPr>
        <w:t xml:space="preserve">tates </w:t>
      </w:r>
      <w:r w:rsidRPr="00E71691">
        <w:rPr>
          <w:rStyle w:val="StyleUnderline"/>
          <w:highlight w:val="cyan"/>
        </w:rPr>
        <w:t>risks</w:t>
      </w:r>
      <w:r w:rsidRPr="00E71691">
        <w:rPr>
          <w:rStyle w:val="TitleChar"/>
          <w:rFonts w:ascii="Arial" w:eastAsiaTheme="minorHAnsi" w:hAnsi="Arial" w:cs="Arial"/>
          <w:highlight w:val="cyan"/>
        </w:rPr>
        <w:t xml:space="preserve"> </w:t>
      </w:r>
      <w:r w:rsidRPr="00E71691">
        <w:rPr>
          <w:rStyle w:val="Emphasis"/>
          <w:highlight w:val="cyan"/>
        </w:rPr>
        <w:t>undermining</w:t>
      </w:r>
      <w:r w:rsidRPr="00E71691">
        <w:rPr>
          <w:rStyle w:val="StyleUnderline"/>
        </w:rPr>
        <w:t xml:space="preserve"> the</w:t>
      </w:r>
      <w:r w:rsidRPr="00E71691">
        <w:rPr>
          <w:rStyle w:val="TitleChar"/>
          <w:rFonts w:ascii="Arial" w:eastAsiaTheme="minorHAnsi" w:hAnsi="Arial" w:cs="Arial"/>
        </w:rPr>
        <w:t xml:space="preserve"> </w:t>
      </w:r>
      <w:r w:rsidRPr="00E71691">
        <w:rPr>
          <w:rStyle w:val="Emphasis"/>
          <w:highlight w:val="cyan"/>
        </w:rPr>
        <w:t>legitimacy</w:t>
      </w:r>
      <w:r w:rsidRPr="00E71691">
        <w:rPr>
          <w:rStyle w:val="Emphasis"/>
        </w:rPr>
        <w:t xml:space="preserve"> of its institutions</w:t>
      </w:r>
      <w:r w:rsidRPr="00E71691">
        <w:rPr>
          <w:rStyle w:val="StyleUnderline"/>
        </w:rPr>
        <w:t xml:space="preserve"> </w:t>
      </w:r>
      <w:r w:rsidRPr="00E71691">
        <w:rPr>
          <w:rStyle w:val="StyleUnderline"/>
          <w:highlight w:val="cyan"/>
        </w:rPr>
        <w:t>and</w:t>
      </w:r>
      <w:r w:rsidRPr="00E71691">
        <w:rPr>
          <w:rStyle w:val="StyleUnderline"/>
        </w:rPr>
        <w:t xml:space="preserve"> its </w:t>
      </w:r>
      <w:r w:rsidRPr="00E71691">
        <w:rPr>
          <w:rStyle w:val="Emphasis"/>
          <w:highlight w:val="cyan"/>
        </w:rPr>
        <w:t>international standing</w:t>
      </w:r>
      <w:r w:rsidRPr="00E71691">
        <w:rPr>
          <w:rStyle w:val="StyleUnderline"/>
        </w:rPr>
        <w:t>. The</w:t>
      </w:r>
      <w:r w:rsidRPr="00E71691">
        <w:rPr>
          <w:rStyle w:val="TitleChar"/>
          <w:rFonts w:ascii="Arial" w:eastAsiaTheme="minorHAnsi" w:hAnsi="Arial" w:cs="Arial"/>
        </w:rPr>
        <w:t xml:space="preserve"> </w:t>
      </w:r>
      <w:r w:rsidRPr="00E71691">
        <w:rPr>
          <w:rStyle w:val="Emphasis"/>
        </w:rPr>
        <w:t>outcome</w:t>
      </w:r>
      <w:r w:rsidRPr="00E71691">
        <w:rPr>
          <w:rStyle w:val="StyleUnderline"/>
        </w:rPr>
        <w:t xml:space="preserve"> will be a </w:t>
      </w:r>
      <w:r w:rsidRPr="00E71691">
        <w:rPr>
          <w:rStyle w:val="Emphasis"/>
        </w:rPr>
        <w:t>key determinant</w:t>
      </w:r>
      <w:r w:rsidRPr="00E71691">
        <w:rPr>
          <w:rStyle w:val="StyleUnderline"/>
        </w:rPr>
        <w:t xml:space="preserve"> of America’s </w:t>
      </w:r>
      <w:r w:rsidRPr="00E71691">
        <w:rPr>
          <w:rStyle w:val="Emphasis"/>
        </w:rPr>
        <w:t>national security</w:t>
      </w:r>
      <w:r w:rsidRPr="00E71691">
        <w:rPr>
          <w:rStyle w:val="TitleChar"/>
          <w:rFonts w:ascii="Arial" w:eastAsiaTheme="minorHAnsi" w:hAnsi="Arial" w:cs="Arial"/>
        </w:rPr>
        <w:t xml:space="preserve"> </w:t>
      </w:r>
      <w:r w:rsidRPr="00E71691">
        <w:rPr>
          <w:rStyle w:val="StyleUnderline"/>
        </w:rPr>
        <w:t>for years to come</w:t>
      </w:r>
      <w:r w:rsidRPr="00E71691">
        <w:rPr>
          <w:sz w:val="16"/>
        </w:rPr>
        <w:t>.</w:t>
      </w:r>
    </w:p>
    <w:p w14:paraId="68C619F2" w14:textId="77777777" w:rsidR="00A83D0A" w:rsidRPr="00E71691" w:rsidRDefault="00A83D0A" w:rsidP="00A83D0A">
      <w:pPr>
        <w:rPr>
          <w:sz w:val="16"/>
          <w:szCs w:val="18"/>
        </w:rPr>
      </w:pPr>
      <w:r w:rsidRPr="00E71691">
        <w:rPr>
          <w:sz w:val="16"/>
          <w:szCs w:val="18"/>
        </w:rPr>
        <w:t>An equitable recovery requires a national commitment to help all workers obtain good jobs—particularly the two-thirds of adults without a bachelor’s degree and people of color who have been most affected by the crisis and were denied opportunity before it. As the nation engages in a historic debate about how to accelerate economic recovery, ambitious public investment is necessary to put Americans back to work with dignity and opportunity. We need an intentional effort to make sure that the jobs that come back are good jobs with decent wages, benefits, and mobility and to empower workers to access these opportunities in a profoundly changed labor market.</w:t>
      </w:r>
    </w:p>
    <w:p w14:paraId="12DE4770" w14:textId="77777777" w:rsidR="00A83D0A" w:rsidRPr="00E71691" w:rsidRDefault="00A83D0A" w:rsidP="00A83D0A">
      <w:pPr>
        <w:rPr>
          <w:sz w:val="16"/>
        </w:rPr>
      </w:pPr>
      <w:r w:rsidRPr="00E71691">
        <w:rPr>
          <w:rStyle w:val="StyleUnderline"/>
        </w:rPr>
        <w:t xml:space="preserve">To achieve these goals, </w:t>
      </w:r>
      <w:r w:rsidRPr="00E71691">
        <w:rPr>
          <w:rStyle w:val="Emphasis"/>
          <w:highlight w:val="cyan"/>
        </w:rPr>
        <w:t>America</w:t>
      </w:r>
      <w:r w:rsidRPr="00E71691">
        <w:rPr>
          <w:rStyle w:val="StyleUnderline"/>
        </w:rPr>
        <w:t xml:space="preserve">n policy makers </w:t>
      </w:r>
      <w:r w:rsidRPr="00E71691">
        <w:rPr>
          <w:rStyle w:val="StyleUnderline"/>
          <w:highlight w:val="cyan"/>
        </w:rPr>
        <w:t>need</w:t>
      </w:r>
      <w:r w:rsidRPr="00E71691">
        <w:rPr>
          <w:rStyle w:val="StyleUnderline"/>
        </w:rPr>
        <w:t xml:space="preserve"> to establish</w:t>
      </w:r>
      <w:r w:rsidRPr="00E71691">
        <w:rPr>
          <w:rStyle w:val="TitleChar"/>
          <w:rFonts w:ascii="Arial" w:eastAsiaTheme="minorHAnsi" w:hAnsi="Arial" w:cs="Arial"/>
        </w:rPr>
        <w:t xml:space="preserve"> </w:t>
      </w:r>
      <w:r w:rsidRPr="00E71691">
        <w:rPr>
          <w:rStyle w:val="Emphasis"/>
        </w:rPr>
        <w:t xml:space="preserve">job </w:t>
      </w:r>
      <w:r w:rsidRPr="00E71691">
        <w:rPr>
          <w:rStyle w:val="Emphasis"/>
          <w:highlight w:val="cyan"/>
        </w:rPr>
        <w:t>growth strategies</w:t>
      </w:r>
      <w:r w:rsidRPr="00E71691">
        <w:rPr>
          <w:rStyle w:val="StyleUnderline"/>
        </w:rPr>
        <w:t xml:space="preserve"> that address </w:t>
      </w:r>
      <w:r w:rsidRPr="00E71691">
        <w:rPr>
          <w:rStyle w:val="Emphasis"/>
        </w:rPr>
        <w:t>urgent public needs</w:t>
      </w:r>
      <w:r w:rsidRPr="00E71691">
        <w:rPr>
          <w:rStyle w:val="TitleChar"/>
          <w:rFonts w:ascii="Arial" w:eastAsiaTheme="minorHAnsi" w:hAnsi="Arial" w:cs="Arial"/>
        </w:rPr>
        <w:t xml:space="preserve"> </w:t>
      </w:r>
      <w:r w:rsidRPr="00E71691">
        <w:rPr>
          <w:rStyle w:val="StyleUnderline"/>
        </w:rPr>
        <w:t>through</w:t>
      </w:r>
      <w:r w:rsidRPr="00E71691">
        <w:rPr>
          <w:rStyle w:val="TitleChar"/>
          <w:rFonts w:ascii="Arial" w:eastAsiaTheme="minorHAnsi" w:hAnsi="Arial" w:cs="Arial"/>
        </w:rPr>
        <w:t xml:space="preserve"> </w:t>
      </w:r>
      <w:r w:rsidRPr="00E71691">
        <w:rPr>
          <w:rStyle w:val="Emphasis"/>
        </w:rPr>
        <w:t>major programs</w:t>
      </w:r>
      <w:r w:rsidRPr="00E71691">
        <w:rPr>
          <w:rStyle w:val="TitleChar"/>
          <w:rFonts w:ascii="Arial" w:eastAsiaTheme="minorHAnsi" w:hAnsi="Arial" w:cs="Arial"/>
        </w:rPr>
        <w:t xml:space="preserve"> </w:t>
      </w:r>
      <w:r w:rsidRPr="00E71691">
        <w:rPr>
          <w:rStyle w:val="StyleUnderline"/>
        </w:rPr>
        <w:t>in green energy, infrastructure, and health</w:t>
      </w:r>
      <w:r w:rsidRPr="00E71691">
        <w:rPr>
          <w:sz w:val="16"/>
        </w:rPr>
        <w:t>. Alongside these job growth strategies, we need to recognize and develop the talents of workers by creating an adult learning system that meets workers’ needs and develops skills for the digital economy. The national security community must lend its support to this cause. And as it does so, it can bring home the lessons from the advances made in these areas in other countries, particularly our European allies, and consider this a realm of international cooperation and international engagement.</w:t>
      </w:r>
    </w:p>
    <w:p w14:paraId="74674417" w14:textId="77777777" w:rsidR="00A83D0A" w:rsidRPr="00E71691" w:rsidRDefault="00A83D0A" w:rsidP="00A83D0A">
      <w:pPr>
        <w:rPr>
          <w:sz w:val="16"/>
        </w:rPr>
      </w:pPr>
      <w:r w:rsidRPr="00E71691">
        <w:rPr>
          <w:sz w:val="16"/>
        </w:rPr>
        <w:t>Shared Economic Prosperity Is a National Security Asset</w:t>
      </w:r>
    </w:p>
    <w:p w14:paraId="38AC0D3C" w14:textId="77777777" w:rsidR="00A83D0A" w:rsidRPr="00E71691" w:rsidRDefault="00A83D0A" w:rsidP="00A83D0A">
      <w:pPr>
        <w:rPr>
          <w:sz w:val="16"/>
        </w:rPr>
      </w:pPr>
      <w:r w:rsidRPr="00E71691">
        <w:rPr>
          <w:rStyle w:val="StyleUnderline"/>
        </w:rPr>
        <w:t xml:space="preserve">A </w:t>
      </w:r>
      <w:r w:rsidRPr="00E71691">
        <w:rPr>
          <w:rStyle w:val="Emphasis"/>
        </w:rPr>
        <w:t>strong economy</w:t>
      </w:r>
      <w:r w:rsidRPr="00E71691">
        <w:rPr>
          <w:rStyle w:val="StyleUnderline"/>
        </w:rPr>
        <w:t xml:space="preserve"> is</w:t>
      </w:r>
      <w:r w:rsidRPr="00E71691">
        <w:rPr>
          <w:rStyle w:val="TitleChar"/>
          <w:rFonts w:ascii="Arial" w:eastAsiaTheme="minorHAnsi" w:hAnsi="Arial" w:cs="Arial"/>
        </w:rPr>
        <w:t xml:space="preserve"> </w:t>
      </w:r>
      <w:r w:rsidRPr="00E71691">
        <w:rPr>
          <w:rStyle w:val="Emphasis"/>
        </w:rPr>
        <w:t>essential</w:t>
      </w:r>
      <w:r w:rsidRPr="00E71691">
        <w:rPr>
          <w:rStyle w:val="StyleUnderline"/>
        </w:rPr>
        <w:t xml:space="preserve"> to America’s</w:t>
      </w:r>
      <w:r w:rsidRPr="00E71691">
        <w:rPr>
          <w:rStyle w:val="TitleChar"/>
          <w:rFonts w:ascii="Arial" w:eastAsiaTheme="minorHAnsi" w:hAnsi="Arial" w:cs="Arial"/>
        </w:rPr>
        <w:t xml:space="preserve"> </w:t>
      </w:r>
      <w:r w:rsidRPr="00E71691">
        <w:rPr>
          <w:rStyle w:val="Emphasis"/>
        </w:rPr>
        <w:t>security and diplomatic strategy</w:t>
      </w:r>
      <w:r w:rsidRPr="00E71691">
        <w:rPr>
          <w:rStyle w:val="StyleUnderline"/>
        </w:rPr>
        <w:t xml:space="preserve">. Economic </w:t>
      </w:r>
      <w:r w:rsidRPr="00E71691">
        <w:rPr>
          <w:rStyle w:val="StyleUnderline"/>
          <w:highlight w:val="cyan"/>
        </w:rPr>
        <w:t>strength increases</w:t>
      </w:r>
      <w:r w:rsidRPr="00E71691">
        <w:rPr>
          <w:rStyle w:val="StyleUnderline"/>
        </w:rPr>
        <w:t xml:space="preserve"> our </w:t>
      </w:r>
      <w:r w:rsidRPr="00E71691">
        <w:rPr>
          <w:rStyle w:val="Emphasis"/>
          <w:highlight w:val="cyan"/>
        </w:rPr>
        <w:t>influence</w:t>
      </w:r>
      <w:r w:rsidRPr="00E71691">
        <w:rPr>
          <w:rStyle w:val="StyleUnderline"/>
        </w:rPr>
        <w:t xml:space="preserve"> on the global stage,</w:t>
      </w:r>
      <w:r w:rsidRPr="00E71691">
        <w:rPr>
          <w:rStyle w:val="TitleChar"/>
          <w:rFonts w:ascii="Arial" w:eastAsiaTheme="minorHAnsi" w:hAnsi="Arial" w:cs="Arial"/>
        </w:rPr>
        <w:t xml:space="preserve"> </w:t>
      </w:r>
      <w:r w:rsidRPr="00E71691">
        <w:rPr>
          <w:rStyle w:val="Emphasis"/>
        </w:rPr>
        <w:t>expands markets</w:t>
      </w:r>
      <w:r w:rsidRPr="00E71691">
        <w:rPr>
          <w:rStyle w:val="StyleUnderline"/>
        </w:rPr>
        <w:t xml:space="preserve">, </w:t>
      </w:r>
      <w:r w:rsidRPr="00E71691">
        <w:rPr>
          <w:rStyle w:val="StyleUnderline"/>
          <w:highlight w:val="cyan"/>
        </w:rPr>
        <w:t>and</w:t>
      </w:r>
      <w:r w:rsidRPr="00E71691">
        <w:rPr>
          <w:rStyle w:val="TitleChar"/>
          <w:rFonts w:ascii="Arial" w:eastAsiaTheme="minorHAnsi" w:hAnsi="Arial" w:cs="Arial"/>
          <w:highlight w:val="cyan"/>
        </w:rPr>
        <w:t xml:space="preserve"> </w:t>
      </w:r>
      <w:r w:rsidRPr="00E71691">
        <w:rPr>
          <w:rStyle w:val="Emphasis"/>
          <w:highlight w:val="cyan"/>
        </w:rPr>
        <w:t>funds</w:t>
      </w:r>
      <w:r w:rsidRPr="00E71691">
        <w:rPr>
          <w:rStyle w:val="StyleUnderline"/>
          <w:highlight w:val="cyan"/>
        </w:rPr>
        <w:t xml:space="preserve"> a</w:t>
      </w:r>
      <w:r w:rsidRPr="00E71691">
        <w:rPr>
          <w:rStyle w:val="TitleChar"/>
          <w:rFonts w:ascii="Arial" w:eastAsiaTheme="minorHAnsi" w:hAnsi="Arial" w:cs="Arial"/>
          <w:highlight w:val="cyan"/>
        </w:rPr>
        <w:t xml:space="preserve"> </w:t>
      </w:r>
      <w:r w:rsidRPr="00E71691">
        <w:rPr>
          <w:rStyle w:val="Emphasis"/>
          <w:highlight w:val="cyan"/>
        </w:rPr>
        <w:t>strong</w:t>
      </w:r>
      <w:r w:rsidRPr="00E71691">
        <w:rPr>
          <w:rStyle w:val="Emphasis"/>
        </w:rPr>
        <w:t xml:space="preserve"> and agile </w:t>
      </w:r>
      <w:r w:rsidRPr="00E71691">
        <w:rPr>
          <w:rStyle w:val="Emphasis"/>
          <w:highlight w:val="cyan"/>
        </w:rPr>
        <w:t>military</w:t>
      </w:r>
      <w:r w:rsidRPr="00E71691">
        <w:rPr>
          <w:rStyle w:val="StyleUnderline"/>
        </w:rPr>
        <w:t xml:space="preserve"> and</w:t>
      </w:r>
      <w:r w:rsidRPr="00E71691">
        <w:rPr>
          <w:rStyle w:val="TitleChar"/>
          <w:rFonts w:ascii="Arial" w:eastAsiaTheme="minorHAnsi" w:hAnsi="Arial" w:cs="Arial"/>
        </w:rPr>
        <w:t xml:space="preserve"> </w:t>
      </w:r>
      <w:r w:rsidRPr="00E71691">
        <w:rPr>
          <w:rStyle w:val="Emphasis"/>
        </w:rPr>
        <w:t>national defense</w:t>
      </w:r>
      <w:r w:rsidRPr="00E71691">
        <w:rPr>
          <w:sz w:val="16"/>
        </w:rPr>
        <w:t xml:space="preserve">. Yet it is not enough for America’s economy to be strong for some—prosperity must be broadly shared. </w:t>
      </w:r>
      <w:r w:rsidRPr="00E71691">
        <w:rPr>
          <w:rStyle w:val="Emphasis"/>
        </w:rPr>
        <w:t xml:space="preserve">Widespread </w:t>
      </w:r>
      <w:r w:rsidRPr="00E71691">
        <w:rPr>
          <w:rStyle w:val="Emphasis"/>
          <w:highlight w:val="cyan"/>
        </w:rPr>
        <w:t>belief</w:t>
      </w:r>
      <w:r w:rsidRPr="00E71691">
        <w:rPr>
          <w:rStyle w:val="StyleUnderline"/>
          <w:highlight w:val="cyan"/>
        </w:rPr>
        <w:t xml:space="preserve"> in the</w:t>
      </w:r>
      <w:r w:rsidRPr="00E71691">
        <w:rPr>
          <w:rStyle w:val="StyleUnderline"/>
        </w:rPr>
        <w:t xml:space="preserve"> ability of the American </w:t>
      </w:r>
      <w:r w:rsidRPr="00E71691">
        <w:rPr>
          <w:rStyle w:val="Emphasis"/>
        </w:rPr>
        <w:t xml:space="preserve">economic </w:t>
      </w:r>
      <w:r w:rsidRPr="00E71691">
        <w:rPr>
          <w:rStyle w:val="Emphasis"/>
          <w:highlight w:val="cyan"/>
        </w:rPr>
        <w:t>system</w:t>
      </w:r>
      <w:r w:rsidRPr="00E71691">
        <w:rPr>
          <w:rStyle w:val="StyleUnderline"/>
        </w:rPr>
        <w:t xml:space="preserve"> to create economic security and mobility for all</w:t>
      </w:r>
      <w:r w:rsidRPr="00E71691">
        <w:rPr>
          <w:sz w:val="16"/>
        </w:rPr>
        <w:t xml:space="preserve">—the American Dream— </w:t>
      </w:r>
      <w:r w:rsidRPr="00E71691">
        <w:rPr>
          <w:rStyle w:val="StyleUnderline"/>
          <w:highlight w:val="cyan"/>
        </w:rPr>
        <w:t xml:space="preserve">creates </w:t>
      </w:r>
      <w:r w:rsidRPr="00E71691">
        <w:rPr>
          <w:rStyle w:val="Emphasis"/>
          <w:highlight w:val="cyan"/>
        </w:rPr>
        <w:t>credibility</w:t>
      </w:r>
      <w:r w:rsidRPr="00E71691">
        <w:rPr>
          <w:rStyle w:val="StyleUnderline"/>
        </w:rPr>
        <w:t xml:space="preserve"> and</w:t>
      </w:r>
      <w:r w:rsidRPr="00E71691">
        <w:rPr>
          <w:rStyle w:val="TitleChar"/>
          <w:rFonts w:ascii="Arial" w:eastAsiaTheme="minorHAnsi" w:hAnsi="Arial" w:cs="Arial"/>
        </w:rPr>
        <w:t xml:space="preserve"> </w:t>
      </w:r>
      <w:r w:rsidRPr="00E71691">
        <w:rPr>
          <w:rStyle w:val="Emphasis"/>
        </w:rPr>
        <w:t>legitimacy</w:t>
      </w:r>
      <w:r w:rsidRPr="00E71691">
        <w:rPr>
          <w:rStyle w:val="StyleUnderline"/>
        </w:rPr>
        <w:t xml:space="preserve"> </w:t>
      </w:r>
      <w:r w:rsidRPr="00E71691">
        <w:rPr>
          <w:rStyle w:val="StyleUnderline"/>
          <w:highlight w:val="cyan"/>
        </w:rPr>
        <w:t>for</w:t>
      </w:r>
      <w:r w:rsidRPr="00E71691">
        <w:rPr>
          <w:rStyle w:val="StyleUnderline"/>
        </w:rPr>
        <w:t xml:space="preserve"> America’s</w:t>
      </w:r>
      <w:r w:rsidRPr="00E71691">
        <w:rPr>
          <w:rStyle w:val="TitleChar"/>
          <w:rFonts w:ascii="Arial" w:eastAsiaTheme="minorHAnsi" w:hAnsi="Arial" w:cs="Arial"/>
        </w:rPr>
        <w:t xml:space="preserve"> </w:t>
      </w:r>
      <w:r w:rsidRPr="00E71691">
        <w:rPr>
          <w:rStyle w:val="Emphasis"/>
          <w:highlight w:val="cyan"/>
        </w:rPr>
        <w:t>values</w:t>
      </w:r>
      <w:r w:rsidRPr="00E71691">
        <w:rPr>
          <w:rStyle w:val="TitleChar"/>
          <w:rFonts w:ascii="Arial" w:eastAsiaTheme="minorHAnsi" w:hAnsi="Arial" w:cs="Arial"/>
        </w:rPr>
        <w:t xml:space="preserve">, </w:t>
      </w:r>
      <w:r w:rsidRPr="00E71691">
        <w:rPr>
          <w:rStyle w:val="Emphasis"/>
        </w:rPr>
        <w:t>governance</w:t>
      </w:r>
      <w:r w:rsidRPr="00E71691">
        <w:rPr>
          <w:rStyle w:val="StyleUnderline"/>
        </w:rPr>
        <w:t xml:space="preserve">, </w:t>
      </w:r>
      <w:r w:rsidRPr="00E71691">
        <w:rPr>
          <w:rStyle w:val="StyleUnderline"/>
          <w:highlight w:val="cyan"/>
        </w:rPr>
        <w:t>and</w:t>
      </w:r>
      <w:r w:rsidRPr="00E71691">
        <w:rPr>
          <w:rStyle w:val="TitleChar"/>
          <w:rFonts w:ascii="Arial" w:eastAsiaTheme="minorHAnsi" w:hAnsi="Arial" w:cs="Arial"/>
          <w:highlight w:val="cyan"/>
        </w:rPr>
        <w:t xml:space="preserve"> </w:t>
      </w:r>
      <w:r w:rsidRPr="00E71691">
        <w:rPr>
          <w:rStyle w:val="Emphasis"/>
          <w:highlight w:val="cyan"/>
        </w:rPr>
        <w:t>alliances</w:t>
      </w:r>
      <w:r w:rsidRPr="00E71691">
        <w:rPr>
          <w:rStyle w:val="StyleUnderline"/>
        </w:rPr>
        <w:t xml:space="preserve"> around the world</w:t>
      </w:r>
      <w:r w:rsidRPr="00E71691">
        <w:rPr>
          <w:sz w:val="16"/>
        </w:rPr>
        <w:t>.</w:t>
      </w:r>
    </w:p>
    <w:p w14:paraId="3B847969" w14:textId="77777777" w:rsidR="00A83D0A" w:rsidRPr="00E71691" w:rsidRDefault="00A83D0A" w:rsidP="00A83D0A">
      <w:pPr>
        <w:rPr>
          <w:sz w:val="16"/>
        </w:rPr>
      </w:pPr>
      <w:r w:rsidRPr="00E71691">
        <w:rPr>
          <w:rStyle w:val="StyleUnderline"/>
        </w:rPr>
        <w:t xml:space="preserve">After World War II, the </w:t>
      </w:r>
      <w:r w:rsidRPr="00E71691">
        <w:rPr>
          <w:rStyle w:val="Emphasis"/>
        </w:rPr>
        <w:t>U</w:t>
      </w:r>
      <w:r w:rsidRPr="00E71691">
        <w:rPr>
          <w:sz w:val="16"/>
        </w:rPr>
        <w:t xml:space="preserve">nited </w:t>
      </w:r>
      <w:r w:rsidRPr="00E71691">
        <w:rPr>
          <w:rStyle w:val="Emphasis"/>
        </w:rPr>
        <w:t>S</w:t>
      </w:r>
      <w:r w:rsidRPr="00E71691">
        <w:rPr>
          <w:sz w:val="16"/>
        </w:rPr>
        <w:t xml:space="preserve">tates </w:t>
      </w:r>
      <w:r w:rsidRPr="00E71691">
        <w:rPr>
          <w:rStyle w:val="StyleUnderline"/>
        </w:rPr>
        <w:t xml:space="preserve">grew the middle class to historic size and strength. This achievement made America </w:t>
      </w:r>
      <w:r w:rsidRPr="00E71691">
        <w:rPr>
          <w:rStyle w:val="StyleUnderline"/>
          <w:highlight w:val="cyan"/>
        </w:rPr>
        <w:t>the</w:t>
      </w:r>
      <w:r w:rsidRPr="00E71691">
        <w:rPr>
          <w:rStyle w:val="TitleChar"/>
          <w:rFonts w:ascii="Arial" w:eastAsiaTheme="minorHAnsi" w:hAnsi="Arial" w:cs="Arial"/>
          <w:highlight w:val="cyan"/>
        </w:rPr>
        <w:t xml:space="preserve"> </w:t>
      </w:r>
      <w:r w:rsidRPr="00E71691">
        <w:rPr>
          <w:rStyle w:val="Emphasis"/>
          <w:highlight w:val="cyan"/>
        </w:rPr>
        <w:t>model</w:t>
      </w:r>
      <w:r w:rsidRPr="00E71691">
        <w:rPr>
          <w:rStyle w:val="StyleUnderline"/>
        </w:rPr>
        <w:t xml:space="preserve"> of the free world—</w:t>
      </w:r>
      <w:r w:rsidRPr="00E71691">
        <w:rPr>
          <w:rStyle w:val="Emphasis"/>
          <w:highlight w:val="cyan"/>
        </w:rPr>
        <w:t>set</w:t>
      </w:r>
      <w:r w:rsidRPr="00E71691">
        <w:rPr>
          <w:rStyle w:val="Emphasis"/>
        </w:rPr>
        <w:t xml:space="preserve">ting </w:t>
      </w:r>
      <w:r w:rsidRPr="00E71691">
        <w:rPr>
          <w:rStyle w:val="Emphasis"/>
          <w:highlight w:val="cyan"/>
        </w:rPr>
        <w:t>the stage</w:t>
      </w:r>
      <w:r w:rsidRPr="00E71691">
        <w:rPr>
          <w:rStyle w:val="StyleUnderline"/>
          <w:highlight w:val="cyan"/>
        </w:rPr>
        <w:t xml:space="preserve"> for</w:t>
      </w:r>
      <w:r w:rsidRPr="00E71691">
        <w:rPr>
          <w:rStyle w:val="StyleUnderline"/>
        </w:rPr>
        <w:t xml:space="preserve"> decades of American political and economic </w:t>
      </w:r>
      <w:r w:rsidRPr="00E71691">
        <w:rPr>
          <w:rStyle w:val="Emphasis"/>
          <w:highlight w:val="cyan"/>
        </w:rPr>
        <w:t>leadership</w:t>
      </w:r>
      <w:r w:rsidRPr="00E71691">
        <w:rPr>
          <w:rStyle w:val="StyleUnderline"/>
        </w:rPr>
        <w:t>. Domestically, broad participation in the economy is</w:t>
      </w:r>
      <w:r w:rsidRPr="00E71691">
        <w:rPr>
          <w:rStyle w:val="TitleChar"/>
          <w:rFonts w:ascii="Arial" w:eastAsiaTheme="minorHAnsi" w:hAnsi="Arial" w:cs="Arial"/>
        </w:rPr>
        <w:t xml:space="preserve"> </w:t>
      </w:r>
      <w:r w:rsidRPr="00E71691">
        <w:rPr>
          <w:rStyle w:val="Emphasis"/>
        </w:rPr>
        <w:t>core</w:t>
      </w:r>
      <w:r w:rsidRPr="00E71691">
        <w:rPr>
          <w:rStyle w:val="StyleUnderline"/>
        </w:rPr>
        <w:t xml:space="preserve"> to the </w:t>
      </w:r>
      <w:r w:rsidRPr="00E71691">
        <w:rPr>
          <w:rStyle w:val="Emphasis"/>
        </w:rPr>
        <w:t>legitimacy</w:t>
      </w:r>
      <w:r w:rsidRPr="00E71691">
        <w:rPr>
          <w:rStyle w:val="StyleUnderline"/>
        </w:rPr>
        <w:t xml:space="preserve"> of</w:t>
      </w:r>
      <w:r w:rsidRPr="00E71691">
        <w:rPr>
          <w:sz w:val="16"/>
        </w:rPr>
        <w:t xml:space="preserve"> our </w:t>
      </w:r>
      <w:r w:rsidRPr="00E71691">
        <w:rPr>
          <w:rStyle w:val="StyleUnderline"/>
        </w:rPr>
        <w:t>democracy and the strength of</w:t>
      </w:r>
      <w:r w:rsidRPr="00E71691">
        <w:rPr>
          <w:sz w:val="16"/>
        </w:rPr>
        <w:t xml:space="preserve"> our </w:t>
      </w:r>
      <w:r w:rsidRPr="00E71691">
        <w:rPr>
          <w:rStyle w:val="StyleUnderline"/>
        </w:rPr>
        <w:t>political institutions</w:t>
      </w:r>
      <w:r w:rsidRPr="00E71691">
        <w:rPr>
          <w:sz w:val="16"/>
        </w:rPr>
        <w:t>. A belief that the economic system works for millions is an important part of creating trust in a democratic government’s ability to meet the needs of the people.</w:t>
      </w:r>
    </w:p>
    <w:p w14:paraId="643276FA" w14:textId="77777777" w:rsidR="00A83D0A" w:rsidRPr="00E71691" w:rsidRDefault="00A83D0A" w:rsidP="00A83D0A">
      <w:pPr>
        <w:rPr>
          <w:sz w:val="16"/>
          <w:szCs w:val="18"/>
        </w:rPr>
      </w:pPr>
      <w:r w:rsidRPr="00E71691">
        <w:rPr>
          <w:sz w:val="16"/>
          <w:szCs w:val="18"/>
        </w:rPr>
        <w:t>The COVID-19 Crisis Puts Millions of American Workers at Risk</w:t>
      </w:r>
    </w:p>
    <w:p w14:paraId="7F0B39BF" w14:textId="77777777" w:rsidR="00A83D0A" w:rsidRPr="00E71691" w:rsidRDefault="00A83D0A" w:rsidP="00A83D0A">
      <w:pPr>
        <w:rPr>
          <w:sz w:val="16"/>
          <w:szCs w:val="18"/>
        </w:rPr>
      </w:pPr>
      <w:r w:rsidRPr="00E71691">
        <w:rPr>
          <w:sz w:val="16"/>
          <w:szCs w:val="18"/>
        </w:rPr>
        <w:t>For the last several decades, the American Dream has been on the wane. Opportunity has been increasingly concentrated in the hands of a small share of workers able to access the knowledge economy. Too many Americans, particularly those without four-year degrees, experienced stagnant wages, less stability, and fewer opportunities for advancement.</w:t>
      </w:r>
    </w:p>
    <w:p w14:paraId="6CB347EC" w14:textId="77777777" w:rsidR="00A83D0A" w:rsidRPr="00E71691" w:rsidRDefault="00A83D0A" w:rsidP="00A83D0A">
      <w:pPr>
        <w:rPr>
          <w:sz w:val="16"/>
          <w:szCs w:val="18"/>
        </w:rPr>
      </w:pPr>
      <w:r w:rsidRPr="00E71691">
        <w:rPr>
          <w:sz w:val="16"/>
          <w:szCs w:val="18"/>
        </w:rPr>
        <w:t>Since COVID-19 hit, millions have lost their jobs or income and are struggling to meet their basic needs—including food, housing, and medical care.1 The crisis has impacted sectors like hospitality, leisure, and retail, which employ a large share of America’s most economically vulnerable workers, resulting in alarming disparities in unemployment rates along education and racial lines. In August, the unemployment rate for those with a high school degree or less was more than double the rate for those with a bachelor’s degree.2 Black and Hispanic Americans are experiencing disproportionately high unemployment, with the gulf widening as the crisis continues.3</w:t>
      </w:r>
    </w:p>
    <w:p w14:paraId="34DB2C89" w14:textId="77777777" w:rsidR="00A83D0A" w:rsidRPr="00E71691" w:rsidRDefault="00A83D0A" w:rsidP="00A83D0A">
      <w:pPr>
        <w:rPr>
          <w:sz w:val="16"/>
          <w:szCs w:val="18"/>
        </w:rPr>
      </w:pPr>
      <w:r w:rsidRPr="00E71691">
        <w:rPr>
          <w:sz w:val="16"/>
          <w:szCs w:val="18"/>
        </w:rPr>
        <w:t>The experience of the Great Recession shows that without intentional effort to drive an inclusive recovery, inequality may get worse: while workers with a high school education or less experienced the majority of job losses, nearly all new jobs went to workers with postsecondary education. Inequalities across racial lines also increased as workers of color worked in the hardest-hit sectors and were slower to recover earnings and income than White workers.4</w:t>
      </w:r>
    </w:p>
    <w:p w14:paraId="57484ABA" w14:textId="77777777" w:rsidR="00A83D0A" w:rsidRPr="00E71691" w:rsidRDefault="00A83D0A" w:rsidP="00A83D0A">
      <w:pPr>
        <w:rPr>
          <w:sz w:val="16"/>
          <w:szCs w:val="18"/>
        </w:rPr>
      </w:pPr>
      <w:r w:rsidRPr="00E71691">
        <w:rPr>
          <w:sz w:val="16"/>
          <w:szCs w:val="18"/>
        </w:rPr>
        <w:t>The Case for an Inclusive Recovery</w:t>
      </w:r>
    </w:p>
    <w:p w14:paraId="0B679BF0" w14:textId="77777777" w:rsidR="00A83D0A" w:rsidRPr="007A2729" w:rsidRDefault="00A83D0A" w:rsidP="00A83D0A">
      <w:pPr>
        <w:spacing w:after="0" w:line="240" w:lineRule="auto"/>
        <w:rPr>
          <w:rFonts w:ascii="Times New Roman" w:eastAsia="Times New Roman" w:hAnsi="Times New Roman" w:cs="Times New Roman"/>
          <w:sz w:val="24"/>
        </w:rPr>
      </w:pPr>
      <w:r w:rsidRPr="00E71691">
        <w:rPr>
          <w:rStyle w:val="StyleUnderline"/>
        </w:rPr>
        <w:t xml:space="preserve">A </w:t>
      </w:r>
      <w:r w:rsidRPr="00E71691">
        <w:rPr>
          <w:rStyle w:val="StyleUnderline"/>
          <w:highlight w:val="cyan"/>
        </w:rPr>
        <w:t>recovery</w:t>
      </w:r>
      <w:r w:rsidRPr="00E71691">
        <w:rPr>
          <w:rStyle w:val="StyleUnderline"/>
        </w:rPr>
        <w:t xml:space="preserve"> that promotes broad economic participation, renewed opportunity, and equity will strengthen American moral and political authority</w:t>
      </w:r>
      <w:r w:rsidRPr="00E71691">
        <w:rPr>
          <w:rStyle w:val="TitleChar"/>
          <w:rFonts w:ascii="Arial" w:eastAsiaTheme="minorHAnsi" w:hAnsi="Arial" w:cs="Arial"/>
        </w:rPr>
        <w:t xml:space="preserve"> </w:t>
      </w:r>
      <w:r w:rsidRPr="00E71691">
        <w:rPr>
          <w:rStyle w:val="Emphasis"/>
        </w:rPr>
        <w:t>around the world</w:t>
      </w:r>
      <w:r w:rsidRPr="00E71691">
        <w:rPr>
          <w:rStyle w:val="StyleUnderline"/>
        </w:rPr>
        <w:t xml:space="preserve">. It </w:t>
      </w:r>
      <w:r w:rsidRPr="00E71691">
        <w:rPr>
          <w:rStyle w:val="StyleUnderline"/>
          <w:highlight w:val="cyan"/>
        </w:rPr>
        <w:t>will</w:t>
      </w:r>
      <w:r w:rsidRPr="00E71691">
        <w:rPr>
          <w:rStyle w:val="TitleChar"/>
          <w:rFonts w:ascii="Arial" w:eastAsiaTheme="minorHAnsi" w:hAnsi="Arial" w:cs="Arial"/>
          <w:highlight w:val="cyan"/>
        </w:rPr>
        <w:t xml:space="preserve"> </w:t>
      </w:r>
      <w:r w:rsidRPr="00E71691">
        <w:rPr>
          <w:rStyle w:val="Emphasis"/>
          <w:highlight w:val="cyan"/>
        </w:rPr>
        <w:t>send a</w:t>
      </w:r>
      <w:r w:rsidRPr="00E71691">
        <w:rPr>
          <w:rStyle w:val="Emphasis"/>
        </w:rPr>
        <w:t xml:space="preserve"> strong </w:t>
      </w:r>
      <w:r w:rsidRPr="00E71691">
        <w:rPr>
          <w:rStyle w:val="Emphasis"/>
          <w:highlight w:val="cyan"/>
        </w:rPr>
        <w:t>message</w:t>
      </w:r>
      <w:r w:rsidRPr="00E71691">
        <w:rPr>
          <w:rStyle w:val="StyleUnderline"/>
          <w:highlight w:val="cyan"/>
        </w:rPr>
        <w:t xml:space="preserve"> about</w:t>
      </w:r>
      <w:r w:rsidRPr="00E71691">
        <w:rPr>
          <w:rStyle w:val="StyleUnderline"/>
        </w:rPr>
        <w:t xml:space="preserve"> the strength and </w:t>
      </w:r>
      <w:r w:rsidRPr="00E71691">
        <w:rPr>
          <w:rStyle w:val="Emphasis"/>
          <w:highlight w:val="cyan"/>
        </w:rPr>
        <w:t>resilience</w:t>
      </w:r>
      <w:r w:rsidRPr="00E71691">
        <w:rPr>
          <w:rStyle w:val="StyleUnderline"/>
          <w:highlight w:val="cyan"/>
        </w:rPr>
        <w:t xml:space="preserve"> of </w:t>
      </w:r>
      <w:r w:rsidRPr="00E71691">
        <w:rPr>
          <w:rStyle w:val="Emphasis"/>
          <w:highlight w:val="cyan"/>
        </w:rPr>
        <w:t>democratic government</w:t>
      </w:r>
      <w:r w:rsidRPr="00E71691">
        <w:rPr>
          <w:rStyle w:val="StyleUnderline"/>
        </w:rPr>
        <w:t xml:space="preserve"> and the American people’s</w:t>
      </w:r>
      <w:r w:rsidRPr="00E71691">
        <w:rPr>
          <w:rStyle w:val="TitleChar"/>
          <w:rFonts w:ascii="Arial" w:eastAsiaTheme="minorHAnsi" w:hAnsi="Arial" w:cs="Arial"/>
        </w:rPr>
        <w:t xml:space="preserve"> </w:t>
      </w:r>
      <w:r w:rsidRPr="00E71691">
        <w:rPr>
          <w:rStyle w:val="Emphasis"/>
        </w:rPr>
        <w:t>ability to adapt</w:t>
      </w:r>
      <w:r w:rsidRPr="00E71691">
        <w:rPr>
          <w:rStyle w:val="StyleUnderline"/>
        </w:rPr>
        <w:t xml:space="preserve"> to a changing global economic landscape</w:t>
      </w:r>
      <w:r w:rsidRPr="00E71691">
        <w:rPr>
          <w:sz w:val="16"/>
        </w:rPr>
        <w:t xml:space="preserve">. An inclusive recovery will reaffirm American leadership as core to the success of our most critical international alliances, which are rooted in the notion of shared destiny and interdependence. For example, NATO, which has been a cornerstone of U.S. foreign policy and a force of global stability for decades, has suffered from American disengagement in recent years. </w:t>
      </w:r>
      <w:r w:rsidRPr="00E71691">
        <w:rPr>
          <w:rStyle w:val="StyleUnderline"/>
          <w:highlight w:val="cyan"/>
        </w:rPr>
        <w:t>A strong</w:t>
      </w:r>
      <w:r w:rsidRPr="00E71691">
        <w:rPr>
          <w:rStyle w:val="StyleUnderline"/>
        </w:rPr>
        <w:t xml:space="preserve"> American </w:t>
      </w:r>
      <w:r w:rsidRPr="00E71691">
        <w:rPr>
          <w:rStyle w:val="StyleUnderline"/>
          <w:highlight w:val="cyan"/>
        </w:rPr>
        <w:t>recovery</w:t>
      </w:r>
      <w:r w:rsidRPr="00E71691">
        <w:rPr>
          <w:sz w:val="16"/>
        </w:rPr>
        <w:t>—coupled with a renewed openness to international collaboration—</w:t>
      </w:r>
      <w:r w:rsidRPr="00E71691">
        <w:rPr>
          <w:rStyle w:val="StyleUnderline"/>
          <w:highlight w:val="cyan"/>
        </w:rPr>
        <w:t>is core to</w:t>
      </w:r>
      <w:r w:rsidRPr="00E71691">
        <w:rPr>
          <w:rStyle w:val="StyleUnderline"/>
        </w:rPr>
        <w:t xml:space="preserve"> </w:t>
      </w:r>
      <w:r w:rsidRPr="00E71691">
        <w:rPr>
          <w:rStyle w:val="Emphasis"/>
        </w:rPr>
        <w:t xml:space="preserve">NATO’s </w:t>
      </w:r>
      <w:r w:rsidRPr="00E71691">
        <w:rPr>
          <w:rStyle w:val="Emphasis"/>
          <w:highlight w:val="cyan"/>
        </w:rPr>
        <w:t>ability</w:t>
      </w:r>
      <w:r w:rsidRPr="00E71691">
        <w:rPr>
          <w:rStyle w:val="StyleUnderline"/>
          <w:highlight w:val="cyan"/>
        </w:rPr>
        <w:t xml:space="preserve"> to solve</w:t>
      </w:r>
      <w:r w:rsidRPr="00E71691">
        <w:rPr>
          <w:rStyle w:val="TitleChar"/>
          <w:rFonts w:ascii="Arial" w:eastAsiaTheme="minorHAnsi" w:hAnsi="Arial" w:cs="Arial"/>
          <w:highlight w:val="cyan"/>
        </w:rPr>
        <w:t xml:space="preserve"> </w:t>
      </w:r>
      <w:r w:rsidRPr="00E71691">
        <w:rPr>
          <w:rStyle w:val="Emphasis"/>
          <w:highlight w:val="cyan"/>
        </w:rPr>
        <w:t>shared geopolitical</w:t>
      </w:r>
      <w:r w:rsidRPr="00E71691">
        <w:rPr>
          <w:rStyle w:val="Emphasis"/>
        </w:rPr>
        <w:t xml:space="preserve"> and security </w:t>
      </w:r>
      <w:r w:rsidRPr="00E71691">
        <w:rPr>
          <w:rStyle w:val="Emphasis"/>
          <w:highlight w:val="cyan"/>
        </w:rPr>
        <w:t>challenges</w:t>
      </w:r>
      <w:r w:rsidRPr="00E71691">
        <w:rPr>
          <w:rStyle w:val="StyleUnderline"/>
        </w:rPr>
        <w:t>. A renewed partnership</w:t>
      </w:r>
      <w:r w:rsidRPr="00E71691">
        <w:rPr>
          <w:sz w:val="16"/>
        </w:rPr>
        <w:t xml:space="preserve"> with our </w:t>
      </w:r>
      <w:r w:rsidRPr="007A2729">
        <w:rPr>
          <w:rFonts w:ascii="Open Sans" w:eastAsia="Times New Roman" w:hAnsi="Open Sans" w:cs="Open Sans"/>
          <w:color w:val="333333"/>
          <w:sz w:val="21"/>
          <w:szCs w:val="21"/>
          <w:shd w:val="clear" w:color="auto" w:fill="FFFFFF"/>
        </w:rPr>
        <w:t>natarajavishnu16@gmail.com</w:t>
      </w:r>
    </w:p>
    <w:p w14:paraId="20D5FBEA" w14:textId="77777777" w:rsidR="00A83D0A" w:rsidRPr="00E71691" w:rsidRDefault="00A83D0A" w:rsidP="00A83D0A">
      <w:pPr>
        <w:rPr>
          <w:sz w:val="16"/>
        </w:rPr>
      </w:pPr>
      <w:r w:rsidRPr="00E71691">
        <w:rPr>
          <w:sz w:val="16"/>
        </w:rPr>
        <w:t xml:space="preserve">European allies </w:t>
      </w:r>
      <w:r w:rsidRPr="00E71691">
        <w:rPr>
          <w:rStyle w:val="StyleUnderline"/>
        </w:rPr>
        <w:t xml:space="preserve">from </w:t>
      </w:r>
      <w:r w:rsidRPr="00E71691">
        <w:rPr>
          <w:rStyle w:val="StyleUnderline"/>
          <w:highlight w:val="cyan"/>
        </w:rPr>
        <w:t>a</w:t>
      </w:r>
      <w:r w:rsidRPr="00E71691">
        <w:rPr>
          <w:rStyle w:val="TitleChar"/>
          <w:rFonts w:ascii="Arial" w:eastAsiaTheme="minorHAnsi" w:hAnsi="Arial" w:cs="Arial"/>
          <w:highlight w:val="cyan"/>
        </w:rPr>
        <w:t xml:space="preserve"> </w:t>
      </w:r>
      <w:r w:rsidRPr="00E71691">
        <w:rPr>
          <w:rStyle w:val="Emphasis"/>
          <w:highlight w:val="cyan"/>
        </w:rPr>
        <w:t>position of</w:t>
      </w:r>
      <w:r w:rsidRPr="00E71691">
        <w:rPr>
          <w:rStyle w:val="Emphasis"/>
        </w:rPr>
        <w:t xml:space="preserve"> economic </w:t>
      </w:r>
      <w:r w:rsidRPr="00E71691">
        <w:rPr>
          <w:rStyle w:val="Emphasis"/>
          <w:highlight w:val="cyan"/>
        </w:rPr>
        <w:t>strength</w:t>
      </w:r>
      <w:r w:rsidRPr="00E71691">
        <w:rPr>
          <w:rStyle w:val="StyleUnderline"/>
        </w:rPr>
        <w:t xml:space="preserve"> will </w:t>
      </w:r>
      <w:r w:rsidRPr="00E71691">
        <w:rPr>
          <w:rStyle w:val="StyleUnderline"/>
          <w:highlight w:val="cyan"/>
        </w:rPr>
        <w:t>enable us to address</w:t>
      </w:r>
      <w:r w:rsidRPr="00E71691">
        <w:rPr>
          <w:rStyle w:val="TitleChar"/>
          <w:rFonts w:ascii="Arial" w:eastAsiaTheme="minorHAnsi" w:hAnsi="Arial" w:cs="Arial"/>
          <w:highlight w:val="cyan"/>
        </w:rPr>
        <w:t xml:space="preserve"> </w:t>
      </w:r>
      <w:r w:rsidRPr="00E71691">
        <w:rPr>
          <w:rStyle w:val="Emphasis"/>
          <w:szCs w:val="26"/>
          <w:highlight w:val="cyan"/>
        </w:rPr>
        <w:t>global crises</w:t>
      </w:r>
      <w:r w:rsidRPr="00E71691">
        <w:rPr>
          <w:rStyle w:val="StyleUnderline"/>
          <w:highlight w:val="cyan"/>
        </w:rPr>
        <w:t xml:space="preserve"> such as </w:t>
      </w:r>
      <w:r w:rsidRPr="00E71691">
        <w:rPr>
          <w:rStyle w:val="Emphasis"/>
          <w:highlight w:val="cyan"/>
        </w:rPr>
        <w:t>climate</w:t>
      </w:r>
      <w:r w:rsidRPr="00E71691">
        <w:rPr>
          <w:rStyle w:val="Emphasis"/>
        </w:rPr>
        <w:t xml:space="preserve"> change</w:t>
      </w:r>
      <w:r w:rsidRPr="00E71691">
        <w:rPr>
          <w:rStyle w:val="TitleChar"/>
          <w:rFonts w:ascii="Arial" w:eastAsiaTheme="minorHAnsi" w:hAnsi="Arial" w:cs="Arial"/>
        </w:rPr>
        <w:t xml:space="preserve">, </w:t>
      </w:r>
      <w:r w:rsidRPr="00E71691">
        <w:rPr>
          <w:rStyle w:val="Emphasis"/>
        </w:rPr>
        <w:t xml:space="preserve">global </w:t>
      </w:r>
      <w:r w:rsidRPr="00E71691">
        <w:rPr>
          <w:rStyle w:val="Emphasis"/>
          <w:highlight w:val="cyan"/>
        </w:rPr>
        <w:t>pandemics</w:t>
      </w:r>
      <w:r w:rsidRPr="00E71691">
        <w:rPr>
          <w:rStyle w:val="StyleUnderline"/>
          <w:highlight w:val="cyan"/>
        </w:rPr>
        <w:t>, and</w:t>
      </w:r>
      <w:r w:rsidRPr="00E71691">
        <w:rPr>
          <w:rStyle w:val="TitleChar"/>
          <w:rFonts w:ascii="Arial" w:eastAsiaTheme="minorHAnsi" w:hAnsi="Arial" w:cs="Arial"/>
          <w:highlight w:val="cyan"/>
        </w:rPr>
        <w:t xml:space="preserve"> </w:t>
      </w:r>
      <w:r w:rsidRPr="00E71691">
        <w:rPr>
          <w:rStyle w:val="Emphasis"/>
          <w:highlight w:val="cyan"/>
        </w:rPr>
        <w:t>refugees</w:t>
      </w:r>
      <w:r w:rsidRPr="00E71691">
        <w:rPr>
          <w:sz w:val="16"/>
        </w:rPr>
        <w:t>. Together, the United States and Europe can pursue a commitment to investing in workers for shared economic competitiveness, innovation, and long-term prosperity.</w:t>
      </w:r>
    </w:p>
    <w:p w14:paraId="4C2DFC8D" w14:textId="77777777" w:rsidR="00A83D0A" w:rsidRPr="00E71691" w:rsidRDefault="00A83D0A" w:rsidP="00A83D0A">
      <w:pPr>
        <w:rPr>
          <w:sz w:val="16"/>
        </w:rPr>
      </w:pPr>
      <w:r w:rsidRPr="00E71691">
        <w:rPr>
          <w:rStyle w:val="StyleUnderline"/>
        </w:rPr>
        <w:t xml:space="preserve">The </w:t>
      </w:r>
      <w:r w:rsidRPr="00E71691">
        <w:rPr>
          <w:rStyle w:val="StyleUnderline"/>
          <w:highlight w:val="cyan"/>
        </w:rPr>
        <w:t>U.S. has</w:t>
      </w:r>
      <w:r w:rsidRPr="00E71691">
        <w:rPr>
          <w:rStyle w:val="TitleChar"/>
          <w:rFonts w:ascii="Arial" w:eastAsiaTheme="minorHAnsi" w:hAnsi="Arial" w:cs="Arial"/>
          <w:highlight w:val="cyan"/>
        </w:rPr>
        <w:t xml:space="preserve"> </w:t>
      </w:r>
      <w:r w:rsidRPr="00E71691">
        <w:rPr>
          <w:rStyle w:val="Emphasis"/>
          <w:highlight w:val="cyan"/>
        </w:rPr>
        <w:t>unique</w:t>
      </w:r>
      <w:r w:rsidRPr="00E71691">
        <w:rPr>
          <w:rStyle w:val="Emphasis"/>
        </w:rPr>
        <w:t xml:space="preserve"> advantages</w:t>
      </w:r>
      <w:r w:rsidRPr="00E71691">
        <w:rPr>
          <w:rStyle w:val="StyleUnderline"/>
        </w:rPr>
        <w:t xml:space="preserve"> that give it the </w:t>
      </w:r>
      <w:r w:rsidRPr="00E71691">
        <w:rPr>
          <w:rStyle w:val="Emphasis"/>
          <w:highlight w:val="cyan"/>
        </w:rPr>
        <w:t>tools</w:t>
      </w:r>
      <w:r w:rsidRPr="00E71691">
        <w:rPr>
          <w:rStyle w:val="StyleUnderline"/>
        </w:rPr>
        <w:t xml:space="preserve"> to emerge from the crisis with</w:t>
      </w:r>
      <w:r w:rsidRPr="00E71691">
        <w:rPr>
          <w:rStyle w:val="TitleChar"/>
          <w:rFonts w:ascii="Arial" w:eastAsiaTheme="minorHAnsi" w:hAnsi="Arial" w:cs="Arial"/>
        </w:rPr>
        <w:t xml:space="preserve"> </w:t>
      </w:r>
      <w:r w:rsidRPr="00E71691">
        <w:rPr>
          <w:rStyle w:val="Emphasis"/>
        </w:rPr>
        <w:t>tremendous economic strength</w:t>
      </w:r>
      <w:r w:rsidRPr="00E71691">
        <w:rPr>
          <w:sz w:val="16"/>
        </w:rPr>
        <w:t>— including an entrepreneurial spirit and the technological and scientific infrastructure to lead global efforts in developing industries like green energy and biosciences that will shape the international economy for decades to come.</w:t>
      </w:r>
    </w:p>
    <w:p w14:paraId="7509838B" w14:textId="77777777" w:rsidR="00945FD8" w:rsidRPr="00E71691" w:rsidRDefault="00945FD8" w:rsidP="00945FD8">
      <w:pPr>
        <w:pStyle w:val="Heading3"/>
        <w:rPr>
          <w:rFonts w:cs="Arial"/>
        </w:rPr>
      </w:pPr>
      <w:r w:rsidRPr="00E71691">
        <w:rPr>
          <w:rFonts w:cs="Arial"/>
        </w:rPr>
        <w:t xml:space="preserve">NC </w:t>
      </w:r>
    </w:p>
    <w:p w14:paraId="5A1169B4" w14:textId="77777777" w:rsidR="00945FD8" w:rsidRPr="00E71691" w:rsidRDefault="00945FD8" w:rsidP="00945FD8">
      <w:pPr>
        <w:pStyle w:val="Heading4"/>
        <w:rPr>
          <w:rFonts w:cs="Arial"/>
        </w:rPr>
      </w:pPr>
      <w:r w:rsidRPr="00E71691">
        <w:rPr>
          <w:rFonts w:cs="Arial"/>
        </w:rPr>
        <w:t xml:space="preserve">Unions cause </w:t>
      </w:r>
      <w:r w:rsidRPr="00E71691">
        <w:rPr>
          <w:rFonts w:cs="Arial"/>
          <w:u w:val="single"/>
        </w:rPr>
        <w:t>protectionism</w:t>
      </w:r>
      <w:r w:rsidRPr="00E71691">
        <w:rPr>
          <w:rFonts w:cs="Arial"/>
        </w:rPr>
        <w:t xml:space="preserve"> – that </w:t>
      </w:r>
      <w:r w:rsidRPr="00E71691">
        <w:rPr>
          <w:rFonts w:cs="Arial"/>
          <w:u w:val="single"/>
        </w:rPr>
        <w:t>slows growth</w:t>
      </w:r>
      <w:r w:rsidRPr="00E71691">
        <w:rPr>
          <w:rFonts w:cs="Arial"/>
        </w:rPr>
        <w:t xml:space="preserve"> and causes </w:t>
      </w:r>
      <w:r w:rsidRPr="00E71691">
        <w:rPr>
          <w:rFonts w:cs="Arial"/>
          <w:u w:val="single"/>
        </w:rPr>
        <w:t>tariffs</w:t>
      </w:r>
      <w:r w:rsidRPr="00E71691">
        <w:rPr>
          <w:rFonts w:cs="Arial"/>
        </w:rPr>
        <w:t xml:space="preserve"> </w:t>
      </w:r>
    </w:p>
    <w:p w14:paraId="6911154D" w14:textId="77777777" w:rsidR="00945FD8" w:rsidRPr="00E71691" w:rsidRDefault="00945FD8" w:rsidP="00945FD8">
      <w:r w:rsidRPr="00E71691">
        <w:rPr>
          <w:rStyle w:val="Style13ptBold"/>
        </w:rPr>
        <w:t>Epstein 16</w:t>
      </w:r>
      <w:r w:rsidRPr="00E71691">
        <w:t xml:space="preserve"> [Richard A. Epstein Peter and Kirsten Bedford Senior Fellow @ the Hoover Institution. "The Rise of American Protectionism." https://www.hoover.org/research/rise-american-protectionism]</w:t>
      </w:r>
    </w:p>
    <w:p w14:paraId="4F6B0EED" w14:textId="570CDAD4" w:rsidR="00A2700B" w:rsidRDefault="00945FD8" w:rsidP="00A2700B">
      <w:pPr>
        <w:rPr>
          <w:sz w:val="16"/>
        </w:rPr>
      </w:pPr>
      <w:r w:rsidRPr="00E71691">
        <w:rPr>
          <w:sz w:val="16"/>
        </w:rPr>
        <w:t xml:space="preserve">This point explains </w:t>
      </w:r>
      <w:r w:rsidR="00A2700B">
        <w:rPr>
          <w:sz w:val="16"/>
        </w:rPr>
        <w:t xml:space="preserve"> ..</w:t>
      </w:r>
    </w:p>
    <w:p w14:paraId="2333D1FB" w14:textId="77777777" w:rsidR="00A2700B" w:rsidRPr="00E71691" w:rsidRDefault="00A2700B" w:rsidP="00A2700B">
      <w:pPr>
        <w:rPr>
          <w:sz w:val="16"/>
        </w:rPr>
      </w:pPr>
    </w:p>
    <w:p w14:paraId="59287FC6" w14:textId="7BFC2878" w:rsidR="00945FD8" w:rsidRPr="00E71691" w:rsidRDefault="00945FD8" w:rsidP="00945FD8">
      <w:pPr>
        <w:rPr>
          <w:sz w:val="16"/>
        </w:rPr>
      </w:pPr>
      <w:r w:rsidRPr="00E71691">
        <w:rPr>
          <w:sz w:val="16"/>
        </w:rPr>
        <w:t>compound the problem.</w:t>
      </w:r>
    </w:p>
    <w:p w14:paraId="01BABB6E" w14:textId="77777777" w:rsidR="00945FD8" w:rsidRPr="00E71691" w:rsidRDefault="00945FD8" w:rsidP="00945FD8">
      <w:pPr>
        <w:pStyle w:val="Heading4"/>
        <w:rPr>
          <w:rFonts w:cs="Arial"/>
        </w:rPr>
      </w:pPr>
      <w:r w:rsidRPr="00E71691">
        <w:rPr>
          <w:rFonts w:cs="Arial"/>
        </w:rPr>
        <w:t xml:space="preserve">New </w:t>
      </w:r>
      <w:r w:rsidRPr="00E71691">
        <w:rPr>
          <w:rFonts w:cs="Arial"/>
          <w:u w:val="single"/>
        </w:rPr>
        <w:t>trade conflicts</w:t>
      </w:r>
      <w:r w:rsidRPr="00E71691">
        <w:rPr>
          <w:rFonts w:cs="Arial"/>
        </w:rPr>
        <w:t xml:space="preserve"> cause global war and undermine </w:t>
      </w:r>
      <w:r w:rsidRPr="00E71691">
        <w:rPr>
          <w:rFonts w:cs="Arial"/>
          <w:u w:val="single"/>
        </w:rPr>
        <w:t>cooperation</w:t>
      </w:r>
      <w:r w:rsidRPr="00E71691">
        <w:rPr>
          <w:rFonts w:cs="Arial"/>
        </w:rPr>
        <w:t xml:space="preserve"> on collective action problems </w:t>
      </w:r>
    </w:p>
    <w:p w14:paraId="73B51F09" w14:textId="77777777" w:rsidR="00945FD8" w:rsidRPr="00E71691" w:rsidRDefault="00945FD8" w:rsidP="00945FD8">
      <w:r w:rsidRPr="00E71691">
        <w:t xml:space="preserve">Dr. Michael F. </w:t>
      </w:r>
      <w:r w:rsidRPr="00E71691">
        <w:rPr>
          <w:rStyle w:val="Style13ptBold"/>
        </w:rPr>
        <w:t>Oppenheimer 21</w:t>
      </w:r>
      <w:r w:rsidRPr="00E71691">
        <w:t xml:space="preserve">, Clinical Professor at the Center for Global Affairs at New York University, Senior Consulting Fellow for Scenario Planning at the International Institute for Strategic Studies, Former Executive Vice President at The Futures Group, Member of the Council on Foreign Relations, The Foreign Policy Roundtable at the Carnegie Council on Ethics and International Affairs, and The American Council on Germany, “The Turbulent Future of International Relations”, in The Future of Global Affairs: Managing Discontinuity, Disruption and Destruction, Ed. </w:t>
      </w:r>
      <w:proofErr w:type="spellStart"/>
      <w:r w:rsidRPr="00E71691">
        <w:t>Ankersen</w:t>
      </w:r>
      <w:proofErr w:type="spellEnd"/>
      <w:r w:rsidRPr="00E71691">
        <w:t xml:space="preserve"> and Sidhu, p. 23-30</w:t>
      </w:r>
    </w:p>
    <w:p w14:paraId="06747F55" w14:textId="210F0638" w:rsidR="00A2700B" w:rsidRDefault="00945FD8" w:rsidP="00A2700B">
      <w:pPr>
        <w:rPr>
          <w:rStyle w:val="StyleUnderline"/>
        </w:rPr>
      </w:pPr>
      <w:r w:rsidRPr="00E71691">
        <w:rPr>
          <w:sz w:val="16"/>
        </w:rPr>
        <w:t xml:space="preserve">Four </w:t>
      </w:r>
      <w:r w:rsidRPr="00E71691">
        <w:rPr>
          <w:rStyle w:val="StyleUnderline"/>
        </w:rPr>
        <w:t xml:space="preserve">structural forces </w:t>
      </w:r>
      <w:r w:rsidR="00A2700B">
        <w:rPr>
          <w:rStyle w:val="StyleUnderline"/>
        </w:rPr>
        <w:t xml:space="preserve"> ..</w:t>
      </w:r>
    </w:p>
    <w:p w14:paraId="586E5D32" w14:textId="77777777" w:rsidR="00A2700B" w:rsidRPr="00E71691" w:rsidRDefault="00A2700B" w:rsidP="00A2700B">
      <w:pPr>
        <w:rPr>
          <w:rStyle w:val="StyleUnderline"/>
        </w:rPr>
      </w:pPr>
    </w:p>
    <w:p w14:paraId="010B9484" w14:textId="160B514B" w:rsidR="00945FD8" w:rsidRPr="00E71691" w:rsidRDefault="00945FD8" w:rsidP="00945FD8">
      <w:pPr>
        <w:ind w:left="720"/>
        <w:rPr>
          <w:sz w:val="16"/>
        </w:rPr>
      </w:pPr>
      <w:r w:rsidRPr="00E71691">
        <w:rPr>
          <w:rStyle w:val="StyleUnderline"/>
          <w:highlight w:val="cyan"/>
        </w:rPr>
        <w:t>seems</w:t>
      </w:r>
      <w:r w:rsidRPr="00E71691">
        <w:rPr>
          <w:rStyle w:val="StyleUnderline"/>
        </w:rPr>
        <w:t xml:space="preserve"> </w:t>
      </w:r>
      <w:r w:rsidRPr="00E71691">
        <w:rPr>
          <w:rStyle w:val="Emphasis"/>
        </w:rPr>
        <w:t xml:space="preserve">awfully </w:t>
      </w:r>
      <w:r w:rsidRPr="00E71691">
        <w:rPr>
          <w:rStyle w:val="Emphasis"/>
          <w:highlight w:val="cyan"/>
        </w:rPr>
        <w:t>dry</w:t>
      </w:r>
      <w:r w:rsidRPr="00E71691">
        <w:rPr>
          <w:sz w:val="16"/>
        </w:rPr>
        <w:t>.</w:t>
      </w:r>
    </w:p>
    <w:p w14:paraId="11C91066" w14:textId="73CE31AD" w:rsidR="00321CE6" w:rsidRDefault="00321CE6" w:rsidP="00321CE6">
      <w:pPr>
        <w:pStyle w:val="Heading3"/>
        <w:rPr>
          <w:rFonts w:cs="Arial"/>
        </w:rPr>
      </w:pPr>
      <w:r>
        <w:rPr>
          <w:rFonts w:cs="Arial"/>
        </w:rPr>
        <w:t>Case -- FWK</w:t>
      </w:r>
      <w:r w:rsidRPr="00E71691">
        <w:rPr>
          <w:rFonts w:cs="Arial"/>
        </w:rPr>
        <w:t xml:space="preserve"> </w:t>
      </w:r>
    </w:p>
    <w:p w14:paraId="7469E25D" w14:textId="2DD77056" w:rsidR="006524CE" w:rsidRDefault="006524CE" w:rsidP="006524CE">
      <w:pPr>
        <w:pStyle w:val="Heading4"/>
      </w:pPr>
      <w:r>
        <w:t>AFC Skews the neg</w:t>
      </w:r>
      <w:r w:rsidR="004C66CC">
        <w:t xml:space="preserve"> and hurts </w:t>
      </w:r>
      <w:proofErr w:type="spellStart"/>
      <w:r w:rsidR="004C66CC">
        <w:t>aff</w:t>
      </w:r>
      <w:proofErr w:type="spellEnd"/>
      <w:r w:rsidR="004C66CC">
        <w:t xml:space="preserve"> refin</w:t>
      </w:r>
      <w:r w:rsidR="001A25DB">
        <w:t>e</w:t>
      </w:r>
      <w:r w:rsidR="004C66CC">
        <w:t>ment</w:t>
      </w:r>
      <w:r>
        <w:t xml:space="preserve"> – they pick the framework that shields the </w:t>
      </w:r>
      <w:proofErr w:type="spellStart"/>
      <w:r>
        <w:t>aff</w:t>
      </w:r>
      <w:proofErr w:type="spellEnd"/>
      <w:r>
        <w:t xml:space="preserve"> from relevant negative argumentation which arbitrarily eliminates neg ground and tips the balance in favor of the </w:t>
      </w:r>
      <w:proofErr w:type="spellStart"/>
      <w:r>
        <w:t>aff</w:t>
      </w:r>
      <w:proofErr w:type="spellEnd"/>
      <w:r>
        <w:t xml:space="preserve"> – that arbitrarily insulates the </w:t>
      </w:r>
      <w:proofErr w:type="spellStart"/>
      <w:r>
        <w:t>aff</w:t>
      </w:r>
      <w:proofErr w:type="spellEnd"/>
      <w:r>
        <w:t xml:space="preserve"> from relevant criticism – prevents them from being adequately tested against a well-prepared opponent </w:t>
      </w:r>
    </w:p>
    <w:p w14:paraId="3CFD5C4C" w14:textId="47553B0F" w:rsidR="00350695" w:rsidRDefault="00350695" w:rsidP="00350695">
      <w:pPr>
        <w:pStyle w:val="Heading4"/>
      </w:pPr>
      <w:r>
        <w:t xml:space="preserve">We will explicitly concede bindingness is the most important </w:t>
      </w:r>
      <w:proofErr w:type="spellStart"/>
      <w:r>
        <w:t>important</w:t>
      </w:r>
      <w:proofErr w:type="spellEnd"/>
      <w:r>
        <w:t xml:space="preserve"> in this round – Green 07 is psychological evidence that confirms humans are innately utilitarian and want to preserve their own survival at all costs – that outweighs an uncarded assertion by the affirmative</w:t>
      </w:r>
    </w:p>
    <w:p w14:paraId="2BC7900B" w14:textId="1B2D7143" w:rsidR="00001214" w:rsidRDefault="00001214" w:rsidP="00001214">
      <w:pPr>
        <w:pStyle w:val="Heading4"/>
      </w:pPr>
      <w:r>
        <w:t>On Action Theory, Just because we use reason to make decisions doesn’t mean reason ought to be the normative framework – e.g. just because we use our hands to sign bills into law, doesn’t mean hands are the most important aspect of policymaking</w:t>
      </w:r>
    </w:p>
    <w:p w14:paraId="395EE44B" w14:textId="3C100BB6" w:rsidR="00001214" w:rsidRDefault="00001214" w:rsidP="00001214">
      <w:pPr>
        <w:pStyle w:val="Heading4"/>
      </w:pPr>
      <w:r>
        <w:t>On External World Fallacy, they’ve read no evidence that we’re in a dream or hallucination – it’s better to assume we’re in a real world where people can experience pleasure and pain to best reduce violence</w:t>
      </w:r>
    </w:p>
    <w:p w14:paraId="643820C2" w14:textId="584DA617" w:rsidR="00001214" w:rsidRPr="00001214" w:rsidRDefault="00001214" w:rsidP="00001214">
      <w:pPr>
        <w:pStyle w:val="Heading4"/>
      </w:pPr>
      <w:r>
        <w:t xml:space="preserve">On </w:t>
      </w:r>
      <w:proofErr w:type="spellStart"/>
      <w:r>
        <w:t>Constitutivism</w:t>
      </w:r>
      <w:proofErr w:type="spellEnd"/>
      <w:r>
        <w:t xml:space="preserve"> and Is/Ought Gap, Kant still requires empirics to determine why lying makes others feel bad and why lying is a categorical evil. Empirics tell us what ought to be – e.g. Violence</w:t>
      </w:r>
    </w:p>
    <w:p w14:paraId="487513A6" w14:textId="5BD0991D" w:rsidR="00350695" w:rsidRDefault="00350695" w:rsidP="00350695">
      <w:pPr>
        <w:pStyle w:val="Heading4"/>
      </w:pPr>
      <w:r>
        <w:t>Reject Calc Indicts</w:t>
      </w:r>
    </w:p>
    <w:p w14:paraId="6C8EC533" w14:textId="6EC7628B" w:rsidR="00350695" w:rsidRDefault="00350695" w:rsidP="00350695">
      <w:pPr>
        <w:pStyle w:val="Heading4"/>
      </w:pPr>
      <w:r>
        <w:t>A] The government calculates all the time in the status quo to make utilitarian decisions, which proves that calculation is hard but not difficult</w:t>
      </w:r>
    </w:p>
    <w:p w14:paraId="58E9C245" w14:textId="11D53215" w:rsidR="00216B42" w:rsidRDefault="009E1DD9" w:rsidP="00216B42">
      <w:pPr>
        <w:pStyle w:val="Heading4"/>
      </w:pPr>
      <w:r>
        <w:t xml:space="preserve">1] </w:t>
      </w:r>
      <w:r w:rsidR="00216B42">
        <w:t xml:space="preserve">Reject </w:t>
      </w:r>
      <w:r>
        <w:t>theoretical reasons to prefer a framework</w:t>
      </w:r>
      <w:r w:rsidR="00216B42">
        <w:t xml:space="preserve">- they’re </w:t>
      </w:r>
      <w:r w:rsidR="00216B42" w:rsidRPr="00E22429">
        <w:rPr>
          <w:u w:val="single"/>
        </w:rPr>
        <w:t>arbitrary</w:t>
      </w:r>
      <w:r w:rsidR="00216B42">
        <w:t xml:space="preserve"> and </w:t>
      </w:r>
      <w:r w:rsidR="00216B42" w:rsidRPr="00E22429">
        <w:rPr>
          <w:u w:val="single"/>
        </w:rPr>
        <w:t>beg the question</w:t>
      </w:r>
      <w:r w:rsidR="00216B42">
        <w:t xml:space="preserve"> because they all presume the framework has legitimacy to begin with. Winning our framework </w:t>
      </w:r>
      <w:r w:rsidR="00216B42" w:rsidRPr="00E22429">
        <w:rPr>
          <w:u w:val="single"/>
        </w:rPr>
        <w:t>substantively</w:t>
      </w:r>
      <w:r w:rsidR="00216B42">
        <w:t xml:space="preserve"> and disproving theirs means our framework is </w:t>
      </w:r>
      <w:r w:rsidR="00216B42" w:rsidRPr="00E22429">
        <w:rPr>
          <w:u w:val="single"/>
        </w:rPr>
        <w:t>fairer</w:t>
      </w:r>
      <w:r w:rsidR="00216B42" w:rsidRPr="00E22429">
        <w:t xml:space="preserve"> and </w:t>
      </w:r>
      <w:r w:rsidR="00216B42" w:rsidRPr="00E22429">
        <w:rPr>
          <w:u w:val="single"/>
        </w:rPr>
        <w:t>more educational</w:t>
      </w:r>
      <w:r w:rsidR="00216B42">
        <w:t xml:space="preserve"> since reading false </w:t>
      </w:r>
      <w:proofErr w:type="spellStart"/>
      <w:r w:rsidR="00216B42">
        <w:t>fwks</w:t>
      </w:r>
      <w:proofErr w:type="spellEnd"/>
      <w:r w:rsidR="00216B42">
        <w:t xml:space="preserve"> </w:t>
      </w:r>
      <w:r w:rsidR="00216B42" w:rsidRPr="00703502">
        <w:rPr>
          <w:u w:val="single"/>
        </w:rPr>
        <w:t>bankrupts</w:t>
      </w:r>
      <w:r w:rsidR="00216B42">
        <w:t xml:space="preserve"> debate’s value. </w:t>
      </w:r>
    </w:p>
    <w:p w14:paraId="3AEF0C06" w14:textId="34B08C59" w:rsidR="00DE4FD5" w:rsidRDefault="00DE4FD5" w:rsidP="00DE4FD5">
      <w:pPr>
        <w:pStyle w:val="Heading4"/>
      </w:pPr>
      <w:r>
        <w:t xml:space="preserve">2] Kant and </w:t>
      </w:r>
      <w:proofErr w:type="spellStart"/>
      <w:r>
        <w:t>phil</w:t>
      </w:r>
      <w:proofErr w:type="spellEnd"/>
      <w:r>
        <w:t xml:space="preserve"> frameworks are worse for small schools – big schools like Harvard-Westlake can smell super niche philosophies that are really narrow in terms of what advantages are applicable. For Util, small schools can pick small advantages and plans like Egypt and cut generics like the Cap K and Unions DA that apply to each </w:t>
      </w:r>
      <w:proofErr w:type="spellStart"/>
      <w:r>
        <w:t>aff</w:t>
      </w:r>
      <w:proofErr w:type="spellEnd"/>
    </w:p>
    <w:p w14:paraId="7404FE3B" w14:textId="2EC36C90" w:rsidR="00DE4FD5" w:rsidRDefault="009A4AFE" w:rsidP="009A4AFE">
      <w:pPr>
        <w:pStyle w:val="Heading4"/>
      </w:pPr>
      <w:r>
        <w:t>On Performativity,</w:t>
      </w:r>
    </w:p>
    <w:p w14:paraId="2597CC3A" w14:textId="77777777" w:rsidR="0082243F" w:rsidRDefault="0082243F" w:rsidP="0082243F">
      <w:pPr>
        <w:pStyle w:val="Heading4"/>
      </w:pPr>
      <w:r>
        <w:t xml:space="preserve">1. It begs the question of why it’s morally valuable- if we win util, then all that matters is states of affairs. </w:t>
      </w:r>
    </w:p>
    <w:p w14:paraId="3E6C1852" w14:textId="77777777" w:rsidR="0082243F" w:rsidRPr="00793F3B" w:rsidRDefault="0082243F" w:rsidP="0082243F">
      <w:pPr>
        <w:pStyle w:val="Heading4"/>
      </w:pPr>
      <w:r>
        <w:t>turn – util is much more quantifiable -we can use standards like body count as quantitative proxies for pleasure and pain, and we can use social science research to judge probability of events like the DA. They can’t weigh between different perfect duties which is net more irresolvable.</w:t>
      </w:r>
    </w:p>
    <w:p w14:paraId="273BDBCD" w14:textId="77777777" w:rsidR="0082243F" w:rsidRDefault="0082243F" w:rsidP="0082243F">
      <w:pPr>
        <w:pStyle w:val="Analytic"/>
      </w:pPr>
    </w:p>
    <w:p w14:paraId="754EB78F" w14:textId="5B1022A3" w:rsidR="009A4AFE" w:rsidRDefault="009A4AFE" w:rsidP="009A4AFE">
      <w:pPr>
        <w:pStyle w:val="Heading4"/>
      </w:pPr>
      <w:r>
        <w:t>On Consequences Fail,</w:t>
      </w:r>
    </w:p>
    <w:p w14:paraId="150DC060" w14:textId="6A61072E" w:rsidR="009A4AFE" w:rsidRDefault="009A4AFE" w:rsidP="009A4AFE">
      <w:pPr>
        <w:pStyle w:val="Heading4"/>
      </w:pPr>
      <w:r>
        <w:t>1] Cross apply our answers to Calc Indicts above</w:t>
      </w:r>
    </w:p>
    <w:p w14:paraId="275D6D25" w14:textId="6C419EF9" w:rsidR="009A4AFE" w:rsidRDefault="009A4AFE" w:rsidP="009A4AFE">
      <w:pPr>
        <w:pStyle w:val="Heading4"/>
      </w:pPr>
      <w:r>
        <w:t>2] No Infinite Consequences – we can stop calculating at the point of disutility. E.g. If I throw my water bottle across the room right now, I can stop calculating at the point that the water hits the floor and I have to clean up – governments do this all the time in the real world</w:t>
      </w:r>
    </w:p>
    <w:p w14:paraId="2C7CA700" w14:textId="180D7C48" w:rsidR="009A4AFE" w:rsidRDefault="009A4AFE" w:rsidP="009A4AFE">
      <w:pPr>
        <w:pStyle w:val="Heading4"/>
      </w:pPr>
      <w:r>
        <w:t>3] Induction works</w:t>
      </w:r>
      <w:r w:rsidR="00895B37">
        <w:t xml:space="preserve"> – If I drop a pen I can be reasonably sure that it will fall – also true for governmental policies such as climate change and the effects it will have on the world</w:t>
      </w:r>
    </w:p>
    <w:p w14:paraId="586581EA" w14:textId="4D86219B" w:rsidR="00895B37" w:rsidRDefault="00895B37" w:rsidP="00895B37">
      <w:pPr>
        <w:pStyle w:val="Heading4"/>
      </w:pPr>
      <w:r>
        <w:t xml:space="preserve">4] Even if aggregation fails, it’s not true in the context of governments who aren’t comparing between one migraine and 10 </w:t>
      </w:r>
      <w:proofErr w:type="spellStart"/>
      <w:r>
        <w:t>headache,s</w:t>
      </w:r>
      <w:proofErr w:type="spellEnd"/>
      <w:r>
        <w:t xml:space="preserve"> but are comparing between nuclear war and 5 rights violations</w:t>
      </w:r>
    </w:p>
    <w:p w14:paraId="2DC41FD6" w14:textId="42A6C574" w:rsidR="00895B37" w:rsidRPr="00895B37" w:rsidRDefault="00895B37" w:rsidP="00895B37">
      <w:pPr>
        <w:pStyle w:val="Heading4"/>
      </w:pPr>
      <w:r>
        <w:t>5] Butterfly effect was responded too above – they also needed carded evidence of how our actions have failed us in the past</w:t>
      </w:r>
    </w:p>
    <w:p w14:paraId="49734B3B" w14:textId="6719E7E2" w:rsidR="00B15B06" w:rsidRDefault="00B15B06" w:rsidP="00B15B06"/>
    <w:p w14:paraId="388BCE92" w14:textId="77777777" w:rsidR="00B15B06" w:rsidRPr="008B4257" w:rsidRDefault="00B15B06" w:rsidP="00B15B06">
      <w:pPr>
        <w:pStyle w:val="Heading4"/>
        <w:rPr>
          <w:u w:val="single"/>
        </w:rPr>
      </w:pPr>
      <w:r>
        <w:t>2.</w:t>
      </w:r>
      <w:r w:rsidRPr="009E7A47">
        <w:t xml:space="preserve"> </w:t>
      </w:r>
      <w:r w:rsidRPr="008B4257">
        <w:rPr>
          <w:u w:val="single"/>
        </w:rPr>
        <w:t>Bad action problem</w:t>
      </w:r>
      <w:r w:rsidRPr="00237DF5">
        <w:t>.</w:t>
      </w:r>
    </w:p>
    <w:p w14:paraId="66808A0F" w14:textId="77777777" w:rsidR="00B15B06" w:rsidRPr="009C3AB7" w:rsidRDefault="00B15B06" w:rsidP="00B15B06">
      <w:r w:rsidRPr="00560C65">
        <w:rPr>
          <w:rStyle w:val="Style13ptBold"/>
        </w:rPr>
        <w:t xml:space="preserve">Garnett, </w:t>
      </w:r>
      <w:r>
        <w:rPr>
          <w:rStyle w:val="Style13ptBold"/>
        </w:rPr>
        <w:t>11</w:t>
      </w:r>
      <w:r w:rsidRPr="009C3AB7">
        <w:t xml:space="preserve"> -- Senior Lecturer in Philosophy @ University of London, Birkbeck and currently both Admissions Tutor for Research Students and </w:t>
      </w:r>
      <w:proofErr w:type="spellStart"/>
      <w:r w:rsidRPr="009C3AB7">
        <w:t>Programme</w:t>
      </w:r>
      <w:proofErr w:type="spellEnd"/>
      <w:r w:rsidRPr="009C3AB7">
        <w:t xml:space="preserve"> Director for the MA. He received his BA and MPhil in philosophy at Cambridge University, before proceeding to a PhD at the University of Toronto [Michael Garnett, Practical Reason and the Unity of Agency, CANADIAN JOURNAL OF PHILOSOPHY 449 Volume 41, Number 3, September 2011, pp. 449-468. Critical Notice of CHRISTINE M. KORSGAARD, Self-Constitution: Agency, Identity, and Integrity. Oxford: Oxford University Press 2009. Pp. xiv-t-230.] </w:t>
      </w:r>
    </w:p>
    <w:p w14:paraId="6C3D452D" w14:textId="77777777" w:rsidR="00B15B06" w:rsidRDefault="00B15B06" w:rsidP="00B15B06"/>
    <w:p w14:paraId="0593C67D" w14:textId="77777777" w:rsidR="00B15B06" w:rsidRPr="00560C65" w:rsidRDefault="00B15B06" w:rsidP="00B15B06">
      <w:pPr>
        <w:rPr>
          <w:sz w:val="16"/>
        </w:rPr>
      </w:pPr>
      <w:r w:rsidRPr="000C4A28">
        <w:rPr>
          <w:rStyle w:val="StyleUnderline"/>
          <w:rFonts w:eastAsiaTheme="minorHAnsi"/>
        </w:rPr>
        <w:t>This</w:t>
      </w:r>
      <w:r w:rsidRPr="00560C65">
        <w:rPr>
          <w:sz w:val="16"/>
        </w:rPr>
        <w:t xml:space="preserve"> line of thought </w:t>
      </w:r>
      <w:r w:rsidRPr="00560C65">
        <w:rPr>
          <w:rStyle w:val="StyleUnderline"/>
          <w:rFonts w:eastAsiaTheme="minorHAnsi"/>
        </w:rPr>
        <w:t xml:space="preserve">is subject to a </w:t>
      </w:r>
      <w:r w:rsidRPr="00560C65">
        <w:rPr>
          <w:rStyle w:val="Emphasis"/>
        </w:rPr>
        <w:t>well-known objection</w:t>
      </w:r>
      <w:r w:rsidRPr="00560C65">
        <w:rPr>
          <w:rStyle w:val="StyleUnderline"/>
          <w:rFonts w:eastAsiaTheme="minorHAnsi"/>
        </w:rPr>
        <w:t xml:space="preserve">, which is that it </w:t>
      </w:r>
      <w:r w:rsidRPr="000C4A28">
        <w:rPr>
          <w:rStyle w:val="StyleUnderline"/>
          <w:rFonts w:eastAsiaTheme="minorHAnsi"/>
        </w:rPr>
        <w:t>makes a mystery of irrational action</w:t>
      </w:r>
      <w:r w:rsidRPr="00560C65">
        <w:rPr>
          <w:rStyle w:val="StyleUnderline"/>
          <w:rFonts w:eastAsiaTheme="minorHAnsi"/>
        </w:rPr>
        <w:t xml:space="preserve">. </w:t>
      </w:r>
      <w:r w:rsidRPr="00654911">
        <w:rPr>
          <w:rStyle w:val="StyleUnderline"/>
          <w:rFonts w:eastAsiaTheme="minorHAnsi"/>
          <w:highlight w:val="yellow"/>
        </w:rPr>
        <w:t>Irrational action is</w:t>
      </w:r>
      <w:r w:rsidRPr="00560C65">
        <w:rPr>
          <w:rStyle w:val="StyleUnderline"/>
          <w:rFonts w:eastAsiaTheme="minorHAnsi"/>
        </w:rPr>
        <w:t xml:space="preserve"> action </w:t>
      </w:r>
      <w:r w:rsidRPr="00654911">
        <w:rPr>
          <w:rStyle w:val="StyleUnderline"/>
          <w:rFonts w:eastAsiaTheme="minorHAnsi"/>
          <w:highlight w:val="yellow"/>
        </w:rPr>
        <w:t>in violation of</w:t>
      </w:r>
      <w:r w:rsidRPr="00560C65">
        <w:rPr>
          <w:rStyle w:val="StyleUnderline"/>
          <w:rFonts w:eastAsiaTheme="minorHAnsi"/>
        </w:rPr>
        <w:t xml:space="preserve"> the principles of </w:t>
      </w:r>
      <w:r w:rsidRPr="00654911">
        <w:rPr>
          <w:rStyle w:val="StyleUnderline"/>
          <w:rFonts w:eastAsiaTheme="minorHAnsi"/>
          <w:highlight w:val="yellow"/>
        </w:rPr>
        <w:t>practical reason</w:t>
      </w:r>
      <w:r w:rsidRPr="00560C65">
        <w:rPr>
          <w:rStyle w:val="StyleUnderline"/>
          <w:rFonts w:eastAsiaTheme="minorHAnsi"/>
        </w:rPr>
        <w:t xml:space="preserve">. </w:t>
      </w:r>
      <w:r w:rsidRPr="00654911">
        <w:rPr>
          <w:rStyle w:val="Emphasis"/>
          <w:highlight w:val="yellow"/>
        </w:rPr>
        <w:t>But</w:t>
      </w:r>
      <w:r w:rsidRPr="00654911">
        <w:rPr>
          <w:rStyle w:val="StyleUnderline"/>
          <w:rFonts w:eastAsiaTheme="minorHAnsi"/>
          <w:highlight w:val="yellow"/>
        </w:rPr>
        <w:t xml:space="preserve"> if these</w:t>
      </w:r>
      <w:r w:rsidRPr="00560C65">
        <w:rPr>
          <w:rStyle w:val="StyleUnderline"/>
          <w:rFonts w:eastAsiaTheme="minorHAnsi"/>
        </w:rPr>
        <w:t xml:space="preserve"> principles </w:t>
      </w:r>
      <w:r w:rsidRPr="00654911">
        <w:rPr>
          <w:rStyle w:val="StyleUnderline"/>
          <w:rFonts w:eastAsiaTheme="minorHAnsi"/>
          <w:highlight w:val="yellow"/>
        </w:rPr>
        <w:t>are constitutive</w:t>
      </w:r>
      <w:r w:rsidRPr="00560C65">
        <w:rPr>
          <w:rStyle w:val="StyleUnderline"/>
          <w:rFonts w:eastAsiaTheme="minorHAnsi"/>
        </w:rPr>
        <w:t xml:space="preserve"> of action, </w:t>
      </w:r>
      <w:r w:rsidRPr="00654911">
        <w:rPr>
          <w:rStyle w:val="StyleUnderline"/>
          <w:rFonts w:eastAsiaTheme="minorHAnsi"/>
          <w:highlight w:val="yellow"/>
        </w:rPr>
        <w:t xml:space="preserve">then </w:t>
      </w:r>
      <w:r w:rsidRPr="00654911">
        <w:rPr>
          <w:rStyle w:val="Emphasis"/>
          <w:highlight w:val="yellow"/>
        </w:rPr>
        <w:t>nothing</w:t>
      </w:r>
      <w:r w:rsidRPr="009C3AB7">
        <w:rPr>
          <w:rStyle w:val="Emphasis"/>
        </w:rPr>
        <w:t xml:space="preserve"> that is an action </w:t>
      </w:r>
      <w:r w:rsidRPr="00654911">
        <w:rPr>
          <w:rStyle w:val="Emphasis"/>
          <w:highlight w:val="yellow"/>
        </w:rPr>
        <w:t>can be in violation of them</w:t>
      </w:r>
      <w:r w:rsidRPr="00560C65">
        <w:rPr>
          <w:rStyle w:val="StyleUnderline"/>
          <w:rFonts w:eastAsiaTheme="minorHAnsi"/>
        </w:rPr>
        <w:t xml:space="preserve">. So, </w:t>
      </w:r>
      <w:r w:rsidRPr="00654911">
        <w:rPr>
          <w:rStyle w:val="StyleUnderline"/>
          <w:rFonts w:eastAsiaTheme="minorHAnsi"/>
          <w:highlight w:val="yellow"/>
        </w:rPr>
        <w:t>if</w:t>
      </w:r>
      <w:r w:rsidRPr="00560C65">
        <w:rPr>
          <w:rStyle w:val="StyleUnderline"/>
          <w:rFonts w:eastAsiaTheme="minorHAnsi"/>
        </w:rPr>
        <w:t xml:space="preserve"> the principles </w:t>
      </w:r>
      <w:r w:rsidRPr="00654911">
        <w:rPr>
          <w:rStyle w:val="StyleUnderline"/>
          <w:rFonts w:eastAsiaTheme="minorHAnsi"/>
          <w:highlight w:val="yellow"/>
        </w:rPr>
        <w:t>of practical reason are constitutive</w:t>
      </w:r>
      <w:r w:rsidRPr="00560C65">
        <w:rPr>
          <w:rStyle w:val="StyleUnderline"/>
          <w:rFonts w:eastAsiaTheme="minorHAnsi"/>
        </w:rPr>
        <w:t xml:space="preserve"> of action, </w:t>
      </w:r>
      <w:r w:rsidRPr="00654911">
        <w:rPr>
          <w:rStyle w:val="StyleUnderline"/>
          <w:rFonts w:eastAsiaTheme="minorHAnsi"/>
          <w:highlight w:val="yellow"/>
        </w:rPr>
        <w:t xml:space="preserve">then irrational action </w:t>
      </w:r>
      <w:r w:rsidRPr="00654911">
        <w:rPr>
          <w:rStyle w:val="Emphasis"/>
          <w:highlight w:val="yellow"/>
        </w:rPr>
        <w:t>is impossible</w:t>
      </w:r>
      <w:r w:rsidRPr="00560C65">
        <w:rPr>
          <w:rStyle w:val="StyleUnderline"/>
          <w:rFonts w:eastAsiaTheme="minorHAnsi"/>
        </w:rPr>
        <w:t>.</w:t>
      </w:r>
      <w:r w:rsidRPr="00560C65">
        <w:rPr>
          <w:sz w:val="16"/>
        </w:rPr>
        <w:t xml:space="preserve"> </w:t>
      </w:r>
      <w:r w:rsidRPr="00654911">
        <w:rPr>
          <w:rStyle w:val="Emphasis"/>
          <w:highlight w:val="yellow"/>
        </w:rPr>
        <w:t>But</w:t>
      </w:r>
      <w:r w:rsidRPr="00654911">
        <w:rPr>
          <w:rStyle w:val="StyleUnderline"/>
          <w:rFonts w:eastAsiaTheme="minorHAnsi"/>
          <w:highlight w:val="yellow"/>
        </w:rPr>
        <w:t xml:space="preserve"> irrational action is</w:t>
      </w:r>
      <w:r w:rsidRPr="00560C65">
        <w:rPr>
          <w:rStyle w:val="StyleUnderline"/>
          <w:rFonts w:eastAsiaTheme="minorHAnsi"/>
        </w:rPr>
        <w:t xml:space="preserve"> </w:t>
      </w:r>
      <w:r w:rsidRPr="00560C65">
        <w:rPr>
          <w:rStyle w:val="Emphasis"/>
        </w:rPr>
        <w:t xml:space="preserve">clearly </w:t>
      </w:r>
      <w:r w:rsidRPr="00654911">
        <w:rPr>
          <w:rStyle w:val="Emphasis"/>
          <w:highlight w:val="yellow"/>
        </w:rPr>
        <w:t>possible</w:t>
      </w:r>
      <w:r w:rsidRPr="00560C65">
        <w:rPr>
          <w:rStyle w:val="StyleUnderline"/>
          <w:rFonts w:eastAsiaTheme="minorHAnsi"/>
        </w:rPr>
        <w:t xml:space="preserve">. </w:t>
      </w:r>
      <w:r w:rsidRPr="00654911">
        <w:rPr>
          <w:rStyle w:val="StyleUnderline"/>
          <w:rFonts w:eastAsiaTheme="minorHAnsi"/>
          <w:highlight w:val="yellow"/>
        </w:rPr>
        <w:t>So</w:t>
      </w:r>
      <w:r w:rsidRPr="00560C65">
        <w:rPr>
          <w:rStyle w:val="StyleUnderline"/>
          <w:rFonts w:eastAsiaTheme="minorHAnsi"/>
        </w:rPr>
        <w:t xml:space="preserve"> the principles of </w:t>
      </w:r>
      <w:r w:rsidRPr="00654911">
        <w:rPr>
          <w:rStyle w:val="StyleUnderline"/>
          <w:rFonts w:eastAsiaTheme="minorHAnsi"/>
          <w:highlight w:val="yellow"/>
        </w:rPr>
        <w:t xml:space="preserve">practical reason </w:t>
      </w:r>
      <w:r w:rsidRPr="00654911">
        <w:rPr>
          <w:rStyle w:val="Emphasis"/>
          <w:highlight w:val="yellow"/>
        </w:rPr>
        <w:t>cannot be constitutive</w:t>
      </w:r>
      <w:r w:rsidRPr="00560C65">
        <w:rPr>
          <w:rStyle w:val="StyleUnderline"/>
          <w:rFonts w:eastAsiaTheme="minorHAnsi"/>
        </w:rPr>
        <w:t xml:space="preserve"> of action</w:t>
      </w:r>
      <w:r w:rsidRPr="00560C65">
        <w:rPr>
          <w:sz w:val="16"/>
        </w:rPr>
        <w:t xml:space="preserve">. </w:t>
      </w:r>
    </w:p>
    <w:p w14:paraId="530E4E8D" w14:textId="77777777" w:rsidR="00B15B06" w:rsidRDefault="00B15B06" w:rsidP="00B15B06">
      <w:pPr>
        <w:pStyle w:val="Heading4"/>
      </w:pPr>
      <w:r>
        <w:t xml:space="preserve">4. Arguments for deontology are </w:t>
      </w:r>
      <w:r w:rsidRPr="00543519">
        <w:rPr>
          <w:u w:val="single"/>
        </w:rPr>
        <w:t>self-defeating</w:t>
      </w:r>
      <w:r>
        <w:t xml:space="preserve">. </w:t>
      </w:r>
    </w:p>
    <w:p w14:paraId="66E85C99" w14:textId="77777777" w:rsidR="00B15B06" w:rsidRDefault="00B15B06" w:rsidP="00B15B06">
      <w:proofErr w:type="spellStart"/>
      <w:r w:rsidRPr="00E87ABA">
        <w:rPr>
          <w:rStyle w:val="Style13ptBold"/>
        </w:rPr>
        <w:t>Mihailov</w:t>
      </w:r>
      <w:proofErr w:type="spellEnd"/>
      <w:r w:rsidRPr="00E87ABA">
        <w:rPr>
          <w:rStyle w:val="Style13ptBold"/>
        </w:rPr>
        <w:t xml:space="preserve"> 15</w:t>
      </w:r>
      <w:r>
        <w:t xml:space="preserve"> [Emilian </w:t>
      </w:r>
      <w:proofErr w:type="spellStart"/>
      <w:r>
        <w:t>Mihailov</w:t>
      </w:r>
      <w:proofErr w:type="spellEnd"/>
      <w:r>
        <w:t xml:space="preserve">, Romanian Academy, Iasi Branch. “The Argument from Self-Defeating Beliefs Against Deontology.” Ethical Perspectives 22, no. 4 (2015): 573-600. Centre for Ethics, KU Leuven. </w:t>
      </w:r>
      <w:proofErr w:type="spellStart"/>
      <w:r>
        <w:t>doi</w:t>
      </w:r>
      <w:proofErr w:type="spellEnd"/>
      <w:r>
        <w:t>: 10.2143/EP.22.4.3127268]</w:t>
      </w:r>
    </w:p>
    <w:p w14:paraId="7B355091" w14:textId="77777777" w:rsidR="00B15B06" w:rsidRDefault="00B15B06" w:rsidP="00B15B06"/>
    <w:p w14:paraId="4760B599" w14:textId="77777777" w:rsidR="00B15B06" w:rsidRPr="00543519" w:rsidRDefault="00B15B06" w:rsidP="00B15B06">
      <w:pPr>
        <w:rPr>
          <w:sz w:val="16"/>
        </w:rPr>
      </w:pPr>
      <w:r w:rsidRPr="00543519">
        <w:rPr>
          <w:sz w:val="16"/>
        </w:rPr>
        <w:t xml:space="preserve">There is an increasing tendency to use empirical data to rail against philosophical ethics (Haidt 2001, Doris 2002). Recently, Joshua </w:t>
      </w:r>
      <w:r w:rsidRPr="00E87ABA">
        <w:rPr>
          <w:rStyle w:val="StyleUnderline"/>
          <w:rFonts w:eastAsiaTheme="minorHAnsi"/>
        </w:rPr>
        <w:t>Greene has launched “an all-out assault on deontological philosophy</w:t>
      </w:r>
      <w:r w:rsidRPr="00543519">
        <w:rPr>
          <w:sz w:val="16"/>
        </w:rPr>
        <w:t xml:space="preserve">”, as Mark Timmons puts it (2008). Greene claims that </w:t>
      </w:r>
      <w:r w:rsidRPr="00543519">
        <w:rPr>
          <w:rStyle w:val="Emphasis"/>
          <w:highlight w:val="yellow"/>
        </w:rPr>
        <w:t>evidence</w:t>
      </w:r>
      <w:r w:rsidRPr="00543519">
        <w:rPr>
          <w:rStyle w:val="StyleUnderline"/>
          <w:rFonts w:eastAsiaTheme="minorHAnsi"/>
          <w:highlight w:val="yellow"/>
        </w:rPr>
        <w:t xml:space="preserve"> from </w:t>
      </w:r>
      <w:r w:rsidRPr="00543519">
        <w:rPr>
          <w:rStyle w:val="Emphasis"/>
          <w:highlight w:val="yellow"/>
        </w:rPr>
        <w:t>neuroimaging</w:t>
      </w:r>
      <w:r w:rsidRPr="00543519">
        <w:rPr>
          <w:rStyle w:val="StyleUnderline"/>
          <w:rFonts w:eastAsiaTheme="minorHAnsi"/>
          <w:highlight w:val="yellow"/>
        </w:rPr>
        <w:t xml:space="preserve"> and</w:t>
      </w:r>
      <w:r w:rsidRPr="00E87ABA">
        <w:rPr>
          <w:rStyle w:val="StyleUnderline"/>
          <w:rFonts w:eastAsiaTheme="minorHAnsi"/>
        </w:rPr>
        <w:t xml:space="preserve"> </w:t>
      </w:r>
      <w:r w:rsidRPr="00543519">
        <w:rPr>
          <w:rStyle w:val="Emphasis"/>
        </w:rPr>
        <w:t xml:space="preserve">experimental </w:t>
      </w:r>
      <w:r w:rsidRPr="00543519">
        <w:rPr>
          <w:rStyle w:val="Emphasis"/>
          <w:highlight w:val="yellow"/>
        </w:rPr>
        <w:t>psychology</w:t>
      </w:r>
      <w:r w:rsidRPr="00543519">
        <w:rPr>
          <w:rStyle w:val="StyleUnderline"/>
          <w:rFonts w:eastAsiaTheme="minorHAnsi"/>
          <w:highlight w:val="yellow"/>
        </w:rPr>
        <w:t xml:space="preserve"> indicates that</w:t>
      </w:r>
      <w:r w:rsidRPr="00543519">
        <w:rPr>
          <w:sz w:val="16"/>
        </w:rPr>
        <w:t xml:space="preserve"> “[...] </w:t>
      </w:r>
      <w:r w:rsidRPr="00543519">
        <w:rPr>
          <w:rStyle w:val="StyleUnderline"/>
          <w:rFonts w:eastAsiaTheme="minorHAnsi"/>
          <w:highlight w:val="yellow"/>
        </w:rPr>
        <w:t>deontological</w:t>
      </w:r>
      <w:r w:rsidRPr="00E87ABA">
        <w:rPr>
          <w:rStyle w:val="StyleUnderline"/>
          <w:rFonts w:eastAsiaTheme="minorHAnsi"/>
        </w:rPr>
        <w:t xml:space="preserve"> patterns of moral </w:t>
      </w:r>
      <w:r w:rsidRPr="00543519">
        <w:rPr>
          <w:rStyle w:val="StyleUnderline"/>
          <w:rFonts w:eastAsiaTheme="minorHAnsi"/>
          <w:highlight w:val="yellow"/>
        </w:rPr>
        <w:t xml:space="preserve">judgment </w:t>
      </w:r>
      <w:r w:rsidRPr="00543519">
        <w:rPr>
          <w:rStyle w:val="StyleUnderline"/>
          <w:rFonts w:eastAsiaTheme="minorHAnsi"/>
        </w:rPr>
        <w:t xml:space="preserve">are </w:t>
      </w:r>
      <w:r w:rsidRPr="00543519">
        <w:rPr>
          <w:rStyle w:val="Emphasis"/>
        </w:rPr>
        <w:t>driven by emotional responses</w:t>
      </w:r>
      <w:r w:rsidRPr="00E87ABA">
        <w:rPr>
          <w:rStyle w:val="StyleUnderline"/>
          <w:rFonts w:eastAsiaTheme="minorHAnsi"/>
        </w:rPr>
        <w:t xml:space="preserve"> while consequentialist judgments are driven by </w:t>
      </w:r>
      <w:r w:rsidRPr="00543519">
        <w:rPr>
          <w:rStyle w:val="Emphasis"/>
        </w:rPr>
        <w:t>‘cognitive’ processes”</w:t>
      </w:r>
      <w:r w:rsidRPr="00543519">
        <w:rPr>
          <w:sz w:val="16"/>
        </w:rPr>
        <w:t xml:space="preserve"> (2008, 59). One of his most challenging arguments is that </w:t>
      </w:r>
      <w:r w:rsidRPr="00B50479">
        <w:rPr>
          <w:rStyle w:val="StyleUnderline"/>
          <w:rFonts w:eastAsiaTheme="minorHAnsi"/>
        </w:rPr>
        <w:t xml:space="preserve">deontological judgements </w:t>
      </w:r>
      <w:r w:rsidRPr="00543519">
        <w:rPr>
          <w:rStyle w:val="StyleUnderline"/>
          <w:rFonts w:eastAsiaTheme="minorHAnsi"/>
          <w:highlight w:val="yellow"/>
        </w:rPr>
        <w:t xml:space="preserve">should be </w:t>
      </w:r>
      <w:r w:rsidRPr="00543519">
        <w:rPr>
          <w:rStyle w:val="Emphasis"/>
          <w:highlight w:val="yellow"/>
        </w:rPr>
        <w:t>discarded</w:t>
      </w:r>
      <w:r w:rsidRPr="00543519">
        <w:rPr>
          <w:rStyle w:val="StyleUnderline"/>
          <w:rFonts w:eastAsiaTheme="minorHAnsi"/>
          <w:highlight w:val="yellow"/>
        </w:rPr>
        <w:t xml:space="preserve"> because they </w:t>
      </w:r>
      <w:r w:rsidRPr="00543519">
        <w:rPr>
          <w:rStyle w:val="Emphasis"/>
          <w:highlight w:val="yellow"/>
        </w:rPr>
        <w:t>track morally irrelevant features</w:t>
      </w:r>
      <w:r w:rsidRPr="00543519">
        <w:rPr>
          <w:sz w:val="16"/>
        </w:rPr>
        <w:t>.1 When Greene says that emotional reactions reflect the influence of morally irrelevant factors, he assumes that emotions are morally irrelevant (2008, 70).</w:t>
      </w:r>
    </w:p>
    <w:p w14:paraId="64239036" w14:textId="77777777" w:rsidR="00B15B06" w:rsidRPr="00543519" w:rsidRDefault="00B15B06" w:rsidP="00B15B06">
      <w:pPr>
        <w:rPr>
          <w:sz w:val="16"/>
        </w:rPr>
      </w:pPr>
      <w:r w:rsidRPr="00543519">
        <w:rPr>
          <w:sz w:val="16"/>
        </w:rPr>
        <w:t xml:space="preserve">However, Selim Berker (2009) has shown that empirical data does not work against moral theory. Even if we accept that deontological intuitions are emotionally-driven, whereas consequentialist intuitions are more cognitive, it does not follow that consequentialism is superior. Obtaining data is a descriptive task that does not reflect relevant moral features. For this we need a substantive normative intuition or principle. Only in conjunction with a normative standard can empirical data pin-point irrelevant features. As Frances </w:t>
      </w:r>
      <w:proofErr w:type="spellStart"/>
      <w:r w:rsidRPr="00543519">
        <w:rPr>
          <w:sz w:val="16"/>
        </w:rPr>
        <w:t>Kamm</w:t>
      </w:r>
      <w:proofErr w:type="spellEnd"/>
      <w:r w:rsidRPr="00543519">
        <w:rPr>
          <w:sz w:val="16"/>
        </w:rPr>
        <w:t xml:space="preserve"> explains, “[...] all the normative work is being done by a moral theory about what factors make acts right (e.g. impersonal versus personal factors) and also a theory about what factors a deontologist as opposed to a consequentialist thinks are morally relevant, not by neuroscience” (2009, 303).</w:t>
      </w:r>
    </w:p>
    <w:p w14:paraId="43605B75" w14:textId="77777777" w:rsidR="00B15B06" w:rsidRPr="00543519" w:rsidRDefault="00B15B06" w:rsidP="00B15B06">
      <w:pPr>
        <w:rPr>
          <w:sz w:val="16"/>
        </w:rPr>
      </w:pPr>
      <w:r w:rsidRPr="00543519">
        <w:rPr>
          <w:sz w:val="16"/>
        </w:rPr>
        <w:t xml:space="preserve">Berker and </w:t>
      </w:r>
      <w:proofErr w:type="spellStart"/>
      <w:r w:rsidRPr="00543519">
        <w:rPr>
          <w:sz w:val="16"/>
        </w:rPr>
        <w:t>Kamm</w:t>
      </w:r>
      <w:proofErr w:type="spellEnd"/>
      <w:r w:rsidRPr="00543519">
        <w:rPr>
          <w:sz w:val="16"/>
        </w:rPr>
        <w:t xml:space="preserve"> are right to point out that we need an independent normative idea to interpret neuroscientific data, but </w:t>
      </w:r>
      <w:r w:rsidRPr="00B50479">
        <w:rPr>
          <w:rStyle w:val="StyleUnderline"/>
          <w:rFonts w:eastAsiaTheme="minorHAnsi"/>
        </w:rPr>
        <w:t>there is another argument suggested by Greene’s work that avoids the requirement to prove the irrelevance of emotional reactions</w:t>
      </w:r>
      <w:r w:rsidRPr="00543519">
        <w:rPr>
          <w:sz w:val="16"/>
        </w:rPr>
        <w:t xml:space="preserve">. Greene writes that </w:t>
      </w:r>
      <w:r w:rsidRPr="00543519">
        <w:rPr>
          <w:rStyle w:val="StyleUnderline"/>
          <w:rFonts w:eastAsiaTheme="minorHAnsi"/>
          <w:highlight w:val="yellow"/>
        </w:rPr>
        <w:t>deontologists</w:t>
      </w:r>
      <w:r w:rsidRPr="00543519">
        <w:rPr>
          <w:sz w:val="16"/>
        </w:rPr>
        <w:t xml:space="preserve"> “[...] </w:t>
      </w:r>
      <w:r w:rsidRPr="00543519">
        <w:rPr>
          <w:rStyle w:val="Emphasis"/>
          <w:highlight w:val="yellow"/>
        </w:rPr>
        <w:t>can’t say</w:t>
      </w:r>
      <w:r w:rsidRPr="00B50479">
        <w:rPr>
          <w:rStyle w:val="StyleUnderline"/>
          <w:rFonts w:eastAsiaTheme="minorHAnsi"/>
        </w:rPr>
        <w:t xml:space="preserve"> that our </w:t>
      </w:r>
      <w:r w:rsidRPr="00543519">
        <w:rPr>
          <w:rStyle w:val="StyleUnderline"/>
          <w:rFonts w:eastAsiaTheme="minorHAnsi"/>
          <w:highlight w:val="yellow"/>
        </w:rPr>
        <w:t>emotional responses are the basis for</w:t>
      </w:r>
      <w:r w:rsidRPr="00B50479">
        <w:rPr>
          <w:rStyle w:val="StyleUnderline"/>
          <w:rFonts w:eastAsiaTheme="minorHAnsi"/>
        </w:rPr>
        <w:t xml:space="preserve"> the </w:t>
      </w:r>
      <w:r w:rsidRPr="00543519">
        <w:rPr>
          <w:rStyle w:val="StyleUnderline"/>
          <w:rFonts w:eastAsiaTheme="minorHAnsi"/>
          <w:highlight w:val="yellow"/>
        </w:rPr>
        <w:t>moral truth,</w:t>
      </w:r>
      <w:r w:rsidRPr="00B50479">
        <w:rPr>
          <w:rStyle w:val="StyleUnderline"/>
          <w:rFonts w:eastAsiaTheme="minorHAnsi"/>
        </w:rPr>
        <w:t xml:space="preserve"> however, </w:t>
      </w:r>
      <w:r w:rsidRPr="00543519">
        <w:rPr>
          <w:rStyle w:val="Emphasis"/>
          <w:highlight w:val="yellow"/>
        </w:rPr>
        <w:t>because they are rationalists</w:t>
      </w:r>
      <w:r w:rsidRPr="00543519">
        <w:rPr>
          <w:sz w:val="16"/>
        </w:rPr>
        <w:t xml:space="preserve">” (2008, 69). </w:t>
      </w:r>
      <w:r w:rsidRPr="00B50479">
        <w:rPr>
          <w:rStyle w:val="StyleUnderline"/>
          <w:rFonts w:eastAsiaTheme="minorHAnsi"/>
        </w:rPr>
        <w:t xml:space="preserve">Here we have an </w:t>
      </w:r>
      <w:r w:rsidRPr="00543519">
        <w:rPr>
          <w:rStyle w:val="Emphasis"/>
        </w:rPr>
        <w:t>additional meta-ethical assumption</w:t>
      </w:r>
      <w:r w:rsidRPr="00B50479">
        <w:rPr>
          <w:rStyle w:val="StyleUnderline"/>
          <w:rFonts w:eastAsiaTheme="minorHAnsi"/>
        </w:rPr>
        <w:t xml:space="preserve"> about what qualifies as a </w:t>
      </w:r>
      <w:r w:rsidRPr="00543519">
        <w:rPr>
          <w:rStyle w:val="Emphasis"/>
        </w:rPr>
        <w:t>proper justification</w:t>
      </w:r>
      <w:r w:rsidRPr="00B50479">
        <w:rPr>
          <w:rStyle w:val="StyleUnderline"/>
          <w:rFonts w:eastAsiaTheme="minorHAnsi"/>
        </w:rPr>
        <w:t>, which points to an interesting relationship between explanation and justification.</w:t>
      </w:r>
      <w:r w:rsidRPr="00543519">
        <w:rPr>
          <w:sz w:val="16"/>
        </w:rPr>
        <w:t xml:space="preserve"> </w:t>
      </w:r>
      <w:r w:rsidRPr="00543519">
        <w:rPr>
          <w:rStyle w:val="StyleUnderline"/>
          <w:rFonts w:eastAsiaTheme="minorHAnsi"/>
        </w:rPr>
        <w:t>If we can</w:t>
      </w:r>
      <w:r w:rsidRPr="00B50479">
        <w:rPr>
          <w:rStyle w:val="StyleUnderline"/>
          <w:rFonts w:eastAsiaTheme="minorHAnsi"/>
        </w:rPr>
        <w:t xml:space="preserve"> show that a set of beliefs is formed by an </w:t>
      </w:r>
      <w:r w:rsidRPr="00543519">
        <w:rPr>
          <w:rStyle w:val="Emphasis"/>
        </w:rPr>
        <w:t>epistemically unreliable psychological process</w:t>
      </w:r>
      <w:r w:rsidRPr="00B50479">
        <w:rPr>
          <w:rStyle w:val="StyleUnderline"/>
          <w:rFonts w:eastAsiaTheme="minorHAnsi"/>
        </w:rPr>
        <w:t xml:space="preserve">, then we can </w:t>
      </w:r>
      <w:r w:rsidRPr="00543519">
        <w:rPr>
          <w:rStyle w:val="Emphasis"/>
        </w:rPr>
        <w:t>undercut the justificatory status</w:t>
      </w:r>
      <w:r w:rsidRPr="00B50479">
        <w:rPr>
          <w:rStyle w:val="StyleUnderline"/>
          <w:rFonts w:eastAsiaTheme="minorHAnsi"/>
        </w:rPr>
        <w:t xml:space="preserve"> of that set of beliefs. Deontologists believe</w:t>
      </w:r>
      <w:r w:rsidRPr="00543519">
        <w:rPr>
          <w:sz w:val="16"/>
        </w:rPr>
        <w:t xml:space="preserve">, according to Greene, </w:t>
      </w:r>
      <w:r w:rsidRPr="00B50479">
        <w:rPr>
          <w:rStyle w:val="StyleUnderline"/>
          <w:rFonts w:eastAsiaTheme="minorHAnsi"/>
        </w:rPr>
        <w:t xml:space="preserve">that </w:t>
      </w:r>
      <w:r w:rsidRPr="00543519">
        <w:rPr>
          <w:rStyle w:val="Emphasis"/>
        </w:rPr>
        <w:t>emotional processes cannot be a justifying basis</w:t>
      </w:r>
      <w:r w:rsidRPr="00543519">
        <w:rPr>
          <w:sz w:val="16"/>
        </w:rPr>
        <w:t xml:space="preserve">. </w:t>
      </w:r>
      <w:r w:rsidRPr="00B50479">
        <w:rPr>
          <w:rStyle w:val="StyleUnderline"/>
          <w:rFonts w:eastAsiaTheme="minorHAnsi"/>
        </w:rPr>
        <w:t xml:space="preserve">Thus, if deontologists believe that emotional processes should not be the source of their specific judgements, then </w:t>
      </w:r>
      <w:r w:rsidRPr="00543519">
        <w:rPr>
          <w:rStyle w:val="Emphasis"/>
        </w:rPr>
        <w:t>empirical research</w:t>
      </w:r>
      <w:r w:rsidRPr="00B50479">
        <w:rPr>
          <w:rStyle w:val="StyleUnderline"/>
          <w:rFonts w:eastAsiaTheme="minorHAnsi"/>
        </w:rPr>
        <w:t xml:space="preserve"> can show that </w:t>
      </w:r>
      <w:r w:rsidRPr="00543519">
        <w:rPr>
          <w:rStyle w:val="Emphasis"/>
          <w:highlight w:val="yellow"/>
        </w:rPr>
        <w:t>their belief is self-defeating</w:t>
      </w:r>
      <w:r w:rsidRPr="00543519">
        <w:rPr>
          <w:rStyle w:val="StyleUnderline"/>
          <w:rFonts w:eastAsiaTheme="minorHAnsi"/>
          <w:highlight w:val="yellow"/>
        </w:rPr>
        <w:t xml:space="preserve"> by discovering that </w:t>
      </w:r>
      <w:r w:rsidRPr="00543519">
        <w:rPr>
          <w:rStyle w:val="Emphasis"/>
          <w:highlight w:val="yellow"/>
        </w:rPr>
        <w:t>emotions</w:t>
      </w:r>
      <w:r w:rsidRPr="00543519">
        <w:rPr>
          <w:rStyle w:val="StyleUnderline"/>
          <w:rFonts w:eastAsiaTheme="minorHAnsi"/>
          <w:highlight w:val="yellow"/>
        </w:rPr>
        <w:t xml:space="preserve"> are </w:t>
      </w:r>
      <w:r w:rsidRPr="00543519">
        <w:rPr>
          <w:rStyle w:val="Emphasis"/>
          <w:highlight w:val="yellow"/>
        </w:rPr>
        <w:t>systematically</w:t>
      </w:r>
      <w:r w:rsidRPr="00543519">
        <w:rPr>
          <w:rStyle w:val="StyleUnderline"/>
          <w:rFonts w:eastAsiaTheme="minorHAnsi"/>
          <w:highlight w:val="yellow"/>
        </w:rPr>
        <w:t xml:space="preserve"> the </w:t>
      </w:r>
      <w:r w:rsidRPr="00543519">
        <w:rPr>
          <w:rStyle w:val="Emphasis"/>
          <w:highlight w:val="yellow"/>
        </w:rPr>
        <w:t>source of deontological judgments</w:t>
      </w:r>
      <w:r w:rsidRPr="00543519">
        <w:rPr>
          <w:sz w:val="16"/>
        </w:rPr>
        <w:t xml:space="preserve">. I will call this the argument from self-defeating beliefs because </w:t>
      </w:r>
      <w:r w:rsidRPr="00B50479">
        <w:rPr>
          <w:rStyle w:val="StyleUnderline"/>
          <w:rFonts w:eastAsiaTheme="minorHAnsi"/>
        </w:rPr>
        <w:t xml:space="preserve">its upshot is to reveal a </w:t>
      </w:r>
      <w:r w:rsidRPr="00543519">
        <w:rPr>
          <w:rStyle w:val="Emphasis"/>
        </w:rPr>
        <w:t>psychological basis</w:t>
      </w:r>
      <w:r w:rsidRPr="00B50479">
        <w:rPr>
          <w:rStyle w:val="StyleUnderline"/>
          <w:rFonts w:eastAsiaTheme="minorHAnsi"/>
        </w:rPr>
        <w:t xml:space="preserve"> of deontological judgments which is </w:t>
      </w:r>
      <w:r w:rsidRPr="00543519">
        <w:rPr>
          <w:rStyle w:val="Emphasis"/>
        </w:rPr>
        <w:t>distrusted by deontologists</w:t>
      </w:r>
      <w:r w:rsidRPr="00543519">
        <w:rPr>
          <w:sz w:val="16"/>
        </w:rPr>
        <w:t>.2</w:t>
      </w:r>
    </w:p>
    <w:p w14:paraId="62A16A4C" w14:textId="77777777" w:rsidR="00B15B06" w:rsidRPr="00543519" w:rsidRDefault="00B15B06" w:rsidP="00B15B06">
      <w:pPr>
        <w:rPr>
          <w:sz w:val="16"/>
        </w:rPr>
      </w:pPr>
      <w:r w:rsidRPr="00543519">
        <w:rPr>
          <w:sz w:val="16"/>
        </w:rPr>
        <w:t xml:space="preserve">It should be noted that the scope of </w:t>
      </w:r>
      <w:r w:rsidRPr="007D0ADD">
        <w:rPr>
          <w:rStyle w:val="StyleUnderline"/>
          <w:rFonts w:eastAsiaTheme="minorHAnsi"/>
        </w:rPr>
        <w:t>this argument</w:t>
      </w:r>
      <w:r w:rsidRPr="00543519">
        <w:rPr>
          <w:sz w:val="16"/>
        </w:rPr>
        <w:t xml:space="preserve"> is thus limited. It </w:t>
      </w:r>
      <w:r w:rsidRPr="007D0ADD">
        <w:rPr>
          <w:rStyle w:val="StyleUnderline"/>
          <w:rFonts w:eastAsiaTheme="minorHAnsi"/>
        </w:rPr>
        <w:t>can</w:t>
      </w:r>
      <w:r w:rsidRPr="00543519">
        <w:rPr>
          <w:sz w:val="16"/>
        </w:rPr>
        <w:t xml:space="preserve"> only </w:t>
      </w:r>
      <w:r w:rsidRPr="007D0ADD">
        <w:rPr>
          <w:rStyle w:val="StyleUnderline"/>
          <w:rFonts w:eastAsiaTheme="minorHAnsi"/>
        </w:rPr>
        <w:t xml:space="preserve">show that rational deontology is </w:t>
      </w:r>
      <w:r w:rsidRPr="00543519">
        <w:rPr>
          <w:rStyle w:val="Emphasis"/>
        </w:rPr>
        <w:t>self-defeating</w:t>
      </w:r>
      <w:r w:rsidRPr="00543519">
        <w:rPr>
          <w:sz w:val="16"/>
        </w:rPr>
        <w:t>, not that emo-</w:t>
      </w:r>
      <w:proofErr w:type="spellStart"/>
      <w:r w:rsidRPr="00543519">
        <w:rPr>
          <w:sz w:val="16"/>
        </w:rPr>
        <w:t>tions</w:t>
      </w:r>
      <w:proofErr w:type="spellEnd"/>
      <w:r w:rsidRPr="00543519">
        <w:rPr>
          <w:sz w:val="16"/>
        </w:rPr>
        <w:t xml:space="preserve"> are irrelevant in general or that other types of deontology are not reliable, such as a sentimentalist deontology.3 While Greene speaks as if he intends to undermine deontological philosophy in general4, he some-times admits that his target is, in fact, rational deontology: “I believe that </w:t>
      </w:r>
      <w:r w:rsidRPr="00543519">
        <w:rPr>
          <w:rStyle w:val="StyleUnderline"/>
          <w:rFonts w:eastAsiaTheme="minorHAnsi"/>
          <w:highlight w:val="yellow"/>
        </w:rPr>
        <w:t>one can make a</w:t>
      </w:r>
      <w:r w:rsidRPr="00543519">
        <w:rPr>
          <w:rStyle w:val="StyleUnderline"/>
          <w:rFonts w:eastAsiaTheme="minorHAnsi"/>
        </w:rPr>
        <w:t xml:space="preserve"> pretty </w:t>
      </w:r>
      <w:r w:rsidRPr="00543519">
        <w:rPr>
          <w:rStyle w:val="StyleUnderline"/>
          <w:rFonts w:eastAsiaTheme="minorHAnsi"/>
          <w:highlight w:val="yellow"/>
        </w:rPr>
        <w:t>good case against</w:t>
      </w:r>
      <w:r w:rsidRPr="00543519">
        <w:rPr>
          <w:rStyle w:val="StyleUnderline"/>
          <w:rFonts w:eastAsiaTheme="minorHAnsi"/>
        </w:rPr>
        <w:t xml:space="preserve"> </w:t>
      </w:r>
      <w:r w:rsidRPr="00543519">
        <w:rPr>
          <w:rStyle w:val="Emphasis"/>
        </w:rPr>
        <w:t>rationalist versions of deontology</w:t>
      </w:r>
      <w:r w:rsidRPr="00543519">
        <w:rPr>
          <w:rStyle w:val="StyleUnderline"/>
          <w:rFonts w:eastAsiaTheme="minorHAnsi"/>
        </w:rPr>
        <w:t xml:space="preserve"> such as </w:t>
      </w:r>
      <w:r w:rsidRPr="00543519">
        <w:rPr>
          <w:rStyle w:val="Emphasis"/>
          <w:highlight w:val="yellow"/>
        </w:rPr>
        <w:t>Kant</w:t>
      </w:r>
      <w:r w:rsidRPr="00543519">
        <w:rPr>
          <w:rStyle w:val="StyleUnderline"/>
          <w:rFonts w:eastAsiaTheme="minorHAnsi"/>
        </w:rPr>
        <w:t>’s</w:t>
      </w:r>
      <w:r w:rsidRPr="00543519">
        <w:rPr>
          <w:sz w:val="16"/>
        </w:rPr>
        <w:t>” (2008, 68).5</w:t>
      </w:r>
    </w:p>
    <w:p w14:paraId="6577DACC" w14:textId="77777777" w:rsidR="00B15B06" w:rsidRPr="00C85C59" w:rsidRDefault="00B15B06" w:rsidP="00B15B06">
      <w:pPr>
        <w:pStyle w:val="Heading4"/>
        <w:rPr>
          <w:b w:val="0"/>
          <w:bCs w:val="0"/>
        </w:rPr>
      </w:pPr>
      <w:r>
        <w:t xml:space="preserve">5. Agent-centered restrictions are </w:t>
      </w:r>
      <w:r>
        <w:rPr>
          <w:u w:val="single"/>
        </w:rPr>
        <w:t>paradoxical</w:t>
      </w:r>
      <w:r>
        <w:t xml:space="preserve">- they forbid violations that </w:t>
      </w:r>
      <w:r w:rsidRPr="00163D54">
        <w:rPr>
          <w:u w:val="single"/>
        </w:rPr>
        <w:t>minimize total violations</w:t>
      </w:r>
      <w:r>
        <w:t xml:space="preserve">- if action A is necessary for end B to occur, then A must be at least one cause of B, so it is </w:t>
      </w:r>
      <w:r w:rsidRPr="00163D54">
        <w:rPr>
          <w:u w:val="single"/>
        </w:rPr>
        <w:t>illogical</w:t>
      </w:r>
      <w:r>
        <w:t xml:space="preserve"> to desire B but deny A, e.g. refusing to kill 1 innocent to save 10</w:t>
      </w:r>
      <w:r w:rsidRPr="009C3AB7">
        <w:t xml:space="preserve">- </w:t>
      </w:r>
      <w:r w:rsidRPr="00C85C59">
        <w:rPr>
          <w:b w:val="0"/>
        </w:rPr>
        <w:t xml:space="preserve">Kant’s defense fails- some </w:t>
      </w:r>
      <w:r w:rsidRPr="00C85C59">
        <w:rPr>
          <w:b w:val="0"/>
          <w:u w:val="single"/>
        </w:rPr>
        <w:t>certainty</w:t>
      </w:r>
      <w:r w:rsidRPr="00C85C59">
        <w:rPr>
          <w:b w:val="0"/>
        </w:rPr>
        <w:t xml:space="preserve"> in the outcome and the ability to </w:t>
      </w:r>
      <w:r w:rsidRPr="00C85C59">
        <w:rPr>
          <w:b w:val="0"/>
          <w:u w:val="single"/>
        </w:rPr>
        <w:t>foresee</w:t>
      </w:r>
      <w:r w:rsidRPr="00C85C59">
        <w:rPr>
          <w:b w:val="0"/>
        </w:rPr>
        <w:t xml:space="preserve"> harms proves it’s irrational.</w:t>
      </w:r>
    </w:p>
    <w:p w14:paraId="3C2582B1" w14:textId="6C8B2791" w:rsidR="00B15B06" w:rsidRPr="00B15B06" w:rsidRDefault="0097502E" w:rsidP="0097502E">
      <w:pPr>
        <w:pStyle w:val="Heading4"/>
      </w:pPr>
      <w:r>
        <w:t xml:space="preserve">On </w:t>
      </w:r>
      <w:proofErr w:type="spellStart"/>
      <w:r>
        <w:t>Indexicals</w:t>
      </w:r>
      <w:proofErr w:type="spellEnd"/>
      <w:r>
        <w:t>,</w:t>
      </w:r>
    </w:p>
    <w:p w14:paraId="235EC14B" w14:textId="77777777" w:rsidR="009E1DD9" w:rsidRPr="009E1DD9" w:rsidRDefault="009E1DD9" w:rsidP="009E1DD9"/>
    <w:p w14:paraId="1D8D8310" w14:textId="77777777" w:rsidR="00216B42" w:rsidRPr="00350695" w:rsidRDefault="00216B42" w:rsidP="00FD4568">
      <w:pPr>
        <w:pStyle w:val="Analytic"/>
      </w:pPr>
    </w:p>
    <w:p w14:paraId="4854B328" w14:textId="77777777" w:rsidR="006524CE" w:rsidRPr="006524CE" w:rsidRDefault="006524CE" w:rsidP="006524CE"/>
    <w:p w14:paraId="2811AECC" w14:textId="3C84EEC0" w:rsidR="00321CE6" w:rsidRDefault="00321CE6" w:rsidP="00321CE6">
      <w:pPr>
        <w:pStyle w:val="Heading3"/>
        <w:rPr>
          <w:rFonts w:cs="Arial"/>
        </w:rPr>
      </w:pPr>
      <w:r>
        <w:rPr>
          <w:rFonts w:cs="Arial"/>
        </w:rPr>
        <w:t>Case – Contention</w:t>
      </w:r>
    </w:p>
    <w:p w14:paraId="2AE585FE" w14:textId="77777777" w:rsidR="00321CE6" w:rsidRDefault="00321CE6" w:rsidP="00321CE6">
      <w:pPr>
        <w:pStyle w:val="Heading4"/>
      </w:pPr>
      <w:r>
        <w:t>1]Strikes fail to fulfill duty</w:t>
      </w:r>
    </w:p>
    <w:p w14:paraId="42523BDD" w14:textId="77777777" w:rsidR="00321CE6" w:rsidRPr="00F21509" w:rsidRDefault="00321CE6" w:rsidP="00321CE6">
      <w:r w:rsidRPr="00F21509">
        <w:rPr>
          <w:rStyle w:val="Style13ptBold"/>
        </w:rPr>
        <w:t>Fourie 17</w:t>
      </w:r>
      <w:r>
        <w:t xml:space="preserve"> </w:t>
      </w:r>
      <w:r w:rsidRPr="00384BFB">
        <w:rPr>
          <w:sz w:val="16"/>
          <w:szCs w:val="16"/>
        </w:rPr>
        <w:t xml:space="preserve">Johan Fourie 11-30-2017 "Ethicality of Labor-Strike Demonstrates by Social Workers" </w:t>
      </w:r>
      <w:hyperlink r:id="rId11" w:history="1">
        <w:r w:rsidRPr="00384BFB">
          <w:rPr>
            <w:rStyle w:val="Hyperlink"/>
            <w:sz w:val="16"/>
            <w:szCs w:val="16"/>
          </w:rPr>
          <w:t>https://www.otherpapers.com/essay/Ethicality-of-Labor-Strike-Demonstrates-by-Social-Workers/62694.html</w:t>
        </w:r>
      </w:hyperlink>
      <w:r w:rsidRPr="00384BFB">
        <w:rPr>
          <w:sz w:val="16"/>
          <w:szCs w:val="16"/>
        </w:rPr>
        <w:t xml:space="preserve"> (Johan Fourie is professor of Economics and History at Stellenbosch University.</w:t>
      </w:r>
      <w:r>
        <w:rPr>
          <w:sz w:val="16"/>
          <w:szCs w:val="16"/>
        </w:rPr>
        <w:t>) JG</w:t>
      </w:r>
    </w:p>
    <w:p w14:paraId="67CF6EEA" w14:textId="77777777" w:rsidR="00321CE6" w:rsidRDefault="00321CE6" w:rsidP="00321CE6">
      <w:pPr>
        <w:rPr>
          <w:sz w:val="14"/>
          <w:szCs w:val="26"/>
        </w:rPr>
      </w:pPr>
      <w:r w:rsidRPr="00384BFB">
        <w:rPr>
          <w:sz w:val="14"/>
          <w:szCs w:val="26"/>
        </w:rPr>
        <w:t xml:space="preserve">Kantian Ethics </w:t>
      </w:r>
      <w:r w:rsidRPr="00F83D7D">
        <w:rPr>
          <w:sz w:val="26"/>
          <w:szCs w:val="26"/>
          <w:highlight w:val="green"/>
          <w:u w:val="single"/>
        </w:rPr>
        <w:t>Kantian</w:t>
      </w:r>
      <w:r w:rsidRPr="00F83D7D">
        <w:rPr>
          <w:sz w:val="14"/>
          <w:szCs w:val="26"/>
          <w:highlight w:val="green"/>
        </w:rPr>
        <w:t xml:space="preserve"> </w:t>
      </w:r>
      <w:r w:rsidRPr="00F83D7D">
        <w:rPr>
          <w:sz w:val="26"/>
          <w:szCs w:val="26"/>
          <w:highlight w:val="green"/>
          <w:u w:val="single"/>
        </w:rPr>
        <w:t xml:space="preserve">ethics suggest </w:t>
      </w:r>
      <w:r w:rsidRPr="00384BFB">
        <w:rPr>
          <w:sz w:val="26"/>
          <w:szCs w:val="26"/>
          <w:u w:val="single"/>
        </w:rPr>
        <w:t xml:space="preserve">that </w:t>
      </w:r>
      <w:r w:rsidRPr="00F83D7D">
        <w:rPr>
          <w:sz w:val="26"/>
          <w:szCs w:val="26"/>
          <w:highlight w:val="green"/>
          <w:u w:val="single"/>
        </w:rPr>
        <w:t xml:space="preserve">actions are morally permissible based on </w:t>
      </w:r>
      <w:r w:rsidRPr="00F83D7D">
        <w:rPr>
          <w:b/>
          <w:bCs/>
          <w:sz w:val="26"/>
          <w:szCs w:val="26"/>
          <w:highlight w:val="green"/>
          <w:u w:val="single"/>
        </w:rPr>
        <w:t>whether it fulfils a person's duty</w:t>
      </w:r>
      <w:r w:rsidRPr="00F83D7D">
        <w:rPr>
          <w:sz w:val="26"/>
          <w:szCs w:val="26"/>
          <w:highlight w:val="green"/>
          <w:u w:val="single"/>
        </w:rPr>
        <w:t xml:space="preserve"> </w:t>
      </w:r>
      <w:r w:rsidRPr="00384BFB">
        <w:rPr>
          <w:sz w:val="26"/>
          <w:szCs w:val="26"/>
          <w:u w:val="single"/>
        </w:rPr>
        <w:t>(Banks, 2006).</w:t>
      </w:r>
      <w:r w:rsidRPr="00384BFB">
        <w:rPr>
          <w:sz w:val="14"/>
          <w:szCs w:val="26"/>
        </w:rPr>
        <w:t xml:space="preserve"> To further the concept of duty, Kantian ethics held the notion of Categorical Imperatives which is believed to determine the morality of duties as it enforces and commands adherence, complicity and application. </w:t>
      </w:r>
      <w:r w:rsidRPr="00384BFB">
        <w:rPr>
          <w:sz w:val="26"/>
          <w:szCs w:val="26"/>
          <w:u w:val="single"/>
        </w:rPr>
        <w:t>The Categorical Imperatives consist of three formulas. Once such a formula is to "act only on the maximum whereby at the same time you can will that it become a universal law"</w:t>
      </w:r>
      <w:r w:rsidRPr="00384BFB">
        <w:rPr>
          <w:sz w:val="14"/>
          <w:szCs w:val="26"/>
        </w:rPr>
        <w:t xml:space="preserve"> (Parrott, 2006, p. 51). Through this perspective, </w:t>
      </w:r>
      <w:r w:rsidRPr="00384BFB">
        <w:rPr>
          <w:sz w:val="26"/>
          <w:szCs w:val="26"/>
          <w:u w:val="single"/>
        </w:rPr>
        <w:t xml:space="preserve">Kant held that </w:t>
      </w:r>
      <w:r w:rsidRPr="00F83D7D">
        <w:rPr>
          <w:sz w:val="26"/>
          <w:szCs w:val="26"/>
          <w:highlight w:val="green"/>
          <w:u w:val="single"/>
        </w:rPr>
        <w:t xml:space="preserve">persons </w:t>
      </w:r>
      <w:r w:rsidRPr="00384BFB">
        <w:rPr>
          <w:sz w:val="26"/>
          <w:szCs w:val="26"/>
          <w:u w:val="single"/>
        </w:rPr>
        <w:t xml:space="preserve">are to </w:t>
      </w:r>
      <w:r w:rsidRPr="00F83D7D">
        <w:rPr>
          <w:sz w:val="26"/>
          <w:szCs w:val="26"/>
          <w:highlight w:val="green"/>
          <w:u w:val="single"/>
        </w:rPr>
        <w:t xml:space="preserve">engage </w:t>
      </w:r>
      <w:r w:rsidRPr="00384BFB">
        <w:rPr>
          <w:sz w:val="26"/>
          <w:szCs w:val="26"/>
          <w:u w:val="single"/>
        </w:rPr>
        <w:t xml:space="preserve">in </w:t>
      </w:r>
      <w:r w:rsidRPr="00F83D7D">
        <w:rPr>
          <w:sz w:val="26"/>
          <w:szCs w:val="26"/>
          <w:highlight w:val="green"/>
          <w:u w:val="single"/>
        </w:rPr>
        <w:t xml:space="preserve">actions </w:t>
      </w:r>
      <w:r w:rsidRPr="00384BFB">
        <w:rPr>
          <w:sz w:val="26"/>
          <w:szCs w:val="26"/>
          <w:u w:val="single"/>
        </w:rPr>
        <w:t xml:space="preserve">that </w:t>
      </w:r>
      <w:r w:rsidRPr="00F83D7D">
        <w:rPr>
          <w:sz w:val="26"/>
          <w:szCs w:val="26"/>
          <w:highlight w:val="green"/>
          <w:u w:val="single"/>
        </w:rPr>
        <w:t xml:space="preserve">they are willing to allow others to engage in as well </w:t>
      </w:r>
      <w:r w:rsidRPr="00384BFB">
        <w:rPr>
          <w:sz w:val="26"/>
          <w:szCs w:val="26"/>
          <w:u w:val="single"/>
        </w:rPr>
        <w:t>without conditions and exceptions</w:t>
      </w:r>
      <w:r w:rsidRPr="00384BFB">
        <w:rPr>
          <w:sz w:val="14"/>
          <w:szCs w:val="26"/>
        </w:rPr>
        <w:t xml:space="preserve">. </w:t>
      </w:r>
      <w:r w:rsidRPr="00F83D7D">
        <w:rPr>
          <w:sz w:val="26"/>
          <w:szCs w:val="26"/>
          <w:highlight w:val="green"/>
          <w:u w:val="single"/>
        </w:rPr>
        <w:t>Applying this</w:t>
      </w:r>
      <w:r w:rsidRPr="00F83D7D">
        <w:rPr>
          <w:sz w:val="14"/>
          <w:szCs w:val="26"/>
          <w:highlight w:val="green"/>
        </w:rPr>
        <w:t xml:space="preserve"> </w:t>
      </w:r>
      <w:r w:rsidRPr="00384BFB">
        <w:rPr>
          <w:sz w:val="14"/>
          <w:szCs w:val="26"/>
        </w:rPr>
        <w:t xml:space="preserve">formula </w:t>
      </w:r>
      <w:r w:rsidRPr="00F83D7D">
        <w:rPr>
          <w:sz w:val="26"/>
          <w:szCs w:val="26"/>
          <w:highlight w:val="green"/>
          <w:u w:val="single"/>
        </w:rPr>
        <w:t>to</w:t>
      </w:r>
      <w:r w:rsidRPr="00F83D7D">
        <w:rPr>
          <w:sz w:val="14"/>
          <w:szCs w:val="26"/>
          <w:highlight w:val="green"/>
        </w:rPr>
        <w:t xml:space="preserve"> </w:t>
      </w:r>
      <w:r w:rsidRPr="00384BFB">
        <w:rPr>
          <w:sz w:val="14"/>
          <w:szCs w:val="26"/>
        </w:rPr>
        <w:t xml:space="preserve">the </w:t>
      </w:r>
      <w:r w:rsidRPr="00F83D7D">
        <w:rPr>
          <w:sz w:val="26"/>
          <w:szCs w:val="26"/>
          <w:highlight w:val="green"/>
          <w:u w:val="single"/>
        </w:rPr>
        <w:t>ethicality of social workers</w:t>
      </w:r>
      <w:r w:rsidRPr="00F83D7D">
        <w:rPr>
          <w:sz w:val="14"/>
          <w:szCs w:val="26"/>
          <w:highlight w:val="green"/>
        </w:rPr>
        <w:t xml:space="preserve"> </w:t>
      </w:r>
      <w:r w:rsidRPr="00F83D7D">
        <w:rPr>
          <w:b/>
          <w:bCs/>
          <w:sz w:val="26"/>
          <w:szCs w:val="26"/>
          <w:highlight w:val="green"/>
          <w:u w:val="single"/>
        </w:rPr>
        <w:t>participating in labor strike</w:t>
      </w:r>
      <w:r w:rsidRPr="00F83D7D">
        <w:rPr>
          <w:sz w:val="14"/>
          <w:szCs w:val="26"/>
          <w:highlight w:val="green"/>
        </w:rPr>
        <w:t xml:space="preserve"> </w:t>
      </w:r>
      <w:r w:rsidRPr="00384BFB">
        <w:rPr>
          <w:sz w:val="14"/>
          <w:szCs w:val="26"/>
        </w:rPr>
        <w:t>demonstrations</w:t>
      </w:r>
      <w:r w:rsidRPr="00F83D7D">
        <w:rPr>
          <w:sz w:val="26"/>
          <w:szCs w:val="26"/>
          <w:highlight w:val="green"/>
          <w:u w:val="single"/>
        </w:rPr>
        <w:t>, it becomes evident</w:t>
      </w:r>
      <w:r w:rsidRPr="00F83D7D">
        <w:rPr>
          <w:sz w:val="14"/>
          <w:szCs w:val="26"/>
          <w:highlight w:val="green"/>
        </w:rPr>
        <w:t xml:space="preserve"> </w:t>
      </w:r>
      <w:r w:rsidRPr="00384BFB">
        <w:rPr>
          <w:sz w:val="14"/>
          <w:szCs w:val="26"/>
        </w:rPr>
        <w:t xml:space="preserve">that </w:t>
      </w:r>
      <w:r w:rsidRPr="00F83D7D">
        <w:rPr>
          <w:sz w:val="26"/>
          <w:szCs w:val="26"/>
          <w:highlight w:val="green"/>
          <w:u w:val="single"/>
        </w:rPr>
        <w:t xml:space="preserve">such an action is </w:t>
      </w:r>
      <w:r w:rsidRPr="00F83D7D">
        <w:rPr>
          <w:b/>
          <w:bCs/>
          <w:sz w:val="26"/>
          <w:szCs w:val="26"/>
          <w:highlight w:val="green"/>
          <w:u w:val="single"/>
          <w:bdr w:val="single" w:sz="4" w:space="0" w:color="auto"/>
        </w:rPr>
        <w:t>not morally permissible</w:t>
      </w:r>
      <w:r w:rsidRPr="00F83D7D">
        <w:rPr>
          <w:b/>
          <w:bCs/>
          <w:sz w:val="14"/>
          <w:szCs w:val="26"/>
          <w:highlight w:val="green"/>
          <w:bdr w:val="single" w:sz="4" w:space="0" w:color="auto"/>
        </w:rPr>
        <w:t xml:space="preserve"> </w:t>
      </w:r>
      <w:r w:rsidRPr="00F83D7D">
        <w:rPr>
          <w:b/>
          <w:bCs/>
          <w:sz w:val="26"/>
          <w:szCs w:val="26"/>
          <w:highlight w:val="green"/>
          <w:u w:val="single"/>
          <w:bdr w:val="single" w:sz="4" w:space="0" w:color="auto"/>
        </w:rPr>
        <w:t>or executing its duty</w:t>
      </w:r>
      <w:r w:rsidRPr="00384BFB">
        <w:rPr>
          <w:sz w:val="14"/>
          <w:szCs w:val="26"/>
        </w:rPr>
        <w:t>. Arguably</w:t>
      </w:r>
      <w:r w:rsidRPr="00384BFB">
        <w:rPr>
          <w:sz w:val="26"/>
          <w:szCs w:val="26"/>
          <w:u w:val="single"/>
        </w:rPr>
        <w:t xml:space="preserve">, </w:t>
      </w:r>
      <w:r w:rsidRPr="00F83D7D">
        <w:rPr>
          <w:sz w:val="26"/>
          <w:szCs w:val="26"/>
          <w:highlight w:val="green"/>
          <w:u w:val="single"/>
        </w:rPr>
        <w:t xml:space="preserve">as much as social workers are </w:t>
      </w:r>
      <w:r w:rsidRPr="00384BFB">
        <w:rPr>
          <w:sz w:val="26"/>
          <w:szCs w:val="26"/>
          <w:u w:val="single"/>
        </w:rPr>
        <w:t xml:space="preserve">trained professionals and rendering services that are </w:t>
      </w:r>
      <w:r w:rsidRPr="00F83D7D">
        <w:rPr>
          <w:sz w:val="26"/>
          <w:szCs w:val="26"/>
          <w:highlight w:val="green"/>
          <w:u w:val="single"/>
        </w:rPr>
        <w:t xml:space="preserve">crucial </w:t>
      </w:r>
      <w:r w:rsidRPr="00384BFB">
        <w:rPr>
          <w:sz w:val="26"/>
          <w:szCs w:val="26"/>
          <w:u w:val="single"/>
        </w:rPr>
        <w:t xml:space="preserve">to the functioning and well-being of society, </w:t>
      </w:r>
      <w:r w:rsidRPr="00F83D7D">
        <w:rPr>
          <w:sz w:val="26"/>
          <w:szCs w:val="26"/>
          <w:highlight w:val="green"/>
          <w:u w:val="single"/>
        </w:rPr>
        <w:t xml:space="preserve">they remain ordinary citizens who </w:t>
      </w:r>
      <w:r w:rsidRPr="00384BFB">
        <w:rPr>
          <w:sz w:val="26"/>
          <w:szCs w:val="26"/>
          <w:u w:val="single"/>
        </w:rPr>
        <w:t xml:space="preserve">also at some point will </w:t>
      </w:r>
      <w:r w:rsidRPr="00F83D7D">
        <w:rPr>
          <w:b/>
          <w:bCs/>
          <w:sz w:val="26"/>
          <w:szCs w:val="26"/>
          <w:highlight w:val="green"/>
          <w:u w:val="single"/>
        </w:rPr>
        <w:t>require crucial services</w:t>
      </w:r>
      <w:r w:rsidRPr="007C0E8C">
        <w:rPr>
          <w:sz w:val="26"/>
          <w:szCs w:val="26"/>
          <w:u w:val="single"/>
        </w:rPr>
        <w:t>.</w:t>
      </w:r>
      <w:r w:rsidRPr="007C0E8C">
        <w:rPr>
          <w:sz w:val="14"/>
          <w:szCs w:val="26"/>
        </w:rPr>
        <w:t xml:space="preserve"> Examples of these </w:t>
      </w:r>
      <w:r w:rsidRPr="007C0E8C">
        <w:rPr>
          <w:sz w:val="26"/>
          <w:szCs w:val="26"/>
          <w:u w:val="single"/>
        </w:rPr>
        <w:t>crucial services that may cause</w:t>
      </w:r>
      <w:r w:rsidRPr="007C0E8C">
        <w:rPr>
          <w:sz w:val="14"/>
          <w:szCs w:val="26"/>
        </w:rPr>
        <w:t xml:space="preserve"> </w:t>
      </w:r>
      <w:r w:rsidRPr="007C0E8C">
        <w:rPr>
          <w:sz w:val="26"/>
          <w:szCs w:val="26"/>
          <w:u w:val="single"/>
        </w:rPr>
        <w:t>significant harm because of its absence due to labor strike action</w:t>
      </w:r>
      <w:r w:rsidRPr="007C0E8C">
        <w:rPr>
          <w:sz w:val="14"/>
          <w:szCs w:val="26"/>
        </w:rPr>
        <w:t xml:space="preserve"> </w:t>
      </w:r>
      <w:r w:rsidRPr="007C0E8C">
        <w:rPr>
          <w:sz w:val="26"/>
          <w:szCs w:val="26"/>
          <w:u w:val="single"/>
        </w:rPr>
        <w:t xml:space="preserve">are </w:t>
      </w:r>
      <w:r w:rsidRPr="007C0E8C">
        <w:rPr>
          <w:b/>
          <w:bCs/>
          <w:sz w:val="26"/>
          <w:szCs w:val="26"/>
          <w:u w:val="single"/>
        </w:rPr>
        <w:t>medical personnel, suicide watch centers, mental health care professionals, law enforcement, court systems</w:t>
      </w:r>
      <w:r w:rsidRPr="007C0E8C">
        <w:rPr>
          <w:sz w:val="26"/>
          <w:szCs w:val="26"/>
          <w:u w:val="single"/>
        </w:rPr>
        <w:t>, municipal service delivery, etc</w:t>
      </w:r>
      <w:r w:rsidRPr="007C0E8C">
        <w:rPr>
          <w:sz w:val="14"/>
          <w:szCs w:val="26"/>
        </w:rPr>
        <w:t xml:space="preserve">. </w:t>
      </w:r>
      <w:r w:rsidRPr="007C0E8C">
        <w:rPr>
          <w:sz w:val="26"/>
          <w:szCs w:val="26"/>
          <w:u w:val="single"/>
        </w:rPr>
        <w:t>With these services not available, social workers will experience</w:t>
      </w:r>
      <w:r w:rsidRPr="00384BFB">
        <w:rPr>
          <w:sz w:val="26"/>
          <w:szCs w:val="26"/>
          <w:u w:val="single"/>
        </w:rPr>
        <w:t xml:space="preserve"> suffering, frustration, unhappiness, harm as the clients will do with their absence from the office. To this regard, participating and demonstrating labor strike action is not adhering to duty or morally permissible.</w:t>
      </w:r>
      <w:r w:rsidRPr="00384BFB">
        <w:rPr>
          <w:sz w:val="14"/>
          <w:szCs w:val="26"/>
        </w:rPr>
        <w:t xml:space="preserve"> </w:t>
      </w:r>
    </w:p>
    <w:p w14:paraId="1BDEFAD9" w14:textId="77777777" w:rsidR="00321CE6" w:rsidRDefault="00321CE6" w:rsidP="00321CE6">
      <w:pPr>
        <w:pStyle w:val="Heading4"/>
      </w:pPr>
      <w:r>
        <w:t>2] Uses others as a mere means to an end</w:t>
      </w:r>
    </w:p>
    <w:p w14:paraId="544A29A0" w14:textId="77777777" w:rsidR="00321CE6" w:rsidRPr="00384BFB" w:rsidRDefault="00321CE6" w:rsidP="00321CE6">
      <w:pPr>
        <w:rPr>
          <w:sz w:val="16"/>
          <w:szCs w:val="16"/>
        </w:rPr>
      </w:pPr>
      <w:r w:rsidRPr="00F21509">
        <w:rPr>
          <w:rStyle w:val="Style13ptBold"/>
        </w:rPr>
        <w:t>Fourie 17</w:t>
      </w:r>
      <w:r>
        <w:t xml:space="preserve"> </w:t>
      </w:r>
      <w:r w:rsidRPr="00384BFB">
        <w:rPr>
          <w:sz w:val="16"/>
          <w:szCs w:val="16"/>
        </w:rPr>
        <w:t xml:space="preserve">Johan Fourie 11-30-2017 "Ethicality of Labor-Strike Demonstrates by Social Workers" </w:t>
      </w:r>
      <w:hyperlink r:id="rId12" w:history="1">
        <w:r w:rsidRPr="00384BFB">
          <w:rPr>
            <w:rStyle w:val="Hyperlink"/>
            <w:sz w:val="16"/>
            <w:szCs w:val="16"/>
          </w:rPr>
          <w:t>https://www.otherpapers.com/essay/Ethicality-of-Labor-Strike-Demonstrates-by-Social-Workers/62694.html</w:t>
        </w:r>
      </w:hyperlink>
      <w:r w:rsidRPr="00384BFB">
        <w:rPr>
          <w:sz w:val="16"/>
          <w:szCs w:val="16"/>
        </w:rPr>
        <w:t xml:space="preserve"> (Johan Fourie is professor of Economics and History at Stellenbosch University.</w:t>
      </w:r>
      <w:r>
        <w:rPr>
          <w:sz w:val="16"/>
          <w:szCs w:val="16"/>
        </w:rPr>
        <w:t>) JG</w:t>
      </w:r>
    </w:p>
    <w:p w14:paraId="3C2BD450" w14:textId="77777777" w:rsidR="00321CE6" w:rsidRDefault="00321CE6" w:rsidP="00321CE6">
      <w:pPr>
        <w:rPr>
          <w:sz w:val="26"/>
          <w:szCs w:val="26"/>
          <w:u w:val="single"/>
        </w:rPr>
      </w:pPr>
      <w:r w:rsidRPr="00384BFB">
        <w:rPr>
          <w:sz w:val="26"/>
          <w:szCs w:val="26"/>
          <w:u w:val="single"/>
        </w:rPr>
        <w:t xml:space="preserve">A further formula of </w:t>
      </w:r>
      <w:r w:rsidRPr="00F83D7D">
        <w:rPr>
          <w:sz w:val="26"/>
          <w:szCs w:val="26"/>
          <w:highlight w:val="green"/>
          <w:u w:val="single"/>
        </w:rPr>
        <w:t xml:space="preserve">the Categorical Imperative is </w:t>
      </w:r>
      <w:r w:rsidRPr="00384BFB">
        <w:rPr>
          <w:sz w:val="26"/>
          <w:szCs w:val="26"/>
          <w:u w:val="single"/>
        </w:rPr>
        <w:t xml:space="preserve">"so, act as to </w:t>
      </w:r>
      <w:r w:rsidRPr="00F83D7D">
        <w:rPr>
          <w:sz w:val="26"/>
          <w:szCs w:val="26"/>
          <w:highlight w:val="green"/>
          <w:u w:val="single"/>
        </w:rPr>
        <w:t>treat humanity</w:t>
      </w:r>
      <w:r w:rsidRPr="00384BFB">
        <w:rPr>
          <w:sz w:val="26"/>
          <w:szCs w:val="26"/>
          <w:u w:val="single"/>
        </w:rPr>
        <w:t xml:space="preserve">, whether in your own person or in that of any other context, </w:t>
      </w:r>
      <w:r w:rsidRPr="00F83D7D">
        <w:rPr>
          <w:sz w:val="26"/>
          <w:szCs w:val="26"/>
          <w:highlight w:val="green"/>
          <w:u w:val="single"/>
        </w:rPr>
        <w:t xml:space="preserve">never </w:t>
      </w:r>
      <w:r w:rsidRPr="00384BFB">
        <w:rPr>
          <w:sz w:val="26"/>
          <w:szCs w:val="26"/>
          <w:u w:val="single"/>
        </w:rPr>
        <w:t xml:space="preserve">solely </w:t>
      </w:r>
      <w:r w:rsidRPr="00F83D7D">
        <w:rPr>
          <w:sz w:val="26"/>
          <w:szCs w:val="26"/>
          <w:highlight w:val="green"/>
          <w:u w:val="single"/>
        </w:rPr>
        <w:t xml:space="preserve">as a means to an end </w:t>
      </w:r>
      <w:r w:rsidRPr="00384BFB">
        <w:rPr>
          <w:sz w:val="26"/>
          <w:szCs w:val="26"/>
          <w:u w:val="single"/>
        </w:rPr>
        <w:t>but always as an end within itself' (Parrott, 2006, p. 51).</w:t>
      </w:r>
      <w:r w:rsidRPr="00384BFB">
        <w:rPr>
          <w:sz w:val="14"/>
          <w:szCs w:val="26"/>
        </w:rPr>
        <w:t xml:space="preserve"> By this Kant meant people should be valued and respected as an individual and not used for the benefit of others. </w:t>
      </w:r>
      <w:r w:rsidRPr="00F83D7D">
        <w:rPr>
          <w:sz w:val="26"/>
          <w:szCs w:val="26"/>
          <w:highlight w:val="green"/>
          <w:u w:val="single"/>
        </w:rPr>
        <w:t xml:space="preserve">Participating in a labor-strike </w:t>
      </w:r>
      <w:r w:rsidRPr="00384BFB">
        <w:rPr>
          <w:sz w:val="26"/>
          <w:szCs w:val="26"/>
          <w:u w:val="single"/>
        </w:rPr>
        <w:t xml:space="preserve">demonstration/action </w:t>
      </w:r>
      <w:r w:rsidRPr="00F83D7D">
        <w:rPr>
          <w:sz w:val="26"/>
          <w:szCs w:val="26"/>
          <w:highlight w:val="green"/>
          <w:u w:val="single"/>
        </w:rPr>
        <w:t xml:space="preserve">is </w:t>
      </w:r>
      <w:r w:rsidRPr="00F83D7D">
        <w:rPr>
          <w:b/>
          <w:bCs/>
          <w:sz w:val="26"/>
          <w:szCs w:val="26"/>
          <w:highlight w:val="green"/>
          <w:u w:val="single"/>
        </w:rPr>
        <w:t>a direct violation of this</w:t>
      </w:r>
      <w:r w:rsidRPr="00F83D7D">
        <w:rPr>
          <w:sz w:val="26"/>
          <w:szCs w:val="26"/>
          <w:highlight w:val="green"/>
          <w:u w:val="single"/>
        </w:rPr>
        <w:t xml:space="preserve"> </w:t>
      </w:r>
      <w:r w:rsidRPr="00384BFB">
        <w:rPr>
          <w:sz w:val="26"/>
          <w:szCs w:val="26"/>
          <w:u w:val="single"/>
        </w:rPr>
        <w:t xml:space="preserve">categorical perspective as it would not be ethically permissible </w:t>
      </w:r>
      <w:r w:rsidRPr="00F83D7D">
        <w:rPr>
          <w:sz w:val="26"/>
          <w:szCs w:val="26"/>
          <w:highlight w:val="green"/>
          <w:u w:val="single"/>
        </w:rPr>
        <w:t xml:space="preserve">because the </w:t>
      </w:r>
      <w:r w:rsidRPr="00384BFB">
        <w:rPr>
          <w:sz w:val="26"/>
          <w:szCs w:val="26"/>
          <w:u w:val="single"/>
        </w:rPr>
        <w:t xml:space="preserve">severe dependence and </w:t>
      </w:r>
      <w:r w:rsidRPr="00F83D7D">
        <w:rPr>
          <w:sz w:val="26"/>
          <w:szCs w:val="26"/>
          <w:highlight w:val="green"/>
          <w:u w:val="single"/>
        </w:rPr>
        <w:t>well-being of clients</w:t>
      </w:r>
      <w:r w:rsidRPr="00384BFB">
        <w:rPr>
          <w:sz w:val="26"/>
          <w:szCs w:val="26"/>
          <w:u w:val="single"/>
        </w:rPr>
        <w:t xml:space="preserve">, </w:t>
      </w:r>
      <w:r w:rsidRPr="00F83D7D">
        <w:rPr>
          <w:sz w:val="26"/>
          <w:szCs w:val="26"/>
          <w:highlight w:val="green"/>
          <w:u w:val="single"/>
        </w:rPr>
        <w:t xml:space="preserve">the effective functioning of the </w:t>
      </w:r>
      <w:r w:rsidRPr="00384BFB">
        <w:rPr>
          <w:sz w:val="26"/>
          <w:szCs w:val="26"/>
          <w:u w:val="single"/>
        </w:rPr>
        <w:t xml:space="preserve">employer </w:t>
      </w:r>
      <w:r w:rsidRPr="00F83D7D">
        <w:rPr>
          <w:sz w:val="26"/>
          <w:szCs w:val="26"/>
          <w:highlight w:val="green"/>
          <w:u w:val="single"/>
        </w:rPr>
        <w:t>organization</w:t>
      </w:r>
      <w:r w:rsidRPr="00384BFB">
        <w:rPr>
          <w:sz w:val="26"/>
          <w:szCs w:val="26"/>
          <w:u w:val="single"/>
        </w:rPr>
        <w:t xml:space="preserve">, </w:t>
      </w:r>
      <w:r w:rsidRPr="00F83D7D">
        <w:rPr>
          <w:sz w:val="26"/>
          <w:szCs w:val="26"/>
          <w:highlight w:val="green"/>
          <w:u w:val="single"/>
        </w:rPr>
        <w:t xml:space="preserve">and society </w:t>
      </w:r>
      <w:r w:rsidRPr="00F83D7D">
        <w:rPr>
          <w:b/>
          <w:bCs/>
          <w:sz w:val="26"/>
          <w:szCs w:val="26"/>
          <w:highlight w:val="green"/>
          <w:u w:val="single"/>
          <w:bdr w:val="single" w:sz="4" w:space="0" w:color="auto"/>
        </w:rPr>
        <w:t>is used to duly and unduly influence the bargaining process for better working conditions</w:t>
      </w:r>
      <w:r w:rsidRPr="00384BFB">
        <w:rPr>
          <w:sz w:val="26"/>
          <w:szCs w:val="26"/>
          <w:u w:val="single"/>
        </w:rPr>
        <w:t xml:space="preserve">. </w:t>
      </w:r>
      <w:r w:rsidRPr="00F83D7D">
        <w:rPr>
          <w:sz w:val="26"/>
          <w:szCs w:val="26"/>
          <w:highlight w:val="green"/>
          <w:u w:val="single"/>
        </w:rPr>
        <w:t xml:space="preserve">In participating in the labor strike </w:t>
      </w:r>
      <w:r w:rsidRPr="00384BFB">
        <w:rPr>
          <w:sz w:val="26"/>
          <w:szCs w:val="26"/>
          <w:u w:val="single"/>
        </w:rPr>
        <w:t xml:space="preserve">demonstration, </w:t>
      </w:r>
      <w:r w:rsidRPr="00F83D7D">
        <w:rPr>
          <w:sz w:val="26"/>
          <w:szCs w:val="26"/>
          <w:highlight w:val="green"/>
          <w:u w:val="single"/>
        </w:rPr>
        <w:t>the humanity</w:t>
      </w:r>
      <w:r w:rsidRPr="00384BFB">
        <w:rPr>
          <w:sz w:val="26"/>
          <w:szCs w:val="26"/>
          <w:u w:val="single"/>
        </w:rPr>
        <w:t xml:space="preserve">, and well-being </w:t>
      </w:r>
      <w:r w:rsidRPr="00F83D7D">
        <w:rPr>
          <w:sz w:val="26"/>
          <w:szCs w:val="26"/>
          <w:highlight w:val="green"/>
          <w:u w:val="single"/>
        </w:rPr>
        <w:t xml:space="preserve">of </w:t>
      </w:r>
      <w:r w:rsidRPr="00384BFB">
        <w:rPr>
          <w:sz w:val="26"/>
          <w:szCs w:val="26"/>
          <w:u w:val="single"/>
        </w:rPr>
        <w:t xml:space="preserve">clients and </w:t>
      </w:r>
      <w:r w:rsidRPr="00F83D7D">
        <w:rPr>
          <w:sz w:val="26"/>
          <w:szCs w:val="26"/>
          <w:highlight w:val="green"/>
          <w:u w:val="single"/>
        </w:rPr>
        <w:t xml:space="preserve">society </w:t>
      </w:r>
      <w:r w:rsidRPr="00F83D7D">
        <w:rPr>
          <w:b/>
          <w:bCs/>
          <w:sz w:val="26"/>
          <w:szCs w:val="26"/>
          <w:highlight w:val="green"/>
          <w:u w:val="single"/>
        </w:rPr>
        <w:t>is not seen as crucial</w:t>
      </w:r>
      <w:r w:rsidRPr="00F83D7D">
        <w:rPr>
          <w:sz w:val="26"/>
          <w:szCs w:val="26"/>
          <w:highlight w:val="green"/>
          <w:u w:val="single"/>
        </w:rPr>
        <w:t xml:space="preserve"> </w:t>
      </w:r>
      <w:r w:rsidRPr="00F83D7D">
        <w:rPr>
          <w:b/>
          <w:bCs/>
          <w:sz w:val="26"/>
          <w:szCs w:val="26"/>
          <w:highlight w:val="green"/>
          <w:u w:val="single"/>
        </w:rPr>
        <w:t>and as an 'end'</w:t>
      </w:r>
      <w:r w:rsidRPr="00384BFB">
        <w:rPr>
          <w:sz w:val="26"/>
          <w:szCs w:val="26"/>
          <w:u w:val="single"/>
        </w:rPr>
        <w:t xml:space="preserve">, </w:t>
      </w:r>
      <w:r w:rsidRPr="00F83D7D">
        <w:rPr>
          <w:sz w:val="26"/>
          <w:szCs w:val="26"/>
          <w:highlight w:val="green"/>
          <w:u w:val="single"/>
        </w:rPr>
        <w:t xml:space="preserve">but </w:t>
      </w:r>
      <w:r w:rsidRPr="00384BFB">
        <w:rPr>
          <w:sz w:val="26"/>
          <w:szCs w:val="26"/>
          <w:u w:val="single"/>
        </w:rPr>
        <w:t xml:space="preserve">rather </w:t>
      </w:r>
      <w:r w:rsidRPr="00F83D7D">
        <w:rPr>
          <w:sz w:val="26"/>
          <w:szCs w:val="26"/>
          <w:highlight w:val="green"/>
          <w:u w:val="single"/>
        </w:rPr>
        <w:t xml:space="preserve">used to demonstrate </w:t>
      </w:r>
      <w:r w:rsidRPr="00384BFB">
        <w:rPr>
          <w:sz w:val="26"/>
          <w:szCs w:val="26"/>
          <w:u w:val="single"/>
        </w:rPr>
        <w:t xml:space="preserve">the undeniable </w:t>
      </w:r>
      <w:r w:rsidRPr="00F83D7D">
        <w:rPr>
          <w:sz w:val="26"/>
          <w:szCs w:val="26"/>
          <w:highlight w:val="green"/>
          <w:u w:val="single"/>
        </w:rPr>
        <w:t xml:space="preserve">need for </w:t>
      </w:r>
      <w:r w:rsidRPr="00384BFB">
        <w:rPr>
          <w:sz w:val="26"/>
          <w:szCs w:val="26"/>
          <w:u w:val="single"/>
        </w:rPr>
        <w:t xml:space="preserve">the </w:t>
      </w:r>
      <w:r w:rsidRPr="00F83D7D">
        <w:rPr>
          <w:sz w:val="26"/>
          <w:szCs w:val="26"/>
          <w:highlight w:val="green"/>
          <w:u w:val="single"/>
        </w:rPr>
        <w:t xml:space="preserve">skills </w:t>
      </w:r>
      <w:r w:rsidRPr="00384BFB">
        <w:rPr>
          <w:sz w:val="26"/>
          <w:szCs w:val="26"/>
          <w:u w:val="single"/>
        </w:rPr>
        <w:t xml:space="preserve">and expertise </w:t>
      </w:r>
      <w:r w:rsidRPr="00F83D7D">
        <w:rPr>
          <w:sz w:val="26"/>
          <w:szCs w:val="26"/>
          <w:highlight w:val="green"/>
          <w:u w:val="single"/>
        </w:rPr>
        <w:t>of social workers</w:t>
      </w:r>
      <w:r w:rsidRPr="00384BFB">
        <w:rPr>
          <w:sz w:val="26"/>
          <w:szCs w:val="26"/>
          <w:u w:val="single"/>
        </w:rPr>
        <w:t xml:space="preserve">. Furthermore, through withholding services, social worker professionals demonstrate that the well-being and welfare of society have lost its inherent importance/value. Though the value of overall well-being is taught throughout the social work training process and is enshrined in the professional ethical codes. </w:t>
      </w:r>
    </w:p>
    <w:p w14:paraId="787CDE32" w14:textId="77777777" w:rsidR="00321CE6" w:rsidRPr="00391B6F" w:rsidRDefault="00321CE6" w:rsidP="00321CE6">
      <w:pPr>
        <w:pStyle w:val="Heading4"/>
      </w:pPr>
      <w:r>
        <w:t>3] Kantianism requires negative responsibility, as anything is legitimate until there is a reason not to allow it. For example, I don’t have to justify why I should be able to toss a pen, I can just do it. This makes prohibiting inaction impossible because it is structurally impossible to be held culpable for omissions under Kant since agents would always be categorically condemned in the instance of tradeoffs. That means even if strikes are good in abstract, governments recognizing them is a positive responsibility which isn’t offense under Kant.</w:t>
      </w:r>
    </w:p>
    <w:p w14:paraId="69651BE6" w14:textId="77777777" w:rsidR="00321CE6" w:rsidRPr="00244D89" w:rsidRDefault="00321CE6" w:rsidP="00321CE6">
      <w:pPr>
        <w:pStyle w:val="Heading4"/>
      </w:pPr>
      <w:r>
        <w:t>4</w:t>
      </w:r>
      <w:r w:rsidRPr="00244D89">
        <w:t>] The process of strike uses patients or beneficiaries of work as a means to an end</w:t>
      </w:r>
    </w:p>
    <w:p w14:paraId="66EC2A95" w14:textId="77777777" w:rsidR="00321CE6" w:rsidRPr="00244D89" w:rsidRDefault="00321CE6" w:rsidP="00321CE6">
      <w:pPr>
        <w:rPr>
          <w:sz w:val="18"/>
          <w:szCs w:val="18"/>
        </w:rPr>
      </w:pPr>
      <w:r w:rsidRPr="00244D89">
        <w:rPr>
          <w:rFonts w:eastAsiaTheme="majorEastAsia" w:cstheme="majorBidi"/>
          <w:b/>
          <w:iCs/>
          <w:sz w:val="26"/>
        </w:rPr>
        <w:t>Howard 20</w:t>
      </w:r>
      <w:r w:rsidRPr="00244D89">
        <w:t xml:space="preserve"> </w:t>
      </w:r>
      <w:r w:rsidRPr="00244D89">
        <w:rPr>
          <w:sz w:val="18"/>
          <w:szCs w:val="18"/>
        </w:rPr>
        <w:t xml:space="preserve">[Danielle Howard,, Mar 2020, "What Should Physicians Consider Prior to Unionizing?," Journal of Ethics | American Medical Association, </w:t>
      </w:r>
      <w:hyperlink r:id="rId13" w:history="1">
        <w:r w:rsidRPr="00244D89">
          <w:rPr>
            <w:rStyle w:val="Hyperlink"/>
            <w:sz w:val="18"/>
            <w:szCs w:val="18"/>
          </w:rPr>
          <w:t>https://journalofethics.ama-assn.org/article/what-should-physicians-consider-prior-unionizing/2020-03 //</w:t>
        </w:r>
      </w:hyperlink>
      <w:r w:rsidRPr="00244D89">
        <w:rPr>
          <w:sz w:val="18"/>
          <w:szCs w:val="18"/>
        </w:rPr>
        <w:t xml:space="preserve">  LEX JB]</w:t>
      </w:r>
    </w:p>
    <w:p w14:paraId="0D2A82C7" w14:textId="77777777" w:rsidR="00321CE6" w:rsidRPr="00244D89" w:rsidRDefault="00321CE6" w:rsidP="00321CE6">
      <w:pPr>
        <w:pStyle w:val="ListParagraph"/>
        <w:numPr>
          <w:ilvl w:val="0"/>
          <w:numId w:val="26"/>
        </w:numPr>
        <w:rPr>
          <w:sz w:val="18"/>
          <w:szCs w:val="18"/>
        </w:rPr>
      </w:pPr>
      <w:r w:rsidRPr="00244D89">
        <w:rPr>
          <w:sz w:val="18"/>
          <w:szCs w:val="18"/>
        </w:rPr>
        <w:t xml:space="preserve">Written in the context of doctors, warrant can be used for all jobs </w:t>
      </w:r>
    </w:p>
    <w:p w14:paraId="32E7CE4E" w14:textId="77777777" w:rsidR="00321CE6" w:rsidRPr="00244D89" w:rsidRDefault="00321CE6" w:rsidP="00321CE6">
      <w:pPr>
        <w:rPr>
          <w:b/>
          <w:bCs/>
          <w:u w:val="single"/>
        </w:rPr>
      </w:pPr>
      <w:r w:rsidRPr="00244D89">
        <w:rPr>
          <w:b/>
          <w:bCs/>
          <w:highlight w:val="green"/>
          <w:u w:val="single"/>
        </w:rPr>
        <w:t>The</w:t>
      </w:r>
      <w:r w:rsidRPr="00244D89">
        <w:rPr>
          <w:sz w:val="16"/>
        </w:rPr>
        <w:t xml:space="preserve"> possible </w:t>
      </w:r>
      <w:r w:rsidRPr="00244D89">
        <w:rPr>
          <w:b/>
          <w:bCs/>
          <w:highlight w:val="green"/>
          <w:u w:val="single"/>
        </w:rPr>
        <w:t>disadvantage</w:t>
      </w:r>
      <w:r w:rsidRPr="00244D89">
        <w:rPr>
          <w:b/>
          <w:bCs/>
          <w:u w:val="single"/>
        </w:rPr>
        <w:t xml:space="preserve"> to</w:t>
      </w:r>
      <w:r w:rsidRPr="00244D89">
        <w:rPr>
          <w:sz w:val="16"/>
        </w:rPr>
        <w:t xml:space="preserve"> patients highlights the crux </w:t>
      </w:r>
      <w:r w:rsidRPr="00244D89">
        <w:rPr>
          <w:b/>
          <w:bCs/>
          <w:highlight w:val="green"/>
          <w:u w:val="single"/>
        </w:rPr>
        <w:t>of</w:t>
      </w:r>
      <w:r w:rsidRPr="00244D89">
        <w:rPr>
          <w:sz w:val="16"/>
        </w:rPr>
        <w:t xml:space="preserve"> the moral issue of physician </w:t>
      </w:r>
      <w:r w:rsidRPr="00244D89">
        <w:rPr>
          <w:b/>
          <w:bCs/>
          <w:highlight w:val="green"/>
          <w:u w:val="single"/>
        </w:rPr>
        <w:t>strikes. In</w:t>
      </w:r>
      <w:r w:rsidRPr="00244D89">
        <w:rPr>
          <w:sz w:val="16"/>
        </w:rPr>
        <w:t xml:space="preserve"> Immanuel </w:t>
      </w:r>
      <w:r w:rsidRPr="00244D89">
        <w:rPr>
          <w:b/>
          <w:bCs/>
          <w:u w:val="single"/>
        </w:rPr>
        <w:t>Kant’s</w:t>
      </w:r>
      <w:r w:rsidRPr="00244D89">
        <w:rPr>
          <w:sz w:val="16"/>
        </w:rPr>
        <w:t> </w:t>
      </w:r>
      <w:r w:rsidRPr="00244D89">
        <w:rPr>
          <w:i/>
          <w:iCs/>
          <w:sz w:val="16"/>
        </w:rPr>
        <w:t>Groundwork for the Metaphysics of Morals</w:t>
      </w:r>
      <w:r w:rsidRPr="00244D89">
        <w:rPr>
          <w:sz w:val="16"/>
        </w:rPr>
        <w:t xml:space="preserve">, one formulation of </w:t>
      </w:r>
      <w:r w:rsidRPr="00244D89">
        <w:rPr>
          <w:b/>
          <w:bCs/>
          <w:highlight w:val="green"/>
          <w:u w:val="single"/>
        </w:rPr>
        <w:t>the categorical imperative is</w:t>
      </w:r>
      <w:r w:rsidRPr="00244D89">
        <w:rPr>
          <w:b/>
          <w:bCs/>
          <w:u w:val="single"/>
        </w:rPr>
        <w:t xml:space="preserve"> to “Act in such a way as to treat humanity, whether in your own person or in that of anyone else, always as an end and never merely as a means</w:t>
      </w:r>
      <w:r w:rsidRPr="00244D89">
        <w:rPr>
          <w:sz w:val="16"/>
        </w:rPr>
        <w:t>.”</w:t>
      </w:r>
      <w:r w:rsidRPr="00244D89">
        <w:rPr>
          <w:sz w:val="16"/>
          <w:vertAlign w:val="superscript"/>
        </w:rPr>
        <w:t>24</w:t>
      </w:r>
      <w:r w:rsidRPr="00244D89">
        <w:rPr>
          <w:sz w:val="16"/>
        </w:rPr>
        <w:t> </w:t>
      </w:r>
      <w:r w:rsidRPr="00244D89">
        <w:rPr>
          <w:b/>
          <w:bCs/>
          <w:highlight w:val="green"/>
          <w:u w:val="single"/>
        </w:rPr>
        <w:t>When patient care is leveraged</w:t>
      </w:r>
      <w:r w:rsidRPr="00244D89">
        <w:rPr>
          <w:sz w:val="16"/>
        </w:rPr>
        <w:t xml:space="preserve"> by physicians during strikes, </w:t>
      </w:r>
      <w:r w:rsidRPr="00244D89">
        <w:rPr>
          <w:b/>
          <w:bCs/>
          <w:highlight w:val="green"/>
          <w:u w:val="single"/>
        </w:rPr>
        <w:t>patients serve as a means to the union’s ends</w:t>
      </w:r>
      <w:r w:rsidRPr="00244D89">
        <w:rPr>
          <w:sz w:val="16"/>
        </w:rPr>
        <w:t>. Unless physicians act to improve </w:t>
      </w:r>
      <w:r w:rsidRPr="00244D89">
        <w:rPr>
          <w:i/>
          <w:iCs/>
          <w:sz w:val="16"/>
        </w:rPr>
        <w:t>everyone’s </w:t>
      </w:r>
      <w:r w:rsidRPr="00244D89">
        <w:rPr>
          <w:sz w:val="16"/>
        </w:rPr>
        <w:t xml:space="preserve">care, union action—if </w:t>
      </w:r>
      <w:r w:rsidRPr="00244D89">
        <w:rPr>
          <w:b/>
          <w:bCs/>
          <w:highlight w:val="green"/>
          <w:u w:val="single"/>
        </w:rPr>
        <w:t>it jeopardizes</w:t>
      </w:r>
      <w:r w:rsidRPr="00244D89">
        <w:rPr>
          <w:sz w:val="16"/>
        </w:rPr>
        <w:t xml:space="preserve"> the </w:t>
      </w:r>
      <w:r w:rsidRPr="00244D89">
        <w:rPr>
          <w:b/>
          <w:bCs/>
          <w:highlight w:val="green"/>
          <w:u w:val="single"/>
        </w:rPr>
        <w:t>care of some hospitalized patients</w:t>
      </w:r>
      <w:r w:rsidRPr="00244D89">
        <w:rPr>
          <w:sz w:val="16"/>
        </w:rPr>
        <w:t xml:space="preserve">, for example—cannot be ethical. It is for this reason that, in the case of </w:t>
      </w:r>
      <w:r w:rsidRPr="00244D89">
        <w:rPr>
          <w:b/>
          <w:bCs/>
          <w:u w:val="single"/>
        </w:rPr>
        <w:t>physicians looking to form a new union</w:t>
      </w:r>
      <w:r w:rsidRPr="00244D89">
        <w:rPr>
          <w:sz w:val="16"/>
        </w:rPr>
        <w:t xml:space="preserve">, the argument can be made that unionization should be used only as a last resort. Physician union </w:t>
      </w:r>
      <w:r w:rsidRPr="00244D89">
        <w:rPr>
          <w:b/>
          <w:bCs/>
          <w:u w:val="single"/>
        </w:rPr>
        <w:t>members must be prepared to utilize collective action and accept its risks to patient care, but every effort should be made to avoid actions that risk harm to patients.</w:t>
      </w:r>
    </w:p>
    <w:p w14:paraId="01E26127" w14:textId="77777777" w:rsidR="00321CE6" w:rsidRPr="00244D89" w:rsidRDefault="00321CE6" w:rsidP="00321CE6">
      <w:pPr>
        <w:pStyle w:val="Heading4"/>
      </w:pPr>
      <w:r>
        <w:t>5</w:t>
      </w:r>
      <w:r w:rsidRPr="00244D89">
        <w:t xml:space="preserve">] Going on strike isn’t universalizable – a) if everyone leaves work then there will be no concept of a job b) everyone means the employer even leaves which is a contradiction in contraception </w:t>
      </w:r>
    </w:p>
    <w:p w14:paraId="64B5CE56" w14:textId="7E9BBFCF" w:rsidR="00321CE6" w:rsidRDefault="00983E09" w:rsidP="00321CE6">
      <w:pPr>
        <w:pStyle w:val="Heading4"/>
      </w:pPr>
      <w:r>
        <w:t>6</w:t>
      </w:r>
      <w:r w:rsidR="00321CE6">
        <w:t xml:space="preserve">]Contracts – employers and employees have contracts which do not include / do not grant workers to strike. Granting workers to strike is a violation of those companies’ contracts, which ow under my </w:t>
      </w:r>
      <w:proofErr w:type="spellStart"/>
      <w:r w:rsidR="00321CE6">
        <w:t>fwk</w:t>
      </w:r>
      <w:proofErr w:type="spellEnd"/>
      <w:r w:rsidR="00321CE6">
        <w:t xml:space="preserve"> since it’s a breaking of a contract., that negates under </w:t>
      </w:r>
      <w:proofErr w:type="spellStart"/>
      <w:r w:rsidR="00321CE6">
        <w:t>kant</w:t>
      </w:r>
      <w:proofErr w:type="spellEnd"/>
      <w:r w:rsidR="00321CE6">
        <w:t xml:space="preserve"> b/c breaking a contract is lying which is non universalizable</w:t>
      </w:r>
    </w:p>
    <w:p w14:paraId="1888211D" w14:textId="66A5BA70" w:rsidR="00321CE6" w:rsidRDefault="00983E09" w:rsidP="00321CE6">
      <w:pPr>
        <w:pStyle w:val="Heading4"/>
      </w:pPr>
      <w:r>
        <w:rPr>
          <w:rFonts w:cs="Calibri"/>
        </w:rPr>
        <w:t>7</w:t>
      </w:r>
      <w:r w:rsidR="00321CE6">
        <w:rPr>
          <w:rFonts w:cs="Calibri"/>
        </w:rPr>
        <w:t>]</w:t>
      </w:r>
      <w:r w:rsidR="00321CE6" w:rsidRPr="00321CE6">
        <w:t xml:space="preserve"> </w:t>
      </w:r>
      <w:r w:rsidR="00321CE6">
        <w:t xml:space="preserve">Strikes violate </w:t>
      </w:r>
      <w:r w:rsidR="00321CE6" w:rsidRPr="000D7F02">
        <w:rPr>
          <w:u w:val="single"/>
        </w:rPr>
        <w:t>individual autonomy</w:t>
      </w:r>
      <w:r w:rsidR="00321CE6">
        <w:t xml:space="preserve"> by exercising </w:t>
      </w:r>
      <w:r w:rsidR="00321CE6" w:rsidRPr="000D7F02">
        <w:rPr>
          <w:u w:val="single"/>
        </w:rPr>
        <w:t>coercion</w:t>
      </w:r>
      <w:r w:rsidR="00321CE6">
        <w:t>.</w:t>
      </w:r>
    </w:p>
    <w:p w14:paraId="396B0E68" w14:textId="77777777" w:rsidR="00321CE6" w:rsidRDefault="00321CE6" w:rsidP="00321CE6">
      <w:proofErr w:type="spellStart"/>
      <w:r w:rsidRPr="00B7182E">
        <w:rPr>
          <w:rStyle w:val="Style13ptBold"/>
        </w:rPr>
        <w:t>Gourevitch</w:t>
      </w:r>
      <w:proofErr w:type="spellEnd"/>
      <w:r w:rsidRPr="00B7182E">
        <w:rPr>
          <w:rStyle w:val="Style13ptBold"/>
        </w:rPr>
        <w:t xml:space="preserve"> 18</w:t>
      </w:r>
      <w:r>
        <w:t xml:space="preserve"> [Alex; Brown University; “</w:t>
      </w:r>
      <w:r w:rsidRPr="00B7182E">
        <w:t>The Right to Strike: A Radical View</w:t>
      </w:r>
      <w:r>
        <w:t xml:space="preserve">,” American Political Science Review; 2018; </w:t>
      </w:r>
      <w:hyperlink r:id="rId14" w:history="1">
        <w:r w:rsidRPr="00540FF3">
          <w:rPr>
            <w:rStyle w:val="Hyperlink"/>
          </w:rPr>
          <w:t>https://sci-hub.se/10.1017/s0003055418000321]</w:t>
        </w:r>
      </w:hyperlink>
      <w:r>
        <w:t xml:space="preserve"> Justin</w:t>
      </w:r>
    </w:p>
    <w:p w14:paraId="5B148073" w14:textId="77777777" w:rsidR="00321CE6" w:rsidRPr="00B7182E" w:rsidRDefault="00321CE6" w:rsidP="00321CE6">
      <w:r>
        <w:t>**Edited for ableist language</w:t>
      </w:r>
    </w:p>
    <w:p w14:paraId="3C909F5C" w14:textId="77777777" w:rsidR="00321CE6" w:rsidRPr="00491885" w:rsidRDefault="00321CE6" w:rsidP="00321CE6">
      <w:pPr>
        <w:rPr>
          <w:sz w:val="16"/>
        </w:rPr>
      </w:pPr>
      <w:r w:rsidRPr="00491885">
        <w:rPr>
          <w:sz w:val="16"/>
        </w:rPr>
        <w:t xml:space="preserve">Every </w:t>
      </w:r>
      <w:r w:rsidRPr="00F1306B">
        <w:rPr>
          <w:u w:val="single"/>
        </w:rPr>
        <w:t xml:space="preserve">liberal </w:t>
      </w:r>
      <w:r w:rsidRPr="00A45562">
        <w:rPr>
          <w:highlight w:val="green"/>
          <w:u w:val="single"/>
        </w:rPr>
        <w:t xml:space="preserve">democracy </w:t>
      </w:r>
      <w:r w:rsidRPr="00A45562">
        <w:rPr>
          <w:rStyle w:val="Emphasis"/>
          <w:highlight w:val="green"/>
        </w:rPr>
        <w:t>recognizes</w:t>
      </w:r>
      <w:r w:rsidRPr="00B7182E">
        <w:rPr>
          <w:u w:val="single"/>
        </w:rPr>
        <w:t xml:space="preserve"> that workers have a </w:t>
      </w:r>
      <w:r w:rsidRPr="00A45562">
        <w:rPr>
          <w:rStyle w:val="Emphasis"/>
          <w:highlight w:val="green"/>
        </w:rPr>
        <w:t>right</w:t>
      </w:r>
      <w:r w:rsidRPr="00A45562">
        <w:rPr>
          <w:highlight w:val="green"/>
          <w:u w:val="single"/>
        </w:rPr>
        <w:t xml:space="preserve"> to </w:t>
      </w:r>
      <w:r w:rsidRPr="00A45562">
        <w:rPr>
          <w:rStyle w:val="Emphasis"/>
          <w:highlight w:val="green"/>
        </w:rPr>
        <w:t>strike</w:t>
      </w:r>
      <w:r w:rsidRPr="00491885">
        <w:rPr>
          <w:sz w:val="16"/>
        </w:rPr>
        <w:t xml:space="preserve">. That right is protected in law, sometimes in the constitution itself. Yet </w:t>
      </w:r>
      <w:r w:rsidRPr="00A45562">
        <w:rPr>
          <w:highlight w:val="green"/>
          <w:u w:val="single"/>
        </w:rPr>
        <w:t xml:space="preserve">strikes pose </w:t>
      </w:r>
      <w:r w:rsidRPr="00A45562">
        <w:rPr>
          <w:rStyle w:val="Emphasis"/>
          <w:highlight w:val="green"/>
        </w:rPr>
        <w:t>serious</w:t>
      </w:r>
      <w:r w:rsidRPr="00A45562">
        <w:rPr>
          <w:highlight w:val="green"/>
          <w:u w:val="single"/>
        </w:rPr>
        <w:t xml:space="preserve"> </w:t>
      </w:r>
      <w:r w:rsidRPr="00A45562">
        <w:rPr>
          <w:rStyle w:val="Emphasis"/>
          <w:highlight w:val="green"/>
        </w:rPr>
        <w:t>problems</w:t>
      </w:r>
      <w:r w:rsidRPr="00B7182E">
        <w:rPr>
          <w:u w:val="single"/>
        </w:rPr>
        <w:t xml:space="preserve"> for </w:t>
      </w:r>
      <w:r w:rsidRPr="006D6F85">
        <w:rPr>
          <w:rStyle w:val="Emphasis"/>
        </w:rPr>
        <w:t>liberal</w:t>
      </w:r>
      <w:r w:rsidRPr="00B7182E">
        <w:rPr>
          <w:u w:val="single"/>
        </w:rPr>
        <w:t xml:space="preserve"> </w:t>
      </w:r>
      <w:r w:rsidRPr="006D6F85">
        <w:rPr>
          <w:rStyle w:val="Emphasis"/>
        </w:rPr>
        <w:t>societies</w:t>
      </w:r>
      <w:r w:rsidRPr="00B7182E">
        <w:rPr>
          <w:u w:val="single"/>
        </w:rPr>
        <w:t xml:space="preserve">. </w:t>
      </w:r>
      <w:r w:rsidRPr="00F1306B">
        <w:rPr>
          <w:u w:val="single"/>
        </w:rPr>
        <w:t xml:space="preserve">They involve </w:t>
      </w:r>
      <w:r w:rsidRPr="00F1306B">
        <w:rPr>
          <w:rStyle w:val="Emphasis"/>
        </w:rPr>
        <w:t>violence</w:t>
      </w:r>
      <w:r w:rsidRPr="00B7182E">
        <w:rPr>
          <w:u w:val="single"/>
        </w:rPr>
        <w:t xml:space="preserve"> and </w:t>
      </w:r>
      <w:r w:rsidRPr="00A45562">
        <w:rPr>
          <w:rStyle w:val="Emphasis"/>
          <w:highlight w:val="green"/>
        </w:rPr>
        <w:t>coercion</w:t>
      </w:r>
      <w:r w:rsidRPr="00491885">
        <w:rPr>
          <w:sz w:val="16"/>
        </w:rPr>
        <w:t xml:space="preserve">, they often </w:t>
      </w:r>
      <w:r w:rsidRPr="00B7182E">
        <w:rPr>
          <w:u w:val="single"/>
        </w:rPr>
        <w:t>violate</w:t>
      </w:r>
      <w:r w:rsidRPr="00491885">
        <w:rPr>
          <w:sz w:val="16"/>
        </w:rPr>
        <w:t xml:space="preserve"> some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6D6F85">
        <w:rPr>
          <w:rStyle w:val="Emphasis"/>
        </w:rPr>
        <w:t>liberties</w:t>
      </w:r>
      <w:r w:rsidRPr="00B7182E">
        <w:rPr>
          <w:u w:val="single"/>
        </w:rPr>
        <w:t xml:space="preserve">, they appear to </w:t>
      </w:r>
      <w:r w:rsidRPr="00A45562">
        <w:rPr>
          <w:rStyle w:val="Emphasis"/>
          <w:highlight w:val="green"/>
        </w:rPr>
        <w:t>involve</w:t>
      </w:r>
      <w:r w:rsidRPr="00A45562">
        <w:rPr>
          <w:highlight w:val="green"/>
          <w:u w:val="single"/>
        </w:rPr>
        <w:t xml:space="preserve"> group </w:t>
      </w:r>
      <w:r w:rsidRPr="00F1306B">
        <w:rPr>
          <w:u w:val="single"/>
        </w:rPr>
        <w:t xml:space="preserve">rights </w:t>
      </w:r>
      <w:r w:rsidRPr="00A45562">
        <w:rPr>
          <w:highlight w:val="green"/>
          <w:u w:val="single"/>
        </w:rPr>
        <w:t xml:space="preserve">having </w:t>
      </w:r>
      <w:r w:rsidRPr="00A45562">
        <w:rPr>
          <w:rStyle w:val="Emphasis"/>
          <w:highlight w:val="green"/>
        </w:rPr>
        <w:t>priority</w:t>
      </w:r>
      <w:r w:rsidRPr="00B7182E">
        <w:rPr>
          <w:u w:val="single"/>
        </w:rPr>
        <w:t xml:space="preserve"> over </w:t>
      </w:r>
      <w:r w:rsidRPr="006D6F85">
        <w:rPr>
          <w:rStyle w:val="Emphasis"/>
        </w:rPr>
        <w:t>individual</w:t>
      </w:r>
      <w:r w:rsidRPr="00B7182E">
        <w:rPr>
          <w:u w:val="single"/>
        </w:rPr>
        <w:t xml:space="preserve"> </w:t>
      </w:r>
      <w:r w:rsidRPr="006D6F85">
        <w:rPr>
          <w:rStyle w:val="Emphasis"/>
        </w:rPr>
        <w:t>ones</w:t>
      </w:r>
      <w:r w:rsidRPr="00B7182E">
        <w:rPr>
          <w:u w:val="single"/>
        </w:rPr>
        <w:t xml:space="preserve">, </w:t>
      </w:r>
      <w:r w:rsidRPr="00A45562">
        <w:rPr>
          <w:highlight w:val="green"/>
          <w:u w:val="single"/>
        </w:rPr>
        <w:t>and</w:t>
      </w:r>
      <w:r w:rsidRPr="00B7182E">
        <w:rPr>
          <w:u w:val="single"/>
        </w:rPr>
        <w:t xml:space="preserve"> they can </w:t>
      </w:r>
      <w:r w:rsidRPr="00A45562">
        <w:rPr>
          <w:rStyle w:val="Emphasis"/>
          <w:highlight w:val="green"/>
        </w:rPr>
        <w:t>threaten</w:t>
      </w:r>
      <w:r w:rsidRPr="00A45562">
        <w:rPr>
          <w:highlight w:val="green"/>
          <w:u w:val="single"/>
        </w:rPr>
        <w:t xml:space="preserve"> </w:t>
      </w:r>
      <w:r w:rsidRPr="00A45562">
        <w:rPr>
          <w:rStyle w:val="Emphasis"/>
          <w:highlight w:val="green"/>
        </w:rPr>
        <w:t>public</w:t>
      </w:r>
      <w:r w:rsidRPr="00A45562">
        <w:rPr>
          <w:highlight w:val="green"/>
          <w:u w:val="single"/>
        </w:rPr>
        <w:t xml:space="preserve"> </w:t>
      </w:r>
      <w:r w:rsidRPr="00A45562">
        <w:rPr>
          <w:rStyle w:val="Emphasis"/>
          <w:highlight w:val="green"/>
        </w:rPr>
        <w:t>order</w:t>
      </w:r>
      <w:r w:rsidRPr="00B7182E">
        <w:rPr>
          <w:u w:val="single"/>
        </w:rPr>
        <w:t xml:space="preserve"> itself. </w:t>
      </w:r>
      <w:r w:rsidRPr="00A45562">
        <w:rPr>
          <w:highlight w:val="green"/>
          <w:u w:val="single"/>
        </w:rPr>
        <w:t>Strikes are</w:t>
      </w:r>
      <w:r w:rsidRPr="00B7182E">
        <w:rPr>
          <w:u w:val="single"/>
        </w:rPr>
        <w:t xml:space="preserve"> also</w:t>
      </w:r>
      <w:r w:rsidRPr="00491885">
        <w:rPr>
          <w:sz w:val="16"/>
        </w:rPr>
        <w:t xml:space="preserve"> one of the most common forms of </w:t>
      </w:r>
      <w:r w:rsidRPr="00A45562">
        <w:rPr>
          <w:rStyle w:val="Emphasis"/>
          <w:highlight w:val="green"/>
        </w:rPr>
        <w:t>disruptive</w:t>
      </w:r>
      <w:r w:rsidRPr="00B7182E">
        <w:rPr>
          <w:u w:val="single"/>
        </w:rPr>
        <w:t xml:space="preserve"> </w:t>
      </w:r>
      <w:r w:rsidRPr="006D6F85">
        <w:rPr>
          <w:rStyle w:val="Emphasis"/>
        </w:rPr>
        <w:t>collective</w:t>
      </w:r>
      <w:r w:rsidRPr="00B7182E">
        <w:rPr>
          <w:u w:val="single"/>
        </w:rPr>
        <w:t xml:space="preserve"> </w:t>
      </w:r>
      <w:r w:rsidRPr="006D6F85">
        <w:rPr>
          <w:rStyle w:val="Emphasis"/>
        </w:rPr>
        <w:t>protest</w:t>
      </w:r>
      <w:r w:rsidRPr="00491885">
        <w:rPr>
          <w:sz w:val="16"/>
        </w:rPr>
        <w:t xml:space="preserve"> in modern history. Even given the dramatic decline in strike activity since its peak in the 1970s, they can play significant roles in our lives. For instance, just over the past few years in the United States, </w:t>
      </w:r>
      <w:r w:rsidRPr="00B7182E">
        <w:rPr>
          <w:u w:val="single"/>
        </w:rPr>
        <w:t xml:space="preserve">large illegal strikes by teachers </w:t>
      </w:r>
      <w:r w:rsidRPr="00B7182E">
        <w:rPr>
          <w:strike/>
          <w:u w:val="single"/>
        </w:rPr>
        <w:t>paralyzed</w:t>
      </w:r>
      <w:r w:rsidRPr="00B7182E">
        <w:rPr>
          <w:u w:val="single"/>
        </w:rPr>
        <w:t xml:space="preserve"> </w:t>
      </w:r>
      <w:r w:rsidRPr="006D6F85">
        <w:rPr>
          <w:rStyle w:val="Emphasis"/>
        </w:rPr>
        <w:t>froze</w:t>
      </w:r>
      <w:r>
        <w:rPr>
          <w:u w:val="single"/>
        </w:rPr>
        <w:t xml:space="preserve"> </w:t>
      </w:r>
      <w:r w:rsidRPr="00B7182E">
        <w:rPr>
          <w:u w:val="single"/>
        </w:rPr>
        <w:t xml:space="preserve">major school districts in Chicago and Seattle, as well as </w:t>
      </w:r>
      <w:r w:rsidRPr="006D6F85">
        <w:rPr>
          <w:rStyle w:val="Emphasis"/>
        </w:rPr>
        <w:t>statewide</w:t>
      </w:r>
      <w:r w:rsidRPr="00B7182E">
        <w:rPr>
          <w:u w:val="single"/>
        </w:rPr>
        <w:t xml:space="preserve"> in </w:t>
      </w:r>
      <w:r w:rsidRPr="006D6F85">
        <w:rPr>
          <w:rStyle w:val="Emphasis"/>
        </w:rPr>
        <w:t>West</w:t>
      </w:r>
      <w:r w:rsidRPr="00B7182E">
        <w:rPr>
          <w:u w:val="single"/>
        </w:rPr>
        <w:t xml:space="preserve"> </w:t>
      </w:r>
      <w:r w:rsidRPr="006D6F85">
        <w:rPr>
          <w:rStyle w:val="Emphasis"/>
        </w:rPr>
        <w:t>Virginia</w:t>
      </w:r>
      <w:r w:rsidRPr="00B7182E">
        <w:rPr>
          <w:u w:val="single"/>
        </w:rPr>
        <w:t xml:space="preserve">, </w:t>
      </w:r>
      <w:r w:rsidRPr="006D6F85">
        <w:rPr>
          <w:rStyle w:val="Emphasis"/>
        </w:rPr>
        <w:t>Oklahoma</w:t>
      </w:r>
      <w:r w:rsidRPr="00B7182E">
        <w:rPr>
          <w:u w:val="single"/>
        </w:rPr>
        <w:t xml:space="preserve">, </w:t>
      </w:r>
      <w:r w:rsidRPr="006D6F85">
        <w:rPr>
          <w:rStyle w:val="Emphasis"/>
        </w:rPr>
        <w:t>Arizona</w:t>
      </w:r>
      <w:r w:rsidRPr="00B7182E">
        <w:rPr>
          <w:u w:val="single"/>
        </w:rPr>
        <w:t xml:space="preserve">, and </w:t>
      </w:r>
      <w:r w:rsidRPr="006D6F85">
        <w:rPr>
          <w:rStyle w:val="Emphasis"/>
        </w:rPr>
        <w:t>Colorado</w:t>
      </w:r>
      <w:r w:rsidRPr="00491885">
        <w:rPr>
          <w:sz w:val="16"/>
        </w:rPr>
        <w:t xml:space="preserve">; </w:t>
      </w:r>
      <w:r w:rsidRPr="00B7182E">
        <w:rPr>
          <w:u w:val="single"/>
        </w:rPr>
        <w:t xml:space="preserve">a </w:t>
      </w:r>
      <w:r w:rsidRPr="006D6F85">
        <w:rPr>
          <w:rStyle w:val="Emphasis"/>
        </w:rPr>
        <w:t>strike</w:t>
      </w:r>
      <w:r w:rsidRPr="00B7182E">
        <w:rPr>
          <w:u w:val="single"/>
        </w:rPr>
        <w:t xml:space="preserve"> by taxi drivers played a </w:t>
      </w:r>
      <w:r w:rsidRPr="006D6F85">
        <w:rPr>
          <w:rStyle w:val="Emphasis"/>
        </w:rPr>
        <w:t>major</w:t>
      </w:r>
      <w:r w:rsidRPr="00B7182E">
        <w:rPr>
          <w:u w:val="single"/>
        </w:rPr>
        <w:t xml:space="preserve"> role in debates and court decisions regarding </w:t>
      </w:r>
      <w:r w:rsidRPr="006D6F85">
        <w:rPr>
          <w:rStyle w:val="Emphasis"/>
        </w:rPr>
        <w:t>immigration</w:t>
      </w:r>
      <w:r w:rsidRPr="00491885">
        <w:rPr>
          <w:sz w:val="16"/>
        </w:rPr>
        <w:t>; and strikes by retail and foodservice workers were instrumental in getting new minimum wage and other legislation passed in states like California, New York, and North Carolina. Yet, despite their significance, there is almost no political philosophy written about strikes.1 This despite the enormous literature on neighboring forms of protest like nonviolence, civil disobedience, conscientious refusal, and social movements.</w:t>
      </w:r>
    </w:p>
    <w:p w14:paraId="11C86CE3" w14:textId="3FA00C6A" w:rsidR="00321CE6" w:rsidRDefault="00321CE6" w:rsidP="00321CE6">
      <w:pPr>
        <w:pStyle w:val="Heading4"/>
        <w:spacing w:before="0"/>
        <w:rPr>
          <w:rFonts w:cs="Calibri"/>
        </w:rPr>
      </w:pPr>
      <w:r w:rsidRPr="00491885">
        <w:rPr>
          <w:sz w:val="16"/>
        </w:rPr>
        <w:t xml:space="preserve">The </w:t>
      </w:r>
      <w:r w:rsidRPr="00F1306B">
        <w:rPr>
          <w:u w:val="single"/>
        </w:rPr>
        <w:t xml:space="preserve">right to strike raises </w:t>
      </w:r>
      <w:r w:rsidRPr="00F1306B">
        <w:rPr>
          <w:rStyle w:val="Emphasis"/>
        </w:rPr>
        <w:t>far</w:t>
      </w:r>
      <w:r w:rsidRPr="00F1306B">
        <w:rPr>
          <w:u w:val="single"/>
        </w:rPr>
        <w:t xml:space="preserve"> more </w:t>
      </w:r>
      <w:r w:rsidRPr="00F1306B">
        <w:rPr>
          <w:rStyle w:val="Emphasis"/>
        </w:rPr>
        <w:t>issues</w:t>
      </w:r>
      <w:r w:rsidRPr="00F1306B">
        <w:rPr>
          <w:u w:val="single"/>
        </w:rPr>
        <w:t xml:space="preserve"> than a </w:t>
      </w:r>
      <w:r w:rsidRPr="00F1306B">
        <w:rPr>
          <w:rStyle w:val="Emphasis"/>
        </w:rPr>
        <w:t>single</w:t>
      </w:r>
      <w:r w:rsidRPr="00F1306B">
        <w:rPr>
          <w:u w:val="single"/>
        </w:rPr>
        <w:t xml:space="preserve"> </w:t>
      </w:r>
      <w:r w:rsidRPr="00F1306B">
        <w:rPr>
          <w:rStyle w:val="Emphasis"/>
        </w:rPr>
        <w:t>essay</w:t>
      </w:r>
      <w:r w:rsidRPr="00F1306B">
        <w:rPr>
          <w:u w:val="single"/>
        </w:rPr>
        <w:t xml:space="preserve"> can handle</w:t>
      </w:r>
      <w:r w:rsidRPr="00F1306B">
        <w:rPr>
          <w:sz w:val="16"/>
        </w:rPr>
        <w:t xml:space="preserve">. In what follows, </w:t>
      </w:r>
      <w:r w:rsidRPr="00F1306B">
        <w:rPr>
          <w:u w:val="single"/>
        </w:rPr>
        <w:t xml:space="preserve">I address a particularly significant problem regarding the right to strike and its </w:t>
      </w:r>
      <w:r w:rsidRPr="00F1306B">
        <w:rPr>
          <w:rStyle w:val="Emphasis"/>
        </w:rPr>
        <w:t>relation</w:t>
      </w:r>
      <w:r w:rsidRPr="00F1306B">
        <w:rPr>
          <w:u w:val="single"/>
        </w:rPr>
        <w:t xml:space="preserve"> to </w:t>
      </w:r>
      <w:r w:rsidRPr="00F1306B">
        <w:rPr>
          <w:rStyle w:val="Emphasis"/>
        </w:rPr>
        <w:t>coercive</w:t>
      </w:r>
      <w:r w:rsidRPr="00F1306B">
        <w:rPr>
          <w:u w:val="single"/>
        </w:rPr>
        <w:t xml:space="preserve"> </w:t>
      </w:r>
      <w:r w:rsidRPr="00F1306B">
        <w:rPr>
          <w:rStyle w:val="Emphasis"/>
        </w:rPr>
        <w:t>strike</w:t>
      </w:r>
      <w:r w:rsidRPr="00F1306B">
        <w:rPr>
          <w:u w:val="single"/>
        </w:rPr>
        <w:t xml:space="preserve"> </w:t>
      </w:r>
      <w:r w:rsidRPr="00F1306B">
        <w:rPr>
          <w:rStyle w:val="Emphasis"/>
        </w:rPr>
        <w:t>tactics</w:t>
      </w:r>
      <w:r w:rsidRPr="00F1306B">
        <w:rPr>
          <w:sz w:val="16"/>
        </w:rPr>
        <w:t>. I argue that</w:t>
      </w:r>
      <w:r w:rsidRPr="00491885">
        <w:rPr>
          <w:sz w:val="16"/>
        </w:rPr>
        <w:t xml:space="preserve"> </w:t>
      </w:r>
      <w:r w:rsidRPr="00B7182E">
        <w:rPr>
          <w:u w:val="single"/>
        </w:rPr>
        <w:t xml:space="preserve">strikes present a </w:t>
      </w:r>
      <w:r w:rsidRPr="006D6F85">
        <w:rPr>
          <w:rStyle w:val="Emphasis"/>
        </w:rPr>
        <w:t>dilemma</w:t>
      </w:r>
      <w:r w:rsidRPr="00491885">
        <w:rPr>
          <w:sz w:val="16"/>
        </w:rPr>
        <w:t xml:space="preserve"> for liberal societies </w:t>
      </w:r>
      <w:r w:rsidRPr="00B7182E">
        <w:rPr>
          <w:u w:val="single"/>
        </w:rPr>
        <w:t xml:space="preserve">because </w:t>
      </w:r>
      <w:r w:rsidRPr="00A45562">
        <w:rPr>
          <w:highlight w:val="green"/>
          <w:u w:val="single"/>
        </w:rPr>
        <w:t xml:space="preserve">for </w:t>
      </w:r>
      <w:r w:rsidRPr="00F1306B">
        <w:rPr>
          <w:rStyle w:val="Emphasis"/>
        </w:rPr>
        <w:t>most</w:t>
      </w:r>
      <w:r w:rsidRPr="00F1306B">
        <w:rPr>
          <w:u w:val="single"/>
        </w:rPr>
        <w:t xml:space="preserve"> </w:t>
      </w:r>
      <w:r w:rsidRPr="00A45562">
        <w:rPr>
          <w:rStyle w:val="Emphasis"/>
          <w:highlight w:val="green"/>
        </w:rPr>
        <w:t>workers</w:t>
      </w:r>
      <w:r w:rsidRPr="00A45562">
        <w:rPr>
          <w:highlight w:val="green"/>
          <w:u w:val="single"/>
        </w:rPr>
        <w:t xml:space="preserve"> to have </w:t>
      </w:r>
      <w:r w:rsidRPr="00F1306B">
        <w:rPr>
          <w:u w:val="single"/>
        </w:rPr>
        <w:t>a reasonable</w:t>
      </w:r>
      <w:r w:rsidRPr="00491885">
        <w:rPr>
          <w:u w:val="single"/>
        </w:rPr>
        <w:t xml:space="preserve"> chance of </w:t>
      </w:r>
      <w:r w:rsidRPr="00A45562">
        <w:rPr>
          <w:rStyle w:val="Emphasis"/>
          <w:highlight w:val="green"/>
        </w:rPr>
        <w:t>success</w:t>
      </w:r>
      <w:r w:rsidRPr="00A45562">
        <w:rPr>
          <w:highlight w:val="green"/>
          <w:u w:val="single"/>
        </w:rPr>
        <w:t xml:space="preserve"> they need to use</w:t>
      </w:r>
      <w:r w:rsidRPr="00B7182E">
        <w:rPr>
          <w:u w:val="single"/>
        </w:rPr>
        <w:t xml:space="preserve"> some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B7182E">
        <w:rPr>
          <w:u w:val="single"/>
        </w:rPr>
        <w:t xml:space="preserve">. But these </w:t>
      </w:r>
      <w:r w:rsidRPr="00A45562">
        <w:rPr>
          <w:highlight w:val="green"/>
          <w:u w:val="single"/>
        </w:rPr>
        <w:t xml:space="preserve">coercive strike </w:t>
      </w:r>
      <w:r w:rsidRPr="00F1306B">
        <w:rPr>
          <w:u w:val="single"/>
        </w:rPr>
        <w:t>tactics</w:t>
      </w:r>
      <w:r w:rsidRPr="00B7182E">
        <w:rPr>
          <w:u w:val="single"/>
        </w:rPr>
        <w:t xml:space="preserve"> both </w:t>
      </w:r>
      <w:r w:rsidRPr="00A45562">
        <w:rPr>
          <w:rStyle w:val="Emphasis"/>
          <w:highlight w:val="green"/>
        </w:rPr>
        <w:t>violate</w:t>
      </w:r>
      <w:r w:rsidRPr="00B7182E">
        <w:rPr>
          <w:u w:val="single"/>
        </w:rPr>
        <w:t xml:space="preserve"> the law </w:t>
      </w:r>
      <w:r w:rsidRPr="00F1306B">
        <w:rPr>
          <w:u w:val="single"/>
        </w:rPr>
        <w:t xml:space="preserve">and </w:t>
      </w:r>
      <w:r w:rsidRPr="00F1306B">
        <w:rPr>
          <w:rStyle w:val="Emphasis"/>
        </w:rPr>
        <w:t>infringe</w:t>
      </w:r>
      <w:r w:rsidRPr="00F1306B">
        <w:rPr>
          <w:u w:val="single"/>
        </w:rPr>
        <w:t xml:space="preserve"> </w:t>
      </w:r>
      <w:r w:rsidRPr="00A45562">
        <w:rPr>
          <w:highlight w:val="green"/>
          <w:u w:val="single"/>
        </w:rPr>
        <w:t>upon</w:t>
      </w:r>
      <w:r w:rsidRPr="00B7182E">
        <w:rPr>
          <w:u w:val="single"/>
        </w:rPr>
        <w:t xml:space="preserve"> what are widely held to be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A45562">
        <w:rPr>
          <w:rStyle w:val="Emphasis"/>
          <w:highlight w:val="green"/>
        </w:rPr>
        <w:t>rights</w:t>
      </w:r>
      <w:r w:rsidRPr="00491885">
        <w:rPr>
          <w:sz w:val="16"/>
        </w:rPr>
        <w:t xml:space="preserve">. To resolve this dilemma, </w:t>
      </w:r>
      <w:r w:rsidRPr="00B7182E">
        <w:rPr>
          <w:u w:val="single"/>
        </w:rPr>
        <w:t xml:space="preserve">we have to know </w:t>
      </w:r>
      <w:r w:rsidRPr="006D6F85">
        <w:rPr>
          <w:rStyle w:val="Emphasis"/>
        </w:rPr>
        <w:t>why</w:t>
      </w:r>
      <w:r w:rsidRPr="00B7182E">
        <w:rPr>
          <w:u w:val="single"/>
        </w:rPr>
        <w:t xml:space="preserve"> workers have the right to strike</w:t>
      </w:r>
      <w:r w:rsidRPr="00491885">
        <w:rPr>
          <w:sz w:val="16"/>
        </w:rPr>
        <w:t xml:space="preserve"> in the first place. I argue that </w:t>
      </w:r>
      <w:r w:rsidRPr="00F1306B">
        <w:rPr>
          <w:u w:val="single"/>
        </w:rPr>
        <w:t xml:space="preserve">the </w:t>
      </w:r>
      <w:r w:rsidRPr="00A45562">
        <w:rPr>
          <w:highlight w:val="green"/>
          <w:u w:val="single"/>
        </w:rPr>
        <w:t xml:space="preserve">best way of </w:t>
      </w:r>
      <w:r w:rsidRPr="00A45562">
        <w:rPr>
          <w:rStyle w:val="Emphasis"/>
          <w:highlight w:val="green"/>
        </w:rPr>
        <w:t>understanding</w:t>
      </w:r>
      <w:r w:rsidRPr="00A45562">
        <w:rPr>
          <w:highlight w:val="green"/>
          <w:u w:val="single"/>
        </w:rPr>
        <w:t xml:space="preserve"> </w:t>
      </w:r>
      <w:r w:rsidRPr="00F1306B">
        <w:rPr>
          <w:u w:val="single"/>
        </w:rPr>
        <w:t xml:space="preserve">the </w:t>
      </w:r>
      <w:r w:rsidRPr="00A45562">
        <w:rPr>
          <w:highlight w:val="green"/>
          <w:u w:val="single"/>
        </w:rPr>
        <w:t>right to strike is</w:t>
      </w:r>
      <w:r w:rsidRPr="00B7182E">
        <w:rPr>
          <w:u w:val="single"/>
        </w:rPr>
        <w:t xml:space="preserve"> as </w:t>
      </w:r>
      <w:r w:rsidRPr="00A45562">
        <w:rPr>
          <w:highlight w:val="green"/>
          <w:u w:val="single"/>
        </w:rPr>
        <w:t xml:space="preserve">a right to </w:t>
      </w:r>
      <w:r w:rsidRPr="00A45562">
        <w:rPr>
          <w:rStyle w:val="Emphasis"/>
          <w:highlight w:val="green"/>
        </w:rPr>
        <w:t>resist</w:t>
      </w:r>
      <w:r w:rsidRPr="00B7182E">
        <w:rPr>
          <w:u w:val="single"/>
        </w:rPr>
        <w:t xml:space="preserve"> the </w:t>
      </w:r>
      <w:r w:rsidRPr="00A45562">
        <w:rPr>
          <w:rStyle w:val="Emphasis"/>
          <w:highlight w:val="green"/>
        </w:rPr>
        <w:t>oppression</w:t>
      </w:r>
      <w:r w:rsidRPr="00B7182E">
        <w:rPr>
          <w:u w:val="single"/>
        </w:rPr>
        <w:t xml:space="preserve"> that workers face in the </w:t>
      </w:r>
      <w:r w:rsidRPr="006D6F85">
        <w:rPr>
          <w:rStyle w:val="Emphasis"/>
        </w:rPr>
        <w:t>standard</w:t>
      </w:r>
      <w:r w:rsidRPr="00B7182E">
        <w:rPr>
          <w:u w:val="single"/>
        </w:rPr>
        <w:t xml:space="preserve"> </w:t>
      </w:r>
      <w:r w:rsidRPr="006D6F85">
        <w:rPr>
          <w:rStyle w:val="Emphasis"/>
        </w:rPr>
        <w:t>liberal</w:t>
      </w:r>
      <w:r w:rsidRPr="00B7182E">
        <w:rPr>
          <w:u w:val="single"/>
        </w:rPr>
        <w:t xml:space="preserve"> </w:t>
      </w:r>
      <w:r w:rsidRPr="006D6F85">
        <w:rPr>
          <w:rStyle w:val="Emphasis"/>
        </w:rPr>
        <w:t>capitalist</w:t>
      </w:r>
      <w:r w:rsidRPr="00B7182E">
        <w:rPr>
          <w:u w:val="single"/>
        </w:rPr>
        <w:t xml:space="preserve"> </w:t>
      </w:r>
      <w:r w:rsidRPr="006D6F85">
        <w:rPr>
          <w:rStyle w:val="Emphasis"/>
        </w:rPr>
        <w:t>economy</w:t>
      </w:r>
      <w:r w:rsidRPr="00491885">
        <w:rPr>
          <w:sz w:val="16"/>
        </w:rPr>
        <w:t xml:space="preserve">. This way of </w:t>
      </w:r>
      <w:r w:rsidRPr="00A45562">
        <w:rPr>
          <w:rStyle w:val="Emphasis"/>
          <w:highlight w:val="green"/>
        </w:rPr>
        <w:t>understanding</w:t>
      </w:r>
      <w:r w:rsidRPr="00491885">
        <w:rPr>
          <w:u w:val="single"/>
        </w:rPr>
        <w:t xml:space="preserve"> the right </w:t>
      </w:r>
      <w:r w:rsidRPr="00A45562">
        <w:rPr>
          <w:highlight w:val="green"/>
          <w:u w:val="single"/>
        </w:rPr>
        <w:t xml:space="preserve">explains why </w:t>
      </w:r>
      <w:r w:rsidRPr="006D6F85">
        <w:rPr>
          <w:u w:val="single"/>
        </w:rPr>
        <w:t>the</w:t>
      </w:r>
      <w:r w:rsidRPr="00491885">
        <w:rPr>
          <w:u w:val="single"/>
        </w:rPr>
        <w:t xml:space="preserve"> use of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F1306B">
        <w:rPr>
          <w:u w:val="single"/>
        </w:rPr>
        <w:t xml:space="preserve"> </w:t>
      </w:r>
      <w:r w:rsidRPr="00A45562">
        <w:rPr>
          <w:highlight w:val="green"/>
          <w:u w:val="single"/>
        </w:rPr>
        <w:t xml:space="preserve">is not morally </w:t>
      </w:r>
      <w:r w:rsidRPr="00A45562">
        <w:rPr>
          <w:rStyle w:val="Emphasis"/>
          <w:highlight w:val="green"/>
        </w:rPr>
        <w:t>constrained</w:t>
      </w:r>
      <w:r w:rsidRPr="00491885">
        <w:rPr>
          <w:u w:val="single"/>
        </w:rPr>
        <w:t xml:space="preserve"> by</w:t>
      </w:r>
      <w:r w:rsidRPr="00491885">
        <w:rPr>
          <w:sz w:val="16"/>
        </w:rPr>
        <w:t xml:space="preserve"> the </w:t>
      </w:r>
      <w:r w:rsidRPr="00491885">
        <w:rPr>
          <w:u w:val="single"/>
        </w:rPr>
        <w:t xml:space="preserve">requirement to respect the </w:t>
      </w:r>
      <w:r w:rsidRPr="006D6F85">
        <w:rPr>
          <w:rStyle w:val="Emphasis"/>
        </w:rPr>
        <w:t>basic</w:t>
      </w:r>
      <w:r w:rsidRPr="00491885">
        <w:rPr>
          <w:u w:val="single"/>
        </w:rPr>
        <w:t xml:space="preserve"> </w:t>
      </w:r>
      <w:r w:rsidRPr="006D6F85">
        <w:rPr>
          <w:rStyle w:val="Emphasis"/>
        </w:rPr>
        <w:t>liberties</w:t>
      </w:r>
      <w:r w:rsidRPr="00491885">
        <w:rPr>
          <w:sz w:val="16"/>
        </w:rPr>
        <w:t xml:space="preserve"> nor the related laws that strikers violate when using certain coercive tactics. </w:t>
      </w:r>
    </w:p>
    <w:p w14:paraId="1681186F" w14:textId="0B4DB832" w:rsidR="00683321" w:rsidRDefault="00983E09" w:rsidP="00683321">
      <w:pPr>
        <w:pStyle w:val="Heading4"/>
      </w:pPr>
      <w:r>
        <w:rPr>
          <w:u w:val="single"/>
        </w:rPr>
        <w:t xml:space="preserve">8] </w:t>
      </w:r>
      <w:r w:rsidR="00683321" w:rsidRPr="002D7BF0">
        <w:rPr>
          <w:u w:val="single"/>
        </w:rPr>
        <w:t>Free-riding</w:t>
      </w:r>
      <w:r w:rsidR="00683321">
        <w:t>: strikes are a form of free-riding since those who don’t participate still reap the benefits.</w:t>
      </w:r>
    </w:p>
    <w:p w14:paraId="71931FA1" w14:textId="77777777" w:rsidR="00683321" w:rsidRPr="00AB7671" w:rsidRDefault="00683321" w:rsidP="00683321">
      <w:proofErr w:type="spellStart"/>
      <w:r w:rsidRPr="00AB7671">
        <w:rPr>
          <w:rStyle w:val="Style13ptBold"/>
        </w:rPr>
        <w:t>Dolsak</w:t>
      </w:r>
      <w:proofErr w:type="spellEnd"/>
      <w:r w:rsidRPr="00AB7671">
        <w:rPr>
          <w:rStyle w:val="Style13ptBold"/>
        </w:rPr>
        <w:t xml:space="preserve"> and Prakash 19</w:t>
      </w:r>
      <w:r>
        <w:t xml:space="preserve"> [</w:t>
      </w:r>
      <w:proofErr w:type="spellStart"/>
      <w:r>
        <w:t>Nives</w:t>
      </w:r>
      <w:proofErr w:type="spellEnd"/>
      <w:r>
        <w:t xml:space="preserve"> and </w:t>
      </w:r>
      <w:proofErr w:type="spellStart"/>
      <w:r>
        <w:t>Aseem</w:t>
      </w:r>
      <w:proofErr w:type="spellEnd"/>
      <w:r>
        <w:t xml:space="preserve">; </w:t>
      </w:r>
      <w:r w:rsidRPr="00AB7671">
        <w:t>We write on environmental issues, climate politics and NGOs</w:t>
      </w:r>
      <w:r>
        <w:t>; “</w:t>
      </w:r>
      <w:r w:rsidRPr="00AB7671">
        <w:t>Climate Strikes: What They Accomplish And How They Could Have More Impact</w:t>
      </w:r>
      <w:r>
        <w:t xml:space="preserve">,” 9/14/19; Forbes; </w:t>
      </w:r>
      <w:hyperlink r:id="rId15" w:history="1">
        <w:r w:rsidRPr="00AF436A">
          <w:rPr>
            <w:rStyle w:val="Hyperlink"/>
          </w:rPr>
          <w:t>https://www.forbes.com/sites/prakashdolsak/2019/09/14/climate-strikes-what-they-accomplish-and-how-they-could-have-more-impact/?sh=2244a9bd5eed</w:t>
        </w:r>
      </w:hyperlink>
      <w:r>
        <w:t>] Justin</w:t>
      </w:r>
    </w:p>
    <w:p w14:paraId="3431645E" w14:textId="5065D127" w:rsidR="00683321" w:rsidRDefault="00683321" w:rsidP="00683321">
      <w:pPr>
        <w:rPr>
          <w:u w:val="single"/>
        </w:rPr>
      </w:pPr>
      <w:r w:rsidRPr="00AB7671">
        <w:rPr>
          <w:u w:val="single"/>
        </w:rPr>
        <w:t xml:space="preserve">While strikes and protests build </w:t>
      </w:r>
      <w:r w:rsidRPr="00AB7671">
        <w:rPr>
          <w:rStyle w:val="Emphasis"/>
        </w:rPr>
        <w:t>solidarity</w:t>
      </w:r>
      <w:r w:rsidRPr="00AB7671">
        <w:rPr>
          <w:u w:val="single"/>
        </w:rPr>
        <w:t xml:space="preserve"> among their supporters, they are susceptible to </w:t>
      </w:r>
      <w:r w:rsidRPr="00AB7671">
        <w:rPr>
          <w:rStyle w:val="Emphasis"/>
        </w:rPr>
        <w:t>collective action problems</w:t>
      </w:r>
      <w:r w:rsidRPr="00AB7671">
        <w:rPr>
          <w:u w:val="single"/>
        </w:rPr>
        <w:t xml:space="preserve">. This is </w:t>
      </w:r>
      <w:r w:rsidRPr="00AB7671">
        <w:rPr>
          <w:rStyle w:val="Emphasis"/>
        </w:rPr>
        <w:t>because</w:t>
      </w:r>
      <w:r w:rsidRPr="00AB7671">
        <w:rPr>
          <w:u w:val="single"/>
        </w:rPr>
        <w:t xml:space="preserve"> </w:t>
      </w:r>
      <w:r w:rsidRPr="00A45562">
        <w:rPr>
          <w:b/>
          <w:bCs/>
          <w:highlight w:val="green"/>
          <w:u w:val="single"/>
        </w:rPr>
        <w:t>the goals that strikers pursue tend to create non-excludable benefits</w:t>
      </w:r>
      <w:r w:rsidRPr="00AB7671">
        <w:rPr>
          <w:u w:val="single"/>
        </w:rPr>
        <w:t xml:space="preserve">. That is, </w:t>
      </w:r>
      <w:r w:rsidRPr="00A45562">
        <w:rPr>
          <w:highlight w:val="green"/>
          <w:u w:val="single"/>
        </w:rPr>
        <w:t>benefits such as climate protection</w:t>
      </w:r>
      <w:r w:rsidRPr="00AB7671">
        <w:rPr>
          <w:u w:val="single"/>
        </w:rPr>
        <w:t xml:space="preserve"> can be </w:t>
      </w:r>
      <w:r w:rsidRPr="00A45562">
        <w:rPr>
          <w:rStyle w:val="Emphasis"/>
          <w:highlight w:val="green"/>
        </w:rPr>
        <w:t>enjoyed</w:t>
      </w:r>
      <w:r w:rsidRPr="00A45562">
        <w:rPr>
          <w:highlight w:val="green"/>
          <w:u w:val="single"/>
        </w:rPr>
        <w:t xml:space="preserve"> by both </w:t>
      </w:r>
      <w:r w:rsidRPr="00A45562">
        <w:rPr>
          <w:rStyle w:val="Emphasis"/>
          <w:highlight w:val="green"/>
        </w:rPr>
        <w:t>strikers</w:t>
      </w:r>
      <w:r w:rsidRPr="00A45562">
        <w:rPr>
          <w:highlight w:val="green"/>
          <w:u w:val="single"/>
        </w:rPr>
        <w:t xml:space="preserve"> and </w:t>
      </w:r>
      <w:r w:rsidRPr="00A45562">
        <w:rPr>
          <w:rStyle w:val="Emphasis"/>
          <w:highlight w:val="green"/>
        </w:rPr>
        <w:t>non</w:t>
      </w:r>
      <w:r w:rsidRPr="00A45562">
        <w:rPr>
          <w:highlight w:val="green"/>
          <w:u w:val="single"/>
        </w:rPr>
        <w:t>-</w:t>
      </w:r>
      <w:r w:rsidRPr="00A45562">
        <w:rPr>
          <w:rStyle w:val="Emphasis"/>
          <w:highlight w:val="green"/>
        </w:rPr>
        <w:t>strikers</w:t>
      </w:r>
      <w:r w:rsidRPr="00AB7671">
        <w:rPr>
          <w:u w:val="single"/>
        </w:rPr>
        <w:t xml:space="preserve">. Thus, </w:t>
      </w:r>
      <w:r w:rsidRPr="00A45562">
        <w:rPr>
          <w:highlight w:val="green"/>
          <w:u w:val="single"/>
        </w:rPr>
        <w:t>large participation</w:t>
      </w:r>
      <w:r w:rsidRPr="00AB7671">
        <w:rPr>
          <w:u w:val="single"/>
        </w:rPr>
        <w:t xml:space="preserve"> in climate strikes </w:t>
      </w:r>
      <w:r w:rsidRPr="00A45562">
        <w:rPr>
          <w:highlight w:val="green"/>
          <w:u w:val="single"/>
        </w:rPr>
        <w:t>will reveal</w:t>
      </w:r>
      <w:r w:rsidRPr="00AB7671">
        <w:rPr>
          <w:u w:val="single"/>
        </w:rPr>
        <w:t xml:space="preserve"> that in spite of </w:t>
      </w:r>
      <w:r w:rsidRPr="00A45562">
        <w:rPr>
          <w:rStyle w:val="Emphasis"/>
          <w:highlight w:val="green"/>
        </w:rPr>
        <w:t>free-riding problems</w:t>
      </w:r>
      <w:r w:rsidRPr="00AB7671">
        <w:rPr>
          <w:u w:val="single"/>
        </w:rPr>
        <w:t>, a large number of people have a strong preference for climate action.</w:t>
      </w:r>
    </w:p>
    <w:p w14:paraId="6D159F61" w14:textId="2EAEA066" w:rsidR="000851A1" w:rsidRDefault="000851A1" w:rsidP="000851A1">
      <w:pPr>
        <w:pStyle w:val="Heading4"/>
      </w:pPr>
      <w:r>
        <w:t xml:space="preserve">On </w:t>
      </w:r>
      <w:proofErr w:type="spellStart"/>
      <w:r>
        <w:t>Gourevitch</w:t>
      </w:r>
      <w:proofErr w:type="spellEnd"/>
      <w:r>
        <w:t xml:space="preserve"> 18,</w:t>
      </w:r>
    </w:p>
    <w:p w14:paraId="7C4C2E6F" w14:textId="0B4FE9E7" w:rsidR="000851A1" w:rsidRDefault="000851A1" w:rsidP="000851A1">
      <w:pPr>
        <w:pStyle w:val="Heading4"/>
      </w:pPr>
      <w:r>
        <w:t xml:space="preserve">1] This is consequential not Kantian – this relies on the consequences of a labor strike producing effective wage and worker change, which is not a </w:t>
      </w:r>
      <w:proofErr w:type="spellStart"/>
      <w:r>
        <w:rPr>
          <w:u w:val="single"/>
        </w:rPr>
        <w:t>givein</w:t>
      </w:r>
      <w:proofErr w:type="spellEnd"/>
      <w:r>
        <w:rPr>
          <w:u w:val="single"/>
        </w:rPr>
        <w:t xml:space="preserve"> for all workers</w:t>
      </w:r>
      <w:r>
        <w:t xml:space="preserve"> movements</w:t>
      </w:r>
    </w:p>
    <w:p w14:paraId="7CCFB631" w14:textId="287E6FAE" w:rsidR="000851A1" w:rsidRDefault="000851A1" w:rsidP="000851A1">
      <w:pPr>
        <w:pStyle w:val="Heading4"/>
      </w:pPr>
      <w:r>
        <w:t xml:space="preserve">2] The </w:t>
      </w:r>
      <w:r w:rsidRPr="00CC5392">
        <w:rPr>
          <w:u w:val="single"/>
        </w:rPr>
        <w:t>right to strike</w:t>
      </w:r>
      <w:r>
        <w:t xml:space="preserve"> doesn’t defend liberty for workers and actually increases coercion by the state</w:t>
      </w:r>
    </w:p>
    <w:p w14:paraId="478D8298" w14:textId="77777777" w:rsidR="000851A1" w:rsidRPr="001B4895" w:rsidRDefault="000851A1" w:rsidP="000851A1">
      <w:pPr>
        <w:pStyle w:val="NoSpacing"/>
      </w:pPr>
      <w:r w:rsidRPr="001B4895">
        <w:rPr>
          <w:rStyle w:val="Style13ptBold"/>
        </w:rPr>
        <w:t>White 18</w:t>
      </w:r>
      <w:r>
        <w:t xml:space="preserve"> (Ahmed White – </w:t>
      </w:r>
      <w:proofErr w:type="spellStart"/>
      <w:r>
        <w:t>Nicholaus</w:t>
      </w:r>
      <w:proofErr w:type="spellEnd"/>
      <w:r>
        <w:t xml:space="preserve"> Rosenbaum Professor of Law @ University of Colorado Law School, “Its Own Dubious Battle: </w:t>
      </w:r>
      <w:r w:rsidRPr="00FD3047">
        <w:rPr>
          <w:rStyle w:val="Emphasis"/>
        </w:rPr>
        <w:t>The Impossible Defense of an Effective Right to Strike</w:t>
      </w:r>
      <w:r>
        <w:t xml:space="preserve">”, </w:t>
      </w:r>
      <w:r w:rsidRPr="001B4895">
        <w:t xml:space="preserve">https://scholar.law.colorado.edu/cgi/viewcontent.cgi?article=2369&amp;context=articles </w:t>
      </w:r>
      <w:r>
        <w:t xml:space="preserve">, 2018, pgs. 1065-1073, </w:t>
      </w:r>
      <w:proofErr w:type="spellStart"/>
      <w:r>
        <w:t>EmmieeM</w:t>
      </w:r>
      <w:proofErr w:type="spellEnd"/>
      <w:r>
        <w:t>)</w:t>
      </w:r>
    </w:p>
    <w:p w14:paraId="1AD7CBED" w14:textId="77777777" w:rsidR="000851A1" w:rsidRPr="00A70B09" w:rsidRDefault="000851A1" w:rsidP="000851A1">
      <w:pPr>
        <w:pStyle w:val="NoSpacing"/>
        <w:rPr>
          <w:rFonts w:ascii="Times New Roman" w:eastAsia="Times New Roman" w:hAnsi="Times New Roman" w:cs="Times New Roman"/>
          <w:sz w:val="24"/>
        </w:rPr>
      </w:pPr>
      <w:r w:rsidRPr="00E47011">
        <w:rPr>
          <w:rStyle w:val="StyleUnderline"/>
        </w:rPr>
        <w:t>One of the most important statutes ever enacted</w:t>
      </w:r>
      <w:r w:rsidRPr="00E47011">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r w:rsidRPr="00E47011">
        <w:rPr>
          <w:rStyle w:val="StyleUnderline"/>
        </w:rPr>
        <w:t xml:space="preserve">the </w:t>
      </w:r>
      <w:r w:rsidRPr="00E47011">
        <w:rPr>
          <w:rStyle w:val="Emphasis"/>
          <w:highlight w:val="yellow"/>
        </w:rPr>
        <w:t>N</w:t>
      </w:r>
      <w:r w:rsidRPr="00E47011">
        <w:rPr>
          <w:rFonts w:ascii="Times New Roman" w:eastAsia="Times New Roman" w:hAnsi="Times New Roman" w:cs="Times New Roman"/>
          <w:sz w:val="16"/>
          <w:szCs w:val="16"/>
        </w:rPr>
        <w:t xml:space="preserve">ational </w:t>
      </w:r>
      <w:r w:rsidRPr="00E47011">
        <w:rPr>
          <w:rStyle w:val="Emphasis"/>
          <w:highlight w:val="yellow"/>
        </w:rPr>
        <w:t>L</w:t>
      </w:r>
      <w:r w:rsidRPr="00E47011">
        <w:rPr>
          <w:rFonts w:ascii="Times New Roman" w:eastAsia="Times New Roman" w:hAnsi="Times New Roman" w:cs="Times New Roman"/>
          <w:sz w:val="16"/>
          <w:szCs w:val="16"/>
        </w:rPr>
        <w:t xml:space="preserve">abor </w:t>
      </w:r>
      <w:r w:rsidRPr="00E47011">
        <w:rPr>
          <w:rStyle w:val="Emphasis"/>
          <w:highlight w:val="yellow"/>
        </w:rPr>
        <w:t>R</w:t>
      </w:r>
      <w:r w:rsidRPr="00E47011">
        <w:rPr>
          <w:rFonts w:ascii="Times New Roman" w:eastAsia="Times New Roman" w:hAnsi="Times New Roman" w:cs="Times New Roman"/>
          <w:sz w:val="16"/>
          <w:szCs w:val="16"/>
        </w:rPr>
        <w:t xml:space="preserve">elations </w:t>
      </w:r>
      <w:r w:rsidRPr="00E47011">
        <w:rPr>
          <w:rStyle w:val="Emphasis"/>
          <w:highlight w:val="yellow"/>
        </w:rPr>
        <w:t>A</w:t>
      </w:r>
      <w:r w:rsidRPr="00E47011">
        <w:rPr>
          <w:rFonts w:ascii="Times New Roman" w:eastAsia="Times New Roman" w:hAnsi="Times New Roman" w:cs="Times New Roman"/>
          <w:sz w:val="16"/>
          <w:szCs w:val="16"/>
        </w:rPr>
        <w:t xml:space="preserve">ct </w:t>
      </w:r>
      <w:r w:rsidRPr="00E47011">
        <w:rPr>
          <w:rStyle w:val="Emphasis"/>
          <w:highlight w:val="yellow"/>
        </w:rPr>
        <w:t>envisaged</w:t>
      </w:r>
      <w:r w:rsidRPr="00E47011">
        <w:rPr>
          <w:rStyle w:val="StyleUnderline"/>
        </w:rPr>
        <w:t xml:space="preserve"> the </w:t>
      </w:r>
      <w:r w:rsidRPr="00E47011">
        <w:rPr>
          <w:rStyle w:val="Emphasis"/>
          <w:highlight w:val="yellow"/>
        </w:rPr>
        <w:t>right to strike as the centerpiece</w:t>
      </w:r>
      <w:r w:rsidRPr="00E47011">
        <w:rPr>
          <w:rStyle w:val="StyleUnderline"/>
        </w:rPr>
        <w:t xml:space="preserve"> of a system of labor law whose</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central</w:t>
      </w:r>
      <w:r w:rsidRPr="00A70B09">
        <w:rPr>
          <w:rFonts w:ascii="Times New Roman" w:eastAsia="Times New Roman" w:hAnsi="Times New Roman" w:cs="Times New Roman"/>
          <w:sz w:val="24"/>
        </w:rPr>
        <w:t xml:space="preserve"> </w:t>
      </w:r>
      <w:r w:rsidRPr="00E47011">
        <w:rPr>
          <w:rStyle w:val="StyleUnderline"/>
        </w:rPr>
        <w:t xml:space="preserve">aims included dramatically </w:t>
      </w:r>
      <w:r w:rsidRPr="00E47011">
        <w:rPr>
          <w:rStyle w:val="StyleUnderline"/>
          <w:highlight w:val="yellow"/>
        </w:rPr>
        <w:t>diminishing</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the</w:t>
      </w:r>
      <w:r w:rsidRPr="00A70B09">
        <w:rPr>
          <w:rFonts w:ascii="Times New Roman" w:eastAsia="Times New Roman" w:hAnsi="Times New Roman" w:cs="Times New Roman"/>
          <w:sz w:val="24"/>
        </w:rPr>
        <w:t xml:space="preserve"> </w:t>
      </w:r>
      <w:r w:rsidRPr="00E47011">
        <w:rPr>
          <w:rStyle w:val="StyleUnderline"/>
        </w:rPr>
        <w:t xml:space="preserve">pervasive </w:t>
      </w:r>
      <w:r w:rsidRPr="00E47011">
        <w:rPr>
          <w:rStyle w:val="StyleUnderline"/>
          <w:highlight w:val="yellow"/>
        </w:rPr>
        <w:t>exploitation and</w:t>
      </w:r>
      <w:r w:rsidRPr="00E47011">
        <w:rPr>
          <w:rStyle w:val="StyleUnderline"/>
        </w:rPr>
        <w:t xml:space="preserve"> steep </w:t>
      </w:r>
      <w:r w:rsidRPr="00E47011">
        <w:rPr>
          <w:rStyle w:val="StyleUnderline"/>
          <w:highlight w:val="yellow"/>
        </w:rPr>
        <w:t>inequality</w:t>
      </w:r>
      <w:r w:rsidRPr="00E47011">
        <w:rPr>
          <w:rStyle w:val="StyleUnderline"/>
        </w:rPr>
        <w:t xml:space="preserve"> that are endemic to modern capitalism</w:t>
      </w:r>
      <w:r w:rsidRPr="00E47011">
        <w:rPr>
          <w:rFonts w:ascii="Times New Roman" w:eastAsia="Times New Roman" w:hAnsi="Times New Roman" w:cs="Times New Roman"/>
          <w:sz w:val="16"/>
          <w:szCs w:val="16"/>
        </w:rPr>
        <w:t>. These goals have never been more relevant. But</w:t>
      </w:r>
      <w:r w:rsidRPr="00A70B09">
        <w:rPr>
          <w:rFonts w:ascii="Times New Roman" w:eastAsia="Times New Roman" w:hAnsi="Times New Roman" w:cs="Times New Roman"/>
          <w:sz w:val="24"/>
        </w:rPr>
        <w:t xml:space="preserve"> </w:t>
      </w:r>
      <w:r w:rsidRPr="00E47011">
        <w:rPr>
          <w:rStyle w:val="Emphasis"/>
          <w:highlight w:val="yellow"/>
        </w:rPr>
        <w:t>they</w:t>
      </w:r>
      <w:r w:rsidRPr="00E47011">
        <w:rPr>
          <w:rStyle w:val="StyleUnderline"/>
        </w:rPr>
        <w:t xml:space="preserve"> have </w:t>
      </w:r>
      <w:r w:rsidRPr="00E47011">
        <w:rPr>
          <w:rStyle w:val="Emphasis"/>
          <w:highlight w:val="yellow"/>
        </w:rPr>
        <w:t>proved difficult to realize</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via the labor law, in large part because an effective right to strike has long been elusive, undermined by courts, Congress, the NLRB, and powerful elements of the business community. Recognizing this,</w:t>
      </w:r>
      <w:r w:rsidRPr="00A70B09">
        <w:rPr>
          <w:rFonts w:ascii="Times New Roman" w:eastAsia="Times New Roman" w:hAnsi="Times New Roman" w:cs="Times New Roman"/>
          <w:sz w:val="24"/>
        </w:rPr>
        <w:t xml:space="preserve"> </w:t>
      </w:r>
      <w:r w:rsidRPr="00E47011">
        <w:rPr>
          <w:rStyle w:val="StyleUnderline"/>
          <w:highlight w:val="yellow"/>
        </w:rPr>
        <w:t>l</w:t>
      </w:r>
      <w:r w:rsidRPr="00824DF8">
        <w:rPr>
          <w:rStyle w:val="StyleUnderline"/>
        </w:rPr>
        <w:t xml:space="preserve">abor </w:t>
      </w:r>
      <w:r w:rsidRPr="00E47011">
        <w:rPr>
          <w:rStyle w:val="StyleUnderline"/>
          <w:highlight w:val="yellow"/>
        </w:rPr>
        <w:t>scholars</w:t>
      </w:r>
      <w:r w:rsidRPr="00E47011">
        <w:rPr>
          <w:rStyle w:val="StyleUnderline"/>
        </w:rPr>
        <w:t xml:space="preserve"> have </w:t>
      </w:r>
      <w:r w:rsidRPr="00E47011">
        <w:rPr>
          <w:rStyle w:val="StyleUnderline"/>
          <w:highlight w:val="yellow"/>
        </w:rPr>
        <w:t>made</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the</w:t>
      </w:r>
      <w:r w:rsidRPr="00A70B09">
        <w:rPr>
          <w:rFonts w:ascii="Times New Roman" w:eastAsia="Times New Roman" w:hAnsi="Times New Roman" w:cs="Times New Roman"/>
          <w:sz w:val="24"/>
        </w:rPr>
        <w:t xml:space="preserve"> </w:t>
      </w:r>
      <w:r w:rsidRPr="00E47011">
        <w:rPr>
          <w:rStyle w:val="StyleUnderline"/>
          <w:highlight w:val="yellow"/>
        </w:rPr>
        <w:t>restoration</w:t>
      </w:r>
      <w:r w:rsidRPr="00E47011">
        <w:rPr>
          <w:rStyle w:val="StyleUnderline"/>
        </w:rPr>
        <w:t xml:space="preserve"> of </w:t>
      </w:r>
      <w:r w:rsidRPr="00E47011">
        <w:rPr>
          <w:rFonts w:ascii="Times New Roman" w:eastAsia="Times New Roman" w:hAnsi="Times New Roman" w:cs="Times New Roman"/>
          <w:sz w:val="16"/>
          <w:szCs w:val="16"/>
        </w:rPr>
        <w:t>the</w:t>
      </w:r>
      <w:r w:rsidRPr="00A70B09">
        <w:rPr>
          <w:rFonts w:ascii="Times New Roman" w:eastAsia="Times New Roman" w:hAnsi="Times New Roman" w:cs="Times New Roman"/>
          <w:sz w:val="24"/>
        </w:rPr>
        <w:t xml:space="preserve"> </w:t>
      </w:r>
      <w:r w:rsidRPr="00E47011">
        <w:rPr>
          <w:rStyle w:val="StyleUnderline"/>
        </w:rPr>
        <w:t xml:space="preserve">right to strike </w:t>
      </w:r>
      <w:r w:rsidRPr="00E47011">
        <w:rPr>
          <w:rStyle w:val="StyleUnderline"/>
          <w:highlight w:val="yellow"/>
        </w:rPr>
        <w:t>a cornerstone</w:t>
      </w:r>
      <w:r w:rsidRPr="00E47011">
        <w:rPr>
          <w:rStyle w:val="StyleUnderline"/>
        </w:rPr>
        <w:t xml:space="preserve"> of labor law scholarship</w:t>
      </w:r>
      <w:r w:rsidRPr="00E47011">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r w:rsidRPr="00E47011">
        <w:rPr>
          <w:rStyle w:val="StyleUnderline"/>
        </w:rPr>
        <w:t>Authorities</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 xml:space="preserve">in the field have </w:t>
      </w:r>
      <w:r w:rsidRPr="00E47011">
        <w:rPr>
          <w:rStyle w:val="StyleUnderline"/>
        </w:rPr>
        <w:t>developed an impressive literature that stresses the importance of strikes</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 xml:space="preserve">and strongly criticizes the arguments that judges, legislators, and others have used to justify their degradation of the right to strike. </w:t>
      </w:r>
      <w:r w:rsidRPr="00E47011">
        <w:rPr>
          <w:rStyle w:val="StyleUnderline"/>
        </w:rPr>
        <w:t xml:space="preserve">But this </w:t>
      </w:r>
      <w:r w:rsidRPr="00E47011">
        <w:rPr>
          <w:rStyle w:val="Emphasis"/>
          <w:highlight w:val="yellow"/>
        </w:rPr>
        <w:t>literature</w:t>
      </w:r>
      <w:r w:rsidRPr="00824DF8">
        <w:rPr>
          <w:rStyle w:val="Emphasis"/>
        </w:rPr>
        <w:t xml:space="preserve"> has </w:t>
      </w:r>
      <w:r w:rsidRPr="00E47011">
        <w:rPr>
          <w:rStyle w:val="Emphasis"/>
          <w:highlight w:val="yellow"/>
        </w:rPr>
        <w:t>developed without</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 xml:space="preserve">its </w:t>
      </w:r>
      <w:r w:rsidRPr="005B7940">
        <w:rPr>
          <w:rStyle w:val="Emphasis"/>
        </w:rPr>
        <w:t>authors</w:t>
      </w:r>
      <w:r w:rsidRPr="00E47011">
        <w:rPr>
          <w:rStyle w:val="StyleUnderline"/>
        </w:rPr>
        <w:t xml:space="preserve"> ever </w:t>
      </w:r>
      <w:r w:rsidRPr="00E47011">
        <w:rPr>
          <w:rStyle w:val="Emphasis"/>
          <w:highlight w:val="yellow"/>
        </w:rPr>
        <w:t>answering</w:t>
      </w:r>
      <w:r w:rsidRPr="00E47011">
        <w:rPr>
          <w:rStyle w:val="StyleUnderline"/>
        </w:rPr>
        <w:t xml:space="preserve"> a fundamental question, which is </w:t>
      </w:r>
      <w:r w:rsidRPr="00E47011">
        <w:rPr>
          <w:rStyle w:val="Emphasis"/>
          <w:highlight w:val="yellow"/>
        </w:rPr>
        <w:t>whether an effective right to strike is</w:t>
      </w:r>
      <w:r w:rsidRPr="00E47011">
        <w:rPr>
          <w:rStyle w:val="StyleUnderline"/>
        </w:rPr>
        <w:t xml:space="preserve"> a </w:t>
      </w:r>
      <w:r w:rsidRPr="00E47011">
        <w:rPr>
          <w:rStyle w:val="Emphasis"/>
          <w:highlight w:val="yellow"/>
        </w:rPr>
        <w:t>viable</w:t>
      </w:r>
      <w:r w:rsidRPr="00E47011">
        <w:rPr>
          <w:rStyle w:val="StyleUnderline"/>
        </w:rPr>
        <w:t xml:space="preserve"> aspiration in the first place</w:t>
      </w:r>
      <w:r w:rsidRPr="00E47011">
        <w:rPr>
          <w:rFonts w:ascii="Times New Roman" w:eastAsia="Times New Roman" w:hAnsi="Times New Roman" w:cs="Times New Roman"/>
          <w:sz w:val="16"/>
          <w:szCs w:val="16"/>
        </w:rPr>
        <w:t>. This Article takes up this question. It documents the crucial role that strikes have played in building the labor movement, legitimating the labor law itself, and indeed validating the New Deal and, with this, the modern administrative state; and it confirms the integral role that strikes play in contesting the corrosive power capitalism accords employers over the workplace and the spoils of production. But this Article also shows how the</w:t>
      </w:r>
      <w:r w:rsidRPr="00A70B09">
        <w:rPr>
          <w:rFonts w:ascii="Times New Roman" w:eastAsia="Times New Roman" w:hAnsi="Times New Roman" w:cs="Times New Roman"/>
          <w:sz w:val="24"/>
        </w:rPr>
        <w:t xml:space="preserve"> </w:t>
      </w:r>
      <w:r w:rsidRPr="00E47011">
        <w:rPr>
          <w:rStyle w:val="StyleUnderline"/>
          <w:highlight w:val="yellow"/>
        </w:rPr>
        <w:t>strikes that were effective</w:t>
      </w:r>
      <w:r w:rsidRPr="00E47011">
        <w:rPr>
          <w:rStyle w:val="StyleUnderline"/>
        </w:rPr>
        <w:t xml:space="preserve"> in</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these</w:t>
      </w:r>
      <w:r w:rsidRPr="00A70B09">
        <w:rPr>
          <w:rFonts w:ascii="Times New Roman" w:eastAsia="Times New Roman" w:hAnsi="Times New Roman" w:cs="Times New Roman"/>
          <w:sz w:val="24"/>
        </w:rPr>
        <w:t xml:space="preserve"> </w:t>
      </w:r>
      <w:r w:rsidRPr="00E47011">
        <w:rPr>
          <w:rStyle w:val="StyleUnderline"/>
        </w:rPr>
        <w:t xml:space="preserve">crucial ways </w:t>
      </w:r>
      <w:r w:rsidRPr="005B7940">
        <w:rPr>
          <w:rStyle w:val="StyleUnderline"/>
        </w:rPr>
        <w:t>were not conventional</w:t>
      </w:r>
      <w:r w:rsidRPr="00E47011">
        <w:rPr>
          <w:rStyle w:val="StyleUnderline"/>
        </w:rPr>
        <w:t xml:space="preserve"> strikes, limited to the simple withholding of labor and the advertisement of workers’ grievances</w:t>
      </w:r>
      <w:r w:rsidRPr="00E47011">
        <w:rPr>
          <w:rFonts w:ascii="Times New Roman" w:eastAsia="Times New Roman" w:hAnsi="Times New Roman" w:cs="Times New Roman"/>
          <w:sz w:val="16"/>
          <w:szCs w:val="16"/>
        </w:rPr>
        <w:t>. Instead,</w:t>
      </w:r>
      <w:r w:rsidRPr="00A70B09">
        <w:rPr>
          <w:rFonts w:ascii="Times New Roman" w:eastAsia="Times New Roman" w:hAnsi="Times New Roman" w:cs="Times New Roman"/>
          <w:sz w:val="24"/>
        </w:rPr>
        <w:t xml:space="preserve"> </w:t>
      </w:r>
      <w:r w:rsidRPr="005B7940">
        <w:rPr>
          <w:rStyle w:val="StyleUnderline"/>
        </w:rPr>
        <w:t>they</w:t>
      </w:r>
      <w:r w:rsidRPr="00E47011">
        <w:rPr>
          <w:rStyle w:val="StyleUnderline"/>
        </w:rPr>
        <w:t xml:space="preserve"> inevitably </w:t>
      </w:r>
      <w:r w:rsidRPr="00E47011">
        <w:rPr>
          <w:rStyle w:val="StyleUnderline"/>
          <w:highlight w:val="yellow"/>
        </w:rPr>
        <w:t xml:space="preserve">embraced </w:t>
      </w:r>
      <w:r w:rsidRPr="00E47011">
        <w:rPr>
          <w:rStyle w:val="Emphasis"/>
          <w:highlight w:val="yellow"/>
        </w:rPr>
        <w:t>disorderly, coercive tactics</w:t>
      </w:r>
      <w:r w:rsidRPr="00E47011">
        <w:rPr>
          <w:rStyle w:val="StyleUnderline"/>
        </w:rPr>
        <w:t xml:space="preserve"> like mass picketing and sit-down strikes</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 xml:space="preserve">to a degree that suggests that tactics such as </w:t>
      </w:r>
      <w:r w:rsidRPr="00E47011">
        <w:rPr>
          <w:rStyle w:val="Emphasis"/>
        </w:rPr>
        <w:t>these are</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indeed</w:t>
      </w:r>
      <w:r w:rsidRPr="00A70B09">
        <w:rPr>
          <w:rFonts w:ascii="Times New Roman" w:eastAsia="Times New Roman" w:hAnsi="Times New Roman" w:cs="Times New Roman"/>
          <w:sz w:val="24"/>
        </w:rPr>
        <w:t xml:space="preserve"> </w:t>
      </w:r>
      <w:r w:rsidRPr="005A3686">
        <w:rPr>
          <w:rStyle w:val="Emphasis"/>
        </w:rPr>
        <w:t>essential if strikes are to be effective</w:t>
      </w:r>
      <w:r w:rsidRPr="00E47011">
        <w:rPr>
          <w:rFonts w:ascii="Times New Roman" w:eastAsia="Times New Roman" w:hAnsi="Times New Roman" w:cs="Times New Roman"/>
          <w:sz w:val="16"/>
          <w:szCs w:val="16"/>
        </w:rPr>
        <w:t>. Yet strikes that have featured</w:t>
      </w:r>
      <w:r w:rsidRPr="00A70B09">
        <w:rPr>
          <w:rFonts w:ascii="Times New Roman" w:eastAsia="Times New Roman" w:hAnsi="Times New Roman" w:cs="Times New Roman"/>
          <w:sz w:val="24"/>
        </w:rPr>
        <w:t xml:space="preserve"> </w:t>
      </w:r>
      <w:r w:rsidRPr="00E47011">
        <w:rPr>
          <w:rStyle w:val="StyleUnderline"/>
        </w:rPr>
        <w:t>these tactics have never enjoyed any legitimacy beyond the ranks of labor, radical activists, and academic sympathizers</w:t>
      </w:r>
      <w:r w:rsidRPr="00E47011">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r w:rsidRPr="00E47011">
        <w:rPr>
          <w:rStyle w:val="StyleUnderline"/>
        </w:rPr>
        <w:t xml:space="preserve">Their </w:t>
      </w:r>
      <w:r w:rsidRPr="005B7940">
        <w:rPr>
          <w:rStyle w:val="StyleUnderline"/>
        </w:rPr>
        <w:t xml:space="preserve">inherent </w:t>
      </w:r>
      <w:r w:rsidRPr="00E47011">
        <w:rPr>
          <w:rStyle w:val="StyleUnderline"/>
          <w:highlight w:val="yellow"/>
        </w:rPr>
        <w:t>affronts</w:t>
      </w:r>
      <w:r w:rsidRPr="005B7940">
        <w:rPr>
          <w:rStyle w:val="StyleUnderline"/>
        </w:rPr>
        <w:t xml:space="preserve"> to property and public order</w:t>
      </w:r>
      <w:r w:rsidRPr="00E47011">
        <w:rPr>
          <w:rStyle w:val="StyleUnderline"/>
        </w:rPr>
        <w:t xml:space="preserve"> place them </w:t>
      </w:r>
      <w:r w:rsidRPr="00E47011">
        <w:rPr>
          <w:rStyle w:val="Emphasis"/>
          <w:highlight w:val="yellow"/>
        </w:rPr>
        <w:t>well beyond</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the purview of what could ever constitute</w:t>
      </w:r>
      <w:r w:rsidRPr="00A70B09">
        <w:rPr>
          <w:rFonts w:ascii="Times New Roman" w:eastAsia="Times New Roman" w:hAnsi="Times New Roman" w:cs="Times New Roman"/>
          <w:sz w:val="24"/>
        </w:rPr>
        <w:t xml:space="preserve"> </w:t>
      </w:r>
      <w:r w:rsidRPr="00E47011">
        <w:rPr>
          <w:rStyle w:val="StyleUnderline"/>
        </w:rPr>
        <w:t xml:space="preserve">a </w:t>
      </w:r>
      <w:r w:rsidRPr="00E47011">
        <w:rPr>
          <w:rStyle w:val="Emphasis"/>
        </w:rPr>
        <w:t xml:space="preserve">viable </w:t>
      </w:r>
      <w:r w:rsidRPr="00E47011">
        <w:rPr>
          <w:rStyle w:val="Emphasis"/>
          <w:highlight w:val="yellow"/>
        </w:rPr>
        <w:t>legal right in liberal society</w:t>
      </w:r>
      <w:r w:rsidRPr="00E47011">
        <w:rPr>
          <w:rFonts w:ascii="Times New Roman" w:eastAsia="Times New Roman" w:hAnsi="Times New Roman" w:cs="Times New Roman"/>
          <w:sz w:val="16"/>
          <w:szCs w:val="16"/>
        </w:rPr>
        <w:t xml:space="preserve">; and </w:t>
      </w:r>
      <w:r w:rsidRPr="00E47011">
        <w:rPr>
          <w:rStyle w:val="StyleUnderline"/>
        </w:rPr>
        <w:t xml:space="preserve">they have been </w:t>
      </w:r>
      <w:r w:rsidRPr="00E47011">
        <w:rPr>
          <w:rStyle w:val="StyleUnderline"/>
          <w:highlight w:val="yellow"/>
        </w:rPr>
        <w:t>treated accordingly by courts, Congress, and</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other</w:t>
      </w:r>
      <w:r w:rsidRPr="00A70B09">
        <w:rPr>
          <w:rFonts w:ascii="Times New Roman" w:eastAsia="Times New Roman" w:hAnsi="Times New Roman" w:cs="Times New Roman"/>
          <w:sz w:val="24"/>
        </w:rPr>
        <w:t xml:space="preserve"> </w:t>
      </w:r>
      <w:r w:rsidRPr="00E47011">
        <w:rPr>
          <w:rStyle w:val="StyleUnderline"/>
          <w:highlight w:val="yellow"/>
        </w:rPr>
        <w:t>elite</w:t>
      </w:r>
      <w:r w:rsidRPr="00E47011">
        <w:rPr>
          <w:rStyle w:val="StyleUnderline"/>
        </w:rPr>
        <w:t xml:space="preserve"> authorities</w:t>
      </w:r>
      <w:r w:rsidRPr="00E47011">
        <w:rPr>
          <w:rFonts w:ascii="Times New Roman" w:eastAsia="Times New Roman" w:hAnsi="Times New Roman" w:cs="Times New Roman"/>
          <w:sz w:val="16"/>
          <w:szCs w:val="16"/>
        </w:rPr>
        <w:t>. From this vantage, it becomes clear that</w:t>
      </w:r>
      <w:r w:rsidRPr="00A70B09">
        <w:rPr>
          <w:rFonts w:ascii="Times New Roman" w:eastAsia="Times New Roman" w:hAnsi="Times New Roman" w:cs="Times New Roman"/>
          <w:sz w:val="24"/>
        </w:rPr>
        <w:t xml:space="preserve"> </w:t>
      </w:r>
      <w:r w:rsidRPr="00E47011">
        <w:rPr>
          <w:rStyle w:val="Emphasis"/>
          <w:sz w:val="28"/>
          <w:szCs w:val="28"/>
          <w:highlight w:val="yellow"/>
        </w:rPr>
        <w:t>an effective right to strike is</w:t>
      </w:r>
      <w:r w:rsidRPr="00E47011">
        <w:t xml:space="preserve"> </w:t>
      </w:r>
      <w:r w:rsidRPr="00E47011">
        <w:rPr>
          <w:sz w:val="16"/>
          <w:szCs w:val="16"/>
        </w:rPr>
        <w:t>not only</w:t>
      </w:r>
      <w:r w:rsidRPr="00E47011">
        <w:t xml:space="preserve"> </w:t>
      </w:r>
      <w:r w:rsidRPr="00E47011">
        <w:rPr>
          <w:rStyle w:val="Emphasis"/>
          <w:sz w:val="28"/>
          <w:szCs w:val="28"/>
          <w:highlight w:val="yellow"/>
        </w:rPr>
        <w:t>an impossible distraction</w:t>
      </w:r>
      <w:r w:rsidRPr="00E47011">
        <w:t xml:space="preserve"> </w:t>
      </w:r>
      <w:r w:rsidRPr="00E47011">
        <w:rPr>
          <w:sz w:val="16"/>
          <w:szCs w:val="16"/>
        </w:rPr>
        <w:t>but</w:t>
      </w:r>
      <w:r w:rsidRPr="00E47011">
        <w:t xml:space="preserve"> </w:t>
      </w:r>
      <w:r w:rsidRPr="00E47011">
        <w:rPr>
          <w:rStyle w:val="Emphasis"/>
          <w:sz w:val="28"/>
          <w:szCs w:val="28"/>
          <w:highlight w:val="yellow"/>
        </w:rPr>
        <w:t>a dangerous fantasy that prevents labor</w:t>
      </w:r>
      <w:r w:rsidRPr="00824DF8">
        <w:rPr>
          <w:rStyle w:val="Emphasis"/>
          <w:sz w:val="28"/>
          <w:szCs w:val="28"/>
        </w:rPr>
        <w:t xml:space="preserve">’s champions </w:t>
      </w:r>
      <w:r w:rsidRPr="00E47011">
        <w:rPr>
          <w:rStyle w:val="Emphasis"/>
          <w:sz w:val="28"/>
          <w:szCs w:val="28"/>
          <w:highlight w:val="yellow"/>
        </w:rPr>
        <w:t>from confronting</w:t>
      </w:r>
      <w:r w:rsidRPr="00E47011">
        <w:rPr>
          <w:rStyle w:val="Emphasis"/>
          <w:sz w:val="28"/>
          <w:szCs w:val="28"/>
        </w:rPr>
        <w:t xml:space="preserve"> the </w:t>
      </w:r>
      <w:r w:rsidRPr="00E47011">
        <w:rPr>
          <w:rStyle w:val="Emphasis"/>
          <w:sz w:val="28"/>
          <w:szCs w:val="28"/>
          <w:highlight w:val="yellow"/>
        </w:rPr>
        <w:t>broader</w:t>
      </w:r>
      <w:r w:rsidRPr="00E47011">
        <w:rPr>
          <w:rStyle w:val="Emphasis"/>
          <w:sz w:val="28"/>
          <w:szCs w:val="28"/>
        </w:rPr>
        <w:t xml:space="preserve">, sobering </w:t>
      </w:r>
      <w:r w:rsidRPr="00E47011">
        <w:rPr>
          <w:rStyle w:val="Emphasis"/>
          <w:sz w:val="28"/>
          <w:szCs w:val="28"/>
          <w:highlight w:val="yellow"/>
        </w:rPr>
        <w:t>truths that this country’s legal and political system are, at root, anathema to</w:t>
      </w:r>
      <w:r w:rsidRPr="00824DF8">
        <w:rPr>
          <w:rStyle w:val="Emphasis"/>
          <w:sz w:val="28"/>
          <w:szCs w:val="28"/>
        </w:rPr>
        <w:t xml:space="preserve"> a</w:t>
      </w:r>
      <w:r w:rsidRPr="00E47011">
        <w:rPr>
          <w:rStyle w:val="Emphasis"/>
          <w:sz w:val="28"/>
          <w:szCs w:val="28"/>
        </w:rPr>
        <w:t xml:space="preserve"> truly </w:t>
      </w:r>
      <w:r w:rsidRPr="00824DF8">
        <w:rPr>
          <w:rStyle w:val="Emphasis"/>
          <w:sz w:val="28"/>
          <w:szCs w:val="28"/>
        </w:rPr>
        <w:t>viable system</w:t>
      </w:r>
      <w:r w:rsidRPr="00E47011">
        <w:rPr>
          <w:rStyle w:val="Emphasis"/>
          <w:sz w:val="28"/>
          <w:szCs w:val="28"/>
        </w:rPr>
        <w:t xml:space="preserve"> of </w:t>
      </w:r>
      <w:r w:rsidRPr="00824DF8">
        <w:rPr>
          <w:rStyle w:val="Emphasis"/>
          <w:sz w:val="28"/>
          <w:szCs w:val="28"/>
          <w:highlight w:val="yellow"/>
        </w:rPr>
        <w:t>labor rights</w:t>
      </w:r>
      <w:r w:rsidRPr="00E47011">
        <w:t xml:space="preserve"> </w:t>
      </w:r>
      <w:r w:rsidRPr="00E47011">
        <w:rPr>
          <w:sz w:val="16"/>
          <w:szCs w:val="16"/>
        </w:rPr>
        <w:t xml:space="preserve">and that </w:t>
      </w:r>
      <w:r w:rsidRPr="00824DF8">
        <w:rPr>
          <w:rStyle w:val="Emphasis"/>
          <w:sz w:val="28"/>
          <w:szCs w:val="28"/>
        </w:rPr>
        <w:t xml:space="preserve">labor’s </w:t>
      </w:r>
      <w:r w:rsidRPr="00E47011">
        <w:rPr>
          <w:rStyle w:val="Emphasis"/>
          <w:sz w:val="28"/>
          <w:szCs w:val="28"/>
          <w:highlight w:val="yellow"/>
        </w:rPr>
        <w:t>salvation must be sought elsewhere</w:t>
      </w:r>
      <w:r w:rsidRPr="00A70B09">
        <w:rPr>
          <w:rFonts w:ascii="Times New Roman" w:eastAsia="Times New Roman" w:hAnsi="Times New Roman" w:cs="Times New Roman"/>
          <w:sz w:val="24"/>
        </w:rPr>
        <w:t>.</w:t>
      </w:r>
    </w:p>
    <w:p w14:paraId="63B6FA3E" w14:textId="77777777" w:rsidR="000851A1" w:rsidRPr="00E47011" w:rsidRDefault="000851A1" w:rsidP="000851A1">
      <w:pPr>
        <w:pStyle w:val="NoSpacing"/>
        <w:rPr>
          <w:rFonts w:ascii="Times New Roman" w:eastAsia="Times New Roman" w:hAnsi="Times New Roman" w:cs="Times New Roman"/>
          <w:sz w:val="16"/>
          <w:szCs w:val="16"/>
        </w:rPr>
      </w:pPr>
      <w:r w:rsidRPr="00E47011">
        <w:rPr>
          <w:rFonts w:ascii="Times New Roman" w:eastAsia="Times New Roman" w:hAnsi="Times New Roman" w:cs="Times New Roman"/>
          <w:sz w:val="16"/>
          <w:szCs w:val="16"/>
        </w:rPr>
        <w:t>INTRODUCTION</w:t>
      </w:r>
    </w:p>
    <w:p w14:paraId="7DAB10BC" w14:textId="77777777" w:rsidR="000851A1" w:rsidRPr="00A70B09" w:rsidRDefault="000851A1" w:rsidP="000851A1">
      <w:pPr>
        <w:pStyle w:val="NoSpacing"/>
        <w:rPr>
          <w:rFonts w:ascii="Times New Roman" w:eastAsia="Times New Roman" w:hAnsi="Times New Roman" w:cs="Times New Roman"/>
          <w:sz w:val="24"/>
        </w:rPr>
      </w:pPr>
      <w:r w:rsidRPr="00E47011">
        <w:rPr>
          <w:rFonts w:ascii="Times New Roman" w:eastAsia="Times New Roman" w:hAnsi="Times New Roman" w:cs="Times New Roman"/>
          <w:sz w:val="16"/>
          <w:szCs w:val="16"/>
        </w:rPr>
        <w:t>“</w:t>
      </w:r>
      <w:r w:rsidRPr="00E47011">
        <w:rPr>
          <w:rStyle w:val="StyleUnderline"/>
        </w:rPr>
        <w:t>They say ‘you got a right to strike but you can’t picket,’ an’ they know a strike won’t work without picket-in’</w:t>
      </w:r>
      <w:r w:rsidRPr="00E47011">
        <w:rPr>
          <w:rFonts w:ascii="Times New Roman" w:eastAsia="Times New Roman" w:hAnsi="Times New Roman" w:cs="Times New Roman"/>
          <w:sz w:val="16"/>
          <w:szCs w:val="16"/>
        </w:rPr>
        <w:t>.”1 This is the angry lament of Mac McLeod, a central character in John Steinbeck’s 1936 novel, In Dubious Battle, delivered just after Mac and fellow unionists were enjoined by a carload of heavily-armed police “to keep order.”2</w:t>
      </w:r>
      <w:r w:rsidRPr="00A70B09">
        <w:rPr>
          <w:rFonts w:ascii="Times New Roman" w:eastAsia="Times New Roman" w:hAnsi="Times New Roman" w:cs="Times New Roman"/>
          <w:sz w:val="24"/>
        </w:rPr>
        <w:t xml:space="preserve"> </w:t>
      </w:r>
      <w:r w:rsidRPr="00E47011">
        <w:rPr>
          <w:rStyle w:val="StyleUnderline"/>
        </w:rPr>
        <w:t>“You can march as long as you don’t block traffic,” said the head cop, “but you are not going to interfere with anybody. Get that?”</w:t>
      </w:r>
      <w:r w:rsidRPr="00E47011">
        <w:rPr>
          <w:rFonts w:ascii="Times New Roman" w:eastAsia="Times New Roman" w:hAnsi="Times New Roman" w:cs="Times New Roman"/>
          <w:sz w:val="16"/>
          <w:szCs w:val="16"/>
        </w:rPr>
        <w:t>3</w:t>
      </w:r>
    </w:p>
    <w:p w14:paraId="26ADF1F0" w14:textId="77777777" w:rsidR="000851A1" w:rsidRPr="00E47011" w:rsidRDefault="000851A1" w:rsidP="000851A1">
      <w:pPr>
        <w:pStyle w:val="NoSpacing"/>
        <w:rPr>
          <w:rFonts w:ascii="Times New Roman" w:eastAsia="Times New Roman" w:hAnsi="Times New Roman" w:cs="Times New Roman"/>
          <w:sz w:val="12"/>
          <w:szCs w:val="12"/>
        </w:rPr>
      </w:pPr>
      <w:r w:rsidRPr="00E47011">
        <w:rPr>
          <w:rFonts w:ascii="Times New Roman" w:eastAsia="Times New Roman" w:hAnsi="Times New Roman" w:cs="Times New Roman"/>
          <w:sz w:val="12"/>
          <w:szCs w:val="12"/>
        </w:rPr>
        <w:t xml:space="preserve">Recently adapted to film in a movie that is notably long on stars but short on distribution,4 the novel is considered one of Steinbeck’s finest.5 It is also perhaps the most powerful depiction of a labor strike in American literature. A bitter reflection on the intense interpersonal conflicts, moral dilemmas, and political impasses that are central to labor struggles, and based on the author’s acquaintances with workers and organizers in the region, the book tells the tragic story of a </w:t>
      </w:r>
      <w:proofErr w:type="spellStart"/>
      <w:r w:rsidRPr="00E47011">
        <w:rPr>
          <w:rFonts w:ascii="Times New Roman" w:eastAsia="Times New Roman" w:hAnsi="Times New Roman" w:cs="Times New Roman"/>
          <w:sz w:val="12"/>
          <w:szCs w:val="12"/>
        </w:rPr>
        <w:t>fruitpickers</w:t>
      </w:r>
      <w:proofErr w:type="spellEnd"/>
      <w:r w:rsidRPr="00E47011">
        <w:rPr>
          <w:rFonts w:ascii="Times New Roman" w:eastAsia="Times New Roman" w:hAnsi="Times New Roman" w:cs="Times New Roman"/>
          <w:sz w:val="12"/>
          <w:szCs w:val="12"/>
        </w:rPr>
        <w:t xml:space="preserve"> strike led by radicals in Depression-era California.6 In Dubious Battle broaches a set of crucial issues, which are seldom discussed anymore, concerning the nature of strikes and the acceptable limits of class struggle and workers’ protests in liberal society.7</w:t>
      </w:r>
    </w:p>
    <w:p w14:paraId="7A273E8E" w14:textId="77777777" w:rsidR="000851A1" w:rsidRPr="00E47011" w:rsidRDefault="000851A1" w:rsidP="000851A1">
      <w:pPr>
        <w:pStyle w:val="NoSpacing"/>
        <w:rPr>
          <w:rFonts w:ascii="Times New Roman" w:eastAsia="Times New Roman" w:hAnsi="Times New Roman" w:cs="Times New Roman"/>
          <w:sz w:val="12"/>
          <w:szCs w:val="12"/>
        </w:rPr>
      </w:pPr>
      <w:r w:rsidRPr="00E47011">
        <w:rPr>
          <w:rFonts w:ascii="Times New Roman" w:eastAsia="Times New Roman" w:hAnsi="Times New Roman" w:cs="Times New Roman"/>
          <w:sz w:val="12"/>
          <w:szCs w:val="12"/>
        </w:rPr>
        <w:t xml:space="preserve">For much of this country’s post-Civil War history, “hitting the bricks” was a way for workers to try to push back against capitalist employers. Sometimes the strikers succeeded, gaining union recognition and better working conditions. But often enough, their impertinence was repaid with arrests, beatings, and blacklisting; and the strikes ended in failure, sometimes with blood pooled on the streets and soaked into the dirt, as in Steinbeck’s story. Hundreds, possibly thousands lost their lives8 —one can only roughly estimate the numbers, so commonplace and prosaic were these practices in the late nineteenth and early twentieth centuries. Nevertheless, excluding the years 1906 through 1913, for which there are no records, between 1881 and 1935, the year Congress enacted the National Labor Relations Act (or Wagner Act, in its early form), there were in the neighborhood of 80,000 strikes in America, involving about 30 million workers.9 Despite all the dangers and the likelihood that their efforts would prove futile, workers in these millions downed the tools and picketed, convinced that doing so was not only necessary to their immediate interests but a mandate of their position in class society. </w:t>
      </w:r>
    </w:p>
    <w:p w14:paraId="4E97BA88" w14:textId="77777777" w:rsidR="000851A1" w:rsidRPr="00A70B09" w:rsidRDefault="000851A1" w:rsidP="000851A1">
      <w:pPr>
        <w:pStyle w:val="NoSpacing"/>
        <w:rPr>
          <w:rFonts w:ascii="Times New Roman" w:eastAsia="Times New Roman" w:hAnsi="Times New Roman" w:cs="Times New Roman"/>
          <w:sz w:val="24"/>
        </w:rPr>
      </w:pPr>
      <w:r w:rsidRPr="00824DF8">
        <w:rPr>
          <w:rStyle w:val="Emphasis"/>
          <w:sz w:val="28"/>
          <w:szCs w:val="28"/>
        </w:rPr>
        <w:t xml:space="preserve">The </w:t>
      </w:r>
      <w:r w:rsidRPr="005B7940">
        <w:rPr>
          <w:rStyle w:val="Emphasis"/>
          <w:sz w:val="28"/>
          <w:szCs w:val="28"/>
          <w:highlight w:val="yellow"/>
        </w:rPr>
        <w:t>Wagner</w:t>
      </w:r>
      <w:r w:rsidRPr="00824DF8">
        <w:rPr>
          <w:rStyle w:val="Emphasis"/>
          <w:sz w:val="28"/>
          <w:szCs w:val="28"/>
        </w:rPr>
        <w:t xml:space="preserve"> Act</w:t>
      </w:r>
      <w:r w:rsidRPr="00824DF8">
        <w:rPr>
          <w:rStyle w:val="StyleUnderline"/>
        </w:rPr>
        <w:t xml:space="preserve"> </w:t>
      </w:r>
      <w:r w:rsidRPr="005B7940">
        <w:rPr>
          <w:rStyle w:val="StyleUnderline"/>
          <w:highlight w:val="yellow"/>
        </w:rPr>
        <w:t>purported</w:t>
      </w:r>
      <w:r w:rsidRPr="005B7940">
        <w:rPr>
          <w:rFonts w:ascii="Times New Roman" w:eastAsia="Times New Roman" w:hAnsi="Times New Roman" w:cs="Times New Roman"/>
          <w:sz w:val="16"/>
          <w:szCs w:val="16"/>
          <w:highlight w:val="yellow"/>
        </w:rPr>
        <w:t>,</w:t>
      </w:r>
      <w:r w:rsidRPr="005B7940">
        <w:rPr>
          <w:rFonts w:ascii="Times New Roman" w:eastAsia="Times New Roman" w:hAnsi="Times New Roman" w:cs="Times New Roman"/>
          <w:sz w:val="16"/>
          <w:szCs w:val="16"/>
        </w:rPr>
        <w:t xml:space="preserve"> for the first time in American history, </w:t>
      </w:r>
      <w:r w:rsidRPr="005B7940">
        <w:rPr>
          <w:rStyle w:val="StyleUnderline"/>
        </w:rPr>
        <w:t xml:space="preserve">to extend </w:t>
      </w:r>
      <w:r w:rsidRPr="005B7940">
        <w:rPr>
          <w:rStyle w:val="Emphasis"/>
          <w:sz w:val="28"/>
          <w:szCs w:val="28"/>
          <w:highlight w:val="yellow"/>
        </w:rPr>
        <w:t>a</w:t>
      </w:r>
      <w:r w:rsidRPr="005B7940">
        <w:rPr>
          <w:rStyle w:val="Emphasis"/>
          <w:sz w:val="28"/>
          <w:szCs w:val="28"/>
        </w:rPr>
        <w:t xml:space="preserve"> definite, readily enforceable </w:t>
      </w:r>
      <w:r w:rsidRPr="005B7940">
        <w:rPr>
          <w:rStyle w:val="Emphasis"/>
          <w:sz w:val="28"/>
          <w:szCs w:val="28"/>
          <w:highlight w:val="yellow"/>
        </w:rPr>
        <w:t>right to strike</w:t>
      </w:r>
      <w:r w:rsidRPr="005B7940">
        <w:rPr>
          <w:rStyle w:val="StyleUnderline"/>
        </w:rPr>
        <w:t xml:space="preserve"> to</w:t>
      </w:r>
      <w:r w:rsidRPr="005B7940">
        <w:rPr>
          <w:rFonts w:ascii="Times New Roman" w:eastAsia="Times New Roman" w:hAnsi="Times New Roman" w:cs="Times New Roman"/>
          <w:sz w:val="16"/>
          <w:szCs w:val="16"/>
        </w:rPr>
        <w:t xml:space="preserve"> most</w:t>
      </w:r>
      <w:r w:rsidRPr="00A70B09">
        <w:rPr>
          <w:rFonts w:ascii="Times New Roman" w:eastAsia="Times New Roman" w:hAnsi="Times New Roman" w:cs="Times New Roman"/>
          <w:sz w:val="24"/>
        </w:rPr>
        <w:t xml:space="preserve"> </w:t>
      </w:r>
      <w:r w:rsidRPr="005B7940">
        <w:rPr>
          <w:rStyle w:val="StyleUnderline"/>
        </w:rPr>
        <w:t>American workers</w:t>
      </w:r>
      <w:r w:rsidRPr="005B7940">
        <w:rPr>
          <w:rFonts w:ascii="Times New Roman" w:eastAsia="Times New Roman" w:hAnsi="Times New Roman" w:cs="Times New Roman"/>
          <w:sz w:val="16"/>
          <w:szCs w:val="16"/>
        </w:rPr>
        <w:t xml:space="preserve">. Not coincidentally, the years surrounding its enactment featured the most intense wave of labor conflict in the country’s history. When the statute became effective in 1937 (having been widely ignored by employers and blocked by hostile courts), the violence of strikes began to diminish, though not so much their frequency. For much of the period after the Second World War, strikes remained common even as they also became less ambitious in their aims and less militant in their conduct. Beginning about forty years ago, things changed again. </w:t>
      </w:r>
      <w:r w:rsidRPr="005B7940">
        <w:rPr>
          <w:rStyle w:val="Emphasis"/>
          <w:highlight w:val="yellow"/>
        </w:rPr>
        <w:t>Strikes</w:t>
      </w:r>
      <w:r w:rsidRPr="005B7940">
        <w:rPr>
          <w:rStyle w:val="StyleUnderline"/>
        </w:rPr>
        <w:t xml:space="preserve"> suddenly </w:t>
      </w:r>
      <w:r w:rsidRPr="005B7940">
        <w:rPr>
          <w:rStyle w:val="Emphasis"/>
          <w:highlight w:val="yellow"/>
        </w:rPr>
        <w:t>became rare</w:t>
      </w:r>
      <w:r w:rsidRPr="00A70B09">
        <w:rPr>
          <w:rFonts w:ascii="Times New Roman" w:eastAsia="Times New Roman" w:hAnsi="Times New Roman" w:cs="Times New Roman"/>
          <w:sz w:val="24"/>
        </w:rPr>
        <w:t xml:space="preserve"> </w:t>
      </w:r>
      <w:r w:rsidRPr="005B7940">
        <w:rPr>
          <w:rFonts w:ascii="Times New Roman" w:eastAsia="Times New Roman" w:hAnsi="Times New Roman" w:cs="Times New Roman"/>
          <w:sz w:val="16"/>
          <w:szCs w:val="16"/>
        </w:rPr>
        <w:t>as well,</w:t>
      </w:r>
      <w:r w:rsidRPr="00A70B09">
        <w:rPr>
          <w:rFonts w:ascii="Times New Roman" w:eastAsia="Times New Roman" w:hAnsi="Times New Roman" w:cs="Times New Roman"/>
          <w:sz w:val="24"/>
        </w:rPr>
        <w:t xml:space="preserve"> </w:t>
      </w:r>
      <w:r w:rsidRPr="005B7940">
        <w:rPr>
          <w:rStyle w:val="StyleUnderline"/>
        </w:rPr>
        <w:t>to the point that workers today basically do not strike at all</w:t>
      </w:r>
      <w:r w:rsidRPr="005B7940">
        <w:rPr>
          <w:rFonts w:ascii="Times New Roman" w:eastAsia="Times New Roman" w:hAnsi="Times New Roman" w:cs="Times New Roman"/>
          <w:sz w:val="16"/>
          <w:szCs w:val="16"/>
        </w:rPr>
        <w:t>. From 1947 through 1976, the government documented an average of just over 300 “major work stoppages” (strikes and lockouts involving at least 1000 workers) every year; over the last decade, the annual average was only 14.10 Even the much-ballyhooed mini-strike wave of 2018 appears to be largely an illusion built on a combination of wishful thinking and a convenient misconstruction of a string of well-reported, and sometimes impressive, strikes, as a trend.11 In any event,</w:t>
      </w:r>
      <w:r w:rsidRPr="00A70B09">
        <w:rPr>
          <w:rFonts w:ascii="Times New Roman" w:eastAsia="Times New Roman" w:hAnsi="Times New Roman" w:cs="Times New Roman"/>
          <w:sz w:val="24"/>
        </w:rPr>
        <w:t xml:space="preserve"> </w:t>
      </w:r>
      <w:r w:rsidRPr="005B7940">
        <w:rPr>
          <w:rStyle w:val="StyleUnderline"/>
          <w:highlight w:val="yellow"/>
        </w:rPr>
        <w:t>militancy</w:t>
      </w:r>
      <w:r w:rsidRPr="005B7940">
        <w:rPr>
          <w:rStyle w:val="StyleUnderline"/>
        </w:rPr>
        <w:t xml:space="preserve"> of the sort </w:t>
      </w:r>
      <w:r w:rsidRPr="00824DF8">
        <w:rPr>
          <w:rStyle w:val="StyleUnderline"/>
        </w:rPr>
        <w:t xml:space="preserve">that </w:t>
      </w:r>
      <w:r w:rsidRPr="005B7940">
        <w:rPr>
          <w:rStyle w:val="StyleUnderline"/>
          <w:highlight w:val="yellow"/>
        </w:rPr>
        <w:t xml:space="preserve">was </w:t>
      </w:r>
      <w:r w:rsidRPr="00824DF8">
        <w:rPr>
          <w:rStyle w:val="StyleUnderline"/>
          <w:highlight w:val="yellow"/>
        </w:rPr>
        <w:t>commonplace</w:t>
      </w:r>
      <w:r w:rsidRPr="00A70B09">
        <w:rPr>
          <w:rFonts w:ascii="Times New Roman" w:eastAsia="Times New Roman" w:hAnsi="Times New Roman" w:cs="Times New Roman"/>
          <w:sz w:val="24"/>
        </w:rPr>
        <w:t xml:space="preserve"> </w:t>
      </w:r>
      <w:r w:rsidRPr="005B7940">
        <w:rPr>
          <w:rFonts w:ascii="Times New Roman" w:eastAsia="Times New Roman" w:hAnsi="Times New Roman" w:cs="Times New Roman"/>
          <w:sz w:val="16"/>
          <w:szCs w:val="16"/>
        </w:rPr>
        <w:t xml:space="preserve">when Steinbeck wrote his book, along with the open strife and bloodshed that made the novel a work of undeniable realism, </w:t>
      </w:r>
      <w:r w:rsidRPr="005B7940">
        <w:rPr>
          <w:rStyle w:val="StyleUnderline"/>
        </w:rPr>
        <w:t xml:space="preserve">are nearly </w:t>
      </w:r>
      <w:r w:rsidRPr="005B7940">
        <w:rPr>
          <w:rStyle w:val="StyleUnderline"/>
          <w:highlight w:val="yellow"/>
        </w:rPr>
        <w:t>unheard of today</w:t>
      </w:r>
      <w:r w:rsidRPr="005B7940">
        <w:rPr>
          <w:rStyle w:val="StyleUnderline"/>
          <w:sz w:val="16"/>
          <w:szCs w:val="16"/>
          <w:u w:val="none"/>
        </w:rPr>
        <w:t>.</w:t>
      </w:r>
      <w:r w:rsidRPr="00A70B09">
        <w:rPr>
          <w:rFonts w:ascii="Times New Roman" w:eastAsia="Times New Roman" w:hAnsi="Times New Roman" w:cs="Times New Roman"/>
          <w:sz w:val="24"/>
        </w:rPr>
        <w:t xml:space="preserve"> </w:t>
      </w:r>
    </w:p>
    <w:p w14:paraId="2DDBD171" w14:textId="77777777" w:rsidR="000851A1" w:rsidRPr="00A70B09" w:rsidRDefault="000851A1" w:rsidP="000851A1">
      <w:pPr>
        <w:pStyle w:val="NoSpacing"/>
        <w:rPr>
          <w:rFonts w:ascii="Times New Roman" w:eastAsia="Times New Roman" w:hAnsi="Times New Roman" w:cs="Times New Roman"/>
          <w:sz w:val="24"/>
        </w:rPr>
      </w:pPr>
      <w:r w:rsidRPr="005B7940">
        <w:rPr>
          <w:rFonts w:ascii="Times New Roman" w:eastAsia="Times New Roman" w:hAnsi="Times New Roman" w:cs="Times New Roman"/>
          <w:sz w:val="16"/>
          <w:szCs w:val="16"/>
        </w:rPr>
        <w:t xml:space="preserve">The waning of bloody battles may be a good thing. But </w:t>
      </w:r>
      <w:r w:rsidRPr="00824DF8">
        <w:rPr>
          <w:rStyle w:val="StyleUnderline"/>
          <w:sz w:val="24"/>
        </w:rPr>
        <w:t>there is</w:t>
      </w:r>
      <w:r w:rsidRPr="00824DF8">
        <w:rPr>
          <w:rStyle w:val="StyleUnderline"/>
        </w:rPr>
        <w:t xml:space="preserve"> </w:t>
      </w:r>
      <w:r w:rsidRPr="005B7940">
        <w:rPr>
          <w:rStyle w:val="StyleUnderline"/>
          <w:highlight w:val="yellow"/>
        </w:rPr>
        <w:t>not much to celebrate</w:t>
      </w:r>
      <w:r w:rsidRPr="005B7940">
        <w:rPr>
          <w:rStyle w:val="StyleUnderline"/>
        </w:rPr>
        <w:t xml:space="preserve"> about the overall demise of strikes</w:t>
      </w:r>
      <w:r w:rsidRPr="005B7940">
        <w:rPr>
          <w:rFonts w:ascii="Times New Roman" w:eastAsia="Times New Roman" w:hAnsi="Times New Roman" w:cs="Times New Roman"/>
          <w:sz w:val="16"/>
          <w:szCs w:val="16"/>
        </w:rPr>
        <w:t>—</w:t>
      </w:r>
      <w:r w:rsidRPr="005B7940">
        <w:rPr>
          <w:rStyle w:val="StyleUnderline"/>
        </w:rPr>
        <w:t xml:space="preserve">not </w:t>
      </w:r>
      <w:r w:rsidRPr="005B7940">
        <w:rPr>
          <w:rStyle w:val="StyleUnderline"/>
          <w:highlight w:val="yellow"/>
        </w:rPr>
        <w:t xml:space="preserve">if </w:t>
      </w:r>
      <w:r w:rsidRPr="00824DF8">
        <w:rPr>
          <w:rStyle w:val="StyleUnderline"/>
          <w:highlight w:val="yellow"/>
        </w:rPr>
        <w:t>you are a worker</w:t>
      </w:r>
      <w:r w:rsidRPr="005B7940">
        <w:rPr>
          <w:rStyle w:val="StyleUnderline"/>
        </w:rPr>
        <w:t xml:space="preserve"> or </w:t>
      </w:r>
      <w:r w:rsidRPr="00824DF8">
        <w:rPr>
          <w:rStyle w:val="StyleUnderline"/>
        </w:rPr>
        <w:t>care about the working class</w:t>
      </w:r>
      <w:r w:rsidRPr="005B7940">
        <w:rPr>
          <w:rFonts w:ascii="Times New Roman" w:eastAsia="Times New Roman" w:hAnsi="Times New Roman" w:cs="Times New Roman"/>
          <w:sz w:val="16"/>
          <w:szCs w:val="16"/>
        </w:rPr>
        <w:t xml:space="preserve">. For </w:t>
      </w:r>
      <w:r w:rsidRPr="005B7940">
        <w:rPr>
          <w:rStyle w:val="StyleUnderline"/>
        </w:rPr>
        <w:t>strikes are the most important mode of working class protest</w:t>
      </w:r>
      <w:r w:rsidRPr="005B7940">
        <w:rPr>
          <w:rFonts w:ascii="Times New Roman" w:eastAsia="Times New Roman" w:hAnsi="Times New Roman" w:cs="Times New Roman"/>
          <w:sz w:val="16"/>
          <w:szCs w:val="16"/>
        </w:rPr>
        <w:t xml:space="preserve">, the best way, it seems, for workers </w:t>
      </w:r>
      <w:r w:rsidRPr="005B7940">
        <w:rPr>
          <w:rStyle w:val="StyleUnderline"/>
        </w:rPr>
        <w:t>to directly challenge capitalist hegemony by their own hand</w:t>
      </w:r>
      <w:r w:rsidRPr="00A70B09">
        <w:rPr>
          <w:rFonts w:ascii="Times New Roman" w:eastAsia="Times New Roman" w:hAnsi="Times New Roman" w:cs="Times New Roman"/>
          <w:sz w:val="24"/>
        </w:rPr>
        <w:t xml:space="preserve">, </w:t>
      </w:r>
      <w:r w:rsidRPr="005B7940">
        <w:rPr>
          <w:rStyle w:val="StyleUnderline"/>
        </w:rPr>
        <w:t>to alter the terms of exploitation if not to build a new world</w:t>
      </w:r>
      <w:r w:rsidRPr="005B7940">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r w:rsidRPr="005B7940">
        <w:rPr>
          <w:rStyle w:val="StyleUnderline"/>
        </w:rPr>
        <w:t>As they have declined, so has the strength of the labor movemen</w:t>
      </w:r>
      <w:r w:rsidRPr="00A70B09">
        <w:rPr>
          <w:rFonts w:ascii="Times New Roman" w:eastAsia="Times New Roman" w:hAnsi="Times New Roman" w:cs="Times New Roman"/>
          <w:sz w:val="24"/>
        </w:rPr>
        <w:t xml:space="preserve">t </w:t>
      </w:r>
      <w:r w:rsidRPr="005B7940">
        <w:rPr>
          <w:rFonts w:ascii="Times New Roman" w:eastAsia="Times New Roman" w:hAnsi="Times New Roman" w:cs="Times New Roman"/>
          <w:sz w:val="16"/>
          <w:szCs w:val="16"/>
        </w:rPr>
        <w:t xml:space="preserve">and, with this, the ability of workers to contest the power that employers wield over their work lives and economic fortunes. And so it is that </w:t>
      </w:r>
      <w:r w:rsidRPr="005B7940">
        <w:rPr>
          <w:rStyle w:val="Emphasis"/>
        </w:rPr>
        <w:t>with the demise of strikes</w:t>
      </w:r>
      <w:r w:rsidRPr="005B7940">
        <w:rPr>
          <w:rStyle w:val="StyleUnderline"/>
        </w:rPr>
        <w:t xml:space="preserve">, </w:t>
      </w:r>
      <w:r w:rsidRPr="005B7940">
        <w:rPr>
          <w:rStyle w:val="Emphasis"/>
          <w:highlight w:val="yellow"/>
        </w:rPr>
        <w:t>union representation</w:t>
      </w:r>
      <w:r w:rsidRPr="005B7940">
        <w:rPr>
          <w:rStyle w:val="StyleUnderline"/>
        </w:rPr>
        <w:t xml:space="preserve"> has </w:t>
      </w:r>
      <w:r w:rsidRPr="005B7940">
        <w:rPr>
          <w:rStyle w:val="Emphasis"/>
          <w:highlight w:val="yellow"/>
        </w:rPr>
        <w:t>plummeted</w:t>
      </w:r>
      <w:r w:rsidRPr="005B7940">
        <w:rPr>
          <w:rStyle w:val="StyleUnderline"/>
        </w:rPr>
        <w:t xml:space="preserve">, </w:t>
      </w:r>
      <w:r w:rsidRPr="005B7940">
        <w:rPr>
          <w:rStyle w:val="Emphasis"/>
          <w:highlight w:val="yellow"/>
        </w:rPr>
        <w:t>wages</w:t>
      </w:r>
      <w:r w:rsidRPr="005B7940">
        <w:rPr>
          <w:rStyle w:val="StyleUnderline"/>
        </w:rPr>
        <w:t xml:space="preserve"> have </w:t>
      </w:r>
      <w:r w:rsidRPr="005B7940">
        <w:rPr>
          <w:rStyle w:val="Emphasis"/>
          <w:highlight w:val="yellow"/>
        </w:rPr>
        <w:t>stagnated</w:t>
      </w:r>
      <w:r w:rsidRPr="005B7940">
        <w:rPr>
          <w:rStyle w:val="StyleUnderline"/>
        </w:rPr>
        <w:t xml:space="preserve">, </w:t>
      </w:r>
      <w:r w:rsidRPr="005B7940">
        <w:rPr>
          <w:rStyle w:val="Emphasis"/>
          <w:highlight w:val="yellow"/>
        </w:rPr>
        <w:t>economic inequality skyrocketed</w:t>
      </w:r>
      <w:r w:rsidRPr="005B7940">
        <w:rPr>
          <w:rFonts w:ascii="Times New Roman" w:eastAsia="Times New Roman" w:hAnsi="Times New Roman" w:cs="Times New Roman"/>
          <w:sz w:val="16"/>
          <w:szCs w:val="16"/>
        </w:rPr>
        <w:t xml:space="preserve">, and the everyday caprices and tyrannies of capitalist management have been entwined in the web of demeaning indignities, patronizing indulgences, and suffocating bureaucratic rules that define the contemporary workplace. </w:t>
      </w:r>
    </w:p>
    <w:p w14:paraId="64FEB450" w14:textId="77777777" w:rsidR="000851A1" w:rsidRPr="005B7940" w:rsidRDefault="000851A1" w:rsidP="000851A1">
      <w:pPr>
        <w:pStyle w:val="NoSpacing"/>
        <w:rPr>
          <w:rFonts w:ascii="Times New Roman" w:eastAsia="Times New Roman" w:hAnsi="Times New Roman" w:cs="Times New Roman"/>
          <w:sz w:val="10"/>
          <w:szCs w:val="10"/>
        </w:rPr>
      </w:pPr>
      <w:r w:rsidRPr="005B7940">
        <w:rPr>
          <w:rFonts w:ascii="Times New Roman" w:eastAsia="Times New Roman" w:hAnsi="Times New Roman" w:cs="Times New Roman"/>
          <w:sz w:val="10"/>
          <w:szCs w:val="10"/>
        </w:rPr>
        <w:t xml:space="preserve">Nevertheless, in most quarters the decline in strikes has been taken in stride, if noticed at all. For most people, strikes are hardly more than historical relics or quaint curiosities that seldom affect their daily lives or command much of their attention. Ironically, this is probably one reason the very modest labor conflict of the last year has been so </w:t>
      </w:r>
      <w:proofErr w:type="spellStart"/>
      <w:r w:rsidRPr="005B7940">
        <w:rPr>
          <w:rFonts w:ascii="Times New Roman" w:eastAsia="Times New Roman" w:hAnsi="Times New Roman" w:cs="Times New Roman"/>
          <w:sz w:val="10"/>
          <w:szCs w:val="10"/>
        </w:rPr>
        <w:t>overcharacterized</w:t>
      </w:r>
      <w:proofErr w:type="spellEnd"/>
      <w:r w:rsidRPr="005B7940">
        <w:rPr>
          <w:rFonts w:ascii="Times New Roman" w:eastAsia="Times New Roman" w:hAnsi="Times New Roman" w:cs="Times New Roman"/>
          <w:sz w:val="10"/>
          <w:szCs w:val="10"/>
        </w:rPr>
        <w:t>. Once a preoccupation of newspaper editorialists, lawyers, and other commentators, a concern of government, and the subject of numerous hearings and reports, abundant litigation, and seemingly endless attempts at legislation, strikes are now rarely of any interest in any of these quarters. Where judges, politicians, and editorialists once worried greatly over how to deal with strikes of the kind that Steinbeck fictionalized, how to protect the economy (not to mention the interests of individual capitalists) from the disruptive effects of labor unrest, and sometimes how to preserve the ability of workers to strike in meaningful ways, their successors stand mute in the context of the near extinction of this form of protest. It has been two decades since Congress, which once grappled with these issues on a regular basis, has seriously confronted the question of strikes.12 Its last engagement with the right to strike attempts, in the early 1990s, to enact modest changes in the law relative to employers’ use of replacement workers during strikes. And even this effort, which collapsed in the mid 1990s, hardly seemed possessed of the kind of urgency that characterized earlier forays on these issues.13</w:t>
      </w:r>
    </w:p>
    <w:p w14:paraId="34C56412" w14:textId="77777777" w:rsidR="000839AE" w:rsidRDefault="000851A1" w:rsidP="000851A1">
      <w:pPr>
        <w:pStyle w:val="NoSpacing"/>
        <w:rPr>
          <w:rStyle w:val="Emphasis"/>
        </w:rPr>
      </w:pPr>
      <w:r w:rsidRPr="005B7940">
        <w:rPr>
          <w:rFonts w:ascii="Times New Roman" w:eastAsia="Times New Roman" w:hAnsi="Times New Roman" w:cs="Times New Roman"/>
          <w:sz w:val="16"/>
          <w:szCs w:val="16"/>
        </w:rPr>
        <w:t xml:space="preserve">Among the few Americans who well remember what strikes are and why they are important are labor scholars. For them, at least, strikes remain a preoccupation. Prominent students of labor like James </w:t>
      </w:r>
      <w:proofErr w:type="spellStart"/>
      <w:r w:rsidRPr="005B7940">
        <w:rPr>
          <w:rFonts w:ascii="Times New Roman" w:eastAsia="Times New Roman" w:hAnsi="Times New Roman" w:cs="Times New Roman"/>
          <w:sz w:val="16"/>
          <w:szCs w:val="16"/>
        </w:rPr>
        <w:t>Atleson</w:t>
      </w:r>
      <w:proofErr w:type="spellEnd"/>
      <w:r w:rsidRPr="005B7940">
        <w:rPr>
          <w:rFonts w:ascii="Times New Roman" w:eastAsia="Times New Roman" w:hAnsi="Times New Roman" w:cs="Times New Roman"/>
          <w:sz w:val="16"/>
          <w:szCs w:val="16"/>
        </w:rPr>
        <w:t xml:space="preserve">, Julius </w:t>
      </w:r>
      <w:proofErr w:type="spellStart"/>
      <w:r w:rsidRPr="005B7940">
        <w:rPr>
          <w:rFonts w:ascii="Times New Roman" w:eastAsia="Times New Roman" w:hAnsi="Times New Roman" w:cs="Times New Roman"/>
          <w:sz w:val="16"/>
          <w:szCs w:val="16"/>
        </w:rPr>
        <w:t>Getman</w:t>
      </w:r>
      <w:proofErr w:type="spellEnd"/>
      <w:r w:rsidRPr="005B7940">
        <w:rPr>
          <w:rFonts w:ascii="Times New Roman" w:eastAsia="Times New Roman" w:hAnsi="Times New Roman" w:cs="Times New Roman"/>
          <w:sz w:val="16"/>
          <w:szCs w:val="16"/>
        </w:rPr>
        <w:t xml:space="preserve">, Karl </w:t>
      </w:r>
      <w:proofErr w:type="spellStart"/>
      <w:r w:rsidRPr="005B7940">
        <w:rPr>
          <w:rFonts w:ascii="Times New Roman" w:eastAsia="Times New Roman" w:hAnsi="Times New Roman" w:cs="Times New Roman"/>
          <w:sz w:val="16"/>
          <w:szCs w:val="16"/>
        </w:rPr>
        <w:t>Klare</w:t>
      </w:r>
      <w:proofErr w:type="spellEnd"/>
      <w:r w:rsidRPr="005B7940">
        <w:rPr>
          <w:rFonts w:ascii="Times New Roman" w:eastAsia="Times New Roman" w:hAnsi="Times New Roman" w:cs="Times New Roman"/>
          <w:sz w:val="16"/>
          <w:szCs w:val="16"/>
        </w:rPr>
        <w:t xml:space="preserve">, and James Pope—to name the most notable of this group—have expended much effort over the past few decades identifying and critiquing </w:t>
      </w:r>
      <w:r w:rsidRPr="005B7940">
        <w:rPr>
          <w:rStyle w:val="Emphasis"/>
          <w:sz w:val="26"/>
          <w:szCs w:val="26"/>
          <w:highlight w:val="yellow"/>
        </w:rPr>
        <w:t>legal doctrines</w:t>
      </w:r>
      <w:r w:rsidRPr="00A70B09">
        <w:rPr>
          <w:rFonts w:ascii="Times New Roman" w:eastAsia="Times New Roman" w:hAnsi="Times New Roman" w:cs="Times New Roman"/>
          <w:sz w:val="24"/>
        </w:rPr>
        <w:t xml:space="preserve"> </w:t>
      </w:r>
      <w:r w:rsidRPr="005B7940">
        <w:rPr>
          <w:rFonts w:ascii="Times New Roman" w:eastAsia="Times New Roman" w:hAnsi="Times New Roman" w:cs="Times New Roman"/>
          <w:sz w:val="16"/>
          <w:szCs w:val="16"/>
        </w:rPr>
        <w:t>which</w:t>
      </w:r>
      <w:r w:rsidRPr="00A70B09">
        <w:rPr>
          <w:rFonts w:ascii="Times New Roman" w:eastAsia="Times New Roman" w:hAnsi="Times New Roman" w:cs="Times New Roman"/>
          <w:sz w:val="24"/>
        </w:rPr>
        <w:t xml:space="preserve"> </w:t>
      </w:r>
      <w:r w:rsidRPr="005B7940">
        <w:rPr>
          <w:rStyle w:val="Emphasis"/>
          <w:sz w:val="26"/>
          <w:szCs w:val="26"/>
        </w:rPr>
        <w:t xml:space="preserve">have </w:t>
      </w:r>
      <w:r w:rsidRPr="005B7940">
        <w:rPr>
          <w:rStyle w:val="Emphasis"/>
          <w:sz w:val="26"/>
          <w:szCs w:val="26"/>
          <w:highlight w:val="yellow"/>
        </w:rPr>
        <w:t>undermined the right to strike</w:t>
      </w:r>
      <w:r w:rsidRPr="005B7940">
        <w:rPr>
          <w:rFonts w:ascii="Times New Roman" w:eastAsia="Times New Roman" w:hAnsi="Times New Roman" w:cs="Times New Roman"/>
          <w:sz w:val="16"/>
          <w:szCs w:val="16"/>
          <w:highlight w:val="yellow"/>
        </w:rPr>
        <w:t>.</w:t>
      </w:r>
      <w:r w:rsidRPr="005B7940">
        <w:rPr>
          <w:rFonts w:ascii="Times New Roman" w:eastAsia="Times New Roman" w:hAnsi="Times New Roman" w:cs="Times New Roman"/>
          <w:sz w:val="16"/>
          <w:szCs w:val="16"/>
        </w:rPr>
        <w:t xml:space="preserve"> Important to them in this regard are</w:t>
      </w:r>
      <w:r w:rsidRPr="00A70B09">
        <w:rPr>
          <w:rFonts w:ascii="Times New Roman" w:eastAsia="Times New Roman" w:hAnsi="Times New Roman" w:cs="Times New Roman"/>
          <w:sz w:val="24"/>
        </w:rPr>
        <w:t xml:space="preserve"> </w:t>
      </w:r>
      <w:r w:rsidRPr="00824DF8">
        <w:rPr>
          <w:rStyle w:val="StyleUnderline"/>
        </w:rPr>
        <w:t>doctrines</w:t>
      </w:r>
      <w:r w:rsidRPr="00A70B09">
        <w:rPr>
          <w:rFonts w:ascii="Times New Roman" w:eastAsia="Times New Roman" w:hAnsi="Times New Roman" w:cs="Times New Roman"/>
          <w:sz w:val="24"/>
        </w:rPr>
        <w:t xml:space="preserve"> </w:t>
      </w:r>
      <w:r w:rsidRPr="005B7940">
        <w:rPr>
          <w:rFonts w:ascii="Times New Roman" w:eastAsia="Times New Roman" w:hAnsi="Times New Roman" w:cs="Times New Roman"/>
          <w:sz w:val="16"/>
          <w:szCs w:val="16"/>
        </w:rPr>
        <w:t>that</w:t>
      </w:r>
      <w:r w:rsidRPr="00A70B09">
        <w:rPr>
          <w:rFonts w:ascii="Times New Roman" w:eastAsia="Times New Roman" w:hAnsi="Times New Roman" w:cs="Times New Roman"/>
          <w:sz w:val="24"/>
        </w:rPr>
        <w:t xml:space="preserve"> </w:t>
      </w:r>
      <w:r w:rsidRPr="00937278">
        <w:rPr>
          <w:rStyle w:val="StyleUnderline"/>
          <w:highlight w:val="yellow"/>
        </w:rPr>
        <w:t>give employers</w:t>
      </w:r>
      <w:r w:rsidRPr="005B7940">
        <w:rPr>
          <w:rStyle w:val="StyleUnderline"/>
        </w:rPr>
        <w:t xml:space="preserve"> the </w:t>
      </w:r>
      <w:r w:rsidRPr="00937278">
        <w:rPr>
          <w:rStyle w:val="StyleUnderline"/>
          <w:highlight w:val="yellow"/>
        </w:rPr>
        <w:t>prerogative to</w:t>
      </w:r>
      <w:r w:rsidRPr="005B7940">
        <w:rPr>
          <w:rStyle w:val="StyleUnderline"/>
        </w:rPr>
        <w:t xml:space="preserve"> easily </w:t>
      </w:r>
      <w:r w:rsidRPr="00937278">
        <w:rPr>
          <w:rStyle w:val="StyleUnderline"/>
          <w:highlight w:val="yellow"/>
        </w:rPr>
        <w:t>replace</w:t>
      </w:r>
      <w:r w:rsidRPr="005B7940">
        <w:rPr>
          <w:rStyle w:val="StyleUnderline"/>
        </w:rPr>
        <w:t xml:space="preserve"> striking </w:t>
      </w:r>
      <w:r w:rsidRPr="00937278">
        <w:rPr>
          <w:rStyle w:val="StyleUnderline"/>
          <w:highlight w:val="yellow"/>
        </w:rPr>
        <w:t>workers</w:t>
      </w:r>
      <w:r w:rsidRPr="005B7940">
        <w:rPr>
          <w:rFonts w:ascii="Times New Roman" w:eastAsia="Times New Roman" w:hAnsi="Times New Roman" w:cs="Times New Roman"/>
          <w:sz w:val="16"/>
          <w:szCs w:val="16"/>
        </w:rPr>
        <w:t xml:space="preserve">; that allow employers </w:t>
      </w:r>
      <w:r w:rsidRPr="00937278">
        <w:rPr>
          <w:rStyle w:val="StyleUnderline"/>
          <w:highlight w:val="yellow"/>
        </w:rPr>
        <w:t>to</w:t>
      </w:r>
      <w:r w:rsidRPr="005B7940">
        <w:rPr>
          <w:rStyle w:val="StyleUnderline"/>
        </w:rPr>
        <w:t xml:space="preserve"> enjoin and even </w:t>
      </w:r>
      <w:r w:rsidRPr="00937278">
        <w:rPr>
          <w:rStyle w:val="Emphasis"/>
          <w:highlight w:val="yellow"/>
        </w:rPr>
        <w:t>fire strikers</w:t>
      </w:r>
      <w:r w:rsidRPr="00824DF8">
        <w:rPr>
          <w:rStyle w:val="Emphasis"/>
        </w:rPr>
        <w:t xml:space="preserve"> o</w:t>
      </w:r>
    </w:p>
    <w:p w14:paraId="05782DFB" w14:textId="77777777" w:rsidR="000839AE" w:rsidRDefault="000839AE" w:rsidP="000851A1">
      <w:pPr>
        <w:pStyle w:val="NoSpacing"/>
        <w:rPr>
          <w:rStyle w:val="Emphasis"/>
        </w:rPr>
      </w:pPr>
    </w:p>
    <w:p w14:paraId="0D4BB9C6" w14:textId="77777777" w:rsidR="000839AE" w:rsidRDefault="000839AE" w:rsidP="000851A1">
      <w:pPr>
        <w:pStyle w:val="NoSpacing"/>
        <w:rPr>
          <w:rStyle w:val="Emphasis"/>
        </w:rPr>
      </w:pPr>
    </w:p>
    <w:p w14:paraId="253F0D74" w14:textId="77777777" w:rsidR="000839AE" w:rsidRDefault="000839AE" w:rsidP="000851A1">
      <w:pPr>
        <w:pStyle w:val="NoSpacing"/>
        <w:rPr>
          <w:rStyle w:val="Emphasis"/>
        </w:rPr>
      </w:pPr>
    </w:p>
    <w:p w14:paraId="1A586038" w14:textId="2D22A5CA" w:rsidR="000851A1" w:rsidRPr="00A70B09" w:rsidRDefault="000851A1" w:rsidP="000851A1">
      <w:pPr>
        <w:pStyle w:val="NoSpacing"/>
        <w:rPr>
          <w:rFonts w:ascii="Times New Roman" w:eastAsia="Times New Roman" w:hAnsi="Times New Roman" w:cs="Times New Roman"/>
          <w:sz w:val="24"/>
        </w:rPr>
      </w:pPr>
      <w:proofErr w:type="spellStart"/>
      <w:r w:rsidRPr="00824DF8">
        <w:rPr>
          <w:rStyle w:val="Emphasis"/>
        </w:rPr>
        <w:t>n</w:t>
      </w:r>
      <w:proofErr w:type="spellEnd"/>
      <w:r w:rsidRPr="005B7940">
        <w:rPr>
          <w:rStyle w:val="StyleUnderline"/>
        </w:rPr>
        <w:t xml:space="preserve"> the </w:t>
      </w:r>
      <w:r w:rsidRPr="00824DF8">
        <w:rPr>
          <w:rStyle w:val="Emphasis"/>
        </w:rPr>
        <w:t>ground that they</w:t>
      </w:r>
      <w:r w:rsidRPr="005B7940">
        <w:rPr>
          <w:rStyle w:val="StyleUnderline"/>
        </w:rPr>
        <w:t xml:space="preserve"> have </w:t>
      </w:r>
      <w:r w:rsidRPr="00937278">
        <w:rPr>
          <w:rStyle w:val="Emphasis"/>
          <w:highlight w:val="yellow"/>
        </w:rPr>
        <w:t>engaged in coercive “misconduct,” or</w:t>
      </w:r>
      <w:r w:rsidRPr="005B7940">
        <w:rPr>
          <w:rStyle w:val="StyleUnderline"/>
        </w:rPr>
        <w:t xml:space="preserve"> because they have </w:t>
      </w:r>
      <w:r w:rsidRPr="00937278">
        <w:rPr>
          <w:rStyle w:val="Emphasis"/>
          <w:highlight w:val="yellow"/>
        </w:rPr>
        <w:t>protested</w:t>
      </w:r>
      <w:r w:rsidRPr="005B7940">
        <w:rPr>
          <w:rStyle w:val="StyleUnderline"/>
          <w:sz w:val="16"/>
          <w:szCs w:val="16"/>
          <w:u w:val="none"/>
        </w:rPr>
        <w:t xml:space="preserve"> </w:t>
      </w:r>
      <w:r w:rsidRPr="005B7940">
        <w:rPr>
          <w:sz w:val="16"/>
          <w:szCs w:val="16"/>
        </w:rPr>
        <w:t>the wrong issue or</w:t>
      </w:r>
      <w:r w:rsidRPr="005B7940">
        <w:rPr>
          <w:rStyle w:val="StyleUnderline"/>
          <w:u w:val="none"/>
        </w:rPr>
        <w:t xml:space="preserve"> </w:t>
      </w:r>
      <w:r w:rsidRPr="005B7940">
        <w:rPr>
          <w:rStyle w:val="StyleUnderline"/>
        </w:rPr>
        <w:t xml:space="preserve">in </w:t>
      </w:r>
      <w:r w:rsidRPr="00937278">
        <w:rPr>
          <w:rStyle w:val="Emphasis"/>
          <w:highlight w:val="yellow"/>
        </w:rPr>
        <w:t>the wrong way</w:t>
      </w:r>
      <w:r w:rsidRPr="005B7940">
        <w:rPr>
          <w:rFonts w:ascii="Times New Roman" w:eastAsia="Times New Roman" w:hAnsi="Times New Roman" w:cs="Times New Roman"/>
          <w:sz w:val="16"/>
          <w:szCs w:val="16"/>
        </w:rPr>
        <w:t>; that prohibit sympathy strikes and general strikes, and spontaneous “wildcat” strikes; and</w:t>
      </w:r>
      <w:r w:rsidRPr="00A70B09">
        <w:rPr>
          <w:rFonts w:ascii="Times New Roman" w:eastAsia="Times New Roman" w:hAnsi="Times New Roman" w:cs="Times New Roman"/>
          <w:sz w:val="24"/>
        </w:rPr>
        <w:t xml:space="preserve"> </w:t>
      </w:r>
      <w:r w:rsidRPr="00824DF8">
        <w:rPr>
          <w:rStyle w:val="Emphasis"/>
          <w:sz w:val="28"/>
          <w:szCs w:val="28"/>
        </w:rPr>
        <w:t xml:space="preserve">that </w:t>
      </w:r>
      <w:r w:rsidRPr="00937278">
        <w:rPr>
          <w:rStyle w:val="Emphasis"/>
          <w:sz w:val="28"/>
          <w:szCs w:val="28"/>
          <w:highlight w:val="yellow"/>
        </w:rPr>
        <w:t>funnel labor disputes</w:t>
      </w:r>
      <w:r w:rsidRPr="005B7940">
        <w:rPr>
          <w:rStyle w:val="StyleUnderline"/>
        </w:rPr>
        <w:t xml:space="preserve"> off of picket lines and</w:t>
      </w:r>
      <w:r w:rsidRPr="00937278">
        <w:t xml:space="preserve"> </w:t>
      </w:r>
      <w:r w:rsidRPr="00937278">
        <w:rPr>
          <w:rStyle w:val="Emphasis"/>
          <w:sz w:val="28"/>
          <w:szCs w:val="28"/>
          <w:highlight w:val="yellow"/>
        </w:rPr>
        <w:t>into legal proceedings and arbitrations</w:t>
      </w:r>
      <w:r w:rsidRPr="005B7940">
        <w:rPr>
          <w:rFonts w:ascii="Times New Roman" w:eastAsia="Times New Roman" w:hAnsi="Times New Roman" w:cs="Times New Roman"/>
          <w:sz w:val="16"/>
          <w:szCs w:val="16"/>
        </w:rPr>
        <w:t>.14</w:t>
      </w:r>
    </w:p>
    <w:p w14:paraId="4940BF05" w14:textId="378C3CC5" w:rsidR="000851A1" w:rsidRPr="00F92E50" w:rsidRDefault="000851A1" w:rsidP="006524CE">
      <w:pPr>
        <w:pStyle w:val="NoSpacing"/>
        <w:rPr>
          <w:rFonts w:ascii="Times New Roman" w:eastAsia="Times New Roman" w:hAnsi="Times New Roman" w:cs="Times New Roman"/>
          <w:sz w:val="16"/>
          <w:szCs w:val="16"/>
        </w:rPr>
      </w:pPr>
      <w:r w:rsidRPr="003879B4">
        <w:rPr>
          <w:sz w:val="8"/>
          <w:szCs w:val="8"/>
        </w:rPr>
        <w:t xml:space="preserve">These doctrines have eviscerated a once-vital right to strike, these scholars tell us, subverting a prerogative that earlier in the century was central to improving conditions for workers and lending legitimacy to the very idea that workers have rights to claim in the first place. Indeed, in the 1930s and 1940s, especially, a massive and sustained </w:t>
      </w:r>
    </w:p>
    <w:p w14:paraId="53ED0439" w14:textId="77777777" w:rsidR="000851A1" w:rsidRDefault="000851A1" w:rsidP="000851A1"/>
    <w:p w14:paraId="433021AA" w14:textId="77777777" w:rsidR="00321CE6" w:rsidRPr="00321CE6" w:rsidRDefault="00321CE6" w:rsidP="00321CE6"/>
    <w:p w14:paraId="6C50A07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altName w:val="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imes">
    <w:altName w:val="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2" w:usb2="00000000" w:usb3="00000000" w:csb0="0000009F" w:csb1="00000000"/>
  </w:font>
  <w:font w:name="Liberation Sans">
    <w:altName w:val="Arial"/>
    <w:panose1 w:val="020B0604020202020204"/>
    <w:charset w:val="01"/>
    <w:family w:val="swiss"/>
    <w:pitch w:val="variable"/>
  </w:font>
  <w:font w:name="Droid Sans Fallback">
    <w:altName w:val="MS Mincho"/>
    <w:panose1 w:val="020B0604020202020204"/>
    <w:charset w:val="00"/>
    <w:family w:val="roman"/>
    <w:notTrueType/>
    <w:pitch w:val="default"/>
  </w:font>
  <w:font w:name="Segoe UI">
    <w:panose1 w:val="020B0604020202020204"/>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eeSans">
    <w:altName w:val="Cambria"/>
    <w:panose1 w:val="020B0604020202020204"/>
    <w:charset w:val="00"/>
    <w:family w:val="roman"/>
    <w:notTrueType/>
    <w:pitch w:val="default"/>
  </w:font>
  <w:font w:name="Arial Narrow">
    <w:altName w:val="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Bold">
    <w:altName w:val="Arial"/>
    <w:panose1 w:val="020B0604020202020204"/>
    <w:charset w:val="00"/>
    <w:family w:val="swiss"/>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Trebuchet MS">
    <w:altName w:val="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00"/>
    <w:family w:val="roman"/>
    <w:pitch w:val="default"/>
  </w:font>
  <w:font w:name="Scala">
    <w:altName w:val="Scala"/>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roman"/>
    <w:notTrueType/>
    <w:pitch w:val="default"/>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Book Antiqua"/>
    <w:panose1 w:val="020B0604020202020204"/>
    <w:charset w:val="00"/>
    <w:family w:val="roman"/>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altName w:val="Arial"/>
    <w:panose1 w:val="020B0604020202020204"/>
    <w:charset w:val="00"/>
    <w:family w:val="swiss"/>
    <w:notTrueType/>
    <w:pitch w:val="default"/>
    <w:sig w:usb0="00000003" w:usb1="00000000" w:usb2="00000000" w:usb3="00000000" w:csb0="00000001" w:csb1="00000000"/>
  </w:font>
  <w:font w:name="Times-Roman">
    <w:panose1 w:val="00000500000000020000"/>
    <w:charset w:val="00"/>
    <w:family w:val="roman"/>
    <w:pitch w:val="variable"/>
    <w:sig w:usb0="00000003" w:usb1="00000000" w:usb2="00000000" w:usb3="00000000" w:csb0="00000001" w:csb1="00000000"/>
  </w:font>
  <w:font w:name="Cooper Black">
    <w:panose1 w:val="0208090404030B020404"/>
    <w:charset w:val="4D"/>
    <w:family w:val="roman"/>
    <w:pitch w:val="variable"/>
    <w:sig w:usb0="00000003" w:usb1="00000000" w:usb2="00000000" w:usb3="00000000" w:csb0="00000001" w:csb1="00000000"/>
  </w:font>
  <w:font w:name="Sabon LT Std">
    <w:altName w:val="Sabon LT Std"/>
    <w:panose1 w:val="020B0604020202020204"/>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New Baskerville">
    <w:panose1 w:val="020B0604020202020204"/>
    <w:charset w:val="4D"/>
    <w:family w:val="roman"/>
    <w:notTrueType/>
    <w:pitch w:val="default"/>
    <w:sig w:usb0="00000003" w:usb1="00000000" w:usb2="00000000" w:usb3="00000000" w:csb0="00000001" w:csb1="00000000"/>
  </w:font>
  <w:font w:name="Mokka">
    <w:altName w:val="Cambria"/>
    <w:panose1 w:val="020B0604020202020204"/>
    <w:charset w:val="4D"/>
    <w:family w:val="roman"/>
    <w:notTrueType/>
    <w:pitch w:val="default"/>
    <w:sig w:usb0="00000003" w:usb1="00000000" w:usb2="00000000" w:usb3="00000000" w:csb0="00000001" w:csb1="00000000"/>
  </w:font>
  <w:font w:name="Gill Sans">
    <w:altName w:val="Gill Sans"/>
    <w:panose1 w:val="020B0502020104020203"/>
    <w:charset w:val="B1"/>
    <w:family w:val="swiss"/>
    <w:pitch w:val="variable"/>
    <w:sig w:usb0="80000A67" w:usb1="00000000" w:usb2="00000000" w:usb3="00000000" w:csb0="000001F7" w:csb1="00000000"/>
  </w:font>
  <w:font w:name="Futura">
    <w:altName w:val="Futura"/>
    <w:panose1 w:val="020B0602020204020303"/>
    <w:charset w:val="00"/>
    <w:family w:val="swiss"/>
    <w:pitch w:val="variable"/>
    <w:sig w:usb0="A00002AF" w:usb1="5000214A"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Helvetica Neue">
    <w:altName w:val="Helvetica Neue"/>
    <w:panose1 w:val="02000503000000020004"/>
    <w:charset w:val="00"/>
    <w:family w:val="auto"/>
    <w:pitch w:val="variable"/>
    <w:sig w:usb0="E50002FF" w:usb1="500079DB" w:usb2="00000010" w:usb3="00000000" w:csb0="00000001" w:csb1="00000000"/>
  </w:font>
  <w:font w:name="Open Sans">
    <w:panose1 w:val="020B0606030504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2"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19CE1A96"/>
    <w:multiLevelType w:val="hybridMultilevel"/>
    <w:tmpl w:val="0298EAA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E50F86"/>
    <w:multiLevelType w:val="hybridMultilevel"/>
    <w:tmpl w:val="A33E078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C5B14CF"/>
    <w:multiLevelType w:val="hybridMultilevel"/>
    <w:tmpl w:val="DF02DA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5C1516B"/>
    <w:multiLevelType w:val="hybridMultilevel"/>
    <w:tmpl w:val="4D4CB4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9"/>
  </w:num>
  <w:num w:numId="13">
    <w:abstractNumId w:val="14"/>
  </w:num>
  <w:num w:numId="14">
    <w:abstractNumId w:val="24"/>
  </w:num>
  <w:num w:numId="15">
    <w:abstractNumId w:val="21"/>
  </w:num>
  <w:num w:numId="16">
    <w:abstractNumId w:val="18"/>
  </w:num>
  <w:num w:numId="17">
    <w:abstractNumId w:val="23"/>
  </w:num>
  <w:num w:numId="18">
    <w:abstractNumId w:val="16"/>
  </w:num>
  <w:num w:numId="19">
    <w:abstractNumId w:val="12"/>
  </w:num>
  <w:num w:numId="20">
    <w:abstractNumId w:val="13"/>
  </w:num>
  <w:num w:numId="21">
    <w:abstractNumId w:val="26"/>
  </w:num>
  <w:num w:numId="22">
    <w:abstractNumId w:val="11"/>
  </w:num>
  <w:num w:numId="23">
    <w:abstractNumId w:val="25"/>
  </w:num>
  <w:num w:numId="24">
    <w:abstractNumId w:val="20"/>
  </w:num>
  <w:num w:numId="25">
    <w:abstractNumId w:val="17"/>
  </w:num>
  <w:num w:numId="26">
    <w:abstractNumId w:val="22"/>
  </w:num>
  <w:num w:numId="2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83D0A"/>
    <w:rsid w:val="0000121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39AE"/>
    <w:rsid w:val="000851A1"/>
    <w:rsid w:val="0008785F"/>
    <w:rsid w:val="00090CBE"/>
    <w:rsid w:val="00094DEC"/>
    <w:rsid w:val="000A2D8A"/>
    <w:rsid w:val="000D26A6"/>
    <w:rsid w:val="000D2B90"/>
    <w:rsid w:val="000D6ED8"/>
    <w:rsid w:val="000D717B"/>
    <w:rsid w:val="00100B28"/>
    <w:rsid w:val="00117316"/>
    <w:rsid w:val="001209B4"/>
    <w:rsid w:val="00160DBF"/>
    <w:rsid w:val="001761FC"/>
    <w:rsid w:val="00182655"/>
    <w:rsid w:val="001840F2"/>
    <w:rsid w:val="00185134"/>
    <w:rsid w:val="001856C6"/>
    <w:rsid w:val="00191B5F"/>
    <w:rsid w:val="00192487"/>
    <w:rsid w:val="00193416"/>
    <w:rsid w:val="00195073"/>
    <w:rsid w:val="0019668D"/>
    <w:rsid w:val="001A25DB"/>
    <w:rsid w:val="001A25FD"/>
    <w:rsid w:val="001A5371"/>
    <w:rsid w:val="001A72C7"/>
    <w:rsid w:val="001B73E3"/>
    <w:rsid w:val="001C316D"/>
    <w:rsid w:val="001D1A0D"/>
    <w:rsid w:val="001D36BF"/>
    <w:rsid w:val="001D4AB8"/>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16B4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5922"/>
    <w:rsid w:val="002E6BBC"/>
    <w:rsid w:val="002F1BA9"/>
    <w:rsid w:val="002F6E74"/>
    <w:rsid w:val="003106B3"/>
    <w:rsid w:val="0031385D"/>
    <w:rsid w:val="003171AB"/>
    <w:rsid w:val="00321CE6"/>
    <w:rsid w:val="003223B2"/>
    <w:rsid w:val="00322A67"/>
    <w:rsid w:val="00330E13"/>
    <w:rsid w:val="00335A23"/>
    <w:rsid w:val="00340707"/>
    <w:rsid w:val="00341C61"/>
    <w:rsid w:val="00350695"/>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E7E69"/>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C66CC"/>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5B2E"/>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4CE"/>
    <w:rsid w:val="006529B9"/>
    <w:rsid w:val="00654695"/>
    <w:rsid w:val="0065500A"/>
    <w:rsid w:val="00655217"/>
    <w:rsid w:val="0065727C"/>
    <w:rsid w:val="00664AB0"/>
    <w:rsid w:val="00674A78"/>
    <w:rsid w:val="00683321"/>
    <w:rsid w:val="00696A16"/>
    <w:rsid w:val="006A4840"/>
    <w:rsid w:val="006A52A0"/>
    <w:rsid w:val="006A7E1D"/>
    <w:rsid w:val="006C3A56"/>
    <w:rsid w:val="006C4D4C"/>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243F"/>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4F67"/>
    <w:rsid w:val="00895B37"/>
    <w:rsid w:val="00897C29"/>
    <w:rsid w:val="008A1A9C"/>
    <w:rsid w:val="008A28B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5FD8"/>
    <w:rsid w:val="009509D5"/>
    <w:rsid w:val="009538F5"/>
    <w:rsid w:val="00957187"/>
    <w:rsid w:val="00960255"/>
    <w:rsid w:val="009603E1"/>
    <w:rsid w:val="00961C9D"/>
    <w:rsid w:val="00963065"/>
    <w:rsid w:val="0097151F"/>
    <w:rsid w:val="00973777"/>
    <w:rsid w:val="0097502E"/>
    <w:rsid w:val="00976E78"/>
    <w:rsid w:val="009775C0"/>
    <w:rsid w:val="00981F23"/>
    <w:rsid w:val="00983E09"/>
    <w:rsid w:val="00990634"/>
    <w:rsid w:val="00991733"/>
    <w:rsid w:val="00992078"/>
    <w:rsid w:val="00992BE3"/>
    <w:rsid w:val="009A1467"/>
    <w:rsid w:val="009A4AFE"/>
    <w:rsid w:val="009A6464"/>
    <w:rsid w:val="009B3208"/>
    <w:rsid w:val="009B69F5"/>
    <w:rsid w:val="009C5FF7"/>
    <w:rsid w:val="009C6292"/>
    <w:rsid w:val="009D15DB"/>
    <w:rsid w:val="009D3133"/>
    <w:rsid w:val="009D6489"/>
    <w:rsid w:val="009E160D"/>
    <w:rsid w:val="009E1DD9"/>
    <w:rsid w:val="009F1CBB"/>
    <w:rsid w:val="009F3305"/>
    <w:rsid w:val="009F6FB2"/>
    <w:rsid w:val="00A071C0"/>
    <w:rsid w:val="00A22670"/>
    <w:rsid w:val="00A24B35"/>
    <w:rsid w:val="00A2700B"/>
    <w:rsid w:val="00A271BA"/>
    <w:rsid w:val="00A27F86"/>
    <w:rsid w:val="00A431C6"/>
    <w:rsid w:val="00A53D85"/>
    <w:rsid w:val="00A54315"/>
    <w:rsid w:val="00A60FBC"/>
    <w:rsid w:val="00A65C0B"/>
    <w:rsid w:val="00A776BA"/>
    <w:rsid w:val="00A81FD2"/>
    <w:rsid w:val="00A83D0A"/>
    <w:rsid w:val="00A8441A"/>
    <w:rsid w:val="00A8674A"/>
    <w:rsid w:val="00A96E24"/>
    <w:rsid w:val="00AA6F6E"/>
    <w:rsid w:val="00AB122B"/>
    <w:rsid w:val="00AB21B0"/>
    <w:rsid w:val="00AB48D3"/>
    <w:rsid w:val="00AD00D7"/>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5B06"/>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5D94"/>
    <w:rsid w:val="00C72AFE"/>
    <w:rsid w:val="00C81619"/>
    <w:rsid w:val="00CA013C"/>
    <w:rsid w:val="00CA6D6D"/>
    <w:rsid w:val="00CC7A4E"/>
    <w:rsid w:val="00CD1359"/>
    <w:rsid w:val="00CD4C83"/>
    <w:rsid w:val="00D01EDC"/>
    <w:rsid w:val="00D078AA"/>
    <w:rsid w:val="00D10058"/>
    <w:rsid w:val="00D11978"/>
    <w:rsid w:val="00D1356F"/>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4FD5"/>
    <w:rsid w:val="00DF1210"/>
    <w:rsid w:val="00DF31E9"/>
    <w:rsid w:val="00DF400D"/>
    <w:rsid w:val="00DF57CD"/>
    <w:rsid w:val="00DF5C23"/>
    <w:rsid w:val="00E01DAD"/>
    <w:rsid w:val="00E021DC"/>
    <w:rsid w:val="00E03F91"/>
    <w:rsid w:val="00E064EF"/>
    <w:rsid w:val="00E064F2"/>
    <w:rsid w:val="00E0717B"/>
    <w:rsid w:val="00E15598"/>
    <w:rsid w:val="00E20D65"/>
    <w:rsid w:val="00E353A2"/>
    <w:rsid w:val="00E36881"/>
    <w:rsid w:val="00E42E4C"/>
    <w:rsid w:val="00E45008"/>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62A"/>
    <w:rsid w:val="00F94060"/>
    <w:rsid w:val="00FA56F6"/>
    <w:rsid w:val="00FB329D"/>
    <w:rsid w:val="00FC27E3"/>
    <w:rsid w:val="00FC74C7"/>
    <w:rsid w:val="00FD451D"/>
    <w:rsid w:val="00FD456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C95CEF"/>
  <w14:defaultImageDpi w14:val="300"/>
  <w15:docId w15:val="{8917D7BC-D4C6-A344-A639-1D82C3934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2700B"/>
    <w:pPr>
      <w:spacing w:after="160" w:line="259" w:lineRule="auto"/>
    </w:pPr>
    <w:rPr>
      <w:rFonts w:ascii="Calibri" w:hAnsi="Calibri"/>
      <w:sz w:val="22"/>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uiPriority w:val="9"/>
    <w:qFormat/>
    <w:rsid w:val="00A2700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9"/>
    <w:unhideWhenUsed/>
    <w:qFormat/>
    <w:rsid w:val="00A2700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3: Cite,Heading 3 Char Char Char,Heading 3 Char Char,Index Headers,Bold Cite,Citation Char Char,Heading 3 Char1 Char Char,Citation Char Char Char Char,Citation Char1 Char Char,Heading 3 Char Char1,Text 7,Block Writing,Char Char"/>
    <w:basedOn w:val="Normal"/>
    <w:next w:val="Normal"/>
    <w:link w:val="Heading3Char"/>
    <w:uiPriority w:val="9"/>
    <w:unhideWhenUsed/>
    <w:qFormat/>
    <w:rsid w:val="00A2700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Spacing11111,TAG,ta, Ch,no read,No Spacing211,No Spacing12,No Spacing2111,small space,No Spacing21,CD - Cite,Ta,t,Tag1,No Spacing4,Ca,tags,T"/>
    <w:basedOn w:val="Normal"/>
    <w:next w:val="Normal"/>
    <w:link w:val="Heading4Char"/>
    <w:uiPriority w:val="9"/>
    <w:unhideWhenUsed/>
    <w:qFormat/>
    <w:rsid w:val="00A2700B"/>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nhideWhenUsed/>
    <w:qFormat/>
    <w:rsid w:val="00A83D0A"/>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A83D0A"/>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A83D0A"/>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A83D0A"/>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A83D0A"/>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A2700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2700B"/>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uiPriority w:val="9"/>
    <w:rsid w:val="00A2700B"/>
    <w:rPr>
      <w:rFonts w:ascii="Calibri" w:eastAsiaTheme="majorEastAsia" w:hAnsi="Calibri" w:cstheme="majorBidi"/>
      <w:b/>
      <w:bCs/>
      <w:sz w:val="52"/>
      <w:szCs w:val="32"/>
    </w:rPr>
  </w:style>
  <w:style w:type="character" w:customStyle="1" w:styleId="Heading2Char">
    <w:name w:val="Heading 2 Char"/>
    <w:aliases w:val="Hat Char,Heading 2 Char Char Char,Heading 21 Char1,Heading 2 Char Char Char Char Char Char1,Heading 2 Char Char Char Char Char Char Char Char Char Char Char Char,Heading 2 Char1 Char1 Char,Super Script Char,BlockText Char,Char2 Char1"/>
    <w:basedOn w:val="DefaultParagraphFont"/>
    <w:link w:val="Heading2"/>
    <w:uiPriority w:val="9"/>
    <w:rsid w:val="00A2700B"/>
    <w:rPr>
      <w:rFonts w:ascii="Calibri" w:eastAsiaTheme="majorEastAsia" w:hAnsi="Calibri" w:cstheme="majorBidi"/>
      <w:b/>
      <w:bCs/>
      <w:sz w:val="44"/>
      <w:szCs w:val="44"/>
      <w:u w:val="double"/>
    </w:rPr>
  </w:style>
  <w:style w:type="character" w:customStyle="1" w:styleId="Heading3Char">
    <w:name w:val="Heading 3 Char"/>
    <w:aliases w:val="Block Char,Citation Char,3: Cite Char,Heading 3 Char Char Char Char,Heading 3 Char Char Char1,Index Headers Char,Bold Cite Char1,Citation Char Char Char1,Heading 3 Char1 Char Char Char1,Citation Char Char Char Char Char,Text 7 Char"/>
    <w:basedOn w:val="DefaultParagraphFont"/>
    <w:link w:val="Heading3"/>
    <w:uiPriority w:val="9"/>
    <w:rsid w:val="00A2700B"/>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Spacing11111 Char,TAG Char,ta Char, Ch Char,no read Char,No Spacing211 Char,CD - Cite Char"/>
    <w:basedOn w:val="DefaultParagraphFont"/>
    <w:link w:val="Heading4"/>
    <w:uiPriority w:val="9"/>
    <w:rsid w:val="00A2700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2700B"/>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uiPriority w:val="1"/>
    <w:qFormat/>
    <w:rsid w:val="00A2700B"/>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tyle1,B"/>
    <w:basedOn w:val="DefaultParagraphFont"/>
    <w:link w:val="Emphasis1"/>
    <w:uiPriority w:val="20"/>
    <w:qFormat/>
    <w:rsid w:val="00A2700B"/>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A2700B"/>
    <w:rPr>
      <w:color w:val="auto"/>
      <w:u w:val="none"/>
    </w:rPr>
  </w:style>
  <w:style w:type="character" w:styleId="Hyperlink">
    <w:name w:val="Hyperlink"/>
    <w:aliases w:val="heading 1 (block title),Important,Read,Internet Link,Card Text,Analytic Text,Internet link,Heading 3 Char2,Block Char1,Heading 3 Char1 Char1,No Underline Char1,Text 7 Char1,Tags v 2 Char1,Card Char1,3: Cite Char1,Hat Char1,cite,TAG ,Char Char1"/>
    <w:basedOn w:val="DefaultParagraphFont"/>
    <w:uiPriority w:val="99"/>
    <w:unhideWhenUsed/>
    <w:rsid w:val="00A2700B"/>
    <w:rPr>
      <w:color w:val="auto"/>
      <w:u w:val="none"/>
    </w:rPr>
  </w:style>
  <w:style w:type="paragraph" w:styleId="DocumentMap">
    <w:name w:val="Document Map"/>
    <w:basedOn w:val="Normal"/>
    <w:link w:val="DocumentMapChar"/>
    <w:uiPriority w:val="99"/>
    <w:unhideWhenUsed/>
    <w:rsid w:val="00A2700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A2700B"/>
    <w:rPr>
      <w:rFonts w:ascii="Lucida Grande" w:hAnsi="Lucida Grande" w:cs="Lucida Grande"/>
    </w:rPr>
  </w:style>
  <w:style w:type="paragraph" w:customStyle="1" w:styleId="Emphasis1">
    <w:name w:val="Emphasis1"/>
    <w:basedOn w:val="Normal"/>
    <w:link w:val="Emphasis"/>
    <w:autoRedefine/>
    <w:uiPriority w:val="20"/>
    <w:qFormat/>
    <w:rsid w:val="00A83D0A"/>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TitleChar">
    <w:name w:val="Title Char"/>
    <w:aliases w:val="UNDERLINE Char,Bold Underlined Char,Cites and Cards Char,title Char,Block Heading Char,Read This Char"/>
    <w:basedOn w:val="DefaultParagraphFont"/>
    <w:link w:val="Title"/>
    <w:uiPriority w:val="6"/>
    <w:qFormat/>
    <w:rsid w:val="00A83D0A"/>
    <w:rPr>
      <w:rFonts w:asciiTheme="majorHAnsi" w:eastAsiaTheme="majorEastAsia" w:hAnsiTheme="majorHAnsi" w:cstheme="majorBidi"/>
      <w:spacing w:val="-10"/>
      <w:kern w:val="28"/>
      <w:sz w:val="56"/>
      <w:szCs w:val="56"/>
    </w:rPr>
  </w:style>
  <w:style w:type="character" w:customStyle="1" w:styleId="Heading5Char">
    <w:name w:val="Heading 5 Char"/>
    <w:basedOn w:val="DefaultParagraphFont"/>
    <w:link w:val="Heading5"/>
    <w:rsid w:val="00A83D0A"/>
    <w:rPr>
      <w:rFonts w:asciiTheme="majorHAnsi" w:eastAsiaTheme="majorEastAsia" w:hAnsiTheme="majorHAnsi" w:cstheme="majorBidi"/>
      <w:color w:val="243F60" w:themeColor="accent1" w:themeShade="7F"/>
      <w:sz w:val="22"/>
    </w:rPr>
  </w:style>
  <w:style w:type="character" w:customStyle="1" w:styleId="Heading6Char">
    <w:name w:val="Heading 6 Char"/>
    <w:basedOn w:val="DefaultParagraphFont"/>
    <w:link w:val="Heading6"/>
    <w:rsid w:val="00A83D0A"/>
    <w:rPr>
      <w:rFonts w:ascii="Cambria" w:eastAsia="Times New Roman" w:hAnsi="Cambria"/>
      <w:b/>
      <w:bCs/>
      <w:i/>
      <w:iCs/>
      <w:sz w:val="20"/>
      <w:lang w:bidi="en-US"/>
    </w:rPr>
  </w:style>
  <w:style w:type="character" w:customStyle="1" w:styleId="Heading7Char">
    <w:name w:val="Heading 7 Char"/>
    <w:basedOn w:val="DefaultParagraphFont"/>
    <w:link w:val="Heading7"/>
    <w:rsid w:val="00A83D0A"/>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A83D0A"/>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A83D0A"/>
    <w:rPr>
      <w:rFonts w:ascii="Cambria" w:eastAsia="Times New Roman" w:hAnsi="Cambria"/>
      <w:i/>
      <w:iCs/>
      <w:sz w:val="18"/>
      <w:szCs w:val="18"/>
      <w:lang w:bidi="en-US"/>
    </w:rPr>
  </w:style>
  <w:style w:type="paragraph" w:customStyle="1" w:styleId="textbold">
    <w:name w:val="text bold"/>
    <w:basedOn w:val="Normal"/>
    <w:uiPriority w:val="20"/>
    <w:qFormat/>
    <w:rsid w:val="00A83D0A"/>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A83D0A"/>
    <w:rPr>
      <w:sz w:val="22"/>
      <w:u w:val="single"/>
    </w:rPr>
  </w:style>
  <w:style w:type="character" w:styleId="UnresolvedMention">
    <w:name w:val="Unresolved Mention"/>
    <w:basedOn w:val="DefaultParagraphFont"/>
    <w:uiPriority w:val="99"/>
    <w:semiHidden/>
    <w:unhideWhenUsed/>
    <w:rsid w:val="00A83D0A"/>
    <w:rPr>
      <w:color w:val="605E5C"/>
      <w:shd w:val="clear" w:color="auto" w:fill="E1DFDD"/>
    </w:rPr>
  </w:style>
  <w:style w:type="paragraph" w:styleId="ListParagraph">
    <w:name w:val="List Paragraph"/>
    <w:aliases w:val="6 font"/>
    <w:basedOn w:val="Normal"/>
    <w:uiPriority w:val="99"/>
    <w:unhideWhenUsed/>
    <w:qFormat/>
    <w:rsid w:val="00A83D0A"/>
    <w:pPr>
      <w:ind w:left="720"/>
      <w:contextualSpacing/>
    </w:pPr>
  </w:style>
  <w:style w:type="paragraph" w:styleId="NoSpacing">
    <w:name w:val="No Spacing"/>
    <w:aliases w:val="Card Format,Note Level 21,ClearFormatting,Clear,DDI Tag,Tag Title,No Spacing51,No Spacing11211,No Spacing tnr,Hidden Block Title,No Spacing311,No Spacing8,Dont u,No Spacing1111111,Tag and Ci,ca,Tag and Cite,No Spacing31,No Spacing7,Dont use"/>
    <w:basedOn w:val="Heading1"/>
    <w:autoRedefine/>
    <w:uiPriority w:val="1"/>
    <w:qFormat/>
    <w:rsid w:val="00A83D0A"/>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card">
    <w:name w:val="card"/>
    <w:aliases w:val="Medium Grid 21,nonunderlined"/>
    <w:basedOn w:val="Normal"/>
    <w:next w:val="Normal"/>
    <w:link w:val="cardChar"/>
    <w:autoRedefine/>
    <w:qFormat/>
    <w:rsid w:val="00A83D0A"/>
    <w:pPr>
      <w:spacing w:after="0" w:line="240" w:lineRule="auto"/>
      <w:ind w:left="288" w:right="288"/>
    </w:pPr>
    <w:rPr>
      <w:rFonts w:ascii="Times New Roman" w:hAnsi="Times New Roman"/>
      <w:sz w:val="16"/>
    </w:rPr>
  </w:style>
  <w:style w:type="character" w:customStyle="1" w:styleId="Heading4Char1">
    <w:name w:val="Heading 4 Char1"/>
    <w:aliases w:val="Tag Char1,Normal Tag Char1,small text Char1,Big card Char1,body Char1,heading 2 Char1,no read Char1,No Spacing11111 Char1,Underlined Char2"/>
    <w:rsid w:val="00A83D0A"/>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A83D0A"/>
    <w:rPr>
      <w:rFonts w:ascii="Calibri" w:hAnsi="Calibri"/>
      <w:b/>
      <w:sz w:val="26"/>
    </w:rPr>
  </w:style>
  <w:style w:type="character" w:customStyle="1" w:styleId="UnderlineBold">
    <w:name w:val="Underline + Bold"/>
    <w:uiPriority w:val="1"/>
    <w:qFormat/>
    <w:rsid w:val="00A83D0A"/>
    <w:rPr>
      <w:rFonts w:ascii="Georgia" w:hAnsi="Georgia"/>
      <w:b w:val="0"/>
      <w:bCs w:val="0"/>
      <w:sz w:val="22"/>
      <w:u w:val="single"/>
    </w:rPr>
  </w:style>
  <w:style w:type="paragraph" w:customStyle="1" w:styleId="underlined">
    <w:name w:val="underlined"/>
    <w:next w:val="Normal"/>
    <w:link w:val="underlinedChar"/>
    <w:autoRedefine/>
    <w:qFormat/>
    <w:rsid w:val="00A83D0A"/>
    <w:pPr>
      <w:contextualSpacing/>
    </w:pPr>
    <w:rPr>
      <w:rFonts w:ascii="Times New Roman" w:eastAsia="Malgun Gothic" w:hAnsi="Times New Roman" w:cs="Times New Roman"/>
      <w:u w:val="single"/>
    </w:rPr>
  </w:style>
  <w:style w:type="character" w:customStyle="1" w:styleId="underlinedChar">
    <w:name w:val="underlined Char"/>
    <w:link w:val="underlined"/>
    <w:rsid w:val="00A83D0A"/>
    <w:rPr>
      <w:rFonts w:ascii="Times New Roman" w:eastAsia="Malgun Gothic" w:hAnsi="Times New Roman" w:cs="Times New Roman"/>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A83D0A"/>
    <w:pPr>
      <w:spacing w:before="100" w:beforeAutospacing="1" w:after="100" w:afterAutospacing="1" w:line="240" w:lineRule="auto"/>
    </w:pPr>
    <w:rPr>
      <w:rFonts w:ascii="Times" w:eastAsia="MS Mincho" w:hAnsi="Times"/>
      <w:sz w:val="20"/>
      <w:szCs w:val="20"/>
    </w:rPr>
  </w:style>
  <w:style w:type="paragraph" w:customStyle="1" w:styleId="Style4">
    <w:name w:val="Style4"/>
    <w:basedOn w:val="Normal"/>
    <w:link w:val="Style4Char"/>
    <w:qFormat/>
    <w:rsid w:val="00A83D0A"/>
    <w:pPr>
      <w:spacing w:after="0" w:line="240" w:lineRule="auto"/>
    </w:pPr>
    <w:rPr>
      <w:rFonts w:ascii="Times New Roman" w:eastAsia="Calibri" w:hAnsi="Times New Roman"/>
      <w:sz w:val="24"/>
      <w:u w:val="single"/>
      <w:lang w:val="x-none"/>
    </w:rPr>
  </w:style>
  <w:style w:type="character" w:customStyle="1" w:styleId="Style4Char">
    <w:name w:val="Style4 Char"/>
    <w:link w:val="Style4"/>
    <w:qFormat/>
    <w:rsid w:val="00A83D0A"/>
    <w:rPr>
      <w:rFonts w:ascii="Times New Roman" w:eastAsia="Calibri" w:hAnsi="Times New Roman"/>
      <w:u w:val="single"/>
      <w:lang w:val="x-none"/>
    </w:rPr>
  </w:style>
  <w:style w:type="paragraph" w:customStyle="1" w:styleId="Analytics">
    <w:name w:val="Analytics"/>
    <w:basedOn w:val="Heading4"/>
    <w:link w:val="AnalyticsChar"/>
    <w:qFormat/>
    <w:rsid w:val="00A83D0A"/>
    <w:rPr>
      <w:bCs w:val="0"/>
      <w:szCs w:val="22"/>
    </w:rPr>
  </w:style>
  <w:style w:type="character" w:customStyle="1" w:styleId="AnalyticsChar">
    <w:name w:val="Analytics Char"/>
    <w:basedOn w:val="DefaultParagraphFont"/>
    <w:link w:val="Analytics"/>
    <w:rsid w:val="00A83D0A"/>
    <w:rPr>
      <w:rFonts w:ascii="Calibri" w:eastAsiaTheme="majorEastAsia" w:hAnsi="Calibri" w:cstheme="majorBidi"/>
      <w:b/>
      <w:sz w:val="26"/>
      <w:szCs w:val="22"/>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1,Heading 2 Cha Char"/>
    <w:qFormat/>
    <w:rsid w:val="00A83D0A"/>
    <w:rPr>
      <w:rFonts w:cs="Arial"/>
      <w:b/>
      <w:bCs/>
      <w:iCs/>
      <w:szCs w:val="28"/>
      <w:lang w:val="en-US" w:eastAsia="en-US" w:bidi="ar-SA"/>
    </w:rPr>
  </w:style>
  <w:style w:type="numbering" w:customStyle="1" w:styleId="NoList1">
    <w:name w:val="No List1"/>
    <w:next w:val="NoList"/>
    <w:semiHidden/>
    <w:unhideWhenUsed/>
    <w:rsid w:val="00A83D0A"/>
  </w:style>
  <w:style w:type="paragraph" w:styleId="Title">
    <w:name w:val="Title"/>
    <w:aliases w:val="UNDERLINE,Bold Underlined,Cites and Cards,title,Block Heading,Read This"/>
    <w:basedOn w:val="Normal"/>
    <w:next w:val="Subtitle"/>
    <w:link w:val="TitleChar"/>
    <w:autoRedefine/>
    <w:uiPriority w:val="6"/>
    <w:qFormat/>
    <w:rsid w:val="00A83D0A"/>
    <w:pPr>
      <w:suppressAutoHyphens/>
      <w:spacing w:line="360" w:lineRule="auto"/>
    </w:pPr>
    <w:rPr>
      <w:rFonts w:asciiTheme="majorHAnsi" w:eastAsiaTheme="majorEastAsia" w:hAnsiTheme="majorHAnsi" w:cstheme="majorBidi"/>
      <w:spacing w:val="-10"/>
      <w:kern w:val="28"/>
      <w:sz w:val="56"/>
      <w:szCs w:val="56"/>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A83D0A"/>
    <w:rPr>
      <w:rFonts w:asciiTheme="majorHAnsi" w:eastAsiaTheme="majorEastAsia" w:hAnsiTheme="majorHAnsi" w:cstheme="majorBidi"/>
      <w:spacing w:val="-10"/>
      <w:kern w:val="28"/>
      <w:sz w:val="56"/>
      <w:szCs w:val="56"/>
    </w:rPr>
  </w:style>
  <w:style w:type="character" w:customStyle="1" w:styleId="underline">
    <w:name w:val="underline"/>
    <w:basedOn w:val="DefaultParagraphFont"/>
    <w:qFormat/>
    <w:locked/>
    <w:rsid w:val="00A83D0A"/>
    <w:rPr>
      <w:rFonts w:ascii="Times New Roman" w:hAnsi="Times New Roman" w:cs="Times New Roman" w:hint="default"/>
      <w:u w:val="single"/>
    </w:rPr>
  </w:style>
  <w:style w:type="character" w:customStyle="1" w:styleId="Style11ptUnderline">
    <w:name w:val="Style 11 pt Underline"/>
    <w:basedOn w:val="DefaultParagraphFont"/>
    <w:qFormat/>
    <w:rsid w:val="00A83D0A"/>
    <w:rPr>
      <w:sz w:val="20"/>
      <w:u w:val="single"/>
    </w:rPr>
  </w:style>
  <w:style w:type="character" w:customStyle="1" w:styleId="Style11pt">
    <w:name w:val="Style 11 pt"/>
    <w:basedOn w:val="DefaultParagraphFont"/>
    <w:qFormat/>
    <w:rsid w:val="00A83D0A"/>
    <w:rPr>
      <w:sz w:val="20"/>
    </w:rPr>
  </w:style>
  <w:style w:type="character" w:customStyle="1" w:styleId="Style1Char1">
    <w:name w:val="Style1 Char1"/>
    <w:basedOn w:val="DefaultParagraphFont"/>
    <w:qFormat/>
    <w:rsid w:val="00A83D0A"/>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A83D0A"/>
    <w:rPr>
      <w:sz w:val="18"/>
      <w:szCs w:val="18"/>
    </w:rPr>
  </w:style>
  <w:style w:type="paragraph" w:styleId="CommentText">
    <w:name w:val="annotation text"/>
    <w:basedOn w:val="Normal"/>
    <w:link w:val="CommentTextChar"/>
    <w:uiPriority w:val="99"/>
    <w:unhideWhenUsed/>
    <w:rsid w:val="00A83D0A"/>
    <w:pPr>
      <w:spacing w:line="240" w:lineRule="auto"/>
    </w:pPr>
    <w:rPr>
      <w:rFonts w:ascii="Times New Roman" w:hAnsi="Times New Roman"/>
      <w:sz w:val="24"/>
    </w:rPr>
  </w:style>
  <w:style w:type="character" w:customStyle="1" w:styleId="CommentTextChar">
    <w:name w:val="Comment Text Char"/>
    <w:basedOn w:val="DefaultParagraphFont"/>
    <w:link w:val="CommentText"/>
    <w:uiPriority w:val="99"/>
    <w:rsid w:val="00A83D0A"/>
    <w:rPr>
      <w:rFonts w:ascii="Times New Roman" w:hAnsi="Times New Roman"/>
    </w:rPr>
  </w:style>
  <w:style w:type="paragraph" w:styleId="CommentSubject">
    <w:name w:val="annotation subject"/>
    <w:basedOn w:val="CommentText"/>
    <w:next w:val="CommentText"/>
    <w:link w:val="CommentSubjectChar"/>
    <w:unhideWhenUsed/>
    <w:rsid w:val="00A83D0A"/>
    <w:rPr>
      <w:b/>
      <w:bCs/>
      <w:sz w:val="20"/>
      <w:szCs w:val="20"/>
    </w:rPr>
  </w:style>
  <w:style w:type="character" w:customStyle="1" w:styleId="CommentSubjectChar">
    <w:name w:val="Comment Subject Char"/>
    <w:basedOn w:val="CommentTextChar"/>
    <w:link w:val="CommentSubject"/>
    <w:rsid w:val="00A83D0A"/>
    <w:rPr>
      <w:rFonts w:ascii="Times New Roman" w:hAnsi="Times New Roman"/>
      <w:b/>
      <w:bCs/>
      <w:sz w:val="20"/>
      <w:szCs w:val="20"/>
    </w:rPr>
  </w:style>
  <w:style w:type="paragraph" w:styleId="BalloonText">
    <w:name w:val="Balloon Text"/>
    <w:basedOn w:val="Normal"/>
    <w:link w:val="BalloonTextChar"/>
    <w:uiPriority w:val="99"/>
    <w:unhideWhenUsed/>
    <w:qFormat/>
    <w:rsid w:val="00A83D0A"/>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qFormat/>
    <w:rsid w:val="00A83D0A"/>
    <w:rPr>
      <w:rFonts w:ascii="Lucida Grande" w:hAnsi="Lucida Grande" w:cs="Lucida Grande"/>
      <w:sz w:val="18"/>
      <w:szCs w:val="18"/>
    </w:rPr>
  </w:style>
  <w:style w:type="character" w:customStyle="1" w:styleId="cardChar">
    <w:name w:val="card Char"/>
    <w:aliases w:val="Bold Cite Char Char,Speed Cite Char"/>
    <w:link w:val="card"/>
    <w:qFormat/>
    <w:rsid w:val="00A83D0A"/>
    <w:rPr>
      <w:rFonts w:ascii="Times New Roman" w:hAnsi="Times New Roman"/>
      <w:sz w:val="16"/>
    </w:rPr>
  </w:style>
  <w:style w:type="character" w:customStyle="1" w:styleId="StyleDate">
    <w:name w:val="Style Date"/>
    <w:aliases w:val="Author"/>
    <w:qFormat/>
    <w:rsid w:val="00A83D0A"/>
    <w:rPr>
      <w:rFonts w:ascii="Georgia" w:hAnsi="Georgia"/>
      <w:b/>
      <w:sz w:val="24"/>
      <w:u w:val="single"/>
    </w:rPr>
  </w:style>
  <w:style w:type="character" w:styleId="Strong">
    <w:name w:val="Strong"/>
    <w:aliases w:val="8 pt font,Cut,Small 1,Citation Char Char1 Char Char Char Char Char"/>
    <w:basedOn w:val="DefaultParagraphFont"/>
    <w:uiPriority w:val="22"/>
    <w:qFormat/>
    <w:rsid w:val="00A83D0A"/>
    <w:rPr>
      <w:b/>
      <w:bCs/>
    </w:rPr>
  </w:style>
  <w:style w:type="character" w:customStyle="1" w:styleId="apple-converted-space">
    <w:name w:val="apple-converted-space"/>
    <w:basedOn w:val="DefaultParagraphFont"/>
    <w:qFormat/>
    <w:rsid w:val="00A83D0A"/>
  </w:style>
  <w:style w:type="character" w:customStyle="1" w:styleId="st">
    <w:name w:val="st"/>
    <w:rsid w:val="00A83D0A"/>
  </w:style>
  <w:style w:type="character" w:customStyle="1" w:styleId="SmallTextChar">
    <w:name w:val="Small Text Char"/>
    <w:aliases w:val="No Spacing Char,Card Char,tags Char,No Spacing1 Char,Heading 2 Char Char Char Char Char Char Char Char Char,Heading 2 Char Char Char1 Char,Heading 2 Char Char Char Char Char Char,Heading,TAG Ch,No Spacing2 Char,Small Char,Read stuff Char"/>
    <w:qFormat/>
    <w:rsid w:val="00A83D0A"/>
    <w:rPr>
      <w:rFonts w:ascii="Garamond" w:eastAsia="Calibri" w:hAnsi="Garamond" w:cs="Times New Roman"/>
      <w:sz w:val="16"/>
      <w:szCs w:val="22"/>
    </w:rPr>
  </w:style>
  <w:style w:type="character" w:customStyle="1" w:styleId="CharChar11">
    <w:name w:val="Char Char11"/>
    <w:rsid w:val="00A83D0A"/>
    <w:rPr>
      <w:rFonts w:cs="Arial"/>
      <w:bCs/>
      <w:szCs w:val="26"/>
      <w:u w:val="single"/>
      <w:lang w:val="en-US" w:eastAsia="en-US" w:bidi="ar-SA"/>
    </w:rPr>
  </w:style>
  <w:style w:type="character" w:styleId="IntenseEmphasis">
    <w:name w:val="Intense Emphasis"/>
    <w:aliases w:val="cites Char Ch,S,cites Char Char,Intense Emphasis11111,Underline Cha,Intense Emphasis5,Intense Emphasis6,9.5 pt,Intense Emphasi,Box Out,Sty,Style Underli"/>
    <w:basedOn w:val="DefaultParagraphFont"/>
    <w:uiPriority w:val="5"/>
    <w:qFormat/>
    <w:rsid w:val="00A83D0A"/>
    <w:rPr>
      <w:b/>
      <w:sz w:val="22"/>
      <w:u w:val="single"/>
    </w:rPr>
  </w:style>
  <w:style w:type="character" w:customStyle="1" w:styleId="DebateHighlighted">
    <w:name w:val="Debate Highlighted"/>
    <w:basedOn w:val="DefaultParagraphFont"/>
    <w:qFormat/>
    <w:rsid w:val="00A83D0A"/>
    <w:rPr>
      <w:rFonts w:ascii="Liberation Sans" w:hAnsi="Liberation Sans" w:cs="Georgia"/>
      <w:sz w:val="20"/>
      <w:szCs w:val="20"/>
      <w:u w:val="single"/>
      <w:shd w:val="clear" w:color="auto" w:fill="00FFFF"/>
    </w:rPr>
  </w:style>
  <w:style w:type="character" w:customStyle="1" w:styleId="SmalltextChar0">
    <w:name w:val="Small text Char"/>
    <w:aliases w:val="Quote1 Char1"/>
    <w:basedOn w:val="DefaultParagraphFont"/>
    <w:link w:val="Smalltext"/>
    <w:qFormat/>
    <w:rsid w:val="00A83D0A"/>
    <w:rPr>
      <w:rFonts w:ascii="Times New Roman" w:eastAsia="MS Mincho" w:hAnsi="Times New Roman" w:cs="Times New Roman"/>
      <w:sz w:val="16"/>
    </w:rPr>
  </w:style>
  <w:style w:type="character" w:customStyle="1" w:styleId="Highlightedunderline">
    <w:name w:val="Highlighted underline"/>
    <w:qFormat/>
    <w:rsid w:val="00A83D0A"/>
    <w:rPr>
      <w:rFonts w:ascii="Times New Roman" w:hAnsi="Times New Roman"/>
      <w:sz w:val="20"/>
      <w:shd w:val="clear" w:color="auto" w:fill="C0C0C0"/>
    </w:rPr>
  </w:style>
  <w:style w:type="paragraph" w:customStyle="1" w:styleId="CITE">
    <w:name w:val="CITE"/>
    <w:basedOn w:val="Normal"/>
    <w:next w:val="Normal"/>
    <w:link w:val="CITEChar"/>
    <w:qFormat/>
    <w:rsid w:val="00A83D0A"/>
    <w:pPr>
      <w:suppressAutoHyphens/>
      <w:spacing w:after="0" w:line="240" w:lineRule="auto"/>
    </w:pPr>
    <w:rPr>
      <w:rFonts w:ascii="Liberation Sans" w:eastAsia="Droid Sans Fallback" w:hAnsi="Liberation Sans"/>
      <w:b/>
      <w:i/>
      <w:color w:val="00000A"/>
      <w:sz w:val="21"/>
    </w:rPr>
  </w:style>
  <w:style w:type="character" w:customStyle="1" w:styleId="DebateUnderline">
    <w:name w:val="Debate Underline"/>
    <w:qFormat/>
    <w:rsid w:val="00A83D0A"/>
    <w:rPr>
      <w:rFonts w:ascii="Liberation Sans" w:hAnsi="Liberation Sans" w:cs="Georgia"/>
      <w:sz w:val="20"/>
      <w:szCs w:val="20"/>
      <w:u w:val="single"/>
    </w:rPr>
  </w:style>
  <w:style w:type="paragraph" w:customStyle="1" w:styleId="cardtext">
    <w:name w:val="card text"/>
    <w:basedOn w:val="Normal"/>
    <w:link w:val="cardtextChar"/>
    <w:qFormat/>
    <w:rsid w:val="00A83D0A"/>
    <w:pPr>
      <w:widowControl w:val="0"/>
      <w:ind w:left="288" w:right="288"/>
    </w:pPr>
    <w:rPr>
      <w:rFonts w:ascii="Georgia" w:eastAsia="Calibri" w:hAnsi="Georgia"/>
      <w:sz w:val="24"/>
    </w:rPr>
  </w:style>
  <w:style w:type="character" w:customStyle="1" w:styleId="cardtextChar">
    <w:name w:val="card text Char"/>
    <w:basedOn w:val="DefaultParagraphFont"/>
    <w:link w:val="cardtext"/>
    <w:rsid w:val="00A83D0A"/>
    <w:rPr>
      <w:rFonts w:ascii="Georgia" w:eastAsia="Calibri" w:hAnsi="Georgia"/>
    </w:rPr>
  </w:style>
  <w:style w:type="character" w:customStyle="1" w:styleId="UnderlineBold0">
    <w:name w:val="Underline Bold"/>
    <w:basedOn w:val="DefaultParagraphFont"/>
    <w:uiPriority w:val="6"/>
    <w:qFormat/>
    <w:rsid w:val="00A83D0A"/>
    <w:rPr>
      <w:b/>
      <w:sz w:val="20"/>
      <w:u w:val="single"/>
    </w:rPr>
  </w:style>
  <w:style w:type="paragraph" w:styleId="BodyText">
    <w:name w:val="Body Text"/>
    <w:basedOn w:val="Normal"/>
    <w:link w:val="BodyTextChar"/>
    <w:uiPriority w:val="99"/>
    <w:unhideWhenUsed/>
    <w:qFormat/>
    <w:rsid w:val="00A83D0A"/>
    <w:pPr>
      <w:spacing w:after="120"/>
    </w:pPr>
  </w:style>
  <w:style w:type="character" w:customStyle="1" w:styleId="BodyTextChar">
    <w:name w:val="Body Text Char"/>
    <w:basedOn w:val="DefaultParagraphFont"/>
    <w:link w:val="BodyText"/>
    <w:uiPriority w:val="99"/>
    <w:qFormat/>
    <w:rsid w:val="00A83D0A"/>
    <w:rPr>
      <w:rFonts w:ascii="Calibri" w:hAnsi="Calibri"/>
      <w:sz w:val="22"/>
    </w:rPr>
  </w:style>
  <w:style w:type="paragraph" w:customStyle="1" w:styleId="UnderlinePara">
    <w:name w:val="Underline Para"/>
    <w:basedOn w:val="Normal"/>
    <w:uiPriority w:val="6"/>
    <w:qFormat/>
    <w:rsid w:val="00A83D0A"/>
    <w:pPr>
      <w:widowControl w:val="0"/>
      <w:suppressAutoHyphens/>
      <w:spacing w:after="200" w:line="240" w:lineRule="auto"/>
      <w:contextualSpacing/>
    </w:pPr>
    <w:rPr>
      <w:rFonts w:asciiTheme="minorHAnsi" w:hAnsiTheme="minorHAnsi"/>
      <w:u w:val="single"/>
    </w:rPr>
  </w:style>
  <w:style w:type="character" w:customStyle="1" w:styleId="titlechar0">
    <w:name w:val="titlechar"/>
    <w:basedOn w:val="DefaultParagraphFont"/>
    <w:rsid w:val="00A83D0A"/>
  </w:style>
  <w:style w:type="paragraph" w:customStyle="1" w:styleId="tiny">
    <w:name w:val="tiny"/>
    <w:next w:val="Normal"/>
    <w:link w:val="tinyChar"/>
    <w:autoRedefine/>
    <w:qFormat/>
    <w:rsid w:val="00A83D0A"/>
    <w:pPr>
      <w:contextualSpacing/>
    </w:pPr>
    <w:rPr>
      <w:rFonts w:ascii="Times New Roman" w:eastAsia="Malgun Gothic" w:hAnsi="Times New Roman" w:cs="Times New Roman"/>
      <w:sz w:val="12"/>
    </w:rPr>
  </w:style>
  <w:style w:type="character" w:customStyle="1" w:styleId="tinyChar">
    <w:name w:val="tiny Char"/>
    <w:link w:val="tiny"/>
    <w:rsid w:val="00A83D0A"/>
    <w:rPr>
      <w:rFonts w:ascii="Times New Roman" w:eastAsia="Malgun Gothic" w:hAnsi="Times New Roman" w:cs="Times New Roman"/>
      <w:sz w:val="12"/>
    </w:rPr>
  </w:style>
  <w:style w:type="character" w:customStyle="1" w:styleId="DocumentMapChar1">
    <w:name w:val="Document Map Char1"/>
    <w:basedOn w:val="DefaultParagraphFont"/>
    <w:uiPriority w:val="99"/>
    <w:rsid w:val="00A83D0A"/>
    <w:rPr>
      <w:rFonts w:ascii="Segoe UI" w:hAnsi="Segoe UI" w:cs="Segoe UI"/>
      <w:sz w:val="16"/>
      <w:szCs w:val="16"/>
    </w:rPr>
  </w:style>
  <w:style w:type="character" w:customStyle="1" w:styleId="CommentSubjectChar1">
    <w:name w:val="Comment Subject Char1"/>
    <w:basedOn w:val="CommentTextChar"/>
    <w:uiPriority w:val="99"/>
    <w:semiHidden/>
    <w:rsid w:val="00A83D0A"/>
    <w:rPr>
      <w:rFonts w:ascii="Times New Roman" w:eastAsiaTheme="minorHAnsi" w:hAnsi="Times New Roman"/>
      <w:b/>
      <w:bCs/>
      <w:sz w:val="24"/>
      <w:szCs w:val="22"/>
    </w:rPr>
  </w:style>
  <w:style w:type="character" w:customStyle="1" w:styleId="BalloonTextChar1">
    <w:name w:val="Balloon Text Char1"/>
    <w:basedOn w:val="DefaultParagraphFont"/>
    <w:uiPriority w:val="99"/>
    <w:rsid w:val="00A83D0A"/>
    <w:rPr>
      <w:rFonts w:ascii="Lucida Grande" w:eastAsiaTheme="minorHAnsi" w:hAnsi="Lucida Grande" w:cs="Lucida Grande"/>
      <w:sz w:val="18"/>
      <w:szCs w:val="18"/>
    </w:rPr>
  </w:style>
  <w:style w:type="character" w:customStyle="1" w:styleId="Style1Char">
    <w:name w:val="Style1 Char"/>
    <w:basedOn w:val="DefaultParagraphFont"/>
    <w:qFormat/>
    <w:rsid w:val="00A83D0A"/>
    <w:rPr>
      <w:rFonts w:eastAsia="SimSun"/>
      <w:sz w:val="20"/>
      <w:szCs w:val="24"/>
      <w:u w:val="single"/>
      <w:lang w:val="en-US" w:eastAsia="zh-CN" w:bidi="ar-SA"/>
    </w:rPr>
  </w:style>
  <w:style w:type="paragraph" w:customStyle="1" w:styleId="Tag2">
    <w:name w:val="Tag2"/>
    <w:basedOn w:val="Normal"/>
    <w:autoRedefine/>
    <w:qFormat/>
    <w:rsid w:val="00A83D0A"/>
    <w:rPr>
      <w:rFonts w:eastAsia="Calibri" w:cs="Arial"/>
      <w:b/>
    </w:rPr>
  </w:style>
  <w:style w:type="character" w:customStyle="1" w:styleId="CommentTextChar1">
    <w:name w:val="Comment Text Char1"/>
    <w:basedOn w:val="DefaultParagraphFont"/>
    <w:uiPriority w:val="99"/>
    <w:rsid w:val="00A83D0A"/>
    <w:rPr>
      <w:rFonts w:ascii="Calibri" w:hAnsi="Calibri"/>
    </w:rPr>
  </w:style>
  <w:style w:type="character" w:customStyle="1" w:styleId="apple-style-span">
    <w:name w:val="apple-style-span"/>
    <w:basedOn w:val="DefaultParagraphFont"/>
    <w:qFormat/>
    <w:rsid w:val="00A83D0A"/>
  </w:style>
  <w:style w:type="character" w:customStyle="1" w:styleId="FootnoteTextChar">
    <w:name w:val="Footnote Text Char"/>
    <w:basedOn w:val="DefaultParagraphFont"/>
    <w:link w:val="FootnoteText"/>
    <w:rsid w:val="00A83D0A"/>
    <w:rPr>
      <w:rFonts w:ascii="Calibri" w:hAnsi="Calibri"/>
    </w:rPr>
  </w:style>
  <w:style w:type="paragraph" w:styleId="FootnoteText">
    <w:name w:val="footnote text"/>
    <w:basedOn w:val="Normal"/>
    <w:link w:val="FootnoteTextChar"/>
    <w:unhideWhenUsed/>
    <w:qFormat/>
    <w:rsid w:val="00A83D0A"/>
    <w:pPr>
      <w:spacing w:after="0" w:line="240" w:lineRule="auto"/>
    </w:pPr>
    <w:rPr>
      <w:sz w:val="24"/>
    </w:rPr>
  </w:style>
  <w:style w:type="character" w:customStyle="1" w:styleId="FootnoteTextChar1">
    <w:name w:val="Footnote Text Char1"/>
    <w:basedOn w:val="DefaultParagraphFont"/>
    <w:rsid w:val="00A83D0A"/>
    <w:rPr>
      <w:rFonts w:ascii="Calibri" w:hAnsi="Calibri"/>
      <w:sz w:val="20"/>
      <w:szCs w:val="20"/>
    </w:rPr>
  </w:style>
  <w:style w:type="paragraph" w:customStyle="1" w:styleId="p">
    <w:name w:val="p"/>
    <w:basedOn w:val="Normal"/>
    <w:rsid w:val="00A83D0A"/>
    <w:pPr>
      <w:spacing w:before="100" w:beforeAutospacing="1" w:after="100" w:afterAutospacing="1" w:line="240" w:lineRule="auto"/>
    </w:pPr>
    <w:rPr>
      <w:rFonts w:ascii="Times" w:hAnsi="Times"/>
      <w:sz w:val="20"/>
      <w:szCs w:val="20"/>
    </w:rPr>
  </w:style>
  <w:style w:type="paragraph" w:customStyle="1" w:styleId="style40">
    <w:name w:val="style4"/>
    <w:basedOn w:val="Normal"/>
    <w:uiPriority w:val="99"/>
    <w:qFormat/>
    <w:rsid w:val="00A83D0A"/>
    <w:pPr>
      <w:spacing w:before="100" w:beforeAutospacing="1" w:after="100" w:afterAutospacing="1" w:line="240" w:lineRule="auto"/>
    </w:pPr>
    <w:rPr>
      <w:rFonts w:ascii="Times" w:hAnsi="Times"/>
      <w:sz w:val="20"/>
      <w:szCs w:val="20"/>
    </w:rPr>
  </w:style>
  <w:style w:type="paragraph" w:customStyle="1" w:styleId="story-body-text">
    <w:name w:val="story-body-text"/>
    <w:basedOn w:val="Normal"/>
    <w:uiPriority w:val="99"/>
    <w:qFormat/>
    <w:rsid w:val="00A83D0A"/>
    <w:pPr>
      <w:spacing w:before="100" w:beforeAutospacing="1" w:after="100" w:afterAutospacing="1"/>
    </w:pPr>
  </w:style>
  <w:style w:type="character" w:styleId="FootnoteReference">
    <w:name w:val="footnote reference"/>
    <w:aliases w:val="FN Ref,footnote reference,fr,o,FR,(NECG) Footnote Reference"/>
    <w:basedOn w:val="DefaultParagraphFont"/>
    <w:unhideWhenUsed/>
    <w:qFormat/>
    <w:rsid w:val="00A83D0A"/>
    <w:rPr>
      <w:vertAlign w:val="superscript"/>
    </w:rPr>
  </w:style>
  <w:style w:type="paragraph" w:customStyle="1" w:styleId="para">
    <w:name w:val="para"/>
    <w:basedOn w:val="Normal"/>
    <w:rsid w:val="00A83D0A"/>
    <w:pPr>
      <w:spacing w:before="100" w:beforeAutospacing="1" w:after="100" w:afterAutospacing="1" w:line="240" w:lineRule="auto"/>
    </w:pPr>
    <w:rPr>
      <w:rFonts w:cs="Times New Roman"/>
    </w:rPr>
  </w:style>
  <w:style w:type="paragraph" w:customStyle="1" w:styleId="selectionshareable">
    <w:name w:val="selectionshareable"/>
    <w:basedOn w:val="Normal"/>
    <w:uiPriority w:val="99"/>
    <w:qFormat/>
    <w:rsid w:val="00A83D0A"/>
    <w:pPr>
      <w:spacing w:before="100" w:beforeAutospacing="1" w:after="100" w:afterAutospacing="1" w:line="240" w:lineRule="auto"/>
    </w:pPr>
    <w:rPr>
      <w:rFonts w:cs="Times New Roman"/>
    </w:rPr>
  </w:style>
  <w:style w:type="character" w:customStyle="1" w:styleId="vm-hook">
    <w:name w:val="vm-hook"/>
    <w:basedOn w:val="DefaultParagraphFont"/>
    <w:rsid w:val="00A83D0A"/>
  </w:style>
  <w:style w:type="character" w:customStyle="1" w:styleId="dfm-title">
    <w:name w:val="dfm-title"/>
    <w:basedOn w:val="DefaultParagraphFont"/>
    <w:rsid w:val="00A83D0A"/>
  </w:style>
  <w:style w:type="paragraph" w:customStyle="1" w:styleId="evidencetext">
    <w:name w:val="evidence text"/>
    <w:basedOn w:val="Normal"/>
    <w:link w:val="evidencetextChar1"/>
    <w:qFormat/>
    <w:rsid w:val="00A83D0A"/>
    <w:pPr>
      <w:spacing w:after="0" w:line="240" w:lineRule="auto"/>
      <w:ind w:left="432" w:right="432"/>
    </w:pPr>
    <w:rPr>
      <w:rFonts w:ascii="Arial" w:hAnsi="Arial" w:cs="Arial"/>
      <w:color w:val="000000"/>
      <w:lang w:val="x-none" w:eastAsia="x-none"/>
    </w:rPr>
  </w:style>
  <w:style w:type="character" w:customStyle="1" w:styleId="evidencetextChar1">
    <w:name w:val="evidence text Char1"/>
    <w:link w:val="evidencetext"/>
    <w:rsid w:val="00A83D0A"/>
    <w:rPr>
      <w:rFonts w:ascii="Arial" w:hAnsi="Arial" w:cs="Arial"/>
      <w:color w:val="000000"/>
      <w:sz w:val="22"/>
      <w:lang w:val="x-none" w:eastAsia="x-none"/>
    </w:rPr>
  </w:style>
  <w:style w:type="paragraph" w:customStyle="1" w:styleId="CardIndented">
    <w:name w:val="Card (Indented)"/>
    <w:basedOn w:val="Normal"/>
    <w:link w:val="CardIndentedChar"/>
    <w:qFormat/>
    <w:rsid w:val="00A83D0A"/>
    <w:pPr>
      <w:spacing w:after="0" w:line="240" w:lineRule="auto"/>
      <w:ind w:left="288"/>
    </w:pPr>
    <w:rPr>
      <w:rFonts w:ascii="Arial" w:hAnsi="Arial" w:cs="Arial"/>
    </w:rPr>
  </w:style>
  <w:style w:type="paragraph" w:customStyle="1" w:styleId="Emphasize">
    <w:name w:val="Emphasize"/>
    <w:basedOn w:val="Normal"/>
    <w:uiPriority w:val="7"/>
    <w:qFormat/>
    <w:rsid w:val="00A83D0A"/>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A83D0A"/>
    <w:rPr>
      <w:rFonts w:asciiTheme="minorHAnsi" w:hAnsiTheme="minorHAnsi"/>
      <w:sz w:val="22"/>
    </w:rPr>
  </w:style>
  <w:style w:type="character" w:customStyle="1" w:styleId="UnresolvedMention1">
    <w:name w:val="Unresolved Mention1"/>
    <w:basedOn w:val="DefaultParagraphFont"/>
    <w:uiPriority w:val="99"/>
    <w:unhideWhenUsed/>
    <w:rsid w:val="00A83D0A"/>
    <w:rPr>
      <w:color w:val="808080"/>
      <w:shd w:val="clear" w:color="auto" w:fill="E6E6E6"/>
    </w:rPr>
  </w:style>
  <w:style w:type="character" w:customStyle="1" w:styleId="BodyTextChar1">
    <w:name w:val="Body Text Char1"/>
    <w:aliases w:val="Very Small Text Char1"/>
    <w:basedOn w:val="DefaultParagraphFont"/>
    <w:uiPriority w:val="99"/>
    <w:rsid w:val="00A83D0A"/>
    <w:rPr>
      <w:rFonts w:ascii="Times New Roman" w:hAnsi="Times New Roman"/>
      <w:sz w:val="24"/>
    </w:rPr>
  </w:style>
  <w:style w:type="character" w:customStyle="1" w:styleId="UnresolvedMention2">
    <w:name w:val="Unresolved Mention2"/>
    <w:basedOn w:val="DefaultParagraphFont"/>
    <w:uiPriority w:val="99"/>
    <w:unhideWhenUsed/>
    <w:rsid w:val="00A83D0A"/>
    <w:rPr>
      <w:color w:val="808080"/>
      <w:shd w:val="clear" w:color="auto" w:fill="E6E6E6"/>
    </w:rPr>
  </w:style>
  <w:style w:type="character" w:customStyle="1" w:styleId="Author-Date">
    <w:name w:val="Author-Date"/>
    <w:qFormat/>
    <w:rsid w:val="00A83D0A"/>
    <w:rPr>
      <w:b/>
      <w:sz w:val="24"/>
    </w:rPr>
  </w:style>
  <w:style w:type="character" w:customStyle="1" w:styleId="ListLabel12">
    <w:name w:val="ListLabel 12"/>
    <w:qFormat/>
    <w:rsid w:val="00A83D0A"/>
    <w:rPr>
      <w:strike w:val="0"/>
      <w:dstrike w:val="0"/>
      <w:color w:val="000000"/>
      <w:spacing w:val="0"/>
      <w:w w:val="100"/>
      <w:sz w:val="16"/>
      <w:lang w:val="en-US"/>
    </w:rPr>
  </w:style>
  <w:style w:type="character" w:customStyle="1" w:styleId="ListLabel11">
    <w:name w:val="ListLabel 11"/>
    <w:qFormat/>
    <w:rsid w:val="00A83D0A"/>
    <w:rPr>
      <w:strike w:val="0"/>
      <w:dstrike w:val="0"/>
      <w:color w:val="000000"/>
      <w:spacing w:val="70"/>
      <w:w w:val="100"/>
      <w:sz w:val="16"/>
      <w:lang w:val="en-US"/>
    </w:rPr>
  </w:style>
  <w:style w:type="character" w:customStyle="1" w:styleId="ListLabel10">
    <w:name w:val="ListLabel 10"/>
    <w:qFormat/>
    <w:rsid w:val="00A83D0A"/>
    <w:rPr>
      <w:strike w:val="0"/>
      <w:dstrike w:val="0"/>
      <w:color w:val="000000"/>
      <w:spacing w:val="0"/>
      <w:w w:val="100"/>
      <w:sz w:val="18"/>
      <w:lang w:val="en-US"/>
    </w:rPr>
  </w:style>
  <w:style w:type="character" w:customStyle="1" w:styleId="ListLabel9">
    <w:name w:val="ListLabel 9"/>
    <w:qFormat/>
    <w:rsid w:val="00A83D0A"/>
    <w:rPr>
      <w:strike w:val="0"/>
      <w:dstrike w:val="0"/>
      <w:color w:val="000000"/>
      <w:spacing w:val="0"/>
      <w:w w:val="100"/>
      <w:sz w:val="21"/>
      <w:lang w:val="en-US"/>
    </w:rPr>
  </w:style>
  <w:style w:type="character" w:customStyle="1" w:styleId="ListLabel8">
    <w:name w:val="ListLabel 8"/>
    <w:qFormat/>
    <w:rsid w:val="00A83D0A"/>
    <w:rPr>
      <w:strike w:val="0"/>
      <w:dstrike w:val="0"/>
      <w:color w:val="000000"/>
      <w:spacing w:val="0"/>
      <w:w w:val="100"/>
      <w:sz w:val="20"/>
      <w:lang w:val="en-US"/>
    </w:rPr>
  </w:style>
  <w:style w:type="character" w:customStyle="1" w:styleId="ListLabel7">
    <w:name w:val="ListLabel 7"/>
    <w:qFormat/>
    <w:rsid w:val="00A83D0A"/>
    <w:rPr>
      <w:strike w:val="0"/>
      <w:dstrike w:val="0"/>
      <w:color w:val="000000"/>
      <w:spacing w:val="0"/>
      <w:w w:val="100"/>
      <w:sz w:val="20"/>
      <w:lang w:val="en-US"/>
    </w:rPr>
  </w:style>
  <w:style w:type="character" w:customStyle="1" w:styleId="ListLabel6">
    <w:name w:val="ListLabel 6"/>
    <w:qFormat/>
    <w:rsid w:val="00A83D0A"/>
    <w:rPr>
      <w:i/>
      <w:strike w:val="0"/>
      <w:dstrike w:val="0"/>
      <w:color w:val="000000"/>
      <w:spacing w:val="0"/>
      <w:w w:val="100"/>
      <w:sz w:val="20"/>
      <w:lang w:val="en-US"/>
    </w:rPr>
  </w:style>
  <w:style w:type="character" w:customStyle="1" w:styleId="ListLabel5">
    <w:name w:val="ListLabel 5"/>
    <w:qFormat/>
    <w:rsid w:val="00A83D0A"/>
    <w:rPr>
      <w:strike w:val="0"/>
      <w:dstrike w:val="0"/>
      <w:color w:val="000000"/>
      <w:spacing w:val="0"/>
      <w:w w:val="100"/>
      <w:sz w:val="20"/>
      <w:lang w:val="en-US"/>
    </w:rPr>
  </w:style>
  <w:style w:type="character" w:customStyle="1" w:styleId="ListLabel4">
    <w:name w:val="ListLabel 4"/>
    <w:qFormat/>
    <w:rsid w:val="00A83D0A"/>
    <w:rPr>
      <w:strike w:val="0"/>
      <w:dstrike w:val="0"/>
      <w:color w:val="000000"/>
      <w:spacing w:val="0"/>
      <w:w w:val="100"/>
      <w:sz w:val="19"/>
      <w:lang w:val="en-US"/>
    </w:rPr>
  </w:style>
  <w:style w:type="character" w:customStyle="1" w:styleId="ListLabel3">
    <w:name w:val="ListLabel 3"/>
    <w:qFormat/>
    <w:rsid w:val="00A83D0A"/>
    <w:rPr>
      <w:i/>
      <w:strike w:val="0"/>
      <w:dstrike w:val="0"/>
      <w:color w:val="000000"/>
      <w:spacing w:val="0"/>
      <w:w w:val="100"/>
      <w:sz w:val="20"/>
      <w:lang w:val="en-US"/>
    </w:rPr>
  </w:style>
  <w:style w:type="character" w:customStyle="1" w:styleId="ListLabel2">
    <w:name w:val="ListLabel 2"/>
    <w:qFormat/>
    <w:rsid w:val="00A83D0A"/>
    <w:rPr>
      <w:strike w:val="0"/>
      <w:dstrike w:val="0"/>
      <w:color w:val="000000"/>
      <w:spacing w:val="0"/>
      <w:w w:val="100"/>
      <w:sz w:val="20"/>
      <w:lang w:val="en-US"/>
    </w:rPr>
  </w:style>
  <w:style w:type="character" w:customStyle="1" w:styleId="ListLabel1">
    <w:name w:val="ListLabel 1"/>
    <w:qFormat/>
    <w:rsid w:val="00A83D0A"/>
    <w:rPr>
      <w:i/>
      <w:strike w:val="0"/>
      <w:dstrike w:val="0"/>
      <w:color w:val="000000"/>
      <w:spacing w:val="0"/>
      <w:w w:val="100"/>
      <w:sz w:val="18"/>
      <w:lang w:val="en-US"/>
    </w:rPr>
  </w:style>
  <w:style w:type="character" w:customStyle="1" w:styleId="verdana">
    <w:name w:val="verdana"/>
    <w:basedOn w:val="DefaultParagraphFont"/>
    <w:qFormat/>
    <w:rsid w:val="00A83D0A"/>
    <w:rPr>
      <w:rFonts w:cs="Times New Roman"/>
    </w:rPr>
  </w:style>
  <w:style w:type="character" w:customStyle="1" w:styleId="italic">
    <w:name w:val="italic"/>
    <w:basedOn w:val="DefaultParagraphFont"/>
    <w:qFormat/>
    <w:rsid w:val="00A83D0A"/>
    <w:rPr>
      <w:rFonts w:cs="Times New Roman"/>
    </w:rPr>
  </w:style>
  <w:style w:type="character" w:customStyle="1" w:styleId="hit">
    <w:name w:val="hit"/>
    <w:basedOn w:val="DefaultParagraphFont"/>
    <w:qFormat/>
    <w:rsid w:val="00A83D0A"/>
    <w:rPr>
      <w:rFonts w:cs="Times New Roman"/>
    </w:rPr>
  </w:style>
  <w:style w:type="character" w:customStyle="1" w:styleId="blue">
    <w:name w:val="blue"/>
    <w:basedOn w:val="DefaultParagraphFont"/>
    <w:qFormat/>
    <w:rsid w:val="00A83D0A"/>
    <w:rPr>
      <w:rFonts w:cs="Times New Roman"/>
    </w:rPr>
  </w:style>
  <w:style w:type="character" w:customStyle="1" w:styleId="copyrightdescription">
    <w:name w:val="copyrightdescription"/>
    <w:basedOn w:val="DefaultParagraphFont"/>
    <w:qFormat/>
    <w:rsid w:val="00A83D0A"/>
    <w:rPr>
      <w:rFonts w:cs="Times New Roman"/>
    </w:rPr>
  </w:style>
  <w:style w:type="character" w:customStyle="1" w:styleId="tabtitle">
    <w:name w:val="tabtitle"/>
    <w:basedOn w:val="DefaultParagraphFont"/>
    <w:qFormat/>
    <w:rsid w:val="00A83D0A"/>
    <w:rPr>
      <w:rFonts w:cs="Times New Roman"/>
    </w:rPr>
  </w:style>
  <w:style w:type="character" w:customStyle="1" w:styleId="resultbodyblack">
    <w:name w:val="resultbodyblack"/>
    <w:basedOn w:val="DefaultParagraphFont"/>
    <w:qFormat/>
    <w:rsid w:val="00A83D0A"/>
    <w:rPr>
      <w:rFonts w:cs="Times New Roman"/>
    </w:rPr>
  </w:style>
  <w:style w:type="character" w:customStyle="1" w:styleId="resultbody">
    <w:name w:val="resultbody"/>
    <w:basedOn w:val="DefaultParagraphFont"/>
    <w:qFormat/>
    <w:rsid w:val="00A83D0A"/>
    <w:rPr>
      <w:rFonts w:cs="Times New Roman"/>
    </w:rPr>
  </w:style>
  <w:style w:type="character" w:customStyle="1" w:styleId="resultbodysmallitalic">
    <w:name w:val="resultbodysmallitalic"/>
    <w:basedOn w:val="DefaultParagraphFont"/>
    <w:qFormat/>
    <w:rsid w:val="00A83D0A"/>
    <w:rPr>
      <w:rFonts w:cs="Times New Roman"/>
    </w:rPr>
  </w:style>
  <w:style w:type="character" w:customStyle="1" w:styleId="resultpron">
    <w:name w:val="resultpron"/>
    <w:basedOn w:val="DefaultParagraphFont"/>
    <w:qFormat/>
    <w:rsid w:val="00A83D0A"/>
    <w:rPr>
      <w:rFonts w:cs="Times New Roman"/>
    </w:rPr>
  </w:style>
  <w:style w:type="character" w:customStyle="1" w:styleId="NumberingSymbols">
    <w:name w:val="Numbering Symbols"/>
    <w:qFormat/>
    <w:rsid w:val="00A83D0A"/>
  </w:style>
  <w:style w:type="character" w:customStyle="1" w:styleId="StrongEmphasis">
    <w:name w:val="Strong Emphasis"/>
    <w:qFormat/>
    <w:rsid w:val="00A83D0A"/>
    <w:rPr>
      <w:b/>
      <w:bCs/>
    </w:rPr>
  </w:style>
  <w:style w:type="character" w:customStyle="1" w:styleId="Emphasis2">
    <w:name w:val="Emphasis2"/>
    <w:basedOn w:val="DefaultParagraphFont"/>
    <w:qFormat/>
    <w:rsid w:val="00A83D0A"/>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A83D0A"/>
    <w:rPr>
      <w:rFonts w:ascii="Times New Roman" w:hAnsi="Times New Roman"/>
      <w:sz w:val="20"/>
      <w:szCs w:val="24"/>
      <w:u w:val="single"/>
      <w:lang w:val="en-US" w:eastAsia="en-US" w:bidi="ar-SA"/>
    </w:rPr>
  </w:style>
  <w:style w:type="character" w:customStyle="1" w:styleId="pg">
    <w:name w:val="pg"/>
    <w:basedOn w:val="DefaultParagraphFont"/>
    <w:qFormat/>
    <w:rsid w:val="00A83D0A"/>
  </w:style>
  <w:style w:type="character" w:customStyle="1" w:styleId="ital-inline">
    <w:name w:val="ital-inline"/>
    <w:basedOn w:val="DefaultParagraphFont"/>
    <w:qFormat/>
    <w:rsid w:val="00A83D0A"/>
  </w:style>
  <w:style w:type="character" w:customStyle="1" w:styleId="senselabelstart">
    <w:name w:val="sense_label start"/>
    <w:basedOn w:val="DefaultParagraphFont"/>
    <w:qFormat/>
    <w:rsid w:val="00A83D0A"/>
  </w:style>
  <w:style w:type="character" w:customStyle="1" w:styleId="sensecontent">
    <w:name w:val="sense_content"/>
    <w:basedOn w:val="DefaultParagraphFont"/>
    <w:qFormat/>
    <w:rsid w:val="00A83D0A"/>
  </w:style>
  <w:style w:type="character" w:customStyle="1" w:styleId="vi">
    <w:name w:val="vi"/>
    <w:basedOn w:val="DefaultParagraphFont"/>
    <w:qFormat/>
    <w:rsid w:val="00A83D0A"/>
  </w:style>
  <w:style w:type="character" w:customStyle="1" w:styleId="senselabel">
    <w:name w:val="sense_label"/>
    <w:basedOn w:val="DefaultParagraphFont"/>
    <w:qFormat/>
    <w:rsid w:val="00A83D0A"/>
  </w:style>
  <w:style w:type="character" w:customStyle="1" w:styleId="Style11ptItalicUnderline">
    <w:name w:val="Style 11 pt Italic Underline"/>
    <w:basedOn w:val="DefaultParagraphFont"/>
    <w:qFormat/>
    <w:rsid w:val="00A83D0A"/>
    <w:rPr>
      <w:i/>
      <w:iCs/>
      <w:sz w:val="20"/>
      <w:u w:val="single"/>
    </w:rPr>
  </w:style>
  <w:style w:type="character" w:customStyle="1" w:styleId="Style11ptBoldUnderline">
    <w:name w:val="Style 11 pt Bold Underline"/>
    <w:basedOn w:val="DefaultParagraphFont"/>
    <w:qFormat/>
    <w:rsid w:val="00A83D0A"/>
    <w:rPr>
      <w:b/>
      <w:bCs/>
      <w:sz w:val="20"/>
      <w:u w:val="single"/>
    </w:rPr>
  </w:style>
  <w:style w:type="character" w:customStyle="1" w:styleId="StyleStyle4CharTimesNewRoman11ptItalic">
    <w:name w:val="Style Style4 Char + Times New Roman 11 pt Italic"/>
    <w:basedOn w:val="DefaultParagraphFont"/>
    <w:qFormat/>
    <w:rsid w:val="00A83D0A"/>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A83D0A"/>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A83D0A"/>
    <w:rPr>
      <w:color w:val="000000"/>
      <w:sz w:val="20"/>
    </w:rPr>
  </w:style>
  <w:style w:type="character" w:customStyle="1" w:styleId="Style11ptBlackUnderline">
    <w:name w:val="Style 11 pt Black Underline"/>
    <w:basedOn w:val="DefaultParagraphFont"/>
    <w:qFormat/>
    <w:rsid w:val="00A83D0A"/>
    <w:rPr>
      <w:color w:val="000000"/>
      <w:sz w:val="20"/>
      <w:u w:val="single"/>
    </w:rPr>
  </w:style>
  <w:style w:type="character" w:customStyle="1" w:styleId="pmterms1">
    <w:name w:val="pmterms1"/>
    <w:basedOn w:val="DefaultParagraphFont"/>
    <w:qFormat/>
    <w:rsid w:val="00A83D0A"/>
  </w:style>
  <w:style w:type="character" w:customStyle="1" w:styleId="HTMLTypewriter3">
    <w:name w:val="HTML Typewriter3"/>
    <w:basedOn w:val="DefaultParagraphFont"/>
    <w:qFormat/>
    <w:rsid w:val="00A83D0A"/>
    <w:rPr>
      <w:rFonts w:ascii="Courier New" w:eastAsia="SimSun" w:hAnsi="Courier New" w:cs="Courier New"/>
      <w:sz w:val="20"/>
      <w:szCs w:val="20"/>
    </w:rPr>
  </w:style>
  <w:style w:type="character" w:customStyle="1" w:styleId="CardsChar">
    <w:name w:val="Cards Char"/>
    <w:basedOn w:val="DefaultParagraphFont"/>
    <w:qFormat/>
    <w:rsid w:val="00A83D0A"/>
    <w:rPr>
      <w:rFonts w:ascii="Times New Roman" w:hAnsi="Times New Roman" w:cs="Times New Roman"/>
      <w:lang w:val="en-US" w:bidi="ar-SA"/>
    </w:rPr>
  </w:style>
  <w:style w:type="character" w:customStyle="1" w:styleId="CardsFont12pt0">
    <w:name w:val="Cards + Font 12pt"/>
    <w:basedOn w:val="CardsChar"/>
    <w:qFormat/>
    <w:rsid w:val="00A83D0A"/>
    <w:rPr>
      <w:rFonts w:ascii="Times New Roman" w:hAnsi="Times New Roman" w:cs="Times New Roman"/>
      <w:sz w:val="24"/>
      <w:u w:val="single"/>
      <w:lang w:val="en-US" w:bidi="ar-SA"/>
    </w:rPr>
  </w:style>
  <w:style w:type="character" w:customStyle="1" w:styleId="AuthorDateChar">
    <w:name w:val="AuthorDate Char"/>
    <w:basedOn w:val="DefaultParagraphFont"/>
    <w:qFormat/>
    <w:rsid w:val="00A83D0A"/>
    <w:rPr>
      <w:rFonts w:ascii="Times New Roman" w:hAnsi="Times New Roman" w:cs="Times New Roman"/>
      <w:b/>
      <w:sz w:val="24"/>
      <w:u w:val="single"/>
      <w:lang w:val="en-US" w:bidi="ar-SA"/>
    </w:rPr>
  </w:style>
  <w:style w:type="character" w:styleId="HTMLCite">
    <w:name w:val="HTML Cite"/>
    <w:basedOn w:val="DefaultParagraphFont"/>
    <w:uiPriority w:val="99"/>
    <w:qFormat/>
    <w:rsid w:val="00A83D0A"/>
    <w:rPr>
      <w:rFonts w:cs="Times New Roman"/>
      <w:i/>
    </w:rPr>
  </w:style>
  <w:style w:type="character" w:customStyle="1" w:styleId="VisitedInternetLink">
    <w:name w:val="Visited Internet Link"/>
    <w:basedOn w:val="DefaultParagraphFont"/>
    <w:rsid w:val="00A83D0A"/>
    <w:rPr>
      <w:color w:val="800080"/>
      <w:u w:val="single"/>
    </w:rPr>
  </w:style>
  <w:style w:type="character" w:customStyle="1" w:styleId="CitesChar">
    <w:name w:val="Cites Char"/>
    <w:basedOn w:val="DefaultParagraphFont"/>
    <w:qFormat/>
    <w:rsid w:val="00A83D0A"/>
    <w:rPr>
      <w:szCs w:val="24"/>
      <w:lang w:val="en-US" w:bidi="ar-SA"/>
    </w:rPr>
  </w:style>
  <w:style w:type="character" w:customStyle="1" w:styleId="loose">
    <w:name w:val="loose"/>
    <w:qFormat/>
    <w:rsid w:val="00A83D0A"/>
  </w:style>
  <w:style w:type="character" w:customStyle="1" w:styleId="domtooltips">
    <w:name w:val="domtooltips"/>
    <w:basedOn w:val="DefaultParagraphFont"/>
    <w:qFormat/>
    <w:rsid w:val="00A83D0A"/>
  </w:style>
  <w:style w:type="character" w:customStyle="1" w:styleId="caps">
    <w:name w:val="caps"/>
    <w:basedOn w:val="DefaultParagraphFont"/>
    <w:qFormat/>
    <w:rsid w:val="00A83D0A"/>
  </w:style>
  <w:style w:type="character" w:customStyle="1" w:styleId="Style11ptUnderlineBorderSinglesolidlineAuto05pt">
    <w:name w:val="Style 11 pt Underline Border: : (Single solid line Auto  0.5 pt..."/>
    <w:basedOn w:val="DefaultParagraphFont"/>
    <w:qFormat/>
    <w:rsid w:val="00A83D0A"/>
    <w:rPr>
      <w:sz w:val="20"/>
      <w:u w:val="single"/>
      <w:bdr w:val="single" w:sz="4" w:space="0" w:color="00000A"/>
    </w:rPr>
  </w:style>
  <w:style w:type="character" w:customStyle="1" w:styleId="StyleUnderlineChar11pt">
    <w:name w:val="Style Underline Char + 11 pt"/>
    <w:basedOn w:val="DefaultParagraphFont"/>
    <w:qFormat/>
    <w:rsid w:val="00A83D0A"/>
    <w:rPr>
      <w:rFonts w:ascii="Times New Roman" w:hAnsi="Times New Roman"/>
      <w:sz w:val="20"/>
      <w:szCs w:val="24"/>
      <w:u w:val="single"/>
      <w:lang w:val="en-US" w:eastAsia="en-US" w:bidi="ar-SA"/>
    </w:rPr>
  </w:style>
  <w:style w:type="paragraph" w:styleId="List">
    <w:name w:val="List"/>
    <w:basedOn w:val="BodyText"/>
    <w:uiPriority w:val="99"/>
    <w:rsid w:val="00A83D0A"/>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A83D0A"/>
    <w:pPr>
      <w:suppressLineNumbers/>
      <w:suppressAutoHyphens/>
      <w:overflowPunct w:val="0"/>
      <w:spacing w:before="120" w:after="120" w:line="240" w:lineRule="auto"/>
    </w:pPr>
    <w:rPr>
      <w:rFonts w:ascii="Liberation Sans" w:eastAsia="Droid Sans Fallback" w:hAnsi="Liberation Sans" w:cs="FreeSans"/>
      <w:i/>
      <w:iCs/>
      <w:color w:val="00000A"/>
    </w:rPr>
  </w:style>
  <w:style w:type="paragraph" w:customStyle="1" w:styleId="Index">
    <w:name w:val="Index"/>
    <w:basedOn w:val="Normal"/>
    <w:qFormat/>
    <w:rsid w:val="00A83D0A"/>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A83D0A"/>
    <w:pPr>
      <w:suppressAutoHyphens/>
      <w:overflowPunct w:val="0"/>
      <w:spacing w:after="0" w:line="240" w:lineRule="auto"/>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A83D0A"/>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A83D0A"/>
    <w:rPr>
      <w:color w:val="5A5A5A" w:themeColor="text1" w:themeTint="A5"/>
      <w:spacing w:val="15"/>
      <w:sz w:val="22"/>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A83D0A"/>
    <w:pPr>
      <w:suppressAutoHyphens/>
      <w:overflowPunct w:val="0"/>
      <w:spacing w:after="0" w:line="240" w:lineRule="auto"/>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rsid w:val="00A83D0A"/>
    <w:rPr>
      <w:rFonts w:ascii="Liberation Sans" w:eastAsia="Droid Sans Fallback" w:hAnsi="Liberation Sans"/>
      <w:color w:val="00000A"/>
      <w:sz w:val="22"/>
    </w:rPr>
  </w:style>
  <w:style w:type="paragraph" w:customStyle="1" w:styleId="Analytic">
    <w:name w:val="Analytic"/>
    <w:basedOn w:val="Normal"/>
    <w:link w:val="AnalyticChar"/>
    <w:autoRedefine/>
    <w:uiPriority w:val="4"/>
    <w:qFormat/>
    <w:rsid w:val="00A83D0A"/>
    <w:pPr>
      <w:suppressAutoHyphens/>
      <w:overflowPunct w:val="0"/>
      <w:spacing w:after="0" w:line="240" w:lineRule="auto"/>
    </w:pPr>
    <w:rPr>
      <w:rFonts w:eastAsia="Droid Sans Fallback"/>
      <w:b/>
      <w:color w:val="00000A"/>
      <w:sz w:val="26"/>
      <w:szCs w:val="26"/>
    </w:rPr>
  </w:style>
  <w:style w:type="paragraph" w:customStyle="1" w:styleId="FrameContents">
    <w:name w:val="Frame Contents"/>
    <w:basedOn w:val="Normal"/>
    <w:qFormat/>
    <w:rsid w:val="00A83D0A"/>
    <w:pPr>
      <w:suppressAutoHyphens/>
      <w:overflowPunct w:val="0"/>
      <w:spacing w:after="0" w:line="240" w:lineRule="auto"/>
    </w:pPr>
    <w:rPr>
      <w:rFonts w:ascii="Liberation Sans" w:eastAsia="Droid Sans Fallback" w:hAnsi="Liberation Sans"/>
      <w:color w:val="00000A"/>
    </w:rPr>
  </w:style>
  <w:style w:type="paragraph" w:customStyle="1" w:styleId="Nothing">
    <w:name w:val="Nothing"/>
    <w:link w:val="NothingChar"/>
    <w:qFormat/>
    <w:rsid w:val="00A83D0A"/>
    <w:pPr>
      <w:suppressAutoHyphens/>
      <w:jc w:val="both"/>
    </w:pPr>
    <w:rPr>
      <w:rFonts w:ascii="Times New Roman" w:eastAsia="Times New Roman" w:hAnsi="Times New Roman" w:cs="Times New Roman"/>
      <w:color w:val="00000A"/>
      <w:sz w:val="20"/>
    </w:rPr>
  </w:style>
  <w:style w:type="paragraph" w:customStyle="1" w:styleId="BlockTitle">
    <w:name w:val="Block Title"/>
    <w:basedOn w:val="Heading1"/>
    <w:next w:val="Normal"/>
    <w:qFormat/>
    <w:rsid w:val="00A83D0A"/>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ascii="Times New Roman" w:eastAsia="Droid Sans Fallback" w:hAnsi="Times New Roman" w:cs="Times New Roman"/>
      <w:bCs w:val="0"/>
      <w:color w:val="00000A"/>
      <w:sz w:val="32"/>
      <w:u w:val="single"/>
    </w:rPr>
  </w:style>
  <w:style w:type="paragraph" w:customStyle="1" w:styleId="Cites">
    <w:name w:val="Cites"/>
    <w:link w:val="CitesChar2"/>
    <w:qFormat/>
    <w:rsid w:val="00A83D0A"/>
    <w:pPr>
      <w:widowControl w:val="0"/>
      <w:suppressAutoHyphens/>
      <w:spacing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qFormat/>
    <w:rsid w:val="00A83D0A"/>
    <w:pPr>
      <w:suppressAutoHyphens/>
      <w:spacing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A83D0A"/>
    <w:pPr>
      <w:widowControl w:val="0"/>
      <w:suppressAutoHyphens/>
      <w:spacing w:line="252" w:lineRule="auto"/>
      <w:outlineLvl w:val="2"/>
    </w:pPr>
    <w:rPr>
      <w:rFonts w:ascii="Times New Roman" w:eastAsia="Calibri" w:hAnsi="Times New Roman" w:cs="Times New Roman"/>
      <w:b/>
      <w:color w:val="00000A"/>
      <w:szCs w:val="20"/>
      <w:u w:val="single"/>
    </w:rPr>
  </w:style>
  <w:style w:type="paragraph" w:customStyle="1" w:styleId="CiteSpacing">
    <w:name w:val="Cite Spacing"/>
    <w:basedOn w:val="Normal"/>
    <w:uiPriority w:val="4"/>
    <w:qFormat/>
    <w:rsid w:val="00A83D0A"/>
    <w:pPr>
      <w:suppressAutoHyphens/>
      <w:overflowPunct w:val="0"/>
      <w:spacing w:before="60" w:after="60" w:line="240" w:lineRule="auto"/>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A83D0A"/>
    <w:pPr>
      <w:suppressAutoHyphens/>
      <w:overflowPunct w:val="0"/>
      <w:spacing w:after="0" w:line="240" w:lineRule="auto"/>
    </w:pPr>
    <w:rPr>
      <w:rFonts w:ascii="Liberation Sans" w:eastAsia="Droid Sans Fallback" w:hAnsi="Liberation Sans"/>
      <w:caps/>
      <w:color w:val="00000A"/>
    </w:rPr>
  </w:style>
  <w:style w:type="paragraph" w:customStyle="1" w:styleId="TAGLINE0">
    <w:name w:val="TAG LINE"/>
    <w:next w:val="Normal"/>
    <w:qFormat/>
    <w:rsid w:val="00A83D0A"/>
    <w:rPr>
      <w:rFonts w:ascii="Times New Roman" w:eastAsia="Times New Roman" w:hAnsi="Times New Roman" w:cs="Arial"/>
      <w:bCs/>
      <w:caps/>
      <w:color w:val="00000A"/>
      <w:sz w:val="20"/>
      <w:szCs w:val="20"/>
    </w:rPr>
  </w:style>
  <w:style w:type="character" w:customStyle="1" w:styleId="Heading3Char1">
    <w:name w:val="Heading 3 Char1"/>
    <w:qFormat/>
    <w:rsid w:val="00A83D0A"/>
    <w:rPr>
      <w:rFonts w:cs="Arial"/>
      <w:bCs/>
      <w:szCs w:val="26"/>
      <w:u w:val="single"/>
      <w:lang w:val="en-US" w:eastAsia="en-US" w:bidi="ar-SA"/>
    </w:rPr>
  </w:style>
  <w:style w:type="paragraph" w:styleId="Revision">
    <w:name w:val="Revision"/>
    <w:hidden/>
    <w:uiPriority w:val="99"/>
    <w:semiHidden/>
    <w:rsid w:val="00A83D0A"/>
    <w:rPr>
      <w:rFonts w:ascii="Calibri" w:hAnsi="Calibri"/>
      <w:sz w:val="22"/>
    </w:rPr>
  </w:style>
  <w:style w:type="paragraph" w:customStyle="1" w:styleId="Smalltext">
    <w:name w:val="Small text"/>
    <w:aliases w:val="Quote1,Quote11"/>
    <w:basedOn w:val="Normal"/>
    <w:link w:val="SmalltextChar0"/>
    <w:qFormat/>
    <w:rsid w:val="00A83D0A"/>
    <w:rPr>
      <w:rFonts w:ascii="Times New Roman" w:eastAsia="MS Mincho" w:hAnsi="Times New Roman" w:cs="Times New Roman"/>
      <w:sz w:val="16"/>
    </w:rPr>
  </w:style>
  <w:style w:type="character" w:customStyle="1" w:styleId="BoldUnderlineChar">
    <w:name w:val="Bold Underline Char"/>
    <w:basedOn w:val="DefaultParagraphFont"/>
    <w:locked/>
    <w:rsid w:val="00A83D0A"/>
    <w:rPr>
      <w:rFonts w:ascii="Times New Roman" w:eastAsia="Times New Roman" w:hAnsi="Times New Roman" w:cs="Times New Roman"/>
      <w:b/>
      <w:bCs/>
      <w:sz w:val="20"/>
      <w:szCs w:val="24"/>
      <w:u w:val="single"/>
    </w:rPr>
  </w:style>
  <w:style w:type="character" w:customStyle="1" w:styleId="StyleGaramond">
    <w:name w:val="Style Garamond"/>
    <w:qFormat/>
    <w:rsid w:val="00A83D0A"/>
    <w:rPr>
      <w:rFonts w:ascii="Garamond" w:hAnsi="Garamond" w:cs="Garamond"/>
    </w:rPr>
  </w:style>
  <w:style w:type="character" w:customStyle="1" w:styleId="StyletagGaramondChar">
    <w:name w:val="Style tag + Garamond Char"/>
    <w:qFormat/>
    <w:rsid w:val="00A83D0A"/>
    <w:rPr>
      <w:rFonts w:ascii="Garamond" w:hAnsi="Garamond" w:cs="Garamond"/>
      <w:b/>
      <w:bCs/>
      <w:sz w:val="24"/>
      <w:szCs w:val="24"/>
      <w:lang w:val="en-US" w:bidi="ar-SA"/>
    </w:rPr>
  </w:style>
  <w:style w:type="character" w:customStyle="1" w:styleId="StylecardGaramond12ptUnderlineChar">
    <w:name w:val="Style card + Garamond 12 pt Underline Char"/>
    <w:qFormat/>
    <w:rsid w:val="00A83D0A"/>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A83D0A"/>
    <w:rPr>
      <w:rFonts w:ascii="Arial" w:hAnsi="Arial"/>
      <w:b/>
      <w:sz w:val="20"/>
      <w:u w:val="single"/>
    </w:rPr>
  </w:style>
  <w:style w:type="character" w:customStyle="1" w:styleId="WW8Num2z0">
    <w:name w:val="WW8Num2z0"/>
    <w:qFormat/>
    <w:rsid w:val="00A83D0A"/>
  </w:style>
  <w:style w:type="character" w:customStyle="1" w:styleId="WW8Num2z1">
    <w:name w:val="WW8Num2z1"/>
    <w:qFormat/>
    <w:rsid w:val="00A83D0A"/>
  </w:style>
  <w:style w:type="character" w:customStyle="1" w:styleId="WW8Num2z2">
    <w:name w:val="WW8Num2z2"/>
    <w:qFormat/>
    <w:rsid w:val="00A83D0A"/>
  </w:style>
  <w:style w:type="character" w:customStyle="1" w:styleId="WW8Num2z3">
    <w:name w:val="WW8Num2z3"/>
    <w:qFormat/>
    <w:rsid w:val="00A83D0A"/>
  </w:style>
  <w:style w:type="character" w:customStyle="1" w:styleId="WW8Num2z4">
    <w:name w:val="WW8Num2z4"/>
    <w:qFormat/>
    <w:rsid w:val="00A83D0A"/>
  </w:style>
  <w:style w:type="character" w:customStyle="1" w:styleId="WW8Num2z5">
    <w:name w:val="WW8Num2z5"/>
    <w:qFormat/>
    <w:rsid w:val="00A83D0A"/>
  </w:style>
  <w:style w:type="character" w:customStyle="1" w:styleId="WW8Num2z6">
    <w:name w:val="WW8Num2z6"/>
    <w:qFormat/>
    <w:rsid w:val="00A83D0A"/>
  </w:style>
  <w:style w:type="character" w:customStyle="1" w:styleId="WW8Num2z7">
    <w:name w:val="WW8Num2z7"/>
    <w:qFormat/>
    <w:rsid w:val="00A83D0A"/>
  </w:style>
  <w:style w:type="character" w:customStyle="1" w:styleId="WW8Num2z8">
    <w:name w:val="WW8Num2z8"/>
    <w:qFormat/>
    <w:rsid w:val="00A83D0A"/>
  </w:style>
  <w:style w:type="character" w:customStyle="1" w:styleId="WW8Num5z0">
    <w:name w:val="WW8Num5z0"/>
    <w:qFormat/>
    <w:rsid w:val="00A83D0A"/>
  </w:style>
  <w:style w:type="character" w:customStyle="1" w:styleId="WW8Num5z1">
    <w:name w:val="WW8Num5z1"/>
    <w:qFormat/>
    <w:rsid w:val="00A83D0A"/>
  </w:style>
  <w:style w:type="character" w:customStyle="1" w:styleId="WW8Num5z2">
    <w:name w:val="WW8Num5z2"/>
    <w:qFormat/>
    <w:rsid w:val="00A83D0A"/>
  </w:style>
  <w:style w:type="character" w:customStyle="1" w:styleId="WW8Num5z3">
    <w:name w:val="WW8Num5z3"/>
    <w:qFormat/>
    <w:rsid w:val="00A83D0A"/>
  </w:style>
  <w:style w:type="character" w:customStyle="1" w:styleId="WW8Num5z4">
    <w:name w:val="WW8Num5z4"/>
    <w:qFormat/>
    <w:rsid w:val="00A83D0A"/>
  </w:style>
  <w:style w:type="character" w:customStyle="1" w:styleId="WW8Num5z5">
    <w:name w:val="WW8Num5z5"/>
    <w:qFormat/>
    <w:rsid w:val="00A83D0A"/>
  </w:style>
  <w:style w:type="character" w:customStyle="1" w:styleId="WW8Num5z6">
    <w:name w:val="WW8Num5z6"/>
    <w:qFormat/>
    <w:rsid w:val="00A83D0A"/>
  </w:style>
  <w:style w:type="character" w:customStyle="1" w:styleId="WW8Num5z7">
    <w:name w:val="WW8Num5z7"/>
    <w:qFormat/>
    <w:rsid w:val="00A83D0A"/>
  </w:style>
  <w:style w:type="character" w:customStyle="1" w:styleId="WW8Num5z8">
    <w:name w:val="WW8Num5z8"/>
    <w:qFormat/>
    <w:rsid w:val="00A83D0A"/>
  </w:style>
  <w:style w:type="character" w:customStyle="1" w:styleId="CiteChar0">
    <w:name w:val="Cite Char"/>
    <w:aliases w:val="cite_tag Char,Char Char Char Char1 Char Char1,Char Char Char Char1 Char,Taglines Char Char, Cha"/>
    <w:basedOn w:val="DefaultParagraphFont"/>
    <w:qFormat/>
    <w:rsid w:val="00A83D0A"/>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A83D0A"/>
    <w:rPr>
      <w:rFonts w:ascii="Times New Roman" w:eastAsia="Times New Roman" w:hAnsi="Times New Roman" w:cs="Times New Roman"/>
      <w:u w:val="thick"/>
    </w:rPr>
  </w:style>
  <w:style w:type="character" w:customStyle="1" w:styleId="ListLabel19">
    <w:name w:val="ListLabel 19"/>
    <w:qFormat/>
    <w:rsid w:val="00A83D0A"/>
    <w:rPr>
      <w:b/>
      <w:i/>
      <w:strike w:val="0"/>
      <w:dstrike w:val="0"/>
      <w:spacing w:val="0"/>
      <w:w w:val="100"/>
      <w:sz w:val="26"/>
    </w:rPr>
  </w:style>
  <w:style w:type="paragraph" w:styleId="Footer">
    <w:name w:val="footer"/>
    <w:basedOn w:val="Normal"/>
    <w:link w:val="FooterChar"/>
    <w:uiPriority w:val="99"/>
    <w:rsid w:val="00A83D0A"/>
  </w:style>
  <w:style w:type="character" w:customStyle="1" w:styleId="FooterChar">
    <w:name w:val="Footer Char"/>
    <w:basedOn w:val="DefaultParagraphFont"/>
    <w:link w:val="Footer"/>
    <w:uiPriority w:val="99"/>
    <w:rsid w:val="00A83D0A"/>
    <w:rPr>
      <w:rFonts w:ascii="Calibri" w:hAnsi="Calibri"/>
      <w:sz w:val="22"/>
    </w:rPr>
  </w:style>
  <w:style w:type="paragraph" w:customStyle="1" w:styleId="TagCite">
    <w:name w:val="Tag/Cite"/>
    <w:basedOn w:val="Normal"/>
    <w:qFormat/>
    <w:rsid w:val="00A83D0A"/>
    <w:rPr>
      <w:rFonts w:eastAsia="Times New Roman" w:cs="Times New Roman"/>
      <w:b/>
    </w:rPr>
  </w:style>
  <w:style w:type="paragraph" w:customStyle="1" w:styleId="NormalText">
    <w:name w:val="Normal Text"/>
    <w:basedOn w:val="Normal"/>
    <w:link w:val="NormalTextChar"/>
    <w:qFormat/>
    <w:rsid w:val="00A83D0A"/>
    <w:pPr>
      <w:jc w:val="both"/>
    </w:pPr>
    <w:rPr>
      <w:sz w:val="20"/>
      <w:szCs w:val="26"/>
    </w:rPr>
  </w:style>
  <w:style w:type="paragraph" w:customStyle="1" w:styleId="CardsFont6pt">
    <w:name w:val="Cards + Font: 6 pt"/>
    <w:basedOn w:val="Normal"/>
    <w:link w:val="CardsFont6ptChar1"/>
    <w:qFormat/>
    <w:rsid w:val="00A83D0A"/>
    <w:pPr>
      <w:ind w:left="432" w:right="432"/>
      <w:jc w:val="both"/>
    </w:pPr>
    <w:rPr>
      <w:rFonts w:eastAsia="Times New Roman" w:cs="Times New Roman"/>
      <w:sz w:val="12"/>
      <w:szCs w:val="20"/>
    </w:rPr>
  </w:style>
  <w:style w:type="paragraph" w:customStyle="1" w:styleId="Small">
    <w:name w:val="Small"/>
    <w:basedOn w:val="Normal"/>
    <w:uiPriority w:val="99"/>
    <w:qFormat/>
    <w:rsid w:val="00A83D0A"/>
    <w:rPr>
      <w:sz w:val="14"/>
    </w:rPr>
  </w:style>
  <w:style w:type="paragraph" w:customStyle="1" w:styleId="NotUnderlined">
    <w:name w:val="Not Underlined"/>
    <w:basedOn w:val="Normal"/>
    <w:uiPriority w:val="99"/>
    <w:qFormat/>
    <w:rsid w:val="00A83D0A"/>
  </w:style>
  <w:style w:type="numbering" w:customStyle="1" w:styleId="WW8Num2">
    <w:name w:val="WW8Num2"/>
    <w:qFormat/>
    <w:rsid w:val="00A83D0A"/>
  </w:style>
  <w:style w:type="numbering" w:customStyle="1" w:styleId="WW8Num5">
    <w:name w:val="WW8Num5"/>
    <w:qFormat/>
    <w:rsid w:val="00A83D0A"/>
  </w:style>
  <w:style w:type="paragraph" w:customStyle="1" w:styleId="citenon-bold">
    <w:name w:val="cite non-bold"/>
    <w:basedOn w:val="Normal"/>
    <w:link w:val="citenon-boldChar"/>
    <w:qFormat/>
    <w:rsid w:val="00A83D0A"/>
    <w:rPr>
      <w:rFonts w:ascii="Georgia" w:eastAsia="Calibri" w:hAnsi="Georgia"/>
    </w:rPr>
  </w:style>
  <w:style w:type="character" w:customStyle="1" w:styleId="citenon-boldChar">
    <w:name w:val="cite non-bold Char"/>
    <w:link w:val="citenon-bold"/>
    <w:rsid w:val="00A83D0A"/>
    <w:rPr>
      <w:rFonts w:ascii="Georgia" w:eastAsia="Calibri" w:hAnsi="Georgia"/>
      <w:sz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A83D0A"/>
    <w:rPr>
      <w:rFonts w:ascii="Times" w:eastAsia="MS Mincho" w:hAnsi="Times"/>
      <w:sz w:val="20"/>
      <w:szCs w:val="20"/>
    </w:rPr>
  </w:style>
  <w:style w:type="paragraph" w:customStyle="1" w:styleId="NewDebate">
    <w:name w:val="New Debate"/>
    <w:basedOn w:val="Heading4"/>
    <w:link w:val="NewDebateChar"/>
    <w:uiPriority w:val="4"/>
    <w:qFormat/>
    <w:rsid w:val="00A83D0A"/>
    <w:rPr>
      <w:szCs w:val="22"/>
    </w:rPr>
  </w:style>
  <w:style w:type="character" w:customStyle="1" w:styleId="NewDebateChar">
    <w:name w:val="New Debate Char"/>
    <w:basedOn w:val="DefaultParagraphFont"/>
    <w:link w:val="NewDebate"/>
    <w:uiPriority w:val="4"/>
    <w:rsid w:val="00A83D0A"/>
    <w:rPr>
      <w:rFonts w:ascii="Calibri" w:eastAsiaTheme="majorEastAsia" w:hAnsi="Calibri" w:cstheme="majorBidi"/>
      <w:b/>
      <w:bCs/>
      <w:sz w:val="26"/>
      <w:szCs w:val="22"/>
    </w:rPr>
  </w:style>
  <w:style w:type="paragraph" w:customStyle="1" w:styleId="Reallyfuckingsmall">
    <w:name w:val="Really fucking small"/>
    <w:basedOn w:val="Normal"/>
    <w:link w:val="ReallyfuckingsmallChar"/>
    <w:qFormat/>
    <w:rsid w:val="00A83D0A"/>
    <w:rPr>
      <w:rFonts w:eastAsia="Calibri"/>
      <w:sz w:val="10"/>
    </w:rPr>
  </w:style>
  <w:style w:type="character" w:customStyle="1" w:styleId="ReallyfuckingsmallChar">
    <w:name w:val="Really fucking small Char"/>
    <w:basedOn w:val="DefaultParagraphFont"/>
    <w:link w:val="Reallyfuckingsmall"/>
    <w:rsid w:val="00A83D0A"/>
    <w:rPr>
      <w:rFonts w:ascii="Calibri" w:eastAsia="Calibri" w:hAnsi="Calibri"/>
      <w:sz w:val="10"/>
    </w:rPr>
  </w:style>
  <w:style w:type="character" w:customStyle="1" w:styleId="NothingChar">
    <w:name w:val="Nothing Char"/>
    <w:link w:val="Nothing"/>
    <w:rsid w:val="00A83D0A"/>
    <w:rPr>
      <w:rFonts w:ascii="Times New Roman" w:eastAsia="Times New Roman" w:hAnsi="Times New Roman" w:cs="Times New Roman"/>
      <w:color w:val="00000A"/>
      <w:sz w:val="20"/>
    </w:rPr>
  </w:style>
  <w:style w:type="character" w:customStyle="1" w:styleId="Footnote2Char">
    <w:name w:val="Footnote2 Char"/>
    <w:link w:val="Footnote2"/>
    <w:locked/>
    <w:rsid w:val="00A83D0A"/>
  </w:style>
  <w:style w:type="paragraph" w:customStyle="1" w:styleId="Footnote2">
    <w:name w:val="Footnote2"/>
    <w:basedOn w:val="Normal"/>
    <w:next w:val="Normal"/>
    <w:link w:val="Footnote2Char"/>
    <w:autoRedefine/>
    <w:qFormat/>
    <w:rsid w:val="00A83D0A"/>
    <w:pPr>
      <w:spacing w:after="120" w:line="480" w:lineRule="auto"/>
    </w:pPr>
    <w:rPr>
      <w:rFonts w:asciiTheme="minorHAnsi" w:hAnsiTheme="minorHAnsi"/>
      <w:sz w:val="24"/>
    </w:rPr>
  </w:style>
  <w:style w:type="character" w:customStyle="1" w:styleId="UnderlineCharChar">
    <w:name w:val="Underline Char Char"/>
    <w:basedOn w:val="DefaultParagraphFont"/>
    <w:rsid w:val="00A83D0A"/>
    <w:rPr>
      <w:noProof w:val="0"/>
      <w:u w:val="single"/>
      <w:lang w:val="en-US" w:eastAsia="en-US" w:bidi="ar-SA"/>
    </w:rPr>
  </w:style>
  <w:style w:type="character" w:customStyle="1" w:styleId="UnderlinesCharChar">
    <w:name w:val="Underlines Char Char"/>
    <w:basedOn w:val="DefaultParagraphFont"/>
    <w:rsid w:val="00A83D0A"/>
    <w:rPr>
      <w:rFonts w:cs="Arial"/>
      <w:b/>
      <w:bCs/>
      <w:noProof w:val="0"/>
      <w:sz w:val="22"/>
      <w:szCs w:val="26"/>
      <w:u w:val="single"/>
      <w:lang w:val="en-US" w:eastAsia="en-US" w:bidi="ar-SA"/>
    </w:rPr>
  </w:style>
  <w:style w:type="paragraph" w:customStyle="1" w:styleId="Style3">
    <w:name w:val="Style3"/>
    <w:basedOn w:val="Normal"/>
    <w:link w:val="Style3Char"/>
    <w:qFormat/>
    <w:rsid w:val="00A83D0A"/>
    <w:rPr>
      <w:rFonts w:ascii="Arial Narrow" w:eastAsia="Times New Roman" w:hAnsi="Arial Narrow" w:cs="Times New Roman"/>
      <w:b/>
      <w:sz w:val="20"/>
    </w:rPr>
  </w:style>
  <w:style w:type="character" w:customStyle="1" w:styleId="Style3Char">
    <w:name w:val="Style3 Char"/>
    <w:basedOn w:val="DefaultParagraphFont"/>
    <w:link w:val="Style3"/>
    <w:rsid w:val="00A83D0A"/>
    <w:rPr>
      <w:rFonts w:ascii="Arial Narrow" w:eastAsia="Times New Roman" w:hAnsi="Arial Narrow" w:cs="Times New Roman"/>
      <w:b/>
      <w:sz w:val="20"/>
    </w:rPr>
  </w:style>
  <w:style w:type="paragraph" w:customStyle="1" w:styleId="StyleStyle411pt">
    <w:name w:val="Style Style4 + 11 pt"/>
    <w:basedOn w:val="Normal"/>
    <w:link w:val="StyleStyle411ptChar"/>
    <w:qFormat/>
    <w:rsid w:val="00A83D0A"/>
    <w:rPr>
      <w:rFonts w:eastAsia="Times New Roman"/>
      <w:sz w:val="20"/>
      <w:u w:val="single"/>
    </w:rPr>
  </w:style>
  <w:style w:type="character" w:customStyle="1" w:styleId="StyleStyle411ptChar">
    <w:name w:val="Style Style4 + 11 pt Char"/>
    <w:link w:val="StyleStyle411pt"/>
    <w:rsid w:val="00A83D0A"/>
    <w:rPr>
      <w:rFonts w:ascii="Calibri" w:eastAsia="Times New Roman" w:hAnsi="Calibri"/>
      <w:sz w:val="20"/>
      <w:u w:val="single"/>
    </w:rPr>
  </w:style>
  <w:style w:type="paragraph" w:customStyle="1" w:styleId="StyleStyle411ptBold">
    <w:name w:val="Style Style4 + 11 pt Bold"/>
    <w:basedOn w:val="Normal"/>
    <w:link w:val="StyleStyle411ptBoldChar"/>
    <w:qFormat/>
    <w:rsid w:val="00A83D0A"/>
    <w:rPr>
      <w:b/>
      <w:bCs/>
      <w:sz w:val="20"/>
      <w:u w:val="single"/>
    </w:rPr>
  </w:style>
  <w:style w:type="character" w:customStyle="1" w:styleId="StyleStyle411ptBoldChar">
    <w:name w:val="Style Style4 + 11 pt Bold Char"/>
    <w:link w:val="StyleStyle411ptBold"/>
    <w:rsid w:val="00A83D0A"/>
    <w:rPr>
      <w:rFonts w:ascii="Calibri" w:hAnsi="Calibri"/>
      <w:b/>
      <w:bCs/>
      <w:sz w:val="20"/>
      <w:u w:val="single"/>
    </w:rPr>
  </w:style>
  <w:style w:type="paragraph" w:customStyle="1" w:styleId="Underlining">
    <w:name w:val="Underlining"/>
    <w:basedOn w:val="Normal"/>
    <w:link w:val="UnderliningChar"/>
    <w:qFormat/>
    <w:rsid w:val="00A83D0A"/>
    <w:rPr>
      <w:rFonts w:eastAsia="Times New Roman"/>
      <w:sz w:val="20"/>
      <w:u w:val="single"/>
    </w:rPr>
  </w:style>
  <w:style w:type="character" w:customStyle="1" w:styleId="UnderliningChar">
    <w:name w:val="Underlining Char"/>
    <w:basedOn w:val="DefaultParagraphFont"/>
    <w:link w:val="Underlining"/>
    <w:rsid w:val="00A83D0A"/>
    <w:rPr>
      <w:rFonts w:ascii="Calibri" w:eastAsia="Times New Roman" w:hAnsi="Calibri"/>
      <w:sz w:val="20"/>
      <w:u w:val="single"/>
    </w:rPr>
  </w:style>
  <w:style w:type="character" w:customStyle="1" w:styleId="StyleTimesNewRoman12ptBold">
    <w:name w:val="Style Times New Roman 12 pt Bold"/>
    <w:rsid w:val="00A83D0A"/>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qFormat/>
    <w:rsid w:val="00A83D0A"/>
    <w:rPr>
      <w:rFonts w:ascii="Century Gothic" w:hAnsi="Century Gothic"/>
      <w:sz w:val="24"/>
      <w:u w:val="thick"/>
    </w:rPr>
  </w:style>
  <w:style w:type="paragraph" w:customStyle="1" w:styleId="Cardstyle">
    <w:name w:val="Cardstyle"/>
    <w:basedOn w:val="Normal"/>
    <w:next w:val="Normal"/>
    <w:qFormat/>
    <w:rsid w:val="00A83D0A"/>
    <w:rPr>
      <w:rFonts w:eastAsia="Times New Roman" w:cs="Times New Roman"/>
      <w:sz w:val="20"/>
    </w:rPr>
  </w:style>
  <w:style w:type="character" w:customStyle="1" w:styleId="Style8pt1">
    <w:name w:val="Style 8 pt1"/>
    <w:basedOn w:val="DefaultParagraphFont"/>
    <w:rsid w:val="00A83D0A"/>
    <w:rPr>
      <w:rFonts w:ascii="Georgia" w:hAnsi="Georgia"/>
      <w:sz w:val="16"/>
    </w:rPr>
  </w:style>
  <w:style w:type="character" w:customStyle="1" w:styleId="Style8pt">
    <w:name w:val="Style 8 pt"/>
    <w:basedOn w:val="DefaultParagraphFont"/>
    <w:rsid w:val="00A83D0A"/>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A83D0A"/>
    <w:rPr>
      <w:rFonts w:eastAsia="Times New Roman" w:cs="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A83D0A"/>
    <w:rPr>
      <w:rFonts w:ascii="Calibri" w:eastAsia="Times New Roman" w:hAnsi="Calibri" w:cs="Times New Roman"/>
      <w:sz w:val="22"/>
      <w:u w:val="single"/>
      <w:bdr w:val="single" w:sz="4" w:space="0" w:color="auto"/>
    </w:rPr>
  </w:style>
  <w:style w:type="character" w:customStyle="1" w:styleId="StyleUnderlineChar11ptChar">
    <w:name w:val="Style Underline Char + 11 pt Char"/>
    <w:rsid w:val="00A83D0A"/>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A83D0A"/>
    <w:rPr>
      <w:rFonts w:eastAsia="Times New Roman" w:cs="Times New Roman"/>
      <w:b/>
      <w:bCs/>
      <w:sz w:val="20"/>
      <w:u w:val="single"/>
    </w:rPr>
  </w:style>
  <w:style w:type="character" w:customStyle="1" w:styleId="StyleUnderlineChar11ptBoldChar">
    <w:name w:val="Style Underline Char + 11 pt Bold Char"/>
    <w:link w:val="StyleUnderlineChar11ptBold"/>
    <w:rsid w:val="00A83D0A"/>
    <w:rPr>
      <w:rFonts w:ascii="Calibri" w:eastAsia="Times New Roman" w:hAnsi="Calibri" w:cs="Times New Roman"/>
      <w:b/>
      <w:bCs/>
      <w:sz w:val="20"/>
      <w:u w:val="single"/>
    </w:rPr>
  </w:style>
  <w:style w:type="character" w:customStyle="1" w:styleId="NormalTextChar">
    <w:name w:val="Normal Text Char"/>
    <w:link w:val="NormalText"/>
    <w:rsid w:val="00A83D0A"/>
    <w:rPr>
      <w:rFonts w:ascii="Calibri" w:hAnsi="Calibri"/>
      <w:sz w:val="20"/>
      <w:szCs w:val="26"/>
    </w:rPr>
  </w:style>
  <w:style w:type="character" w:customStyle="1" w:styleId="ShrinkChar">
    <w:name w:val="Shrink Char"/>
    <w:link w:val="Shrink"/>
    <w:rsid w:val="00A83D0A"/>
    <w:rPr>
      <w:rFonts w:ascii="Garamond" w:hAnsi="Garamond"/>
      <w:sz w:val="12"/>
    </w:rPr>
  </w:style>
  <w:style w:type="paragraph" w:customStyle="1" w:styleId="Shrink">
    <w:name w:val="Shrink"/>
    <w:link w:val="ShrinkChar"/>
    <w:qFormat/>
    <w:rsid w:val="00A83D0A"/>
    <w:pPr>
      <w:ind w:left="288" w:right="288"/>
    </w:pPr>
    <w:rPr>
      <w:rFonts w:ascii="Garamond" w:hAnsi="Garamond"/>
      <w:sz w:val="12"/>
    </w:rPr>
  </w:style>
  <w:style w:type="paragraph" w:customStyle="1" w:styleId="cites0">
    <w:name w:val="cites"/>
    <w:link w:val="citesChar0"/>
    <w:autoRedefine/>
    <w:qFormat/>
    <w:rsid w:val="00A83D0A"/>
    <w:pPr>
      <w:contextualSpacing/>
    </w:pPr>
    <w:rPr>
      <w:rFonts w:ascii="Times New Roman" w:eastAsia="Malgun Gothic" w:hAnsi="Times New Roman" w:cs="Times New Roman"/>
      <w:b/>
      <w:sz w:val="22"/>
      <w:u w:val="single"/>
    </w:rPr>
  </w:style>
  <w:style w:type="character" w:customStyle="1" w:styleId="citesChar0">
    <w:name w:val="cites Char"/>
    <w:aliases w:val="Heading 1 Char3"/>
    <w:link w:val="cites0"/>
    <w:rsid w:val="00A83D0A"/>
    <w:rPr>
      <w:rFonts w:ascii="Times New Roman" w:eastAsia="Malgun Gothic" w:hAnsi="Times New Roman" w:cs="Times New Roman"/>
      <w:b/>
      <w:sz w:val="22"/>
      <w:u w:val="single"/>
    </w:rPr>
  </w:style>
  <w:style w:type="character" w:customStyle="1" w:styleId="LanguageEditingChar">
    <w:name w:val="Language Editing Char"/>
    <w:link w:val="LanguageEditing"/>
    <w:locked/>
    <w:rsid w:val="00A83D0A"/>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A83D0A"/>
    <w:rPr>
      <w:rFonts w:ascii="Times New Roman" w:eastAsia="Times New Roman" w:hAnsi="Times New Roman" w:cs="Times New Roman"/>
      <w:strike/>
      <w:sz w:val="20"/>
    </w:rPr>
  </w:style>
  <w:style w:type="character" w:customStyle="1" w:styleId="CardsHighlight">
    <w:name w:val="Cards Highlight"/>
    <w:basedOn w:val="DefaultParagraphFont"/>
    <w:uiPriority w:val="1"/>
    <w:rsid w:val="00A83D0A"/>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A83D0A"/>
  </w:style>
  <w:style w:type="character" w:customStyle="1" w:styleId="CardsChar1">
    <w:name w:val="Cards Char1"/>
    <w:rsid w:val="00A83D0A"/>
    <w:rPr>
      <w:rFonts w:ascii="Times New Roman" w:hAnsi="Times New Roman" w:cs="Times New Roman"/>
      <w:sz w:val="20"/>
      <w:szCs w:val="20"/>
    </w:rPr>
  </w:style>
  <w:style w:type="character" w:customStyle="1" w:styleId="AuthorYear">
    <w:name w:val="AuthorYear"/>
    <w:uiPriority w:val="1"/>
    <w:qFormat/>
    <w:rsid w:val="00A83D0A"/>
    <w:rPr>
      <w:rFonts w:ascii="Georgia" w:hAnsi="Georgia"/>
      <w:b/>
      <w:sz w:val="24"/>
    </w:rPr>
  </w:style>
  <w:style w:type="paragraph" w:customStyle="1" w:styleId="Shrink8">
    <w:name w:val="Shrink8"/>
    <w:basedOn w:val="Normal"/>
    <w:qFormat/>
    <w:rsid w:val="00A83D0A"/>
    <w:rPr>
      <w:sz w:val="16"/>
    </w:rPr>
  </w:style>
  <w:style w:type="paragraph" w:customStyle="1" w:styleId="Normal1">
    <w:name w:val="Normal1"/>
    <w:qFormat/>
    <w:rsid w:val="00A83D0A"/>
    <w:rPr>
      <w:rFonts w:ascii="Calibri" w:eastAsia="Calibri" w:hAnsi="Calibri" w:cs="Calibri"/>
      <w:color w:val="000000"/>
      <w:sz w:val="22"/>
      <w:szCs w:val="20"/>
      <w:lang w:val="es-US" w:eastAsia="es-US"/>
    </w:rPr>
  </w:style>
  <w:style w:type="character" w:customStyle="1" w:styleId="highlight2">
    <w:name w:val="highlight2"/>
    <w:rsid w:val="00A83D0A"/>
    <w:rPr>
      <w:rFonts w:ascii="Arial" w:hAnsi="Arial"/>
      <w:b/>
      <w:sz w:val="19"/>
      <w:u w:val="thick"/>
      <w:bdr w:val="none" w:sz="0" w:space="0" w:color="auto"/>
      <w:shd w:val="clear" w:color="auto" w:fill="auto"/>
    </w:rPr>
  </w:style>
  <w:style w:type="paragraph" w:customStyle="1" w:styleId="Stylecard11pt">
    <w:name w:val="Style card + 11 pt"/>
    <w:basedOn w:val="card"/>
    <w:link w:val="Stylecard11ptChar"/>
    <w:qFormat/>
    <w:rsid w:val="00A83D0A"/>
    <w:rPr>
      <w:rFonts w:eastAsia="SimSun" w:cs="Times New Roman"/>
      <w:color w:val="00000A"/>
      <w:sz w:val="20"/>
      <w:lang w:eastAsia="zh-CN"/>
    </w:rPr>
  </w:style>
  <w:style w:type="character" w:customStyle="1" w:styleId="Stylecard11ptChar">
    <w:name w:val="Style card + 11 pt Char"/>
    <w:basedOn w:val="cardChar"/>
    <w:link w:val="Stylecard11pt"/>
    <w:rsid w:val="00A83D0A"/>
    <w:rPr>
      <w:rFonts w:ascii="Times New Roman" w:eastAsia="SimSun" w:hAnsi="Times New Roman" w:cs="Times New Roman"/>
      <w:color w:val="00000A"/>
      <w:sz w:val="20"/>
      <w:lang w:eastAsia="zh-CN"/>
    </w:rPr>
  </w:style>
  <w:style w:type="paragraph" w:customStyle="1" w:styleId="Stylecard11ptUnderline">
    <w:name w:val="Style card + 11 pt Underline"/>
    <w:basedOn w:val="card"/>
    <w:link w:val="Stylecard11ptUnderlineChar"/>
    <w:qFormat/>
    <w:rsid w:val="00A83D0A"/>
    <w:rPr>
      <w:rFonts w:eastAsia="SimSun" w:cs="Times New Roman"/>
      <w:color w:val="00000A"/>
      <w:sz w:val="20"/>
      <w:lang w:eastAsia="zh-CN"/>
    </w:rPr>
  </w:style>
  <w:style w:type="character" w:customStyle="1" w:styleId="Stylecard11ptUnderlineChar">
    <w:name w:val="Style card + 11 pt Underline Char"/>
    <w:basedOn w:val="cardChar"/>
    <w:link w:val="Stylecard11ptUnderline"/>
    <w:rsid w:val="00A83D0A"/>
    <w:rPr>
      <w:rFonts w:ascii="Times New Roman" w:eastAsia="SimSun" w:hAnsi="Times New Roman" w:cs="Times New Roman"/>
      <w:color w:val="00000A"/>
      <w:sz w:val="20"/>
      <w:lang w:eastAsia="zh-CN"/>
    </w:rPr>
  </w:style>
  <w:style w:type="character" w:customStyle="1" w:styleId="UnderlinedChar0">
    <w:name w:val="Underlined Char"/>
    <w:aliases w:val="small text Char Char"/>
    <w:rsid w:val="00A83D0A"/>
    <w:rPr>
      <w:rFonts w:ascii="Times New Roman" w:eastAsia="MS Mincho" w:hAnsi="Times New Roman" w:cs="Times New Roman"/>
      <w:sz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rief - Heading 1 Char,Heading 1 Char Char1"/>
    <w:basedOn w:val="DefaultParagraphFont"/>
    <w:rsid w:val="00A83D0A"/>
    <w:rPr>
      <w:rFonts w:cs="Arial"/>
      <w:b/>
      <w:bCs/>
      <w:kern w:val="32"/>
      <w:sz w:val="32"/>
      <w:szCs w:val="32"/>
      <w:u w:val="single"/>
      <w:lang w:val="en-US" w:eastAsia="en-US" w:bidi="ar-SA"/>
    </w:rPr>
  </w:style>
  <w:style w:type="character" w:customStyle="1" w:styleId="UNDERLINECharChar0">
    <w:name w:val="UNDERLINE Char Char"/>
    <w:basedOn w:val="DefaultParagraphFont"/>
    <w:rsid w:val="00A83D0A"/>
    <w:rPr>
      <w:bCs/>
      <w:kern w:val="28"/>
      <w:szCs w:val="32"/>
      <w:u w:val="single"/>
    </w:rPr>
  </w:style>
  <w:style w:type="character" w:customStyle="1" w:styleId="term">
    <w:name w:val="term"/>
    <w:basedOn w:val="DefaultParagraphFont"/>
    <w:rsid w:val="00A83D0A"/>
  </w:style>
  <w:style w:type="character" w:customStyle="1" w:styleId="SmallFontCharCharCharChar">
    <w:name w:val="Small Font Char Char Char Char"/>
    <w:basedOn w:val="DefaultParagraphFont"/>
    <w:rsid w:val="00A83D0A"/>
    <w:rPr>
      <w:rFonts w:ascii="Arial" w:hAnsi="Arial"/>
      <w:sz w:val="12"/>
      <w:szCs w:val="24"/>
    </w:rPr>
  </w:style>
  <w:style w:type="character" w:customStyle="1" w:styleId="vitstoryheadline">
    <w:name w:val="vitstoryheadline"/>
    <w:basedOn w:val="DefaultParagraphFont"/>
    <w:rsid w:val="00A83D0A"/>
  </w:style>
  <w:style w:type="character" w:customStyle="1" w:styleId="regtext">
    <w:name w:val="regtext"/>
    <w:basedOn w:val="DefaultParagraphFont"/>
    <w:rsid w:val="00A83D0A"/>
  </w:style>
  <w:style w:type="character" w:customStyle="1" w:styleId="bps-topic-ident">
    <w:name w:val="bps-topic-ident"/>
    <w:basedOn w:val="DefaultParagraphFont"/>
    <w:rsid w:val="00A83D0A"/>
  </w:style>
  <w:style w:type="character" w:customStyle="1" w:styleId="CharChar4">
    <w:name w:val="Char Char4"/>
    <w:basedOn w:val="DefaultParagraphFont"/>
    <w:rsid w:val="00A83D0A"/>
    <w:rPr>
      <w:b/>
      <w:bCs/>
      <w:sz w:val="28"/>
      <w:szCs w:val="28"/>
    </w:rPr>
  </w:style>
  <w:style w:type="character" w:customStyle="1" w:styleId="CharChar5">
    <w:name w:val="Char Char5"/>
    <w:basedOn w:val="DefaultParagraphFont"/>
    <w:rsid w:val="00A83D0A"/>
    <w:rPr>
      <w:rFonts w:ascii="Arial" w:hAnsi="Arial" w:cs="Arial"/>
      <w:b/>
      <w:bCs/>
      <w:sz w:val="26"/>
      <w:szCs w:val="26"/>
    </w:rPr>
  </w:style>
  <w:style w:type="paragraph" w:customStyle="1" w:styleId="tagcite0">
    <w:name w:val="tagcite"/>
    <w:basedOn w:val="Normal"/>
    <w:qFormat/>
    <w:rsid w:val="00A83D0A"/>
    <w:rPr>
      <w:rFonts w:eastAsia="Times New Roman" w:cs="Times New Roman"/>
      <w:b/>
    </w:rPr>
  </w:style>
  <w:style w:type="paragraph" w:customStyle="1" w:styleId="Regular">
    <w:name w:val="Regular"/>
    <w:link w:val="RegularChar"/>
    <w:rsid w:val="00A83D0A"/>
    <w:rPr>
      <w:rFonts w:ascii="Garamond" w:eastAsia="Times New Roman" w:hAnsi="Garamond" w:cs="Arial"/>
      <w:bCs/>
      <w:kern w:val="20"/>
      <w:sz w:val="20"/>
      <w:szCs w:val="32"/>
    </w:rPr>
  </w:style>
  <w:style w:type="paragraph" w:customStyle="1" w:styleId="Boldunderline0">
    <w:name w:val="Bold underline"/>
    <w:basedOn w:val="Normal"/>
    <w:rsid w:val="00A83D0A"/>
    <w:rPr>
      <w:rFonts w:eastAsia="Times New Roman" w:cs="Arial"/>
      <w:b/>
      <w:bCs/>
      <w:kern w:val="20"/>
      <w:sz w:val="20"/>
      <w:szCs w:val="32"/>
      <w:u w:val="single"/>
    </w:rPr>
  </w:style>
  <w:style w:type="character" w:customStyle="1" w:styleId="BoldunderlineChar0">
    <w:name w:val="Bold underline Char"/>
    <w:basedOn w:val="DefaultParagraphFont"/>
    <w:rsid w:val="00A83D0A"/>
    <w:rPr>
      <w:rFonts w:ascii="Garamond" w:hAnsi="Garamond" w:cs="Arial"/>
      <w:b/>
      <w:bCs/>
      <w:kern w:val="20"/>
      <w:szCs w:val="32"/>
      <w:u w:val="single"/>
      <w:lang w:val="en-US" w:eastAsia="en-US" w:bidi="ar-SA"/>
    </w:rPr>
  </w:style>
  <w:style w:type="paragraph" w:customStyle="1" w:styleId="tag1">
    <w:name w:val="tag1"/>
    <w:basedOn w:val="Normal"/>
    <w:qFormat/>
    <w:rsid w:val="00A83D0A"/>
    <w:rPr>
      <w:rFonts w:eastAsia="Times New Roman" w:cs="Times New Roman"/>
      <w:b/>
      <w:szCs w:val="20"/>
    </w:rPr>
  </w:style>
  <w:style w:type="character" w:customStyle="1" w:styleId="byline">
    <w:name w:val="byline"/>
    <w:basedOn w:val="DefaultParagraphFont"/>
    <w:rsid w:val="00A83D0A"/>
  </w:style>
  <w:style w:type="character" w:customStyle="1" w:styleId="7TimesNewRoman">
    <w:name w:val="7 Times New Roman"/>
    <w:rsid w:val="00A83D0A"/>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A83D0A"/>
    <w:rPr>
      <w:rFonts w:ascii="Cambria" w:eastAsia="Times New Roman" w:hAnsi="Cambria" w:cs="Times New Roman"/>
      <w:sz w:val="18"/>
      <w:szCs w:val="20"/>
    </w:rPr>
  </w:style>
  <w:style w:type="character" w:customStyle="1" w:styleId="Boxed">
    <w:name w:val="Boxed"/>
    <w:qFormat/>
    <w:rsid w:val="00A83D0A"/>
    <w:rPr>
      <w:rFonts w:ascii="Garamond" w:hAnsi="Garamond"/>
      <w:sz w:val="20"/>
      <w:bdr w:val="single" w:sz="6" w:space="0" w:color="auto"/>
    </w:rPr>
  </w:style>
  <w:style w:type="character" w:customStyle="1" w:styleId="CardtextChar0">
    <w:name w:val="Card text Char"/>
    <w:basedOn w:val="DefaultParagraphFont"/>
    <w:link w:val="Cardtext0"/>
    <w:rsid w:val="00A83D0A"/>
    <w:rPr>
      <w:rFonts w:ascii="Garamond" w:hAnsi="Garamond"/>
      <w:u w:val="single"/>
    </w:rPr>
  </w:style>
  <w:style w:type="paragraph" w:styleId="Date">
    <w:name w:val="Date"/>
    <w:aliases w:val="date"/>
    <w:basedOn w:val="Normal"/>
    <w:next w:val="Normal"/>
    <w:link w:val="DateChar"/>
    <w:uiPriority w:val="99"/>
    <w:rsid w:val="00A83D0A"/>
    <w:rPr>
      <w:rFonts w:eastAsia="Times New Roman" w:cs="Times New Roman"/>
      <w:sz w:val="16"/>
    </w:rPr>
  </w:style>
  <w:style w:type="character" w:customStyle="1" w:styleId="DateChar">
    <w:name w:val="Date Char"/>
    <w:aliases w:val="date Char"/>
    <w:basedOn w:val="DefaultParagraphFont"/>
    <w:link w:val="Date"/>
    <w:uiPriority w:val="99"/>
    <w:rsid w:val="00A83D0A"/>
    <w:rPr>
      <w:rFonts w:ascii="Calibri" w:eastAsia="Times New Roman" w:hAnsi="Calibri" w:cs="Times New Roman"/>
      <w:sz w:val="16"/>
    </w:rPr>
  </w:style>
  <w:style w:type="character" w:customStyle="1" w:styleId="CharChar2">
    <w:name w:val="Char Char2"/>
    <w:basedOn w:val="DefaultParagraphFont"/>
    <w:rsid w:val="00A83D0A"/>
  </w:style>
  <w:style w:type="paragraph" w:customStyle="1" w:styleId="DebateCardSmall">
    <w:name w:val="Debate Card Small"/>
    <w:basedOn w:val="Normal"/>
    <w:link w:val="DebateCardSmallChar"/>
    <w:qFormat/>
    <w:rsid w:val="00A83D0A"/>
    <w:pPr>
      <w:autoSpaceDE w:val="0"/>
      <w:autoSpaceDN w:val="0"/>
      <w:adjustRightInd w:val="0"/>
    </w:pPr>
    <w:rPr>
      <w:rFonts w:eastAsia="Times New Roman" w:cs="Times New Roman"/>
      <w:sz w:val="16"/>
      <w:szCs w:val="16"/>
      <w:lang w:val="x-none" w:eastAsia="x-none"/>
    </w:rPr>
  </w:style>
  <w:style w:type="character" w:customStyle="1" w:styleId="DebateCardSmallChar">
    <w:name w:val="Debate Card Small Char"/>
    <w:link w:val="DebateCardSmall"/>
    <w:rsid w:val="00A83D0A"/>
    <w:rPr>
      <w:rFonts w:ascii="Calibri" w:eastAsia="Times New Roman" w:hAnsi="Calibri" w:cs="Times New Roman"/>
      <w:sz w:val="16"/>
      <w:szCs w:val="16"/>
      <w:lang w:val="x-none" w:eastAsia="x-none"/>
    </w:rPr>
  </w:style>
  <w:style w:type="character" w:customStyle="1" w:styleId="reduce2">
    <w:name w:val="reduce2"/>
    <w:rsid w:val="00A83D0A"/>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A83D0A"/>
    <w:rPr>
      <w:rFonts w:eastAsia="Times New Roman" w:cs="Times New Roman"/>
      <w:b w:val="0"/>
      <w:bCs w:val="0"/>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A83D0A"/>
    <w:rPr>
      <w:rFonts w:ascii="Calibri" w:eastAsia="Times New Roman" w:hAnsi="Calibri" w:cs="Times New Roman"/>
      <w:sz w:val="20"/>
      <w:szCs w:val="20"/>
      <w:u w:val="single"/>
      <w:lang w:val="x-none" w:eastAsia="x-none"/>
    </w:rPr>
  </w:style>
  <w:style w:type="character" w:customStyle="1" w:styleId="AnalyticChar">
    <w:name w:val="Analytic Char"/>
    <w:basedOn w:val="DefaultParagraphFont"/>
    <w:link w:val="Analytic"/>
    <w:uiPriority w:val="4"/>
    <w:rsid w:val="00A83D0A"/>
    <w:rPr>
      <w:rFonts w:ascii="Calibri" w:eastAsia="Droid Sans Fallback" w:hAnsi="Calibri"/>
      <w:b/>
      <w:color w:val="00000A"/>
      <w:sz w:val="26"/>
      <w:szCs w:val="26"/>
    </w:rPr>
  </w:style>
  <w:style w:type="character" w:customStyle="1" w:styleId="asset-metabar-time">
    <w:name w:val="asset-metabar-time"/>
    <w:basedOn w:val="DefaultParagraphFont"/>
    <w:rsid w:val="00A83D0A"/>
  </w:style>
  <w:style w:type="character" w:customStyle="1" w:styleId="Style1CharChar">
    <w:name w:val="Style1 Char Char"/>
    <w:basedOn w:val="DefaultParagraphFont"/>
    <w:rsid w:val="00A83D0A"/>
    <w:rPr>
      <w:sz w:val="16"/>
      <w:szCs w:val="16"/>
      <w:lang w:val="en-US" w:eastAsia="en-US" w:bidi="ar-SA"/>
    </w:rPr>
  </w:style>
  <w:style w:type="character" w:customStyle="1" w:styleId="Style2CharChar">
    <w:name w:val="Style2 Char Char"/>
    <w:basedOn w:val="DefaultParagraphFont"/>
    <w:rsid w:val="00A83D0A"/>
    <w:rPr>
      <w:u w:val="thick"/>
      <w:lang w:val="en-US" w:eastAsia="en-US" w:bidi="ar-SA"/>
    </w:rPr>
  </w:style>
  <w:style w:type="character" w:customStyle="1" w:styleId="dateline">
    <w:name w:val="dateline"/>
    <w:basedOn w:val="DefaultParagraphFont"/>
    <w:rsid w:val="00A83D0A"/>
  </w:style>
  <w:style w:type="character" w:customStyle="1" w:styleId="date-display-single">
    <w:name w:val="date-display-single"/>
    <w:basedOn w:val="DefaultParagraphFont"/>
    <w:rsid w:val="00A83D0A"/>
  </w:style>
  <w:style w:type="character" w:customStyle="1" w:styleId="wikigeneratedlinkcontent">
    <w:name w:val="wikigeneratedlinkcontent"/>
    <w:basedOn w:val="DefaultParagraphFont"/>
    <w:rsid w:val="00A83D0A"/>
  </w:style>
  <w:style w:type="character" w:customStyle="1" w:styleId="Heading3CharCharChar3">
    <w:name w:val="Heading 3 Char Char Char3"/>
    <w:aliases w:val=" Char Char Char3,Char Char Char3,Heading 3 Char Char Char2, Char Char Char2,Char Char Char2"/>
    <w:basedOn w:val="DefaultParagraphFont"/>
    <w:rsid w:val="00A83D0A"/>
    <w:rPr>
      <w:rFonts w:cs="Arial"/>
      <w:bCs/>
      <w:szCs w:val="26"/>
      <w:u w:val="single"/>
      <w:lang w:val="en-US" w:eastAsia="en-US" w:bidi="ar-SA"/>
    </w:rPr>
  </w:style>
  <w:style w:type="character" w:customStyle="1" w:styleId="aqj">
    <w:name w:val="aqj"/>
    <w:rsid w:val="00A83D0A"/>
  </w:style>
  <w:style w:type="character" w:customStyle="1" w:styleId="CardTextChar1">
    <w:name w:val="CardText Char"/>
    <w:basedOn w:val="DefaultParagraphFont"/>
    <w:link w:val="CardText1"/>
    <w:locked/>
    <w:rsid w:val="00A83D0A"/>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A83D0A"/>
    <w:pPr>
      <w:ind w:left="288" w:right="288"/>
    </w:pPr>
    <w:rPr>
      <w:rFonts w:ascii="Times New Roman" w:eastAsia="Times New Roman" w:hAnsi="Times New Roman" w:cs="Times New Roman"/>
      <w:sz w:val="16"/>
    </w:rPr>
  </w:style>
  <w:style w:type="character" w:customStyle="1" w:styleId="ilad">
    <w:name w:val="il_ad"/>
    <w:rsid w:val="00A83D0A"/>
  </w:style>
  <w:style w:type="character" w:customStyle="1" w:styleId="CardsUnderlined">
    <w:name w:val="Cards Underlined"/>
    <w:qFormat/>
    <w:rsid w:val="00A83D0A"/>
    <w:rPr>
      <w:rFonts w:ascii="Helvetica" w:hAnsi="Helvetica"/>
      <w:sz w:val="22"/>
      <w:szCs w:val="24"/>
      <w:u w:val="thick"/>
    </w:rPr>
  </w:style>
  <w:style w:type="paragraph" w:customStyle="1" w:styleId="BBCite">
    <w:name w:val="BB Cite"/>
    <w:basedOn w:val="Normal"/>
    <w:autoRedefine/>
    <w:rsid w:val="00A83D0A"/>
    <w:pPr>
      <w:keepNext/>
      <w:keepLines/>
      <w:widowControl w:val="0"/>
      <w:tabs>
        <w:tab w:val="left" w:pos="8280"/>
      </w:tabs>
      <w:autoSpaceDE w:val="0"/>
      <w:autoSpaceDN w:val="0"/>
      <w:adjustRightInd w:val="0"/>
      <w:spacing w:before="120" w:line="200" w:lineRule="exact"/>
    </w:pPr>
    <w:rPr>
      <w:rFonts w:eastAsia="Times New Roman" w:cs="Times New Roman"/>
      <w:snapToGrid w:val="0"/>
      <w:color w:val="000000"/>
      <w:sz w:val="20"/>
      <w:szCs w:val="18"/>
    </w:rPr>
  </w:style>
  <w:style w:type="character" w:customStyle="1" w:styleId="pullquote">
    <w:name w:val="pullquote"/>
    <w:basedOn w:val="DefaultParagraphFont"/>
    <w:rsid w:val="00A83D0A"/>
  </w:style>
  <w:style w:type="character" w:customStyle="1" w:styleId="StyleStyleUnderline411pt">
    <w:name w:val="Style Style Underline4 + 11 pt"/>
    <w:basedOn w:val="DefaultParagraphFont"/>
    <w:rsid w:val="00A83D0A"/>
    <w:rPr>
      <w:sz w:val="20"/>
      <w:u w:val="single"/>
    </w:rPr>
  </w:style>
  <w:style w:type="character" w:customStyle="1" w:styleId="StyleStyleUnderline411ptBold">
    <w:name w:val="Style Style Underline4 + 11 pt Bold"/>
    <w:basedOn w:val="DefaultParagraphFont"/>
    <w:rsid w:val="00A83D0A"/>
    <w:rPr>
      <w:b/>
      <w:bCs/>
      <w:sz w:val="20"/>
      <w:u w:val="single"/>
    </w:rPr>
  </w:style>
  <w:style w:type="character" w:customStyle="1" w:styleId="StyleStyleUnderline311pt">
    <w:name w:val="Style Style Underline3 + 11 pt"/>
    <w:basedOn w:val="DefaultParagraphFont"/>
    <w:rsid w:val="00A83D0A"/>
    <w:rPr>
      <w:sz w:val="20"/>
      <w:u w:val="single"/>
    </w:rPr>
  </w:style>
  <w:style w:type="character" w:customStyle="1" w:styleId="StyleStyleUnderline311ptBold">
    <w:name w:val="Style Style Underline3 + 11 pt Bold"/>
    <w:basedOn w:val="DefaultParagraphFont"/>
    <w:rsid w:val="00A83D0A"/>
    <w:rPr>
      <w:b/>
      <w:bCs/>
      <w:sz w:val="20"/>
      <w:u w:val="single"/>
    </w:rPr>
  </w:style>
  <w:style w:type="character" w:customStyle="1" w:styleId="red-subtitle">
    <w:name w:val="red-subtitle"/>
    <w:basedOn w:val="DefaultParagraphFont"/>
    <w:rsid w:val="00A83D0A"/>
  </w:style>
  <w:style w:type="character" w:styleId="PageNumber">
    <w:name w:val="page number"/>
    <w:aliases w:val="card ununderlined"/>
    <w:basedOn w:val="DefaultParagraphFont"/>
    <w:uiPriority w:val="99"/>
    <w:unhideWhenUsed/>
    <w:rsid w:val="00A83D0A"/>
  </w:style>
  <w:style w:type="character" w:customStyle="1" w:styleId="ft1">
    <w:name w:val="ft1"/>
    <w:basedOn w:val="DefaultParagraphFont"/>
    <w:rsid w:val="00A83D0A"/>
  </w:style>
  <w:style w:type="character" w:customStyle="1" w:styleId="dropcap">
    <w:name w:val="dropcap"/>
    <w:basedOn w:val="DefaultParagraphFont"/>
    <w:rsid w:val="00A83D0A"/>
  </w:style>
  <w:style w:type="paragraph" w:customStyle="1" w:styleId="TagText">
    <w:name w:val="TagText"/>
    <w:basedOn w:val="Normal"/>
    <w:uiPriority w:val="99"/>
    <w:qFormat/>
    <w:rsid w:val="00A83D0A"/>
    <w:pPr>
      <w:spacing w:before="200"/>
    </w:pPr>
    <w:rPr>
      <w:rFonts w:eastAsia="Calibri"/>
      <w:b/>
      <w:sz w:val="24"/>
    </w:rPr>
  </w:style>
  <w:style w:type="paragraph" w:customStyle="1" w:styleId="BreakTag">
    <w:name w:val="Break Tag"/>
    <w:basedOn w:val="Normal"/>
    <w:autoRedefine/>
    <w:uiPriority w:val="4"/>
    <w:qFormat/>
    <w:rsid w:val="00A83D0A"/>
    <w:pPr>
      <w:spacing w:before="240"/>
    </w:pPr>
    <w:rPr>
      <w:rFonts w:ascii="Arial" w:hAnsi="Arial" w:cs="Arial"/>
      <w:b/>
      <w:sz w:val="26"/>
    </w:rPr>
  </w:style>
  <w:style w:type="paragraph" w:customStyle="1" w:styleId="BreakBlock">
    <w:name w:val="Break Block"/>
    <w:basedOn w:val="Normal"/>
    <w:link w:val="BreakBlockChar"/>
    <w:autoRedefine/>
    <w:qFormat/>
    <w:rsid w:val="00A83D0A"/>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A83D0A"/>
    <w:rPr>
      <w:rFonts w:ascii="Arial Bold" w:hAnsi="Arial Bold" w:cs="Arial"/>
      <w:b/>
      <w:caps/>
      <w:sz w:val="32"/>
      <w:u w:val="single"/>
    </w:rPr>
  </w:style>
  <w:style w:type="character" w:customStyle="1" w:styleId="m4841727538114946087gmail-styleunderline">
    <w:name w:val="m_4841727538114946087gmail-styleunderline"/>
    <w:basedOn w:val="DefaultParagraphFont"/>
    <w:rsid w:val="00A83D0A"/>
  </w:style>
  <w:style w:type="character" w:customStyle="1" w:styleId="Mention1">
    <w:name w:val="Mention1"/>
    <w:basedOn w:val="DefaultParagraphFont"/>
    <w:uiPriority w:val="99"/>
    <w:semiHidden/>
    <w:unhideWhenUsed/>
    <w:rsid w:val="00A83D0A"/>
    <w:rPr>
      <w:color w:val="2B579A"/>
      <w:shd w:val="clear" w:color="auto" w:fill="E6E6E6"/>
    </w:rPr>
  </w:style>
  <w:style w:type="character" w:customStyle="1" w:styleId="Styleunderline11pt">
    <w:name w:val="Style underline + 11 pt"/>
    <w:rsid w:val="00A83D0A"/>
    <w:rPr>
      <w:rFonts w:ascii="Times New Roman" w:hAnsi="Times New Roman"/>
      <w:sz w:val="20"/>
      <w:u w:val="single"/>
    </w:rPr>
  </w:style>
  <w:style w:type="paragraph" w:customStyle="1" w:styleId="Minimize">
    <w:name w:val="Minimize"/>
    <w:basedOn w:val="card"/>
    <w:next w:val="Normal"/>
    <w:link w:val="MinimizeChar"/>
    <w:qFormat/>
    <w:rsid w:val="00A83D0A"/>
    <w:pPr>
      <w:widowControl w:val="0"/>
      <w:autoSpaceDE w:val="0"/>
      <w:autoSpaceDN w:val="0"/>
      <w:adjustRightInd w:val="0"/>
      <w:spacing w:after="200" w:line="276" w:lineRule="auto"/>
    </w:pPr>
    <w:rPr>
      <w:rFonts w:ascii="Georgia" w:hAnsi="Georgia"/>
      <w:bCs/>
      <w:color w:val="000000"/>
      <w:sz w:val="12"/>
      <w:szCs w:val="20"/>
    </w:rPr>
  </w:style>
  <w:style w:type="character" w:customStyle="1" w:styleId="MinimizeChar">
    <w:name w:val="Minimize Char"/>
    <w:link w:val="Minimize"/>
    <w:rsid w:val="00A83D0A"/>
    <w:rPr>
      <w:rFonts w:ascii="Georgia" w:hAnsi="Georgia"/>
      <w:bCs/>
      <w:color w:val="000000"/>
      <w:sz w:val="12"/>
      <w:szCs w:val="20"/>
    </w:rPr>
  </w:style>
  <w:style w:type="character" w:customStyle="1" w:styleId="hilite1">
    <w:name w:val="hilite1"/>
    <w:basedOn w:val="DefaultParagraphFont"/>
    <w:rsid w:val="00A83D0A"/>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uiPriority w:val="99"/>
    <w:qFormat/>
    <w:rsid w:val="00A83D0A"/>
    <w:rPr>
      <w:rFonts w:eastAsia="Times New Roman"/>
      <w:b/>
      <w:szCs w:val="20"/>
    </w:rPr>
  </w:style>
  <w:style w:type="character" w:customStyle="1" w:styleId="NormaltagChar">
    <w:name w:val="Normal tag Char"/>
    <w:basedOn w:val="DefaultParagraphFont"/>
    <w:link w:val="Normaltag"/>
    <w:uiPriority w:val="99"/>
    <w:locked/>
    <w:rsid w:val="00A83D0A"/>
    <w:rPr>
      <w:rFonts w:ascii="Calibri" w:eastAsia="Times New Roman" w:hAnsi="Calibri"/>
      <w:b/>
      <w:sz w:val="22"/>
      <w:szCs w:val="20"/>
    </w:rPr>
  </w:style>
  <w:style w:type="character" w:customStyle="1" w:styleId="CitesChar2">
    <w:name w:val="Cites Char2"/>
    <w:link w:val="Cites"/>
    <w:rsid w:val="00A83D0A"/>
    <w:rPr>
      <w:rFonts w:ascii="Times New Roman" w:eastAsia="Calibri" w:hAnsi="Times New Roman" w:cs="Times New Roman"/>
      <w:b/>
      <w:color w:val="00000A"/>
      <w:sz w:val="20"/>
      <w:szCs w:val="20"/>
    </w:rPr>
  </w:style>
  <w:style w:type="paragraph" w:customStyle="1" w:styleId="BlockTitle2">
    <w:name w:val="Block Title2"/>
    <w:basedOn w:val="Normal"/>
    <w:next w:val="Normal"/>
    <w:qFormat/>
    <w:rsid w:val="00A83D0A"/>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A83D0A"/>
    <w:pPr>
      <w:spacing w:before="120" w:after="120"/>
    </w:pPr>
    <w:rPr>
      <w:rFonts w:eastAsia="Times New Roman"/>
      <w:b/>
      <w:u w:val="single"/>
      <w:lang w:bidi="en-US"/>
    </w:rPr>
  </w:style>
  <w:style w:type="paragraph" w:styleId="TOC9">
    <w:name w:val="toc 9"/>
    <w:basedOn w:val="Normal"/>
    <w:next w:val="Normal"/>
    <w:autoRedefine/>
    <w:rsid w:val="00A83D0A"/>
    <w:pPr>
      <w:ind w:left="1600"/>
    </w:pPr>
    <w:rPr>
      <w:rFonts w:eastAsia="Times New Roman"/>
      <w:sz w:val="20"/>
      <w:lang w:bidi="en-US"/>
    </w:rPr>
  </w:style>
  <w:style w:type="paragraph" w:customStyle="1" w:styleId="TxBrp1">
    <w:name w:val="TxBr_p1"/>
    <w:basedOn w:val="Normal"/>
    <w:qFormat/>
    <w:rsid w:val="00A83D0A"/>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A83D0A"/>
    <w:pPr>
      <w:spacing w:before="100" w:beforeAutospacing="1" w:after="100" w:afterAutospacing="1"/>
    </w:pPr>
    <w:rPr>
      <w:rFonts w:eastAsia="Times New Roman"/>
      <w:lang w:bidi="en-US"/>
    </w:rPr>
  </w:style>
  <w:style w:type="character" w:customStyle="1" w:styleId="standardcontent">
    <w:name w:val="standardcontent"/>
    <w:basedOn w:val="DefaultParagraphFont"/>
    <w:rsid w:val="00A83D0A"/>
  </w:style>
  <w:style w:type="paragraph" w:customStyle="1" w:styleId="hat">
    <w:name w:val="hat"/>
    <w:basedOn w:val="Normal"/>
    <w:next w:val="Normal"/>
    <w:link w:val="hatChar"/>
    <w:qFormat/>
    <w:rsid w:val="00A83D0A"/>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A83D0A"/>
  </w:style>
  <w:style w:type="paragraph" w:customStyle="1" w:styleId="HotRouteChar">
    <w:name w:val="Hot Route! Char"/>
    <w:basedOn w:val="Normal"/>
    <w:qFormat/>
    <w:rsid w:val="00A83D0A"/>
    <w:pPr>
      <w:ind w:left="144"/>
    </w:pPr>
    <w:rPr>
      <w:rFonts w:eastAsia="Times New Roman"/>
      <w:sz w:val="20"/>
      <w:lang w:bidi="en-US"/>
    </w:rPr>
  </w:style>
  <w:style w:type="paragraph" w:customStyle="1" w:styleId="Default">
    <w:name w:val="Default"/>
    <w:qFormat/>
    <w:rsid w:val="00A83D0A"/>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A83D0A"/>
    <w:rPr>
      <w:rFonts w:ascii="Cambria" w:hAnsi="Cambria" w:cs="Times New Roman"/>
      <w:b/>
      <w:bCs/>
      <w:sz w:val="26"/>
      <w:szCs w:val="26"/>
    </w:rPr>
  </w:style>
  <w:style w:type="character" w:customStyle="1" w:styleId="CardCharChar1">
    <w:name w:val="Card Char Char1"/>
    <w:basedOn w:val="DefaultParagraphFont"/>
    <w:rsid w:val="00A83D0A"/>
    <w:rPr>
      <w:rFonts w:cs="Times New Roman"/>
      <w:b/>
      <w:bCs/>
      <w:sz w:val="28"/>
      <w:szCs w:val="28"/>
    </w:rPr>
  </w:style>
  <w:style w:type="paragraph" w:customStyle="1" w:styleId="SmallFont">
    <w:name w:val="Small Font"/>
    <w:basedOn w:val="Normal"/>
    <w:link w:val="SmallFontChar"/>
    <w:qFormat/>
    <w:rsid w:val="00A83D0A"/>
    <w:pPr>
      <w:spacing w:after="200"/>
      <w:jc w:val="both"/>
    </w:pPr>
    <w:rPr>
      <w:rFonts w:eastAsia="Calibri"/>
      <w:szCs w:val="18"/>
    </w:rPr>
  </w:style>
  <w:style w:type="character" w:customStyle="1" w:styleId="SmallFontChar">
    <w:name w:val="Small Font Char"/>
    <w:basedOn w:val="DefaultParagraphFont"/>
    <w:link w:val="SmallFont"/>
    <w:locked/>
    <w:rsid w:val="00A83D0A"/>
    <w:rPr>
      <w:rFonts w:ascii="Calibri" w:eastAsia="Calibri" w:hAnsi="Calibri"/>
      <w:sz w:val="22"/>
      <w:szCs w:val="18"/>
    </w:rPr>
  </w:style>
  <w:style w:type="character" w:customStyle="1" w:styleId="CircleChar1">
    <w:name w:val="Circle Char1"/>
    <w:basedOn w:val="DefaultParagraphFont"/>
    <w:rsid w:val="00A83D0A"/>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A83D0A"/>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A83D0A"/>
    <w:rPr>
      <w:rFonts w:ascii="Calibri" w:eastAsia="Times New Roman" w:hAnsi="Calibri" w:cs="Times New Roman"/>
      <w:b/>
      <w:sz w:val="20"/>
      <w:szCs w:val="20"/>
    </w:rPr>
  </w:style>
  <w:style w:type="character" w:customStyle="1" w:styleId="hit1">
    <w:name w:val="hit1"/>
    <w:basedOn w:val="DefaultParagraphFont"/>
    <w:rsid w:val="00A83D0A"/>
    <w:rPr>
      <w:b/>
      <w:bCs/>
      <w:color w:val="CC0033"/>
    </w:rPr>
  </w:style>
  <w:style w:type="character" w:customStyle="1" w:styleId="upper">
    <w:name w:val="upper"/>
    <w:basedOn w:val="DefaultParagraphFont"/>
    <w:rsid w:val="00A83D0A"/>
  </w:style>
  <w:style w:type="character" w:customStyle="1" w:styleId="SmallFont7pt">
    <w:name w:val="Small Font (7 pt)"/>
    <w:basedOn w:val="DefaultParagraphFont"/>
    <w:qFormat/>
    <w:rsid w:val="00A83D0A"/>
    <w:rPr>
      <w:sz w:val="14"/>
    </w:rPr>
  </w:style>
  <w:style w:type="paragraph" w:customStyle="1" w:styleId="UnderlinedText">
    <w:name w:val="Underlined Text"/>
    <w:basedOn w:val="Normal"/>
    <w:qFormat/>
    <w:rsid w:val="00A83D0A"/>
    <w:rPr>
      <w:rFonts w:eastAsia="Times New Roman"/>
      <w:b/>
      <w:szCs w:val="20"/>
    </w:rPr>
  </w:style>
  <w:style w:type="character" w:customStyle="1" w:styleId="SmallText-New">
    <w:name w:val="Small Text - New"/>
    <w:basedOn w:val="DefaultParagraphFont"/>
    <w:rsid w:val="00A83D0A"/>
    <w:rPr>
      <w:rFonts w:ascii="Arial Narrow" w:hAnsi="Arial Narrow"/>
      <w:sz w:val="14"/>
    </w:rPr>
  </w:style>
  <w:style w:type="character" w:customStyle="1" w:styleId="Underlined-New">
    <w:name w:val="Underlined - New"/>
    <w:basedOn w:val="DefaultParagraphFont"/>
    <w:rsid w:val="00A83D0A"/>
    <w:rPr>
      <w:rFonts w:ascii="Arial Narrow" w:hAnsi="Arial Narrow"/>
      <w:sz w:val="16"/>
      <w:u w:val="single"/>
    </w:rPr>
  </w:style>
  <w:style w:type="paragraph" w:styleId="TOC2">
    <w:name w:val="toc 2"/>
    <w:basedOn w:val="Normal"/>
    <w:next w:val="Normal"/>
    <w:autoRedefine/>
    <w:uiPriority w:val="39"/>
    <w:qFormat/>
    <w:rsid w:val="00A83D0A"/>
    <w:pPr>
      <w:ind w:left="200"/>
    </w:pPr>
    <w:rPr>
      <w:rFonts w:eastAsia="Times New Roman"/>
      <w:sz w:val="20"/>
      <w:lang w:bidi="en-US"/>
    </w:rPr>
  </w:style>
  <w:style w:type="paragraph" w:styleId="TOCHeading">
    <w:name w:val="TOC Heading"/>
    <w:basedOn w:val="Heading1"/>
    <w:next w:val="Normal"/>
    <w:uiPriority w:val="39"/>
    <w:qFormat/>
    <w:rsid w:val="00A83D0A"/>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A83D0A"/>
    <w:rPr>
      <w:rFonts w:ascii="Arial Narrow" w:hAnsi="Arial Narrow"/>
      <w:dstrike w:val="0"/>
      <w:sz w:val="20"/>
      <w:bdr w:val="single" w:sz="2" w:space="0" w:color="auto"/>
      <w:vertAlign w:val="baseline"/>
    </w:rPr>
  </w:style>
  <w:style w:type="character" w:customStyle="1" w:styleId="style65">
    <w:name w:val="style65"/>
    <w:basedOn w:val="DefaultParagraphFont"/>
    <w:rsid w:val="00A83D0A"/>
    <w:rPr>
      <w:rFonts w:cs="Times New Roman"/>
    </w:rPr>
  </w:style>
  <w:style w:type="character" w:customStyle="1" w:styleId="qlabel">
    <w:name w:val="q_label"/>
    <w:basedOn w:val="DefaultParagraphFont"/>
    <w:rsid w:val="00A83D0A"/>
  </w:style>
  <w:style w:type="character" w:customStyle="1" w:styleId="alabel">
    <w:name w:val="a_label"/>
    <w:basedOn w:val="DefaultParagraphFont"/>
    <w:rsid w:val="00A83D0A"/>
  </w:style>
  <w:style w:type="character" w:customStyle="1" w:styleId="BoldandUnderlineCharChar">
    <w:name w:val="Bold and Underline Char Char"/>
    <w:basedOn w:val="DefaultParagraphFont"/>
    <w:rsid w:val="00A83D0A"/>
    <w:rPr>
      <w:rFonts w:eastAsia="MS Mincho"/>
      <w:b/>
      <w:u w:val="single"/>
      <w:lang w:val="en-US" w:eastAsia="en-US" w:bidi="ar-SA"/>
    </w:rPr>
  </w:style>
  <w:style w:type="character" w:customStyle="1" w:styleId="CardTextChar2">
    <w:name w:val="Card Text Char"/>
    <w:basedOn w:val="DefaultParagraphFont"/>
    <w:rsid w:val="00A83D0A"/>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A83D0A"/>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A83D0A"/>
    <w:rPr>
      <w:rFonts w:cs="Arial"/>
      <w:bCs/>
      <w:szCs w:val="26"/>
      <w:u w:val="single"/>
      <w:lang w:val="en-US" w:eastAsia="en-US" w:bidi="ar-SA"/>
    </w:rPr>
  </w:style>
  <w:style w:type="paragraph" w:customStyle="1" w:styleId="evidencetextChar">
    <w:name w:val="evidence text Char"/>
    <w:basedOn w:val="Normal"/>
    <w:qFormat/>
    <w:rsid w:val="00A83D0A"/>
    <w:pPr>
      <w:ind w:left="1728" w:right="1008"/>
    </w:pPr>
    <w:rPr>
      <w:rFonts w:eastAsia="Times New Roman"/>
      <w:color w:val="000000"/>
      <w:sz w:val="18"/>
    </w:rPr>
  </w:style>
  <w:style w:type="character" w:customStyle="1" w:styleId="underline2">
    <w:name w:val="underline2"/>
    <w:basedOn w:val="DefaultParagraphFont"/>
    <w:rsid w:val="00A83D0A"/>
    <w:rPr>
      <w:u w:val="single"/>
    </w:rPr>
  </w:style>
  <w:style w:type="character" w:customStyle="1" w:styleId="UnderlineChar4Char">
    <w:name w:val="Underline Char4 Char"/>
    <w:basedOn w:val="DefaultParagraphFont"/>
    <w:link w:val="UnderlineChar4"/>
    <w:rsid w:val="00A83D0A"/>
    <w:rPr>
      <w:u w:val="single"/>
    </w:rPr>
  </w:style>
  <w:style w:type="paragraph" w:customStyle="1" w:styleId="UnderlineChar4">
    <w:name w:val="Underline Char4"/>
    <w:basedOn w:val="Normal"/>
    <w:link w:val="UnderlineChar4Char"/>
    <w:qFormat/>
    <w:rsid w:val="00A83D0A"/>
    <w:rPr>
      <w:rFonts w:asciiTheme="minorHAnsi" w:hAnsiTheme="minorHAnsi"/>
      <w:sz w:val="24"/>
      <w:u w:val="single"/>
    </w:rPr>
  </w:style>
  <w:style w:type="character" w:customStyle="1" w:styleId="BoldandUnderlineChar3Char2">
    <w:name w:val="Bold and Underline Char3 Char2"/>
    <w:basedOn w:val="DefaultParagraphFont"/>
    <w:link w:val="BoldandUnderlineChar3"/>
    <w:rsid w:val="00A83D0A"/>
    <w:rPr>
      <w:b/>
      <w:u w:val="single"/>
    </w:rPr>
  </w:style>
  <w:style w:type="paragraph" w:customStyle="1" w:styleId="BoldandUnderlineChar3">
    <w:name w:val="Bold and Underline Char3"/>
    <w:basedOn w:val="Normal"/>
    <w:link w:val="BoldandUnderlineChar3Char2"/>
    <w:qFormat/>
    <w:rsid w:val="00A83D0A"/>
    <w:rPr>
      <w:rFonts w:asciiTheme="minorHAnsi" w:hAnsiTheme="minorHAnsi"/>
      <w:b/>
      <w:sz w:val="24"/>
      <w:u w:val="single"/>
    </w:rPr>
  </w:style>
  <w:style w:type="character" w:customStyle="1" w:styleId="inside-head">
    <w:name w:val="inside-head"/>
    <w:basedOn w:val="DefaultParagraphFont"/>
    <w:rsid w:val="00A83D0A"/>
  </w:style>
  <w:style w:type="character" w:customStyle="1" w:styleId="officialstitle-">
    <w:name w:val="official_s_title-"/>
    <w:basedOn w:val="DefaultParagraphFont"/>
    <w:rsid w:val="00A83D0A"/>
  </w:style>
  <w:style w:type="character" w:customStyle="1" w:styleId="officialsbureau">
    <w:name w:val="official_s_bureau"/>
    <w:basedOn w:val="DefaultParagraphFont"/>
    <w:rsid w:val="00A83D0A"/>
  </w:style>
  <w:style w:type="paragraph" w:customStyle="1" w:styleId="Stylecard11ptBoldUnderline">
    <w:name w:val="Style card + 11 pt Bold Underline"/>
    <w:basedOn w:val="card"/>
    <w:link w:val="Stylecard11ptBoldUnderlineChar"/>
    <w:qFormat/>
    <w:rsid w:val="00A83D0A"/>
    <w:rPr>
      <w:rFonts w:ascii="Georgia" w:eastAsia="SimSun" w:hAnsi="Georgia"/>
      <w:b/>
      <w:lang w:eastAsia="zh-CN"/>
    </w:rPr>
  </w:style>
  <w:style w:type="character" w:customStyle="1" w:styleId="Stylecard11ptBoldUnderlineChar">
    <w:name w:val="Style card + 11 pt Bold Underline Char"/>
    <w:link w:val="Stylecard11ptBoldUnderline"/>
    <w:rsid w:val="00A83D0A"/>
    <w:rPr>
      <w:rFonts w:ascii="Georgia" w:eastAsia="SimSun" w:hAnsi="Georgia"/>
      <w:b/>
      <w:sz w:val="16"/>
      <w:lang w:eastAsia="zh-CN"/>
    </w:rPr>
  </w:style>
  <w:style w:type="character" w:customStyle="1" w:styleId="StyleStyle11ptBoldUnderlineBorderSinglesolidlineAuto">
    <w:name w:val="Style Style 11 pt Bold Underline Border: : (Single solid line Auto ..."/>
    <w:basedOn w:val="DefaultParagraphFont"/>
    <w:rsid w:val="00A83D0A"/>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card"/>
    <w:link w:val="StylecardLatinVerdana-BoldUnderlineChar"/>
    <w:qFormat/>
    <w:rsid w:val="00A83D0A"/>
    <w:rPr>
      <w:rFonts w:ascii="Georgia" w:eastAsia="SimSun" w:hAnsi="Georgia"/>
      <w:bCs/>
      <w:lang w:eastAsia="zh-CN"/>
    </w:rPr>
  </w:style>
  <w:style w:type="character" w:customStyle="1" w:styleId="StylecardLatinVerdana-BoldUnderlineChar">
    <w:name w:val="Style card + (Latin) Verdana-Bold Underline Char"/>
    <w:basedOn w:val="cardChar"/>
    <w:link w:val="StylecardLatinVerdana-BoldUnderline"/>
    <w:rsid w:val="00A83D0A"/>
    <w:rPr>
      <w:rFonts w:ascii="Georgia" w:eastAsia="SimSun" w:hAnsi="Georgia"/>
      <w:bCs/>
      <w:sz w:val="16"/>
      <w:lang w:eastAsia="zh-CN"/>
    </w:rPr>
  </w:style>
  <w:style w:type="paragraph" w:styleId="HTMLPreformatted">
    <w:name w:val="HTML Preformatted"/>
    <w:basedOn w:val="Normal"/>
    <w:link w:val="HTMLPreformattedChar"/>
    <w:rsid w:val="00A83D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A83D0A"/>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A83D0A"/>
    <w:rPr>
      <w:u w:val="single"/>
    </w:rPr>
  </w:style>
  <w:style w:type="character" w:customStyle="1" w:styleId="StyleUnderlining11ptChar">
    <w:name w:val="Style Underlining + 11 pt Char"/>
    <w:basedOn w:val="DefaultParagraphFont"/>
    <w:link w:val="StyleUnderlining11pt"/>
    <w:rsid w:val="00A83D0A"/>
    <w:rPr>
      <w:rFonts w:ascii="Calibri" w:hAnsi="Calibri"/>
      <w:sz w:val="22"/>
      <w:u w:val="single"/>
    </w:rPr>
  </w:style>
  <w:style w:type="paragraph" w:customStyle="1" w:styleId="StyleCardText9pt">
    <w:name w:val="Style Card Text + 9 pt"/>
    <w:basedOn w:val="Normal"/>
    <w:link w:val="StyleCardText9ptChar"/>
    <w:qFormat/>
    <w:rsid w:val="00A83D0A"/>
    <w:pPr>
      <w:spacing w:after="200"/>
      <w:contextualSpacing/>
    </w:pPr>
    <w:rPr>
      <w:rFonts w:eastAsia="Calibri"/>
    </w:rPr>
  </w:style>
  <w:style w:type="character" w:customStyle="1" w:styleId="StyleCardText9ptChar">
    <w:name w:val="Style Card Text + 9 pt Char"/>
    <w:basedOn w:val="DefaultParagraphFont"/>
    <w:link w:val="StyleCardText9pt"/>
    <w:rsid w:val="00A83D0A"/>
    <w:rPr>
      <w:rFonts w:ascii="Calibri" w:eastAsia="Calibri" w:hAnsi="Calibri"/>
      <w:sz w:val="22"/>
    </w:rPr>
  </w:style>
  <w:style w:type="paragraph" w:styleId="Quote">
    <w:name w:val="Quote"/>
    <w:basedOn w:val="Normal"/>
    <w:next w:val="Normal"/>
    <w:link w:val="QuoteChar"/>
    <w:uiPriority w:val="29"/>
    <w:qFormat/>
    <w:rsid w:val="00A83D0A"/>
    <w:pPr>
      <w:widowControl w:val="0"/>
    </w:pPr>
    <w:rPr>
      <w:rFonts w:eastAsia="Times New Roman"/>
      <w:iCs/>
      <w:color w:val="000000"/>
      <w:lang w:bidi="en-US"/>
    </w:rPr>
  </w:style>
  <w:style w:type="character" w:customStyle="1" w:styleId="QuoteChar">
    <w:name w:val="Quote Char"/>
    <w:basedOn w:val="DefaultParagraphFont"/>
    <w:link w:val="Quote"/>
    <w:uiPriority w:val="29"/>
    <w:rsid w:val="00A83D0A"/>
    <w:rPr>
      <w:rFonts w:ascii="Calibri" w:eastAsia="Times New Roman" w:hAnsi="Calibri"/>
      <w:iCs/>
      <w:color w:val="000000"/>
      <w:sz w:val="22"/>
      <w:lang w:bidi="en-US"/>
    </w:rPr>
  </w:style>
  <w:style w:type="character" w:customStyle="1" w:styleId="underlineChar">
    <w:name w:val="underline Char"/>
    <w:basedOn w:val="DefaultParagraphFont"/>
    <w:rsid w:val="00A83D0A"/>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A83D0A"/>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A83D0A"/>
    <w:rPr>
      <w:sz w:val="20"/>
      <w:u w:val="single"/>
    </w:rPr>
  </w:style>
  <w:style w:type="paragraph" w:styleId="BodyTextIndent2">
    <w:name w:val="Body Text Indent 2"/>
    <w:basedOn w:val="Normal"/>
    <w:link w:val="BodyTextIndent2Char"/>
    <w:unhideWhenUsed/>
    <w:rsid w:val="00A83D0A"/>
    <w:pPr>
      <w:spacing w:after="120" w:line="480" w:lineRule="auto"/>
      <w:ind w:left="360"/>
    </w:pPr>
  </w:style>
  <w:style w:type="character" w:customStyle="1" w:styleId="BodyTextIndent2Char">
    <w:name w:val="Body Text Indent 2 Char"/>
    <w:basedOn w:val="DefaultParagraphFont"/>
    <w:link w:val="BodyTextIndent2"/>
    <w:rsid w:val="00A83D0A"/>
    <w:rPr>
      <w:rFonts w:ascii="Calibri" w:hAnsi="Calibri"/>
      <w:sz w:val="22"/>
    </w:rPr>
  </w:style>
  <w:style w:type="paragraph" w:styleId="BodyTextIndent3">
    <w:name w:val="Body Text Indent 3"/>
    <w:basedOn w:val="Normal"/>
    <w:link w:val="BodyTextIndent3Char"/>
    <w:uiPriority w:val="99"/>
    <w:unhideWhenUsed/>
    <w:rsid w:val="00A83D0A"/>
    <w:pPr>
      <w:spacing w:after="120"/>
      <w:ind w:left="360"/>
    </w:pPr>
    <w:rPr>
      <w:szCs w:val="16"/>
    </w:rPr>
  </w:style>
  <w:style w:type="character" w:customStyle="1" w:styleId="BodyTextIndent3Char">
    <w:name w:val="Body Text Indent 3 Char"/>
    <w:basedOn w:val="DefaultParagraphFont"/>
    <w:link w:val="BodyTextIndent3"/>
    <w:uiPriority w:val="99"/>
    <w:rsid w:val="00A83D0A"/>
    <w:rPr>
      <w:rFonts w:ascii="Calibri" w:hAnsi="Calibri"/>
      <w:sz w:val="22"/>
      <w:szCs w:val="16"/>
    </w:rPr>
  </w:style>
  <w:style w:type="paragraph" w:styleId="BodyText2">
    <w:name w:val="Body Text 2"/>
    <w:basedOn w:val="Normal"/>
    <w:link w:val="BodyText2Char"/>
    <w:unhideWhenUsed/>
    <w:rsid w:val="00A83D0A"/>
    <w:pPr>
      <w:spacing w:after="120" w:line="480" w:lineRule="auto"/>
    </w:pPr>
  </w:style>
  <w:style w:type="character" w:customStyle="1" w:styleId="BodyText2Char">
    <w:name w:val="Body Text 2 Char"/>
    <w:basedOn w:val="DefaultParagraphFont"/>
    <w:link w:val="BodyText2"/>
    <w:rsid w:val="00A83D0A"/>
    <w:rPr>
      <w:rFonts w:ascii="Calibri" w:hAnsi="Calibri"/>
      <w:sz w:val="22"/>
    </w:rPr>
  </w:style>
  <w:style w:type="paragraph" w:styleId="BodyTextIndent">
    <w:name w:val="Body Text Indent"/>
    <w:basedOn w:val="Normal"/>
    <w:link w:val="BodyTextIndentChar"/>
    <w:uiPriority w:val="99"/>
    <w:unhideWhenUsed/>
    <w:rsid w:val="00A83D0A"/>
    <w:pPr>
      <w:spacing w:after="120"/>
      <w:ind w:left="360"/>
    </w:pPr>
  </w:style>
  <w:style w:type="character" w:customStyle="1" w:styleId="BodyTextIndentChar">
    <w:name w:val="Body Text Indent Char"/>
    <w:basedOn w:val="DefaultParagraphFont"/>
    <w:link w:val="BodyTextIndent"/>
    <w:uiPriority w:val="99"/>
    <w:rsid w:val="00A83D0A"/>
    <w:rPr>
      <w:rFonts w:ascii="Calibri" w:hAnsi="Calibri"/>
      <w:sz w:val="22"/>
    </w:rPr>
  </w:style>
  <w:style w:type="paragraph" w:styleId="BodyText3">
    <w:name w:val="Body Text 3"/>
    <w:basedOn w:val="Normal"/>
    <w:link w:val="BodyText3Char"/>
    <w:unhideWhenUsed/>
    <w:rsid w:val="00A83D0A"/>
    <w:pPr>
      <w:spacing w:after="120"/>
    </w:pPr>
    <w:rPr>
      <w:szCs w:val="16"/>
    </w:rPr>
  </w:style>
  <w:style w:type="character" w:customStyle="1" w:styleId="BodyText3Char">
    <w:name w:val="Body Text 3 Char"/>
    <w:basedOn w:val="DefaultParagraphFont"/>
    <w:link w:val="BodyText3"/>
    <w:rsid w:val="00A83D0A"/>
    <w:rPr>
      <w:rFonts w:ascii="Calibri" w:hAnsi="Calibri"/>
      <w:sz w:val="22"/>
      <w:szCs w:val="16"/>
    </w:rPr>
  </w:style>
  <w:style w:type="character" w:customStyle="1" w:styleId="StyleBold">
    <w:name w:val="Style Bold"/>
    <w:basedOn w:val="DefaultParagraphFont"/>
    <w:uiPriority w:val="9"/>
    <w:semiHidden/>
    <w:rsid w:val="00A83D0A"/>
    <w:rPr>
      <w:b/>
      <w:bCs/>
    </w:rPr>
  </w:style>
  <w:style w:type="character" w:customStyle="1" w:styleId="body-text">
    <w:name w:val="body-text"/>
    <w:basedOn w:val="DefaultParagraphFont"/>
    <w:rsid w:val="00A83D0A"/>
  </w:style>
  <w:style w:type="paragraph" w:customStyle="1" w:styleId="StyleStyle411ptBoldBorderSinglesolidlineAuto0">
    <w:name w:val="Style Style4 + 11 pt Bold Border: : (Single solid line Auto  0...."/>
    <w:basedOn w:val="Normal"/>
    <w:link w:val="StyleStyle411ptBoldBorderSinglesolidlineAuto0Char"/>
    <w:qFormat/>
    <w:rsid w:val="00A83D0A"/>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A83D0A"/>
    <w:rPr>
      <w:rFonts w:ascii="Calibri" w:eastAsia="Times New Roman" w:hAnsi="Calibri"/>
      <w:b/>
      <w:bCs/>
      <w:sz w:val="22"/>
      <w:u w:val="single"/>
      <w:bdr w:val="single" w:sz="4" w:space="0" w:color="auto"/>
    </w:rPr>
  </w:style>
  <w:style w:type="character" w:customStyle="1" w:styleId="globalcontentbody">
    <w:name w:val="globalcontentbody"/>
    <w:basedOn w:val="DefaultParagraphFont"/>
    <w:rsid w:val="00A83D0A"/>
  </w:style>
  <w:style w:type="paragraph" w:customStyle="1" w:styleId="StyleStyle112pt">
    <w:name w:val="Style Style1 + 12 pt"/>
    <w:basedOn w:val="Normal"/>
    <w:link w:val="StyleStyle112ptChar"/>
    <w:qFormat/>
    <w:rsid w:val="00A83D0A"/>
    <w:rPr>
      <w:rFonts w:eastAsia="SimSun"/>
      <w:u w:val="single"/>
      <w:lang w:eastAsia="zh-CN"/>
    </w:rPr>
  </w:style>
  <w:style w:type="character" w:customStyle="1" w:styleId="StyleStyle112ptChar">
    <w:name w:val="Style Style1 + 12 pt Char"/>
    <w:basedOn w:val="DefaultParagraphFont"/>
    <w:link w:val="StyleStyle112pt"/>
    <w:rsid w:val="00A83D0A"/>
    <w:rPr>
      <w:rFonts w:ascii="Calibri" w:eastAsia="SimSun" w:hAnsi="Calibri"/>
      <w:sz w:val="22"/>
      <w:u w:val="single"/>
      <w:lang w:eastAsia="zh-CN"/>
    </w:rPr>
  </w:style>
  <w:style w:type="paragraph" w:customStyle="1" w:styleId="MinimizedText">
    <w:name w:val="Minimized Text"/>
    <w:basedOn w:val="Normal"/>
    <w:link w:val="MinimizedTextChar"/>
    <w:qFormat/>
    <w:rsid w:val="00A83D0A"/>
    <w:rPr>
      <w:rFonts w:eastAsia="Times New Roman"/>
    </w:rPr>
  </w:style>
  <w:style w:type="character" w:customStyle="1" w:styleId="MinimizedTextChar">
    <w:name w:val="Minimized Text Char"/>
    <w:basedOn w:val="DefaultParagraphFont"/>
    <w:link w:val="MinimizedText"/>
    <w:rsid w:val="00A83D0A"/>
    <w:rPr>
      <w:rFonts w:ascii="Calibri" w:eastAsia="Times New Roman" w:hAnsi="Calibri"/>
      <w:sz w:val="22"/>
    </w:rPr>
  </w:style>
  <w:style w:type="character" w:customStyle="1" w:styleId="term1">
    <w:name w:val="term1"/>
    <w:basedOn w:val="DefaultParagraphFont"/>
    <w:rsid w:val="00A83D0A"/>
    <w:rPr>
      <w:b/>
      <w:bCs/>
    </w:rPr>
  </w:style>
  <w:style w:type="character" w:customStyle="1" w:styleId="Styleterm111ptUnderline">
    <w:name w:val="Style term1 + 11 pt Underline"/>
    <w:basedOn w:val="term1"/>
    <w:rsid w:val="00A83D0A"/>
    <w:rPr>
      <w:b/>
      <w:bCs/>
      <w:sz w:val="20"/>
      <w:u w:val="single"/>
    </w:rPr>
  </w:style>
  <w:style w:type="paragraph" w:customStyle="1" w:styleId="StyleMinimizedTextArialNarrow10pt">
    <w:name w:val="Style Minimized Text + Arial Narrow 10 pt"/>
    <w:basedOn w:val="MinimizedText"/>
    <w:link w:val="StyleMinimizedTextArialNarrow10ptChar"/>
    <w:qFormat/>
    <w:rsid w:val="00A83D0A"/>
    <w:rPr>
      <w:sz w:val="20"/>
    </w:rPr>
  </w:style>
  <w:style w:type="character" w:customStyle="1" w:styleId="StyleMinimizedTextArialNarrow10ptChar">
    <w:name w:val="Style Minimized Text + Arial Narrow 10 pt Char"/>
    <w:basedOn w:val="MinimizedTextChar"/>
    <w:link w:val="StyleMinimizedTextArialNarrow10pt"/>
    <w:rsid w:val="00A83D0A"/>
    <w:rPr>
      <w:rFonts w:ascii="Calibri" w:eastAsia="Times New Roman" w:hAnsi="Calibri"/>
      <w:sz w:val="20"/>
    </w:rPr>
  </w:style>
  <w:style w:type="character" w:customStyle="1" w:styleId="Styleunderline11ptBold">
    <w:name w:val="Style underline + 11 pt Bold"/>
    <w:basedOn w:val="underline"/>
    <w:rsid w:val="00A83D0A"/>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A83D0A"/>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A83D0A"/>
    <w:rPr>
      <w:rFonts w:ascii="Calibri" w:eastAsia="Times New Roman" w:hAnsi="Calibri"/>
      <w:sz w:val="22"/>
      <w:u w:val="single"/>
      <w:bdr w:val="single" w:sz="4" w:space="0" w:color="auto"/>
    </w:rPr>
  </w:style>
  <w:style w:type="character" w:customStyle="1" w:styleId="Style9pt">
    <w:name w:val="Style 9 pt"/>
    <w:basedOn w:val="DefaultParagraphFont"/>
    <w:rsid w:val="00A83D0A"/>
    <w:rPr>
      <w:rFonts w:ascii="Times New Roman" w:hAnsi="Times New Roman"/>
      <w:sz w:val="20"/>
    </w:rPr>
  </w:style>
  <w:style w:type="paragraph" w:customStyle="1" w:styleId="StyleStyle49pt3">
    <w:name w:val="Style Style4 + 9 pt3"/>
    <w:basedOn w:val="Style4"/>
    <w:link w:val="StyleStyle49pt3Char"/>
    <w:qFormat/>
    <w:rsid w:val="00A83D0A"/>
    <w:pPr>
      <w:spacing w:after="160" w:line="259" w:lineRule="auto"/>
    </w:pPr>
    <w:rPr>
      <w:rFonts w:ascii="Calibri" w:eastAsia="Times New Roman" w:hAnsi="Calibri" w:cs="Times New Roman"/>
    </w:rPr>
  </w:style>
  <w:style w:type="character" w:customStyle="1" w:styleId="StyleStyle49pt3Char">
    <w:name w:val="Style Style4 + 9 pt3 Char"/>
    <w:basedOn w:val="Style4Char"/>
    <w:link w:val="StyleStyle49pt3"/>
    <w:rsid w:val="00A83D0A"/>
    <w:rPr>
      <w:rFonts w:ascii="Calibri" w:eastAsia="Times New Roman" w:hAnsi="Calibri" w:cs="Times New Roman"/>
      <w:u w:val="single"/>
      <w:lang w:val="x-none"/>
    </w:rPr>
  </w:style>
  <w:style w:type="paragraph" w:customStyle="1" w:styleId="StyleStyle4Bold">
    <w:name w:val="Style Style4 + Bold"/>
    <w:basedOn w:val="Style4"/>
    <w:link w:val="StyleStyle4BoldChar"/>
    <w:qFormat/>
    <w:rsid w:val="00A83D0A"/>
    <w:pPr>
      <w:spacing w:after="160" w:line="259" w:lineRule="auto"/>
    </w:pPr>
    <w:rPr>
      <w:rFonts w:ascii="Calibri" w:eastAsia="Times New Roman" w:hAnsi="Calibri" w:cs="Times New Roman"/>
      <w:b/>
      <w:bCs/>
    </w:rPr>
  </w:style>
  <w:style w:type="character" w:customStyle="1" w:styleId="StyleStyle4BoldChar">
    <w:name w:val="Style Style4 + Bold Char"/>
    <w:basedOn w:val="Style4Char"/>
    <w:link w:val="StyleStyle4Bold"/>
    <w:rsid w:val="00A83D0A"/>
    <w:rPr>
      <w:rFonts w:ascii="Calibri" w:eastAsia="Times New Roman" w:hAnsi="Calibri" w:cs="Times New Roman"/>
      <w:b/>
      <w:bCs/>
      <w:u w:val="single"/>
      <w:lang w:val="x-none"/>
    </w:rPr>
  </w:style>
  <w:style w:type="character" w:customStyle="1" w:styleId="authorbio">
    <w:name w:val="authorbio"/>
    <w:basedOn w:val="DefaultParagraphFont"/>
    <w:rsid w:val="00A83D0A"/>
  </w:style>
  <w:style w:type="character" w:customStyle="1" w:styleId="a">
    <w:name w:val="a"/>
    <w:basedOn w:val="DefaultParagraphFont"/>
    <w:rsid w:val="00A83D0A"/>
  </w:style>
  <w:style w:type="character" w:customStyle="1" w:styleId="StyleUnderline3">
    <w:name w:val="Style Underline3"/>
    <w:basedOn w:val="DefaultParagraphFont"/>
    <w:rsid w:val="00A83D0A"/>
    <w:rPr>
      <w:u w:val="single"/>
    </w:rPr>
  </w:style>
  <w:style w:type="paragraph" w:customStyle="1" w:styleId="StyleStyle111ptBorderSinglesolidlineAuto05ptL">
    <w:name w:val="Style Style1 + 11 pt Border: : (Single solid line Auto  0.5 pt L..."/>
    <w:link w:val="StyleStyle111ptBorderSinglesolidlineAuto05ptLChar"/>
    <w:qFormat/>
    <w:rsid w:val="00A83D0A"/>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A83D0A"/>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A83D0A"/>
    <w:rPr>
      <w:u w:val="single"/>
    </w:rPr>
  </w:style>
  <w:style w:type="paragraph" w:customStyle="1" w:styleId="Circled">
    <w:name w:val="Circled"/>
    <w:link w:val="CircledChar"/>
    <w:qFormat/>
    <w:rsid w:val="00A83D0A"/>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2"/>
    <w:link w:val="Circled"/>
    <w:rsid w:val="00A83D0A"/>
    <w:rPr>
      <w:rFonts w:ascii="Times New Roman" w:eastAsia="MS Mincho" w:hAnsi="Times New Roman" w:cs="Times New Roman"/>
      <w:b/>
      <w:sz w:val="22"/>
      <w:szCs w:val="20"/>
      <w:u w:val="single"/>
      <w:lang w:eastAsia="ja-JP"/>
    </w:rPr>
  </w:style>
  <w:style w:type="character" w:customStyle="1" w:styleId="base">
    <w:name w:val="base"/>
    <w:basedOn w:val="DefaultParagraphFont"/>
    <w:rsid w:val="00A83D0A"/>
  </w:style>
  <w:style w:type="character" w:customStyle="1" w:styleId="part-of-speech">
    <w:name w:val="part-of-speech"/>
    <w:basedOn w:val="DefaultParagraphFont"/>
    <w:rsid w:val="00A83D0A"/>
  </w:style>
  <w:style w:type="character" w:customStyle="1" w:styleId="sep">
    <w:name w:val="sep"/>
    <w:basedOn w:val="DefaultParagraphFont"/>
    <w:rsid w:val="00A83D0A"/>
  </w:style>
  <w:style w:type="character" w:customStyle="1" w:styleId="pron">
    <w:name w:val="pron"/>
    <w:basedOn w:val="DefaultParagraphFont"/>
    <w:rsid w:val="00A83D0A"/>
  </w:style>
  <w:style w:type="paragraph" w:customStyle="1" w:styleId="StyleStyle4LatinTimesNewRomanAsianSimSun">
    <w:name w:val="Style Style4 + (Latin) Times New Roman (Asian) SimSun"/>
    <w:basedOn w:val="Normal"/>
    <w:link w:val="StyleStyle4LatinTimesNewRomanAsianSimSunChar"/>
    <w:qFormat/>
    <w:rsid w:val="00A83D0A"/>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A83D0A"/>
    <w:rPr>
      <w:rFonts w:ascii="Calibri" w:eastAsia="SimSun" w:hAnsi="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A83D0A"/>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A83D0A"/>
    <w:rPr>
      <w:rFonts w:ascii="Calibri" w:eastAsia="SimSun" w:hAnsi="Calibri"/>
      <w:b/>
      <w:bCs/>
      <w:sz w:val="22"/>
      <w:u w:val="single"/>
    </w:rPr>
  </w:style>
  <w:style w:type="character" w:customStyle="1" w:styleId="CharChar3">
    <w:name w:val="Char Char3"/>
    <w:basedOn w:val="DefaultParagraphFont"/>
    <w:rsid w:val="00A83D0A"/>
    <w:rPr>
      <w:rFonts w:cs="Arial"/>
      <w:b/>
      <w:bCs/>
      <w:iCs/>
      <w:lang w:val="en-US" w:eastAsia="en-US" w:bidi="ar-SA"/>
    </w:rPr>
  </w:style>
  <w:style w:type="character" w:customStyle="1" w:styleId="SubtitleChar1">
    <w:name w:val="Subtitle Char1"/>
    <w:aliases w:val="Underlined card text Char1"/>
    <w:basedOn w:val="DefaultParagraphFont"/>
    <w:rsid w:val="00A83D0A"/>
    <w:rPr>
      <w:color w:val="5A5A5A" w:themeColor="text1" w:themeTint="A5"/>
      <w:spacing w:val="15"/>
      <w:sz w:val="22"/>
      <w:szCs w:val="22"/>
    </w:rPr>
  </w:style>
  <w:style w:type="paragraph" w:customStyle="1" w:styleId="StyleStyle411pt1">
    <w:name w:val="Style Style4 + 11 pt1"/>
    <w:basedOn w:val="Style4"/>
    <w:link w:val="StyleStyle411pt1Char"/>
    <w:qFormat/>
    <w:rsid w:val="00A83D0A"/>
    <w:pPr>
      <w:spacing w:after="160" w:line="259" w:lineRule="auto"/>
    </w:pPr>
    <w:rPr>
      <w:rFonts w:ascii="Calibri" w:eastAsia="Times New Roman" w:hAnsi="Calibri" w:cs="Times New Roman"/>
    </w:rPr>
  </w:style>
  <w:style w:type="character" w:customStyle="1" w:styleId="StyleStyle411pt1Char">
    <w:name w:val="Style Style4 + 11 pt1 Char"/>
    <w:basedOn w:val="Style4Char"/>
    <w:link w:val="StyleStyle411pt1"/>
    <w:rsid w:val="00A83D0A"/>
    <w:rPr>
      <w:rFonts w:ascii="Calibri" w:eastAsia="Times New Roman" w:hAnsi="Calibri" w:cs="Times New Roman"/>
      <w:u w:val="single"/>
      <w:lang w:val="x-none"/>
    </w:rPr>
  </w:style>
  <w:style w:type="character" w:customStyle="1" w:styleId="BoldandUnderlineCharChar2">
    <w:name w:val="Bold and Underline Char Char2"/>
    <w:basedOn w:val="DefaultParagraphFont"/>
    <w:rsid w:val="00A83D0A"/>
    <w:rPr>
      <w:b/>
      <w:u w:val="single"/>
      <w:lang w:val="en-US" w:eastAsia="en-US" w:bidi="ar-SA"/>
    </w:rPr>
  </w:style>
  <w:style w:type="character" w:customStyle="1" w:styleId="StyleUnderlineCharChar111pt">
    <w:name w:val="Style Underline Char Char1 + 11 pt"/>
    <w:basedOn w:val="DefaultParagraphFont"/>
    <w:rsid w:val="00A83D0A"/>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A83D0A"/>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A83D0A"/>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A83D0A"/>
    <w:rPr>
      <w:sz w:val="22"/>
      <w:u w:val="single"/>
    </w:rPr>
  </w:style>
  <w:style w:type="paragraph" w:customStyle="1" w:styleId="StyleMinimizedTextArialNarrow9pt">
    <w:name w:val="Style Minimized Text + Arial Narrow 9 pt"/>
    <w:basedOn w:val="Normal"/>
    <w:link w:val="StyleMinimizedTextArialNarrow9ptChar"/>
    <w:qFormat/>
    <w:rsid w:val="00A83D0A"/>
    <w:rPr>
      <w:rFonts w:eastAsia="Times New Roman"/>
    </w:rPr>
  </w:style>
  <w:style w:type="character" w:customStyle="1" w:styleId="StyleMinimizedTextArialNarrow9ptChar">
    <w:name w:val="Style Minimized Text + Arial Narrow 9 pt Char"/>
    <w:basedOn w:val="DefaultParagraphFont"/>
    <w:link w:val="StyleMinimizedTextArialNarrow9pt"/>
    <w:rsid w:val="00A83D0A"/>
    <w:rPr>
      <w:rFonts w:ascii="Calibri" w:eastAsia="Times New Roman" w:hAnsi="Calibri"/>
      <w:sz w:val="22"/>
    </w:rPr>
  </w:style>
  <w:style w:type="paragraph" w:customStyle="1" w:styleId="StyleBoldandUnderlineChar11ptNotBold">
    <w:name w:val="Style Bold and Underline Char + 11 pt Not Bold"/>
    <w:link w:val="StyleBoldandUnderlineChar11ptNotBoldChar"/>
    <w:qFormat/>
    <w:rsid w:val="00A83D0A"/>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A83D0A"/>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A83D0A"/>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A83D0A"/>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A83D0A"/>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A83D0A"/>
    <w:rPr>
      <w:b w:val="0"/>
      <w:bCs/>
      <w:sz w:val="20"/>
      <w:u w:val="single"/>
      <w:lang w:val="en-US" w:eastAsia="en-US" w:bidi="ar-SA"/>
    </w:rPr>
  </w:style>
  <w:style w:type="character" w:customStyle="1" w:styleId="Styleunderline9pt">
    <w:name w:val="Style underline + 9 pt"/>
    <w:basedOn w:val="underline"/>
    <w:rsid w:val="00A83D0A"/>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A83D0A"/>
    <w:rPr>
      <w:rFonts w:ascii="Times New Roman" w:hAnsi="Times New Roman"/>
      <w:sz w:val="20"/>
    </w:rPr>
  </w:style>
  <w:style w:type="character" w:customStyle="1" w:styleId="Styleunderline9pt1">
    <w:name w:val="Style underline + 9 pt1"/>
    <w:basedOn w:val="underline"/>
    <w:rsid w:val="00A83D0A"/>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A83D0A"/>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A83D0A"/>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A83D0A"/>
    <w:rPr>
      <w:b/>
      <w:bCs/>
      <w:noProof w:val="0"/>
      <w:sz w:val="20"/>
      <w:u w:val="single"/>
      <w:lang w:val="en-US" w:eastAsia="en-US" w:bidi="ar-SA"/>
    </w:rPr>
  </w:style>
  <w:style w:type="character" w:customStyle="1" w:styleId="Hyperlink23">
    <w:name w:val="Hyperlink23"/>
    <w:basedOn w:val="DefaultParagraphFont"/>
    <w:rsid w:val="00A83D0A"/>
    <w:rPr>
      <w:color w:val="3300CC"/>
      <w:u w:val="single"/>
    </w:rPr>
  </w:style>
  <w:style w:type="paragraph" w:customStyle="1" w:styleId="cardCharChar">
    <w:name w:val="card Char Char"/>
    <w:basedOn w:val="Normal"/>
    <w:link w:val="cardCharCharChar"/>
    <w:qFormat/>
    <w:rsid w:val="00A83D0A"/>
    <w:pPr>
      <w:ind w:left="288" w:right="288"/>
    </w:pPr>
    <w:rPr>
      <w:rFonts w:eastAsia="Times New Roman"/>
      <w:szCs w:val="20"/>
    </w:rPr>
  </w:style>
  <w:style w:type="character" w:customStyle="1" w:styleId="cardCharCharChar">
    <w:name w:val="card Char Char Char"/>
    <w:basedOn w:val="DefaultParagraphFont"/>
    <w:link w:val="cardCharChar"/>
    <w:rsid w:val="00A83D0A"/>
    <w:rPr>
      <w:rFonts w:ascii="Calibri" w:eastAsia="Times New Roman" w:hAnsi="Calibri"/>
      <w:sz w:val="22"/>
      <w:szCs w:val="20"/>
    </w:rPr>
  </w:style>
  <w:style w:type="character" w:customStyle="1" w:styleId="StyleunderlineArialNarrow9ptBold">
    <w:name w:val="Style underline + Arial Narrow 9 pt Bold"/>
    <w:basedOn w:val="underline"/>
    <w:rsid w:val="00A83D0A"/>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A83D0A"/>
  </w:style>
  <w:style w:type="character" w:customStyle="1" w:styleId="StylecardCharCharArialNarrow9ptChar">
    <w:name w:val="Style card Char Char + Arial Narrow 9 pt Char"/>
    <w:basedOn w:val="cardCharCharChar"/>
    <w:link w:val="StylecardCharCharArialNarrow9pt"/>
    <w:rsid w:val="00A83D0A"/>
    <w:rPr>
      <w:rFonts w:ascii="Calibri" w:eastAsia="Times New Roman" w:hAnsi="Calibri"/>
      <w:sz w:val="22"/>
      <w:szCs w:val="20"/>
    </w:rPr>
  </w:style>
  <w:style w:type="character" w:customStyle="1" w:styleId="CardTextChar10">
    <w:name w:val="Card Text Char1"/>
    <w:basedOn w:val="DefaultParagraphFont"/>
    <w:rsid w:val="00A83D0A"/>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A83D0A"/>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0"/>
    <w:link w:val="StyleCardTextArialNarrow9pt"/>
    <w:rsid w:val="00A83D0A"/>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A83D0A"/>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A83D0A"/>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DefaultParagraphFont"/>
    <w:rsid w:val="00A83D0A"/>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A83D0A"/>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0"/>
    <w:link w:val="StyleCardTextArialNarrow8pt"/>
    <w:rsid w:val="00A83D0A"/>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A83D0A"/>
    <w:rPr>
      <w:rFonts w:eastAsia="Times New Roman"/>
    </w:rPr>
  </w:style>
  <w:style w:type="character" w:customStyle="1" w:styleId="TextsmallChar">
    <w:name w:val="Textsmall Char"/>
    <w:basedOn w:val="DefaultParagraphFont"/>
    <w:link w:val="Textsmall"/>
    <w:rsid w:val="00A83D0A"/>
    <w:rPr>
      <w:rFonts w:ascii="Calibri" w:eastAsia="Times New Roman" w:hAnsi="Calibri"/>
      <w:sz w:val="22"/>
    </w:rPr>
  </w:style>
  <w:style w:type="character" w:customStyle="1" w:styleId="CharChar111">
    <w:name w:val="Char Char111"/>
    <w:basedOn w:val="DefaultParagraphFont"/>
    <w:rsid w:val="00A83D0A"/>
    <w:rPr>
      <w:rFonts w:cs="Arial"/>
      <w:bCs/>
      <w:szCs w:val="26"/>
      <w:u w:val="single"/>
      <w:lang w:val="en-US" w:eastAsia="en-US" w:bidi="ar-SA"/>
    </w:rPr>
  </w:style>
  <w:style w:type="paragraph" w:customStyle="1" w:styleId="cardtextsmall">
    <w:name w:val="card text small"/>
    <w:basedOn w:val="Normal"/>
    <w:qFormat/>
    <w:rsid w:val="00A83D0A"/>
    <w:rPr>
      <w:rFonts w:ascii="Arial Narrow" w:eastAsia="Times New Roman" w:hAnsi="Arial Narrow"/>
    </w:rPr>
  </w:style>
  <w:style w:type="character" w:customStyle="1" w:styleId="AUnterdline">
    <w:name w:val="AUnterdline"/>
    <w:qFormat/>
    <w:rsid w:val="00A83D0A"/>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A83D0A"/>
    <w:rPr>
      <w:rFonts w:ascii="Times New Roman" w:hAnsi="Times New Roman"/>
      <w:b/>
      <w:bCs/>
      <w:sz w:val="20"/>
      <w:u w:val="single"/>
      <w:bdr w:val="single" w:sz="4" w:space="0" w:color="auto"/>
    </w:rPr>
  </w:style>
  <w:style w:type="character" w:customStyle="1" w:styleId="highlightedsearchterm">
    <w:name w:val="highlightedsearchterm"/>
    <w:rsid w:val="00A83D0A"/>
  </w:style>
  <w:style w:type="character" w:customStyle="1" w:styleId="StyleUnderline1">
    <w:name w:val="Style Underline1"/>
    <w:basedOn w:val="DefaultParagraphFont"/>
    <w:rsid w:val="00A83D0A"/>
    <w:rPr>
      <w:rFonts w:ascii="Times New Roman" w:hAnsi="Times New Roman"/>
      <w:sz w:val="20"/>
      <w:u w:val="single"/>
    </w:rPr>
  </w:style>
  <w:style w:type="paragraph" w:customStyle="1" w:styleId="StyleStyle49pt10">
    <w:name w:val="Style Style4 + 9 pt10"/>
    <w:basedOn w:val="Style4"/>
    <w:link w:val="StyleStyle49pt10Char"/>
    <w:qFormat/>
    <w:rsid w:val="00A83D0A"/>
    <w:pPr>
      <w:spacing w:after="160" w:line="259" w:lineRule="auto"/>
    </w:pPr>
    <w:rPr>
      <w:rFonts w:ascii="Calibri" w:eastAsia="Times New Roman" w:hAnsi="Calibri" w:cs="Times New Roman"/>
    </w:rPr>
  </w:style>
  <w:style w:type="character" w:customStyle="1" w:styleId="StyleStyle49pt10Char">
    <w:name w:val="Style Style4 + 9 pt10 Char"/>
    <w:basedOn w:val="Style4Char"/>
    <w:link w:val="StyleStyle49pt10"/>
    <w:rsid w:val="00A83D0A"/>
    <w:rPr>
      <w:rFonts w:ascii="Calibri" w:eastAsia="Times New Roman" w:hAnsi="Calibri" w:cs="Times New Roman"/>
      <w:u w:val="single"/>
      <w:lang w:val="x-none"/>
    </w:rPr>
  </w:style>
  <w:style w:type="paragraph" w:customStyle="1" w:styleId="StyleStyle49ptBold7">
    <w:name w:val="Style Style4 + 9 pt Bold7"/>
    <w:basedOn w:val="Style4"/>
    <w:link w:val="StyleStyle49ptBold7Char"/>
    <w:qFormat/>
    <w:rsid w:val="00A83D0A"/>
    <w:pPr>
      <w:spacing w:after="160" w:line="259" w:lineRule="auto"/>
    </w:pPr>
    <w:rPr>
      <w:rFonts w:ascii="Calibri" w:eastAsia="Times New Roman" w:hAnsi="Calibri" w:cs="Times New Roman"/>
      <w:b/>
      <w:bCs/>
      <w:sz w:val="22"/>
      <w:lang w:val="en-US"/>
    </w:rPr>
  </w:style>
  <w:style w:type="character" w:customStyle="1" w:styleId="StyleStyle49ptBold7Char">
    <w:name w:val="Style Style4 + 9 pt Bold7 Char"/>
    <w:link w:val="StyleStyle49ptBold7"/>
    <w:rsid w:val="00A83D0A"/>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A83D0A"/>
    <w:pPr>
      <w:ind w:left="288"/>
    </w:pPr>
    <w:rPr>
      <w:rFonts w:eastAsia="Times New Roman"/>
      <w:u w:val="single"/>
    </w:rPr>
  </w:style>
  <w:style w:type="character" w:customStyle="1" w:styleId="NormalUnderlineChar">
    <w:name w:val="Normal Underline Char"/>
    <w:link w:val="NormalUnderline"/>
    <w:rsid w:val="00A83D0A"/>
    <w:rPr>
      <w:rFonts w:ascii="Calibri" w:eastAsia="Times New Roman" w:hAnsi="Calibri"/>
      <w:sz w:val="22"/>
      <w:u w:val="single"/>
    </w:rPr>
  </w:style>
  <w:style w:type="character" w:customStyle="1" w:styleId="DontRead">
    <w:name w:val="Don't Read"/>
    <w:qFormat/>
    <w:rsid w:val="00A83D0A"/>
    <w:rPr>
      <w:rFonts w:ascii="Times New Roman" w:hAnsi="Times New Roman"/>
      <w:sz w:val="16"/>
    </w:rPr>
  </w:style>
  <w:style w:type="paragraph" w:customStyle="1" w:styleId="Underlinestyle">
    <w:name w:val="Underline style"/>
    <w:basedOn w:val="Normal"/>
    <w:qFormat/>
    <w:rsid w:val="00A83D0A"/>
    <w:rPr>
      <w:rFonts w:eastAsia="Times New Roman"/>
      <w:u w:val="single"/>
    </w:rPr>
  </w:style>
  <w:style w:type="character" w:customStyle="1" w:styleId="Style11ptUnderline3">
    <w:name w:val="Style 11 pt Underline3"/>
    <w:rsid w:val="00A83D0A"/>
    <w:rPr>
      <w:sz w:val="20"/>
      <w:u w:val="single"/>
    </w:rPr>
  </w:style>
  <w:style w:type="character" w:customStyle="1" w:styleId="27">
    <w:name w:val="27"/>
    <w:rsid w:val="00A83D0A"/>
    <w:rPr>
      <w:rFonts w:cs="Arial"/>
      <w:bCs/>
      <w:sz w:val="20"/>
      <w:u w:val="single"/>
      <w:lang w:val="en-US" w:eastAsia="en-US" w:bidi="ar-SA"/>
    </w:rPr>
  </w:style>
  <w:style w:type="character" w:customStyle="1" w:styleId="2">
    <w:name w:val="2"/>
    <w:rsid w:val="00A83D0A"/>
    <w:rPr>
      <w:rFonts w:cs="Arial"/>
      <w:bCs/>
      <w:sz w:val="20"/>
      <w:u w:val="single"/>
      <w:lang w:val="en-US" w:eastAsia="en-US" w:bidi="ar-SA"/>
    </w:rPr>
  </w:style>
  <w:style w:type="character" w:customStyle="1" w:styleId="Style9ptUnderline11">
    <w:name w:val="Style 9 pt Underline11"/>
    <w:basedOn w:val="DefaultParagraphFont"/>
    <w:rsid w:val="00A83D0A"/>
    <w:rPr>
      <w:sz w:val="20"/>
      <w:u w:val="single"/>
    </w:rPr>
  </w:style>
  <w:style w:type="character" w:customStyle="1" w:styleId="Style9ptBoldUnderline5">
    <w:name w:val="Style 9 pt Bold Underline5"/>
    <w:basedOn w:val="DefaultParagraphFont"/>
    <w:rsid w:val="00A83D0A"/>
    <w:rPr>
      <w:b/>
      <w:bCs/>
      <w:sz w:val="20"/>
      <w:u w:val="single"/>
    </w:rPr>
  </w:style>
  <w:style w:type="character" w:customStyle="1" w:styleId="CharChar114">
    <w:name w:val="Char Char114"/>
    <w:basedOn w:val="DefaultParagraphFont"/>
    <w:rsid w:val="00A83D0A"/>
    <w:rPr>
      <w:rFonts w:cs="Arial"/>
      <w:bCs/>
      <w:szCs w:val="26"/>
      <w:u w:val="single"/>
      <w:lang w:val="en-US" w:eastAsia="en-US" w:bidi="ar-SA"/>
    </w:rPr>
  </w:style>
  <w:style w:type="character" w:customStyle="1" w:styleId="CharChar113">
    <w:name w:val="Char Char113"/>
    <w:basedOn w:val="DefaultParagraphFont"/>
    <w:rsid w:val="00A83D0A"/>
    <w:rPr>
      <w:rFonts w:cs="Arial"/>
      <w:bCs/>
      <w:szCs w:val="26"/>
      <w:u w:val="single"/>
      <w:lang w:val="en-US" w:eastAsia="en-US" w:bidi="ar-SA"/>
    </w:rPr>
  </w:style>
  <w:style w:type="character" w:customStyle="1" w:styleId="CharChar112">
    <w:name w:val="Char Char112"/>
    <w:basedOn w:val="DefaultParagraphFont"/>
    <w:rsid w:val="00A83D0A"/>
    <w:rPr>
      <w:rFonts w:cs="Arial"/>
      <w:bCs/>
      <w:szCs w:val="26"/>
      <w:u w:val="single"/>
      <w:lang w:val="en-US" w:eastAsia="en-US" w:bidi="ar-SA"/>
    </w:rPr>
  </w:style>
  <w:style w:type="character" w:customStyle="1" w:styleId="ssl0">
    <w:name w:val="ss_l0"/>
    <w:basedOn w:val="DefaultParagraphFont"/>
    <w:rsid w:val="00A83D0A"/>
  </w:style>
  <w:style w:type="paragraph" w:customStyle="1" w:styleId="WW-Default1">
    <w:name w:val="WW-Default1"/>
    <w:basedOn w:val="Normal"/>
    <w:qFormat/>
    <w:rsid w:val="00A83D0A"/>
    <w:pPr>
      <w:suppressAutoHyphens/>
    </w:pPr>
    <w:rPr>
      <w:rFonts w:eastAsia="Times New Roman"/>
      <w:b/>
      <w:bCs/>
      <w:szCs w:val="20"/>
      <w:lang w:eastAsia="ar-SA"/>
    </w:rPr>
  </w:style>
  <w:style w:type="character" w:customStyle="1" w:styleId="zoomme">
    <w:name w:val="zoomme"/>
    <w:basedOn w:val="DefaultParagraphFont"/>
    <w:rsid w:val="00A83D0A"/>
  </w:style>
  <w:style w:type="character" w:customStyle="1" w:styleId="Date1">
    <w:name w:val="Date1"/>
    <w:basedOn w:val="DefaultParagraphFont"/>
    <w:rsid w:val="00A83D0A"/>
  </w:style>
  <w:style w:type="character" w:customStyle="1" w:styleId="classauthor">
    <w:name w:val="class=&quot;author&quot;"/>
    <w:basedOn w:val="DefaultParagraphFont"/>
    <w:rsid w:val="00A83D0A"/>
  </w:style>
  <w:style w:type="paragraph" w:customStyle="1" w:styleId="CardStyle0">
    <w:name w:val="Card Style"/>
    <w:basedOn w:val="Normal"/>
    <w:link w:val="CardStyleChar"/>
    <w:qFormat/>
    <w:rsid w:val="00A83D0A"/>
    <w:rPr>
      <w:rFonts w:eastAsia="Times New Roman"/>
    </w:rPr>
  </w:style>
  <w:style w:type="character" w:customStyle="1" w:styleId="texto1">
    <w:name w:val="texto1"/>
    <w:rsid w:val="00A83D0A"/>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A83D0A"/>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A83D0A"/>
    <w:rPr>
      <w:rFonts w:ascii="Calibri" w:eastAsia="Times New Roman" w:hAnsi="Calibri" w:cs="Arial"/>
      <w:b/>
      <w:szCs w:val="28"/>
    </w:rPr>
  </w:style>
  <w:style w:type="paragraph" w:customStyle="1" w:styleId="Style23">
    <w:name w:val="Style23"/>
    <w:basedOn w:val="Normal"/>
    <w:uiPriority w:val="99"/>
    <w:qFormat/>
    <w:rsid w:val="00A83D0A"/>
    <w:pPr>
      <w:widowControl w:val="0"/>
      <w:autoSpaceDE w:val="0"/>
      <w:autoSpaceDN w:val="0"/>
      <w:adjustRightInd w:val="0"/>
      <w:spacing w:line="209" w:lineRule="exact"/>
    </w:pPr>
    <w:rPr>
      <w:rFonts w:eastAsia="SimSun"/>
    </w:rPr>
  </w:style>
  <w:style w:type="character" w:customStyle="1" w:styleId="gray">
    <w:name w:val="gray"/>
    <w:basedOn w:val="DefaultParagraphFont"/>
    <w:rsid w:val="00A83D0A"/>
  </w:style>
  <w:style w:type="paragraph" w:customStyle="1" w:styleId="Tagtemplate">
    <w:name w:val="Tagtemplate"/>
    <w:basedOn w:val="Normal"/>
    <w:link w:val="TagtemplateChar"/>
    <w:autoRedefine/>
    <w:qFormat/>
    <w:rsid w:val="00A83D0A"/>
    <w:pPr>
      <w:keepNext/>
      <w:keepLines/>
    </w:pPr>
    <w:rPr>
      <w:rFonts w:eastAsia="Calibri"/>
      <w:b/>
    </w:rPr>
  </w:style>
  <w:style w:type="character" w:customStyle="1" w:styleId="TagtemplateChar">
    <w:name w:val="Tagtemplate Char"/>
    <w:basedOn w:val="DefaultParagraphFont"/>
    <w:link w:val="Tagtemplate"/>
    <w:rsid w:val="00A83D0A"/>
    <w:rPr>
      <w:rFonts w:ascii="Calibri" w:eastAsia="Calibri" w:hAnsi="Calibri"/>
      <w:b/>
      <w:sz w:val="22"/>
    </w:rPr>
  </w:style>
  <w:style w:type="character" w:customStyle="1" w:styleId="Styleunderline11ptBorderSinglesolidlineAuto05p">
    <w:name w:val="Style underline + 11 pt Border: : (Single solid line Auto  0.5 p..."/>
    <w:rsid w:val="00A83D0A"/>
    <w:rPr>
      <w:sz w:val="20"/>
      <w:u w:val="single"/>
      <w:bdr w:val="single" w:sz="4" w:space="0" w:color="auto"/>
    </w:rPr>
  </w:style>
  <w:style w:type="paragraph" w:customStyle="1" w:styleId="Citation-FirstLine">
    <w:name w:val="Citation - First Line"/>
    <w:basedOn w:val="Normal"/>
    <w:next w:val="Normal"/>
    <w:autoRedefine/>
    <w:qFormat/>
    <w:rsid w:val="00A83D0A"/>
    <w:pPr>
      <w:spacing w:line="240" w:lineRule="atLeast"/>
      <w:jc w:val="both"/>
    </w:pPr>
    <w:rPr>
      <w:rFonts w:ascii="Book Antiqua" w:eastAsia="Times New Roman" w:hAnsi="Book Antiqua"/>
    </w:rPr>
  </w:style>
  <w:style w:type="character" w:customStyle="1" w:styleId="CardText-Underlined">
    <w:name w:val="Card Text - Underlined"/>
    <w:rsid w:val="00A83D0A"/>
    <w:rPr>
      <w:b/>
      <w:sz w:val="20"/>
      <w:u w:val="single"/>
    </w:rPr>
  </w:style>
  <w:style w:type="paragraph" w:customStyle="1" w:styleId="Citation-Complete">
    <w:name w:val="Citation - Complete"/>
    <w:basedOn w:val="Normal"/>
    <w:next w:val="Normal"/>
    <w:link w:val="Citation-CompleteChar"/>
    <w:autoRedefine/>
    <w:qFormat/>
    <w:rsid w:val="00A83D0A"/>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A83D0A"/>
    <w:rPr>
      <w:rFonts w:ascii="Book Antiqua" w:eastAsia="Times New Roman" w:hAnsi="Book Antiqua"/>
      <w:sz w:val="22"/>
    </w:rPr>
  </w:style>
  <w:style w:type="character" w:customStyle="1" w:styleId="MicroTextChar">
    <w:name w:val="MicroText Char"/>
    <w:link w:val="MicroText"/>
    <w:rsid w:val="00A83D0A"/>
    <w:rPr>
      <w:rFonts w:ascii="Arial Narrow" w:hAnsi="Arial Narrow"/>
      <w:sz w:val="12"/>
    </w:rPr>
  </w:style>
  <w:style w:type="character" w:customStyle="1" w:styleId="Style11ptItalic">
    <w:name w:val="Style 11 pt Italic"/>
    <w:basedOn w:val="DefaultParagraphFont"/>
    <w:rsid w:val="00A83D0A"/>
    <w:rPr>
      <w:rFonts w:ascii="Times New Roman" w:hAnsi="Times New Roman"/>
      <w:i/>
      <w:iCs/>
      <w:sz w:val="20"/>
    </w:rPr>
  </w:style>
  <w:style w:type="character" w:customStyle="1" w:styleId="BoldandUnderlineChar">
    <w:name w:val="Bold and Underline Char"/>
    <w:basedOn w:val="DefaultParagraphFont"/>
    <w:link w:val="BoldandUnderline"/>
    <w:locked/>
    <w:rsid w:val="00A83D0A"/>
    <w:rPr>
      <w:b/>
      <w:u w:val="single"/>
    </w:rPr>
  </w:style>
  <w:style w:type="paragraph" w:customStyle="1" w:styleId="BoldandUnderline">
    <w:name w:val="Bold and Underline"/>
    <w:basedOn w:val="Normal"/>
    <w:link w:val="BoldandUnderlineChar"/>
    <w:qFormat/>
    <w:rsid w:val="00A83D0A"/>
    <w:rPr>
      <w:rFonts w:asciiTheme="minorHAnsi" w:hAnsiTheme="minorHAnsi"/>
      <w:b/>
      <w:sz w:val="24"/>
      <w:u w:val="single"/>
    </w:rPr>
  </w:style>
  <w:style w:type="character" w:customStyle="1" w:styleId="hdr">
    <w:name w:val="hdr"/>
    <w:basedOn w:val="DefaultParagraphFont"/>
    <w:rsid w:val="00A83D0A"/>
  </w:style>
  <w:style w:type="paragraph" w:customStyle="1" w:styleId="StyleStyle49ptBold3">
    <w:name w:val="Style Style4 + 9 pt Bold3"/>
    <w:basedOn w:val="Style4"/>
    <w:link w:val="StyleStyle49ptBold3Char"/>
    <w:qFormat/>
    <w:rsid w:val="00A83D0A"/>
    <w:pPr>
      <w:spacing w:after="160" w:line="259" w:lineRule="auto"/>
    </w:pPr>
    <w:rPr>
      <w:rFonts w:ascii="Calibri" w:eastAsia="Times New Roman" w:hAnsi="Calibri" w:cs="Times New Roman"/>
      <w:b/>
      <w:bCs/>
    </w:rPr>
  </w:style>
  <w:style w:type="character" w:customStyle="1" w:styleId="StyleStyle49ptBold3Char">
    <w:name w:val="Style Style4 + 9 pt Bold3 Char"/>
    <w:basedOn w:val="Style4Char"/>
    <w:link w:val="StyleStyle49ptBold3"/>
    <w:rsid w:val="00A83D0A"/>
    <w:rPr>
      <w:rFonts w:ascii="Calibri" w:eastAsia="Times New Roman" w:hAnsi="Calibri" w:cs="Times New Roman"/>
      <w:b/>
      <w:bCs/>
      <w:u w:val="single"/>
      <w:lang w:val="x-none"/>
    </w:rPr>
  </w:style>
  <w:style w:type="character" w:customStyle="1" w:styleId="Style9ptUnderline6">
    <w:name w:val="Style 9 pt Underline6"/>
    <w:basedOn w:val="DefaultParagraphFont"/>
    <w:rsid w:val="00A83D0A"/>
    <w:rPr>
      <w:sz w:val="20"/>
      <w:u w:val="single"/>
    </w:rPr>
  </w:style>
  <w:style w:type="character" w:customStyle="1" w:styleId="ct-with-fmlt">
    <w:name w:val="ct-with-fmlt"/>
    <w:basedOn w:val="DefaultParagraphFont"/>
    <w:rsid w:val="00A83D0A"/>
  </w:style>
  <w:style w:type="paragraph" w:customStyle="1" w:styleId="StyleStyle49pt">
    <w:name w:val="Style Style4 + 9 pt"/>
    <w:basedOn w:val="Normal"/>
    <w:link w:val="StyleStyle49ptChar"/>
    <w:qFormat/>
    <w:rsid w:val="00A83D0A"/>
    <w:rPr>
      <w:rFonts w:eastAsia="Times New Roman"/>
      <w:u w:val="single"/>
    </w:rPr>
  </w:style>
  <w:style w:type="character" w:customStyle="1" w:styleId="StyleStyle49ptChar">
    <w:name w:val="Style Style4 + 9 pt Char"/>
    <w:basedOn w:val="DefaultParagraphFont"/>
    <w:link w:val="StyleStyle49pt"/>
    <w:rsid w:val="00A83D0A"/>
    <w:rPr>
      <w:rFonts w:ascii="Calibri" w:eastAsia="Times New Roman" w:hAnsi="Calibri"/>
      <w:sz w:val="22"/>
      <w:u w:val="single"/>
    </w:rPr>
  </w:style>
  <w:style w:type="paragraph" w:customStyle="1" w:styleId="StyleStyle49ptBold">
    <w:name w:val="Style Style4 + 9 pt Bold"/>
    <w:basedOn w:val="Normal"/>
    <w:link w:val="StyleStyle49ptBoldChar"/>
    <w:qFormat/>
    <w:rsid w:val="00A83D0A"/>
    <w:rPr>
      <w:rFonts w:eastAsia="Times New Roman"/>
      <w:b/>
      <w:bCs/>
      <w:u w:val="single"/>
    </w:rPr>
  </w:style>
  <w:style w:type="character" w:customStyle="1" w:styleId="StyleStyle49ptBoldChar">
    <w:name w:val="Style Style4 + 9 pt Bold Char"/>
    <w:basedOn w:val="DefaultParagraphFont"/>
    <w:link w:val="StyleStyle49ptBold"/>
    <w:rsid w:val="00A83D0A"/>
    <w:rPr>
      <w:rFonts w:ascii="Calibri" w:eastAsia="Times New Roman" w:hAnsi="Calibri"/>
      <w:b/>
      <w:bCs/>
      <w:sz w:val="22"/>
      <w:u w:val="single"/>
    </w:rPr>
  </w:style>
  <w:style w:type="paragraph" w:customStyle="1" w:styleId="StyleStyle49ptBoldItalic">
    <w:name w:val="Style Style4 + 9 pt Bold Italic"/>
    <w:basedOn w:val="Normal"/>
    <w:link w:val="StyleStyle49ptBoldItalicChar"/>
    <w:qFormat/>
    <w:rsid w:val="00A83D0A"/>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A83D0A"/>
    <w:rPr>
      <w:rFonts w:ascii="Calibri" w:eastAsia="Times New Roman" w:hAnsi="Calibri"/>
      <w:b/>
      <w:bCs/>
      <w:i/>
      <w:iCs/>
      <w:sz w:val="22"/>
      <w:u w:val="single"/>
    </w:rPr>
  </w:style>
  <w:style w:type="paragraph" w:customStyle="1" w:styleId="StyleUnderlined11ptBold">
    <w:name w:val="Style Underlined + 11 pt Bold"/>
    <w:link w:val="StyleUnderlined11ptBoldChar"/>
    <w:qFormat/>
    <w:rsid w:val="00A83D0A"/>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A83D0A"/>
    <w:rPr>
      <w:rFonts w:ascii="Arial" w:eastAsia="Times New Roman" w:hAnsi="Arial" w:cs="Arial"/>
      <w:b/>
      <w:bCs/>
      <w:sz w:val="22"/>
      <w:u w:val="single"/>
    </w:rPr>
  </w:style>
  <w:style w:type="paragraph" w:customStyle="1" w:styleId="StyleUnderlined11pt">
    <w:name w:val="Style Underlined + 11 pt"/>
    <w:link w:val="StyleUnderlined11ptChar"/>
    <w:qFormat/>
    <w:rsid w:val="00A83D0A"/>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A83D0A"/>
    <w:rPr>
      <w:rFonts w:ascii="Arial" w:eastAsia="Times New Roman" w:hAnsi="Arial" w:cs="Arial"/>
      <w:sz w:val="22"/>
      <w:u w:val="single"/>
    </w:rPr>
  </w:style>
  <w:style w:type="character" w:customStyle="1" w:styleId="newscontent">
    <w:name w:val="newscontent"/>
    <w:rsid w:val="00A83D0A"/>
  </w:style>
  <w:style w:type="character" w:customStyle="1" w:styleId="StyleUnderlinePatternClearYellow">
    <w:name w:val="Style Underline Pattern: Clear (Yellow)"/>
    <w:basedOn w:val="DefaultParagraphFont"/>
    <w:rsid w:val="00A83D0A"/>
    <w:rPr>
      <w:u w:val="single"/>
      <w:shd w:val="clear" w:color="auto" w:fill="00FF00"/>
    </w:rPr>
  </w:style>
  <w:style w:type="paragraph" w:customStyle="1" w:styleId="StyleUnderlineChar11pt3">
    <w:name w:val="Style Underline Char + 11 pt3"/>
    <w:link w:val="StyleUnderlineChar11pt3Char"/>
    <w:qFormat/>
    <w:rsid w:val="00A83D0A"/>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A83D0A"/>
    <w:rPr>
      <w:rFonts w:ascii="Arial Narrow" w:eastAsia="Times New Roman" w:hAnsi="Arial Narrow" w:cs="Arial"/>
      <w:noProof w:val="0"/>
      <w:sz w:val="22"/>
      <w:u w:val="single"/>
      <w:lang w:val="en-US" w:eastAsia="en-US" w:bidi="ar-SA"/>
    </w:rPr>
  </w:style>
  <w:style w:type="character" w:customStyle="1" w:styleId="StyleBoldUnderline1">
    <w:name w:val="Style Bold Underline1"/>
    <w:basedOn w:val="DefaultParagraphFont"/>
    <w:rsid w:val="00A83D0A"/>
    <w:rPr>
      <w:b w:val="0"/>
      <w:bCs/>
      <w:u w:val="single"/>
    </w:rPr>
  </w:style>
  <w:style w:type="paragraph" w:customStyle="1" w:styleId="Cite2">
    <w:name w:val="Cite 2"/>
    <w:basedOn w:val="Normal"/>
    <w:qFormat/>
    <w:rsid w:val="00A83D0A"/>
    <w:rPr>
      <w:rFonts w:eastAsia="MS Mincho"/>
      <w:b/>
      <w:u w:val="single"/>
    </w:rPr>
  </w:style>
  <w:style w:type="character" w:customStyle="1" w:styleId="StyleunderlineBold">
    <w:name w:val="Style underline + Bold"/>
    <w:basedOn w:val="underline"/>
    <w:rsid w:val="00A83D0A"/>
    <w:rPr>
      <w:rFonts w:ascii="Times New Roman" w:hAnsi="Times New Roman" w:cs="Times New Roman" w:hint="default"/>
      <w:b w:val="0"/>
      <w:bCs/>
      <w:sz w:val="20"/>
      <w:u w:val="single"/>
    </w:rPr>
  </w:style>
  <w:style w:type="paragraph" w:customStyle="1" w:styleId="cards0">
    <w:name w:val="cards"/>
    <w:basedOn w:val="Cites"/>
    <w:qFormat/>
    <w:rsid w:val="00A83D0A"/>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A83D0A"/>
    <w:rPr>
      <w:sz w:val="20"/>
      <w:u w:val="single"/>
    </w:rPr>
  </w:style>
  <w:style w:type="character" w:customStyle="1" w:styleId="slug-pub-date">
    <w:name w:val="slug-pub-date"/>
    <w:basedOn w:val="DefaultParagraphFont"/>
    <w:rsid w:val="00A83D0A"/>
  </w:style>
  <w:style w:type="character" w:customStyle="1" w:styleId="slug-vol">
    <w:name w:val="slug-vol"/>
    <w:basedOn w:val="DefaultParagraphFont"/>
    <w:rsid w:val="00A83D0A"/>
  </w:style>
  <w:style w:type="character" w:customStyle="1" w:styleId="slug-issue">
    <w:name w:val="slug-issue"/>
    <w:basedOn w:val="DefaultParagraphFont"/>
    <w:rsid w:val="00A83D0A"/>
  </w:style>
  <w:style w:type="character" w:customStyle="1" w:styleId="slug-pages">
    <w:name w:val="slug-pages"/>
    <w:basedOn w:val="DefaultParagraphFont"/>
    <w:rsid w:val="00A83D0A"/>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A83D0A"/>
    <w:rPr>
      <w:b/>
      <w:bCs/>
      <w:strike w:val="0"/>
      <w:dstrike w:val="0"/>
      <w:sz w:val="24"/>
      <w:u w:val="none"/>
      <w:effect w:val="none"/>
    </w:rPr>
  </w:style>
  <w:style w:type="character" w:customStyle="1" w:styleId="tagchar">
    <w:name w:val="tagchar"/>
    <w:basedOn w:val="DefaultParagraphFont"/>
    <w:rsid w:val="00A83D0A"/>
  </w:style>
  <w:style w:type="character" w:customStyle="1" w:styleId="pmterms11">
    <w:name w:val="pmterms11"/>
    <w:basedOn w:val="DefaultParagraphFont"/>
    <w:rsid w:val="00A83D0A"/>
    <w:rPr>
      <w:b/>
      <w:bCs/>
      <w:i w:val="0"/>
      <w:iCs w:val="0"/>
      <w:color w:val="000000"/>
    </w:rPr>
  </w:style>
  <w:style w:type="character" w:customStyle="1" w:styleId="StyleUnderlineChar9ptBold">
    <w:name w:val="Style Underline Char + 9 pt Bold"/>
    <w:basedOn w:val="DefaultParagraphFont"/>
    <w:rsid w:val="00A83D0A"/>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A83D0A"/>
    <w:rPr>
      <w:szCs w:val="24"/>
      <w:u w:val="single"/>
      <w:lang w:val="en-US" w:eastAsia="en-US" w:bidi="ar-SA"/>
    </w:rPr>
  </w:style>
  <w:style w:type="character" w:customStyle="1" w:styleId="BoldandUnderlineChar2Char1">
    <w:name w:val="Bold and Underline Char2 Char1"/>
    <w:basedOn w:val="DefaultParagraphFont"/>
    <w:rsid w:val="00A83D0A"/>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A83D0A"/>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A83D0A"/>
    <w:rPr>
      <w:szCs w:val="24"/>
      <w:u w:val="single"/>
      <w:lang w:val="en-US" w:eastAsia="en-US" w:bidi="ar-SA"/>
    </w:rPr>
  </w:style>
  <w:style w:type="paragraph" w:customStyle="1" w:styleId="Language">
    <w:name w:val="Language"/>
    <w:basedOn w:val="Normal"/>
    <w:link w:val="LanguageChar"/>
    <w:qFormat/>
    <w:rsid w:val="00A83D0A"/>
    <w:rPr>
      <w:rFonts w:eastAsia="Times New Roman"/>
      <w:strike/>
      <w:szCs w:val="20"/>
    </w:rPr>
  </w:style>
  <w:style w:type="character" w:customStyle="1" w:styleId="LanguageChar">
    <w:name w:val="Language Char"/>
    <w:basedOn w:val="DefaultParagraphFont"/>
    <w:link w:val="Language"/>
    <w:rsid w:val="00A83D0A"/>
    <w:rPr>
      <w:rFonts w:ascii="Calibri" w:eastAsia="Times New Roman" w:hAnsi="Calibri"/>
      <w:strike/>
      <w:sz w:val="22"/>
      <w:szCs w:val="20"/>
    </w:rPr>
  </w:style>
  <w:style w:type="paragraph" w:customStyle="1" w:styleId="UnderlineChar3">
    <w:name w:val="Underline Char3"/>
    <w:basedOn w:val="Normal"/>
    <w:link w:val="UnderlineChar3Char"/>
    <w:qFormat/>
    <w:rsid w:val="00A83D0A"/>
    <w:rPr>
      <w:rFonts w:eastAsia="Times New Roman"/>
      <w:u w:val="single"/>
    </w:rPr>
  </w:style>
  <w:style w:type="character" w:customStyle="1" w:styleId="UnderlineChar3Char">
    <w:name w:val="Underline Char3 Char"/>
    <w:basedOn w:val="DefaultParagraphFont"/>
    <w:link w:val="UnderlineChar3"/>
    <w:rsid w:val="00A83D0A"/>
    <w:rPr>
      <w:rFonts w:ascii="Calibri" w:eastAsia="Times New Roman" w:hAnsi="Calibri"/>
      <w:sz w:val="22"/>
      <w:u w:val="single"/>
    </w:rPr>
  </w:style>
  <w:style w:type="paragraph" w:customStyle="1" w:styleId="BoldandUnderlineChar3Char">
    <w:name w:val="Bold and Underline Char3 Char"/>
    <w:basedOn w:val="Normal"/>
    <w:link w:val="BoldandUnderlineChar3CharChar"/>
    <w:qFormat/>
    <w:rsid w:val="00A83D0A"/>
    <w:rPr>
      <w:rFonts w:eastAsia="Times New Roman"/>
      <w:b/>
      <w:u w:val="single"/>
    </w:rPr>
  </w:style>
  <w:style w:type="character" w:customStyle="1" w:styleId="BoldandUnderlineChar3CharChar">
    <w:name w:val="Bold and Underline Char3 Char Char"/>
    <w:basedOn w:val="DefaultParagraphFont"/>
    <w:link w:val="BoldandUnderlineChar3Char"/>
    <w:rsid w:val="00A83D0A"/>
    <w:rPr>
      <w:rFonts w:ascii="Calibri" w:eastAsia="Times New Roman" w:hAnsi="Calibri"/>
      <w:b/>
      <w:sz w:val="22"/>
      <w:u w:val="single"/>
    </w:rPr>
  </w:style>
  <w:style w:type="character" w:customStyle="1" w:styleId="UnderlineChar1">
    <w:name w:val="Underline Char1"/>
    <w:basedOn w:val="DefaultParagraphFont"/>
    <w:rsid w:val="00A83D0A"/>
    <w:rPr>
      <w:szCs w:val="24"/>
      <w:u w:val="single"/>
      <w:lang w:val="en-US" w:eastAsia="en-US" w:bidi="ar-SA"/>
    </w:rPr>
  </w:style>
  <w:style w:type="character" w:customStyle="1" w:styleId="BoldandUnderlineChar1Char2Char">
    <w:name w:val="Bold and Underline Char1 Char2 Char"/>
    <w:basedOn w:val="DefaultParagraphFont"/>
    <w:rsid w:val="00A83D0A"/>
    <w:rPr>
      <w:b/>
      <w:szCs w:val="24"/>
      <w:u w:val="single"/>
      <w:lang w:val="en-US" w:eastAsia="en-US" w:bidi="ar-SA"/>
    </w:rPr>
  </w:style>
  <w:style w:type="paragraph" w:customStyle="1" w:styleId="HotRoute">
    <w:name w:val="Hot Route"/>
    <w:basedOn w:val="Normal"/>
    <w:link w:val="HotRouteChar0"/>
    <w:qFormat/>
    <w:rsid w:val="00A83D0A"/>
    <w:pPr>
      <w:ind w:left="144"/>
    </w:pPr>
    <w:rPr>
      <w:rFonts w:eastAsia="Times New Roman"/>
    </w:rPr>
  </w:style>
  <w:style w:type="character" w:customStyle="1" w:styleId="Style12ptBoldUnderline1">
    <w:name w:val="Style 12 pt Bold Underline1"/>
    <w:basedOn w:val="DefaultParagraphFont"/>
    <w:rsid w:val="00A83D0A"/>
    <w:rPr>
      <w:b/>
      <w:bCs/>
      <w:sz w:val="24"/>
      <w:u w:val="single"/>
    </w:rPr>
  </w:style>
  <w:style w:type="character" w:customStyle="1" w:styleId="StyleEmphasisArial12ptBoldNotItalic">
    <w:name w:val="Style Emphasis + Arial 12 pt Bold Not Italic"/>
    <w:basedOn w:val="Emphasis"/>
    <w:rsid w:val="00A83D0A"/>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A83D0A"/>
    <w:rPr>
      <w:rFonts w:ascii="SimSun" w:eastAsia="SimSun" w:hAnsi="SimSun"/>
      <w:sz w:val="15"/>
      <w:lang w:eastAsia="zh-CN"/>
    </w:rPr>
  </w:style>
  <w:style w:type="paragraph" w:customStyle="1" w:styleId="UnreadText">
    <w:name w:val="Unread Text"/>
    <w:basedOn w:val="Normal"/>
    <w:next w:val="Normal"/>
    <w:link w:val="UnreadTextChar"/>
    <w:autoRedefine/>
    <w:qFormat/>
    <w:rsid w:val="00A83D0A"/>
    <w:pPr>
      <w:ind w:left="360"/>
    </w:pPr>
    <w:rPr>
      <w:rFonts w:ascii="SimSun" w:eastAsia="SimSun" w:hAnsi="SimSun"/>
      <w:sz w:val="15"/>
      <w:lang w:eastAsia="zh-CN"/>
    </w:rPr>
  </w:style>
  <w:style w:type="character" w:customStyle="1" w:styleId="smallChar">
    <w:name w:val="small Char"/>
    <w:rsid w:val="00A83D0A"/>
    <w:rPr>
      <w:rFonts w:ascii="Calibri" w:eastAsia="Calibri" w:hAnsi="Calibri" w:cs="Calibri"/>
      <w:sz w:val="16"/>
      <w:szCs w:val="20"/>
      <w:lang w:val="x-none" w:eastAsia="x-none"/>
    </w:rPr>
  </w:style>
  <w:style w:type="paragraph" w:customStyle="1" w:styleId="HotRoute0">
    <w:name w:val="Hot Route!"/>
    <w:basedOn w:val="Normal"/>
    <w:qFormat/>
    <w:rsid w:val="00A83D0A"/>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A83D0A"/>
    <w:rPr>
      <w:rFonts w:ascii="Times New Roman" w:hAnsi="Times New Roman" w:cs="Times New Roman"/>
      <w:sz w:val="16"/>
      <w:szCs w:val="16"/>
    </w:rPr>
  </w:style>
  <w:style w:type="character" w:customStyle="1" w:styleId="BodyText2Char1">
    <w:name w:val="Body Text 2 Char1"/>
    <w:basedOn w:val="DefaultParagraphFont"/>
    <w:semiHidden/>
    <w:rsid w:val="00A83D0A"/>
    <w:rPr>
      <w:rFonts w:ascii="Times New Roman" w:hAnsi="Times New Roman" w:cs="Times New Roman"/>
      <w:sz w:val="20"/>
    </w:rPr>
  </w:style>
  <w:style w:type="character" w:customStyle="1" w:styleId="Heading2Char1CharCharCharCharCharC">
    <w:name w:val="Heading 2 Char1 Char Char Char Char Char C"/>
    <w:rsid w:val="00A83D0A"/>
    <w:rPr>
      <w:rFonts w:cs="Arial"/>
      <w:b/>
      <w:bCs/>
      <w:iCs/>
      <w:sz w:val="24"/>
      <w:szCs w:val="28"/>
      <w:lang w:val="en-US" w:eastAsia="en-US" w:bidi="ar-SA"/>
    </w:rPr>
  </w:style>
  <w:style w:type="character" w:customStyle="1" w:styleId="underline1">
    <w:name w:val="underline1"/>
    <w:basedOn w:val="DefaultParagraphFont"/>
    <w:rsid w:val="00A83D0A"/>
    <w:rPr>
      <w:u w:val="single"/>
    </w:rPr>
  </w:style>
  <w:style w:type="character" w:customStyle="1" w:styleId="author">
    <w:name w:val="author"/>
    <w:basedOn w:val="DefaultParagraphFont"/>
    <w:rsid w:val="00A83D0A"/>
    <w:rPr>
      <w:rFonts w:ascii="Times New Roman" w:hAnsi="Times New Roman"/>
      <w:b/>
      <w:sz w:val="24"/>
    </w:rPr>
  </w:style>
  <w:style w:type="character" w:customStyle="1" w:styleId="FontStyle291">
    <w:name w:val="Font Style291"/>
    <w:basedOn w:val="DefaultParagraphFont"/>
    <w:uiPriority w:val="99"/>
    <w:rsid w:val="00A83D0A"/>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A83D0A"/>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A83D0A"/>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A83D0A"/>
    <w:rPr>
      <w:rFonts w:ascii="Calibri" w:eastAsia="Times New Roman" w:hAnsi="Calibri"/>
      <w:sz w:val="22"/>
    </w:rPr>
  </w:style>
  <w:style w:type="paragraph" w:customStyle="1" w:styleId="Cards1">
    <w:name w:val="Cards1"/>
    <w:basedOn w:val="Normal"/>
    <w:link w:val="Cards1Char"/>
    <w:qFormat/>
    <w:rsid w:val="00A83D0A"/>
    <w:pPr>
      <w:ind w:left="288"/>
    </w:pPr>
    <w:rPr>
      <w:rFonts w:eastAsia="Times New Roman"/>
      <w:u w:val="single"/>
    </w:rPr>
  </w:style>
  <w:style w:type="character" w:customStyle="1" w:styleId="Cards1Char">
    <w:name w:val="Cards1 Char"/>
    <w:basedOn w:val="DefaultParagraphFont"/>
    <w:link w:val="Cards1"/>
    <w:rsid w:val="00A83D0A"/>
    <w:rPr>
      <w:rFonts w:ascii="Calibri" w:eastAsia="Times New Roman" w:hAnsi="Calibri"/>
      <w:sz w:val="22"/>
      <w:u w:val="single"/>
    </w:rPr>
  </w:style>
  <w:style w:type="paragraph" w:customStyle="1" w:styleId="StyleCardTextTimesNewRoman11ptUnderline">
    <w:name w:val="Style Card Text + Times New Roman 11 pt Underline"/>
    <w:link w:val="StyleCardTextTimesNewRoman11ptUnderlineChar"/>
    <w:qFormat/>
    <w:rsid w:val="00A83D0A"/>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A83D0A"/>
    <w:rPr>
      <w:rFonts w:ascii="Arial" w:eastAsia="Calibri" w:hAnsi="Arial" w:cs="Arial"/>
      <w:sz w:val="22"/>
      <w:szCs w:val="22"/>
      <w:u w:val="single"/>
    </w:rPr>
  </w:style>
  <w:style w:type="character" w:customStyle="1" w:styleId="EmphasizeThis">
    <w:name w:val="EmphasizeThis"/>
    <w:rsid w:val="00A83D0A"/>
    <w:rPr>
      <w:rFonts w:ascii="Georgia" w:hAnsi="Georgia"/>
      <w:b/>
      <w:iCs/>
      <w:sz w:val="24"/>
      <w:u w:val="thick"/>
    </w:rPr>
  </w:style>
  <w:style w:type="paragraph" w:customStyle="1" w:styleId="Stylecard8pt">
    <w:name w:val="Style card + 8 pt"/>
    <w:basedOn w:val="card"/>
    <w:link w:val="Stylecard8ptChar"/>
    <w:qFormat/>
    <w:rsid w:val="00A83D0A"/>
    <w:rPr>
      <w:rFonts w:ascii="Georgia" w:hAnsi="Georgia"/>
      <w:bCs/>
      <w:color w:val="000000"/>
      <w:lang w:eastAsia="ar-SA"/>
    </w:rPr>
  </w:style>
  <w:style w:type="character" w:customStyle="1" w:styleId="Stylecard8ptChar">
    <w:name w:val="Style card + 8 pt Char"/>
    <w:basedOn w:val="cardChar"/>
    <w:link w:val="Stylecard8pt"/>
    <w:rsid w:val="00A83D0A"/>
    <w:rPr>
      <w:rFonts w:ascii="Georgia" w:hAnsi="Georgia"/>
      <w:bCs/>
      <w:color w:val="000000"/>
      <w:sz w:val="16"/>
      <w:lang w:eastAsia="ar-SA"/>
    </w:rPr>
  </w:style>
  <w:style w:type="character" w:customStyle="1" w:styleId="bhl">
    <w:name w:val="bhl"/>
    <w:basedOn w:val="DefaultParagraphFont"/>
    <w:rsid w:val="00A83D0A"/>
  </w:style>
  <w:style w:type="paragraph" w:customStyle="1" w:styleId="TagGA11">
    <w:name w:val="Tag GA 11"/>
    <w:basedOn w:val="TOC1"/>
    <w:qFormat/>
    <w:rsid w:val="00A83D0A"/>
    <w:pPr>
      <w:spacing w:before="0" w:after="160"/>
    </w:pPr>
    <w:rPr>
      <w:rFonts w:ascii="Georgia" w:eastAsia="Calibri" w:hAnsi="Georgia"/>
      <w:u w:val="none"/>
      <w:lang w:bidi="ar-SA"/>
    </w:rPr>
  </w:style>
  <w:style w:type="paragraph" w:customStyle="1" w:styleId="CiteCard">
    <w:name w:val="Cite/Card"/>
    <w:basedOn w:val="TOC2"/>
    <w:qFormat/>
    <w:rsid w:val="00A83D0A"/>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A83D0A"/>
    <w:rPr>
      <w:rFonts w:ascii="Georgia" w:eastAsia="Times New Roman" w:hAnsi="Georgia" w:hint="default"/>
      <w:sz w:val="22"/>
      <w:u w:val="single"/>
      <w:lang w:eastAsia="zh-CN"/>
    </w:rPr>
  </w:style>
  <w:style w:type="character" w:customStyle="1" w:styleId="addmd">
    <w:name w:val="addmd"/>
    <w:basedOn w:val="DefaultParagraphFont"/>
    <w:rsid w:val="00A83D0A"/>
  </w:style>
  <w:style w:type="character" w:customStyle="1" w:styleId="UnderlinedTextCharChar">
    <w:name w:val="Underlined Text Char Char"/>
    <w:basedOn w:val="DefaultParagraphFont"/>
    <w:rsid w:val="00A83D0A"/>
    <w:rPr>
      <w:rFonts w:cs="Arial"/>
      <w:bCs/>
      <w:noProof w:val="0"/>
      <w:szCs w:val="26"/>
      <w:u w:val="single"/>
      <w:lang w:val="en-US" w:eastAsia="en-US" w:bidi="ar-SA"/>
    </w:rPr>
  </w:style>
  <w:style w:type="character" w:customStyle="1" w:styleId="CardText1Char">
    <w:name w:val="Card Text 1 Char"/>
    <w:rsid w:val="00A83D0A"/>
    <w:rPr>
      <w:rFonts w:ascii="Georgia" w:hAnsi="Georgia"/>
      <w:color w:val="000000"/>
      <w:sz w:val="22"/>
      <w:szCs w:val="22"/>
      <w:u w:val="single"/>
    </w:rPr>
  </w:style>
  <w:style w:type="character" w:customStyle="1" w:styleId="BoldUnderlining">
    <w:name w:val="Bold Underlining"/>
    <w:rsid w:val="00A83D0A"/>
    <w:rPr>
      <w:u w:val="single"/>
    </w:rPr>
  </w:style>
  <w:style w:type="character" w:customStyle="1" w:styleId="Intemphasis">
    <w:name w:val="Intemphasis"/>
    <w:uiPriority w:val="1"/>
    <w:qFormat/>
    <w:rsid w:val="00A83D0A"/>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A83D0A"/>
    <w:pPr>
      <w:ind w:left="288" w:right="288"/>
    </w:pPr>
    <w:rPr>
      <w:szCs w:val="16"/>
    </w:rPr>
  </w:style>
  <w:style w:type="character" w:customStyle="1" w:styleId="cardtextChar3">
    <w:name w:val="cardtext Char"/>
    <w:basedOn w:val="DefaultParagraphFont"/>
    <w:link w:val="cardtext2"/>
    <w:rsid w:val="00A83D0A"/>
    <w:rPr>
      <w:rFonts w:ascii="Calibri" w:hAnsi="Calibri"/>
      <w:sz w:val="22"/>
      <w:szCs w:val="16"/>
    </w:rPr>
  </w:style>
  <w:style w:type="character" w:customStyle="1" w:styleId="BoldUnderlineChar10">
    <w:name w:val="BoldUnderline Char1"/>
    <w:rsid w:val="00A83D0A"/>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A83D0A"/>
    <w:pPr>
      <w:spacing w:after="200"/>
      <w:contextualSpacing/>
    </w:pPr>
    <w:rPr>
      <w:rFonts w:eastAsia="Calibri"/>
      <w:u w:val="single"/>
    </w:rPr>
  </w:style>
  <w:style w:type="character" w:customStyle="1" w:styleId="UnderlinedCardTextChar">
    <w:name w:val="Underlined Card Text Char"/>
    <w:link w:val="UnderlinedCardText"/>
    <w:rsid w:val="00A83D0A"/>
    <w:rPr>
      <w:rFonts w:ascii="Calibri" w:eastAsia="Calibri" w:hAnsi="Calibri"/>
      <w:sz w:val="22"/>
      <w:u w:val="single"/>
    </w:rPr>
  </w:style>
  <w:style w:type="character" w:customStyle="1" w:styleId="Hyperlink6">
    <w:name w:val="Hyperlink6"/>
    <w:basedOn w:val="DefaultParagraphFont"/>
    <w:rsid w:val="00A83D0A"/>
    <w:rPr>
      <w:color w:val="3300CC"/>
      <w:u w:val="single"/>
    </w:rPr>
  </w:style>
  <w:style w:type="paragraph" w:customStyle="1" w:styleId="Tag12">
    <w:name w:val="Tag12"/>
    <w:basedOn w:val="Normal"/>
    <w:qFormat/>
    <w:rsid w:val="00A83D0A"/>
    <w:pPr>
      <w:contextualSpacing/>
    </w:pPr>
    <w:rPr>
      <w:rFonts w:eastAsia="Cambria"/>
      <w:b/>
    </w:rPr>
  </w:style>
  <w:style w:type="character" w:customStyle="1" w:styleId="citation">
    <w:name w:val="citation"/>
    <w:basedOn w:val="DefaultParagraphFont"/>
    <w:rsid w:val="00A83D0A"/>
  </w:style>
  <w:style w:type="paragraph" w:customStyle="1" w:styleId="UnderlineText">
    <w:name w:val="Underline Text"/>
    <w:basedOn w:val="Normal"/>
    <w:link w:val="UnderlineTextChar"/>
    <w:qFormat/>
    <w:rsid w:val="00A83D0A"/>
    <w:pPr>
      <w:ind w:left="288"/>
    </w:pPr>
    <w:rPr>
      <w:rFonts w:eastAsia="Times New Roman"/>
      <w:u w:val="single"/>
    </w:rPr>
  </w:style>
  <w:style w:type="character" w:customStyle="1" w:styleId="UnderlineTextChar">
    <w:name w:val="Underline Text Char"/>
    <w:basedOn w:val="DefaultParagraphFont"/>
    <w:link w:val="UnderlineText"/>
    <w:rsid w:val="00A83D0A"/>
    <w:rPr>
      <w:rFonts w:ascii="Calibri" w:eastAsia="Times New Roman" w:hAnsi="Calibri"/>
      <w:sz w:val="22"/>
      <w:u w:val="single"/>
    </w:rPr>
  </w:style>
  <w:style w:type="character" w:customStyle="1" w:styleId="il">
    <w:name w:val="il"/>
    <w:basedOn w:val="DefaultParagraphFont"/>
    <w:rsid w:val="00A83D0A"/>
  </w:style>
  <w:style w:type="character" w:customStyle="1" w:styleId="commentstext">
    <w:name w:val="comments_text"/>
    <w:uiPriority w:val="99"/>
    <w:rsid w:val="00A83D0A"/>
    <w:rPr>
      <w:rFonts w:cs="Times New Roman"/>
    </w:rPr>
  </w:style>
  <w:style w:type="paragraph" w:customStyle="1" w:styleId="Heading42">
    <w:name w:val="Heading 42"/>
    <w:basedOn w:val="Normal"/>
    <w:qFormat/>
    <w:rsid w:val="00A83D0A"/>
    <w:rPr>
      <w:rFonts w:eastAsia="Times New Roman"/>
    </w:rPr>
  </w:style>
  <w:style w:type="paragraph" w:customStyle="1" w:styleId="DebateNormal">
    <w:name w:val="DebateNormal"/>
    <w:basedOn w:val="Normal"/>
    <w:link w:val="DebateNormalChar"/>
    <w:qFormat/>
    <w:rsid w:val="00A83D0A"/>
    <w:pPr>
      <w:spacing w:line="276" w:lineRule="auto"/>
    </w:pPr>
    <w:rPr>
      <w:rFonts w:eastAsia="Calibri"/>
      <w:szCs w:val="20"/>
    </w:rPr>
  </w:style>
  <w:style w:type="character" w:customStyle="1" w:styleId="DebateNormalChar">
    <w:name w:val="DebateNormal Char"/>
    <w:basedOn w:val="DefaultParagraphFont"/>
    <w:link w:val="DebateNormal"/>
    <w:rsid w:val="00A83D0A"/>
    <w:rPr>
      <w:rFonts w:ascii="Calibri" w:eastAsia="Calibri" w:hAnsi="Calibri"/>
      <w:sz w:val="22"/>
      <w:szCs w:val="20"/>
    </w:rPr>
  </w:style>
  <w:style w:type="paragraph" w:customStyle="1" w:styleId="DebateEmphasis">
    <w:name w:val="DebateEmphasis"/>
    <w:basedOn w:val="Normal"/>
    <w:link w:val="DebateEmphasisChar"/>
    <w:qFormat/>
    <w:rsid w:val="00A83D0A"/>
    <w:pPr>
      <w:spacing w:line="276" w:lineRule="auto"/>
    </w:pPr>
    <w:rPr>
      <w:rFonts w:eastAsia="Calibri"/>
      <w:b/>
      <w:szCs w:val="20"/>
      <w:u w:val="single"/>
    </w:rPr>
  </w:style>
  <w:style w:type="character" w:customStyle="1" w:styleId="DebateEmphasisChar">
    <w:name w:val="DebateEmphasis Char"/>
    <w:basedOn w:val="DefaultParagraphFont"/>
    <w:link w:val="DebateEmphasis"/>
    <w:rsid w:val="00A83D0A"/>
    <w:rPr>
      <w:rFonts w:ascii="Calibri" w:eastAsia="Calibri" w:hAnsi="Calibri"/>
      <w:b/>
      <w:sz w:val="22"/>
      <w:szCs w:val="20"/>
      <w:u w:val="single"/>
    </w:rPr>
  </w:style>
  <w:style w:type="paragraph" w:customStyle="1" w:styleId="NormalCite">
    <w:name w:val="NormalCite"/>
    <w:link w:val="NormalCiteChar"/>
    <w:qFormat/>
    <w:rsid w:val="00A83D0A"/>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A83D0A"/>
    <w:rPr>
      <w:rFonts w:ascii="Times New Roman" w:eastAsiaTheme="minorHAnsi" w:hAnsi="Times New Roman" w:cs="Times New Roman"/>
      <w:sz w:val="18"/>
      <w:szCs w:val="22"/>
    </w:rPr>
  </w:style>
  <w:style w:type="character" w:customStyle="1" w:styleId="articletext">
    <w:name w:val="articletext"/>
    <w:basedOn w:val="DefaultParagraphFont"/>
    <w:rsid w:val="00A83D0A"/>
  </w:style>
  <w:style w:type="character" w:customStyle="1" w:styleId="grey10">
    <w:name w:val="grey10"/>
    <w:basedOn w:val="DefaultParagraphFont"/>
    <w:rsid w:val="00A83D0A"/>
  </w:style>
  <w:style w:type="character" w:customStyle="1" w:styleId="navy13bd">
    <w:name w:val="navy13bd"/>
    <w:basedOn w:val="DefaultParagraphFont"/>
    <w:rsid w:val="00A83D0A"/>
  </w:style>
  <w:style w:type="character" w:customStyle="1" w:styleId="Style9ptUnderline2">
    <w:name w:val="Style 9 pt Underline2"/>
    <w:basedOn w:val="DefaultParagraphFont"/>
    <w:rsid w:val="00A83D0A"/>
    <w:rPr>
      <w:sz w:val="20"/>
      <w:u w:val="single"/>
    </w:rPr>
  </w:style>
  <w:style w:type="character" w:customStyle="1" w:styleId="Style9ptBoldUnderline1">
    <w:name w:val="Style 9 pt Bold Underline1"/>
    <w:basedOn w:val="DefaultParagraphFont"/>
    <w:rsid w:val="00A83D0A"/>
    <w:rPr>
      <w:b/>
      <w:bCs/>
      <w:sz w:val="20"/>
      <w:u w:val="single"/>
    </w:rPr>
  </w:style>
  <w:style w:type="character" w:customStyle="1" w:styleId="TagsCharChar">
    <w:name w:val="Tags Char Char"/>
    <w:basedOn w:val="DefaultParagraphFont"/>
    <w:rsid w:val="00A83D0A"/>
    <w:rPr>
      <w:rFonts w:eastAsia="SimSun"/>
      <w:b/>
      <w:sz w:val="24"/>
      <w:lang w:val="en-US" w:eastAsia="zh-CN" w:bidi="ar-SA"/>
    </w:rPr>
  </w:style>
  <w:style w:type="paragraph" w:customStyle="1" w:styleId="cardCharCharCharChar">
    <w:name w:val="card Char Char Char Char"/>
    <w:basedOn w:val="Normal"/>
    <w:qFormat/>
    <w:rsid w:val="00A83D0A"/>
    <w:pPr>
      <w:widowControl w:val="0"/>
      <w:overflowPunct w:val="0"/>
      <w:autoSpaceDE w:val="0"/>
      <w:autoSpaceDN w:val="0"/>
      <w:adjustRightInd w:val="0"/>
      <w:ind w:left="288" w:right="288"/>
      <w:textAlignment w:val="baseline"/>
    </w:pPr>
    <w:rPr>
      <w:rFonts w:eastAsia="Times New Roman"/>
      <w:szCs w:val="20"/>
    </w:rPr>
  </w:style>
  <w:style w:type="paragraph" w:customStyle="1" w:styleId="CARD0">
    <w:name w:val="CARD"/>
    <w:basedOn w:val="Normal"/>
    <w:link w:val="CARDChar0"/>
    <w:qFormat/>
    <w:rsid w:val="00A83D0A"/>
    <w:rPr>
      <w:rFonts w:eastAsia="Times New Roman"/>
      <w:u w:val="single"/>
    </w:rPr>
  </w:style>
  <w:style w:type="character" w:customStyle="1" w:styleId="CARDChar0">
    <w:name w:val="CARD Char"/>
    <w:basedOn w:val="DefaultParagraphFont"/>
    <w:link w:val="CARD0"/>
    <w:rsid w:val="00A83D0A"/>
    <w:rPr>
      <w:rFonts w:ascii="Calibri" w:eastAsia="Times New Roman" w:hAnsi="Calibri"/>
      <w:sz w:val="22"/>
      <w:u w:val="single"/>
    </w:rPr>
  </w:style>
  <w:style w:type="paragraph" w:customStyle="1" w:styleId="Normal2">
    <w:name w:val="Normal2"/>
    <w:basedOn w:val="Normal"/>
    <w:qFormat/>
    <w:rsid w:val="00A83D0A"/>
    <w:rPr>
      <w:rFonts w:eastAsia="Times New Roman"/>
    </w:rPr>
  </w:style>
  <w:style w:type="character" w:customStyle="1" w:styleId="Style11ptThickunderline">
    <w:name w:val="Style 11 pt Thick underline"/>
    <w:rsid w:val="00A83D0A"/>
    <w:rPr>
      <w:rFonts w:ascii="Times New Roman" w:hAnsi="Times New Roman"/>
      <w:sz w:val="20"/>
      <w:u w:val="single"/>
    </w:rPr>
  </w:style>
  <w:style w:type="character" w:customStyle="1" w:styleId="Style11ptBoldThickunderline">
    <w:name w:val="Style 11 pt Bold Thick underline"/>
    <w:rsid w:val="00A83D0A"/>
    <w:rPr>
      <w:rFonts w:ascii="Times New Roman" w:hAnsi="Times New Roman"/>
      <w:b/>
      <w:bCs/>
      <w:sz w:val="20"/>
      <w:u w:val="single"/>
    </w:rPr>
  </w:style>
  <w:style w:type="paragraph" w:customStyle="1" w:styleId="UnderlineBoldIndent">
    <w:name w:val="Underline + Bold Indent"/>
    <w:basedOn w:val="Normal"/>
    <w:link w:val="UnderlineBoldIndentCharChar"/>
    <w:qFormat/>
    <w:rsid w:val="00A83D0A"/>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A83D0A"/>
    <w:rPr>
      <w:rFonts w:ascii="Calibri" w:eastAsia="Times New Roman" w:hAnsi="Calibri"/>
      <w:sz w:val="22"/>
      <w:szCs w:val="20"/>
      <w:u w:val="thick"/>
    </w:rPr>
  </w:style>
  <w:style w:type="paragraph" w:customStyle="1" w:styleId="StyleUnderlineBoldIndent11pt">
    <w:name w:val="Style Underline + Bold Indent + 11 pt"/>
    <w:basedOn w:val="UnderlineBoldIndent"/>
    <w:link w:val="StyleUnderlineBoldIndent11ptChar"/>
    <w:qFormat/>
    <w:rsid w:val="00A83D0A"/>
    <w:rPr>
      <w:u w:val="single"/>
    </w:rPr>
  </w:style>
  <w:style w:type="character" w:customStyle="1" w:styleId="StyleUnderlineBoldIndent11ptChar">
    <w:name w:val="Style Underline + Bold Indent + 11 pt Char"/>
    <w:link w:val="StyleUnderlineBoldIndent11pt"/>
    <w:rsid w:val="00A83D0A"/>
    <w:rPr>
      <w:rFonts w:ascii="Calibri" w:eastAsia="Times New Roman" w:hAnsi="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A83D0A"/>
    <w:rPr>
      <w:b/>
      <w:bCs/>
      <w:u w:val="single"/>
    </w:rPr>
  </w:style>
  <w:style w:type="character" w:customStyle="1" w:styleId="StyleUnderlineBoldIndent11ptBoldChar">
    <w:name w:val="Style Underline + Bold Indent + 11 pt Bold Char"/>
    <w:link w:val="StyleUnderlineBoldIndent11ptBold"/>
    <w:rsid w:val="00A83D0A"/>
    <w:rPr>
      <w:rFonts w:ascii="Calibri" w:eastAsia="Times New Roman" w:hAnsi="Calibri"/>
      <w:b/>
      <w:bCs/>
      <w:sz w:val="22"/>
      <w:szCs w:val="20"/>
      <w:u w:val="single"/>
    </w:rPr>
  </w:style>
  <w:style w:type="paragraph" w:customStyle="1" w:styleId="Normal20pt">
    <w:name w:val="Normal  + 20 pt"/>
    <w:basedOn w:val="Normal"/>
    <w:uiPriority w:val="6"/>
    <w:qFormat/>
    <w:rsid w:val="00A83D0A"/>
    <w:rPr>
      <w:bCs/>
      <w:u w:val="single"/>
    </w:rPr>
  </w:style>
  <w:style w:type="paragraph" w:customStyle="1" w:styleId="author-name">
    <w:name w:val="author-name"/>
    <w:basedOn w:val="Normal"/>
    <w:qFormat/>
    <w:rsid w:val="00A83D0A"/>
    <w:pPr>
      <w:spacing w:before="100" w:beforeAutospacing="1" w:after="100" w:afterAutospacing="1"/>
    </w:pPr>
    <w:rPr>
      <w:rFonts w:eastAsia="Times New Roman"/>
    </w:rPr>
  </w:style>
  <w:style w:type="paragraph" w:customStyle="1" w:styleId="author-credentials">
    <w:name w:val="author-credentials"/>
    <w:basedOn w:val="Normal"/>
    <w:qFormat/>
    <w:rsid w:val="00A83D0A"/>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A83D0A"/>
    <w:rPr>
      <w:rFonts w:ascii="Consolas" w:hAnsi="Consolas" w:cs="Consolas"/>
      <w:sz w:val="20"/>
      <w:szCs w:val="20"/>
    </w:rPr>
  </w:style>
  <w:style w:type="character" w:customStyle="1" w:styleId="headline">
    <w:name w:val="headline"/>
    <w:basedOn w:val="DefaultParagraphFont"/>
    <w:rsid w:val="00A83D0A"/>
  </w:style>
  <w:style w:type="character" w:customStyle="1" w:styleId="yshortcuts">
    <w:name w:val="yshortcuts"/>
    <w:basedOn w:val="DefaultParagraphFont"/>
    <w:rsid w:val="00A83D0A"/>
  </w:style>
  <w:style w:type="character" w:customStyle="1" w:styleId="HotRouteChar0">
    <w:name w:val="Hot Route Char"/>
    <w:link w:val="HotRoute"/>
    <w:rsid w:val="00A83D0A"/>
    <w:rPr>
      <w:rFonts w:ascii="Calibri" w:eastAsia="Times New Roman" w:hAnsi="Calibri"/>
      <w:sz w:val="22"/>
    </w:rPr>
  </w:style>
  <w:style w:type="paragraph" w:styleId="PlainText">
    <w:name w:val="Plain Text"/>
    <w:basedOn w:val="Normal"/>
    <w:link w:val="PlainTextChar"/>
    <w:rsid w:val="00A83D0A"/>
    <w:rPr>
      <w:rFonts w:ascii="Courier New" w:eastAsia="Times New Roman" w:hAnsi="Courier New" w:cs="Courier New"/>
      <w:szCs w:val="20"/>
    </w:rPr>
  </w:style>
  <w:style w:type="character" w:customStyle="1" w:styleId="PlainTextChar">
    <w:name w:val="Plain Text Char"/>
    <w:basedOn w:val="DefaultParagraphFont"/>
    <w:link w:val="PlainText"/>
    <w:rsid w:val="00A83D0A"/>
    <w:rPr>
      <w:rFonts w:ascii="Courier New" w:eastAsia="Times New Roman" w:hAnsi="Courier New" w:cs="Courier New"/>
      <w:sz w:val="22"/>
      <w:szCs w:val="20"/>
    </w:rPr>
  </w:style>
  <w:style w:type="paragraph" w:customStyle="1" w:styleId="Microtext0">
    <w:name w:val="Microtext"/>
    <w:basedOn w:val="Normal"/>
    <w:next w:val="Normal"/>
    <w:link w:val="MicrotextChar0"/>
    <w:qFormat/>
    <w:rsid w:val="00A83D0A"/>
    <w:rPr>
      <w:sz w:val="12"/>
    </w:rPr>
  </w:style>
  <w:style w:type="character" w:customStyle="1" w:styleId="MicrotextChar0">
    <w:name w:val="Microtext Char"/>
    <w:link w:val="Microtext0"/>
    <w:rsid w:val="00A83D0A"/>
    <w:rPr>
      <w:rFonts w:ascii="Calibri" w:hAnsi="Calibri"/>
      <w:sz w:val="12"/>
    </w:rPr>
  </w:style>
  <w:style w:type="paragraph" w:customStyle="1" w:styleId="Style6">
    <w:name w:val="Style6"/>
    <w:basedOn w:val="Normal"/>
    <w:link w:val="Style6Char"/>
    <w:autoRedefine/>
    <w:qFormat/>
    <w:rsid w:val="00A83D0A"/>
    <w:rPr>
      <w:b/>
    </w:rPr>
  </w:style>
  <w:style w:type="character" w:customStyle="1" w:styleId="Style6Char">
    <w:name w:val="Style6 Char"/>
    <w:basedOn w:val="DefaultParagraphFont"/>
    <w:link w:val="Style6"/>
    <w:rsid w:val="00A83D0A"/>
    <w:rPr>
      <w:rFonts w:ascii="Calibri" w:hAnsi="Calibri"/>
      <w:b/>
      <w:sz w:val="22"/>
    </w:rPr>
  </w:style>
  <w:style w:type="paragraph" w:customStyle="1" w:styleId="Style11">
    <w:name w:val="Style11"/>
    <w:basedOn w:val="Normal"/>
    <w:link w:val="Style11Char"/>
    <w:qFormat/>
    <w:rsid w:val="00A83D0A"/>
    <w:rPr>
      <w:rFonts w:eastAsia="Times New Roman"/>
      <w:b/>
      <w:szCs w:val="20"/>
      <w:u w:val="thick"/>
    </w:rPr>
  </w:style>
  <w:style w:type="paragraph" w:customStyle="1" w:styleId="Style12">
    <w:name w:val="Style12"/>
    <w:basedOn w:val="Normal"/>
    <w:link w:val="Style12Char"/>
    <w:qFormat/>
    <w:rsid w:val="00A83D0A"/>
    <w:rPr>
      <w:rFonts w:eastAsia="Times New Roman"/>
      <w:b/>
      <w:u w:val="thick"/>
    </w:rPr>
  </w:style>
  <w:style w:type="character" w:customStyle="1" w:styleId="Style11Char">
    <w:name w:val="Style11 Char"/>
    <w:basedOn w:val="DefaultParagraphFont"/>
    <w:link w:val="Style11"/>
    <w:rsid w:val="00A83D0A"/>
    <w:rPr>
      <w:rFonts w:ascii="Calibri" w:eastAsia="Times New Roman" w:hAnsi="Calibri"/>
      <w:b/>
      <w:sz w:val="22"/>
      <w:szCs w:val="20"/>
      <w:u w:val="thick"/>
    </w:rPr>
  </w:style>
  <w:style w:type="character" w:customStyle="1" w:styleId="Style12Char">
    <w:name w:val="Style12 Char"/>
    <w:basedOn w:val="DefaultParagraphFont"/>
    <w:link w:val="Style12"/>
    <w:rsid w:val="00A83D0A"/>
    <w:rPr>
      <w:rFonts w:ascii="Calibri" w:eastAsia="Times New Roman" w:hAnsi="Calibri"/>
      <w:b/>
      <w:sz w:val="22"/>
      <w:u w:val="thick"/>
    </w:rPr>
  </w:style>
  <w:style w:type="character" w:customStyle="1" w:styleId="caps-label">
    <w:name w:val="caps-label"/>
    <w:basedOn w:val="DefaultParagraphFont"/>
    <w:rsid w:val="00A83D0A"/>
  </w:style>
  <w:style w:type="character" w:customStyle="1" w:styleId="wikiexternallink">
    <w:name w:val="wikiexternallink"/>
    <w:basedOn w:val="DefaultParagraphFont"/>
    <w:rsid w:val="00A83D0A"/>
  </w:style>
  <w:style w:type="character" w:customStyle="1" w:styleId="StyleStyleBoldUnderlineIntenseEmphasisUnderlineapple-style-s">
    <w:name w:val="Style Style Bold UnderlineIntense EmphasisUnderlineapple-style-s..."/>
    <w:basedOn w:val="DefaultParagraphFont"/>
    <w:rsid w:val="00A83D0A"/>
    <w:rPr>
      <w:b w:val="0"/>
      <w:bCs w:val="0"/>
      <w:sz w:val="22"/>
      <w:u w:val="single"/>
      <w:bdr w:val="none" w:sz="0" w:space="0" w:color="auto"/>
    </w:rPr>
  </w:style>
  <w:style w:type="paragraph" w:customStyle="1" w:styleId="blocktitle0">
    <w:name w:val="block title"/>
    <w:basedOn w:val="Normal"/>
    <w:link w:val="blocktitleChar0"/>
    <w:autoRedefine/>
    <w:qFormat/>
    <w:rsid w:val="00A83D0A"/>
    <w:pPr>
      <w:spacing w:after="240"/>
      <w:jc w:val="center"/>
      <w:outlineLvl w:val="0"/>
    </w:pPr>
    <w:rPr>
      <w:rFonts w:eastAsia="Calibri"/>
      <w:b/>
      <w:caps/>
      <w:sz w:val="28"/>
      <w:szCs w:val="28"/>
      <w:lang w:val="es-ES"/>
    </w:rPr>
  </w:style>
  <w:style w:type="character" w:customStyle="1" w:styleId="UnderlineCard">
    <w:name w:val="Underline Card"/>
    <w:uiPriority w:val="6"/>
    <w:qFormat/>
    <w:rsid w:val="00A83D0A"/>
    <w:rPr>
      <w:rFonts w:ascii="Arial" w:hAnsi="Arial"/>
      <w:b w:val="0"/>
      <w:bCs/>
      <w:sz w:val="20"/>
      <w:u w:val="single"/>
    </w:rPr>
  </w:style>
  <w:style w:type="character" w:customStyle="1" w:styleId="story-author">
    <w:name w:val="story-author"/>
    <w:basedOn w:val="DefaultParagraphFont"/>
    <w:rsid w:val="00A83D0A"/>
  </w:style>
  <w:style w:type="paragraph" w:customStyle="1" w:styleId="type">
    <w:name w:val="type"/>
    <w:basedOn w:val="Normal"/>
    <w:qFormat/>
    <w:rsid w:val="00A83D0A"/>
    <w:pPr>
      <w:spacing w:before="100" w:beforeAutospacing="1" w:after="100" w:afterAutospacing="1"/>
    </w:pPr>
    <w:rPr>
      <w:rFonts w:eastAsia="Times New Roman"/>
    </w:rPr>
  </w:style>
  <w:style w:type="character" w:customStyle="1" w:styleId="institution">
    <w:name w:val="institution"/>
    <w:basedOn w:val="DefaultParagraphFont"/>
    <w:rsid w:val="00A83D0A"/>
  </w:style>
  <w:style w:type="character" w:customStyle="1" w:styleId="abodyblack3">
    <w:name w:val="abodyblack3"/>
    <w:basedOn w:val="DefaultParagraphFont"/>
    <w:rsid w:val="00A83D0A"/>
  </w:style>
  <w:style w:type="paragraph" w:customStyle="1" w:styleId="UnderlineChar2CharChar">
    <w:name w:val="Underline Char2 Char Char"/>
    <w:basedOn w:val="Normal"/>
    <w:link w:val="UnderlineChar2CharCharChar"/>
    <w:qFormat/>
    <w:rsid w:val="00A83D0A"/>
    <w:rPr>
      <w:rFonts w:eastAsia="MS Mincho"/>
      <w:szCs w:val="20"/>
      <w:u w:val="single"/>
    </w:rPr>
  </w:style>
  <w:style w:type="character" w:customStyle="1" w:styleId="UnderlineChar2CharCharChar">
    <w:name w:val="Underline Char2 Char Char Char"/>
    <w:link w:val="UnderlineChar2CharChar"/>
    <w:rsid w:val="00A83D0A"/>
    <w:rPr>
      <w:rFonts w:ascii="Calibri" w:eastAsia="MS Mincho" w:hAnsi="Calibri"/>
      <w:sz w:val="22"/>
      <w:szCs w:val="20"/>
      <w:u w:val="single"/>
    </w:rPr>
  </w:style>
  <w:style w:type="character" w:customStyle="1" w:styleId="CharacterStyle1">
    <w:name w:val="Character Style 1"/>
    <w:rsid w:val="00A83D0A"/>
    <w:rPr>
      <w:sz w:val="20"/>
      <w:szCs w:val="20"/>
    </w:rPr>
  </w:style>
  <w:style w:type="character" w:customStyle="1" w:styleId="FontStyle177">
    <w:name w:val="Font Style177"/>
    <w:basedOn w:val="DefaultParagraphFont"/>
    <w:uiPriority w:val="99"/>
    <w:rsid w:val="00A83D0A"/>
    <w:rPr>
      <w:rFonts w:ascii="Times New Roman" w:hAnsi="Times New Roman" w:cs="Times New Roman"/>
      <w:sz w:val="20"/>
      <w:szCs w:val="20"/>
    </w:rPr>
  </w:style>
  <w:style w:type="character" w:customStyle="1" w:styleId="FontStyle173">
    <w:name w:val="Font Style173"/>
    <w:basedOn w:val="DefaultParagraphFont"/>
    <w:uiPriority w:val="99"/>
    <w:rsid w:val="00A83D0A"/>
    <w:rPr>
      <w:rFonts w:ascii="Times New Roman" w:hAnsi="Times New Roman" w:cs="Times New Roman"/>
      <w:sz w:val="14"/>
      <w:szCs w:val="14"/>
    </w:rPr>
  </w:style>
  <w:style w:type="character" w:customStyle="1" w:styleId="FontStyle151">
    <w:name w:val="Font Style151"/>
    <w:basedOn w:val="DefaultParagraphFont"/>
    <w:uiPriority w:val="99"/>
    <w:rsid w:val="00A83D0A"/>
    <w:rPr>
      <w:rFonts w:ascii="Arial Narrow" w:hAnsi="Arial Narrow" w:cs="Arial Narrow"/>
      <w:b/>
      <w:bCs/>
      <w:sz w:val="12"/>
      <w:szCs w:val="12"/>
    </w:rPr>
  </w:style>
  <w:style w:type="character" w:customStyle="1" w:styleId="FontStyle156">
    <w:name w:val="Font Style156"/>
    <w:basedOn w:val="DefaultParagraphFont"/>
    <w:uiPriority w:val="99"/>
    <w:rsid w:val="00A83D0A"/>
    <w:rPr>
      <w:rFonts w:ascii="Arial Narrow" w:hAnsi="Arial Narrow" w:cs="Arial Narrow"/>
      <w:sz w:val="8"/>
      <w:szCs w:val="8"/>
    </w:rPr>
  </w:style>
  <w:style w:type="character" w:customStyle="1" w:styleId="FontStyle160">
    <w:name w:val="Font Style160"/>
    <w:basedOn w:val="DefaultParagraphFont"/>
    <w:uiPriority w:val="99"/>
    <w:rsid w:val="00A83D0A"/>
    <w:rPr>
      <w:rFonts w:ascii="Times New Roman" w:hAnsi="Times New Roman" w:cs="Times New Roman"/>
      <w:b/>
      <w:bCs/>
      <w:sz w:val="20"/>
      <w:szCs w:val="20"/>
    </w:rPr>
  </w:style>
  <w:style w:type="character" w:customStyle="1" w:styleId="FontStyle178">
    <w:name w:val="Font Style178"/>
    <w:basedOn w:val="DefaultParagraphFont"/>
    <w:uiPriority w:val="99"/>
    <w:rsid w:val="00A83D0A"/>
    <w:rPr>
      <w:rFonts w:ascii="Times New Roman" w:hAnsi="Times New Roman" w:cs="Times New Roman"/>
      <w:sz w:val="18"/>
      <w:szCs w:val="18"/>
    </w:rPr>
  </w:style>
  <w:style w:type="paragraph" w:customStyle="1" w:styleId="Style14">
    <w:name w:val="Style14"/>
    <w:basedOn w:val="Normal"/>
    <w:uiPriority w:val="99"/>
    <w:qFormat/>
    <w:rsid w:val="00A83D0A"/>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A83D0A"/>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A83D0A"/>
    <w:rPr>
      <w:rFonts w:ascii="Times New Roman" w:hAnsi="Times New Roman" w:cs="Times New Roman"/>
      <w:sz w:val="12"/>
      <w:szCs w:val="12"/>
    </w:rPr>
  </w:style>
  <w:style w:type="paragraph" w:customStyle="1" w:styleId="Style9">
    <w:name w:val="Style9"/>
    <w:basedOn w:val="Normal"/>
    <w:uiPriority w:val="99"/>
    <w:qFormat/>
    <w:rsid w:val="00A83D0A"/>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A83D0A"/>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A83D0A"/>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A83D0A"/>
    <w:rPr>
      <w:rFonts w:ascii="Times New Roman" w:hAnsi="Times New Roman" w:cs="Times New Roman"/>
      <w:sz w:val="16"/>
      <w:szCs w:val="16"/>
    </w:rPr>
  </w:style>
  <w:style w:type="character" w:customStyle="1" w:styleId="f">
    <w:name w:val="f"/>
    <w:basedOn w:val="DefaultParagraphFont"/>
    <w:rsid w:val="00A83D0A"/>
  </w:style>
  <w:style w:type="character" w:customStyle="1" w:styleId="TagsChar2">
    <w:name w:val="Tags Char2"/>
    <w:rsid w:val="00A83D0A"/>
    <w:rPr>
      <w:b/>
      <w:sz w:val="24"/>
    </w:rPr>
  </w:style>
  <w:style w:type="paragraph" w:customStyle="1" w:styleId="CardsFont6ptChar">
    <w:name w:val="Cards + Font: 6 pt Char"/>
    <w:basedOn w:val="Normal"/>
    <w:link w:val="CardsFont6ptCharChar"/>
    <w:qFormat/>
    <w:rsid w:val="00A83D0A"/>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A83D0A"/>
    <w:rPr>
      <w:rFonts w:ascii="Calibri" w:eastAsia="Times New Roman" w:hAnsi="Calibri"/>
      <w:sz w:val="12"/>
    </w:rPr>
  </w:style>
  <w:style w:type="character" w:customStyle="1" w:styleId="FontStyle172">
    <w:name w:val="Font Style172"/>
    <w:basedOn w:val="DefaultParagraphFont"/>
    <w:uiPriority w:val="99"/>
    <w:rsid w:val="00A83D0A"/>
    <w:rPr>
      <w:rFonts w:ascii="Times New Roman" w:hAnsi="Times New Roman" w:cs="Times New Roman"/>
      <w:b/>
      <w:bCs/>
      <w:sz w:val="16"/>
      <w:szCs w:val="16"/>
    </w:rPr>
  </w:style>
  <w:style w:type="paragraph" w:customStyle="1" w:styleId="Style18">
    <w:name w:val="Style18"/>
    <w:basedOn w:val="Normal"/>
    <w:uiPriority w:val="99"/>
    <w:qFormat/>
    <w:rsid w:val="00A83D0A"/>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A83D0A"/>
    <w:rPr>
      <w:rFonts w:ascii="Times New Roman" w:hAnsi="Times New Roman" w:cs="Times New Roman"/>
      <w:i/>
      <w:iCs/>
      <w:sz w:val="16"/>
      <w:szCs w:val="16"/>
    </w:rPr>
  </w:style>
  <w:style w:type="character" w:customStyle="1" w:styleId="FontStyle162">
    <w:name w:val="Font Style162"/>
    <w:basedOn w:val="DefaultParagraphFont"/>
    <w:uiPriority w:val="99"/>
    <w:rsid w:val="00A83D0A"/>
    <w:rPr>
      <w:rFonts w:ascii="Times New Roman" w:hAnsi="Times New Roman" w:cs="Times New Roman"/>
      <w:b/>
      <w:bCs/>
      <w:sz w:val="18"/>
      <w:szCs w:val="18"/>
    </w:rPr>
  </w:style>
  <w:style w:type="character" w:customStyle="1" w:styleId="FontStyle167">
    <w:name w:val="Font Style167"/>
    <w:basedOn w:val="DefaultParagraphFont"/>
    <w:uiPriority w:val="99"/>
    <w:rsid w:val="00A83D0A"/>
    <w:rPr>
      <w:rFonts w:ascii="Times New Roman" w:hAnsi="Times New Roman" w:cs="Times New Roman"/>
      <w:sz w:val="10"/>
      <w:szCs w:val="10"/>
    </w:rPr>
  </w:style>
  <w:style w:type="character" w:customStyle="1" w:styleId="FontStyle174">
    <w:name w:val="Font Style174"/>
    <w:basedOn w:val="DefaultParagraphFont"/>
    <w:uiPriority w:val="99"/>
    <w:rsid w:val="00A83D0A"/>
    <w:rPr>
      <w:rFonts w:ascii="Arial Narrow" w:hAnsi="Arial Narrow" w:cs="Arial Narrow"/>
      <w:b/>
      <w:bCs/>
      <w:sz w:val="18"/>
      <w:szCs w:val="18"/>
    </w:rPr>
  </w:style>
  <w:style w:type="paragraph" w:customStyle="1" w:styleId="Style47">
    <w:name w:val="Style47"/>
    <w:basedOn w:val="Normal"/>
    <w:uiPriority w:val="99"/>
    <w:qFormat/>
    <w:rsid w:val="00A83D0A"/>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A83D0A"/>
    <w:rPr>
      <w:rFonts w:ascii="Times New Roman" w:hAnsi="Times New Roman" w:cs="Times New Roman"/>
      <w:sz w:val="12"/>
      <w:szCs w:val="12"/>
    </w:rPr>
  </w:style>
  <w:style w:type="paragraph" w:customStyle="1" w:styleId="Style24">
    <w:name w:val="Style24"/>
    <w:basedOn w:val="Normal"/>
    <w:uiPriority w:val="99"/>
    <w:qFormat/>
    <w:rsid w:val="00A83D0A"/>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A83D0A"/>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A83D0A"/>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A83D0A"/>
    <w:rPr>
      <w:rFonts w:ascii="Times New Roman" w:hAnsi="Times New Roman" w:cs="Times New Roman"/>
      <w:b/>
      <w:bCs/>
      <w:sz w:val="18"/>
      <w:szCs w:val="18"/>
    </w:rPr>
  </w:style>
  <w:style w:type="paragraph" w:customStyle="1" w:styleId="Style21">
    <w:name w:val="Style21"/>
    <w:basedOn w:val="Normal"/>
    <w:uiPriority w:val="99"/>
    <w:qFormat/>
    <w:rsid w:val="00A83D0A"/>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A83D0A"/>
    <w:pPr>
      <w:widowControl w:val="0"/>
      <w:autoSpaceDE w:val="0"/>
      <w:autoSpaceDN w:val="0"/>
      <w:adjustRightInd w:val="0"/>
      <w:spacing w:line="198" w:lineRule="exact"/>
    </w:pPr>
    <w:rPr>
      <w:rFonts w:eastAsia="Times New Roman"/>
    </w:rPr>
  </w:style>
  <w:style w:type="paragraph" w:customStyle="1" w:styleId="Standard">
    <w:name w:val="Standard"/>
    <w:qFormat/>
    <w:rsid w:val="00A83D0A"/>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A83D0A"/>
    <w:rPr>
      <w:color w:val="000000"/>
      <w:sz w:val="32"/>
      <w:szCs w:val="32"/>
    </w:rPr>
  </w:style>
  <w:style w:type="paragraph" w:customStyle="1" w:styleId="Cardnon-underlined">
    <w:name w:val="Card non-underlined"/>
    <w:basedOn w:val="Normal"/>
    <w:link w:val="Cardnon-underlinedChar"/>
    <w:autoRedefine/>
    <w:uiPriority w:val="99"/>
    <w:qFormat/>
    <w:rsid w:val="00A83D0A"/>
    <w:rPr>
      <w:rFonts w:eastAsia="Times New Roman"/>
      <w:szCs w:val="20"/>
    </w:rPr>
  </w:style>
  <w:style w:type="character" w:customStyle="1" w:styleId="Cardnon-underlinedChar">
    <w:name w:val="Card non-underlined Char"/>
    <w:basedOn w:val="DefaultParagraphFont"/>
    <w:link w:val="Cardnon-underlined"/>
    <w:uiPriority w:val="99"/>
    <w:rsid w:val="00A83D0A"/>
    <w:rPr>
      <w:rFonts w:ascii="Calibri" w:eastAsia="Times New Roman" w:hAnsi="Calibri"/>
      <w:sz w:val="22"/>
      <w:szCs w:val="20"/>
    </w:rPr>
  </w:style>
  <w:style w:type="character" w:customStyle="1" w:styleId="TitleChar2">
    <w:name w:val="Title Char2"/>
    <w:basedOn w:val="DefaultParagraphFont"/>
    <w:uiPriority w:val="10"/>
    <w:qFormat/>
    <w:locked/>
    <w:rsid w:val="00A83D0A"/>
    <w:rPr>
      <w:b/>
      <w:bCs/>
      <w:u w:val="single"/>
    </w:rPr>
  </w:style>
  <w:style w:type="paragraph" w:styleId="TOC3">
    <w:name w:val="toc 3"/>
    <w:basedOn w:val="Normal"/>
    <w:next w:val="Normal"/>
    <w:autoRedefine/>
    <w:qFormat/>
    <w:rsid w:val="00A83D0A"/>
    <w:pPr>
      <w:ind w:left="400"/>
    </w:pPr>
    <w:rPr>
      <w:rFonts w:eastAsia="Times New Roman"/>
      <w:szCs w:val="20"/>
    </w:rPr>
  </w:style>
  <w:style w:type="paragraph" w:styleId="TOC4">
    <w:name w:val="toc 4"/>
    <w:basedOn w:val="Normal"/>
    <w:next w:val="Normal"/>
    <w:autoRedefine/>
    <w:rsid w:val="00A83D0A"/>
    <w:pPr>
      <w:ind w:left="600"/>
    </w:pPr>
    <w:rPr>
      <w:rFonts w:eastAsia="Times New Roman"/>
      <w:szCs w:val="20"/>
    </w:rPr>
  </w:style>
  <w:style w:type="paragraph" w:styleId="TOC5">
    <w:name w:val="toc 5"/>
    <w:basedOn w:val="Normal"/>
    <w:next w:val="Normal"/>
    <w:autoRedefine/>
    <w:rsid w:val="00A83D0A"/>
    <w:pPr>
      <w:ind w:left="800"/>
    </w:pPr>
    <w:rPr>
      <w:rFonts w:eastAsia="Times New Roman"/>
      <w:szCs w:val="20"/>
    </w:rPr>
  </w:style>
  <w:style w:type="paragraph" w:styleId="TOC6">
    <w:name w:val="toc 6"/>
    <w:basedOn w:val="Normal"/>
    <w:next w:val="Normal"/>
    <w:autoRedefine/>
    <w:rsid w:val="00A83D0A"/>
    <w:pPr>
      <w:ind w:left="1000"/>
    </w:pPr>
    <w:rPr>
      <w:rFonts w:eastAsia="Times New Roman"/>
      <w:szCs w:val="20"/>
    </w:rPr>
  </w:style>
  <w:style w:type="paragraph" w:styleId="TOC7">
    <w:name w:val="toc 7"/>
    <w:basedOn w:val="Normal"/>
    <w:next w:val="Normal"/>
    <w:autoRedefine/>
    <w:rsid w:val="00A83D0A"/>
    <w:pPr>
      <w:ind w:left="1200"/>
    </w:pPr>
    <w:rPr>
      <w:rFonts w:eastAsia="Times New Roman"/>
      <w:szCs w:val="20"/>
    </w:rPr>
  </w:style>
  <w:style w:type="paragraph" w:styleId="TOC8">
    <w:name w:val="toc 8"/>
    <w:basedOn w:val="Normal"/>
    <w:next w:val="Normal"/>
    <w:autoRedefine/>
    <w:rsid w:val="00A83D0A"/>
    <w:pPr>
      <w:ind w:left="1400"/>
    </w:pPr>
    <w:rPr>
      <w:rFonts w:eastAsia="Times New Roman"/>
      <w:szCs w:val="20"/>
    </w:rPr>
  </w:style>
  <w:style w:type="character" w:customStyle="1" w:styleId="allocatoragentsleft">
    <w:name w:val="al_locatoragentsleft"/>
    <w:basedOn w:val="DefaultParagraphFont"/>
    <w:rsid w:val="00A83D0A"/>
  </w:style>
  <w:style w:type="character" w:styleId="HTMLTypewriter">
    <w:name w:val="HTML Typewriter"/>
    <w:basedOn w:val="DefaultParagraphFont"/>
    <w:unhideWhenUsed/>
    <w:rsid w:val="00A83D0A"/>
    <w:rPr>
      <w:rFonts w:ascii="Courier New" w:eastAsia="Times New Roman" w:hAnsi="Courier New" w:cs="Courier New"/>
      <w:sz w:val="20"/>
      <w:szCs w:val="20"/>
    </w:rPr>
  </w:style>
  <w:style w:type="paragraph" w:customStyle="1" w:styleId="Carding">
    <w:name w:val="Carding"/>
    <w:basedOn w:val="Normal"/>
    <w:uiPriority w:val="99"/>
    <w:qFormat/>
    <w:rsid w:val="00A83D0A"/>
    <w:rPr>
      <w:rFonts w:eastAsia="Times New Roman"/>
      <w:sz w:val="18"/>
    </w:rPr>
  </w:style>
  <w:style w:type="character" w:customStyle="1" w:styleId="TagsChar1">
    <w:name w:val="Tags Char1"/>
    <w:basedOn w:val="DefaultParagraphFont"/>
    <w:rsid w:val="00A83D0A"/>
    <w:rPr>
      <w:rFonts w:ascii="Arial Narrow" w:hAnsi="Arial Narrow"/>
      <w:b/>
      <w:noProof w:val="0"/>
      <w:sz w:val="22"/>
      <w:szCs w:val="60"/>
      <w:lang w:val="en-US" w:eastAsia="en-US" w:bidi="ar-SA"/>
    </w:rPr>
  </w:style>
  <w:style w:type="character" w:customStyle="1" w:styleId="aunderline">
    <w:name w:val="aunderline"/>
    <w:basedOn w:val="DefaultParagraphFont"/>
    <w:qFormat/>
    <w:rsid w:val="00A83D0A"/>
    <w:rPr>
      <w:rFonts w:ascii="Times New Roman" w:hAnsi="Times New Roman"/>
      <w:sz w:val="20"/>
      <w:szCs w:val="24"/>
      <w:u w:val="thick"/>
    </w:rPr>
  </w:style>
  <w:style w:type="character" w:customStyle="1" w:styleId="tagChar1">
    <w:name w:val="tag Char1"/>
    <w:aliases w:val="Heading 2 Char1 Char Char Char Char"/>
    <w:basedOn w:val="DefaultParagraphFont"/>
    <w:rsid w:val="00A83D0A"/>
    <w:rPr>
      <w:b/>
      <w:noProof w:val="0"/>
      <w:sz w:val="24"/>
      <w:lang w:val="en-US" w:eastAsia="en-US" w:bidi="ar-SA"/>
    </w:rPr>
  </w:style>
  <w:style w:type="character" w:customStyle="1" w:styleId="tagChar2">
    <w:name w:val="tag Char2"/>
    <w:basedOn w:val="DefaultParagraphFont"/>
    <w:qFormat/>
    <w:rsid w:val="00A83D0A"/>
    <w:rPr>
      <w:b/>
      <w:noProof w:val="0"/>
      <w:sz w:val="24"/>
      <w:lang w:val="en-US" w:eastAsia="en-US" w:bidi="ar-SA"/>
    </w:rPr>
  </w:style>
  <w:style w:type="character" w:customStyle="1" w:styleId="Taggin-New">
    <w:name w:val="Taggin - New"/>
    <w:basedOn w:val="DefaultParagraphFont"/>
    <w:rsid w:val="00A83D0A"/>
    <w:rPr>
      <w:rFonts w:ascii="Arial Narrow" w:hAnsi="Arial Narrow"/>
      <w:b/>
      <w:sz w:val="22"/>
    </w:rPr>
  </w:style>
  <w:style w:type="character" w:customStyle="1" w:styleId="Boxing-New">
    <w:name w:val="Boxing - New"/>
    <w:basedOn w:val="DefaultParagraphFont"/>
    <w:rsid w:val="00A83D0A"/>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A83D0A"/>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A83D0A"/>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A83D0A"/>
    <w:rPr>
      <w:rFonts w:ascii="Garamond" w:hAnsi="Garamond"/>
      <w:sz w:val="22"/>
      <w:szCs w:val="24"/>
      <w:u w:val="single"/>
      <w:lang w:val="en-US" w:eastAsia="en-US" w:bidi="ar-SA"/>
    </w:rPr>
  </w:style>
  <w:style w:type="paragraph" w:customStyle="1" w:styleId="Style2">
    <w:name w:val="Style2"/>
    <w:basedOn w:val="Heading4"/>
    <w:qFormat/>
    <w:rsid w:val="00A83D0A"/>
    <w:rPr>
      <w:rFonts w:eastAsia="Times New Roman" w:cs="Times New Roman"/>
      <w:iCs/>
      <w:caps/>
      <w:szCs w:val="20"/>
    </w:rPr>
  </w:style>
  <w:style w:type="character" w:customStyle="1" w:styleId="pagetitle">
    <w:name w:val="pagetitle"/>
    <w:basedOn w:val="DefaultParagraphFont"/>
    <w:rsid w:val="00A83D0A"/>
  </w:style>
  <w:style w:type="paragraph" w:customStyle="1" w:styleId="text">
    <w:name w:val="text"/>
    <w:basedOn w:val="Normal"/>
    <w:uiPriority w:val="99"/>
    <w:qFormat/>
    <w:rsid w:val="00A83D0A"/>
    <w:pPr>
      <w:spacing w:before="100" w:beforeAutospacing="1" w:after="100" w:afterAutospacing="1"/>
    </w:pPr>
    <w:rPr>
      <w:rFonts w:eastAsia="Times New Roman"/>
    </w:rPr>
  </w:style>
  <w:style w:type="character" w:customStyle="1" w:styleId="StyleUnderlineCharChar9ptBold1">
    <w:name w:val="Style Underline Char Char + 9 pt Bold1"/>
    <w:rsid w:val="00A83D0A"/>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A83D0A"/>
    <w:rPr>
      <w:rFonts w:ascii="Times New Roman" w:hAnsi="Times New Roman"/>
      <w:sz w:val="20"/>
      <w:szCs w:val="24"/>
      <w:u w:val="single"/>
      <w:lang w:val="en-US" w:eastAsia="en-US" w:bidi="ar-SA"/>
    </w:rPr>
  </w:style>
  <w:style w:type="character" w:customStyle="1" w:styleId="Style9ptBoldUnderline">
    <w:name w:val="Style 9 pt Bold Underline"/>
    <w:rsid w:val="00A83D0A"/>
    <w:rPr>
      <w:b/>
      <w:bCs/>
      <w:sz w:val="20"/>
      <w:u w:val="single"/>
    </w:rPr>
  </w:style>
  <w:style w:type="paragraph" w:customStyle="1" w:styleId="StyleUnderline9pt0">
    <w:name w:val="Style Underline + 9 pt"/>
    <w:link w:val="StyleUnderline9ptChar"/>
    <w:qFormat/>
    <w:rsid w:val="00A83D0A"/>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A83D0A"/>
    <w:rPr>
      <w:rFonts w:ascii="Arial" w:eastAsia="Times New Roman" w:hAnsi="Arial" w:cs="Times New Roman"/>
      <w:sz w:val="22"/>
      <w:szCs w:val="20"/>
      <w:u w:val="single"/>
    </w:rPr>
  </w:style>
  <w:style w:type="character" w:customStyle="1" w:styleId="StyleUnderlineChar1Bold">
    <w:name w:val="Style Underline Char1 + Bold"/>
    <w:rsid w:val="00A83D0A"/>
    <w:rPr>
      <w:rFonts w:ascii="Times New Roman" w:hAnsi="Times New Roman"/>
      <w:b/>
      <w:bCs/>
      <w:sz w:val="20"/>
      <w:szCs w:val="24"/>
      <w:u w:val="single"/>
      <w:lang w:val="en-US" w:eastAsia="en-US" w:bidi="ar-SA"/>
    </w:rPr>
  </w:style>
  <w:style w:type="paragraph" w:customStyle="1" w:styleId="Stylecard9pt">
    <w:name w:val="Style card + 9 pt"/>
    <w:basedOn w:val="card"/>
    <w:link w:val="Stylecard9ptChar"/>
    <w:qFormat/>
    <w:rsid w:val="00A83D0A"/>
    <w:pPr>
      <w:widowControl w:val="0"/>
    </w:pPr>
    <w:rPr>
      <w:bCs/>
      <w:kern w:val="32"/>
      <w:szCs w:val="20"/>
      <w:lang w:eastAsia="ar-SA"/>
    </w:rPr>
  </w:style>
  <w:style w:type="character" w:customStyle="1" w:styleId="Stylecard9ptChar">
    <w:name w:val="Style card + 9 pt Char"/>
    <w:basedOn w:val="cardChar"/>
    <w:link w:val="Stylecard9pt"/>
    <w:rsid w:val="00A83D0A"/>
    <w:rPr>
      <w:rFonts w:ascii="Times New Roman" w:hAnsi="Times New Roman"/>
      <w:bCs/>
      <w:kern w:val="32"/>
      <w:sz w:val="16"/>
      <w:szCs w:val="20"/>
      <w:lang w:eastAsia="ar-SA"/>
    </w:rPr>
  </w:style>
  <w:style w:type="character" w:customStyle="1" w:styleId="TagsCharCharChar">
    <w:name w:val="Tags Char Char Char"/>
    <w:basedOn w:val="DefaultParagraphFont"/>
    <w:rsid w:val="00A83D0A"/>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A83D0A"/>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A83D0A"/>
    <w:rPr>
      <w:rFonts w:ascii="Times" w:hAnsi="Times"/>
      <w:b w:val="0"/>
      <w:bCs/>
      <w:sz w:val="20"/>
      <w:u w:val="single"/>
    </w:rPr>
  </w:style>
  <w:style w:type="character" w:customStyle="1" w:styleId="blubigktbiz">
    <w:name w:val="blubigktbiz"/>
    <w:rsid w:val="00A83D0A"/>
  </w:style>
  <w:style w:type="paragraph" w:customStyle="1" w:styleId="StyleevidencetextBorderSinglesolidlineAuto05ptL">
    <w:name w:val="Style evidence text + Border: : (Single solid line Auto  0.5 pt L..."/>
    <w:basedOn w:val="evidencetext"/>
    <w:link w:val="StyleevidencetextBorderSinglesolidlineAuto05ptLChar"/>
    <w:qFormat/>
    <w:rsid w:val="00A83D0A"/>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A83D0A"/>
    <w:rPr>
      <w:rFonts w:ascii="Calibri" w:hAnsi="Calibri"/>
      <w:color w:val="000000"/>
      <w:sz w:val="22"/>
      <w:lang w:val="x-none" w:eastAsia="x-none"/>
    </w:rPr>
  </w:style>
  <w:style w:type="character" w:customStyle="1" w:styleId="Style4CharChar">
    <w:name w:val="Style4 Char Char"/>
    <w:basedOn w:val="DefaultParagraphFont"/>
    <w:rsid w:val="00A83D0A"/>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A83D0A"/>
    <w:rPr>
      <w:rFonts w:ascii="Times New Roman" w:hAnsi="Times New Roman" w:cs="Times New Roman"/>
      <w:sz w:val="16"/>
      <w:szCs w:val="16"/>
    </w:rPr>
  </w:style>
  <w:style w:type="character" w:customStyle="1" w:styleId="StyleEmphasisArial12ptBold">
    <w:name w:val="Style Emphasis + Arial 12 pt Bold"/>
    <w:rsid w:val="00A83D0A"/>
    <w:rPr>
      <w:rFonts w:ascii="Arial" w:hAnsi="Arial"/>
      <w:b/>
      <w:bCs/>
      <w:i/>
      <w:iCs/>
      <w:sz w:val="24"/>
    </w:rPr>
  </w:style>
  <w:style w:type="character" w:customStyle="1" w:styleId="super">
    <w:name w:val="super"/>
    <w:rsid w:val="00A83D0A"/>
  </w:style>
  <w:style w:type="character" w:customStyle="1" w:styleId="text30">
    <w:name w:val="text30"/>
    <w:rsid w:val="00A83D0A"/>
  </w:style>
  <w:style w:type="character" w:customStyle="1" w:styleId="uppercase">
    <w:name w:val="uppercase"/>
    <w:rsid w:val="00A83D0A"/>
  </w:style>
  <w:style w:type="character" w:customStyle="1" w:styleId="bodytext0">
    <w:name w:val="bodytext"/>
    <w:rsid w:val="00A83D0A"/>
  </w:style>
  <w:style w:type="character" w:customStyle="1" w:styleId="entry-title">
    <w:name w:val="entry-title"/>
    <w:rsid w:val="00A83D0A"/>
  </w:style>
  <w:style w:type="character" w:customStyle="1" w:styleId="BodyTextIndentChar1">
    <w:name w:val="Body Text Indent Char1"/>
    <w:basedOn w:val="DefaultParagraphFont"/>
    <w:uiPriority w:val="99"/>
    <w:semiHidden/>
    <w:rsid w:val="00A83D0A"/>
    <w:rPr>
      <w:rFonts w:ascii="Times New Roman" w:hAnsi="Times New Roman" w:cs="Times New Roman"/>
      <w:sz w:val="20"/>
    </w:rPr>
  </w:style>
  <w:style w:type="character" w:customStyle="1" w:styleId="Style6pt">
    <w:name w:val="Style 6 pt"/>
    <w:basedOn w:val="DefaultParagraphFont"/>
    <w:qFormat/>
    <w:rsid w:val="00A83D0A"/>
    <w:rPr>
      <w:sz w:val="12"/>
    </w:rPr>
  </w:style>
  <w:style w:type="character" w:customStyle="1" w:styleId="CiteCharCharCharCharCharChar">
    <w:name w:val="Cite Char Char Char Char Char Char"/>
    <w:basedOn w:val="DefaultParagraphFont"/>
    <w:rsid w:val="00A83D0A"/>
    <w:rPr>
      <w:b/>
      <w:noProof w:val="0"/>
      <w:sz w:val="22"/>
      <w:szCs w:val="24"/>
      <w:u w:val="single"/>
      <w:lang w:val="en-US" w:eastAsia="en-US" w:bidi="ar-SA"/>
    </w:rPr>
  </w:style>
  <w:style w:type="character" w:customStyle="1" w:styleId="mainbody1">
    <w:name w:val="mainbody1"/>
    <w:basedOn w:val="DefaultParagraphFont"/>
    <w:rsid w:val="00A83D0A"/>
    <w:rPr>
      <w:rFonts w:ascii="Verdana" w:hAnsi="Verdana" w:hint="default"/>
      <w:color w:val="000000"/>
      <w:sz w:val="22"/>
      <w:szCs w:val="22"/>
    </w:rPr>
  </w:style>
  <w:style w:type="character" w:customStyle="1" w:styleId="ssl4">
    <w:name w:val="ss_l4"/>
    <w:basedOn w:val="DefaultParagraphFont"/>
    <w:rsid w:val="00A83D0A"/>
  </w:style>
  <w:style w:type="paragraph" w:customStyle="1" w:styleId="StyleNormalWeb11ptUnderline">
    <w:name w:val="Style Normal (Web) + 11 pt Underline"/>
    <w:basedOn w:val="NormalWeb"/>
    <w:link w:val="StyleNormalWeb11ptUnderlineChar"/>
    <w:qFormat/>
    <w:rsid w:val="00A83D0A"/>
    <w:pPr>
      <w:spacing w:line="259" w:lineRule="auto"/>
    </w:pPr>
    <w:rPr>
      <w:rFonts w:ascii="Calibri" w:eastAsia="Calibri" w:hAnsi="Calibri" w:cs="Calibri"/>
      <w:sz w:val="22"/>
      <w:szCs w:val="22"/>
      <w:u w:val="single"/>
    </w:rPr>
  </w:style>
  <w:style w:type="character" w:customStyle="1" w:styleId="StyleNormalWeb11ptUnderlineChar">
    <w:name w:val="Style Normal (Web) + 11 pt Underline Char"/>
    <w:basedOn w:val="DefaultParagraphFont"/>
    <w:link w:val="StyleNormalWeb11ptUnderline"/>
    <w:rsid w:val="00A83D0A"/>
    <w:rPr>
      <w:rFonts w:ascii="Calibri" w:eastAsia="Calibri" w:hAnsi="Calibri" w:cs="Calibri"/>
      <w:sz w:val="22"/>
      <w:szCs w:val="22"/>
      <w:u w:val="single"/>
    </w:rPr>
  </w:style>
  <w:style w:type="character" w:customStyle="1" w:styleId="cit-first-element">
    <w:name w:val="cit-first-element"/>
    <w:basedOn w:val="DefaultParagraphFont"/>
    <w:rsid w:val="00A83D0A"/>
  </w:style>
  <w:style w:type="character" w:customStyle="1" w:styleId="title1">
    <w:name w:val="title1"/>
    <w:basedOn w:val="DefaultParagraphFont"/>
    <w:rsid w:val="00A83D0A"/>
  </w:style>
  <w:style w:type="character" w:customStyle="1" w:styleId="StyleThickunderline1">
    <w:name w:val="Style Thick underline1"/>
    <w:basedOn w:val="DefaultParagraphFont"/>
    <w:rsid w:val="00A83D0A"/>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A83D0A"/>
    <w:rPr>
      <w:rFonts w:ascii="Georgia" w:hAnsi="Georgia"/>
    </w:rPr>
  </w:style>
  <w:style w:type="character" w:customStyle="1" w:styleId="FooterChar1">
    <w:name w:val="Footer Char1"/>
    <w:basedOn w:val="DefaultParagraphFont"/>
    <w:uiPriority w:val="99"/>
    <w:semiHidden/>
    <w:rsid w:val="00A83D0A"/>
    <w:rPr>
      <w:rFonts w:ascii="Georgia" w:hAnsi="Georgia"/>
    </w:rPr>
  </w:style>
  <w:style w:type="paragraph" w:customStyle="1" w:styleId="Underline20">
    <w:name w:val="Underline2"/>
    <w:basedOn w:val="Normal"/>
    <w:link w:val="Underline2Char"/>
    <w:autoRedefine/>
    <w:uiPriority w:val="4"/>
    <w:qFormat/>
    <w:rsid w:val="00A83D0A"/>
    <w:rPr>
      <w:b/>
      <w:u w:val="single"/>
    </w:rPr>
  </w:style>
  <w:style w:type="character" w:customStyle="1" w:styleId="Underline2Char">
    <w:name w:val="Underline2 Char"/>
    <w:basedOn w:val="DefaultParagraphFont"/>
    <w:link w:val="Underline20"/>
    <w:uiPriority w:val="4"/>
    <w:qFormat/>
    <w:rsid w:val="00A83D0A"/>
    <w:rPr>
      <w:rFonts w:ascii="Calibri" w:hAnsi="Calibri"/>
      <w:b/>
      <w:sz w:val="22"/>
      <w:u w:val="single"/>
    </w:rPr>
  </w:style>
  <w:style w:type="paragraph" w:customStyle="1" w:styleId="TableParagraph">
    <w:name w:val="Table Paragraph"/>
    <w:basedOn w:val="Normal"/>
    <w:uiPriority w:val="1"/>
    <w:qFormat/>
    <w:rsid w:val="00A83D0A"/>
    <w:pPr>
      <w:widowControl w:val="0"/>
    </w:pPr>
  </w:style>
  <w:style w:type="character" w:customStyle="1" w:styleId="UnderlineChar0">
    <w:name w:val="UnderlineChar"/>
    <w:rsid w:val="00A83D0A"/>
    <w:rPr>
      <w:sz w:val="24"/>
      <w:u w:val="single"/>
      <w:shd w:val="clear" w:color="auto" w:fill="auto"/>
    </w:rPr>
  </w:style>
  <w:style w:type="character" w:customStyle="1" w:styleId="foreground">
    <w:name w:val="foreground"/>
    <w:basedOn w:val="DefaultParagraphFont"/>
    <w:rsid w:val="00A83D0A"/>
  </w:style>
  <w:style w:type="paragraph" w:customStyle="1" w:styleId="StyleCircled11pt">
    <w:name w:val="Style Circled + 11 pt"/>
    <w:basedOn w:val="Normal"/>
    <w:link w:val="StyleCircled11ptChar"/>
    <w:qFormat/>
    <w:rsid w:val="00A83D0A"/>
    <w:rPr>
      <w:rFonts w:eastAsia="Times New Roman"/>
      <w:b/>
      <w:bCs/>
      <w:sz w:val="20"/>
      <w:u w:val="single"/>
    </w:rPr>
  </w:style>
  <w:style w:type="character" w:customStyle="1" w:styleId="StyleCircled11ptChar">
    <w:name w:val="Style Circled + 11 pt Char"/>
    <w:link w:val="StyleCircled11pt"/>
    <w:rsid w:val="00A83D0A"/>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A83D0A"/>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A83D0A"/>
    <w:rPr>
      <w:rFonts w:ascii="Times" w:eastAsia="Times New Roman" w:hAnsi="Times"/>
      <w:sz w:val="20"/>
      <w:szCs w:val="28"/>
      <w:u w:val="single"/>
    </w:rPr>
  </w:style>
  <w:style w:type="paragraph" w:customStyle="1" w:styleId="cite20">
    <w:name w:val="cite2"/>
    <w:basedOn w:val="Normal"/>
    <w:uiPriority w:val="99"/>
    <w:qFormat/>
    <w:rsid w:val="00A83D0A"/>
    <w:rPr>
      <w:rFonts w:eastAsia="Times New Roman"/>
      <w:color w:val="000000"/>
      <w:sz w:val="20"/>
      <w:szCs w:val="20"/>
    </w:rPr>
  </w:style>
  <w:style w:type="character" w:customStyle="1" w:styleId="postby">
    <w:name w:val="post_by"/>
    <w:basedOn w:val="DefaultParagraphFont"/>
    <w:rsid w:val="00A83D0A"/>
  </w:style>
  <w:style w:type="character" w:customStyle="1" w:styleId="Style11ptBorderSinglesolidlineAuto05ptLinewidth">
    <w:name w:val="Style 11 pt Border: : (Single solid line Auto  0.5 pt Line width)"/>
    <w:rsid w:val="00A83D0A"/>
    <w:rPr>
      <w:sz w:val="20"/>
      <w:bdr w:val="single" w:sz="4" w:space="0" w:color="auto" w:frame="1"/>
    </w:rPr>
  </w:style>
  <w:style w:type="character" w:customStyle="1" w:styleId="StyleUnderlineChar9ptBorderSinglesolidlineAuto0">
    <w:name w:val="Style Underline Char + 9 pt Border: : (Single solid line Auto  0..."/>
    <w:rsid w:val="00A83D0A"/>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A83D0A"/>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A83D0A"/>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A83D0A"/>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A83D0A"/>
    <w:rPr>
      <w:sz w:val="20"/>
      <w:szCs w:val="24"/>
      <w:u w:val="single"/>
      <w:bdr w:val="single" w:sz="4" w:space="0" w:color="auto"/>
      <w:lang w:val="en-US" w:eastAsia="en-US" w:bidi="ar-SA"/>
    </w:rPr>
  </w:style>
  <w:style w:type="character" w:customStyle="1" w:styleId="StyleLatinGaramondUnderline">
    <w:name w:val="Style (Latin) Garamond Underline"/>
    <w:rsid w:val="00A83D0A"/>
    <w:rPr>
      <w:rFonts w:ascii="Times New Roman" w:hAnsi="Times New Roman"/>
      <w:sz w:val="20"/>
      <w:u w:val="single"/>
    </w:rPr>
  </w:style>
  <w:style w:type="character" w:customStyle="1" w:styleId="StyleLatinGaramond">
    <w:name w:val="Style (Latin) Garamond"/>
    <w:rsid w:val="00A83D0A"/>
    <w:rPr>
      <w:rFonts w:ascii="Times New Roman" w:hAnsi="Times New Roman"/>
      <w:sz w:val="20"/>
    </w:rPr>
  </w:style>
  <w:style w:type="character" w:customStyle="1" w:styleId="styletimesnewroman12ptbold0">
    <w:name w:val="styletimesnewroman12ptbold"/>
    <w:basedOn w:val="DefaultParagraphFont"/>
    <w:rsid w:val="00A83D0A"/>
  </w:style>
  <w:style w:type="character" w:customStyle="1" w:styleId="mainheading">
    <w:name w:val="mainheading"/>
    <w:basedOn w:val="DefaultParagraphFont"/>
    <w:rsid w:val="00A83D0A"/>
  </w:style>
  <w:style w:type="paragraph" w:customStyle="1" w:styleId="BoldandUnderlineChar2CharChar">
    <w:name w:val="Bold and Underline Char2 Char Char"/>
    <w:basedOn w:val="Normal"/>
    <w:link w:val="BoldandUnderlineChar2CharCharChar"/>
    <w:qFormat/>
    <w:rsid w:val="00A83D0A"/>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A83D0A"/>
    <w:rPr>
      <w:rFonts w:ascii="Calibri" w:eastAsia="Times New Roman" w:hAnsi="Calibri"/>
      <w:b/>
      <w:sz w:val="22"/>
      <w:u w:val="single"/>
    </w:rPr>
  </w:style>
  <w:style w:type="character" w:customStyle="1" w:styleId="StyleUnderlineChar9ptChar">
    <w:name w:val="Style Underline Char + 9 pt Char"/>
    <w:basedOn w:val="UnderlineCharChar"/>
    <w:rsid w:val="00A83D0A"/>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A83D0A"/>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A83D0A"/>
    <w:rPr>
      <w:sz w:val="16"/>
    </w:rPr>
  </w:style>
  <w:style w:type="paragraph" w:customStyle="1" w:styleId="Reduce8pt">
    <w:name w:val="Reduce 8pt"/>
    <w:basedOn w:val="Normal"/>
    <w:link w:val="Reduce8ptCharChar"/>
    <w:qFormat/>
    <w:rsid w:val="00A83D0A"/>
    <w:pPr>
      <w:autoSpaceDE w:val="0"/>
      <w:autoSpaceDN w:val="0"/>
      <w:adjustRightInd w:val="0"/>
      <w:jc w:val="both"/>
    </w:pPr>
    <w:rPr>
      <w:rFonts w:asciiTheme="minorHAnsi" w:hAnsiTheme="minorHAnsi"/>
      <w:sz w:val="16"/>
    </w:rPr>
  </w:style>
  <w:style w:type="character" w:customStyle="1" w:styleId="CardIndentedChar">
    <w:name w:val="Card (Indented) Char"/>
    <w:link w:val="CardIndented"/>
    <w:locked/>
    <w:rsid w:val="00A83D0A"/>
    <w:rPr>
      <w:rFonts w:ascii="Arial" w:hAnsi="Arial" w:cs="Arial"/>
      <w:sz w:val="22"/>
    </w:rPr>
  </w:style>
  <w:style w:type="character" w:customStyle="1" w:styleId="boldciteChar4">
    <w:name w:val="bold cite Char4"/>
    <w:link w:val="boldcite"/>
    <w:locked/>
    <w:rsid w:val="00A83D0A"/>
    <w:rPr>
      <w:rFonts w:eastAsia="Times New Roman" w:cs="Times New Roman"/>
      <w:b/>
      <w:color w:val="000000"/>
      <w:sz w:val="20"/>
      <w:u w:val="thick" w:color="000000"/>
    </w:rPr>
  </w:style>
  <w:style w:type="paragraph" w:customStyle="1" w:styleId="boldcite">
    <w:name w:val="bold cite"/>
    <w:basedOn w:val="Normal"/>
    <w:link w:val="boldciteChar4"/>
    <w:qFormat/>
    <w:rsid w:val="00A83D0A"/>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A83D0A"/>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qFormat/>
    <w:rsid w:val="00A83D0A"/>
    <w:rPr>
      <w:rFonts w:eastAsia="Calibri"/>
      <w:b/>
    </w:rPr>
  </w:style>
  <w:style w:type="character" w:customStyle="1" w:styleId="HeadingsBaseChar">
    <w:name w:val="Headings Base Char"/>
    <w:basedOn w:val="DefaultParagraphFont"/>
    <w:link w:val="HeadingsBase"/>
    <w:locked/>
    <w:rsid w:val="00A83D0A"/>
    <w:rPr>
      <w:rFonts w:ascii="Times New Roman" w:hAnsi="Times New Roman" w:cs="Times New Roman"/>
      <w:b/>
      <w:sz w:val="32"/>
    </w:rPr>
  </w:style>
  <w:style w:type="paragraph" w:customStyle="1" w:styleId="HeadingsBase">
    <w:name w:val="Headings Base"/>
    <w:basedOn w:val="Normal"/>
    <w:link w:val="HeadingsBaseChar"/>
    <w:qFormat/>
    <w:rsid w:val="00A83D0A"/>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A83D0A"/>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A83D0A"/>
    <w:pPr>
      <w:spacing w:line="480" w:lineRule="auto"/>
      <w:ind w:firstLine="720"/>
    </w:pPr>
    <w:rPr>
      <w:rFonts w:eastAsia="Calibri"/>
    </w:rPr>
  </w:style>
  <w:style w:type="paragraph" w:customStyle="1" w:styleId="SchoolBlockQuote">
    <w:name w:val="School Block Quote"/>
    <w:basedOn w:val="SchoolPaper"/>
    <w:qFormat/>
    <w:rsid w:val="00A83D0A"/>
  </w:style>
  <w:style w:type="paragraph" w:customStyle="1" w:styleId="SchoolWorksCited">
    <w:name w:val="School Works Cited"/>
    <w:basedOn w:val="SchoolPaper"/>
    <w:qFormat/>
    <w:rsid w:val="00A83D0A"/>
  </w:style>
  <w:style w:type="paragraph" w:customStyle="1" w:styleId="BlockQuote">
    <w:name w:val="Block Quote"/>
    <w:basedOn w:val="Normal"/>
    <w:qFormat/>
    <w:rsid w:val="00A83D0A"/>
    <w:pPr>
      <w:ind w:left="720" w:right="720"/>
    </w:pPr>
    <w:rPr>
      <w:rFonts w:eastAsia="Calibri"/>
    </w:rPr>
  </w:style>
  <w:style w:type="paragraph" w:customStyle="1" w:styleId="PaperBody">
    <w:name w:val="Paper Body"/>
    <w:basedOn w:val="Normal"/>
    <w:qFormat/>
    <w:rsid w:val="00A83D0A"/>
    <w:pPr>
      <w:spacing w:line="480" w:lineRule="auto"/>
      <w:ind w:firstLine="720"/>
    </w:pPr>
    <w:rPr>
      <w:rFonts w:eastAsia="Calibri"/>
    </w:rPr>
  </w:style>
  <w:style w:type="paragraph" w:customStyle="1" w:styleId="PaperCitation">
    <w:name w:val="Paper Citation"/>
    <w:basedOn w:val="Normal"/>
    <w:qFormat/>
    <w:rsid w:val="00A83D0A"/>
    <w:pPr>
      <w:spacing w:line="480" w:lineRule="auto"/>
      <w:ind w:left="720" w:hanging="720"/>
    </w:pPr>
    <w:rPr>
      <w:rFonts w:eastAsia="Calibri"/>
    </w:rPr>
  </w:style>
  <w:style w:type="character" w:customStyle="1" w:styleId="hatChar">
    <w:name w:val="hat Char"/>
    <w:basedOn w:val="DefaultParagraphFont"/>
    <w:link w:val="hat"/>
    <w:locked/>
    <w:rsid w:val="00A83D0A"/>
    <w:rPr>
      <w:rFonts w:ascii="Calibri" w:eastAsia="Times New Roman" w:hAnsi="Calibri"/>
      <w:b/>
      <w:bCs/>
      <w:sz w:val="32"/>
      <w:u w:val="single"/>
      <w:lang w:bidi="en-US"/>
    </w:rPr>
  </w:style>
  <w:style w:type="paragraph" w:customStyle="1" w:styleId="WW-Default">
    <w:name w:val="WW-Default"/>
    <w:qFormat/>
    <w:rsid w:val="00A83D0A"/>
    <w:pPr>
      <w:suppressAutoHyphens/>
    </w:pPr>
    <w:rPr>
      <w:rFonts w:ascii="Georgia" w:eastAsia="Calibri" w:hAnsi="Georgia" w:cs="Calibri"/>
      <w:sz w:val="22"/>
      <w:szCs w:val="22"/>
      <w:lang w:eastAsia="ar-SA"/>
    </w:rPr>
  </w:style>
  <w:style w:type="paragraph" w:customStyle="1" w:styleId="B-TagCite">
    <w:name w:val="B-TagCite"/>
    <w:qFormat/>
    <w:rsid w:val="00A83D0A"/>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A83D0A"/>
    <w:rPr>
      <w:rFonts w:ascii="Times New Roman" w:hAnsi="Times New Roman" w:cs="Times New Roman"/>
      <w:b/>
      <w:sz w:val="20"/>
    </w:rPr>
  </w:style>
  <w:style w:type="paragraph" w:customStyle="1" w:styleId="MicroText">
    <w:name w:val="MicroText"/>
    <w:basedOn w:val="Normal"/>
    <w:next w:val="Normal"/>
    <w:link w:val="MicroTextChar"/>
    <w:qFormat/>
    <w:rsid w:val="00A83D0A"/>
    <w:rPr>
      <w:rFonts w:ascii="Arial Narrow" w:hAnsi="Arial Narrow"/>
      <w:sz w:val="12"/>
    </w:rPr>
  </w:style>
  <w:style w:type="paragraph" w:customStyle="1" w:styleId="indent">
    <w:name w:val="indent"/>
    <w:basedOn w:val="Normal"/>
    <w:qFormat/>
    <w:rsid w:val="00A83D0A"/>
    <w:pPr>
      <w:spacing w:before="100" w:beforeAutospacing="1" w:after="100" w:afterAutospacing="1"/>
    </w:pPr>
    <w:rPr>
      <w:rFonts w:eastAsia="Times New Roman"/>
    </w:rPr>
  </w:style>
  <w:style w:type="paragraph" w:customStyle="1" w:styleId="PageHeaderLine1">
    <w:name w:val="PageHeaderLine1"/>
    <w:basedOn w:val="Normal"/>
    <w:qFormat/>
    <w:rsid w:val="00A83D0A"/>
    <w:pPr>
      <w:tabs>
        <w:tab w:val="right" w:pos="10800"/>
      </w:tabs>
    </w:pPr>
    <w:rPr>
      <w:rFonts w:eastAsia="Calibri"/>
      <w:b/>
    </w:rPr>
  </w:style>
  <w:style w:type="paragraph" w:customStyle="1" w:styleId="PageHeaderLine2">
    <w:name w:val="PageHeaderLine2"/>
    <w:basedOn w:val="Normal"/>
    <w:next w:val="Normal"/>
    <w:link w:val="PageHeaderLine2Char"/>
    <w:qFormat/>
    <w:rsid w:val="00A83D0A"/>
    <w:pPr>
      <w:tabs>
        <w:tab w:val="right" w:pos="10800"/>
      </w:tabs>
      <w:spacing w:line="480" w:lineRule="auto"/>
    </w:pPr>
    <w:rPr>
      <w:rFonts w:eastAsia="Calibri"/>
      <w:b/>
    </w:rPr>
  </w:style>
  <w:style w:type="character" w:customStyle="1" w:styleId="styleboldunderline">
    <w:name w:val="styleboldunderline"/>
    <w:basedOn w:val="DefaultParagraphFont"/>
    <w:rsid w:val="00A83D0A"/>
  </w:style>
  <w:style w:type="character" w:customStyle="1" w:styleId="box">
    <w:name w:val="box"/>
    <w:basedOn w:val="DefaultParagraphFont"/>
    <w:rsid w:val="00A83D0A"/>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A83D0A"/>
    <w:rPr>
      <w:rFonts w:ascii="Arial Narrow" w:hAnsi="Arial Narrow" w:cs="Arial Narrow" w:hint="default"/>
      <w:sz w:val="18"/>
      <w:szCs w:val="18"/>
    </w:rPr>
  </w:style>
  <w:style w:type="character" w:customStyle="1" w:styleId="FontStyle14">
    <w:name w:val="Font Style14"/>
    <w:basedOn w:val="DefaultParagraphFont"/>
    <w:uiPriority w:val="99"/>
    <w:rsid w:val="00A83D0A"/>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A83D0A"/>
    <w:rPr>
      <w:rFonts w:ascii="Arial Narrow" w:hAnsi="Arial Narrow" w:cs="Arial Narrow" w:hint="default"/>
      <w:b/>
      <w:bCs/>
      <w:sz w:val="10"/>
      <w:szCs w:val="10"/>
    </w:rPr>
  </w:style>
  <w:style w:type="character" w:customStyle="1" w:styleId="CardTagandCiteChar">
    <w:name w:val="Card Tag and Cite Char"/>
    <w:basedOn w:val="DefaultParagraphFont"/>
    <w:rsid w:val="00A83D0A"/>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A83D0A"/>
    <w:rPr>
      <w:rFonts w:ascii="Arial Narrow" w:hAnsi="Arial Narrow"/>
      <w:b/>
      <w:color w:val="000000"/>
      <w:sz w:val="22"/>
      <w:szCs w:val="22"/>
      <w:u w:val="single"/>
    </w:rPr>
  </w:style>
  <w:style w:type="character" w:customStyle="1" w:styleId="SmallText0">
    <w:name w:val="SmallText"/>
    <w:rsid w:val="00A83D0A"/>
    <w:rPr>
      <w:color w:val="000000"/>
    </w:rPr>
  </w:style>
  <w:style w:type="character" w:customStyle="1" w:styleId="CitesChar1">
    <w:name w:val="Cites Char1"/>
    <w:basedOn w:val="DefaultParagraphFont"/>
    <w:rsid w:val="00A83D0A"/>
    <w:rPr>
      <w:b/>
      <w:bCs w:val="0"/>
      <w:szCs w:val="24"/>
      <w:u w:val="single"/>
      <w:lang w:val="en-US" w:eastAsia="en-US" w:bidi="ar-SA"/>
    </w:rPr>
  </w:style>
  <w:style w:type="character" w:customStyle="1" w:styleId="CardUnderlinedChar">
    <w:name w:val="Card Underlined Char"/>
    <w:basedOn w:val="DefaultParagraphFont"/>
    <w:rsid w:val="00A83D0A"/>
    <w:rPr>
      <w:rFonts w:ascii="Arial Narrow" w:hAnsi="Arial Narrow" w:hint="default"/>
      <w:sz w:val="22"/>
      <w:szCs w:val="24"/>
      <w:u w:val="single"/>
      <w:lang w:val="en-US" w:eastAsia="en-US" w:bidi="ar-SA"/>
    </w:rPr>
  </w:style>
  <w:style w:type="character" w:customStyle="1" w:styleId="underline3">
    <w:name w:val="underline3"/>
    <w:basedOn w:val="underline2"/>
    <w:rsid w:val="00A83D0A"/>
    <w:rPr>
      <w:rFonts w:ascii="Arial" w:hAnsi="Arial"/>
      <w:sz w:val="18"/>
      <w:u w:val="single"/>
      <w:bdr w:val="none" w:sz="0" w:space="0" w:color="auto" w:frame="1"/>
      <w:shd w:val="clear" w:color="auto" w:fill="FFFF00"/>
    </w:rPr>
  </w:style>
  <w:style w:type="character" w:customStyle="1" w:styleId="menu">
    <w:name w:val="menu"/>
    <w:basedOn w:val="DefaultParagraphFont"/>
    <w:rsid w:val="00A83D0A"/>
  </w:style>
  <w:style w:type="character" w:customStyle="1" w:styleId="itxtrst">
    <w:name w:val="itxtrst"/>
    <w:rsid w:val="00A83D0A"/>
  </w:style>
  <w:style w:type="character" w:customStyle="1" w:styleId="A-Underlining">
    <w:name w:val="A-Underlining"/>
    <w:basedOn w:val="DefaultParagraphFont"/>
    <w:rsid w:val="00A83D0A"/>
    <w:rPr>
      <w:rFonts w:ascii="Garamond" w:hAnsi="Garamond" w:hint="default"/>
      <w:color w:val="auto"/>
      <w:sz w:val="24"/>
      <w:u w:val="single"/>
    </w:rPr>
  </w:style>
  <w:style w:type="character" w:customStyle="1" w:styleId="StyleUnderlineBold0">
    <w:name w:val="Style Underline + Bold"/>
    <w:rsid w:val="00A83D0A"/>
    <w:rPr>
      <w:b/>
      <w:bCs/>
      <w:u w:val="single"/>
    </w:rPr>
  </w:style>
  <w:style w:type="character" w:customStyle="1" w:styleId="Underline-Highlighted">
    <w:name w:val="Underline-Highlighted"/>
    <w:uiPriority w:val="1"/>
    <w:qFormat/>
    <w:rsid w:val="00A83D0A"/>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A83D0A"/>
  </w:style>
  <w:style w:type="character" w:customStyle="1" w:styleId="newsmain">
    <w:name w:val="news_main"/>
    <w:basedOn w:val="DefaultParagraphFont"/>
    <w:rsid w:val="00A83D0A"/>
  </w:style>
  <w:style w:type="character" w:customStyle="1" w:styleId="AuthorDate0">
    <w:name w:val="Author Date"/>
    <w:rsid w:val="00A83D0A"/>
    <w:rPr>
      <w:b/>
      <w:bCs w:val="0"/>
      <w:sz w:val="24"/>
      <w:u w:val="thick"/>
    </w:rPr>
  </w:style>
  <w:style w:type="character" w:customStyle="1" w:styleId="red">
    <w:name w:val="red"/>
    <w:basedOn w:val="DefaultParagraphFont"/>
    <w:rsid w:val="00A83D0A"/>
  </w:style>
  <w:style w:type="character" w:customStyle="1" w:styleId="at">
    <w:name w:val="at"/>
    <w:rsid w:val="00A83D0A"/>
  </w:style>
  <w:style w:type="character" w:customStyle="1" w:styleId="org">
    <w:name w:val="org"/>
    <w:rsid w:val="00A83D0A"/>
  </w:style>
  <w:style w:type="character" w:customStyle="1" w:styleId="pnumber">
    <w:name w:val="pnumber"/>
    <w:rsid w:val="00A83D0A"/>
  </w:style>
  <w:style w:type="character" w:customStyle="1" w:styleId="ital">
    <w:name w:val="ital"/>
    <w:rsid w:val="00A83D0A"/>
  </w:style>
  <w:style w:type="character" w:customStyle="1" w:styleId="orgdiv">
    <w:name w:val="orgdiv"/>
    <w:rsid w:val="00A83D0A"/>
  </w:style>
  <w:style w:type="character" w:customStyle="1" w:styleId="orgname">
    <w:name w:val="orgname"/>
    <w:rsid w:val="00A83D0A"/>
  </w:style>
  <w:style w:type="character" w:customStyle="1" w:styleId="city">
    <w:name w:val="city"/>
    <w:rsid w:val="00A83D0A"/>
  </w:style>
  <w:style w:type="character" w:customStyle="1" w:styleId="state">
    <w:name w:val="state"/>
    <w:rsid w:val="00A83D0A"/>
  </w:style>
  <w:style w:type="character" w:customStyle="1" w:styleId="country">
    <w:name w:val="country"/>
    <w:rsid w:val="00A83D0A"/>
  </w:style>
  <w:style w:type="character" w:customStyle="1" w:styleId="articletitle">
    <w:name w:val="articletitle"/>
    <w:rsid w:val="00A83D0A"/>
    <w:rPr>
      <w:rFonts w:ascii="Times New Roman" w:hAnsi="Times New Roman" w:cs="Times New Roman" w:hint="default"/>
    </w:rPr>
  </w:style>
  <w:style w:type="character" w:customStyle="1" w:styleId="6pointChar">
    <w:name w:val="6 point Char"/>
    <w:rsid w:val="00A83D0A"/>
    <w:rPr>
      <w:rFonts w:ascii="Times New Roman" w:hAnsi="Times New Roman" w:cs="Times New Roman" w:hint="default"/>
      <w:sz w:val="12"/>
      <w:lang w:val="en-US" w:eastAsia="en-US"/>
    </w:rPr>
  </w:style>
  <w:style w:type="character" w:customStyle="1" w:styleId="StyleThickunderline">
    <w:name w:val="Style Thick underline"/>
    <w:qFormat/>
    <w:rsid w:val="00A83D0A"/>
    <w:rPr>
      <w:u w:val="thick"/>
    </w:rPr>
  </w:style>
  <w:style w:type="character" w:customStyle="1" w:styleId="Box0">
    <w:name w:val="Box!"/>
    <w:rsid w:val="00A83D0A"/>
    <w:rPr>
      <w:rFonts w:ascii="Garamond" w:hAnsi="Garamond" w:hint="default"/>
      <w:sz w:val="24"/>
      <w:u w:val="single"/>
      <w:bdr w:val="single" w:sz="4" w:space="0" w:color="auto" w:frame="1"/>
    </w:rPr>
  </w:style>
  <w:style w:type="character" w:customStyle="1" w:styleId="citechar1">
    <w:name w:val="citechar"/>
    <w:basedOn w:val="DefaultParagraphFont"/>
    <w:rsid w:val="00A83D0A"/>
  </w:style>
  <w:style w:type="character" w:customStyle="1" w:styleId="underlinechar2">
    <w:name w:val="underlinechar"/>
    <w:basedOn w:val="DefaultParagraphFont"/>
    <w:rsid w:val="00A83D0A"/>
  </w:style>
  <w:style w:type="character" w:customStyle="1" w:styleId="CardUnderlineChar">
    <w:name w:val="Card Underline Char"/>
    <w:rsid w:val="00A83D0A"/>
    <w:rPr>
      <w:szCs w:val="24"/>
      <w:u w:val="single"/>
      <w:lang w:val="en-US" w:eastAsia="en-US" w:bidi="ar-SA"/>
    </w:rPr>
  </w:style>
  <w:style w:type="character" w:customStyle="1" w:styleId="tagciteChar">
    <w:name w:val="tag/cite Char"/>
    <w:basedOn w:val="DefaultParagraphFont"/>
    <w:rsid w:val="00A83D0A"/>
    <w:rPr>
      <w:b/>
      <w:bCs w:val="0"/>
      <w:sz w:val="24"/>
      <w:lang w:val="en-US" w:eastAsia="en-US" w:bidi="ar-SA"/>
    </w:rPr>
  </w:style>
  <w:style w:type="character" w:customStyle="1" w:styleId="8pointChar">
    <w:name w:val="8 point Char"/>
    <w:basedOn w:val="DefaultParagraphFont"/>
    <w:rsid w:val="00A83D0A"/>
    <w:rPr>
      <w:sz w:val="16"/>
      <w:lang w:val="en-US" w:eastAsia="en-US" w:bidi="ar-SA"/>
    </w:rPr>
  </w:style>
  <w:style w:type="character" w:customStyle="1" w:styleId="BoldText12pt">
    <w:name w:val="Bold Text 12 pt"/>
    <w:rsid w:val="00A83D0A"/>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A83D0A"/>
  </w:style>
  <w:style w:type="table" w:styleId="TableGrid">
    <w:name w:val="Table Grid"/>
    <w:basedOn w:val="TableNormal"/>
    <w:rsid w:val="00A83D0A"/>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A83D0A"/>
    <w:rPr>
      <w:b/>
      <w:bCs w:val="0"/>
      <w:sz w:val="24"/>
      <w:lang w:val="en-US" w:eastAsia="en-US" w:bidi="ar-SA"/>
    </w:rPr>
  </w:style>
  <w:style w:type="character" w:customStyle="1" w:styleId="Mention11">
    <w:name w:val="Mention11"/>
    <w:basedOn w:val="DefaultParagraphFont"/>
    <w:uiPriority w:val="99"/>
    <w:semiHidden/>
    <w:unhideWhenUsed/>
    <w:rsid w:val="00A83D0A"/>
    <w:rPr>
      <w:color w:val="2B579A"/>
      <w:shd w:val="clear" w:color="auto" w:fill="E6E6E6"/>
    </w:rPr>
  </w:style>
  <w:style w:type="character" w:customStyle="1" w:styleId="Emph">
    <w:name w:val="Emph"/>
    <w:basedOn w:val="DefaultParagraphFont"/>
    <w:uiPriority w:val="1"/>
    <w:qFormat/>
    <w:rsid w:val="00A83D0A"/>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A83D0A"/>
  </w:style>
  <w:style w:type="character" w:customStyle="1" w:styleId="Mention2">
    <w:name w:val="Mention2"/>
    <w:basedOn w:val="DefaultParagraphFont"/>
    <w:uiPriority w:val="99"/>
    <w:semiHidden/>
    <w:unhideWhenUsed/>
    <w:rsid w:val="00A83D0A"/>
    <w:rPr>
      <w:color w:val="2B579A"/>
      <w:shd w:val="clear" w:color="auto" w:fill="E6E6E6"/>
    </w:rPr>
  </w:style>
  <w:style w:type="paragraph" w:customStyle="1" w:styleId="FlashTag">
    <w:name w:val="FlashTag"/>
    <w:basedOn w:val="Normal"/>
    <w:link w:val="FlashTagChar"/>
    <w:autoRedefine/>
    <w:uiPriority w:val="4"/>
    <w:qFormat/>
    <w:rsid w:val="00A83D0A"/>
    <w:rPr>
      <w:rFonts w:asciiTheme="majorHAnsi" w:hAnsiTheme="majorHAnsi"/>
      <w:b/>
      <w:sz w:val="28"/>
    </w:rPr>
  </w:style>
  <w:style w:type="character" w:customStyle="1" w:styleId="FlashTagChar">
    <w:name w:val="FlashTag Char"/>
    <w:basedOn w:val="DefaultParagraphFont"/>
    <w:link w:val="FlashTag"/>
    <w:uiPriority w:val="4"/>
    <w:rsid w:val="00A83D0A"/>
    <w:rPr>
      <w:rFonts w:asciiTheme="majorHAnsi" w:hAnsiTheme="majorHAnsi"/>
      <w:b/>
      <w:sz w:val="28"/>
    </w:rPr>
  </w:style>
  <w:style w:type="paragraph" w:customStyle="1" w:styleId="Warrant">
    <w:name w:val="Warrant"/>
    <w:autoRedefine/>
    <w:uiPriority w:val="4"/>
    <w:qFormat/>
    <w:rsid w:val="00A83D0A"/>
    <w:pPr>
      <w:spacing w:after="160" w:line="259" w:lineRule="auto"/>
      <w:ind w:left="720"/>
    </w:pPr>
    <w:rPr>
      <w:rFonts w:ascii="Calibri" w:eastAsiaTheme="minorHAnsi" w:hAnsi="Calibri" w:cs="Arial"/>
      <w:sz w:val="22"/>
      <w:szCs w:val="22"/>
    </w:rPr>
  </w:style>
  <w:style w:type="character" w:customStyle="1" w:styleId="m3965771245576658108gmail-styleunderline">
    <w:name w:val="m_3965771245576658108gmail-styleunderline"/>
    <w:basedOn w:val="DefaultParagraphFont"/>
    <w:rsid w:val="00A83D0A"/>
  </w:style>
  <w:style w:type="character" w:customStyle="1" w:styleId="m-8793234324905335251gmail-style13ptbold">
    <w:name w:val="m_-8793234324905335251gmail-style13ptbold"/>
    <w:basedOn w:val="DefaultParagraphFont"/>
    <w:rsid w:val="00A83D0A"/>
  </w:style>
  <w:style w:type="character" w:customStyle="1" w:styleId="EndnoteTextChar">
    <w:name w:val="Endnote Text Char"/>
    <w:basedOn w:val="DefaultParagraphFont"/>
    <w:link w:val="EndnoteText"/>
    <w:locked/>
    <w:rsid w:val="00A83D0A"/>
    <w:rPr>
      <w:rFonts w:ascii="Georgia" w:eastAsia="Times New Roman" w:hAnsi="Georgia"/>
      <w:szCs w:val="20"/>
    </w:rPr>
  </w:style>
  <w:style w:type="paragraph" w:styleId="EndnoteText">
    <w:name w:val="endnote text"/>
    <w:basedOn w:val="Normal"/>
    <w:link w:val="EndnoteTextChar"/>
    <w:unhideWhenUsed/>
    <w:rsid w:val="00A83D0A"/>
    <w:rPr>
      <w:rFonts w:ascii="Georgia" w:eastAsia="Times New Roman" w:hAnsi="Georgia"/>
      <w:sz w:val="24"/>
      <w:szCs w:val="20"/>
    </w:rPr>
  </w:style>
  <w:style w:type="character" w:customStyle="1" w:styleId="EndnoteTextChar1">
    <w:name w:val="Endnote Text Char1"/>
    <w:basedOn w:val="DefaultParagraphFont"/>
    <w:semiHidden/>
    <w:rsid w:val="00A83D0A"/>
    <w:rPr>
      <w:rFonts w:ascii="Calibri" w:hAnsi="Calibri"/>
      <w:sz w:val="20"/>
      <w:szCs w:val="20"/>
    </w:rPr>
  </w:style>
  <w:style w:type="character" w:customStyle="1" w:styleId="DateChar1">
    <w:name w:val="Date Char1"/>
    <w:basedOn w:val="DefaultParagraphFont"/>
    <w:uiPriority w:val="99"/>
    <w:rsid w:val="00A83D0A"/>
    <w:rPr>
      <w:rFonts w:ascii="Calibri" w:hAnsi="Calibri"/>
      <w:sz w:val="22"/>
    </w:rPr>
  </w:style>
  <w:style w:type="character" w:customStyle="1" w:styleId="BodyTextFirstIndentChar">
    <w:name w:val="Body Text First Indent Char"/>
    <w:basedOn w:val="BodyTextChar"/>
    <w:link w:val="BodyTextFirstIndent"/>
    <w:locked/>
    <w:rsid w:val="00A83D0A"/>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A83D0A"/>
    <w:pPr>
      <w:spacing w:after="0"/>
      <w:ind w:firstLine="360"/>
    </w:pPr>
    <w:rPr>
      <w:rFonts w:ascii="Times New Roman" w:eastAsia="Times New Roman" w:hAnsi="Times New Roman" w:cs="Times New Roman"/>
      <w:sz w:val="20"/>
      <w:szCs w:val="20"/>
      <w:lang w:eastAsia="ar-SA"/>
    </w:rPr>
  </w:style>
  <w:style w:type="character" w:customStyle="1" w:styleId="BodyTextFirstIndentChar1">
    <w:name w:val="Body Text First Indent Char1"/>
    <w:basedOn w:val="BodyTextChar"/>
    <w:semiHidden/>
    <w:rsid w:val="00A83D0A"/>
    <w:rPr>
      <w:rFonts w:ascii="Calibri" w:hAnsi="Calibri"/>
      <w:sz w:val="22"/>
    </w:rPr>
  </w:style>
  <w:style w:type="character" w:customStyle="1" w:styleId="BodyTextIndent2Char1">
    <w:name w:val="Body Text Indent 2 Char1"/>
    <w:basedOn w:val="DefaultParagraphFont"/>
    <w:semiHidden/>
    <w:rsid w:val="00A83D0A"/>
    <w:rPr>
      <w:rFonts w:ascii="Calibri" w:hAnsi="Calibri" w:cs="Calibri"/>
    </w:rPr>
  </w:style>
  <w:style w:type="character" w:customStyle="1" w:styleId="PlainTextChar1">
    <w:name w:val="Plain Text Char1"/>
    <w:basedOn w:val="DefaultParagraphFont"/>
    <w:semiHidden/>
    <w:rsid w:val="00A83D0A"/>
    <w:rPr>
      <w:rFonts w:ascii="Consolas" w:hAnsi="Consolas" w:cs="Calibri"/>
      <w:sz w:val="21"/>
      <w:szCs w:val="21"/>
    </w:rPr>
  </w:style>
  <w:style w:type="paragraph" w:customStyle="1" w:styleId="msolistparagraphcxspfirst">
    <w:name w:val="msolistparagraphcxspfirst"/>
    <w:basedOn w:val="Normal"/>
    <w:uiPriority w:val="99"/>
    <w:qFormat/>
    <w:rsid w:val="00A83D0A"/>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A83D0A"/>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A83D0A"/>
    <w:rPr>
      <w:rFonts w:ascii="Calibri" w:hAnsi="Calibri" w:cs="Calibri"/>
      <w:i/>
      <w:iCs/>
      <w:color w:val="000000" w:themeColor="text1"/>
    </w:rPr>
  </w:style>
  <w:style w:type="paragraph" w:customStyle="1" w:styleId="Heading2-NotBold">
    <w:name w:val="Heading 2 - Not Bold"/>
    <w:basedOn w:val="Heading2"/>
    <w:autoRedefine/>
    <w:uiPriority w:val="99"/>
    <w:qFormat/>
    <w:rsid w:val="00A83D0A"/>
    <w:pPr>
      <w:keepNext w:val="0"/>
      <w:keepLines w:val="0"/>
      <w:pageBreakBefore w:val="0"/>
      <w:jc w:val="left"/>
    </w:pPr>
    <w:rPr>
      <w:rFonts w:eastAsia="Calibri" w:cs="Times New Roman"/>
      <w:b w:val="0"/>
      <w:sz w:val="22"/>
      <w:szCs w:val="26"/>
      <w:u w:val="none"/>
    </w:rPr>
  </w:style>
  <w:style w:type="character" w:customStyle="1" w:styleId="PageHeaderLine2Char">
    <w:name w:val="PageHeaderLine2 Char"/>
    <w:link w:val="PageHeaderLine2"/>
    <w:locked/>
    <w:rsid w:val="00A83D0A"/>
    <w:rPr>
      <w:rFonts w:ascii="Calibri" w:eastAsia="Calibri" w:hAnsi="Calibri"/>
      <w:b/>
      <w:sz w:val="22"/>
    </w:rPr>
  </w:style>
  <w:style w:type="paragraph" w:customStyle="1" w:styleId="Heading2-Bold">
    <w:name w:val="Heading 2 - Bold"/>
    <w:basedOn w:val="Normal"/>
    <w:autoRedefine/>
    <w:uiPriority w:val="99"/>
    <w:qFormat/>
    <w:rsid w:val="00A83D0A"/>
    <w:rPr>
      <w:rFonts w:eastAsia="Calibri"/>
      <w:b/>
    </w:rPr>
  </w:style>
  <w:style w:type="paragraph" w:customStyle="1" w:styleId="tag">
    <w:name w:val="%tag"/>
    <w:basedOn w:val="Normal"/>
    <w:next w:val="Normal"/>
    <w:uiPriority w:val="99"/>
    <w:qFormat/>
    <w:rsid w:val="00A83D0A"/>
    <w:rPr>
      <w:rFonts w:eastAsia="Calibri"/>
      <w:bCs/>
      <w:sz w:val="18"/>
    </w:rPr>
  </w:style>
  <w:style w:type="character" w:customStyle="1" w:styleId="Style2Char">
    <w:name w:val="Style 2 Char"/>
    <w:link w:val="Style20"/>
    <w:uiPriority w:val="99"/>
    <w:locked/>
    <w:rsid w:val="00A83D0A"/>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A83D0A"/>
    <w:pPr>
      <w:ind w:left="432"/>
    </w:pPr>
    <w:rPr>
      <w:rFonts w:ascii="Georgia" w:eastAsia="Times New Roman" w:hAnsi="Georgia"/>
      <w:sz w:val="24"/>
      <w:szCs w:val="20"/>
      <w:u w:val="single"/>
      <w:lang w:val="x-none" w:eastAsia="x-none"/>
    </w:rPr>
  </w:style>
  <w:style w:type="character" w:customStyle="1" w:styleId="GAUnderlineChar">
    <w:name w:val="GA Underline Char"/>
    <w:link w:val="GAUnderline"/>
    <w:locked/>
    <w:rsid w:val="00A83D0A"/>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A83D0A"/>
    <w:rPr>
      <w:rFonts w:ascii="Garamond" w:eastAsia="Times New Roman" w:hAnsi="Garamond"/>
      <w:sz w:val="24"/>
      <w:szCs w:val="20"/>
      <w:u w:val="single"/>
      <w:lang w:val="x-none" w:eastAsia="x-none"/>
    </w:rPr>
  </w:style>
  <w:style w:type="character" w:customStyle="1" w:styleId="textsmallChar0">
    <w:name w:val="textsmall Char"/>
    <w:link w:val="textsmall0"/>
    <w:locked/>
    <w:rsid w:val="00A83D0A"/>
    <w:rPr>
      <w:rFonts w:ascii="Georgia" w:eastAsia="Times New Roman" w:hAnsi="Georgia"/>
      <w:sz w:val="18"/>
      <w:szCs w:val="20"/>
      <w:lang w:val="x-none" w:eastAsia="x-none"/>
    </w:rPr>
  </w:style>
  <w:style w:type="paragraph" w:customStyle="1" w:styleId="textsmall0">
    <w:name w:val="textsmall"/>
    <w:basedOn w:val="Normal"/>
    <w:link w:val="textsmallChar0"/>
    <w:qFormat/>
    <w:rsid w:val="00A83D0A"/>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A83D0A"/>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A83D0A"/>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A83D0A"/>
    <w:rPr>
      <w:rFonts w:ascii="Arial" w:eastAsia="Times New Roman" w:hAnsi="Arial" w:cs="Arial"/>
      <w:sz w:val="12"/>
    </w:rPr>
  </w:style>
  <w:style w:type="paragraph" w:customStyle="1" w:styleId="Micro">
    <w:name w:val="Micro"/>
    <w:basedOn w:val="Normal"/>
    <w:next w:val="Normal"/>
    <w:link w:val="MicroChar"/>
    <w:qFormat/>
    <w:rsid w:val="00A83D0A"/>
    <w:rPr>
      <w:rFonts w:ascii="Arial" w:eastAsia="Times New Roman" w:hAnsi="Arial" w:cs="Arial"/>
      <w:sz w:val="12"/>
    </w:rPr>
  </w:style>
  <w:style w:type="character" w:customStyle="1" w:styleId="CardNotUnderlinedChar1">
    <w:name w:val="Card Not Underlined Char1"/>
    <w:link w:val="CardNotUnderlined"/>
    <w:locked/>
    <w:rsid w:val="00A83D0A"/>
    <w:rPr>
      <w:rFonts w:ascii="Cambria" w:eastAsia="Times New Roman" w:hAnsi="Cambria" w:cs="Times New Roman"/>
      <w:sz w:val="18"/>
      <w:szCs w:val="20"/>
    </w:rPr>
  </w:style>
  <w:style w:type="paragraph" w:customStyle="1" w:styleId="h-lead">
    <w:name w:val="h-lead"/>
    <w:basedOn w:val="Normal"/>
    <w:uiPriority w:val="99"/>
    <w:qFormat/>
    <w:rsid w:val="00A83D0A"/>
    <w:pPr>
      <w:spacing w:before="100" w:beforeAutospacing="1" w:after="100" w:afterAutospacing="1"/>
    </w:pPr>
    <w:rPr>
      <w:rFonts w:eastAsia="Times New Roman"/>
      <w:sz w:val="24"/>
    </w:rPr>
  </w:style>
  <w:style w:type="paragraph" w:customStyle="1" w:styleId="intro">
    <w:name w:val="intro"/>
    <w:basedOn w:val="Normal"/>
    <w:uiPriority w:val="99"/>
    <w:qFormat/>
    <w:rsid w:val="00A83D0A"/>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A83D0A"/>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A83D0A"/>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A83D0A"/>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A83D0A"/>
    <w:rPr>
      <w:rFonts w:eastAsia="Calibri"/>
    </w:rPr>
  </w:style>
  <w:style w:type="paragraph" w:customStyle="1" w:styleId="F3-TagAuthor">
    <w:name w:val="F3 - Tag/Author"/>
    <w:basedOn w:val="Normal"/>
    <w:uiPriority w:val="99"/>
    <w:qFormat/>
    <w:rsid w:val="00A83D0A"/>
    <w:rPr>
      <w:rFonts w:eastAsia="Times New Roman"/>
      <w:b/>
    </w:rPr>
  </w:style>
  <w:style w:type="paragraph" w:customStyle="1" w:styleId="F5-UnderlineNormal">
    <w:name w:val="F5 - Underline Normal"/>
    <w:basedOn w:val="Normal"/>
    <w:uiPriority w:val="99"/>
    <w:qFormat/>
    <w:rsid w:val="00A83D0A"/>
    <w:rPr>
      <w:rFonts w:eastAsia="Calibri"/>
      <w:u w:val="single"/>
    </w:rPr>
  </w:style>
  <w:style w:type="paragraph" w:customStyle="1" w:styleId="Brief-PrimarySource">
    <w:name w:val="Brief - Primary Source"/>
    <w:basedOn w:val="Normal"/>
    <w:uiPriority w:val="99"/>
    <w:qFormat/>
    <w:rsid w:val="00A83D0A"/>
    <w:rPr>
      <w:rFonts w:eastAsia="Times New Roman"/>
      <w:b/>
      <w:sz w:val="24"/>
      <w:u w:val="single"/>
    </w:rPr>
  </w:style>
  <w:style w:type="paragraph" w:customStyle="1" w:styleId="Brief-Underline">
    <w:name w:val="Brief - Underline"/>
    <w:basedOn w:val="Normal"/>
    <w:uiPriority w:val="99"/>
    <w:qFormat/>
    <w:rsid w:val="00A83D0A"/>
    <w:rPr>
      <w:rFonts w:eastAsia="Times New Roman"/>
      <w:u w:val="single"/>
    </w:rPr>
  </w:style>
  <w:style w:type="paragraph" w:customStyle="1" w:styleId="Brief">
    <w:name w:val="Brief"/>
    <w:basedOn w:val="Brief-PrimarySource"/>
    <w:uiPriority w:val="99"/>
    <w:qFormat/>
    <w:rsid w:val="00A83D0A"/>
    <w:rPr>
      <w:b w:val="0"/>
    </w:rPr>
  </w:style>
  <w:style w:type="paragraph" w:customStyle="1" w:styleId="CM2">
    <w:name w:val="CM2"/>
    <w:basedOn w:val="Normal"/>
    <w:next w:val="Normal"/>
    <w:uiPriority w:val="99"/>
    <w:qFormat/>
    <w:rsid w:val="00A83D0A"/>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A83D0A"/>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A83D0A"/>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A83D0A"/>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A83D0A"/>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A83D0A"/>
    <w:pPr>
      <w:widowControl w:val="0"/>
      <w:spacing w:line="276" w:lineRule="atLeast"/>
    </w:pPr>
    <w:rPr>
      <w:color w:val="auto"/>
    </w:rPr>
  </w:style>
  <w:style w:type="paragraph" w:customStyle="1" w:styleId="CM34">
    <w:name w:val="CM34"/>
    <w:basedOn w:val="Default"/>
    <w:next w:val="Default"/>
    <w:uiPriority w:val="99"/>
    <w:qFormat/>
    <w:rsid w:val="00A83D0A"/>
    <w:pPr>
      <w:widowControl w:val="0"/>
    </w:pPr>
    <w:rPr>
      <w:color w:val="auto"/>
    </w:rPr>
  </w:style>
  <w:style w:type="paragraph" w:customStyle="1" w:styleId="CM56">
    <w:name w:val="CM56"/>
    <w:basedOn w:val="Default"/>
    <w:next w:val="Default"/>
    <w:uiPriority w:val="99"/>
    <w:qFormat/>
    <w:rsid w:val="00A83D0A"/>
    <w:pPr>
      <w:widowControl w:val="0"/>
    </w:pPr>
    <w:rPr>
      <w:rFonts w:eastAsia="Calibri"/>
      <w:color w:val="auto"/>
    </w:rPr>
  </w:style>
  <w:style w:type="paragraph" w:customStyle="1" w:styleId="CM58">
    <w:name w:val="CM58"/>
    <w:basedOn w:val="Default"/>
    <w:next w:val="Default"/>
    <w:uiPriority w:val="99"/>
    <w:qFormat/>
    <w:rsid w:val="00A83D0A"/>
    <w:pPr>
      <w:widowControl w:val="0"/>
    </w:pPr>
    <w:rPr>
      <w:rFonts w:eastAsia="Calibri"/>
      <w:color w:val="auto"/>
    </w:rPr>
  </w:style>
  <w:style w:type="paragraph" w:customStyle="1" w:styleId="CM57">
    <w:name w:val="CM57"/>
    <w:basedOn w:val="Default"/>
    <w:next w:val="Default"/>
    <w:uiPriority w:val="99"/>
    <w:qFormat/>
    <w:rsid w:val="00A83D0A"/>
    <w:pPr>
      <w:widowControl w:val="0"/>
    </w:pPr>
    <w:rPr>
      <w:rFonts w:eastAsia="Calibri"/>
      <w:color w:val="auto"/>
    </w:rPr>
  </w:style>
  <w:style w:type="paragraph" w:customStyle="1" w:styleId="CM1">
    <w:name w:val="CM1"/>
    <w:basedOn w:val="Default"/>
    <w:next w:val="Default"/>
    <w:uiPriority w:val="99"/>
    <w:qFormat/>
    <w:rsid w:val="00A83D0A"/>
    <w:pPr>
      <w:widowControl w:val="0"/>
    </w:pPr>
    <w:rPr>
      <w:rFonts w:eastAsia="Calibri"/>
      <w:color w:val="auto"/>
    </w:rPr>
  </w:style>
  <w:style w:type="paragraph" w:customStyle="1" w:styleId="CM49">
    <w:name w:val="CM49"/>
    <w:basedOn w:val="Default"/>
    <w:next w:val="Default"/>
    <w:uiPriority w:val="99"/>
    <w:qFormat/>
    <w:rsid w:val="00A83D0A"/>
    <w:pPr>
      <w:widowControl w:val="0"/>
    </w:pPr>
    <w:rPr>
      <w:rFonts w:eastAsia="Calibri"/>
      <w:color w:val="auto"/>
    </w:rPr>
  </w:style>
  <w:style w:type="paragraph" w:customStyle="1" w:styleId="CM41">
    <w:name w:val="CM41"/>
    <w:basedOn w:val="Default"/>
    <w:next w:val="Default"/>
    <w:uiPriority w:val="99"/>
    <w:qFormat/>
    <w:rsid w:val="00A83D0A"/>
    <w:pPr>
      <w:widowControl w:val="0"/>
    </w:pPr>
    <w:rPr>
      <w:rFonts w:eastAsia="Calibri"/>
      <w:color w:val="auto"/>
    </w:rPr>
  </w:style>
  <w:style w:type="paragraph" w:customStyle="1" w:styleId="3rdOrderPara">
    <w:name w:val="3rd Order Para"/>
    <w:basedOn w:val="Default"/>
    <w:next w:val="Default"/>
    <w:qFormat/>
    <w:rsid w:val="00A83D0A"/>
    <w:pPr>
      <w:widowControl w:val="0"/>
    </w:pPr>
    <w:rPr>
      <w:rFonts w:eastAsia="Calibri"/>
      <w:color w:val="auto"/>
    </w:rPr>
  </w:style>
  <w:style w:type="paragraph" w:customStyle="1" w:styleId="2ndOrderPara">
    <w:name w:val="2nd Order Para"/>
    <w:basedOn w:val="Default"/>
    <w:next w:val="Default"/>
    <w:qFormat/>
    <w:rsid w:val="00A83D0A"/>
    <w:pPr>
      <w:widowControl w:val="0"/>
    </w:pPr>
    <w:rPr>
      <w:rFonts w:eastAsia="Calibri"/>
      <w:color w:val="auto"/>
    </w:rPr>
  </w:style>
  <w:style w:type="paragraph" w:customStyle="1" w:styleId="Normal-SIGN2">
    <w:name w:val="Normal-SIGN2"/>
    <w:basedOn w:val="Default"/>
    <w:next w:val="Default"/>
    <w:qFormat/>
    <w:rsid w:val="00A83D0A"/>
    <w:pPr>
      <w:widowControl w:val="0"/>
    </w:pPr>
    <w:rPr>
      <w:rFonts w:eastAsia="Calibri"/>
      <w:color w:val="auto"/>
    </w:rPr>
  </w:style>
  <w:style w:type="paragraph" w:customStyle="1" w:styleId="Normal-SIGN1">
    <w:name w:val="Normal-SIGN1"/>
    <w:basedOn w:val="Default"/>
    <w:next w:val="Default"/>
    <w:uiPriority w:val="99"/>
    <w:qFormat/>
    <w:rsid w:val="00A83D0A"/>
    <w:pPr>
      <w:widowControl w:val="0"/>
    </w:pPr>
    <w:rPr>
      <w:rFonts w:eastAsia="Calibri"/>
      <w:color w:val="auto"/>
    </w:rPr>
  </w:style>
  <w:style w:type="paragraph" w:customStyle="1" w:styleId="CM3">
    <w:name w:val="CM3"/>
    <w:basedOn w:val="Default"/>
    <w:next w:val="Default"/>
    <w:uiPriority w:val="99"/>
    <w:qFormat/>
    <w:rsid w:val="00A83D0A"/>
    <w:pPr>
      <w:widowControl w:val="0"/>
      <w:spacing w:line="553" w:lineRule="atLeast"/>
    </w:pPr>
    <w:rPr>
      <w:rFonts w:eastAsia="Calibri"/>
      <w:color w:val="auto"/>
    </w:rPr>
  </w:style>
  <w:style w:type="paragraph" w:customStyle="1" w:styleId="CM33">
    <w:name w:val="CM33"/>
    <w:basedOn w:val="Default"/>
    <w:next w:val="Default"/>
    <w:uiPriority w:val="99"/>
    <w:qFormat/>
    <w:rsid w:val="00A83D0A"/>
    <w:pPr>
      <w:widowControl w:val="0"/>
    </w:pPr>
    <w:rPr>
      <w:rFonts w:eastAsia="Calibri"/>
      <w:color w:val="auto"/>
    </w:rPr>
  </w:style>
  <w:style w:type="paragraph" w:customStyle="1" w:styleId="CM37">
    <w:name w:val="CM37"/>
    <w:basedOn w:val="Default"/>
    <w:next w:val="Default"/>
    <w:uiPriority w:val="99"/>
    <w:qFormat/>
    <w:rsid w:val="00A83D0A"/>
    <w:pPr>
      <w:widowControl w:val="0"/>
    </w:pPr>
    <w:rPr>
      <w:rFonts w:eastAsia="Calibri"/>
      <w:color w:val="auto"/>
    </w:rPr>
  </w:style>
  <w:style w:type="paragraph" w:customStyle="1" w:styleId="CM7">
    <w:name w:val="CM7"/>
    <w:basedOn w:val="Default"/>
    <w:next w:val="Default"/>
    <w:uiPriority w:val="99"/>
    <w:qFormat/>
    <w:rsid w:val="00A83D0A"/>
    <w:pPr>
      <w:widowControl w:val="0"/>
      <w:spacing w:line="553" w:lineRule="atLeast"/>
    </w:pPr>
    <w:rPr>
      <w:rFonts w:eastAsia="Calibri"/>
      <w:color w:val="auto"/>
    </w:rPr>
  </w:style>
  <w:style w:type="paragraph" w:customStyle="1" w:styleId="Brief-SecondarySource">
    <w:name w:val="Brief - Secondary Source"/>
    <w:basedOn w:val="Normal"/>
    <w:qFormat/>
    <w:rsid w:val="00A83D0A"/>
    <w:rPr>
      <w:rFonts w:eastAsia="Times New Roman"/>
      <w:sz w:val="14"/>
      <w:szCs w:val="20"/>
    </w:rPr>
  </w:style>
  <w:style w:type="paragraph" w:customStyle="1" w:styleId="Brief-Card">
    <w:name w:val="Brief - Card"/>
    <w:basedOn w:val="Normal"/>
    <w:uiPriority w:val="99"/>
    <w:qFormat/>
    <w:rsid w:val="00A83D0A"/>
    <w:rPr>
      <w:rFonts w:eastAsia="Times New Roman"/>
    </w:rPr>
  </w:style>
  <w:style w:type="paragraph" w:customStyle="1" w:styleId="Pa2">
    <w:name w:val="Pa2"/>
    <w:basedOn w:val="Default"/>
    <w:next w:val="Default"/>
    <w:uiPriority w:val="99"/>
    <w:qFormat/>
    <w:rsid w:val="00A83D0A"/>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A83D0A"/>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A83D0A"/>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A83D0A"/>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A83D0A"/>
    <w:pPr>
      <w:widowControl w:val="0"/>
    </w:pPr>
    <w:rPr>
      <w:rFonts w:ascii="Arial Black" w:hAnsi="Arial Black"/>
      <w:color w:val="auto"/>
    </w:rPr>
  </w:style>
  <w:style w:type="paragraph" w:customStyle="1" w:styleId="Cover1">
    <w:name w:val="Cover 1"/>
    <w:basedOn w:val="Normal"/>
    <w:next w:val="Normal"/>
    <w:uiPriority w:val="99"/>
    <w:qFormat/>
    <w:rsid w:val="00A83D0A"/>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A83D0A"/>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A83D0A"/>
    <w:pPr>
      <w:widowControl w:val="0"/>
    </w:pPr>
    <w:rPr>
      <w:color w:val="auto"/>
    </w:rPr>
  </w:style>
  <w:style w:type="paragraph" w:customStyle="1" w:styleId="Pa11">
    <w:name w:val="Pa11"/>
    <w:basedOn w:val="Normal"/>
    <w:next w:val="Normal"/>
    <w:uiPriority w:val="99"/>
    <w:qFormat/>
    <w:rsid w:val="00A83D0A"/>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A83D0A"/>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A83D0A"/>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A83D0A"/>
    <w:pPr>
      <w:widowControl w:val="0"/>
    </w:pPr>
    <w:rPr>
      <w:rFonts w:eastAsia="Calibri"/>
      <w:color w:val="auto"/>
    </w:rPr>
  </w:style>
  <w:style w:type="paragraph" w:customStyle="1" w:styleId="CM5">
    <w:name w:val="CM5"/>
    <w:basedOn w:val="Default"/>
    <w:next w:val="Default"/>
    <w:qFormat/>
    <w:rsid w:val="00A83D0A"/>
    <w:pPr>
      <w:widowControl w:val="0"/>
      <w:spacing w:line="553" w:lineRule="atLeast"/>
    </w:pPr>
    <w:rPr>
      <w:rFonts w:eastAsia="Calibri"/>
      <w:color w:val="auto"/>
    </w:rPr>
  </w:style>
  <w:style w:type="paragraph" w:customStyle="1" w:styleId="CM28">
    <w:name w:val="CM28"/>
    <w:basedOn w:val="Default"/>
    <w:next w:val="Default"/>
    <w:uiPriority w:val="99"/>
    <w:qFormat/>
    <w:rsid w:val="00A83D0A"/>
    <w:pPr>
      <w:widowControl w:val="0"/>
    </w:pPr>
    <w:rPr>
      <w:rFonts w:eastAsia="Calibri"/>
      <w:color w:val="auto"/>
    </w:rPr>
  </w:style>
  <w:style w:type="paragraph" w:customStyle="1" w:styleId="CM8">
    <w:name w:val="CM8"/>
    <w:basedOn w:val="Default"/>
    <w:next w:val="Default"/>
    <w:uiPriority w:val="99"/>
    <w:qFormat/>
    <w:rsid w:val="00A83D0A"/>
    <w:pPr>
      <w:widowControl w:val="0"/>
    </w:pPr>
    <w:rPr>
      <w:rFonts w:eastAsia="Calibri"/>
      <w:color w:val="auto"/>
    </w:rPr>
  </w:style>
  <w:style w:type="paragraph" w:customStyle="1" w:styleId="CM6">
    <w:name w:val="CM6"/>
    <w:basedOn w:val="Default"/>
    <w:next w:val="Default"/>
    <w:uiPriority w:val="99"/>
    <w:qFormat/>
    <w:rsid w:val="00A83D0A"/>
    <w:pPr>
      <w:widowControl w:val="0"/>
      <w:spacing w:line="553" w:lineRule="atLeast"/>
    </w:pPr>
    <w:rPr>
      <w:rFonts w:eastAsia="Calibri"/>
      <w:color w:val="auto"/>
    </w:rPr>
  </w:style>
  <w:style w:type="paragraph" w:customStyle="1" w:styleId="CM22">
    <w:name w:val="CM22"/>
    <w:basedOn w:val="Default"/>
    <w:next w:val="Default"/>
    <w:uiPriority w:val="99"/>
    <w:qFormat/>
    <w:rsid w:val="00A83D0A"/>
    <w:pPr>
      <w:widowControl w:val="0"/>
    </w:pPr>
    <w:rPr>
      <w:rFonts w:eastAsia="Calibri"/>
      <w:color w:val="auto"/>
    </w:rPr>
  </w:style>
  <w:style w:type="paragraph" w:customStyle="1" w:styleId="DoubleUnderlined">
    <w:name w:val="Double Underlined"/>
    <w:basedOn w:val="Heading2"/>
    <w:autoRedefine/>
    <w:uiPriority w:val="99"/>
    <w:qFormat/>
    <w:rsid w:val="00A83D0A"/>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A83D0A"/>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A83D0A"/>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A83D0A"/>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A83D0A"/>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A83D0A"/>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A83D0A"/>
    <w:pPr>
      <w:keepLines w:val="0"/>
      <w:pageBreakBefore w:val="0"/>
      <w:suppressAutoHyphens/>
      <w:contextualSpacing/>
      <w:jc w:val="left"/>
    </w:pPr>
    <w:rPr>
      <w:rFonts w:ascii="Arial" w:eastAsia="Times New Roman" w:hAnsi="Arial" w:cs="Arial"/>
      <w:bCs w:val="0"/>
      <w:iCs/>
      <w:sz w:val="24"/>
      <w:szCs w:val="28"/>
      <w:u w:val="none"/>
    </w:rPr>
  </w:style>
  <w:style w:type="paragraph" w:customStyle="1" w:styleId="subhead">
    <w:name w:val="subhead"/>
    <w:basedOn w:val="Normal"/>
    <w:qFormat/>
    <w:rsid w:val="00A83D0A"/>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A83D0A"/>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sz w:val="32"/>
    </w:rPr>
  </w:style>
  <w:style w:type="paragraph" w:customStyle="1" w:styleId="StyleStyleHeading110pt10pt">
    <w:name w:val="Style Style Heading 1 + 10 pt + 10 pt"/>
    <w:basedOn w:val="StyleHeading110pt"/>
    <w:uiPriority w:val="99"/>
    <w:qFormat/>
    <w:rsid w:val="00A83D0A"/>
  </w:style>
  <w:style w:type="paragraph" w:customStyle="1" w:styleId="StyleUnderliningTimesNewRomanBoldNounderlineKernat16">
    <w:name w:val="Style Underlining + Times New Roman Bold No underline Kern at 16..."/>
    <w:basedOn w:val="Normal"/>
    <w:uiPriority w:val="99"/>
    <w:qFormat/>
    <w:rsid w:val="00A83D0A"/>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A83D0A"/>
    <w:rPr>
      <w:rFonts w:eastAsia="Times New Roman"/>
      <w:b/>
      <w:bCs/>
      <w:kern w:val="32"/>
      <w:sz w:val="32"/>
      <w:szCs w:val="32"/>
    </w:rPr>
  </w:style>
  <w:style w:type="paragraph" w:customStyle="1" w:styleId="StyleBoldUnderliningKernat16pt">
    <w:name w:val="Style Bold Underlining + Kern at 16 pt"/>
    <w:uiPriority w:val="99"/>
    <w:qFormat/>
    <w:rsid w:val="00A83D0A"/>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A83D0A"/>
    <w:pPr>
      <w:keepLines w:val="0"/>
      <w:pageBreakBefore w:val="0"/>
      <w:suppressAutoHyphens/>
      <w:contextualSpacing/>
      <w:jc w:val="left"/>
    </w:pPr>
    <w:rPr>
      <w:rFonts w:eastAsia="Times New Roman" w:cs="Arial"/>
      <w:bCs w:val="0"/>
      <w:iCs/>
      <w:sz w:val="22"/>
      <w:szCs w:val="20"/>
      <w:u w:val="none"/>
    </w:rPr>
  </w:style>
  <w:style w:type="paragraph" w:customStyle="1" w:styleId="TxBr6p1">
    <w:name w:val="TxBr_6p1"/>
    <w:basedOn w:val="Normal"/>
    <w:uiPriority w:val="99"/>
    <w:qFormat/>
    <w:rsid w:val="00A83D0A"/>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A83D0A"/>
    <w:pPr>
      <w:ind w:left="400"/>
    </w:pPr>
    <w:rPr>
      <w:rFonts w:eastAsia="Times New Roman"/>
      <w:szCs w:val="20"/>
    </w:rPr>
  </w:style>
  <w:style w:type="paragraph" w:customStyle="1" w:styleId="Paste">
    <w:name w:val="Paste"/>
    <w:basedOn w:val="card"/>
    <w:qFormat/>
    <w:rsid w:val="00A83D0A"/>
    <w:pPr>
      <w:ind w:left="0" w:right="0"/>
    </w:pPr>
    <w:rPr>
      <w:rFonts w:ascii="Arial Narrow" w:eastAsia="Times New Roman" w:hAnsi="Arial Narrow"/>
      <w:bCs/>
      <w:szCs w:val="20"/>
      <w:lang w:val="x-none" w:eastAsia="x-none"/>
    </w:rPr>
  </w:style>
  <w:style w:type="character" w:customStyle="1" w:styleId="UnderlineStyleChar">
    <w:name w:val="Underline Style Char"/>
    <w:link w:val="UnderlineStyle0"/>
    <w:locked/>
    <w:rsid w:val="00A83D0A"/>
    <w:rPr>
      <w:rFonts w:ascii="Georgia" w:eastAsia="Times New Roman" w:hAnsi="Georgia"/>
      <w:b/>
      <w:u w:val="single"/>
    </w:rPr>
  </w:style>
  <w:style w:type="paragraph" w:customStyle="1" w:styleId="UnderlineStyle0">
    <w:name w:val="Underline Style"/>
    <w:basedOn w:val="Normal"/>
    <w:link w:val="UnderlineStyleChar"/>
    <w:qFormat/>
    <w:rsid w:val="00A83D0A"/>
    <w:rPr>
      <w:rFonts w:ascii="Georgia" w:eastAsia="Times New Roman" w:hAnsi="Georgia"/>
      <w:b/>
      <w:sz w:val="24"/>
      <w:u w:val="single"/>
    </w:rPr>
  </w:style>
  <w:style w:type="paragraph" w:customStyle="1" w:styleId="Normalization">
    <w:name w:val="Normalization"/>
    <w:basedOn w:val="Normal"/>
    <w:uiPriority w:val="99"/>
    <w:qFormat/>
    <w:rsid w:val="00A83D0A"/>
    <w:rPr>
      <w:rFonts w:eastAsia="Times New Roman"/>
      <w:sz w:val="18"/>
    </w:rPr>
  </w:style>
  <w:style w:type="paragraph" w:customStyle="1" w:styleId="BreifTitle">
    <w:name w:val="Breif Title"/>
    <w:basedOn w:val="Normal"/>
    <w:autoRedefine/>
    <w:uiPriority w:val="99"/>
    <w:qFormat/>
    <w:rsid w:val="00A83D0A"/>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A83D0A"/>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A83D0A"/>
    <w:pPr>
      <w:spacing w:before="0" w:after="0"/>
      <w:jc w:val="center"/>
      <w:outlineLvl w:val="0"/>
    </w:pPr>
    <w:rPr>
      <w:sz w:val="32"/>
      <w:szCs w:val="32"/>
      <w:lang w:bidi="ar-SA"/>
    </w:rPr>
  </w:style>
  <w:style w:type="paragraph" w:customStyle="1" w:styleId="Tagandcite">
    <w:name w:val="Tag and cite"/>
    <w:basedOn w:val="Normal"/>
    <w:autoRedefine/>
    <w:uiPriority w:val="99"/>
    <w:qFormat/>
    <w:rsid w:val="00A83D0A"/>
    <w:rPr>
      <w:rFonts w:eastAsia="Times New Roman"/>
      <w:color w:val="333333"/>
    </w:rPr>
  </w:style>
  <w:style w:type="paragraph" w:customStyle="1" w:styleId="StyleTagandCiteFranklinGothicDemi">
    <w:name w:val="Style Tag and Cite + Franklin Gothic Demi"/>
    <w:basedOn w:val="Normal"/>
    <w:autoRedefine/>
    <w:uiPriority w:val="99"/>
    <w:qFormat/>
    <w:rsid w:val="00A83D0A"/>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A83D0A"/>
    <w:rPr>
      <w:bCs/>
    </w:rPr>
  </w:style>
  <w:style w:type="paragraph" w:customStyle="1" w:styleId="tagCharCharCharCharCharCharChar">
    <w:name w:val="tag Char Char Char Char Char Char Char"/>
    <w:basedOn w:val="Normal"/>
    <w:uiPriority w:val="99"/>
    <w:qFormat/>
    <w:rsid w:val="00A83D0A"/>
    <w:rPr>
      <w:rFonts w:eastAsia="Times New Roman"/>
      <w:b/>
      <w:sz w:val="24"/>
      <w:szCs w:val="20"/>
    </w:rPr>
  </w:style>
  <w:style w:type="paragraph" w:customStyle="1" w:styleId="title-bold-medium">
    <w:name w:val="title-bold-medium"/>
    <w:basedOn w:val="Normal"/>
    <w:uiPriority w:val="99"/>
    <w:qFormat/>
    <w:rsid w:val="00A83D0A"/>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A83D0A"/>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qFormat/>
    <w:rsid w:val="00A83D0A"/>
    <w:rPr>
      <w:rFonts w:ascii="Arial Narrow" w:eastAsia="Times New Roman" w:hAnsi="Arial Narrow"/>
      <w:b/>
      <w:sz w:val="24"/>
    </w:rPr>
  </w:style>
  <w:style w:type="paragraph" w:customStyle="1" w:styleId="BLOCKTITLE1">
    <w:name w:val="BLOCK TITLE"/>
    <w:basedOn w:val="Heading1"/>
    <w:uiPriority w:val="99"/>
    <w:qFormat/>
    <w:rsid w:val="00A83D0A"/>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sz w:val="32"/>
    </w:rPr>
  </w:style>
  <w:style w:type="paragraph" w:customStyle="1" w:styleId="shellscontentions">
    <w:name w:val="shells/contentions"/>
    <w:basedOn w:val="TagCite"/>
    <w:uiPriority w:val="99"/>
    <w:qFormat/>
    <w:rsid w:val="00A83D0A"/>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A83D0A"/>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A83D0A"/>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A83D0A"/>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A83D0A"/>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A83D0A"/>
    <w:pPr>
      <w:spacing w:before="100" w:beforeAutospacing="1" w:after="100" w:afterAutospacing="1"/>
    </w:pPr>
    <w:rPr>
      <w:rFonts w:eastAsia="Times New Roman"/>
    </w:rPr>
  </w:style>
  <w:style w:type="paragraph" w:customStyle="1" w:styleId="ToRead">
    <w:name w:val="To Read"/>
    <w:basedOn w:val="Normal"/>
    <w:uiPriority w:val="99"/>
    <w:qFormat/>
    <w:rsid w:val="00A83D0A"/>
    <w:pPr>
      <w:ind w:left="720"/>
    </w:pPr>
    <w:rPr>
      <w:rFonts w:ascii="Verdana" w:eastAsia="Times New Roman" w:hAnsi="Verdana"/>
      <w:b/>
      <w:u w:val="single"/>
    </w:rPr>
  </w:style>
  <w:style w:type="paragraph" w:customStyle="1" w:styleId="Style1">
    <w:name w:val="Style 1"/>
    <w:basedOn w:val="Normal"/>
    <w:uiPriority w:val="99"/>
    <w:qFormat/>
    <w:rsid w:val="00A83D0A"/>
    <w:pPr>
      <w:widowControl w:val="0"/>
      <w:ind w:firstLine="216"/>
    </w:pPr>
    <w:rPr>
      <w:rFonts w:eastAsia="Times New Roman"/>
      <w:noProof/>
      <w:color w:val="000000"/>
      <w:szCs w:val="20"/>
    </w:rPr>
  </w:style>
  <w:style w:type="paragraph" w:customStyle="1" w:styleId="Style41">
    <w:name w:val="Style 4"/>
    <w:basedOn w:val="Normal"/>
    <w:uiPriority w:val="99"/>
    <w:qFormat/>
    <w:rsid w:val="00A83D0A"/>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A83D0A"/>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A83D0A"/>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A83D0A"/>
    <w:pPr>
      <w:ind w:left="1660"/>
    </w:pPr>
  </w:style>
  <w:style w:type="paragraph" w:customStyle="1" w:styleId="PageNumber1">
    <w:name w:val="Page Number1"/>
    <w:basedOn w:val="Normal"/>
    <w:next w:val="Normal"/>
    <w:uiPriority w:val="99"/>
    <w:qFormat/>
    <w:rsid w:val="00A83D0A"/>
    <w:rPr>
      <w:rFonts w:eastAsia="Times New Roman"/>
    </w:rPr>
  </w:style>
  <w:style w:type="paragraph" w:customStyle="1" w:styleId="Card1">
    <w:name w:val="Card1"/>
    <w:uiPriority w:val="99"/>
    <w:qFormat/>
    <w:rsid w:val="00A83D0A"/>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A83D0A"/>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A83D0A"/>
    <w:pPr>
      <w:ind w:left="288" w:right="288"/>
    </w:pPr>
    <w:rPr>
      <w:rFonts w:eastAsia="Times New Roman"/>
    </w:rPr>
  </w:style>
  <w:style w:type="paragraph" w:customStyle="1" w:styleId="CaseListNormal">
    <w:name w:val="Case List Normal"/>
    <w:basedOn w:val="Normal"/>
    <w:uiPriority w:val="99"/>
    <w:qFormat/>
    <w:rsid w:val="00A83D0A"/>
    <w:rPr>
      <w:rFonts w:ascii="Times" w:eastAsia="Times New Roman" w:hAnsi="Times"/>
      <w:szCs w:val="26"/>
    </w:rPr>
  </w:style>
  <w:style w:type="paragraph" w:customStyle="1" w:styleId="Body">
    <w:name w:val="Body"/>
    <w:basedOn w:val="Normal"/>
    <w:uiPriority w:val="99"/>
    <w:qFormat/>
    <w:rsid w:val="00A83D0A"/>
    <w:pPr>
      <w:outlineLvl w:val="3"/>
    </w:pPr>
    <w:rPr>
      <w:rFonts w:eastAsia="Times New Roman"/>
      <w:szCs w:val="20"/>
    </w:rPr>
  </w:style>
  <w:style w:type="paragraph" w:customStyle="1" w:styleId="3text">
    <w:name w:val="3text"/>
    <w:basedOn w:val="Normal"/>
    <w:uiPriority w:val="99"/>
    <w:qFormat/>
    <w:rsid w:val="00A83D0A"/>
    <w:pPr>
      <w:spacing w:before="100" w:beforeAutospacing="1" w:after="100" w:afterAutospacing="1"/>
    </w:pPr>
    <w:rPr>
      <w:rFonts w:eastAsia="Times New Roman"/>
      <w:sz w:val="24"/>
    </w:rPr>
  </w:style>
  <w:style w:type="paragraph" w:customStyle="1" w:styleId="TimesNewRoman12">
    <w:name w:val="TimesNewRoman12"/>
    <w:uiPriority w:val="99"/>
    <w:qFormat/>
    <w:rsid w:val="00A83D0A"/>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A83D0A"/>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A83D0A"/>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A83D0A"/>
    <w:rPr>
      <w:rFonts w:eastAsia="Times New Roman"/>
      <w:color w:val="000000"/>
      <w:sz w:val="18"/>
    </w:rPr>
  </w:style>
  <w:style w:type="paragraph" w:customStyle="1" w:styleId="text1">
    <w:name w:val="text1"/>
    <w:basedOn w:val="Normal"/>
    <w:autoRedefine/>
    <w:uiPriority w:val="99"/>
    <w:qFormat/>
    <w:rsid w:val="00A83D0A"/>
    <w:rPr>
      <w:rFonts w:eastAsia="Times New Roman"/>
      <w:szCs w:val="20"/>
    </w:rPr>
  </w:style>
  <w:style w:type="paragraph" w:customStyle="1" w:styleId="RepeatBlockHeading">
    <w:name w:val="Repeat Block Heading"/>
    <w:basedOn w:val="Normal"/>
    <w:autoRedefine/>
    <w:uiPriority w:val="99"/>
    <w:qFormat/>
    <w:rsid w:val="00A83D0A"/>
    <w:pPr>
      <w:jc w:val="center"/>
    </w:pPr>
    <w:rPr>
      <w:rFonts w:eastAsia="Times New Roman"/>
      <w:b/>
      <w:smallCaps/>
      <w:color w:val="000000"/>
      <w:sz w:val="24"/>
      <w:u w:val="thick"/>
    </w:rPr>
  </w:style>
  <w:style w:type="paragraph" w:customStyle="1" w:styleId="story-headline">
    <w:name w:val="story-headline"/>
    <w:basedOn w:val="Normal"/>
    <w:uiPriority w:val="99"/>
    <w:qFormat/>
    <w:rsid w:val="00A83D0A"/>
    <w:pPr>
      <w:spacing w:before="72" w:after="72"/>
    </w:pPr>
    <w:rPr>
      <w:rFonts w:ascii="Arial" w:eastAsia="Times New Roman" w:hAnsi="Arial"/>
      <w:b/>
      <w:bCs/>
      <w:sz w:val="26"/>
      <w:szCs w:val="26"/>
    </w:rPr>
  </w:style>
  <w:style w:type="paragraph" w:customStyle="1" w:styleId="story-body">
    <w:name w:val="story-body"/>
    <w:basedOn w:val="Normal"/>
    <w:uiPriority w:val="99"/>
    <w:qFormat/>
    <w:rsid w:val="00A83D0A"/>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A83D0A"/>
    <w:rPr>
      <w:rFonts w:ascii="Arial" w:eastAsia="Times New Roman" w:hAnsi="Arial"/>
      <w:b/>
      <w:bCs/>
    </w:rPr>
  </w:style>
  <w:style w:type="paragraph" w:customStyle="1" w:styleId="TextofCards">
    <w:name w:val="Text of Cards"/>
    <w:basedOn w:val="Normal"/>
    <w:uiPriority w:val="99"/>
    <w:qFormat/>
    <w:rsid w:val="00A83D0A"/>
    <w:rPr>
      <w:rFonts w:eastAsia="Times New Roman"/>
      <w:color w:val="000000"/>
      <w:spacing w:val="6"/>
      <w:szCs w:val="23"/>
    </w:rPr>
  </w:style>
  <w:style w:type="paragraph" w:customStyle="1" w:styleId="Corpotesto">
    <w:name w:val="Corpo testo"/>
    <w:basedOn w:val="Normal"/>
    <w:uiPriority w:val="99"/>
    <w:qFormat/>
    <w:rsid w:val="00A83D0A"/>
    <w:pPr>
      <w:widowControl w:val="0"/>
      <w:adjustRightInd w:val="0"/>
      <w:spacing w:after="283"/>
    </w:pPr>
    <w:rPr>
      <w:rFonts w:ascii="Times" w:eastAsia="Times New Roman" w:hAnsi="Times"/>
    </w:rPr>
  </w:style>
  <w:style w:type="paragraph" w:customStyle="1" w:styleId="tagCharChar1Char">
    <w:name w:val="tag Char Char1 Char"/>
    <w:uiPriority w:val="99"/>
    <w:qFormat/>
    <w:rsid w:val="00A83D0A"/>
    <w:rPr>
      <w:rFonts w:eastAsia="Times New Roman" w:cs="Calibri"/>
      <w:b/>
      <w:bCs/>
    </w:rPr>
  </w:style>
  <w:style w:type="paragraph" w:customStyle="1" w:styleId="inside-copy">
    <w:name w:val="inside-copy"/>
    <w:basedOn w:val="Normal"/>
    <w:uiPriority w:val="99"/>
    <w:qFormat/>
    <w:rsid w:val="00A83D0A"/>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A83D0A"/>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A83D0A"/>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A83D0A"/>
    <w:rPr>
      <w:rFonts w:ascii="Arial" w:hAnsi="Arial"/>
      <w:b w:val="0"/>
      <w:caps w:val="0"/>
      <w:sz w:val="20"/>
    </w:rPr>
  </w:style>
  <w:style w:type="paragraph" w:customStyle="1" w:styleId="ProjectTitleLine">
    <w:name w:val="Project Title Line"/>
    <w:basedOn w:val="Normal"/>
    <w:next w:val="Normal"/>
    <w:autoRedefine/>
    <w:uiPriority w:val="99"/>
    <w:qFormat/>
    <w:rsid w:val="00A83D0A"/>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A83D0A"/>
    <w:rPr>
      <w:rFonts w:ascii="Arial Narrow" w:eastAsia="Times New Roman" w:hAnsi="Arial Narrow"/>
      <w:strike/>
    </w:rPr>
  </w:style>
  <w:style w:type="paragraph" w:customStyle="1" w:styleId="NormalVerdana">
    <w:name w:val="Normal + Verdana"/>
    <w:aliases w:val="10 pt,White,Normal + Arial"/>
    <w:basedOn w:val="Normal"/>
    <w:uiPriority w:val="99"/>
    <w:qFormat/>
    <w:rsid w:val="00A83D0A"/>
    <w:rPr>
      <w:rFonts w:ascii="Arial" w:eastAsia="Times New Roman" w:hAnsi="Arial"/>
      <w:szCs w:val="20"/>
      <w:u w:val="single"/>
    </w:rPr>
  </w:style>
  <w:style w:type="paragraph" w:customStyle="1" w:styleId="Normal10pt">
    <w:name w:val="Normal + 10 pt"/>
    <w:basedOn w:val="Normal"/>
    <w:uiPriority w:val="99"/>
    <w:qFormat/>
    <w:rsid w:val="00A83D0A"/>
    <w:rPr>
      <w:rFonts w:eastAsia="Times New Roman"/>
      <w:szCs w:val="20"/>
    </w:rPr>
  </w:style>
  <w:style w:type="paragraph" w:customStyle="1" w:styleId="cardChar1Char">
    <w:name w:val="card Char1 Char"/>
    <w:basedOn w:val="Normal"/>
    <w:uiPriority w:val="99"/>
    <w:qFormat/>
    <w:rsid w:val="00A83D0A"/>
    <w:pPr>
      <w:ind w:left="288" w:right="288"/>
    </w:pPr>
    <w:rPr>
      <w:rFonts w:eastAsia="Times New Roman"/>
      <w:szCs w:val="20"/>
    </w:rPr>
  </w:style>
  <w:style w:type="paragraph" w:customStyle="1" w:styleId="CM12">
    <w:name w:val="CM12"/>
    <w:basedOn w:val="Default"/>
    <w:next w:val="Default"/>
    <w:uiPriority w:val="99"/>
    <w:qFormat/>
    <w:rsid w:val="00A83D0A"/>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A83D0A"/>
    <w:pPr>
      <w:widowControl w:val="0"/>
      <w:spacing w:after="480"/>
    </w:pPr>
    <w:rPr>
      <w:rFonts w:ascii="Granjon LT Std" w:hAnsi="Granjon LT Std"/>
      <w:color w:val="auto"/>
    </w:rPr>
  </w:style>
  <w:style w:type="paragraph" w:customStyle="1" w:styleId="CM10">
    <w:name w:val="CM10"/>
    <w:basedOn w:val="Default"/>
    <w:next w:val="Default"/>
    <w:uiPriority w:val="99"/>
    <w:qFormat/>
    <w:rsid w:val="00A83D0A"/>
    <w:pPr>
      <w:widowControl w:val="0"/>
      <w:spacing w:line="320" w:lineRule="atLeast"/>
    </w:pPr>
    <w:rPr>
      <w:rFonts w:ascii="Granjon LT Std" w:hAnsi="Granjon LT Std"/>
      <w:color w:val="auto"/>
    </w:rPr>
  </w:style>
  <w:style w:type="paragraph" w:customStyle="1" w:styleId="bold">
    <w:name w:val="bold"/>
    <w:basedOn w:val="Normal"/>
    <w:uiPriority w:val="99"/>
    <w:qFormat/>
    <w:rsid w:val="00A83D0A"/>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A83D0A"/>
    <w:rPr>
      <w:rFonts w:ascii="Arial Narrow" w:eastAsia="Times New Roman" w:hAnsi="Arial Narrow"/>
      <w:strike/>
      <w:szCs w:val="20"/>
    </w:rPr>
  </w:style>
  <w:style w:type="paragraph" w:customStyle="1" w:styleId="textbodyblack">
    <w:name w:val="textbodyblack"/>
    <w:basedOn w:val="Normal"/>
    <w:uiPriority w:val="99"/>
    <w:qFormat/>
    <w:rsid w:val="00A83D0A"/>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A83D0A"/>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A83D0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A83D0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A83D0A"/>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A83D0A"/>
    <w:rPr>
      <w:rFonts w:ascii="Georgia" w:eastAsia="Times New Roman" w:hAnsi="Georgia"/>
      <w:b/>
      <w:bCs/>
      <w:szCs w:val="16"/>
      <w:u w:val="single"/>
    </w:rPr>
  </w:style>
  <w:style w:type="paragraph" w:customStyle="1" w:styleId="CiteCorrected">
    <w:name w:val="Cite Corrected"/>
    <w:basedOn w:val="Normal"/>
    <w:link w:val="CiteCorrectedChar"/>
    <w:qFormat/>
    <w:rsid w:val="00A83D0A"/>
    <w:rPr>
      <w:rFonts w:ascii="Georgia" w:eastAsia="Times New Roman" w:hAnsi="Georgia"/>
      <w:b/>
      <w:bCs/>
      <w:sz w:val="24"/>
      <w:szCs w:val="16"/>
      <w:u w:val="single"/>
    </w:rPr>
  </w:style>
  <w:style w:type="paragraph" w:customStyle="1" w:styleId="CardText20">
    <w:name w:val="Card Text 2"/>
    <w:basedOn w:val="CardText10"/>
    <w:link w:val="CardText2Char"/>
    <w:qFormat/>
    <w:rsid w:val="00A83D0A"/>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 w:val="22"/>
      <w:szCs w:val="22"/>
    </w:rPr>
  </w:style>
  <w:style w:type="paragraph" w:customStyle="1" w:styleId="StyleLeft02">
    <w:name w:val="Style Left:  0.2&quot;"/>
    <w:basedOn w:val="Normal"/>
    <w:uiPriority w:val="99"/>
    <w:qFormat/>
    <w:rsid w:val="00A83D0A"/>
    <w:pPr>
      <w:ind w:left="288"/>
    </w:pPr>
    <w:rPr>
      <w:rFonts w:eastAsia="SimSun"/>
      <w:szCs w:val="20"/>
      <w:lang w:eastAsia="zh-CN"/>
    </w:rPr>
  </w:style>
  <w:style w:type="paragraph" w:customStyle="1" w:styleId="BriefTitle2">
    <w:name w:val="Brief Title 2"/>
    <w:basedOn w:val="BriefTitle"/>
    <w:uiPriority w:val="99"/>
    <w:qFormat/>
    <w:rsid w:val="00A83D0A"/>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A83D0A"/>
    <w:rPr>
      <w:u w:val="single"/>
    </w:rPr>
  </w:style>
  <w:style w:type="paragraph" w:customStyle="1" w:styleId="StyleCardText11ptUnderline">
    <w:name w:val="Style Card Text + 11 pt Underline"/>
    <w:link w:val="StyleCardText11ptUnderlineChar"/>
    <w:qFormat/>
    <w:rsid w:val="00A83D0A"/>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A83D0A"/>
    <w:rPr>
      <w:rFonts w:ascii="Georgia" w:hAnsi="Georgia"/>
      <w:sz w:val="16"/>
    </w:rPr>
  </w:style>
  <w:style w:type="paragraph" w:customStyle="1" w:styleId="StyleMinimizedText11pt">
    <w:name w:val="Style Minimized Text + 11 pt"/>
    <w:basedOn w:val="Normal"/>
    <w:link w:val="StyleMinimizedText11ptChar"/>
    <w:qFormat/>
    <w:rsid w:val="00A83D0A"/>
    <w:rPr>
      <w:rFonts w:ascii="Georgia" w:hAnsi="Georgia"/>
      <w:sz w:val="16"/>
    </w:rPr>
  </w:style>
  <w:style w:type="character" w:customStyle="1" w:styleId="StyleMinimizedText11pt1Char">
    <w:name w:val="Style Minimized Text + 11 pt1 Char"/>
    <w:basedOn w:val="DefaultParagraphFont"/>
    <w:link w:val="StyleMinimizedText11pt1"/>
    <w:locked/>
    <w:rsid w:val="00A83D0A"/>
    <w:rPr>
      <w:rFonts w:ascii="Georgia" w:hAnsi="Georgia"/>
      <w:sz w:val="16"/>
    </w:rPr>
  </w:style>
  <w:style w:type="paragraph" w:customStyle="1" w:styleId="StyleMinimizedText11pt1">
    <w:name w:val="Style Minimized Text + 11 pt1"/>
    <w:basedOn w:val="Normal"/>
    <w:link w:val="StyleMinimizedText11pt1Char"/>
    <w:qFormat/>
    <w:rsid w:val="00A83D0A"/>
    <w:rPr>
      <w:rFonts w:ascii="Georgia" w:hAnsi="Georgia"/>
      <w:sz w:val="16"/>
    </w:rPr>
  </w:style>
  <w:style w:type="character" w:customStyle="1" w:styleId="Debate-CardSmalltextF2Char">
    <w:name w:val="Debate- Card Small text F2 Char"/>
    <w:link w:val="Debate-CardSmalltextF2"/>
    <w:locked/>
    <w:rsid w:val="00A83D0A"/>
    <w:rPr>
      <w:rFonts w:ascii="Arial Narrow" w:hAnsi="Arial Narrow"/>
      <w:sz w:val="16"/>
    </w:rPr>
  </w:style>
  <w:style w:type="paragraph" w:customStyle="1" w:styleId="Debate-CardSmalltextF2">
    <w:name w:val="Debate- Card Small text F2"/>
    <w:basedOn w:val="Normal"/>
    <w:next w:val="Normal"/>
    <w:link w:val="Debate-CardSmalltextF2Char"/>
    <w:qFormat/>
    <w:rsid w:val="00A83D0A"/>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A83D0A"/>
    <w:rPr>
      <w:rFonts w:ascii="Arial Narrow" w:hAnsi="Arial Narrow"/>
      <w:b/>
      <w:sz w:val="18"/>
      <w:u w:val="single"/>
    </w:rPr>
  </w:style>
  <w:style w:type="paragraph" w:customStyle="1" w:styleId="Debate-EmphasizedText-F5">
    <w:name w:val="Debate- Emphasized Text- F5"/>
    <w:basedOn w:val="Normal"/>
    <w:link w:val="Debate-EmphasizedText-F5Char"/>
    <w:qFormat/>
    <w:rsid w:val="00A83D0A"/>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A83D0A"/>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A83D0A"/>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A83D0A"/>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A83D0A"/>
    <w:rPr>
      <w:rFonts w:ascii="Times New Roman" w:eastAsia="Times New Roman" w:hAnsi="Times New Roman" w:cs="Calibri"/>
      <w:sz w:val="16"/>
    </w:rPr>
  </w:style>
  <w:style w:type="character" w:customStyle="1" w:styleId="CardStyleChar">
    <w:name w:val="Card Style Char"/>
    <w:link w:val="CardStyle0"/>
    <w:locked/>
    <w:rsid w:val="00A83D0A"/>
    <w:rPr>
      <w:rFonts w:ascii="Calibri" w:eastAsia="Times New Roman" w:hAnsi="Calibri"/>
      <w:sz w:val="22"/>
    </w:rPr>
  </w:style>
  <w:style w:type="paragraph" w:customStyle="1" w:styleId="emactive">
    <w:name w:val="emactive"/>
    <w:basedOn w:val="Normal"/>
    <w:uiPriority w:val="99"/>
    <w:qFormat/>
    <w:rsid w:val="00A83D0A"/>
    <w:pPr>
      <w:spacing w:before="100" w:beforeAutospacing="1" w:after="100" w:afterAutospacing="1"/>
    </w:pPr>
    <w:rPr>
      <w:rFonts w:eastAsia="Times New Roman"/>
      <w:sz w:val="24"/>
    </w:rPr>
  </w:style>
  <w:style w:type="paragraph" w:customStyle="1" w:styleId="emready">
    <w:name w:val="emready"/>
    <w:basedOn w:val="Normal"/>
    <w:uiPriority w:val="99"/>
    <w:qFormat/>
    <w:rsid w:val="00A83D0A"/>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A83D0A"/>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A83D0A"/>
    <w:rPr>
      <w:rFonts w:ascii="Georgia" w:eastAsia="Times New Roman" w:hAnsi="Georgia" w:cs="Times New Roman"/>
      <w:b/>
      <w:sz w:val="24"/>
      <w:u w:val="single"/>
    </w:rPr>
  </w:style>
  <w:style w:type="character" w:customStyle="1" w:styleId="CardHighlightChar">
    <w:name w:val="Card Highlight Char"/>
    <w:link w:val="CardHighlight"/>
    <w:locked/>
    <w:rsid w:val="00A83D0A"/>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A83D0A"/>
    <w:pPr>
      <w:shd w:val="clear" w:color="auto" w:fill="66FFFF"/>
    </w:pPr>
    <w:rPr>
      <w:rFonts w:eastAsia="Calibri" w:cs="Calibri"/>
      <w:sz w:val="24"/>
      <w:u w:val="single"/>
    </w:rPr>
  </w:style>
  <w:style w:type="character" w:customStyle="1" w:styleId="BlockHeaderHiddenChar">
    <w:name w:val="Block Header Hidden Char"/>
    <w:link w:val="BlockHeaderHidden"/>
    <w:locked/>
    <w:rsid w:val="00A83D0A"/>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A83D0A"/>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A83D0A"/>
    <w:pPr>
      <w:spacing w:before="100" w:beforeAutospacing="1" w:after="100" w:afterAutospacing="1"/>
    </w:pPr>
    <w:rPr>
      <w:rFonts w:eastAsia="Times New Roman"/>
      <w:sz w:val="24"/>
    </w:rPr>
  </w:style>
  <w:style w:type="paragraph" w:customStyle="1" w:styleId="norma">
    <w:name w:val="norma"/>
    <w:basedOn w:val="Heading3"/>
    <w:uiPriority w:val="99"/>
    <w:qFormat/>
    <w:rsid w:val="00A83D0A"/>
    <w:rPr>
      <w:rFonts w:eastAsia="MS Gothic" w:cs="Arial"/>
      <w:bCs w:val="0"/>
      <w:sz w:val="24"/>
      <w:szCs w:val="24"/>
    </w:rPr>
  </w:style>
  <w:style w:type="paragraph" w:customStyle="1" w:styleId="nromal">
    <w:name w:val="nromal"/>
    <w:basedOn w:val="Normal"/>
    <w:uiPriority w:val="99"/>
    <w:qFormat/>
    <w:rsid w:val="00A83D0A"/>
    <w:pPr>
      <w:keepNext/>
      <w:keepLines/>
      <w:spacing w:before="200"/>
      <w:outlineLvl w:val="3"/>
    </w:pPr>
    <w:rPr>
      <w:rFonts w:eastAsia="Times New Roman" w:cs="Cambria"/>
      <w:b/>
      <w:iCs/>
    </w:rPr>
  </w:style>
  <w:style w:type="paragraph" w:customStyle="1" w:styleId="natural">
    <w:name w:val="natural"/>
    <w:basedOn w:val="Normal"/>
    <w:uiPriority w:val="99"/>
    <w:qFormat/>
    <w:rsid w:val="00A83D0A"/>
    <w:pPr>
      <w:keepNext/>
      <w:keepLines/>
      <w:spacing w:before="200"/>
      <w:outlineLvl w:val="3"/>
    </w:pPr>
    <w:rPr>
      <w:rFonts w:eastAsia="Times New Roman"/>
      <w:b/>
      <w:iCs/>
    </w:rPr>
  </w:style>
  <w:style w:type="paragraph" w:customStyle="1" w:styleId="nroaml">
    <w:name w:val="nroaml"/>
    <w:basedOn w:val="Normal"/>
    <w:uiPriority w:val="99"/>
    <w:qFormat/>
    <w:rsid w:val="00A83D0A"/>
    <w:pPr>
      <w:keepNext/>
      <w:keepLines/>
      <w:spacing w:before="200"/>
      <w:outlineLvl w:val="3"/>
    </w:pPr>
    <w:rPr>
      <w:rFonts w:eastAsia="Times New Roman"/>
      <w:b/>
      <w:iCs/>
    </w:rPr>
  </w:style>
  <w:style w:type="paragraph" w:customStyle="1" w:styleId="noraml">
    <w:name w:val="noraml"/>
    <w:basedOn w:val="Normal"/>
    <w:uiPriority w:val="99"/>
    <w:qFormat/>
    <w:rsid w:val="00A83D0A"/>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A83D0A"/>
    <w:rPr>
      <w:rFonts w:ascii="Georgia" w:eastAsia="Calibri" w:hAnsi="Georgia"/>
      <w:sz w:val="16"/>
      <w:szCs w:val="16"/>
    </w:rPr>
  </w:style>
  <w:style w:type="paragraph" w:customStyle="1" w:styleId="SmallSizeParagraph">
    <w:name w:val="Small Size Paragraph"/>
    <w:basedOn w:val="Normal"/>
    <w:link w:val="SmallSizeParagraphChar"/>
    <w:qFormat/>
    <w:rsid w:val="00A83D0A"/>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A83D0A"/>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A83D0A"/>
    <w:pPr>
      <w:pBdr>
        <w:top w:val="single" w:sz="4" w:space="0" w:color="auto"/>
        <w:left w:val="single" w:sz="4" w:space="0" w:color="auto"/>
        <w:bottom w:val="single" w:sz="4" w:space="0" w:color="auto"/>
        <w:right w:val="single" w:sz="4" w:space="0" w:color="auto"/>
      </w:pBdr>
      <w:spacing w:after="160" w:line="259" w:lineRule="auto"/>
    </w:pPr>
    <w:rPr>
      <w:rFonts w:ascii="Georgia" w:eastAsiaTheme="minorEastAsia" w:hAnsi="Georgia"/>
      <w:b/>
      <w:bCs/>
      <w:bdr w:val="single" w:sz="4" w:space="0" w:color="auto" w:frame="1"/>
      <w:lang w:val="en-US"/>
    </w:rPr>
  </w:style>
  <w:style w:type="character" w:customStyle="1" w:styleId="CardT1Char">
    <w:name w:val="CardT1 Char"/>
    <w:link w:val="CardT1"/>
    <w:locked/>
    <w:rsid w:val="00A83D0A"/>
    <w:rPr>
      <w:rFonts w:ascii="Arial" w:eastAsia="Calibri" w:hAnsi="Arial" w:cs="Arial"/>
      <w:kern w:val="2"/>
      <w:sz w:val="14"/>
      <w:szCs w:val="14"/>
      <w:lang w:eastAsia="zh-TW"/>
    </w:rPr>
  </w:style>
  <w:style w:type="paragraph" w:customStyle="1" w:styleId="CardT1">
    <w:name w:val="CardT1"/>
    <w:basedOn w:val="Normal"/>
    <w:link w:val="CardT1Char"/>
    <w:qFormat/>
    <w:rsid w:val="00A83D0A"/>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A83D0A"/>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A83D0A"/>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A83D0A"/>
    <w:pPr>
      <w:spacing w:before="100" w:beforeAutospacing="1" w:after="100" w:afterAutospacing="1"/>
    </w:pPr>
    <w:rPr>
      <w:rFonts w:eastAsia="Times New Roman"/>
      <w:sz w:val="24"/>
    </w:rPr>
  </w:style>
  <w:style w:type="paragraph" w:customStyle="1" w:styleId="CiteReal">
    <w:name w:val="Cite Real"/>
    <w:basedOn w:val="Normal"/>
    <w:next w:val="Normal"/>
    <w:qFormat/>
    <w:rsid w:val="00A83D0A"/>
    <w:rPr>
      <w:rFonts w:ascii="Arial" w:eastAsia="MS Mincho" w:hAnsi="Arial"/>
      <w:b/>
      <w:sz w:val="24"/>
      <w:u w:val="single"/>
    </w:rPr>
  </w:style>
  <w:style w:type="paragraph" w:customStyle="1" w:styleId="2909F619802848F09E01365C32F34654">
    <w:name w:val="2909F619802848F09E01365C32F34654"/>
    <w:uiPriority w:val="99"/>
    <w:qFormat/>
    <w:rsid w:val="00A83D0A"/>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A83D0A"/>
    <w:rPr>
      <w:rFonts w:ascii="Georgia" w:eastAsia="Calibri" w:hAnsi="Georgia"/>
      <w:u w:val="single"/>
      <w:lang w:val="x-none" w:eastAsia="zh-CN"/>
    </w:rPr>
  </w:style>
  <w:style w:type="paragraph" w:customStyle="1" w:styleId="UnderlineS">
    <w:name w:val="Underline S"/>
    <w:basedOn w:val="Normal"/>
    <w:link w:val="UnderlineSChar"/>
    <w:qFormat/>
    <w:rsid w:val="00A83D0A"/>
    <w:pPr>
      <w:spacing w:after="200"/>
    </w:pPr>
    <w:rPr>
      <w:rFonts w:ascii="Georgia" w:eastAsia="Calibri" w:hAnsi="Georgia"/>
      <w:sz w:val="24"/>
      <w:u w:val="single"/>
      <w:lang w:val="x-none" w:eastAsia="zh-CN"/>
    </w:rPr>
  </w:style>
  <w:style w:type="character" w:customStyle="1" w:styleId="UnunderlinedChar">
    <w:name w:val="Ununderlined Char"/>
    <w:link w:val="Ununderlined"/>
    <w:locked/>
    <w:rsid w:val="00A83D0A"/>
    <w:rPr>
      <w:rFonts w:ascii="Georgia" w:eastAsia="SimSun" w:hAnsi="Georgia"/>
      <w:sz w:val="12"/>
    </w:rPr>
  </w:style>
  <w:style w:type="paragraph" w:customStyle="1" w:styleId="Ununderlined">
    <w:name w:val="Ununderlined"/>
    <w:basedOn w:val="Normal"/>
    <w:link w:val="UnunderlinedChar"/>
    <w:qFormat/>
    <w:rsid w:val="00A83D0A"/>
    <w:rPr>
      <w:rFonts w:ascii="Georgia" w:eastAsia="SimSun" w:hAnsi="Georgia"/>
      <w:sz w:val="12"/>
    </w:rPr>
  </w:style>
  <w:style w:type="character" w:customStyle="1" w:styleId="HighlightingChar">
    <w:name w:val="Highlighting Char"/>
    <w:link w:val="Highlighting"/>
    <w:locked/>
    <w:rsid w:val="00A83D0A"/>
    <w:rPr>
      <w:rFonts w:ascii="Georgia" w:eastAsia="SimSun" w:hAnsi="Georgia"/>
      <w:u w:val="thick"/>
    </w:rPr>
  </w:style>
  <w:style w:type="paragraph" w:customStyle="1" w:styleId="Highlighting">
    <w:name w:val="Highlighting"/>
    <w:basedOn w:val="Normal"/>
    <w:link w:val="HighlightingChar"/>
    <w:autoRedefine/>
    <w:qFormat/>
    <w:rsid w:val="00A83D0A"/>
    <w:rPr>
      <w:rFonts w:ascii="Georgia" w:eastAsia="SimSun" w:hAnsi="Georgia"/>
      <w:sz w:val="24"/>
      <w:u w:val="thick"/>
    </w:rPr>
  </w:style>
  <w:style w:type="character" w:customStyle="1" w:styleId="CITEChar">
    <w:name w:val="CITE Char"/>
    <w:link w:val="CITE"/>
    <w:locked/>
    <w:rsid w:val="00A83D0A"/>
    <w:rPr>
      <w:rFonts w:ascii="Liberation Sans" w:eastAsia="Droid Sans Fallback" w:hAnsi="Liberation Sans"/>
      <w:b/>
      <w:i/>
      <w:color w:val="00000A"/>
      <w:sz w:val="21"/>
    </w:rPr>
  </w:style>
  <w:style w:type="paragraph" w:customStyle="1" w:styleId="teaserpermalink">
    <w:name w:val="teaser_permalink"/>
    <w:basedOn w:val="Normal"/>
    <w:uiPriority w:val="99"/>
    <w:qFormat/>
    <w:rsid w:val="00A83D0A"/>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A83D0A"/>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A83D0A"/>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A83D0A"/>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A83D0A"/>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A83D0A"/>
    <w:rPr>
      <w:b/>
      <w:sz w:val="28"/>
    </w:rPr>
  </w:style>
  <w:style w:type="character" w:customStyle="1" w:styleId="SourcenameChar">
    <w:name w:val="Source name Char"/>
    <w:link w:val="Sourcename"/>
    <w:locked/>
    <w:rsid w:val="00A83D0A"/>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A83D0A"/>
    <w:rPr>
      <w:b/>
      <w:bCs/>
      <w:sz w:val="20"/>
    </w:rPr>
  </w:style>
  <w:style w:type="character" w:customStyle="1" w:styleId="underlinedcardChar">
    <w:name w:val="underlined card Char"/>
    <w:link w:val="underlinedcard0"/>
    <w:locked/>
    <w:rsid w:val="00A83D0A"/>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A83D0A"/>
    <w:rPr>
      <w:sz w:val="24"/>
      <w:u w:val="single"/>
    </w:rPr>
  </w:style>
  <w:style w:type="paragraph" w:customStyle="1" w:styleId="FullText">
    <w:name w:val="Full Text"/>
    <w:basedOn w:val="Normal"/>
    <w:uiPriority w:val="99"/>
    <w:qFormat/>
    <w:rsid w:val="00A83D0A"/>
    <w:rPr>
      <w:rFonts w:eastAsia="Times New Roman"/>
      <w:sz w:val="16"/>
    </w:rPr>
  </w:style>
  <w:style w:type="character" w:customStyle="1" w:styleId="TextUnderlineChar">
    <w:name w:val="Text Underline Char"/>
    <w:link w:val="TextUnderline"/>
    <w:locked/>
    <w:rsid w:val="00A83D0A"/>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A83D0A"/>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A83D0A"/>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A83D0A"/>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A83D0A"/>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A83D0A"/>
    <w:rPr>
      <w:rFonts w:ascii="Georgia" w:eastAsia="Times New Roman" w:hAnsi="Georgia"/>
      <w:b/>
      <w:sz w:val="24"/>
      <w:szCs w:val="20"/>
      <w:u w:val="single"/>
      <w:lang w:val="x-none" w:eastAsia="x-none"/>
    </w:rPr>
  </w:style>
  <w:style w:type="paragraph" w:customStyle="1" w:styleId="2ndLevel-TAG">
    <w:name w:val="2nd Level - TAG"/>
    <w:basedOn w:val="Normal"/>
    <w:next w:val="Normal"/>
    <w:uiPriority w:val="99"/>
    <w:qFormat/>
    <w:rsid w:val="00A83D0A"/>
    <w:pPr>
      <w:spacing w:before="240"/>
      <w:outlineLvl w:val="2"/>
    </w:pPr>
    <w:rPr>
      <w:rFonts w:eastAsia="Times New Roman"/>
      <w:b/>
    </w:rPr>
  </w:style>
  <w:style w:type="character" w:customStyle="1" w:styleId="CiteCardChar">
    <w:name w:val="Cite_Card Char"/>
    <w:link w:val="CiteCard0"/>
    <w:locked/>
    <w:rsid w:val="00A83D0A"/>
    <w:rPr>
      <w:rFonts w:ascii="Times New Roman" w:eastAsia="Times New Roman" w:hAnsi="Times New Roman" w:cs="Arial"/>
      <w:bCs/>
      <w:sz w:val="20"/>
      <w:szCs w:val="20"/>
    </w:rPr>
  </w:style>
  <w:style w:type="paragraph" w:customStyle="1" w:styleId="CiteCard0">
    <w:name w:val="Cite_Card"/>
    <w:link w:val="CiteCardChar"/>
    <w:qFormat/>
    <w:rsid w:val="00A83D0A"/>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A83D0A"/>
    <w:pPr>
      <w:widowControl w:val="0"/>
    </w:pPr>
    <w:rPr>
      <w:rFonts w:eastAsia="MS Mincho"/>
      <w:color w:val="auto"/>
    </w:rPr>
  </w:style>
  <w:style w:type="character" w:customStyle="1" w:styleId="StyleStyle49pt6Char">
    <w:name w:val="Style Style4 + 9 pt6 Char"/>
    <w:basedOn w:val="Style4Char"/>
    <w:link w:val="StyleStyle49pt6"/>
    <w:locked/>
    <w:rsid w:val="00A83D0A"/>
    <w:rPr>
      <w:rFonts w:ascii="Georgia" w:eastAsia="Times New Roman" w:hAnsi="Georgia"/>
      <w:u w:val="single"/>
      <w:lang w:val="x-none"/>
    </w:rPr>
  </w:style>
  <w:style w:type="paragraph" w:customStyle="1" w:styleId="StyleStyle49pt6">
    <w:name w:val="Style Style4 + 9 pt6"/>
    <w:basedOn w:val="Style4"/>
    <w:link w:val="StyleStyle49pt6Char"/>
    <w:qFormat/>
    <w:rsid w:val="00A83D0A"/>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A83D0A"/>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A83D0A"/>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A83D0A"/>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A83D0A"/>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A83D0A"/>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A83D0A"/>
    <w:rPr>
      <w:rFonts w:ascii="Georgia" w:hAnsi="Georgia" w:cs="Calibri"/>
      <w:b/>
      <w:bCs/>
      <w:sz w:val="24"/>
      <w:u w:val="single"/>
    </w:rPr>
  </w:style>
  <w:style w:type="character" w:customStyle="1" w:styleId="DebatenoramlChar">
    <w:name w:val="Debatenoraml Char"/>
    <w:link w:val="Debatenoraml"/>
    <w:locked/>
    <w:rsid w:val="00A83D0A"/>
    <w:rPr>
      <w:rFonts w:ascii="Times New Roman" w:hAnsi="Times New Roman" w:cs="Times New Roman"/>
    </w:rPr>
  </w:style>
  <w:style w:type="paragraph" w:customStyle="1" w:styleId="Debatenoraml">
    <w:name w:val="Debatenoraml"/>
    <w:basedOn w:val="NoSpacing"/>
    <w:link w:val="DebatenoramlChar"/>
    <w:qFormat/>
    <w:rsid w:val="00A83D0A"/>
    <w:pPr>
      <w:spacing w:before="0" w:line="240" w:lineRule="auto"/>
    </w:pPr>
    <w:rPr>
      <w:rFonts w:ascii="Times New Roman" w:eastAsiaTheme="minorEastAsia" w:hAnsi="Times New Roman" w:cs="Times New Roman"/>
      <w:bCs w:val="0"/>
      <w:sz w:val="24"/>
      <w:szCs w:val="24"/>
    </w:rPr>
  </w:style>
  <w:style w:type="paragraph" w:customStyle="1" w:styleId="SynergyTag">
    <w:name w:val="SynergyTag"/>
    <w:basedOn w:val="Normal"/>
    <w:uiPriority w:val="99"/>
    <w:qFormat/>
    <w:rsid w:val="00A83D0A"/>
    <w:rPr>
      <w:rFonts w:eastAsia="Calibri"/>
      <w:b/>
    </w:rPr>
  </w:style>
  <w:style w:type="character" w:customStyle="1" w:styleId="QualsChar">
    <w:name w:val="Quals Char"/>
    <w:link w:val="Quals"/>
    <w:locked/>
    <w:rsid w:val="00A83D0A"/>
    <w:rPr>
      <w:rFonts w:ascii="Georgia" w:eastAsia="Calibri" w:hAnsi="Georgia"/>
      <w:sz w:val="18"/>
    </w:rPr>
  </w:style>
  <w:style w:type="paragraph" w:customStyle="1" w:styleId="Quals">
    <w:name w:val="Quals"/>
    <w:basedOn w:val="Normal"/>
    <w:link w:val="QualsChar"/>
    <w:qFormat/>
    <w:rsid w:val="00A83D0A"/>
    <w:rPr>
      <w:rFonts w:ascii="Georgia" w:eastAsia="Calibri" w:hAnsi="Georgia"/>
      <w:sz w:val="18"/>
    </w:rPr>
  </w:style>
  <w:style w:type="paragraph" w:customStyle="1" w:styleId="times">
    <w:name w:val="times"/>
    <w:basedOn w:val="Normal"/>
    <w:qFormat/>
    <w:rsid w:val="00A83D0A"/>
    <w:pPr>
      <w:spacing w:before="100" w:beforeAutospacing="1" w:after="100" w:afterAutospacing="1"/>
    </w:pPr>
    <w:rPr>
      <w:rFonts w:eastAsia="Times New Roman"/>
      <w:sz w:val="24"/>
    </w:rPr>
  </w:style>
  <w:style w:type="paragraph" w:customStyle="1" w:styleId="BodyA">
    <w:name w:val="Body A"/>
    <w:uiPriority w:val="99"/>
    <w:qFormat/>
    <w:rsid w:val="00A83D0A"/>
    <w:rPr>
      <w:rFonts w:ascii="Helvetica" w:eastAsia="ヒラギノ角ゴ Pro W3" w:hAnsi="Helvetica" w:cs="Times New Roman"/>
      <w:color w:val="000000"/>
      <w:szCs w:val="20"/>
    </w:rPr>
  </w:style>
  <w:style w:type="character" w:customStyle="1" w:styleId="StarredChar">
    <w:name w:val="Starred Char"/>
    <w:link w:val="Starred"/>
    <w:locked/>
    <w:rsid w:val="00A83D0A"/>
    <w:rPr>
      <w:rFonts w:ascii="Georgia" w:eastAsia="Times New Roman" w:hAnsi="Georgia"/>
      <w:b/>
      <w:caps/>
      <w:szCs w:val="28"/>
      <w:u w:val="single"/>
    </w:rPr>
  </w:style>
  <w:style w:type="paragraph" w:customStyle="1" w:styleId="Starred">
    <w:name w:val="Starred"/>
    <w:basedOn w:val="Normal"/>
    <w:link w:val="StarredChar"/>
    <w:qFormat/>
    <w:rsid w:val="00A83D0A"/>
    <w:pPr>
      <w:keepNext/>
      <w:keepLines/>
      <w:pageBreakBefore/>
      <w:spacing w:before="240" w:after="60"/>
      <w:jc w:val="center"/>
      <w:outlineLvl w:val="0"/>
    </w:pPr>
    <w:rPr>
      <w:rFonts w:ascii="Georgia" w:eastAsia="Times New Roman" w:hAnsi="Georgia"/>
      <w:b/>
      <w:caps/>
      <w:sz w:val="24"/>
      <w:szCs w:val="28"/>
      <w:u w:val="single"/>
    </w:rPr>
  </w:style>
  <w:style w:type="character" w:customStyle="1" w:styleId="NotStarredChar">
    <w:name w:val="NotStarred Char"/>
    <w:link w:val="NotStarred"/>
    <w:locked/>
    <w:rsid w:val="00A83D0A"/>
    <w:rPr>
      <w:rFonts w:ascii="Georgia" w:eastAsia="Times New Roman" w:hAnsi="Georgia"/>
      <w:b/>
      <w:caps/>
      <w:szCs w:val="28"/>
      <w:u w:val="single"/>
    </w:rPr>
  </w:style>
  <w:style w:type="paragraph" w:customStyle="1" w:styleId="NotStarred">
    <w:name w:val="NotStarred"/>
    <w:basedOn w:val="Normal"/>
    <w:link w:val="NotStarredChar"/>
    <w:qFormat/>
    <w:rsid w:val="00A83D0A"/>
    <w:pPr>
      <w:keepNext/>
      <w:keepLines/>
      <w:pageBreakBefore/>
      <w:spacing w:before="240" w:after="60"/>
      <w:jc w:val="center"/>
      <w:outlineLvl w:val="1"/>
    </w:pPr>
    <w:rPr>
      <w:rFonts w:ascii="Georgia" w:eastAsia="Times New Roman" w:hAnsi="Georgia"/>
      <w:b/>
      <w:caps/>
      <w:sz w:val="24"/>
      <w:szCs w:val="28"/>
      <w:u w:val="single"/>
    </w:rPr>
  </w:style>
  <w:style w:type="character" w:customStyle="1" w:styleId="tagCharCharChar">
    <w:name w:val="tag Char Char Char"/>
    <w:locked/>
    <w:rsid w:val="00A83D0A"/>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A83D0A"/>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A83D0A"/>
    <w:pPr>
      <w:pBdr>
        <w:top w:val="single" w:sz="4" w:space="0" w:color="auto"/>
        <w:left w:val="single" w:sz="4" w:space="0" w:color="auto"/>
        <w:bottom w:val="single" w:sz="4" w:space="0" w:color="auto"/>
        <w:right w:val="single" w:sz="4" w:space="0" w:color="auto"/>
      </w:pBdr>
      <w:spacing w:after="160" w:line="259" w:lineRule="auto"/>
    </w:pPr>
    <w:rPr>
      <w:rFonts w:eastAsiaTheme="minorEastAsia" w:cs="Times New Roman"/>
      <w:bdr w:val="single" w:sz="4" w:space="0" w:color="auto" w:frame="1"/>
      <w:lang w:val="en-US"/>
    </w:rPr>
  </w:style>
  <w:style w:type="character" w:customStyle="1" w:styleId="H4TagChar1">
    <w:name w:val="H4 (Tag) Char1"/>
    <w:link w:val="H4Tag"/>
    <w:locked/>
    <w:rsid w:val="00A83D0A"/>
    <w:rPr>
      <w:rFonts w:ascii="Georgia" w:eastAsia="Calibri" w:hAnsi="Georgia"/>
      <w:b/>
    </w:rPr>
  </w:style>
  <w:style w:type="paragraph" w:customStyle="1" w:styleId="H4Tag">
    <w:name w:val="H4 (Tag)"/>
    <w:basedOn w:val="Normal"/>
    <w:link w:val="H4TagChar1"/>
    <w:qFormat/>
    <w:rsid w:val="00A83D0A"/>
    <w:rPr>
      <w:rFonts w:ascii="Georgia" w:eastAsia="Calibri" w:hAnsi="Georgia"/>
      <w:b/>
      <w:sz w:val="24"/>
    </w:rPr>
  </w:style>
  <w:style w:type="paragraph" w:customStyle="1" w:styleId="CM25">
    <w:name w:val="CM25"/>
    <w:basedOn w:val="Default"/>
    <w:next w:val="Default"/>
    <w:qFormat/>
    <w:rsid w:val="00A83D0A"/>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A83D0A"/>
    <w:rPr>
      <w:rFonts w:ascii="Georgia" w:hAnsi="Georgia"/>
      <w:b/>
    </w:rPr>
  </w:style>
  <w:style w:type="paragraph" w:customStyle="1" w:styleId="Debate-CardTagandCite-F6">
    <w:name w:val="Debate- Card Tag and Cite- F6"/>
    <w:basedOn w:val="Normal"/>
    <w:link w:val="Debate-CardTagandCite-F6Char"/>
    <w:qFormat/>
    <w:rsid w:val="00A83D0A"/>
    <w:pPr>
      <w:contextualSpacing/>
    </w:pPr>
    <w:rPr>
      <w:rFonts w:ascii="Georgia" w:hAnsi="Georgia"/>
      <w:b/>
      <w:sz w:val="24"/>
    </w:rPr>
  </w:style>
  <w:style w:type="paragraph" w:customStyle="1" w:styleId="Cardtext0">
    <w:name w:val="Card text"/>
    <w:link w:val="CardtextChar0"/>
    <w:qFormat/>
    <w:rsid w:val="00A83D0A"/>
    <w:pPr>
      <w:widowControl w:val="0"/>
      <w:autoSpaceDE w:val="0"/>
      <w:autoSpaceDN w:val="0"/>
      <w:adjustRightInd w:val="0"/>
    </w:pPr>
    <w:rPr>
      <w:rFonts w:ascii="Garamond" w:hAnsi="Garamond"/>
      <w:u w:val="single"/>
    </w:rPr>
  </w:style>
  <w:style w:type="character" w:customStyle="1" w:styleId="NewHeading2Char">
    <w:name w:val="NewHeading2 Char"/>
    <w:link w:val="NewHeading2"/>
    <w:locked/>
    <w:rsid w:val="00A83D0A"/>
    <w:rPr>
      <w:rFonts w:ascii="Georgia" w:eastAsia="Times New Roman" w:hAnsi="Georgia"/>
      <w:b/>
      <w:szCs w:val="28"/>
      <w:u w:val="single"/>
    </w:rPr>
  </w:style>
  <w:style w:type="paragraph" w:customStyle="1" w:styleId="NewHeading2">
    <w:name w:val="NewHeading2"/>
    <w:basedOn w:val="Normal"/>
    <w:link w:val="NewHeading2Char"/>
    <w:qFormat/>
    <w:rsid w:val="00A83D0A"/>
    <w:pPr>
      <w:spacing w:before="240" w:after="60"/>
    </w:pPr>
    <w:rPr>
      <w:rFonts w:ascii="Georgia" w:eastAsia="Times New Roman" w:hAnsi="Georgia"/>
      <w:b/>
      <w:sz w:val="24"/>
      <w:szCs w:val="28"/>
      <w:u w:val="single"/>
    </w:rPr>
  </w:style>
  <w:style w:type="paragraph" w:customStyle="1" w:styleId="CM32">
    <w:name w:val="CM3+2"/>
    <w:basedOn w:val="Normal"/>
    <w:next w:val="Normal"/>
    <w:uiPriority w:val="99"/>
    <w:qFormat/>
    <w:rsid w:val="00A83D0A"/>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A83D0A"/>
    <w:rPr>
      <w:rFonts w:eastAsia="Calibri"/>
    </w:rPr>
  </w:style>
  <w:style w:type="paragraph" w:customStyle="1" w:styleId="Card6pt">
    <w:name w:val="Card 6pt"/>
    <w:basedOn w:val="card"/>
    <w:uiPriority w:val="99"/>
    <w:qFormat/>
    <w:rsid w:val="00A83D0A"/>
    <w:rPr>
      <w:rFonts w:ascii="Georgia" w:eastAsia="Calibri" w:hAnsi="Georgia"/>
      <w:bCs/>
      <w:color w:val="000000"/>
      <w:sz w:val="12"/>
      <w:szCs w:val="20"/>
    </w:rPr>
  </w:style>
  <w:style w:type="character" w:customStyle="1" w:styleId="FullCiteChar">
    <w:name w:val="Full Cite Char"/>
    <w:link w:val="FullCite"/>
    <w:locked/>
    <w:rsid w:val="00A83D0A"/>
    <w:rPr>
      <w:rFonts w:ascii="Garamond" w:eastAsia="Calibri" w:hAnsi="Garamond"/>
    </w:rPr>
  </w:style>
  <w:style w:type="paragraph" w:customStyle="1" w:styleId="FullCite">
    <w:name w:val="Full Cite"/>
    <w:basedOn w:val="Normal"/>
    <w:next w:val="Normal"/>
    <w:link w:val="FullCiteChar"/>
    <w:qFormat/>
    <w:rsid w:val="00A83D0A"/>
    <w:rPr>
      <w:rFonts w:ascii="Garamond" w:eastAsia="Calibri" w:hAnsi="Garamond"/>
      <w:sz w:val="24"/>
    </w:rPr>
  </w:style>
  <w:style w:type="character" w:customStyle="1" w:styleId="StyleCardStyleBlackUnderlineChar">
    <w:name w:val="Style Card Style + Black Underline Char"/>
    <w:link w:val="StyleCardStyleBlackUnderline"/>
    <w:locked/>
    <w:rsid w:val="00A83D0A"/>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A83D0A"/>
    <w:rPr>
      <w:rFonts w:ascii="Georgia" w:eastAsia="Times New Roman" w:hAnsi="Georgia"/>
      <w:color w:val="000000"/>
      <w:sz w:val="24"/>
      <w:u w:val="single"/>
    </w:rPr>
  </w:style>
  <w:style w:type="paragraph" w:customStyle="1" w:styleId="StyleHeading2LatinArialMT13pt">
    <w:name w:val="Style Heading 2 + (Latin) ArialMT 13 pt"/>
    <w:basedOn w:val="Heading2"/>
    <w:next w:val="Heading2"/>
    <w:uiPriority w:val="99"/>
    <w:qFormat/>
    <w:rsid w:val="00A83D0A"/>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A83D0A"/>
    <w:rPr>
      <w:rFonts w:ascii="Georgia" w:eastAsia="SimSun" w:hAnsi="Georgia"/>
      <w:u w:val="single"/>
      <w:lang w:eastAsia="zh-CN"/>
    </w:rPr>
  </w:style>
  <w:style w:type="paragraph" w:customStyle="1" w:styleId="StylecardThickunderline">
    <w:name w:val="Style card + Thick underline"/>
    <w:basedOn w:val="card"/>
    <w:link w:val="StylecardThickunderlineChar"/>
    <w:qFormat/>
    <w:rsid w:val="00A83D0A"/>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A83D0A"/>
    <w:rPr>
      <w:rFonts w:ascii="Georgia" w:eastAsia="SimSun" w:hAnsi="Georgia"/>
      <w:b/>
      <w:bCs/>
      <w:u w:val="single"/>
      <w:lang w:eastAsia="zh-CN"/>
    </w:rPr>
  </w:style>
  <w:style w:type="paragraph" w:customStyle="1" w:styleId="StylecardBoldThickunderline">
    <w:name w:val="Style card + Bold Thick underline"/>
    <w:basedOn w:val="card"/>
    <w:link w:val="StylecardBoldThickunderlineChar"/>
    <w:qFormat/>
    <w:rsid w:val="00A83D0A"/>
    <w:rPr>
      <w:rFonts w:ascii="Georgia" w:eastAsia="SimSun" w:hAnsi="Georgia"/>
      <w:b/>
      <w:bCs/>
      <w:sz w:val="24"/>
      <w:u w:val="single"/>
      <w:lang w:eastAsia="zh-CN"/>
    </w:rPr>
  </w:style>
  <w:style w:type="paragraph" w:customStyle="1" w:styleId="CM27">
    <w:name w:val="CM27"/>
    <w:basedOn w:val="Default"/>
    <w:next w:val="Default"/>
    <w:qFormat/>
    <w:rsid w:val="00A83D0A"/>
    <w:pPr>
      <w:spacing w:after="200" w:line="276" w:lineRule="auto"/>
    </w:pPr>
    <w:rPr>
      <w:rFonts w:eastAsia="Calibri"/>
      <w:color w:val="auto"/>
      <w:sz w:val="22"/>
    </w:rPr>
  </w:style>
  <w:style w:type="paragraph" w:customStyle="1" w:styleId="font-null">
    <w:name w:val="font-null"/>
    <w:basedOn w:val="Normal"/>
    <w:uiPriority w:val="99"/>
    <w:qFormat/>
    <w:rsid w:val="00A83D0A"/>
    <w:pPr>
      <w:spacing w:before="100" w:beforeAutospacing="1" w:after="100" w:afterAutospacing="1"/>
    </w:pPr>
    <w:rPr>
      <w:rFonts w:eastAsia="Times New Roman"/>
      <w:sz w:val="24"/>
    </w:rPr>
  </w:style>
  <w:style w:type="paragraph" w:customStyle="1" w:styleId="rteindent1">
    <w:name w:val="rteindent1"/>
    <w:basedOn w:val="Normal"/>
    <w:uiPriority w:val="99"/>
    <w:qFormat/>
    <w:rsid w:val="00A83D0A"/>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A83D0A"/>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A83D0A"/>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A83D0A"/>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A83D0A"/>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A83D0A"/>
    <w:pPr>
      <w:spacing w:before="100" w:beforeAutospacing="1" w:after="100" w:afterAutospacing="1"/>
    </w:pPr>
    <w:rPr>
      <w:rFonts w:eastAsia="Times New Roman"/>
      <w:sz w:val="24"/>
    </w:rPr>
  </w:style>
  <w:style w:type="paragraph" w:customStyle="1" w:styleId="class">
    <w:name w:val="class"/>
    <w:basedOn w:val="Normal"/>
    <w:uiPriority w:val="99"/>
    <w:qFormat/>
    <w:rsid w:val="00A83D0A"/>
    <w:pPr>
      <w:spacing w:before="100" w:beforeAutospacing="1" w:after="100" w:afterAutospacing="1"/>
    </w:pPr>
    <w:rPr>
      <w:rFonts w:eastAsia="Times New Roman"/>
      <w:sz w:val="24"/>
    </w:rPr>
  </w:style>
  <w:style w:type="character" w:customStyle="1" w:styleId="blocktitleChar0">
    <w:name w:val="block title Char"/>
    <w:link w:val="blocktitle0"/>
    <w:locked/>
    <w:rsid w:val="00A83D0A"/>
    <w:rPr>
      <w:rFonts w:ascii="Calibri" w:eastAsia="Calibri" w:hAnsi="Calibri"/>
      <w:b/>
      <w:caps/>
      <w:sz w:val="28"/>
      <w:szCs w:val="28"/>
      <w:lang w:val="es-ES"/>
    </w:rPr>
  </w:style>
  <w:style w:type="paragraph" w:customStyle="1" w:styleId="Pa6">
    <w:name w:val="Pa6"/>
    <w:basedOn w:val="Normal"/>
    <w:next w:val="Normal"/>
    <w:uiPriority w:val="99"/>
    <w:qFormat/>
    <w:rsid w:val="00A83D0A"/>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A83D0A"/>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A83D0A"/>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A83D0A"/>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A83D0A"/>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A83D0A"/>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A83D0A"/>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A83D0A"/>
    <w:pPr>
      <w:spacing w:after="160" w:line="259" w:lineRule="auto"/>
    </w:pPr>
    <w:rPr>
      <w:rFonts w:ascii="Georgia" w:eastAsia="SimSun" w:hAnsi="Georgia"/>
      <w:b/>
      <w:bCs/>
      <w:lang w:val="en-US"/>
    </w:rPr>
  </w:style>
  <w:style w:type="paragraph" w:customStyle="1" w:styleId="summary">
    <w:name w:val="summary"/>
    <w:basedOn w:val="Normal"/>
    <w:uiPriority w:val="99"/>
    <w:qFormat/>
    <w:rsid w:val="00A83D0A"/>
    <w:pPr>
      <w:spacing w:before="100" w:beforeAutospacing="1" w:after="100" w:afterAutospacing="1"/>
    </w:pPr>
    <w:rPr>
      <w:rFonts w:eastAsia="Times New Roman"/>
      <w:sz w:val="24"/>
    </w:rPr>
  </w:style>
  <w:style w:type="paragraph" w:customStyle="1" w:styleId="Caption2">
    <w:name w:val="Caption2"/>
    <w:basedOn w:val="Normal"/>
    <w:uiPriority w:val="99"/>
    <w:qFormat/>
    <w:rsid w:val="00A83D0A"/>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A83D0A"/>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A83D0A"/>
    <w:pPr>
      <w:tabs>
        <w:tab w:val="center" w:pos="5120"/>
        <w:tab w:val="right" w:pos="10220"/>
      </w:tabs>
    </w:pPr>
    <w:rPr>
      <w:rFonts w:ascii="Georgia" w:eastAsia="Times New Roman" w:hAnsi="Georgia"/>
      <w:bCs/>
      <w:sz w:val="24"/>
      <w:lang w:bidi="he-IL"/>
    </w:rPr>
  </w:style>
  <w:style w:type="paragraph" w:customStyle="1" w:styleId="DebateFile">
    <w:name w:val="Debate File"/>
    <w:basedOn w:val="Normal"/>
    <w:uiPriority w:val="99"/>
    <w:qFormat/>
    <w:rsid w:val="00A83D0A"/>
    <w:pPr>
      <w:jc w:val="center"/>
    </w:pPr>
    <w:rPr>
      <w:rFonts w:ascii="Book Antiqua" w:eastAsia="Times New Roman" w:hAnsi="Book Antiqua"/>
      <w:b/>
      <w:sz w:val="28"/>
    </w:rPr>
  </w:style>
  <w:style w:type="paragraph" w:customStyle="1" w:styleId="Little">
    <w:name w:val="Little"/>
    <w:basedOn w:val="Normal"/>
    <w:next w:val="Normal"/>
    <w:link w:val="LittleChar"/>
    <w:qFormat/>
    <w:rsid w:val="00A83D0A"/>
    <w:pPr>
      <w:ind w:left="288"/>
    </w:pPr>
    <w:rPr>
      <w:rFonts w:eastAsia="Times New Roman"/>
      <w:sz w:val="16"/>
    </w:rPr>
  </w:style>
  <w:style w:type="paragraph" w:customStyle="1" w:styleId="AAAcard">
    <w:name w:val="AAAcard"/>
    <w:basedOn w:val="Normal"/>
    <w:uiPriority w:val="99"/>
    <w:qFormat/>
    <w:rsid w:val="00A83D0A"/>
    <w:pPr>
      <w:ind w:left="288" w:right="288"/>
    </w:pPr>
    <w:rPr>
      <w:rFonts w:eastAsia="Times New Roman"/>
    </w:rPr>
  </w:style>
  <w:style w:type="paragraph" w:customStyle="1" w:styleId="Caption3">
    <w:name w:val="Caption3"/>
    <w:basedOn w:val="Normal"/>
    <w:uiPriority w:val="99"/>
    <w:qFormat/>
    <w:rsid w:val="00A83D0A"/>
    <w:pPr>
      <w:spacing w:before="100" w:beforeAutospacing="1" w:after="100" w:afterAutospacing="1"/>
    </w:pPr>
    <w:rPr>
      <w:rFonts w:eastAsia="Times New Roman"/>
      <w:sz w:val="24"/>
    </w:rPr>
  </w:style>
  <w:style w:type="paragraph" w:customStyle="1" w:styleId="body-12-5">
    <w:name w:val="body-12-5"/>
    <w:basedOn w:val="Normal"/>
    <w:uiPriority w:val="99"/>
    <w:qFormat/>
    <w:rsid w:val="00A83D0A"/>
    <w:pPr>
      <w:spacing w:before="100" w:beforeAutospacing="1" w:after="100" w:afterAutospacing="1"/>
    </w:pPr>
    <w:rPr>
      <w:rFonts w:eastAsia="Times New Roman"/>
      <w:sz w:val="24"/>
    </w:rPr>
  </w:style>
  <w:style w:type="paragraph" w:customStyle="1" w:styleId="infuse">
    <w:name w:val="infuse"/>
    <w:basedOn w:val="Normal"/>
    <w:uiPriority w:val="99"/>
    <w:qFormat/>
    <w:rsid w:val="00A83D0A"/>
    <w:pPr>
      <w:spacing w:before="100" w:beforeAutospacing="1" w:after="100" w:afterAutospacing="1"/>
    </w:pPr>
    <w:rPr>
      <w:rFonts w:eastAsia="Times New Roman"/>
      <w:sz w:val="24"/>
    </w:rPr>
  </w:style>
  <w:style w:type="paragraph" w:customStyle="1" w:styleId="fontreg">
    <w:name w:val="font_reg"/>
    <w:basedOn w:val="Normal"/>
    <w:uiPriority w:val="99"/>
    <w:qFormat/>
    <w:rsid w:val="00A83D0A"/>
    <w:pPr>
      <w:spacing w:before="100" w:beforeAutospacing="1" w:after="100" w:afterAutospacing="1"/>
    </w:pPr>
    <w:rPr>
      <w:rFonts w:eastAsia="Times New Roman"/>
      <w:sz w:val="24"/>
    </w:rPr>
  </w:style>
  <w:style w:type="paragraph" w:customStyle="1" w:styleId="CITEF3">
    <w:name w:val="CITE F3"/>
    <w:uiPriority w:val="99"/>
    <w:qFormat/>
    <w:rsid w:val="00A83D0A"/>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A83D0A"/>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A83D0A"/>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A83D0A"/>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A83D0A"/>
    <w:pPr>
      <w:spacing w:after="200"/>
    </w:pPr>
    <w:rPr>
      <w:rFonts w:ascii="Calibri" w:eastAsia="Calibri" w:hAnsi="Calibri" w:cs="Times New Roman"/>
      <w:sz w:val="20"/>
      <w:szCs w:val="20"/>
      <w:u w:val="single"/>
    </w:rPr>
  </w:style>
  <w:style w:type="paragraph" w:customStyle="1" w:styleId="hotroute1">
    <w:name w:val="hot route!"/>
    <w:basedOn w:val="Normal"/>
    <w:qFormat/>
    <w:rsid w:val="00A83D0A"/>
    <w:pPr>
      <w:ind w:left="144"/>
    </w:pPr>
    <w:rPr>
      <w:rFonts w:ascii="Cambria" w:eastAsia="Calibri" w:hAnsi="Cambria"/>
      <w:sz w:val="24"/>
    </w:rPr>
  </w:style>
  <w:style w:type="paragraph" w:customStyle="1" w:styleId="FreeFormA">
    <w:name w:val="Free Form A"/>
    <w:autoRedefine/>
    <w:uiPriority w:val="99"/>
    <w:qFormat/>
    <w:rsid w:val="00A83D0A"/>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A83D0A"/>
    <w:pPr>
      <w:spacing w:before="100" w:beforeAutospacing="1" w:after="100" w:afterAutospacing="1"/>
    </w:pPr>
    <w:rPr>
      <w:rFonts w:eastAsia="Times New Roman"/>
      <w:sz w:val="24"/>
    </w:rPr>
  </w:style>
  <w:style w:type="paragraph" w:customStyle="1" w:styleId="subheader">
    <w:name w:val="subheader"/>
    <w:basedOn w:val="Normal"/>
    <w:uiPriority w:val="99"/>
    <w:qFormat/>
    <w:rsid w:val="00A83D0A"/>
    <w:pPr>
      <w:spacing w:before="100" w:beforeAutospacing="1" w:after="100" w:afterAutospacing="1"/>
    </w:pPr>
    <w:rPr>
      <w:rFonts w:eastAsia="Times New Roman"/>
      <w:sz w:val="24"/>
    </w:rPr>
  </w:style>
  <w:style w:type="paragraph" w:customStyle="1" w:styleId="firstletter">
    <w:name w:val="firstletter"/>
    <w:basedOn w:val="Normal"/>
    <w:uiPriority w:val="99"/>
    <w:qFormat/>
    <w:rsid w:val="00A83D0A"/>
    <w:pPr>
      <w:spacing w:before="100" w:beforeAutospacing="1" w:after="100" w:afterAutospacing="1"/>
    </w:pPr>
    <w:rPr>
      <w:rFonts w:eastAsia="Times New Roman"/>
      <w:sz w:val="24"/>
    </w:rPr>
  </w:style>
  <w:style w:type="paragraph" w:customStyle="1" w:styleId="more">
    <w:name w:val="more"/>
    <w:basedOn w:val="Normal"/>
    <w:uiPriority w:val="99"/>
    <w:qFormat/>
    <w:rsid w:val="00A83D0A"/>
    <w:pPr>
      <w:spacing w:before="100" w:beforeAutospacing="1" w:after="100" w:afterAutospacing="1"/>
    </w:pPr>
    <w:rPr>
      <w:rFonts w:eastAsia="Times New Roman"/>
      <w:sz w:val="24"/>
    </w:rPr>
  </w:style>
  <w:style w:type="paragraph" w:customStyle="1" w:styleId="story">
    <w:name w:val="story"/>
    <w:basedOn w:val="Normal"/>
    <w:uiPriority w:val="99"/>
    <w:qFormat/>
    <w:rsid w:val="00A83D0A"/>
    <w:pPr>
      <w:spacing w:before="100" w:beforeAutospacing="1" w:after="100" w:afterAutospacing="1"/>
    </w:pPr>
    <w:rPr>
      <w:rFonts w:eastAsia="Times New Roman"/>
      <w:sz w:val="24"/>
    </w:rPr>
  </w:style>
  <w:style w:type="paragraph" w:customStyle="1" w:styleId="H1numbered">
    <w:name w:val="H1 numbered"/>
    <w:basedOn w:val="Normal"/>
    <w:uiPriority w:val="99"/>
    <w:qFormat/>
    <w:rsid w:val="00A83D0A"/>
    <w:pPr>
      <w:pageBreakBefore/>
      <w:widowControl w:val="0"/>
      <w:numPr>
        <w:numId w:val="12"/>
      </w:numPr>
      <w:pBdr>
        <w:top w:val="single" w:sz="6" w:space="28" w:color="auto"/>
        <w:bottom w:val="single" w:sz="6" w:space="14" w:color="auto"/>
      </w:pBdr>
      <w:suppressAutoHyphens/>
      <w:autoSpaceDE w:val="0"/>
      <w:autoSpaceDN w:val="0"/>
      <w:adjustRightInd w:val="0"/>
      <w:spacing w:before="283" w:after="170" w:line="288" w:lineRule="auto"/>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A83D0A"/>
    <w:pPr>
      <w:widowControl w:val="0"/>
      <w:numPr>
        <w:ilvl w:val="1"/>
        <w:numId w:val="12"/>
      </w:numPr>
      <w:tabs>
        <w:tab w:val="left" w:pos="567"/>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A83D0A"/>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A83D0A"/>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A83D0A"/>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A83D0A"/>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A83D0A"/>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A83D0A"/>
    <w:pPr>
      <w:widowControl w:val="0"/>
      <w:spacing w:after="63"/>
    </w:pPr>
    <w:rPr>
      <w:rFonts w:ascii="Arial" w:hAnsi="Arial"/>
      <w:color w:val="auto"/>
    </w:rPr>
  </w:style>
  <w:style w:type="paragraph" w:customStyle="1" w:styleId="CM35">
    <w:name w:val="CM35"/>
    <w:basedOn w:val="Default"/>
    <w:next w:val="Default"/>
    <w:uiPriority w:val="99"/>
    <w:qFormat/>
    <w:rsid w:val="00A83D0A"/>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A83D0A"/>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A83D0A"/>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A83D0A"/>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A83D0A"/>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A83D0A"/>
    <w:pPr>
      <w:suppressAutoHyphens w:val="0"/>
      <w:autoSpaceDE w:val="0"/>
      <w:autoSpaceDN w:val="0"/>
      <w:adjustRightInd w:val="0"/>
      <w:spacing w:line="240" w:lineRule="auto"/>
      <w:ind w:left="432" w:right="432"/>
    </w:pPr>
    <w:rPr>
      <w:rFonts w:ascii="Georgia" w:eastAsia="Times New Roman" w:hAnsi="Georgia"/>
      <w:color w:val="auto"/>
      <w:sz w:val="24"/>
      <w:szCs w:val="24"/>
      <w:lang w:val="x-none" w:eastAsia="x-none"/>
    </w:rPr>
  </w:style>
  <w:style w:type="character" w:customStyle="1" w:styleId="StyleCards11ptUnderlineChar">
    <w:name w:val="Style Cards + 11 pt Underline Char"/>
    <w:link w:val="StyleCards11ptUnderline"/>
    <w:locked/>
    <w:rsid w:val="00A83D0A"/>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A83D0A"/>
    <w:pPr>
      <w:suppressAutoHyphens w:val="0"/>
      <w:autoSpaceDE w:val="0"/>
      <w:autoSpaceDN w:val="0"/>
      <w:adjustRightInd w:val="0"/>
      <w:spacing w:line="240" w:lineRule="auto"/>
      <w:ind w:left="432" w:right="432"/>
    </w:pPr>
    <w:rPr>
      <w:rFonts w:ascii="Georgia" w:eastAsia="Times New Roman" w:hAnsi="Georgia"/>
      <w:color w:val="auto"/>
      <w:sz w:val="24"/>
      <w:u w:val="single"/>
      <w:lang w:val="x-none" w:eastAsia="x-none"/>
    </w:rPr>
  </w:style>
  <w:style w:type="character" w:customStyle="1" w:styleId="StyleCards11ptBoldUnderlineChar">
    <w:name w:val="Style Cards + 11 pt Bold Underline Char"/>
    <w:link w:val="StyleCards11ptBoldUnderline"/>
    <w:locked/>
    <w:rsid w:val="00A83D0A"/>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A83D0A"/>
    <w:pPr>
      <w:suppressAutoHyphens w:val="0"/>
      <w:autoSpaceDE w:val="0"/>
      <w:autoSpaceDN w:val="0"/>
      <w:adjustRightInd w:val="0"/>
      <w:spacing w:line="240" w:lineRule="auto"/>
      <w:ind w:left="432" w:right="432"/>
    </w:pPr>
    <w:rPr>
      <w:rFonts w:ascii="Georgia" w:eastAsia="Times New Roman" w:hAnsi="Georgia"/>
      <w:b/>
      <w:bCs/>
      <w:color w:val="auto"/>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A83D0A"/>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A83D0A"/>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A83D0A"/>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A83D0A"/>
    <w:rPr>
      <w:rFonts w:ascii="Georgia" w:hAnsi="Georgia"/>
      <w:sz w:val="24"/>
      <w:lang w:val="x-none" w:eastAsia="x-none"/>
    </w:rPr>
  </w:style>
  <w:style w:type="character" w:customStyle="1" w:styleId="NormalFontChar">
    <w:name w:val="Normal Font Char"/>
    <w:link w:val="NormalFont"/>
    <w:locked/>
    <w:rsid w:val="00A83D0A"/>
    <w:rPr>
      <w:rFonts w:ascii="Times New Roman" w:eastAsia="Times New Roman" w:hAnsi="Times New Roman" w:cs="Times New Roman"/>
      <w:sz w:val="20"/>
      <w:szCs w:val="20"/>
    </w:rPr>
  </w:style>
  <w:style w:type="paragraph" w:customStyle="1" w:styleId="NormalFont">
    <w:name w:val="Normal Font"/>
    <w:link w:val="NormalFontChar"/>
    <w:qFormat/>
    <w:rsid w:val="00A83D0A"/>
    <w:rPr>
      <w:rFonts w:ascii="Times New Roman" w:eastAsia="Times New Roman" w:hAnsi="Times New Roman" w:cs="Times New Roman"/>
      <w:sz w:val="20"/>
      <w:szCs w:val="20"/>
    </w:rPr>
  </w:style>
  <w:style w:type="paragraph" w:customStyle="1" w:styleId="StyleSmall11pt">
    <w:name w:val="Style Small + 11 pt"/>
    <w:uiPriority w:val="99"/>
    <w:qFormat/>
    <w:rsid w:val="00A83D0A"/>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A83D0A"/>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A83D0A"/>
    <w:rPr>
      <w:u w:val="single"/>
      <w:lang w:val="x-none" w:eastAsia="x-none"/>
    </w:rPr>
  </w:style>
  <w:style w:type="character" w:customStyle="1" w:styleId="StyleNormalFont11ptBoldUnderlineChar">
    <w:name w:val="Style Normal Font + 11 pt Bold Underline Char"/>
    <w:link w:val="StyleNormalFont11ptBoldUnderline"/>
    <w:locked/>
    <w:rsid w:val="00A83D0A"/>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A83D0A"/>
    <w:rPr>
      <w:b/>
      <w:bCs/>
      <w:u w:val="single"/>
      <w:lang w:val="x-none" w:eastAsia="x-none"/>
    </w:rPr>
  </w:style>
  <w:style w:type="paragraph" w:customStyle="1" w:styleId="Smallfont0">
    <w:name w:val="Smallfont"/>
    <w:basedOn w:val="Normal"/>
    <w:uiPriority w:val="99"/>
    <w:qFormat/>
    <w:rsid w:val="00A83D0A"/>
    <w:rPr>
      <w:rFonts w:eastAsia="Times New Roman"/>
      <w:sz w:val="15"/>
    </w:rPr>
  </w:style>
  <w:style w:type="paragraph" w:customStyle="1" w:styleId="formatvorlage2">
    <w:name w:val="formatvorlage2"/>
    <w:basedOn w:val="Normal"/>
    <w:uiPriority w:val="99"/>
    <w:qFormat/>
    <w:rsid w:val="00A83D0A"/>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A83D0A"/>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A83D0A"/>
    <w:pPr>
      <w:spacing w:after="0" w:line="259" w:lineRule="auto"/>
      <w:jc w:val="center"/>
    </w:pPr>
    <w:rPr>
      <w:rFonts w:ascii="Georgia" w:eastAsia="Times New Roman" w:hAnsi="Georgia" w:cstheme="minorBidi"/>
      <w:b/>
      <w:spacing w:val="0"/>
      <w:kern w:val="0"/>
      <w:sz w:val="20"/>
      <w:szCs w:val="24"/>
      <w:u w:val="single"/>
      <w:lang w:val="x-none" w:eastAsia="x-none"/>
    </w:rPr>
  </w:style>
  <w:style w:type="character" w:customStyle="1" w:styleId="StyleTitle11ptNotBoldNounderlineChar">
    <w:name w:val="Style Title + 11 pt Not Bold No underline Char"/>
    <w:link w:val="StyleTitle11ptNotBoldNounderline"/>
    <w:locked/>
    <w:rsid w:val="00A83D0A"/>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A83D0A"/>
    <w:pPr>
      <w:spacing w:after="0" w:line="259" w:lineRule="auto"/>
      <w:jc w:val="center"/>
    </w:pPr>
    <w:rPr>
      <w:rFonts w:ascii="Georgia" w:eastAsia="Times New Roman" w:hAnsi="Georgia" w:cstheme="minorBidi"/>
      <w:spacing w:val="0"/>
      <w:kern w:val="0"/>
      <w:sz w:val="20"/>
      <w:szCs w:val="24"/>
      <w:u w:val="single"/>
      <w:lang w:val="x-none" w:eastAsia="x-none"/>
    </w:rPr>
  </w:style>
  <w:style w:type="character" w:customStyle="1" w:styleId="HotRouteCharCharCharCharCharChar">
    <w:name w:val="Hot Route! Char Char Char Char Char Char"/>
    <w:link w:val="HotRouteCharCharCharCharChar"/>
    <w:locked/>
    <w:rsid w:val="00A83D0A"/>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A83D0A"/>
    <w:pPr>
      <w:ind w:left="144"/>
    </w:pPr>
    <w:rPr>
      <w:rFonts w:ascii="Georgia" w:eastAsia="Times New Roman" w:hAnsi="Georgia"/>
      <w:sz w:val="24"/>
      <w:lang w:val="x-none" w:eastAsia="x-none"/>
    </w:rPr>
  </w:style>
  <w:style w:type="paragraph" w:customStyle="1" w:styleId="deck">
    <w:name w:val="deck"/>
    <w:basedOn w:val="Normal"/>
    <w:uiPriority w:val="99"/>
    <w:qFormat/>
    <w:rsid w:val="00A83D0A"/>
    <w:pPr>
      <w:spacing w:before="100" w:beforeAutospacing="1" w:after="100" w:afterAutospacing="1"/>
    </w:pPr>
    <w:rPr>
      <w:rFonts w:eastAsia="Times New Roman"/>
      <w:sz w:val="24"/>
    </w:rPr>
  </w:style>
  <w:style w:type="paragraph" w:customStyle="1" w:styleId="i1">
    <w:name w:val="i1"/>
    <w:basedOn w:val="Normal"/>
    <w:uiPriority w:val="99"/>
    <w:qFormat/>
    <w:rsid w:val="00A83D0A"/>
    <w:pPr>
      <w:spacing w:before="100" w:beforeAutospacing="1" w:after="100" w:afterAutospacing="1"/>
    </w:pPr>
    <w:rPr>
      <w:rFonts w:eastAsia="Times New Roman"/>
      <w:sz w:val="24"/>
    </w:rPr>
  </w:style>
  <w:style w:type="paragraph" w:customStyle="1" w:styleId="question">
    <w:name w:val="question"/>
    <w:basedOn w:val="Normal"/>
    <w:uiPriority w:val="99"/>
    <w:qFormat/>
    <w:rsid w:val="00A83D0A"/>
    <w:pPr>
      <w:spacing w:before="100" w:beforeAutospacing="1" w:after="100" w:afterAutospacing="1"/>
    </w:pPr>
    <w:rPr>
      <w:rFonts w:eastAsia="Times New Roman"/>
      <w:sz w:val="24"/>
    </w:rPr>
  </w:style>
  <w:style w:type="paragraph" w:customStyle="1" w:styleId="bodycopy">
    <w:name w:val="bodycopy"/>
    <w:basedOn w:val="Normal"/>
    <w:uiPriority w:val="99"/>
    <w:qFormat/>
    <w:rsid w:val="00A83D0A"/>
    <w:pPr>
      <w:spacing w:before="100" w:beforeAutospacing="1" w:after="100" w:afterAutospacing="1"/>
    </w:pPr>
    <w:rPr>
      <w:rFonts w:eastAsia="Times New Roman"/>
      <w:sz w:val="24"/>
    </w:rPr>
  </w:style>
  <w:style w:type="paragraph" w:customStyle="1" w:styleId="Fifth">
    <w:name w:val="Fifth"/>
    <w:basedOn w:val="Normal"/>
    <w:link w:val="FifthChar"/>
    <w:qFormat/>
    <w:rsid w:val="00A83D0A"/>
    <w:rPr>
      <w:rFonts w:ascii="Arial" w:eastAsia="Calibri" w:hAnsi="Arial"/>
    </w:rPr>
  </w:style>
  <w:style w:type="paragraph" w:customStyle="1" w:styleId="NoteLevel22">
    <w:name w:val="Note Level 22"/>
    <w:basedOn w:val="card"/>
    <w:next w:val="Normal"/>
    <w:uiPriority w:val="99"/>
    <w:qFormat/>
    <w:rsid w:val="00A83D0A"/>
    <w:pPr>
      <w:keepNext/>
    </w:pPr>
    <w:rPr>
      <w:rFonts w:ascii="Georgia" w:eastAsia="MS Gothic" w:hAnsi="Georgia"/>
      <w:bCs/>
      <w:szCs w:val="20"/>
    </w:rPr>
  </w:style>
  <w:style w:type="paragraph" w:customStyle="1" w:styleId="wp-caption-text">
    <w:name w:val="wp-caption-text"/>
    <w:basedOn w:val="Normal"/>
    <w:qFormat/>
    <w:rsid w:val="00A83D0A"/>
    <w:pPr>
      <w:spacing w:before="100" w:beforeAutospacing="1" w:after="100" w:afterAutospacing="1"/>
    </w:pPr>
    <w:rPr>
      <w:rFonts w:eastAsia="Times New Roman"/>
      <w:sz w:val="24"/>
    </w:rPr>
  </w:style>
  <w:style w:type="paragraph" w:customStyle="1" w:styleId="svarticle">
    <w:name w:val="svarticle"/>
    <w:basedOn w:val="Normal"/>
    <w:uiPriority w:val="99"/>
    <w:qFormat/>
    <w:rsid w:val="00A83D0A"/>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A83D0A"/>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A83D0A"/>
    <w:pPr>
      <w:spacing w:before="100" w:beforeAutospacing="1" w:after="100" w:afterAutospacing="1"/>
    </w:pPr>
  </w:style>
  <w:style w:type="paragraph" w:customStyle="1" w:styleId="description">
    <w:name w:val="description"/>
    <w:basedOn w:val="Normal"/>
    <w:uiPriority w:val="99"/>
    <w:qFormat/>
    <w:rsid w:val="00A83D0A"/>
    <w:pPr>
      <w:spacing w:before="100" w:beforeAutospacing="1" w:after="100" w:afterAutospacing="1"/>
    </w:pPr>
  </w:style>
  <w:style w:type="paragraph" w:customStyle="1" w:styleId="graf">
    <w:name w:val="graf"/>
    <w:basedOn w:val="Normal"/>
    <w:uiPriority w:val="99"/>
    <w:qFormat/>
    <w:rsid w:val="00A83D0A"/>
    <w:pPr>
      <w:spacing w:before="100" w:beforeAutospacing="1" w:after="100" w:afterAutospacing="1"/>
    </w:pPr>
  </w:style>
  <w:style w:type="paragraph" w:customStyle="1" w:styleId="column">
    <w:name w:val="column"/>
    <w:basedOn w:val="Normal"/>
    <w:uiPriority w:val="99"/>
    <w:qFormat/>
    <w:rsid w:val="00A83D0A"/>
    <w:pPr>
      <w:spacing w:before="100" w:beforeAutospacing="1" w:after="100" w:afterAutospacing="1"/>
    </w:pPr>
  </w:style>
  <w:style w:type="paragraph" w:customStyle="1" w:styleId="recirc-container">
    <w:name w:val="recirc-container"/>
    <w:basedOn w:val="Normal"/>
    <w:uiPriority w:val="99"/>
    <w:qFormat/>
    <w:rsid w:val="00A83D0A"/>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A83D0A"/>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A83D0A"/>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A83D0A"/>
    <w:rPr>
      <w:rFonts w:ascii="Georgia" w:hAnsi="Georgia" w:hint="default"/>
      <w:i/>
      <w:iCs/>
      <w:color w:val="808080"/>
    </w:rPr>
  </w:style>
  <w:style w:type="character" w:customStyle="1" w:styleId="cardchar00">
    <w:name w:val="cardchar0"/>
    <w:basedOn w:val="DefaultParagraphFont"/>
    <w:rsid w:val="00A83D0A"/>
  </w:style>
  <w:style w:type="character" w:customStyle="1" w:styleId="UnderlineNon-bold">
    <w:name w:val="Underline Non - bold"/>
    <w:rsid w:val="00A83D0A"/>
    <w:rPr>
      <w:rFonts w:ascii="Times New Roman" w:hAnsi="Times New Roman" w:cs="Times New Roman" w:hint="default"/>
      <w:iCs/>
      <w:sz w:val="22"/>
      <w:u w:val="single"/>
    </w:rPr>
  </w:style>
  <w:style w:type="character" w:customStyle="1" w:styleId="Heading5Char2">
    <w:name w:val="Heading 5 Char2"/>
    <w:rsid w:val="00A83D0A"/>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A83D0A"/>
    <w:rPr>
      <w:rFonts w:ascii="Arial" w:hAnsi="Arial" w:cs="Arial"/>
      <w:vanish/>
      <w:sz w:val="16"/>
      <w:szCs w:val="16"/>
    </w:rPr>
  </w:style>
  <w:style w:type="paragraph" w:styleId="z-TopofForm">
    <w:name w:val="HTML Top of Form"/>
    <w:basedOn w:val="Normal"/>
    <w:next w:val="Normal"/>
    <w:link w:val="z-TopofFormChar"/>
    <w:hidden/>
    <w:uiPriority w:val="99"/>
    <w:unhideWhenUsed/>
    <w:rsid w:val="00A83D0A"/>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A83D0A"/>
    <w:rPr>
      <w:rFonts w:ascii="Arial" w:hAnsi="Arial" w:cs="Arial"/>
      <w:vanish/>
      <w:sz w:val="16"/>
      <w:szCs w:val="16"/>
    </w:rPr>
  </w:style>
  <w:style w:type="character" w:customStyle="1" w:styleId="z-BottomofFormChar">
    <w:name w:val="z-Bottom of Form Char"/>
    <w:basedOn w:val="DefaultParagraphFont"/>
    <w:link w:val="z-BottomofForm"/>
    <w:uiPriority w:val="99"/>
    <w:rsid w:val="00A83D0A"/>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A83D0A"/>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A83D0A"/>
    <w:rPr>
      <w:rFonts w:ascii="Arial" w:hAnsi="Arial" w:cs="Arial"/>
      <w:vanish/>
      <w:sz w:val="16"/>
      <w:szCs w:val="16"/>
    </w:rPr>
  </w:style>
  <w:style w:type="character" w:customStyle="1" w:styleId="authordate1">
    <w:name w:val="authordate"/>
    <w:rsid w:val="00A83D0A"/>
  </w:style>
  <w:style w:type="character" w:customStyle="1" w:styleId="underline0">
    <w:name w:val="%underline"/>
    <w:qFormat/>
    <w:rsid w:val="00A83D0A"/>
    <w:rPr>
      <w:rFonts w:ascii="Times New Roman" w:hAnsi="Times New Roman" w:cs="Times New Roman" w:hint="default"/>
      <w:strike w:val="0"/>
      <w:dstrike w:val="0"/>
      <w:sz w:val="16"/>
      <w:u w:val="none"/>
      <w:effect w:val="none"/>
    </w:rPr>
  </w:style>
  <w:style w:type="character" w:customStyle="1" w:styleId="AUNDERLINE0">
    <w:name w:val="AUNDERLINE"/>
    <w:qFormat/>
    <w:rsid w:val="00A83D0A"/>
    <w:rPr>
      <w:rFonts w:ascii="Times New Roman" w:hAnsi="Times New Roman" w:cs="Times New Roman" w:hint="default"/>
      <w:sz w:val="20"/>
      <w:u w:val="single"/>
    </w:rPr>
  </w:style>
  <w:style w:type="character" w:customStyle="1" w:styleId="UnderlinedCharChar">
    <w:name w:val="Underlined Char Char"/>
    <w:rsid w:val="00A83D0A"/>
    <w:rPr>
      <w:rFonts w:ascii="Garamond" w:hAnsi="Garamond" w:hint="default"/>
      <w:szCs w:val="28"/>
      <w:u w:val="single"/>
      <w:lang w:val="en-US" w:eastAsia="en-US" w:bidi="ar-SA"/>
    </w:rPr>
  </w:style>
  <w:style w:type="character" w:customStyle="1" w:styleId="slug-doi">
    <w:name w:val="slug-doi"/>
    <w:basedOn w:val="DefaultParagraphFont"/>
    <w:rsid w:val="00A83D0A"/>
  </w:style>
  <w:style w:type="character" w:customStyle="1" w:styleId="af">
    <w:name w:val="af"/>
    <w:basedOn w:val="DefaultParagraphFont"/>
    <w:rsid w:val="00A83D0A"/>
  </w:style>
  <w:style w:type="character" w:customStyle="1" w:styleId="ab">
    <w:name w:val="ab"/>
    <w:basedOn w:val="DefaultParagraphFont"/>
    <w:rsid w:val="00A83D0A"/>
  </w:style>
  <w:style w:type="character" w:customStyle="1" w:styleId="em">
    <w:name w:val="em"/>
    <w:basedOn w:val="DefaultParagraphFont"/>
    <w:rsid w:val="00A83D0A"/>
  </w:style>
  <w:style w:type="character" w:customStyle="1" w:styleId="au">
    <w:name w:val="au"/>
    <w:basedOn w:val="DefaultParagraphFont"/>
    <w:rsid w:val="00A83D0A"/>
  </w:style>
  <w:style w:type="character" w:customStyle="1" w:styleId="ti">
    <w:name w:val="ti"/>
    <w:basedOn w:val="DefaultParagraphFont"/>
    <w:rsid w:val="00A83D0A"/>
  </w:style>
  <w:style w:type="character" w:customStyle="1" w:styleId="subheadblue">
    <w:name w:val="subhead_blue"/>
    <w:basedOn w:val="DefaultParagraphFont"/>
    <w:rsid w:val="00A83D0A"/>
  </w:style>
  <w:style w:type="character" w:customStyle="1" w:styleId="affiliation">
    <w:name w:val="affiliation"/>
    <w:basedOn w:val="DefaultParagraphFont"/>
    <w:rsid w:val="00A83D0A"/>
  </w:style>
  <w:style w:type="character" w:customStyle="1" w:styleId="slug-doi-wrapper">
    <w:name w:val="slug-doi-wrapper"/>
    <w:basedOn w:val="DefaultParagraphFont"/>
    <w:rsid w:val="00A83D0A"/>
  </w:style>
  <w:style w:type="character" w:customStyle="1" w:styleId="slug-metadata-noteahead-of-print">
    <w:name w:val="slug-metadata-note ahead-of-print"/>
    <w:basedOn w:val="DefaultParagraphFont"/>
    <w:rsid w:val="00A83D0A"/>
  </w:style>
  <w:style w:type="character" w:customStyle="1" w:styleId="slug-ahead-of-print-date">
    <w:name w:val="slug-ahead-of-print-date"/>
    <w:basedOn w:val="DefaultParagraphFont"/>
    <w:rsid w:val="00A83D0A"/>
  </w:style>
  <w:style w:type="character" w:customStyle="1" w:styleId="medium-bold">
    <w:name w:val="medium-bold"/>
    <w:basedOn w:val="DefaultParagraphFont"/>
    <w:rsid w:val="00A83D0A"/>
  </w:style>
  <w:style w:type="character" w:customStyle="1" w:styleId="updated-short-citation">
    <w:name w:val="updated-short-citation"/>
    <w:basedOn w:val="DefaultParagraphFont"/>
    <w:rsid w:val="00A83D0A"/>
  </w:style>
  <w:style w:type="character" w:customStyle="1" w:styleId="goohl0">
    <w:name w:val="goohl0"/>
    <w:basedOn w:val="DefaultParagraphFont"/>
    <w:rsid w:val="00A83D0A"/>
  </w:style>
  <w:style w:type="character" w:customStyle="1" w:styleId="CharChar6">
    <w:name w:val="Char Char6"/>
    <w:rsid w:val="00A83D0A"/>
    <w:rPr>
      <w:rFonts w:ascii="Arial" w:hAnsi="Arial" w:cs="Arial" w:hint="default"/>
      <w:bCs/>
      <w:sz w:val="16"/>
      <w:szCs w:val="26"/>
      <w:lang w:val="en-US" w:eastAsia="en-US" w:bidi="ar-SA"/>
    </w:rPr>
  </w:style>
  <w:style w:type="character" w:customStyle="1" w:styleId="TagCharChar1">
    <w:name w:val="Tag Char Char1"/>
    <w:rsid w:val="00A83D0A"/>
    <w:rPr>
      <w:b/>
      <w:bCs w:val="0"/>
      <w:sz w:val="24"/>
      <w:szCs w:val="24"/>
      <w:lang w:val="en-US" w:eastAsia="en-US" w:bidi="ar-SA"/>
    </w:rPr>
  </w:style>
  <w:style w:type="character" w:customStyle="1" w:styleId="12TimesNewRoman">
    <w:name w:val="12 Times New Roman"/>
    <w:rsid w:val="00A83D0A"/>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A83D0A"/>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A83D0A"/>
    <w:rPr>
      <w:rFonts w:ascii="Times New Roman" w:hAnsi="Times New Roman" w:cs="Times New Roman" w:hint="default"/>
      <w:strike w:val="0"/>
      <w:dstrike w:val="0"/>
      <w:sz w:val="14"/>
      <w:u w:val="none"/>
      <w:effect w:val="none"/>
    </w:rPr>
  </w:style>
  <w:style w:type="character" w:customStyle="1" w:styleId="F8-UnderlineBold">
    <w:name w:val="F8 - Underline/Bold"/>
    <w:rsid w:val="00A83D0A"/>
    <w:rPr>
      <w:rFonts w:ascii="Times New Roman" w:hAnsi="Times New Roman" w:cs="Times New Roman" w:hint="default"/>
      <w:b/>
      <w:bCs w:val="0"/>
      <w:sz w:val="20"/>
      <w:u w:val="single"/>
    </w:rPr>
  </w:style>
  <w:style w:type="character" w:customStyle="1" w:styleId="F7-SmallFont">
    <w:name w:val="F7 - Small Font"/>
    <w:rsid w:val="00A83D0A"/>
    <w:rPr>
      <w:rFonts w:ascii="Times New Roman" w:hAnsi="Times New Roman" w:cs="Times New Roman" w:hint="default"/>
      <w:sz w:val="14"/>
    </w:rPr>
  </w:style>
  <w:style w:type="character" w:customStyle="1" w:styleId="Brief-Bold">
    <w:name w:val="Brief - Bold"/>
    <w:rsid w:val="00A83D0A"/>
    <w:rPr>
      <w:rFonts w:ascii="Times New Roman" w:hAnsi="Times New Roman" w:cs="Times New Roman" w:hint="default"/>
      <w:b/>
      <w:bCs w:val="0"/>
    </w:rPr>
  </w:style>
  <w:style w:type="character" w:customStyle="1" w:styleId="Card-Underline">
    <w:name w:val="Card - Underline"/>
    <w:rsid w:val="00A83D0A"/>
    <w:rPr>
      <w:rFonts w:ascii="Times New Roman" w:hAnsi="Times New Roman" w:cs="Times New Roman" w:hint="default"/>
      <w:u w:val="single"/>
    </w:rPr>
  </w:style>
  <w:style w:type="character" w:customStyle="1" w:styleId="beriefunderline">
    <w:name w:val="berief = underline"/>
    <w:rsid w:val="00A83D0A"/>
    <w:rPr>
      <w:rFonts w:ascii="Times New Roman" w:eastAsia="Times New Roman" w:hAnsi="Times New Roman" w:cs="Times New Roman" w:hint="default"/>
      <w:sz w:val="20"/>
      <w:u w:val="single"/>
    </w:rPr>
  </w:style>
  <w:style w:type="character" w:customStyle="1" w:styleId="BoldText10pt">
    <w:name w:val="Bold Text 10 pt"/>
    <w:rsid w:val="00A83D0A"/>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A83D0A"/>
    <w:rPr>
      <w:i/>
      <w:iCs w:val="0"/>
    </w:rPr>
  </w:style>
  <w:style w:type="character" w:customStyle="1" w:styleId="eoeaheader">
    <w:name w:val="eoea_header"/>
    <w:basedOn w:val="DefaultParagraphFont"/>
    <w:rsid w:val="00A83D0A"/>
  </w:style>
  <w:style w:type="character" w:customStyle="1" w:styleId="SC4208902">
    <w:name w:val="SC.4.208902"/>
    <w:rsid w:val="00A83D0A"/>
    <w:rPr>
      <w:rFonts w:ascii="Century" w:hAnsi="Century" w:cs="Century" w:hint="default"/>
      <w:color w:val="000000"/>
      <w:sz w:val="22"/>
      <w:szCs w:val="22"/>
    </w:rPr>
  </w:style>
  <w:style w:type="character" w:customStyle="1" w:styleId="SC4208915">
    <w:name w:val="SC.4.208915"/>
    <w:rsid w:val="00A83D0A"/>
    <w:rPr>
      <w:rFonts w:ascii="Century" w:hAnsi="Century" w:cs="Century" w:hint="default"/>
      <w:color w:val="000000"/>
      <w:sz w:val="13"/>
      <w:szCs w:val="13"/>
    </w:rPr>
  </w:style>
  <w:style w:type="character" w:customStyle="1" w:styleId="SC273764">
    <w:name w:val="SC.2.73764"/>
    <w:rsid w:val="00A83D0A"/>
    <w:rPr>
      <w:rFonts w:ascii="Century" w:hAnsi="Century" w:cs="Century" w:hint="default"/>
      <w:color w:val="000000"/>
      <w:sz w:val="72"/>
      <w:szCs w:val="72"/>
    </w:rPr>
  </w:style>
  <w:style w:type="character" w:customStyle="1" w:styleId="SC273779">
    <w:name w:val="SC.2.73779"/>
    <w:rsid w:val="00A83D0A"/>
    <w:rPr>
      <w:rFonts w:ascii="Century" w:hAnsi="Century" w:cs="Century" w:hint="default"/>
      <w:color w:val="000000"/>
      <w:sz w:val="40"/>
      <w:szCs w:val="40"/>
    </w:rPr>
  </w:style>
  <w:style w:type="character" w:customStyle="1" w:styleId="SC273763">
    <w:name w:val="SC.2.73763"/>
    <w:rsid w:val="00A83D0A"/>
    <w:rPr>
      <w:rFonts w:ascii="Century" w:hAnsi="Century" w:cs="Century" w:hint="default"/>
      <w:b/>
      <w:bCs/>
      <w:color w:val="000000"/>
    </w:rPr>
  </w:style>
  <w:style w:type="character" w:customStyle="1" w:styleId="SC4208910">
    <w:name w:val="SC.4.208910"/>
    <w:rsid w:val="00A83D0A"/>
    <w:rPr>
      <w:rFonts w:ascii="Century" w:hAnsi="Century" w:cs="Century" w:hint="default"/>
      <w:color w:val="000000"/>
      <w:sz w:val="28"/>
      <w:szCs w:val="28"/>
    </w:rPr>
  </w:style>
  <w:style w:type="character" w:customStyle="1" w:styleId="SC4208911">
    <w:name w:val="SC.4.208911"/>
    <w:rsid w:val="00A83D0A"/>
    <w:rPr>
      <w:rFonts w:ascii="Century" w:hAnsi="Century" w:cs="Century" w:hint="default"/>
      <w:color w:val="000000"/>
    </w:rPr>
  </w:style>
  <w:style w:type="character" w:customStyle="1" w:styleId="articlesubtitle">
    <w:name w:val="article_sub_title"/>
    <w:basedOn w:val="DefaultParagraphFont"/>
    <w:rsid w:val="00A83D0A"/>
  </w:style>
  <w:style w:type="character" w:customStyle="1" w:styleId="newsdate2">
    <w:name w:val="news_date2"/>
    <w:basedOn w:val="DefaultParagraphFont"/>
    <w:rsid w:val="00A83D0A"/>
  </w:style>
  <w:style w:type="character" w:customStyle="1" w:styleId="readarticleheader">
    <w:name w:val="readarticleheader"/>
    <w:basedOn w:val="DefaultParagraphFont"/>
    <w:rsid w:val="00A83D0A"/>
  </w:style>
  <w:style w:type="character" w:customStyle="1" w:styleId="UnderlineChar20">
    <w:name w:val="Underline Char2"/>
    <w:rsid w:val="00A83D0A"/>
    <w:rPr>
      <w:rFonts w:ascii="Trebuchet MS" w:hAnsi="Trebuchet MS" w:hint="default"/>
      <w:u w:val="thick"/>
      <w:lang w:val="en-US" w:eastAsia="zh-CN" w:bidi="ar-SA"/>
    </w:rPr>
  </w:style>
  <w:style w:type="character" w:customStyle="1" w:styleId="BoldUnderliningChar">
    <w:name w:val="Bold Underlining Char"/>
    <w:rsid w:val="00A83D0A"/>
    <w:rPr>
      <w:rFonts w:ascii="Arial Narrow" w:eastAsia="Times New Roman" w:hAnsi="Arial Narrow" w:hint="default"/>
      <w:b/>
      <w:bCs w:val="0"/>
      <w:szCs w:val="24"/>
      <w:u w:val="single"/>
      <w:lang w:val="en-GB" w:eastAsia="en-US" w:bidi="ar-SA"/>
    </w:rPr>
  </w:style>
  <w:style w:type="character" w:customStyle="1" w:styleId="medium-normal1">
    <w:name w:val="medium-normal1"/>
    <w:rsid w:val="00A83D0A"/>
    <w:rPr>
      <w:rFonts w:ascii="Arial" w:hAnsi="Arial" w:cs="Arial" w:hint="default"/>
      <w:b w:val="0"/>
      <w:bCs w:val="0"/>
      <w:i w:val="0"/>
      <w:iCs w:val="0"/>
      <w:sz w:val="20"/>
      <w:szCs w:val="20"/>
    </w:rPr>
  </w:style>
  <w:style w:type="character" w:customStyle="1" w:styleId="UnderlinedCardChar0">
    <w:name w:val="Underlined Card Char"/>
    <w:rsid w:val="00A83D0A"/>
    <w:rPr>
      <w:rFonts w:ascii="Palatino Linotype" w:hAnsi="Palatino Linotype" w:hint="default"/>
      <w:u w:val="single"/>
      <w:lang w:val="en-US" w:eastAsia="en-US" w:bidi="ar-SA"/>
    </w:rPr>
  </w:style>
  <w:style w:type="character" w:customStyle="1" w:styleId="char">
    <w:name w:val="char"/>
    <w:basedOn w:val="DefaultParagraphFont"/>
    <w:rsid w:val="00A83D0A"/>
  </w:style>
  <w:style w:type="character" w:customStyle="1" w:styleId="UnderlineCharCharCharCharCharChar">
    <w:name w:val="Underline Char Char Char Char Char Char"/>
    <w:rsid w:val="00A83D0A"/>
    <w:rPr>
      <w:rFonts w:ascii="Arial Narrow" w:hAnsi="Arial Narrow" w:hint="default"/>
      <w:szCs w:val="24"/>
      <w:u w:val="single"/>
      <w:lang w:val="en-US" w:eastAsia="en-US" w:bidi="ar-SA"/>
    </w:rPr>
  </w:style>
  <w:style w:type="character" w:customStyle="1" w:styleId="klink">
    <w:name w:val="klink"/>
    <w:basedOn w:val="DefaultParagraphFont"/>
    <w:rsid w:val="00A83D0A"/>
  </w:style>
  <w:style w:type="character" w:customStyle="1" w:styleId="date10">
    <w:name w:val="date1"/>
    <w:basedOn w:val="DefaultParagraphFont"/>
    <w:rsid w:val="00A83D0A"/>
  </w:style>
  <w:style w:type="character" w:customStyle="1" w:styleId="bolding1">
    <w:name w:val="bolding1"/>
    <w:rsid w:val="00A83D0A"/>
    <w:rPr>
      <w:b/>
      <w:bCs/>
    </w:rPr>
  </w:style>
  <w:style w:type="character" w:customStyle="1" w:styleId="bookoptions1">
    <w:name w:val="book_options1"/>
    <w:rsid w:val="00A83D0A"/>
    <w:rPr>
      <w:b/>
      <w:bCs/>
      <w:color w:val="333366"/>
    </w:rPr>
  </w:style>
  <w:style w:type="character" w:customStyle="1" w:styleId="descriptionblock">
    <w:name w:val="description block"/>
    <w:basedOn w:val="DefaultParagraphFont"/>
    <w:rsid w:val="00A83D0A"/>
  </w:style>
  <w:style w:type="character" w:customStyle="1" w:styleId="detailsboxblock">
    <w:name w:val="detailsbox block"/>
    <w:basedOn w:val="DefaultParagraphFont"/>
    <w:rsid w:val="00A83D0A"/>
  </w:style>
  <w:style w:type="character" w:customStyle="1" w:styleId="Char3">
    <w:name w:val="Char3"/>
    <w:rsid w:val="00A83D0A"/>
    <w:rPr>
      <w:rFonts w:ascii="Arial" w:hAnsi="Arial" w:cs="Arial" w:hint="default"/>
      <w:bCs/>
      <w:u w:val="thick"/>
      <w:lang w:val="en-US" w:eastAsia="en-US" w:bidi="ar-SA"/>
    </w:rPr>
  </w:style>
  <w:style w:type="character" w:customStyle="1" w:styleId="texto11">
    <w:name w:val="texto11"/>
    <w:rsid w:val="00A83D0A"/>
    <w:rPr>
      <w:rFonts w:ascii="Arial" w:hAnsi="Arial" w:cs="Arial" w:hint="default"/>
      <w:b w:val="0"/>
      <w:bCs w:val="0"/>
      <w:i w:val="0"/>
      <w:iCs w:val="0"/>
      <w:caps w:val="0"/>
      <w:color w:val="000000"/>
      <w:sz w:val="26"/>
      <w:szCs w:val="26"/>
    </w:rPr>
  </w:style>
  <w:style w:type="character" w:customStyle="1" w:styleId="CardTagChar">
    <w:name w:val="Card Tag Char"/>
    <w:rsid w:val="00A83D0A"/>
    <w:rPr>
      <w:rFonts w:ascii="Arial Narrow" w:hAnsi="Arial Narrow" w:hint="default"/>
      <w:b/>
      <w:bCs w:val="0"/>
      <w:sz w:val="24"/>
      <w:szCs w:val="24"/>
      <w:lang w:val="en-US" w:eastAsia="en-US" w:bidi="ar-SA"/>
    </w:rPr>
  </w:style>
  <w:style w:type="character" w:customStyle="1" w:styleId="DebateCiteCharCharChar">
    <w:name w:val="Debate Cite Char Char Char"/>
    <w:rsid w:val="00A83D0A"/>
    <w:rPr>
      <w:b/>
      <w:bCs w:val="0"/>
      <w:sz w:val="32"/>
      <w:szCs w:val="32"/>
      <w:lang w:val="en-US" w:eastAsia="en-US" w:bidi="ar-SA"/>
    </w:rPr>
  </w:style>
  <w:style w:type="character" w:customStyle="1" w:styleId="TagandCiteChar">
    <w:name w:val="Tag and Cite Char"/>
    <w:rsid w:val="00A83D0A"/>
    <w:rPr>
      <w:color w:val="333333"/>
      <w:sz w:val="22"/>
      <w:szCs w:val="22"/>
      <w:lang w:val="en-US" w:eastAsia="en-US" w:bidi="ar-SA"/>
    </w:rPr>
  </w:style>
  <w:style w:type="character" w:customStyle="1" w:styleId="Style10ptBold">
    <w:name w:val="Style 10 pt Bold"/>
    <w:rsid w:val="00A83D0A"/>
    <w:rPr>
      <w:b/>
      <w:bCs/>
      <w:sz w:val="20"/>
    </w:rPr>
  </w:style>
  <w:style w:type="character" w:customStyle="1" w:styleId="text9">
    <w:name w:val="text9"/>
    <w:basedOn w:val="DefaultParagraphFont"/>
    <w:rsid w:val="00A83D0A"/>
  </w:style>
  <w:style w:type="character" w:customStyle="1" w:styleId="text21">
    <w:name w:val="text21"/>
    <w:basedOn w:val="DefaultParagraphFont"/>
    <w:rsid w:val="00A83D0A"/>
  </w:style>
  <w:style w:type="character" w:customStyle="1" w:styleId="text19">
    <w:name w:val="text19"/>
    <w:basedOn w:val="DefaultParagraphFont"/>
    <w:rsid w:val="00A83D0A"/>
  </w:style>
  <w:style w:type="character" w:customStyle="1" w:styleId="term2">
    <w:name w:val="term2"/>
    <w:rsid w:val="00A83D0A"/>
    <w:rPr>
      <w:b/>
      <w:bCs/>
    </w:rPr>
  </w:style>
  <w:style w:type="character" w:customStyle="1" w:styleId="pmterms12">
    <w:name w:val="pmterms12"/>
    <w:rsid w:val="00A83D0A"/>
    <w:rPr>
      <w:b/>
      <w:bCs/>
      <w:i w:val="0"/>
      <w:iCs w:val="0"/>
      <w:color w:val="000000"/>
    </w:rPr>
  </w:style>
  <w:style w:type="character" w:customStyle="1" w:styleId="ToReadChar">
    <w:name w:val="To Read Char"/>
    <w:rsid w:val="00A83D0A"/>
    <w:rPr>
      <w:rFonts w:ascii="Verdana" w:hAnsi="Verdana" w:hint="default"/>
      <w:b/>
      <w:bCs w:val="0"/>
      <w:szCs w:val="24"/>
      <w:u w:val="single"/>
      <w:lang w:val="en-US" w:eastAsia="en-US" w:bidi="ar-SA"/>
    </w:rPr>
  </w:style>
  <w:style w:type="character" w:customStyle="1" w:styleId="ToReadCharChar">
    <w:name w:val="To Read Char Char"/>
    <w:rsid w:val="00A83D0A"/>
    <w:rPr>
      <w:rFonts w:ascii="Verdana" w:hAnsi="Verdana" w:hint="default"/>
      <w:b/>
      <w:bCs w:val="0"/>
      <w:szCs w:val="24"/>
      <w:u w:val="single"/>
      <w:lang w:val="en-US" w:eastAsia="en-US" w:bidi="ar-SA"/>
    </w:rPr>
  </w:style>
  <w:style w:type="character" w:customStyle="1" w:styleId="bio">
    <w:name w:val="bio"/>
    <w:basedOn w:val="DefaultParagraphFont"/>
    <w:rsid w:val="00A83D0A"/>
  </w:style>
  <w:style w:type="character" w:customStyle="1" w:styleId="storytextstyle">
    <w:name w:val="storytextstyle"/>
    <w:basedOn w:val="DefaultParagraphFont"/>
    <w:rsid w:val="00A83D0A"/>
  </w:style>
  <w:style w:type="character" w:customStyle="1" w:styleId="cardunderlinedCharChar">
    <w:name w:val="card underlined Char Char"/>
    <w:rsid w:val="00A83D0A"/>
    <w:rPr>
      <w:rFonts w:ascii="Arial" w:hAnsi="Arial" w:cs="Arial" w:hint="default"/>
      <w:sz w:val="22"/>
      <w:szCs w:val="24"/>
      <w:u w:val="single"/>
      <w:lang w:val="en-US" w:eastAsia="en-US" w:bidi="ar-SA"/>
    </w:rPr>
  </w:style>
  <w:style w:type="character" w:customStyle="1" w:styleId="Style2Char0">
    <w:name w:val="Style2 Char"/>
    <w:rsid w:val="00A83D0A"/>
    <w:rPr>
      <w:rFonts w:ascii="Book Antiqua" w:hAnsi="Book Antiqua" w:hint="default"/>
      <w:u w:val="thick"/>
      <w:lang w:val="en-US" w:eastAsia="en-US" w:bidi="ar-SA"/>
    </w:rPr>
  </w:style>
  <w:style w:type="character" w:customStyle="1" w:styleId="Style2Char1">
    <w:name w:val="Style2 Char1"/>
    <w:rsid w:val="00A83D0A"/>
    <w:rPr>
      <w:rFonts w:ascii="Book Antiqua" w:hAnsi="Book Antiqua" w:hint="default"/>
      <w:szCs w:val="24"/>
      <w:u w:val="thick"/>
      <w:lang w:val="en-US" w:eastAsia="en-US" w:bidi="ar-SA"/>
    </w:rPr>
  </w:style>
  <w:style w:type="character" w:customStyle="1" w:styleId="articlehead21">
    <w:name w:val="articlehead21"/>
    <w:rsid w:val="00A83D0A"/>
    <w:rPr>
      <w:rFonts w:ascii="Arial" w:hAnsi="Arial" w:cs="Arial" w:hint="default"/>
      <w:b/>
      <w:bCs/>
      <w:color w:val="660000"/>
      <w:sz w:val="20"/>
      <w:szCs w:val="20"/>
    </w:rPr>
  </w:style>
  <w:style w:type="character" w:customStyle="1" w:styleId="TagCiteChar1">
    <w:name w:val="Tag/Cite Char1"/>
    <w:rsid w:val="00A83D0A"/>
    <w:rPr>
      <w:b/>
      <w:bCs w:val="0"/>
      <w:lang w:val="en-US" w:eastAsia="en-US" w:bidi="ar-SA"/>
    </w:rPr>
  </w:style>
  <w:style w:type="character" w:customStyle="1" w:styleId="goohl2">
    <w:name w:val="goohl2"/>
    <w:basedOn w:val="DefaultParagraphFont"/>
    <w:rsid w:val="00A83D0A"/>
  </w:style>
  <w:style w:type="character" w:customStyle="1" w:styleId="CardCharChar0">
    <w:name w:val="Card Char Char"/>
    <w:rsid w:val="00A83D0A"/>
    <w:rPr>
      <w:lang w:val="en-US" w:eastAsia="en-US" w:bidi="ar-SA"/>
    </w:rPr>
  </w:style>
  <w:style w:type="character" w:customStyle="1" w:styleId="BriefTitle1Char">
    <w:name w:val="Brief Title 1 Char"/>
    <w:rsid w:val="00A83D0A"/>
    <w:rPr>
      <w:b/>
      <w:bCs w:val="0"/>
      <w:u w:val="single"/>
      <w:lang w:val="en-US" w:eastAsia="en-US" w:bidi="ar-SA"/>
    </w:rPr>
  </w:style>
  <w:style w:type="character" w:customStyle="1" w:styleId="TagCiteCharChar">
    <w:name w:val="Tag/Cite Char Char"/>
    <w:rsid w:val="00A83D0A"/>
    <w:rPr>
      <w:b/>
      <w:bCs w:val="0"/>
      <w:lang w:val="en-US" w:eastAsia="en-US" w:bidi="ar-SA"/>
    </w:rPr>
  </w:style>
  <w:style w:type="character" w:customStyle="1" w:styleId="btx">
    <w:name w:val="btx"/>
    <w:basedOn w:val="DefaultParagraphFont"/>
    <w:rsid w:val="00A83D0A"/>
  </w:style>
  <w:style w:type="character" w:customStyle="1" w:styleId="prodgeneral1">
    <w:name w:val="prodgeneral1"/>
    <w:rsid w:val="00A83D0A"/>
    <w:rPr>
      <w:rFonts w:ascii="Verdana" w:hAnsi="Verdana" w:hint="default"/>
      <w:b w:val="0"/>
      <w:bCs w:val="0"/>
      <w:caps w:val="0"/>
      <w:color w:val="000000"/>
      <w:spacing w:val="0"/>
      <w:sz w:val="16"/>
      <w:szCs w:val="16"/>
    </w:rPr>
  </w:style>
  <w:style w:type="character" w:customStyle="1" w:styleId="summary1">
    <w:name w:val="summary1"/>
    <w:rsid w:val="00A83D0A"/>
    <w:rPr>
      <w:rFonts w:ascii="Arial" w:hAnsi="Arial" w:cs="Arial" w:hint="default"/>
      <w:sz w:val="18"/>
      <w:szCs w:val="18"/>
    </w:rPr>
  </w:style>
  <w:style w:type="character" w:customStyle="1" w:styleId="text3">
    <w:name w:val="text3"/>
    <w:basedOn w:val="DefaultParagraphFont"/>
    <w:rsid w:val="00A83D0A"/>
  </w:style>
  <w:style w:type="character" w:customStyle="1" w:styleId="cardtextsmallChar">
    <w:name w:val="card text small Char"/>
    <w:rsid w:val="00A83D0A"/>
    <w:rPr>
      <w:rFonts w:ascii="Arial Narrow" w:hAnsi="Arial Narrow" w:hint="default"/>
      <w:sz w:val="16"/>
      <w:szCs w:val="24"/>
      <w:lang w:val="en-US" w:eastAsia="en-US" w:bidi="ar-SA"/>
    </w:rPr>
  </w:style>
  <w:style w:type="character" w:customStyle="1" w:styleId="countrytitle1">
    <w:name w:val="countrytitle1"/>
    <w:rsid w:val="00A83D0A"/>
    <w:rPr>
      <w:rFonts w:ascii="Verdana" w:hAnsi="Verdana" w:hint="default"/>
      <w:b/>
      <w:bCs/>
      <w:color w:val="293643"/>
      <w:sz w:val="24"/>
      <w:szCs w:val="24"/>
    </w:rPr>
  </w:style>
  <w:style w:type="character" w:customStyle="1" w:styleId="storyheader1">
    <w:name w:val="storyheader1"/>
    <w:rsid w:val="00A83D0A"/>
    <w:rPr>
      <w:rFonts w:ascii="Verdana" w:hAnsi="Verdana" w:hint="default"/>
      <w:b/>
      <w:bCs/>
      <w:color w:val="000000"/>
      <w:sz w:val="21"/>
      <w:szCs w:val="21"/>
    </w:rPr>
  </w:style>
  <w:style w:type="character" w:customStyle="1" w:styleId="cardunderlinedChar0">
    <w:name w:val="card underlined Char"/>
    <w:rsid w:val="00A83D0A"/>
    <w:rPr>
      <w:rFonts w:ascii="Arial" w:hAnsi="Arial" w:cs="Arial" w:hint="default"/>
      <w:sz w:val="22"/>
      <w:szCs w:val="24"/>
      <w:u w:val="single"/>
      <w:lang w:val="en-US" w:eastAsia="en-US" w:bidi="ar-SA"/>
    </w:rPr>
  </w:style>
  <w:style w:type="character" w:customStyle="1" w:styleId="article1">
    <w:name w:val="article1"/>
    <w:rsid w:val="00A83D0A"/>
    <w:rPr>
      <w:rFonts w:ascii="Verdana" w:hAnsi="Verdana" w:hint="default"/>
      <w:color w:val="333333"/>
      <w:sz w:val="16"/>
      <w:szCs w:val="16"/>
    </w:rPr>
  </w:style>
  <w:style w:type="character" w:customStyle="1" w:styleId="story-posted-date1">
    <w:name w:val="story-posted-date1"/>
    <w:rsid w:val="00A83D0A"/>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A83D0A"/>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A83D0A"/>
  </w:style>
  <w:style w:type="character" w:customStyle="1" w:styleId="textmedium">
    <w:name w:val="textmedium"/>
    <w:basedOn w:val="DefaultParagraphFont"/>
    <w:rsid w:val="00A83D0A"/>
  </w:style>
  <w:style w:type="character" w:customStyle="1" w:styleId="citation1">
    <w:name w:val="citation1"/>
    <w:rsid w:val="00A83D0A"/>
    <w:rPr>
      <w:rFonts w:ascii="Verdana" w:hAnsi="Verdana" w:hint="default"/>
      <w:sz w:val="17"/>
      <w:szCs w:val="17"/>
    </w:rPr>
  </w:style>
  <w:style w:type="character" w:customStyle="1" w:styleId="hithighlite">
    <w:name w:val="hithighlite"/>
    <w:basedOn w:val="DefaultParagraphFont"/>
    <w:rsid w:val="00A83D0A"/>
  </w:style>
  <w:style w:type="character" w:customStyle="1" w:styleId="articlecontent">
    <w:name w:val="articlecontent"/>
    <w:basedOn w:val="DefaultParagraphFont"/>
    <w:rsid w:val="00A83D0A"/>
  </w:style>
  <w:style w:type="character" w:customStyle="1" w:styleId="fource1">
    <w:name w:val="fource1"/>
    <w:rsid w:val="00A83D0A"/>
    <w:rPr>
      <w:sz w:val="34"/>
      <w:szCs w:val="34"/>
    </w:rPr>
  </w:style>
  <w:style w:type="character" w:customStyle="1" w:styleId="LanguageStrikeChar">
    <w:name w:val="Language Strike Char"/>
    <w:rsid w:val="00A83D0A"/>
    <w:rPr>
      <w:rFonts w:ascii="Arial Narrow" w:hAnsi="Arial Narrow" w:hint="default"/>
      <w:strike/>
      <w:szCs w:val="24"/>
      <w:lang w:val="en-US" w:eastAsia="en-US" w:bidi="ar-SA"/>
    </w:rPr>
  </w:style>
  <w:style w:type="character" w:customStyle="1" w:styleId="normal11">
    <w:name w:val="normal1"/>
    <w:basedOn w:val="DefaultParagraphFont"/>
    <w:rsid w:val="00A83D0A"/>
  </w:style>
  <w:style w:type="character" w:customStyle="1" w:styleId="ds">
    <w:name w:val="ds"/>
    <w:basedOn w:val="DefaultParagraphFont"/>
    <w:rsid w:val="00A83D0A"/>
  </w:style>
  <w:style w:type="character" w:customStyle="1" w:styleId="UnderliningChar1">
    <w:name w:val="Underlining Char1"/>
    <w:rsid w:val="00A83D0A"/>
    <w:rPr>
      <w:rFonts w:ascii="Arial Narrow" w:hAnsi="Arial Narrow" w:hint="default"/>
      <w:szCs w:val="24"/>
      <w:u w:val="single"/>
      <w:lang w:val="en-US" w:eastAsia="en-US" w:bidi="ar-SA"/>
    </w:rPr>
  </w:style>
  <w:style w:type="character" w:customStyle="1" w:styleId="UnderliningChar2">
    <w:name w:val="Underlining Char2"/>
    <w:rsid w:val="00A83D0A"/>
    <w:rPr>
      <w:rFonts w:ascii="Arial Narrow" w:hAnsi="Arial Narrow" w:hint="default"/>
      <w:szCs w:val="24"/>
      <w:u w:val="single"/>
      <w:lang w:val="en-US" w:eastAsia="en-US" w:bidi="ar-SA"/>
    </w:rPr>
  </w:style>
  <w:style w:type="character" w:customStyle="1" w:styleId="MicroTextChar1">
    <w:name w:val="MicroText Char1"/>
    <w:rsid w:val="00A83D0A"/>
    <w:rPr>
      <w:rFonts w:ascii="Arial Narrow" w:hAnsi="Arial Narrow" w:hint="default"/>
      <w:sz w:val="12"/>
      <w:szCs w:val="24"/>
      <w:lang w:val="en-US" w:eastAsia="en-US" w:bidi="ar-SA"/>
    </w:rPr>
  </w:style>
  <w:style w:type="character" w:customStyle="1" w:styleId="DefaultPara">
    <w:name w:val="Default Para"/>
    <w:rsid w:val="00A83D0A"/>
    <w:rPr>
      <w:sz w:val="20"/>
    </w:rPr>
  </w:style>
  <w:style w:type="character" w:customStyle="1" w:styleId="SYSHYPERTEXT">
    <w:name w:val="SYS_HYPERTEXT"/>
    <w:rsid w:val="00A83D0A"/>
    <w:rPr>
      <w:color w:val="0000FF"/>
      <w:u w:val="single"/>
    </w:rPr>
  </w:style>
  <w:style w:type="character" w:customStyle="1" w:styleId="Hyperlink1">
    <w:name w:val="Hyperlink1"/>
    <w:rsid w:val="00A83D0A"/>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A83D0A"/>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A83D0A"/>
    <w:rPr>
      <w:rFonts w:ascii="Arial Narrow" w:hAnsi="Arial Narrow" w:hint="default"/>
      <w:noProof w:val="0"/>
      <w:szCs w:val="24"/>
      <w:u w:val="single"/>
      <w:lang w:val="en-US" w:eastAsia="en-US" w:bidi="ar-SA"/>
    </w:rPr>
  </w:style>
  <w:style w:type="character" w:customStyle="1" w:styleId="BlockHeading1Char">
    <w:name w:val="Block Heading 1 Char"/>
    <w:rsid w:val="00A83D0A"/>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A83D0A"/>
    <w:rPr>
      <w:b/>
      <w:bCs w:val="0"/>
      <w:sz w:val="24"/>
      <w:szCs w:val="24"/>
      <w:u w:val="single"/>
      <w:lang w:val="en-US" w:eastAsia="en-US" w:bidi="ar-SA"/>
    </w:rPr>
  </w:style>
  <w:style w:type="character" w:customStyle="1" w:styleId="StyleTagTimesNewRomanChar">
    <w:name w:val="Style Tag + Times New Roman Char"/>
    <w:rsid w:val="00A83D0A"/>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A83D0A"/>
    <w:rPr>
      <w:rFonts w:ascii="Arial Narrow" w:hAnsi="Arial Narrow" w:cs="Arial" w:hint="default"/>
      <w:b/>
      <w:bCs/>
      <w:iCs/>
      <w:sz w:val="24"/>
      <w:szCs w:val="28"/>
      <w:lang w:val="en-US" w:eastAsia="en-US" w:bidi="ar-SA"/>
    </w:rPr>
  </w:style>
  <w:style w:type="character" w:customStyle="1" w:styleId="UnderliningCharChar">
    <w:name w:val="Underlining Char Char"/>
    <w:rsid w:val="00A83D0A"/>
    <w:rPr>
      <w:rFonts w:ascii="Arial Narrow" w:hAnsi="Arial Narrow" w:hint="default"/>
      <w:szCs w:val="24"/>
      <w:u w:val="single"/>
      <w:lang w:val="en-US" w:eastAsia="en-US" w:bidi="ar-SA"/>
    </w:rPr>
  </w:style>
  <w:style w:type="character" w:customStyle="1" w:styleId="StyleArialNarrow12ptBold">
    <w:name w:val="Style Arial Narrow 12 pt Bold"/>
    <w:rsid w:val="00A83D0A"/>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rsid w:val="00A83D0A"/>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A83D0A"/>
    <w:rPr>
      <w:noProof w:val="0"/>
      <w:u w:val="single"/>
      <w:lang w:val="en-US" w:eastAsia="en-US" w:bidi="ar-SA"/>
    </w:rPr>
  </w:style>
  <w:style w:type="character" w:customStyle="1" w:styleId="UnderlinedCharChar1">
    <w:name w:val="Underlined Char Char1"/>
    <w:rsid w:val="00A83D0A"/>
    <w:rPr>
      <w:rFonts w:ascii="Bell MT" w:eastAsia="Times New Roman" w:hAnsi="Bell MT" w:hint="default"/>
      <w:bCs/>
      <w:iCs/>
      <w:sz w:val="22"/>
      <w:u w:val="single"/>
    </w:rPr>
  </w:style>
  <w:style w:type="character" w:customStyle="1" w:styleId="Heading2CharChar2">
    <w:name w:val="Heading 2 Char Char2"/>
    <w:rsid w:val="00A83D0A"/>
    <w:rPr>
      <w:rFonts w:ascii="Arial" w:hAnsi="Arial" w:cs="Arial" w:hint="default"/>
      <w:b/>
      <w:bCs/>
      <w:iCs/>
      <w:sz w:val="22"/>
      <w:szCs w:val="28"/>
      <w:lang w:val="en-US" w:eastAsia="en-US" w:bidi="ar-SA"/>
    </w:rPr>
  </w:style>
  <w:style w:type="character" w:customStyle="1" w:styleId="doctitle">
    <w:name w:val="doctitle"/>
    <w:rsid w:val="00A83D0A"/>
  </w:style>
  <w:style w:type="character" w:customStyle="1" w:styleId="cardtext-underlined0">
    <w:name w:val="card text- underlined"/>
    <w:rsid w:val="00A83D0A"/>
    <w:rPr>
      <w:rFonts w:ascii="Garamond" w:hAnsi="Garamond" w:hint="default"/>
      <w:u w:val="single"/>
    </w:rPr>
  </w:style>
  <w:style w:type="character" w:customStyle="1" w:styleId="BodyText1">
    <w:name w:val="Body Text1"/>
    <w:basedOn w:val="DefaultParagraphFont"/>
    <w:rsid w:val="00A83D0A"/>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A83D0A"/>
  </w:style>
  <w:style w:type="character" w:customStyle="1" w:styleId="BriefTitleChar">
    <w:name w:val="Brief Title Char"/>
    <w:basedOn w:val="DefaultParagraphFont"/>
    <w:rsid w:val="00A83D0A"/>
    <w:rPr>
      <w:b/>
      <w:bCs w:val="0"/>
      <w:sz w:val="24"/>
      <w:szCs w:val="24"/>
      <w:u w:val="single"/>
      <w:lang w:val="en-US" w:eastAsia="en-US" w:bidi="ar-SA"/>
    </w:rPr>
  </w:style>
  <w:style w:type="character" w:customStyle="1" w:styleId="BriefTitle2Char">
    <w:name w:val="Brief Title 2 Char"/>
    <w:basedOn w:val="BriefTitleChar"/>
    <w:rsid w:val="00A83D0A"/>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A83D0A"/>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A83D0A"/>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A83D0A"/>
    <w:rPr>
      <w:rFonts w:ascii="AGaramond" w:hAnsi="AGaramond" w:cs="AGaramond" w:hint="default"/>
      <w:color w:val="211D1E"/>
      <w:sz w:val="14"/>
      <w:szCs w:val="14"/>
    </w:rPr>
  </w:style>
  <w:style w:type="character" w:customStyle="1" w:styleId="CharacterStyle2">
    <w:name w:val="Character Style 2"/>
    <w:uiPriority w:val="99"/>
    <w:rsid w:val="00A83D0A"/>
    <w:rPr>
      <w:sz w:val="20"/>
      <w:szCs w:val="20"/>
    </w:rPr>
  </w:style>
  <w:style w:type="character" w:customStyle="1" w:styleId="cross-head">
    <w:name w:val="cross-head"/>
    <w:rsid w:val="00A83D0A"/>
  </w:style>
  <w:style w:type="character" w:customStyle="1" w:styleId="Subtitle1">
    <w:name w:val="Subtitle1"/>
    <w:rsid w:val="00A83D0A"/>
  </w:style>
  <w:style w:type="character" w:customStyle="1" w:styleId="metaorigin">
    <w:name w:val="meta_origin"/>
    <w:rsid w:val="00A83D0A"/>
  </w:style>
  <w:style w:type="character" w:customStyle="1" w:styleId="mandelbrotrefrag">
    <w:name w:val="mandelbrot_refrag"/>
    <w:rsid w:val="00A83D0A"/>
  </w:style>
  <w:style w:type="character" w:customStyle="1" w:styleId="eminfo">
    <w:name w:val="eminfo"/>
    <w:rsid w:val="00A83D0A"/>
  </w:style>
  <w:style w:type="character" w:customStyle="1" w:styleId="emhighlight">
    <w:name w:val="emhighlight"/>
    <w:rsid w:val="00A83D0A"/>
  </w:style>
  <w:style w:type="character" w:customStyle="1" w:styleId="name">
    <w:name w:val="name"/>
    <w:rsid w:val="00A83D0A"/>
  </w:style>
  <w:style w:type="character" w:customStyle="1" w:styleId="tkrname">
    <w:name w:val="tkrname"/>
    <w:rsid w:val="00A83D0A"/>
  </w:style>
  <w:style w:type="character" w:customStyle="1" w:styleId="tkrchange">
    <w:name w:val="tkrchange"/>
    <w:rsid w:val="00A83D0A"/>
  </w:style>
  <w:style w:type="character" w:customStyle="1" w:styleId="source-org">
    <w:name w:val="source-org"/>
    <w:rsid w:val="00A83D0A"/>
  </w:style>
  <w:style w:type="character" w:customStyle="1" w:styleId="updated">
    <w:name w:val="updated"/>
    <w:rsid w:val="00A83D0A"/>
  </w:style>
  <w:style w:type="character" w:customStyle="1" w:styleId="last">
    <w:name w:val="last"/>
    <w:rsid w:val="00A83D0A"/>
  </w:style>
  <w:style w:type="character" w:customStyle="1" w:styleId="Style11ptBoldUnderline1">
    <w:name w:val="Style 11 pt Bold Underline1"/>
    <w:rsid w:val="00A83D0A"/>
    <w:rPr>
      <w:b/>
      <w:bCs/>
      <w:sz w:val="20"/>
      <w:u w:val="single"/>
    </w:rPr>
  </w:style>
  <w:style w:type="character" w:customStyle="1" w:styleId="StyleStyleunderlineBold11pt">
    <w:name w:val="Style Style underline + Bold + 11 pt"/>
    <w:rsid w:val="00A83D0A"/>
    <w:rPr>
      <w:bCs/>
      <w:sz w:val="20"/>
      <w:u w:val="single"/>
    </w:rPr>
  </w:style>
  <w:style w:type="character" w:customStyle="1" w:styleId="StyleunderlineAsianTimesNewRomanBold">
    <w:name w:val="Style underline + (Asian) Times New Roman Bold"/>
    <w:rsid w:val="00A83D0A"/>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A83D0A"/>
    <w:rPr>
      <w:b/>
      <w:bCs/>
      <w:sz w:val="20"/>
      <w:u w:val="single"/>
      <w:bdr w:val="single" w:sz="4" w:space="0" w:color="auto" w:frame="1"/>
    </w:rPr>
  </w:style>
  <w:style w:type="character" w:customStyle="1" w:styleId="A5">
    <w:name w:val="A5"/>
    <w:uiPriority w:val="99"/>
    <w:rsid w:val="00A83D0A"/>
    <w:rPr>
      <w:rFonts w:ascii="Times New Roman" w:hAnsi="Times New Roman" w:cs="Times New Roman" w:hint="default"/>
      <w:color w:val="000000"/>
      <w:sz w:val="13"/>
      <w:szCs w:val="13"/>
    </w:rPr>
  </w:style>
  <w:style w:type="character" w:customStyle="1" w:styleId="quotepeekbase">
    <w:name w:val="quotepeekbase"/>
    <w:rsid w:val="00A83D0A"/>
  </w:style>
  <w:style w:type="character" w:customStyle="1" w:styleId="cardChar1">
    <w:name w:val="card Char1"/>
    <w:rsid w:val="00A83D0A"/>
    <w:rPr>
      <w:rFonts w:ascii="Calibri" w:eastAsia="Calibri" w:hAnsi="Calibri" w:cs="Calibri" w:hint="default"/>
      <w:sz w:val="24"/>
      <w:szCs w:val="22"/>
      <w:lang w:val="x-none" w:eastAsia="x-none"/>
    </w:rPr>
  </w:style>
  <w:style w:type="character" w:customStyle="1" w:styleId="NormalCard">
    <w:name w:val="Normal Card"/>
    <w:uiPriority w:val="1"/>
    <w:qFormat/>
    <w:rsid w:val="00A83D0A"/>
    <w:rPr>
      <w:rFonts w:ascii="Times New Roman" w:hAnsi="Times New Roman" w:cs="Times New Roman" w:hint="default"/>
      <w:sz w:val="24"/>
    </w:rPr>
  </w:style>
  <w:style w:type="character" w:customStyle="1" w:styleId="HighlightedUnderline0">
    <w:name w:val="Highlighted Underline"/>
    <w:uiPriority w:val="1"/>
    <w:qFormat/>
    <w:rsid w:val="00A83D0A"/>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A83D0A"/>
    <w:rPr>
      <w:rFonts w:ascii="Times New Roman" w:hAnsi="Times New Roman" w:cs="Times New Roman" w:hint="default"/>
      <w:sz w:val="16"/>
      <w:szCs w:val="16"/>
    </w:rPr>
  </w:style>
  <w:style w:type="character" w:customStyle="1" w:styleId="timebox">
    <w:name w:val="timebox"/>
    <w:rsid w:val="00A83D0A"/>
  </w:style>
  <w:style w:type="character" w:customStyle="1" w:styleId="Heading2Subtext">
    <w:name w:val="Heading 2 Subtext"/>
    <w:rsid w:val="00A83D0A"/>
    <w:rPr>
      <w:rFonts w:ascii="Times New Roman" w:hAnsi="Times New Roman" w:cs="Times New Roman" w:hint="default"/>
      <w:sz w:val="16"/>
    </w:rPr>
  </w:style>
  <w:style w:type="character" w:customStyle="1" w:styleId="-SmallText-">
    <w:name w:val="-Small Text-"/>
    <w:rsid w:val="00A83D0A"/>
    <w:rPr>
      <w:rFonts w:ascii="Garamond" w:hAnsi="Garamond" w:hint="default"/>
      <w:sz w:val="16"/>
    </w:rPr>
  </w:style>
  <w:style w:type="character" w:customStyle="1" w:styleId="label">
    <w:name w:val="label"/>
    <w:rsid w:val="00A83D0A"/>
  </w:style>
  <w:style w:type="character" w:customStyle="1" w:styleId="BoldUnderlineCharChar">
    <w:name w:val="BoldUnderline Char Char"/>
    <w:rsid w:val="00A83D0A"/>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A83D0A"/>
  </w:style>
  <w:style w:type="character" w:customStyle="1" w:styleId="FontStyle477">
    <w:name w:val="Font Style477"/>
    <w:basedOn w:val="DefaultParagraphFont"/>
    <w:uiPriority w:val="99"/>
    <w:rsid w:val="00A83D0A"/>
    <w:rPr>
      <w:rFonts w:ascii="Times New Roman" w:hAnsi="Times New Roman" w:cs="Times New Roman" w:hint="default"/>
      <w:sz w:val="18"/>
      <w:szCs w:val="18"/>
    </w:rPr>
  </w:style>
  <w:style w:type="character" w:customStyle="1" w:styleId="FontStyle505">
    <w:name w:val="Font Style505"/>
    <w:basedOn w:val="DefaultParagraphFont"/>
    <w:uiPriority w:val="99"/>
    <w:rsid w:val="00A83D0A"/>
    <w:rPr>
      <w:rFonts w:ascii="Times New Roman" w:hAnsi="Times New Roman" w:cs="Times New Roman" w:hint="default"/>
      <w:sz w:val="18"/>
      <w:szCs w:val="18"/>
    </w:rPr>
  </w:style>
  <w:style w:type="character" w:customStyle="1" w:styleId="FontStyle514">
    <w:name w:val="Font Style514"/>
    <w:basedOn w:val="DefaultParagraphFont"/>
    <w:uiPriority w:val="99"/>
    <w:rsid w:val="00A83D0A"/>
    <w:rPr>
      <w:rFonts w:ascii="Times New Roman" w:hAnsi="Times New Roman" w:cs="Times New Roman" w:hint="default"/>
      <w:sz w:val="14"/>
      <w:szCs w:val="14"/>
    </w:rPr>
  </w:style>
  <w:style w:type="character" w:customStyle="1" w:styleId="FontStyle500">
    <w:name w:val="Font Style500"/>
    <w:basedOn w:val="DefaultParagraphFont"/>
    <w:uiPriority w:val="99"/>
    <w:rsid w:val="00A83D0A"/>
    <w:rPr>
      <w:rFonts w:ascii="Times New Roman" w:hAnsi="Times New Roman" w:cs="Times New Roman" w:hint="default"/>
      <w:b/>
      <w:bCs/>
      <w:sz w:val="16"/>
      <w:szCs w:val="16"/>
    </w:rPr>
  </w:style>
  <w:style w:type="character" w:customStyle="1" w:styleId="CardCite1">
    <w:name w:val="CardCite1"/>
    <w:qFormat/>
    <w:rsid w:val="00A83D0A"/>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A83D0A"/>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A83D0A"/>
    <w:rPr>
      <w:rFonts w:ascii="Times New Roman" w:hAnsi="Times New Roman" w:cs="Times New Roman" w:hint="default"/>
      <w:b/>
      <w:bCs/>
      <w:sz w:val="22"/>
      <w:szCs w:val="22"/>
    </w:rPr>
  </w:style>
  <w:style w:type="character" w:customStyle="1" w:styleId="CharacterStyle3">
    <w:name w:val="Character Style 3"/>
    <w:uiPriority w:val="99"/>
    <w:rsid w:val="00A83D0A"/>
    <w:rPr>
      <w:rFonts w:ascii="Bookman Old Style" w:hAnsi="Bookman Old Style" w:cs="Bookman Old Style" w:hint="default"/>
      <w:spacing w:val="-5"/>
      <w:sz w:val="18"/>
      <w:szCs w:val="18"/>
    </w:rPr>
  </w:style>
  <w:style w:type="character" w:customStyle="1" w:styleId="UnderlineStyleChar7">
    <w:name w:val="Underline Style Char7"/>
    <w:rsid w:val="00A83D0A"/>
    <w:rPr>
      <w:rFonts w:ascii="Garamond" w:hAnsi="Garamond" w:hint="default"/>
      <w:sz w:val="22"/>
      <w:szCs w:val="24"/>
      <w:u w:val="single"/>
      <w:lang w:val="en-US" w:eastAsia="en-US" w:bidi="ar-SA"/>
    </w:rPr>
  </w:style>
  <w:style w:type="character" w:customStyle="1" w:styleId="StyleArial6ptBold">
    <w:name w:val="Style Arial 6 pt Bold"/>
    <w:rsid w:val="00A83D0A"/>
    <w:rPr>
      <w:rFonts w:ascii="Arial" w:hAnsi="Arial" w:cs="Arial" w:hint="default"/>
      <w:bCs/>
      <w:sz w:val="12"/>
    </w:rPr>
  </w:style>
  <w:style w:type="character" w:customStyle="1" w:styleId="Heading2Char5">
    <w:name w:val="Heading 2 Char5"/>
    <w:rsid w:val="00A83D0A"/>
    <w:rPr>
      <w:rFonts w:ascii="Garamond" w:hAnsi="Garamond" w:cs="Arial" w:hint="default"/>
      <w:b/>
      <w:bCs/>
      <w:iCs/>
      <w:sz w:val="24"/>
      <w:szCs w:val="28"/>
      <w:lang w:val="en-US" w:eastAsia="en-US" w:bidi="ar-SA"/>
    </w:rPr>
  </w:style>
  <w:style w:type="character" w:customStyle="1" w:styleId="TagGreg">
    <w:name w:val="TagGreg"/>
    <w:uiPriority w:val="1"/>
    <w:qFormat/>
    <w:rsid w:val="00A83D0A"/>
    <w:rPr>
      <w:b/>
      <w:bCs w:val="0"/>
      <w:sz w:val="24"/>
    </w:rPr>
  </w:style>
  <w:style w:type="character" w:customStyle="1" w:styleId="StyleDebateUnderline10pt">
    <w:name w:val="Style Debate Underline + 10 pt"/>
    <w:rsid w:val="00A83D0A"/>
    <w:rPr>
      <w:rFonts w:ascii="Times New Roman" w:hAnsi="Times New Roman" w:cs="Times New Roman" w:hint="default"/>
      <w:sz w:val="20"/>
      <w:szCs w:val="20"/>
      <w:u w:val="single"/>
    </w:rPr>
  </w:style>
  <w:style w:type="character" w:customStyle="1" w:styleId="underlinedCharChar0">
    <w:name w:val="underlined Char Char"/>
    <w:locked/>
    <w:rsid w:val="00A83D0A"/>
    <w:rPr>
      <w:u w:val="single"/>
    </w:rPr>
  </w:style>
  <w:style w:type="character" w:customStyle="1" w:styleId="SourceBold">
    <w:name w:val="Source Bold"/>
    <w:rsid w:val="00A83D0A"/>
    <w:rPr>
      <w:rFonts w:ascii="Arial Narrow" w:hAnsi="Arial Narrow" w:hint="default"/>
      <w:b/>
      <w:bCs w:val="0"/>
      <w:strike w:val="0"/>
      <w:dstrike w:val="0"/>
      <w:sz w:val="24"/>
      <w:u w:val="none"/>
      <w:effect w:val="none"/>
    </w:rPr>
  </w:style>
  <w:style w:type="character" w:customStyle="1" w:styleId="2xBoldUnderline">
    <w:name w:val="2x_Bold_Underline"/>
    <w:rsid w:val="00A83D0A"/>
    <w:rPr>
      <w:b/>
      <w:bCs/>
      <w:sz w:val="24"/>
      <w:u w:val="thick"/>
    </w:rPr>
  </w:style>
  <w:style w:type="character" w:customStyle="1" w:styleId="Dottedunderline">
    <w:name w:val="Dotted underline"/>
    <w:rsid w:val="00A83D0A"/>
    <w:rPr>
      <w:u w:val="dotted"/>
    </w:rPr>
  </w:style>
  <w:style w:type="character" w:customStyle="1" w:styleId="readChar">
    <w:name w:val="read Char"/>
    <w:rsid w:val="00A83D0A"/>
    <w:rPr>
      <w:szCs w:val="22"/>
      <w:u w:val="single"/>
      <w:lang w:val="en-US" w:eastAsia="en-US" w:bidi="ar-SA"/>
    </w:rPr>
  </w:style>
  <w:style w:type="character" w:customStyle="1" w:styleId="underlining0">
    <w:name w:val="underlining"/>
    <w:rsid w:val="00A83D0A"/>
    <w:rPr>
      <w:u w:val="single"/>
    </w:rPr>
  </w:style>
  <w:style w:type="character" w:customStyle="1" w:styleId="btitle">
    <w:name w:val="btitle"/>
    <w:rsid w:val="00A83D0A"/>
  </w:style>
  <w:style w:type="character" w:customStyle="1" w:styleId="green">
    <w:name w:val="green"/>
    <w:rsid w:val="00A83D0A"/>
  </w:style>
  <w:style w:type="character" w:customStyle="1" w:styleId="BodyText20">
    <w:name w:val="Body Text2"/>
    <w:rsid w:val="00A83D0A"/>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
    <w:uiPriority w:val="99"/>
    <w:rsid w:val="00A83D0A"/>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A83D0A"/>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A83D0A"/>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A83D0A"/>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A83D0A"/>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A83D0A"/>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A83D0A"/>
    <w:rPr>
      <w:rFonts w:ascii="Sylfaen" w:hAnsi="Sylfaen" w:cs="Sylfaen" w:hint="default"/>
      <w:i/>
      <w:iCs/>
      <w:strike w:val="0"/>
      <w:dstrike w:val="0"/>
      <w:sz w:val="19"/>
      <w:szCs w:val="19"/>
      <w:u w:val="none"/>
      <w:effect w:val="none"/>
      <w:shd w:val="clear" w:color="auto" w:fill="FFFFFF"/>
    </w:rPr>
  </w:style>
  <w:style w:type="character" w:customStyle="1" w:styleId="1">
    <w:name w:val="1"/>
    <w:rsid w:val="00A83D0A"/>
    <w:rPr>
      <w:rFonts w:ascii="Arial" w:hAnsi="Arial" w:cs="Arial" w:hint="default"/>
      <w:bCs/>
      <w:sz w:val="20"/>
      <w:u w:val="single"/>
      <w:lang w:val="en-US" w:eastAsia="en-US" w:bidi="ar-SA"/>
    </w:rPr>
  </w:style>
  <w:style w:type="character" w:customStyle="1" w:styleId="CharChar31">
    <w:name w:val="Char Char31"/>
    <w:rsid w:val="00A83D0A"/>
    <w:rPr>
      <w:rFonts w:ascii="Arial" w:hAnsi="Arial" w:cs="Arial" w:hint="default"/>
      <w:b/>
      <w:bCs/>
      <w:iCs/>
      <w:lang w:val="en-US" w:eastAsia="en-US" w:bidi="ar-SA"/>
    </w:rPr>
  </w:style>
  <w:style w:type="character" w:customStyle="1" w:styleId="Subtitle2">
    <w:name w:val="Subtitle2"/>
    <w:rsid w:val="00A83D0A"/>
  </w:style>
  <w:style w:type="character" w:customStyle="1" w:styleId="drop">
    <w:name w:val="drop"/>
    <w:rsid w:val="00A83D0A"/>
  </w:style>
  <w:style w:type="character" w:customStyle="1" w:styleId="bioline">
    <w:name w:val="bioline"/>
    <w:rsid w:val="00A83D0A"/>
  </w:style>
  <w:style w:type="character" w:customStyle="1" w:styleId="articletitle0">
    <w:name w:val="article_title"/>
    <w:rsid w:val="00A83D0A"/>
  </w:style>
  <w:style w:type="character" w:customStyle="1" w:styleId="A4">
    <w:name w:val="A4"/>
    <w:uiPriority w:val="99"/>
    <w:rsid w:val="00A83D0A"/>
    <w:rPr>
      <w:color w:val="000000"/>
    </w:rPr>
  </w:style>
  <w:style w:type="character" w:customStyle="1" w:styleId="s2">
    <w:name w:val="s2"/>
    <w:rsid w:val="00A83D0A"/>
  </w:style>
  <w:style w:type="character" w:customStyle="1" w:styleId="s4">
    <w:name w:val="s4"/>
    <w:rsid w:val="00A83D0A"/>
  </w:style>
  <w:style w:type="character" w:customStyle="1" w:styleId="s5">
    <w:name w:val="s5"/>
    <w:rsid w:val="00A83D0A"/>
  </w:style>
  <w:style w:type="character" w:customStyle="1" w:styleId="cap">
    <w:name w:val="cap"/>
    <w:rsid w:val="00A83D0A"/>
  </w:style>
  <w:style w:type="character" w:customStyle="1" w:styleId="rightsnotice">
    <w:name w:val="rightsnotice"/>
    <w:rsid w:val="00A83D0A"/>
  </w:style>
  <w:style w:type="character" w:customStyle="1" w:styleId="Caption1">
    <w:name w:val="Caption1"/>
    <w:rsid w:val="00A83D0A"/>
  </w:style>
  <w:style w:type="character" w:customStyle="1" w:styleId="credit">
    <w:name w:val="credit"/>
    <w:rsid w:val="00A83D0A"/>
  </w:style>
  <w:style w:type="character" w:customStyle="1" w:styleId="scaps">
    <w:name w:val="scaps"/>
    <w:rsid w:val="00A83D0A"/>
  </w:style>
  <w:style w:type="character" w:customStyle="1" w:styleId="current-article">
    <w:name w:val="current-article"/>
    <w:rsid w:val="00A83D0A"/>
  </w:style>
  <w:style w:type="character" w:customStyle="1" w:styleId="related-current-indicator">
    <w:name w:val="related-current-indicator"/>
    <w:rsid w:val="00A83D0A"/>
  </w:style>
  <w:style w:type="character" w:customStyle="1" w:styleId="bylclear">
    <w:name w:val="bylclear"/>
    <w:rsid w:val="00A83D0A"/>
  </w:style>
  <w:style w:type="character" w:customStyle="1" w:styleId="timestamp">
    <w:name w:val="timestamp"/>
    <w:rsid w:val="00A83D0A"/>
  </w:style>
  <w:style w:type="character" w:customStyle="1" w:styleId="comments">
    <w:name w:val="comments"/>
    <w:rsid w:val="00A83D0A"/>
  </w:style>
  <w:style w:type="character" w:customStyle="1" w:styleId="essaytext">
    <w:name w:val="essaytext"/>
    <w:rsid w:val="00A83D0A"/>
  </w:style>
  <w:style w:type="character" w:customStyle="1" w:styleId="username">
    <w:name w:val="username"/>
    <w:rsid w:val="00A83D0A"/>
  </w:style>
  <w:style w:type="character" w:customStyle="1" w:styleId="toplinks">
    <w:name w:val="toplinks"/>
    <w:rsid w:val="00A83D0A"/>
  </w:style>
  <w:style w:type="character" w:customStyle="1" w:styleId="A3">
    <w:name w:val="A3"/>
    <w:uiPriority w:val="99"/>
    <w:rsid w:val="00A83D0A"/>
    <w:rPr>
      <w:rFonts w:ascii="Perpetua" w:hAnsi="Perpetua" w:cs="Perpetua" w:hint="default"/>
      <w:color w:val="000000"/>
      <w:sz w:val="15"/>
      <w:szCs w:val="15"/>
    </w:rPr>
  </w:style>
  <w:style w:type="character" w:customStyle="1" w:styleId="see">
    <w:name w:val="see"/>
    <w:rsid w:val="00A83D0A"/>
  </w:style>
  <w:style w:type="character" w:customStyle="1" w:styleId="first-letter">
    <w:name w:val="first-letter"/>
    <w:rsid w:val="00A83D0A"/>
  </w:style>
  <w:style w:type="character" w:customStyle="1" w:styleId="focusparagraph">
    <w:name w:val="focusparagraph"/>
    <w:rsid w:val="00A83D0A"/>
  </w:style>
  <w:style w:type="character" w:customStyle="1" w:styleId="lightblue">
    <w:name w:val="lightblue"/>
    <w:rsid w:val="00A83D0A"/>
  </w:style>
  <w:style w:type="character" w:customStyle="1" w:styleId="StyleUnderlineCharChar9pt">
    <w:name w:val="Style Underline Char Char + 9 pt"/>
    <w:rsid w:val="00A83D0A"/>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A83D0A"/>
  </w:style>
  <w:style w:type="character" w:customStyle="1" w:styleId="Title10">
    <w:name w:val="Title1"/>
    <w:rsid w:val="00A83D0A"/>
  </w:style>
  <w:style w:type="character" w:customStyle="1" w:styleId="BoldandUnderlineCharCharCharChar">
    <w:name w:val="Bold and Underline Char Char Char Char"/>
    <w:rsid w:val="00A83D0A"/>
    <w:rPr>
      <w:b/>
      <w:bCs w:val="0"/>
      <w:noProof w:val="0"/>
      <w:u w:val="single"/>
      <w:lang w:val="en-US" w:eastAsia="en-US" w:bidi="ar-SA"/>
    </w:rPr>
  </w:style>
  <w:style w:type="character" w:customStyle="1" w:styleId="FontStyle29">
    <w:name w:val="Font Style29"/>
    <w:uiPriority w:val="99"/>
    <w:rsid w:val="00A83D0A"/>
    <w:rPr>
      <w:rFonts w:ascii="Arial" w:hAnsi="Arial" w:cs="Arial" w:hint="default"/>
      <w:sz w:val="14"/>
      <w:szCs w:val="14"/>
    </w:rPr>
  </w:style>
  <w:style w:type="character" w:customStyle="1" w:styleId="titles">
    <w:name w:val="titles"/>
    <w:rsid w:val="00A83D0A"/>
  </w:style>
  <w:style w:type="character" w:customStyle="1" w:styleId="articletext0">
    <w:name w:val="article_text"/>
    <w:rsid w:val="00A83D0A"/>
  </w:style>
  <w:style w:type="character" w:customStyle="1" w:styleId="contentauthor">
    <w:name w:val="contentauthor"/>
    <w:rsid w:val="00A83D0A"/>
  </w:style>
  <w:style w:type="character" w:customStyle="1" w:styleId="subarticleheader">
    <w:name w:val="subarticleheader"/>
    <w:rsid w:val="00A83D0A"/>
  </w:style>
  <w:style w:type="character" w:customStyle="1" w:styleId="spelle">
    <w:name w:val="spelle"/>
    <w:rsid w:val="00A83D0A"/>
  </w:style>
  <w:style w:type="character" w:customStyle="1" w:styleId="grame">
    <w:name w:val="grame"/>
    <w:rsid w:val="00A83D0A"/>
  </w:style>
  <w:style w:type="character" w:customStyle="1" w:styleId="newstitle1">
    <w:name w:val="newstitle1"/>
    <w:rsid w:val="00A83D0A"/>
  </w:style>
  <w:style w:type="character" w:customStyle="1" w:styleId="copy">
    <w:name w:val="copy"/>
    <w:rsid w:val="00A83D0A"/>
  </w:style>
  <w:style w:type="character" w:customStyle="1" w:styleId="topheadline">
    <w:name w:val="topheadline"/>
    <w:rsid w:val="00A83D0A"/>
  </w:style>
  <w:style w:type="character" w:customStyle="1" w:styleId="Stylereduce27pt">
    <w:name w:val="Style reduce2 + 7 pt"/>
    <w:rsid w:val="00A83D0A"/>
    <w:rPr>
      <w:rFonts w:ascii="Times New Roman" w:hAnsi="Times New Roman" w:cs="Arial" w:hint="default"/>
      <w:color w:val="000000"/>
      <w:sz w:val="14"/>
      <w:szCs w:val="22"/>
    </w:rPr>
  </w:style>
  <w:style w:type="character" w:customStyle="1" w:styleId="srtitle">
    <w:name w:val="srtitle"/>
    <w:rsid w:val="00A83D0A"/>
  </w:style>
  <w:style w:type="character" w:customStyle="1" w:styleId="st1">
    <w:name w:val="st1"/>
    <w:rsid w:val="00A83D0A"/>
  </w:style>
  <w:style w:type="character" w:customStyle="1" w:styleId="StyleStyleGaramond">
    <w:name w:val="Style Style Garamond +"/>
    <w:rsid w:val="00A83D0A"/>
    <w:rPr>
      <w:rFonts w:ascii="Garamond" w:hAnsi="Garamond" w:cs="Times New Roman" w:hint="default"/>
      <w:sz w:val="20"/>
    </w:rPr>
  </w:style>
  <w:style w:type="character" w:customStyle="1" w:styleId="quotechar0">
    <w:name w:val="quotechar"/>
    <w:rsid w:val="00A83D0A"/>
  </w:style>
  <w:style w:type="character" w:customStyle="1" w:styleId="boldunderline1">
    <w:name w:val="boldunderline"/>
    <w:rsid w:val="00A83D0A"/>
  </w:style>
  <w:style w:type="character" w:customStyle="1" w:styleId="A8">
    <w:name w:val="A8"/>
    <w:rsid w:val="00A83D0A"/>
    <w:rPr>
      <w:rFonts w:ascii="Scala" w:hAnsi="Scala" w:cs="Scala" w:hint="default"/>
      <w:color w:val="000000"/>
      <w:sz w:val="15"/>
      <w:szCs w:val="15"/>
    </w:rPr>
  </w:style>
  <w:style w:type="character" w:customStyle="1" w:styleId="A0">
    <w:name w:val="A0"/>
    <w:uiPriority w:val="99"/>
    <w:rsid w:val="00A83D0A"/>
    <w:rPr>
      <w:rFonts w:ascii="Scala" w:hAnsi="Scala" w:cs="Scala" w:hint="default"/>
      <w:color w:val="000000"/>
      <w:sz w:val="16"/>
      <w:szCs w:val="16"/>
    </w:rPr>
  </w:style>
  <w:style w:type="character" w:customStyle="1" w:styleId="Date11">
    <w:name w:val="Date11"/>
    <w:rsid w:val="00A83D0A"/>
  </w:style>
  <w:style w:type="character" w:customStyle="1" w:styleId="Boxout">
    <w:name w:val="Box out"/>
    <w:uiPriority w:val="1"/>
    <w:qFormat/>
    <w:rsid w:val="00A83D0A"/>
    <w:rPr>
      <w:rFonts w:ascii="Tahoma" w:hAnsi="Tahoma" w:cs="Tahoma" w:hint="default"/>
      <w:b/>
      <w:bCs w:val="0"/>
      <w:sz w:val="20"/>
      <w:u w:val="single"/>
      <w:bdr w:val="none" w:sz="0" w:space="0" w:color="auto" w:frame="1"/>
      <w:shd w:val="clear" w:color="auto" w:fill="A9E8F5"/>
    </w:rPr>
  </w:style>
  <w:style w:type="character" w:customStyle="1" w:styleId="metad">
    <w:name w:val="metad"/>
    <w:rsid w:val="00A83D0A"/>
  </w:style>
  <w:style w:type="character" w:customStyle="1" w:styleId="sifr-alternate">
    <w:name w:val="sifr-alternate"/>
    <w:rsid w:val="00A83D0A"/>
  </w:style>
  <w:style w:type="character" w:customStyle="1" w:styleId="justify1">
    <w:name w:val="justify1"/>
    <w:rsid w:val="00A83D0A"/>
  </w:style>
  <w:style w:type="character" w:customStyle="1" w:styleId="artbody1">
    <w:name w:val="art_body1"/>
    <w:rsid w:val="00A83D0A"/>
    <w:rPr>
      <w:rFonts w:ascii="Arial" w:hAnsi="Arial" w:cs="Arial" w:hint="default"/>
    </w:rPr>
  </w:style>
  <w:style w:type="character" w:customStyle="1" w:styleId="A1">
    <w:name w:val="A1"/>
    <w:uiPriority w:val="99"/>
    <w:rsid w:val="00A83D0A"/>
    <w:rPr>
      <w:rFonts w:ascii="Book Antiqua" w:hAnsi="Book Antiqua" w:cs="Book Antiqua" w:hint="default"/>
      <w:color w:val="221E1F"/>
      <w:sz w:val="22"/>
      <w:szCs w:val="22"/>
    </w:rPr>
  </w:style>
  <w:style w:type="character" w:customStyle="1" w:styleId="reality">
    <w:name w:val="reality"/>
    <w:rsid w:val="00A83D0A"/>
  </w:style>
  <w:style w:type="character" w:customStyle="1" w:styleId="text2">
    <w:name w:val="text2"/>
    <w:rsid w:val="00A83D0A"/>
  </w:style>
  <w:style w:type="character" w:customStyle="1" w:styleId="StyleUnderlineChar2CharChar11pt">
    <w:name w:val="Style Underline Char2 Char Char + 11 pt"/>
    <w:rsid w:val="00A83D0A"/>
    <w:rPr>
      <w:rFonts w:ascii="Times New Roman" w:hAnsi="Times New Roman" w:cs="Times New Roman" w:hint="default"/>
      <w:sz w:val="20"/>
      <w:u w:val="single"/>
    </w:rPr>
  </w:style>
  <w:style w:type="character" w:customStyle="1" w:styleId="StyleStyleBoldUnderline11pt">
    <w:name w:val="Style Style Bold Underline + 11 pt"/>
    <w:rsid w:val="00A83D0A"/>
    <w:rPr>
      <w:b/>
      <w:bCs/>
      <w:sz w:val="20"/>
      <w:u w:val="single"/>
    </w:rPr>
  </w:style>
  <w:style w:type="character" w:customStyle="1" w:styleId="articlehead2">
    <w:name w:val="articlehead2"/>
    <w:rsid w:val="00A83D0A"/>
  </w:style>
  <w:style w:type="character" w:customStyle="1" w:styleId="pronset">
    <w:name w:val="pronset"/>
    <w:rsid w:val="00A83D0A"/>
  </w:style>
  <w:style w:type="character" w:customStyle="1" w:styleId="prondelim">
    <w:name w:val="prondelim"/>
    <w:rsid w:val="00A83D0A"/>
  </w:style>
  <w:style w:type="character" w:customStyle="1" w:styleId="prontoggle">
    <w:name w:val="pron_toggle"/>
    <w:rsid w:val="00A83D0A"/>
  </w:style>
  <w:style w:type="character" w:customStyle="1" w:styleId="boldface">
    <w:name w:val="boldface"/>
    <w:rsid w:val="00A83D0A"/>
  </w:style>
  <w:style w:type="character" w:customStyle="1" w:styleId="secondary-bf">
    <w:name w:val="secondary-bf"/>
    <w:rsid w:val="00A83D0A"/>
  </w:style>
  <w:style w:type="table" w:styleId="ColorfulGrid-Accent1">
    <w:name w:val="Colorful Grid Accent 1"/>
    <w:basedOn w:val="TableNormal"/>
    <w:link w:val="ColorfulGrid-Accent1Char"/>
    <w:uiPriority w:val="29"/>
    <w:unhideWhenUsed/>
    <w:rsid w:val="00A83D0A"/>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A83D0A"/>
    <w:rPr>
      <w:rFonts w:ascii="Times New Roman" w:hAnsi="Times New Roman" w:cs="Times New Roman" w:hint="default"/>
      <w:iCs/>
      <w:color w:val="000000"/>
      <w:sz w:val="16"/>
    </w:rPr>
  </w:style>
  <w:style w:type="character" w:customStyle="1" w:styleId="Boxout0">
    <w:name w:val="Boxout"/>
    <w:uiPriority w:val="1"/>
    <w:qFormat/>
    <w:rsid w:val="00A83D0A"/>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A83D0A"/>
  </w:style>
  <w:style w:type="character" w:customStyle="1" w:styleId="detailtitle">
    <w:name w:val="detailtitle"/>
    <w:rsid w:val="00A83D0A"/>
  </w:style>
  <w:style w:type="character" w:customStyle="1" w:styleId="storydate">
    <w:name w:val="storydate"/>
    <w:rsid w:val="00A83D0A"/>
  </w:style>
  <w:style w:type="character" w:customStyle="1" w:styleId="preloadwrap">
    <w:name w:val="preloadwrap"/>
    <w:rsid w:val="00A83D0A"/>
  </w:style>
  <w:style w:type="character" w:customStyle="1" w:styleId="creditwrap">
    <w:name w:val="creditwrap"/>
    <w:rsid w:val="00A83D0A"/>
  </w:style>
  <w:style w:type="character" w:customStyle="1" w:styleId="DefaultChar1">
    <w:name w:val="Default Char1"/>
    <w:rsid w:val="00A83D0A"/>
    <w:rPr>
      <w:noProof w:val="0"/>
      <w:color w:val="000000"/>
      <w:lang w:val="en-US" w:eastAsia="en-US" w:bidi="ar-SA"/>
    </w:rPr>
  </w:style>
  <w:style w:type="character" w:customStyle="1" w:styleId="textunderlineChar0">
    <w:name w:val="text underline Char"/>
    <w:link w:val="textunderline0"/>
    <w:rsid w:val="00A83D0A"/>
    <w:rPr>
      <w:u w:val="thick"/>
    </w:rPr>
  </w:style>
  <w:style w:type="character" w:customStyle="1" w:styleId="BoldChar">
    <w:name w:val="Bold Char"/>
    <w:rsid w:val="00A83D0A"/>
    <w:rPr>
      <w:rFonts w:ascii="Times New Roman" w:eastAsia="Times New Roman" w:hAnsi="Times New Roman" w:cs="Times New Roman" w:hint="default"/>
      <w:b/>
      <w:bCs w:val="0"/>
      <w:szCs w:val="24"/>
    </w:rPr>
  </w:style>
  <w:style w:type="character" w:customStyle="1" w:styleId="pmterms31">
    <w:name w:val="pmterms31"/>
    <w:rsid w:val="00A83D0A"/>
    <w:rPr>
      <w:b/>
      <w:bCs/>
      <w:i w:val="0"/>
      <w:iCs w:val="0"/>
      <w:color w:val="000000"/>
    </w:rPr>
  </w:style>
  <w:style w:type="character" w:customStyle="1" w:styleId="ft01">
    <w:name w:val="ft01"/>
    <w:rsid w:val="00A83D0A"/>
    <w:rPr>
      <w:rFonts w:ascii="Times" w:hAnsi="Times" w:cs="Times" w:hint="default"/>
      <w:color w:val="000000"/>
      <w:sz w:val="14"/>
      <w:szCs w:val="14"/>
    </w:rPr>
  </w:style>
  <w:style w:type="character" w:customStyle="1" w:styleId="ft11">
    <w:name w:val="ft11"/>
    <w:rsid w:val="00A83D0A"/>
    <w:rPr>
      <w:rFonts w:ascii="Times" w:hAnsi="Times" w:cs="Times" w:hint="default"/>
      <w:color w:val="000000"/>
      <w:sz w:val="17"/>
      <w:szCs w:val="17"/>
    </w:rPr>
  </w:style>
  <w:style w:type="character" w:customStyle="1" w:styleId="ft21">
    <w:name w:val="ft21"/>
    <w:rsid w:val="00A83D0A"/>
    <w:rPr>
      <w:rFonts w:ascii="Times" w:hAnsi="Times" w:cs="Times" w:hint="default"/>
      <w:color w:val="000000"/>
      <w:sz w:val="15"/>
      <w:szCs w:val="15"/>
    </w:rPr>
  </w:style>
  <w:style w:type="character" w:customStyle="1" w:styleId="ft31">
    <w:name w:val="ft31"/>
    <w:rsid w:val="00A83D0A"/>
    <w:rPr>
      <w:rFonts w:ascii="Times" w:hAnsi="Times" w:cs="Times" w:hint="default"/>
      <w:color w:val="000000"/>
      <w:sz w:val="15"/>
      <w:szCs w:val="15"/>
    </w:rPr>
  </w:style>
  <w:style w:type="character" w:customStyle="1" w:styleId="dquo">
    <w:name w:val="dquo"/>
    <w:rsid w:val="00A83D0A"/>
  </w:style>
  <w:style w:type="character" w:customStyle="1" w:styleId="caps2">
    <w:name w:val="caps2"/>
    <w:rsid w:val="00A83D0A"/>
  </w:style>
  <w:style w:type="character" w:customStyle="1" w:styleId="CardsFont12ptCharCharCharChar">
    <w:name w:val="Cards + Font: 12 pt Char Char Char Char"/>
    <w:rsid w:val="00A83D0A"/>
    <w:rPr>
      <w:sz w:val="24"/>
      <w:szCs w:val="24"/>
      <w:u w:val="thick"/>
      <w:lang w:val="en-US" w:eastAsia="en-US" w:bidi="ar-SA"/>
    </w:rPr>
  </w:style>
  <w:style w:type="character" w:customStyle="1" w:styleId="ccs">
    <w:name w:val="c cs"/>
    <w:rsid w:val="00A83D0A"/>
  </w:style>
  <w:style w:type="character" w:customStyle="1" w:styleId="UnderlinedEvChar">
    <w:name w:val="Underlined Ev Char"/>
    <w:rsid w:val="00A83D0A"/>
    <w:rPr>
      <w:rFonts w:ascii="Times New Roman" w:eastAsia="Times New Roman" w:hAnsi="Times New Roman" w:cs="Times New Roman" w:hint="default"/>
      <w:szCs w:val="24"/>
      <w:u w:val="single"/>
    </w:rPr>
  </w:style>
  <w:style w:type="character" w:customStyle="1" w:styleId="dropshadow">
    <w:name w:val="dropshadow"/>
    <w:rsid w:val="00A83D0A"/>
  </w:style>
  <w:style w:type="character" w:customStyle="1" w:styleId="d05ws">
    <w:name w:val="d05ws"/>
    <w:rsid w:val="00A83D0A"/>
  </w:style>
  <w:style w:type="character" w:customStyle="1" w:styleId="rzibod">
    <w:name w:val="rzibod"/>
    <w:rsid w:val="00A83D0A"/>
  </w:style>
  <w:style w:type="character" w:customStyle="1" w:styleId="StyleBold1">
    <w:name w:val="Style Bold1"/>
    <w:rsid w:val="00A83D0A"/>
    <w:rPr>
      <w:rFonts w:ascii="Georgia" w:hAnsi="Georgia" w:hint="default"/>
      <w:b/>
      <w:bCs/>
      <w:sz w:val="22"/>
    </w:rPr>
  </w:style>
  <w:style w:type="character" w:customStyle="1" w:styleId="headertext">
    <w:name w:val="headertext"/>
    <w:rsid w:val="00A83D0A"/>
  </w:style>
  <w:style w:type="character" w:customStyle="1" w:styleId="endnote-reference">
    <w:name w:val="endnote-reference"/>
    <w:rsid w:val="00A83D0A"/>
  </w:style>
  <w:style w:type="character" w:customStyle="1" w:styleId="officialsname">
    <w:name w:val="official_s_name"/>
    <w:rsid w:val="00A83D0A"/>
  </w:style>
  <w:style w:type="character" w:customStyle="1" w:styleId="audience">
    <w:name w:val="audience"/>
    <w:rsid w:val="00A83D0A"/>
  </w:style>
  <w:style w:type="character" w:customStyle="1" w:styleId="A7">
    <w:name w:val="A7"/>
    <w:uiPriority w:val="99"/>
    <w:rsid w:val="00A83D0A"/>
    <w:rPr>
      <w:rFonts w:ascii="Myriad Pro" w:hAnsi="Myriad Pro" w:cs="Myriad Pro" w:hint="default"/>
      <w:color w:val="0066B1"/>
      <w:sz w:val="22"/>
      <w:szCs w:val="22"/>
    </w:rPr>
  </w:style>
  <w:style w:type="character" w:customStyle="1" w:styleId="normalchar">
    <w:name w:val="normal__char"/>
    <w:rsid w:val="00A83D0A"/>
  </w:style>
  <w:style w:type="character" w:customStyle="1" w:styleId="hyperlink002cheading0020100200028block0020title0029char">
    <w:name w:val="hyperlink_002cheading_00201_0020_0028block_0020title_0029__char"/>
    <w:rsid w:val="00A83D0A"/>
  </w:style>
  <w:style w:type="character" w:customStyle="1" w:styleId="underline002cstyle0020bold0020underlinechar">
    <w:name w:val="underline_002cstyle_0020bold_0020underline__char"/>
    <w:rsid w:val="00A83D0A"/>
  </w:style>
  <w:style w:type="character" w:customStyle="1" w:styleId="copyboldblack">
    <w:name w:val="copyboldblack"/>
    <w:rsid w:val="00A83D0A"/>
  </w:style>
  <w:style w:type="character" w:customStyle="1" w:styleId="copybold">
    <w:name w:val="copybold"/>
    <w:rsid w:val="00A83D0A"/>
  </w:style>
  <w:style w:type="character" w:customStyle="1" w:styleId="author-date0">
    <w:name w:val="author-date"/>
    <w:rsid w:val="00A83D0A"/>
  </w:style>
  <w:style w:type="character" w:customStyle="1" w:styleId="hidden">
    <w:name w:val="hidden"/>
    <w:rsid w:val="00A83D0A"/>
  </w:style>
  <w:style w:type="character" w:customStyle="1" w:styleId="articlebegin">
    <w:name w:val="articlebegin"/>
    <w:rsid w:val="00A83D0A"/>
  </w:style>
  <w:style w:type="character" w:customStyle="1" w:styleId="mediaoverlay">
    <w:name w:val="mediaoverlay"/>
    <w:rsid w:val="00A83D0A"/>
  </w:style>
  <w:style w:type="character" w:customStyle="1" w:styleId="blogcaption">
    <w:name w:val="blog_caption"/>
    <w:rsid w:val="00A83D0A"/>
  </w:style>
  <w:style w:type="character" w:customStyle="1" w:styleId="commnet-abuzz">
    <w:name w:val="commnet-abuzz"/>
    <w:rsid w:val="00A83D0A"/>
  </w:style>
  <w:style w:type="character" w:customStyle="1" w:styleId="fbconnectbuttontext">
    <w:name w:val="fbconnectbutton_text"/>
    <w:rsid w:val="00A83D0A"/>
  </w:style>
  <w:style w:type="character" w:customStyle="1" w:styleId="fbsharecountinner">
    <w:name w:val="fb_share_count_inner"/>
    <w:rsid w:val="00A83D0A"/>
  </w:style>
  <w:style w:type="character" w:customStyle="1" w:styleId="stbuttontext">
    <w:name w:val="stbuttontext"/>
    <w:rsid w:val="00A83D0A"/>
  </w:style>
  <w:style w:type="character" w:customStyle="1" w:styleId="source">
    <w:name w:val="source"/>
    <w:rsid w:val="00A83D0A"/>
  </w:style>
  <w:style w:type="character" w:customStyle="1" w:styleId="pubdate">
    <w:name w:val="pubdate"/>
    <w:rsid w:val="00A83D0A"/>
  </w:style>
  <w:style w:type="character" w:customStyle="1" w:styleId="grey">
    <w:name w:val="grey"/>
    <w:rsid w:val="00A83D0A"/>
  </w:style>
  <w:style w:type="character" w:customStyle="1" w:styleId="postdate">
    <w:name w:val="post_date"/>
    <w:rsid w:val="00A83D0A"/>
  </w:style>
  <w:style w:type="character" w:customStyle="1" w:styleId="bdx">
    <w:name w:val="bdx"/>
    <w:rsid w:val="00A83D0A"/>
  </w:style>
  <w:style w:type="character" w:customStyle="1" w:styleId="bdl">
    <w:name w:val="bdl"/>
    <w:rsid w:val="00A83D0A"/>
  </w:style>
  <w:style w:type="character" w:customStyle="1" w:styleId="breadcrumbitemcurrent">
    <w:name w:val="breadcrumbitemcurrent"/>
    <w:rsid w:val="00A83D0A"/>
  </w:style>
  <w:style w:type="character" w:customStyle="1" w:styleId="bbl">
    <w:name w:val="bbl"/>
    <w:rsid w:val="00A83D0A"/>
  </w:style>
  <w:style w:type="character" w:customStyle="1" w:styleId="Date2">
    <w:name w:val="Date2"/>
    <w:rsid w:val="00A83D0A"/>
  </w:style>
  <w:style w:type="character" w:customStyle="1" w:styleId="company">
    <w:name w:val="company"/>
    <w:rsid w:val="00A83D0A"/>
  </w:style>
  <w:style w:type="character" w:customStyle="1" w:styleId="itxtnewhookspan">
    <w:name w:val="itxtnewhookspan"/>
    <w:rsid w:val="00A83D0A"/>
  </w:style>
  <w:style w:type="character" w:customStyle="1" w:styleId="gstxthlt">
    <w:name w:val="gstxt_hlt"/>
    <w:rsid w:val="00A83D0A"/>
  </w:style>
  <w:style w:type="character" w:customStyle="1" w:styleId="SubtleEmphasis1">
    <w:name w:val="Subtle Emphasis1"/>
    <w:uiPriority w:val="19"/>
    <w:qFormat/>
    <w:rsid w:val="00A83D0A"/>
    <w:rPr>
      <w:rFonts w:ascii="Times New Roman" w:hAnsi="Times New Roman" w:cs="Times New Roman" w:hint="default"/>
      <w:b/>
      <w:bCs w:val="0"/>
      <w:iCs/>
      <w:color w:val="auto"/>
      <w:sz w:val="22"/>
    </w:rPr>
  </w:style>
  <w:style w:type="character" w:customStyle="1" w:styleId="StyleBoldRed">
    <w:name w:val="Style Bold Red"/>
    <w:rsid w:val="00A83D0A"/>
    <w:rPr>
      <w:b/>
      <w:bCs/>
      <w:color w:val="auto"/>
    </w:rPr>
  </w:style>
  <w:style w:type="character" w:customStyle="1" w:styleId="StyleTimesNewRoman8pt">
    <w:name w:val="Style Times New Roman 8 pt"/>
    <w:rsid w:val="00A83D0A"/>
    <w:rPr>
      <w:rFonts w:ascii="Georgia" w:hAnsi="Georgia" w:hint="default"/>
      <w:sz w:val="16"/>
    </w:rPr>
  </w:style>
  <w:style w:type="character" w:customStyle="1" w:styleId="StyleStyle7pt8pt">
    <w:name w:val="Style Style 7 pt + 8 pt"/>
    <w:rsid w:val="00A83D0A"/>
    <w:rPr>
      <w:sz w:val="16"/>
    </w:rPr>
  </w:style>
  <w:style w:type="character" w:customStyle="1" w:styleId="StyleStyleThickunderlineBold1">
    <w:name w:val="Style Style Thick underline + Bold1"/>
    <w:rsid w:val="00A83D0A"/>
    <w:rPr>
      <w:b/>
      <w:bCs/>
      <w:u w:val="thick"/>
    </w:rPr>
  </w:style>
  <w:style w:type="character" w:customStyle="1" w:styleId="StyleUnderline2">
    <w:name w:val="Style Underline2"/>
    <w:rsid w:val="00A83D0A"/>
    <w:rPr>
      <w:u w:val="single"/>
    </w:rPr>
  </w:style>
  <w:style w:type="character" w:customStyle="1" w:styleId="ShrinkText">
    <w:name w:val="Shrink Text"/>
    <w:rsid w:val="00A83D0A"/>
    <w:rPr>
      <w:sz w:val="16"/>
    </w:rPr>
  </w:style>
  <w:style w:type="character" w:customStyle="1" w:styleId="smallcaps">
    <w:name w:val="smallcaps"/>
    <w:rsid w:val="00A83D0A"/>
  </w:style>
  <w:style w:type="character" w:customStyle="1" w:styleId="goldbldtext">
    <w:name w:val="goldbldtext"/>
    <w:rsid w:val="00A83D0A"/>
  </w:style>
  <w:style w:type="character" w:customStyle="1" w:styleId="cardshighlight0">
    <w:name w:val="cardshighlight"/>
    <w:rsid w:val="00A83D0A"/>
  </w:style>
  <w:style w:type="character" w:customStyle="1" w:styleId="cardsfont12pt1">
    <w:name w:val="cardsfont12pt"/>
    <w:rsid w:val="00A83D0A"/>
  </w:style>
  <w:style w:type="character" w:customStyle="1" w:styleId="ft6">
    <w:name w:val="ft6"/>
    <w:rsid w:val="00A83D0A"/>
  </w:style>
  <w:style w:type="character" w:customStyle="1" w:styleId="kicker">
    <w:name w:val="kicker"/>
    <w:rsid w:val="00A83D0A"/>
  </w:style>
  <w:style w:type="character" w:customStyle="1" w:styleId="backcontent">
    <w:name w:val="backcontent"/>
    <w:rsid w:val="00A83D0A"/>
  </w:style>
  <w:style w:type="character" w:customStyle="1" w:styleId="daystmp">
    <w:name w:val="daystmp"/>
    <w:rsid w:val="00A83D0A"/>
  </w:style>
  <w:style w:type="character" w:customStyle="1" w:styleId="cardsfont12ptchar">
    <w:name w:val="cardsfont12ptchar"/>
    <w:rsid w:val="00A83D0A"/>
  </w:style>
  <w:style w:type="character" w:customStyle="1" w:styleId="gal">
    <w:name w:val="gal"/>
    <w:rsid w:val="00A83D0A"/>
  </w:style>
  <w:style w:type="character" w:customStyle="1" w:styleId="submitted">
    <w:name w:val="submitted"/>
    <w:rsid w:val="00A83D0A"/>
  </w:style>
  <w:style w:type="character" w:customStyle="1" w:styleId="imagedateline">
    <w:name w:val="image_dateline"/>
    <w:rsid w:val="00A83D0A"/>
  </w:style>
  <w:style w:type="character" w:customStyle="1" w:styleId="authordatecharchar">
    <w:name w:val="authordatecharchar"/>
    <w:rsid w:val="00A83D0A"/>
  </w:style>
  <w:style w:type="character" w:customStyle="1" w:styleId="style1char0">
    <w:name w:val="style1char"/>
    <w:rsid w:val="00A83D0A"/>
  </w:style>
  <w:style w:type="character" w:customStyle="1" w:styleId="tagcharchar0">
    <w:name w:val="tagcharchar"/>
    <w:rsid w:val="00A83D0A"/>
  </w:style>
  <w:style w:type="character" w:customStyle="1" w:styleId="underlinedcharchar2">
    <w:name w:val="underlinedcharchar"/>
    <w:rsid w:val="00A83D0A"/>
  </w:style>
  <w:style w:type="character" w:customStyle="1" w:styleId="BoxedChar">
    <w:name w:val="Boxed Char"/>
    <w:rsid w:val="00A83D0A"/>
    <w:rPr>
      <w:rFonts w:ascii="Arial Narrow" w:hAnsi="Arial Narrow" w:hint="default"/>
      <w:b/>
      <w:bCs w:val="0"/>
      <w:sz w:val="18"/>
      <w:bdr w:val="single" w:sz="6" w:space="0" w:color="auto" w:frame="1"/>
    </w:rPr>
  </w:style>
  <w:style w:type="character" w:customStyle="1" w:styleId="Style11ptUnderline2">
    <w:name w:val="Style 11 pt Underline2"/>
    <w:rsid w:val="00A83D0A"/>
    <w:rPr>
      <w:sz w:val="20"/>
      <w:u w:val="single"/>
    </w:rPr>
  </w:style>
  <w:style w:type="character" w:customStyle="1" w:styleId="Style11ptBoldUnderline2">
    <w:name w:val="Style 11 pt Bold Underline2"/>
    <w:rsid w:val="00A83D0A"/>
    <w:rPr>
      <w:b/>
      <w:bCs/>
      <w:sz w:val="20"/>
      <w:u w:val="single"/>
    </w:rPr>
  </w:style>
  <w:style w:type="character" w:customStyle="1" w:styleId="nw">
    <w:name w:val="nw"/>
    <w:rsid w:val="00A83D0A"/>
  </w:style>
  <w:style w:type="character" w:customStyle="1" w:styleId="Styleunderline11ptBoldBorderSinglesolidlineAuto">
    <w:name w:val="Style underline + 11 pt Bold Border: : (Single solid line Auto ..."/>
    <w:rsid w:val="00A83D0A"/>
    <w:rPr>
      <w:b/>
      <w:bCs/>
      <w:sz w:val="20"/>
      <w:u w:val="single"/>
      <w:bdr w:val="single" w:sz="4" w:space="0" w:color="auto" w:frame="1"/>
    </w:rPr>
  </w:style>
  <w:style w:type="character" w:customStyle="1" w:styleId="cardCharCharChar1">
    <w:name w:val="card Char Char Char1"/>
    <w:rsid w:val="00A83D0A"/>
    <w:rPr>
      <w:lang w:val="en-US" w:eastAsia="en-US" w:bidi="ar-SA"/>
    </w:rPr>
  </w:style>
  <w:style w:type="character" w:customStyle="1" w:styleId="authors1">
    <w:name w:val="authors1"/>
    <w:rsid w:val="00A83D0A"/>
    <w:rPr>
      <w:rFonts w:ascii="Verdana" w:hAnsi="Verdana" w:hint="default"/>
      <w:b/>
      <w:bCs/>
      <w:color w:val="006699"/>
      <w:sz w:val="20"/>
      <w:szCs w:val="20"/>
    </w:rPr>
  </w:style>
  <w:style w:type="character" w:customStyle="1" w:styleId="headlinesectionlarge">
    <w:name w:val="headline_section_large"/>
    <w:rsid w:val="00A83D0A"/>
  </w:style>
  <w:style w:type="character" w:customStyle="1" w:styleId="Styleunderline11ptBlack">
    <w:name w:val="Style underline + 11 pt Black"/>
    <w:rsid w:val="00A83D0A"/>
    <w:rPr>
      <w:color w:val="000000"/>
      <w:sz w:val="20"/>
      <w:u w:val="single"/>
    </w:rPr>
  </w:style>
  <w:style w:type="character" w:customStyle="1" w:styleId="Styleunderline11ptBoldBlack">
    <w:name w:val="Style underline + 11 pt Bold Black"/>
    <w:rsid w:val="00A83D0A"/>
    <w:rPr>
      <w:b/>
      <w:bCs/>
      <w:color w:val="000000"/>
      <w:sz w:val="20"/>
      <w:u w:val="single"/>
    </w:rPr>
  </w:style>
  <w:style w:type="character" w:customStyle="1" w:styleId="Style11ptBoldBlackUnderline">
    <w:name w:val="Style 11 pt Bold Black Underline"/>
    <w:rsid w:val="00A83D0A"/>
    <w:rPr>
      <w:b/>
      <w:bCs/>
      <w:color w:val="000000"/>
      <w:sz w:val="20"/>
      <w:u w:val="single"/>
    </w:rPr>
  </w:style>
  <w:style w:type="character" w:customStyle="1" w:styleId="Style11ptBoldBlackUnderlineBorderSinglesolidline">
    <w:name w:val="Style 11 pt Bold Black Underline Border: : (Single solid line ..."/>
    <w:rsid w:val="00A83D0A"/>
    <w:rPr>
      <w:b/>
      <w:bCs/>
      <w:color w:val="000000"/>
      <w:sz w:val="20"/>
      <w:u w:val="single"/>
      <w:bdr w:val="single" w:sz="4" w:space="0" w:color="auto" w:frame="1"/>
    </w:rPr>
  </w:style>
  <w:style w:type="character" w:customStyle="1" w:styleId="StyleLatinMeridien-Italic11ptItalicUnderline">
    <w:name w:val="Style (Latin) Meridien-Italic 11 pt Italic Underline"/>
    <w:rsid w:val="00A83D0A"/>
    <w:rPr>
      <w:rFonts w:ascii="Meridien-Italic" w:hAnsi="Meridien-Italic" w:hint="default"/>
      <w:i/>
      <w:iCs/>
      <w:sz w:val="20"/>
      <w:u w:val="single"/>
    </w:rPr>
  </w:style>
  <w:style w:type="character" w:customStyle="1" w:styleId="Citation-AuthorDate">
    <w:name w:val="Citation - Author/Date"/>
    <w:rsid w:val="00A83D0A"/>
    <w:rPr>
      <w:b/>
      <w:bCs w:val="0"/>
      <w:smallCaps/>
      <w:sz w:val="24"/>
      <w:u w:val="single"/>
    </w:rPr>
  </w:style>
  <w:style w:type="character" w:customStyle="1" w:styleId="underlinestylechar0">
    <w:name w:val="underlinestylechar"/>
    <w:rsid w:val="00A83D0A"/>
  </w:style>
  <w:style w:type="character" w:customStyle="1" w:styleId="highlight">
    <w:name w:val="highlight"/>
    <w:rsid w:val="00A83D0A"/>
  </w:style>
  <w:style w:type="character" w:customStyle="1" w:styleId="DottedUnderline0">
    <w:name w:val="Dotted Underline"/>
    <w:rsid w:val="00A83D0A"/>
    <w:rPr>
      <w:rFonts w:ascii="Times New Roman" w:hAnsi="Times New Roman" w:cs="Times New Roman" w:hint="default"/>
      <w:sz w:val="20"/>
      <w:u w:val="dottedHeavy"/>
    </w:rPr>
  </w:style>
  <w:style w:type="character" w:customStyle="1" w:styleId="titleauthoretc">
    <w:name w:val="titleauthoretc"/>
    <w:rsid w:val="00A83D0A"/>
  </w:style>
  <w:style w:type="character" w:customStyle="1" w:styleId="labeltext">
    <w:name w:val="labeltext"/>
    <w:rsid w:val="00A83D0A"/>
  </w:style>
  <w:style w:type="character" w:customStyle="1" w:styleId="viewlink">
    <w:name w:val="viewlink"/>
    <w:rsid w:val="00A83D0A"/>
  </w:style>
  <w:style w:type="character" w:customStyle="1" w:styleId="share">
    <w:name w:val="share"/>
    <w:rsid w:val="00A83D0A"/>
  </w:style>
  <w:style w:type="character" w:customStyle="1" w:styleId="inlinkchart">
    <w:name w:val="inlink_chart"/>
    <w:rsid w:val="00A83D0A"/>
  </w:style>
  <w:style w:type="character" w:customStyle="1" w:styleId="underLight">
    <w:name w:val="underLight"/>
    <w:uiPriority w:val="1"/>
    <w:qFormat/>
    <w:rsid w:val="00A83D0A"/>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A83D0A"/>
  </w:style>
  <w:style w:type="character" w:customStyle="1" w:styleId="author-rss">
    <w:name w:val="author-rss"/>
    <w:rsid w:val="00A83D0A"/>
  </w:style>
  <w:style w:type="character" w:customStyle="1" w:styleId="fbsharecountwrapper">
    <w:name w:val="fb_share_count_wrapper"/>
    <w:rsid w:val="00A83D0A"/>
  </w:style>
  <w:style w:type="character" w:customStyle="1" w:styleId="fbbuttontext">
    <w:name w:val="fb_button_text"/>
    <w:rsid w:val="00A83D0A"/>
  </w:style>
  <w:style w:type="character" w:customStyle="1" w:styleId="hw">
    <w:name w:val="hw"/>
    <w:rsid w:val="00A83D0A"/>
  </w:style>
  <w:style w:type="character" w:customStyle="1" w:styleId="linktotop">
    <w:name w:val="linktotop"/>
    <w:rsid w:val="00A83D0A"/>
  </w:style>
  <w:style w:type="character" w:customStyle="1" w:styleId="maintextbldleft">
    <w:name w:val="maintextbldleft"/>
    <w:rsid w:val="00A83D0A"/>
  </w:style>
  <w:style w:type="character" w:customStyle="1" w:styleId="maintextleft">
    <w:name w:val="maintextleft"/>
    <w:rsid w:val="00A83D0A"/>
  </w:style>
  <w:style w:type="character" w:customStyle="1" w:styleId="descriptionstyle1block">
    <w:name w:val="description style1 block"/>
    <w:rsid w:val="00A83D0A"/>
  </w:style>
  <w:style w:type="character" w:customStyle="1" w:styleId="gutter-right-1">
    <w:name w:val="gutter-right-1"/>
    <w:basedOn w:val="DefaultParagraphFont"/>
    <w:rsid w:val="00A83D0A"/>
  </w:style>
  <w:style w:type="character" w:customStyle="1" w:styleId="ssl3">
    <w:name w:val="ss_l3"/>
    <w:rsid w:val="00A83D0A"/>
  </w:style>
  <w:style w:type="character" w:customStyle="1" w:styleId="FontStyle39">
    <w:name w:val="Font Style39"/>
    <w:uiPriority w:val="99"/>
    <w:rsid w:val="00A83D0A"/>
    <w:rPr>
      <w:rFonts w:ascii="Constantia" w:hAnsi="Constantia" w:cs="Constantia" w:hint="default"/>
      <w:b/>
      <w:bCs/>
      <w:sz w:val="18"/>
      <w:szCs w:val="18"/>
    </w:rPr>
  </w:style>
  <w:style w:type="character" w:customStyle="1" w:styleId="6">
    <w:name w:val="6"/>
    <w:rsid w:val="00A83D0A"/>
    <w:rPr>
      <w:rFonts w:ascii="Arial" w:hAnsi="Arial" w:cs="Arial" w:hint="default"/>
      <w:bCs/>
      <w:sz w:val="20"/>
      <w:u w:val="single"/>
      <w:lang w:val="en-US" w:eastAsia="en-US" w:bidi="ar-SA"/>
    </w:rPr>
  </w:style>
  <w:style w:type="character" w:customStyle="1" w:styleId="Header11">
    <w:name w:val="Header11"/>
    <w:rsid w:val="00A83D0A"/>
  </w:style>
  <w:style w:type="character" w:customStyle="1" w:styleId="posa">
    <w:name w:val="pos(a)"/>
    <w:basedOn w:val="DefaultParagraphFont"/>
    <w:rsid w:val="00A83D0A"/>
  </w:style>
  <w:style w:type="character" w:customStyle="1" w:styleId="u-hiddeninnarrowenv">
    <w:name w:val="u-hiddeninnarrowenv"/>
    <w:basedOn w:val="DefaultParagraphFont"/>
    <w:rsid w:val="00A83D0A"/>
  </w:style>
  <w:style w:type="character" w:customStyle="1" w:styleId="followbutton-bird">
    <w:name w:val="followbutton-bird"/>
    <w:basedOn w:val="DefaultParagraphFont"/>
    <w:rsid w:val="00A83D0A"/>
  </w:style>
  <w:style w:type="character" w:customStyle="1" w:styleId="tweetauthor-name">
    <w:name w:val="tweetauthor-name"/>
    <w:basedOn w:val="DefaultParagraphFont"/>
    <w:rsid w:val="00A83D0A"/>
  </w:style>
  <w:style w:type="character" w:customStyle="1" w:styleId="tweetauthor-verifiedbadge">
    <w:name w:val="tweetauthor-verifiedbadge"/>
    <w:basedOn w:val="DefaultParagraphFont"/>
    <w:rsid w:val="00A83D0A"/>
  </w:style>
  <w:style w:type="character" w:customStyle="1" w:styleId="tweetauthor-screenname">
    <w:name w:val="tweetauthor-screenname"/>
    <w:basedOn w:val="DefaultParagraphFont"/>
    <w:rsid w:val="00A83D0A"/>
  </w:style>
  <w:style w:type="character" w:customStyle="1" w:styleId="u-hiddenvisually">
    <w:name w:val="u-hiddenvisually"/>
    <w:basedOn w:val="DefaultParagraphFont"/>
    <w:rsid w:val="00A83D0A"/>
  </w:style>
  <w:style w:type="character" w:customStyle="1" w:styleId="tweetaction-stat">
    <w:name w:val="tweetaction-stat"/>
    <w:basedOn w:val="DefaultParagraphFont"/>
    <w:rsid w:val="00A83D0A"/>
  </w:style>
  <w:style w:type="character" w:customStyle="1" w:styleId="related">
    <w:name w:val="related"/>
    <w:basedOn w:val="DefaultParagraphFont"/>
    <w:rsid w:val="00A83D0A"/>
  </w:style>
  <w:style w:type="character" w:customStyle="1" w:styleId="related-content">
    <w:name w:val="related-content"/>
    <w:basedOn w:val="DefaultParagraphFont"/>
    <w:rsid w:val="00A83D0A"/>
  </w:style>
  <w:style w:type="character" w:customStyle="1" w:styleId="name-of-author">
    <w:name w:val="name-of-author"/>
    <w:basedOn w:val="DefaultParagraphFont"/>
    <w:rsid w:val="00A83D0A"/>
  </w:style>
  <w:style w:type="character" w:customStyle="1" w:styleId="first-name">
    <w:name w:val="first-name"/>
    <w:basedOn w:val="DefaultParagraphFont"/>
    <w:rsid w:val="00A83D0A"/>
  </w:style>
  <w:style w:type="character" w:customStyle="1" w:styleId="last-name">
    <w:name w:val="last-name"/>
    <w:basedOn w:val="DefaultParagraphFont"/>
    <w:rsid w:val="00A83D0A"/>
  </w:style>
  <w:style w:type="character" w:customStyle="1" w:styleId="caption10">
    <w:name w:val="caption1"/>
    <w:basedOn w:val="DefaultParagraphFont"/>
    <w:rsid w:val="00A83D0A"/>
  </w:style>
  <w:style w:type="character" w:customStyle="1" w:styleId="recirc-text">
    <w:name w:val="&quot;recirc-text”"/>
    <w:basedOn w:val="DefaultParagraphFont"/>
    <w:rsid w:val="00A83D0A"/>
  </w:style>
  <w:style w:type="character" w:customStyle="1" w:styleId="video-icon">
    <w:name w:val="video-icon"/>
    <w:basedOn w:val="DefaultParagraphFont"/>
    <w:rsid w:val="00A83D0A"/>
  </w:style>
  <w:style w:type="character" w:customStyle="1" w:styleId="powa-shot-play-btn-text">
    <w:name w:val="powa-shot-play-btn-text"/>
    <w:basedOn w:val="DefaultParagraphFont"/>
    <w:rsid w:val="00A83D0A"/>
  </w:style>
  <w:style w:type="character" w:customStyle="1" w:styleId="powa-shot-click">
    <w:name w:val="powa-shot-click"/>
    <w:basedOn w:val="DefaultParagraphFont"/>
    <w:rsid w:val="00A83D0A"/>
  </w:style>
  <w:style w:type="character" w:customStyle="1" w:styleId="wpv-blurb">
    <w:name w:val="wpv-blurb"/>
    <w:basedOn w:val="DefaultParagraphFont"/>
    <w:rsid w:val="00A83D0A"/>
  </w:style>
  <w:style w:type="character" w:customStyle="1" w:styleId="pb-caption">
    <w:name w:val="pb-caption"/>
    <w:basedOn w:val="DefaultParagraphFont"/>
    <w:rsid w:val="00A83D0A"/>
  </w:style>
  <w:style w:type="character" w:customStyle="1" w:styleId="Heading5Char1">
    <w:name w:val="Heading 5 Char1"/>
    <w:aliases w:val="Text Char1"/>
    <w:basedOn w:val="DefaultParagraphFont"/>
    <w:semiHidden/>
    <w:rsid w:val="00A83D0A"/>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A83D0A"/>
    <w:rPr>
      <w:vertAlign w:val="baseline"/>
    </w:rPr>
  </w:style>
  <w:style w:type="character" w:customStyle="1" w:styleId="Heading7Char1">
    <w:name w:val="Heading 7 Char1"/>
    <w:basedOn w:val="DefaultParagraphFont"/>
    <w:semiHidden/>
    <w:rsid w:val="00A83D0A"/>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A83D0A"/>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A83D0A"/>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A83D0A"/>
    <w:rPr>
      <w:rFonts w:ascii="Calibri" w:hAnsi="Calibri" w:cs="Calibri"/>
    </w:rPr>
  </w:style>
  <w:style w:type="numbering" w:customStyle="1" w:styleId="NoList2">
    <w:name w:val="No List2"/>
    <w:next w:val="NoList"/>
    <w:uiPriority w:val="99"/>
    <w:semiHidden/>
    <w:unhideWhenUsed/>
    <w:rsid w:val="00A83D0A"/>
  </w:style>
  <w:style w:type="numbering" w:customStyle="1" w:styleId="NoList3">
    <w:name w:val="No List3"/>
    <w:next w:val="NoList"/>
    <w:uiPriority w:val="99"/>
    <w:semiHidden/>
    <w:unhideWhenUsed/>
    <w:rsid w:val="00A83D0A"/>
  </w:style>
  <w:style w:type="numbering" w:customStyle="1" w:styleId="NoList4">
    <w:name w:val="No List4"/>
    <w:next w:val="NoList"/>
    <w:uiPriority w:val="99"/>
    <w:semiHidden/>
    <w:unhideWhenUsed/>
    <w:rsid w:val="00A83D0A"/>
  </w:style>
  <w:style w:type="numbering" w:customStyle="1" w:styleId="NoList5">
    <w:name w:val="No List5"/>
    <w:next w:val="NoList"/>
    <w:semiHidden/>
    <w:unhideWhenUsed/>
    <w:rsid w:val="00A83D0A"/>
  </w:style>
  <w:style w:type="paragraph" w:styleId="BlockText">
    <w:name w:val="Block Text"/>
    <w:basedOn w:val="Normal"/>
    <w:rsid w:val="00A83D0A"/>
    <w:pPr>
      <w:ind w:left="229" w:right="229"/>
    </w:pPr>
    <w:rPr>
      <w:rFonts w:ascii="Verdana" w:eastAsia="Times New Roman" w:hAnsi="Verdana"/>
      <w:sz w:val="16"/>
      <w:szCs w:val="20"/>
    </w:rPr>
  </w:style>
  <w:style w:type="paragraph" w:styleId="NormalIndent">
    <w:name w:val="Normal Indent"/>
    <w:basedOn w:val="Normal"/>
    <w:rsid w:val="00A83D0A"/>
    <w:pPr>
      <w:ind w:left="720"/>
    </w:pPr>
    <w:rPr>
      <w:rFonts w:eastAsia="Times New Roman"/>
      <w:szCs w:val="20"/>
    </w:rPr>
  </w:style>
  <w:style w:type="paragraph" w:styleId="EnvelopeReturn">
    <w:name w:val="envelope return"/>
    <w:basedOn w:val="Normal"/>
    <w:rsid w:val="00A83D0A"/>
    <w:rPr>
      <w:rFonts w:ascii="Arial" w:eastAsia="Times New Roman" w:hAnsi="Arial"/>
      <w:sz w:val="24"/>
      <w:szCs w:val="20"/>
    </w:rPr>
  </w:style>
  <w:style w:type="paragraph" w:styleId="EnvelopeAddress">
    <w:name w:val="envelope address"/>
    <w:basedOn w:val="Normal"/>
    <w:rsid w:val="00A83D0A"/>
    <w:pPr>
      <w:framePr w:w="7920" w:h="1980" w:hRule="exact" w:hSpace="180" w:wrap="auto" w:hAnchor="page" w:xAlign="center" w:yAlign="bottom"/>
      <w:ind w:left="2880"/>
    </w:pPr>
    <w:rPr>
      <w:rFonts w:ascii="Arial" w:eastAsia="Times New Roman" w:hAnsi="Arial"/>
      <w:sz w:val="28"/>
    </w:rPr>
  </w:style>
  <w:style w:type="numbering" w:customStyle="1" w:styleId="NoList6">
    <w:name w:val="No List6"/>
    <w:next w:val="NoList"/>
    <w:uiPriority w:val="99"/>
    <w:semiHidden/>
    <w:unhideWhenUsed/>
    <w:rsid w:val="00A83D0A"/>
  </w:style>
  <w:style w:type="numbering" w:customStyle="1" w:styleId="NoList7">
    <w:name w:val="No List7"/>
    <w:next w:val="NoList"/>
    <w:semiHidden/>
    <w:unhideWhenUsed/>
    <w:rsid w:val="00A83D0A"/>
  </w:style>
  <w:style w:type="paragraph" w:styleId="ListBullet">
    <w:name w:val="List Bullet"/>
    <w:basedOn w:val="Normal"/>
    <w:link w:val="ListBulletChar"/>
    <w:uiPriority w:val="99"/>
    <w:unhideWhenUsed/>
    <w:rsid w:val="00A83D0A"/>
    <w:pPr>
      <w:tabs>
        <w:tab w:val="num" w:pos="360"/>
      </w:tabs>
      <w:ind w:left="360" w:hanging="360"/>
      <w:contextualSpacing/>
    </w:pPr>
    <w:rPr>
      <w:rFonts w:eastAsia="Calibri"/>
    </w:rPr>
  </w:style>
  <w:style w:type="table" w:styleId="MediumGrid1">
    <w:name w:val="Medium Grid 1"/>
    <w:basedOn w:val="TableNormal"/>
    <w:uiPriority w:val="67"/>
    <w:rsid w:val="00A83D0A"/>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A83D0A"/>
  </w:style>
  <w:style w:type="numbering" w:customStyle="1" w:styleId="NoList111">
    <w:name w:val="No List111"/>
    <w:next w:val="NoList"/>
    <w:uiPriority w:val="99"/>
    <w:semiHidden/>
    <w:unhideWhenUsed/>
    <w:rsid w:val="00A83D0A"/>
  </w:style>
  <w:style w:type="numbering" w:customStyle="1" w:styleId="NoList1111">
    <w:name w:val="No List1111"/>
    <w:next w:val="NoList"/>
    <w:uiPriority w:val="99"/>
    <w:semiHidden/>
    <w:unhideWhenUsed/>
    <w:rsid w:val="00A83D0A"/>
  </w:style>
  <w:style w:type="numbering" w:customStyle="1" w:styleId="NoList11111">
    <w:name w:val="No List11111"/>
    <w:next w:val="NoList"/>
    <w:uiPriority w:val="99"/>
    <w:semiHidden/>
    <w:unhideWhenUsed/>
    <w:rsid w:val="00A83D0A"/>
  </w:style>
  <w:style w:type="numbering" w:customStyle="1" w:styleId="NoList111111">
    <w:name w:val="No List111111"/>
    <w:next w:val="NoList"/>
    <w:uiPriority w:val="99"/>
    <w:semiHidden/>
    <w:unhideWhenUsed/>
    <w:rsid w:val="00A83D0A"/>
  </w:style>
  <w:style w:type="numbering" w:customStyle="1" w:styleId="NoList1111111">
    <w:name w:val="No List1111111"/>
    <w:next w:val="NoList"/>
    <w:uiPriority w:val="99"/>
    <w:semiHidden/>
    <w:unhideWhenUsed/>
    <w:rsid w:val="00A83D0A"/>
  </w:style>
  <w:style w:type="numbering" w:customStyle="1" w:styleId="NoList11111111">
    <w:name w:val="No List11111111"/>
    <w:next w:val="NoList"/>
    <w:uiPriority w:val="99"/>
    <w:semiHidden/>
    <w:unhideWhenUsed/>
    <w:rsid w:val="00A83D0A"/>
  </w:style>
  <w:style w:type="numbering" w:customStyle="1" w:styleId="NoList111111111">
    <w:name w:val="No List111111111"/>
    <w:next w:val="NoList"/>
    <w:uiPriority w:val="99"/>
    <w:semiHidden/>
    <w:unhideWhenUsed/>
    <w:rsid w:val="00A83D0A"/>
  </w:style>
  <w:style w:type="numbering" w:customStyle="1" w:styleId="NoList1111111111">
    <w:name w:val="No List1111111111"/>
    <w:next w:val="NoList"/>
    <w:uiPriority w:val="99"/>
    <w:semiHidden/>
    <w:unhideWhenUsed/>
    <w:rsid w:val="00A83D0A"/>
  </w:style>
  <w:style w:type="numbering" w:customStyle="1" w:styleId="NoList11111111111">
    <w:name w:val="No List11111111111"/>
    <w:next w:val="NoList"/>
    <w:uiPriority w:val="99"/>
    <w:semiHidden/>
    <w:unhideWhenUsed/>
    <w:rsid w:val="00A83D0A"/>
  </w:style>
  <w:style w:type="numbering" w:customStyle="1" w:styleId="NoList111111111111">
    <w:name w:val="No List111111111111"/>
    <w:next w:val="NoList"/>
    <w:uiPriority w:val="99"/>
    <w:semiHidden/>
    <w:unhideWhenUsed/>
    <w:rsid w:val="00A83D0A"/>
  </w:style>
  <w:style w:type="numbering" w:customStyle="1" w:styleId="NoList1111111111111">
    <w:name w:val="No List1111111111111"/>
    <w:next w:val="NoList"/>
    <w:uiPriority w:val="99"/>
    <w:semiHidden/>
    <w:unhideWhenUsed/>
    <w:rsid w:val="00A83D0A"/>
  </w:style>
  <w:style w:type="numbering" w:customStyle="1" w:styleId="NoList11111111111111">
    <w:name w:val="No List11111111111111"/>
    <w:next w:val="NoList"/>
    <w:uiPriority w:val="99"/>
    <w:semiHidden/>
    <w:unhideWhenUsed/>
    <w:rsid w:val="00A83D0A"/>
  </w:style>
  <w:style w:type="numbering" w:customStyle="1" w:styleId="NoList111111111111111">
    <w:name w:val="No List111111111111111"/>
    <w:next w:val="NoList"/>
    <w:uiPriority w:val="99"/>
    <w:semiHidden/>
    <w:unhideWhenUsed/>
    <w:rsid w:val="00A83D0A"/>
  </w:style>
  <w:style w:type="numbering" w:customStyle="1" w:styleId="NoList1111111111111111">
    <w:name w:val="No List1111111111111111"/>
    <w:next w:val="NoList"/>
    <w:uiPriority w:val="99"/>
    <w:semiHidden/>
    <w:unhideWhenUsed/>
    <w:rsid w:val="00A83D0A"/>
  </w:style>
  <w:style w:type="numbering" w:customStyle="1" w:styleId="NoList11111111111111111">
    <w:name w:val="No List11111111111111111"/>
    <w:next w:val="NoList"/>
    <w:uiPriority w:val="99"/>
    <w:semiHidden/>
    <w:unhideWhenUsed/>
    <w:rsid w:val="00A83D0A"/>
  </w:style>
  <w:style w:type="character" w:customStyle="1" w:styleId="FontStyle220">
    <w:name w:val="Font Style220"/>
    <w:basedOn w:val="DefaultParagraphFont"/>
    <w:uiPriority w:val="99"/>
    <w:rsid w:val="00A83D0A"/>
    <w:rPr>
      <w:rFonts w:ascii="Candara" w:hAnsi="Candara" w:cs="Candara" w:hint="default"/>
      <w:i/>
      <w:iCs/>
      <w:sz w:val="18"/>
      <w:szCs w:val="18"/>
    </w:rPr>
  </w:style>
  <w:style w:type="character" w:customStyle="1" w:styleId="FontStyle290">
    <w:name w:val="Font Style290"/>
    <w:basedOn w:val="DefaultParagraphFont"/>
    <w:uiPriority w:val="99"/>
    <w:rsid w:val="00A83D0A"/>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A83D0A"/>
    <w:rPr>
      <w:rFonts w:ascii="Arial" w:hAnsi="Arial" w:cs="Arial"/>
      <w:b/>
      <w:bCs/>
      <w:sz w:val="16"/>
      <w:szCs w:val="16"/>
    </w:rPr>
  </w:style>
  <w:style w:type="paragraph" w:customStyle="1" w:styleId="articlebodynormaltext">
    <w:name w:val="articlebody_normaltext"/>
    <w:basedOn w:val="Normal"/>
    <w:rsid w:val="00A83D0A"/>
    <w:pPr>
      <w:spacing w:before="100" w:beforeAutospacing="1" w:after="100" w:afterAutospacing="1"/>
    </w:pPr>
    <w:rPr>
      <w:rFonts w:ascii="Georgia" w:hAnsi="Georgia"/>
    </w:rPr>
  </w:style>
  <w:style w:type="character" w:customStyle="1" w:styleId="Bodytext21">
    <w:name w:val="Body text (2)_"/>
    <w:basedOn w:val="DefaultParagraphFont"/>
    <w:link w:val="Bodytext22"/>
    <w:rsid w:val="00A83D0A"/>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A83D0A"/>
    <w:pPr>
      <w:widowControl w:val="0"/>
      <w:shd w:val="clear" w:color="auto" w:fill="FFFFFF"/>
      <w:spacing w:after="0" w:line="374" w:lineRule="exact"/>
      <w:ind w:hanging="400"/>
    </w:pPr>
    <w:rPr>
      <w:rFonts w:ascii="Book Antiqua" w:eastAsia="Book Antiqua" w:hAnsi="Book Antiqua" w:cs="Book Antiqua"/>
      <w:b/>
      <w:bCs/>
      <w:sz w:val="18"/>
      <w:szCs w:val="18"/>
    </w:rPr>
  </w:style>
  <w:style w:type="character" w:customStyle="1" w:styleId="A9">
    <w:name w:val="A9"/>
    <w:uiPriority w:val="99"/>
    <w:rsid w:val="00A83D0A"/>
    <w:rPr>
      <w:color w:val="000000"/>
      <w:sz w:val="28"/>
      <w:szCs w:val="28"/>
    </w:rPr>
  </w:style>
  <w:style w:type="character" w:customStyle="1" w:styleId="Style9ptItalicUnderline">
    <w:name w:val="Style 9 pt Italic Underline"/>
    <w:rsid w:val="00A83D0A"/>
    <w:rPr>
      <w:i/>
      <w:iCs/>
      <w:sz w:val="20"/>
      <w:u w:val="single"/>
    </w:rPr>
  </w:style>
  <w:style w:type="paragraph" w:customStyle="1" w:styleId="StyleHeading4TagsmalltextBigcardbodyNormalTagNotBold">
    <w:name w:val="Style Heading 4Tagsmall textBig cardbodyNormal Tag + Not Bold"/>
    <w:basedOn w:val="Heading4"/>
    <w:rsid w:val="00A83D0A"/>
    <w:rPr>
      <w:bCs w:val="0"/>
      <w:sz w:val="22"/>
      <w:szCs w:val="22"/>
    </w:rPr>
  </w:style>
  <w:style w:type="character" w:customStyle="1" w:styleId="StyleBox12ptBold">
    <w:name w:val="Style Box + 12 pt Bold"/>
    <w:basedOn w:val="DefaultParagraphFont"/>
    <w:rsid w:val="00A83D0A"/>
    <w:rPr>
      <w:rFonts w:ascii="Georgia" w:hAnsi="Georgia"/>
      <w:b/>
      <w:bCs/>
      <w:sz w:val="22"/>
      <w:u w:val="single"/>
      <w:bdr w:val="none" w:sz="0" w:space="0" w:color="auto"/>
    </w:rPr>
  </w:style>
  <w:style w:type="character" w:customStyle="1" w:styleId="StyleBox12pt">
    <w:name w:val="Style Box + 12 pt"/>
    <w:basedOn w:val="DefaultParagraphFont"/>
    <w:rsid w:val="00A83D0A"/>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A83D0A"/>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A83D0A"/>
    <w:rPr>
      <w:bCs w:val="0"/>
      <w:szCs w:val="22"/>
    </w:rPr>
  </w:style>
  <w:style w:type="character" w:customStyle="1" w:styleId="StyleGaramondText1">
    <w:name w:val="Style Garamond Text 1"/>
    <w:basedOn w:val="DefaultParagraphFont"/>
    <w:rsid w:val="00A83D0A"/>
    <w:rPr>
      <w:rFonts w:ascii="Georgia" w:hAnsi="Georgia"/>
      <w:color w:val="0D0D0D" w:themeColor="text1" w:themeTint="F2"/>
      <w:sz w:val="22"/>
    </w:rPr>
  </w:style>
  <w:style w:type="character" w:customStyle="1" w:styleId="StyleGaramondText1Underline">
    <w:name w:val="Style Garamond Text 1 Underline"/>
    <w:basedOn w:val="DefaultParagraphFont"/>
    <w:rsid w:val="00A83D0A"/>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A83D0A"/>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A83D0A"/>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A83D0A"/>
    <w:rPr>
      <w:b w:val="0"/>
      <w:bCs w:val="0"/>
      <w:sz w:val="14"/>
      <w:u w:val="none"/>
    </w:rPr>
  </w:style>
  <w:style w:type="character" w:customStyle="1" w:styleId="Style7ptBold">
    <w:name w:val="Style 7 pt Bold"/>
    <w:basedOn w:val="DefaultParagraphFont"/>
    <w:rsid w:val="00A83D0A"/>
    <w:rPr>
      <w:b w:val="0"/>
      <w:bCs/>
      <w:sz w:val="14"/>
    </w:rPr>
  </w:style>
  <w:style w:type="paragraph" w:customStyle="1" w:styleId="Stylecardtext8pt">
    <w:name w:val="Style card text + 8 pt"/>
    <w:basedOn w:val="Normal"/>
    <w:rsid w:val="00A83D0A"/>
    <w:pPr>
      <w:ind w:right="288"/>
    </w:pPr>
    <w:rPr>
      <w:sz w:val="16"/>
    </w:rPr>
  </w:style>
  <w:style w:type="paragraph" w:customStyle="1" w:styleId="Stylecardtext5pt">
    <w:name w:val="Style card text + 5 pt"/>
    <w:basedOn w:val="Normal"/>
    <w:rsid w:val="00A83D0A"/>
    <w:pPr>
      <w:ind w:right="288"/>
    </w:pPr>
    <w:rPr>
      <w:sz w:val="10"/>
    </w:rPr>
  </w:style>
  <w:style w:type="character" w:customStyle="1" w:styleId="StyleStyleBoldUnderlineUnderlineIntenseEmphasis1apple-style-">
    <w:name w:val="Style Style Bold UnderlineUnderlineIntense Emphasis1apple-style-..."/>
    <w:basedOn w:val="DefaultParagraphFont"/>
    <w:rsid w:val="00A83D0A"/>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A83D0A"/>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A83D0A"/>
    <w:rPr>
      <w:rFonts w:ascii="Georgia" w:hAnsi="Georgia"/>
      <w:u w:val="single"/>
    </w:rPr>
  </w:style>
  <w:style w:type="paragraph" w:customStyle="1" w:styleId="StyleCardsGeorgia12ptBoldThickunderlineBorderSin">
    <w:name w:val="Style Cards + Georgia 12 pt Bold Thick underline Border: : (Sin..."/>
    <w:basedOn w:val="Normal"/>
    <w:rsid w:val="00A83D0A"/>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A83D0A"/>
    <w:rPr>
      <w:rFonts w:ascii="Georgia" w:hAnsi="Georgia"/>
      <w:sz w:val="24"/>
      <w:u w:val="single"/>
    </w:rPr>
  </w:style>
  <w:style w:type="paragraph" w:customStyle="1" w:styleId="StyleCardsGeorgia">
    <w:name w:val="Style Cards + Georgia"/>
    <w:basedOn w:val="Normal"/>
    <w:rsid w:val="00A83D0A"/>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A83D0A"/>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rsid w:val="00A83D0A"/>
    <w:pPr>
      <w:spacing w:after="200" w:line="276" w:lineRule="auto"/>
      <w:contextualSpacing/>
    </w:pPr>
    <w:rPr>
      <w:rFonts w:eastAsia="Malgun Gothic"/>
      <w:szCs w:val="22"/>
      <w:u w:val="single"/>
    </w:rPr>
  </w:style>
  <w:style w:type="paragraph" w:styleId="HTMLAddress">
    <w:name w:val="HTML Address"/>
    <w:basedOn w:val="Normal"/>
    <w:link w:val="HTMLAddressChar"/>
    <w:uiPriority w:val="99"/>
    <w:unhideWhenUsed/>
    <w:rsid w:val="00A83D0A"/>
    <w:rPr>
      <w:rFonts w:eastAsia="Times New Roman"/>
      <w:i/>
      <w:iCs/>
    </w:rPr>
  </w:style>
  <w:style w:type="character" w:customStyle="1" w:styleId="HTMLAddressChar">
    <w:name w:val="HTML Address Char"/>
    <w:basedOn w:val="DefaultParagraphFont"/>
    <w:link w:val="HTMLAddress"/>
    <w:uiPriority w:val="99"/>
    <w:rsid w:val="00A83D0A"/>
    <w:rPr>
      <w:rFonts w:ascii="Calibri" w:eastAsia="Times New Roman" w:hAnsi="Calibri"/>
      <w:i/>
      <w:iCs/>
      <w:sz w:val="22"/>
    </w:rPr>
  </w:style>
  <w:style w:type="paragraph" w:styleId="Index1">
    <w:name w:val="index 1"/>
    <w:basedOn w:val="Normal"/>
    <w:next w:val="Normal"/>
    <w:autoRedefine/>
    <w:unhideWhenUsed/>
    <w:rsid w:val="00A83D0A"/>
    <w:pPr>
      <w:ind w:left="220" w:hanging="220"/>
    </w:pPr>
  </w:style>
  <w:style w:type="character" w:customStyle="1" w:styleId="CardsFont6ptChar1">
    <w:name w:val="Cards + Font: 6 pt Char1"/>
    <w:link w:val="CardsFont6pt"/>
    <w:locked/>
    <w:rsid w:val="00A83D0A"/>
    <w:rPr>
      <w:rFonts w:ascii="Calibri" w:eastAsia="Times New Roman" w:hAnsi="Calibri" w:cs="Times New Roman"/>
      <w:sz w:val="12"/>
      <w:szCs w:val="20"/>
    </w:rPr>
  </w:style>
  <w:style w:type="paragraph" w:customStyle="1" w:styleId="Quote2">
    <w:name w:val="Quote2"/>
    <w:basedOn w:val="Default"/>
    <w:next w:val="Default"/>
    <w:rsid w:val="00A83D0A"/>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A83D0A"/>
    <w:pPr>
      <w:keepNext/>
      <w:keepLines/>
      <w:pageBreakBefore/>
      <w:spacing w:before="480"/>
      <w:jc w:val="center"/>
      <w:outlineLvl w:val="1"/>
    </w:pPr>
    <w:rPr>
      <w:rFonts w:eastAsia="Times New Roman"/>
      <w:b/>
      <w:bCs/>
      <w:sz w:val="44"/>
      <w:szCs w:val="26"/>
      <w:u w:val="double"/>
    </w:rPr>
  </w:style>
  <w:style w:type="paragraph" w:customStyle="1" w:styleId="post-subtitle">
    <w:name w:val="post-subtitle"/>
    <w:basedOn w:val="Normal"/>
    <w:rsid w:val="00A83D0A"/>
    <w:pPr>
      <w:spacing w:before="100" w:beforeAutospacing="1" w:after="100" w:afterAutospacing="1"/>
    </w:pPr>
    <w:rPr>
      <w:rFonts w:eastAsia="Times New Roman"/>
    </w:rPr>
  </w:style>
  <w:style w:type="paragraph" w:customStyle="1" w:styleId="Pa0">
    <w:name w:val="Pa0"/>
    <w:basedOn w:val="Default"/>
    <w:next w:val="Default"/>
    <w:uiPriority w:val="99"/>
    <w:rsid w:val="00A83D0A"/>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A83D0A"/>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A83D0A"/>
    <w:pPr>
      <w:spacing w:before="100" w:beforeAutospacing="1" w:after="100" w:afterAutospacing="1"/>
    </w:pPr>
    <w:rPr>
      <w:rFonts w:eastAsia="Times New Roman"/>
    </w:rPr>
  </w:style>
  <w:style w:type="paragraph" w:customStyle="1" w:styleId="tagline1">
    <w:name w:val="tagline"/>
    <w:basedOn w:val="Normal"/>
    <w:rsid w:val="00A83D0A"/>
    <w:pPr>
      <w:spacing w:before="100" w:beforeAutospacing="1" w:after="100" w:afterAutospacing="1"/>
    </w:pPr>
    <w:rPr>
      <w:rFonts w:eastAsia="Times New Roman"/>
    </w:rPr>
  </w:style>
  <w:style w:type="paragraph" w:customStyle="1" w:styleId="Block1">
    <w:name w:val="Block1"/>
    <w:basedOn w:val="Normal"/>
    <w:next w:val="Normal"/>
    <w:uiPriority w:val="3"/>
    <w:qFormat/>
    <w:rsid w:val="00A83D0A"/>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A83D0A"/>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val="0"/>
      <w:color w:val="365F91"/>
      <w:sz w:val="28"/>
      <w:lang w:eastAsia="ja-JP"/>
    </w:rPr>
  </w:style>
  <w:style w:type="character" w:customStyle="1" w:styleId="ReallySamllTextChar">
    <w:name w:val="ReallySamllText Char"/>
    <w:link w:val="ReallySamllText"/>
    <w:locked/>
    <w:rsid w:val="00A83D0A"/>
    <w:rPr>
      <w:sz w:val="10"/>
    </w:rPr>
  </w:style>
  <w:style w:type="paragraph" w:customStyle="1" w:styleId="ReallySamllText">
    <w:name w:val="ReallySamllText"/>
    <w:basedOn w:val="Normal"/>
    <w:link w:val="ReallySamllTextChar"/>
    <w:autoRedefine/>
    <w:rsid w:val="00A83D0A"/>
    <w:rPr>
      <w:rFonts w:asciiTheme="minorHAnsi" w:hAnsiTheme="minorHAnsi"/>
      <w:sz w:val="10"/>
    </w:rPr>
  </w:style>
  <w:style w:type="paragraph" w:customStyle="1" w:styleId="CardCites">
    <w:name w:val="Card Cites"/>
    <w:basedOn w:val="Normal"/>
    <w:next w:val="Normal"/>
    <w:qFormat/>
    <w:rsid w:val="00A83D0A"/>
    <w:rPr>
      <w:rFonts w:eastAsia="Times New Roman"/>
      <w:b/>
      <w:sz w:val="20"/>
    </w:rPr>
  </w:style>
  <w:style w:type="paragraph" w:customStyle="1" w:styleId="NormalWeb3">
    <w:name w:val="Normal (Web)3"/>
    <w:basedOn w:val="Normal"/>
    <w:rsid w:val="00A83D0A"/>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A83D0A"/>
    <w:pPr>
      <w:ind w:left="400"/>
    </w:pPr>
    <w:rPr>
      <w:rFonts w:eastAsia="Times New Roman"/>
    </w:rPr>
  </w:style>
  <w:style w:type="paragraph" w:customStyle="1" w:styleId="TagCiteChar2">
    <w:name w:val="Tag / Cite Char"/>
    <w:basedOn w:val="Normal"/>
    <w:rsid w:val="00A83D0A"/>
    <w:rPr>
      <w:rFonts w:eastAsia="Times New Roman"/>
      <w:b/>
      <w:color w:val="000000"/>
    </w:rPr>
  </w:style>
  <w:style w:type="paragraph" w:customStyle="1" w:styleId="PageNumber2">
    <w:name w:val="Page Number2"/>
    <w:basedOn w:val="Normal"/>
    <w:next w:val="Normal"/>
    <w:rsid w:val="00A83D0A"/>
    <w:rPr>
      <w:rFonts w:eastAsia="Times New Roman"/>
      <w:sz w:val="20"/>
    </w:rPr>
  </w:style>
  <w:style w:type="paragraph" w:customStyle="1" w:styleId="HeaderFooter">
    <w:name w:val="Header &amp; Footer"/>
    <w:rsid w:val="00A83D0A"/>
    <w:pPr>
      <w:tabs>
        <w:tab w:val="right" w:pos="9360"/>
      </w:tabs>
    </w:pPr>
    <w:rPr>
      <w:rFonts w:ascii="Helvetica" w:eastAsia="Helvetica" w:hAnsi="Helvetica" w:cs="Times New Roman"/>
      <w:color w:val="000000"/>
      <w:sz w:val="20"/>
      <w:szCs w:val="20"/>
      <w:u w:color="000000"/>
    </w:rPr>
  </w:style>
  <w:style w:type="paragraph" w:customStyle="1" w:styleId="CardTextSmall0">
    <w:name w:val="Card Text Small"/>
    <w:basedOn w:val="Normal"/>
    <w:rsid w:val="00A83D0A"/>
    <w:rPr>
      <w:rFonts w:ascii="Arial Narrow" w:eastAsia="Times New Roman" w:hAnsi="Arial Narrow"/>
      <w:color w:val="000000"/>
      <w:sz w:val="16"/>
    </w:rPr>
  </w:style>
  <w:style w:type="paragraph" w:customStyle="1" w:styleId="CardTextUnderlined">
    <w:name w:val="Card Text Underlined"/>
    <w:basedOn w:val="Normal"/>
    <w:rsid w:val="00A83D0A"/>
    <w:rPr>
      <w:rFonts w:ascii="Arial Narrow" w:eastAsia="Times New Roman" w:hAnsi="Arial Narrow"/>
      <w:u w:val="single"/>
    </w:rPr>
  </w:style>
  <w:style w:type="paragraph" w:customStyle="1" w:styleId="HeaderDebate">
    <w:name w:val="Header Debate"/>
    <w:basedOn w:val="Normal"/>
    <w:rsid w:val="00A83D0A"/>
    <w:pPr>
      <w:jc w:val="center"/>
      <w:outlineLvl w:val="0"/>
    </w:pPr>
    <w:rPr>
      <w:rFonts w:eastAsia="Times New Roman"/>
      <w:b/>
      <w:sz w:val="48"/>
      <w:u w:val="words"/>
    </w:rPr>
  </w:style>
  <w:style w:type="paragraph" w:customStyle="1" w:styleId="NormalWeb1">
    <w:name w:val="Normal (Web)1"/>
    <w:basedOn w:val="Normal"/>
    <w:rsid w:val="00A83D0A"/>
    <w:pPr>
      <w:spacing w:before="100" w:beforeAutospacing="1" w:after="100" w:afterAutospacing="1"/>
    </w:pPr>
    <w:rPr>
      <w:rFonts w:eastAsia="Times New Roman"/>
      <w:sz w:val="20"/>
      <w:szCs w:val="20"/>
    </w:rPr>
  </w:style>
  <w:style w:type="paragraph" w:customStyle="1" w:styleId="CardTagCharChar">
    <w:name w:val="Card Tag Char Char"/>
    <w:basedOn w:val="Normal"/>
    <w:rsid w:val="00A83D0A"/>
    <w:rPr>
      <w:rFonts w:eastAsia="Times New Roman"/>
      <w:b/>
    </w:rPr>
  </w:style>
  <w:style w:type="paragraph" w:customStyle="1" w:styleId="fixed">
    <w:name w:val="fixed"/>
    <w:basedOn w:val="Normal"/>
    <w:rsid w:val="00A83D0A"/>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A83D0A"/>
    <w:pPr>
      <w:spacing w:before="100" w:beforeAutospacing="1" w:after="100" w:afterAutospacing="1"/>
    </w:pPr>
    <w:rPr>
      <w:rFonts w:eastAsia="Times New Roman"/>
    </w:rPr>
  </w:style>
  <w:style w:type="paragraph" w:customStyle="1" w:styleId="ExecutiveSummarytext">
    <w:name w:val="Executive Summary text"/>
    <w:basedOn w:val="Normal"/>
    <w:next w:val="Normal"/>
    <w:rsid w:val="00A83D0A"/>
    <w:pPr>
      <w:autoSpaceDE w:val="0"/>
      <w:autoSpaceDN w:val="0"/>
      <w:adjustRightInd w:val="0"/>
    </w:pPr>
    <w:rPr>
      <w:rFonts w:ascii="Arial" w:eastAsia="Times New Roman" w:hAnsi="Arial"/>
    </w:rPr>
  </w:style>
  <w:style w:type="character" w:customStyle="1" w:styleId="NormalUnderlineChar1">
    <w:name w:val="Normal Underline Char1"/>
    <w:locked/>
    <w:rsid w:val="00A83D0A"/>
    <w:rPr>
      <w:u w:val="single"/>
    </w:rPr>
  </w:style>
  <w:style w:type="character" w:customStyle="1" w:styleId="CardUpSize-LightChar">
    <w:name w:val="CardUpSize - Light Char"/>
    <w:link w:val="CardUpSize-Light"/>
    <w:locked/>
    <w:rsid w:val="00A83D0A"/>
    <w:rPr>
      <w:rFonts w:ascii="Times New Roman" w:eastAsia="Times New Roman" w:hAnsi="Times New Roman"/>
      <w:szCs w:val="32"/>
      <w:u w:val="single"/>
    </w:rPr>
  </w:style>
  <w:style w:type="paragraph" w:customStyle="1" w:styleId="CardUpSize-Light">
    <w:name w:val="CardUpSize - Light"/>
    <w:basedOn w:val="Normal"/>
    <w:link w:val="CardUpSize-LightChar"/>
    <w:rsid w:val="00A83D0A"/>
    <w:pPr>
      <w:jc w:val="both"/>
    </w:pPr>
    <w:rPr>
      <w:rFonts w:ascii="Times New Roman" w:eastAsia="Times New Roman" w:hAnsi="Times New Roman"/>
      <w:sz w:val="24"/>
      <w:szCs w:val="32"/>
      <w:u w:val="single"/>
    </w:rPr>
  </w:style>
  <w:style w:type="character" w:customStyle="1" w:styleId="CiteCardUpSize-HeavyChar">
    <w:name w:val="Cite // CardUpSize - Heavy Char"/>
    <w:link w:val="CiteCardUpSize-Heavy"/>
    <w:locked/>
    <w:rsid w:val="00A83D0A"/>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A83D0A"/>
    <w:pPr>
      <w:jc w:val="both"/>
    </w:pPr>
    <w:rPr>
      <w:rFonts w:ascii="Times New Roman" w:eastAsia="Times New Roman" w:hAnsi="Times New Roman"/>
      <w:b/>
      <w:sz w:val="24"/>
      <w:szCs w:val="32"/>
      <w:u w:val="single"/>
    </w:rPr>
  </w:style>
  <w:style w:type="paragraph" w:customStyle="1" w:styleId="SmallCite">
    <w:name w:val="Small Cite"/>
    <w:basedOn w:val="Normal"/>
    <w:rsid w:val="00A83D0A"/>
    <w:rPr>
      <w:rFonts w:ascii="Verdana" w:eastAsia="Times New Roman" w:hAnsi="Verdana"/>
      <w:sz w:val="16"/>
    </w:rPr>
  </w:style>
  <w:style w:type="paragraph" w:customStyle="1" w:styleId="clearformatting">
    <w:name w:val="clear formatting"/>
    <w:basedOn w:val="Heading2"/>
    <w:rsid w:val="00A83D0A"/>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A83D0A"/>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A83D0A"/>
    <w:pPr>
      <w:spacing w:after="240" w:line="360" w:lineRule="atLeast"/>
    </w:pPr>
    <w:rPr>
      <w:rFonts w:eastAsia="Times New Roman"/>
      <w:b/>
      <w:bCs/>
      <w:sz w:val="16"/>
      <w:szCs w:val="16"/>
    </w:rPr>
  </w:style>
  <w:style w:type="paragraph" w:customStyle="1" w:styleId="PlaceholderText1">
    <w:name w:val="Placeholder Text1"/>
    <w:basedOn w:val="Normal"/>
    <w:rsid w:val="00A83D0A"/>
    <w:pPr>
      <w:keepNext/>
      <w:numPr>
        <w:numId w:val="13"/>
      </w:numPr>
      <w:outlineLvl w:val="0"/>
    </w:pPr>
    <w:rPr>
      <w:rFonts w:eastAsia="MS Gothic"/>
    </w:rPr>
  </w:style>
  <w:style w:type="character" w:customStyle="1" w:styleId="ImportantTextChar">
    <w:name w:val="Important Text Char"/>
    <w:link w:val="ImportantText"/>
    <w:locked/>
    <w:rsid w:val="00A83D0A"/>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A83D0A"/>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 w:val="24"/>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A83D0A"/>
    <w:rPr>
      <w:rFonts w:ascii="HNKAOE+Arial" w:hAnsi="HNKAOE+Arial"/>
    </w:rPr>
  </w:style>
  <w:style w:type="paragraph" w:customStyle="1" w:styleId="StyleBodyText11ptBlackUnderline">
    <w:name w:val="Style Body Text + 11 pt Black Underline"/>
    <w:basedOn w:val="BodyText"/>
    <w:link w:val="StyleBodyText11ptBlackUnderlineChar"/>
    <w:rsid w:val="00A83D0A"/>
    <w:pPr>
      <w:autoSpaceDE w:val="0"/>
      <w:autoSpaceDN w:val="0"/>
      <w:adjustRightInd w:val="0"/>
      <w:spacing w:after="0"/>
    </w:pPr>
    <w:rPr>
      <w:rFonts w:ascii="HNKAOE+Arial" w:hAnsi="HNKAOE+Arial"/>
      <w:sz w:val="24"/>
    </w:rPr>
  </w:style>
  <w:style w:type="character" w:customStyle="1" w:styleId="StyleBodyText11ptBoldBlackChar">
    <w:name w:val="Style Body Text + 11 pt Bold Black Char"/>
    <w:link w:val="StyleBodyText11ptBoldBlack"/>
    <w:locked/>
    <w:rsid w:val="00A83D0A"/>
    <w:rPr>
      <w:rFonts w:ascii="HNKAOE+Arial" w:hAnsi="HNKAOE+Arial"/>
    </w:rPr>
  </w:style>
  <w:style w:type="paragraph" w:customStyle="1" w:styleId="StyleBodyText11ptBoldBlack">
    <w:name w:val="Style Body Text + 11 pt Bold Black"/>
    <w:basedOn w:val="BodyText"/>
    <w:link w:val="StyleBodyText11ptBoldBlackChar"/>
    <w:rsid w:val="00A83D0A"/>
    <w:pPr>
      <w:autoSpaceDE w:val="0"/>
      <w:autoSpaceDN w:val="0"/>
      <w:adjustRightInd w:val="0"/>
      <w:spacing w:after="0"/>
    </w:pPr>
    <w:rPr>
      <w:rFonts w:ascii="HNKAOE+Arial" w:hAnsi="HNKAOE+Arial"/>
      <w:sz w:val="24"/>
    </w:rPr>
  </w:style>
  <w:style w:type="character" w:customStyle="1" w:styleId="StyletinyBoldChar">
    <w:name w:val="Style tiny + Bold Char"/>
    <w:link w:val="StyletinyBold"/>
    <w:locked/>
    <w:rsid w:val="00A83D0A"/>
    <w:rPr>
      <w:rFonts w:ascii="Times New Roman" w:eastAsia="Malgun Gothic" w:hAnsi="Times New Roman"/>
      <w:bCs/>
    </w:rPr>
  </w:style>
  <w:style w:type="paragraph" w:customStyle="1" w:styleId="StyletinyBold">
    <w:name w:val="Style tiny + Bold"/>
    <w:basedOn w:val="tiny"/>
    <w:link w:val="StyletinyBoldChar"/>
    <w:rsid w:val="00A83D0A"/>
    <w:rPr>
      <w:rFonts w:cstheme="minorBidi"/>
      <w:bCs/>
      <w:sz w:val="24"/>
    </w:rPr>
  </w:style>
  <w:style w:type="character" w:customStyle="1" w:styleId="Heading5SizeDownChar">
    <w:name w:val="Heading 5 Size Down Char"/>
    <w:link w:val="Heading5SizeDown"/>
    <w:locked/>
    <w:rsid w:val="00A83D0A"/>
    <w:rPr>
      <w:rFonts w:ascii="Times New Roman" w:eastAsia="Times New Roman" w:hAnsi="Times New Roman"/>
      <w:szCs w:val="16"/>
    </w:rPr>
  </w:style>
  <w:style w:type="paragraph" w:customStyle="1" w:styleId="Heading5SizeDown">
    <w:name w:val="Heading 5 Size Down"/>
    <w:basedOn w:val="Normal"/>
    <w:link w:val="Heading5SizeDownChar"/>
    <w:autoRedefine/>
    <w:rsid w:val="00A83D0A"/>
    <w:pPr>
      <w:tabs>
        <w:tab w:val="left" w:pos="1440"/>
      </w:tabs>
      <w:jc w:val="both"/>
    </w:pPr>
    <w:rPr>
      <w:rFonts w:ascii="Times New Roman" w:eastAsia="Times New Roman" w:hAnsi="Times New Roman"/>
      <w:sz w:val="24"/>
      <w:szCs w:val="16"/>
    </w:rPr>
  </w:style>
  <w:style w:type="character" w:customStyle="1" w:styleId="Normal2BoldChar">
    <w:name w:val="Normal2 + Bold Char"/>
    <w:link w:val="Normal2Bold"/>
    <w:locked/>
    <w:rsid w:val="00A83D0A"/>
    <w:rPr>
      <w:rFonts w:ascii="Times New Roman" w:eastAsia="Times New Roman" w:hAnsi="Times New Roman" w:cs="Arial"/>
      <w:b/>
      <w:szCs w:val="44"/>
    </w:rPr>
  </w:style>
  <w:style w:type="paragraph" w:customStyle="1" w:styleId="Normal2Bold">
    <w:name w:val="Normal2 + Bold"/>
    <w:basedOn w:val="Normal"/>
    <w:link w:val="Normal2BoldChar"/>
    <w:rsid w:val="00A83D0A"/>
    <w:pPr>
      <w:tabs>
        <w:tab w:val="left" w:pos="1440"/>
      </w:tabs>
    </w:pPr>
    <w:rPr>
      <w:rFonts w:ascii="Times New Roman" w:eastAsia="Times New Roman" w:hAnsi="Times New Roman" w:cs="Arial"/>
      <w:b/>
      <w:sz w:val="24"/>
      <w:szCs w:val="44"/>
    </w:rPr>
  </w:style>
  <w:style w:type="character" w:customStyle="1" w:styleId="ListContentsChar">
    <w:name w:val="List Contents Char"/>
    <w:link w:val="ListContents"/>
    <w:locked/>
    <w:rsid w:val="00A83D0A"/>
    <w:rPr>
      <w:rFonts w:ascii="Times New Roman" w:eastAsia="Times New Roman" w:hAnsi="Times New Roman"/>
      <w:lang w:eastAsia="ar-SA"/>
    </w:rPr>
  </w:style>
  <w:style w:type="paragraph" w:customStyle="1" w:styleId="ListContents">
    <w:name w:val="List Contents"/>
    <w:basedOn w:val="Normal"/>
    <w:link w:val="ListContentsChar"/>
    <w:rsid w:val="00A83D0A"/>
    <w:pPr>
      <w:widowControl w:val="0"/>
      <w:suppressAutoHyphens/>
      <w:ind w:left="567"/>
    </w:pPr>
    <w:rPr>
      <w:rFonts w:ascii="Times New Roman" w:eastAsia="Times New Roman" w:hAnsi="Times New Roman"/>
      <w:sz w:val="24"/>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A83D0A"/>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A83D0A"/>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A83D0A"/>
    <w:pPr>
      <w:widowControl w:val="0"/>
      <w:suppressAutoHyphens w:val="0"/>
      <w:spacing w:after="160" w:line="259" w:lineRule="auto"/>
      <w:ind w:left="432" w:right="432"/>
    </w:pPr>
    <w:rPr>
      <w:rFonts w:eastAsia="Times New Roman"/>
      <w:color w:val="auto"/>
      <w:sz w:val="24"/>
      <w:szCs w:val="24"/>
      <w:u w:val="thick"/>
    </w:rPr>
  </w:style>
  <w:style w:type="character" w:customStyle="1" w:styleId="StyleCards12ptThickunderlineChar2">
    <w:name w:val="Style Cards + 12 pt Thick underline Char2"/>
    <w:link w:val="StyleCards12ptThickunderline"/>
    <w:locked/>
    <w:rsid w:val="00A83D0A"/>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A83D0A"/>
    <w:pPr>
      <w:autoSpaceDE w:val="0"/>
      <w:autoSpaceDN w:val="0"/>
      <w:adjustRightInd w:val="0"/>
      <w:ind w:left="432" w:right="432"/>
      <w:jc w:val="both"/>
    </w:pPr>
    <w:rPr>
      <w:rFonts w:ascii="Times New Roman" w:eastAsia="Times New Roman" w:hAnsi="Times New Roman"/>
      <w:sz w:val="24"/>
      <w:u w:val="thick"/>
    </w:rPr>
  </w:style>
  <w:style w:type="character" w:customStyle="1" w:styleId="UnimportantCharChar">
    <w:name w:val="Unimportant Char Char"/>
    <w:link w:val="Unimportant"/>
    <w:locked/>
    <w:rsid w:val="00A83D0A"/>
    <w:rPr>
      <w:rFonts w:ascii="Arial" w:eastAsia="Times New Roman" w:hAnsi="Arial"/>
      <w:sz w:val="12"/>
    </w:rPr>
  </w:style>
  <w:style w:type="paragraph" w:customStyle="1" w:styleId="Unimportant">
    <w:name w:val="Unimportant"/>
    <w:basedOn w:val="Normal"/>
    <w:link w:val="UnimportantCharChar"/>
    <w:rsid w:val="00A83D0A"/>
    <w:pPr>
      <w:jc w:val="both"/>
    </w:pPr>
    <w:rPr>
      <w:rFonts w:ascii="Arial" w:eastAsia="Times New Roman" w:hAnsi="Arial"/>
      <w:sz w:val="12"/>
    </w:rPr>
  </w:style>
  <w:style w:type="character" w:customStyle="1" w:styleId="TagCiteChar3">
    <w:name w:val="Tag &amp; Cite Char"/>
    <w:link w:val="TagCite2"/>
    <w:locked/>
    <w:rsid w:val="00A83D0A"/>
    <w:rPr>
      <w:rFonts w:ascii="Arial" w:eastAsia="Times New Roman" w:hAnsi="Arial"/>
      <w:b/>
    </w:rPr>
  </w:style>
  <w:style w:type="paragraph" w:customStyle="1" w:styleId="TagCite2">
    <w:name w:val="Tag &amp; Cite"/>
    <w:basedOn w:val="Normal"/>
    <w:link w:val="TagCiteChar3"/>
    <w:rsid w:val="00A83D0A"/>
    <w:pPr>
      <w:jc w:val="both"/>
    </w:pPr>
    <w:rPr>
      <w:rFonts w:ascii="Arial" w:eastAsia="Times New Roman" w:hAnsi="Arial"/>
      <w:b/>
      <w:sz w:val="24"/>
    </w:rPr>
  </w:style>
  <w:style w:type="character" w:customStyle="1" w:styleId="HighlightedTextChar">
    <w:name w:val="Highlighted Text Char"/>
    <w:link w:val="HighlightedText"/>
    <w:locked/>
    <w:rsid w:val="00A83D0A"/>
    <w:rPr>
      <w:rFonts w:ascii="Arial" w:eastAsia="Times New Roman" w:hAnsi="Arial"/>
      <w:b/>
      <w:u w:val="thick"/>
    </w:rPr>
  </w:style>
  <w:style w:type="paragraph" w:customStyle="1" w:styleId="HighlightedText">
    <w:name w:val="Highlighted Text"/>
    <w:basedOn w:val="Normal"/>
    <w:link w:val="HighlightedTextChar"/>
    <w:rsid w:val="00A83D0A"/>
    <w:pPr>
      <w:jc w:val="both"/>
    </w:pPr>
    <w:rPr>
      <w:rFonts w:ascii="Arial" w:eastAsia="Times New Roman" w:hAnsi="Arial"/>
      <w:b/>
      <w:sz w:val="24"/>
      <w:u w:val="thick"/>
    </w:rPr>
  </w:style>
  <w:style w:type="paragraph" w:customStyle="1" w:styleId="StyleHeading1Justified">
    <w:name w:val="Style Heading 1 + Justified"/>
    <w:basedOn w:val="Normal"/>
    <w:next w:val="Normal"/>
    <w:rsid w:val="00A83D0A"/>
    <w:rPr>
      <w:rFonts w:ascii="Arial" w:eastAsia="Times New Roman" w:hAnsi="Arial"/>
      <w:sz w:val="20"/>
      <w:szCs w:val="20"/>
    </w:rPr>
  </w:style>
  <w:style w:type="paragraph" w:customStyle="1" w:styleId="textunderline0">
    <w:name w:val="text underline"/>
    <w:basedOn w:val="Normal"/>
    <w:link w:val="textunderlineChar0"/>
    <w:autoRedefine/>
    <w:rsid w:val="00A83D0A"/>
    <w:rPr>
      <w:rFonts w:asciiTheme="minorHAnsi" w:hAnsiTheme="minorHAnsi"/>
      <w:sz w:val="24"/>
      <w:u w:val="thick"/>
    </w:rPr>
  </w:style>
  <w:style w:type="character" w:customStyle="1" w:styleId="DebateTagChar">
    <w:name w:val="Debate Tag Char"/>
    <w:link w:val="DebateTag"/>
    <w:locked/>
    <w:rsid w:val="00A83D0A"/>
    <w:rPr>
      <w:rFonts w:ascii="Garamond" w:hAnsi="Garamond"/>
      <w:b/>
    </w:rPr>
  </w:style>
  <w:style w:type="paragraph" w:customStyle="1" w:styleId="DebateTag">
    <w:name w:val="Debate Tag"/>
    <w:basedOn w:val="Normal"/>
    <w:link w:val="DebateTagChar"/>
    <w:autoRedefine/>
    <w:rsid w:val="00A83D0A"/>
    <w:pPr>
      <w:tabs>
        <w:tab w:val="left" w:pos="270"/>
      </w:tabs>
    </w:pPr>
    <w:rPr>
      <w:rFonts w:ascii="Garamond" w:hAnsi="Garamond"/>
      <w:b/>
      <w:sz w:val="24"/>
    </w:rPr>
  </w:style>
  <w:style w:type="paragraph" w:customStyle="1" w:styleId="DebateCite">
    <w:name w:val="Debate Cite"/>
    <w:basedOn w:val="Normal"/>
    <w:autoRedefine/>
    <w:rsid w:val="00A83D0A"/>
    <w:pPr>
      <w:tabs>
        <w:tab w:val="left" w:pos="270"/>
      </w:tabs>
    </w:pPr>
    <w:rPr>
      <w:rFonts w:eastAsia="Times New Roman"/>
      <w:sz w:val="20"/>
    </w:rPr>
  </w:style>
  <w:style w:type="paragraph" w:customStyle="1" w:styleId="BlockTitle10">
    <w:name w:val="Block Title #1"/>
    <w:basedOn w:val="Heading1"/>
    <w:rsid w:val="00A83D0A"/>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val="0"/>
      <w:caps/>
      <w:color w:val="000000"/>
      <w:kern w:val="32"/>
      <w:sz w:val="32"/>
    </w:rPr>
  </w:style>
  <w:style w:type="paragraph" w:customStyle="1" w:styleId="PreformattedText">
    <w:name w:val="Preformatted Text"/>
    <w:basedOn w:val="Normal"/>
    <w:rsid w:val="00A83D0A"/>
    <w:pPr>
      <w:widowControl w:val="0"/>
      <w:suppressAutoHyphens/>
    </w:pPr>
    <w:rPr>
      <w:rFonts w:ascii="Courier New" w:eastAsia="Courier New" w:hAnsi="Courier New"/>
      <w:sz w:val="20"/>
      <w:szCs w:val="20"/>
    </w:rPr>
  </w:style>
  <w:style w:type="paragraph" w:customStyle="1" w:styleId="MaggieTag">
    <w:name w:val="MaggieTag"/>
    <w:basedOn w:val="Heading2"/>
    <w:rsid w:val="00A83D0A"/>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A83D0A"/>
    <w:rPr>
      <w:rFonts w:ascii="Times New Roman" w:eastAsia="Times New Roman" w:hAnsi="Times New Roman"/>
    </w:rPr>
  </w:style>
  <w:style w:type="paragraph" w:customStyle="1" w:styleId="Heading4Cite">
    <w:name w:val="Heading 4 Cite"/>
    <w:basedOn w:val="Normal"/>
    <w:link w:val="Heading4CiteChar"/>
    <w:autoRedefine/>
    <w:rsid w:val="00A83D0A"/>
    <w:rPr>
      <w:rFonts w:ascii="Times New Roman" w:eastAsia="Times New Roman" w:hAnsi="Times New Roman"/>
      <w:sz w:val="24"/>
    </w:rPr>
  </w:style>
  <w:style w:type="paragraph" w:customStyle="1" w:styleId="4">
    <w:name w:val="4"/>
    <w:basedOn w:val="Normal"/>
    <w:rsid w:val="00A83D0A"/>
    <w:rPr>
      <w:rFonts w:eastAsia="Times New Roman"/>
      <w:sz w:val="20"/>
    </w:rPr>
  </w:style>
  <w:style w:type="character" w:customStyle="1" w:styleId="UnunderlinedTextChar">
    <w:name w:val="Ununderlined Text Char"/>
    <w:link w:val="UnunderlinedText"/>
    <w:locked/>
    <w:rsid w:val="00A83D0A"/>
    <w:rPr>
      <w:rFonts w:eastAsia="Times New Roman"/>
      <w:bCs/>
      <w:sz w:val="12"/>
    </w:rPr>
  </w:style>
  <w:style w:type="paragraph" w:customStyle="1" w:styleId="UnunderlinedText">
    <w:name w:val="Ununderlined Text"/>
    <w:basedOn w:val="Normal"/>
    <w:link w:val="UnunderlinedTextChar"/>
    <w:autoRedefine/>
    <w:rsid w:val="00A83D0A"/>
    <w:pPr>
      <w:spacing w:after="200" w:line="276" w:lineRule="auto"/>
    </w:pPr>
    <w:rPr>
      <w:rFonts w:asciiTheme="minorHAnsi" w:eastAsia="Times New Roman" w:hAnsiTheme="minorHAnsi"/>
      <w:bCs/>
      <w:sz w:val="12"/>
    </w:rPr>
  </w:style>
  <w:style w:type="paragraph" w:customStyle="1" w:styleId="card2">
    <w:name w:val="%card"/>
    <w:basedOn w:val="Normal"/>
    <w:autoRedefine/>
    <w:rsid w:val="00A83D0A"/>
    <w:pPr>
      <w:spacing w:after="200" w:line="276" w:lineRule="auto"/>
      <w:ind w:left="288" w:right="288"/>
    </w:pPr>
    <w:rPr>
      <w:rFonts w:eastAsia="Times New Roman"/>
      <w:bCs/>
    </w:rPr>
  </w:style>
  <w:style w:type="paragraph" w:customStyle="1" w:styleId="BlockTitle4">
    <w:name w:val="%Block Title"/>
    <w:basedOn w:val="Heading1"/>
    <w:rsid w:val="00A83D0A"/>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paragraph" w:customStyle="1" w:styleId="HiddenBlockHeader">
    <w:name w:val="Hidden Block Header"/>
    <w:basedOn w:val="BlockHeadings"/>
    <w:next w:val="Nothing"/>
    <w:link w:val="HiddenBlockHeaderChar"/>
    <w:rsid w:val="00A83D0A"/>
    <w:pPr>
      <w:widowControl w:val="0"/>
      <w:autoSpaceDE/>
      <w:autoSpaceDN/>
      <w:adjustRightInd/>
      <w:outlineLvl w:val="9"/>
    </w:pPr>
    <w:rPr>
      <w:rFonts w:ascii="Times New Roman" w:hAnsi="Times New Roman" w:cs="Courier New"/>
      <w:bCs/>
      <w:sz w:val="28"/>
      <w:szCs w:val="22"/>
    </w:rPr>
  </w:style>
  <w:style w:type="paragraph" w:customStyle="1" w:styleId="ThickUnderline">
    <w:name w:val="ThickUnderline"/>
    <w:rsid w:val="00A83D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cs="Courier New"/>
      <w:bCs/>
      <w:noProof/>
      <w:sz w:val="20"/>
      <w:szCs w:val="22"/>
      <w:u w:val="thick"/>
    </w:rPr>
  </w:style>
  <w:style w:type="paragraph" w:customStyle="1" w:styleId="DottedUnderline1">
    <w:name w:val="DottedUnderline"/>
    <w:basedOn w:val="Cites"/>
    <w:rsid w:val="00A83D0A"/>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A83D0A"/>
    <w:rPr>
      <w:rFonts w:ascii="Century Gothic" w:eastAsia="Cambria" w:hAnsi="Century Gothic"/>
      <w:u w:val="thick"/>
    </w:rPr>
  </w:style>
  <w:style w:type="paragraph" w:customStyle="1" w:styleId="Card-Underline0">
    <w:name w:val="Card-Underline"/>
    <w:basedOn w:val="Normal"/>
    <w:link w:val="Card-UnderlineChar"/>
    <w:qFormat/>
    <w:rsid w:val="00A83D0A"/>
    <w:rPr>
      <w:rFonts w:ascii="Century Gothic" w:eastAsia="Cambria" w:hAnsi="Century Gothic"/>
      <w:sz w:val="24"/>
      <w:u w:val="thick"/>
    </w:rPr>
  </w:style>
  <w:style w:type="paragraph" w:customStyle="1" w:styleId="PageNumber3">
    <w:name w:val="Page Number3"/>
    <w:basedOn w:val="Normal"/>
    <w:next w:val="Normal"/>
    <w:rsid w:val="00A83D0A"/>
    <w:rPr>
      <w:rFonts w:eastAsia="Times New Roman"/>
      <w:sz w:val="20"/>
    </w:rPr>
  </w:style>
  <w:style w:type="paragraph" w:customStyle="1" w:styleId="PageNumber4">
    <w:name w:val="Page Number4"/>
    <w:basedOn w:val="Normal"/>
    <w:next w:val="Normal"/>
    <w:rsid w:val="00A83D0A"/>
    <w:rPr>
      <w:rFonts w:eastAsia="Times New Roman"/>
      <w:sz w:val="20"/>
    </w:rPr>
  </w:style>
  <w:style w:type="paragraph" w:customStyle="1" w:styleId="PageNumber5">
    <w:name w:val="Page Number5"/>
    <w:basedOn w:val="Normal"/>
    <w:next w:val="Normal"/>
    <w:rsid w:val="00A83D0A"/>
    <w:rPr>
      <w:rFonts w:eastAsia="Times New Roman"/>
      <w:sz w:val="20"/>
    </w:rPr>
  </w:style>
  <w:style w:type="paragraph" w:customStyle="1" w:styleId="smalltext1">
    <w:name w:val="small text1"/>
    <w:basedOn w:val="Normal"/>
    <w:next w:val="Normal"/>
    <w:uiPriority w:val="4"/>
    <w:qFormat/>
    <w:rsid w:val="00A83D0A"/>
    <w:pPr>
      <w:keepNext/>
      <w:keepLines/>
      <w:spacing w:before="200"/>
      <w:outlineLvl w:val="3"/>
    </w:pPr>
    <w:rPr>
      <w:rFonts w:eastAsia="Times New Roman"/>
      <w:b/>
      <w:bCs/>
      <w:iCs/>
      <w:sz w:val="26"/>
    </w:rPr>
  </w:style>
  <w:style w:type="character" w:customStyle="1" w:styleId="CircleChar">
    <w:name w:val="Circle Char"/>
    <w:link w:val="Circle"/>
    <w:locked/>
    <w:rsid w:val="00A83D0A"/>
    <w:rPr>
      <w:rFonts w:ascii="Times New Roman" w:eastAsia="Times New Roman" w:hAnsi="Times New Roman"/>
      <w:b/>
      <w:u w:val="words"/>
    </w:rPr>
  </w:style>
  <w:style w:type="paragraph" w:customStyle="1" w:styleId="Circle">
    <w:name w:val="Circle"/>
    <w:basedOn w:val="Normal"/>
    <w:link w:val="CircleChar"/>
    <w:rsid w:val="00A83D0A"/>
    <w:rPr>
      <w:rFonts w:ascii="Times New Roman" w:eastAsia="Times New Roman" w:hAnsi="Times New Roman"/>
      <w:b/>
      <w:sz w:val="24"/>
      <w:u w:val="words"/>
    </w:rPr>
  </w:style>
  <w:style w:type="paragraph" w:customStyle="1" w:styleId="PageNumber6">
    <w:name w:val="Page Number6"/>
    <w:basedOn w:val="Normal"/>
    <w:next w:val="Normal"/>
    <w:rsid w:val="00A83D0A"/>
    <w:rPr>
      <w:rFonts w:eastAsia="Times New Roman"/>
      <w:sz w:val="20"/>
    </w:rPr>
  </w:style>
  <w:style w:type="paragraph" w:customStyle="1" w:styleId="user">
    <w:name w:val="user"/>
    <w:basedOn w:val="Normal"/>
    <w:rsid w:val="00A83D0A"/>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A83D0A"/>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A83D0A"/>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A83D0A"/>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A83D0A"/>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A83D0A"/>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A83D0A"/>
    <w:rPr>
      <w:rFonts w:eastAsia="Times New Roman"/>
      <w:sz w:val="20"/>
    </w:rPr>
  </w:style>
  <w:style w:type="paragraph" w:customStyle="1" w:styleId="DebateTag0">
    <w:name w:val="DebateTag"/>
    <w:basedOn w:val="Normal"/>
    <w:qFormat/>
    <w:rsid w:val="00A83D0A"/>
    <w:rPr>
      <w:b/>
    </w:rPr>
  </w:style>
  <w:style w:type="paragraph" w:customStyle="1" w:styleId="date-comments">
    <w:name w:val="date-comments"/>
    <w:basedOn w:val="Normal"/>
    <w:uiPriority w:val="99"/>
    <w:rsid w:val="00A83D0A"/>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A83D0A"/>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rsid w:val="00A83D0A"/>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A83D0A"/>
    <w:rPr>
      <w:rFonts w:ascii="Garamond" w:eastAsia="Calibri" w:hAnsi="Garamond" w:hint="default"/>
      <w:sz w:val="16"/>
      <w:szCs w:val="22"/>
    </w:rPr>
  </w:style>
  <w:style w:type="character" w:customStyle="1" w:styleId="message-item">
    <w:name w:val="message-item"/>
    <w:rsid w:val="00A83D0A"/>
  </w:style>
  <w:style w:type="character" w:customStyle="1" w:styleId="lightheader">
    <w:name w:val="lightheader"/>
    <w:rsid w:val="00A83D0A"/>
  </w:style>
  <w:style w:type="character" w:customStyle="1" w:styleId="datestamp">
    <w:name w:val="datestamp"/>
    <w:rsid w:val="00A83D0A"/>
  </w:style>
  <w:style w:type="character" w:customStyle="1" w:styleId="i">
    <w:name w:val="i"/>
    <w:uiPriority w:val="99"/>
    <w:rsid w:val="00A83D0A"/>
  </w:style>
  <w:style w:type="character" w:customStyle="1" w:styleId="forenames">
    <w:name w:val="forenames"/>
    <w:rsid w:val="00A83D0A"/>
  </w:style>
  <w:style w:type="character" w:customStyle="1" w:styleId="surname">
    <w:name w:val="surname"/>
    <w:rsid w:val="00A83D0A"/>
  </w:style>
  <w:style w:type="character" w:customStyle="1" w:styleId="medium-font">
    <w:name w:val="medium-font"/>
    <w:rsid w:val="00A83D0A"/>
  </w:style>
  <w:style w:type="character" w:customStyle="1" w:styleId="title-link-wrapper">
    <w:name w:val="title-link-wrapper"/>
    <w:rsid w:val="00A83D0A"/>
  </w:style>
  <w:style w:type="character" w:customStyle="1" w:styleId="refpreview">
    <w:name w:val="refpreview"/>
    <w:rsid w:val="00A83D0A"/>
  </w:style>
  <w:style w:type="character" w:customStyle="1" w:styleId="loose1">
    <w:name w:val="loose1"/>
    <w:rsid w:val="00A83D0A"/>
  </w:style>
  <w:style w:type="character" w:customStyle="1" w:styleId="email">
    <w:name w:val="email"/>
    <w:rsid w:val="00A83D0A"/>
  </w:style>
  <w:style w:type="character" w:customStyle="1" w:styleId="gsa">
    <w:name w:val="gs_a"/>
    <w:rsid w:val="00A83D0A"/>
  </w:style>
  <w:style w:type="character" w:customStyle="1" w:styleId="goohl1">
    <w:name w:val="goohl1"/>
    <w:rsid w:val="00A83D0A"/>
  </w:style>
  <w:style w:type="character" w:customStyle="1" w:styleId="mainarttitle">
    <w:name w:val="mainarttitle"/>
    <w:rsid w:val="00A83D0A"/>
  </w:style>
  <w:style w:type="character" w:customStyle="1" w:styleId="mainartauthor">
    <w:name w:val="mainartauthor"/>
    <w:rsid w:val="00A83D0A"/>
  </w:style>
  <w:style w:type="character" w:customStyle="1" w:styleId="mainartdate">
    <w:name w:val="mainartdate"/>
    <w:rsid w:val="00A83D0A"/>
  </w:style>
  <w:style w:type="character" w:customStyle="1" w:styleId="gsggs">
    <w:name w:val="gs_ggs"/>
    <w:rsid w:val="00A83D0A"/>
  </w:style>
  <w:style w:type="character" w:customStyle="1" w:styleId="ahead">
    <w:name w:val="a_head"/>
    <w:rsid w:val="00A83D0A"/>
  </w:style>
  <w:style w:type="character" w:customStyle="1" w:styleId="articleauthor">
    <w:name w:val="articleauthor"/>
    <w:rsid w:val="00A83D0A"/>
  </w:style>
  <w:style w:type="character" w:customStyle="1" w:styleId="footnote">
    <w:name w:val="footnote"/>
    <w:rsid w:val="00A83D0A"/>
  </w:style>
  <w:style w:type="character" w:customStyle="1" w:styleId="docbody">
    <w:name w:val="docbody"/>
    <w:rsid w:val="00A83D0A"/>
  </w:style>
  <w:style w:type="character" w:customStyle="1" w:styleId="superscript">
    <w:name w:val="superscript"/>
    <w:rsid w:val="00A83D0A"/>
  </w:style>
  <w:style w:type="character" w:customStyle="1" w:styleId="citeChar2">
    <w:name w:val="cite Char"/>
    <w:locked/>
    <w:rsid w:val="00A83D0A"/>
    <w:rPr>
      <w:b/>
      <w:bCs w:val="0"/>
      <w:u w:val="single"/>
    </w:rPr>
  </w:style>
  <w:style w:type="character" w:customStyle="1" w:styleId="StyleUnderlineChar">
    <w:name w:val="Style Underline Char"/>
    <w:locked/>
    <w:rsid w:val="00A83D0A"/>
    <w:rPr>
      <w:u w:val="single"/>
    </w:rPr>
  </w:style>
  <w:style w:type="character" w:customStyle="1" w:styleId="CitesCharChar">
    <w:name w:val="Cites Char Char"/>
    <w:locked/>
    <w:rsid w:val="00A83D0A"/>
    <w:rPr>
      <w:b/>
      <w:bCs/>
    </w:rPr>
  </w:style>
  <w:style w:type="character" w:customStyle="1" w:styleId="bwxsm">
    <w:name w:val="b w xsm"/>
    <w:rsid w:val="00A83D0A"/>
  </w:style>
  <w:style w:type="character" w:customStyle="1" w:styleId="fstd">
    <w:name w:val="f std"/>
    <w:rsid w:val="00A83D0A"/>
  </w:style>
  <w:style w:type="character" w:customStyle="1" w:styleId="gl">
    <w:name w:val="gl"/>
    <w:rsid w:val="00A83D0A"/>
  </w:style>
  <w:style w:type="character" w:customStyle="1" w:styleId="heading2char2charchar1">
    <w:name w:val="heading2char2charchar1"/>
    <w:rsid w:val="00A83D0A"/>
  </w:style>
  <w:style w:type="character" w:customStyle="1" w:styleId="charchar60">
    <w:name w:val="charchar6"/>
    <w:rsid w:val="00A83D0A"/>
  </w:style>
  <w:style w:type="character" w:customStyle="1" w:styleId="bio1">
    <w:name w:val="bio1"/>
    <w:rsid w:val="00A83D0A"/>
    <w:rPr>
      <w:rFonts w:ascii="Arial" w:hAnsi="Arial" w:cs="Arial" w:hint="default"/>
      <w:i/>
      <w:iCs/>
      <w:color w:val="000000"/>
      <w:sz w:val="20"/>
      <w:szCs w:val="20"/>
    </w:rPr>
  </w:style>
  <w:style w:type="character" w:customStyle="1" w:styleId="cardCharCharCharCharCharChar">
    <w:name w:val="card Char Char Char Char Char Char"/>
    <w:rsid w:val="00A83D0A"/>
    <w:rPr>
      <w:sz w:val="24"/>
      <w:szCs w:val="24"/>
      <w:lang w:val="en-US" w:eastAsia="en-US" w:bidi="ar-SA"/>
    </w:rPr>
  </w:style>
  <w:style w:type="character" w:customStyle="1" w:styleId="Style24ptBoldUnderlineCenteredCharChar">
    <w:name w:val="Style 24 pt Bold Underline Centered Char Char"/>
    <w:rsid w:val="00A83D0A"/>
    <w:rPr>
      <w:b/>
      <w:bCs/>
      <w:sz w:val="48"/>
      <w:szCs w:val="24"/>
      <w:u w:val="single"/>
      <w:lang w:val="en-US" w:eastAsia="en-US" w:bidi="ar-SA"/>
    </w:rPr>
  </w:style>
  <w:style w:type="character" w:customStyle="1" w:styleId="TagCiteCharChar0">
    <w:name w:val="Tag / Cite Char Char"/>
    <w:rsid w:val="00A83D0A"/>
    <w:rPr>
      <w:b/>
      <w:bCs w:val="0"/>
      <w:color w:val="000000"/>
      <w:sz w:val="24"/>
      <w:szCs w:val="24"/>
      <w:lang w:val="en-US" w:eastAsia="en-US" w:bidi="ar-SA"/>
    </w:rPr>
  </w:style>
  <w:style w:type="character" w:customStyle="1" w:styleId="CardTextUnderlinedCharChar">
    <w:name w:val="Card Text Underlined Char Char"/>
    <w:rsid w:val="00A83D0A"/>
    <w:rPr>
      <w:rFonts w:ascii="Arial Narrow" w:hAnsi="Arial Narrow" w:hint="default"/>
      <w:szCs w:val="24"/>
      <w:u w:val="single"/>
      <w:lang w:val="en-US" w:eastAsia="en-US" w:bidi="ar-SA"/>
    </w:rPr>
  </w:style>
  <w:style w:type="character" w:customStyle="1" w:styleId="CardTagCharCharChar">
    <w:name w:val="Card Tag Char Char Char"/>
    <w:rsid w:val="00A83D0A"/>
    <w:rPr>
      <w:b/>
      <w:bCs w:val="0"/>
      <w:sz w:val="24"/>
      <w:szCs w:val="24"/>
      <w:lang w:val="en-US" w:eastAsia="en-US" w:bidi="ar-SA"/>
    </w:rPr>
  </w:style>
  <w:style w:type="character" w:customStyle="1" w:styleId="mainbody">
    <w:name w:val="mainbody"/>
    <w:rsid w:val="00A83D0A"/>
  </w:style>
  <w:style w:type="character" w:customStyle="1" w:styleId="UnderlineStyleChar2">
    <w:name w:val="Underline Style Char2"/>
    <w:rsid w:val="00A83D0A"/>
    <w:rPr>
      <w:rFonts w:ascii="Garamond" w:hAnsi="Garamond" w:hint="default"/>
      <w:sz w:val="22"/>
      <w:szCs w:val="24"/>
      <w:u w:val="single"/>
      <w:lang w:val="en-US" w:eastAsia="en-US" w:bidi="ar-SA"/>
    </w:rPr>
  </w:style>
  <w:style w:type="character" w:customStyle="1" w:styleId="Style1Char2">
    <w:name w:val="Style1 Char2"/>
    <w:rsid w:val="00A83D0A"/>
    <w:rPr>
      <w:szCs w:val="24"/>
    </w:rPr>
  </w:style>
  <w:style w:type="character" w:customStyle="1" w:styleId="t13">
    <w:name w:val="t13"/>
    <w:rsid w:val="00A83D0A"/>
  </w:style>
  <w:style w:type="character" w:customStyle="1" w:styleId="lead">
    <w:name w:val="lead"/>
    <w:rsid w:val="00A83D0A"/>
  </w:style>
  <w:style w:type="paragraph" w:customStyle="1" w:styleId="CardDownx1">
    <w:name w:val="CardDown x1"/>
    <w:basedOn w:val="Normal"/>
    <w:link w:val="CardDownx1Char"/>
    <w:rsid w:val="00A83D0A"/>
  </w:style>
  <w:style w:type="character" w:customStyle="1" w:styleId="CardDownx1Char">
    <w:name w:val="CardDown x1 Char"/>
    <w:link w:val="CardDownx1"/>
    <w:locked/>
    <w:rsid w:val="00A83D0A"/>
    <w:rPr>
      <w:rFonts w:ascii="Calibri" w:hAnsi="Calibri"/>
      <w:sz w:val="22"/>
    </w:rPr>
  </w:style>
  <w:style w:type="character" w:customStyle="1" w:styleId="CharChar17">
    <w:name w:val="Char Char17"/>
    <w:locked/>
    <w:rsid w:val="00A83D0A"/>
    <w:rPr>
      <w:rFonts w:ascii="Arial" w:hAnsi="Arial" w:cs="Arial" w:hint="default"/>
      <w:b/>
      <w:bCs/>
      <w:sz w:val="26"/>
      <w:szCs w:val="26"/>
    </w:rPr>
  </w:style>
  <w:style w:type="character" w:customStyle="1" w:styleId="address">
    <w:name w:val="address"/>
    <w:rsid w:val="00A83D0A"/>
  </w:style>
  <w:style w:type="character" w:customStyle="1" w:styleId="ilspan">
    <w:name w:val="il_span"/>
    <w:rsid w:val="00A83D0A"/>
  </w:style>
  <w:style w:type="character" w:customStyle="1" w:styleId="articletitle1">
    <w:name w:val="articletitle1"/>
    <w:rsid w:val="00A83D0A"/>
    <w:rPr>
      <w:rFonts w:ascii="Times New Roman" w:hAnsi="Times New Roman" w:cs="Times New Roman" w:hint="default"/>
      <w:b/>
      <w:bCs/>
      <w:sz w:val="36"/>
      <w:szCs w:val="36"/>
    </w:rPr>
  </w:style>
  <w:style w:type="character" w:customStyle="1" w:styleId="leftidx1">
    <w:name w:val="leftidx1"/>
    <w:rsid w:val="00A83D0A"/>
    <w:rPr>
      <w:rFonts w:ascii="Verdana" w:hAnsi="Verdana" w:hint="default"/>
      <w:sz w:val="22"/>
      <w:szCs w:val="22"/>
    </w:rPr>
  </w:style>
  <w:style w:type="character" w:customStyle="1" w:styleId="blue1">
    <w:name w:val="blue1"/>
    <w:rsid w:val="00A83D0A"/>
    <w:rPr>
      <w:color w:val="0000FF"/>
    </w:rPr>
  </w:style>
  <w:style w:type="character" w:customStyle="1" w:styleId="author-link1">
    <w:name w:val="author-link1"/>
    <w:rsid w:val="00A83D0A"/>
    <w:rPr>
      <w:b w:val="0"/>
      <w:bCs w:val="0"/>
    </w:rPr>
  </w:style>
  <w:style w:type="character" w:customStyle="1" w:styleId="black1">
    <w:name w:val="black1"/>
    <w:rsid w:val="00A83D0A"/>
    <w:rPr>
      <w:color w:val="000000"/>
    </w:rPr>
  </w:style>
  <w:style w:type="character" w:customStyle="1" w:styleId="StyleunderlinedCharBold">
    <w:name w:val="Style underlined Char + Bold"/>
    <w:rsid w:val="00A83D0A"/>
    <w:rPr>
      <w:rFonts w:ascii="Times New Roman" w:hAnsi="Times New Roman" w:cs="Times New Roman" w:hint="default"/>
      <w:b/>
      <w:bCs/>
      <w:sz w:val="21"/>
      <w:szCs w:val="24"/>
      <w:u w:val="single"/>
    </w:rPr>
  </w:style>
  <w:style w:type="character" w:customStyle="1" w:styleId="ThickUnderlineCharChar">
    <w:name w:val="Thick Underline Char Char"/>
    <w:rsid w:val="00A83D0A"/>
    <w:rPr>
      <w:rFonts w:ascii="Calibri" w:eastAsia="Calibri" w:hAnsi="Calibri" w:hint="default"/>
    </w:rPr>
  </w:style>
  <w:style w:type="character" w:customStyle="1" w:styleId="CardUnderline">
    <w:name w:val="Card Underline"/>
    <w:rsid w:val="00A83D0A"/>
    <w:rPr>
      <w:rFonts w:ascii="Times New Roman" w:hAnsi="Times New Roman" w:cs="Times New Roman" w:hint="default"/>
      <w:sz w:val="20"/>
      <w:u w:val="single"/>
    </w:rPr>
  </w:style>
  <w:style w:type="character" w:customStyle="1" w:styleId="lingoregion">
    <w:name w:val="lingo_region"/>
    <w:rsid w:val="00A83D0A"/>
  </w:style>
  <w:style w:type="character" w:customStyle="1" w:styleId="cite0">
    <w:name w:val="%cite"/>
    <w:rsid w:val="00A83D0A"/>
    <w:rPr>
      <w:rFonts w:ascii="Times New Roman" w:hAnsi="Times New Roman" w:cs="Times New Roman" w:hint="default"/>
      <w:b/>
      <w:bCs w:val="0"/>
      <w:sz w:val="24"/>
    </w:rPr>
  </w:style>
  <w:style w:type="character" w:customStyle="1" w:styleId="Emphasis21">
    <w:name w:val="%Emphasis2"/>
    <w:rsid w:val="00A83D0A"/>
    <w:rPr>
      <w:rFonts w:ascii="Cooper Black" w:hAnsi="Cooper Black" w:hint="default"/>
      <w:iCs/>
      <w:u w:val="single"/>
    </w:rPr>
  </w:style>
  <w:style w:type="character" w:customStyle="1" w:styleId="bodycontentlink">
    <w:name w:val="bodycontentlink"/>
    <w:rsid w:val="00A83D0A"/>
  </w:style>
  <w:style w:type="character" w:customStyle="1" w:styleId="AAAcite">
    <w:name w:val="AAAcite"/>
    <w:rsid w:val="00A83D0A"/>
    <w:rPr>
      <w:rFonts w:ascii="Times New Roman" w:hAnsi="Times New Roman" w:cs="Times New Roman" w:hint="default"/>
      <w:b/>
      <w:bCs w:val="0"/>
      <w:sz w:val="24"/>
    </w:rPr>
  </w:style>
  <w:style w:type="character" w:customStyle="1" w:styleId="tmplheaderlink">
    <w:name w:val="tmplheaderlink"/>
    <w:rsid w:val="00A83D0A"/>
    <w:rPr>
      <w:rFonts w:ascii="Times New Roman" w:hAnsi="Times New Roman" w:cs="Times New Roman" w:hint="default"/>
    </w:rPr>
  </w:style>
  <w:style w:type="character" w:customStyle="1" w:styleId="UnderlinedEvidenceCharChar">
    <w:name w:val="Underlined Evidence Char Char"/>
    <w:rsid w:val="00A83D0A"/>
    <w:rPr>
      <w:rFonts w:ascii="Verdana" w:hAnsi="Verdana" w:hint="default"/>
      <w:sz w:val="21"/>
      <w:szCs w:val="21"/>
      <w:u w:val="thick"/>
      <w:lang w:val="en-US" w:eastAsia="en-US" w:bidi="ar-SA"/>
    </w:rPr>
  </w:style>
  <w:style w:type="character" w:customStyle="1" w:styleId="role">
    <w:name w:val="role"/>
    <w:rsid w:val="00A83D0A"/>
  </w:style>
  <w:style w:type="character" w:customStyle="1" w:styleId="pagination">
    <w:name w:val="pagination"/>
    <w:rsid w:val="00A83D0A"/>
  </w:style>
  <w:style w:type="character" w:customStyle="1" w:styleId="doi">
    <w:name w:val="doi"/>
    <w:rsid w:val="00A83D0A"/>
  </w:style>
  <w:style w:type="character" w:customStyle="1" w:styleId="bodycontents">
    <w:name w:val="bodycontents"/>
    <w:rsid w:val="00A83D0A"/>
  </w:style>
  <w:style w:type="character" w:customStyle="1" w:styleId="comma">
    <w:name w:val="comma"/>
    <w:rsid w:val="00A83D0A"/>
  </w:style>
  <w:style w:type="character" w:customStyle="1" w:styleId="pad5right">
    <w:name w:val="pad5right"/>
    <w:rsid w:val="00A83D0A"/>
  </w:style>
  <w:style w:type="character" w:customStyle="1" w:styleId="entry-date">
    <w:name w:val="entry-date"/>
    <w:rsid w:val="00A83D0A"/>
  </w:style>
  <w:style w:type="character" w:customStyle="1" w:styleId="desc">
    <w:name w:val="desc"/>
    <w:rsid w:val="00A83D0A"/>
  </w:style>
  <w:style w:type="character" w:customStyle="1" w:styleId="divider">
    <w:name w:val="divider"/>
    <w:rsid w:val="00A83D0A"/>
  </w:style>
  <w:style w:type="character" w:customStyle="1" w:styleId="blogdate">
    <w:name w:val="blogdate"/>
    <w:rsid w:val="00A83D0A"/>
  </w:style>
  <w:style w:type="character" w:customStyle="1" w:styleId="ticker">
    <w:name w:val="ticker"/>
    <w:rsid w:val="00A83D0A"/>
  </w:style>
  <w:style w:type="character" w:customStyle="1" w:styleId="posted">
    <w:name w:val="posted"/>
    <w:rsid w:val="00A83D0A"/>
  </w:style>
  <w:style w:type="character" w:customStyle="1" w:styleId="time">
    <w:name w:val="time"/>
    <w:rsid w:val="00A83D0A"/>
  </w:style>
  <w:style w:type="character" w:customStyle="1" w:styleId="dot">
    <w:name w:val="dot"/>
    <w:rsid w:val="00A83D0A"/>
  </w:style>
  <w:style w:type="character" w:customStyle="1" w:styleId="hn-date">
    <w:name w:val="hn-date"/>
    <w:rsid w:val="00A83D0A"/>
  </w:style>
  <w:style w:type="character" w:customStyle="1" w:styleId="location">
    <w:name w:val="location"/>
    <w:rsid w:val="00A83D0A"/>
  </w:style>
  <w:style w:type="character" w:customStyle="1" w:styleId="arial11">
    <w:name w:val="arial_11"/>
    <w:rsid w:val="00A83D0A"/>
  </w:style>
  <w:style w:type="character" w:customStyle="1" w:styleId="dropcap-letter">
    <w:name w:val="dropcap-letter"/>
    <w:rsid w:val="00A83D0A"/>
  </w:style>
  <w:style w:type="character" w:customStyle="1" w:styleId="offscreen">
    <w:name w:val="offscreen"/>
    <w:rsid w:val="00A83D0A"/>
  </w:style>
  <w:style w:type="character" w:customStyle="1" w:styleId="linked-in">
    <w:name w:val="linked-in"/>
    <w:rsid w:val="00A83D0A"/>
  </w:style>
  <w:style w:type="character" w:customStyle="1" w:styleId="in-widget">
    <w:name w:val="in-widget"/>
    <w:rsid w:val="00A83D0A"/>
  </w:style>
  <w:style w:type="character" w:customStyle="1" w:styleId="in-right">
    <w:name w:val="in-right"/>
    <w:rsid w:val="00A83D0A"/>
  </w:style>
  <w:style w:type="character" w:customStyle="1" w:styleId="tickerwrap">
    <w:name w:val="ticker_wrap"/>
    <w:rsid w:val="00A83D0A"/>
  </w:style>
  <w:style w:type="character" w:customStyle="1" w:styleId="divs">
    <w:name w:val="divs"/>
    <w:rsid w:val="00A83D0A"/>
  </w:style>
  <w:style w:type="character" w:customStyle="1" w:styleId="in-top">
    <w:name w:val="in-top"/>
    <w:rsid w:val="00A83D0A"/>
  </w:style>
  <w:style w:type="character" w:customStyle="1" w:styleId="article-date">
    <w:name w:val="article-date"/>
    <w:rsid w:val="00A83D0A"/>
  </w:style>
  <w:style w:type="character" w:customStyle="1" w:styleId="bodysubtoc">
    <w:name w:val="bodysubtoc"/>
    <w:rsid w:val="00A83D0A"/>
  </w:style>
  <w:style w:type="character" w:customStyle="1" w:styleId="lefttitlesmaller">
    <w:name w:val="lefttitlesmaller"/>
    <w:rsid w:val="00A83D0A"/>
  </w:style>
  <w:style w:type="character" w:customStyle="1" w:styleId="mb">
    <w:name w:val="mb"/>
    <w:rsid w:val="00A83D0A"/>
  </w:style>
  <w:style w:type="character" w:customStyle="1" w:styleId="field-content">
    <w:name w:val="field-content"/>
    <w:rsid w:val="00A83D0A"/>
  </w:style>
  <w:style w:type="character" w:customStyle="1" w:styleId="submitted-date">
    <w:name w:val="submitted-date"/>
    <w:rsid w:val="00A83D0A"/>
  </w:style>
  <w:style w:type="character" w:customStyle="1" w:styleId="submitted-time">
    <w:name w:val="submitted-time"/>
    <w:rsid w:val="00A83D0A"/>
  </w:style>
  <w:style w:type="character" w:customStyle="1" w:styleId="A2">
    <w:name w:val="A2"/>
    <w:uiPriority w:val="99"/>
    <w:rsid w:val="00A83D0A"/>
    <w:rPr>
      <w:rFonts w:ascii="Sabon LT Std" w:hAnsi="Sabon LT Std" w:cs="Sabon LT Std" w:hint="default"/>
      <w:color w:val="000000"/>
      <w:sz w:val="15"/>
      <w:szCs w:val="15"/>
    </w:rPr>
  </w:style>
  <w:style w:type="character" w:customStyle="1" w:styleId="searchword">
    <w:name w:val="searchword"/>
    <w:rsid w:val="00A83D0A"/>
  </w:style>
  <w:style w:type="character" w:customStyle="1" w:styleId="meta-prep">
    <w:name w:val="meta-prep"/>
    <w:rsid w:val="00A83D0A"/>
  </w:style>
  <w:style w:type="numbering" w:customStyle="1" w:styleId="1ai1">
    <w:name w:val="1 / a / i1"/>
    <w:rsid w:val="00A83D0A"/>
    <w:pPr>
      <w:numPr>
        <w:numId w:val="13"/>
      </w:numPr>
    </w:pPr>
  </w:style>
  <w:style w:type="numbering" w:styleId="1ai">
    <w:name w:val="Outline List 1"/>
    <w:basedOn w:val="NoList"/>
    <w:unhideWhenUsed/>
    <w:rsid w:val="00A83D0A"/>
    <w:pPr>
      <w:numPr>
        <w:numId w:val="14"/>
      </w:numPr>
    </w:pPr>
  </w:style>
  <w:style w:type="character" w:customStyle="1" w:styleId="FontStyle310">
    <w:name w:val="Font Style310"/>
    <w:uiPriority w:val="99"/>
    <w:rsid w:val="00A83D0A"/>
    <w:rPr>
      <w:rFonts w:ascii="Times New Roman" w:hAnsi="Times New Roman" w:cs="Times New Roman"/>
      <w:b/>
      <w:bCs/>
      <w:i/>
      <w:iCs/>
      <w:spacing w:val="-10"/>
      <w:sz w:val="18"/>
      <w:szCs w:val="18"/>
    </w:rPr>
  </w:style>
  <w:style w:type="character" w:customStyle="1" w:styleId="FontStyle329">
    <w:name w:val="Font Style329"/>
    <w:uiPriority w:val="99"/>
    <w:rsid w:val="00A83D0A"/>
    <w:rPr>
      <w:rFonts w:ascii="Times New Roman" w:hAnsi="Times New Roman" w:cs="Times New Roman"/>
      <w:b/>
      <w:bCs/>
      <w:spacing w:val="-10"/>
      <w:sz w:val="18"/>
      <w:szCs w:val="18"/>
    </w:rPr>
  </w:style>
  <w:style w:type="character" w:customStyle="1" w:styleId="FontStyle370">
    <w:name w:val="Font Style370"/>
    <w:uiPriority w:val="99"/>
    <w:rsid w:val="00A83D0A"/>
    <w:rPr>
      <w:rFonts w:ascii="Cambria" w:hAnsi="Cambria" w:cs="Cambria"/>
      <w:b/>
      <w:bCs/>
      <w:spacing w:val="-10"/>
      <w:sz w:val="18"/>
      <w:szCs w:val="18"/>
    </w:rPr>
  </w:style>
  <w:style w:type="character" w:customStyle="1" w:styleId="FontStyle302">
    <w:name w:val="Font Style302"/>
    <w:uiPriority w:val="99"/>
    <w:rsid w:val="00A83D0A"/>
    <w:rPr>
      <w:rFonts w:ascii="Times New Roman" w:hAnsi="Times New Roman" w:cs="Times New Roman"/>
      <w:b/>
      <w:bCs/>
      <w:sz w:val="22"/>
      <w:szCs w:val="22"/>
    </w:rPr>
  </w:style>
  <w:style w:type="character" w:customStyle="1" w:styleId="FontStyle347">
    <w:name w:val="Font Style347"/>
    <w:uiPriority w:val="99"/>
    <w:rsid w:val="00A83D0A"/>
    <w:rPr>
      <w:rFonts w:ascii="Times New Roman" w:hAnsi="Times New Roman" w:cs="Times New Roman"/>
      <w:b/>
      <w:bCs/>
      <w:spacing w:val="-10"/>
      <w:sz w:val="20"/>
      <w:szCs w:val="20"/>
    </w:rPr>
  </w:style>
  <w:style w:type="paragraph" w:customStyle="1" w:styleId="Style27">
    <w:name w:val="Style27"/>
    <w:basedOn w:val="Normal"/>
    <w:uiPriority w:val="99"/>
    <w:rsid w:val="00A83D0A"/>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A83D0A"/>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A83D0A"/>
    <w:rPr>
      <w:rFonts w:ascii="Times New Roman" w:hAnsi="Times New Roman" w:cs="Times New Roman"/>
      <w:spacing w:val="-10"/>
      <w:sz w:val="18"/>
      <w:szCs w:val="18"/>
    </w:rPr>
  </w:style>
  <w:style w:type="character" w:customStyle="1" w:styleId="FontStyle312">
    <w:name w:val="Font Style312"/>
    <w:uiPriority w:val="99"/>
    <w:rsid w:val="00A83D0A"/>
    <w:rPr>
      <w:rFonts w:ascii="Times New Roman" w:hAnsi="Times New Roman" w:cs="Times New Roman"/>
      <w:b/>
      <w:bCs/>
      <w:spacing w:val="-10"/>
      <w:sz w:val="16"/>
      <w:szCs w:val="16"/>
    </w:rPr>
  </w:style>
  <w:style w:type="character" w:customStyle="1" w:styleId="FontStyle346">
    <w:name w:val="Font Style346"/>
    <w:uiPriority w:val="99"/>
    <w:rsid w:val="00A83D0A"/>
    <w:rPr>
      <w:rFonts w:ascii="Times New Roman" w:hAnsi="Times New Roman" w:cs="Times New Roman"/>
      <w:b/>
      <w:bCs/>
      <w:spacing w:val="-10"/>
      <w:sz w:val="18"/>
      <w:szCs w:val="18"/>
    </w:rPr>
  </w:style>
  <w:style w:type="character" w:customStyle="1" w:styleId="FontStyle330">
    <w:name w:val="Font Style330"/>
    <w:uiPriority w:val="99"/>
    <w:rsid w:val="00A83D0A"/>
    <w:rPr>
      <w:rFonts w:ascii="Times New Roman" w:hAnsi="Times New Roman" w:cs="Times New Roman"/>
      <w:b/>
      <w:bCs/>
      <w:sz w:val="16"/>
      <w:szCs w:val="16"/>
    </w:rPr>
  </w:style>
  <w:style w:type="character" w:customStyle="1" w:styleId="FontStyle372">
    <w:name w:val="Font Style372"/>
    <w:uiPriority w:val="99"/>
    <w:rsid w:val="00A83D0A"/>
    <w:rPr>
      <w:rFonts w:ascii="Times New Roman" w:hAnsi="Times New Roman" w:cs="Times New Roman"/>
      <w:b/>
      <w:bCs/>
      <w:sz w:val="16"/>
      <w:szCs w:val="16"/>
    </w:rPr>
  </w:style>
  <w:style w:type="paragraph" w:customStyle="1" w:styleId="Style59">
    <w:name w:val="Style59"/>
    <w:basedOn w:val="Normal"/>
    <w:uiPriority w:val="99"/>
    <w:rsid w:val="00A83D0A"/>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A83D0A"/>
    <w:rPr>
      <w:rFonts w:ascii="Times New Roman" w:hAnsi="Times New Roman" w:cs="Times New Roman"/>
      <w:b/>
      <w:bCs/>
      <w:i/>
      <w:iCs/>
      <w:sz w:val="16"/>
      <w:szCs w:val="16"/>
    </w:rPr>
  </w:style>
  <w:style w:type="paragraph" w:customStyle="1" w:styleId="Style200">
    <w:name w:val="Style20"/>
    <w:basedOn w:val="Normal"/>
    <w:uiPriority w:val="99"/>
    <w:rsid w:val="00A83D0A"/>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A83D0A"/>
    <w:rPr>
      <w:rFonts w:ascii="Times New Roman" w:hAnsi="Times New Roman" w:cs="Times New Roman"/>
      <w:smallCaps/>
      <w:sz w:val="14"/>
      <w:szCs w:val="14"/>
    </w:rPr>
  </w:style>
  <w:style w:type="paragraph" w:customStyle="1" w:styleId="Style89">
    <w:name w:val="Style89"/>
    <w:basedOn w:val="Normal"/>
    <w:uiPriority w:val="99"/>
    <w:rsid w:val="00A83D0A"/>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A83D0A"/>
    <w:rPr>
      <w:rFonts w:ascii="Times New Roman" w:hAnsi="Times New Roman" w:cs="Times New Roman"/>
      <w:b/>
      <w:bCs/>
      <w:spacing w:val="-10"/>
      <w:sz w:val="22"/>
      <w:szCs w:val="22"/>
    </w:rPr>
  </w:style>
  <w:style w:type="character" w:customStyle="1" w:styleId="FontStyle320">
    <w:name w:val="Font Style320"/>
    <w:uiPriority w:val="99"/>
    <w:rsid w:val="00A83D0A"/>
    <w:rPr>
      <w:rFonts w:ascii="Times New Roman" w:hAnsi="Times New Roman" w:cs="Times New Roman"/>
      <w:b/>
      <w:bCs/>
      <w:spacing w:val="-10"/>
      <w:sz w:val="22"/>
      <w:szCs w:val="22"/>
    </w:rPr>
  </w:style>
  <w:style w:type="character" w:customStyle="1" w:styleId="FontStyle352">
    <w:name w:val="Font Style352"/>
    <w:uiPriority w:val="99"/>
    <w:rsid w:val="00A83D0A"/>
    <w:rPr>
      <w:rFonts w:ascii="Times New Roman" w:hAnsi="Times New Roman" w:cs="Times New Roman"/>
      <w:b/>
      <w:bCs/>
      <w:sz w:val="16"/>
      <w:szCs w:val="16"/>
    </w:rPr>
  </w:style>
  <w:style w:type="character" w:customStyle="1" w:styleId="FontStyle356">
    <w:name w:val="Font Style356"/>
    <w:uiPriority w:val="99"/>
    <w:rsid w:val="00A83D0A"/>
    <w:rPr>
      <w:rFonts w:ascii="Times New Roman" w:hAnsi="Times New Roman" w:cs="Times New Roman"/>
      <w:b/>
      <w:bCs/>
      <w:spacing w:val="-10"/>
      <w:sz w:val="22"/>
      <w:szCs w:val="22"/>
    </w:rPr>
  </w:style>
  <w:style w:type="character" w:customStyle="1" w:styleId="FontStyle298">
    <w:name w:val="Font Style298"/>
    <w:uiPriority w:val="99"/>
    <w:rsid w:val="00A83D0A"/>
    <w:rPr>
      <w:rFonts w:ascii="Times New Roman" w:hAnsi="Times New Roman" w:cs="Times New Roman"/>
      <w:sz w:val="18"/>
      <w:szCs w:val="18"/>
    </w:rPr>
  </w:style>
  <w:style w:type="character" w:customStyle="1" w:styleId="FontStyle311">
    <w:name w:val="Font Style311"/>
    <w:uiPriority w:val="99"/>
    <w:rsid w:val="00A83D0A"/>
    <w:rPr>
      <w:rFonts w:ascii="Times New Roman" w:hAnsi="Times New Roman" w:cs="Times New Roman"/>
      <w:b/>
      <w:bCs/>
      <w:spacing w:val="-10"/>
      <w:sz w:val="18"/>
      <w:szCs w:val="18"/>
    </w:rPr>
  </w:style>
  <w:style w:type="character" w:customStyle="1" w:styleId="FontStyle332">
    <w:name w:val="Font Style332"/>
    <w:uiPriority w:val="99"/>
    <w:rsid w:val="00A83D0A"/>
    <w:rPr>
      <w:rFonts w:ascii="Times New Roman" w:hAnsi="Times New Roman" w:cs="Times New Roman"/>
      <w:b/>
      <w:bCs/>
      <w:i/>
      <w:iCs/>
      <w:spacing w:val="-10"/>
      <w:sz w:val="20"/>
      <w:szCs w:val="20"/>
    </w:rPr>
  </w:style>
  <w:style w:type="character" w:customStyle="1" w:styleId="FontStyle371">
    <w:name w:val="Font Style371"/>
    <w:uiPriority w:val="99"/>
    <w:rsid w:val="00A83D0A"/>
    <w:rPr>
      <w:rFonts w:ascii="Times New Roman" w:hAnsi="Times New Roman" w:cs="Times New Roman"/>
      <w:sz w:val="16"/>
      <w:szCs w:val="16"/>
    </w:rPr>
  </w:style>
  <w:style w:type="character" w:customStyle="1" w:styleId="FontStyle350">
    <w:name w:val="Font Style350"/>
    <w:uiPriority w:val="99"/>
    <w:rsid w:val="00A83D0A"/>
    <w:rPr>
      <w:rFonts w:ascii="Times New Roman" w:hAnsi="Times New Roman" w:cs="Times New Roman"/>
      <w:b/>
      <w:bCs/>
      <w:i/>
      <w:iCs/>
      <w:sz w:val="20"/>
      <w:szCs w:val="20"/>
    </w:rPr>
  </w:style>
  <w:style w:type="paragraph" w:customStyle="1" w:styleId="Style8">
    <w:name w:val="Style8"/>
    <w:basedOn w:val="Normal"/>
    <w:uiPriority w:val="99"/>
    <w:rsid w:val="00A83D0A"/>
    <w:pPr>
      <w:widowControl w:val="0"/>
      <w:autoSpaceDE w:val="0"/>
      <w:autoSpaceDN w:val="0"/>
      <w:adjustRightInd w:val="0"/>
    </w:pPr>
    <w:rPr>
      <w:rFonts w:eastAsia="Times New Roman"/>
      <w:sz w:val="24"/>
    </w:rPr>
  </w:style>
  <w:style w:type="paragraph" w:customStyle="1" w:styleId="Style5">
    <w:name w:val="Style5"/>
    <w:basedOn w:val="Normal"/>
    <w:uiPriority w:val="99"/>
    <w:rsid w:val="00A83D0A"/>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A83D0A"/>
    <w:pPr>
      <w:widowControl w:val="0"/>
      <w:autoSpaceDE w:val="0"/>
      <w:autoSpaceDN w:val="0"/>
      <w:adjustRightInd w:val="0"/>
    </w:pPr>
    <w:rPr>
      <w:rFonts w:eastAsia="Times New Roman"/>
      <w:sz w:val="24"/>
    </w:rPr>
  </w:style>
  <w:style w:type="character" w:customStyle="1" w:styleId="FontStyle351">
    <w:name w:val="Font Style351"/>
    <w:uiPriority w:val="99"/>
    <w:rsid w:val="00A83D0A"/>
    <w:rPr>
      <w:rFonts w:ascii="Times New Roman" w:hAnsi="Times New Roman" w:cs="Times New Roman"/>
      <w:b/>
      <w:bCs/>
      <w:sz w:val="22"/>
      <w:szCs w:val="22"/>
    </w:rPr>
  </w:style>
  <w:style w:type="paragraph" w:customStyle="1" w:styleId="Style10">
    <w:name w:val="Style10"/>
    <w:basedOn w:val="Normal"/>
    <w:uiPriority w:val="99"/>
    <w:rsid w:val="00A83D0A"/>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A83D0A"/>
    <w:pPr>
      <w:widowControl w:val="0"/>
      <w:autoSpaceDE w:val="0"/>
      <w:autoSpaceDN w:val="0"/>
      <w:adjustRightInd w:val="0"/>
      <w:jc w:val="both"/>
    </w:pPr>
    <w:rPr>
      <w:rFonts w:eastAsia="Times New Roman"/>
      <w:sz w:val="24"/>
    </w:rPr>
  </w:style>
  <w:style w:type="character" w:customStyle="1" w:styleId="FontStyle369">
    <w:name w:val="Font Style369"/>
    <w:uiPriority w:val="99"/>
    <w:rsid w:val="00A83D0A"/>
    <w:rPr>
      <w:rFonts w:ascii="Times New Roman" w:hAnsi="Times New Roman" w:cs="Times New Roman"/>
      <w:b/>
      <w:bCs/>
      <w:spacing w:val="-10"/>
      <w:sz w:val="20"/>
      <w:szCs w:val="20"/>
    </w:rPr>
  </w:style>
  <w:style w:type="character" w:customStyle="1" w:styleId="FontStyle357">
    <w:name w:val="Font Style357"/>
    <w:uiPriority w:val="99"/>
    <w:rsid w:val="00A83D0A"/>
    <w:rPr>
      <w:rFonts w:ascii="Times New Roman" w:hAnsi="Times New Roman" w:cs="Times New Roman"/>
      <w:b/>
      <w:bCs/>
      <w:spacing w:val="-10"/>
      <w:sz w:val="22"/>
      <w:szCs w:val="22"/>
    </w:rPr>
  </w:style>
  <w:style w:type="paragraph" w:customStyle="1" w:styleId="Style67">
    <w:name w:val="Style67"/>
    <w:basedOn w:val="Normal"/>
    <w:uiPriority w:val="99"/>
    <w:rsid w:val="00A83D0A"/>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A83D0A"/>
    <w:rPr>
      <w:rFonts w:ascii="Times New Roman" w:hAnsi="Times New Roman" w:cs="Times New Roman"/>
      <w:sz w:val="20"/>
      <w:szCs w:val="20"/>
    </w:rPr>
  </w:style>
  <w:style w:type="character" w:customStyle="1" w:styleId="FontStyle374">
    <w:name w:val="Font Style374"/>
    <w:uiPriority w:val="99"/>
    <w:rsid w:val="00A83D0A"/>
    <w:rPr>
      <w:rFonts w:ascii="Times New Roman" w:hAnsi="Times New Roman" w:cs="Times New Roman"/>
      <w:b/>
      <w:bCs/>
      <w:spacing w:val="-10"/>
      <w:sz w:val="22"/>
      <w:szCs w:val="22"/>
    </w:rPr>
  </w:style>
  <w:style w:type="paragraph" w:customStyle="1" w:styleId="Style30">
    <w:name w:val="Style30"/>
    <w:basedOn w:val="Normal"/>
    <w:uiPriority w:val="99"/>
    <w:rsid w:val="00A83D0A"/>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A83D0A"/>
    <w:rPr>
      <w:rFonts w:ascii="Times New Roman" w:hAnsi="Times New Roman" w:cs="Times New Roman"/>
      <w:smallCaps/>
      <w:sz w:val="16"/>
      <w:szCs w:val="16"/>
    </w:rPr>
  </w:style>
  <w:style w:type="paragraph" w:customStyle="1" w:styleId="Style93">
    <w:name w:val="Style93"/>
    <w:basedOn w:val="Normal"/>
    <w:uiPriority w:val="99"/>
    <w:rsid w:val="00A83D0A"/>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A83D0A"/>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A83D0A"/>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A83D0A"/>
    <w:rPr>
      <w:u w:val="single"/>
    </w:rPr>
  </w:style>
  <w:style w:type="character" w:customStyle="1" w:styleId="SmalltextCharCharCharChar0">
    <w:name w:val="Small text Char Char Char Char"/>
    <w:rsid w:val="00A83D0A"/>
    <w:rPr>
      <w:sz w:val="16"/>
      <w:szCs w:val="24"/>
      <w:lang w:val="en-US" w:eastAsia="en-US" w:bidi="ar-SA"/>
    </w:rPr>
  </w:style>
  <w:style w:type="paragraph" w:customStyle="1" w:styleId="boldcitation">
    <w:name w:val="bold citation"/>
    <w:basedOn w:val="Normal"/>
    <w:rsid w:val="00A83D0A"/>
    <w:rPr>
      <w:rFonts w:ascii="Arial" w:eastAsia="Times New Roman" w:hAnsi="Arial"/>
      <w:b/>
      <w:sz w:val="28"/>
      <w:u w:val="thick"/>
    </w:rPr>
  </w:style>
  <w:style w:type="character" w:customStyle="1" w:styleId="underlinecardChar">
    <w:name w:val="underline card Char"/>
    <w:rsid w:val="00A83D0A"/>
    <w:rPr>
      <w:rFonts w:ascii="Arial" w:hAnsi="Arial"/>
      <w:noProof w:val="0"/>
      <w:sz w:val="18"/>
      <w:szCs w:val="24"/>
      <w:u w:val="single"/>
      <w:lang w:val="en-US" w:eastAsia="en-US" w:bidi="ar-SA"/>
    </w:rPr>
  </w:style>
  <w:style w:type="character" w:customStyle="1" w:styleId="CardsCharCharChar">
    <w:name w:val="Cards Char Char Char"/>
    <w:rsid w:val="00A83D0A"/>
    <w:rPr>
      <w:szCs w:val="24"/>
      <w:lang w:val="en-US" w:eastAsia="en-US" w:bidi="ar-SA"/>
    </w:rPr>
  </w:style>
  <w:style w:type="character" w:customStyle="1" w:styleId="HiddenBlockHeaderChar">
    <w:name w:val="Hidden Block Header Char"/>
    <w:link w:val="HiddenBlockHeader"/>
    <w:rsid w:val="00A83D0A"/>
    <w:rPr>
      <w:rFonts w:ascii="Times New Roman" w:eastAsia="Times New Roman" w:hAnsi="Times New Roman" w:cs="Courier New"/>
      <w:b/>
      <w:bCs/>
      <w:sz w:val="28"/>
      <w:szCs w:val="22"/>
    </w:rPr>
  </w:style>
  <w:style w:type="paragraph" w:customStyle="1" w:styleId="NothingCharChar">
    <w:name w:val="Nothing Char Char"/>
    <w:link w:val="NothingCharCharChar"/>
    <w:rsid w:val="00A83D0A"/>
    <w:pPr>
      <w:jc w:val="both"/>
    </w:pPr>
    <w:rPr>
      <w:rFonts w:ascii="Times New Roman" w:eastAsia="MS Mincho" w:hAnsi="Times New Roman" w:cs="Times New Roman"/>
    </w:rPr>
  </w:style>
  <w:style w:type="character" w:customStyle="1" w:styleId="NothingCharCharChar">
    <w:name w:val="Nothing Char Char Char"/>
    <w:link w:val="NothingCharChar"/>
    <w:rsid w:val="00A83D0A"/>
    <w:rPr>
      <w:rFonts w:ascii="Times New Roman" w:eastAsia="MS Mincho" w:hAnsi="Times New Roman" w:cs="Times New Roman"/>
    </w:rPr>
  </w:style>
  <w:style w:type="character" w:customStyle="1" w:styleId="CardsCharChar">
    <w:name w:val="Cards Char Char"/>
    <w:rsid w:val="00A83D0A"/>
    <w:rPr>
      <w:szCs w:val="24"/>
      <w:lang w:val="en-US" w:eastAsia="en-US" w:bidi="ar-SA"/>
    </w:rPr>
  </w:style>
  <w:style w:type="character" w:customStyle="1" w:styleId="CardsCharCharCharChar">
    <w:name w:val="Cards Char Char Char Char"/>
    <w:rsid w:val="00A83D0A"/>
    <w:rPr>
      <w:szCs w:val="24"/>
      <w:lang w:val="en-US" w:eastAsia="en-US" w:bidi="ar-SA"/>
    </w:rPr>
  </w:style>
  <w:style w:type="character" w:customStyle="1" w:styleId="BlockHeadingsCharChar">
    <w:name w:val="Block Headings Char Char"/>
    <w:rsid w:val="00A83D0A"/>
    <w:rPr>
      <w:b/>
      <w:sz w:val="36"/>
      <w:szCs w:val="24"/>
      <w:u w:val="single"/>
      <w:lang w:val="en-US" w:eastAsia="en-US" w:bidi="ar-SA"/>
    </w:rPr>
  </w:style>
  <w:style w:type="character" w:customStyle="1" w:styleId="NothingChar1">
    <w:name w:val="Nothing Char1"/>
    <w:rsid w:val="00A83D0A"/>
    <w:rPr>
      <w:szCs w:val="24"/>
      <w:lang w:val="en-US" w:eastAsia="en-US" w:bidi="ar-SA"/>
    </w:rPr>
  </w:style>
  <w:style w:type="paragraph" w:customStyle="1" w:styleId="bloctitles">
    <w:name w:val="bloc titles"/>
    <w:basedOn w:val="Heading1"/>
    <w:next w:val="Normal"/>
    <w:link w:val="bloctitlesChar"/>
    <w:autoRedefine/>
    <w:rsid w:val="00A83D0A"/>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val="0"/>
      <w:kern w:val="32"/>
      <w:sz w:val="32"/>
      <w:u w:val="single"/>
    </w:rPr>
  </w:style>
  <w:style w:type="paragraph" w:customStyle="1" w:styleId="NoSpacingCharCharChar">
    <w:name w:val="No Spacing Char Char Char"/>
    <w:next w:val="Normal"/>
    <w:rsid w:val="00A83D0A"/>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A83D0A"/>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val="0"/>
      <w:kern w:val="32"/>
      <w:sz w:val="28"/>
    </w:rPr>
  </w:style>
  <w:style w:type="character" w:customStyle="1" w:styleId="heading3char0">
    <w:name w:val="heading3char"/>
    <w:rsid w:val="00A83D0A"/>
  </w:style>
  <w:style w:type="character" w:customStyle="1" w:styleId="RegularChar">
    <w:name w:val="Regular Char"/>
    <w:link w:val="Regular"/>
    <w:rsid w:val="00A83D0A"/>
    <w:rPr>
      <w:rFonts w:ascii="Garamond" w:eastAsia="Times New Roman" w:hAnsi="Garamond" w:cs="Arial"/>
      <w:bCs/>
      <w:kern w:val="20"/>
      <w:sz w:val="20"/>
      <w:szCs w:val="32"/>
    </w:rPr>
  </w:style>
  <w:style w:type="character" w:customStyle="1" w:styleId="StyleTimesNewRoman">
    <w:name w:val="Style Times New Roman"/>
    <w:rsid w:val="00A83D0A"/>
    <w:rPr>
      <w:rFonts w:ascii="Garamond" w:hAnsi="Garamond"/>
    </w:rPr>
  </w:style>
  <w:style w:type="paragraph" w:customStyle="1" w:styleId="INDENTEDPARAGRAPH">
    <w:name w:val="INDENTED PARAGRAPH"/>
    <w:rsid w:val="00A83D0A"/>
    <w:pPr>
      <w:spacing w:line="360" w:lineRule="atLeast"/>
      <w:ind w:firstLine="864"/>
      <w:jc w:val="both"/>
    </w:pPr>
    <w:rPr>
      <w:rFonts w:ascii="Times New Roman" w:eastAsia="Times New Roman" w:hAnsi="Times New Roman" w:cs="Times New Roman"/>
      <w:szCs w:val="20"/>
    </w:rPr>
  </w:style>
  <w:style w:type="character" w:customStyle="1" w:styleId="IndexHeadersCharChar">
    <w:name w:val="Index Headers Char Char"/>
    <w:rsid w:val="00A83D0A"/>
    <w:rPr>
      <w:rFonts w:cs="Arial"/>
      <w:bCs/>
      <w:caps/>
      <w:color w:val="FFFFFF"/>
      <w:sz w:val="2"/>
      <w:szCs w:val="2"/>
      <w:lang w:val="en-US" w:eastAsia="en-US" w:bidi="ar-SA"/>
    </w:rPr>
  </w:style>
  <w:style w:type="paragraph" w:customStyle="1" w:styleId="Numbering">
    <w:name w:val="Numbering"/>
    <w:basedOn w:val="Normal"/>
    <w:next w:val="Normal"/>
    <w:rsid w:val="00A83D0A"/>
    <w:pPr>
      <w:widowControl w:val="0"/>
      <w:numPr>
        <w:numId w:val="19"/>
      </w:numPr>
      <w:suppressAutoHyphens/>
      <w:spacing w:after="200"/>
    </w:pPr>
    <w:rPr>
      <w:rFonts w:eastAsia="Times New Roman"/>
      <w:b/>
      <w:sz w:val="24"/>
      <w:szCs w:val="18"/>
    </w:rPr>
  </w:style>
  <w:style w:type="paragraph" w:customStyle="1" w:styleId="Un-IndexedHeading">
    <w:name w:val="Un-Indexed Heading"/>
    <w:basedOn w:val="Heading1"/>
    <w:next w:val="Normal"/>
    <w:rsid w:val="00A83D0A"/>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val="0"/>
      <w:kern w:val="32"/>
      <w:sz w:val="32"/>
      <w:u w:val="thick"/>
    </w:rPr>
  </w:style>
  <w:style w:type="paragraph" w:customStyle="1" w:styleId="PageHeader">
    <w:name w:val="Page Header"/>
    <w:basedOn w:val="Normal"/>
    <w:rsid w:val="00A83D0A"/>
    <w:pPr>
      <w:widowControl w:val="0"/>
      <w:numPr>
        <w:numId w:val="22"/>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A83D0A"/>
    <w:pPr>
      <w:numPr>
        <w:numId w:val="17"/>
      </w:numPr>
    </w:pPr>
  </w:style>
  <w:style w:type="paragraph" w:customStyle="1" w:styleId="Lettering">
    <w:name w:val="Lettering"/>
    <w:basedOn w:val="Numbering"/>
    <w:next w:val="Normal"/>
    <w:rsid w:val="00A83D0A"/>
    <w:pPr>
      <w:numPr>
        <w:numId w:val="15"/>
      </w:numPr>
    </w:pPr>
    <w:rPr>
      <w:szCs w:val="22"/>
    </w:rPr>
  </w:style>
  <w:style w:type="paragraph" w:customStyle="1" w:styleId="FileName">
    <w:name w:val="File Name"/>
    <w:basedOn w:val="Normal"/>
    <w:next w:val="Normal"/>
    <w:rsid w:val="00A83D0A"/>
    <w:pPr>
      <w:widowControl w:val="0"/>
      <w:numPr>
        <w:numId w:val="16"/>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A83D0A"/>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A83D0A"/>
    <w:pPr>
      <w:numPr>
        <w:numId w:val="18"/>
      </w:numPr>
      <w:tabs>
        <w:tab w:val="num" w:pos="360"/>
      </w:tabs>
      <w:ind w:left="360"/>
    </w:pPr>
  </w:style>
  <w:style w:type="paragraph" w:customStyle="1" w:styleId="CardContinued1">
    <w:name w:val="Card Continued 1"/>
    <w:basedOn w:val="Normal"/>
    <w:next w:val="Normal"/>
    <w:rsid w:val="00A83D0A"/>
    <w:pPr>
      <w:widowControl w:val="0"/>
      <w:numPr>
        <w:numId w:val="21"/>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A83D0A"/>
    <w:pPr>
      <w:numPr>
        <w:numId w:val="0"/>
      </w:numPr>
      <w:spacing w:before="0" w:after="120"/>
      <w:jc w:val="left"/>
    </w:pPr>
  </w:style>
  <w:style w:type="paragraph" w:customStyle="1" w:styleId="Clearformatting0">
    <w:name w:val="Clear formatting"/>
    <w:basedOn w:val="Normal"/>
    <w:rsid w:val="00A83D0A"/>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A83D0A"/>
  </w:style>
  <w:style w:type="paragraph" w:customStyle="1" w:styleId="SmallCardText">
    <w:name w:val="Small Card Text"/>
    <w:rsid w:val="00A83D0A"/>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A83D0A"/>
    <w:rPr>
      <w:sz w:val="16"/>
      <w:szCs w:val="16"/>
      <w:lang w:val="en-US" w:eastAsia="en-US" w:bidi="ar-SA"/>
    </w:rPr>
  </w:style>
  <w:style w:type="paragraph" w:customStyle="1" w:styleId="TAGFONT">
    <w:name w:val="TAG FONT"/>
    <w:basedOn w:val="Normal"/>
    <w:autoRedefine/>
    <w:rsid w:val="00A83D0A"/>
    <w:rPr>
      <w:rFonts w:eastAsia="Times New Roman"/>
      <w:sz w:val="24"/>
    </w:rPr>
  </w:style>
  <w:style w:type="character" w:customStyle="1" w:styleId="mainarttxt">
    <w:name w:val="mainarttxt"/>
    <w:basedOn w:val="DefaultParagraphFont"/>
    <w:rsid w:val="00A83D0A"/>
  </w:style>
  <w:style w:type="paragraph" w:customStyle="1" w:styleId="TagChar1CharCharCharChar">
    <w:name w:val="Tag Char1 Char Char Char Char"/>
    <w:basedOn w:val="Normal"/>
    <w:rsid w:val="00A83D0A"/>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A83D0A"/>
    <w:rPr>
      <w:sz w:val="20"/>
    </w:rPr>
  </w:style>
  <w:style w:type="character" w:customStyle="1" w:styleId="highlightChar">
    <w:name w:val="highlight Char"/>
    <w:rsid w:val="00A83D0A"/>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A83D0A"/>
    <w:rPr>
      <w:rFonts w:eastAsia="Batang" w:cs="Arial"/>
      <w:b/>
      <w:bCs/>
      <w:iCs/>
      <w:sz w:val="24"/>
      <w:szCs w:val="28"/>
      <w:lang w:val="en-US" w:eastAsia="en-US" w:bidi="ar-SA"/>
    </w:rPr>
  </w:style>
  <w:style w:type="paragraph" w:customStyle="1" w:styleId="formfldssel">
    <w:name w:val="formfldssel"/>
    <w:basedOn w:val="Normal"/>
    <w:rsid w:val="00A83D0A"/>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A83D0A"/>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A83D0A"/>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A83D0A"/>
  </w:style>
  <w:style w:type="character" w:customStyle="1" w:styleId="StyleCardTextUnderline3Char">
    <w:name w:val="Style Card Text + Underline3 Char"/>
    <w:rsid w:val="00A83D0A"/>
    <w:rPr>
      <w:rFonts w:eastAsia="SimSun"/>
      <w:szCs w:val="24"/>
      <w:u w:val="thick"/>
      <w:lang w:val="en-US" w:eastAsia="zh-CN" w:bidi="ar-SA"/>
    </w:rPr>
  </w:style>
  <w:style w:type="character" w:customStyle="1" w:styleId="BoldandUnderlineChar1Char2CharChar">
    <w:name w:val="Bold and Underline Char1 Char2 Char Char"/>
    <w:rsid w:val="00A83D0A"/>
    <w:rPr>
      <w:b/>
      <w:noProof w:val="0"/>
      <w:szCs w:val="24"/>
      <w:u w:val="single"/>
      <w:lang w:val="en-US" w:eastAsia="en-US" w:bidi="ar-SA"/>
    </w:rPr>
  </w:style>
  <w:style w:type="character" w:customStyle="1" w:styleId="UnderlineChar1Char1">
    <w:name w:val="Underline Char1 Char1"/>
    <w:rsid w:val="00A83D0A"/>
    <w:rPr>
      <w:noProof w:val="0"/>
      <w:szCs w:val="24"/>
      <w:u w:val="single"/>
      <w:lang w:val="en-US" w:eastAsia="en-US" w:bidi="ar-SA"/>
    </w:rPr>
  </w:style>
  <w:style w:type="paragraph" w:customStyle="1" w:styleId="Underlinestyle1">
    <w:name w:val="Underlinestyle"/>
    <w:basedOn w:val="Normal"/>
    <w:rsid w:val="00A83D0A"/>
    <w:pPr>
      <w:tabs>
        <w:tab w:val="left" w:pos="720"/>
      </w:tabs>
      <w:ind w:left="720"/>
    </w:pPr>
    <w:rPr>
      <w:rFonts w:eastAsia="Times New Roman"/>
      <w:szCs w:val="20"/>
      <w:u w:val="single"/>
    </w:rPr>
  </w:style>
  <w:style w:type="character" w:customStyle="1" w:styleId="featurecontentgray1">
    <w:name w:val="featurecontentgray1"/>
    <w:rsid w:val="00A83D0A"/>
    <w:rPr>
      <w:rFonts w:ascii="Arial" w:hAnsi="Arial" w:cs="Arial" w:hint="default"/>
      <w:color w:val="666666"/>
    </w:rPr>
  </w:style>
  <w:style w:type="character" w:customStyle="1" w:styleId="CardCharCharChar0">
    <w:name w:val="Card Char Char Char"/>
    <w:rsid w:val="00A83D0A"/>
    <w:rPr>
      <w:rFonts w:ascii="Book Antiqua" w:hAnsi="Book Antiqua"/>
      <w:szCs w:val="24"/>
      <w:lang w:val="en-US" w:eastAsia="en-US" w:bidi="ar-SA"/>
    </w:rPr>
  </w:style>
  <w:style w:type="character" w:customStyle="1" w:styleId="big1">
    <w:name w:val="big1"/>
    <w:rsid w:val="00A83D0A"/>
    <w:rPr>
      <w:sz w:val="28"/>
      <w:szCs w:val="28"/>
    </w:rPr>
  </w:style>
  <w:style w:type="character" w:customStyle="1" w:styleId="prodgeneral">
    <w:name w:val="prodgeneral"/>
    <w:basedOn w:val="DefaultParagraphFont"/>
    <w:rsid w:val="00A83D0A"/>
  </w:style>
  <w:style w:type="character" w:customStyle="1" w:styleId="StyleUnderlineChar0">
    <w:name w:val="Style Underline + Char"/>
    <w:rsid w:val="00A83D0A"/>
    <w:rPr>
      <w:rFonts w:eastAsia="SimSun" w:cs="Arial"/>
      <w:b/>
      <w:bCs/>
      <w:iCs/>
      <w:caps/>
      <w:sz w:val="24"/>
      <w:szCs w:val="24"/>
      <w:u w:val="single"/>
      <w:lang w:val="en-US" w:eastAsia="en-US" w:bidi="ar-SA"/>
    </w:rPr>
  </w:style>
  <w:style w:type="character" w:customStyle="1" w:styleId="StyleciteChar">
    <w:name w:val="Style cite + Char"/>
    <w:basedOn w:val="citeChar2"/>
    <w:rsid w:val="00A83D0A"/>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A83D0A"/>
    <w:rPr>
      <w:rFonts w:eastAsia="Times New Roman"/>
      <w:b/>
      <w:sz w:val="24"/>
    </w:rPr>
  </w:style>
  <w:style w:type="paragraph" w:customStyle="1" w:styleId="RepeatHeader">
    <w:name w:val="Repeat Header"/>
    <w:basedOn w:val="HeaderDebate"/>
    <w:rsid w:val="00A83D0A"/>
    <w:pPr>
      <w:outlineLvl w:val="1"/>
    </w:pPr>
    <w:rPr>
      <w:szCs w:val="48"/>
    </w:rPr>
  </w:style>
  <w:style w:type="character" w:customStyle="1" w:styleId="sectiontitle">
    <w:name w:val="sectiontitle"/>
    <w:basedOn w:val="DefaultParagraphFont"/>
    <w:rsid w:val="00A83D0A"/>
  </w:style>
  <w:style w:type="character" w:customStyle="1" w:styleId="sectionsubtitle">
    <w:name w:val="sectionsubtitle"/>
    <w:basedOn w:val="DefaultParagraphFont"/>
    <w:rsid w:val="00A83D0A"/>
  </w:style>
  <w:style w:type="character" w:customStyle="1" w:styleId="copyright">
    <w:name w:val="copyright"/>
    <w:basedOn w:val="DefaultParagraphFont"/>
    <w:rsid w:val="00A83D0A"/>
  </w:style>
  <w:style w:type="character" w:customStyle="1" w:styleId="EvidenceTag">
    <w:name w:val="Evidence Tag"/>
    <w:rsid w:val="00A83D0A"/>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A83D0A"/>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A83D0A"/>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A83D0A"/>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A83D0A"/>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A83D0A"/>
    <w:rPr>
      <w:rFonts w:eastAsia="Times New Roman"/>
      <w:sz w:val="16"/>
    </w:rPr>
  </w:style>
  <w:style w:type="paragraph" w:customStyle="1" w:styleId="citationunderline">
    <w:name w:val="citation/underline"/>
    <w:autoRedefine/>
    <w:rsid w:val="00A83D0A"/>
    <w:rPr>
      <w:rFonts w:ascii="Times New Roman" w:eastAsia="Times New Roman" w:hAnsi="Times New Roman" w:cs="Times New Roman"/>
      <w:b/>
      <w:u w:val="single"/>
    </w:rPr>
  </w:style>
  <w:style w:type="character" w:customStyle="1" w:styleId="smcaps">
    <w:name w:val="smcaps"/>
    <w:basedOn w:val="DefaultParagraphFont"/>
    <w:rsid w:val="00A83D0A"/>
  </w:style>
  <w:style w:type="character" w:customStyle="1" w:styleId="inside-head1">
    <w:name w:val="inside-head1"/>
    <w:rsid w:val="00A83D0A"/>
    <w:rPr>
      <w:rFonts w:ascii="Arial" w:hAnsi="Arial" w:cs="Arial" w:hint="default"/>
      <w:b/>
      <w:bCs/>
      <w:color w:val="000000"/>
      <w:spacing w:val="-15"/>
      <w:sz w:val="45"/>
      <w:szCs w:val="45"/>
    </w:rPr>
  </w:style>
  <w:style w:type="character" w:customStyle="1" w:styleId="datestamp1">
    <w:name w:val="datestamp1"/>
    <w:rsid w:val="00A83D0A"/>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A83D0A"/>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A83D0A"/>
  </w:style>
  <w:style w:type="paragraph" w:customStyle="1" w:styleId="links1">
    <w:name w:val="links1"/>
    <w:basedOn w:val="Normal"/>
    <w:rsid w:val="00A83D0A"/>
    <w:pPr>
      <w:spacing w:before="100" w:beforeAutospacing="1" w:after="100" w:afterAutospacing="1"/>
    </w:pPr>
    <w:rPr>
      <w:rFonts w:eastAsia="Times New Roman"/>
      <w:color w:val="FFFFFF"/>
      <w:sz w:val="16"/>
      <w:szCs w:val="16"/>
    </w:rPr>
  </w:style>
  <w:style w:type="paragraph" w:customStyle="1" w:styleId="endtext">
    <w:name w:val="endtext"/>
    <w:basedOn w:val="Normal"/>
    <w:rsid w:val="00A83D0A"/>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A83D0A"/>
    <w:rPr>
      <w:rFonts w:ascii="Verdana" w:hAnsi="Verdana" w:hint="default"/>
      <w:b/>
      <w:bCs/>
      <w:sz w:val="32"/>
      <w:szCs w:val="32"/>
    </w:rPr>
  </w:style>
  <w:style w:type="character" w:customStyle="1" w:styleId="storydeck31">
    <w:name w:val="storydeck31"/>
    <w:rsid w:val="00A83D0A"/>
    <w:rPr>
      <w:rFonts w:ascii="Verdana" w:hAnsi="Verdana" w:hint="default"/>
      <w:i w:val="0"/>
      <w:iCs w:val="0"/>
      <w:sz w:val="21"/>
      <w:szCs w:val="21"/>
    </w:rPr>
  </w:style>
  <w:style w:type="character" w:customStyle="1" w:styleId="subtitle10">
    <w:name w:val="subtitle1"/>
    <w:rsid w:val="00A83D0A"/>
    <w:rPr>
      <w:rFonts w:ascii="Verdana" w:hAnsi="Verdana" w:hint="default"/>
      <w:b w:val="0"/>
      <w:bCs w:val="0"/>
      <w:vanish w:val="0"/>
      <w:webHidden w:val="0"/>
      <w:color w:val="484848"/>
      <w:sz w:val="14"/>
      <w:szCs w:val="14"/>
      <w:specVanish w:val="0"/>
    </w:rPr>
  </w:style>
  <w:style w:type="paragraph" w:customStyle="1" w:styleId="g">
    <w:name w:val="g"/>
    <w:basedOn w:val="Normal"/>
    <w:rsid w:val="00A83D0A"/>
    <w:pPr>
      <w:spacing w:before="240" w:after="240"/>
    </w:pPr>
    <w:rPr>
      <w:rFonts w:eastAsia="Times New Roman"/>
      <w:sz w:val="24"/>
    </w:rPr>
  </w:style>
  <w:style w:type="character" w:customStyle="1" w:styleId="clsbiolink">
    <w:name w:val="clsbiolink"/>
    <w:basedOn w:val="DefaultParagraphFont"/>
    <w:rsid w:val="00A83D0A"/>
  </w:style>
  <w:style w:type="character" w:customStyle="1" w:styleId="clssmaller">
    <w:name w:val="clssmaller"/>
    <w:basedOn w:val="DefaultParagraphFont"/>
    <w:rsid w:val="00A83D0A"/>
  </w:style>
  <w:style w:type="character" w:customStyle="1" w:styleId="sm1">
    <w:name w:val="sm1"/>
    <w:rsid w:val="00A83D0A"/>
    <w:rPr>
      <w:rFonts w:ascii="Verdana" w:hAnsi="Verdana" w:hint="default"/>
      <w:i w:val="0"/>
      <w:iCs w:val="0"/>
      <w:smallCaps w:val="0"/>
      <w:color w:val="000000"/>
      <w:sz w:val="17"/>
      <w:szCs w:val="17"/>
    </w:rPr>
  </w:style>
  <w:style w:type="character" w:customStyle="1" w:styleId="noindentChar">
    <w:name w:val="noindent Char"/>
    <w:rsid w:val="00A83D0A"/>
    <w:rPr>
      <w:rFonts w:ascii="Arial" w:hAnsi="Arial" w:cs="Arial"/>
      <w:sz w:val="24"/>
      <w:szCs w:val="24"/>
      <w:lang w:val="en-US" w:eastAsia="en-US" w:bidi="ar-SA"/>
    </w:rPr>
  </w:style>
  <w:style w:type="character" w:customStyle="1" w:styleId="SmallChar1">
    <w:name w:val="Small Char1"/>
    <w:rsid w:val="00A83D0A"/>
    <w:rPr>
      <w:sz w:val="16"/>
      <w:szCs w:val="24"/>
      <w:lang w:val="en-US" w:eastAsia="en-US" w:bidi="ar-SA"/>
    </w:rPr>
  </w:style>
  <w:style w:type="character" w:customStyle="1" w:styleId="fullcite0">
    <w:name w:val="fullcite"/>
    <w:basedOn w:val="DefaultParagraphFont"/>
    <w:rsid w:val="00A83D0A"/>
  </w:style>
  <w:style w:type="character" w:customStyle="1" w:styleId="Style9ptThickunderline">
    <w:name w:val="Style 9 pt Thick underline"/>
    <w:rsid w:val="00A83D0A"/>
    <w:rPr>
      <w:sz w:val="24"/>
      <w:u w:val="thick"/>
    </w:rPr>
  </w:style>
  <w:style w:type="paragraph" w:customStyle="1" w:styleId="Repeatheader0">
    <w:name w:val="Repeat header"/>
    <w:basedOn w:val="Normal"/>
    <w:autoRedefine/>
    <w:rsid w:val="00A83D0A"/>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A83D0A"/>
    <w:rPr>
      <w:rFonts w:ascii="Times New Roman" w:hAnsi="Times New Roman" w:cs="Calibri"/>
      <w:sz w:val="16"/>
    </w:rPr>
  </w:style>
  <w:style w:type="character" w:customStyle="1" w:styleId="CardNotUnderlinedChar">
    <w:name w:val="Card Not Underlined Char"/>
    <w:rsid w:val="00A83D0A"/>
    <w:rPr>
      <w:sz w:val="16"/>
      <w:lang w:val="en-US" w:eastAsia="en-US" w:bidi="ar-SA"/>
    </w:rPr>
  </w:style>
  <w:style w:type="paragraph" w:customStyle="1" w:styleId="CardNotUnderlined3">
    <w:name w:val="Card Not Underlined 3"/>
    <w:basedOn w:val="CardNotUnderlined"/>
    <w:rsid w:val="00A83D0A"/>
    <w:rPr>
      <w:rFonts w:ascii="Times New Roman" w:hAnsi="Times New Roman" w:cs="Calibri"/>
    </w:rPr>
  </w:style>
  <w:style w:type="paragraph" w:customStyle="1" w:styleId="CardNotUnderlinedFinal">
    <w:name w:val="Card Not Underlined Final"/>
    <w:basedOn w:val="CardNotUnderlined3"/>
    <w:rsid w:val="00A83D0A"/>
    <w:rPr>
      <w:sz w:val="20"/>
    </w:rPr>
  </w:style>
  <w:style w:type="character" w:customStyle="1" w:styleId="tagChar3">
    <w:name w:val="tag Char3"/>
    <w:rsid w:val="00A83D0A"/>
    <w:rPr>
      <w:b/>
      <w:sz w:val="24"/>
      <w:szCs w:val="24"/>
      <w:lang w:val="en-US" w:eastAsia="en-US" w:bidi="ar-SA"/>
    </w:rPr>
  </w:style>
  <w:style w:type="character" w:customStyle="1" w:styleId="link-mailto">
    <w:name w:val="link-mailto"/>
    <w:basedOn w:val="DefaultParagraphFont"/>
    <w:rsid w:val="00A83D0A"/>
  </w:style>
  <w:style w:type="character" w:customStyle="1" w:styleId="StyleUnderlineUnderlineChar">
    <w:name w:val="Style Underline + Underline Char"/>
    <w:rsid w:val="00A83D0A"/>
    <w:rPr>
      <w:rFonts w:ascii="Trebuchet MS" w:hAnsi="Trebuchet MS"/>
      <w:szCs w:val="18"/>
      <w:u w:val="single"/>
      <w:lang w:val="en-US" w:eastAsia="en-US" w:bidi="ar-SA"/>
    </w:rPr>
  </w:style>
  <w:style w:type="paragraph" w:customStyle="1" w:styleId="formfld">
    <w:name w:val="formfld"/>
    <w:basedOn w:val="Normal"/>
    <w:rsid w:val="00A83D0A"/>
    <w:pPr>
      <w:spacing w:before="100" w:beforeAutospacing="1" w:after="100" w:afterAutospacing="1"/>
    </w:pPr>
    <w:rPr>
      <w:rFonts w:ascii="Arial" w:eastAsia="Arial Unicode MS" w:hAnsi="Arial" w:cs="Arial"/>
      <w:sz w:val="20"/>
      <w:szCs w:val="20"/>
    </w:rPr>
  </w:style>
  <w:style w:type="paragraph" w:customStyle="1" w:styleId="Number">
    <w:name w:val="Number"/>
    <w:basedOn w:val="Heading2"/>
    <w:rsid w:val="00A83D0A"/>
    <w:pPr>
      <w:keepLines w:val="0"/>
      <w:pageBreakBefore w:val="0"/>
      <w:numPr>
        <w:numId w:val="20"/>
      </w:numPr>
      <w:tabs>
        <w:tab w:val="left" w:pos="144"/>
      </w:tabs>
      <w:spacing w:before="240" w:after="240"/>
      <w:jc w:val="left"/>
    </w:pPr>
    <w:rPr>
      <w:rFonts w:eastAsia="SimSun" w:cs="Arial"/>
      <w:bCs w:val="0"/>
      <w:iCs/>
      <w:sz w:val="24"/>
      <w:szCs w:val="28"/>
      <w:u w:val="none"/>
      <w:lang w:eastAsia="zh-CN"/>
    </w:rPr>
  </w:style>
  <w:style w:type="paragraph" w:customStyle="1" w:styleId="UnderlineCards">
    <w:name w:val="Underline Cards"/>
    <w:basedOn w:val="Cards"/>
    <w:link w:val="UnderlineCardsChar"/>
    <w:rsid w:val="00A83D0A"/>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A83D0A"/>
    <w:rPr>
      <w:rFonts w:ascii="Times New Roman" w:eastAsia="Times New Roman" w:hAnsi="Times New Roman" w:cs="Times New Roman"/>
      <w:sz w:val="20"/>
      <w:u w:val="thick"/>
    </w:rPr>
  </w:style>
  <w:style w:type="paragraph" w:customStyle="1" w:styleId="SmallCards">
    <w:name w:val="Small Cards"/>
    <w:basedOn w:val="Cards"/>
    <w:link w:val="SmallCardsChar"/>
    <w:rsid w:val="00A83D0A"/>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A83D0A"/>
    <w:rPr>
      <w:rFonts w:ascii="Times New Roman" w:eastAsia="Times New Roman" w:hAnsi="Times New Roman" w:cs="Times New Roman"/>
      <w:sz w:val="14"/>
    </w:rPr>
  </w:style>
  <w:style w:type="paragraph" w:customStyle="1" w:styleId="ReadingCites">
    <w:name w:val="Reading Cites"/>
    <w:basedOn w:val="Normal"/>
    <w:link w:val="ReadingCitesChar"/>
    <w:rsid w:val="00A83D0A"/>
    <w:rPr>
      <w:rFonts w:eastAsia="Times New Roman"/>
      <w:b/>
      <w:sz w:val="20"/>
      <w:szCs w:val="20"/>
    </w:rPr>
  </w:style>
  <w:style w:type="character" w:customStyle="1" w:styleId="ReadingCitesChar">
    <w:name w:val="Reading Cites Char"/>
    <w:link w:val="ReadingCites"/>
    <w:rsid w:val="00A83D0A"/>
    <w:rPr>
      <w:rFonts w:ascii="Calibri" w:eastAsia="Times New Roman" w:hAnsi="Calibri"/>
      <w:b/>
      <w:sz w:val="20"/>
      <w:szCs w:val="20"/>
    </w:rPr>
  </w:style>
  <w:style w:type="paragraph" w:customStyle="1" w:styleId="ContentsHeading">
    <w:name w:val="Contents Heading"/>
    <w:basedOn w:val="Heading1"/>
    <w:next w:val="Normal"/>
    <w:rsid w:val="00A83D0A"/>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val="0"/>
      <w:sz w:val="24"/>
      <w:lang w:eastAsia="ar-SA"/>
    </w:rPr>
  </w:style>
  <w:style w:type="paragraph" w:customStyle="1" w:styleId="links">
    <w:name w:val="links"/>
    <w:basedOn w:val="Normal"/>
    <w:rsid w:val="00A83D0A"/>
    <w:pPr>
      <w:spacing w:before="100" w:beforeAutospacing="1" w:after="100" w:afterAutospacing="1"/>
    </w:pPr>
    <w:rPr>
      <w:rFonts w:eastAsia="Times New Roman"/>
      <w:sz w:val="20"/>
    </w:rPr>
  </w:style>
  <w:style w:type="character" w:customStyle="1" w:styleId="CharacterStyle8">
    <w:name w:val="Character Style 8"/>
    <w:rsid w:val="00A83D0A"/>
    <w:rPr>
      <w:sz w:val="22"/>
      <w:szCs w:val="22"/>
    </w:rPr>
  </w:style>
  <w:style w:type="paragraph" w:customStyle="1" w:styleId="Style110">
    <w:name w:val="Style 11"/>
    <w:rsid w:val="00A83D0A"/>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A83D0A"/>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rsid w:val="00A83D0A"/>
    <w:rPr>
      <w:b/>
      <w:sz w:val="24"/>
    </w:rPr>
  </w:style>
  <w:style w:type="character" w:customStyle="1" w:styleId="CardText1CharChar">
    <w:name w:val="Card Text 1 Char Char"/>
    <w:rsid w:val="00A83D0A"/>
    <w:rPr>
      <w:rFonts w:ascii="Arial Narrow" w:hAnsi="Arial Narrow"/>
      <w:color w:val="000000"/>
      <w:sz w:val="22"/>
      <w:szCs w:val="22"/>
      <w:u w:val="single"/>
      <w:lang w:val="en-US" w:eastAsia="en-US" w:bidi="ar-SA"/>
    </w:rPr>
  </w:style>
  <w:style w:type="character" w:customStyle="1" w:styleId="CardText1Char1">
    <w:name w:val="Card Text 1 Char1"/>
    <w:rsid w:val="00A83D0A"/>
    <w:rPr>
      <w:rFonts w:ascii="Arial Narrow" w:hAnsi="Arial Narrow"/>
      <w:color w:val="000000"/>
      <w:sz w:val="22"/>
      <w:szCs w:val="22"/>
      <w:u w:val="single"/>
      <w:lang w:val="en-US" w:eastAsia="en-US" w:bidi="ar-SA"/>
    </w:rPr>
  </w:style>
  <w:style w:type="paragraph" w:customStyle="1" w:styleId="Style70">
    <w:name w:val="Style 7"/>
    <w:rsid w:val="00A83D0A"/>
    <w:pPr>
      <w:widowControl w:val="0"/>
      <w:autoSpaceDE w:val="0"/>
      <w:autoSpaceDN w:val="0"/>
    </w:pPr>
    <w:rPr>
      <w:rFonts w:ascii="Times New Roman" w:eastAsia="Times New Roman" w:hAnsi="Times New Roman" w:cs="Times New Roman"/>
      <w:sz w:val="20"/>
      <w:szCs w:val="20"/>
    </w:rPr>
  </w:style>
  <w:style w:type="paragraph" w:customStyle="1" w:styleId="Style52">
    <w:name w:val="Style 5"/>
    <w:rsid w:val="00A83D0A"/>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A83D0A"/>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A83D0A"/>
  </w:style>
  <w:style w:type="paragraph" w:customStyle="1" w:styleId="Header1">
    <w:name w:val="Header1"/>
    <w:aliases w:val="Header Char Char,Header Char Char Char Char Char Char Char Cha,Char Char Char Cha"/>
    <w:basedOn w:val="Heading1"/>
    <w:next w:val="Heading1"/>
    <w:qFormat/>
    <w:rsid w:val="00A83D0A"/>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A83D0A"/>
    <w:rPr>
      <w:b/>
      <w:bCs/>
      <w:color w:val="695B54"/>
    </w:rPr>
  </w:style>
  <w:style w:type="paragraph" w:customStyle="1" w:styleId="Heading11">
    <w:name w:val="Heading 11"/>
    <w:basedOn w:val="Normal"/>
    <w:next w:val="Normal"/>
    <w:rsid w:val="00A83D0A"/>
    <w:pPr>
      <w:keepNext/>
      <w:widowControl w:val="0"/>
      <w:suppressAutoHyphens/>
      <w:jc w:val="center"/>
    </w:pPr>
    <w:rPr>
      <w:rFonts w:eastAsia="Tahoma"/>
      <w:b/>
      <w:sz w:val="48"/>
      <w:szCs w:val="32"/>
      <w:u w:val="single"/>
    </w:rPr>
  </w:style>
  <w:style w:type="paragraph" w:customStyle="1" w:styleId="TextHeading">
    <w:name w:val="Text Heading"/>
    <w:basedOn w:val="Heading3"/>
    <w:rsid w:val="00A83D0A"/>
    <w:pPr>
      <w:keepLines w:val="0"/>
      <w:pageBreakBefore w:val="0"/>
      <w:spacing w:before="0"/>
      <w:jc w:val="left"/>
    </w:pPr>
    <w:rPr>
      <w:rFonts w:eastAsia="Times New Roman" w:cs="Arial"/>
      <w:bCs w:val="0"/>
      <w:sz w:val="22"/>
      <w:szCs w:val="26"/>
    </w:rPr>
  </w:style>
  <w:style w:type="character" w:customStyle="1" w:styleId="TextHeadingChar">
    <w:name w:val="Text Heading Char"/>
    <w:rsid w:val="00A83D0A"/>
    <w:rPr>
      <w:rFonts w:cs="Arial"/>
      <w:b/>
      <w:bCs/>
      <w:sz w:val="22"/>
      <w:szCs w:val="26"/>
      <w:u w:val="single"/>
      <w:lang w:val="en-US" w:eastAsia="en-US" w:bidi="ar-SA"/>
    </w:rPr>
  </w:style>
  <w:style w:type="character" w:customStyle="1" w:styleId="FootnoteCharacters">
    <w:name w:val="Footnote Characters"/>
    <w:rsid w:val="00A83D0A"/>
    <w:rPr>
      <w:vertAlign w:val="superscript"/>
    </w:rPr>
  </w:style>
  <w:style w:type="paragraph" w:customStyle="1" w:styleId="StyleHeading1BlockTitleHeading1Char1ALEXHeadingBrief-He2">
    <w:name w:val="Style Heading 1Block TitleHeading 1 Char1ALEXHeadingBrief - He...2"/>
    <w:basedOn w:val="Heading1"/>
    <w:autoRedefine/>
    <w:rsid w:val="00A83D0A"/>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A83D0A"/>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TOC">
    <w:name w:val="TOC"/>
    <w:basedOn w:val="Heading1"/>
    <w:autoRedefine/>
    <w:qFormat/>
    <w:rsid w:val="00A83D0A"/>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val="0"/>
      <w:caps/>
      <w:color w:val="345A8A"/>
      <w:sz w:val="20"/>
      <w:szCs w:val="40"/>
    </w:rPr>
  </w:style>
  <w:style w:type="paragraph" w:customStyle="1" w:styleId="Analyticals">
    <w:name w:val="Analyticals"/>
    <w:basedOn w:val="Normal"/>
    <w:rsid w:val="00A83D0A"/>
    <w:rPr>
      <w:rFonts w:ascii="Arial" w:eastAsia="Times New Roman" w:hAnsi="Arial"/>
      <w:smallCaps/>
    </w:rPr>
  </w:style>
  <w:style w:type="paragraph" w:customStyle="1" w:styleId="DebateBody">
    <w:name w:val="Debate Body"/>
    <w:basedOn w:val="Normal"/>
    <w:qFormat/>
    <w:rsid w:val="00A83D0A"/>
    <w:rPr>
      <w:rFonts w:ascii="Cambria" w:eastAsia="Cambria" w:hAnsi="Cambria"/>
      <w:b/>
      <w:caps/>
      <w:sz w:val="24"/>
    </w:rPr>
  </w:style>
  <w:style w:type="paragraph" w:customStyle="1" w:styleId="StyleDebateBodyBefore12pt">
    <w:name w:val="Style Debate Body + Before:  12 pt"/>
    <w:basedOn w:val="Normal"/>
    <w:next w:val="Normal"/>
    <w:rsid w:val="00A83D0A"/>
    <w:pPr>
      <w:spacing w:before="240"/>
    </w:pPr>
    <w:rPr>
      <w:rFonts w:eastAsia="Times New Roman"/>
      <w:bCs/>
      <w:sz w:val="20"/>
      <w:szCs w:val="20"/>
    </w:rPr>
  </w:style>
  <w:style w:type="paragraph" w:customStyle="1" w:styleId="StyleDebateBodyBefore12pt1">
    <w:name w:val="Style Debate Body + Before:  12 pt1"/>
    <w:basedOn w:val="Normal"/>
    <w:rsid w:val="00A83D0A"/>
    <w:pPr>
      <w:spacing w:before="240"/>
    </w:pPr>
    <w:rPr>
      <w:rFonts w:eastAsia="Times New Roman"/>
      <w:bCs/>
      <w:sz w:val="20"/>
      <w:szCs w:val="20"/>
    </w:rPr>
  </w:style>
  <w:style w:type="character" w:customStyle="1" w:styleId="10ptnotbold">
    <w:name w:val="10ptnotbold"/>
    <w:rsid w:val="00A83D0A"/>
    <w:rPr>
      <w:sz w:val="20"/>
    </w:rPr>
  </w:style>
  <w:style w:type="paragraph" w:customStyle="1" w:styleId="PageNumber11">
    <w:name w:val="Page Number11"/>
    <w:basedOn w:val="Normal"/>
    <w:next w:val="Normal"/>
    <w:rsid w:val="00A83D0A"/>
    <w:rPr>
      <w:rFonts w:eastAsia="Times New Roman"/>
      <w:sz w:val="20"/>
    </w:rPr>
  </w:style>
  <w:style w:type="character" w:customStyle="1" w:styleId="Heading2CharCharCharCharCharCharCharCharCharCharCharCharCharChar1">
    <w:name w:val="Heading 2 Char Char Char Char Char Char Char Char Char Char Char Char Char Char1"/>
    <w:rsid w:val="00A83D0A"/>
    <w:rPr>
      <w:rFonts w:eastAsia="SimSun" w:cs="Arial"/>
      <w:b/>
      <w:bCs/>
      <w:iCs/>
      <w:sz w:val="24"/>
      <w:szCs w:val="28"/>
      <w:lang w:val="en-US" w:eastAsia="zh-CN" w:bidi="ar-SA"/>
    </w:rPr>
  </w:style>
  <w:style w:type="character" w:customStyle="1" w:styleId="Char31">
    <w:name w:val="Char31"/>
    <w:rsid w:val="00A83D0A"/>
    <w:rPr>
      <w:rFonts w:cs="Arial"/>
      <w:bCs/>
      <w:u w:val="thick"/>
      <w:lang w:val="en-US" w:eastAsia="en-US" w:bidi="ar-SA"/>
    </w:rPr>
  </w:style>
  <w:style w:type="paragraph" w:customStyle="1" w:styleId="StyleHeading1Centered">
    <w:name w:val="Style Heading 1 + Centered"/>
    <w:basedOn w:val="Heading1"/>
    <w:rsid w:val="00A83D0A"/>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1">
    <w:name w:val="Style Heading 1 + Centered1"/>
    <w:basedOn w:val="Heading1"/>
    <w:rsid w:val="00A83D0A"/>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2">
    <w:name w:val="Style Heading 1 + Centered2"/>
    <w:basedOn w:val="Heading1"/>
    <w:next w:val="StyleHeading1Centered"/>
    <w:rsid w:val="00A83D0A"/>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styleId="TOAHeading">
    <w:name w:val="toa heading"/>
    <w:basedOn w:val="Normal"/>
    <w:next w:val="Normal"/>
    <w:rsid w:val="00A83D0A"/>
    <w:pPr>
      <w:spacing w:before="120"/>
    </w:pPr>
    <w:rPr>
      <w:rFonts w:eastAsia="Times New Roman"/>
      <w:sz w:val="20"/>
    </w:rPr>
  </w:style>
  <w:style w:type="character" w:customStyle="1" w:styleId="underliningChar0">
    <w:name w:val="underlining Char"/>
    <w:rsid w:val="00A83D0A"/>
    <w:rPr>
      <w:b/>
      <w:szCs w:val="24"/>
      <w:u w:val="single"/>
      <w:lang w:val="en-US" w:eastAsia="en-US" w:bidi="ar-SA"/>
    </w:rPr>
  </w:style>
  <w:style w:type="character" w:customStyle="1" w:styleId="notreadChar">
    <w:name w:val="not read Char"/>
    <w:rsid w:val="00A83D0A"/>
    <w:rPr>
      <w:sz w:val="18"/>
      <w:szCs w:val="24"/>
      <w:lang w:val="en-US" w:eastAsia="en-US" w:bidi="ar-SA"/>
    </w:rPr>
  </w:style>
  <w:style w:type="paragraph" w:customStyle="1" w:styleId="StyleStrong10ptNotBold">
    <w:name w:val="Style Strong + 10 pt Not Bold"/>
    <w:basedOn w:val="Normal"/>
    <w:autoRedefine/>
    <w:rsid w:val="00A83D0A"/>
    <w:pPr>
      <w:ind w:left="720" w:hanging="360"/>
    </w:pPr>
    <w:rPr>
      <w:rFonts w:eastAsia="Times New Roman"/>
      <w:sz w:val="26"/>
      <w:szCs w:val="26"/>
    </w:rPr>
  </w:style>
  <w:style w:type="character" w:customStyle="1" w:styleId="prbodytext1">
    <w:name w:val="pr_bodytext1"/>
    <w:rsid w:val="00A83D0A"/>
    <w:rPr>
      <w:rFonts w:ascii="Arial" w:hAnsi="Arial" w:cs="Arial" w:hint="default"/>
      <w:sz w:val="20"/>
      <w:szCs w:val="20"/>
    </w:rPr>
  </w:style>
  <w:style w:type="character" w:customStyle="1" w:styleId="smallCharChar">
    <w:name w:val="small Char Char"/>
    <w:rsid w:val="00A83D0A"/>
    <w:rPr>
      <w:rFonts w:ascii="Times New Roman" w:eastAsia="Times New Roman" w:hAnsi="Times New Roman" w:cs="Times New Roman"/>
      <w:sz w:val="12"/>
      <w:szCs w:val="16"/>
    </w:rPr>
  </w:style>
  <w:style w:type="character" w:customStyle="1" w:styleId="Undlerine">
    <w:name w:val="Undlerine"/>
    <w:qFormat/>
    <w:rsid w:val="00A83D0A"/>
    <w:rPr>
      <w:rFonts w:ascii="Times New Roman" w:hAnsi="Times New Roman"/>
      <w:w w:val="110"/>
      <w:sz w:val="20"/>
      <w:szCs w:val="20"/>
      <w:u w:val="single"/>
      <w:bdr w:val="none" w:sz="0" w:space="0" w:color="auto"/>
      <w:lang w:bidi="he-IL"/>
    </w:rPr>
  </w:style>
  <w:style w:type="character" w:customStyle="1" w:styleId="Aunderline1">
    <w:name w:val="Aunderline"/>
    <w:qFormat/>
    <w:rsid w:val="00A83D0A"/>
    <w:rPr>
      <w:rFonts w:ascii="Times New Roman" w:hAnsi="Times New Roman"/>
      <w:sz w:val="20"/>
      <w:u w:val="single"/>
    </w:rPr>
  </w:style>
  <w:style w:type="paragraph" w:customStyle="1" w:styleId="NormalUnderline0">
    <w:name w:val="Normal + Underline"/>
    <w:basedOn w:val="Normal"/>
    <w:link w:val="NormalUnderlineChar0"/>
    <w:rsid w:val="00A83D0A"/>
    <w:pPr>
      <w:ind w:left="720"/>
    </w:pPr>
    <w:rPr>
      <w:rFonts w:eastAsia="Times New Roman"/>
      <w:b/>
      <w:sz w:val="20"/>
      <w:u w:val="single"/>
      <w:lang w:val="x-none" w:eastAsia="x-none"/>
    </w:rPr>
  </w:style>
  <w:style w:type="character" w:customStyle="1" w:styleId="NormalUnderlineChar0">
    <w:name w:val="Normal + Underline Char"/>
    <w:link w:val="NormalUnderline0"/>
    <w:rsid w:val="00A83D0A"/>
    <w:rPr>
      <w:rFonts w:ascii="Calibri" w:eastAsia="Times New Roman" w:hAnsi="Calibri"/>
      <w:b/>
      <w:sz w:val="20"/>
      <w:u w:val="single"/>
      <w:lang w:val="x-none" w:eastAsia="x-none"/>
    </w:rPr>
  </w:style>
  <w:style w:type="character" w:customStyle="1" w:styleId="Boxes">
    <w:name w:val="Boxes"/>
    <w:qFormat/>
    <w:rsid w:val="00A83D0A"/>
    <w:rPr>
      <w:rFonts w:ascii="Times New Roman" w:hAnsi="Times New Roman"/>
      <w:sz w:val="20"/>
      <w:u w:val="single"/>
      <w:bdr w:val="single" w:sz="4" w:space="0" w:color="auto"/>
    </w:rPr>
  </w:style>
  <w:style w:type="character" w:customStyle="1" w:styleId="tim">
    <w:name w:val="tim"/>
    <w:qFormat/>
    <w:rsid w:val="00A83D0A"/>
    <w:rPr>
      <w:rFonts w:ascii="Times New Roman" w:hAnsi="Times New Roman"/>
      <w:sz w:val="20"/>
      <w:u w:val="single"/>
    </w:rPr>
  </w:style>
  <w:style w:type="character" w:customStyle="1" w:styleId="hl">
    <w:name w:val="hl"/>
    <w:basedOn w:val="DefaultParagraphFont"/>
    <w:rsid w:val="00A83D0A"/>
  </w:style>
  <w:style w:type="character" w:customStyle="1" w:styleId="clock1">
    <w:name w:val="clock1"/>
    <w:rsid w:val="00A83D0A"/>
    <w:rPr>
      <w:color w:val="B51B1B"/>
    </w:rPr>
  </w:style>
  <w:style w:type="character" w:customStyle="1" w:styleId="smallChar10">
    <w:name w:val="small Char1"/>
    <w:rsid w:val="00A83D0A"/>
    <w:rPr>
      <w:sz w:val="12"/>
      <w:szCs w:val="16"/>
      <w:lang w:val="en-US" w:eastAsia="en-US" w:bidi="ar-SA"/>
    </w:rPr>
  </w:style>
  <w:style w:type="character" w:customStyle="1" w:styleId="SmallCardsCharChar">
    <w:name w:val="Small Cards Char Char"/>
    <w:rsid w:val="00A83D0A"/>
    <w:rPr>
      <w:sz w:val="14"/>
      <w:szCs w:val="24"/>
      <w:lang w:val="en-US" w:eastAsia="en-US" w:bidi="ar-SA"/>
    </w:rPr>
  </w:style>
  <w:style w:type="paragraph" w:customStyle="1" w:styleId="NormalCards">
    <w:name w:val="Normal Cards"/>
    <w:basedOn w:val="Normal"/>
    <w:rsid w:val="00A83D0A"/>
    <w:pPr>
      <w:ind w:left="288"/>
    </w:pPr>
    <w:rPr>
      <w:rFonts w:eastAsia="Times New Roman"/>
      <w:sz w:val="20"/>
    </w:rPr>
  </w:style>
  <w:style w:type="character" w:customStyle="1" w:styleId="iniciales">
    <w:name w:val="iniciales"/>
    <w:basedOn w:val="DefaultParagraphFont"/>
    <w:rsid w:val="00A83D0A"/>
  </w:style>
  <w:style w:type="character" w:customStyle="1" w:styleId="Style10ptBoldUnderline">
    <w:name w:val="Style 10 pt Bold Underline"/>
    <w:rsid w:val="00A83D0A"/>
    <w:rPr>
      <w:b/>
      <w:bCs/>
      <w:sz w:val="20"/>
      <w:u w:val="single"/>
    </w:rPr>
  </w:style>
  <w:style w:type="paragraph" w:customStyle="1" w:styleId="outdent">
    <w:name w:val="outdent"/>
    <w:basedOn w:val="Normal"/>
    <w:rsid w:val="00A83D0A"/>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A83D0A"/>
    <w:pPr>
      <w:spacing w:before="100" w:beforeAutospacing="1" w:after="100" w:afterAutospacing="1"/>
    </w:pPr>
    <w:rPr>
      <w:rFonts w:eastAsia="Times New Roman"/>
      <w:sz w:val="24"/>
    </w:rPr>
  </w:style>
  <w:style w:type="paragraph" w:customStyle="1" w:styleId="separator">
    <w:name w:val="separator"/>
    <w:basedOn w:val="Normal"/>
    <w:rsid w:val="00A83D0A"/>
    <w:pPr>
      <w:spacing w:before="100" w:beforeAutospacing="1" w:after="100" w:afterAutospacing="1"/>
    </w:pPr>
    <w:rPr>
      <w:rFonts w:eastAsia="Times New Roman"/>
      <w:sz w:val="24"/>
    </w:rPr>
  </w:style>
  <w:style w:type="paragraph" w:customStyle="1" w:styleId="bulletfollow">
    <w:name w:val="bulletfollow"/>
    <w:basedOn w:val="Normal"/>
    <w:rsid w:val="00A83D0A"/>
    <w:pPr>
      <w:spacing w:before="100" w:beforeAutospacing="1" w:after="100" w:afterAutospacing="1"/>
    </w:pPr>
    <w:rPr>
      <w:rFonts w:eastAsia="Times New Roman"/>
      <w:sz w:val="24"/>
    </w:rPr>
  </w:style>
  <w:style w:type="paragraph" w:customStyle="1" w:styleId="bulleted">
    <w:name w:val="bulleted"/>
    <w:basedOn w:val="Normal"/>
    <w:rsid w:val="00A83D0A"/>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A83D0A"/>
    <w:rPr>
      <w:rFonts w:ascii="Times New Roman" w:eastAsia="Times New Roman" w:hAnsi="Times New Roman" w:cs="Times New Roman"/>
      <w:strike/>
      <w:sz w:val="20"/>
      <w:szCs w:val="20"/>
    </w:rPr>
  </w:style>
  <w:style w:type="character" w:customStyle="1" w:styleId="StrikethroughChar">
    <w:name w:val="Strikethrough Char"/>
    <w:link w:val="Strikethrough0"/>
    <w:rsid w:val="00A83D0A"/>
    <w:rPr>
      <w:rFonts w:ascii="Times New Roman" w:eastAsia="Times New Roman" w:hAnsi="Times New Roman" w:cs="Times New Roman"/>
      <w:strike/>
      <w:sz w:val="20"/>
      <w:szCs w:val="20"/>
    </w:rPr>
  </w:style>
  <w:style w:type="character" w:customStyle="1" w:styleId="UnderlineCardsCharChar">
    <w:name w:val="Underline Cards Char Char"/>
    <w:rsid w:val="00A83D0A"/>
    <w:rPr>
      <w:rFonts w:eastAsia="SimSun"/>
      <w:szCs w:val="24"/>
      <w:u w:val="thick"/>
      <w:lang w:val="en-US" w:eastAsia="en-US" w:bidi="ar-SA"/>
    </w:rPr>
  </w:style>
  <w:style w:type="character" w:customStyle="1" w:styleId="head">
    <w:name w:val="head"/>
    <w:basedOn w:val="DefaultParagraphFont"/>
    <w:rsid w:val="00A83D0A"/>
  </w:style>
  <w:style w:type="paragraph" w:customStyle="1" w:styleId="authorgroup">
    <w:name w:val="authorgroup"/>
    <w:basedOn w:val="Normal"/>
    <w:rsid w:val="00A83D0A"/>
    <w:pPr>
      <w:spacing w:before="100" w:beforeAutospacing="1" w:after="100" w:afterAutospacing="1"/>
    </w:pPr>
    <w:rPr>
      <w:rFonts w:eastAsia="Calibri"/>
      <w:sz w:val="24"/>
    </w:rPr>
  </w:style>
  <w:style w:type="paragraph" w:customStyle="1" w:styleId="affiliation1">
    <w:name w:val="affiliation1"/>
    <w:basedOn w:val="Normal"/>
    <w:rsid w:val="00A83D0A"/>
    <w:pPr>
      <w:spacing w:before="100" w:beforeAutospacing="1" w:after="100" w:afterAutospacing="1"/>
    </w:pPr>
    <w:rPr>
      <w:rFonts w:eastAsia="Calibri"/>
      <w:sz w:val="24"/>
    </w:rPr>
  </w:style>
  <w:style w:type="paragraph" w:customStyle="1" w:styleId="norm">
    <w:name w:val="norm"/>
    <w:basedOn w:val="Normal"/>
    <w:rsid w:val="00A83D0A"/>
    <w:pPr>
      <w:spacing w:before="100" w:beforeAutospacing="1" w:after="100" w:afterAutospacing="1"/>
    </w:pPr>
    <w:rPr>
      <w:rFonts w:eastAsia="Calibri"/>
      <w:sz w:val="24"/>
    </w:rPr>
  </w:style>
  <w:style w:type="character" w:customStyle="1" w:styleId="smallcapitals">
    <w:name w:val="smallcapitals"/>
    <w:basedOn w:val="DefaultParagraphFont"/>
    <w:rsid w:val="00A83D0A"/>
  </w:style>
  <w:style w:type="character" w:customStyle="1" w:styleId="number0">
    <w:name w:val="number"/>
    <w:basedOn w:val="DefaultParagraphFont"/>
    <w:rsid w:val="00A83D0A"/>
  </w:style>
  <w:style w:type="character" w:customStyle="1" w:styleId="swauthor">
    <w:name w:val="sw_author"/>
    <w:rsid w:val="00A83D0A"/>
  </w:style>
  <w:style w:type="character" w:customStyle="1" w:styleId="articlebody1">
    <w:name w:val="articlebody1"/>
    <w:rsid w:val="00A83D0A"/>
  </w:style>
  <w:style w:type="character" w:customStyle="1" w:styleId="small1">
    <w:name w:val="small1"/>
    <w:rsid w:val="00A83D0A"/>
  </w:style>
  <w:style w:type="paragraph" w:customStyle="1" w:styleId="AuthorDate2">
    <w:name w:val="Author/Date"/>
    <w:basedOn w:val="Normal"/>
    <w:link w:val="AuthorDateChar1"/>
    <w:rsid w:val="00A83D0A"/>
    <w:rPr>
      <w:rFonts w:eastAsia="Times New Roman"/>
      <w:b/>
      <w:sz w:val="24"/>
      <w:u w:val="single"/>
    </w:rPr>
  </w:style>
  <w:style w:type="character" w:customStyle="1" w:styleId="AuthorDateChar1">
    <w:name w:val="Author/Date Char1"/>
    <w:link w:val="AuthorDate2"/>
    <w:rsid w:val="00A83D0A"/>
    <w:rPr>
      <w:rFonts w:ascii="Calibri" w:eastAsia="Times New Roman" w:hAnsi="Calibri"/>
      <w:b/>
      <w:u w:val="single"/>
    </w:rPr>
  </w:style>
  <w:style w:type="character" w:customStyle="1" w:styleId="Shortcite">
    <w:name w:val="Shortcite"/>
    <w:basedOn w:val="DefaultParagraphFont"/>
    <w:rsid w:val="00A83D0A"/>
    <w:rPr>
      <w:rFonts w:ascii="Times New Roman" w:hAnsi="Times New Roman"/>
      <w:b/>
      <w:bCs/>
      <w:sz w:val="20"/>
    </w:rPr>
  </w:style>
  <w:style w:type="character" w:customStyle="1" w:styleId="Longcite">
    <w:name w:val="Longcite"/>
    <w:basedOn w:val="DefaultParagraphFont"/>
    <w:rsid w:val="00A83D0A"/>
    <w:rPr>
      <w:sz w:val="16"/>
    </w:rPr>
  </w:style>
  <w:style w:type="paragraph" w:customStyle="1" w:styleId="analytic0">
    <w:name w:val="analytic"/>
    <w:basedOn w:val="Normal"/>
    <w:link w:val="analyticChar0"/>
    <w:uiPriority w:val="4"/>
    <w:qFormat/>
    <w:rsid w:val="00A83D0A"/>
    <w:pPr>
      <w:spacing w:before="120"/>
    </w:pPr>
    <w:rPr>
      <w:rFonts w:ascii="Arial" w:hAnsi="Arial"/>
      <w:b/>
      <w:sz w:val="20"/>
    </w:rPr>
  </w:style>
  <w:style w:type="character" w:customStyle="1" w:styleId="analyticChar0">
    <w:name w:val="analytic Char"/>
    <w:basedOn w:val="DefaultParagraphFont"/>
    <w:link w:val="analytic0"/>
    <w:uiPriority w:val="4"/>
    <w:rsid w:val="00A83D0A"/>
    <w:rPr>
      <w:rFonts w:ascii="Arial" w:hAnsi="Arial"/>
      <w:b/>
      <w:sz w:val="20"/>
    </w:rPr>
  </w:style>
  <w:style w:type="character" w:customStyle="1" w:styleId="Normal30">
    <w:name w:val="Normal3"/>
    <w:basedOn w:val="DefaultParagraphFont"/>
    <w:rsid w:val="00A83D0A"/>
  </w:style>
  <w:style w:type="paragraph" w:customStyle="1" w:styleId="PageNumber8">
    <w:name w:val="Page Number8"/>
    <w:basedOn w:val="Normal"/>
    <w:next w:val="Normal"/>
    <w:rsid w:val="00A83D0A"/>
    <w:pPr>
      <w:spacing w:after="0" w:line="240" w:lineRule="auto"/>
    </w:pPr>
    <w:rPr>
      <w:rFonts w:ascii="Times New Roman" w:eastAsia="Times New Roman" w:hAnsi="Times New Roman"/>
      <w:sz w:val="20"/>
    </w:rPr>
  </w:style>
  <w:style w:type="paragraph" w:customStyle="1" w:styleId="Header2">
    <w:name w:val="Header2"/>
    <w:basedOn w:val="Heading1"/>
    <w:next w:val="Heading1"/>
    <w:rsid w:val="00A83D0A"/>
    <w:pPr>
      <w:keepLines w:val="0"/>
      <w:pageBreakBefore w:val="0"/>
      <w:pBdr>
        <w:top w:val="none" w:sz="0" w:space="0" w:color="auto"/>
        <w:left w:val="none" w:sz="0" w:space="0" w:color="auto"/>
        <w:bottom w:val="none" w:sz="0" w:space="0" w:color="auto"/>
        <w:right w:val="none" w:sz="0" w:space="0" w:color="auto"/>
      </w:pBdr>
      <w:spacing w:before="0" w:line="240" w:lineRule="auto"/>
    </w:pPr>
    <w:rPr>
      <w:rFonts w:ascii="Times New Roman" w:eastAsia="Times New Roman" w:hAnsi="Times New Roman" w:cs="Times New Roman"/>
      <w:bCs w:val="0"/>
      <w:kern w:val="32"/>
      <w:sz w:val="48"/>
      <w:szCs w:val="24"/>
      <w:u w:val="single"/>
    </w:rPr>
  </w:style>
  <w:style w:type="paragraph" w:customStyle="1" w:styleId="Heading12">
    <w:name w:val="Heading 12"/>
    <w:basedOn w:val="Normal"/>
    <w:next w:val="Normal"/>
    <w:rsid w:val="00A83D0A"/>
    <w:pPr>
      <w:keepNext/>
      <w:widowControl w:val="0"/>
      <w:suppressAutoHyphens/>
      <w:spacing w:after="0" w:line="240" w:lineRule="auto"/>
      <w:jc w:val="center"/>
    </w:pPr>
    <w:rPr>
      <w:rFonts w:ascii="Times New Roman" w:eastAsia="Tahoma" w:hAnsi="Times New Roman"/>
      <w:b/>
      <w:sz w:val="48"/>
      <w:szCs w:val="32"/>
      <w:u w:val="single"/>
    </w:rPr>
  </w:style>
  <w:style w:type="character" w:customStyle="1" w:styleId="NoterefInText">
    <w:name w:val="_NoterefInText"/>
    <w:uiPriority w:val="99"/>
    <w:rsid w:val="00A83D0A"/>
    <w:rPr>
      <w:rFonts w:cs="New Baskerville"/>
      <w:color w:val="000000"/>
    </w:rPr>
  </w:style>
  <w:style w:type="character" w:customStyle="1" w:styleId="postauthor">
    <w:name w:val="postauthor"/>
    <w:basedOn w:val="DefaultParagraphFont"/>
    <w:rsid w:val="00A83D0A"/>
  </w:style>
  <w:style w:type="paragraph" w:customStyle="1" w:styleId="notes-source-hasnotes">
    <w:name w:val="notes-source-hasnotes"/>
    <w:basedOn w:val="Normal"/>
    <w:rsid w:val="00A83D0A"/>
    <w:pPr>
      <w:spacing w:before="100" w:beforeAutospacing="1" w:after="100" w:afterAutospacing="1"/>
    </w:pPr>
    <w:rPr>
      <w:rFonts w:ascii="Times" w:hAnsi="Times"/>
      <w:sz w:val="20"/>
      <w:szCs w:val="20"/>
    </w:rPr>
  </w:style>
  <w:style w:type="character" w:customStyle="1" w:styleId="span">
    <w:name w:val="span"/>
    <w:basedOn w:val="DefaultParagraphFont"/>
    <w:rsid w:val="00A83D0A"/>
  </w:style>
  <w:style w:type="character" w:customStyle="1" w:styleId="maintitle">
    <w:name w:val="maintitle"/>
    <w:basedOn w:val="DefaultParagraphFont"/>
    <w:rsid w:val="00A83D0A"/>
  </w:style>
  <w:style w:type="character" w:customStyle="1" w:styleId="thirdparty-logo">
    <w:name w:val="thirdparty-logo"/>
    <w:basedOn w:val="DefaultParagraphFont"/>
    <w:rsid w:val="00A83D0A"/>
  </w:style>
  <w:style w:type="paragraph" w:customStyle="1" w:styleId="articlemeta">
    <w:name w:val="articlemeta"/>
    <w:basedOn w:val="Normal"/>
    <w:rsid w:val="00A83D0A"/>
    <w:pPr>
      <w:spacing w:before="100" w:beforeAutospacing="1" w:after="100" w:afterAutospacing="1"/>
    </w:pPr>
    <w:rPr>
      <w:rFonts w:ascii="Times" w:hAnsi="Times"/>
      <w:sz w:val="20"/>
      <w:szCs w:val="20"/>
    </w:rPr>
  </w:style>
  <w:style w:type="character" w:customStyle="1" w:styleId="vcard">
    <w:name w:val="vcard"/>
    <w:basedOn w:val="DefaultParagraphFont"/>
    <w:rsid w:val="00A83D0A"/>
  </w:style>
  <w:style w:type="character" w:customStyle="1" w:styleId="print-footnote">
    <w:name w:val="print-footnote"/>
    <w:basedOn w:val="DefaultParagraphFont"/>
    <w:rsid w:val="00A83D0A"/>
  </w:style>
  <w:style w:type="character" w:customStyle="1" w:styleId="datestring">
    <w:name w:val="datestring"/>
    <w:basedOn w:val="DefaultParagraphFont"/>
    <w:rsid w:val="00A83D0A"/>
  </w:style>
  <w:style w:type="paragraph" w:customStyle="1" w:styleId="left">
    <w:name w:val="left"/>
    <w:basedOn w:val="Normal"/>
    <w:rsid w:val="00A83D0A"/>
    <w:pPr>
      <w:spacing w:before="100" w:beforeAutospacing="1" w:after="100" w:afterAutospacing="1"/>
    </w:pPr>
    <w:rPr>
      <w:rFonts w:ascii="Times" w:hAnsi="Times"/>
      <w:sz w:val="20"/>
      <w:szCs w:val="20"/>
    </w:rPr>
  </w:style>
  <w:style w:type="paragraph" w:customStyle="1" w:styleId="right">
    <w:name w:val="right"/>
    <w:basedOn w:val="Normal"/>
    <w:rsid w:val="00A83D0A"/>
    <w:pPr>
      <w:spacing w:before="100" w:beforeAutospacing="1" w:after="100" w:afterAutospacing="1"/>
    </w:pPr>
    <w:rPr>
      <w:rFonts w:ascii="Times" w:hAnsi="Times"/>
      <w:sz w:val="20"/>
      <w:szCs w:val="20"/>
    </w:rPr>
  </w:style>
  <w:style w:type="character" w:customStyle="1" w:styleId="gptad">
    <w:name w:val="gptad"/>
    <w:basedOn w:val="DefaultParagraphFont"/>
    <w:rsid w:val="00A83D0A"/>
  </w:style>
  <w:style w:type="paragraph" w:customStyle="1" w:styleId="creditpostedmodified">
    <w:name w:val="credit_posted_modified"/>
    <w:basedOn w:val="Normal"/>
    <w:rsid w:val="00A83D0A"/>
    <w:pPr>
      <w:spacing w:before="100" w:beforeAutospacing="1" w:after="100" w:afterAutospacing="1"/>
    </w:pPr>
    <w:rPr>
      <w:rFonts w:ascii="Times" w:hAnsi="Times"/>
      <w:sz w:val="20"/>
      <w:szCs w:val="20"/>
    </w:rPr>
  </w:style>
  <w:style w:type="character" w:customStyle="1" w:styleId="creditline">
    <w:name w:val="creditline"/>
    <w:basedOn w:val="DefaultParagraphFont"/>
    <w:rsid w:val="00A83D0A"/>
  </w:style>
  <w:style w:type="character" w:customStyle="1" w:styleId="grd">
    <w:name w:val="grd"/>
    <w:basedOn w:val="DefaultParagraphFont"/>
    <w:rsid w:val="00A83D0A"/>
  </w:style>
  <w:style w:type="paragraph" w:customStyle="1" w:styleId="hs-text-container">
    <w:name w:val="hs-text-container"/>
    <w:basedOn w:val="Normal"/>
    <w:rsid w:val="00A83D0A"/>
    <w:pPr>
      <w:spacing w:before="100" w:beforeAutospacing="1" w:after="100" w:afterAutospacing="1"/>
    </w:pPr>
    <w:rPr>
      <w:rFonts w:ascii="Times" w:hAnsi="Times"/>
      <w:sz w:val="20"/>
      <w:szCs w:val="20"/>
    </w:rPr>
  </w:style>
  <w:style w:type="character" w:customStyle="1" w:styleId="created">
    <w:name w:val="created"/>
    <w:basedOn w:val="DefaultParagraphFont"/>
    <w:rsid w:val="00A83D0A"/>
  </w:style>
  <w:style w:type="character" w:customStyle="1" w:styleId="changed">
    <w:name w:val="changed"/>
    <w:basedOn w:val="DefaultParagraphFont"/>
    <w:rsid w:val="00A83D0A"/>
  </w:style>
  <w:style w:type="character" w:customStyle="1" w:styleId="article-author-name">
    <w:name w:val="article-author-name"/>
    <w:basedOn w:val="DefaultParagraphFont"/>
    <w:rsid w:val="00A83D0A"/>
  </w:style>
  <w:style w:type="character" w:customStyle="1" w:styleId="bioexcerpt">
    <w:name w:val="bio_excerpt"/>
    <w:basedOn w:val="DefaultParagraphFont"/>
    <w:rsid w:val="00A83D0A"/>
  </w:style>
  <w:style w:type="character" w:customStyle="1" w:styleId="commentcount">
    <w:name w:val="comment_count"/>
    <w:basedOn w:val="DefaultParagraphFont"/>
    <w:rsid w:val="00A83D0A"/>
  </w:style>
  <w:style w:type="character" w:customStyle="1" w:styleId="searchtermshighlighted">
    <w:name w:val="searchtermshighlighted"/>
    <w:basedOn w:val="DefaultParagraphFont"/>
    <w:rsid w:val="00A83D0A"/>
  </w:style>
  <w:style w:type="character" w:customStyle="1" w:styleId="contributornametrigger">
    <w:name w:val="contributornametrigger"/>
    <w:basedOn w:val="DefaultParagraphFont"/>
    <w:rsid w:val="00A83D0A"/>
  </w:style>
  <w:style w:type="character" w:customStyle="1" w:styleId="bylinepipe">
    <w:name w:val="bylinepipe"/>
    <w:basedOn w:val="DefaultParagraphFont"/>
    <w:rsid w:val="00A83D0A"/>
  </w:style>
  <w:style w:type="character" w:customStyle="1" w:styleId="lucenesearchresulturlb">
    <w:name w:val="lucene_search_result_url_b"/>
    <w:basedOn w:val="DefaultParagraphFont"/>
    <w:rsid w:val="00A83D0A"/>
  </w:style>
  <w:style w:type="character" w:customStyle="1" w:styleId="faculty-title">
    <w:name w:val="faculty-title"/>
    <w:basedOn w:val="DefaultParagraphFont"/>
    <w:rsid w:val="00A83D0A"/>
  </w:style>
  <w:style w:type="character" w:customStyle="1" w:styleId="count">
    <w:name w:val="count"/>
    <w:basedOn w:val="DefaultParagraphFont"/>
    <w:rsid w:val="00A83D0A"/>
  </w:style>
  <w:style w:type="character" w:customStyle="1" w:styleId="volume">
    <w:name w:val="volume"/>
    <w:basedOn w:val="DefaultParagraphFont"/>
    <w:rsid w:val="00A83D0A"/>
  </w:style>
  <w:style w:type="character" w:customStyle="1" w:styleId="issue">
    <w:name w:val="issue"/>
    <w:basedOn w:val="DefaultParagraphFont"/>
    <w:rsid w:val="00A83D0A"/>
  </w:style>
  <w:style w:type="character" w:customStyle="1" w:styleId="pages">
    <w:name w:val="pages"/>
    <w:basedOn w:val="DefaultParagraphFont"/>
    <w:rsid w:val="00A83D0A"/>
  </w:style>
  <w:style w:type="character" w:customStyle="1" w:styleId="person">
    <w:name w:val="person"/>
    <w:basedOn w:val="DefaultParagraphFont"/>
    <w:rsid w:val="00A83D0A"/>
  </w:style>
  <w:style w:type="character" w:customStyle="1" w:styleId="corresponding">
    <w:name w:val="corresponding"/>
    <w:basedOn w:val="DefaultParagraphFont"/>
    <w:rsid w:val="00A83D0A"/>
  </w:style>
  <w:style w:type="paragraph" w:customStyle="1" w:styleId="entry-meta">
    <w:name w:val="entry-meta"/>
    <w:basedOn w:val="Normal"/>
    <w:rsid w:val="00A83D0A"/>
    <w:pPr>
      <w:spacing w:before="100" w:beforeAutospacing="1" w:after="100" w:afterAutospacing="1"/>
    </w:pPr>
    <w:rPr>
      <w:rFonts w:ascii="Times" w:hAnsi="Times"/>
      <w:sz w:val="20"/>
      <w:szCs w:val="20"/>
    </w:rPr>
  </w:style>
  <w:style w:type="character" w:customStyle="1" w:styleId="post-time">
    <w:name w:val="post-time"/>
    <w:basedOn w:val="DefaultParagraphFont"/>
    <w:rsid w:val="00A83D0A"/>
  </w:style>
  <w:style w:type="character" w:customStyle="1" w:styleId="post-category">
    <w:name w:val="post-category"/>
    <w:basedOn w:val="DefaultParagraphFont"/>
    <w:rsid w:val="00A83D0A"/>
  </w:style>
  <w:style w:type="character" w:customStyle="1" w:styleId="post-author">
    <w:name w:val="post-author"/>
    <w:basedOn w:val="DefaultParagraphFont"/>
    <w:rsid w:val="00A83D0A"/>
  </w:style>
  <w:style w:type="character" w:customStyle="1" w:styleId="A10">
    <w:name w:val="A10"/>
    <w:uiPriority w:val="99"/>
    <w:rsid w:val="00A83D0A"/>
    <w:rPr>
      <w:rFonts w:cs="Trebuchet MS"/>
      <w:color w:val="000000"/>
      <w:sz w:val="11"/>
      <w:szCs w:val="11"/>
    </w:rPr>
  </w:style>
  <w:style w:type="paragraph" w:customStyle="1" w:styleId="Pa10">
    <w:name w:val="Pa10"/>
    <w:basedOn w:val="Default"/>
    <w:next w:val="Default"/>
    <w:uiPriority w:val="99"/>
    <w:rsid w:val="00A83D0A"/>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A83D0A"/>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A83D0A"/>
  </w:style>
  <w:style w:type="paragraph" w:customStyle="1" w:styleId="aff">
    <w:name w:val="aff"/>
    <w:basedOn w:val="Normal"/>
    <w:rsid w:val="00A83D0A"/>
    <w:pPr>
      <w:spacing w:before="100" w:beforeAutospacing="1" w:after="100" w:afterAutospacing="1"/>
    </w:pPr>
    <w:rPr>
      <w:rFonts w:ascii="Times" w:hAnsi="Times"/>
      <w:sz w:val="20"/>
      <w:szCs w:val="20"/>
    </w:rPr>
  </w:style>
  <w:style w:type="character" w:customStyle="1" w:styleId="entry-author">
    <w:name w:val="entry-author"/>
    <w:basedOn w:val="DefaultParagraphFont"/>
    <w:rsid w:val="00A83D0A"/>
  </w:style>
  <w:style w:type="character" w:customStyle="1" w:styleId="entry-author-name">
    <w:name w:val="entry-author-name"/>
    <w:basedOn w:val="DefaultParagraphFont"/>
    <w:rsid w:val="00A83D0A"/>
  </w:style>
  <w:style w:type="character" w:customStyle="1" w:styleId="contrib-degrees">
    <w:name w:val="contrib-degrees"/>
    <w:basedOn w:val="DefaultParagraphFont"/>
    <w:rsid w:val="00A83D0A"/>
  </w:style>
  <w:style w:type="character" w:customStyle="1" w:styleId="contrib-on-behalf-of">
    <w:name w:val="contrib-on-behalf-of"/>
    <w:basedOn w:val="DefaultParagraphFont"/>
    <w:rsid w:val="00A83D0A"/>
  </w:style>
  <w:style w:type="character" w:customStyle="1" w:styleId="pubtime">
    <w:name w:val="pubtime"/>
    <w:basedOn w:val="DefaultParagraphFont"/>
    <w:rsid w:val="00A83D0A"/>
  </w:style>
  <w:style w:type="character" w:customStyle="1" w:styleId="fbcommentscount">
    <w:name w:val="fb_comments_count"/>
    <w:basedOn w:val="DefaultParagraphFont"/>
    <w:rsid w:val="00A83D0A"/>
  </w:style>
  <w:style w:type="character" w:customStyle="1" w:styleId="stsharethiscustom">
    <w:name w:val="st_sharethis_custom"/>
    <w:basedOn w:val="DefaultParagraphFont"/>
    <w:rsid w:val="00A83D0A"/>
  </w:style>
  <w:style w:type="paragraph" w:customStyle="1" w:styleId="permalinkable">
    <w:name w:val="permalinkable"/>
    <w:basedOn w:val="Normal"/>
    <w:rsid w:val="00A83D0A"/>
    <w:pPr>
      <w:spacing w:before="100" w:beforeAutospacing="1" w:after="100" w:afterAutospacing="1"/>
    </w:pPr>
    <w:rPr>
      <w:rFonts w:ascii="Times" w:hAnsi="Times"/>
      <w:sz w:val="20"/>
      <w:szCs w:val="20"/>
    </w:rPr>
  </w:style>
  <w:style w:type="character" w:customStyle="1" w:styleId="post-date">
    <w:name w:val="post-date"/>
    <w:basedOn w:val="DefaultParagraphFont"/>
    <w:rsid w:val="00A83D0A"/>
  </w:style>
  <w:style w:type="character" w:customStyle="1" w:styleId="link-external">
    <w:name w:val="link-external"/>
    <w:basedOn w:val="DefaultParagraphFont"/>
    <w:rsid w:val="00A83D0A"/>
  </w:style>
  <w:style w:type="character" w:customStyle="1" w:styleId="articleauthor0">
    <w:name w:val="article_author"/>
    <w:basedOn w:val="DefaultParagraphFont"/>
    <w:rsid w:val="00A83D0A"/>
  </w:style>
  <w:style w:type="character" w:customStyle="1" w:styleId="articleissue">
    <w:name w:val="article_issue"/>
    <w:basedOn w:val="DefaultParagraphFont"/>
    <w:rsid w:val="00A83D0A"/>
  </w:style>
  <w:style w:type="character" w:customStyle="1" w:styleId="a-size-large">
    <w:name w:val="a-size-large"/>
    <w:basedOn w:val="DefaultParagraphFont"/>
    <w:rsid w:val="00A83D0A"/>
  </w:style>
  <w:style w:type="character" w:customStyle="1" w:styleId="a-size-medium">
    <w:name w:val="a-size-medium"/>
    <w:basedOn w:val="DefaultParagraphFont"/>
    <w:rsid w:val="00A83D0A"/>
  </w:style>
  <w:style w:type="character" w:customStyle="1" w:styleId="contribution">
    <w:name w:val="contribution"/>
    <w:basedOn w:val="DefaultParagraphFont"/>
    <w:rsid w:val="00A83D0A"/>
  </w:style>
  <w:style w:type="character" w:customStyle="1" w:styleId="a-color-secondary">
    <w:name w:val="a-color-secondary"/>
    <w:basedOn w:val="DefaultParagraphFont"/>
    <w:rsid w:val="00A83D0A"/>
  </w:style>
  <w:style w:type="paragraph" w:customStyle="1" w:styleId="sbyline">
    <w:name w:val="sbyline"/>
    <w:basedOn w:val="Normal"/>
    <w:rsid w:val="00A83D0A"/>
    <w:pPr>
      <w:spacing w:before="100" w:beforeAutospacing="1" w:after="100" w:afterAutospacing="1"/>
    </w:pPr>
    <w:rPr>
      <w:rFonts w:ascii="Times" w:hAnsi="Times"/>
      <w:sz w:val="20"/>
      <w:szCs w:val="20"/>
    </w:rPr>
  </w:style>
  <w:style w:type="character" w:customStyle="1" w:styleId="ui-author">
    <w:name w:val="ui-author"/>
    <w:basedOn w:val="DefaultParagraphFont"/>
    <w:rsid w:val="00A83D0A"/>
  </w:style>
  <w:style w:type="character" w:customStyle="1" w:styleId="ui-staffline">
    <w:name w:val="ui-staffline"/>
    <w:basedOn w:val="DefaultParagraphFont"/>
    <w:rsid w:val="00A83D0A"/>
  </w:style>
  <w:style w:type="paragraph" w:customStyle="1" w:styleId="promotion-tag-p">
    <w:name w:val="promotion-tag-p"/>
    <w:basedOn w:val="Normal"/>
    <w:rsid w:val="00A83D0A"/>
    <w:pPr>
      <w:spacing w:before="100" w:beforeAutospacing="1" w:after="100" w:afterAutospacing="1"/>
    </w:pPr>
    <w:rPr>
      <w:rFonts w:ascii="Times" w:hAnsi="Times"/>
      <w:sz w:val="20"/>
      <w:szCs w:val="20"/>
    </w:rPr>
  </w:style>
  <w:style w:type="paragraph" w:customStyle="1" w:styleId="heading">
    <w:name w:val="heading"/>
    <w:basedOn w:val="Normal"/>
    <w:rsid w:val="00A83D0A"/>
    <w:pPr>
      <w:spacing w:before="100" w:beforeAutospacing="1" w:after="100" w:afterAutospacing="1"/>
    </w:pPr>
    <w:rPr>
      <w:rFonts w:ascii="Times" w:hAnsi="Times"/>
      <w:sz w:val="20"/>
      <w:szCs w:val="20"/>
    </w:rPr>
  </w:style>
  <w:style w:type="character" w:customStyle="1" w:styleId="value">
    <w:name w:val="value"/>
    <w:basedOn w:val="DefaultParagraphFont"/>
    <w:rsid w:val="00A83D0A"/>
  </w:style>
  <w:style w:type="character" w:customStyle="1" w:styleId="specialissuelabel">
    <w:name w:val="specialissuelabel"/>
    <w:basedOn w:val="DefaultParagraphFont"/>
    <w:rsid w:val="00A83D0A"/>
  </w:style>
  <w:style w:type="character" w:customStyle="1" w:styleId="referencediv">
    <w:name w:val="referencediv"/>
    <w:basedOn w:val="DefaultParagraphFont"/>
    <w:rsid w:val="00A83D0A"/>
  </w:style>
  <w:style w:type="character" w:customStyle="1" w:styleId="wp-smiley">
    <w:name w:val="wp-smiley"/>
    <w:basedOn w:val="DefaultParagraphFont"/>
    <w:rsid w:val="00A83D0A"/>
  </w:style>
  <w:style w:type="character" w:customStyle="1" w:styleId="artjournal">
    <w:name w:val="art_journal"/>
    <w:basedOn w:val="DefaultParagraphFont"/>
    <w:rsid w:val="00A83D0A"/>
  </w:style>
  <w:style w:type="character" w:customStyle="1" w:styleId="artdatevolumeissuepart">
    <w:name w:val="art_datevolumeissuepart"/>
    <w:basedOn w:val="DefaultParagraphFont"/>
    <w:rsid w:val="00A83D0A"/>
  </w:style>
  <w:style w:type="character" w:customStyle="1" w:styleId="artpages">
    <w:name w:val="art_pages"/>
    <w:basedOn w:val="DefaultParagraphFont"/>
    <w:rsid w:val="00A83D0A"/>
  </w:style>
  <w:style w:type="character" w:customStyle="1" w:styleId="singlehighlightclass">
    <w:name w:val="single_highlight_class"/>
    <w:basedOn w:val="DefaultParagraphFont"/>
    <w:rsid w:val="00A83D0A"/>
  </w:style>
  <w:style w:type="character" w:customStyle="1" w:styleId="degree">
    <w:name w:val="degree"/>
    <w:basedOn w:val="DefaultParagraphFont"/>
    <w:rsid w:val="00A83D0A"/>
  </w:style>
  <w:style w:type="character" w:customStyle="1" w:styleId="major">
    <w:name w:val="major"/>
    <w:basedOn w:val="DefaultParagraphFont"/>
    <w:rsid w:val="00A83D0A"/>
  </w:style>
  <w:style w:type="character" w:customStyle="1" w:styleId="authors">
    <w:name w:val="authors"/>
    <w:basedOn w:val="DefaultParagraphFont"/>
    <w:rsid w:val="00A83D0A"/>
  </w:style>
  <w:style w:type="character" w:customStyle="1" w:styleId="views">
    <w:name w:val="views"/>
    <w:basedOn w:val="DefaultParagraphFont"/>
    <w:rsid w:val="00A83D0A"/>
  </w:style>
  <w:style w:type="character" w:customStyle="1" w:styleId="stmainservices">
    <w:name w:val="stmainservices"/>
    <w:basedOn w:val="DefaultParagraphFont"/>
    <w:rsid w:val="00A83D0A"/>
  </w:style>
  <w:style w:type="character" w:customStyle="1" w:styleId="stbubblehcount">
    <w:name w:val="stbubble_hcount"/>
    <w:basedOn w:val="DefaultParagraphFont"/>
    <w:rsid w:val="00A83D0A"/>
  </w:style>
  <w:style w:type="paragraph" w:customStyle="1" w:styleId="Document">
    <w:name w:val="_Document"/>
    <w:basedOn w:val="Default"/>
    <w:next w:val="Default"/>
    <w:uiPriority w:val="99"/>
    <w:rsid w:val="00A83D0A"/>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A83D0A"/>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A83D0A"/>
    <w:pPr>
      <w:widowControl w:val="0"/>
    </w:pPr>
    <w:rPr>
      <w:rFonts w:ascii="New Baskerville" w:eastAsiaTheme="minorEastAsia" w:hAnsi="New Baskerville"/>
      <w:color w:val="auto"/>
    </w:rPr>
  </w:style>
  <w:style w:type="paragraph" w:customStyle="1" w:styleId="collapsed-hide">
    <w:name w:val="collapsed-hide"/>
    <w:basedOn w:val="Normal"/>
    <w:rsid w:val="00A83D0A"/>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A83D0A"/>
    <w:pPr>
      <w:widowControl w:val="0"/>
      <w:spacing w:line="211" w:lineRule="atLeast"/>
    </w:pPr>
    <w:rPr>
      <w:rFonts w:ascii="Mokka" w:eastAsiaTheme="minorEastAsia" w:hAnsi="Mokka"/>
      <w:color w:val="auto"/>
    </w:rPr>
  </w:style>
  <w:style w:type="paragraph" w:customStyle="1" w:styleId="odd">
    <w:name w:val="odd"/>
    <w:basedOn w:val="Normal"/>
    <w:rsid w:val="00A83D0A"/>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A83D0A"/>
  </w:style>
  <w:style w:type="character" w:customStyle="1" w:styleId="tolocaltime">
    <w:name w:val="tolocaltime"/>
    <w:basedOn w:val="DefaultParagraphFont"/>
    <w:rsid w:val="00A83D0A"/>
  </w:style>
  <w:style w:type="character" w:customStyle="1" w:styleId="pb-byline">
    <w:name w:val="pb-byline"/>
    <w:basedOn w:val="DefaultParagraphFont"/>
    <w:rsid w:val="00A83D0A"/>
  </w:style>
  <w:style w:type="character" w:customStyle="1" w:styleId="pb-timestamp">
    <w:name w:val="pb-timestamp"/>
    <w:basedOn w:val="DefaultParagraphFont"/>
    <w:rsid w:val="00A83D0A"/>
  </w:style>
  <w:style w:type="character" w:customStyle="1" w:styleId="posted-on">
    <w:name w:val="posted-on"/>
    <w:basedOn w:val="DefaultParagraphFont"/>
    <w:rsid w:val="00A83D0A"/>
  </w:style>
  <w:style w:type="character" w:customStyle="1" w:styleId="even">
    <w:name w:val="even"/>
    <w:basedOn w:val="DefaultParagraphFont"/>
    <w:rsid w:val="00A83D0A"/>
  </w:style>
  <w:style w:type="paragraph" w:customStyle="1" w:styleId="volissue">
    <w:name w:val="volissue"/>
    <w:basedOn w:val="Normal"/>
    <w:rsid w:val="00A83D0A"/>
    <w:pPr>
      <w:spacing w:before="100" w:beforeAutospacing="1" w:after="100" w:afterAutospacing="1"/>
    </w:pPr>
    <w:rPr>
      <w:rFonts w:ascii="Times" w:hAnsi="Times"/>
      <w:sz w:val="20"/>
      <w:szCs w:val="20"/>
    </w:rPr>
  </w:style>
  <w:style w:type="character" w:customStyle="1" w:styleId="cat-date-line4">
    <w:name w:val="cat-date-line4"/>
    <w:basedOn w:val="DefaultParagraphFont"/>
    <w:rsid w:val="00A83D0A"/>
  </w:style>
  <w:style w:type="character" w:customStyle="1" w:styleId="articledate">
    <w:name w:val="articledate"/>
    <w:basedOn w:val="DefaultParagraphFont"/>
    <w:rsid w:val="00A83D0A"/>
  </w:style>
  <w:style w:type="character" w:customStyle="1" w:styleId="post-byline">
    <w:name w:val="post-byline"/>
    <w:basedOn w:val="DefaultParagraphFont"/>
    <w:rsid w:val="00A83D0A"/>
  </w:style>
  <w:style w:type="character" w:customStyle="1" w:styleId="metadate">
    <w:name w:val="meta_date"/>
    <w:basedOn w:val="DefaultParagraphFont"/>
    <w:rsid w:val="00A83D0A"/>
  </w:style>
  <w:style w:type="character" w:customStyle="1" w:styleId="fa">
    <w:name w:val="fa"/>
    <w:basedOn w:val="DefaultParagraphFont"/>
    <w:rsid w:val="00A83D0A"/>
  </w:style>
  <w:style w:type="character" w:customStyle="1" w:styleId="longname">
    <w:name w:val="longname"/>
    <w:basedOn w:val="DefaultParagraphFont"/>
    <w:rsid w:val="00A83D0A"/>
  </w:style>
  <w:style w:type="character" w:customStyle="1" w:styleId="echocontainer">
    <w:name w:val="echo_container"/>
    <w:basedOn w:val="DefaultParagraphFont"/>
    <w:rsid w:val="00A83D0A"/>
  </w:style>
  <w:style w:type="character" w:customStyle="1" w:styleId="comment-display">
    <w:name w:val="comment-display"/>
    <w:basedOn w:val="DefaultParagraphFont"/>
    <w:rsid w:val="00A83D0A"/>
  </w:style>
  <w:style w:type="paragraph" w:customStyle="1" w:styleId="comment-count-label">
    <w:name w:val="comment-count-label"/>
    <w:basedOn w:val="Normal"/>
    <w:rsid w:val="00A83D0A"/>
    <w:pPr>
      <w:spacing w:before="100" w:beforeAutospacing="1" w:after="100" w:afterAutospacing="1"/>
    </w:pPr>
    <w:rPr>
      <w:rFonts w:ascii="Times" w:hAnsi="Times"/>
      <w:sz w:val="20"/>
      <w:szCs w:val="20"/>
    </w:rPr>
  </w:style>
  <w:style w:type="character" w:customStyle="1" w:styleId="echo-counter">
    <w:name w:val="echo-counter"/>
    <w:basedOn w:val="DefaultParagraphFont"/>
    <w:rsid w:val="00A83D0A"/>
  </w:style>
  <w:style w:type="character" w:customStyle="1" w:styleId="discussion-policy">
    <w:name w:val="discussion-policy"/>
    <w:basedOn w:val="DefaultParagraphFont"/>
    <w:rsid w:val="00A83D0A"/>
  </w:style>
  <w:style w:type="character" w:customStyle="1" w:styleId="echo-apps-conversations-streamcaption">
    <w:name w:val="echo-apps-conversations-streamcaption"/>
    <w:basedOn w:val="DefaultParagraphFont"/>
    <w:rsid w:val="00A83D0A"/>
  </w:style>
  <w:style w:type="character" w:customStyle="1" w:styleId="echo-streamserver-controls-stream-item-text">
    <w:name w:val="echo-streamserver-controls-stream-item-text"/>
    <w:basedOn w:val="DefaultParagraphFont"/>
    <w:rsid w:val="00A83D0A"/>
  </w:style>
  <w:style w:type="character" w:customStyle="1" w:styleId="echo-streamserver-controls-facepile-more">
    <w:name w:val="echo-streamserver-controls-facepile-more"/>
    <w:basedOn w:val="DefaultParagraphFont"/>
    <w:rsid w:val="00A83D0A"/>
  </w:style>
  <w:style w:type="character" w:customStyle="1" w:styleId="echo-primaryfont">
    <w:name w:val="echo-primaryfont"/>
    <w:basedOn w:val="DefaultParagraphFont"/>
    <w:rsid w:val="00A83D0A"/>
  </w:style>
  <w:style w:type="character" w:customStyle="1" w:styleId="section">
    <w:name w:val="section"/>
    <w:basedOn w:val="DefaultParagraphFont"/>
    <w:rsid w:val="00A83D0A"/>
  </w:style>
  <w:style w:type="character" w:customStyle="1" w:styleId="wpsr-txt-headline">
    <w:name w:val="wpsr-txt-headline"/>
    <w:basedOn w:val="DefaultParagraphFont"/>
    <w:rsid w:val="00A83D0A"/>
  </w:style>
  <w:style w:type="character" w:customStyle="1" w:styleId="asset-metabar-author">
    <w:name w:val="asset-metabar-author"/>
    <w:basedOn w:val="DefaultParagraphFont"/>
    <w:rsid w:val="00A83D0A"/>
  </w:style>
  <w:style w:type="character" w:customStyle="1" w:styleId="eza-dateline">
    <w:name w:val="eza-dateline"/>
    <w:basedOn w:val="DefaultParagraphFont"/>
    <w:rsid w:val="00A83D0A"/>
  </w:style>
  <w:style w:type="character" w:customStyle="1" w:styleId="eza-authors">
    <w:name w:val="eza-authors"/>
    <w:basedOn w:val="DefaultParagraphFont"/>
    <w:rsid w:val="00A83D0A"/>
  </w:style>
  <w:style w:type="character" w:customStyle="1" w:styleId="csmstaff">
    <w:name w:val="csm_staff"/>
    <w:basedOn w:val="DefaultParagraphFont"/>
    <w:rsid w:val="00A83D0A"/>
  </w:style>
  <w:style w:type="paragraph" w:customStyle="1" w:styleId="mol-para-with-font">
    <w:name w:val="mol-para-with-font"/>
    <w:basedOn w:val="Normal"/>
    <w:rsid w:val="00A83D0A"/>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A83D0A"/>
  </w:style>
  <w:style w:type="character" w:customStyle="1" w:styleId="byline-text">
    <w:name w:val="byline-text"/>
    <w:basedOn w:val="DefaultParagraphFont"/>
    <w:rsid w:val="00A83D0A"/>
  </w:style>
  <w:style w:type="character" w:customStyle="1" w:styleId="itemauthor">
    <w:name w:val="itemauthor"/>
    <w:basedOn w:val="DefaultParagraphFont"/>
    <w:rsid w:val="00A83D0A"/>
  </w:style>
  <w:style w:type="character" w:customStyle="1" w:styleId="itemdatecreated">
    <w:name w:val="itemdatecreated"/>
    <w:basedOn w:val="DefaultParagraphFont"/>
    <w:rsid w:val="00A83D0A"/>
  </w:style>
  <w:style w:type="character" w:customStyle="1" w:styleId="slug-metadata-note">
    <w:name w:val="slug-metadata-note"/>
    <w:basedOn w:val="DefaultParagraphFont"/>
    <w:rsid w:val="00A83D0A"/>
  </w:style>
  <w:style w:type="character" w:customStyle="1" w:styleId="drop-capped">
    <w:name w:val="drop-capped"/>
    <w:basedOn w:val="DefaultParagraphFont"/>
    <w:rsid w:val="00A83D0A"/>
  </w:style>
  <w:style w:type="character" w:customStyle="1" w:styleId="published">
    <w:name w:val="published"/>
    <w:basedOn w:val="DefaultParagraphFont"/>
    <w:rsid w:val="00A83D0A"/>
  </w:style>
  <w:style w:type="paragraph" w:customStyle="1" w:styleId="articleopinion-standfirst">
    <w:name w:val="articleopinion-standfirst"/>
    <w:basedOn w:val="Normal"/>
    <w:rsid w:val="00A83D0A"/>
    <w:pPr>
      <w:spacing w:before="100" w:beforeAutospacing="1" w:after="100" w:afterAutospacing="1"/>
    </w:pPr>
    <w:rPr>
      <w:rFonts w:ascii="Times" w:hAnsi="Times"/>
      <w:sz w:val="20"/>
      <w:szCs w:val="20"/>
    </w:rPr>
  </w:style>
  <w:style w:type="paragraph" w:customStyle="1" w:styleId="snippet">
    <w:name w:val="snippet"/>
    <w:basedOn w:val="Normal"/>
    <w:rsid w:val="00A83D0A"/>
    <w:pPr>
      <w:spacing w:before="100" w:beforeAutospacing="1" w:after="100" w:afterAutospacing="1"/>
    </w:pPr>
    <w:rPr>
      <w:rFonts w:ascii="Times" w:hAnsi="Times"/>
      <w:sz w:val="20"/>
      <w:szCs w:val="20"/>
    </w:rPr>
  </w:style>
  <w:style w:type="character" w:customStyle="1" w:styleId="thetitle">
    <w:name w:val="the_title"/>
    <w:basedOn w:val="DefaultParagraphFont"/>
    <w:rsid w:val="00A83D0A"/>
  </w:style>
  <w:style w:type="character" w:customStyle="1" w:styleId="view-count">
    <w:name w:val="view-count"/>
    <w:basedOn w:val="DefaultParagraphFont"/>
    <w:rsid w:val="00A83D0A"/>
  </w:style>
  <w:style w:type="character" w:customStyle="1" w:styleId="rupee">
    <w:name w:val="rupee"/>
    <w:basedOn w:val="DefaultParagraphFont"/>
    <w:rsid w:val="00A83D0A"/>
  </w:style>
  <w:style w:type="character" w:customStyle="1" w:styleId="grey1">
    <w:name w:val="grey1"/>
    <w:basedOn w:val="DefaultParagraphFont"/>
    <w:rsid w:val="00A83D0A"/>
  </w:style>
  <w:style w:type="paragraph" w:customStyle="1" w:styleId="Pa13">
    <w:name w:val="Pa13"/>
    <w:basedOn w:val="Default"/>
    <w:next w:val="Default"/>
    <w:uiPriority w:val="99"/>
    <w:rsid w:val="00A83D0A"/>
    <w:pPr>
      <w:widowControl w:val="0"/>
      <w:spacing w:line="201" w:lineRule="atLeast"/>
    </w:pPr>
    <w:rPr>
      <w:rFonts w:eastAsiaTheme="minorEastAsia"/>
      <w:color w:val="auto"/>
    </w:rPr>
  </w:style>
  <w:style w:type="paragraph" w:customStyle="1" w:styleId="Pa14">
    <w:name w:val="Pa14"/>
    <w:basedOn w:val="Default"/>
    <w:next w:val="Default"/>
    <w:uiPriority w:val="99"/>
    <w:rsid w:val="00A83D0A"/>
    <w:pPr>
      <w:widowControl w:val="0"/>
      <w:spacing w:line="241" w:lineRule="atLeast"/>
    </w:pPr>
    <w:rPr>
      <w:rFonts w:eastAsiaTheme="minorEastAsia"/>
      <w:color w:val="auto"/>
    </w:rPr>
  </w:style>
  <w:style w:type="paragraph" w:customStyle="1" w:styleId="Pa9">
    <w:name w:val="Pa9"/>
    <w:basedOn w:val="Default"/>
    <w:next w:val="Default"/>
    <w:uiPriority w:val="99"/>
    <w:rsid w:val="00A83D0A"/>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A83D0A"/>
  </w:style>
  <w:style w:type="character" w:customStyle="1" w:styleId="reporttitle">
    <w:name w:val="report_title"/>
    <w:basedOn w:val="DefaultParagraphFont"/>
    <w:rsid w:val="00A83D0A"/>
  </w:style>
  <w:style w:type="character" w:customStyle="1" w:styleId="documenttype-longreleases">
    <w:name w:val="document_type_-_long_releases"/>
    <w:basedOn w:val="DefaultParagraphFont"/>
    <w:rsid w:val="00A83D0A"/>
  </w:style>
  <w:style w:type="character" w:customStyle="1" w:styleId="alt-date">
    <w:name w:val="alt-date"/>
    <w:basedOn w:val="DefaultParagraphFont"/>
    <w:rsid w:val="00A83D0A"/>
  </w:style>
  <w:style w:type="character" w:customStyle="1" w:styleId="entry-byline">
    <w:name w:val="entry-byline"/>
    <w:basedOn w:val="DefaultParagraphFont"/>
    <w:rsid w:val="00A83D0A"/>
  </w:style>
  <w:style w:type="character" w:customStyle="1" w:styleId="taglinecontrib">
    <w:name w:val="tagline_contrib"/>
    <w:basedOn w:val="DefaultParagraphFont"/>
    <w:rsid w:val="00A83D0A"/>
  </w:style>
  <w:style w:type="character" w:customStyle="1" w:styleId="articledate0">
    <w:name w:val="article_date"/>
    <w:basedOn w:val="DefaultParagraphFont"/>
    <w:rsid w:val="00A83D0A"/>
  </w:style>
  <w:style w:type="paragraph" w:customStyle="1" w:styleId="hg-daily">
    <w:name w:val="hg-daily"/>
    <w:basedOn w:val="Normal"/>
    <w:rsid w:val="00A83D0A"/>
    <w:pPr>
      <w:spacing w:before="100" w:beforeAutospacing="1" w:after="100" w:afterAutospacing="1"/>
    </w:pPr>
    <w:rPr>
      <w:rFonts w:ascii="Times" w:hAnsi="Times"/>
      <w:sz w:val="20"/>
      <w:szCs w:val="20"/>
    </w:rPr>
  </w:style>
  <w:style w:type="character" w:customStyle="1" w:styleId="cit">
    <w:name w:val="cit"/>
    <w:basedOn w:val="DefaultParagraphFont"/>
    <w:rsid w:val="00A83D0A"/>
  </w:style>
  <w:style w:type="paragraph" w:customStyle="1" w:styleId="buttonheading">
    <w:name w:val="buttonheading"/>
    <w:basedOn w:val="Normal"/>
    <w:rsid w:val="00A83D0A"/>
    <w:pPr>
      <w:spacing w:before="100" w:beforeAutospacing="1" w:after="100" w:afterAutospacing="1"/>
    </w:pPr>
    <w:rPr>
      <w:rFonts w:ascii="Times" w:hAnsi="Times"/>
      <w:sz w:val="20"/>
      <w:szCs w:val="20"/>
    </w:rPr>
  </w:style>
  <w:style w:type="character" w:customStyle="1" w:styleId="createdate">
    <w:name w:val="createdate"/>
    <w:basedOn w:val="DefaultParagraphFont"/>
    <w:rsid w:val="00A83D0A"/>
  </w:style>
  <w:style w:type="character" w:customStyle="1" w:styleId="text-label">
    <w:name w:val="text-label"/>
    <w:basedOn w:val="DefaultParagraphFont"/>
    <w:rsid w:val="00A83D0A"/>
  </w:style>
  <w:style w:type="paragraph" w:customStyle="1" w:styleId="TOC3Char">
    <w:name w:val="TOC 3 Char"/>
    <w:basedOn w:val="Normal"/>
    <w:next w:val="Normal"/>
    <w:rsid w:val="00A83D0A"/>
    <w:rPr>
      <w:rFonts w:eastAsia="Times New Roman"/>
      <w:sz w:val="24"/>
      <w:szCs w:val="20"/>
    </w:rPr>
  </w:style>
  <w:style w:type="paragraph" w:customStyle="1" w:styleId="TOC1Char">
    <w:name w:val="TOC 1 Char"/>
    <w:basedOn w:val="Normal"/>
    <w:next w:val="Normal"/>
    <w:rsid w:val="00A83D0A"/>
    <w:rPr>
      <w:rFonts w:eastAsia="Times New Roman"/>
      <w:b/>
      <w:sz w:val="24"/>
      <w:szCs w:val="20"/>
    </w:rPr>
  </w:style>
  <w:style w:type="character" w:customStyle="1" w:styleId="StyleCardtextChar10pt">
    <w:name w:val="Style Card text Char + 10 pt"/>
    <w:rsid w:val="00A83D0A"/>
    <w:rPr>
      <w:rFonts w:ascii="Georgia" w:eastAsia="Calibri" w:hAnsi="Georgia"/>
      <w:sz w:val="20"/>
      <w:u w:val="single"/>
      <w:lang w:bidi="ar-SA"/>
    </w:rPr>
  </w:style>
  <w:style w:type="paragraph" w:customStyle="1" w:styleId="ColorfulList-Accent11">
    <w:name w:val="Colorful List - Accent 11"/>
    <w:basedOn w:val="Normal"/>
    <w:uiPriority w:val="34"/>
    <w:qFormat/>
    <w:rsid w:val="00A83D0A"/>
    <w:pPr>
      <w:ind w:left="720"/>
      <w:contextualSpacing/>
      <w:jc w:val="both"/>
    </w:pPr>
    <w:rPr>
      <w:rFonts w:eastAsia="Times New Roman"/>
      <w:sz w:val="20"/>
      <w:szCs w:val="20"/>
    </w:rPr>
  </w:style>
  <w:style w:type="paragraph" w:customStyle="1" w:styleId="NoteLevel11">
    <w:name w:val="Note Level 11"/>
    <w:basedOn w:val="Normal"/>
    <w:uiPriority w:val="99"/>
    <w:rsid w:val="00A83D0A"/>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A83D0A"/>
    <w:pPr>
      <w:keepNext/>
      <w:tabs>
        <w:tab w:val="num" w:pos="1440"/>
      </w:tabs>
      <w:ind w:left="1800" w:hanging="360"/>
      <w:outlineLvl w:val="2"/>
    </w:pPr>
    <w:rPr>
      <w:rFonts w:eastAsia="MS Gothic"/>
    </w:rPr>
  </w:style>
  <w:style w:type="paragraph" w:customStyle="1" w:styleId="NoteLevel41">
    <w:name w:val="Note Level 41"/>
    <w:basedOn w:val="Normal"/>
    <w:rsid w:val="00A83D0A"/>
    <w:pPr>
      <w:keepNext/>
      <w:tabs>
        <w:tab w:val="num" w:pos="2160"/>
      </w:tabs>
      <w:ind w:left="2520" w:hanging="360"/>
      <w:outlineLvl w:val="3"/>
    </w:pPr>
    <w:rPr>
      <w:rFonts w:eastAsia="MS Gothic"/>
    </w:rPr>
  </w:style>
  <w:style w:type="paragraph" w:customStyle="1" w:styleId="NoteLevel51">
    <w:name w:val="Note Level 51"/>
    <w:basedOn w:val="Normal"/>
    <w:rsid w:val="00A83D0A"/>
    <w:pPr>
      <w:keepNext/>
      <w:tabs>
        <w:tab w:val="num" w:pos="2880"/>
      </w:tabs>
      <w:ind w:left="3240" w:hanging="360"/>
      <w:outlineLvl w:val="4"/>
    </w:pPr>
    <w:rPr>
      <w:rFonts w:eastAsia="MS Gothic"/>
    </w:rPr>
  </w:style>
  <w:style w:type="paragraph" w:customStyle="1" w:styleId="NoteLevel61">
    <w:name w:val="Note Level 61"/>
    <w:basedOn w:val="Normal"/>
    <w:rsid w:val="00A83D0A"/>
    <w:pPr>
      <w:keepNext/>
      <w:tabs>
        <w:tab w:val="num" w:pos="3600"/>
      </w:tabs>
      <w:ind w:left="3960" w:hanging="360"/>
      <w:outlineLvl w:val="5"/>
    </w:pPr>
    <w:rPr>
      <w:rFonts w:eastAsia="MS Gothic"/>
    </w:rPr>
  </w:style>
  <w:style w:type="paragraph" w:customStyle="1" w:styleId="NoteLevel71">
    <w:name w:val="Note Level 71"/>
    <w:basedOn w:val="Normal"/>
    <w:rsid w:val="00A83D0A"/>
    <w:pPr>
      <w:keepNext/>
      <w:tabs>
        <w:tab w:val="num" w:pos="4320"/>
      </w:tabs>
      <w:ind w:left="4680" w:hanging="360"/>
      <w:outlineLvl w:val="6"/>
    </w:pPr>
    <w:rPr>
      <w:rFonts w:eastAsia="MS Gothic"/>
    </w:rPr>
  </w:style>
  <w:style w:type="paragraph" w:customStyle="1" w:styleId="NoteLevel81">
    <w:name w:val="Note Level 81"/>
    <w:basedOn w:val="Normal"/>
    <w:rsid w:val="00A83D0A"/>
    <w:pPr>
      <w:keepNext/>
      <w:tabs>
        <w:tab w:val="num" w:pos="5040"/>
      </w:tabs>
      <w:ind w:left="5400" w:hanging="360"/>
      <w:outlineLvl w:val="7"/>
    </w:pPr>
    <w:rPr>
      <w:rFonts w:eastAsia="MS Gothic"/>
    </w:rPr>
  </w:style>
  <w:style w:type="paragraph" w:customStyle="1" w:styleId="NoteLevel91">
    <w:name w:val="Note Level 91"/>
    <w:basedOn w:val="Normal"/>
    <w:rsid w:val="00A83D0A"/>
    <w:pPr>
      <w:keepNext/>
      <w:tabs>
        <w:tab w:val="num" w:pos="5760"/>
      </w:tabs>
      <w:ind w:left="6120" w:hanging="360"/>
      <w:outlineLvl w:val="8"/>
    </w:pPr>
    <w:rPr>
      <w:rFonts w:eastAsia="MS Gothic"/>
    </w:rPr>
  </w:style>
  <w:style w:type="paragraph" w:styleId="Index2">
    <w:name w:val="index 2"/>
    <w:basedOn w:val="Normal"/>
    <w:next w:val="Normal"/>
    <w:autoRedefine/>
    <w:rsid w:val="00A83D0A"/>
    <w:pPr>
      <w:spacing w:after="200" w:line="276" w:lineRule="auto"/>
      <w:ind w:left="400" w:hanging="200"/>
    </w:pPr>
    <w:rPr>
      <w:rFonts w:eastAsia="Times New Roman"/>
      <w:bCs/>
    </w:rPr>
  </w:style>
  <w:style w:type="paragraph" w:styleId="Index3">
    <w:name w:val="index 3"/>
    <w:basedOn w:val="Normal"/>
    <w:next w:val="Normal"/>
    <w:autoRedefine/>
    <w:rsid w:val="00A83D0A"/>
    <w:pPr>
      <w:spacing w:after="200" w:line="276" w:lineRule="auto"/>
      <w:ind w:left="600" w:hanging="200"/>
    </w:pPr>
    <w:rPr>
      <w:rFonts w:eastAsia="Times New Roman"/>
      <w:bCs/>
    </w:rPr>
  </w:style>
  <w:style w:type="paragraph" w:styleId="Index4">
    <w:name w:val="index 4"/>
    <w:basedOn w:val="Normal"/>
    <w:next w:val="Normal"/>
    <w:autoRedefine/>
    <w:rsid w:val="00A83D0A"/>
    <w:pPr>
      <w:spacing w:after="200" w:line="276" w:lineRule="auto"/>
      <w:ind w:left="800" w:hanging="200"/>
    </w:pPr>
    <w:rPr>
      <w:rFonts w:eastAsia="Times New Roman"/>
      <w:bCs/>
    </w:rPr>
  </w:style>
  <w:style w:type="paragraph" w:styleId="Index5">
    <w:name w:val="index 5"/>
    <w:basedOn w:val="Normal"/>
    <w:next w:val="Normal"/>
    <w:autoRedefine/>
    <w:rsid w:val="00A83D0A"/>
    <w:pPr>
      <w:spacing w:after="200" w:line="276" w:lineRule="auto"/>
      <w:ind w:left="1000" w:hanging="200"/>
    </w:pPr>
    <w:rPr>
      <w:rFonts w:eastAsia="Times New Roman"/>
      <w:bCs/>
    </w:rPr>
  </w:style>
  <w:style w:type="paragraph" w:styleId="Index6">
    <w:name w:val="index 6"/>
    <w:basedOn w:val="Normal"/>
    <w:next w:val="Normal"/>
    <w:autoRedefine/>
    <w:rsid w:val="00A83D0A"/>
    <w:pPr>
      <w:spacing w:after="200" w:line="276" w:lineRule="auto"/>
      <w:ind w:left="1200" w:hanging="200"/>
    </w:pPr>
    <w:rPr>
      <w:rFonts w:eastAsia="Times New Roman"/>
      <w:bCs/>
    </w:rPr>
  </w:style>
  <w:style w:type="paragraph" w:styleId="Index7">
    <w:name w:val="index 7"/>
    <w:basedOn w:val="Normal"/>
    <w:next w:val="Normal"/>
    <w:autoRedefine/>
    <w:rsid w:val="00A83D0A"/>
    <w:pPr>
      <w:spacing w:after="200" w:line="276" w:lineRule="auto"/>
      <w:ind w:left="1400" w:hanging="200"/>
    </w:pPr>
    <w:rPr>
      <w:rFonts w:eastAsia="Times New Roman"/>
      <w:bCs/>
    </w:rPr>
  </w:style>
  <w:style w:type="paragraph" w:styleId="Index8">
    <w:name w:val="index 8"/>
    <w:basedOn w:val="Normal"/>
    <w:next w:val="Normal"/>
    <w:autoRedefine/>
    <w:rsid w:val="00A83D0A"/>
    <w:pPr>
      <w:spacing w:after="200" w:line="276" w:lineRule="auto"/>
      <w:ind w:left="1600" w:hanging="200"/>
    </w:pPr>
    <w:rPr>
      <w:rFonts w:eastAsia="Times New Roman"/>
      <w:bCs/>
    </w:rPr>
  </w:style>
  <w:style w:type="paragraph" w:styleId="Index9">
    <w:name w:val="index 9"/>
    <w:basedOn w:val="Normal"/>
    <w:next w:val="Normal"/>
    <w:autoRedefine/>
    <w:rsid w:val="00A83D0A"/>
    <w:pPr>
      <w:spacing w:after="200" w:line="276" w:lineRule="auto"/>
      <w:ind w:left="1800" w:hanging="200"/>
    </w:pPr>
    <w:rPr>
      <w:rFonts w:eastAsia="Times New Roman"/>
      <w:bCs/>
    </w:rPr>
  </w:style>
  <w:style w:type="paragraph" w:styleId="IndexHeading">
    <w:name w:val="index heading"/>
    <w:basedOn w:val="Normal"/>
    <w:next w:val="Index1"/>
    <w:rsid w:val="00A83D0A"/>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A83D0A"/>
    <w:pPr>
      <w:jc w:val="both"/>
    </w:pPr>
    <w:rPr>
      <w:rFonts w:eastAsia="Times New Roman"/>
      <w:i/>
      <w:iCs/>
      <w:color w:val="000000"/>
      <w:sz w:val="20"/>
    </w:rPr>
  </w:style>
  <w:style w:type="character" w:customStyle="1" w:styleId="MediumGrid11">
    <w:name w:val="Medium Grid 11"/>
    <w:uiPriority w:val="99"/>
    <w:rsid w:val="00A83D0A"/>
    <w:rPr>
      <w:color w:val="808080"/>
    </w:rPr>
  </w:style>
  <w:style w:type="numbering" w:customStyle="1" w:styleId="NoList8">
    <w:name w:val="No List8"/>
    <w:next w:val="NoList"/>
    <w:semiHidden/>
    <w:unhideWhenUsed/>
    <w:rsid w:val="00A83D0A"/>
  </w:style>
  <w:style w:type="numbering" w:customStyle="1" w:styleId="NoList9">
    <w:name w:val="No List9"/>
    <w:next w:val="NoList"/>
    <w:semiHidden/>
    <w:unhideWhenUsed/>
    <w:rsid w:val="00A83D0A"/>
  </w:style>
  <w:style w:type="numbering" w:customStyle="1" w:styleId="NoList10">
    <w:name w:val="No List10"/>
    <w:next w:val="NoList"/>
    <w:semiHidden/>
    <w:unhideWhenUsed/>
    <w:rsid w:val="00A83D0A"/>
  </w:style>
  <w:style w:type="numbering" w:customStyle="1" w:styleId="NoList12">
    <w:name w:val="No List12"/>
    <w:next w:val="NoList"/>
    <w:semiHidden/>
    <w:unhideWhenUsed/>
    <w:rsid w:val="00A83D0A"/>
  </w:style>
  <w:style w:type="numbering" w:customStyle="1" w:styleId="NoList13">
    <w:name w:val="No List13"/>
    <w:next w:val="NoList"/>
    <w:semiHidden/>
    <w:unhideWhenUsed/>
    <w:rsid w:val="00A83D0A"/>
  </w:style>
  <w:style w:type="numbering" w:customStyle="1" w:styleId="NoList14">
    <w:name w:val="No List14"/>
    <w:next w:val="NoList"/>
    <w:semiHidden/>
    <w:unhideWhenUsed/>
    <w:rsid w:val="00A83D0A"/>
  </w:style>
  <w:style w:type="numbering" w:customStyle="1" w:styleId="NoList15">
    <w:name w:val="No List15"/>
    <w:next w:val="NoList"/>
    <w:uiPriority w:val="99"/>
    <w:semiHidden/>
    <w:unhideWhenUsed/>
    <w:rsid w:val="00A83D0A"/>
  </w:style>
  <w:style w:type="numbering" w:customStyle="1" w:styleId="NoList16">
    <w:name w:val="No List16"/>
    <w:next w:val="NoList"/>
    <w:uiPriority w:val="99"/>
    <w:semiHidden/>
    <w:unhideWhenUsed/>
    <w:rsid w:val="00A83D0A"/>
  </w:style>
  <w:style w:type="numbering" w:customStyle="1" w:styleId="NoList17">
    <w:name w:val="No List17"/>
    <w:next w:val="NoList"/>
    <w:semiHidden/>
    <w:unhideWhenUsed/>
    <w:rsid w:val="00A83D0A"/>
  </w:style>
  <w:style w:type="numbering" w:customStyle="1" w:styleId="NoList18">
    <w:name w:val="No List18"/>
    <w:next w:val="NoList"/>
    <w:uiPriority w:val="99"/>
    <w:semiHidden/>
    <w:unhideWhenUsed/>
    <w:rsid w:val="00A83D0A"/>
  </w:style>
  <w:style w:type="numbering" w:customStyle="1" w:styleId="NoList19">
    <w:name w:val="No List19"/>
    <w:next w:val="NoList"/>
    <w:uiPriority w:val="99"/>
    <w:semiHidden/>
    <w:unhideWhenUsed/>
    <w:rsid w:val="00A83D0A"/>
  </w:style>
  <w:style w:type="numbering" w:customStyle="1" w:styleId="NoList20">
    <w:name w:val="No List20"/>
    <w:next w:val="NoList"/>
    <w:semiHidden/>
    <w:unhideWhenUsed/>
    <w:rsid w:val="00A83D0A"/>
  </w:style>
  <w:style w:type="numbering" w:customStyle="1" w:styleId="NoList21">
    <w:name w:val="No List21"/>
    <w:next w:val="NoList"/>
    <w:semiHidden/>
    <w:unhideWhenUsed/>
    <w:rsid w:val="00A83D0A"/>
  </w:style>
  <w:style w:type="paragraph" w:customStyle="1" w:styleId="PlaceholderText2">
    <w:name w:val="Placeholder Text2"/>
    <w:basedOn w:val="Normal"/>
    <w:uiPriority w:val="99"/>
    <w:rsid w:val="00A83D0A"/>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A83D0A"/>
    <w:pPr>
      <w:keepNext/>
      <w:tabs>
        <w:tab w:val="num" w:pos="1440"/>
      </w:tabs>
      <w:ind w:left="1800" w:hanging="360"/>
      <w:outlineLvl w:val="2"/>
    </w:pPr>
    <w:rPr>
      <w:rFonts w:eastAsia="MS Gothic"/>
      <w:sz w:val="24"/>
    </w:rPr>
  </w:style>
  <w:style w:type="paragraph" w:customStyle="1" w:styleId="LightList1">
    <w:name w:val="Light List1"/>
    <w:basedOn w:val="Normal"/>
    <w:rsid w:val="00A83D0A"/>
    <w:pPr>
      <w:keepNext/>
      <w:tabs>
        <w:tab w:val="num" w:pos="2160"/>
      </w:tabs>
      <w:ind w:left="2520" w:hanging="360"/>
      <w:outlineLvl w:val="3"/>
    </w:pPr>
    <w:rPr>
      <w:rFonts w:eastAsia="MS Gothic"/>
      <w:sz w:val="24"/>
    </w:rPr>
  </w:style>
  <w:style w:type="paragraph" w:customStyle="1" w:styleId="LightGrid1">
    <w:name w:val="Light Grid1"/>
    <w:basedOn w:val="Normal"/>
    <w:rsid w:val="00A83D0A"/>
    <w:pPr>
      <w:keepNext/>
      <w:tabs>
        <w:tab w:val="num" w:pos="2880"/>
      </w:tabs>
      <w:ind w:left="3240" w:hanging="360"/>
      <w:outlineLvl w:val="4"/>
    </w:pPr>
    <w:rPr>
      <w:rFonts w:eastAsia="MS Gothic"/>
      <w:sz w:val="24"/>
    </w:rPr>
  </w:style>
  <w:style w:type="paragraph" w:customStyle="1" w:styleId="MediumShading11">
    <w:name w:val="Medium Shading 11"/>
    <w:basedOn w:val="Normal"/>
    <w:rsid w:val="00A83D0A"/>
    <w:pPr>
      <w:keepNext/>
      <w:tabs>
        <w:tab w:val="num" w:pos="3600"/>
      </w:tabs>
      <w:ind w:left="3960" w:hanging="360"/>
      <w:outlineLvl w:val="5"/>
    </w:pPr>
    <w:rPr>
      <w:rFonts w:eastAsia="MS Gothic"/>
      <w:sz w:val="24"/>
    </w:rPr>
  </w:style>
  <w:style w:type="paragraph" w:customStyle="1" w:styleId="MediumShading21">
    <w:name w:val="Medium Shading 21"/>
    <w:basedOn w:val="Normal"/>
    <w:rsid w:val="00A83D0A"/>
    <w:pPr>
      <w:keepNext/>
      <w:tabs>
        <w:tab w:val="num" w:pos="4320"/>
      </w:tabs>
      <w:ind w:left="4680" w:hanging="360"/>
      <w:outlineLvl w:val="6"/>
    </w:pPr>
    <w:rPr>
      <w:rFonts w:eastAsia="MS Gothic"/>
      <w:sz w:val="24"/>
    </w:rPr>
  </w:style>
  <w:style w:type="paragraph" w:customStyle="1" w:styleId="MediumList11">
    <w:name w:val="Medium List 11"/>
    <w:basedOn w:val="Normal"/>
    <w:rsid w:val="00A83D0A"/>
    <w:pPr>
      <w:keepNext/>
      <w:tabs>
        <w:tab w:val="num" w:pos="5040"/>
      </w:tabs>
      <w:ind w:left="5400" w:hanging="360"/>
      <w:outlineLvl w:val="7"/>
    </w:pPr>
    <w:rPr>
      <w:rFonts w:eastAsia="MS Gothic"/>
      <w:sz w:val="24"/>
    </w:rPr>
  </w:style>
  <w:style w:type="paragraph" w:customStyle="1" w:styleId="MediumList21">
    <w:name w:val="Medium List 21"/>
    <w:basedOn w:val="Normal"/>
    <w:rsid w:val="00A83D0A"/>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A83D0A"/>
    <w:rPr>
      <w:sz w:val="17"/>
      <w:szCs w:val="24"/>
      <w:lang w:val="en-US" w:eastAsia="en-US" w:bidi="ar-SA"/>
    </w:rPr>
  </w:style>
  <w:style w:type="paragraph" w:customStyle="1" w:styleId="TagsFutura">
    <w:name w:val="TagsFutura"/>
    <w:basedOn w:val="Normal"/>
    <w:next w:val="Cites"/>
    <w:rsid w:val="00A83D0A"/>
    <w:rPr>
      <w:rFonts w:ascii="Futura" w:eastAsia="Times" w:hAnsi="Futura"/>
      <w:b/>
      <w:caps/>
      <w:sz w:val="18"/>
      <w:szCs w:val="20"/>
    </w:rPr>
  </w:style>
  <w:style w:type="character" w:customStyle="1" w:styleId="italics">
    <w:name w:val="italics"/>
    <w:basedOn w:val="DefaultParagraphFont"/>
    <w:rsid w:val="00A83D0A"/>
  </w:style>
  <w:style w:type="character" w:customStyle="1" w:styleId="m-3583723223135346788gmail-style13ptbold">
    <w:name w:val="m_-3583723223135346788gmail-style13ptbold"/>
    <w:basedOn w:val="DefaultParagraphFont"/>
    <w:rsid w:val="00A83D0A"/>
  </w:style>
  <w:style w:type="character" w:customStyle="1" w:styleId="m-3583723223135346788gmail-styleunderline">
    <w:name w:val="m_-3583723223135346788gmail-styleunderline"/>
    <w:basedOn w:val="DefaultParagraphFont"/>
    <w:rsid w:val="00A83D0A"/>
  </w:style>
  <w:style w:type="paragraph" w:customStyle="1" w:styleId="speakable">
    <w:name w:val="speakable"/>
    <w:basedOn w:val="Normal"/>
    <w:uiPriority w:val="99"/>
    <w:qFormat/>
    <w:rsid w:val="00A83D0A"/>
    <w:pPr>
      <w:spacing w:before="100" w:beforeAutospacing="1" w:after="100" w:afterAutospacing="1"/>
    </w:pPr>
    <w:rPr>
      <w:rFonts w:ascii="Times New Roman" w:hAnsi="Times New Roman" w:cs="Times New Roman"/>
    </w:rPr>
  </w:style>
  <w:style w:type="character" w:customStyle="1" w:styleId="BoldUnderline2">
    <w:name w:val="Bold.Underline"/>
    <w:uiPriority w:val="1"/>
    <w:qFormat/>
    <w:rsid w:val="00A83D0A"/>
    <w:rPr>
      <w:b/>
      <w:u w:val="single"/>
    </w:rPr>
  </w:style>
  <w:style w:type="character" w:customStyle="1" w:styleId="UnresolvedMention3">
    <w:name w:val="Unresolved Mention3"/>
    <w:basedOn w:val="DefaultParagraphFont"/>
    <w:uiPriority w:val="99"/>
    <w:semiHidden/>
    <w:unhideWhenUsed/>
    <w:rsid w:val="00A83D0A"/>
    <w:rPr>
      <w:color w:val="808080"/>
      <w:shd w:val="clear" w:color="auto" w:fill="E6E6E6"/>
    </w:rPr>
  </w:style>
  <w:style w:type="character" w:customStyle="1" w:styleId="TagsChar">
    <w:name w:val="Tags Char"/>
    <w:rsid w:val="00A83D0A"/>
    <w:rPr>
      <w:rFonts w:ascii="Times New Roman" w:hAnsi="Times New Roman"/>
      <w:b/>
      <w:sz w:val="24"/>
    </w:rPr>
  </w:style>
  <w:style w:type="paragraph" w:customStyle="1" w:styleId="useless">
    <w:name w:val="useless"/>
    <w:basedOn w:val="Normal"/>
    <w:uiPriority w:val="99"/>
    <w:qFormat/>
    <w:rsid w:val="00A83D0A"/>
    <w:rPr>
      <w:rFonts w:eastAsia="Times New Roman"/>
      <w:sz w:val="12"/>
    </w:rPr>
  </w:style>
  <w:style w:type="character" w:customStyle="1" w:styleId="tagCharCharCharChar">
    <w:name w:val="tag Char Char Char Char"/>
    <w:rsid w:val="00A83D0A"/>
    <w:rPr>
      <w:b/>
      <w:sz w:val="24"/>
      <w:szCs w:val="24"/>
      <w:lang w:val="en-US" w:eastAsia="en-US" w:bidi="ar-SA"/>
    </w:rPr>
  </w:style>
  <w:style w:type="character" w:customStyle="1" w:styleId="DebateUnderlined">
    <w:name w:val="Debate Underlined"/>
    <w:rsid w:val="00A83D0A"/>
    <w:rPr>
      <w:rFonts w:ascii="Helvetica" w:hAnsi="Helvetica"/>
      <w:sz w:val="20"/>
      <w:u w:val="single"/>
    </w:rPr>
  </w:style>
  <w:style w:type="character" w:styleId="PlaceholderText">
    <w:name w:val="Placeholder Text"/>
    <w:basedOn w:val="DefaultParagraphFont"/>
    <w:uiPriority w:val="99"/>
    <w:rsid w:val="00A83D0A"/>
    <w:rPr>
      <w:color w:val="808080"/>
    </w:rPr>
  </w:style>
  <w:style w:type="character" w:customStyle="1" w:styleId="byl">
    <w:name w:val="byl"/>
    <w:rsid w:val="00A83D0A"/>
  </w:style>
  <w:style w:type="paragraph" w:customStyle="1" w:styleId="css-xhhu0i">
    <w:name w:val="css-xhhu0i"/>
    <w:basedOn w:val="Normal"/>
    <w:rsid w:val="00A83D0A"/>
    <w:pPr>
      <w:spacing w:before="100" w:beforeAutospacing="1" w:after="100" w:afterAutospacing="1"/>
    </w:pPr>
    <w:rPr>
      <w:rFonts w:eastAsia="Times New Roman"/>
      <w:sz w:val="24"/>
      <w:lang w:eastAsia="zh-CN"/>
    </w:rPr>
  </w:style>
  <w:style w:type="character" w:customStyle="1" w:styleId="Heading1Char1">
    <w:name w:val="Heading 1 Char1"/>
    <w:aliases w:val="Pocket Char1"/>
    <w:basedOn w:val="DefaultParagraphFont"/>
    <w:uiPriority w:val="1"/>
    <w:rsid w:val="00A83D0A"/>
    <w:rPr>
      <w:rFonts w:ascii="Arial" w:hAnsi="Arial" w:cs="Arial"/>
      <w:b/>
      <w:bCs/>
      <w:kern w:val="32"/>
      <w:sz w:val="28"/>
      <w:szCs w:val="32"/>
      <w:lang w:bidi="en-US"/>
    </w:rPr>
  </w:style>
  <w:style w:type="character" w:customStyle="1" w:styleId="m-8878800405382358272gmail-style13ptbold">
    <w:name w:val="m_-8878800405382358272gmail-style13ptbold"/>
    <w:basedOn w:val="DefaultParagraphFont"/>
    <w:rsid w:val="00A83D0A"/>
  </w:style>
  <w:style w:type="character" w:customStyle="1" w:styleId="m-8878800405382358272gmail-styleunderline">
    <w:name w:val="m_-8878800405382358272gmail-styleunderline"/>
    <w:basedOn w:val="DefaultParagraphFont"/>
    <w:rsid w:val="00A83D0A"/>
  </w:style>
  <w:style w:type="character" w:customStyle="1" w:styleId="m-5498913268213319940gmail-styleunderline">
    <w:name w:val="m_-5498913268213319940gmail-styleunderline"/>
    <w:basedOn w:val="DefaultParagraphFont"/>
    <w:rsid w:val="00A83D0A"/>
  </w:style>
  <w:style w:type="character" w:customStyle="1" w:styleId="overlay">
    <w:name w:val="overlay"/>
    <w:basedOn w:val="DefaultParagraphFont"/>
    <w:rsid w:val="00A83D0A"/>
  </w:style>
  <w:style w:type="character" w:customStyle="1" w:styleId="TagCharCharCharChar0">
    <w:name w:val="Tag Char Char Char Char"/>
    <w:basedOn w:val="DefaultParagraphFont"/>
    <w:rsid w:val="00A83D0A"/>
    <w:rPr>
      <w:rFonts w:ascii="Calibri" w:hAnsi="Calibri" w:cs="Calibri"/>
      <w:b/>
      <w:sz w:val="24"/>
    </w:rPr>
  </w:style>
  <w:style w:type="paragraph" w:customStyle="1" w:styleId="g-body">
    <w:name w:val="g-body"/>
    <w:basedOn w:val="Normal"/>
    <w:uiPriority w:val="99"/>
    <w:qFormat/>
    <w:rsid w:val="00A83D0A"/>
    <w:pPr>
      <w:spacing w:before="100" w:beforeAutospacing="1" w:after="100" w:afterAutospacing="1"/>
    </w:pPr>
    <w:rPr>
      <w:rFonts w:eastAsia="Times New Roman"/>
      <w:sz w:val="24"/>
    </w:rPr>
  </w:style>
  <w:style w:type="paragraph" w:customStyle="1" w:styleId="g-pstyle0">
    <w:name w:val="g-pstyle0"/>
    <w:basedOn w:val="Normal"/>
    <w:uiPriority w:val="99"/>
    <w:qFormat/>
    <w:rsid w:val="00A83D0A"/>
    <w:pPr>
      <w:spacing w:before="100" w:beforeAutospacing="1" w:after="100" w:afterAutospacing="1"/>
    </w:pPr>
    <w:rPr>
      <w:rFonts w:eastAsia="Times New Roman"/>
      <w:sz w:val="24"/>
    </w:rPr>
  </w:style>
  <w:style w:type="paragraph" w:customStyle="1" w:styleId="g-pstyle1">
    <w:name w:val="g-pstyle1"/>
    <w:basedOn w:val="Normal"/>
    <w:uiPriority w:val="99"/>
    <w:qFormat/>
    <w:rsid w:val="00A83D0A"/>
    <w:pPr>
      <w:spacing w:before="100" w:beforeAutospacing="1" w:after="100" w:afterAutospacing="1"/>
    </w:pPr>
    <w:rPr>
      <w:rFonts w:eastAsia="Times New Roman"/>
      <w:sz w:val="24"/>
    </w:rPr>
  </w:style>
  <w:style w:type="paragraph" w:customStyle="1" w:styleId="g-asset-hed">
    <w:name w:val="g-asset-hed"/>
    <w:basedOn w:val="Normal"/>
    <w:uiPriority w:val="99"/>
    <w:qFormat/>
    <w:rsid w:val="00A83D0A"/>
    <w:pPr>
      <w:spacing w:before="100" w:beforeAutospacing="1" w:after="100" w:afterAutospacing="1"/>
    </w:pPr>
    <w:rPr>
      <w:rFonts w:eastAsia="Times New Roman"/>
      <w:sz w:val="24"/>
    </w:rPr>
  </w:style>
  <w:style w:type="paragraph" w:customStyle="1" w:styleId="js-tweet-text">
    <w:name w:val="js-tweet-text"/>
    <w:basedOn w:val="Normal"/>
    <w:uiPriority w:val="99"/>
    <w:qFormat/>
    <w:rsid w:val="00A83D0A"/>
    <w:pPr>
      <w:spacing w:before="100" w:beforeAutospacing="1" w:after="100" w:afterAutospacing="1"/>
    </w:pPr>
    <w:rPr>
      <w:rFonts w:ascii="Arial" w:hAnsi="Arial"/>
      <w:sz w:val="24"/>
    </w:rPr>
  </w:style>
  <w:style w:type="paragraph" w:customStyle="1" w:styleId="speech">
    <w:name w:val="speech"/>
    <w:basedOn w:val="Normal"/>
    <w:uiPriority w:val="99"/>
    <w:qFormat/>
    <w:rsid w:val="00A83D0A"/>
    <w:pPr>
      <w:spacing w:before="100" w:beforeAutospacing="1" w:after="100" w:afterAutospacing="1"/>
    </w:pPr>
    <w:rPr>
      <w:sz w:val="24"/>
    </w:rPr>
  </w:style>
  <w:style w:type="character" w:customStyle="1" w:styleId="adtext">
    <w:name w:val="adtext"/>
    <w:basedOn w:val="DefaultParagraphFont"/>
    <w:rsid w:val="00A83D0A"/>
  </w:style>
  <w:style w:type="character" w:customStyle="1" w:styleId="UL-Bold">
    <w:name w:val="UL-Bold"/>
    <w:basedOn w:val="DefaultParagraphFont"/>
    <w:rsid w:val="00A83D0A"/>
    <w:rPr>
      <w:u w:val="thick"/>
    </w:rPr>
  </w:style>
  <w:style w:type="character" w:customStyle="1" w:styleId="UL-None">
    <w:name w:val="UL-None"/>
    <w:basedOn w:val="DefaultParagraphFont"/>
    <w:rsid w:val="00A83D0A"/>
    <w:rPr>
      <w:strike w:val="0"/>
      <w:dstrike w:val="0"/>
      <w:u w:val="none"/>
      <w:effect w:val="none"/>
    </w:rPr>
  </w:style>
  <w:style w:type="character" w:customStyle="1" w:styleId="qu730rj69h">
    <w:name w:val="qu730rj69h"/>
    <w:basedOn w:val="DefaultParagraphFont"/>
    <w:rsid w:val="00A83D0A"/>
  </w:style>
  <w:style w:type="paragraph" w:customStyle="1" w:styleId="optext">
    <w:name w:val="optext"/>
    <w:basedOn w:val="Normal"/>
    <w:uiPriority w:val="99"/>
    <w:qFormat/>
    <w:rsid w:val="00A83D0A"/>
    <w:pPr>
      <w:spacing w:before="100" w:beforeAutospacing="1" w:after="100" w:afterAutospacing="1"/>
    </w:pPr>
    <w:rPr>
      <w:sz w:val="24"/>
    </w:rPr>
  </w:style>
  <w:style w:type="character" w:customStyle="1" w:styleId="lmy74qr12z">
    <w:name w:val="lmy74qr12z"/>
    <w:basedOn w:val="DefaultParagraphFont"/>
    <w:rsid w:val="00A83D0A"/>
  </w:style>
  <w:style w:type="character" w:customStyle="1" w:styleId="icr880">
    <w:name w:val="icr880"/>
    <w:basedOn w:val="DefaultParagraphFont"/>
    <w:rsid w:val="00A83D0A"/>
  </w:style>
  <w:style w:type="character" w:customStyle="1" w:styleId="hx23q54">
    <w:name w:val="hx23q54"/>
    <w:basedOn w:val="DefaultParagraphFont"/>
    <w:rsid w:val="00A83D0A"/>
  </w:style>
  <w:style w:type="character" w:customStyle="1" w:styleId="m-5348258726587825636gmail-style13ptbold">
    <w:name w:val="m_-5348258726587825636gmail-style13ptbold"/>
    <w:basedOn w:val="DefaultParagraphFont"/>
    <w:rsid w:val="00A83D0A"/>
  </w:style>
  <w:style w:type="character" w:customStyle="1" w:styleId="m-5348258726587825636gmail-styleunderline">
    <w:name w:val="m_-5348258726587825636gmail-styleunderline"/>
    <w:basedOn w:val="DefaultParagraphFont"/>
    <w:rsid w:val="00A83D0A"/>
  </w:style>
  <w:style w:type="paragraph" w:customStyle="1" w:styleId="NoteLevel2">
    <w:name w:val="Note Level 2"/>
    <w:basedOn w:val="Normal"/>
    <w:next w:val="Normal"/>
    <w:uiPriority w:val="99"/>
    <w:qFormat/>
    <w:rsid w:val="00A83D0A"/>
    <w:pPr>
      <w:keepNext/>
      <w:ind w:left="288" w:right="288"/>
    </w:pPr>
    <w:rPr>
      <w:rFonts w:ascii="Georgia" w:eastAsia="MS Gothic" w:hAnsi="Georgia"/>
      <w:szCs w:val="20"/>
    </w:rPr>
  </w:style>
  <w:style w:type="character" w:customStyle="1" w:styleId="m4385445901877740177gmail-styleunderline">
    <w:name w:val="m_4385445901877740177gmail-styleunderline"/>
    <w:basedOn w:val="DefaultParagraphFont"/>
    <w:rsid w:val="00A83D0A"/>
  </w:style>
  <w:style w:type="character" w:customStyle="1" w:styleId="DDIUnderline">
    <w:name w:val="DDI Underline"/>
    <w:qFormat/>
    <w:rsid w:val="00A83D0A"/>
    <w:rPr>
      <w:rFonts w:ascii="Times New Roman" w:hAnsi="Times New Roman"/>
      <w:sz w:val="24"/>
      <w:u w:val="single"/>
    </w:rPr>
  </w:style>
  <w:style w:type="paragraph" w:customStyle="1" w:styleId="ALLCAPS">
    <w:name w:val="ALL CAPS"/>
    <w:basedOn w:val="Normal"/>
    <w:link w:val="ALLCAPSChar"/>
    <w:qFormat/>
    <w:rsid w:val="00A83D0A"/>
    <w:rPr>
      <w:rFonts w:eastAsia="Times New Roman"/>
      <w:b/>
      <w:caps/>
    </w:rPr>
  </w:style>
  <w:style w:type="character" w:customStyle="1" w:styleId="ALLCAPSChar">
    <w:name w:val="ALL CAPS Char"/>
    <w:basedOn w:val="DefaultParagraphFont"/>
    <w:link w:val="ALLCAPS"/>
    <w:rsid w:val="00A83D0A"/>
    <w:rPr>
      <w:rFonts w:ascii="Calibri" w:eastAsia="Times New Roman" w:hAnsi="Calibri"/>
      <w:b/>
      <w:caps/>
      <w:sz w:val="22"/>
    </w:rPr>
  </w:style>
  <w:style w:type="paragraph" w:customStyle="1" w:styleId="TagCharCharCharCharCharCharChar0">
    <w:name w:val="Tag Char Char Char Char Char Char Char"/>
    <w:basedOn w:val="Normal"/>
    <w:link w:val="TagCharCharCharCharCharCharCharChar"/>
    <w:qFormat/>
    <w:rsid w:val="00A83D0A"/>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A83D0A"/>
    <w:rPr>
      <w:rFonts w:ascii="Calibri" w:eastAsia="Times New Roman" w:hAnsi="Calibri"/>
      <w:b/>
    </w:rPr>
  </w:style>
  <w:style w:type="character" w:customStyle="1" w:styleId="Cites-AuthorDate">
    <w:name w:val="Cites-Author/Date"/>
    <w:rsid w:val="00A83D0A"/>
    <w:rPr>
      <w:rFonts w:ascii="Helvetica" w:hAnsi="Helvetica"/>
      <w:b/>
      <w:sz w:val="22"/>
      <w:szCs w:val="24"/>
      <w:u w:val="thick"/>
    </w:rPr>
  </w:style>
  <w:style w:type="paragraph" w:customStyle="1" w:styleId="CiteTag">
    <w:name w:val="Cite/Tag"/>
    <w:basedOn w:val="Normal"/>
    <w:uiPriority w:val="99"/>
    <w:qFormat/>
    <w:rsid w:val="00A83D0A"/>
    <w:rPr>
      <w:rFonts w:eastAsia="Cambria"/>
      <w:b/>
    </w:rPr>
  </w:style>
  <w:style w:type="character" w:customStyle="1" w:styleId="m489902567989944824gmail-style13ptbold">
    <w:name w:val="m_489902567989944824gmail-style13ptbold"/>
    <w:basedOn w:val="DefaultParagraphFont"/>
    <w:rsid w:val="00A83D0A"/>
  </w:style>
  <w:style w:type="character" w:customStyle="1" w:styleId="m489902567989944824gmail-styleunderline">
    <w:name w:val="m_489902567989944824gmail-styleunderline"/>
    <w:basedOn w:val="DefaultParagraphFont"/>
    <w:rsid w:val="00A83D0A"/>
  </w:style>
  <w:style w:type="character" w:customStyle="1" w:styleId="UnderlineCharChar3">
    <w:name w:val="Underline Char Char3"/>
    <w:rsid w:val="00A83D0A"/>
    <w:rPr>
      <w:szCs w:val="24"/>
      <w:u w:val="single"/>
      <w:lang w:val="en-US" w:eastAsia="en-US" w:bidi="ar-SA"/>
    </w:rPr>
  </w:style>
  <w:style w:type="character" w:customStyle="1" w:styleId="tl8wme">
    <w:name w:val="tl8wme"/>
    <w:basedOn w:val="DefaultParagraphFont"/>
    <w:rsid w:val="00A83D0A"/>
  </w:style>
  <w:style w:type="character" w:customStyle="1" w:styleId="Mention3">
    <w:name w:val="Mention3"/>
    <w:basedOn w:val="DefaultParagraphFont"/>
    <w:uiPriority w:val="99"/>
    <w:semiHidden/>
    <w:unhideWhenUsed/>
    <w:rsid w:val="00A83D0A"/>
    <w:rPr>
      <w:color w:val="2B579A"/>
      <w:shd w:val="clear" w:color="auto" w:fill="E6E6E6"/>
    </w:rPr>
  </w:style>
  <w:style w:type="character" w:customStyle="1" w:styleId="m-5251091010484660064gmail-style13ptbold">
    <w:name w:val="m_-5251091010484660064gmail-style13ptbold"/>
    <w:basedOn w:val="DefaultParagraphFont"/>
    <w:rsid w:val="00A83D0A"/>
  </w:style>
  <w:style w:type="character" w:customStyle="1" w:styleId="m-5251091010484660064gmail-styleunderline">
    <w:name w:val="m_-5251091010484660064gmail-styleunderline"/>
    <w:basedOn w:val="DefaultParagraphFont"/>
    <w:rsid w:val="00A83D0A"/>
  </w:style>
  <w:style w:type="character" w:customStyle="1" w:styleId="tablecaption">
    <w:name w:val="tablecaption"/>
    <w:basedOn w:val="DefaultParagraphFont"/>
    <w:rsid w:val="00A83D0A"/>
  </w:style>
  <w:style w:type="character" w:customStyle="1" w:styleId="StyleLatinHelvetica105ptBlack">
    <w:name w:val="Style (Latin) Helvetica 10.5 pt Black"/>
    <w:basedOn w:val="DefaultParagraphFont"/>
    <w:rsid w:val="00A83D0A"/>
    <w:rPr>
      <w:rFonts w:ascii="Times New Roman" w:hAnsi="Times New Roman"/>
      <w:color w:val="000000"/>
      <w:sz w:val="21"/>
    </w:rPr>
  </w:style>
  <w:style w:type="character" w:customStyle="1" w:styleId="Quotation">
    <w:name w:val="Quotation"/>
    <w:qFormat/>
    <w:rsid w:val="00A83D0A"/>
    <w:rPr>
      <w:rFonts w:ascii="Arial" w:hAnsi="Arial"/>
      <w:b/>
      <w:i/>
      <w:iCs/>
      <w:sz w:val="24"/>
      <w:u w:val="single"/>
    </w:rPr>
  </w:style>
  <w:style w:type="paragraph" w:customStyle="1" w:styleId="DateTime">
    <w:name w:val="DateTime"/>
    <w:basedOn w:val="Normal"/>
    <w:link w:val="DateTimeChar"/>
    <w:autoRedefine/>
    <w:uiPriority w:val="4"/>
    <w:qFormat/>
    <w:rsid w:val="00A83D0A"/>
  </w:style>
  <w:style w:type="character" w:customStyle="1" w:styleId="DateTimeChar">
    <w:name w:val="DateTime Char"/>
    <w:basedOn w:val="DefaultParagraphFont"/>
    <w:link w:val="DateTime"/>
    <w:uiPriority w:val="4"/>
    <w:rsid w:val="00A83D0A"/>
    <w:rPr>
      <w:rFonts w:ascii="Calibri" w:hAnsi="Calibri"/>
      <w:sz w:val="22"/>
    </w:rPr>
  </w:style>
  <w:style w:type="paragraph" w:customStyle="1" w:styleId="Lecture">
    <w:name w:val="Lecture"/>
    <w:next w:val="BodyText"/>
    <w:link w:val="LectureChar"/>
    <w:autoRedefine/>
    <w:uiPriority w:val="4"/>
    <w:qFormat/>
    <w:rsid w:val="00A83D0A"/>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A83D0A"/>
    <w:rPr>
      <w:rFonts w:ascii="Arial" w:eastAsiaTheme="minorHAnsi" w:hAnsi="Arial" w:cs="Arial"/>
      <w:spacing w:val="-10"/>
      <w:sz w:val="22"/>
      <w:szCs w:val="22"/>
    </w:rPr>
  </w:style>
  <w:style w:type="character" w:customStyle="1" w:styleId="m-413333960618644972gmail-style13ptbold">
    <w:name w:val="m_-413333960618644972gmail-style13ptbold"/>
    <w:basedOn w:val="DefaultParagraphFont"/>
    <w:rsid w:val="00A83D0A"/>
  </w:style>
  <w:style w:type="character" w:customStyle="1" w:styleId="m-413333960618644972gmail-styleunderline">
    <w:name w:val="m_-413333960618644972gmail-styleunderline"/>
    <w:basedOn w:val="DefaultParagraphFont"/>
    <w:rsid w:val="00A83D0A"/>
  </w:style>
  <w:style w:type="character" w:customStyle="1" w:styleId="m8314098763611656848gmail-stylestylebold12pt">
    <w:name w:val="m_8314098763611656848gmail-stylestylebold12pt"/>
    <w:basedOn w:val="DefaultParagraphFont"/>
    <w:rsid w:val="00A83D0A"/>
  </w:style>
  <w:style w:type="character" w:customStyle="1" w:styleId="m8314098763611656848gmail-styleboldunderline">
    <w:name w:val="m_8314098763611656848gmail-styleboldunderline"/>
    <w:basedOn w:val="DefaultParagraphFont"/>
    <w:rsid w:val="00A83D0A"/>
  </w:style>
  <w:style w:type="paragraph" w:customStyle="1" w:styleId="Spacer">
    <w:name w:val="Spacer"/>
    <w:basedOn w:val="Heading1"/>
    <w:link w:val="SpacerChar"/>
    <w:autoRedefine/>
    <w:uiPriority w:val="4"/>
    <w:qFormat/>
    <w:rsid w:val="00A83D0A"/>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A83D0A"/>
    <w:rPr>
      <w:rFonts w:ascii="Georgia" w:eastAsiaTheme="majorEastAsia" w:hAnsi="Georgia" w:cstheme="majorBidi"/>
      <w:b/>
      <w:bCs/>
      <w:szCs w:val="32"/>
    </w:rPr>
  </w:style>
  <w:style w:type="paragraph" w:customStyle="1" w:styleId="msonormal0">
    <w:name w:val="msonormal"/>
    <w:basedOn w:val="Normal"/>
    <w:rsid w:val="00A83D0A"/>
    <w:pPr>
      <w:spacing w:before="100" w:beforeAutospacing="1" w:after="100" w:afterAutospacing="1"/>
    </w:pPr>
    <w:rPr>
      <w:rFonts w:eastAsia="Times New Roman"/>
      <w:sz w:val="24"/>
    </w:rPr>
  </w:style>
  <w:style w:type="paragraph" w:customStyle="1" w:styleId="TxBr41p1">
    <w:name w:val="TxBr_41p1"/>
    <w:basedOn w:val="Normal"/>
    <w:qFormat/>
    <w:rsid w:val="00A83D0A"/>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A83D0A"/>
    <w:rPr>
      <w:rFonts w:ascii="Georgia" w:eastAsia="Times New Roman" w:hAnsi="Georgia" w:cs="Arial" w:hint="default"/>
      <w:b/>
      <w:bCs/>
      <w:kern w:val="32"/>
      <w:sz w:val="28"/>
      <w:szCs w:val="32"/>
    </w:rPr>
  </w:style>
  <w:style w:type="character" w:customStyle="1" w:styleId="CiteReal0">
    <w:name w:val="CiteReal"/>
    <w:uiPriority w:val="1"/>
    <w:qFormat/>
    <w:rsid w:val="00A83D0A"/>
    <w:rPr>
      <w:rFonts w:ascii="Arial" w:hAnsi="Arial"/>
      <w:b/>
      <w:sz w:val="24"/>
      <w:u w:val="single"/>
    </w:rPr>
  </w:style>
  <w:style w:type="character" w:customStyle="1" w:styleId="dropcap1">
    <w:name w:val="dropcap1"/>
    <w:rsid w:val="00A83D0A"/>
  </w:style>
  <w:style w:type="paragraph" w:customStyle="1" w:styleId="Style42">
    <w:name w:val="Style42"/>
    <w:basedOn w:val="Normal"/>
    <w:uiPriority w:val="99"/>
    <w:rsid w:val="00A83D0A"/>
    <w:pPr>
      <w:spacing w:line="202" w:lineRule="exact"/>
      <w:jc w:val="both"/>
    </w:pPr>
    <w:rPr>
      <w:rFonts w:ascii="Palatino Linotype" w:hAnsi="Palatino Linotype" w:cs="Palatino Linotype"/>
    </w:rPr>
  </w:style>
  <w:style w:type="character" w:customStyle="1" w:styleId="FontStyle72">
    <w:name w:val="Font Style72"/>
    <w:uiPriority w:val="99"/>
    <w:rsid w:val="00A83D0A"/>
    <w:rPr>
      <w:rFonts w:ascii="Cambria" w:hAnsi="Cambria" w:cs="Cambria" w:hint="default"/>
      <w:sz w:val="16"/>
      <w:szCs w:val="16"/>
    </w:rPr>
  </w:style>
  <w:style w:type="character" w:customStyle="1" w:styleId="FontStyle73">
    <w:name w:val="Font Style73"/>
    <w:uiPriority w:val="99"/>
    <w:rsid w:val="00A83D0A"/>
    <w:rPr>
      <w:rFonts w:ascii="Cambria" w:hAnsi="Cambria" w:cs="Cambria" w:hint="default"/>
      <w:i/>
      <w:iCs/>
      <w:sz w:val="16"/>
      <w:szCs w:val="16"/>
    </w:rPr>
  </w:style>
  <w:style w:type="character" w:customStyle="1" w:styleId="UnderlinestyleChar20">
    <w:name w:val="Underline style Char2"/>
    <w:rsid w:val="00A83D0A"/>
    <w:rPr>
      <w:sz w:val="22"/>
      <w:szCs w:val="24"/>
      <w:u w:val="single"/>
      <w:lang w:val="en-US" w:eastAsia="en-US" w:bidi="ar-SA"/>
    </w:rPr>
  </w:style>
  <w:style w:type="character" w:customStyle="1" w:styleId="FontStyle49">
    <w:name w:val="Font Style49"/>
    <w:uiPriority w:val="99"/>
    <w:rsid w:val="00A83D0A"/>
    <w:rPr>
      <w:rFonts w:ascii="Cambria" w:hAnsi="Cambria" w:cs="Cambria"/>
      <w:sz w:val="20"/>
      <w:szCs w:val="20"/>
    </w:rPr>
  </w:style>
  <w:style w:type="character" w:customStyle="1" w:styleId="FontStyle50">
    <w:name w:val="Font Style50"/>
    <w:uiPriority w:val="99"/>
    <w:rsid w:val="00A83D0A"/>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A83D0A"/>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A83D0A"/>
    <w:rPr>
      <w:rFonts w:ascii="Cambria" w:eastAsia="Cambria" w:hAnsi="Cambria" w:cs="Cambria"/>
      <w:spacing w:val="-3"/>
      <w:sz w:val="22"/>
      <w:szCs w:val="20"/>
    </w:rPr>
  </w:style>
  <w:style w:type="character" w:customStyle="1" w:styleId="kn">
    <w:name w:val="kn"/>
    <w:basedOn w:val="DefaultParagraphFont"/>
    <w:rsid w:val="00A83D0A"/>
  </w:style>
  <w:style w:type="character" w:customStyle="1" w:styleId="StyleStyleUnderlineUnderlineStyleBoldUnderlineIntenseEmphas">
    <w:name w:val="Style Style UnderlineUnderlineStyle Bold UnderlineIntense Emphas..."/>
    <w:basedOn w:val="DefaultParagraphFont"/>
    <w:rsid w:val="00A83D0A"/>
    <w:rPr>
      <w:b/>
      <w:bCs/>
      <w:sz w:val="26"/>
      <w:u w:val="single"/>
    </w:rPr>
  </w:style>
  <w:style w:type="character" w:customStyle="1" w:styleId="articoloinside">
    <w:name w:val="articolo_inside"/>
    <w:rsid w:val="00A83D0A"/>
  </w:style>
  <w:style w:type="paragraph" w:customStyle="1" w:styleId="pagetools">
    <w:name w:val="pagetools"/>
    <w:basedOn w:val="Normal"/>
    <w:rsid w:val="00A83D0A"/>
    <w:pPr>
      <w:spacing w:before="100" w:beforeAutospacing="1" w:after="100" w:afterAutospacing="1"/>
    </w:pPr>
    <w:rPr>
      <w:rFonts w:ascii="Cambria" w:eastAsia="Cambria" w:hAnsi="Cambria"/>
      <w:sz w:val="24"/>
    </w:rPr>
  </w:style>
  <w:style w:type="character" w:customStyle="1" w:styleId="job">
    <w:name w:val="job"/>
    <w:basedOn w:val="DefaultParagraphFont"/>
    <w:rsid w:val="00A83D0A"/>
  </w:style>
  <w:style w:type="character" w:customStyle="1" w:styleId="publisher">
    <w:name w:val="publisher"/>
    <w:basedOn w:val="DefaultParagraphFont"/>
    <w:rsid w:val="00A83D0A"/>
  </w:style>
  <w:style w:type="character" w:customStyle="1" w:styleId="pubyear">
    <w:name w:val="pubyear"/>
    <w:basedOn w:val="DefaultParagraphFont"/>
    <w:rsid w:val="00A83D0A"/>
  </w:style>
  <w:style w:type="character" w:customStyle="1" w:styleId="pubcity">
    <w:name w:val="pubcity"/>
    <w:basedOn w:val="DefaultParagraphFont"/>
    <w:rsid w:val="00A83D0A"/>
  </w:style>
  <w:style w:type="paragraph" w:customStyle="1" w:styleId="C-Text">
    <w:name w:val="C-Text"/>
    <w:basedOn w:val="Normal"/>
    <w:rsid w:val="00A83D0A"/>
    <w:pPr>
      <w:tabs>
        <w:tab w:val="num" w:pos="720"/>
      </w:tabs>
      <w:ind w:left="720" w:hanging="360"/>
    </w:pPr>
    <w:rPr>
      <w:rFonts w:ascii="Book Antiqua" w:hAnsi="Book Antiqua"/>
      <w:sz w:val="24"/>
    </w:rPr>
  </w:style>
  <w:style w:type="character" w:customStyle="1" w:styleId="ecdate">
    <w:name w:val="ec_date"/>
    <w:basedOn w:val="DefaultParagraphFont"/>
    <w:rsid w:val="00A83D0A"/>
    <w:rPr>
      <w:rFonts w:ascii="Symbol" w:hAnsi="Symbol" w:hint="default"/>
      <w:sz w:val="20"/>
      <w:szCs w:val="20"/>
      <w:shd w:val="clear" w:color="auto" w:fill="FFFFFF"/>
    </w:rPr>
  </w:style>
  <w:style w:type="paragraph" w:customStyle="1" w:styleId="ecmsonormal">
    <w:name w:val="ec_msonormal"/>
    <w:basedOn w:val="Normal"/>
    <w:rsid w:val="00A83D0A"/>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A83D0A"/>
  </w:style>
  <w:style w:type="character" w:customStyle="1" w:styleId="articleheadline">
    <w:name w:val="articleheadline"/>
    <w:basedOn w:val="DefaultParagraphFont"/>
    <w:rsid w:val="00A83D0A"/>
  </w:style>
  <w:style w:type="paragraph" w:customStyle="1" w:styleId="u-intro">
    <w:name w:val="u-intro"/>
    <w:basedOn w:val="Normal"/>
    <w:rsid w:val="00A83D0A"/>
    <w:pPr>
      <w:spacing w:before="100" w:beforeAutospacing="1" w:after="100" w:afterAutospacing="1"/>
    </w:pPr>
    <w:rPr>
      <w:rFonts w:ascii="Georgia" w:hAnsi="Georgia"/>
      <w:sz w:val="24"/>
    </w:rPr>
  </w:style>
  <w:style w:type="character" w:customStyle="1" w:styleId="u-byline">
    <w:name w:val="u-byline"/>
    <w:basedOn w:val="DefaultParagraphFont"/>
    <w:rsid w:val="00A83D0A"/>
  </w:style>
  <w:style w:type="character" w:customStyle="1" w:styleId="articlebya">
    <w:name w:val="articleby_a"/>
    <w:basedOn w:val="DefaultParagraphFont"/>
    <w:rsid w:val="00A83D0A"/>
  </w:style>
  <w:style w:type="character" w:customStyle="1" w:styleId="popupwinby">
    <w:name w:val="popupwinby"/>
    <w:basedOn w:val="DefaultParagraphFont"/>
    <w:rsid w:val="00A83D0A"/>
  </w:style>
  <w:style w:type="character" w:customStyle="1" w:styleId="storyheader">
    <w:name w:val="storyheader"/>
    <w:basedOn w:val="DefaultParagraphFont"/>
    <w:rsid w:val="00A83D0A"/>
  </w:style>
  <w:style w:type="character" w:customStyle="1" w:styleId="marron">
    <w:name w:val="marron"/>
    <w:basedOn w:val="DefaultParagraphFont"/>
    <w:rsid w:val="00A83D0A"/>
  </w:style>
  <w:style w:type="paragraph" w:customStyle="1" w:styleId="StyleNormalWeb10pt">
    <w:name w:val="Style Normal (Web) + 10 pt"/>
    <w:basedOn w:val="NormalWeb"/>
    <w:next w:val="Normal"/>
    <w:rsid w:val="00A83D0A"/>
    <w:pPr>
      <w:spacing w:line="259" w:lineRule="auto"/>
    </w:pPr>
    <w:rPr>
      <w:rFonts w:ascii="Bookman Old Style" w:eastAsiaTheme="minorHAnsi" w:hAnsi="Bookman Old Style"/>
      <w:szCs w:val="22"/>
    </w:rPr>
  </w:style>
  <w:style w:type="character" w:customStyle="1" w:styleId="StyleNormalWeb10ptChar">
    <w:name w:val="Style Normal (Web) + 10 pt Char"/>
    <w:basedOn w:val="DefaultParagraphFont"/>
    <w:rsid w:val="00A83D0A"/>
    <w:rPr>
      <w:szCs w:val="24"/>
      <w:lang w:val="en-US" w:eastAsia="en-US" w:bidi="ar-SA"/>
    </w:rPr>
  </w:style>
  <w:style w:type="paragraph" w:customStyle="1" w:styleId="TagCiteShells">
    <w:name w:val="Tag/Cite/Shells"/>
    <w:basedOn w:val="Normal"/>
    <w:rsid w:val="00A83D0A"/>
    <w:rPr>
      <w:rFonts w:ascii="Georgia" w:hAnsi="Georgia"/>
      <w:b/>
    </w:rPr>
  </w:style>
  <w:style w:type="paragraph" w:customStyle="1" w:styleId="DefinitionTerm">
    <w:name w:val="Definition Term"/>
    <w:basedOn w:val="Normal"/>
    <w:next w:val="Normal"/>
    <w:rsid w:val="00A83D0A"/>
    <w:rPr>
      <w:rFonts w:ascii="Georgia" w:hAnsi="Georgia"/>
      <w:snapToGrid w:val="0"/>
      <w:sz w:val="24"/>
    </w:rPr>
  </w:style>
  <w:style w:type="character" w:customStyle="1" w:styleId="Style3CharChar">
    <w:name w:val="Style3 Char Char"/>
    <w:basedOn w:val="DefaultParagraphFont"/>
    <w:rsid w:val="00A83D0A"/>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A83D0A"/>
    <w:pPr>
      <w:spacing w:after="60"/>
    </w:pPr>
    <w:rPr>
      <w:rFonts w:ascii="Georgia" w:eastAsia="Segoe UI" w:hAnsi="Georgia" w:cs="Cambria"/>
      <w:caps/>
      <w:sz w:val="20"/>
      <w:lang w:eastAsia="zh-CN"/>
    </w:rPr>
  </w:style>
  <w:style w:type="character" w:customStyle="1" w:styleId="NormalChar0">
    <w:name w:val="Normal Char"/>
    <w:basedOn w:val="DefaultParagraphFont"/>
    <w:rsid w:val="00A83D0A"/>
    <w:rPr>
      <w:lang w:eastAsia="en-US"/>
    </w:rPr>
  </w:style>
  <w:style w:type="character" w:customStyle="1" w:styleId="BoldUnderlineChar2">
    <w:name w:val="Bold + Underline Char"/>
    <w:basedOn w:val="DefaultParagraphFont"/>
    <w:rsid w:val="00A83D0A"/>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A83D0A"/>
  </w:style>
  <w:style w:type="character" w:customStyle="1" w:styleId="CharacterStyle7">
    <w:name w:val="Character Style 7"/>
    <w:rsid w:val="00A83D0A"/>
    <w:rPr>
      <w:rFonts w:ascii="Trebuchet MS" w:hAnsi="Trebuchet MS" w:cs="Trebuchet MS"/>
      <w:sz w:val="20"/>
      <w:szCs w:val="20"/>
      <w:u w:val="single"/>
    </w:rPr>
  </w:style>
  <w:style w:type="character" w:customStyle="1" w:styleId="StyleStyle4Char">
    <w:name w:val="Style Style4 + Char"/>
    <w:basedOn w:val="DefaultParagraphFont"/>
    <w:rsid w:val="00A83D0A"/>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A83D0A"/>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A83D0A"/>
    <w:rPr>
      <w:rFonts w:ascii="Symbol" w:hAnsi="Symbol"/>
      <w:sz w:val="21"/>
      <w:szCs w:val="21"/>
      <w:u w:val="thick"/>
    </w:rPr>
  </w:style>
  <w:style w:type="paragraph" w:customStyle="1" w:styleId="Cite8">
    <w:name w:val="Cite8"/>
    <w:basedOn w:val="Normal"/>
    <w:autoRedefine/>
    <w:qFormat/>
    <w:rsid w:val="00A83D0A"/>
    <w:rPr>
      <w:rFonts w:ascii="Trebuchet MS" w:eastAsia="Verdana" w:hAnsi="Trebuchet MS" w:cs="Cambria"/>
      <w:sz w:val="16"/>
    </w:rPr>
  </w:style>
  <w:style w:type="paragraph" w:customStyle="1" w:styleId="8font">
    <w:name w:val="8font"/>
    <w:basedOn w:val="Normal"/>
    <w:next w:val="Normal"/>
    <w:autoRedefine/>
    <w:qFormat/>
    <w:rsid w:val="00A83D0A"/>
    <w:rPr>
      <w:rFonts w:ascii="Georgia" w:eastAsia="Cambria Math" w:hAnsi="Georgia" w:cs="Cambria"/>
      <w:sz w:val="16"/>
      <w:szCs w:val="16"/>
    </w:rPr>
  </w:style>
  <w:style w:type="paragraph" w:customStyle="1" w:styleId="BoldUnderlineChar20">
    <w:name w:val="BoldUnderline Char2"/>
    <w:link w:val="BoldUnderlineChar2Char"/>
    <w:rsid w:val="00A83D0A"/>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A83D0A"/>
    <w:rPr>
      <w:rFonts w:ascii="Times New Roman" w:eastAsia="Times New Roman" w:hAnsi="Times New Roman" w:cs="Times New Roman"/>
      <w:b/>
      <w:sz w:val="20"/>
      <w:u w:val="single"/>
    </w:rPr>
  </w:style>
  <w:style w:type="character" w:customStyle="1" w:styleId="UnderlineCharChar4">
    <w:name w:val="Underline Char Char4"/>
    <w:rsid w:val="00A83D0A"/>
    <w:rPr>
      <w:szCs w:val="24"/>
      <w:u w:val="single"/>
      <w:lang w:val="en-US" w:eastAsia="en-US" w:bidi="ar-SA"/>
    </w:rPr>
  </w:style>
  <w:style w:type="character" w:customStyle="1" w:styleId="BoldUnderlineCharChar3">
    <w:name w:val="BoldUnderline Char Char3"/>
    <w:rsid w:val="00A83D0A"/>
    <w:rPr>
      <w:b/>
      <w:szCs w:val="24"/>
      <w:u w:val="single"/>
      <w:lang w:val="en-US" w:eastAsia="en-US" w:bidi="ar-SA"/>
    </w:rPr>
  </w:style>
  <w:style w:type="character" w:customStyle="1" w:styleId="BoldUnderlineCharChar2">
    <w:name w:val="BoldUnderline Char Char2"/>
    <w:rsid w:val="00A83D0A"/>
    <w:rPr>
      <w:b/>
      <w:szCs w:val="24"/>
      <w:u w:val="single"/>
      <w:lang w:val="en-US" w:eastAsia="en-US" w:bidi="ar-SA"/>
    </w:rPr>
  </w:style>
  <w:style w:type="paragraph" w:customStyle="1" w:styleId="UnderlineCard0">
    <w:name w:val="UnderlineCard"/>
    <w:basedOn w:val="Heading3"/>
    <w:link w:val="UnderlineCardChar0"/>
    <w:qFormat/>
    <w:rsid w:val="00A83D0A"/>
    <w:pPr>
      <w:keepNext w:val="0"/>
      <w:keepLines w:val="0"/>
      <w:spacing w:before="0"/>
      <w:jc w:val="left"/>
      <w:outlineLvl w:val="9"/>
    </w:pPr>
    <w:rPr>
      <w:rFonts w:ascii="Georgia" w:eastAsia="Calibri" w:hAnsi="Georgia" w:cs="Times New Roman"/>
      <w:b w:val="0"/>
      <w:bCs w:val="0"/>
      <w:sz w:val="20"/>
      <w:szCs w:val="20"/>
      <w:lang w:val="x-none" w:eastAsia="x-none"/>
    </w:rPr>
  </w:style>
  <w:style w:type="character" w:customStyle="1" w:styleId="UnderlineCardChar0">
    <w:name w:val="UnderlineCard Char"/>
    <w:link w:val="UnderlineCard0"/>
    <w:rsid w:val="00A83D0A"/>
    <w:rPr>
      <w:rFonts w:ascii="Georgia" w:eastAsia="Calibri" w:hAnsi="Georgia" w:cs="Times New Roman"/>
      <w:sz w:val="20"/>
      <w:szCs w:val="20"/>
      <w:u w:val="single"/>
      <w:lang w:val="x-none" w:eastAsia="x-none"/>
    </w:rPr>
  </w:style>
  <w:style w:type="character" w:customStyle="1" w:styleId="5Notunderlined">
    <w:name w:val="5 Not underlined"/>
    <w:rsid w:val="00A83D0A"/>
    <w:rPr>
      <w:rFonts w:ascii="Times New Roman" w:hAnsi="Times New Roman"/>
      <w:sz w:val="16"/>
    </w:rPr>
  </w:style>
  <w:style w:type="character" w:customStyle="1" w:styleId="volume-issue">
    <w:name w:val="volume-issue"/>
    <w:rsid w:val="00A83D0A"/>
    <w:rPr>
      <w:rFonts w:cs="Times New Roman"/>
    </w:rPr>
  </w:style>
  <w:style w:type="character" w:customStyle="1" w:styleId="storytext">
    <w:name w:val="storytext"/>
    <w:basedOn w:val="DefaultParagraphFont"/>
    <w:rsid w:val="00A83D0A"/>
  </w:style>
  <w:style w:type="character" w:customStyle="1" w:styleId="boldness1">
    <w:name w:val="boldness1"/>
    <w:rsid w:val="00A83D0A"/>
  </w:style>
  <w:style w:type="paragraph" w:customStyle="1" w:styleId="Cardd">
    <w:name w:val="Cardd"/>
    <w:basedOn w:val="Normal"/>
    <w:uiPriority w:val="4"/>
    <w:qFormat/>
    <w:rsid w:val="00A83D0A"/>
    <w:pPr>
      <w:ind w:left="288" w:right="288"/>
    </w:pPr>
    <w:rPr>
      <w:rFonts w:ascii="Georgia" w:hAnsi="Georgia"/>
    </w:rPr>
  </w:style>
  <w:style w:type="paragraph" w:customStyle="1" w:styleId="document0">
    <w:name w:val="document"/>
    <w:basedOn w:val="Normal"/>
    <w:rsid w:val="00A83D0A"/>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A83D0A"/>
  </w:style>
  <w:style w:type="character" w:customStyle="1" w:styleId="aa">
    <w:name w:val="_"/>
    <w:basedOn w:val="DefaultParagraphFont"/>
    <w:rsid w:val="00A83D0A"/>
  </w:style>
  <w:style w:type="paragraph" w:customStyle="1" w:styleId="Shrink6">
    <w:name w:val="Shrink 6"/>
    <w:basedOn w:val="Normal"/>
    <w:qFormat/>
    <w:rsid w:val="00A83D0A"/>
    <w:rPr>
      <w:rFonts w:ascii="Georgia" w:eastAsia="Calibri" w:hAnsi="Georgia"/>
      <w:sz w:val="12"/>
    </w:rPr>
  </w:style>
  <w:style w:type="character" w:customStyle="1" w:styleId="messagecontent">
    <w:name w:val="message_content"/>
    <w:rsid w:val="00A83D0A"/>
  </w:style>
  <w:style w:type="paragraph" w:customStyle="1" w:styleId="BriefTitleWorks">
    <w:name w:val="Brief Title Works"/>
    <w:basedOn w:val="Heading1"/>
    <w:link w:val="BriefTitleWorksChar"/>
    <w:rsid w:val="00A83D0A"/>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A83D0A"/>
    <w:rPr>
      <w:rFonts w:ascii="Georgia" w:eastAsia="Times New Roman" w:hAnsi="Georgia" w:cs="Arial"/>
      <w:b/>
      <w:bCs/>
      <w:kern w:val="32"/>
      <w:szCs w:val="32"/>
      <w:u w:val="single"/>
    </w:rPr>
  </w:style>
  <w:style w:type="character" w:customStyle="1" w:styleId="twelptblackblack1">
    <w:name w:val="twelptblackblack1"/>
    <w:basedOn w:val="DefaultParagraphFont"/>
    <w:rsid w:val="00A83D0A"/>
    <w:rPr>
      <w:rFonts w:ascii="Verdana" w:hAnsi="Verdana" w:hint="default"/>
      <w:color w:val="000000"/>
      <w:sz w:val="16"/>
      <w:szCs w:val="16"/>
    </w:rPr>
  </w:style>
  <w:style w:type="character" w:customStyle="1" w:styleId="Heading3CharCharCharChar1">
    <w:name w:val="Heading 3 Char Char Char Char1"/>
    <w:rsid w:val="00A83D0A"/>
    <w:rPr>
      <w:rFonts w:cs="Arial"/>
      <w:bCs/>
      <w:szCs w:val="26"/>
      <w:u w:val="single"/>
      <w:lang w:val="en-US" w:eastAsia="en-US" w:bidi="ar-SA"/>
    </w:rPr>
  </w:style>
  <w:style w:type="paragraph" w:customStyle="1" w:styleId="conintrotext">
    <w:name w:val="conintrotext"/>
    <w:basedOn w:val="Normal"/>
    <w:uiPriority w:val="99"/>
    <w:rsid w:val="00A83D0A"/>
    <w:pPr>
      <w:spacing w:before="100" w:beforeAutospacing="1" w:after="100" w:afterAutospacing="1"/>
    </w:pPr>
    <w:rPr>
      <w:rFonts w:ascii="Georgia" w:eastAsia="Times New Roman" w:hAnsi="Georgia"/>
      <w:sz w:val="24"/>
    </w:rPr>
  </w:style>
  <w:style w:type="character" w:customStyle="1" w:styleId="comment-body">
    <w:name w:val="comment-body"/>
    <w:rsid w:val="00A83D0A"/>
  </w:style>
  <w:style w:type="character" w:customStyle="1" w:styleId="UnderlineCharCharChar1">
    <w:name w:val="Underline Char Char Char1"/>
    <w:rsid w:val="00A83D0A"/>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A83D0A"/>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A83D0A"/>
    <w:rPr>
      <w:rFonts w:asciiTheme="minorHAnsi" w:eastAsia="MS Mincho" w:hAnsiTheme="minorHAnsi"/>
      <w:b/>
      <w:sz w:val="24"/>
      <w:u w:val="single"/>
    </w:rPr>
  </w:style>
  <w:style w:type="character" w:customStyle="1" w:styleId="mw-headline">
    <w:name w:val="mw-headline"/>
    <w:rsid w:val="00A83D0A"/>
  </w:style>
  <w:style w:type="character" w:customStyle="1" w:styleId="flagicon">
    <w:name w:val="flagicon"/>
    <w:rsid w:val="00A83D0A"/>
  </w:style>
  <w:style w:type="paragraph" w:customStyle="1" w:styleId="assert">
    <w:name w:val="assert"/>
    <w:basedOn w:val="Normal"/>
    <w:uiPriority w:val="99"/>
    <w:rsid w:val="00A83D0A"/>
    <w:pPr>
      <w:spacing w:before="100" w:beforeAutospacing="1" w:after="100" w:afterAutospacing="1"/>
    </w:pPr>
    <w:rPr>
      <w:rFonts w:ascii="Georgia" w:eastAsia="Times New Roman" w:hAnsi="Georgia"/>
      <w:sz w:val="24"/>
    </w:rPr>
  </w:style>
  <w:style w:type="character" w:customStyle="1" w:styleId="apturelink">
    <w:name w:val="apturelink"/>
    <w:rsid w:val="00A83D0A"/>
  </w:style>
  <w:style w:type="character" w:customStyle="1" w:styleId="apturelinkicon">
    <w:name w:val="apturelinkicon"/>
    <w:rsid w:val="00A83D0A"/>
  </w:style>
  <w:style w:type="paragraph" w:customStyle="1" w:styleId="Default1">
    <w:name w:val="Default1"/>
    <w:basedOn w:val="Default"/>
    <w:next w:val="Default"/>
    <w:uiPriority w:val="99"/>
    <w:rsid w:val="00A83D0A"/>
    <w:rPr>
      <w:color w:val="auto"/>
    </w:rPr>
  </w:style>
  <w:style w:type="paragraph" w:customStyle="1" w:styleId="center">
    <w:name w:val="center"/>
    <w:basedOn w:val="Normal"/>
    <w:uiPriority w:val="99"/>
    <w:rsid w:val="00A83D0A"/>
    <w:pPr>
      <w:spacing w:before="100" w:beforeAutospacing="1" w:after="100" w:afterAutospacing="1"/>
    </w:pPr>
    <w:rPr>
      <w:rFonts w:ascii="Georgia" w:eastAsia="Times New Roman" w:hAnsi="Georgia"/>
      <w:sz w:val="24"/>
    </w:rPr>
  </w:style>
  <w:style w:type="character" w:customStyle="1" w:styleId="LittleChar">
    <w:name w:val="Little Char"/>
    <w:link w:val="Little"/>
    <w:rsid w:val="00A83D0A"/>
    <w:rPr>
      <w:rFonts w:ascii="Calibri" w:eastAsia="Times New Roman" w:hAnsi="Calibri"/>
      <w:sz w:val="16"/>
    </w:rPr>
  </w:style>
  <w:style w:type="character" w:customStyle="1" w:styleId="UnderlineChar1Char">
    <w:name w:val="Underline Char1 Char"/>
    <w:rsid w:val="00A83D0A"/>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A83D0A"/>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A83D0A"/>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A83D0A"/>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A83D0A"/>
    <w:rPr>
      <w:rFonts w:asciiTheme="minorHAnsi"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A83D0A"/>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A83D0A"/>
    <w:rPr>
      <w:rFonts w:asciiTheme="minorHAnsi" w:eastAsia="MS Mincho" w:hAnsiTheme="minorHAnsi"/>
      <w:b/>
      <w:sz w:val="24"/>
      <w:u w:val="single"/>
    </w:rPr>
  </w:style>
  <w:style w:type="paragraph" w:customStyle="1" w:styleId="CardBody">
    <w:name w:val="Card Body"/>
    <w:basedOn w:val="Normal"/>
    <w:link w:val="CardBodyChar"/>
    <w:rsid w:val="00A83D0A"/>
    <w:rPr>
      <w:rFonts w:ascii="Georgia" w:eastAsia="Times New Roman" w:hAnsi="Georgia"/>
      <w:sz w:val="16"/>
    </w:rPr>
  </w:style>
  <w:style w:type="character" w:customStyle="1" w:styleId="CardBodyChar">
    <w:name w:val="Card Body Char"/>
    <w:link w:val="CardBody"/>
    <w:rsid w:val="00A83D0A"/>
    <w:rPr>
      <w:rFonts w:ascii="Georgia" w:eastAsia="Times New Roman" w:hAnsi="Georgia"/>
      <w:sz w:val="16"/>
    </w:rPr>
  </w:style>
  <w:style w:type="character" w:customStyle="1" w:styleId="ptitleinside">
    <w:name w:val="p_title_inside"/>
    <w:rsid w:val="00A83D0A"/>
  </w:style>
  <w:style w:type="paragraph" w:customStyle="1" w:styleId="StyleBoldandUnderlineChar11ptBorderSinglesolidline">
    <w:name w:val="Style Bold and Underline Char + 11 pt Border: : (Single solid line..."/>
    <w:link w:val="StyleBoldandUnderlineChar11ptBorderSinglesolidlineChar"/>
    <w:rsid w:val="00A83D0A"/>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A83D0A"/>
    <w:rPr>
      <w:rFonts w:eastAsia="Times New Roman"/>
      <w:b/>
      <w:bCs/>
      <w:sz w:val="22"/>
      <w:szCs w:val="20"/>
      <w:u w:val="single"/>
      <w:bdr w:val="single" w:sz="4" w:space="0" w:color="auto"/>
    </w:rPr>
  </w:style>
  <w:style w:type="paragraph" w:customStyle="1" w:styleId="Indentation">
    <w:name w:val="Indentation"/>
    <w:basedOn w:val="Normal"/>
    <w:uiPriority w:val="99"/>
    <w:rsid w:val="00A83D0A"/>
    <w:pPr>
      <w:ind w:left="288" w:right="288"/>
    </w:pPr>
    <w:rPr>
      <w:rFonts w:ascii="Georgia" w:hAnsi="Georgia"/>
    </w:rPr>
  </w:style>
  <w:style w:type="character" w:customStyle="1" w:styleId="StyleUnderlineCharChar9ptBold">
    <w:name w:val="Style Underline Char Char + 9 pt Bold"/>
    <w:rsid w:val="00A83D0A"/>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A83D0A"/>
    <w:rPr>
      <w:rFonts w:ascii="Georgia" w:eastAsia="Times New Roman" w:hAnsi="Georgia"/>
      <w:u w:val="single"/>
    </w:rPr>
  </w:style>
  <w:style w:type="character" w:customStyle="1" w:styleId="StyleStyle4ArialNarrow9ptChar">
    <w:name w:val="Style Style4 + Arial Narrow 9 pt Char"/>
    <w:link w:val="StyleStyle4ArialNarrow9pt"/>
    <w:rsid w:val="00A83D0A"/>
    <w:rPr>
      <w:rFonts w:ascii="Georgia" w:eastAsia="Times New Roman" w:hAnsi="Georgia"/>
      <w:sz w:val="22"/>
      <w:u w:val="single"/>
    </w:rPr>
  </w:style>
  <w:style w:type="paragraph" w:customStyle="1" w:styleId="StyleStyle4ArialNarrow9ptBold">
    <w:name w:val="Style Style4 + Arial Narrow 9 pt Bold"/>
    <w:basedOn w:val="Normal"/>
    <w:link w:val="StyleStyle4ArialNarrow9ptBoldChar"/>
    <w:rsid w:val="00A83D0A"/>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A83D0A"/>
    <w:rPr>
      <w:rFonts w:ascii="Georgia" w:eastAsia="Times New Roman" w:hAnsi="Georgia"/>
      <w:b/>
      <w:bCs/>
      <w:sz w:val="22"/>
      <w:u w:val="single"/>
    </w:rPr>
  </w:style>
  <w:style w:type="character" w:customStyle="1" w:styleId="StyleBoldandUnderlineCharChar29pt">
    <w:name w:val="Style Bold and Underline Char Char2 + 9 pt"/>
    <w:rsid w:val="00A83D0A"/>
    <w:rPr>
      <w:rFonts w:ascii="Times New Roman" w:hAnsi="Times New Roman"/>
      <w:b/>
      <w:bCs/>
      <w:noProof w:val="0"/>
      <w:sz w:val="20"/>
      <w:u w:val="single"/>
    </w:rPr>
  </w:style>
  <w:style w:type="character" w:customStyle="1" w:styleId="StyleUnderlineCharChar19pt">
    <w:name w:val="Style Underline Char Char1 + 9 pt"/>
    <w:rsid w:val="00A83D0A"/>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A83D0A"/>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A83D0A"/>
    <w:rPr>
      <w:rFonts w:ascii="Georgia" w:eastAsia="Times New Roman" w:hAnsi="Georgia"/>
      <w:b/>
      <w:smallCaps/>
      <w:sz w:val="24"/>
      <w:szCs w:val="24"/>
      <w:u w:val="single"/>
    </w:rPr>
  </w:style>
  <w:style w:type="character" w:customStyle="1" w:styleId="CardTextCharChar">
    <w:name w:val="Card Text Char Char"/>
    <w:rsid w:val="00A83D0A"/>
    <w:rPr>
      <w:rFonts w:ascii="Times New Roman" w:eastAsia="Times New Roman" w:hAnsi="Times New Roman" w:cs="Times New Roman"/>
      <w:sz w:val="20"/>
      <w:szCs w:val="20"/>
    </w:rPr>
  </w:style>
  <w:style w:type="character" w:customStyle="1" w:styleId="Underline-Highlighted-WFU">
    <w:name w:val="Underline-Highlighted-WFU"/>
    <w:uiPriority w:val="1"/>
    <w:qFormat/>
    <w:rsid w:val="00A83D0A"/>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A83D0A"/>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rsid w:val="00A83D0A"/>
    <w:rPr>
      <w:rFonts w:ascii="Times New Roman" w:hAnsi="Times New Roman"/>
      <w:sz w:val="24"/>
      <w:u w:val="single"/>
      <w:bdr w:val="none" w:sz="0" w:space="0" w:color="auto"/>
      <w:shd w:val="clear" w:color="auto" w:fill="auto"/>
    </w:rPr>
  </w:style>
  <w:style w:type="character" w:customStyle="1" w:styleId="FifthChar">
    <w:name w:val="Fifth Char"/>
    <w:link w:val="Fifth"/>
    <w:rsid w:val="00A83D0A"/>
    <w:rPr>
      <w:rFonts w:ascii="Arial" w:eastAsia="Calibri" w:hAnsi="Arial"/>
      <w:sz w:val="22"/>
    </w:rPr>
  </w:style>
  <w:style w:type="paragraph" w:customStyle="1" w:styleId="Third">
    <w:name w:val="Third"/>
    <w:basedOn w:val="Normal"/>
    <w:link w:val="ThirdChar"/>
    <w:rsid w:val="00A83D0A"/>
    <w:rPr>
      <w:rFonts w:ascii="Georgia" w:eastAsia="Times New Roman" w:hAnsi="Georgia"/>
      <w:b/>
      <w:u w:val="single"/>
      <w:lang w:val="x-none" w:eastAsia="x-none"/>
    </w:rPr>
  </w:style>
  <w:style w:type="character" w:customStyle="1" w:styleId="ThirdChar">
    <w:name w:val="Third Char"/>
    <w:link w:val="Third"/>
    <w:rsid w:val="00A83D0A"/>
    <w:rPr>
      <w:rFonts w:ascii="Georgia" w:eastAsia="Times New Roman" w:hAnsi="Georgia"/>
      <w:b/>
      <w:sz w:val="22"/>
      <w:u w:val="single"/>
      <w:lang w:val="x-none" w:eastAsia="x-none"/>
    </w:rPr>
  </w:style>
  <w:style w:type="paragraph" w:customStyle="1" w:styleId="CharCharCharCharCharChar1CharCharCharCharChar">
    <w:name w:val="Char Char Char Char Char Char1 Char Char Char Char Char"/>
    <w:next w:val="Normal"/>
    <w:rsid w:val="00A83D0A"/>
    <w:pPr>
      <w:widowControl w:val="0"/>
      <w:jc w:val="both"/>
      <w:outlineLvl w:val="1"/>
    </w:pPr>
    <w:rPr>
      <w:rFonts w:ascii="Times New Roman" w:eastAsia="Times New Roman" w:hAnsi="Times New Roman" w:cs="Times New Roman"/>
      <w:b/>
    </w:rPr>
  </w:style>
  <w:style w:type="character" w:customStyle="1" w:styleId="article-record-publication-volume-issue">
    <w:name w:val="article-record-publication-volume-issue"/>
    <w:rsid w:val="00A83D0A"/>
  </w:style>
  <w:style w:type="paragraph" w:customStyle="1" w:styleId="DebateUnderlineBoldChar">
    <w:name w:val="Debate Underline Bold Char"/>
    <w:basedOn w:val="Normal"/>
    <w:link w:val="DebateUnderlineBoldCharChar"/>
    <w:rsid w:val="00A83D0A"/>
    <w:pPr>
      <w:jc w:val="both"/>
    </w:pPr>
    <w:rPr>
      <w:rFonts w:ascii="Georgia" w:eastAsia="Times New Roman" w:hAnsi="Georgia"/>
      <w:b/>
      <w:u w:val="thick"/>
    </w:rPr>
  </w:style>
  <w:style w:type="character" w:customStyle="1" w:styleId="DebateUnderlineBoldCharChar">
    <w:name w:val="Debate Underline Bold Char Char"/>
    <w:link w:val="DebateUnderlineBoldChar"/>
    <w:rsid w:val="00A83D0A"/>
    <w:rPr>
      <w:rFonts w:ascii="Georgia" w:eastAsia="Times New Roman" w:hAnsi="Georgia"/>
      <w:b/>
      <w:sz w:val="22"/>
      <w:u w:val="thick"/>
    </w:rPr>
  </w:style>
  <w:style w:type="character" w:customStyle="1" w:styleId="bloctitlesChar">
    <w:name w:val="bloc titles Char"/>
    <w:link w:val="bloctitles"/>
    <w:rsid w:val="00A83D0A"/>
    <w:rPr>
      <w:rFonts w:ascii="Calibri" w:eastAsia="Malgun Gothic" w:hAnsi="Calibri" w:cs="Arial"/>
      <w:b/>
      <w:kern w:val="32"/>
      <w:sz w:val="32"/>
      <w:szCs w:val="32"/>
      <w:u w:val="single"/>
    </w:rPr>
  </w:style>
  <w:style w:type="paragraph" w:customStyle="1" w:styleId="CiteSmallText">
    <w:name w:val="Cite Small Text"/>
    <w:basedOn w:val="Normal"/>
    <w:uiPriority w:val="99"/>
    <w:rsid w:val="00A83D0A"/>
    <w:pPr>
      <w:widowControl w:val="0"/>
      <w:spacing w:after="200"/>
    </w:pPr>
    <w:rPr>
      <w:rFonts w:ascii="Helvetica Neue" w:hAnsi="Helvetica Neue"/>
      <w:b/>
      <w:sz w:val="18"/>
    </w:rPr>
  </w:style>
  <w:style w:type="character" w:customStyle="1" w:styleId="3TagCite">
    <w:name w:val="3 Tag/Cite"/>
    <w:rsid w:val="00A83D0A"/>
    <w:rPr>
      <w:rFonts w:ascii="Times New Roman" w:hAnsi="Times New Roman"/>
      <w:b/>
    </w:rPr>
  </w:style>
  <w:style w:type="character" w:customStyle="1" w:styleId="4Qualifications">
    <w:name w:val="4 Qualifications"/>
    <w:rsid w:val="00A83D0A"/>
    <w:rPr>
      <w:rFonts w:ascii="Times New Roman" w:hAnsi="Times New Roman"/>
      <w:sz w:val="19"/>
    </w:rPr>
  </w:style>
  <w:style w:type="character" w:customStyle="1" w:styleId="6Underlined">
    <w:name w:val="6 Underlined"/>
    <w:rsid w:val="00A83D0A"/>
    <w:rPr>
      <w:rFonts w:ascii="Times New Roman" w:hAnsi="Times New Roman"/>
      <w:b/>
      <w:sz w:val="21"/>
      <w:u w:val="single"/>
    </w:rPr>
  </w:style>
  <w:style w:type="paragraph" w:customStyle="1" w:styleId="Cards1CharChar">
    <w:name w:val="Cards1 Char Char"/>
    <w:basedOn w:val="Normal"/>
    <w:link w:val="Cards1CharCharChar"/>
    <w:rsid w:val="00A83D0A"/>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A83D0A"/>
    <w:rPr>
      <w:rFonts w:ascii="Georgia" w:hAnsi="Georgia"/>
      <w:sz w:val="22"/>
      <w:lang w:val="x-none"/>
    </w:rPr>
  </w:style>
  <w:style w:type="paragraph" w:customStyle="1" w:styleId="UnderlineCharCharCharCharCharCharChar">
    <w:name w:val="Underline Char Char Char Char Char Char Char"/>
    <w:basedOn w:val="Normal"/>
    <w:link w:val="UnderlineCharCharCharCharCharCharCharChar"/>
    <w:rsid w:val="00A83D0A"/>
    <w:rPr>
      <w:rFonts w:asciiTheme="minorHAnsi" w:hAnsiTheme="minorHAnsi"/>
      <w:sz w:val="24"/>
      <w:u w:val="single"/>
    </w:rPr>
  </w:style>
  <w:style w:type="character" w:customStyle="1" w:styleId="CitesCharCharChar">
    <w:name w:val="Cites Char Char Char"/>
    <w:rsid w:val="00A83D0A"/>
    <w:rPr>
      <w:rFonts w:ascii="Times New Roman" w:eastAsia="Times New Roman" w:hAnsi="Times New Roman" w:cs="Times New Roman"/>
      <w:sz w:val="20"/>
      <w:szCs w:val="24"/>
    </w:rPr>
  </w:style>
  <w:style w:type="character" w:customStyle="1" w:styleId="nohighlighting">
    <w:name w:val="no highlighting"/>
    <w:rsid w:val="00A83D0A"/>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A83D0A"/>
    <w:rPr>
      <w:rFonts w:ascii="Cambria" w:hAnsi="Cambria" w:hint="default"/>
      <w:sz w:val="21"/>
      <w:u w:val="single"/>
    </w:rPr>
  </w:style>
  <w:style w:type="paragraph" w:customStyle="1" w:styleId="Swag">
    <w:name w:val="Swag"/>
    <w:basedOn w:val="Normal"/>
    <w:link w:val="SwagChar"/>
    <w:qFormat/>
    <w:rsid w:val="00A83D0A"/>
    <w:rPr>
      <w:rFonts w:ascii="Georgia" w:hAnsi="Georgia"/>
      <w:color w:val="0000FF"/>
      <w:sz w:val="12"/>
      <w:u w:val="single"/>
    </w:rPr>
  </w:style>
  <w:style w:type="character" w:customStyle="1" w:styleId="SwagChar">
    <w:name w:val="Swag Char"/>
    <w:link w:val="Swag"/>
    <w:rsid w:val="00A83D0A"/>
    <w:rPr>
      <w:rFonts w:ascii="Georgia" w:hAnsi="Georgia"/>
      <w:color w:val="0000FF"/>
      <w:sz w:val="12"/>
      <w:u w:val="single"/>
    </w:rPr>
  </w:style>
  <w:style w:type="paragraph" w:customStyle="1" w:styleId="StyleUnderlineTimesNewRoman1">
    <w:name w:val="Style Underline + Times New Roman1"/>
    <w:link w:val="StyleUnderlineTimesNewRoman1Char"/>
    <w:rsid w:val="00A83D0A"/>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A83D0A"/>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A83D0A"/>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A83D0A"/>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A83D0A"/>
    <w:rPr>
      <w:rFonts w:eastAsia="MS Mincho"/>
    </w:rPr>
  </w:style>
  <w:style w:type="character" w:customStyle="1" w:styleId="StyleStyleCardTextLeft-075Right0Char">
    <w:name w:val="Style Style Card Text + Left:  -0.75&quot; + Right:  0&quot; Char"/>
    <w:link w:val="StyleStyleCardTextLeft-075Right0"/>
    <w:rsid w:val="00A83D0A"/>
    <w:rPr>
      <w:rFonts w:ascii="Calibri" w:eastAsia="MS Mincho" w:hAnsi="Calibri"/>
      <w:sz w:val="22"/>
    </w:rPr>
  </w:style>
  <w:style w:type="character" w:customStyle="1" w:styleId="CharChar61">
    <w:name w:val="Char Char61"/>
    <w:rsid w:val="00A83D0A"/>
    <w:rPr>
      <w:rFonts w:cs="Arial"/>
      <w:bCs/>
      <w:sz w:val="16"/>
      <w:szCs w:val="26"/>
      <w:lang w:val="en-US" w:eastAsia="en-US" w:bidi="ar-SA"/>
    </w:rPr>
  </w:style>
  <w:style w:type="character" w:customStyle="1" w:styleId="ListBulletChar">
    <w:name w:val="List Bullet Char"/>
    <w:link w:val="ListBullet"/>
    <w:uiPriority w:val="99"/>
    <w:rsid w:val="00A83D0A"/>
    <w:rPr>
      <w:rFonts w:ascii="Calibri" w:eastAsia="Calibri" w:hAnsi="Calibri"/>
      <w:sz w:val="22"/>
    </w:rPr>
  </w:style>
  <w:style w:type="paragraph" w:customStyle="1" w:styleId="subhead10">
    <w:name w:val="subhead1"/>
    <w:basedOn w:val="Normal"/>
    <w:uiPriority w:val="99"/>
    <w:rsid w:val="00A83D0A"/>
    <w:pPr>
      <w:spacing w:before="100" w:beforeAutospacing="1" w:after="100" w:afterAutospacing="1"/>
    </w:pPr>
    <w:rPr>
      <w:rFonts w:ascii="Georgia" w:eastAsia="Times New Roman" w:hAnsi="Georgia"/>
      <w:sz w:val="24"/>
    </w:rPr>
  </w:style>
  <w:style w:type="character" w:customStyle="1" w:styleId="styledate0">
    <w:name w:val="styledate"/>
    <w:rsid w:val="00A83D0A"/>
  </w:style>
  <w:style w:type="character" w:customStyle="1" w:styleId="BoldandUnderlineChar1">
    <w:name w:val="Bold and Underline Char1"/>
    <w:rsid w:val="00A83D0A"/>
    <w:rPr>
      <w:b/>
      <w:szCs w:val="24"/>
      <w:u w:val="single"/>
      <w:lang w:val="en-US" w:eastAsia="en-US" w:bidi="ar-SA"/>
    </w:rPr>
  </w:style>
  <w:style w:type="character" w:customStyle="1" w:styleId="BoldandUnderlineChar1Char2">
    <w:name w:val="Bold and Underline Char1 Char2"/>
    <w:rsid w:val="00A83D0A"/>
    <w:rPr>
      <w:b/>
      <w:szCs w:val="24"/>
      <w:u w:val="single"/>
      <w:lang w:val="en-US" w:eastAsia="en-US" w:bidi="ar-SA"/>
    </w:rPr>
  </w:style>
  <w:style w:type="character" w:customStyle="1" w:styleId="BoldandUnderlineCharChar1">
    <w:name w:val="Bold and Underline Char Char1"/>
    <w:rsid w:val="00A83D0A"/>
    <w:rPr>
      <w:b/>
      <w:szCs w:val="24"/>
      <w:u w:val="single"/>
      <w:lang w:val="en-US" w:eastAsia="en-US" w:bidi="ar-SA"/>
    </w:rPr>
  </w:style>
  <w:style w:type="character" w:customStyle="1" w:styleId="BoldandUnderlineChar6">
    <w:name w:val="Bold and Underline Char6"/>
    <w:rsid w:val="00A83D0A"/>
    <w:rPr>
      <w:b/>
      <w:szCs w:val="24"/>
      <w:u w:val="single"/>
      <w:lang w:val="en-US" w:eastAsia="en-US" w:bidi="ar-SA"/>
    </w:rPr>
  </w:style>
  <w:style w:type="paragraph" w:customStyle="1" w:styleId="abstract">
    <w:name w:val="abstract"/>
    <w:basedOn w:val="Normal"/>
    <w:uiPriority w:val="99"/>
    <w:rsid w:val="00A83D0A"/>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rsid w:val="00A83D0A"/>
    <w:rPr>
      <w:rFonts w:ascii="Georgia" w:eastAsia="Times New Roman" w:hAnsi="Georgia"/>
      <w:b/>
      <w:bCs/>
      <w:u w:val="single"/>
    </w:rPr>
  </w:style>
  <w:style w:type="character" w:customStyle="1" w:styleId="StyleUnderlineChar11ptBold2Char">
    <w:name w:val="Style Underline Char + 11 pt Bold2 Char"/>
    <w:link w:val="StyleUnderlineChar11ptBold2"/>
    <w:rsid w:val="00A83D0A"/>
    <w:rPr>
      <w:rFonts w:ascii="Georgia" w:eastAsia="Times New Roman" w:hAnsi="Georgia"/>
      <w:b/>
      <w:bCs/>
      <w:sz w:val="22"/>
      <w:u w:val="single"/>
    </w:rPr>
  </w:style>
  <w:style w:type="paragraph" w:customStyle="1" w:styleId="StyleStyleUnderlineTimesNewRoman11pt">
    <w:name w:val="Style Style Underline + Times New Roman + 11 pt"/>
    <w:basedOn w:val="Normal"/>
    <w:link w:val="StyleStyleUnderlineTimesNewRoman11ptChar"/>
    <w:rsid w:val="00A83D0A"/>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A83D0A"/>
    <w:rPr>
      <w:rFonts w:ascii="Georgia" w:eastAsia="Times New Roman" w:hAnsi="Georgia"/>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A83D0A"/>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A83D0A"/>
    <w:rPr>
      <w:rFonts w:ascii="Georgia" w:eastAsia="Times New Roman" w:hAnsi="Georgia"/>
      <w:sz w:val="22"/>
      <w:u w:val="single"/>
    </w:rPr>
  </w:style>
  <w:style w:type="character" w:customStyle="1" w:styleId="style13">
    <w:name w:val="style1"/>
    <w:rsid w:val="00A83D0A"/>
  </w:style>
  <w:style w:type="character" w:customStyle="1" w:styleId="pmtermsel">
    <w:name w:val="pmtermsel"/>
    <w:rsid w:val="00A83D0A"/>
  </w:style>
  <w:style w:type="character" w:customStyle="1" w:styleId="showipapr">
    <w:name w:val="show_ipapr"/>
    <w:rsid w:val="00A83D0A"/>
  </w:style>
  <w:style w:type="character" w:customStyle="1" w:styleId="dnindex">
    <w:name w:val="dnindex"/>
    <w:rsid w:val="00A83D0A"/>
  </w:style>
  <w:style w:type="character" w:customStyle="1" w:styleId="23">
    <w:name w:val="23"/>
    <w:rsid w:val="00A83D0A"/>
    <w:rPr>
      <w:rFonts w:ascii="Times New Roman" w:hAnsi="Times New Roman" w:cs="Arial"/>
      <w:bCs/>
      <w:sz w:val="20"/>
      <w:u w:val="single"/>
      <w:lang w:val="en-US" w:eastAsia="en-US" w:bidi="ar-SA"/>
    </w:rPr>
  </w:style>
  <w:style w:type="character" w:customStyle="1" w:styleId="33">
    <w:name w:val="33"/>
    <w:rsid w:val="00A83D0A"/>
    <w:rPr>
      <w:rFonts w:ascii="Times New Roman" w:hAnsi="Times New Roman" w:cs="Arial"/>
      <w:b/>
      <w:bCs/>
      <w:sz w:val="20"/>
      <w:u w:val="single"/>
      <w:lang w:val="en-US" w:eastAsia="en-US" w:bidi="ar-SA"/>
    </w:rPr>
  </w:style>
  <w:style w:type="character" w:customStyle="1" w:styleId="55">
    <w:name w:val="55"/>
    <w:rsid w:val="00A83D0A"/>
    <w:rPr>
      <w:rFonts w:cs="Arial"/>
      <w:bCs/>
      <w:sz w:val="20"/>
      <w:u w:val="single"/>
      <w:lang w:val="en-US" w:eastAsia="en-US" w:bidi="ar-SA"/>
    </w:rPr>
  </w:style>
  <w:style w:type="character" w:customStyle="1" w:styleId="authoraffil">
    <w:name w:val="authoraffil"/>
    <w:rsid w:val="00A83D0A"/>
  </w:style>
  <w:style w:type="character" w:customStyle="1" w:styleId="CharChar8">
    <w:name w:val="Char Char8"/>
    <w:rsid w:val="00A83D0A"/>
    <w:rPr>
      <w:rFonts w:ascii="Georgia" w:eastAsia="Times New Roman" w:hAnsi="Georgia"/>
      <w:b/>
      <w:bCs/>
      <w:sz w:val="30"/>
      <w:szCs w:val="28"/>
      <w:u w:val="single"/>
    </w:rPr>
  </w:style>
  <w:style w:type="character" w:customStyle="1" w:styleId="FontStyle13">
    <w:name w:val="Font Style13"/>
    <w:uiPriority w:val="99"/>
    <w:rsid w:val="00A83D0A"/>
    <w:rPr>
      <w:rFonts w:ascii="Constantia" w:hAnsi="Constantia" w:cs="Constantia"/>
      <w:sz w:val="18"/>
      <w:szCs w:val="18"/>
    </w:rPr>
  </w:style>
  <w:style w:type="character" w:customStyle="1" w:styleId="TagsCharCharCharChar">
    <w:name w:val="Tags Char Char Char Char"/>
    <w:rsid w:val="00A83D0A"/>
    <w:rPr>
      <w:rFonts w:ascii="Times New Roman" w:eastAsia="Times New Roman" w:hAnsi="Times New Roman" w:cs="Times New Roman"/>
      <w:b/>
      <w:sz w:val="24"/>
      <w:szCs w:val="24"/>
    </w:rPr>
  </w:style>
  <w:style w:type="character" w:customStyle="1" w:styleId="Citation1Char">
    <w:name w:val="Citation1 Char"/>
    <w:link w:val="Citation10"/>
    <w:locked/>
    <w:rsid w:val="00A83D0A"/>
    <w:rPr>
      <w:rFonts w:ascii="Georgia" w:hAnsi="Georgia"/>
      <w:b/>
      <w:u w:val="single"/>
    </w:rPr>
  </w:style>
  <w:style w:type="paragraph" w:customStyle="1" w:styleId="Citation10">
    <w:name w:val="Citation1"/>
    <w:basedOn w:val="Normal"/>
    <w:link w:val="Citation1Char"/>
    <w:qFormat/>
    <w:rsid w:val="00A83D0A"/>
    <w:rPr>
      <w:rFonts w:ascii="Georgia" w:hAnsi="Georgia"/>
      <w:b/>
      <w:sz w:val="24"/>
      <w:u w:val="single"/>
    </w:rPr>
  </w:style>
  <w:style w:type="character" w:customStyle="1" w:styleId="TaglineChar">
    <w:name w:val="Tagline Char"/>
    <w:link w:val="Tagline2"/>
    <w:locked/>
    <w:rsid w:val="00A83D0A"/>
    <w:rPr>
      <w:rFonts w:ascii="Georgia" w:hAnsi="Georgia"/>
      <w:b/>
    </w:rPr>
  </w:style>
  <w:style w:type="paragraph" w:customStyle="1" w:styleId="Tagline2">
    <w:name w:val="Tagline"/>
    <w:basedOn w:val="Normal"/>
    <w:link w:val="TaglineChar"/>
    <w:qFormat/>
    <w:rsid w:val="00A83D0A"/>
    <w:rPr>
      <w:rFonts w:ascii="Georgia" w:hAnsi="Georgia"/>
      <w:b/>
      <w:sz w:val="24"/>
    </w:rPr>
  </w:style>
  <w:style w:type="paragraph" w:customStyle="1" w:styleId="StyleLeft021">
    <w:name w:val="Style Left:  0.2&quot;1"/>
    <w:basedOn w:val="Normal"/>
    <w:uiPriority w:val="99"/>
    <w:rsid w:val="00A83D0A"/>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A83D0A"/>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A83D0A"/>
    <w:rPr>
      <w:rFonts w:ascii="Georgia" w:eastAsia="Times New Roman" w:hAnsi="Georgia"/>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A83D0A"/>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A83D0A"/>
    <w:rPr>
      <w:rFonts w:ascii="Georgia" w:eastAsia="Times New Roman" w:hAnsi="Georgia"/>
      <w:sz w:val="22"/>
      <w:u w:val="single"/>
      <w:bdr w:val="single" w:sz="4" w:space="0" w:color="auto"/>
    </w:rPr>
  </w:style>
  <w:style w:type="character" w:customStyle="1" w:styleId="boldcitationChar">
    <w:name w:val="bold citation Char"/>
    <w:rsid w:val="00A83D0A"/>
    <w:rPr>
      <w:rFonts w:ascii="Arial" w:hAnsi="Arial"/>
      <w:b/>
      <w:sz w:val="28"/>
      <w:szCs w:val="24"/>
      <w:u w:val="thick"/>
      <w:lang w:val="en-US" w:eastAsia="en-US" w:bidi="ar-SA"/>
    </w:rPr>
  </w:style>
  <w:style w:type="paragraph" w:customStyle="1" w:styleId="BlockTitle20">
    <w:name w:val="Block Title #2"/>
    <w:basedOn w:val="Normal"/>
    <w:uiPriority w:val="99"/>
    <w:rsid w:val="00A83D0A"/>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rsid w:val="00A83D0A"/>
    <w:rPr>
      <w:rFonts w:ascii="Georgia" w:hAnsi="Georgia"/>
      <w:b/>
    </w:rPr>
  </w:style>
  <w:style w:type="character" w:customStyle="1" w:styleId="BoldunderlineChar3">
    <w:name w:val="Bold/underline Char"/>
    <w:rsid w:val="00A83D0A"/>
    <w:rPr>
      <w:rFonts w:eastAsia="SimSun"/>
      <w:b/>
      <w:noProof w:val="0"/>
      <w:sz w:val="24"/>
      <w:szCs w:val="24"/>
      <w:u w:val="single"/>
      <w:lang w:val="en-US" w:eastAsia="zh-CN" w:bidi="ar-SA"/>
    </w:rPr>
  </w:style>
  <w:style w:type="character" w:customStyle="1" w:styleId="underlinetextchar0">
    <w:name w:val="underlinetextchar"/>
    <w:rsid w:val="00A83D0A"/>
  </w:style>
  <w:style w:type="character" w:customStyle="1" w:styleId="boldciteChar1">
    <w:name w:val="bold cite Char1"/>
    <w:rsid w:val="00A83D0A"/>
    <w:rPr>
      <w:b/>
      <w:sz w:val="28"/>
      <w:u w:val="thick" w:color="000000"/>
    </w:rPr>
  </w:style>
  <w:style w:type="character" w:customStyle="1" w:styleId="tagCharCharChar1">
    <w:name w:val="tag Char Char Char1"/>
    <w:rsid w:val="00A83D0A"/>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A83D0A"/>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A83D0A"/>
    <w:rPr>
      <w:rFonts w:ascii="Times New Roman" w:hAnsi="Times New Roman" w:cs="Times New Roman"/>
      <w:sz w:val="18"/>
      <w:szCs w:val="18"/>
    </w:rPr>
  </w:style>
  <w:style w:type="character" w:customStyle="1" w:styleId="bylines">
    <w:name w:val="bylines"/>
    <w:basedOn w:val="DefaultParagraphFont"/>
    <w:rsid w:val="00A83D0A"/>
  </w:style>
  <w:style w:type="character" w:customStyle="1" w:styleId="StyleStyleBoldUnderlineUnderlineIntenseEmphasis1apple-style-2">
    <w:name w:val="Style Style Bold UnderlineUnderlineIntense Emphasis1apple-style-...2"/>
    <w:basedOn w:val="DefaultParagraphFont"/>
    <w:rsid w:val="00A83D0A"/>
    <w:rPr>
      <w:b w:val="0"/>
      <w:bCs/>
      <w:sz w:val="22"/>
      <w:u w:val="single"/>
    </w:rPr>
  </w:style>
  <w:style w:type="character" w:customStyle="1" w:styleId="FontStyle57">
    <w:name w:val="Font Style57"/>
    <w:rsid w:val="00A83D0A"/>
    <w:rPr>
      <w:rFonts w:ascii="Georgia" w:hAnsi="Georgia" w:cs="Georgia"/>
      <w:b/>
      <w:bCs/>
      <w:sz w:val="14"/>
      <w:szCs w:val="14"/>
    </w:rPr>
  </w:style>
  <w:style w:type="character" w:customStyle="1" w:styleId="FontStyle89">
    <w:name w:val="Font Style89"/>
    <w:rsid w:val="00A83D0A"/>
    <w:rPr>
      <w:rFonts w:ascii="Times New Roman" w:hAnsi="Times New Roman" w:cs="Times New Roman"/>
      <w:b/>
      <w:bCs/>
      <w:smallCaps/>
      <w:spacing w:val="40"/>
      <w:sz w:val="16"/>
      <w:szCs w:val="16"/>
    </w:rPr>
  </w:style>
  <w:style w:type="character" w:customStyle="1" w:styleId="style3Char0">
    <w:name w:val="style 3 Char"/>
    <w:rsid w:val="00A83D0A"/>
    <w:rPr>
      <w:sz w:val="18"/>
      <w:szCs w:val="24"/>
      <w:lang w:val="en-US" w:eastAsia="en-US" w:bidi="ar-SA"/>
    </w:rPr>
  </w:style>
  <w:style w:type="paragraph" w:customStyle="1" w:styleId="003Cite">
    <w:name w:val="003Cite"/>
    <w:basedOn w:val="Normal"/>
    <w:qFormat/>
    <w:rsid w:val="00A83D0A"/>
    <w:rPr>
      <w:rFonts w:eastAsia="Calibri"/>
      <w:sz w:val="16"/>
      <w:szCs w:val="16"/>
    </w:rPr>
  </w:style>
  <w:style w:type="paragraph" w:customStyle="1" w:styleId="NormalBold">
    <w:name w:val="Normal + Bold"/>
    <w:aliases w:val="Double Underline"/>
    <w:basedOn w:val="Normal"/>
    <w:link w:val="NormalBoldChar"/>
    <w:rsid w:val="00A83D0A"/>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A83D0A"/>
    <w:rPr>
      <w:rFonts w:ascii="Georgia" w:hAnsi="Georgia"/>
      <w:b/>
      <w:color w:val="000000"/>
      <w:sz w:val="22"/>
      <w:u w:val="single"/>
    </w:rPr>
  </w:style>
  <w:style w:type="character" w:customStyle="1" w:styleId="BlockHeadingsChar1">
    <w:name w:val="Block Headings Char1"/>
    <w:rsid w:val="00A83D0A"/>
    <w:rPr>
      <w:b/>
      <w:caps/>
    </w:rPr>
  </w:style>
  <w:style w:type="character" w:customStyle="1" w:styleId="FontStyle170">
    <w:name w:val="Font Style170"/>
    <w:uiPriority w:val="99"/>
    <w:rsid w:val="00A83D0A"/>
    <w:rPr>
      <w:rFonts w:ascii="Bookman Old Style" w:hAnsi="Bookman Old Style" w:cs="Bookman Old Style"/>
      <w:sz w:val="16"/>
      <w:szCs w:val="16"/>
    </w:rPr>
  </w:style>
  <w:style w:type="character" w:customStyle="1" w:styleId="FontStyle17">
    <w:name w:val="Font Style17"/>
    <w:uiPriority w:val="99"/>
    <w:rsid w:val="00A83D0A"/>
    <w:rPr>
      <w:rFonts w:ascii="Book Antiqua" w:hAnsi="Book Antiqua" w:cs="Book Antiqua"/>
      <w:i/>
      <w:iCs/>
      <w:spacing w:val="1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journalofethics.ama-assn.org/article/what-should-physicians-consider-prior-unionizing/2020-03%20//"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otherpapers.com/essay/Ethicality-of-Labor-Strike-Demonstrates-by-Social-Workers/62694.htm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therpapers.com/essay/Ethicality-of-Labor-Strike-Demonstrates-by-Social-Workers/62694.html" TargetMode="External"/><Relationship Id="rId5" Type="http://schemas.openxmlformats.org/officeDocument/2006/relationships/numbering" Target="numbering.xml"/><Relationship Id="rId15" Type="http://schemas.openxmlformats.org/officeDocument/2006/relationships/hyperlink" Target="https://www.forbes.com/sites/prakashdolsak/2019/09/14/climate-strikes-what-they-accomplish-and-how-they-could-have-more-impact/?sh=2244a9bd5eed" TargetMode="External"/><Relationship Id="rId10" Type="http://schemas.openxmlformats.org/officeDocument/2006/relationships/hyperlink" Target="https://www.econtalk.org/joshua-greene-on-moral-tribes-moral-dilemmas-and-utilitarianism/" TargetMode="External"/><Relationship Id="rId4" Type="http://schemas.openxmlformats.org/officeDocument/2006/relationships/customXml" Target="../customXml/item4.xml"/><Relationship Id="rId9" Type="http://schemas.openxmlformats.org/officeDocument/2006/relationships/hyperlink" Target="http://www.tandfonline.com/doi/pdf/10.1080/00455091.2016.1278150?needAccess=true" TargetMode="External"/><Relationship Id="rId14" Type="http://schemas.openxmlformats.org/officeDocument/2006/relationships/hyperlink" Target="https://sci-hub.se/10.1017/s0003055418000321%5d//SJWe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shulred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1</Pages>
  <Words>12568</Words>
  <Characters>71643</Characters>
  <Application>Microsoft Office Word</Application>
  <DocSecurity>0</DocSecurity>
  <Lines>597</Lines>
  <Paragraphs>168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84043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22AnshulReddy</cp:lastModifiedBy>
  <cp:revision>38</cp:revision>
  <dcterms:created xsi:type="dcterms:W3CDTF">2021-11-21T20:35:00Z</dcterms:created>
  <dcterms:modified xsi:type="dcterms:W3CDTF">2021-11-21T22:51:00Z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