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2F94D" w14:textId="77777777" w:rsidR="00DA3881" w:rsidRDefault="00DA3881" w:rsidP="00DA3881">
      <w:pPr>
        <w:pStyle w:val="Heading2"/>
        <w:rPr>
          <w:u w:color="000000"/>
        </w:rPr>
      </w:pPr>
      <w:r>
        <w:rPr>
          <w:u w:color="000000"/>
        </w:rPr>
        <w:t>1NC</w:t>
      </w:r>
    </w:p>
    <w:p w14:paraId="64B2CB2C" w14:textId="1B88D23B" w:rsidR="00DA3881" w:rsidRDefault="00DA3881" w:rsidP="00DA3881">
      <w:pPr>
        <w:pStyle w:val="Heading4"/>
      </w:pPr>
      <w:r>
        <w:t>Interp: Affirmatives must only defend the implementation of a law that a just government recognize an unconditional right of workers to strike</w:t>
      </w:r>
      <w:r w:rsidR="003F077F">
        <w:t xml:space="preserve"> </w:t>
      </w:r>
    </w:p>
    <w:p w14:paraId="3A294CC6" w14:textId="77777777" w:rsidR="00DA3881" w:rsidRPr="00AF772A" w:rsidRDefault="00DA3881" w:rsidP="00DA3881">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particular style,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5D731016" w14:textId="77777777" w:rsidR="00DA3881" w:rsidRPr="00892DA5" w:rsidRDefault="00DA3881" w:rsidP="00DA3881"/>
    <w:p w14:paraId="223CF2C3" w14:textId="77777777" w:rsidR="00DA3881" w:rsidRPr="00CA591D" w:rsidRDefault="00DA3881" w:rsidP="00DA3881">
      <w:pPr>
        <w:pStyle w:val="Heading4"/>
      </w:pPr>
      <w:r w:rsidRPr="00CA591D">
        <w:t>“Resolved” means enactment of a law.</w:t>
      </w:r>
    </w:p>
    <w:p w14:paraId="1739E35B" w14:textId="77777777" w:rsidR="00DA3881" w:rsidRPr="00CA591D" w:rsidRDefault="00DA3881" w:rsidP="00DA3881">
      <w:r w:rsidRPr="00CA591D">
        <w:rPr>
          <w:rStyle w:val="Heading4Char"/>
        </w:rPr>
        <w:t xml:space="preserve">Words and Phrases 64 </w:t>
      </w:r>
      <w:r w:rsidRPr="00CA591D">
        <w:t>Words and Phrases Permanent Edition (Multi-volume set of judicial definitions). “Resolved”. 1964.</w:t>
      </w:r>
    </w:p>
    <w:p w14:paraId="22D3DC99" w14:textId="77777777" w:rsidR="00DA3881" w:rsidRPr="002801DA" w:rsidRDefault="00DA3881" w:rsidP="00DA3881">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34C29873" w14:textId="77777777" w:rsidR="00DA3881" w:rsidRDefault="00DA3881" w:rsidP="00DA3881"/>
    <w:p w14:paraId="285F3677" w14:textId="77777777" w:rsidR="00DA3881" w:rsidRDefault="00DA3881" w:rsidP="00DA3881">
      <w:pPr>
        <w:pStyle w:val="Heading4"/>
      </w:pPr>
      <w:r>
        <w:t>Government refers to a group of officials with authority over a political unit – not “the multitude”</w:t>
      </w:r>
    </w:p>
    <w:p w14:paraId="67B94008" w14:textId="77777777" w:rsidR="00DA3881" w:rsidRPr="00D85C54" w:rsidRDefault="00DA3881" w:rsidP="00DA3881">
      <w:r w:rsidRPr="00D85C54">
        <w:rPr>
          <w:rStyle w:val="Style13ptBold"/>
        </w:rPr>
        <w:t xml:space="preserve">Merriam Webster nd </w:t>
      </w:r>
      <w:r>
        <w:t xml:space="preserve">— (Merriam Webster, “government”, Available Online at </w:t>
      </w:r>
      <w:hyperlink r:id="rId9" w:anchor=":~:text=1%20%3A%20the%20act%20or%20process,for%20a%20political%20unit%20%3A%20rule" w:history="1">
        <w:r w:rsidRPr="00C768EA">
          <w:rPr>
            <w:rStyle w:val="Hyperlink"/>
          </w:rPr>
          <w:t>https://www.merriam-webster.com/dictionary/government#:~:text=1%20%3A%20the%20act%20or%20process,for%20a%20political%20unit%20%3A%20rule</w:t>
        </w:r>
      </w:hyperlink>
      <w:r>
        <w:t>, accessed 11-21-21, HKR-AM)</w:t>
      </w:r>
    </w:p>
    <w:p w14:paraId="48DA53B7" w14:textId="77777777" w:rsidR="00DA3881" w:rsidRPr="00D85C54" w:rsidRDefault="00DA3881" w:rsidP="00DA3881">
      <w:pPr>
        <w:rPr>
          <w:sz w:val="16"/>
        </w:rPr>
      </w:pPr>
      <w:r w:rsidRPr="00D85C54">
        <w:rPr>
          <w:sz w:val="16"/>
        </w:rPr>
        <w:t xml:space="preserve">1: </w:t>
      </w:r>
      <w:r w:rsidRPr="00D85C54">
        <w:rPr>
          <w:rStyle w:val="StyleUnderline"/>
          <w:highlight w:val="yellow"/>
        </w:rPr>
        <w:t>the body of persons that constitutes the governing authority of a political</w:t>
      </w:r>
      <w:r w:rsidRPr="00D85C54">
        <w:rPr>
          <w:rStyle w:val="StyleUnderline"/>
        </w:rPr>
        <w:t xml:space="preserve"> </w:t>
      </w:r>
      <w:r w:rsidRPr="00D85C54">
        <w:rPr>
          <w:rStyle w:val="StyleUnderline"/>
          <w:highlight w:val="yellow"/>
        </w:rPr>
        <w:t>unit</w:t>
      </w:r>
      <w:r w:rsidRPr="00D85C54">
        <w:rPr>
          <w:rStyle w:val="StyleUnderline"/>
        </w:rPr>
        <w:t xml:space="preserve"> or organization: such as</w:t>
      </w:r>
    </w:p>
    <w:p w14:paraId="7ACA6107" w14:textId="77777777" w:rsidR="00DA3881" w:rsidRPr="00D85C54" w:rsidRDefault="00DA3881" w:rsidP="00DA3881">
      <w:pPr>
        <w:rPr>
          <w:sz w:val="16"/>
        </w:rPr>
      </w:pPr>
      <w:r w:rsidRPr="00D85C54">
        <w:rPr>
          <w:sz w:val="16"/>
        </w:rPr>
        <w:t xml:space="preserve">a: </w:t>
      </w:r>
      <w:r w:rsidRPr="00D85C54">
        <w:rPr>
          <w:rStyle w:val="StyleUnderline"/>
        </w:rPr>
        <w:t>the officials comprising the governing body of a political unit and constituting the organization as an active agency</w:t>
      </w:r>
    </w:p>
    <w:p w14:paraId="40F949AC" w14:textId="39C881AA" w:rsidR="00DA3881" w:rsidRPr="00D85C54" w:rsidRDefault="00DA3881" w:rsidP="00DA3881">
      <w:pPr>
        <w:rPr>
          <w:sz w:val="16"/>
        </w:rPr>
      </w:pPr>
      <w:r w:rsidRPr="00D85C54">
        <w:rPr>
          <w:sz w:val="16"/>
        </w:rPr>
        <w:t>The government was slow to react to the crisis.</w:t>
      </w:r>
    </w:p>
    <w:p w14:paraId="368C1657" w14:textId="77777777" w:rsidR="00DA3881" w:rsidRDefault="00DA3881" w:rsidP="00DA3881"/>
    <w:p w14:paraId="3741CCB1" w14:textId="77777777" w:rsidR="00DA3881" w:rsidRPr="00D369F6" w:rsidRDefault="00DA3881" w:rsidP="00DA3881">
      <w:pPr>
        <w:pStyle w:val="Heading4"/>
      </w:pPr>
      <w:r>
        <w:t xml:space="preserve">Right to strike is </w:t>
      </w:r>
      <w:r w:rsidRPr="00D85C54">
        <w:rPr>
          <w:u w:val="single"/>
        </w:rPr>
        <w:t>legally established</w:t>
      </w:r>
      <w:r>
        <w:t xml:space="preserve"> and refers to actively </w:t>
      </w:r>
      <w:r>
        <w:rPr>
          <w:u w:val="single"/>
        </w:rPr>
        <w:t>withdrawing labor</w:t>
      </w:r>
      <w:r>
        <w:t>, not just “unproductivity”</w:t>
      </w:r>
    </w:p>
    <w:p w14:paraId="725667E8" w14:textId="77777777" w:rsidR="00DA3881" w:rsidRPr="00D85C54" w:rsidRDefault="00DA3881" w:rsidP="00DA3881">
      <w:r w:rsidRPr="00D85C54">
        <w:rPr>
          <w:rStyle w:val="Style13ptBold"/>
        </w:rPr>
        <w:t>EurWork 10</w:t>
      </w:r>
      <w:r>
        <w:t xml:space="preserve"> — (European Observatory of Working Life, “</w:t>
      </w:r>
      <w:r w:rsidRPr="00D85C54">
        <w:t>Right to strike</w:t>
      </w:r>
      <w:r>
        <w:t xml:space="preserve">”, 11-29-10, Available Online at </w:t>
      </w:r>
      <w:hyperlink r:id="rId10" w:history="1">
        <w:r w:rsidRPr="00C768EA">
          <w:rPr>
            <w:rStyle w:val="Hyperlink"/>
          </w:rPr>
          <w:t>https://www.eurofound.europa.eu/observatories/eurwork/industrial-relations-dictionary/right-to-strike</w:t>
        </w:r>
      </w:hyperlink>
      <w:r>
        <w:t>, accessed 11-21-21, HKR-AM)</w:t>
      </w:r>
    </w:p>
    <w:p w14:paraId="77DD25AA" w14:textId="77777777" w:rsidR="00DA3881" w:rsidRDefault="00DA3881" w:rsidP="00DA3881">
      <w:pPr>
        <w:rPr>
          <w:rStyle w:val="StyleUnderline"/>
        </w:rPr>
      </w:pPr>
      <w:r w:rsidRPr="00D85C54">
        <w:rPr>
          <w:sz w:val="16"/>
        </w:rPr>
        <w:t xml:space="preserve">Although Article 151 of the Treaty on the Functioning of the European Union (TFEU) states that ‘[t]he Union and the Member States (…) shall have as their objectives the promotion of employment, improved living and working conditions, so as to make possible their harmonisation while the improvement is being maintained (…)’, Article 153(5) TFEU explicitly excludes the right to strike from the provisions over which the Union has competence to legislate. Yet strike action is one of the fundamental means available to workers and their organisations to promote their economic and social interests. It is the most visible and controversial form of collective </w:t>
      </w:r>
      <w:r w:rsidRPr="00D85C54">
        <w:rPr>
          <w:sz w:val="16"/>
        </w:rPr>
        <w:lastRenderedPageBreak/>
        <w:t xml:space="preserve">action in the event of industrial dispute and is often seen as the last resort of workers’ organisations in pursuit of their demands. </w:t>
      </w:r>
      <w:r w:rsidRPr="00D85C54">
        <w:rPr>
          <w:rStyle w:val="StyleUnderline"/>
        </w:rPr>
        <w:t xml:space="preserve">The </w:t>
      </w:r>
      <w:r w:rsidRPr="00D85C54">
        <w:rPr>
          <w:rStyle w:val="StyleUnderline"/>
          <w:highlight w:val="yellow"/>
        </w:rPr>
        <w:t>right to strike is explicitly recognised in the constitutions and</w:t>
      </w:r>
      <w:r w:rsidRPr="00D85C54">
        <w:rPr>
          <w:rStyle w:val="StyleUnderline"/>
        </w:rPr>
        <w:t xml:space="preserve">/or </w:t>
      </w:r>
      <w:r w:rsidRPr="00D85C54">
        <w:rPr>
          <w:rStyle w:val="StyleUnderline"/>
          <w:highlight w:val="yellow"/>
        </w:rPr>
        <w:t>laws of many countries</w:t>
      </w:r>
      <w:r w:rsidRPr="00D85C54">
        <w:rPr>
          <w:rStyle w:val="StyleUnderline"/>
        </w:rPr>
        <w:t xml:space="preserve">. </w:t>
      </w:r>
      <w:r w:rsidRPr="00D85C54">
        <w:rPr>
          <w:rStyle w:val="StyleUnderline"/>
          <w:highlight w:val="yellow"/>
        </w:rPr>
        <w:t>It can take many forms, from the complete withdrawal of labour</w:t>
      </w:r>
      <w:r w:rsidRPr="00D85C54">
        <w:rPr>
          <w:rStyle w:val="StyleUnderline"/>
        </w:rPr>
        <w:t xml:space="preserve"> for an indefinite period </w:t>
      </w:r>
      <w:r w:rsidRPr="00D85C54">
        <w:rPr>
          <w:rStyle w:val="StyleUnderline"/>
          <w:highlight w:val="yellow"/>
        </w:rPr>
        <w:t>to more restricted forms</w:t>
      </w:r>
      <w:r w:rsidRPr="00D85C54">
        <w:rPr>
          <w:rStyle w:val="StyleUnderline"/>
        </w:rPr>
        <w:t xml:space="preserve"> </w:t>
      </w:r>
      <w:r w:rsidRPr="00D85C54">
        <w:rPr>
          <w:rStyle w:val="StyleUnderline"/>
          <w:highlight w:val="yellow"/>
        </w:rPr>
        <w:t>of protest.</w:t>
      </w:r>
    </w:p>
    <w:p w14:paraId="79FAEAA8" w14:textId="77777777" w:rsidR="00DA3881" w:rsidRDefault="00DA3881" w:rsidP="00DA3881">
      <w:pPr>
        <w:rPr>
          <w:b/>
          <w:sz w:val="26"/>
          <w:szCs w:val="26"/>
          <w:u w:val="single"/>
        </w:rPr>
      </w:pPr>
    </w:p>
    <w:p w14:paraId="2A0931A2" w14:textId="77777777" w:rsidR="00DA3881" w:rsidRDefault="00DA3881" w:rsidP="00DA3881">
      <w:pPr>
        <w:pStyle w:val="Heading4"/>
      </w:pPr>
      <w:r>
        <w:t>Violation – they reinterpret the resolution as a metaphorical rejection of productivity – that’s distinct from legally establishing a right to strike</w:t>
      </w:r>
    </w:p>
    <w:p w14:paraId="3DC1DE68" w14:textId="77777777" w:rsidR="00DA3881" w:rsidRPr="007700A5" w:rsidRDefault="00DA3881" w:rsidP="00DA3881"/>
    <w:p w14:paraId="517E0B5B" w14:textId="77777777" w:rsidR="00DA3881" w:rsidRPr="003301C4" w:rsidRDefault="00DA3881" w:rsidP="00DA3881">
      <w:pPr>
        <w:pStyle w:val="Heading4"/>
      </w:pPr>
      <w:r w:rsidRPr="00892DA5">
        <w:t>TVA-</w:t>
      </w:r>
      <w:r>
        <w:t xml:space="preserve"> defend a material right to strike and justify that by saying work as an ideology is bad – that still lets you discuss semiocapitalism but requires the aff to materially defend strikes as a stasis point. Disads to the TVA prove neg ground and no right to a perfect 1ac. Materially defending implentation is also important for limits – key for the DA’s that we’re reading and the fact they will say “no link” in the 1AR proves our claim of negative contestment and engagement.</w:t>
      </w:r>
    </w:p>
    <w:p w14:paraId="6B867826" w14:textId="77777777" w:rsidR="00DA3881" w:rsidRPr="008B368C" w:rsidRDefault="00DA3881" w:rsidP="00DA3881"/>
    <w:p w14:paraId="20BC3EB2" w14:textId="77777777" w:rsidR="00DA3881" w:rsidRDefault="00DA3881" w:rsidP="00DA3881">
      <w:pPr>
        <w:pStyle w:val="Heading4"/>
      </w:pPr>
      <w:r>
        <w:lastRenderedPageBreak/>
        <w:t>Switch side debate – critiques of liberalism and performance can be read on the neg – solves dogmatism by testing different viewpoints</w:t>
      </w:r>
    </w:p>
    <w:p w14:paraId="70BDF3ED" w14:textId="77777777" w:rsidR="00DA3881" w:rsidRPr="008B368C" w:rsidRDefault="00DA3881" w:rsidP="00DA3881">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4243ACF4" w14:textId="77777777" w:rsidR="00DA3881" w:rsidRPr="007D63D5" w:rsidRDefault="00DA3881" w:rsidP="00DA3881">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394EEF2C" w14:textId="77777777" w:rsidR="00DA3881" w:rsidRPr="00EC7823" w:rsidRDefault="00DA3881" w:rsidP="00DA3881">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but requiring the aff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243A3F5B" w14:textId="77777777" w:rsidR="00DA3881" w:rsidRPr="002A2E98" w:rsidRDefault="00DA3881" w:rsidP="00DA3881">
      <w:r w:rsidRPr="00281CB5">
        <w:rPr>
          <w:rStyle w:val="Style13ptBold"/>
        </w:rPr>
        <w:t>Han</w:t>
      </w:r>
      <w:r w:rsidRPr="008A4734">
        <w:t xml:space="preserve"> and Barnett-Loro </w:t>
      </w:r>
      <w:r w:rsidRPr="00281CB5">
        <w:rPr>
          <w:rStyle w:val="Style13ptBold"/>
        </w:rPr>
        <w:t>18</w:t>
      </w:r>
      <w:r w:rsidRPr="008A4734">
        <w:t xml:space="preserve"> [Hahrie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699D4DC3" w14:textId="77777777" w:rsidR="00DA3881" w:rsidRPr="00161A09" w:rsidRDefault="00DA3881" w:rsidP="00DA3881">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(Raile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Hestres and Nisbet, 2018) </w:t>
      </w:r>
      <w:r w:rsidRPr="0077317B">
        <w:rPr>
          <w:u w:val="single"/>
        </w:rPr>
        <w:t>and broad organizational infrastructure</w:t>
      </w:r>
      <w:r w:rsidRPr="00161A09">
        <w:rPr>
          <w:sz w:val="16"/>
        </w:rPr>
        <w:t xml:space="preserve"> to support climate activism across most Westernized democracies (Brulle,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2014 and 2017 People's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52BD2B86" w14:textId="77777777" w:rsidR="00DA3881" w:rsidRPr="00161A09" w:rsidRDefault="00DA3881" w:rsidP="00DA3881">
      <w:pPr>
        <w:rPr>
          <w:sz w:val="16"/>
        </w:rPr>
      </w:pPr>
      <w:r w:rsidRPr="001F1A31">
        <w:rPr>
          <w:highlight w:val="cyan"/>
          <w:u w:val="single"/>
        </w:rPr>
        <w:lastRenderedPageBreak/>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take action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Webler,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3E3B8CEB" w14:textId="77777777" w:rsidR="00DA3881" w:rsidRPr="00161A09" w:rsidRDefault="00DA3881" w:rsidP="00DA3881">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take action</w:t>
      </w:r>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xml:space="preserve">. All things being equal, it is true that more is better (Madestam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Canes-Wrone,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(Amenta et al., 2010). Instead of focusing only on resources, movements focus on power. Instead of focusing only on individual action, they focus on collective action. To become a source of power, collective action must be transformative.</w:t>
      </w:r>
    </w:p>
    <w:p w14:paraId="0D99FA07" w14:textId="77777777" w:rsidR="00DA3881" w:rsidRPr="00F773F5" w:rsidRDefault="00DA3881" w:rsidP="00DA3881">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67198C2C" w14:textId="77777777" w:rsidR="00DA3881" w:rsidRPr="00F773F5" w:rsidRDefault="00DA3881" w:rsidP="00DA3881">
      <w:pPr>
        <w:rPr>
          <w:sz w:val="16"/>
        </w:rPr>
      </w:pPr>
      <w:r w:rsidRPr="00F773F5">
        <w:rPr>
          <w:sz w:val="16"/>
        </w:rPr>
        <w:t>Assessing the State of Research on Climate Movement Building</w:t>
      </w:r>
    </w:p>
    <w:p w14:paraId="5A236593" w14:textId="77777777" w:rsidR="00DA3881" w:rsidRPr="00F773F5" w:rsidRDefault="00DA3881" w:rsidP="00DA3881">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1AFCA055" w14:textId="77777777" w:rsidR="00DA3881" w:rsidRPr="00F773F5" w:rsidRDefault="00DA3881" w:rsidP="00DA3881">
      <w:pPr>
        <w:rPr>
          <w:sz w:val="16"/>
        </w:rPr>
      </w:pPr>
      <w:r w:rsidRPr="00F773F5">
        <w:rPr>
          <w:sz w:val="16"/>
        </w:rPr>
        <w:lastRenderedPageBreak/>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689F8DE1" w14:textId="263D1866" w:rsidR="00DA3881" w:rsidRPr="00202C61" w:rsidRDefault="00DA3881" w:rsidP="00DA3881">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r w:rsidRPr="00F773F5">
        <w:rPr>
          <w:rStyle w:val="Emphasis"/>
        </w:rPr>
        <w:t>matters</w:t>
      </w:r>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(LaCombe,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4C12E8FF" w14:textId="77777777" w:rsidR="00DA3881" w:rsidRDefault="00DA3881" w:rsidP="00DA3881">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w:t>
      </w:r>
    </w:p>
    <w:p w14:paraId="0C816CEF" w14:textId="77777777" w:rsidR="00DA3881" w:rsidRDefault="00DA3881" w:rsidP="00DA3881">
      <w:r>
        <w:t>No RVIs – this includes impact turns and independent voting issues –</w:t>
      </w:r>
    </w:p>
    <w:p w14:paraId="5C3CCEAF" w14:textId="77777777" w:rsidR="00DA3881" w:rsidRDefault="00DA3881" w:rsidP="00DA3881">
      <w:r>
        <w:t xml:space="preserve">1 – exclusions are inevitable – we only have 45 minutes to discuss things – doesn’t prove harmful intent </w:t>
      </w:r>
    </w:p>
    <w:p w14:paraId="23D202D1" w14:textId="77777777" w:rsidR="00DA3881" w:rsidRDefault="00DA3881" w:rsidP="00DA3881">
      <w:r>
        <w:t>2 – T is an aff burden – doesn’t justify them winning</w:t>
      </w:r>
    </w:p>
    <w:p w14:paraId="4AC2CD56" w14:textId="77777777" w:rsidR="00DA3881" w:rsidRPr="005A3817" w:rsidRDefault="00DA3881" w:rsidP="00DA3881">
      <w:r>
        <w:t>3 – forces unreasonable standard of epistemic perfection – bad arguments should be rejected, but that doesn’t implicate the team</w:t>
      </w:r>
    </w:p>
    <w:p w14:paraId="1D8545C9" w14:textId="77777777" w:rsidR="00DA3881" w:rsidRDefault="00DA3881" w:rsidP="00E444C1">
      <w:pPr>
        <w:pStyle w:val="Heading2"/>
        <w:rPr>
          <w:u w:color="000000"/>
        </w:rPr>
      </w:pPr>
    </w:p>
    <w:p w14:paraId="1732FCC7" w14:textId="45C7D00C" w:rsidR="00E444C1" w:rsidRDefault="00E444C1" w:rsidP="00E444C1">
      <w:pPr>
        <w:pStyle w:val="Heading2"/>
        <w:rPr>
          <w:u w:color="000000"/>
        </w:rPr>
      </w:pPr>
      <w:r>
        <w:rPr>
          <w:u w:color="000000"/>
        </w:rPr>
        <w:lastRenderedPageBreak/>
        <w:t>1</w:t>
      </w:r>
      <w:r>
        <w:rPr>
          <w:u w:color="000000"/>
        </w:rPr>
        <w:t>N</w:t>
      </w:r>
      <w:r>
        <w:rPr>
          <w:u w:color="000000"/>
        </w:rPr>
        <w:t>C</w:t>
      </w:r>
    </w:p>
    <w:p w14:paraId="16AD8FB3" w14:textId="77777777" w:rsidR="00E444C1" w:rsidRPr="00E71691" w:rsidRDefault="00E444C1" w:rsidP="00E444C1">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1B6E8A24" w14:textId="77777777" w:rsidR="00E444C1" w:rsidRPr="00E71691" w:rsidRDefault="00E444C1" w:rsidP="00E444C1">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7AB63ED2" w14:textId="77777777" w:rsidR="00E444C1" w:rsidRPr="00E71691" w:rsidRDefault="00E444C1" w:rsidP="00E444C1">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C9503E3" w14:textId="7E471C65" w:rsidR="00E444C1" w:rsidRPr="00E71691" w:rsidRDefault="00E444C1" w:rsidP="00E444C1">
      <w:pPr>
        <w:rPr>
          <w:sz w:val="16"/>
        </w:rPr>
      </w:pPr>
      <w:r w:rsidRPr="00E71691">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3BC2F036" w14:textId="77777777" w:rsidR="00E444C1" w:rsidRPr="00E71691" w:rsidRDefault="00E444C1" w:rsidP="00E444C1">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40860BCD" w14:textId="77777777" w:rsidR="00E444C1" w:rsidRPr="00E71691" w:rsidRDefault="00E444C1" w:rsidP="00E444C1">
      <w:r w:rsidRPr="00E71691">
        <w:t xml:space="preserve">Dr. Michael F. </w:t>
      </w:r>
      <w:r w:rsidRPr="00E71691">
        <w:rPr>
          <w:rStyle w:val="Style13ptBold"/>
        </w:rPr>
        <w:t>Oppenheimer 21</w:t>
      </w:r>
      <w:r w:rsidRPr="00E71691">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717F9C8C" w14:textId="77777777" w:rsidR="00E444C1" w:rsidRPr="00E71691" w:rsidRDefault="00E444C1" w:rsidP="00E444C1">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w:t>
      </w:r>
      <w:r w:rsidRPr="00E71691">
        <w:rPr>
          <w:rStyle w:val="StyleUnderline"/>
        </w:rPr>
        <w:lastRenderedPageBreak/>
        <w:t xml:space="preserve">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47A5A856" w14:textId="77777777" w:rsidR="00E444C1" w:rsidRPr="00E71691" w:rsidRDefault="00E444C1" w:rsidP="00E444C1">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3937C049" w14:textId="77777777" w:rsidR="00E444C1" w:rsidRPr="00E71691" w:rsidRDefault="00E444C1" w:rsidP="00E444C1">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2AD89094" w14:textId="77777777" w:rsidR="00E444C1" w:rsidRPr="00E71691" w:rsidRDefault="00E444C1" w:rsidP="00E444C1">
      <w:pPr>
        <w:rPr>
          <w:sz w:val="8"/>
          <w:szCs w:val="14"/>
        </w:rPr>
      </w:pPr>
      <w:r w:rsidRPr="00E71691">
        <w:rPr>
          <w:sz w:val="8"/>
          <w:szCs w:val="14"/>
        </w:rPr>
        <w:t>Secular Stagnation</w:t>
      </w:r>
    </w:p>
    <w:p w14:paraId="512F525C" w14:textId="77777777" w:rsidR="00E444C1" w:rsidRPr="00E71691" w:rsidRDefault="00E444C1" w:rsidP="00E444C1">
      <w:pPr>
        <w:rPr>
          <w:sz w:val="8"/>
          <w:szCs w:val="14"/>
        </w:rPr>
      </w:pPr>
      <w:r w:rsidRPr="00E71691">
        <w:rPr>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1F777009" w14:textId="77777777" w:rsidR="00E444C1" w:rsidRPr="00E71691" w:rsidRDefault="00E444C1" w:rsidP="00E444C1">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4411D03A" w14:textId="77777777" w:rsidR="00E444C1" w:rsidRPr="00E71691" w:rsidRDefault="00E444C1" w:rsidP="00E444C1">
      <w:pPr>
        <w:ind w:left="720"/>
        <w:rPr>
          <w:sz w:val="8"/>
          <w:szCs w:val="14"/>
        </w:rPr>
      </w:pPr>
      <w:r w:rsidRPr="00E71691">
        <w:rPr>
          <w:sz w:val="8"/>
          <w:szCs w:val="14"/>
        </w:rPr>
        <w:t>Other factors that make investors similarly pessimistic include rising global inequality and the slowdown in productivity growth…</w:t>
      </w:r>
    </w:p>
    <w:p w14:paraId="7A6E1B6E" w14:textId="77777777" w:rsidR="00E444C1" w:rsidRPr="00E71691" w:rsidRDefault="00E444C1" w:rsidP="00E444C1">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6D1F4D69" w14:textId="77777777" w:rsidR="00E444C1" w:rsidRPr="00E71691" w:rsidRDefault="00E444C1" w:rsidP="00E444C1">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64E9981F" w14:textId="77777777" w:rsidR="00E444C1" w:rsidRPr="00E71691" w:rsidRDefault="00E444C1" w:rsidP="00E444C1">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07DDB83" w14:textId="77777777" w:rsidR="00E444C1" w:rsidRPr="00E71691" w:rsidRDefault="00E444C1" w:rsidP="00E444C1">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275B3344" w14:textId="77777777" w:rsidR="00E444C1" w:rsidRPr="00E71691" w:rsidRDefault="00E444C1" w:rsidP="00E444C1">
      <w:pPr>
        <w:rPr>
          <w:sz w:val="8"/>
          <w:szCs w:val="14"/>
        </w:rPr>
      </w:pPr>
      <w:r w:rsidRPr="00E71691">
        <w:rPr>
          <w:sz w:val="8"/>
          <w:szCs w:val="14"/>
        </w:rPr>
        <w:t>Illiberal Globalization</w:t>
      </w:r>
    </w:p>
    <w:p w14:paraId="70CA8926" w14:textId="77777777" w:rsidR="00E444C1" w:rsidRPr="00E71691" w:rsidRDefault="00E444C1" w:rsidP="00E444C1">
      <w:pPr>
        <w:rPr>
          <w:sz w:val="8"/>
          <w:szCs w:val="14"/>
        </w:rPr>
      </w:pPr>
      <w:r w:rsidRPr="00E71691">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24FC61A8" w14:textId="77777777" w:rsidR="00E444C1" w:rsidRPr="00E71691" w:rsidRDefault="00E444C1" w:rsidP="00E444C1">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w:t>
      </w:r>
      <w:r w:rsidRPr="00E71691">
        <w:rPr>
          <w:sz w:val="12"/>
          <w:szCs w:val="16"/>
        </w:rPr>
        <w:lastRenderedPageBreak/>
        <w:t>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013B1E69" w14:textId="77777777" w:rsidR="00E444C1" w:rsidRPr="00E71691" w:rsidRDefault="00E444C1" w:rsidP="00E444C1">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540A5458" w14:textId="77777777" w:rsidR="00E444C1" w:rsidRPr="00E71691" w:rsidRDefault="00E444C1" w:rsidP="00E444C1">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2B52A8A3" w14:textId="77777777" w:rsidR="00E444C1" w:rsidRPr="00E71691" w:rsidRDefault="00E444C1" w:rsidP="00E444C1">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1D1C2D0A" w14:textId="77777777" w:rsidR="00E444C1" w:rsidRPr="00E71691" w:rsidRDefault="00E444C1" w:rsidP="00E444C1">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5CF89878" w14:textId="77777777" w:rsidR="00E444C1" w:rsidRPr="00E71691" w:rsidRDefault="00E444C1" w:rsidP="00E444C1">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47FE2A81" w14:textId="77777777" w:rsidR="00E444C1" w:rsidRPr="00E71691" w:rsidRDefault="00E444C1" w:rsidP="00E444C1">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7CB17AD0" w14:textId="77777777" w:rsidR="00E444C1" w:rsidRPr="00E71691" w:rsidRDefault="00E444C1" w:rsidP="00E444C1">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w:t>
      </w:r>
      <w:r w:rsidRPr="00E71691">
        <w:rPr>
          <w:sz w:val="16"/>
        </w:rPr>
        <w:lastRenderedPageBreak/>
        <w:t xml:space="preserve">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3FC1899B" w14:textId="12A20AF3" w:rsidR="00E444C1" w:rsidRPr="00E71691" w:rsidRDefault="00E444C1" w:rsidP="00E444C1">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774E3A5B" w14:textId="77777777" w:rsidR="00E444C1" w:rsidRDefault="00E444C1" w:rsidP="00E444C1">
      <w:pPr>
        <w:pStyle w:val="Heading2"/>
        <w:rPr>
          <w:u w:color="000000"/>
        </w:rPr>
      </w:pPr>
      <w:r>
        <w:rPr>
          <w:u w:color="000000"/>
        </w:rPr>
        <w:lastRenderedPageBreak/>
        <w:t>1NC</w:t>
      </w:r>
    </w:p>
    <w:p w14:paraId="16AC78F5" w14:textId="77777777" w:rsidR="00E444C1" w:rsidRPr="00C7794F" w:rsidRDefault="00E444C1" w:rsidP="00E444C1">
      <w:pPr>
        <w:pStyle w:val="Heading4"/>
        <w:rPr>
          <w:rFonts w:cs="Calibri"/>
        </w:rPr>
      </w:pPr>
      <w:r w:rsidRPr="00C7794F">
        <w:rPr>
          <w:rFonts w:cs="Calibri"/>
        </w:rPr>
        <w:t>the standard is maximizing expected wellbeing</w:t>
      </w:r>
    </w:p>
    <w:p w14:paraId="71A91D60" w14:textId="77777777" w:rsidR="00E444C1" w:rsidRPr="00C7794F" w:rsidRDefault="00E444C1" w:rsidP="00E444C1">
      <w:pPr>
        <w:pStyle w:val="Heading4"/>
        <w:rPr>
          <w:rFonts w:cs="Calibri"/>
        </w:rPr>
      </w:pPr>
      <w:r w:rsidRPr="00C7794F">
        <w:rPr>
          <w:rFonts w:cs="Calibri"/>
        </w:rPr>
        <w:t>Independently:</w:t>
      </w:r>
    </w:p>
    <w:p w14:paraId="7FD8EBED" w14:textId="77777777" w:rsidR="00E444C1" w:rsidRPr="00730CE9" w:rsidRDefault="00E444C1" w:rsidP="00E444C1">
      <w:pPr>
        <w:pStyle w:val="Heading4"/>
        <w:rPr>
          <w:rFonts w:cs="Arial"/>
        </w:rPr>
      </w:pPr>
      <w:r w:rsidRPr="00C7794F">
        <w:rPr>
          <w:rFonts w:cs="Calibri"/>
        </w:rPr>
        <w:t>1</w:t>
      </w:r>
      <w:r>
        <w:rPr>
          <w:rFonts w:cs="Calibri"/>
        </w:rPr>
        <w:t>]</w:t>
      </w:r>
      <w:r w:rsidRPr="00C7794F">
        <w:rPr>
          <w:rFonts w:cs="Calibri"/>
        </w:rPr>
        <w:t xml:space="preserve"> </w:t>
      </w:r>
      <w:r>
        <w:rPr>
          <w:rFonts w:cs="Arial"/>
        </w:rPr>
        <w:t>Death is bad</w:t>
      </w:r>
    </w:p>
    <w:p w14:paraId="3FDFCD45" w14:textId="77777777" w:rsidR="00E444C1" w:rsidRPr="00AE4834" w:rsidRDefault="00E444C1" w:rsidP="00E444C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7D2B8BF" w14:textId="77777777" w:rsidR="00E444C1" w:rsidRPr="00AE4834" w:rsidRDefault="00E444C1" w:rsidP="00E444C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106BE7B" w14:textId="46D9E789" w:rsidR="00E444C1" w:rsidRDefault="00E444C1" w:rsidP="00E444C1">
      <w:pPr>
        <w:rPr>
          <w:rFonts w:cs="Calibri"/>
          <w:sz w:val="16"/>
        </w:rPr>
      </w:pPr>
      <w:r w:rsidRPr="00C7794F">
        <w:rPr>
          <w:rFonts w:cs="Calibri"/>
          <w:sz w:val="16"/>
        </w:rPr>
        <w:t xml:space="preserve">. </w:t>
      </w:r>
    </w:p>
    <w:p w14:paraId="6D707496" w14:textId="77777777" w:rsidR="00031015" w:rsidRPr="00C7794F" w:rsidRDefault="00031015" w:rsidP="00E444C1">
      <w:pPr>
        <w:rPr>
          <w:rFonts w:cs="Calibri"/>
          <w:sz w:val="16"/>
        </w:rPr>
      </w:pPr>
    </w:p>
    <w:p w14:paraId="4E69A633" w14:textId="0D27C3E6" w:rsidR="00715A7C" w:rsidRDefault="00715A7C" w:rsidP="00715A7C">
      <w:pPr>
        <w:pStyle w:val="Heading2"/>
        <w:rPr>
          <w:u w:color="000000"/>
        </w:rPr>
      </w:pPr>
      <w:r>
        <w:rPr>
          <w:u w:color="000000"/>
        </w:rPr>
        <w:t>1NC</w:t>
      </w:r>
    </w:p>
    <w:p w14:paraId="35730332" w14:textId="71856808" w:rsidR="00A65074" w:rsidRDefault="00A65074" w:rsidP="00A65074">
      <w:pPr>
        <w:pStyle w:val="Heading4"/>
      </w:pPr>
      <w:r>
        <w:t>ROB : Vote for the better debate</w:t>
      </w:r>
      <w:r w:rsidR="006974F3">
        <w:t xml:space="preserve"> only</w:t>
      </w:r>
      <w:r>
        <w:t>r – anything else, self-serving, arbitrary, and impact justified</w:t>
      </w:r>
    </w:p>
    <w:p w14:paraId="25F4E5E8" w14:textId="35A43980" w:rsidR="00D91D91" w:rsidRPr="00D91D91" w:rsidRDefault="00D91D91" w:rsidP="00D91D91">
      <w:r>
        <w:t>Presumption</w:t>
      </w:r>
    </w:p>
    <w:p w14:paraId="200FEEDE" w14:textId="77777777" w:rsidR="00715A7C" w:rsidRPr="00A82B29" w:rsidRDefault="00715A7C" w:rsidP="00715A7C">
      <w:pPr>
        <w:pStyle w:val="Heading4"/>
        <w:rPr>
          <w:rFonts w:cstheme="majorHAnsi"/>
          <w:sz w:val="16"/>
        </w:rPr>
      </w:pPr>
      <w:r w:rsidRPr="00A82B29">
        <w:rPr>
          <w:rFonts w:cstheme="majorHAnsi"/>
        </w:rPr>
        <w:t xml:space="preserve">Semiocapitalism is nonsense – nothing but nostalgia and condescension – the clint eastwood of K args </w:t>
      </w:r>
    </w:p>
    <w:p w14:paraId="1E4B898D" w14:textId="77777777" w:rsidR="00715A7C" w:rsidRPr="00A82B29" w:rsidRDefault="00715A7C" w:rsidP="00715A7C">
      <w:pPr>
        <w:rPr>
          <w:rFonts w:cstheme="majorHAnsi"/>
          <w:b/>
        </w:rPr>
      </w:pPr>
      <w:r w:rsidRPr="00A82B29">
        <w:rPr>
          <w:rFonts w:cstheme="majorHAnsi"/>
          <w:b/>
        </w:rPr>
        <w:t xml:space="preserve">Yilmaz 9-19-10 </w:t>
      </w:r>
    </w:p>
    <w:p w14:paraId="52E8A3F6" w14:textId="77777777" w:rsidR="00715A7C" w:rsidRPr="00A82B29" w:rsidRDefault="00715A7C" w:rsidP="00715A7C">
      <w:pPr>
        <w:rPr>
          <w:rFonts w:cstheme="majorHAnsi"/>
          <w:sz w:val="16"/>
        </w:rPr>
      </w:pPr>
      <w:r w:rsidRPr="00A82B29">
        <w:rPr>
          <w:rFonts w:cstheme="majorHAnsi"/>
          <w:sz w:val="16"/>
        </w:rPr>
        <w:t>(Onur http://mastersofmedia.hum.uva.nl/2010/09/19/review-franco-berardi-precarious-rhapsody/)</w:t>
      </w:r>
    </w:p>
    <w:p w14:paraId="572A0C70" w14:textId="6A9123F6" w:rsidR="00715A7C" w:rsidRPr="00715A7C" w:rsidRDefault="00715A7C" w:rsidP="00715A7C">
      <w:pPr>
        <w:rPr>
          <w:rFonts w:cstheme="majorHAnsi"/>
          <w:sz w:val="16"/>
        </w:rPr>
      </w:pPr>
      <w:r w:rsidRPr="00A82B29">
        <w:rPr>
          <w:rFonts w:cstheme="majorHAnsi"/>
          <w:u w:val="single"/>
        </w:rPr>
        <w:t>Berardi presents several</w:t>
      </w:r>
      <w:r w:rsidRPr="00A82B29">
        <w:rPr>
          <w:rFonts w:cstheme="majorHAnsi"/>
          <w:sz w:val="16"/>
        </w:rPr>
        <w:t xml:space="preserve"> more </w:t>
      </w:r>
      <w:r w:rsidRPr="00A82B29">
        <w:rPr>
          <w:rFonts w:cstheme="majorHAnsi"/>
          <w:u w:val="single"/>
        </w:rPr>
        <w:t xml:space="preserve">arguments </w:t>
      </w:r>
      <w:r w:rsidRPr="00A82B29">
        <w:rPr>
          <w:rFonts w:cstheme="majorHAnsi"/>
          <w:sz w:val="16"/>
        </w:rPr>
        <w:t xml:space="preserve">in his book: about intellectual labor and its appropriation by capitalist institutions, about the disconnect between the amount of information generated within networks (cyberspace) and the human inadequacy of processing this information fast enough (cybertime), about the collapse of democracy under the influence of the capitalist free-market system. </w:t>
      </w:r>
      <w:r w:rsidRPr="00A82B29">
        <w:rPr>
          <w:rFonts w:cstheme="majorHAnsi"/>
          <w:u w:val="single"/>
        </w:rPr>
        <w:t>Some</w:t>
      </w:r>
      <w:r w:rsidRPr="00A82B29">
        <w:rPr>
          <w:rFonts w:cstheme="majorHAnsi"/>
          <w:sz w:val="16"/>
        </w:rPr>
        <w:t xml:space="preserve"> of his arguments are </w:t>
      </w:r>
      <w:r w:rsidRPr="00A82B29">
        <w:rPr>
          <w:rFonts w:cstheme="majorHAnsi"/>
          <w:u w:val="single"/>
        </w:rPr>
        <w:t>reasonable</w:t>
      </w:r>
      <w:r w:rsidRPr="00A82B29">
        <w:rPr>
          <w:rFonts w:cstheme="majorHAnsi"/>
          <w:sz w:val="16"/>
        </w:rPr>
        <w:t xml:space="preserve"> and interesting</w:t>
      </w:r>
      <w:r w:rsidRPr="00A82B29">
        <w:rPr>
          <w:rFonts w:cstheme="majorHAnsi"/>
          <w:u w:val="single"/>
        </w:rPr>
        <w:t>; others</w:t>
      </w:r>
      <w:r w:rsidRPr="00A82B29">
        <w:rPr>
          <w:rFonts w:cstheme="majorHAnsi"/>
          <w:sz w:val="16"/>
        </w:rPr>
        <w:t xml:space="preserve"> can be </w:t>
      </w:r>
      <w:r w:rsidRPr="00A82B29">
        <w:rPr>
          <w:rFonts w:cstheme="majorHAnsi"/>
          <w:u w:val="single"/>
        </w:rPr>
        <w:t>tenuous and</w:t>
      </w:r>
      <w:r w:rsidRPr="00A82B29">
        <w:rPr>
          <w:rFonts w:cstheme="majorHAnsi"/>
          <w:sz w:val="16"/>
        </w:rPr>
        <w:t xml:space="preserve"> veer into the </w:t>
      </w:r>
      <w:r w:rsidRPr="00A82B29">
        <w:rPr>
          <w:rFonts w:cstheme="majorHAnsi"/>
          <w:u w:val="single"/>
        </w:rPr>
        <w:t xml:space="preserve">metaphysical </w:t>
      </w:r>
      <w:r w:rsidRPr="00A82B29">
        <w:rPr>
          <w:rFonts w:cstheme="majorHAnsi"/>
          <w:sz w:val="16"/>
        </w:rPr>
        <w:t xml:space="preserve">at times, </w:t>
      </w:r>
      <w:r w:rsidRPr="00A82B29">
        <w:rPr>
          <w:rFonts w:cstheme="majorHAnsi"/>
          <w:u w:val="single"/>
        </w:rPr>
        <w:t xml:space="preserve">like his connection between </w:t>
      </w:r>
      <w:r w:rsidRPr="00A82B29">
        <w:rPr>
          <w:rFonts w:cstheme="majorHAnsi"/>
          <w:sz w:val="16"/>
        </w:rPr>
        <w:t xml:space="preserve">the </w:t>
      </w:r>
      <w:r w:rsidRPr="00A82B29">
        <w:rPr>
          <w:rFonts w:cstheme="majorHAnsi"/>
          <w:highlight w:val="green"/>
          <w:u w:val="single"/>
        </w:rPr>
        <w:t>semiocapitalist system</w:t>
      </w:r>
      <w:r w:rsidRPr="00A82B29">
        <w:rPr>
          <w:rFonts w:cstheme="majorHAnsi"/>
          <w:u w:val="single"/>
        </w:rPr>
        <w:t xml:space="preserve"> and pathological disorders.</w:t>
      </w:r>
      <w:r w:rsidRPr="00A82B29">
        <w:rPr>
          <w:rFonts w:cstheme="majorHAnsi"/>
          <w:sz w:val="16"/>
        </w:rPr>
        <w:t xml:space="preserve"> </w:t>
      </w:r>
      <w:r w:rsidRPr="00A82B29">
        <w:rPr>
          <w:rFonts w:cstheme="majorHAnsi"/>
          <w:u w:val="single"/>
        </w:rPr>
        <w:t xml:space="preserve">However, the </w:t>
      </w:r>
      <w:r w:rsidRPr="00A82B29">
        <w:rPr>
          <w:rFonts w:cstheme="majorHAnsi"/>
          <w:highlight w:val="green"/>
          <w:u w:val="single"/>
        </w:rPr>
        <w:t>true problem</w:t>
      </w:r>
      <w:r w:rsidRPr="00A82B29">
        <w:rPr>
          <w:rFonts w:cstheme="majorHAnsi"/>
          <w:sz w:val="16"/>
        </w:rPr>
        <w:t xml:space="preserve"> with Berardi’s work </w:t>
      </w:r>
      <w:r w:rsidRPr="00A82B29">
        <w:rPr>
          <w:rFonts w:cstheme="majorHAnsi"/>
          <w:highlight w:val="green"/>
          <w:u w:val="single"/>
        </w:rPr>
        <w:t>is</w:t>
      </w:r>
      <w:r w:rsidRPr="00A82B29">
        <w:rPr>
          <w:rFonts w:cstheme="majorHAnsi"/>
          <w:sz w:val="16"/>
        </w:rPr>
        <w:t xml:space="preserve"> in the way the book is </w:t>
      </w:r>
      <w:r w:rsidRPr="00A82B29">
        <w:rPr>
          <w:rFonts w:cstheme="majorHAnsi"/>
          <w:highlight w:val="green"/>
          <w:u w:val="single"/>
        </w:rPr>
        <w:t>structure</w:t>
      </w:r>
      <w:r w:rsidRPr="00A82B29">
        <w:rPr>
          <w:rFonts w:cstheme="majorHAnsi"/>
          <w:sz w:val="16"/>
          <w:highlight w:val="green"/>
        </w:rPr>
        <w:t>d</w:t>
      </w:r>
      <w:r w:rsidRPr="00A82B29">
        <w:rPr>
          <w:rFonts w:cstheme="majorHAnsi"/>
          <w:sz w:val="16"/>
        </w:rPr>
        <w:t xml:space="preserve">. The first two chapters of Precarious Rhapsody contain the entirety of Berardi’s arguments. However, these </w:t>
      </w:r>
      <w:r w:rsidRPr="00A82B29">
        <w:rPr>
          <w:rFonts w:cstheme="majorHAnsi"/>
          <w:highlight w:val="green"/>
          <w:u w:val="single"/>
        </w:rPr>
        <w:t>chapters are</w:t>
      </w:r>
      <w:r w:rsidRPr="00A82B29">
        <w:rPr>
          <w:rFonts w:cstheme="majorHAnsi"/>
          <w:u w:val="single"/>
        </w:rPr>
        <w:t xml:space="preserve"> written in a </w:t>
      </w:r>
      <w:r w:rsidRPr="00A82B29">
        <w:rPr>
          <w:rFonts w:cstheme="majorHAnsi"/>
          <w:highlight w:val="green"/>
          <w:u w:val="single"/>
        </w:rPr>
        <w:t>dense</w:t>
      </w:r>
      <w:r w:rsidRPr="00A82B29">
        <w:rPr>
          <w:rFonts w:cstheme="majorHAnsi"/>
          <w:u w:val="single"/>
        </w:rPr>
        <w:t xml:space="preserve">, labyrinthine manner </w:t>
      </w:r>
      <w:r w:rsidRPr="00A82B29">
        <w:rPr>
          <w:rFonts w:cstheme="majorHAnsi"/>
          <w:highlight w:val="green"/>
          <w:u w:val="single"/>
        </w:rPr>
        <w:t>that makes it</w:t>
      </w:r>
      <w:r w:rsidRPr="00A82B29">
        <w:rPr>
          <w:rFonts w:cstheme="majorHAnsi"/>
          <w:u w:val="single"/>
        </w:rPr>
        <w:t xml:space="preserve"> nigh on </w:t>
      </w:r>
      <w:r w:rsidRPr="00A82B29">
        <w:rPr>
          <w:rFonts w:cstheme="majorHAnsi"/>
          <w:b/>
          <w:highlight w:val="green"/>
          <w:u w:val="single"/>
        </w:rPr>
        <w:t>impossible to ascertain</w:t>
      </w:r>
      <w:r w:rsidRPr="00A82B29">
        <w:rPr>
          <w:rFonts w:cstheme="majorHAnsi"/>
          <w:b/>
          <w:u w:val="single"/>
        </w:rPr>
        <w:t xml:space="preserve"> just </w:t>
      </w:r>
      <w:r w:rsidRPr="00A82B29">
        <w:rPr>
          <w:rFonts w:cstheme="majorHAnsi"/>
          <w:b/>
          <w:highlight w:val="green"/>
          <w:u w:val="single"/>
        </w:rPr>
        <w:t>what</w:t>
      </w:r>
      <w:r w:rsidRPr="00A82B29">
        <w:rPr>
          <w:rFonts w:cstheme="majorHAnsi"/>
          <w:b/>
          <w:u w:val="single"/>
        </w:rPr>
        <w:t xml:space="preserve"> it is that </w:t>
      </w:r>
      <w:r w:rsidRPr="00A82B29">
        <w:rPr>
          <w:rFonts w:cstheme="majorHAnsi"/>
          <w:b/>
          <w:highlight w:val="green"/>
          <w:u w:val="single"/>
        </w:rPr>
        <w:t>is being argued</w:t>
      </w:r>
      <w:r w:rsidRPr="00A82B29">
        <w:rPr>
          <w:rFonts w:cstheme="majorHAnsi"/>
          <w:b/>
        </w:rPr>
        <w:t>.</w:t>
      </w:r>
      <w:r w:rsidRPr="00A82B29">
        <w:rPr>
          <w:rFonts w:cstheme="majorHAnsi"/>
          <w:sz w:val="16"/>
        </w:rPr>
        <w:t xml:space="preserve"> </w:t>
      </w:r>
      <w:r w:rsidRPr="00A82B29">
        <w:rPr>
          <w:rFonts w:cstheme="majorHAnsi"/>
          <w:u w:val="single"/>
        </w:rPr>
        <w:t xml:space="preserve">Berardi introduces </w:t>
      </w:r>
      <w:r w:rsidRPr="00A82B29">
        <w:rPr>
          <w:rFonts w:cstheme="majorHAnsi"/>
          <w:color w:val="000000" w:themeColor="text1"/>
          <w:highlight w:val="green"/>
          <w:u w:val="single"/>
        </w:rPr>
        <w:t>all</w:t>
      </w:r>
      <w:r w:rsidRPr="00A82B29">
        <w:rPr>
          <w:rFonts w:cstheme="majorHAnsi"/>
          <w:u w:val="single"/>
        </w:rPr>
        <w:t xml:space="preserve"> his </w:t>
      </w:r>
      <w:r w:rsidRPr="00A82B29">
        <w:rPr>
          <w:rFonts w:cstheme="majorHAnsi"/>
          <w:highlight w:val="green"/>
          <w:u w:val="single"/>
        </w:rPr>
        <w:t>concepts</w:t>
      </w:r>
      <w:r w:rsidRPr="00A82B29">
        <w:rPr>
          <w:rFonts w:cstheme="majorHAnsi"/>
          <w:u w:val="single"/>
        </w:rPr>
        <w:t xml:space="preserve"> </w:t>
      </w:r>
      <w:r w:rsidRPr="00A82B29">
        <w:rPr>
          <w:rFonts w:cstheme="majorHAnsi"/>
          <w:sz w:val="16"/>
        </w:rPr>
        <w:t xml:space="preserve">at once </w:t>
      </w:r>
      <w:r w:rsidRPr="00A82B29">
        <w:rPr>
          <w:rFonts w:cstheme="majorHAnsi"/>
          <w:highlight w:val="green"/>
          <w:u w:val="single"/>
        </w:rPr>
        <w:t>without defining them</w:t>
      </w:r>
      <w:r w:rsidRPr="00A82B29">
        <w:rPr>
          <w:rFonts w:cstheme="majorHAnsi"/>
          <w:sz w:val="16"/>
          <w:highlight w:val="green"/>
        </w:rPr>
        <w:t xml:space="preserve">, </w:t>
      </w:r>
      <w:r w:rsidRPr="00A82B29">
        <w:rPr>
          <w:rFonts w:cstheme="majorHAnsi"/>
          <w:highlight w:val="green"/>
          <w:u w:val="single"/>
        </w:rPr>
        <w:t>and</w:t>
      </w:r>
      <w:r w:rsidRPr="00A82B29">
        <w:rPr>
          <w:rFonts w:cstheme="majorHAnsi"/>
          <w:u w:val="single"/>
        </w:rPr>
        <w:t xml:space="preserve"> </w:t>
      </w:r>
      <w:r w:rsidRPr="00A82B29">
        <w:rPr>
          <w:rFonts w:cstheme="majorHAnsi"/>
          <w:highlight w:val="green"/>
          <w:u w:val="single"/>
        </w:rPr>
        <w:t>forgets to explain</w:t>
      </w:r>
      <w:r w:rsidRPr="00A82B29">
        <w:rPr>
          <w:rFonts w:cstheme="majorHAnsi"/>
          <w:u w:val="single"/>
        </w:rPr>
        <w:t xml:space="preserve"> </w:t>
      </w:r>
      <w:r w:rsidRPr="00A82B29">
        <w:rPr>
          <w:rFonts w:cstheme="majorHAnsi"/>
          <w:sz w:val="16"/>
        </w:rPr>
        <w:t xml:space="preserve">just </w:t>
      </w:r>
      <w:r w:rsidRPr="00A82B29">
        <w:rPr>
          <w:rFonts w:cstheme="majorHAnsi"/>
          <w:b/>
          <w:highlight w:val="green"/>
          <w:u w:val="single"/>
        </w:rPr>
        <w:t>how this premise leads to that conclusion</w:t>
      </w:r>
      <w:r w:rsidRPr="00A82B29">
        <w:rPr>
          <w:rFonts w:cstheme="majorHAnsi"/>
          <w:sz w:val="16"/>
        </w:rPr>
        <w:t xml:space="preserve">. Over the course of the book the same points are repeated over and over again, becoming more clearer as the tightly spun manifesto of the opening chapters unspools into more intelligible arguments and lines of reasoning. It is as if Berardi placed the summary of his thesis at the very beginning of the book and worked backwards from there. Besides the obfuscating prose and circuitous way of presenting his arguments, the repeating pattern of the book leads to a great deal of redundancy. Some parts are repeated word for word from one chapter to the next, and deja vu sets in quite often. Part of this seems to owe to the fact that many of the chapters have appeared in various forms before being collected in this book. Whatever the case may be, Precarious Rhapsody would have benefitted a great deal from a bit of editing. </w:t>
      </w:r>
      <w:r w:rsidRPr="00A82B29">
        <w:rPr>
          <w:rFonts w:cstheme="majorHAnsi"/>
          <w:highlight w:val="green"/>
          <w:u w:val="single"/>
        </w:rPr>
        <w:t>Another issue is</w:t>
      </w:r>
      <w:r w:rsidRPr="00A82B29">
        <w:rPr>
          <w:rFonts w:cstheme="majorHAnsi"/>
          <w:u w:val="single"/>
        </w:rPr>
        <w:t xml:space="preserve"> the underlying </w:t>
      </w:r>
      <w:r w:rsidRPr="00A82B29">
        <w:rPr>
          <w:rFonts w:cstheme="majorHAnsi"/>
          <w:b/>
          <w:u w:val="single"/>
        </w:rPr>
        <w:t xml:space="preserve">current of </w:t>
      </w:r>
      <w:r w:rsidRPr="00A82B29">
        <w:rPr>
          <w:rFonts w:cstheme="majorHAnsi"/>
          <w:b/>
          <w:highlight w:val="green"/>
          <w:u w:val="single"/>
        </w:rPr>
        <w:t>nostalgia</w:t>
      </w:r>
      <w:r w:rsidRPr="00A82B29">
        <w:rPr>
          <w:rFonts w:cstheme="majorHAnsi"/>
          <w:sz w:val="16"/>
        </w:rPr>
        <w:t xml:space="preserve"> that is present throughout. </w:t>
      </w:r>
      <w:r w:rsidRPr="00A82B29">
        <w:rPr>
          <w:rFonts w:cstheme="majorHAnsi"/>
          <w:u w:val="single"/>
        </w:rPr>
        <w:t xml:space="preserve">It is no surprise </w:t>
      </w:r>
      <w:r w:rsidRPr="00A82B29">
        <w:rPr>
          <w:rFonts w:cstheme="majorHAnsi"/>
          <w:sz w:val="16"/>
        </w:rPr>
        <w:t xml:space="preserve">that </w:t>
      </w:r>
      <w:r w:rsidRPr="00A82B29">
        <w:rPr>
          <w:rFonts w:cstheme="majorHAnsi"/>
          <w:u w:val="single"/>
        </w:rPr>
        <w:t>Berardi places the last moment of</w:t>
      </w:r>
      <w:r w:rsidRPr="00A82B29">
        <w:rPr>
          <w:rFonts w:cstheme="majorHAnsi"/>
          <w:sz w:val="16"/>
        </w:rPr>
        <w:t xml:space="preserve"> true, </w:t>
      </w:r>
      <w:r w:rsidRPr="00A82B29">
        <w:rPr>
          <w:rFonts w:cstheme="majorHAnsi"/>
          <w:u w:val="single"/>
        </w:rPr>
        <w:t>hopeful revolt</w:t>
      </w:r>
      <w:r w:rsidRPr="00A82B29">
        <w:rPr>
          <w:rFonts w:cstheme="majorHAnsi"/>
          <w:sz w:val="16"/>
        </w:rPr>
        <w:t xml:space="preserve"> against the capitalist domination of everyday life </w:t>
      </w:r>
      <w:r w:rsidRPr="00A82B29">
        <w:rPr>
          <w:rFonts w:cstheme="majorHAnsi"/>
          <w:u w:val="single"/>
        </w:rPr>
        <w:t>in his student years</w:t>
      </w:r>
      <w:r w:rsidRPr="00A82B29">
        <w:rPr>
          <w:rFonts w:cstheme="majorHAnsi"/>
          <w:sz w:val="16"/>
        </w:rPr>
        <w:t xml:space="preserve">. The notion that </w:t>
      </w:r>
      <w:r w:rsidRPr="00A82B29">
        <w:rPr>
          <w:rFonts w:cstheme="majorHAnsi"/>
          <w:u w:val="single"/>
        </w:rPr>
        <w:t xml:space="preserve">everything used to be better </w:t>
      </w:r>
      <w:r w:rsidRPr="00A82B29">
        <w:rPr>
          <w:rFonts w:cstheme="majorHAnsi"/>
          <w:sz w:val="16"/>
        </w:rPr>
        <w:t xml:space="preserve">in the past </w:t>
      </w:r>
      <w:r w:rsidRPr="00A82B29">
        <w:rPr>
          <w:rFonts w:cstheme="majorHAnsi"/>
          <w:u w:val="single"/>
        </w:rPr>
        <w:t>and kids these days just don’t understand</w:t>
      </w:r>
      <w:r w:rsidRPr="00A82B29">
        <w:rPr>
          <w:rFonts w:cstheme="majorHAnsi"/>
          <w:sz w:val="16"/>
        </w:rPr>
        <w:t xml:space="preserve"> nags around the corner of every page. </w:t>
      </w:r>
      <w:r w:rsidRPr="00A82B29">
        <w:rPr>
          <w:rFonts w:cstheme="majorHAnsi"/>
          <w:u w:val="single"/>
        </w:rPr>
        <w:t>When Berardi argues</w:t>
      </w:r>
      <w:r w:rsidRPr="00A82B29">
        <w:rPr>
          <w:rFonts w:cstheme="majorHAnsi"/>
          <w:sz w:val="16"/>
        </w:rPr>
        <w:t xml:space="preserve"> that the disconnect between </w:t>
      </w:r>
      <w:r w:rsidRPr="00A82B29">
        <w:rPr>
          <w:rFonts w:cstheme="majorHAnsi"/>
          <w:u w:val="single"/>
        </w:rPr>
        <w:t>cyberspace</w:t>
      </w:r>
      <w:r w:rsidRPr="00A82B29">
        <w:rPr>
          <w:rFonts w:cstheme="majorHAnsi"/>
          <w:sz w:val="16"/>
        </w:rPr>
        <w:t xml:space="preserve"> and cybertime </w:t>
      </w:r>
      <w:r w:rsidRPr="00A82B29">
        <w:rPr>
          <w:rFonts w:cstheme="majorHAnsi"/>
          <w:u w:val="single"/>
        </w:rPr>
        <w:t xml:space="preserve">leads to an empty lifestyle </w:t>
      </w:r>
      <w:r w:rsidRPr="00A82B29">
        <w:rPr>
          <w:rFonts w:cstheme="majorHAnsi"/>
          <w:sz w:val="16"/>
        </w:rPr>
        <w:t>where people have lost the ability to love, to imagine, to enjoy life</w:t>
      </w:r>
      <w:r w:rsidRPr="00A82B29">
        <w:rPr>
          <w:rFonts w:cstheme="majorHAnsi"/>
          <w:sz w:val="16"/>
          <w:highlight w:val="green"/>
        </w:rPr>
        <w:t xml:space="preserve">, </w:t>
      </w:r>
      <w:r w:rsidRPr="00A82B29">
        <w:rPr>
          <w:rFonts w:cstheme="majorHAnsi"/>
          <w:highlight w:val="green"/>
          <w:u w:val="single"/>
        </w:rPr>
        <w:t>it comes across as condescending</w:t>
      </w:r>
      <w:r w:rsidRPr="00A82B29">
        <w:rPr>
          <w:rFonts w:cstheme="majorHAnsi"/>
          <w:sz w:val="16"/>
        </w:rPr>
        <w:t xml:space="preserve">. </w:t>
      </w:r>
      <w:r w:rsidRPr="00A82B29">
        <w:rPr>
          <w:rFonts w:cstheme="majorHAnsi"/>
          <w:u w:val="single"/>
        </w:rPr>
        <w:t xml:space="preserve">Moreover, </w:t>
      </w:r>
      <w:r w:rsidRPr="00A82B29">
        <w:rPr>
          <w:rFonts w:cstheme="majorHAnsi"/>
          <w:b/>
          <w:highlight w:val="green"/>
          <w:u w:val="single"/>
        </w:rPr>
        <w:t>he fails to provide any evidence</w:t>
      </w:r>
      <w:r w:rsidRPr="00A82B29">
        <w:rPr>
          <w:rFonts w:cstheme="majorHAnsi"/>
          <w:highlight w:val="green"/>
          <w:u w:val="single"/>
        </w:rPr>
        <w:t xml:space="preserve"> for his claims</w:t>
      </w:r>
      <w:r w:rsidRPr="00A82B29">
        <w:rPr>
          <w:rFonts w:cstheme="majorHAnsi"/>
          <w:sz w:val="16"/>
        </w:rPr>
        <w:t xml:space="preserve">. </w:t>
      </w:r>
      <w:r w:rsidRPr="00A82B29">
        <w:rPr>
          <w:rFonts w:cstheme="majorHAnsi"/>
          <w:highlight w:val="green"/>
          <w:u w:val="single"/>
        </w:rPr>
        <w:t>No case studies or statistics</w:t>
      </w:r>
      <w:r w:rsidRPr="00A82B29">
        <w:rPr>
          <w:rFonts w:cstheme="majorHAnsi"/>
          <w:sz w:val="16"/>
        </w:rPr>
        <w:t xml:space="preserve">. </w:t>
      </w:r>
      <w:r w:rsidRPr="00A82B29">
        <w:rPr>
          <w:rFonts w:cstheme="majorHAnsi"/>
          <w:u w:val="single"/>
        </w:rPr>
        <w:t>The same</w:t>
      </w:r>
      <w:r w:rsidRPr="00A82B29">
        <w:rPr>
          <w:rFonts w:cstheme="majorHAnsi"/>
          <w:sz w:val="16"/>
        </w:rPr>
        <w:t xml:space="preserve"> is the case </w:t>
      </w:r>
      <w:r w:rsidRPr="00A82B29">
        <w:rPr>
          <w:rFonts w:cstheme="majorHAnsi"/>
          <w:u w:val="single"/>
        </w:rPr>
        <w:t>when he states</w:t>
      </w:r>
      <w:r w:rsidRPr="00A82B29">
        <w:rPr>
          <w:rFonts w:cstheme="majorHAnsi"/>
          <w:sz w:val="16"/>
        </w:rPr>
        <w:t xml:space="preserve"> that </w:t>
      </w:r>
      <w:r w:rsidRPr="00A82B29">
        <w:rPr>
          <w:rFonts w:cstheme="majorHAnsi"/>
          <w:u w:val="single"/>
        </w:rPr>
        <w:t>pathological disorders</w:t>
      </w:r>
      <w:r w:rsidRPr="00A82B29">
        <w:rPr>
          <w:rFonts w:cstheme="majorHAnsi"/>
          <w:sz w:val="16"/>
        </w:rPr>
        <w:t xml:space="preserve"> like depression </w:t>
      </w:r>
      <w:r w:rsidRPr="00A82B29">
        <w:rPr>
          <w:rFonts w:cstheme="majorHAnsi"/>
          <w:u w:val="single"/>
        </w:rPr>
        <w:t>spring from</w:t>
      </w:r>
      <w:r w:rsidRPr="00A82B29">
        <w:rPr>
          <w:rFonts w:cstheme="majorHAnsi"/>
          <w:sz w:val="16"/>
        </w:rPr>
        <w:t xml:space="preserve"> labor relations in </w:t>
      </w:r>
      <w:r w:rsidRPr="00A82B29">
        <w:rPr>
          <w:rFonts w:cstheme="majorHAnsi"/>
          <w:highlight w:val="green"/>
          <w:u w:val="single"/>
        </w:rPr>
        <w:t>semiocapitalism</w:t>
      </w:r>
      <w:r w:rsidRPr="00A82B29">
        <w:rPr>
          <w:rFonts w:cstheme="majorHAnsi"/>
          <w:sz w:val="16"/>
        </w:rPr>
        <w:t xml:space="preserve">. These are </w:t>
      </w:r>
      <w:r w:rsidRPr="00A82B29">
        <w:rPr>
          <w:rFonts w:cstheme="majorHAnsi"/>
          <w:highlight w:val="green"/>
          <w:u w:val="single"/>
        </w:rPr>
        <w:t xml:space="preserve">interesting claims, but they are </w:t>
      </w:r>
      <w:r w:rsidRPr="00A82B29">
        <w:rPr>
          <w:rFonts w:cstheme="majorHAnsi"/>
          <w:b/>
          <w:highlight w:val="green"/>
          <w:u w:val="single"/>
        </w:rPr>
        <w:t>built solely on rhetoric</w:t>
      </w:r>
      <w:r w:rsidRPr="00A82B29">
        <w:rPr>
          <w:rFonts w:cstheme="majorHAnsi"/>
          <w:sz w:val="16"/>
        </w:rPr>
        <w:t xml:space="preserve">. If you have the patience to stick through to the end and decipher Berardi’s arguments, Precarious Rhapsody is a rewarding book to read. Not per se because it presents a workable theory to apply on the field of media studies- it might be better described as media philosophy. But in the end Berardi manages to present a unique and interesting view of the modern world and the role media play in it. It makes you think in new ways and about issues you might not have considered otherwise. And it contains at least one sentiment that anyone can agree with. Berardi places the “source of intelligence, of technology, of progress” in the simple statement:”I don’t want to go to work because I prefer to sleep”. </w:t>
      </w:r>
    </w:p>
    <w:p w14:paraId="21C908DB" w14:textId="77777777" w:rsidR="00715A7C" w:rsidRPr="00A82B29" w:rsidRDefault="00715A7C" w:rsidP="00715A7C">
      <w:pPr>
        <w:pStyle w:val="Heading4"/>
        <w:rPr>
          <w:rFonts w:cstheme="majorHAnsi"/>
        </w:rPr>
      </w:pPr>
      <w:r w:rsidRPr="00A82B29">
        <w:rPr>
          <w:rFonts w:cstheme="majorHAnsi"/>
        </w:rPr>
        <w:t xml:space="preserve">The Neg’s form of theory is as irresponsible as deregulated finance </w:t>
      </w:r>
    </w:p>
    <w:p w14:paraId="38656CBC" w14:textId="77777777" w:rsidR="00715A7C" w:rsidRPr="00A82B29" w:rsidRDefault="00715A7C" w:rsidP="00715A7C">
      <w:pPr>
        <w:rPr>
          <w:rFonts w:cstheme="majorHAnsi"/>
          <w:b/>
        </w:rPr>
      </w:pPr>
      <w:r w:rsidRPr="00A82B29">
        <w:rPr>
          <w:rFonts w:cstheme="majorHAnsi"/>
          <w:b/>
        </w:rPr>
        <w:t xml:space="preserve">STURGEON, MFA, 13 </w:t>
      </w:r>
    </w:p>
    <w:p w14:paraId="26094476" w14:textId="77777777" w:rsidR="00715A7C" w:rsidRPr="00A82B29" w:rsidRDefault="00715A7C" w:rsidP="00715A7C">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4C942661" w14:textId="77777777" w:rsidR="00715A7C" w:rsidRPr="00A82B29" w:rsidRDefault="00715A7C" w:rsidP="00715A7C">
      <w:pPr>
        <w:rPr>
          <w:rFonts w:cstheme="majorHAnsi"/>
          <w:sz w:val="16"/>
        </w:rPr>
      </w:pPr>
      <w:r w:rsidRPr="00A82B29">
        <w:rPr>
          <w:rFonts w:cstheme="majorHAnsi"/>
          <w:sz w:val="16"/>
        </w:rPr>
        <w:t xml:space="preserve">Berardi’s book is meant to galvanize “the general intellect” into believing that poetry is a non-exchangeable form of language. This because Berardi (admirably) wants us to believe in another world altogether, one we are transported to by poetry as “the excess of language, a hidden resource which enables us to shift from one paradigm to another.” </w:t>
      </w:r>
      <w:r w:rsidRPr="00A82B29">
        <w:rPr>
          <w:rFonts w:cstheme="majorHAnsi"/>
          <w:u w:val="single"/>
        </w:rPr>
        <w:t>In Berardi</w:t>
      </w:r>
      <w:r w:rsidRPr="00A82B29">
        <w:rPr>
          <w:rFonts w:cstheme="majorHAnsi"/>
          <w:sz w:val="16"/>
        </w:rPr>
        <w:t xml:space="preserve">’s work, as in much of contemporary theory, </w:t>
      </w:r>
      <w:r w:rsidRPr="00A82B29">
        <w:rPr>
          <w:rFonts w:cstheme="majorHAnsi"/>
          <w:u w:val="single"/>
        </w:rPr>
        <w:t>literature becomes a vanishing mediator</w:t>
      </w:r>
      <w:r w:rsidRPr="00A82B29">
        <w:rPr>
          <w:rFonts w:cstheme="majorHAnsi"/>
          <w:sz w:val="16"/>
        </w:rPr>
        <w:t xml:space="preserve">, </w:t>
      </w:r>
      <w:r w:rsidRPr="00A82B29">
        <w:rPr>
          <w:rFonts w:cstheme="majorHAnsi"/>
          <w:u w:val="single"/>
        </w:rPr>
        <w:t>a</w:t>
      </w:r>
      <w:r w:rsidRPr="00A82B29">
        <w:rPr>
          <w:rFonts w:cstheme="majorHAnsi"/>
          <w:sz w:val="16"/>
        </w:rPr>
        <w:t xml:space="preserve"> throwaway </w:t>
      </w:r>
      <w:r w:rsidRPr="00A82B29">
        <w:rPr>
          <w:rFonts w:cstheme="majorHAnsi"/>
          <w:u w:val="single"/>
        </w:rPr>
        <w:t>wormhole</w:t>
      </w:r>
      <w:r w:rsidRPr="00A82B29">
        <w:rPr>
          <w:rFonts w:cstheme="majorHAnsi"/>
          <w:sz w:val="16"/>
        </w:rPr>
        <w:t xml:space="preserve"> that takes us </w:t>
      </w:r>
      <w:r w:rsidRPr="00A82B29">
        <w:rPr>
          <w:rFonts w:cstheme="majorHAnsi"/>
          <w:u w:val="single"/>
        </w:rPr>
        <w:t>to another community</w:t>
      </w:r>
      <w:r w:rsidRPr="00A82B29">
        <w:rPr>
          <w:rFonts w:cstheme="majorHAnsi"/>
          <w:sz w:val="16"/>
        </w:rPr>
        <w:t xml:space="preserve">. </w:t>
      </w:r>
      <w:r w:rsidRPr="00A82B29">
        <w:rPr>
          <w:rFonts w:cstheme="majorHAnsi"/>
          <w:u w:val="single"/>
        </w:rPr>
        <w:t>But communities must be built before they are found</w:t>
      </w:r>
      <w:r w:rsidRPr="00A82B29">
        <w:rPr>
          <w:rFonts w:cstheme="majorHAnsi"/>
          <w:sz w:val="16"/>
        </w:rPr>
        <w:t xml:space="preserve">. Poetry can only build a community if it is exchanged, and exchangeability lies at the very etymological root of the word literature, of letters shared among friends. Perhaps it is Berardi’s own semiotization that has led to his alienated view of poetry; it is ironic that he considers Google to be an evil algorithmic plot driven by semio-capitalism even when his name registers more than two million search results. </w:t>
      </w:r>
      <w:r w:rsidRPr="00A82B29">
        <w:rPr>
          <w:rFonts w:cstheme="majorHAnsi"/>
          <w:highlight w:val="green"/>
          <w:u w:val="single"/>
        </w:rPr>
        <w:t>The</w:t>
      </w:r>
      <w:r w:rsidRPr="00A82B29">
        <w:rPr>
          <w:rFonts w:cstheme="majorHAnsi"/>
          <w:u w:val="single"/>
        </w:rPr>
        <w:t xml:space="preserve"> </w:t>
      </w:r>
      <w:r w:rsidRPr="00A82B29">
        <w:rPr>
          <w:rFonts w:cstheme="majorHAnsi"/>
          <w:highlight w:val="green"/>
          <w:u w:val="single"/>
        </w:rPr>
        <w:t>mistakes</w:t>
      </w:r>
      <w:r w:rsidRPr="00A82B29">
        <w:rPr>
          <w:rFonts w:cstheme="majorHAnsi"/>
          <w:sz w:val="16"/>
        </w:rPr>
        <w:t xml:space="preserve"> of The Uprising </w:t>
      </w:r>
      <w:r w:rsidRPr="00A82B29">
        <w:rPr>
          <w:rFonts w:cstheme="majorHAnsi"/>
          <w:highlight w:val="green"/>
          <w:u w:val="single"/>
        </w:rPr>
        <w:t>speak to a</w:t>
      </w:r>
      <w:r w:rsidRPr="00A82B29">
        <w:rPr>
          <w:rFonts w:cstheme="majorHAnsi"/>
          <w:u w:val="single"/>
        </w:rPr>
        <w:t xml:space="preserve"> much </w:t>
      </w:r>
      <w:r w:rsidRPr="00A82B29">
        <w:rPr>
          <w:rFonts w:cstheme="majorHAnsi"/>
          <w:highlight w:val="green"/>
          <w:u w:val="single"/>
        </w:rPr>
        <w:t>larger crisis</w:t>
      </w:r>
      <w:r w:rsidRPr="00A82B29">
        <w:rPr>
          <w:rFonts w:cstheme="majorHAnsi"/>
          <w:u w:val="single"/>
        </w:rPr>
        <w:t xml:space="preserve"> with</w:t>
      </w:r>
      <w:r w:rsidRPr="00A82B29">
        <w:rPr>
          <w:rFonts w:cstheme="majorHAnsi"/>
          <w:highlight w:val="green"/>
          <w:u w:val="single"/>
        </w:rPr>
        <w:t>in</w:t>
      </w:r>
      <w:r w:rsidRPr="00A82B29">
        <w:rPr>
          <w:rFonts w:cstheme="majorHAnsi"/>
          <w:sz w:val="16"/>
        </w:rPr>
        <w:t xml:space="preserve"> the evolution of </w:t>
      </w:r>
      <w:r w:rsidRPr="00A82B29">
        <w:rPr>
          <w:rFonts w:cstheme="majorHAnsi"/>
          <w:highlight w:val="green"/>
          <w:u w:val="single"/>
        </w:rPr>
        <w:t>theory</w:t>
      </w:r>
      <w:r w:rsidRPr="00A82B29">
        <w:rPr>
          <w:rFonts w:cstheme="majorHAnsi"/>
          <w:sz w:val="16"/>
        </w:rPr>
        <w:t xml:space="preserve"> in general. In fact, if </w:t>
      </w:r>
      <w:r w:rsidRPr="00A82B29">
        <w:rPr>
          <w:rFonts w:cstheme="majorHAnsi"/>
          <w:u w:val="single"/>
        </w:rPr>
        <w:t>contemporary finance is analogous to</w:t>
      </w:r>
      <w:r w:rsidRPr="00A82B29">
        <w:rPr>
          <w:rFonts w:cstheme="majorHAnsi"/>
          <w:sz w:val="16"/>
        </w:rPr>
        <w:t xml:space="preserve"> something in </w:t>
      </w:r>
      <w:r w:rsidRPr="00A82B29">
        <w:rPr>
          <w:rFonts w:cstheme="majorHAnsi"/>
          <w:u w:val="single"/>
        </w:rPr>
        <w:t>literature</w:t>
      </w:r>
      <w:r w:rsidRPr="00A82B29">
        <w:rPr>
          <w:rFonts w:cstheme="majorHAnsi"/>
          <w:sz w:val="16"/>
        </w:rPr>
        <w:t xml:space="preserve">, it isn’t symbolist poetry but </w:t>
      </w:r>
      <w:r w:rsidRPr="00A82B29">
        <w:rPr>
          <w:rFonts w:cstheme="majorHAnsi"/>
          <w:highlight w:val="green"/>
          <w:u w:val="single"/>
        </w:rPr>
        <w:t>theory itself</w:t>
      </w:r>
      <w:r w:rsidRPr="00A82B29">
        <w:rPr>
          <w:rFonts w:cstheme="majorHAnsi"/>
          <w:sz w:val="16"/>
          <w:highlight w:val="green"/>
        </w:rPr>
        <w:t>.</w:t>
      </w:r>
      <w:r w:rsidRPr="00A82B29">
        <w:rPr>
          <w:rFonts w:cstheme="majorHAnsi"/>
          <w:sz w:val="16"/>
        </w:rPr>
        <w:t xml:space="preserve"> Denationalized, </w:t>
      </w:r>
      <w:r w:rsidRPr="00A82B29">
        <w:rPr>
          <w:rFonts w:cstheme="majorHAnsi"/>
          <w:u w:val="single"/>
        </w:rPr>
        <w:t xml:space="preserve">decontextualized, </w:t>
      </w:r>
      <w:r w:rsidRPr="00A82B29">
        <w:rPr>
          <w:rFonts w:cstheme="majorHAnsi"/>
          <w:highlight w:val="green"/>
          <w:u w:val="single"/>
        </w:rPr>
        <w:t>divorced from its origins</w:t>
      </w:r>
      <w:r w:rsidRPr="00A82B29">
        <w:rPr>
          <w:rFonts w:cstheme="majorHAnsi"/>
          <w:sz w:val="16"/>
        </w:rPr>
        <w:t xml:space="preserve"> in philosophy and criticism, </w:t>
      </w:r>
      <w:r w:rsidRPr="00A82B29">
        <w:rPr>
          <w:rFonts w:cstheme="majorHAnsi"/>
          <w:u w:val="single"/>
        </w:rPr>
        <w:t xml:space="preserve">theory has assumed totally </w:t>
      </w:r>
      <w:r w:rsidRPr="00A82B29">
        <w:rPr>
          <w:rFonts w:cstheme="majorHAnsi"/>
          <w:b/>
          <w:u w:val="single"/>
        </w:rPr>
        <w:t>deregulated positions</w:t>
      </w:r>
      <w:r w:rsidRPr="00A82B29">
        <w:rPr>
          <w:rFonts w:cstheme="majorHAnsi"/>
          <w:u w:val="single"/>
        </w:rPr>
        <w:t xml:space="preserve"> on</w:t>
      </w:r>
      <w:r w:rsidRPr="00A82B29">
        <w:rPr>
          <w:rFonts w:cstheme="majorHAnsi"/>
          <w:sz w:val="16"/>
        </w:rPr>
        <w:t xml:space="preserve"> everything from literature to </w:t>
      </w:r>
      <w:r w:rsidRPr="00A82B29">
        <w:rPr>
          <w:rFonts w:cstheme="majorHAnsi"/>
          <w:u w:val="single"/>
        </w:rPr>
        <w:t>politics</w:t>
      </w:r>
      <w:r w:rsidRPr="00A82B29">
        <w:rPr>
          <w:rFonts w:cstheme="majorHAnsi"/>
          <w:sz w:val="16"/>
        </w:rPr>
        <w:t xml:space="preserve"> and beyond. </w:t>
      </w:r>
      <w:r w:rsidRPr="00A82B29">
        <w:rPr>
          <w:rFonts w:cstheme="majorHAnsi"/>
          <w:u w:val="single"/>
        </w:rPr>
        <w:t>With its uncountable speculations and tightly commoditized, catchworded language,</w:t>
      </w:r>
      <w:r w:rsidRPr="00A82B29">
        <w:rPr>
          <w:rFonts w:cstheme="majorHAnsi"/>
          <w:sz w:val="16"/>
        </w:rPr>
        <w:t xml:space="preserve"> </w:t>
      </w:r>
      <w:r w:rsidRPr="00A82B29">
        <w:rPr>
          <w:rFonts w:cstheme="majorHAnsi"/>
          <w:u w:val="single"/>
        </w:rPr>
        <w:t xml:space="preserve">theory has become the </w:t>
      </w:r>
      <w:r w:rsidRPr="00A82B29">
        <w:rPr>
          <w:rFonts w:cstheme="majorHAnsi"/>
          <w:b/>
          <w:u w:val="single"/>
        </w:rPr>
        <w:t>swaps market of thought</w:t>
      </w:r>
      <w:r w:rsidRPr="00A82B29">
        <w:rPr>
          <w:rFonts w:cstheme="majorHAnsi"/>
          <w:b/>
        </w:rPr>
        <w:t xml:space="preserve">.  </w:t>
      </w:r>
      <w:r w:rsidRPr="00A82B29">
        <w:rPr>
          <w:rFonts w:cstheme="majorHAnsi"/>
          <w:sz w:val="16"/>
        </w:rPr>
        <w:t xml:space="preserve">There is another disturbing undertone to The Uprising, one that has spread like a secret since the burst of the dot-com bubble at the turn of the decade. Berardi makes it clear that </w:t>
      </w:r>
      <w:r w:rsidRPr="00A82B29">
        <w:rPr>
          <w:rFonts w:cstheme="majorHAnsi"/>
          <w:highlight w:val="green"/>
          <w:u w:val="single"/>
        </w:rPr>
        <w:t>semio-capitalism rests on</w:t>
      </w:r>
      <w:r w:rsidRPr="00A82B29">
        <w:rPr>
          <w:rFonts w:cstheme="majorHAnsi"/>
          <w:sz w:val="16"/>
        </w:rPr>
        <w:t xml:space="preserve"> a foundation of </w:t>
      </w:r>
      <w:r w:rsidRPr="00A82B29">
        <w:rPr>
          <w:rFonts w:cstheme="majorHAnsi"/>
          <w:highlight w:val="green"/>
          <w:u w:val="single"/>
        </w:rPr>
        <w:t>digital exchange</w:t>
      </w:r>
      <w:r w:rsidRPr="00A82B29">
        <w:rPr>
          <w:rFonts w:cstheme="majorHAnsi"/>
          <w:sz w:val="16"/>
        </w:rPr>
        <w:t xml:space="preserve">, and anyone who reads contemporary theory knows that </w:t>
      </w:r>
      <w:r w:rsidRPr="00A82B29">
        <w:rPr>
          <w:rFonts w:cstheme="majorHAnsi"/>
          <w:highlight w:val="green"/>
          <w:u w:val="single"/>
        </w:rPr>
        <w:t>the digital has become the bogeyman</w:t>
      </w:r>
      <w:r w:rsidRPr="00A82B29">
        <w:rPr>
          <w:rFonts w:cstheme="majorHAnsi"/>
          <w:sz w:val="16"/>
        </w:rPr>
        <w:t xml:space="preserve"> that lurks behind capitalism. In the case of Berardi’s book, the digital is a screen-word for two ideas in particular. First, </w:t>
      </w:r>
      <w:r w:rsidRPr="00A82B29">
        <w:rPr>
          <w:rFonts w:cstheme="majorHAnsi"/>
          <w:u w:val="single"/>
        </w:rPr>
        <w:t>it represents the loss of</w:t>
      </w:r>
      <w:r w:rsidRPr="00A82B29">
        <w:rPr>
          <w:rFonts w:cstheme="majorHAnsi"/>
          <w:sz w:val="16"/>
        </w:rPr>
        <w:t xml:space="preserve"> “indexicality,” or the </w:t>
      </w:r>
      <w:r w:rsidRPr="00A82B29">
        <w:rPr>
          <w:rFonts w:cstheme="majorHAnsi"/>
          <w:u w:val="single"/>
        </w:rPr>
        <w:t>material connection between a sign and the world.</w:t>
      </w:r>
      <w:r w:rsidRPr="00A82B29">
        <w:rPr>
          <w:rFonts w:cstheme="majorHAnsi"/>
          <w:sz w:val="16"/>
        </w:rPr>
        <w:t xml:space="preserve"> To distinguish indexicality from referentiality, we might use the example of a photograph. Once upon a time a photograph was an object that, by way of a chemical process, inscribed some real, material event onto film or some other light-sensitive chunk of matter. Now in the era of the digital image, we have lost indexicality. We are free to manipulate images ad nauseum or to invent them from scratch. The result is a loss of truth-value; where we once had to rely on the material world, we now live in an automated world, alienated from matter and the body. </w:t>
      </w:r>
      <w:r w:rsidRPr="00A82B29">
        <w:rPr>
          <w:rFonts w:cstheme="majorHAnsi"/>
          <w:u w:val="single"/>
        </w:rPr>
        <w:t xml:space="preserve">This veiled accusation of automatism should be seen for what it is: </w:t>
      </w:r>
      <w:r w:rsidRPr="00A82B29">
        <w:rPr>
          <w:rFonts w:cstheme="majorHAnsi"/>
          <w:b/>
          <w:u w:val="single"/>
        </w:rPr>
        <w:t>a generational accusation of autism</w:t>
      </w:r>
      <w:r w:rsidRPr="00A82B29">
        <w:rPr>
          <w:rFonts w:cstheme="majorHAnsi"/>
          <w:sz w:val="16"/>
        </w:rPr>
        <w:t xml:space="preserve">. </w:t>
      </w:r>
      <w:r w:rsidRPr="00A82B29">
        <w:rPr>
          <w:rFonts w:cstheme="majorHAnsi"/>
          <w:highlight w:val="green"/>
          <w:u w:val="single"/>
        </w:rPr>
        <w:t>The “precarious” youth of semio-capitalism</w:t>
      </w:r>
      <w:r w:rsidRPr="00A82B29">
        <w:rPr>
          <w:rFonts w:cstheme="majorHAnsi"/>
          <w:sz w:val="16"/>
          <w:highlight w:val="green"/>
        </w:rPr>
        <w:t>,</w:t>
      </w:r>
      <w:r w:rsidRPr="00A82B29">
        <w:rPr>
          <w:rFonts w:cstheme="majorHAnsi"/>
          <w:sz w:val="16"/>
        </w:rPr>
        <w:t xml:space="preserve"> victimized by global finance, </w:t>
      </w:r>
      <w:r w:rsidRPr="00A82B29">
        <w:rPr>
          <w:rFonts w:cstheme="majorHAnsi"/>
          <w:highlight w:val="green"/>
          <w:u w:val="single"/>
        </w:rPr>
        <w:t>are incapable of delivering</w:t>
      </w:r>
      <w:r w:rsidRPr="00A82B29">
        <w:rPr>
          <w:rFonts w:cstheme="majorHAnsi"/>
          <w:sz w:val="16"/>
          <w:highlight w:val="green"/>
        </w:rPr>
        <w:t xml:space="preserve"> </w:t>
      </w:r>
      <w:r w:rsidRPr="00A82B29">
        <w:rPr>
          <w:rFonts w:cstheme="majorHAnsi"/>
          <w:highlight w:val="green"/>
          <w:u w:val="single"/>
        </w:rPr>
        <w:t>themselves from the</w:t>
      </w:r>
      <w:r w:rsidRPr="00A82B29">
        <w:rPr>
          <w:rFonts w:cstheme="majorHAnsi"/>
          <w:sz w:val="16"/>
        </w:rPr>
        <w:t xml:space="preserve"> unreal </w:t>
      </w:r>
      <w:r w:rsidRPr="00A82B29">
        <w:rPr>
          <w:rFonts w:cstheme="majorHAnsi"/>
          <w:highlight w:val="green"/>
          <w:u w:val="single"/>
        </w:rPr>
        <w:t>chains of digital culture</w:t>
      </w:r>
      <w:r w:rsidRPr="00A82B29">
        <w:rPr>
          <w:rFonts w:cstheme="majorHAnsi"/>
          <w:sz w:val="16"/>
          <w:highlight w:val="green"/>
        </w:rPr>
        <w:t xml:space="preserve">. </w:t>
      </w:r>
      <w:r w:rsidRPr="00A82B29">
        <w:rPr>
          <w:rFonts w:cstheme="majorHAnsi"/>
          <w:highlight w:val="green"/>
          <w:u w:val="single"/>
        </w:rPr>
        <w:t>They</w:t>
      </w:r>
      <w:r w:rsidRPr="00A82B29">
        <w:rPr>
          <w:rFonts w:cstheme="majorHAnsi"/>
          <w:u w:val="single"/>
        </w:rPr>
        <w:t xml:space="preserve"> </w:t>
      </w:r>
      <w:r w:rsidRPr="00A82B29">
        <w:rPr>
          <w:rFonts w:cstheme="majorHAnsi"/>
          <w:highlight w:val="green"/>
          <w:u w:val="single"/>
        </w:rPr>
        <w:t>are</w:t>
      </w:r>
      <w:r w:rsidRPr="00A82B29">
        <w:rPr>
          <w:rFonts w:cstheme="majorHAnsi"/>
          <w:sz w:val="16"/>
        </w:rPr>
        <w:t xml:space="preserve"> plainly </w:t>
      </w:r>
      <w:r w:rsidRPr="00A82B29">
        <w:rPr>
          <w:rFonts w:cstheme="majorHAnsi"/>
          <w:highlight w:val="green"/>
          <w:u w:val="single"/>
        </w:rPr>
        <w:t>divorced from</w:t>
      </w:r>
      <w:r w:rsidRPr="00A82B29">
        <w:rPr>
          <w:rFonts w:cstheme="majorHAnsi"/>
          <w:sz w:val="16"/>
        </w:rPr>
        <w:t xml:space="preserve"> the material </w:t>
      </w:r>
      <w:r w:rsidRPr="00A82B29">
        <w:rPr>
          <w:rFonts w:cstheme="majorHAnsi"/>
          <w:u w:val="single"/>
        </w:rPr>
        <w:t>truth of the word and</w:t>
      </w:r>
      <w:r w:rsidRPr="00A82B29">
        <w:rPr>
          <w:rFonts w:cstheme="majorHAnsi"/>
          <w:sz w:val="16"/>
        </w:rPr>
        <w:t xml:space="preserve"> </w:t>
      </w:r>
      <w:r w:rsidRPr="00A82B29">
        <w:rPr>
          <w:rFonts w:cstheme="majorHAnsi"/>
          <w:b/>
          <w:highlight w:val="green"/>
          <w:u w:val="single"/>
        </w:rPr>
        <w:t>the world</w:t>
      </w:r>
      <w:r w:rsidRPr="00A82B29">
        <w:rPr>
          <w:rFonts w:cstheme="majorHAnsi"/>
          <w:u w:val="single"/>
        </w:rPr>
        <w:t>.</w:t>
      </w:r>
      <w:r w:rsidRPr="00A82B29">
        <w:rPr>
          <w:rFonts w:cstheme="majorHAnsi"/>
          <w:sz w:val="16"/>
        </w:rPr>
        <w:t xml:space="preserve"> This generational disdain is the second idea the digital covers up in contemporary theory, though Berardi hardly hides his: In 1977 the American anthropologist Rose Khon Goldsen, in The Show and Tell Machine, wrote the following words: “We are breeding a new generation of human beings who will learn more words from a machine than from their mothers.” That generation is here. The connective generation entering the social scene today fully suffers the pathogenic and disempathetic effects of the automation of the word. </w:t>
      </w:r>
      <w:r w:rsidRPr="00A82B29">
        <w:rPr>
          <w:rFonts w:cstheme="majorHAnsi"/>
          <w:u w:val="single"/>
        </w:rPr>
        <w:t xml:space="preserve">Yet </w:t>
      </w:r>
      <w:r w:rsidRPr="00A82B29">
        <w:rPr>
          <w:rFonts w:cstheme="majorHAnsi"/>
          <w:highlight w:val="green"/>
          <w:u w:val="single"/>
        </w:rPr>
        <w:t>the</w:t>
      </w:r>
      <w:r w:rsidRPr="00A82B29">
        <w:rPr>
          <w:rFonts w:cstheme="majorHAnsi"/>
          <w:sz w:val="16"/>
        </w:rPr>
        <w:t xml:space="preserve"> very </w:t>
      </w:r>
      <w:r w:rsidRPr="00A82B29">
        <w:rPr>
          <w:rFonts w:cstheme="majorHAnsi"/>
          <w:highlight w:val="green"/>
          <w:u w:val="single"/>
        </w:rPr>
        <w:t>distinction</w:t>
      </w:r>
      <w:r w:rsidRPr="00A82B29">
        <w:rPr>
          <w:rFonts w:cstheme="majorHAnsi"/>
          <w:sz w:val="16"/>
        </w:rPr>
        <w:t xml:space="preserve"> </w:t>
      </w:r>
      <w:r w:rsidRPr="00A82B29">
        <w:rPr>
          <w:rFonts w:cstheme="majorHAnsi"/>
          <w:u w:val="single"/>
        </w:rPr>
        <w:t xml:space="preserve">between indexicality and referentiality </w:t>
      </w:r>
      <w:r w:rsidRPr="00A82B29">
        <w:rPr>
          <w:rFonts w:cstheme="majorHAnsi"/>
          <w:highlight w:val="green"/>
          <w:u w:val="single"/>
        </w:rPr>
        <w:t>suggests</w:t>
      </w:r>
      <w:r w:rsidRPr="00A82B29">
        <w:rPr>
          <w:rFonts w:cstheme="majorHAnsi"/>
          <w:sz w:val="16"/>
        </w:rPr>
        <w:t xml:space="preserve"> what we should already know, that </w:t>
      </w:r>
      <w:r w:rsidRPr="00A82B29">
        <w:rPr>
          <w:rFonts w:cstheme="majorHAnsi"/>
          <w:u w:val="single"/>
        </w:rPr>
        <w:t xml:space="preserve">Berardi has </w:t>
      </w:r>
      <w:r w:rsidRPr="00A82B29">
        <w:rPr>
          <w:rFonts w:cstheme="majorHAnsi"/>
          <w:highlight w:val="green"/>
          <w:u w:val="single"/>
        </w:rPr>
        <w:t>no faith in the</w:t>
      </w:r>
      <w:r w:rsidRPr="00A82B29">
        <w:rPr>
          <w:rFonts w:cstheme="majorHAnsi"/>
          <w:u w:val="single"/>
        </w:rPr>
        <w:t xml:space="preserve"> material </w:t>
      </w:r>
      <w:r w:rsidRPr="00A82B29">
        <w:rPr>
          <w:rFonts w:cstheme="majorHAnsi"/>
          <w:highlight w:val="green"/>
          <w:u w:val="single"/>
        </w:rPr>
        <w:t>power of language</w:t>
      </w:r>
      <w:r w:rsidRPr="00A82B29">
        <w:rPr>
          <w:rFonts w:cstheme="majorHAnsi"/>
          <w:sz w:val="16"/>
        </w:rPr>
        <w:t xml:space="preserve">. If he did, he would need only one concept. Why else distinguish between the word and the material sign? Maybe </w:t>
      </w:r>
      <w:r w:rsidRPr="00A82B29">
        <w:rPr>
          <w:rFonts w:cstheme="majorHAnsi"/>
          <w:highlight w:val="green"/>
          <w:u w:val="single"/>
        </w:rPr>
        <w:t xml:space="preserve">it is time to </w:t>
      </w:r>
      <w:r w:rsidRPr="00A82B29">
        <w:rPr>
          <w:rFonts w:cstheme="majorHAnsi"/>
          <w:b/>
          <w:highlight w:val="green"/>
          <w:u w:val="single"/>
        </w:rPr>
        <w:t>regulate the theorist’s position</w:t>
      </w:r>
      <w:r w:rsidRPr="00A82B29">
        <w:rPr>
          <w:rFonts w:cstheme="majorHAnsi"/>
          <w:u w:val="single"/>
        </w:rPr>
        <w:t>, t</w:t>
      </w:r>
      <w:r w:rsidRPr="00A82B29">
        <w:rPr>
          <w:rFonts w:cstheme="majorHAnsi"/>
          <w:sz w:val="16"/>
        </w:rPr>
        <w:t xml:space="preserve">he mantra that says we have lost the link between the word and the world. </w:t>
      </w:r>
      <w:r w:rsidRPr="00A82B29">
        <w:rPr>
          <w:rFonts w:cstheme="majorHAnsi"/>
          <w:u w:val="single"/>
        </w:rPr>
        <w:t>We haven’t lost anything in language</w:t>
      </w:r>
      <w:r w:rsidRPr="00A82B29">
        <w:rPr>
          <w:rFonts w:cstheme="majorHAnsi"/>
          <w:sz w:val="16"/>
        </w:rPr>
        <w:t xml:space="preserve">. Rather </w:t>
      </w:r>
      <w:r w:rsidRPr="00A82B29">
        <w:rPr>
          <w:rFonts w:cstheme="majorHAnsi"/>
          <w:u w:val="single"/>
        </w:rPr>
        <w:t>we have experienced an amplification of the same conditions</w:t>
      </w:r>
      <w:r w:rsidRPr="00A82B29">
        <w:rPr>
          <w:rFonts w:cstheme="majorHAnsi"/>
          <w:sz w:val="16"/>
        </w:rPr>
        <w:t xml:space="preserve"> that first brought us “the aesthetic regime of art”: new, democratizing forms of circulation and a breakdown of social hierarchies. If this is true, </w:t>
      </w:r>
      <w:r w:rsidRPr="00A82B29">
        <w:rPr>
          <w:rFonts w:cstheme="majorHAnsi"/>
          <w:u w:val="single"/>
        </w:rPr>
        <w:t>we do not need literature to act as a vanishing mediator</w:t>
      </w:r>
      <w:r w:rsidRPr="00A82B29">
        <w:rPr>
          <w:rFonts w:cstheme="majorHAnsi"/>
          <w:sz w:val="16"/>
        </w:rPr>
        <w:t xml:space="preserve"> that takes us to another world before disappearing. We need words to perform another economic operation: redistribution. At its best, symbolist poetry helped redistribute what was seen and said away from dead metaphors and realist claims to representation. Now, more than ever, Mallarmé and Rimbaud can help us shake the belief in medium more immediate, more liquid, more glowing than words. </w:t>
      </w:r>
    </w:p>
    <w:p w14:paraId="078C8FF8" w14:textId="77777777" w:rsidR="00AB1029" w:rsidRPr="00A82B29" w:rsidRDefault="00AB1029" w:rsidP="00AB1029">
      <w:pPr>
        <w:pStyle w:val="Heading4"/>
        <w:rPr>
          <w:rFonts w:cstheme="majorHAnsi"/>
        </w:rPr>
      </w:pPr>
      <w:r w:rsidRPr="00A82B29">
        <w:rPr>
          <w:rFonts w:cstheme="majorHAnsi"/>
        </w:rPr>
        <w:t xml:space="preserve">Symbiocapitalism is nonsense </w:t>
      </w:r>
    </w:p>
    <w:p w14:paraId="367BD0B8" w14:textId="77777777" w:rsidR="00AB1029" w:rsidRPr="00A82B29" w:rsidRDefault="00AB1029" w:rsidP="00AB1029">
      <w:pPr>
        <w:rPr>
          <w:rFonts w:cstheme="majorHAnsi"/>
          <w:b/>
        </w:rPr>
      </w:pPr>
      <w:r w:rsidRPr="00A82B29">
        <w:rPr>
          <w:rFonts w:cstheme="majorHAnsi"/>
          <w:b/>
        </w:rPr>
        <w:t xml:space="preserve">STURGEON, MFA, 13 </w:t>
      </w:r>
    </w:p>
    <w:p w14:paraId="47030274" w14:textId="77777777" w:rsidR="00AB1029" w:rsidRPr="00A82B29" w:rsidRDefault="00AB1029" w:rsidP="00AB1029">
      <w:pPr>
        <w:rPr>
          <w:rFonts w:cstheme="majorHAnsi"/>
          <w:sz w:val="16"/>
        </w:rPr>
      </w:pPr>
      <w:r w:rsidRPr="00A82B29">
        <w:rPr>
          <w:rFonts w:cstheme="majorHAnsi"/>
          <w:sz w:val="16"/>
        </w:rPr>
        <w:t>(JONATHON KYLE,  On Theory and Finance: Review of Berardi’s "The Uprising" http://theamericanreader.com/on-theory-and-finance-review-of-berardis-the-uprising/)</w:t>
      </w:r>
    </w:p>
    <w:p w14:paraId="5981ED49" w14:textId="77777777" w:rsidR="00AB1029" w:rsidRPr="00A82B29" w:rsidRDefault="00AB1029" w:rsidP="00AB1029">
      <w:pPr>
        <w:rPr>
          <w:rFonts w:cstheme="majorHAnsi"/>
          <w:sz w:val="16"/>
        </w:rPr>
      </w:pPr>
      <w:r w:rsidRPr="00A82B29">
        <w:rPr>
          <w:rFonts w:cstheme="majorHAnsi"/>
          <w:u w:val="single"/>
        </w:rPr>
        <w:t>This is a tidy metaphor</w:t>
      </w:r>
      <w:r w:rsidRPr="00A82B29">
        <w:rPr>
          <w:rFonts w:cstheme="majorHAnsi"/>
          <w:sz w:val="16"/>
        </w:rPr>
        <w:t xml:space="preserve">, but more on that later. </w:t>
      </w:r>
      <w:r w:rsidRPr="00A82B29">
        <w:rPr>
          <w:rFonts w:cstheme="majorHAnsi"/>
          <w:highlight w:val="green"/>
          <w:u w:val="single"/>
        </w:rPr>
        <w:t>The</w:t>
      </w:r>
      <w:r w:rsidRPr="00A82B29">
        <w:rPr>
          <w:rFonts w:cstheme="majorHAnsi"/>
          <w:u w:val="single"/>
        </w:rPr>
        <w:t xml:space="preserve"> first problem with</w:t>
      </w:r>
      <w:r w:rsidRPr="00A82B29">
        <w:rPr>
          <w:rFonts w:cstheme="majorHAnsi"/>
          <w:sz w:val="16"/>
        </w:rPr>
        <w:t xml:space="preserve"> </w:t>
      </w:r>
      <w:r w:rsidRPr="00A82B29">
        <w:rPr>
          <w:rFonts w:cstheme="majorHAnsi"/>
          <w:u w:val="single"/>
        </w:rPr>
        <w:t xml:space="preserve">Berardi’s </w:t>
      </w:r>
      <w:r w:rsidRPr="00A82B29">
        <w:rPr>
          <w:rFonts w:cstheme="majorHAnsi"/>
          <w:highlight w:val="green"/>
          <w:u w:val="single"/>
        </w:rPr>
        <w:t>analogy between poetry and finance</w:t>
      </w:r>
      <w:r w:rsidRPr="00A82B29">
        <w:rPr>
          <w:rFonts w:cstheme="majorHAnsi"/>
          <w:u w:val="single"/>
        </w:rPr>
        <w:t xml:space="preserve"> is that it </w:t>
      </w:r>
      <w:r w:rsidRPr="00A82B29">
        <w:rPr>
          <w:rFonts w:cstheme="majorHAnsi"/>
          <w:highlight w:val="green"/>
          <w:u w:val="single"/>
        </w:rPr>
        <w:t xml:space="preserve">bears </w:t>
      </w:r>
      <w:r w:rsidRPr="00A82B29">
        <w:rPr>
          <w:rFonts w:cstheme="majorHAnsi"/>
          <w:b/>
          <w:highlight w:val="green"/>
          <w:u w:val="single"/>
        </w:rPr>
        <w:t>no relation to the reality of either</w:t>
      </w:r>
      <w:r w:rsidRPr="00A82B29">
        <w:rPr>
          <w:rFonts w:cstheme="majorHAnsi"/>
          <w:sz w:val="16"/>
        </w:rPr>
        <w:t xml:space="preserve">.  Financial </w:t>
      </w:r>
      <w:r w:rsidRPr="00A82B29">
        <w:rPr>
          <w:rFonts w:cstheme="majorHAnsi"/>
          <w:highlight w:val="green"/>
          <w:u w:val="single"/>
        </w:rPr>
        <w:t>deregulation</w:t>
      </w:r>
      <w:r w:rsidRPr="00A82B29">
        <w:rPr>
          <w:rFonts w:cstheme="majorHAnsi"/>
          <w:u w:val="single"/>
        </w:rPr>
        <w:t xml:space="preserve"> was not meant to divorce money from matter</w:t>
      </w:r>
      <w:r w:rsidRPr="00A82B29">
        <w:rPr>
          <w:rFonts w:cstheme="majorHAnsi"/>
          <w:sz w:val="16"/>
        </w:rPr>
        <w:t xml:space="preserve"> or value; </w:t>
      </w:r>
      <w:r w:rsidRPr="00A82B29">
        <w:rPr>
          <w:rFonts w:cstheme="majorHAnsi"/>
          <w:u w:val="single"/>
        </w:rPr>
        <w:t>its purpose was to get government out of the way</w:t>
      </w:r>
      <w:r w:rsidRPr="00A82B29">
        <w:rPr>
          <w:rFonts w:cstheme="majorHAnsi"/>
          <w:sz w:val="16"/>
        </w:rPr>
        <w:t xml:space="preserve"> of finance. </w:t>
      </w:r>
      <w:r w:rsidRPr="00A82B29">
        <w:rPr>
          <w:rFonts w:cstheme="majorHAnsi"/>
          <w:u w:val="single"/>
        </w:rPr>
        <w:t xml:space="preserve">The </w:t>
      </w:r>
      <w:r w:rsidRPr="00A82B29">
        <w:rPr>
          <w:rFonts w:cstheme="majorHAnsi"/>
          <w:highlight w:val="green"/>
          <w:u w:val="single"/>
        </w:rPr>
        <w:t>result</w:t>
      </w:r>
      <w:r w:rsidRPr="00A82B29">
        <w:rPr>
          <w:rFonts w:cstheme="majorHAnsi"/>
          <w:sz w:val="16"/>
        </w:rPr>
        <w:t xml:space="preserve">, we know from no less than two financial crises, </w:t>
      </w:r>
      <w:r w:rsidRPr="00A82B29">
        <w:rPr>
          <w:rFonts w:cstheme="majorHAnsi"/>
          <w:u w:val="single"/>
        </w:rPr>
        <w:t xml:space="preserve">was not the loss of connection between money and matter, it </w:t>
      </w:r>
      <w:r w:rsidRPr="00A82B29">
        <w:rPr>
          <w:rFonts w:cstheme="majorHAnsi"/>
          <w:highlight w:val="green"/>
          <w:u w:val="single"/>
        </w:rPr>
        <w:t>was the wild prolif</w:t>
      </w:r>
      <w:r w:rsidRPr="00A82B29">
        <w:rPr>
          <w:rFonts w:cstheme="majorHAnsi"/>
          <w:u w:val="single"/>
        </w:rPr>
        <w:t xml:space="preserve">eration </w:t>
      </w:r>
      <w:r w:rsidRPr="00A82B29">
        <w:rPr>
          <w:rFonts w:cstheme="majorHAnsi"/>
          <w:highlight w:val="green"/>
          <w:u w:val="single"/>
        </w:rPr>
        <w:t>of connections, of speculative positions taken on anything and everything</w:t>
      </w:r>
      <w:r w:rsidRPr="00A82B29">
        <w:rPr>
          <w:rFonts w:cstheme="majorHAnsi"/>
          <w:sz w:val="16"/>
        </w:rPr>
        <w:t xml:space="preserve">. Or, as a financial regulator once told me, “It isn’t the speculation on ‘nothing’ that keeps me up at night, it’s the gambling on all of the things that matter.” So </w:t>
      </w:r>
      <w:r w:rsidRPr="00A82B29">
        <w:rPr>
          <w:rFonts w:cstheme="majorHAnsi"/>
          <w:highlight w:val="green"/>
          <w:u w:val="single"/>
        </w:rPr>
        <w:t>there was nothing symbolist</w:t>
      </w:r>
      <w:r w:rsidRPr="00A82B29">
        <w:rPr>
          <w:rFonts w:cstheme="majorHAnsi"/>
          <w:u w:val="single"/>
        </w:rPr>
        <w:t xml:space="preserve"> </w:t>
      </w:r>
      <w:r w:rsidRPr="00A82B29">
        <w:rPr>
          <w:rFonts w:cstheme="majorHAnsi"/>
          <w:highlight w:val="green"/>
          <w:u w:val="single"/>
        </w:rPr>
        <w:t>about</w:t>
      </w:r>
      <w:r w:rsidRPr="00A82B29">
        <w:rPr>
          <w:rFonts w:cstheme="majorHAnsi"/>
          <w:u w:val="single"/>
        </w:rPr>
        <w:t xml:space="preserve"> the development of </w:t>
      </w:r>
      <w:r w:rsidRPr="00A82B29">
        <w:rPr>
          <w:rFonts w:cstheme="majorHAnsi"/>
          <w:highlight w:val="green"/>
          <w:u w:val="single"/>
        </w:rPr>
        <w:t>modern finance</w:t>
      </w:r>
      <w:r w:rsidRPr="00A82B29">
        <w:rPr>
          <w:rFonts w:cstheme="majorHAnsi"/>
          <w:sz w:val="16"/>
        </w:rPr>
        <w:t xml:space="preserve">. </w:t>
      </w:r>
      <w:r w:rsidRPr="00A82B29">
        <w:rPr>
          <w:rFonts w:cstheme="majorHAnsi"/>
          <w:u w:val="single"/>
        </w:rPr>
        <w:t>In Berardi’s version</w:t>
      </w:r>
      <w:r w:rsidRPr="00A82B29">
        <w:rPr>
          <w:rFonts w:cstheme="majorHAnsi"/>
          <w:sz w:val="16"/>
        </w:rPr>
        <w:t xml:space="preserve"> of symbolism, </w:t>
      </w:r>
      <w:r w:rsidRPr="00A82B29">
        <w:rPr>
          <w:rFonts w:cstheme="majorHAnsi"/>
          <w:u w:val="single"/>
        </w:rPr>
        <w:t>nothing means anything</w:t>
      </w:r>
      <w:r w:rsidRPr="00A82B29">
        <w:rPr>
          <w:rFonts w:cstheme="majorHAnsi"/>
          <w:sz w:val="16"/>
        </w:rPr>
        <w:t xml:space="preserve">. </w:t>
      </w:r>
      <w:r w:rsidRPr="00A82B29">
        <w:rPr>
          <w:rFonts w:cstheme="majorHAnsi"/>
          <w:u w:val="single"/>
        </w:rPr>
        <w:t>In global finance, every signifier is forced to mean something.</w:t>
      </w:r>
      <w:r w:rsidRPr="00A82B29">
        <w:rPr>
          <w:rFonts w:cstheme="majorHAnsi"/>
          <w:sz w:val="16"/>
        </w:rPr>
        <w:t xml:space="preserve"> Every speculative position is tethered to some good or commodity or service, or some permutation thereof. This is why financial regulators are trying, and failing, to put limits on the number of positions speculators can take on commodities. </w:t>
      </w:r>
      <w:r w:rsidRPr="00A82B29">
        <w:rPr>
          <w:rFonts w:cstheme="majorHAnsi"/>
          <w:u w:val="single"/>
        </w:rPr>
        <w:t>What’s worse, B</w:t>
      </w:r>
      <w:r w:rsidRPr="00A82B29">
        <w:rPr>
          <w:rFonts w:cstheme="majorHAnsi"/>
          <w:highlight w:val="green"/>
          <w:u w:val="single"/>
        </w:rPr>
        <w:t>erardi never identifies the beneficent regulator of symbolist poetry</w:t>
      </w:r>
      <w:r w:rsidRPr="00A82B29">
        <w:rPr>
          <w:rFonts w:cstheme="majorHAnsi"/>
          <w:sz w:val="16"/>
        </w:rPr>
        <w:t xml:space="preserve">, the good guy we need to reinstate in order reverse symbolism and bring meaning back to language. Who was such a regulator in the time of the symbolist poet? Perhaps it was bourgeois morality or the real and violent government censor? Or maybe what we need is general intellect in high-minded agreement, synchronized en masse by Berardi’s poetics? </w:t>
      </w:r>
    </w:p>
    <w:p w14:paraId="2634FAF2" w14:textId="77777777" w:rsidR="00644894" w:rsidRPr="00A82B29" w:rsidRDefault="00644894" w:rsidP="00644894">
      <w:pPr>
        <w:pStyle w:val="Heading4"/>
        <w:rPr>
          <w:rFonts w:cstheme="majorHAnsi"/>
        </w:rPr>
      </w:pPr>
      <w:r w:rsidRPr="00A82B29">
        <w:rPr>
          <w:rFonts w:cstheme="majorHAnsi"/>
        </w:rPr>
        <w:t>Bifo pessimism wrong- causes massive die off</w:t>
      </w:r>
    </w:p>
    <w:p w14:paraId="598BE2B7" w14:textId="77777777" w:rsidR="00644894" w:rsidRPr="00A82B29" w:rsidRDefault="00644894" w:rsidP="00644894">
      <w:pPr>
        <w:rPr>
          <w:rFonts w:cstheme="majorHAnsi"/>
          <w:b/>
        </w:rPr>
      </w:pPr>
      <w:r w:rsidRPr="00A82B29">
        <w:rPr>
          <w:rFonts w:cstheme="majorHAnsi"/>
          <w:b/>
        </w:rPr>
        <w:t>Lear 12</w:t>
      </w:r>
    </w:p>
    <w:p w14:paraId="66856749" w14:textId="77777777" w:rsidR="00644894" w:rsidRPr="00A82B29" w:rsidRDefault="00644894" w:rsidP="00644894">
      <w:pPr>
        <w:rPr>
          <w:rFonts w:cstheme="majorHAnsi"/>
          <w:sz w:val="16"/>
        </w:rPr>
      </w:pPr>
      <w:r w:rsidRPr="00A82B29">
        <w:rPr>
          <w:rFonts w:cstheme="majorHAnsi"/>
          <w:sz w:val="16"/>
        </w:rPr>
        <w:t xml:space="preserve">(Ben, </w:t>
      </w:r>
      <w:hyperlink r:id="rId12" w:history="1">
        <w:r w:rsidRPr="00A82B29">
          <w:rPr>
            <w:rStyle w:val="Hyperlink"/>
            <w:rFonts w:cstheme="majorHAnsi"/>
            <w:sz w:val="16"/>
          </w:rPr>
          <w:t>https://viewpointmag.com/2012/05/18/lifeboat-communism-a-review-of-franco-bifo-berardis-after-the-future/</w:t>
        </w:r>
      </w:hyperlink>
      <w:r w:rsidRPr="00A82B29">
        <w:rPr>
          <w:rFonts w:cstheme="majorHAnsi"/>
          <w:sz w:val="16"/>
        </w:rPr>
        <w:t xml:space="preserve"> 5-18)</w:t>
      </w:r>
    </w:p>
    <w:p w14:paraId="26D84F6F" w14:textId="77777777" w:rsidR="00644894" w:rsidRPr="00A82B29" w:rsidRDefault="00644894" w:rsidP="00644894">
      <w:pPr>
        <w:rPr>
          <w:rFonts w:cstheme="majorHAnsi"/>
          <w:u w:val="single"/>
        </w:rPr>
      </w:pPr>
      <w:r w:rsidRPr="00A82B29">
        <w:rPr>
          <w:rFonts w:cstheme="majorHAnsi"/>
          <w:u w:val="single"/>
        </w:rPr>
        <w:t>What does the end of the future mean for rad</w:t>
      </w:r>
      <w:r w:rsidRPr="00A82B29">
        <w:rPr>
          <w:rFonts w:cstheme="majorHAnsi"/>
          <w:u w:val="single"/>
        </w:rPr>
        <w:softHyphen/>
        <w:t>i</w:t>
      </w:r>
      <w:r w:rsidRPr="00A82B29">
        <w:rPr>
          <w:rFonts w:cstheme="majorHAnsi"/>
          <w:u w:val="single"/>
        </w:rPr>
        <w:softHyphen/>
        <w:t>cal pol</w:t>
      </w:r>
      <w:r w:rsidRPr="00A82B29">
        <w:rPr>
          <w:rFonts w:cstheme="majorHAnsi"/>
          <w:u w:val="single"/>
        </w:rPr>
        <w:softHyphen/>
        <w:t>i</w:t>
      </w:r>
      <w:r w:rsidRPr="00A82B29">
        <w:rPr>
          <w:rFonts w:cstheme="majorHAnsi"/>
          <w:u w:val="single"/>
        </w:rPr>
        <w:softHyphen/>
        <w:t>tics?</w:t>
      </w:r>
      <w:r w:rsidRPr="00A82B29">
        <w:rPr>
          <w:rFonts w:cstheme="majorHAnsi"/>
          <w:sz w:val="16"/>
        </w:rPr>
        <w:t xml:space="preserve"> It is </w:t>
      </w:r>
      <w:r w:rsidRPr="00A82B29">
        <w:rPr>
          <w:rFonts w:cstheme="majorHAnsi"/>
          <w:u w:val="single"/>
        </w:rPr>
        <w:t>at this point</w:t>
      </w:r>
      <w:r w:rsidRPr="00A82B29">
        <w:rPr>
          <w:rFonts w:cstheme="majorHAnsi"/>
          <w:sz w:val="16"/>
        </w:rPr>
        <w:t xml:space="preserve"> that </w:t>
      </w:r>
      <w:r w:rsidRPr="00A82B29">
        <w:rPr>
          <w:rFonts w:cstheme="majorHAnsi"/>
          <w:u w:val="single"/>
        </w:rPr>
        <w:t>Bifo’s argu</w:t>
      </w:r>
      <w:r w:rsidRPr="00A82B29">
        <w:rPr>
          <w:rFonts w:cstheme="majorHAnsi"/>
          <w:u w:val="single"/>
        </w:rPr>
        <w:softHyphen/>
        <w:t>ment becomes prob</w:t>
      </w:r>
      <w:r w:rsidRPr="00A82B29">
        <w:rPr>
          <w:rFonts w:cstheme="majorHAnsi"/>
          <w:u w:val="single"/>
        </w:rPr>
        <w:softHyphen/>
        <w:t>lem</w:t>
      </w:r>
      <w:r w:rsidRPr="00A82B29">
        <w:rPr>
          <w:rFonts w:cstheme="majorHAnsi"/>
          <w:u w:val="single"/>
        </w:rPr>
        <w:softHyphen/>
        <w:t>atic.</w:t>
      </w:r>
      <w:r w:rsidRPr="00A82B29">
        <w:rPr>
          <w:rFonts w:cstheme="majorHAnsi"/>
          <w:sz w:val="16"/>
        </w:rPr>
        <w:t xml:space="preserve"> In an argu</w:t>
      </w:r>
      <w:r w:rsidRPr="00A82B29">
        <w:rPr>
          <w:rFonts w:cstheme="majorHAnsi"/>
          <w:sz w:val="16"/>
        </w:rPr>
        <w:softHyphen/>
        <w:t>ment that inter</w:t>
      </w:r>
      <w:r w:rsidRPr="00A82B29">
        <w:rPr>
          <w:rFonts w:cstheme="majorHAnsi"/>
          <w:sz w:val="16"/>
        </w:rPr>
        <w:softHyphen/>
        <w:t>sects with groups such as Tiqqun, Bifo argues that we must see “Com</w:t>
      </w:r>
      <w:r w:rsidRPr="00A82B29">
        <w:rPr>
          <w:rFonts w:cstheme="majorHAnsi"/>
          <w:sz w:val="16"/>
        </w:rPr>
        <w:softHyphen/>
        <w:t>mu</w:t>
      </w:r>
      <w:r w:rsidRPr="00A82B29">
        <w:rPr>
          <w:rFonts w:cstheme="majorHAnsi"/>
          <w:sz w:val="16"/>
        </w:rPr>
        <w:softHyphen/>
        <w:t>nism as a neces</w:t>
      </w:r>
      <w:r w:rsidRPr="00A82B29">
        <w:rPr>
          <w:rFonts w:cstheme="majorHAnsi"/>
          <w:sz w:val="16"/>
        </w:rPr>
        <w:softHyphen/>
        <w:t>sity in the col</w:t>
      </w:r>
      <w:r w:rsidRPr="00A82B29">
        <w:rPr>
          <w:rFonts w:cstheme="majorHAnsi"/>
          <w:sz w:val="16"/>
        </w:rPr>
        <w:softHyphen/>
        <w:t>lapse of cap</w:t>
      </w:r>
      <w:r w:rsidRPr="00A82B29">
        <w:rPr>
          <w:rFonts w:cstheme="majorHAnsi"/>
          <w:sz w:val="16"/>
        </w:rPr>
        <w:softHyphen/>
        <w:t>i</w:t>
      </w:r>
      <w:r w:rsidRPr="00A82B29">
        <w:rPr>
          <w:rFonts w:cstheme="majorHAnsi"/>
          <w:sz w:val="16"/>
        </w:rPr>
        <w:softHyphen/>
        <w:t>tal.” Dis</w:t>
      </w:r>
      <w:r w:rsidRPr="00A82B29">
        <w:rPr>
          <w:rFonts w:cstheme="majorHAnsi"/>
          <w:sz w:val="16"/>
        </w:rPr>
        <w:softHyphen/>
        <w:t>tant from the vol</w:t>
      </w:r>
      <w:r w:rsidRPr="00A82B29">
        <w:rPr>
          <w:rFonts w:cstheme="majorHAnsi"/>
          <w:sz w:val="16"/>
        </w:rPr>
        <w:softHyphen/>
        <w:t>un</w:t>
      </w:r>
      <w:r w:rsidRPr="00A82B29">
        <w:rPr>
          <w:rFonts w:cstheme="majorHAnsi"/>
          <w:sz w:val="16"/>
        </w:rPr>
        <w:softHyphen/>
        <w:t>tarism of pre</w:t>
      </w:r>
      <w:r w:rsidRPr="00A82B29">
        <w:rPr>
          <w:rFonts w:cstheme="majorHAnsi"/>
          <w:sz w:val="16"/>
        </w:rPr>
        <w:softHyphen/>
        <w:t>vi</w:t>
      </w:r>
      <w:r w:rsidRPr="00A82B29">
        <w:rPr>
          <w:rFonts w:cstheme="majorHAnsi"/>
          <w:sz w:val="16"/>
        </w:rPr>
        <w:softHyphen/>
        <w:t>ous forms of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this “post-growth Com</w:t>
      </w:r>
      <w:r w:rsidRPr="00A82B29">
        <w:rPr>
          <w:rFonts w:cstheme="majorHAnsi"/>
          <w:sz w:val="16"/>
        </w:rPr>
        <w:softHyphen/>
        <w:t>mu</w:t>
      </w:r>
      <w:r w:rsidRPr="00A82B29">
        <w:rPr>
          <w:rFonts w:cstheme="majorHAnsi"/>
          <w:sz w:val="16"/>
        </w:rPr>
        <w:softHyphen/>
        <w:t>nism” will be best under</w:t>
      </w:r>
      <w:r w:rsidRPr="00A82B29">
        <w:rPr>
          <w:rFonts w:cstheme="majorHAnsi"/>
          <w:sz w:val="16"/>
        </w:rPr>
        <w:softHyphen/>
        <w:t>stood as a nec</w:t>
      </w:r>
      <w:r w:rsidRPr="00A82B29">
        <w:rPr>
          <w:rFonts w:cstheme="majorHAnsi"/>
          <w:sz w:val="16"/>
        </w:rPr>
        <w:softHyphen/>
        <w:t>es</w:t>
      </w:r>
      <w:r w:rsidRPr="00A82B29">
        <w:rPr>
          <w:rFonts w:cstheme="majorHAnsi"/>
          <w:sz w:val="16"/>
        </w:rPr>
        <w:softHyphen/>
        <w:t>sary response to capital’s refusal of labour. Cut adrift from the “oppor</w:t>
      </w:r>
      <w:r w:rsidRPr="00A82B29">
        <w:rPr>
          <w:rFonts w:cstheme="majorHAnsi"/>
          <w:sz w:val="16"/>
        </w:rPr>
        <w:softHyphen/>
        <w:t>tu</w:t>
      </w:r>
      <w:r w:rsidRPr="00A82B29">
        <w:rPr>
          <w:rFonts w:cstheme="majorHAnsi"/>
          <w:sz w:val="16"/>
        </w:rPr>
        <w:softHyphen/>
        <w:t>nity” to work, with wel</w:t>
      </w:r>
      <w:r w:rsidRPr="00A82B29">
        <w:rPr>
          <w:rFonts w:cstheme="majorHAnsi"/>
          <w:sz w:val="16"/>
        </w:rPr>
        <w:softHyphen/>
        <w:t>fare sys</w:t>
      </w:r>
      <w:r w:rsidRPr="00A82B29">
        <w:rPr>
          <w:rFonts w:cstheme="majorHAnsi"/>
          <w:sz w:val="16"/>
        </w:rPr>
        <w:softHyphen/>
        <w:t>tems dis</w:t>
      </w:r>
      <w:r w:rsidRPr="00A82B29">
        <w:rPr>
          <w:rFonts w:cstheme="majorHAnsi"/>
          <w:sz w:val="16"/>
        </w:rPr>
        <w:softHyphen/>
        <w:t>man</w:t>
      </w:r>
      <w:r w:rsidRPr="00A82B29">
        <w:rPr>
          <w:rFonts w:cstheme="majorHAnsi"/>
          <w:sz w:val="16"/>
        </w:rPr>
        <w:softHyphen/>
        <w:t>tled, Bifo argues that we will wit</w:t>
      </w:r>
      <w:r w:rsidRPr="00A82B29">
        <w:rPr>
          <w:rFonts w:cstheme="majorHAnsi"/>
          <w:sz w:val="16"/>
        </w:rPr>
        <w:softHyphen/>
        <w:t>ness the pro</w:t>
      </w:r>
      <w:r w:rsidRPr="00A82B29">
        <w:rPr>
          <w:rFonts w:cstheme="majorHAnsi"/>
          <w:sz w:val="16"/>
        </w:rPr>
        <w:softHyphen/>
        <w:t>lif</w:t>
      </w:r>
      <w:r w:rsidRPr="00A82B29">
        <w:rPr>
          <w:rFonts w:cstheme="majorHAnsi"/>
          <w:sz w:val="16"/>
        </w:rPr>
        <w:softHyphen/>
        <w:t>er</w:t>
      </w:r>
      <w:r w:rsidRPr="00A82B29">
        <w:rPr>
          <w:rFonts w:cstheme="majorHAnsi"/>
          <w:sz w:val="16"/>
        </w:rPr>
        <w:softHyphen/>
        <w:t>a</w:t>
      </w:r>
      <w:r w:rsidRPr="00A82B29">
        <w:rPr>
          <w:rFonts w:cstheme="majorHAnsi"/>
          <w:sz w:val="16"/>
        </w:rPr>
        <w:softHyphen/>
        <w:t>tion of zones of auton</w:t>
      </w:r>
      <w:r w:rsidRPr="00A82B29">
        <w:rPr>
          <w:rFonts w:cstheme="majorHAnsi"/>
          <w:sz w:val="16"/>
        </w:rPr>
        <w:softHyphen/>
        <w:t>omy respond</w:t>
      </w:r>
      <w:r w:rsidRPr="00A82B29">
        <w:rPr>
          <w:rFonts w:cstheme="majorHAnsi"/>
          <w:sz w:val="16"/>
        </w:rPr>
        <w:softHyphen/>
        <w:t>ing to the needs of an increas</w:t>
      </w:r>
      <w:r w:rsidRPr="00A82B29">
        <w:rPr>
          <w:rFonts w:cstheme="majorHAnsi"/>
          <w:sz w:val="16"/>
        </w:rPr>
        <w:softHyphen/>
        <w:t>ingly pre</w:t>
      </w:r>
      <w:r w:rsidRPr="00A82B29">
        <w:rPr>
          <w:rFonts w:cstheme="majorHAnsi"/>
          <w:sz w:val="16"/>
        </w:rPr>
        <w:softHyphen/>
        <w:t>car</w:t>
      </w:r>
      <w:r w:rsidRPr="00A82B29">
        <w:rPr>
          <w:rFonts w:cstheme="majorHAnsi"/>
          <w:sz w:val="16"/>
        </w:rPr>
        <w:softHyphen/>
        <w:t>i</w:t>
      </w:r>
      <w:r w:rsidRPr="00A82B29">
        <w:rPr>
          <w:rFonts w:cstheme="majorHAnsi"/>
          <w:sz w:val="16"/>
        </w:rPr>
        <w:softHyphen/>
        <w:t>ous and super</w:t>
      </w:r>
      <w:r w:rsidRPr="00A82B29">
        <w:rPr>
          <w:rFonts w:cstheme="majorHAnsi"/>
          <w:sz w:val="16"/>
        </w:rPr>
        <w:softHyphen/>
        <w:t>flu</w:t>
      </w:r>
      <w:r w:rsidRPr="00A82B29">
        <w:rPr>
          <w:rFonts w:cstheme="majorHAnsi"/>
          <w:sz w:val="16"/>
        </w:rPr>
        <w:softHyphen/>
        <w:t>ous social body.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will emerge from an exo</w:t>
      </w:r>
      <w:r w:rsidRPr="00A82B29">
        <w:rPr>
          <w:rFonts w:cstheme="majorHAnsi"/>
          <w:sz w:val="16"/>
        </w:rPr>
        <w:softHyphen/>
        <w:t>dus, both vol</w:t>
      </w:r>
      <w:r w:rsidRPr="00A82B29">
        <w:rPr>
          <w:rFonts w:cstheme="majorHAnsi"/>
          <w:sz w:val="16"/>
        </w:rPr>
        <w:softHyphen/>
        <w:t>un</w:t>
      </w:r>
      <w:r w:rsidRPr="00A82B29">
        <w:rPr>
          <w:rFonts w:cstheme="majorHAnsi"/>
          <w:sz w:val="16"/>
        </w:rPr>
        <w:softHyphen/>
        <w:t>tary and com</w:t>
      </w:r>
      <w:r w:rsidRPr="00A82B29">
        <w:rPr>
          <w:rFonts w:cstheme="majorHAnsi"/>
          <w:sz w:val="16"/>
        </w:rPr>
        <w:softHyphen/>
        <w:t>pul</w:t>
      </w:r>
      <w:r w:rsidRPr="00A82B29">
        <w:rPr>
          <w:rFonts w:cstheme="majorHAnsi"/>
          <w:sz w:val="16"/>
        </w:rPr>
        <w:softHyphen/>
        <w:t>sory, from a stag</w:t>
      </w:r>
      <w:r w:rsidRPr="00A82B29">
        <w:rPr>
          <w:rFonts w:cstheme="majorHAnsi"/>
          <w:sz w:val="16"/>
        </w:rPr>
        <w:softHyphen/>
        <w:t>nat</w:t>
      </w:r>
      <w:r w:rsidRPr="00A82B29">
        <w:rPr>
          <w:rFonts w:cstheme="majorHAnsi"/>
          <w:sz w:val="16"/>
        </w:rPr>
        <w:softHyphen/>
        <w:t>ing and increas</w:t>
      </w:r>
      <w:r w:rsidRPr="00A82B29">
        <w:rPr>
          <w:rFonts w:cstheme="majorHAnsi"/>
          <w:sz w:val="16"/>
        </w:rPr>
        <w:softHyphen/>
        <w:t>ingly preda</w:t>
      </w:r>
      <w:r w:rsidRPr="00A82B29">
        <w:rPr>
          <w:rFonts w:cstheme="majorHAnsi"/>
          <w:sz w:val="16"/>
        </w:rPr>
        <w:softHyphen/>
        <w:t>tory state-capital nexus. This exo</w:t>
      </w:r>
      <w:r w:rsidRPr="00A82B29">
        <w:rPr>
          <w:rFonts w:cstheme="majorHAnsi"/>
          <w:sz w:val="16"/>
        </w:rPr>
        <w:softHyphen/>
        <w:t>dus is both social, in the devel</w:t>
      </w:r>
      <w:r w:rsidRPr="00A82B29">
        <w:rPr>
          <w:rFonts w:cstheme="majorHAnsi"/>
          <w:sz w:val="16"/>
        </w:rPr>
        <w:softHyphen/>
        <w:t>op</w:t>
      </w:r>
      <w:r w:rsidRPr="00A82B29">
        <w:rPr>
          <w:rFonts w:cstheme="majorHAnsi"/>
          <w:sz w:val="16"/>
        </w:rPr>
        <w:softHyphen/>
        <w:t>ment of an alter</w:t>
      </w:r>
      <w:r w:rsidRPr="00A82B29">
        <w:rPr>
          <w:rFonts w:cstheme="majorHAnsi"/>
          <w:sz w:val="16"/>
        </w:rPr>
        <w:softHyphen/>
        <w:t>na</w:t>
      </w:r>
      <w:r w:rsidRPr="00A82B29">
        <w:rPr>
          <w:rFonts w:cstheme="majorHAnsi"/>
          <w:sz w:val="16"/>
        </w:rPr>
        <w:softHyphen/>
        <w:t>tive infra</w:t>
      </w:r>
      <w:r w:rsidRPr="00A82B29">
        <w:rPr>
          <w:rFonts w:cstheme="majorHAnsi"/>
          <w:sz w:val="16"/>
        </w:rPr>
        <w:softHyphen/>
        <w:t>struc</w:t>
      </w:r>
      <w:r w:rsidRPr="00A82B29">
        <w:rPr>
          <w:rFonts w:cstheme="majorHAnsi"/>
          <w:sz w:val="16"/>
        </w:rPr>
        <w:softHyphen/>
        <w:t>ture, and per</w:t>
      </w:r>
      <w:r w:rsidRPr="00A82B29">
        <w:rPr>
          <w:rFonts w:cstheme="majorHAnsi"/>
          <w:sz w:val="16"/>
        </w:rPr>
        <w:softHyphen/>
        <w:t>sonal, in the with</w:t>
      </w:r>
      <w:r w:rsidRPr="00A82B29">
        <w:rPr>
          <w:rFonts w:cstheme="majorHAnsi"/>
          <w:sz w:val="16"/>
        </w:rPr>
        <w:softHyphen/>
        <w:t>drawal from the hyper-stimulation of the semi</w:t>
      </w:r>
      <w:r w:rsidRPr="00A82B29">
        <w:rPr>
          <w:rFonts w:cstheme="majorHAnsi"/>
          <w:sz w:val="16"/>
        </w:rPr>
        <w:softHyphen/>
        <w:t>otic econ</w:t>
      </w:r>
      <w:r w:rsidRPr="00A82B29">
        <w:rPr>
          <w:rFonts w:cstheme="majorHAnsi"/>
          <w:sz w:val="16"/>
        </w:rPr>
        <w:softHyphen/>
        <w:t>omy. Bifo aban</w:t>
      </w:r>
      <w:r w:rsidRPr="00A82B29">
        <w:rPr>
          <w:rFonts w:cstheme="majorHAnsi"/>
          <w:sz w:val="16"/>
        </w:rPr>
        <w:softHyphen/>
        <w:t>dons hope in col</w:t>
      </w:r>
      <w:r w:rsidRPr="00A82B29">
        <w:rPr>
          <w:rFonts w:cstheme="majorHAnsi"/>
          <w:sz w:val="16"/>
        </w:rPr>
        <w:softHyphen/>
        <w:t>lec</w:t>
      </w:r>
      <w:r w:rsidRPr="00A82B29">
        <w:rPr>
          <w:rFonts w:cstheme="majorHAnsi"/>
          <w:sz w:val="16"/>
        </w:rPr>
        <w:softHyphen/>
        <w:t>tive con</w:t>
      </w:r>
      <w:r w:rsidRPr="00A82B29">
        <w:rPr>
          <w:rFonts w:cstheme="majorHAnsi"/>
          <w:sz w:val="16"/>
        </w:rPr>
        <w:softHyphen/>
        <w:t>tes</w:t>
      </w:r>
      <w:r w:rsidRPr="00A82B29">
        <w:rPr>
          <w:rFonts w:cstheme="majorHAnsi"/>
          <w:sz w:val="16"/>
        </w:rPr>
        <w:softHyphen/>
        <w:t>ta</w:t>
      </w:r>
      <w:r w:rsidRPr="00A82B29">
        <w:rPr>
          <w:rFonts w:cstheme="majorHAnsi"/>
          <w:sz w:val="16"/>
        </w:rPr>
        <w:softHyphen/>
        <w:t xml:space="preserve">tion at the level of the political. </w:t>
      </w:r>
      <w:r w:rsidRPr="00A82B29">
        <w:rPr>
          <w:rFonts w:cstheme="majorHAnsi"/>
          <w:u w:val="single"/>
        </w:rPr>
        <w:t>Bifo’s pol</w:t>
      </w:r>
      <w:r w:rsidRPr="00A82B29">
        <w:rPr>
          <w:rFonts w:cstheme="majorHAnsi"/>
          <w:u w:val="single"/>
        </w:rPr>
        <w:softHyphen/>
        <w:t>i</w:t>
      </w:r>
      <w:r w:rsidRPr="00A82B29">
        <w:rPr>
          <w:rFonts w:cstheme="majorHAnsi"/>
          <w:u w:val="single"/>
        </w:rPr>
        <w:softHyphen/>
        <w:t>tics could be described as a kind of “lifeboat com</w:t>
      </w:r>
      <w:r w:rsidRPr="00A82B29">
        <w:rPr>
          <w:rFonts w:cstheme="majorHAnsi"/>
          <w:u w:val="single"/>
        </w:rPr>
        <w:softHyphen/>
        <w:t>mu</w:t>
      </w:r>
      <w:r w:rsidRPr="00A82B29">
        <w:rPr>
          <w:rFonts w:cstheme="majorHAnsi"/>
          <w:u w:val="single"/>
        </w:rPr>
        <w:softHyphen/>
        <w:t>nism</w:t>
      </w:r>
      <w:r w:rsidRPr="00A82B29">
        <w:rPr>
          <w:rFonts w:cstheme="majorHAnsi"/>
          <w:sz w:val="16"/>
        </w:rPr>
        <w:t xml:space="preserve">.” </w:t>
      </w:r>
      <w:r w:rsidRPr="00A82B29">
        <w:rPr>
          <w:rFonts w:cstheme="majorHAnsi"/>
          <w:u w:val="single"/>
        </w:rPr>
        <w:t>As the cri</w:t>
      </w:r>
      <w:r w:rsidRPr="00A82B29">
        <w:rPr>
          <w:rFonts w:cstheme="majorHAnsi"/>
          <w:u w:val="single"/>
        </w:rPr>
        <w:softHyphen/>
        <w:t>sis rip</w:t>
      </w:r>
      <w:r w:rsidRPr="00A82B29">
        <w:rPr>
          <w:rFonts w:cstheme="majorHAnsi"/>
          <w:u w:val="single"/>
        </w:rPr>
        <w:softHyphen/>
        <w:t>ples</w:t>
      </w:r>
      <w:r w:rsidRPr="00A82B29">
        <w:rPr>
          <w:rFonts w:cstheme="majorHAnsi"/>
          <w:sz w:val="16"/>
        </w:rPr>
        <w:t>, mutates, and deep</w:t>
      </w:r>
      <w:r w:rsidRPr="00A82B29">
        <w:rPr>
          <w:rFonts w:cstheme="majorHAnsi"/>
          <w:sz w:val="16"/>
        </w:rPr>
        <w:softHyphen/>
        <w:t xml:space="preserve">ens, </w:t>
      </w:r>
      <w:r w:rsidRPr="00A82B29">
        <w:rPr>
          <w:rFonts w:cstheme="majorHAnsi"/>
          <w:u w:val="single"/>
        </w:rPr>
        <w:t>Bifo sees</w:t>
      </w:r>
      <w:r w:rsidRPr="00A82B29">
        <w:rPr>
          <w:rFonts w:cstheme="majorHAnsi"/>
          <w:sz w:val="16"/>
        </w:rPr>
        <w:t xml:space="preserve"> the role of </w:t>
      </w:r>
      <w:r w:rsidRPr="00A82B29">
        <w:rPr>
          <w:rFonts w:cstheme="majorHAnsi"/>
          <w:u w:val="single"/>
        </w:rPr>
        <w:t>com</w:t>
      </w:r>
      <w:r w:rsidRPr="00A82B29">
        <w:rPr>
          <w:rFonts w:cstheme="majorHAnsi"/>
          <w:u w:val="single"/>
        </w:rPr>
        <w:softHyphen/>
        <w:t>mu</w:t>
      </w:r>
      <w:r w:rsidRPr="00A82B29">
        <w:rPr>
          <w:rFonts w:cstheme="majorHAnsi"/>
          <w:u w:val="single"/>
        </w:rPr>
        <w:softHyphen/>
        <w:t xml:space="preserve">nism as the </w:t>
      </w:r>
      <w:r w:rsidRPr="00A82B29">
        <w:rPr>
          <w:rFonts w:cstheme="majorHAnsi"/>
          <w:sz w:val="16"/>
        </w:rPr>
        <w:t>cre</w:t>
      </w:r>
      <w:r w:rsidRPr="00A82B29">
        <w:rPr>
          <w:rFonts w:cstheme="majorHAnsi"/>
          <w:sz w:val="16"/>
        </w:rPr>
        <w:softHyphen/>
        <w:t xml:space="preserve">ation of </w:t>
      </w:r>
      <w:r w:rsidRPr="00A82B29">
        <w:rPr>
          <w:rFonts w:cstheme="majorHAnsi"/>
          <w:u w:val="single"/>
        </w:rPr>
        <w:t>spaces of sol</w:t>
      </w:r>
      <w:r w:rsidRPr="00A82B29">
        <w:rPr>
          <w:rFonts w:cstheme="majorHAnsi"/>
          <w:u w:val="single"/>
        </w:rPr>
        <w:softHyphen/>
        <w:t>i</w:t>
      </w:r>
      <w:r w:rsidRPr="00A82B29">
        <w:rPr>
          <w:rFonts w:cstheme="majorHAnsi"/>
          <w:u w:val="single"/>
        </w:rPr>
        <w:softHyphen/>
        <w:t>dar</w:t>
      </w:r>
      <w:r w:rsidRPr="00A82B29">
        <w:rPr>
          <w:rFonts w:cstheme="majorHAnsi"/>
          <w:u w:val="single"/>
        </w:rPr>
        <w:softHyphen/>
        <w:t>ity to blunt the worst effects of the cri</w:t>
      </w:r>
      <w:r w:rsidRPr="00A82B29">
        <w:rPr>
          <w:rFonts w:cstheme="majorHAnsi"/>
          <w:u w:val="single"/>
        </w:rPr>
        <w:softHyphen/>
        <w:t>sis of social repro</w:t>
      </w:r>
      <w:r w:rsidRPr="00A82B29">
        <w:rPr>
          <w:rFonts w:cstheme="majorHAnsi"/>
          <w:u w:val="single"/>
        </w:rPr>
        <w:softHyphen/>
        <w:t>duc</w:t>
      </w:r>
      <w:r w:rsidRPr="00A82B29">
        <w:rPr>
          <w:rFonts w:cstheme="majorHAnsi"/>
          <w:u w:val="single"/>
        </w:rPr>
        <w:softHyphen/>
        <w:t>tion</w:t>
      </w:r>
      <w:r w:rsidRPr="00A82B29">
        <w:rPr>
          <w:rFonts w:cstheme="majorHAnsi"/>
          <w:sz w:val="16"/>
        </w:rPr>
        <w:t xml:space="preserve">. </w:t>
      </w:r>
      <w:r w:rsidRPr="00A82B29">
        <w:rPr>
          <w:rFonts w:cstheme="majorHAnsi"/>
          <w:u w:val="single"/>
        </w:rPr>
        <w:t>Gone is the demand for a bet</w:t>
      </w:r>
      <w:r w:rsidRPr="00A82B29">
        <w:rPr>
          <w:rFonts w:cstheme="majorHAnsi"/>
          <w:u w:val="single"/>
        </w:rPr>
        <w:softHyphen/>
        <w:t>ter world</w:t>
      </w:r>
      <w:r w:rsidRPr="00A82B29">
        <w:rPr>
          <w:rFonts w:cstheme="majorHAnsi"/>
          <w:sz w:val="16"/>
        </w:rPr>
        <w:t xml:space="preserve"> for all, the lib</w:t>
      </w:r>
      <w:r w:rsidRPr="00A82B29">
        <w:rPr>
          <w:rFonts w:cstheme="majorHAnsi"/>
          <w:sz w:val="16"/>
        </w:rPr>
        <w:softHyphen/>
        <w:t>er</w:t>
      </w:r>
      <w:r w:rsidRPr="00A82B29">
        <w:rPr>
          <w:rFonts w:cstheme="majorHAnsi"/>
          <w:sz w:val="16"/>
        </w:rPr>
        <w:softHyphen/>
        <w:t>a</w:t>
      </w:r>
      <w:r w:rsidRPr="00A82B29">
        <w:rPr>
          <w:rFonts w:cstheme="majorHAnsi"/>
          <w:sz w:val="16"/>
        </w:rPr>
        <w:softHyphen/>
        <w:t>tion of our col</w:t>
      </w:r>
      <w:r w:rsidRPr="00A82B29">
        <w:rPr>
          <w:rFonts w:cstheme="majorHAnsi"/>
          <w:sz w:val="16"/>
        </w:rPr>
        <w:softHyphen/>
        <w:t>lec</w:t>
      </w:r>
      <w:r w:rsidRPr="00A82B29">
        <w:rPr>
          <w:rFonts w:cstheme="majorHAnsi"/>
          <w:sz w:val="16"/>
        </w:rPr>
        <w:softHyphen/>
        <w:t>tive social wealth, or the unlock</w:t>
      </w:r>
      <w:r w:rsidRPr="00A82B29">
        <w:rPr>
          <w:rFonts w:cstheme="majorHAnsi"/>
          <w:sz w:val="16"/>
        </w:rPr>
        <w:softHyphen/>
        <w:t>ing of the social poten</w:t>
      </w:r>
      <w:r w:rsidRPr="00A82B29">
        <w:rPr>
          <w:rFonts w:cstheme="majorHAnsi"/>
          <w:sz w:val="16"/>
        </w:rPr>
        <w:softHyphen/>
        <w:t>tials of tech</w:t>
      </w:r>
      <w:r w:rsidRPr="00A82B29">
        <w:rPr>
          <w:rFonts w:cstheme="majorHAnsi"/>
          <w:sz w:val="16"/>
        </w:rPr>
        <w:softHyphen/>
        <w:t>nol</w:t>
      </w:r>
      <w:r w:rsidRPr="00A82B29">
        <w:rPr>
          <w:rFonts w:cstheme="majorHAnsi"/>
          <w:sz w:val="16"/>
        </w:rPr>
        <w:softHyphen/>
        <w:t xml:space="preserve">ogy. Rather, </w:t>
      </w:r>
      <w:r w:rsidRPr="00A82B29">
        <w:rPr>
          <w:rFonts w:cstheme="majorHAnsi"/>
          <w:u w:val="single"/>
        </w:rPr>
        <w:t>Bifo’s pol</w:t>
      </w:r>
      <w:r w:rsidRPr="00A82B29">
        <w:rPr>
          <w:rFonts w:cstheme="majorHAnsi"/>
          <w:u w:val="single"/>
        </w:rPr>
        <w:softHyphen/>
        <w:t>i</w:t>
      </w:r>
      <w:r w:rsidRPr="00A82B29">
        <w:rPr>
          <w:rFonts w:cstheme="majorHAnsi"/>
          <w:u w:val="single"/>
        </w:rPr>
        <w:softHyphen/>
        <w:t>tics are based around insu</w:t>
      </w:r>
      <w:r w:rsidRPr="00A82B29">
        <w:rPr>
          <w:rFonts w:cstheme="majorHAnsi"/>
          <w:u w:val="single"/>
        </w:rPr>
        <w:softHyphen/>
        <w:t>lat</w:t>
      </w:r>
      <w:r w:rsidRPr="00A82B29">
        <w:rPr>
          <w:rFonts w:cstheme="majorHAnsi"/>
          <w:u w:val="single"/>
        </w:rPr>
        <w:softHyphen/>
        <w:t xml:space="preserve">ing a </w:t>
      </w:r>
      <w:r w:rsidRPr="00A82B29">
        <w:rPr>
          <w:rFonts w:cstheme="majorHAnsi"/>
          <w:b/>
          <w:u w:val="single"/>
        </w:rPr>
        <w:t>nec</w:t>
      </w:r>
      <w:r w:rsidRPr="00A82B29">
        <w:rPr>
          <w:rFonts w:cstheme="majorHAnsi"/>
          <w:b/>
          <w:u w:val="single"/>
        </w:rPr>
        <w:softHyphen/>
        <w:t>es</w:t>
      </w:r>
      <w:r w:rsidRPr="00A82B29">
        <w:rPr>
          <w:rFonts w:cstheme="majorHAnsi"/>
          <w:b/>
          <w:u w:val="single"/>
        </w:rPr>
        <w:softHyphen/>
        <w:t>sar</w:t>
      </w:r>
      <w:r w:rsidRPr="00A82B29">
        <w:rPr>
          <w:rFonts w:cstheme="majorHAnsi"/>
          <w:b/>
          <w:u w:val="single"/>
        </w:rPr>
        <w:softHyphen/>
        <w:t>ily small</w:t>
      </w:r>
      <w:r w:rsidRPr="00A82B29">
        <w:rPr>
          <w:rFonts w:cstheme="majorHAnsi"/>
          <w:u w:val="single"/>
        </w:rPr>
        <w:t xml:space="preserve"> por</w:t>
      </w:r>
      <w:r w:rsidRPr="00A82B29">
        <w:rPr>
          <w:rFonts w:cstheme="majorHAnsi"/>
          <w:u w:val="single"/>
        </w:rPr>
        <w:softHyphen/>
        <w:t>tion of soci</w:t>
      </w:r>
      <w:r w:rsidRPr="00A82B29">
        <w:rPr>
          <w:rFonts w:cstheme="majorHAnsi"/>
          <w:u w:val="single"/>
        </w:rPr>
        <w:softHyphen/>
        <w:t>ety from the dic</w:t>
      </w:r>
      <w:r w:rsidRPr="00A82B29">
        <w:rPr>
          <w:rFonts w:cstheme="majorHAnsi"/>
          <w:u w:val="single"/>
        </w:rPr>
        <w:softHyphen/>
        <w:t>tates of cap</w:t>
      </w:r>
      <w:r w:rsidRPr="00A82B29">
        <w:rPr>
          <w:rFonts w:cstheme="majorHAnsi"/>
          <w:u w:val="single"/>
        </w:rPr>
        <w:softHyphen/>
        <w:t>i</w:t>
      </w:r>
      <w:r w:rsidRPr="00A82B29">
        <w:rPr>
          <w:rFonts w:cstheme="majorHAnsi"/>
          <w:u w:val="single"/>
        </w:rPr>
        <w:softHyphen/>
        <w:t>tal</w:t>
      </w:r>
      <w:r w:rsidRPr="00A82B29">
        <w:rPr>
          <w:rFonts w:cstheme="majorHAnsi"/>
          <w:sz w:val="16"/>
        </w:rPr>
        <w:t xml:space="preserve">. </w:t>
      </w:r>
      <w:r w:rsidRPr="00A82B29">
        <w:rPr>
          <w:rFonts w:cstheme="majorHAnsi"/>
          <w:highlight w:val="green"/>
          <w:u w:val="single"/>
        </w:rPr>
        <w:t>By with</w:t>
      </w:r>
      <w:r w:rsidRPr="00A82B29">
        <w:rPr>
          <w:rFonts w:cstheme="majorHAnsi"/>
          <w:highlight w:val="green"/>
          <w:u w:val="single"/>
        </w:rPr>
        <w:softHyphen/>
        <w:t>draw</w:t>
      </w:r>
      <w:r w:rsidRPr="00A82B29">
        <w:rPr>
          <w:rFonts w:cstheme="majorHAnsi"/>
          <w:highlight w:val="green"/>
          <w:u w:val="single"/>
        </w:rPr>
        <w:softHyphen/>
        <w:t>ing from the polit</w:t>
      </w:r>
      <w:r w:rsidRPr="00A82B29">
        <w:rPr>
          <w:rFonts w:cstheme="majorHAnsi"/>
          <w:highlight w:val="green"/>
          <w:u w:val="single"/>
        </w:rPr>
        <w:softHyphen/>
        <w:t>i</w:t>
      </w:r>
      <w:r w:rsidRPr="00A82B29">
        <w:rPr>
          <w:rFonts w:cstheme="majorHAnsi"/>
          <w:highlight w:val="green"/>
          <w:u w:val="single"/>
        </w:rPr>
        <w:softHyphen/>
        <w:t>cal sphere, we accept</w:t>
      </w:r>
      <w:r w:rsidRPr="00A82B29">
        <w:rPr>
          <w:rFonts w:cstheme="majorHAnsi"/>
          <w:u w:val="single"/>
        </w:rPr>
        <w:t xml:space="preserve"> the like</w:t>
      </w:r>
      <w:r w:rsidRPr="00A82B29">
        <w:rPr>
          <w:rFonts w:cstheme="majorHAnsi"/>
          <w:u w:val="single"/>
        </w:rPr>
        <w:softHyphen/>
        <w:t>li</w:t>
      </w:r>
      <w:r w:rsidRPr="00A82B29">
        <w:rPr>
          <w:rFonts w:cstheme="majorHAnsi"/>
          <w:u w:val="single"/>
        </w:rPr>
        <w:softHyphen/>
        <w:t xml:space="preserve">hood of </w:t>
      </w:r>
      <w:r w:rsidRPr="00A82B29">
        <w:rPr>
          <w:rFonts w:cstheme="majorHAnsi"/>
          <w:highlight w:val="green"/>
          <w:u w:val="single"/>
        </w:rPr>
        <w:t>los</w:t>
      </w:r>
      <w:r w:rsidRPr="00A82B29">
        <w:rPr>
          <w:rFonts w:cstheme="majorHAnsi"/>
          <w:highlight w:val="green"/>
          <w:u w:val="single"/>
        </w:rPr>
        <w:softHyphen/>
        <w:t>ing</w:t>
      </w:r>
      <w:r w:rsidRPr="00A82B29">
        <w:rPr>
          <w:rFonts w:cstheme="majorHAnsi"/>
          <w:u w:val="single"/>
        </w:rPr>
        <w:t xml:space="preserve"> the final scraps of the </w:t>
      </w:r>
      <w:r w:rsidRPr="00A82B29">
        <w:rPr>
          <w:rFonts w:cstheme="majorHAnsi"/>
          <w:highlight w:val="green"/>
          <w:u w:val="single"/>
        </w:rPr>
        <w:t>wel</w:t>
      </w:r>
      <w:r w:rsidRPr="00A82B29">
        <w:rPr>
          <w:rFonts w:cstheme="majorHAnsi"/>
          <w:highlight w:val="green"/>
          <w:u w:val="single"/>
        </w:rPr>
        <w:softHyphen/>
        <w:t>fare</w:t>
      </w:r>
      <w:r w:rsidRPr="00A82B29">
        <w:rPr>
          <w:rFonts w:cstheme="majorHAnsi"/>
          <w:u w:val="single"/>
        </w:rPr>
        <w:t xml:space="preserve"> state </w:t>
      </w:r>
      <w:r w:rsidRPr="00A82B29">
        <w:rPr>
          <w:rFonts w:cstheme="majorHAnsi"/>
          <w:highlight w:val="green"/>
          <w:u w:val="single"/>
        </w:rPr>
        <w:t>and</w:t>
      </w:r>
      <w:r w:rsidRPr="00A82B29">
        <w:rPr>
          <w:rFonts w:cstheme="majorHAnsi"/>
          <w:u w:val="single"/>
        </w:rPr>
        <w:t xml:space="preserve"> </w:t>
      </w:r>
      <w:r w:rsidRPr="00A82B29">
        <w:rPr>
          <w:rFonts w:cstheme="majorHAnsi"/>
          <w:b/>
          <w:u w:val="single"/>
        </w:rPr>
        <w:t>con</w:t>
      </w:r>
      <w:r w:rsidRPr="00A82B29">
        <w:rPr>
          <w:rFonts w:cstheme="majorHAnsi"/>
          <w:b/>
          <w:u w:val="single"/>
        </w:rPr>
        <w:softHyphen/>
      </w:r>
      <w:r w:rsidRPr="00A82B29">
        <w:rPr>
          <w:rFonts w:cstheme="majorHAnsi"/>
          <w:b/>
          <w:highlight w:val="green"/>
          <w:u w:val="single"/>
        </w:rPr>
        <w:t>cede</w:t>
      </w:r>
      <w:r w:rsidRPr="00A82B29">
        <w:rPr>
          <w:rFonts w:cstheme="majorHAnsi"/>
          <w:b/>
          <w:u w:val="single"/>
        </w:rPr>
        <w:t xml:space="preserve"> the ter</w:t>
      </w:r>
      <w:r w:rsidRPr="00A82B29">
        <w:rPr>
          <w:rFonts w:cstheme="majorHAnsi"/>
          <w:b/>
          <w:u w:val="single"/>
        </w:rPr>
        <w:softHyphen/>
        <w:t xml:space="preserve">rain of </w:t>
      </w:r>
      <w:r w:rsidRPr="00A82B29">
        <w:rPr>
          <w:rFonts w:cstheme="majorHAnsi"/>
          <w:b/>
          <w:highlight w:val="green"/>
          <w:u w:val="single"/>
        </w:rPr>
        <w:t>the polit</w:t>
      </w:r>
      <w:r w:rsidRPr="00A82B29">
        <w:rPr>
          <w:rFonts w:cstheme="majorHAnsi"/>
          <w:b/>
          <w:highlight w:val="green"/>
          <w:u w:val="single"/>
        </w:rPr>
        <w:softHyphen/>
        <w:t>i</w:t>
      </w:r>
      <w:r w:rsidRPr="00A82B29">
        <w:rPr>
          <w:rFonts w:cstheme="majorHAnsi"/>
          <w:b/>
          <w:highlight w:val="green"/>
          <w:u w:val="single"/>
        </w:rPr>
        <w:softHyphen/>
        <w:t>cal</w:t>
      </w:r>
      <w:r w:rsidRPr="00A82B29">
        <w:rPr>
          <w:rFonts w:cstheme="majorHAnsi"/>
          <w:b/>
          <w:u w:val="single"/>
        </w:rPr>
        <w:t xml:space="preserve"> to zom</w:t>
      </w:r>
      <w:r w:rsidRPr="00A82B29">
        <w:rPr>
          <w:rFonts w:cstheme="majorHAnsi"/>
          <w:b/>
          <w:u w:val="single"/>
        </w:rPr>
        <w:softHyphen/>
        <w:t>bie pol</w:t>
      </w:r>
      <w:r w:rsidRPr="00A82B29">
        <w:rPr>
          <w:rFonts w:cstheme="majorHAnsi"/>
          <w:b/>
          <w:u w:val="single"/>
        </w:rPr>
        <w:softHyphen/>
        <w:t>i</w:t>
      </w:r>
      <w:r w:rsidRPr="00A82B29">
        <w:rPr>
          <w:rFonts w:cstheme="majorHAnsi"/>
          <w:b/>
          <w:u w:val="single"/>
        </w:rPr>
        <w:softHyphen/>
        <w:t>tics and preda</w:t>
      </w:r>
      <w:r w:rsidRPr="00A82B29">
        <w:rPr>
          <w:rFonts w:cstheme="majorHAnsi"/>
          <w:b/>
          <w:u w:val="single"/>
        </w:rPr>
        <w:softHyphen/>
        <w:t>tory cap</w:t>
      </w:r>
      <w:r w:rsidRPr="00A82B29">
        <w:rPr>
          <w:rFonts w:cstheme="majorHAnsi"/>
          <w:b/>
          <w:u w:val="single"/>
        </w:rPr>
        <w:softHyphen/>
        <w:t>i</w:t>
      </w:r>
      <w:r w:rsidRPr="00A82B29">
        <w:rPr>
          <w:rFonts w:cstheme="majorHAnsi"/>
          <w:b/>
          <w:u w:val="single"/>
        </w:rPr>
        <w:softHyphen/>
        <w:t>tal.</w:t>
      </w:r>
      <w:r w:rsidRPr="00A82B29">
        <w:rPr>
          <w:rFonts w:cstheme="majorHAnsi"/>
          <w:b/>
        </w:rPr>
        <w:t xml:space="preserve"> </w:t>
      </w:r>
      <w:r w:rsidRPr="00A82B29">
        <w:rPr>
          <w:rFonts w:cstheme="majorHAnsi"/>
          <w:sz w:val="16"/>
        </w:rPr>
        <w:t>Rather than seek</w:t>
      </w:r>
      <w:r w:rsidRPr="00A82B29">
        <w:rPr>
          <w:rFonts w:cstheme="majorHAnsi"/>
          <w:sz w:val="16"/>
        </w:rPr>
        <w:softHyphen/>
        <w:t>ing new forms of orga</w:t>
      </w:r>
      <w:r w:rsidRPr="00A82B29">
        <w:rPr>
          <w:rFonts w:cstheme="majorHAnsi"/>
          <w:sz w:val="16"/>
        </w:rPr>
        <w:softHyphen/>
        <w:t>ni</w:t>
      </w:r>
      <w:r w:rsidRPr="00A82B29">
        <w:rPr>
          <w:rFonts w:cstheme="majorHAnsi"/>
          <w:sz w:val="16"/>
        </w:rPr>
        <w:softHyphen/>
        <w:t>za</w:t>
      </w:r>
      <w:r w:rsidRPr="00A82B29">
        <w:rPr>
          <w:rFonts w:cstheme="majorHAnsi"/>
          <w:sz w:val="16"/>
        </w:rPr>
        <w:softHyphen/>
        <w:t>tion to re-enter the polit</w:t>
      </w:r>
      <w:r w:rsidRPr="00A82B29">
        <w:rPr>
          <w:rFonts w:cstheme="majorHAnsi"/>
          <w:sz w:val="16"/>
        </w:rPr>
        <w:softHyphen/>
        <w:t>i</w:t>
      </w:r>
      <w:r w:rsidRPr="00A82B29">
        <w:rPr>
          <w:rFonts w:cstheme="majorHAnsi"/>
          <w:sz w:val="16"/>
        </w:rPr>
        <w:softHyphen/>
        <w:t>cal stage, Bifo seems to sug</w:t>
      </w:r>
      <w:r w:rsidRPr="00A82B29">
        <w:rPr>
          <w:rFonts w:cstheme="majorHAnsi"/>
          <w:sz w:val="16"/>
        </w:rPr>
        <w:softHyphen/>
        <w:t>gest that we seek shel</w:t>
      </w:r>
      <w:r w:rsidRPr="00A82B29">
        <w:rPr>
          <w:rFonts w:cstheme="majorHAnsi"/>
          <w:sz w:val="16"/>
        </w:rPr>
        <w:softHyphen/>
        <w:t xml:space="preserve">ter beneath it as best we can. </w:t>
      </w:r>
      <w:r w:rsidRPr="00A82B29">
        <w:rPr>
          <w:rFonts w:cstheme="majorHAnsi"/>
          <w:u w:val="single"/>
        </w:rPr>
        <w:t>This shy</w:t>
      </w:r>
      <w:r w:rsidRPr="00A82B29">
        <w:rPr>
          <w:rFonts w:cstheme="majorHAnsi"/>
          <w:u w:val="single"/>
        </w:rPr>
        <w:softHyphen/>
        <w:t>ing away from the polit</w:t>
      </w:r>
      <w:r w:rsidRPr="00A82B29">
        <w:rPr>
          <w:rFonts w:cstheme="majorHAnsi"/>
          <w:u w:val="single"/>
        </w:rPr>
        <w:softHyphen/>
        <w:t>i</w:t>
      </w:r>
      <w:r w:rsidRPr="00A82B29">
        <w:rPr>
          <w:rFonts w:cstheme="majorHAnsi"/>
          <w:u w:val="single"/>
        </w:rPr>
        <w:softHyphen/>
        <w:t>cal stage is</w:t>
      </w:r>
      <w:r w:rsidRPr="00A82B29">
        <w:rPr>
          <w:rFonts w:cstheme="majorHAnsi"/>
          <w:sz w:val="16"/>
        </w:rPr>
        <w:t xml:space="preserve"> the </w:t>
      </w:r>
      <w:r w:rsidRPr="00A82B29">
        <w:rPr>
          <w:rFonts w:cstheme="majorHAnsi"/>
          <w:u w:val="single"/>
        </w:rPr>
        <w:t>weak</w:t>
      </w:r>
      <w:r w:rsidRPr="00A82B29">
        <w:rPr>
          <w:rFonts w:cstheme="majorHAnsi"/>
          <w:u w:val="single"/>
        </w:rPr>
        <w:softHyphen/>
        <w:t>ness</w:t>
      </w:r>
      <w:r w:rsidRPr="00A82B29">
        <w:rPr>
          <w:rFonts w:cstheme="majorHAnsi"/>
          <w:sz w:val="16"/>
        </w:rPr>
        <w:t xml:space="preserve"> at the heart of the book. </w:t>
      </w:r>
      <w:r w:rsidRPr="00A82B29">
        <w:rPr>
          <w:rFonts w:cstheme="majorHAnsi"/>
          <w:u w:val="single"/>
        </w:rPr>
        <w:t>Recent</w:t>
      </w:r>
      <w:r w:rsidRPr="00A82B29">
        <w:rPr>
          <w:rFonts w:cstheme="majorHAnsi"/>
          <w:sz w:val="16"/>
        </w:rPr>
        <w:t xml:space="preserve"> erup</w:t>
      </w:r>
      <w:r w:rsidRPr="00A82B29">
        <w:rPr>
          <w:rFonts w:cstheme="majorHAnsi"/>
          <w:sz w:val="16"/>
        </w:rPr>
        <w:softHyphen/>
        <w:t xml:space="preserve">tions of </w:t>
      </w:r>
      <w:r w:rsidRPr="00A82B29">
        <w:rPr>
          <w:rFonts w:cstheme="majorHAnsi"/>
          <w:u w:val="single"/>
        </w:rPr>
        <w:t>polit</w:t>
      </w:r>
      <w:r w:rsidRPr="00A82B29">
        <w:rPr>
          <w:rFonts w:cstheme="majorHAnsi"/>
          <w:u w:val="single"/>
        </w:rPr>
        <w:softHyphen/>
        <w:t>i</w:t>
      </w:r>
      <w:r w:rsidRPr="00A82B29">
        <w:rPr>
          <w:rFonts w:cstheme="majorHAnsi"/>
          <w:u w:val="single"/>
        </w:rPr>
        <w:softHyphen/>
        <w:t>cal strug</w:t>
      </w:r>
      <w:r w:rsidRPr="00A82B29">
        <w:rPr>
          <w:rFonts w:cstheme="majorHAnsi"/>
          <w:u w:val="single"/>
        </w:rPr>
        <w:softHyphen/>
        <w:t>gle</w:t>
      </w:r>
      <w:r w:rsidRPr="00A82B29">
        <w:rPr>
          <w:rFonts w:cstheme="majorHAnsi"/>
          <w:sz w:val="16"/>
        </w:rPr>
        <w:t xml:space="preserve"> have cap</w:t>
      </w:r>
      <w:r w:rsidRPr="00A82B29">
        <w:rPr>
          <w:rFonts w:cstheme="majorHAnsi"/>
          <w:sz w:val="16"/>
        </w:rPr>
        <w:softHyphen/>
        <w:t>tured the col</w:t>
      </w:r>
      <w:r w:rsidRPr="00A82B29">
        <w:rPr>
          <w:rFonts w:cstheme="majorHAnsi"/>
          <w:sz w:val="16"/>
        </w:rPr>
        <w:softHyphen/>
        <w:t>lec</w:t>
      </w:r>
      <w:r w:rsidRPr="00A82B29">
        <w:rPr>
          <w:rFonts w:cstheme="majorHAnsi"/>
          <w:sz w:val="16"/>
        </w:rPr>
        <w:softHyphen/>
        <w:t>tive imag</w:t>
      </w:r>
      <w:r w:rsidRPr="00A82B29">
        <w:rPr>
          <w:rFonts w:cstheme="majorHAnsi"/>
          <w:sz w:val="16"/>
        </w:rPr>
        <w:softHyphen/>
        <w:t>i</w:t>
      </w:r>
      <w:r w:rsidRPr="00A82B29">
        <w:rPr>
          <w:rFonts w:cstheme="majorHAnsi"/>
          <w:sz w:val="16"/>
        </w:rPr>
        <w:softHyphen/>
        <w:t>na</w:t>
      </w:r>
      <w:r w:rsidRPr="00A82B29">
        <w:rPr>
          <w:rFonts w:cstheme="majorHAnsi"/>
          <w:sz w:val="16"/>
        </w:rPr>
        <w:softHyphen/>
        <w:t xml:space="preserve">tion because they </w:t>
      </w:r>
      <w:r w:rsidRPr="00A82B29">
        <w:rPr>
          <w:rFonts w:cstheme="majorHAnsi"/>
          <w:u w:val="single"/>
        </w:rPr>
        <w:t>demon</w:t>
      </w:r>
      <w:r w:rsidRPr="00A82B29">
        <w:rPr>
          <w:rFonts w:cstheme="majorHAnsi"/>
          <w:u w:val="single"/>
        </w:rPr>
        <w:softHyphen/>
        <w:t>strate that polit</w:t>
      </w:r>
      <w:r w:rsidRPr="00A82B29">
        <w:rPr>
          <w:rFonts w:cstheme="majorHAnsi"/>
          <w:u w:val="single"/>
        </w:rPr>
        <w:softHyphen/>
        <w:t>i</w:t>
      </w:r>
      <w:r w:rsidRPr="00A82B29">
        <w:rPr>
          <w:rFonts w:cstheme="majorHAnsi"/>
          <w:u w:val="single"/>
        </w:rPr>
        <w:softHyphen/>
        <w:t>cal con</w:t>
      </w:r>
      <w:r w:rsidRPr="00A82B29">
        <w:rPr>
          <w:rFonts w:cstheme="majorHAnsi"/>
          <w:u w:val="single"/>
        </w:rPr>
        <w:softHyphen/>
        <w:t>tes</w:t>
      </w:r>
      <w:r w:rsidRPr="00A82B29">
        <w:rPr>
          <w:rFonts w:cstheme="majorHAnsi"/>
          <w:u w:val="single"/>
        </w:rPr>
        <w:softHyphen/>
        <w:t>ta</w:t>
      </w:r>
      <w:r w:rsidRPr="00A82B29">
        <w:rPr>
          <w:rFonts w:cstheme="majorHAnsi"/>
          <w:u w:val="single"/>
        </w:rPr>
        <w:softHyphen/>
        <w:t xml:space="preserve">tion is </w:t>
      </w:r>
      <w:r w:rsidRPr="00A82B29">
        <w:rPr>
          <w:rFonts w:cstheme="majorHAnsi"/>
          <w:b/>
          <w:u w:val="single"/>
        </w:rPr>
        <w:t>still pos</w:t>
      </w:r>
      <w:r w:rsidRPr="00A82B29">
        <w:rPr>
          <w:rFonts w:cstheme="majorHAnsi"/>
          <w:b/>
          <w:u w:val="single"/>
        </w:rPr>
        <w:softHyphen/>
        <w:t>si</w:t>
      </w:r>
      <w:r w:rsidRPr="00A82B29">
        <w:rPr>
          <w:rFonts w:cstheme="majorHAnsi"/>
          <w:b/>
          <w:u w:val="single"/>
        </w:rPr>
        <w:softHyphen/>
        <w:t>ble today</w:t>
      </w:r>
      <w:r w:rsidRPr="00A82B29">
        <w:rPr>
          <w:rFonts w:cstheme="majorHAnsi"/>
          <w:sz w:val="16"/>
        </w:rPr>
        <w:t xml:space="preserve">, </w:t>
      </w:r>
      <w:r w:rsidRPr="00A82B29">
        <w:rPr>
          <w:rFonts w:cstheme="majorHAnsi"/>
          <w:u w:val="single"/>
        </w:rPr>
        <w:t>in spite of</w:t>
      </w:r>
      <w:r w:rsidRPr="00A82B29">
        <w:rPr>
          <w:rFonts w:cstheme="majorHAnsi"/>
          <w:sz w:val="16"/>
        </w:rPr>
        <w:t xml:space="preserve"> the </w:t>
      </w:r>
      <w:r w:rsidRPr="00A82B29">
        <w:rPr>
          <w:rFonts w:cstheme="majorHAnsi"/>
          <w:u w:val="single"/>
        </w:rPr>
        <w:t>obsta</w:t>
      </w:r>
      <w:r w:rsidRPr="00A82B29">
        <w:rPr>
          <w:rFonts w:cstheme="majorHAnsi"/>
          <w:u w:val="single"/>
        </w:rPr>
        <w:softHyphen/>
        <w:t>cles Bifo</w:t>
      </w:r>
      <w:r w:rsidRPr="00A82B29">
        <w:rPr>
          <w:rFonts w:cstheme="majorHAnsi"/>
          <w:sz w:val="16"/>
        </w:rPr>
        <w:t xml:space="preserve"> has </w:t>
      </w:r>
      <w:r w:rsidRPr="00A82B29">
        <w:rPr>
          <w:rFonts w:cstheme="majorHAnsi"/>
          <w:u w:val="single"/>
        </w:rPr>
        <w:t>described.</w:t>
      </w:r>
      <w:r w:rsidRPr="00A82B29">
        <w:rPr>
          <w:rFonts w:cstheme="majorHAnsi"/>
          <w:sz w:val="16"/>
        </w:rPr>
        <w:t xml:space="preserve"> The Occupy move</w:t>
      </w:r>
      <w:r w:rsidRPr="00A82B29">
        <w:rPr>
          <w:rFonts w:cstheme="majorHAnsi"/>
          <w:sz w:val="16"/>
        </w:rPr>
        <w:softHyphen/>
        <w:t>ment and the upris</w:t>
      </w:r>
      <w:r w:rsidRPr="00A82B29">
        <w:rPr>
          <w:rFonts w:cstheme="majorHAnsi"/>
          <w:sz w:val="16"/>
        </w:rPr>
        <w:softHyphen/>
        <w:t>ings in the Mid</w:t>
      </w:r>
      <w:r w:rsidRPr="00A82B29">
        <w:rPr>
          <w:rFonts w:cstheme="majorHAnsi"/>
          <w:sz w:val="16"/>
        </w:rPr>
        <w:softHyphen/>
        <w:t>dle East and North Africa have res</w:t>
      </w:r>
      <w:r w:rsidRPr="00A82B29">
        <w:rPr>
          <w:rFonts w:cstheme="majorHAnsi"/>
          <w:sz w:val="16"/>
        </w:rPr>
        <w:softHyphen/>
        <w:t>onated with all those who still have hope in col</w:t>
      </w:r>
      <w:r w:rsidRPr="00A82B29">
        <w:rPr>
          <w:rFonts w:cstheme="majorHAnsi"/>
          <w:sz w:val="16"/>
        </w:rPr>
        <w:softHyphen/>
        <w:t>lec</w:t>
      </w:r>
      <w:r w:rsidRPr="00A82B29">
        <w:rPr>
          <w:rFonts w:cstheme="majorHAnsi"/>
          <w:sz w:val="16"/>
        </w:rPr>
        <w:softHyphen/>
        <w:t>tive strug</w:t>
      </w:r>
      <w:r w:rsidRPr="00A82B29">
        <w:rPr>
          <w:rFonts w:cstheme="majorHAnsi"/>
          <w:sz w:val="16"/>
        </w:rPr>
        <w:softHyphen/>
        <w:t>gle. Although these move</w:t>
      </w:r>
      <w:r w:rsidRPr="00A82B29">
        <w:rPr>
          <w:rFonts w:cstheme="majorHAnsi"/>
          <w:sz w:val="16"/>
        </w:rPr>
        <w:softHyphen/>
        <w:t>ments have encoun</w:t>
      </w:r>
      <w:r w:rsidRPr="00A82B29">
        <w:rPr>
          <w:rFonts w:cstheme="majorHAnsi"/>
          <w:sz w:val="16"/>
        </w:rPr>
        <w:softHyphen/>
        <w:t>tered vary</w:t>
      </w:r>
      <w:r w:rsidRPr="00A82B29">
        <w:rPr>
          <w:rFonts w:cstheme="majorHAnsi"/>
          <w:sz w:val="16"/>
        </w:rPr>
        <w:softHyphen/>
        <w:t>ing prob</w:t>
      </w:r>
      <w:r w:rsidRPr="00A82B29">
        <w:rPr>
          <w:rFonts w:cstheme="majorHAnsi"/>
          <w:sz w:val="16"/>
        </w:rPr>
        <w:softHyphen/>
        <w:t>lems, to which we must develop solu</w:t>
      </w:r>
      <w:r w:rsidRPr="00A82B29">
        <w:rPr>
          <w:rFonts w:cstheme="majorHAnsi"/>
          <w:sz w:val="16"/>
        </w:rPr>
        <w:softHyphen/>
        <w:t xml:space="preserve">tions, </w:t>
      </w:r>
      <w:r w:rsidRPr="00A82B29">
        <w:rPr>
          <w:rFonts w:cstheme="majorHAnsi"/>
          <w:u w:val="single"/>
        </w:rPr>
        <w:t>they dis</w:t>
      </w:r>
      <w:r w:rsidRPr="00A82B29">
        <w:rPr>
          <w:rFonts w:cstheme="majorHAnsi"/>
          <w:u w:val="single"/>
        </w:rPr>
        <w:softHyphen/>
        <w:t>pel the idea of an unchange</w:t>
      </w:r>
      <w:r w:rsidRPr="00A82B29">
        <w:rPr>
          <w:rFonts w:cstheme="majorHAnsi"/>
          <w:u w:val="single"/>
        </w:rPr>
        <w:softHyphen/>
        <w:t>able present</w:t>
      </w:r>
      <w:r w:rsidRPr="00A82B29">
        <w:rPr>
          <w:rFonts w:cstheme="majorHAnsi"/>
          <w:sz w:val="16"/>
        </w:rPr>
        <w:t>. The cur</w:t>
      </w:r>
      <w:r w:rsidRPr="00A82B29">
        <w:rPr>
          <w:rFonts w:cstheme="majorHAnsi"/>
          <w:sz w:val="16"/>
        </w:rPr>
        <w:softHyphen/>
        <w:t xml:space="preserve">rent </w:t>
      </w:r>
      <w:r w:rsidRPr="00A82B29">
        <w:rPr>
          <w:rFonts w:cstheme="majorHAnsi"/>
          <w:u w:val="single"/>
        </w:rPr>
        <w:t>block</w:t>
      </w:r>
      <w:r w:rsidRPr="00A82B29">
        <w:rPr>
          <w:rFonts w:cstheme="majorHAnsi"/>
          <w:u w:val="single"/>
        </w:rPr>
        <w:softHyphen/>
        <w:t>ages to suc</w:t>
      </w:r>
      <w:r w:rsidRPr="00A82B29">
        <w:rPr>
          <w:rFonts w:cstheme="majorHAnsi"/>
          <w:u w:val="single"/>
        </w:rPr>
        <w:softHyphen/>
        <w:t>cess</w:t>
      </w:r>
      <w:r w:rsidRPr="00A82B29">
        <w:rPr>
          <w:rFonts w:cstheme="majorHAnsi"/>
          <w:u w:val="single"/>
        </w:rPr>
        <w:softHyphen/>
        <w:t>ful organ</w:t>
      </w:r>
      <w:r w:rsidRPr="00A82B29">
        <w:rPr>
          <w:rFonts w:cstheme="majorHAnsi"/>
          <w:u w:val="single"/>
        </w:rPr>
        <w:softHyphen/>
        <w:t>is</w:t>
      </w:r>
      <w:r w:rsidRPr="00A82B29">
        <w:rPr>
          <w:rFonts w:cstheme="majorHAnsi"/>
          <w:u w:val="single"/>
        </w:rPr>
        <w:softHyphen/>
        <w:t>ing have been shown to be</w:t>
      </w:r>
      <w:r w:rsidRPr="00A82B29">
        <w:rPr>
          <w:rStyle w:val="apple-converted-space"/>
          <w:rFonts w:cstheme="majorHAnsi"/>
          <w:color w:val="000000"/>
          <w:szCs w:val="15"/>
          <w:u w:val="single"/>
        </w:rPr>
        <w:t xml:space="preserve"> </w:t>
      </w:r>
      <w:r w:rsidRPr="00A82B29">
        <w:rPr>
          <w:rStyle w:val="Emphasis"/>
          <w:rFonts w:cstheme="majorHAnsi"/>
        </w:rPr>
        <w:t>strate</w:t>
      </w:r>
      <w:r w:rsidRPr="00A82B29">
        <w:rPr>
          <w:rStyle w:val="Emphasis"/>
          <w:rFonts w:cstheme="majorHAnsi"/>
        </w:rPr>
        <w:softHyphen/>
        <w:t>gic and tac</w:t>
      </w:r>
      <w:r w:rsidRPr="00A82B29">
        <w:rPr>
          <w:rStyle w:val="Emphasis"/>
          <w:rFonts w:cstheme="majorHAnsi"/>
        </w:rPr>
        <w:softHyphen/>
        <w:t>ti</w:t>
      </w:r>
      <w:r w:rsidRPr="00A82B29">
        <w:rPr>
          <w:rStyle w:val="Emphasis"/>
          <w:rFonts w:cstheme="majorHAnsi"/>
        </w:rPr>
        <w:softHyphen/>
        <w:t>cal</w:t>
      </w:r>
      <w:r w:rsidRPr="00A82B29">
        <w:rPr>
          <w:rFonts w:cstheme="majorHAnsi"/>
          <w:u w:val="single"/>
        </w:rPr>
        <w:t>, not ter</w:t>
      </w:r>
      <w:r w:rsidRPr="00A82B29">
        <w:rPr>
          <w:rFonts w:cstheme="majorHAnsi"/>
          <w:u w:val="single"/>
        </w:rPr>
        <w:softHyphen/>
        <w:t>mi</w:t>
      </w:r>
      <w:r w:rsidRPr="00A82B29">
        <w:rPr>
          <w:rFonts w:cstheme="majorHAnsi"/>
          <w:u w:val="single"/>
        </w:rPr>
        <w:softHyphen/>
        <w:t>nal</w:t>
      </w:r>
      <w:r w:rsidRPr="00A82B29">
        <w:rPr>
          <w:rFonts w:cstheme="majorHAnsi"/>
          <w:sz w:val="16"/>
        </w:rPr>
        <w:t xml:space="preserve">. </w:t>
      </w:r>
      <w:r w:rsidRPr="00A82B29">
        <w:rPr>
          <w:rFonts w:cstheme="majorHAnsi"/>
          <w:b/>
          <w:highlight w:val="green"/>
          <w:u w:val="single"/>
        </w:rPr>
        <w:t>Mis</w:t>
      </w:r>
      <w:r w:rsidRPr="00A82B29">
        <w:rPr>
          <w:rFonts w:cstheme="majorHAnsi"/>
          <w:b/>
          <w:highlight w:val="green"/>
          <w:u w:val="single"/>
        </w:rPr>
        <w:softHyphen/>
        <w:t>di</w:t>
      </w:r>
      <w:r w:rsidRPr="00A82B29">
        <w:rPr>
          <w:rFonts w:cstheme="majorHAnsi"/>
          <w:b/>
          <w:highlight w:val="green"/>
          <w:u w:val="single"/>
        </w:rPr>
        <w:softHyphen/>
        <w:t>ag</w:t>
      </w:r>
      <w:r w:rsidRPr="00A82B29">
        <w:rPr>
          <w:rFonts w:cstheme="majorHAnsi"/>
          <w:b/>
          <w:highlight w:val="green"/>
          <w:u w:val="single"/>
        </w:rPr>
        <w:softHyphen/>
        <w:t>nos</w:t>
      </w:r>
      <w:r w:rsidRPr="00A82B29">
        <w:rPr>
          <w:rFonts w:cstheme="majorHAnsi"/>
          <w:b/>
          <w:highlight w:val="green"/>
          <w:u w:val="single"/>
        </w:rPr>
        <w:softHyphen/>
        <w:t>ing</w:t>
      </w:r>
      <w:r w:rsidRPr="00A82B29">
        <w:rPr>
          <w:rFonts w:cstheme="majorHAnsi"/>
          <w:highlight w:val="green"/>
          <w:u w:val="single"/>
        </w:rPr>
        <w:t xml:space="preserve"> the cur</w:t>
      </w:r>
      <w:r w:rsidRPr="00A82B29">
        <w:rPr>
          <w:rFonts w:cstheme="majorHAnsi"/>
          <w:highlight w:val="green"/>
          <w:u w:val="single"/>
        </w:rPr>
        <w:softHyphen/>
        <w:t>rent iner</w:t>
      </w:r>
      <w:r w:rsidRPr="00A82B29">
        <w:rPr>
          <w:rFonts w:cstheme="majorHAnsi"/>
          <w:highlight w:val="green"/>
          <w:u w:val="single"/>
        </w:rPr>
        <w:softHyphen/>
        <w:t>tia of post-political pub</w:t>
      </w:r>
      <w:r w:rsidRPr="00A82B29">
        <w:rPr>
          <w:rFonts w:cstheme="majorHAnsi"/>
          <w:highlight w:val="green"/>
          <w:u w:val="single"/>
        </w:rPr>
        <w:softHyphen/>
        <w:t xml:space="preserve">lic life </w:t>
      </w:r>
      <w:r w:rsidRPr="00A82B29">
        <w:rPr>
          <w:rFonts w:cstheme="majorHAnsi"/>
          <w:b/>
          <w:highlight w:val="green"/>
          <w:u w:val="single"/>
        </w:rPr>
        <w:t>as</w:t>
      </w:r>
      <w:r w:rsidRPr="00A82B29">
        <w:rPr>
          <w:rFonts w:cstheme="majorHAnsi"/>
          <w:sz w:val="16"/>
        </w:rPr>
        <w:t xml:space="preserve"> a </w:t>
      </w:r>
      <w:r w:rsidRPr="00A82B29">
        <w:rPr>
          <w:rFonts w:cstheme="majorHAnsi"/>
          <w:highlight w:val="green"/>
          <w:u w:val="single"/>
        </w:rPr>
        <w:t>ter</w:t>
      </w:r>
      <w:r w:rsidRPr="00A82B29">
        <w:rPr>
          <w:rFonts w:cstheme="majorHAnsi"/>
          <w:highlight w:val="green"/>
          <w:u w:val="single"/>
        </w:rPr>
        <w:softHyphen/>
        <w:t>mi</w:t>
      </w:r>
      <w:r w:rsidRPr="00A82B29">
        <w:rPr>
          <w:rFonts w:cstheme="majorHAnsi"/>
          <w:highlight w:val="green"/>
          <w:u w:val="single"/>
        </w:rPr>
        <w:softHyphen/>
        <w:t>nal</w:t>
      </w:r>
      <w:r w:rsidRPr="00A82B29">
        <w:rPr>
          <w:rFonts w:cstheme="majorHAnsi"/>
          <w:u w:val="single"/>
        </w:rPr>
        <w:t xml:space="preserve"> </w:t>
      </w:r>
      <w:r w:rsidRPr="00A82B29">
        <w:rPr>
          <w:rFonts w:cstheme="majorHAnsi"/>
          <w:sz w:val="16"/>
        </w:rPr>
        <w:t>con</w:t>
      </w:r>
      <w:r w:rsidRPr="00A82B29">
        <w:rPr>
          <w:rFonts w:cstheme="majorHAnsi"/>
          <w:sz w:val="16"/>
        </w:rPr>
        <w:softHyphen/>
        <w:t>di</w:t>
      </w:r>
      <w:r w:rsidRPr="00A82B29">
        <w:rPr>
          <w:rFonts w:cstheme="majorHAnsi"/>
          <w:sz w:val="16"/>
        </w:rPr>
        <w:softHyphen/>
        <w:t xml:space="preserve">tion </w:t>
      </w:r>
      <w:r w:rsidRPr="00A82B29">
        <w:rPr>
          <w:rFonts w:cstheme="majorHAnsi"/>
          <w:highlight w:val="green"/>
          <w:u w:val="single"/>
        </w:rPr>
        <w:t>leads</w:t>
      </w:r>
      <w:r w:rsidRPr="00A82B29">
        <w:rPr>
          <w:rFonts w:cstheme="majorHAnsi"/>
          <w:u w:val="single"/>
        </w:rPr>
        <w:t xml:space="preserve"> the left </w:t>
      </w:r>
      <w:r w:rsidRPr="00A82B29">
        <w:rPr>
          <w:rFonts w:cstheme="majorHAnsi"/>
          <w:highlight w:val="green"/>
          <w:u w:val="single"/>
        </w:rPr>
        <w:t>to</w:t>
      </w:r>
      <w:r w:rsidRPr="00A82B29">
        <w:rPr>
          <w:rFonts w:cstheme="majorHAnsi"/>
          <w:u w:val="single"/>
        </w:rPr>
        <w:t xml:space="preserve">wards </w:t>
      </w:r>
      <w:r w:rsidRPr="00A82B29">
        <w:rPr>
          <w:rFonts w:cstheme="majorHAnsi"/>
          <w:highlight w:val="green"/>
          <w:u w:val="single"/>
        </w:rPr>
        <w:t xml:space="preserve">an </w:t>
      </w:r>
      <w:r w:rsidRPr="00A82B29">
        <w:rPr>
          <w:rFonts w:cstheme="majorHAnsi"/>
          <w:b/>
          <w:highlight w:val="green"/>
          <w:u w:val="single"/>
        </w:rPr>
        <w:t>evac</w:t>
      </w:r>
      <w:r w:rsidRPr="00A82B29">
        <w:rPr>
          <w:rFonts w:cstheme="majorHAnsi"/>
          <w:b/>
          <w:highlight w:val="green"/>
          <w:u w:val="single"/>
        </w:rPr>
        <w:softHyphen/>
        <w:t>u</w:t>
      </w:r>
      <w:r w:rsidRPr="00A82B29">
        <w:rPr>
          <w:rFonts w:cstheme="majorHAnsi"/>
          <w:b/>
          <w:highlight w:val="green"/>
          <w:u w:val="single"/>
        </w:rPr>
        <w:softHyphen/>
        <w:t>a</w:t>
      </w:r>
      <w:r w:rsidRPr="00A82B29">
        <w:rPr>
          <w:rFonts w:cstheme="majorHAnsi"/>
          <w:b/>
          <w:highlight w:val="green"/>
          <w:u w:val="single"/>
        </w:rPr>
        <w:softHyphen/>
        <w:t>tion of the polit</w:t>
      </w:r>
      <w:r w:rsidRPr="00A82B29">
        <w:rPr>
          <w:rFonts w:cstheme="majorHAnsi"/>
          <w:b/>
          <w:highlight w:val="green"/>
          <w:u w:val="single"/>
        </w:rPr>
        <w:softHyphen/>
        <w:t>i</w:t>
      </w:r>
      <w:r w:rsidRPr="00A82B29">
        <w:rPr>
          <w:rFonts w:cstheme="majorHAnsi"/>
          <w:b/>
          <w:highlight w:val="green"/>
          <w:u w:val="single"/>
        </w:rPr>
        <w:softHyphen/>
        <w:t>cal</w:t>
      </w:r>
      <w:r w:rsidRPr="00A82B29">
        <w:rPr>
          <w:rFonts w:cstheme="majorHAnsi"/>
          <w:highlight w:val="green"/>
          <w:u w:val="single"/>
        </w:rPr>
        <w:t>, while we should instead reassert its pri</w:t>
      </w:r>
      <w:r w:rsidRPr="00A82B29">
        <w:rPr>
          <w:rFonts w:cstheme="majorHAnsi"/>
          <w:highlight w:val="green"/>
          <w:u w:val="single"/>
        </w:rPr>
        <w:softHyphen/>
        <w:t>macy</w:t>
      </w:r>
      <w:r w:rsidRPr="00A82B29">
        <w:rPr>
          <w:rFonts w:cstheme="majorHAnsi"/>
          <w:u w:val="single"/>
        </w:rPr>
        <w:t>.</w:t>
      </w:r>
      <w:r w:rsidRPr="00A82B29">
        <w:rPr>
          <w:rFonts w:cstheme="majorHAnsi"/>
          <w:sz w:val="16"/>
        </w:rPr>
        <w:t xml:space="preserve"> </w:t>
      </w:r>
      <w:r w:rsidRPr="00A82B29">
        <w:rPr>
          <w:rFonts w:cstheme="majorHAnsi"/>
          <w:u w:val="single"/>
        </w:rPr>
        <w:t>If we aban</w:t>
      </w:r>
      <w:r w:rsidRPr="00A82B29">
        <w:rPr>
          <w:rFonts w:cstheme="majorHAnsi"/>
          <w:u w:val="single"/>
        </w:rPr>
        <w:softHyphen/>
        <w:t>don</w:t>
      </w:r>
      <w:r w:rsidRPr="00A82B29">
        <w:rPr>
          <w:rFonts w:cstheme="majorHAnsi"/>
          <w:sz w:val="16"/>
        </w:rPr>
        <w:t xml:space="preserve"> any hope of fight</w:t>
      </w:r>
      <w:r w:rsidRPr="00A82B29">
        <w:rPr>
          <w:rFonts w:cstheme="majorHAnsi"/>
          <w:sz w:val="16"/>
        </w:rPr>
        <w:softHyphen/>
        <w:t>ing in, against, and beyond the exist</w:t>
      </w:r>
      <w:r w:rsidRPr="00A82B29">
        <w:rPr>
          <w:rFonts w:cstheme="majorHAnsi"/>
          <w:sz w:val="16"/>
        </w:rPr>
        <w:softHyphen/>
        <w:t>ing archi</w:t>
      </w:r>
      <w:r w:rsidRPr="00A82B29">
        <w:rPr>
          <w:rFonts w:cstheme="majorHAnsi"/>
          <w:sz w:val="16"/>
        </w:rPr>
        <w:softHyphen/>
        <w:t>tec</w:t>
      </w:r>
      <w:r w:rsidRPr="00A82B29">
        <w:rPr>
          <w:rFonts w:cstheme="majorHAnsi"/>
          <w:sz w:val="16"/>
        </w:rPr>
        <w:softHyphen/>
        <w:t>ture of t</w:t>
      </w:r>
      <w:r w:rsidRPr="00A82B29">
        <w:rPr>
          <w:rFonts w:cstheme="majorHAnsi"/>
          <w:u w:val="single"/>
        </w:rPr>
        <w:t>he state and cap</w:t>
      </w:r>
      <w:r w:rsidRPr="00A82B29">
        <w:rPr>
          <w:rFonts w:cstheme="majorHAnsi"/>
          <w:u w:val="single"/>
        </w:rPr>
        <w:softHyphen/>
        <w:t>i</w:t>
      </w:r>
      <w:r w:rsidRPr="00A82B29">
        <w:rPr>
          <w:rFonts w:cstheme="majorHAnsi"/>
          <w:u w:val="single"/>
        </w:rPr>
        <w:softHyphen/>
        <w:t>tal, and instead seek refuge in small com</w:t>
      </w:r>
      <w:r w:rsidRPr="00A82B29">
        <w:rPr>
          <w:rFonts w:cstheme="majorHAnsi"/>
          <w:u w:val="single"/>
        </w:rPr>
        <w:softHyphen/>
        <w:t xml:space="preserve">munes, </w:t>
      </w:r>
      <w:r w:rsidRPr="00A82B29">
        <w:rPr>
          <w:rFonts w:cstheme="majorHAnsi"/>
          <w:sz w:val="16"/>
        </w:rPr>
        <w:t>and go-slow prac</w:t>
      </w:r>
      <w:r w:rsidRPr="00A82B29">
        <w:rPr>
          <w:rFonts w:cstheme="majorHAnsi"/>
          <w:sz w:val="16"/>
        </w:rPr>
        <w:softHyphen/>
        <w:t xml:space="preserve">tices, </w:t>
      </w:r>
      <w:r w:rsidRPr="00A82B29">
        <w:rPr>
          <w:rFonts w:cstheme="majorHAnsi"/>
          <w:highlight w:val="green"/>
          <w:u w:val="single"/>
        </w:rPr>
        <w:t>we aban</w:t>
      </w:r>
      <w:r w:rsidRPr="00A82B29">
        <w:rPr>
          <w:rFonts w:cstheme="majorHAnsi"/>
          <w:highlight w:val="green"/>
          <w:u w:val="single"/>
        </w:rPr>
        <w:softHyphen/>
        <w:t>don all real hope of a</w:t>
      </w:r>
      <w:r w:rsidRPr="00A82B29">
        <w:rPr>
          <w:rFonts w:cstheme="majorHAnsi"/>
          <w:sz w:val="16"/>
        </w:rPr>
        <w:t xml:space="preserve"> gen</w:t>
      </w:r>
      <w:r w:rsidRPr="00A82B29">
        <w:rPr>
          <w:rFonts w:cstheme="majorHAnsi"/>
          <w:sz w:val="16"/>
        </w:rPr>
        <w:softHyphen/>
        <w:t>er</w:t>
      </w:r>
      <w:r w:rsidRPr="00A82B29">
        <w:rPr>
          <w:rFonts w:cstheme="majorHAnsi"/>
          <w:sz w:val="16"/>
        </w:rPr>
        <w:softHyphen/>
        <w:t>al</w:t>
      </w:r>
      <w:r w:rsidRPr="00A82B29">
        <w:rPr>
          <w:rFonts w:cstheme="majorHAnsi"/>
          <w:sz w:val="16"/>
        </w:rPr>
        <w:softHyphen/>
        <w:t>ized, or gen</w:t>
      </w:r>
      <w:r w:rsidRPr="00A82B29">
        <w:rPr>
          <w:rFonts w:cstheme="majorHAnsi"/>
          <w:sz w:val="16"/>
        </w:rPr>
        <w:softHyphen/>
        <w:t>er</w:t>
      </w:r>
      <w:r w:rsidRPr="00A82B29">
        <w:rPr>
          <w:rFonts w:cstheme="majorHAnsi"/>
          <w:sz w:val="16"/>
        </w:rPr>
        <w:softHyphen/>
        <w:t>al</w:t>
      </w:r>
      <w:r w:rsidRPr="00A82B29">
        <w:rPr>
          <w:rFonts w:cstheme="majorHAnsi"/>
          <w:sz w:val="16"/>
        </w:rPr>
        <w:softHyphen/>
        <w:t>iz</w:t>
      </w:r>
      <w:r w:rsidRPr="00A82B29">
        <w:rPr>
          <w:rFonts w:cstheme="majorHAnsi"/>
          <w:sz w:val="16"/>
        </w:rPr>
        <w:softHyphen/>
        <w:t xml:space="preserve">able, </w:t>
      </w:r>
      <w:r w:rsidRPr="00A82B29">
        <w:rPr>
          <w:rFonts w:cstheme="majorHAnsi"/>
          <w:highlight w:val="green"/>
          <w:u w:val="single"/>
        </w:rPr>
        <w:t>eman</w:t>
      </w:r>
      <w:r w:rsidRPr="00A82B29">
        <w:rPr>
          <w:rFonts w:cstheme="majorHAnsi"/>
          <w:highlight w:val="green"/>
          <w:u w:val="single"/>
        </w:rPr>
        <w:softHyphen/>
        <w:t>ci</w:t>
      </w:r>
      <w:r w:rsidRPr="00A82B29">
        <w:rPr>
          <w:rFonts w:cstheme="majorHAnsi"/>
          <w:highlight w:val="green"/>
          <w:u w:val="single"/>
        </w:rPr>
        <w:softHyphen/>
        <w:t>pa</w:t>
      </w:r>
      <w:r w:rsidRPr="00A82B29">
        <w:rPr>
          <w:rFonts w:cstheme="majorHAnsi"/>
          <w:highlight w:val="green"/>
          <w:u w:val="single"/>
        </w:rPr>
        <w:softHyphen/>
        <w:t>tory pol</w:t>
      </w:r>
      <w:r w:rsidRPr="00A82B29">
        <w:rPr>
          <w:rFonts w:cstheme="majorHAnsi"/>
          <w:highlight w:val="green"/>
          <w:u w:val="single"/>
        </w:rPr>
        <w:softHyphen/>
        <w:t>i</w:t>
      </w:r>
      <w:r w:rsidRPr="00A82B29">
        <w:rPr>
          <w:rFonts w:cstheme="majorHAnsi"/>
          <w:highlight w:val="green"/>
          <w:u w:val="single"/>
        </w:rPr>
        <w:softHyphen/>
        <w:t>tics</w:t>
      </w:r>
      <w:r w:rsidRPr="00A82B29">
        <w:rPr>
          <w:rFonts w:cstheme="majorHAnsi"/>
          <w:sz w:val="16"/>
          <w:highlight w:val="green"/>
        </w:rPr>
        <w:t>.</w:t>
      </w:r>
      <w:r w:rsidRPr="00A82B29">
        <w:rPr>
          <w:rFonts w:cstheme="majorHAnsi"/>
          <w:sz w:val="16"/>
        </w:rPr>
        <w:t xml:space="preserve"> </w:t>
      </w:r>
      <w:r w:rsidRPr="00A82B29">
        <w:rPr>
          <w:rFonts w:cstheme="majorHAnsi"/>
          <w:u w:val="single"/>
        </w:rPr>
        <w:t>Although Bifo’s</w:t>
      </w:r>
      <w:r w:rsidRPr="00A82B29">
        <w:rPr>
          <w:rFonts w:cstheme="majorHAnsi"/>
          <w:sz w:val="16"/>
        </w:rPr>
        <w:t xml:space="preserve"> </w:t>
      </w:r>
      <w:r w:rsidRPr="00A82B29">
        <w:rPr>
          <w:rFonts w:cstheme="majorHAnsi"/>
          <w:u w:val="single"/>
        </w:rPr>
        <w:t>analy</w:t>
      </w:r>
      <w:r w:rsidRPr="00A82B29">
        <w:rPr>
          <w:rFonts w:cstheme="majorHAnsi"/>
          <w:u w:val="single"/>
        </w:rPr>
        <w:softHyphen/>
        <w:t xml:space="preserve">sis </w:t>
      </w:r>
      <w:r w:rsidRPr="00A82B29">
        <w:rPr>
          <w:rFonts w:cstheme="majorHAnsi"/>
          <w:sz w:val="16"/>
        </w:rPr>
        <w:t>of the dif</w:t>
      </w:r>
      <w:r w:rsidRPr="00A82B29">
        <w:rPr>
          <w:rFonts w:cstheme="majorHAnsi"/>
          <w:sz w:val="16"/>
        </w:rPr>
        <w:softHyphen/>
        <w:t>fi</w:t>
      </w:r>
      <w:r w:rsidRPr="00A82B29">
        <w:rPr>
          <w:rFonts w:cstheme="majorHAnsi"/>
          <w:sz w:val="16"/>
        </w:rPr>
        <w:softHyphen/>
        <w:t>cul</w:t>
      </w:r>
      <w:r w:rsidRPr="00A82B29">
        <w:rPr>
          <w:rFonts w:cstheme="majorHAnsi"/>
          <w:sz w:val="16"/>
        </w:rPr>
        <w:softHyphen/>
        <w:t>ties of col</w:t>
      </w:r>
      <w:r w:rsidRPr="00A82B29">
        <w:rPr>
          <w:rFonts w:cstheme="majorHAnsi"/>
          <w:sz w:val="16"/>
        </w:rPr>
        <w:softHyphen/>
        <w:t>lec</w:t>
      </w:r>
      <w:r w:rsidRPr="00A82B29">
        <w:rPr>
          <w:rFonts w:cstheme="majorHAnsi"/>
          <w:sz w:val="16"/>
        </w:rPr>
        <w:softHyphen/>
        <w:t xml:space="preserve">tive action </w:t>
      </w:r>
      <w:r w:rsidRPr="00A82B29">
        <w:rPr>
          <w:rFonts w:cstheme="majorHAnsi"/>
          <w:u w:val="single"/>
        </w:rPr>
        <w:t>res</w:t>
      </w:r>
      <w:r w:rsidRPr="00A82B29">
        <w:rPr>
          <w:rFonts w:cstheme="majorHAnsi"/>
          <w:u w:val="single"/>
        </w:rPr>
        <w:softHyphen/>
        <w:t xml:space="preserve">onates </w:t>
      </w:r>
      <w:r w:rsidRPr="00A82B29">
        <w:rPr>
          <w:rFonts w:cstheme="majorHAnsi"/>
          <w:sz w:val="16"/>
        </w:rPr>
        <w:t>with all of us who have attempted to orga</w:t>
      </w:r>
      <w:r w:rsidRPr="00A82B29">
        <w:rPr>
          <w:rFonts w:cstheme="majorHAnsi"/>
          <w:sz w:val="16"/>
        </w:rPr>
        <w:softHyphen/>
        <w:t>nize strug</w:t>
      </w:r>
      <w:r w:rsidRPr="00A82B29">
        <w:rPr>
          <w:rFonts w:cstheme="majorHAnsi"/>
          <w:sz w:val="16"/>
        </w:rPr>
        <w:softHyphen/>
        <w:t>gles in the past few decades, the pro</w:t>
      </w:r>
      <w:r w:rsidRPr="00A82B29">
        <w:rPr>
          <w:rFonts w:cstheme="majorHAnsi"/>
          <w:sz w:val="16"/>
        </w:rPr>
        <w:softHyphen/>
        <w:t xml:space="preserve">posal for a </w:t>
      </w:r>
      <w:r w:rsidRPr="00A82B29">
        <w:rPr>
          <w:rFonts w:cstheme="majorHAnsi"/>
          <w:b/>
          <w:highlight w:val="green"/>
          <w:u w:val="single"/>
        </w:rPr>
        <w:t>sim</w:t>
      </w:r>
      <w:r w:rsidRPr="00A82B29">
        <w:rPr>
          <w:rFonts w:cstheme="majorHAnsi"/>
          <w:b/>
          <w:highlight w:val="green"/>
          <w:u w:val="single"/>
        </w:rPr>
        <w:softHyphen/>
        <w:t>ple with</w:t>
      </w:r>
      <w:r w:rsidRPr="00A82B29">
        <w:rPr>
          <w:rFonts w:cstheme="majorHAnsi"/>
          <w:b/>
          <w:highlight w:val="green"/>
          <w:u w:val="single"/>
        </w:rPr>
        <w:softHyphen/>
        <w:t>drawal from cap</w:t>
      </w:r>
      <w:r w:rsidRPr="00A82B29">
        <w:rPr>
          <w:rFonts w:cstheme="majorHAnsi"/>
          <w:b/>
          <w:highlight w:val="green"/>
          <w:u w:val="single"/>
        </w:rPr>
        <w:softHyphen/>
        <w:t>i</w:t>
      </w:r>
      <w:r w:rsidRPr="00A82B29">
        <w:rPr>
          <w:rFonts w:cstheme="majorHAnsi"/>
          <w:b/>
          <w:highlight w:val="green"/>
          <w:u w:val="single"/>
        </w:rPr>
        <w:softHyphen/>
        <w:t>tal</w:t>
      </w:r>
      <w:r w:rsidRPr="00A82B29">
        <w:rPr>
          <w:rFonts w:cstheme="majorHAnsi"/>
          <w:b/>
          <w:highlight w:val="green"/>
          <w:u w:val="single"/>
        </w:rPr>
        <w:softHyphen/>
        <w:t>ism is</w:t>
      </w:r>
      <w:r w:rsidRPr="00A82B29">
        <w:rPr>
          <w:rFonts w:cstheme="majorHAnsi"/>
          <w:b/>
          <w:u w:val="single"/>
        </w:rPr>
        <w:t xml:space="preserve"> a </w:t>
      </w:r>
      <w:r w:rsidRPr="00A82B29">
        <w:rPr>
          <w:rFonts w:cstheme="majorHAnsi"/>
          <w:b/>
          <w:highlight w:val="green"/>
          <w:u w:val="single"/>
        </w:rPr>
        <w:t>bleak</w:t>
      </w:r>
      <w:r w:rsidRPr="00A82B29">
        <w:rPr>
          <w:rFonts w:cstheme="majorHAnsi"/>
          <w:b/>
          <w:u w:val="single"/>
        </w:rPr>
        <w:t xml:space="preserve"> pol</w:t>
      </w:r>
      <w:r w:rsidRPr="00A82B29">
        <w:rPr>
          <w:rFonts w:cstheme="majorHAnsi"/>
          <w:b/>
          <w:u w:val="single"/>
        </w:rPr>
        <w:softHyphen/>
        <w:t>i</w:t>
      </w:r>
      <w:r w:rsidRPr="00A82B29">
        <w:rPr>
          <w:rFonts w:cstheme="majorHAnsi"/>
          <w:b/>
          <w:u w:val="single"/>
        </w:rPr>
        <w:softHyphen/>
        <w:t>tics indeed</w:t>
      </w:r>
      <w:r w:rsidRPr="00A82B29">
        <w:rPr>
          <w:rFonts w:cstheme="majorHAnsi"/>
          <w:sz w:val="16"/>
        </w:rPr>
        <w:t xml:space="preserve"> – which, at its most opti</w:t>
      </w:r>
      <w:r w:rsidRPr="00A82B29">
        <w:rPr>
          <w:rFonts w:cstheme="majorHAnsi"/>
          <w:sz w:val="16"/>
        </w:rPr>
        <w:softHyphen/>
        <w:t>mistic, calls for an orderly default by por</w:t>
      </w:r>
      <w:r w:rsidRPr="00A82B29">
        <w:rPr>
          <w:rFonts w:cstheme="majorHAnsi"/>
          <w:sz w:val="16"/>
        </w:rPr>
        <w:softHyphen/>
        <w:t>tions of the pro</w:t>
      </w:r>
      <w:r w:rsidRPr="00A82B29">
        <w:rPr>
          <w:rFonts w:cstheme="majorHAnsi"/>
          <w:sz w:val="16"/>
        </w:rPr>
        <w:softHyphen/>
        <w:t>le</w:t>
      </w:r>
      <w:r w:rsidRPr="00A82B29">
        <w:rPr>
          <w:rFonts w:cstheme="majorHAnsi"/>
          <w:sz w:val="16"/>
        </w:rPr>
        <w:softHyphen/>
        <w:t>tariat. The hori</w:t>
      </w:r>
      <w:r w:rsidRPr="00A82B29">
        <w:rPr>
          <w:rFonts w:cstheme="majorHAnsi"/>
          <w:sz w:val="16"/>
        </w:rPr>
        <w:softHyphen/>
        <w:t>zons of com</w:t>
      </w:r>
      <w:r w:rsidRPr="00A82B29">
        <w:rPr>
          <w:rFonts w:cstheme="majorHAnsi"/>
          <w:sz w:val="16"/>
        </w:rPr>
        <w:softHyphen/>
        <w:t>mu</w:t>
      </w:r>
      <w:r w:rsidRPr="00A82B29">
        <w:rPr>
          <w:rFonts w:cstheme="majorHAnsi"/>
          <w:sz w:val="16"/>
        </w:rPr>
        <w:softHyphen/>
        <w:t>nist pol</w:t>
      </w:r>
      <w:r w:rsidRPr="00A82B29">
        <w:rPr>
          <w:rFonts w:cstheme="majorHAnsi"/>
          <w:sz w:val="16"/>
        </w:rPr>
        <w:softHyphen/>
        <w:t>i</w:t>
      </w:r>
      <w:r w:rsidRPr="00A82B29">
        <w:rPr>
          <w:rFonts w:cstheme="majorHAnsi"/>
          <w:sz w:val="16"/>
        </w:rPr>
        <w:softHyphen/>
        <w:t>tics appear much nar</w:t>
      </w:r>
      <w:r w:rsidRPr="00A82B29">
        <w:rPr>
          <w:rFonts w:cstheme="majorHAnsi"/>
          <w:sz w:val="16"/>
        </w:rPr>
        <w:softHyphen/>
        <w:t>rower when cap</w:t>
      </w:r>
      <w:r w:rsidRPr="00A82B29">
        <w:rPr>
          <w:rFonts w:cstheme="majorHAnsi"/>
          <w:sz w:val="16"/>
        </w:rPr>
        <w:softHyphen/>
        <w:t>i</w:t>
      </w:r>
      <w:r w:rsidRPr="00A82B29">
        <w:rPr>
          <w:rFonts w:cstheme="majorHAnsi"/>
          <w:sz w:val="16"/>
        </w:rPr>
        <w:softHyphen/>
        <w:t>tal</w:t>
      </w:r>
      <w:r w:rsidRPr="00A82B29">
        <w:rPr>
          <w:rFonts w:cstheme="majorHAnsi"/>
          <w:sz w:val="16"/>
        </w:rPr>
        <w:softHyphen/>
        <w:t>ism is no longer seen as the repos</w:t>
      </w:r>
      <w:r w:rsidRPr="00A82B29">
        <w:rPr>
          <w:rFonts w:cstheme="majorHAnsi"/>
          <w:sz w:val="16"/>
        </w:rPr>
        <w:softHyphen/>
        <w:t>i</w:t>
      </w:r>
      <w:r w:rsidRPr="00A82B29">
        <w:rPr>
          <w:rFonts w:cstheme="majorHAnsi"/>
          <w:sz w:val="16"/>
        </w:rPr>
        <w:softHyphen/>
        <w:t>tory of a vast store of social wealth await</w:t>
      </w:r>
      <w:r w:rsidRPr="00A82B29">
        <w:rPr>
          <w:rFonts w:cstheme="majorHAnsi"/>
          <w:sz w:val="16"/>
        </w:rPr>
        <w:softHyphen/>
        <w:t>ing col</w:t>
      </w:r>
      <w:r w:rsidRPr="00A82B29">
        <w:rPr>
          <w:rFonts w:cstheme="majorHAnsi"/>
          <w:sz w:val="16"/>
        </w:rPr>
        <w:softHyphen/>
        <w:t>lec</w:t>
      </w:r>
      <w:r w:rsidRPr="00A82B29">
        <w:rPr>
          <w:rFonts w:cstheme="majorHAnsi"/>
          <w:sz w:val="16"/>
        </w:rPr>
        <w:softHyphen/>
        <w:t>tive redis</w:t>
      </w:r>
      <w:r w:rsidRPr="00A82B29">
        <w:rPr>
          <w:rFonts w:cstheme="majorHAnsi"/>
          <w:sz w:val="16"/>
        </w:rPr>
        <w:softHyphen/>
        <w:t>tri</w:t>
      </w:r>
      <w:r w:rsidRPr="00A82B29">
        <w:rPr>
          <w:rFonts w:cstheme="majorHAnsi"/>
          <w:sz w:val="16"/>
        </w:rPr>
        <w:softHyphen/>
        <w:t>b</w:t>
      </w:r>
      <w:r w:rsidRPr="00A82B29">
        <w:rPr>
          <w:rFonts w:cstheme="majorHAnsi"/>
          <w:sz w:val="16"/>
        </w:rPr>
        <w:softHyphen/>
        <w:t>u</w:t>
      </w:r>
      <w:r w:rsidRPr="00A82B29">
        <w:rPr>
          <w:rFonts w:cstheme="majorHAnsi"/>
          <w:sz w:val="16"/>
        </w:rPr>
        <w:softHyphen/>
        <w:t>tion, but rather rede</w:t>
      </w:r>
      <w:r w:rsidRPr="00A82B29">
        <w:rPr>
          <w:rFonts w:cstheme="majorHAnsi"/>
          <w:sz w:val="16"/>
        </w:rPr>
        <w:softHyphen/>
        <w:t>fined as an unas</w:t>
      </w:r>
      <w:r w:rsidRPr="00A82B29">
        <w:rPr>
          <w:rFonts w:cstheme="majorHAnsi"/>
          <w:sz w:val="16"/>
        </w:rPr>
        <w:softHyphen/>
        <w:t>sail</w:t>
      </w:r>
      <w:r w:rsidRPr="00A82B29">
        <w:rPr>
          <w:rFonts w:cstheme="majorHAnsi"/>
          <w:sz w:val="16"/>
        </w:rPr>
        <w:softHyphen/>
        <w:t>able site of uni</w:t>
      </w:r>
      <w:r w:rsidRPr="00A82B29">
        <w:rPr>
          <w:rFonts w:cstheme="majorHAnsi"/>
          <w:sz w:val="16"/>
        </w:rPr>
        <w:softHyphen/>
        <w:t>ver</w:t>
      </w:r>
      <w:r w:rsidRPr="00A82B29">
        <w:rPr>
          <w:rFonts w:cstheme="majorHAnsi"/>
          <w:sz w:val="16"/>
        </w:rPr>
        <w:softHyphen/>
        <w:t>sal and per</w:t>
      </w:r>
      <w:r w:rsidRPr="00A82B29">
        <w:rPr>
          <w:rFonts w:cstheme="majorHAnsi"/>
          <w:sz w:val="16"/>
        </w:rPr>
        <w:softHyphen/>
        <w:t>ma</w:t>
      </w:r>
      <w:r w:rsidRPr="00A82B29">
        <w:rPr>
          <w:rFonts w:cstheme="majorHAnsi"/>
          <w:sz w:val="16"/>
        </w:rPr>
        <w:softHyphen/>
        <w:t>nent aus</w:t>
      </w:r>
      <w:r w:rsidRPr="00A82B29">
        <w:rPr>
          <w:rFonts w:cstheme="majorHAnsi"/>
          <w:sz w:val="16"/>
        </w:rPr>
        <w:softHyphen/>
        <w:t>ter</w:t>
      </w:r>
      <w:r w:rsidRPr="00A82B29">
        <w:rPr>
          <w:rFonts w:cstheme="majorHAnsi"/>
          <w:sz w:val="16"/>
        </w:rPr>
        <w:softHyphen/>
        <w:t>ity com</w:t>
      </w:r>
      <w:r w:rsidRPr="00A82B29">
        <w:rPr>
          <w:rFonts w:cstheme="majorHAnsi"/>
          <w:sz w:val="16"/>
        </w:rPr>
        <w:softHyphen/>
        <w:t>bined with widen</w:t>
      </w:r>
      <w:r w:rsidRPr="00A82B29">
        <w:rPr>
          <w:rFonts w:cstheme="majorHAnsi"/>
          <w:sz w:val="16"/>
        </w:rPr>
        <w:softHyphen/>
        <w:t xml:space="preserve">ing social redundancy. </w:t>
      </w:r>
      <w:r w:rsidRPr="00A82B29">
        <w:rPr>
          <w:rFonts w:cstheme="majorHAnsi"/>
          <w:u w:val="single"/>
        </w:rPr>
        <w:t>It is hard to imag</w:t>
      </w:r>
      <w:r w:rsidRPr="00A82B29">
        <w:rPr>
          <w:rFonts w:cstheme="majorHAnsi"/>
          <w:u w:val="single"/>
        </w:rPr>
        <w:softHyphen/>
        <w:t>ine a net</w:t>
      </w:r>
      <w:r w:rsidRPr="00A82B29">
        <w:rPr>
          <w:rFonts w:cstheme="majorHAnsi"/>
          <w:u w:val="single"/>
        </w:rPr>
        <w:softHyphen/>
        <w:t>work of self-organized projects and sys</w:t>
      </w:r>
      <w:r w:rsidRPr="00A82B29">
        <w:rPr>
          <w:rFonts w:cstheme="majorHAnsi"/>
          <w:u w:val="single"/>
        </w:rPr>
        <w:softHyphen/>
        <w:t>tems sup</w:t>
      </w:r>
      <w:r w:rsidRPr="00A82B29">
        <w:rPr>
          <w:rFonts w:cstheme="majorHAnsi"/>
          <w:u w:val="single"/>
        </w:rPr>
        <w:softHyphen/>
        <w:t>port</w:t>
      </w:r>
      <w:r w:rsidRPr="00A82B29">
        <w:rPr>
          <w:rFonts w:cstheme="majorHAnsi"/>
          <w:u w:val="single"/>
        </w:rPr>
        <w:softHyphen/>
        <w:t xml:space="preserve">ing the </w:t>
      </w:r>
      <w:r w:rsidRPr="00A82B29">
        <w:rPr>
          <w:rFonts w:cstheme="majorHAnsi"/>
          <w:b/>
          <w:u w:val="single"/>
        </w:rPr>
        <w:t>major</w:t>
      </w:r>
      <w:r w:rsidRPr="00A82B29">
        <w:rPr>
          <w:rFonts w:cstheme="majorHAnsi"/>
          <w:b/>
          <w:u w:val="single"/>
        </w:rPr>
        <w:softHyphen/>
        <w:t>ity of the pop</w:t>
      </w:r>
      <w:r w:rsidRPr="00A82B29">
        <w:rPr>
          <w:rFonts w:cstheme="majorHAnsi"/>
          <w:b/>
          <w:u w:val="single"/>
        </w:rPr>
        <w:softHyphen/>
        <w:t>u</w:t>
      </w:r>
      <w:r w:rsidRPr="00A82B29">
        <w:rPr>
          <w:rFonts w:cstheme="majorHAnsi"/>
          <w:b/>
          <w:u w:val="single"/>
        </w:rPr>
        <w:softHyphen/>
        <w:t>la</w:t>
      </w:r>
      <w:r w:rsidRPr="00A82B29">
        <w:rPr>
          <w:rFonts w:cstheme="majorHAnsi"/>
          <w:b/>
          <w:u w:val="single"/>
        </w:rPr>
        <w:softHyphen/>
        <w:t>tion</w:t>
      </w:r>
      <w:r w:rsidRPr="00A82B29">
        <w:rPr>
          <w:rFonts w:cstheme="majorHAnsi"/>
          <w:sz w:val="16"/>
        </w:rPr>
        <w:t xml:space="preserve"> in the con</w:t>
      </w:r>
      <w:r w:rsidRPr="00A82B29">
        <w:rPr>
          <w:rFonts w:cstheme="majorHAnsi"/>
          <w:sz w:val="16"/>
        </w:rPr>
        <w:softHyphen/>
        <w:t>text of an increas</w:t>
      </w:r>
      <w:r w:rsidRPr="00A82B29">
        <w:rPr>
          <w:rFonts w:cstheme="majorHAnsi"/>
          <w:sz w:val="16"/>
        </w:rPr>
        <w:softHyphen/>
        <w:t>ingly preda</w:t>
      </w:r>
      <w:r w:rsidRPr="00A82B29">
        <w:rPr>
          <w:rFonts w:cstheme="majorHAnsi"/>
          <w:sz w:val="16"/>
        </w:rPr>
        <w:softHyphen/>
        <w:t>tory cap</w:t>
      </w:r>
      <w:r w:rsidRPr="00A82B29">
        <w:rPr>
          <w:rFonts w:cstheme="majorHAnsi"/>
          <w:sz w:val="16"/>
        </w:rPr>
        <w:softHyphen/>
        <w:t>i</w:t>
      </w:r>
      <w:r w:rsidRPr="00A82B29">
        <w:rPr>
          <w:rFonts w:cstheme="majorHAnsi"/>
          <w:sz w:val="16"/>
        </w:rPr>
        <w:softHyphen/>
        <w:t>tal</w:t>
      </w:r>
      <w:r w:rsidRPr="00A82B29">
        <w:rPr>
          <w:rFonts w:cstheme="majorHAnsi"/>
          <w:sz w:val="16"/>
        </w:rPr>
        <w:softHyphen/>
        <w:t>ism. Emerg</w:t>
      </w:r>
      <w:r w:rsidRPr="00A82B29">
        <w:rPr>
          <w:rFonts w:cstheme="majorHAnsi"/>
          <w:sz w:val="16"/>
        </w:rPr>
        <w:softHyphen/>
        <w:t>ing from the and iso</w:t>
      </w:r>
      <w:r w:rsidRPr="00A82B29">
        <w:rPr>
          <w:rFonts w:cstheme="majorHAnsi"/>
          <w:sz w:val="16"/>
        </w:rPr>
        <w:softHyphen/>
        <w:t>lated left</w:t>
      </w:r>
      <w:r w:rsidRPr="00A82B29">
        <w:rPr>
          <w:rFonts w:cstheme="majorHAnsi"/>
          <w:sz w:val="16"/>
        </w:rPr>
        <w:softHyphen/>
        <w:t xml:space="preserve">ist scenes, this </w:t>
      </w:r>
      <w:r w:rsidRPr="00A82B29">
        <w:rPr>
          <w:rFonts w:cstheme="majorHAnsi"/>
          <w:u w:val="single"/>
        </w:rPr>
        <w:t>lifeboat com</w:t>
      </w:r>
      <w:r w:rsidRPr="00A82B29">
        <w:rPr>
          <w:rFonts w:cstheme="majorHAnsi"/>
          <w:u w:val="single"/>
        </w:rPr>
        <w:softHyphen/>
        <w:t>mu</w:t>
      </w:r>
      <w:r w:rsidRPr="00A82B29">
        <w:rPr>
          <w:rFonts w:cstheme="majorHAnsi"/>
          <w:u w:val="single"/>
        </w:rPr>
        <w:softHyphen/>
        <w:t>nism will</w:t>
      </w:r>
      <w:r w:rsidRPr="00A82B29">
        <w:rPr>
          <w:rFonts w:cstheme="majorHAnsi"/>
          <w:sz w:val="16"/>
        </w:rPr>
        <w:t xml:space="preserve"> by its very nature </w:t>
      </w:r>
      <w:r w:rsidRPr="00A82B29">
        <w:rPr>
          <w:rFonts w:cstheme="majorHAnsi"/>
          <w:u w:val="single"/>
        </w:rPr>
        <w:t xml:space="preserve">have a </w:t>
      </w:r>
      <w:r w:rsidRPr="00A82B29">
        <w:rPr>
          <w:rFonts w:cstheme="majorHAnsi"/>
          <w:b/>
          <w:u w:val="single"/>
        </w:rPr>
        <w:t>lim</w:t>
      </w:r>
      <w:r w:rsidRPr="00A82B29">
        <w:rPr>
          <w:rFonts w:cstheme="majorHAnsi"/>
          <w:b/>
          <w:u w:val="single"/>
        </w:rPr>
        <w:softHyphen/>
        <w:t>ited car</w:t>
      </w:r>
      <w:r w:rsidRPr="00A82B29">
        <w:rPr>
          <w:rFonts w:cstheme="majorHAnsi"/>
          <w:b/>
          <w:u w:val="single"/>
        </w:rPr>
        <w:softHyphen/>
        <w:t>ry</w:t>
      </w:r>
      <w:r w:rsidRPr="00A82B29">
        <w:rPr>
          <w:rFonts w:cstheme="majorHAnsi"/>
          <w:b/>
          <w:u w:val="single"/>
        </w:rPr>
        <w:softHyphen/>
        <w:t>ing capac</w:t>
      </w:r>
      <w:r w:rsidRPr="00A82B29">
        <w:rPr>
          <w:rFonts w:cstheme="majorHAnsi"/>
          <w:b/>
          <w:u w:val="single"/>
        </w:rPr>
        <w:softHyphen/>
        <w:t>ity</w:t>
      </w:r>
      <w:r w:rsidRPr="00A82B29">
        <w:rPr>
          <w:rFonts w:cstheme="majorHAnsi"/>
          <w:sz w:val="16"/>
        </w:rPr>
        <w:t xml:space="preserve">, </w:t>
      </w:r>
      <w:r w:rsidRPr="00A82B29">
        <w:rPr>
          <w:rFonts w:cstheme="majorHAnsi"/>
          <w:u w:val="single"/>
        </w:rPr>
        <w:t>as</w:t>
      </w:r>
      <w:r w:rsidRPr="00A82B29">
        <w:rPr>
          <w:rFonts w:cstheme="majorHAnsi"/>
          <w:sz w:val="16"/>
        </w:rPr>
        <w:t xml:space="preserve"> the anar</w:t>
      </w:r>
      <w:r w:rsidRPr="00A82B29">
        <w:rPr>
          <w:rFonts w:cstheme="majorHAnsi"/>
          <w:sz w:val="16"/>
        </w:rPr>
        <w:softHyphen/>
        <w:t>chist expe</w:t>
      </w:r>
      <w:r w:rsidRPr="00A82B29">
        <w:rPr>
          <w:rFonts w:cstheme="majorHAnsi"/>
          <w:sz w:val="16"/>
        </w:rPr>
        <w:softHyphen/>
        <w:t>ri</w:t>
      </w:r>
      <w:r w:rsidRPr="00A82B29">
        <w:rPr>
          <w:rFonts w:cstheme="majorHAnsi"/>
          <w:sz w:val="16"/>
        </w:rPr>
        <w:softHyphen/>
        <w:t xml:space="preserve">ence in </w:t>
      </w:r>
      <w:r w:rsidRPr="00A82B29">
        <w:rPr>
          <w:rFonts w:cstheme="majorHAnsi"/>
          <w:u w:val="single"/>
        </w:rPr>
        <w:t>post-Katrina New Orleans attests.</w:t>
      </w:r>
      <w:r w:rsidRPr="00A82B29">
        <w:rPr>
          <w:rFonts w:cstheme="majorHAnsi"/>
          <w:sz w:val="16"/>
        </w:rPr>
        <w:t xml:space="preserve"> The lifeboats that Bifo calls for will undoubt</w:t>
      </w:r>
      <w:r w:rsidRPr="00A82B29">
        <w:rPr>
          <w:rFonts w:cstheme="majorHAnsi"/>
          <w:sz w:val="16"/>
        </w:rPr>
        <w:softHyphen/>
        <w:t>edly be too small and makeshift to har</w:t>
      </w:r>
      <w:r w:rsidRPr="00A82B29">
        <w:rPr>
          <w:rFonts w:cstheme="majorHAnsi"/>
          <w:sz w:val="16"/>
        </w:rPr>
        <w:softHyphen/>
        <w:t>bor us all. The cri</w:t>
      </w:r>
      <w:r w:rsidRPr="00A82B29">
        <w:rPr>
          <w:rFonts w:cstheme="majorHAnsi"/>
          <w:sz w:val="16"/>
        </w:rPr>
        <w:softHyphen/>
        <w:t>sis is twofold. It is a cri</w:t>
      </w:r>
      <w:r w:rsidRPr="00A82B29">
        <w:rPr>
          <w:rFonts w:cstheme="majorHAnsi"/>
          <w:sz w:val="16"/>
        </w:rPr>
        <w:softHyphen/>
        <w:t>sis of cap</w:t>
      </w:r>
      <w:r w:rsidRPr="00A82B29">
        <w:rPr>
          <w:rFonts w:cstheme="majorHAnsi"/>
          <w:sz w:val="16"/>
        </w:rPr>
        <w:softHyphen/>
        <w:t>i</w:t>
      </w:r>
      <w:r w:rsidRPr="00A82B29">
        <w:rPr>
          <w:rFonts w:cstheme="majorHAnsi"/>
          <w:sz w:val="16"/>
        </w:rPr>
        <w:softHyphen/>
        <w:t>tal</w:t>
      </w:r>
      <w:r w:rsidRPr="00A82B29">
        <w:rPr>
          <w:rFonts w:cstheme="majorHAnsi"/>
          <w:sz w:val="16"/>
        </w:rPr>
        <w:softHyphen/>
        <w:t>ist prof</w:t>
      </w:r>
      <w:r w:rsidRPr="00A82B29">
        <w:rPr>
          <w:rFonts w:cstheme="majorHAnsi"/>
          <w:sz w:val="16"/>
        </w:rPr>
        <w:softHyphen/>
        <w:t>itabil</w:t>
      </w:r>
      <w:r w:rsidRPr="00A82B29">
        <w:rPr>
          <w:rFonts w:cstheme="majorHAnsi"/>
          <w:sz w:val="16"/>
        </w:rPr>
        <w:softHyphen/>
        <w:t>ity, and of an increas</w:t>
      </w:r>
      <w:r w:rsidRPr="00A82B29">
        <w:rPr>
          <w:rFonts w:cstheme="majorHAnsi"/>
          <w:sz w:val="16"/>
        </w:rPr>
        <w:softHyphen/>
        <w:t>ingly pre</w:t>
      </w:r>
      <w:r w:rsidRPr="00A82B29">
        <w:rPr>
          <w:rFonts w:cstheme="majorHAnsi"/>
          <w:sz w:val="16"/>
        </w:rPr>
        <w:softHyphen/>
        <w:t>car</w:t>
      </w:r>
      <w:r w:rsidRPr="00A82B29">
        <w:rPr>
          <w:rFonts w:cstheme="majorHAnsi"/>
          <w:sz w:val="16"/>
        </w:rPr>
        <w:softHyphen/>
        <w:t>i</w:t>
      </w:r>
      <w:r w:rsidRPr="00A82B29">
        <w:rPr>
          <w:rFonts w:cstheme="majorHAnsi"/>
          <w:sz w:val="16"/>
        </w:rPr>
        <w:softHyphen/>
        <w:t>ous and sur</w:t>
      </w:r>
      <w:r w:rsidRPr="00A82B29">
        <w:rPr>
          <w:rFonts w:cstheme="majorHAnsi"/>
          <w:sz w:val="16"/>
        </w:rPr>
        <w:softHyphen/>
        <w:t>plus global pro</w:t>
      </w:r>
      <w:r w:rsidRPr="00A82B29">
        <w:rPr>
          <w:rFonts w:cstheme="majorHAnsi"/>
          <w:sz w:val="16"/>
        </w:rPr>
        <w:softHyphen/>
        <w:t>le</w:t>
      </w:r>
      <w:r w:rsidRPr="00A82B29">
        <w:rPr>
          <w:rFonts w:cstheme="majorHAnsi"/>
          <w:sz w:val="16"/>
        </w:rPr>
        <w:softHyphen/>
        <w:t>tariat whose repro</w:t>
      </w:r>
      <w:r w:rsidRPr="00A82B29">
        <w:rPr>
          <w:rFonts w:cstheme="majorHAnsi"/>
          <w:sz w:val="16"/>
        </w:rPr>
        <w:softHyphen/>
        <w:t>duc</w:t>
      </w:r>
      <w:r w:rsidRPr="00A82B29">
        <w:rPr>
          <w:rFonts w:cstheme="majorHAnsi"/>
          <w:sz w:val="16"/>
        </w:rPr>
        <w:softHyphen/>
        <w:t xml:space="preserve">tion (as both labour and body) is under threat. </w:t>
      </w:r>
      <w:r w:rsidRPr="00A82B29">
        <w:rPr>
          <w:rFonts w:cstheme="majorHAnsi"/>
          <w:u w:val="single"/>
        </w:rPr>
        <w:t>It is unlikely</w:t>
      </w:r>
      <w:r w:rsidRPr="00A82B29">
        <w:rPr>
          <w:rFonts w:cstheme="majorHAnsi"/>
          <w:sz w:val="16"/>
        </w:rPr>
        <w:t xml:space="preserve"> that the pro</w:t>
      </w:r>
      <w:r w:rsidRPr="00A82B29">
        <w:rPr>
          <w:rFonts w:cstheme="majorHAnsi"/>
          <w:sz w:val="16"/>
        </w:rPr>
        <w:softHyphen/>
        <w:t>lif</w:t>
      </w:r>
      <w:r w:rsidRPr="00A82B29">
        <w:rPr>
          <w:rFonts w:cstheme="majorHAnsi"/>
          <w:sz w:val="16"/>
        </w:rPr>
        <w:softHyphen/>
        <w:t>er</w:t>
      </w:r>
      <w:r w:rsidRPr="00A82B29">
        <w:rPr>
          <w:rFonts w:cstheme="majorHAnsi"/>
          <w:sz w:val="16"/>
        </w:rPr>
        <w:softHyphen/>
        <w:t>a</w:t>
      </w:r>
      <w:r w:rsidRPr="00A82B29">
        <w:rPr>
          <w:rFonts w:cstheme="majorHAnsi"/>
          <w:sz w:val="16"/>
        </w:rPr>
        <w:softHyphen/>
        <w:t xml:space="preserve">tion of </w:t>
      </w:r>
      <w:r w:rsidRPr="00A82B29">
        <w:rPr>
          <w:rFonts w:cstheme="majorHAnsi"/>
          <w:u w:val="single"/>
        </w:rPr>
        <w:t>com</w:t>
      </w:r>
      <w:r w:rsidRPr="00A82B29">
        <w:rPr>
          <w:rFonts w:cstheme="majorHAnsi"/>
          <w:u w:val="single"/>
        </w:rPr>
        <w:softHyphen/>
        <w:t>munes,</w:t>
      </w:r>
      <w:r w:rsidRPr="00A82B29">
        <w:rPr>
          <w:rFonts w:cstheme="majorHAnsi"/>
          <w:sz w:val="16"/>
        </w:rPr>
        <w:t xml:space="preserve"> squats, food co-ops, file shar</w:t>
      </w:r>
      <w:r w:rsidRPr="00A82B29">
        <w:rPr>
          <w:rFonts w:cstheme="majorHAnsi"/>
          <w:sz w:val="16"/>
        </w:rPr>
        <w:softHyphen/>
        <w:t>ers, urban gar</w:t>
      </w:r>
      <w:r w:rsidRPr="00A82B29">
        <w:rPr>
          <w:rFonts w:cstheme="majorHAnsi"/>
          <w:sz w:val="16"/>
        </w:rPr>
        <w:softHyphen/>
        <w:t>den</w:t>
      </w:r>
      <w:r w:rsidRPr="00A82B29">
        <w:rPr>
          <w:rFonts w:cstheme="majorHAnsi"/>
          <w:sz w:val="16"/>
        </w:rPr>
        <w:softHyphen/>
        <w:t>ers, and vol</w:t>
      </w:r>
      <w:r w:rsidRPr="00A82B29">
        <w:rPr>
          <w:rFonts w:cstheme="majorHAnsi"/>
          <w:sz w:val="16"/>
        </w:rPr>
        <w:softHyphen/>
        <w:t>un</w:t>
      </w:r>
      <w:r w:rsidRPr="00A82B29">
        <w:rPr>
          <w:rFonts w:cstheme="majorHAnsi"/>
          <w:sz w:val="16"/>
        </w:rPr>
        <w:softHyphen/>
        <w:t>tary health ser</w:t>
      </w:r>
      <w:r w:rsidRPr="00A82B29">
        <w:rPr>
          <w:rFonts w:cstheme="majorHAnsi"/>
          <w:sz w:val="16"/>
        </w:rPr>
        <w:softHyphen/>
        <w:t xml:space="preserve">vices </w:t>
      </w:r>
      <w:r w:rsidRPr="00A82B29">
        <w:rPr>
          <w:rFonts w:cstheme="majorHAnsi"/>
          <w:u w:val="single"/>
        </w:rPr>
        <w:t xml:space="preserve">will bring forth a </w:t>
      </w:r>
      <w:r w:rsidRPr="00A82B29">
        <w:rPr>
          <w:rFonts w:cstheme="majorHAnsi"/>
          <w:sz w:val="16"/>
        </w:rPr>
        <w:t xml:space="preserve">new, </w:t>
      </w:r>
      <w:r w:rsidRPr="00A82B29">
        <w:rPr>
          <w:rFonts w:cstheme="majorHAnsi"/>
          <w:u w:val="single"/>
        </w:rPr>
        <w:t>bet</w:t>
      </w:r>
      <w:r w:rsidRPr="00A82B29">
        <w:rPr>
          <w:rFonts w:cstheme="majorHAnsi"/>
          <w:u w:val="single"/>
        </w:rPr>
        <w:softHyphen/>
        <w:t xml:space="preserve">ter world. </w:t>
      </w:r>
      <w:r w:rsidRPr="00A82B29">
        <w:rPr>
          <w:rFonts w:cstheme="majorHAnsi"/>
          <w:sz w:val="16"/>
        </w:rPr>
        <w:t>But while the cur</w:t>
      </w:r>
      <w:r w:rsidRPr="00A82B29">
        <w:rPr>
          <w:rFonts w:cstheme="majorHAnsi"/>
          <w:sz w:val="16"/>
        </w:rPr>
        <w:softHyphen/>
        <w:t>rent seem</w:t>
      </w:r>
      <w:r w:rsidRPr="00A82B29">
        <w:rPr>
          <w:rFonts w:cstheme="majorHAnsi"/>
          <w:sz w:val="16"/>
        </w:rPr>
        <w:softHyphen/>
        <w:t>ingly post-political sit</w:t>
      </w:r>
      <w:r w:rsidRPr="00A82B29">
        <w:rPr>
          <w:rFonts w:cstheme="majorHAnsi"/>
          <w:sz w:val="16"/>
        </w:rPr>
        <w:softHyphen/>
        <w:t>u</w:t>
      </w:r>
      <w:r w:rsidRPr="00A82B29">
        <w:rPr>
          <w:rFonts w:cstheme="majorHAnsi"/>
          <w:sz w:val="16"/>
        </w:rPr>
        <w:softHyphen/>
        <w:t>a</w:t>
      </w:r>
      <w:r w:rsidRPr="00A82B29">
        <w:rPr>
          <w:rFonts w:cstheme="majorHAnsi"/>
          <w:sz w:val="16"/>
        </w:rPr>
        <w:softHyphen/>
        <w:t>tion throws up mas</w:t>
      </w:r>
      <w:r w:rsidRPr="00A82B29">
        <w:rPr>
          <w:rFonts w:cstheme="majorHAnsi"/>
          <w:sz w:val="16"/>
        </w:rPr>
        <w:softHyphen/>
        <w:t>sive obsta</w:t>
      </w:r>
      <w:r w:rsidRPr="00A82B29">
        <w:rPr>
          <w:rFonts w:cstheme="majorHAnsi"/>
          <w:sz w:val="16"/>
        </w:rPr>
        <w:softHyphen/>
        <w:t>cles to orga</w:t>
      </w:r>
      <w:r w:rsidRPr="00A82B29">
        <w:rPr>
          <w:rFonts w:cstheme="majorHAnsi"/>
          <w:sz w:val="16"/>
        </w:rPr>
        <w:softHyphen/>
        <w:t>niz</w:t>
      </w:r>
      <w:r w:rsidRPr="00A82B29">
        <w:rPr>
          <w:rFonts w:cstheme="majorHAnsi"/>
          <w:sz w:val="16"/>
        </w:rPr>
        <w:softHyphen/>
        <w:t>ing, there is still a poten</w:t>
      </w:r>
      <w:r w:rsidRPr="00A82B29">
        <w:rPr>
          <w:rFonts w:cstheme="majorHAnsi"/>
          <w:sz w:val="16"/>
        </w:rPr>
        <w:softHyphen/>
        <w:t>tial for col</w:t>
      </w:r>
      <w:r w:rsidRPr="00A82B29">
        <w:rPr>
          <w:rFonts w:cstheme="majorHAnsi"/>
          <w:sz w:val="16"/>
        </w:rPr>
        <w:softHyphen/>
        <w:t>lec</w:t>
      </w:r>
      <w:r w:rsidRPr="00A82B29">
        <w:rPr>
          <w:rFonts w:cstheme="majorHAnsi"/>
          <w:sz w:val="16"/>
        </w:rPr>
        <w:softHyphen/>
        <w:t>tive con</w:t>
      </w:r>
      <w:r w:rsidRPr="00A82B29">
        <w:rPr>
          <w:rFonts w:cstheme="majorHAnsi"/>
          <w:sz w:val="16"/>
        </w:rPr>
        <w:softHyphen/>
        <w:t>tes</w:t>
      </w:r>
      <w:r w:rsidRPr="00A82B29">
        <w:rPr>
          <w:rFonts w:cstheme="majorHAnsi"/>
          <w:sz w:val="16"/>
        </w:rPr>
        <w:softHyphen/>
        <w:t>ta</w:t>
      </w:r>
      <w:r w:rsidRPr="00A82B29">
        <w:rPr>
          <w:rFonts w:cstheme="majorHAnsi"/>
          <w:sz w:val="16"/>
        </w:rPr>
        <w:softHyphen/>
        <w:t>tion. The cap</w:t>
      </w:r>
      <w:r w:rsidRPr="00A82B29">
        <w:rPr>
          <w:rFonts w:cstheme="majorHAnsi"/>
          <w:sz w:val="16"/>
        </w:rPr>
        <w:softHyphen/>
        <w:t>i</w:t>
      </w:r>
      <w:r w:rsidRPr="00A82B29">
        <w:rPr>
          <w:rFonts w:cstheme="majorHAnsi"/>
          <w:sz w:val="16"/>
        </w:rPr>
        <w:softHyphen/>
        <w:t>tal</w:t>
      </w:r>
      <w:r w:rsidRPr="00A82B29">
        <w:rPr>
          <w:rFonts w:cstheme="majorHAnsi"/>
          <w:sz w:val="16"/>
        </w:rPr>
        <w:softHyphen/>
        <w:t>ist state, racked by its own legit</w:t>
      </w:r>
      <w:r w:rsidRPr="00A82B29">
        <w:rPr>
          <w:rFonts w:cstheme="majorHAnsi"/>
          <w:sz w:val="16"/>
        </w:rPr>
        <w:softHyphen/>
        <w:t>i</w:t>
      </w:r>
      <w:r w:rsidRPr="00A82B29">
        <w:rPr>
          <w:rFonts w:cstheme="majorHAnsi"/>
          <w:sz w:val="16"/>
        </w:rPr>
        <w:softHyphen/>
        <w:t>macy cri</w:t>
      </w:r>
      <w:r w:rsidRPr="00A82B29">
        <w:rPr>
          <w:rFonts w:cstheme="majorHAnsi"/>
          <w:sz w:val="16"/>
        </w:rPr>
        <w:softHyphen/>
        <w:t>sis and weekly polit</w:t>
      </w:r>
      <w:r w:rsidRPr="00A82B29">
        <w:rPr>
          <w:rFonts w:cstheme="majorHAnsi"/>
          <w:sz w:val="16"/>
        </w:rPr>
        <w:softHyphen/>
        <w:t>i</w:t>
      </w:r>
      <w:r w:rsidRPr="00A82B29">
        <w:rPr>
          <w:rFonts w:cstheme="majorHAnsi"/>
          <w:sz w:val="16"/>
        </w:rPr>
        <w:softHyphen/>
        <w:t>cal scan</w:t>
      </w:r>
      <w:r w:rsidRPr="00A82B29">
        <w:rPr>
          <w:rFonts w:cstheme="majorHAnsi"/>
          <w:sz w:val="16"/>
        </w:rPr>
        <w:softHyphen/>
        <w:t>dals, is more vul</w:t>
      </w:r>
      <w:r w:rsidRPr="00A82B29">
        <w:rPr>
          <w:rFonts w:cstheme="majorHAnsi"/>
          <w:sz w:val="16"/>
        </w:rPr>
        <w:softHyphen/>
        <w:t>ner</w:t>
      </w:r>
      <w:r w:rsidRPr="00A82B29">
        <w:rPr>
          <w:rFonts w:cstheme="majorHAnsi"/>
          <w:sz w:val="16"/>
        </w:rPr>
        <w:softHyphen/>
        <w:t>a</w:t>
      </w:r>
      <w:r w:rsidRPr="00A82B29">
        <w:rPr>
          <w:rFonts w:cstheme="majorHAnsi"/>
          <w:sz w:val="16"/>
        </w:rPr>
        <w:softHyphen/>
        <w:t>ble than it appears. We need only recall the period of unex</w:t>
      </w:r>
      <w:r w:rsidRPr="00A82B29">
        <w:rPr>
          <w:rFonts w:cstheme="majorHAnsi"/>
          <w:sz w:val="16"/>
        </w:rPr>
        <w:softHyphen/>
        <w:t>pected hope built by stu</w:t>
      </w:r>
      <w:r w:rsidRPr="00A82B29">
        <w:rPr>
          <w:rFonts w:cstheme="majorHAnsi"/>
          <w:sz w:val="16"/>
        </w:rPr>
        <w:softHyphen/>
        <w:t>dents in Britain, occu</w:t>
      </w:r>
      <w:r w:rsidRPr="00A82B29">
        <w:rPr>
          <w:rFonts w:cstheme="majorHAnsi"/>
          <w:sz w:val="16"/>
        </w:rPr>
        <w:softHyphen/>
        <w:t>piers in Oak</w:t>
      </w:r>
      <w:r w:rsidRPr="00A82B29">
        <w:rPr>
          <w:rFonts w:cstheme="majorHAnsi"/>
          <w:sz w:val="16"/>
        </w:rPr>
        <w:softHyphen/>
        <w:t>land, and vast swathes of North Africa and the Mid</w:t>
      </w:r>
      <w:r w:rsidRPr="00A82B29">
        <w:rPr>
          <w:rFonts w:cstheme="majorHAnsi"/>
          <w:sz w:val="16"/>
        </w:rPr>
        <w:softHyphen/>
        <w:t>dle East dur</w:t>
      </w:r>
      <w:r w:rsidRPr="00A82B29">
        <w:rPr>
          <w:rFonts w:cstheme="majorHAnsi"/>
          <w:sz w:val="16"/>
        </w:rPr>
        <w:softHyphen/>
        <w:t>ing the past two years. These move</w:t>
      </w:r>
      <w:r w:rsidRPr="00A82B29">
        <w:rPr>
          <w:rFonts w:cstheme="majorHAnsi"/>
          <w:sz w:val="16"/>
        </w:rPr>
        <w:softHyphen/>
        <w:t>ments were mobilised through the betrayal of a vision of the future – but along</w:t>
      </w:r>
      <w:r w:rsidRPr="00A82B29">
        <w:rPr>
          <w:rFonts w:cstheme="majorHAnsi"/>
          <w:sz w:val="16"/>
        </w:rPr>
        <w:softHyphen/>
        <w:t>side their rage, they put forth a hope which can guide our politics. The task at hand is to unlearn old behav</w:t>
      </w:r>
      <w:r w:rsidRPr="00A82B29">
        <w:rPr>
          <w:rFonts w:cstheme="majorHAnsi"/>
          <w:sz w:val="16"/>
        </w:rPr>
        <w:softHyphen/>
        <w:t>iour and to forge new tac</w:t>
      </w:r>
      <w:r w:rsidRPr="00A82B29">
        <w:rPr>
          <w:rFonts w:cstheme="majorHAnsi"/>
          <w:sz w:val="16"/>
        </w:rPr>
        <w:softHyphen/>
        <w:t>ti</w:t>
      </w:r>
      <w:r w:rsidRPr="00A82B29">
        <w:rPr>
          <w:rFonts w:cstheme="majorHAnsi"/>
          <w:sz w:val="16"/>
        </w:rPr>
        <w:softHyphen/>
        <w:t>cal and organ</w:t>
      </w:r>
      <w:r w:rsidRPr="00A82B29">
        <w:rPr>
          <w:rFonts w:cstheme="majorHAnsi"/>
          <w:sz w:val="16"/>
        </w:rPr>
        <w:softHyphen/>
        <w:t>i</w:t>
      </w:r>
      <w:r w:rsidRPr="00A82B29">
        <w:rPr>
          <w:rFonts w:cstheme="majorHAnsi"/>
          <w:sz w:val="16"/>
        </w:rPr>
        <w:softHyphen/>
        <w:t>sa</w:t>
      </w:r>
      <w:r w:rsidRPr="00A82B29">
        <w:rPr>
          <w:rFonts w:cstheme="majorHAnsi"/>
          <w:sz w:val="16"/>
        </w:rPr>
        <w:softHyphen/>
        <w:t>tional weapons for strug</w:t>
      </w:r>
      <w:r w:rsidRPr="00A82B29">
        <w:rPr>
          <w:rFonts w:cstheme="majorHAnsi"/>
          <w:sz w:val="16"/>
        </w:rPr>
        <w:softHyphen/>
        <w:t xml:space="preserve">gle. </w:t>
      </w:r>
      <w:r w:rsidRPr="00A82B29">
        <w:rPr>
          <w:rFonts w:cstheme="majorHAnsi"/>
          <w:u w:val="single"/>
        </w:rPr>
        <w:t>Bifo’s con</w:t>
      </w:r>
      <w:r w:rsidRPr="00A82B29">
        <w:rPr>
          <w:rFonts w:cstheme="majorHAnsi"/>
          <w:u w:val="single"/>
        </w:rPr>
        <w:softHyphen/>
        <w:t>tri</w:t>
      </w:r>
      <w:r w:rsidRPr="00A82B29">
        <w:rPr>
          <w:rFonts w:cstheme="majorHAnsi"/>
          <w:u w:val="single"/>
        </w:rPr>
        <w:softHyphen/>
        <w:t>bu</w:t>
      </w:r>
      <w:r w:rsidRPr="00A82B29">
        <w:rPr>
          <w:rFonts w:cstheme="majorHAnsi"/>
          <w:u w:val="single"/>
        </w:rPr>
        <w:softHyphen/>
        <w:t>tion</w:t>
      </w:r>
      <w:r w:rsidRPr="00A82B29">
        <w:rPr>
          <w:rFonts w:cstheme="majorHAnsi"/>
          <w:sz w:val="16"/>
        </w:rPr>
        <w:t xml:space="preserve"> is a timely and chal</w:t>
      </w:r>
      <w:r w:rsidRPr="00A82B29">
        <w:rPr>
          <w:rFonts w:cstheme="majorHAnsi"/>
          <w:sz w:val="16"/>
        </w:rPr>
        <w:softHyphen/>
        <w:t>leng</w:t>
      </w:r>
      <w:r w:rsidRPr="00A82B29">
        <w:rPr>
          <w:rFonts w:cstheme="majorHAnsi"/>
          <w:sz w:val="16"/>
        </w:rPr>
        <w:softHyphen/>
        <w:t>ing one, but it ulti</w:t>
      </w:r>
      <w:r w:rsidRPr="00A82B29">
        <w:rPr>
          <w:rFonts w:cstheme="majorHAnsi"/>
          <w:sz w:val="16"/>
        </w:rPr>
        <w:softHyphen/>
        <w:t xml:space="preserve">mately </w:t>
      </w:r>
      <w:r w:rsidRPr="00A82B29">
        <w:rPr>
          <w:rFonts w:cstheme="majorHAnsi"/>
          <w:u w:val="single"/>
        </w:rPr>
        <w:t>leads us back towards a DIY cul</w:t>
      </w:r>
      <w:r w:rsidRPr="00A82B29">
        <w:rPr>
          <w:rFonts w:cstheme="majorHAnsi"/>
          <w:u w:val="single"/>
        </w:rPr>
        <w:softHyphen/>
        <w:t>ture and “out</w:t>
      </w:r>
      <w:r w:rsidRPr="00A82B29">
        <w:rPr>
          <w:rFonts w:cstheme="majorHAnsi"/>
          <w:u w:val="single"/>
        </w:rPr>
        <w:softHyphen/>
        <w:t>reach” pol</w:t>
      </w:r>
      <w:r w:rsidRPr="00A82B29">
        <w:rPr>
          <w:rFonts w:cstheme="majorHAnsi"/>
          <w:u w:val="single"/>
        </w:rPr>
        <w:softHyphen/>
        <w:t>i</w:t>
      </w:r>
      <w:r w:rsidRPr="00A82B29">
        <w:rPr>
          <w:rFonts w:cstheme="majorHAnsi"/>
          <w:u w:val="single"/>
        </w:rPr>
        <w:softHyphen/>
        <w:t>tic</w:t>
      </w:r>
      <w:r w:rsidRPr="00A82B29">
        <w:rPr>
          <w:rFonts w:cstheme="majorHAnsi"/>
          <w:sz w:val="16"/>
        </w:rPr>
        <w:t>s. As our move</w:t>
      </w:r>
      <w:r w:rsidRPr="00A82B29">
        <w:rPr>
          <w:rFonts w:cstheme="majorHAnsi"/>
          <w:sz w:val="16"/>
        </w:rPr>
        <w:softHyphen/>
        <w:t>ments come to terms with these lim</w:t>
      </w:r>
      <w:r w:rsidRPr="00A82B29">
        <w:rPr>
          <w:rFonts w:cstheme="majorHAnsi"/>
          <w:sz w:val="16"/>
        </w:rPr>
        <w:softHyphen/>
        <w:t xml:space="preserve">its, </w:t>
      </w:r>
      <w:r w:rsidRPr="00A82B29">
        <w:rPr>
          <w:rFonts w:cstheme="majorHAnsi"/>
          <w:u w:val="single"/>
        </w:rPr>
        <w:t>we must also hold onto the belief that lux</w:t>
      </w:r>
      <w:r w:rsidRPr="00A82B29">
        <w:rPr>
          <w:rFonts w:cstheme="majorHAnsi"/>
          <w:u w:val="single"/>
        </w:rPr>
        <w:softHyphen/>
        <w:t>ury for all is pos</w:t>
      </w:r>
      <w:r w:rsidRPr="00A82B29">
        <w:rPr>
          <w:rFonts w:cstheme="majorHAnsi"/>
          <w:u w:val="single"/>
        </w:rPr>
        <w:softHyphen/>
        <w:t>si</w:t>
      </w:r>
      <w:r w:rsidRPr="00A82B29">
        <w:rPr>
          <w:rFonts w:cstheme="majorHAnsi"/>
          <w:u w:val="single"/>
        </w:rPr>
        <w:softHyphen/>
        <w:t>ble. The social poten</w:t>
      </w:r>
      <w:r w:rsidRPr="00A82B29">
        <w:rPr>
          <w:rFonts w:cstheme="majorHAnsi"/>
          <w:u w:val="single"/>
        </w:rPr>
        <w:softHyphen/>
        <w:t xml:space="preserve">tial of unfilled blocks of flats, </w:t>
      </w:r>
      <w:r w:rsidRPr="00A82B29">
        <w:rPr>
          <w:rFonts w:cstheme="majorHAnsi"/>
          <w:sz w:val="16"/>
        </w:rPr>
        <w:t>emerg</w:t>
      </w:r>
      <w:r w:rsidRPr="00A82B29">
        <w:rPr>
          <w:rFonts w:cstheme="majorHAnsi"/>
          <w:sz w:val="16"/>
        </w:rPr>
        <w:softHyphen/>
        <w:t xml:space="preserve">ing </w:t>
      </w:r>
      <w:r w:rsidRPr="00A82B29">
        <w:rPr>
          <w:rFonts w:cstheme="majorHAnsi"/>
          <w:u w:val="single"/>
        </w:rPr>
        <w:t>tech</w:t>
      </w:r>
      <w:r w:rsidRPr="00A82B29">
        <w:rPr>
          <w:rFonts w:cstheme="majorHAnsi"/>
          <w:u w:val="single"/>
        </w:rPr>
        <w:softHyphen/>
        <w:t>nolo</w:t>
      </w:r>
      <w:r w:rsidRPr="00A82B29">
        <w:rPr>
          <w:rFonts w:cstheme="majorHAnsi"/>
          <w:u w:val="single"/>
        </w:rPr>
        <w:softHyphen/>
        <w:t>gies like</w:t>
      </w:r>
      <w:r w:rsidRPr="00A82B29">
        <w:rPr>
          <w:rStyle w:val="apple-converted-space"/>
          <w:rFonts w:cstheme="majorHAnsi"/>
          <w:color w:val="000000"/>
          <w:szCs w:val="15"/>
          <w:u w:val="single"/>
        </w:rPr>
        <w:t xml:space="preserve"> </w:t>
      </w:r>
      <w:hyperlink r:id="rId13" w:history="1">
        <w:r w:rsidRPr="00A82B29">
          <w:rPr>
            <w:rStyle w:val="Hyperlink"/>
            <w:rFonts w:cstheme="majorHAnsi"/>
            <w:color w:val="E50000"/>
            <w:szCs w:val="15"/>
          </w:rPr>
          <w:t>3D-printing</w:t>
        </w:r>
      </w:hyperlink>
      <w:r w:rsidRPr="00A82B29">
        <w:rPr>
          <w:rFonts w:cstheme="majorHAnsi"/>
          <w:u w:val="single"/>
        </w:rPr>
        <w:t>,</w:t>
      </w:r>
      <w:r w:rsidRPr="00A82B29">
        <w:rPr>
          <w:rFonts w:cstheme="majorHAnsi"/>
          <w:sz w:val="16"/>
        </w:rPr>
        <w:t xml:space="preserve"> and the desires of the mil</w:t>
      </w:r>
      <w:r w:rsidRPr="00A82B29">
        <w:rPr>
          <w:rFonts w:cstheme="majorHAnsi"/>
          <w:sz w:val="16"/>
        </w:rPr>
        <w:softHyphen/>
        <w:t>lions of under</w:t>
      </w:r>
      <w:r w:rsidRPr="00A82B29">
        <w:rPr>
          <w:rFonts w:cstheme="majorHAnsi"/>
          <w:sz w:val="16"/>
        </w:rPr>
        <w:softHyphen/>
        <w:t>em</w:t>
      </w:r>
      <w:r w:rsidRPr="00A82B29">
        <w:rPr>
          <w:rFonts w:cstheme="majorHAnsi"/>
          <w:sz w:val="16"/>
        </w:rPr>
        <w:softHyphen/>
        <w:t xml:space="preserve">ployed, </w:t>
      </w:r>
      <w:r w:rsidRPr="00A82B29">
        <w:rPr>
          <w:rFonts w:cstheme="majorHAnsi"/>
          <w:u w:val="single"/>
        </w:rPr>
        <w:t>should remind us of this</w:t>
      </w:r>
      <w:r w:rsidRPr="00A82B29">
        <w:rPr>
          <w:rFonts w:cstheme="majorHAnsi"/>
          <w:sz w:val="16"/>
        </w:rPr>
        <w:t>. This will not be pos</w:t>
      </w:r>
      <w:r w:rsidRPr="00A82B29">
        <w:rPr>
          <w:rFonts w:cstheme="majorHAnsi"/>
          <w:sz w:val="16"/>
        </w:rPr>
        <w:softHyphen/>
        <w:t>si</w:t>
      </w:r>
      <w:r w:rsidRPr="00A82B29">
        <w:rPr>
          <w:rFonts w:cstheme="majorHAnsi"/>
          <w:sz w:val="16"/>
        </w:rPr>
        <w:softHyphen/>
        <w:t>ble with</w:t>
      </w:r>
      <w:r w:rsidRPr="00A82B29">
        <w:rPr>
          <w:rFonts w:cstheme="majorHAnsi"/>
          <w:sz w:val="16"/>
        </w:rPr>
        <w:softHyphen/>
        <w:t>out a col</w:t>
      </w:r>
      <w:r w:rsidRPr="00A82B29">
        <w:rPr>
          <w:rFonts w:cstheme="majorHAnsi"/>
          <w:sz w:val="16"/>
        </w:rPr>
        <w:softHyphen/>
        <w:t>lec</w:t>
      </w:r>
      <w:r w:rsidRPr="00A82B29">
        <w:rPr>
          <w:rFonts w:cstheme="majorHAnsi"/>
          <w:sz w:val="16"/>
        </w:rPr>
        <w:softHyphen/>
        <w:t>tive strug</w:t>
      </w:r>
      <w:r w:rsidRPr="00A82B29">
        <w:rPr>
          <w:rFonts w:cstheme="majorHAnsi"/>
          <w:sz w:val="16"/>
        </w:rPr>
        <w:softHyphen/>
        <w:t>gle against the state and the demands of cap</w:t>
      </w:r>
      <w:r w:rsidRPr="00A82B29">
        <w:rPr>
          <w:rFonts w:cstheme="majorHAnsi"/>
          <w:sz w:val="16"/>
        </w:rPr>
        <w:softHyphen/>
        <w:t>i</w:t>
      </w:r>
      <w:r w:rsidRPr="00A82B29">
        <w:rPr>
          <w:rFonts w:cstheme="majorHAnsi"/>
          <w:sz w:val="16"/>
        </w:rPr>
        <w:softHyphen/>
        <w:t>tal, one which simul</w:t>
      </w:r>
      <w:r w:rsidRPr="00A82B29">
        <w:rPr>
          <w:rFonts w:cstheme="majorHAnsi"/>
          <w:sz w:val="16"/>
        </w:rPr>
        <w:softHyphen/>
        <w:t>ta</w:t>
      </w:r>
      <w:r w:rsidRPr="00A82B29">
        <w:rPr>
          <w:rFonts w:cstheme="majorHAnsi"/>
          <w:sz w:val="16"/>
        </w:rPr>
        <w:softHyphen/>
        <w:t>ne</w:t>
      </w:r>
      <w:r w:rsidRPr="00A82B29">
        <w:rPr>
          <w:rFonts w:cstheme="majorHAnsi"/>
          <w:sz w:val="16"/>
        </w:rPr>
        <w:softHyphen/>
        <w:t xml:space="preserve">ously defends what we have and attempts to move beyond it. </w:t>
      </w:r>
      <w:r w:rsidRPr="00A82B29">
        <w:rPr>
          <w:rFonts w:cstheme="majorHAnsi"/>
          <w:highlight w:val="green"/>
          <w:u w:val="single"/>
        </w:rPr>
        <w:t>A retreat to lifeboat pol</w:t>
      </w:r>
      <w:r w:rsidRPr="00A82B29">
        <w:rPr>
          <w:rFonts w:cstheme="majorHAnsi"/>
          <w:highlight w:val="green"/>
          <w:u w:val="single"/>
        </w:rPr>
        <w:softHyphen/>
        <w:t>i</w:t>
      </w:r>
      <w:r w:rsidRPr="00A82B29">
        <w:rPr>
          <w:rFonts w:cstheme="majorHAnsi"/>
          <w:highlight w:val="green"/>
          <w:u w:val="single"/>
        </w:rPr>
        <w:softHyphen/>
        <w:t>tics is both pre</w:t>
      </w:r>
      <w:r w:rsidRPr="00A82B29">
        <w:rPr>
          <w:rFonts w:cstheme="majorHAnsi"/>
          <w:highlight w:val="green"/>
          <w:u w:val="single"/>
        </w:rPr>
        <w:softHyphen/>
        <w:t>ma</w:t>
      </w:r>
      <w:r w:rsidRPr="00A82B29">
        <w:rPr>
          <w:rFonts w:cstheme="majorHAnsi"/>
          <w:highlight w:val="green"/>
          <w:u w:val="single"/>
        </w:rPr>
        <w:softHyphen/>
        <w:t xml:space="preserve">ture </w:t>
      </w:r>
      <w:r w:rsidRPr="00A82B29">
        <w:rPr>
          <w:rFonts w:cstheme="majorHAnsi"/>
          <w:b/>
          <w:highlight w:val="green"/>
          <w:u w:val="single"/>
        </w:rPr>
        <w:t>and a self-fulfilling prophecy</w:t>
      </w:r>
      <w:r w:rsidRPr="00A82B29">
        <w:rPr>
          <w:rFonts w:cstheme="majorHAnsi"/>
          <w:sz w:val="16"/>
        </w:rPr>
        <w:t>. While Bifo cor</w:t>
      </w:r>
      <w:r w:rsidRPr="00A82B29">
        <w:rPr>
          <w:rFonts w:cstheme="majorHAnsi"/>
          <w:sz w:val="16"/>
        </w:rPr>
        <w:softHyphen/>
        <w:t>rectly analy</w:t>
      </w:r>
      <w:r w:rsidRPr="00A82B29">
        <w:rPr>
          <w:rFonts w:cstheme="majorHAnsi"/>
          <w:sz w:val="16"/>
        </w:rPr>
        <w:softHyphen/>
        <w:t>ses the cur</w:t>
      </w:r>
      <w:r w:rsidRPr="00A82B29">
        <w:rPr>
          <w:rFonts w:cstheme="majorHAnsi"/>
          <w:sz w:val="16"/>
        </w:rPr>
        <w:softHyphen/>
        <w:t>rent con</w:t>
      </w:r>
      <w:r w:rsidRPr="00A82B29">
        <w:rPr>
          <w:rFonts w:cstheme="majorHAnsi"/>
          <w:sz w:val="16"/>
        </w:rPr>
        <w:softHyphen/>
        <w:t>junc</w:t>
      </w:r>
      <w:r w:rsidRPr="00A82B29">
        <w:rPr>
          <w:rFonts w:cstheme="majorHAnsi"/>
          <w:sz w:val="16"/>
        </w:rPr>
        <w:softHyphen/>
        <w:t>ture – clearly iden</w:t>
      </w:r>
      <w:r w:rsidRPr="00A82B29">
        <w:rPr>
          <w:rFonts w:cstheme="majorHAnsi"/>
          <w:sz w:val="16"/>
        </w:rPr>
        <w:softHyphen/>
        <w:t>ti</w:t>
      </w:r>
      <w:r w:rsidRPr="00A82B29">
        <w:rPr>
          <w:rFonts w:cstheme="majorHAnsi"/>
          <w:sz w:val="16"/>
        </w:rPr>
        <w:softHyphen/>
        <w:t>fy</w:t>
      </w:r>
      <w:r w:rsidRPr="00A82B29">
        <w:rPr>
          <w:rFonts w:cstheme="majorHAnsi"/>
          <w:sz w:val="16"/>
        </w:rPr>
        <w:softHyphen/>
        <w:t>ing the post-political state, the weak</w:t>
      </w:r>
      <w:r w:rsidRPr="00A82B29">
        <w:rPr>
          <w:rFonts w:cstheme="majorHAnsi"/>
          <w:sz w:val="16"/>
        </w:rPr>
        <w:softHyphen/>
        <w:t>ness of the Left, the cri</w:t>
      </w:r>
      <w:r w:rsidRPr="00A82B29">
        <w:rPr>
          <w:rFonts w:cstheme="majorHAnsi"/>
          <w:sz w:val="16"/>
        </w:rPr>
        <w:softHyphen/>
        <w:t>sis of prof</w:t>
      </w:r>
      <w:r w:rsidRPr="00A82B29">
        <w:rPr>
          <w:rFonts w:cstheme="majorHAnsi"/>
          <w:sz w:val="16"/>
        </w:rPr>
        <w:softHyphen/>
        <w:t>itabil</w:t>
      </w:r>
      <w:r w:rsidRPr="00A82B29">
        <w:rPr>
          <w:rFonts w:cstheme="majorHAnsi"/>
          <w:sz w:val="16"/>
        </w:rPr>
        <w:softHyphen/>
        <w:t xml:space="preserve">ity and new forms of labour, </w:t>
      </w:r>
      <w:r w:rsidRPr="00A82B29">
        <w:rPr>
          <w:rFonts w:cstheme="majorHAnsi"/>
          <w:b/>
          <w:highlight w:val="green"/>
          <w:u w:val="single"/>
        </w:rPr>
        <w:t>and</w:t>
      </w:r>
      <w:r w:rsidRPr="00A82B29">
        <w:rPr>
          <w:rFonts w:cstheme="majorHAnsi"/>
          <w:sz w:val="16"/>
        </w:rPr>
        <w:t xml:space="preserve"> their impact on the sub</w:t>
      </w:r>
      <w:r w:rsidRPr="00A82B29">
        <w:rPr>
          <w:rFonts w:cstheme="majorHAnsi"/>
          <w:sz w:val="16"/>
        </w:rPr>
        <w:softHyphen/>
        <w:t xml:space="preserve">ject – </w:t>
      </w:r>
      <w:r w:rsidRPr="00A82B29">
        <w:rPr>
          <w:rFonts w:cstheme="majorHAnsi"/>
          <w:u w:val="single"/>
        </w:rPr>
        <w:t>his polit</w:t>
      </w:r>
      <w:r w:rsidRPr="00A82B29">
        <w:rPr>
          <w:rFonts w:cstheme="majorHAnsi"/>
          <w:u w:val="single"/>
        </w:rPr>
        <w:softHyphen/>
        <w:t>i</w:t>
      </w:r>
      <w:r w:rsidRPr="00A82B29">
        <w:rPr>
          <w:rFonts w:cstheme="majorHAnsi"/>
          <w:u w:val="single"/>
        </w:rPr>
        <w:softHyphen/>
        <w:t>cal pre</w:t>
      </w:r>
      <w:r w:rsidRPr="00A82B29">
        <w:rPr>
          <w:rFonts w:cstheme="majorHAnsi"/>
          <w:u w:val="single"/>
        </w:rPr>
        <w:softHyphen/>
        <w:t>scrip</w:t>
      </w:r>
      <w:r w:rsidRPr="00A82B29">
        <w:rPr>
          <w:rFonts w:cstheme="majorHAnsi"/>
          <w:u w:val="single"/>
        </w:rPr>
        <w:softHyphen/>
        <w:t xml:space="preserve">tions </w:t>
      </w:r>
      <w:r w:rsidRPr="00A82B29">
        <w:rPr>
          <w:rFonts w:cstheme="majorHAnsi"/>
          <w:highlight w:val="green"/>
          <w:u w:val="single"/>
        </w:rPr>
        <w:t>lead us in the wrong direc</w:t>
      </w:r>
      <w:r w:rsidRPr="00A82B29">
        <w:rPr>
          <w:rFonts w:cstheme="majorHAnsi"/>
          <w:highlight w:val="green"/>
          <w:u w:val="single"/>
        </w:rPr>
        <w:softHyphen/>
        <w:t>tion</w:t>
      </w:r>
      <w:r w:rsidRPr="00A82B29">
        <w:rPr>
          <w:rFonts w:cstheme="majorHAnsi"/>
          <w:u w:val="single"/>
        </w:rPr>
        <w:t>.</w:t>
      </w:r>
      <w:r w:rsidRPr="00A82B29">
        <w:rPr>
          <w:rFonts w:cstheme="majorHAnsi"/>
          <w:sz w:val="16"/>
        </w:rPr>
        <w:t xml:space="preserve"> Just as Bifo does, we place the strug</w:t>
      </w:r>
      <w:r w:rsidRPr="00A82B29">
        <w:rPr>
          <w:rFonts w:cstheme="majorHAnsi"/>
          <w:sz w:val="16"/>
        </w:rPr>
        <w:softHyphen/>
        <w:t>gle against work at the cen</w:t>
      </w:r>
      <w:r w:rsidRPr="00A82B29">
        <w:rPr>
          <w:rFonts w:cstheme="majorHAnsi"/>
          <w:sz w:val="16"/>
        </w:rPr>
        <w:softHyphen/>
        <w:t>ter; but we can also seek to lib</w:t>
      </w:r>
      <w:r w:rsidRPr="00A82B29">
        <w:rPr>
          <w:rFonts w:cstheme="majorHAnsi"/>
          <w:sz w:val="16"/>
        </w:rPr>
        <w:softHyphen/>
        <w:t>er</w:t>
      </w:r>
      <w:r w:rsidRPr="00A82B29">
        <w:rPr>
          <w:rFonts w:cstheme="majorHAnsi"/>
          <w:sz w:val="16"/>
        </w:rPr>
        <w:softHyphen/>
        <w:t>ate social wealth, rather than insu</w:t>
      </w:r>
      <w:r w:rsidRPr="00A82B29">
        <w:rPr>
          <w:rFonts w:cstheme="majorHAnsi"/>
          <w:sz w:val="16"/>
        </w:rPr>
        <w:softHyphen/>
        <w:t>late a lucky few from the rav</w:t>
      </w:r>
      <w:r w:rsidRPr="00A82B29">
        <w:rPr>
          <w:rFonts w:cstheme="majorHAnsi"/>
          <w:sz w:val="16"/>
        </w:rPr>
        <w:softHyphen/>
        <w:t>ages of cap</w:t>
      </w:r>
      <w:r w:rsidRPr="00A82B29">
        <w:rPr>
          <w:rFonts w:cstheme="majorHAnsi"/>
          <w:sz w:val="16"/>
        </w:rPr>
        <w:softHyphen/>
        <w:t>i</w:t>
      </w:r>
      <w:r w:rsidRPr="00A82B29">
        <w:rPr>
          <w:rFonts w:cstheme="majorHAnsi"/>
          <w:sz w:val="16"/>
        </w:rPr>
        <w:softHyphen/>
        <w:t xml:space="preserve">tal. </w:t>
      </w:r>
      <w:r w:rsidRPr="00A82B29">
        <w:rPr>
          <w:rFonts w:cstheme="majorHAnsi"/>
          <w:u w:val="single"/>
        </w:rPr>
        <w:t>Rather than “No Future,” we must raise a dif</w:t>
      </w:r>
      <w:r w:rsidRPr="00A82B29">
        <w:rPr>
          <w:rFonts w:cstheme="majorHAnsi"/>
          <w:u w:val="single"/>
        </w:rPr>
        <w:softHyphen/>
        <w:t>fer</w:t>
      </w:r>
      <w:r w:rsidRPr="00A82B29">
        <w:rPr>
          <w:rFonts w:cstheme="majorHAnsi"/>
          <w:u w:val="single"/>
        </w:rPr>
        <w:softHyphen/>
        <w:t>ent ban</w:t>
      </w:r>
      <w:r w:rsidRPr="00A82B29">
        <w:rPr>
          <w:rFonts w:cstheme="majorHAnsi"/>
          <w:u w:val="single"/>
        </w:rPr>
        <w:softHyphen/>
        <w:t>ner: “The future’s here, it just needs reorganizing.”</w:t>
      </w:r>
    </w:p>
    <w:p w14:paraId="1F2D279D" w14:textId="55A43445" w:rsidR="00C51F2C" w:rsidRPr="00DB5909" w:rsidRDefault="00C51F2C" w:rsidP="00C51F2C">
      <w:pPr>
        <w:pStyle w:val="Heading4"/>
      </w:pPr>
      <w:r w:rsidRPr="00DB5909">
        <w:t>Their form of politics is privileged  Delgado 9</w:t>
      </w:r>
    </w:p>
    <w:p w14:paraId="2255850F" w14:textId="77777777" w:rsidR="00C51F2C" w:rsidRPr="00DB5909" w:rsidRDefault="00C51F2C" w:rsidP="00C51F2C"/>
    <w:p w14:paraId="45DE4DD1" w14:textId="77777777" w:rsidR="00C51F2C" w:rsidRPr="00DB5909" w:rsidRDefault="00C51F2C" w:rsidP="00C51F2C">
      <w:pPr>
        <w:rPr>
          <w:sz w:val="12"/>
          <w:szCs w:val="12"/>
        </w:rPr>
      </w:pPr>
      <w:r w:rsidRPr="00DB5909">
        <w:rPr>
          <w:sz w:val="12"/>
          <w:szCs w:val="12"/>
        </w:rPr>
        <w:t xml:space="preserve"> (Richard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7C5C1BB2" w14:textId="77777777" w:rsidR="00C51F2C" w:rsidRPr="00DB5909" w:rsidRDefault="00C51F2C" w:rsidP="00C51F2C">
      <w:pPr>
        <w:rPr>
          <w:rStyle w:val="Style13ptBold"/>
        </w:rPr>
      </w:pPr>
    </w:p>
    <w:p w14:paraId="749F7485" w14:textId="6DBD0A06" w:rsidR="00C51F2C" w:rsidRDefault="00C51F2C" w:rsidP="00C51F2C">
      <w:pPr>
        <w:pStyle w:val="Title"/>
        <w:rPr>
          <w:rStyle w:val="StyleUnderline"/>
        </w:rPr>
      </w:pPr>
      <w:r w:rsidRPr="00DB5909">
        <w:rPr>
          <w:sz w:val="12"/>
        </w:rPr>
        <w:t xml:space="preserve">2. The </w:t>
      </w:r>
      <w:r w:rsidRPr="00DB5909">
        <w:rPr>
          <w:rStyle w:val="StyleUnderline"/>
        </w:rPr>
        <w:t>CLS critique of piecemeal reform</w:t>
      </w:r>
      <w:r w:rsidRPr="00DB5909">
        <w:rPr>
          <w:sz w:val="12"/>
        </w:rPr>
        <w:t xml:space="preserve"> </w:t>
      </w:r>
      <w:r w:rsidRPr="00DB5909">
        <w:rPr>
          <w:rStyle w:val="StyleUnderline"/>
        </w:rPr>
        <w:t>Critical scholars reject the idea of piecemeal reform. Incremental change, they argue, merely postpones</w:t>
      </w:r>
      <w:r w:rsidRPr="00DB5909">
        <w:rPr>
          <w:sz w:val="12"/>
        </w:rPr>
        <w:t xml:space="preserve"> the </w:t>
      </w:r>
      <w:r w:rsidRPr="00DB5909">
        <w:rPr>
          <w:rStyle w:val="StyleUnderline"/>
        </w:rPr>
        <w:t>wholesale reformation that must occur to create a decent society</w:t>
      </w:r>
      <w:r w:rsidRPr="00DB5909">
        <w:rPr>
          <w:sz w:val="12"/>
        </w:rPr>
        <w:t>. Even worse</w:t>
      </w:r>
      <w:r w:rsidRPr="00DB5909">
        <w:rPr>
          <w:rStyle w:val="StyleUnderline"/>
        </w:rPr>
        <w:t>, an unfair social system survives by using piecemeal reform to disguise and legitimize oppression. Those who control the system weaken resistance by pointing to the occasional concession to</w:t>
      </w:r>
      <w:r w:rsidRPr="00DB5909">
        <w:rPr>
          <w:sz w:val="12"/>
        </w:rPr>
        <w:t xml:space="preserve">, or periodic court </w:t>
      </w:r>
      <w:r w:rsidRPr="00DB5909">
        <w:rPr>
          <w:rStyle w:val="StyleUnderline"/>
        </w:rPr>
        <w:t>victory of, a black plaintiff or worker as evidence that the system is fair</w:t>
      </w:r>
      <w:r w:rsidRPr="00DB5909">
        <w:rPr>
          <w:sz w:val="12"/>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D51C36">
        <w:rPr>
          <w:rStyle w:val="Emphasis"/>
          <w:highlight w:val="green"/>
        </w:rPr>
        <w:t>The</w:t>
      </w:r>
      <w:r w:rsidRPr="00DB5909">
        <w:rPr>
          <w:sz w:val="12"/>
        </w:rPr>
        <w:t xml:space="preserve"> CLS </w:t>
      </w:r>
      <w:r w:rsidRPr="00D51C36">
        <w:rPr>
          <w:rStyle w:val="Emphasis"/>
          <w:highlight w:val="green"/>
        </w:rPr>
        <w:t>critique of</w:t>
      </w:r>
      <w:r w:rsidRPr="00DB5909">
        <w:rPr>
          <w:rStyle w:val="Emphasis"/>
        </w:rPr>
        <w:t xml:space="preserve"> piecemeal </w:t>
      </w:r>
      <w:r w:rsidRPr="00D51C36">
        <w:rPr>
          <w:rStyle w:val="Emphasis"/>
          <w:highlight w:val="green"/>
        </w:rPr>
        <w:t>reform is</w:t>
      </w:r>
      <w:r w:rsidRPr="00DB5909">
        <w:rPr>
          <w:rStyle w:val="Emphasis"/>
        </w:rPr>
        <w:t xml:space="preserve"> familiar, </w:t>
      </w:r>
      <w:r w:rsidRPr="00D51C36">
        <w:rPr>
          <w:rStyle w:val="Emphasis"/>
          <w:highlight w:val="green"/>
        </w:rPr>
        <w:t>imperialistic and wrong</w:t>
      </w:r>
      <w:r w:rsidRPr="00DB5909">
        <w:rPr>
          <w:rStyle w:val="StyleUnderline"/>
        </w:rPr>
        <w:t xml:space="preserve">. </w:t>
      </w:r>
      <w:r w:rsidRPr="00DB5909">
        <w:rPr>
          <w:sz w:val="12"/>
        </w:rPr>
        <w:t>Minorities know from bitter experience that occasional court victories do not mean the Promised Land is at hand</w:t>
      </w:r>
      <w:r w:rsidRPr="00DB5909">
        <w:rPr>
          <w:rStyle w:val="StyleUnderline"/>
        </w:rPr>
        <w:t>. The</w:t>
      </w:r>
      <w:r w:rsidRPr="00DB5909">
        <w:rPr>
          <w:sz w:val="12"/>
        </w:rPr>
        <w:t xml:space="preserve"> </w:t>
      </w:r>
      <w:r w:rsidRPr="00DB5909">
        <w:rPr>
          <w:rStyle w:val="StyleUnderline"/>
        </w:rPr>
        <w:t>critique</w:t>
      </w:r>
      <w:r w:rsidRPr="00DB5909">
        <w:rPr>
          <w:sz w:val="12"/>
        </w:rPr>
        <w:t xml:space="preserve"> is imperialistic in that it </w:t>
      </w:r>
      <w:r w:rsidRPr="00DB5909">
        <w:rPr>
          <w:rStyle w:val="StyleUnderline"/>
        </w:rPr>
        <w:t xml:space="preserve">tells minorities and other oppressed peoples how they should interpret events affecting them. A court order directing a housing authority to disburse funds for </w:t>
      </w:r>
      <w:r w:rsidRPr="00D51C36">
        <w:rPr>
          <w:rStyle w:val="StyleUnderline"/>
          <w:highlight w:val="green"/>
        </w:rPr>
        <w:t xml:space="preserve">heating in </w:t>
      </w:r>
      <w:r w:rsidRPr="00DB5909">
        <w:rPr>
          <w:rStyle w:val="StyleUnderline"/>
        </w:rPr>
        <w:t xml:space="preserve">subsidized </w:t>
      </w:r>
      <w:r w:rsidRPr="00D51C36">
        <w:rPr>
          <w:rStyle w:val="StyleUnderline"/>
          <w:highlight w:val="green"/>
        </w:rPr>
        <w:t xml:space="preserve">housing may postpone the revolution, </w:t>
      </w:r>
      <w:r w:rsidRPr="00DB5909">
        <w:rPr>
          <w:rStyle w:val="Emphasis"/>
        </w:rPr>
        <w:t>or it may not</w:t>
      </w:r>
      <w:r w:rsidRPr="00DB5909">
        <w:rPr>
          <w:rStyle w:val="StyleUnderline"/>
        </w:rPr>
        <w:t>. In the meantime,</w:t>
      </w:r>
      <w:r w:rsidRPr="00D51C36">
        <w:rPr>
          <w:rStyle w:val="StyleUnderline"/>
          <w:highlight w:val="green"/>
        </w:rPr>
        <w:t xml:space="preserve"> the order keeps</w:t>
      </w:r>
      <w:r w:rsidRPr="00DB5909">
        <w:rPr>
          <w:rStyle w:val="StyleUnderline"/>
        </w:rPr>
        <w:t xml:space="preserve"> a number of poor </w:t>
      </w:r>
      <w:r w:rsidRPr="00D51C36">
        <w:rPr>
          <w:rStyle w:val="StyleUnderline"/>
          <w:highlight w:val="green"/>
        </w:rPr>
        <w:t xml:space="preserve">families warm. This </w:t>
      </w:r>
      <w:r w:rsidRPr="00DB5909">
        <w:rPr>
          <w:rStyle w:val="StyleUnderline"/>
        </w:rPr>
        <w:t xml:space="preserve">may </w:t>
      </w:r>
      <w:r w:rsidRPr="00D51C36">
        <w:rPr>
          <w:rStyle w:val="StyleUnderline"/>
          <w:highlight w:val="green"/>
        </w:rPr>
        <w:t>mean more to them than</w:t>
      </w:r>
      <w:r w:rsidRPr="00DB5909">
        <w:rPr>
          <w:rStyle w:val="StyleUnderline"/>
        </w:rPr>
        <w:t xml:space="preserve"> it does to </w:t>
      </w:r>
      <w:r w:rsidRPr="00D51C36">
        <w:rPr>
          <w:rStyle w:val="StyleUnderline"/>
          <w:highlight w:val="green"/>
        </w:rPr>
        <w:t>a comfortable academic</w:t>
      </w:r>
      <w:r w:rsidRPr="00DB5909">
        <w:rPr>
          <w:rStyle w:val="StyleUnderline"/>
        </w:rPr>
        <w:t xml:space="preserve"> working in a warm office. It smacks of </w:t>
      </w:r>
      <w:r w:rsidRPr="00DB5909">
        <w:rPr>
          <w:rStyle w:val="Emphasis"/>
        </w:rPr>
        <w:t xml:space="preserve">paternalism </w:t>
      </w:r>
      <w:r w:rsidRPr="00DB5909">
        <w:rPr>
          <w:rStyle w:val="StyleUnderline"/>
        </w:rPr>
        <w:t>to assert that the possibility of revolution later outweighs the certainty of heat now</w:t>
      </w:r>
      <w:r w:rsidRPr="00DB5909">
        <w:rPr>
          <w:sz w:val="12"/>
        </w:rPr>
        <w:t xml:space="preserve">, unless there is evidence for that possibility. The </w:t>
      </w:r>
      <w:r w:rsidRPr="00DB5909">
        <w:rPr>
          <w:rStyle w:val="StyleUnderline"/>
        </w:rPr>
        <w:t>Crits do not offer</w:t>
      </w:r>
      <w:r w:rsidRPr="00DB5909">
        <w:rPr>
          <w:sz w:val="12"/>
        </w:rPr>
        <w:t xml:space="preserve"> such </w:t>
      </w:r>
      <w:r w:rsidRPr="00DB5909">
        <w:rPr>
          <w:rStyle w:val="StyleUnderline"/>
        </w:rPr>
        <w:t>evidence. Indeed,</w:t>
      </w:r>
      <w:r w:rsidRPr="00DB5909">
        <w:rPr>
          <w:sz w:val="12"/>
        </w:rPr>
        <w:t xml:space="preserve"> some </w:t>
      </w:r>
      <w:r w:rsidRPr="00D51C36">
        <w:rPr>
          <w:rStyle w:val="Emphasis"/>
          <w:highlight w:val="green"/>
        </w:rPr>
        <w:t>incremental changes may bring revolutionary changes closer</w:t>
      </w:r>
      <w:r w:rsidRPr="00DB5909">
        <w:rPr>
          <w:rStyle w:val="StyleUnderline"/>
        </w:rPr>
        <w:t xml:space="preserve">, not push them further away. Not all small </w:t>
      </w:r>
      <w:r w:rsidRPr="00D51C36">
        <w:rPr>
          <w:rStyle w:val="StyleUnderline"/>
          <w:highlight w:val="green"/>
        </w:rPr>
        <w:t xml:space="preserve">reforms </w:t>
      </w:r>
      <w:r w:rsidRPr="00DB5909">
        <w:rPr>
          <w:rStyle w:val="StyleUnderline"/>
        </w:rPr>
        <w:t xml:space="preserve">induce complacency; some may </w:t>
      </w:r>
      <w:r w:rsidRPr="00D51C36">
        <w:rPr>
          <w:rStyle w:val="StyleUnderline"/>
          <w:highlight w:val="green"/>
        </w:rPr>
        <w:t>whet the appetite for further combat</w:t>
      </w:r>
      <w:r w:rsidRPr="00DB5909">
        <w:rPr>
          <w:rStyle w:val="StyleUnderline"/>
        </w:rPr>
        <w:t>. The welfare family may hold a tenants‘ union meeting in their heated living room</w:t>
      </w:r>
      <w:r w:rsidRPr="00DB5909">
        <w:rPr>
          <w:sz w:val="12"/>
        </w:rPr>
        <w:t xml:space="preserve">. CLS </w:t>
      </w:r>
      <w:r w:rsidRPr="00DB5909">
        <w:rPr>
          <w:rStyle w:val="StyleUnderline"/>
        </w:rPr>
        <w:t xml:space="preserve">scholars‘ critique of piecemeal reform often misses these possibilities, and neglects the question of whether total change, when it comes, will be what we want. </w:t>
      </w:r>
      <w:r w:rsidRPr="00DB5909">
        <w:rPr>
          <w:sz w:val="12"/>
        </w:rPr>
        <w:t xml:space="preserve">3. CLS Idealism The CLS program is also idealistic. </w:t>
      </w:r>
      <w:r w:rsidRPr="00DB5909">
        <w:rPr>
          <w:rStyle w:val="StyleUnderline"/>
        </w:rPr>
        <w:t xml:space="preserve">CLS scholars’ </w:t>
      </w:r>
      <w:r w:rsidRPr="00D51C36">
        <w:rPr>
          <w:rStyle w:val="StyleUnderline"/>
          <w:highlight w:val="green"/>
        </w:rPr>
        <w:t>idealism transforms social reality into mental construct</w:t>
      </w:r>
      <w:r w:rsidRPr="00DB5909">
        <w:rPr>
          <w:sz w:val="12"/>
        </w:rPr>
        <w:t xml:space="preserve">.“ Facts become intelligible only through the categories of thought that we bring to experience. Crits </w:t>
      </w:r>
      <w:r w:rsidRPr="00DB5909">
        <w:rPr>
          <w:rStyle w:val="StyleUnderline"/>
        </w:rPr>
        <w:t>argue that the principal impediments to achieving an ideal society are intellectual. People are imprisoned by a destructive system of mental categories</w:t>
      </w:r>
      <w:r w:rsidRPr="00DB5909">
        <w:rPr>
          <w:sz w:val="12"/>
        </w:rPr>
        <w:t xml:space="preserve"> that blocks any vision of a better world." Liberal capitalist ideology so shackles individuals that they willingly accept a truncated existence and believe it to be the best available. Changing the world requires primarily that we begin to think about it differently.“ </w:t>
      </w:r>
      <w:r w:rsidRPr="00DB5909">
        <w:rPr>
          <w:rStyle w:val="StyleUnderline"/>
        </w:rPr>
        <w:t>To help break the mental chains and clear the way for the creation of a new and better world, Crits practice "trashing"—a process by which law and social structures are shown to be contingent, inconsistent and irrationally supportive of the status qua without good reason.</w:t>
      </w:r>
      <w:r w:rsidRPr="00DB5909">
        <w:rPr>
          <w:sz w:val="12"/>
        </w:rPr>
        <w:t xml:space="preserve"> CLS scholars' idealism has a familiar ring to minority ears. </w:t>
      </w:r>
      <w:r w:rsidRPr="00D51C36">
        <w:rPr>
          <w:rStyle w:val="StyleUnderline"/>
          <w:highlight w:val="green"/>
        </w:rPr>
        <w:t xml:space="preserve">We cannot help but be reminded of </w:t>
      </w:r>
      <w:r w:rsidRPr="00DB5909">
        <w:rPr>
          <w:rStyle w:val="StyleUnderline"/>
        </w:rPr>
        <w:t xml:space="preserve">those fundamentalist </w:t>
      </w:r>
      <w:r w:rsidRPr="00D51C36">
        <w:rPr>
          <w:rStyle w:val="StyleUnderline"/>
          <w:highlight w:val="green"/>
        </w:rPr>
        <w:t xml:space="preserve">preachers who </w:t>
      </w:r>
      <w:r w:rsidRPr="00DB5909">
        <w:rPr>
          <w:rStyle w:val="StyleUnderline"/>
        </w:rPr>
        <w:t xml:space="preserve">have </w:t>
      </w:r>
      <w:r w:rsidRPr="00D51C36">
        <w:rPr>
          <w:rStyle w:val="StyleUnderline"/>
          <w:highlight w:val="green"/>
        </w:rPr>
        <w:t>assure</w:t>
      </w:r>
      <w:r w:rsidRPr="00DB5909">
        <w:rPr>
          <w:rStyle w:val="StyleUnderline"/>
        </w:rPr>
        <w:t xml:space="preserve">d </w:t>
      </w:r>
      <w:r w:rsidRPr="00D51C36">
        <w:rPr>
          <w:rStyle w:val="StyleUnderline"/>
          <w:highlight w:val="green"/>
        </w:rPr>
        <w:t xml:space="preserve">us that our lot will </w:t>
      </w:r>
      <w:r w:rsidRPr="00DB5909">
        <w:rPr>
          <w:rStyle w:val="StyleUnderline"/>
        </w:rPr>
        <w:t xml:space="preserve">only </w:t>
      </w:r>
      <w:r w:rsidRPr="00D51C36">
        <w:rPr>
          <w:rStyle w:val="StyleUnderline"/>
          <w:highlight w:val="green"/>
        </w:rPr>
        <w:t>improve once we "see the light</w:t>
      </w:r>
      <w:r w:rsidRPr="00DB5909">
        <w:rPr>
          <w:rStyle w:val="StyleUnderline"/>
        </w:rPr>
        <w:t>" and are "saved."</w:t>
      </w:r>
    </w:p>
    <w:p w14:paraId="1608AE01" w14:textId="77777777" w:rsidR="00235F10" w:rsidRPr="007A2139" w:rsidRDefault="00235F10" w:rsidP="00235F10">
      <w:pPr>
        <w:pStyle w:val="Heading4"/>
      </w:pPr>
      <w:r>
        <w:t xml:space="preserve">Progress is incremental but meaningful---if their right about the nature of society collective passivity results in reversal </w:t>
      </w:r>
    </w:p>
    <w:p w14:paraId="6608160E" w14:textId="77777777" w:rsidR="00235F10" w:rsidRPr="006F4656" w:rsidRDefault="00235F10" w:rsidP="00235F10">
      <w:bookmarkStart w:id="0" w:name="_Hlk502735947"/>
      <w:r w:rsidRPr="006F4656">
        <w:t xml:space="preserve">Zadie </w:t>
      </w:r>
      <w:r w:rsidRPr="006F4656">
        <w:rPr>
          <w:rStyle w:val="Style13ptBold"/>
        </w:rPr>
        <w:t xml:space="preserve">Smith </w:t>
      </w:r>
      <w:r>
        <w:rPr>
          <w:rStyle w:val="Style13ptBold"/>
        </w:rPr>
        <w:t>16</w:t>
      </w:r>
      <w:r w:rsidRPr="006F4656">
        <w:t xml:space="preserve">, former Radcliffe Institute for Advanced Study Fellow at Harvard, fellow of the Royal Society of Literature, 12/22/2016, On Optimism and Despair, The New York Review, </w:t>
      </w:r>
      <w:hyperlink r:id="rId14" w:history="1">
        <w:r w:rsidRPr="006F4656">
          <w:rPr>
            <w:rStyle w:val="Hyperlink"/>
          </w:rPr>
          <w:t>http://www.nybooks.com/articles/2016/12/22/on-optimism-and-despair/</w:t>
        </w:r>
      </w:hyperlink>
    </w:p>
    <w:p w14:paraId="5F43120B" w14:textId="77777777" w:rsidR="00235F10" w:rsidRDefault="00235F10" w:rsidP="00235F10">
      <w:pPr>
        <w:rPr>
          <w:sz w:val="12"/>
        </w:rPr>
      </w:pPr>
      <w:r w:rsidRPr="006F4656">
        <w:rPr>
          <w:sz w:val="16"/>
        </w:rPr>
        <w:t xml:space="preserve">As my dear, soon-departing president well understood, </w:t>
      </w:r>
      <w:r w:rsidRPr="006F4656">
        <w:rPr>
          <w:rStyle w:val="Emphasis"/>
        </w:rPr>
        <w:t xml:space="preserve">in this world </w:t>
      </w:r>
      <w:r w:rsidRPr="00880AC5">
        <w:rPr>
          <w:rStyle w:val="Emphasis"/>
          <w:highlight w:val="cyan"/>
        </w:rPr>
        <w:t>there is only incremental progress</w:t>
      </w:r>
      <w:r w:rsidRPr="006F4656">
        <w:rPr>
          <w:sz w:val="16"/>
        </w:rPr>
        <w:t xml:space="preserve">. Only the willfully blind can ignore that </w:t>
      </w:r>
      <w:r w:rsidRPr="006F4656">
        <w:rPr>
          <w:rStyle w:val="StyleUnderline"/>
        </w:rPr>
        <w:t xml:space="preserve">the </w:t>
      </w:r>
      <w:r w:rsidRPr="00880AC5">
        <w:rPr>
          <w:rStyle w:val="StyleUnderline"/>
          <w:highlight w:val="cyan"/>
        </w:rPr>
        <w:t xml:space="preserve">history </w:t>
      </w:r>
      <w:r w:rsidRPr="006F4656">
        <w:rPr>
          <w:rStyle w:val="StyleUnderline"/>
        </w:rPr>
        <w:t xml:space="preserve">of human existence </w:t>
      </w:r>
      <w:r w:rsidRPr="00880AC5">
        <w:rPr>
          <w:rStyle w:val="StyleUnderline"/>
          <w:highlight w:val="cyan"/>
        </w:rPr>
        <w:t xml:space="preserve">is </w:t>
      </w:r>
      <w:r w:rsidRPr="00880AC5">
        <w:rPr>
          <w:rStyle w:val="Emphasis"/>
          <w:highlight w:val="cyan"/>
        </w:rPr>
        <w:t>simultaneously</w:t>
      </w:r>
      <w:r w:rsidRPr="006F4656">
        <w:rPr>
          <w:rStyle w:val="StyleUnderline"/>
        </w:rPr>
        <w:t xml:space="preserve"> the history of </w:t>
      </w:r>
      <w:r w:rsidRPr="00880AC5">
        <w:rPr>
          <w:rStyle w:val="StyleUnderline"/>
          <w:highlight w:val="cyan"/>
        </w:rPr>
        <w:t>pain</w:t>
      </w:r>
      <w:r w:rsidRPr="006F4656">
        <w:rPr>
          <w:rStyle w:val="StyleUnderline"/>
        </w:rPr>
        <w:t xml:space="preserve">: of brutality, </w:t>
      </w:r>
      <w:r w:rsidRPr="00C718D0">
        <w:rPr>
          <w:rStyle w:val="StyleUnderline"/>
        </w:rPr>
        <w:t>murder, mass extinction,</w:t>
      </w:r>
      <w:r w:rsidRPr="006F4656">
        <w:rPr>
          <w:rStyle w:val="StyleUnderline"/>
        </w:rPr>
        <w:t xml:space="preserve"> every form of venality and cyclical horror. No land is free of it; no people are without their bloodstain; no tribe entirely innocent. </w:t>
      </w:r>
      <w:r w:rsidRPr="00880AC5">
        <w:rPr>
          <w:rStyle w:val="StyleUnderline"/>
          <w:highlight w:val="cyan"/>
        </w:rPr>
        <w:t>But</w:t>
      </w:r>
      <w:r w:rsidRPr="00C718D0">
        <w:rPr>
          <w:rStyle w:val="StyleUnderline"/>
        </w:rPr>
        <w:t xml:space="preserve"> there is </w:t>
      </w:r>
      <w:r w:rsidRPr="00880AC5">
        <w:rPr>
          <w:rStyle w:val="StyleUnderline"/>
          <w:highlight w:val="cyan"/>
        </w:rPr>
        <w:t>still</w:t>
      </w:r>
      <w:r w:rsidRPr="00C718D0">
        <w:rPr>
          <w:rStyle w:val="StyleUnderline"/>
        </w:rPr>
        <w:t xml:space="preserve"> this </w:t>
      </w:r>
      <w:r w:rsidRPr="00880AC5">
        <w:rPr>
          <w:rStyle w:val="Emphasis"/>
          <w:highlight w:val="cyan"/>
        </w:rPr>
        <w:t>redeeming</w:t>
      </w:r>
      <w:r w:rsidRPr="00C718D0">
        <w:rPr>
          <w:rStyle w:val="StyleUnderline"/>
        </w:rPr>
        <w:t xml:space="preserve"> matter of</w:t>
      </w:r>
      <w:r w:rsidRPr="006F4656">
        <w:rPr>
          <w:rStyle w:val="StyleUnderline"/>
        </w:rPr>
        <w:t xml:space="preserve"> </w:t>
      </w:r>
      <w:r w:rsidRPr="00880AC5">
        <w:rPr>
          <w:rStyle w:val="Emphasis"/>
          <w:highlight w:val="cyan"/>
        </w:rPr>
        <w:t>incremental progress</w:t>
      </w:r>
      <w:r w:rsidRPr="006F4656">
        <w:rPr>
          <w:rStyle w:val="StyleUnderline"/>
        </w:rPr>
        <w:t>.</w:t>
      </w:r>
      <w:r w:rsidRPr="006F4656">
        <w:rPr>
          <w:sz w:val="16"/>
        </w:rPr>
        <w:t xml:space="preserve"> </w:t>
      </w:r>
      <w:r w:rsidRPr="00880AC5">
        <w:rPr>
          <w:rStyle w:val="StyleUnderline"/>
          <w:highlight w:val="cyan"/>
        </w:rPr>
        <w:t>It might look small</w:t>
      </w:r>
      <w:r w:rsidRPr="00C718D0">
        <w:rPr>
          <w:rStyle w:val="StyleUnderline"/>
        </w:rPr>
        <w:t xml:space="preserve"> to those with apocalyptic perspectives,</w:t>
      </w:r>
      <w:r w:rsidRPr="006F4656">
        <w:rPr>
          <w:rStyle w:val="StyleUnderline"/>
        </w:rPr>
        <w:t xml:space="preserve"> </w:t>
      </w:r>
      <w:r w:rsidRPr="00880AC5">
        <w:rPr>
          <w:rStyle w:val="StyleUnderline"/>
          <w:highlight w:val="cyan"/>
        </w:rPr>
        <w:t>but to she who not so long ago could not vote, or drink</w:t>
      </w:r>
      <w:r w:rsidRPr="00C718D0">
        <w:rPr>
          <w:rStyle w:val="StyleUnderline"/>
        </w:rPr>
        <w:t xml:space="preserve"> from </w:t>
      </w:r>
      <w:r w:rsidRPr="00880AC5">
        <w:rPr>
          <w:rStyle w:val="StyleUnderline"/>
          <w:highlight w:val="cyan"/>
        </w:rPr>
        <w:t>the same water</w:t>
      </w:r>
      <w:r w:rsidRPr="00C718D0">
        <w:rPr>
          <w:rStyle w:val="StyleUnderline"/>
        </w:rPr>
        <w:t xml:space="preserve"> fountain</w:t>
      </w:r>
      <w:r w:rsidRPr="006F4656">
        <w:rPr>
          <w:rStyle w:val="StyleUnderline"/>
        </w:rPr>
        <w:t xml:space="preserve"> as her fellow citizens, </w:t>
      </w:r>
      <w:r w:rsidRPr="00880AC5">
        <w:rPr>
          <w:rStyle w:val="StyleUnderline"/>
          <w:highlight w:val="cyan"/>
        </w:rPr>
        <w:t>or marry the person she chose</w:t>
      </w:r>
      <w:r w:rsidRPr="006F4656">
        <w:rPr>
          <w:rStyle w:val="StyleUnderline"/>
        </w:rPr>
        <w:t xml:space="preserve">, or live in a certain neighborhood, such incremental </w:t>
      </w:r>
      <w:r w:rsidRPr="00880AC5">
        <w:rPr>
          <w:rStyle w:val="Emphasis"/>
          <w:highlight w:val="cyan"/>
        </w:rPr>
        <w:t>change feels enormous</w:t>
      </w:r>
      <w:r w:rsidRPr="006F4656">
        <w:rPr>
          <w:rStyle w:val="StyleUnderline"/>
        </w:rPr>
        <w:t>.</w:t>
      </w:r>
      <w:r>
        <w:rPr>
          <w:sz w:val="12"/>
        </w:rPr>
        <w:t xml:space="preserve"> </w:t>
      </w:r>
    </w:p>
    <w:p w14:paraId="2B180C9C" w14:textId="77777777" w:rsidR="00235F10" w:rsidRDefault="00235F10" w:rsidP="00235F10">
      <w:pPr>
        <w:rPr>
          <w:sz w:val="12"/>
        </w:rPr>
      </w:pPr>
      <w:r w:rsidRPr="006F4656">
        <w:rPr>
          <w:sz w:val="16"/>
        </w:rPr>
        <w:t xml:space="preserve"> </w:t>
      </w:r>
      <w:r w:rsidRPr="00C718D0">
        <w:rPr>
          <w:sz w:val="16"/>
        </w:rPr>
        <w:t xml:space="preserve">Meanwhile </w:t>
      </w:r>
      <w:r w:rsidRPr="00C718D0">
        <w:rPr>
          <w:rStyle w:val="StyleUnderline"/>
        </w:rPr>
        <w:t>the dream of time travel</w:t>
      </w:r>
      <w:r w:rsidRPr="00C718D0">
        <w:rPr>
          <w:sz w:val="16"/>
        </w:rPr>
        <w:t>—for new presidents, literary journalists, and writers alike—</w:t>
      </w:r>
      <w:r w:rsidRPr="00C718D0">
        <w:rPr>
          <w:rStyle w:val="StyleUnderline"/>
        </w:rPr>
        <w:t>is just that: a dream. And one that only makes sense if the rights and privileges you are accorded currently were accorded to you back then, too. If some white men are more sentimental about history than anyone else right now it’s no big surprise: their rights and privileges stretch a long way back. For a black woman the expanse of livable history is so much shorter</w:t>
      </w:r>
      <w:r w:rsidRPr="00C718D0">
        <w:rPr>
          <w:sz w:val="16"/>
        </w:rPr>
        <w:t xml:space="preserve">. </w:t>
      </w:r>
      <w:r w:rsidRPr="00C718D0">
        <w:rPr>
          <w:rStyle w:val="StyleUnderline"/>
        </w:rPr>
        <w:t>What would I have been and what would I have done—or more to the point, what would have been done to me—in 1360, in 1760, in 1860, in 1960</w:t>
      </w:r>
      <w:r w:rsidRPr="00C718D0">
        <w:rPr>
          <w:sz w:val="16"/>
        </w:rPr>
        <w:t xml:space="preserve">? I do not say this to claim some pedestal of perfect victimhood or historical innocence. I know very well how my West African ancestors sold and enslaved their tribal cousins and neighbors. </w:t>
      </w:r>
      <w:r w:rsidRPr="00C718D0">
        <w:rPr>
          <w:rStyle w:val="StyleUnderline"/>
        </w:rPr>
        <w:t xml:space="preserve">I don’t believe in any political or personal identity of pure innocence and </w:t>
      </w:r>
      <w:r w:rsidRPr="00C718D0">
        <w:rPr>
          <w:rStyle w:val="Emphasis"/>
        </w:rPr>
        <w:t>absolute rectitude</w:t>
      </w:r>
      <w:r w:rsidRPr="00C718D0">
        <w:rPr>
          <w:sz w:val="16"/>
        </w:rPr>
        <w:t>.</w:t>
      </w:r>
      <w:r>
        <w:rPr>
          <w:sz w:val="12"/>
        </w:rPr>
        <w:t xml:space="preserve"> </w:t>
      </w:r>
    </w:p>
    <w:p w14:paraId="54A883A1" w14:textId="77777777" w:rsidR="00235F10" w:rsidRDefault="00235F10" w:rsidP="00235F10">
      <w:pPr>
        <w:rPr>
          <w:sz w:val="12"/>
        </w:rPr>
      </w:pPr>
      <w:r w:rsidRPr="006F4656">
        <w:rPr>
          <w:sz w:val="16"/>
        </w:rPr>
        <w:t xml:space="preserve"> </w:t>
      </w:r>
      <w:r w:rsidRPr="006F4656">
        <w:rPr>
          <w:rStyle w:val="StyleUnderline"/>
        </w:rPr>
        <w:t>But neither do I believe in time travel. I believe in human limitation, not out of any sense of fatalism but out of a learned caution</w:t>
      </w:r>
      <w:r w:rsidRPr="006F4656">
        <w:rPr>
          <w:sz w:val="16"/>
        </w:rPr>
        <w:t xml:space="preserve">, gleaned from both recent and distant history. </w:t>
      </w:r>
      <w:r w:rsidRPr="006F4656">
        <w:rPr>
          <w:rStyle w:val="StyleUnderline"/>
        </w:rPr>
        <w:t xml:space="preserve">We will never be perfect: that is our limitation. </w:t>
      </w:r>
      <w:r w:rsidRPr="00880AC5">
        <w:rPr>
          <w:rStyle w:val="StyleUnderline"/>
          <w:highlight w:val="cyan"/>
        </w:rPr>
        <w:t>But we can have</w:t>
      </w:r>
      <w:r w:rsidRPr="006F4656">
        <w:rPr>
          <w:rStyle w:val="StyleUnderline"/>
        </w:rPr>
        <w:t xml:space="preserve">, and have had, </w:t>
      </w:r>
      <w:r w:rsidRPr="00880AC5">
        <w:rPr>
          <w:rStyle w:val="StyleUnderline"/>
          <w:highlight w:val="cyan"/>
        </w:rPr>
        <w:t>moments in which we can take genuine pride</w:t>
      </w:r>
      <w:r w:rsidRPr="006F4656">
        <w:rPr>
          <w:sz w:val="16"/>
        </w:rPr>
        <w:t>. I took pride in my neighborhood, in my childhood, back in 1999. It was not perfect but it was filled with possibility. If the clouds have rolled in over my fiction it is not because what was perfect has been proved empty but because what was becoming possible—and is still experienced as possible by millions—is now denied as if it never did and never could exist.</w:t>
      </w:r>
      <w:r>
        <w:rPr>
          <w:sz w:val="12"/>
        </w:rPr>
        <w:t xml:space="preserve"> </w:t>
      </w:r>
    </w:p>
    <w:p w14:paraId="5FCE91DA" w14:textId="77777777" w:rsidR="00235F10" w:rsidRDefault="00235F10" w:rsidP="00235F10">
      <w:pPr>
        <w:rPr>
          <w:sz w:val="12"/>
        </w:rPr>
      </w:pPr>
      <w:r w:rsidRPr="006F4656">
        <w:rPr>
          <w:sz w:val="16"/>
        </w:rPr>
        <w:t xml:space="preserve"> I realize as I write this that I have strayed some way from the happiness that should rightly attend accepting a literary prize. I am very happy to accept this great honor—please don’t mistake me. I am more than happy—I am amazed. When I started to write I never imagined that anyone outside of my neighborhood would read these books, never mind outside of England, never mind “on the continent,” as my father liked to call it. I remember how stunned I was to embark on my very first European book tour, to Germany, with my father, who had last been here in 1945, as a young soldier in the reconstruction. It was a trip filled, for him, with nostalgia: he had loved a German girl, back in 1945, and one of his great regrets, he admitted to me on that trip, was not marrying her and instead coming home, to England, and marrying first one woman and then another, my mother.</w:t>
      </w:r>
      <w:r>
        <w:rPr>
          <w:sz w:val="12"/>
        </w:rPr>
        <w:t xml:space="preserve"> </w:t>
      </w:r>
    </w:p>
    <w:p w14:paraId="12BE3449" w14:textId="77777777" w:rsidR="00235F10" w:rsidRDefault="00235F10" w:rsidP="00235F10">
      <w:pPr>
        <w:rPr>
          <w:sz w:val="12"/>
        </w:rPr>
      </w:pPr>
      <w:r w:rsidRPr="006F4656">
        <w:rPr>
          <w:sz w:val="16"/>
        </w:rPr>
        <w:t xml:space="preserve"> We made a funny pair on that tour, I’m sure: a young black girl and her elderly white father, clutching our guidebooks and seeking those spots in Berlin that my father had visited almost fifty years earlier. It is from him that I have inherited both my optimism and my despair, for he had been among the liberators at Belsen and therefore seen the worst this world has to offer, but had, from there, gone forward, with a sufficiently open heart and mind, striding into one failed marriage and then another, marrying both times across various lines of class, color, and temperament, and yet still found in life reasons to be cheerful, reasons even for joy.</w:t>
      </w:r>
      <w:r>
        <w:rPr>
          <w:sz w:val="12"/>
        </w:rPr>
        <w:t xml:space="preserve"> </w:t>
      </w:r>
    </w:p>
    <w:p w14:paraId="25E89110" w14:textId="77777777" w:rsidR="00235F10" w:rsidRDefault="00235F10" w:rsidP="00235F10">
      <w:pPr>
        <w:rPr>
          <w:sz w:val="12"/>
        </w:rPr>
      </w:pPr>
      <w:r w:rsidRPr="006F4656">
        <w:rPr>
          <w:sz w:val="16"/>
        </w:rPr>
        <w:t xml:space="preserve"> He was, I realize now, one of the least ideological people I ever met: everything that happened to him he took as a particular case, unable or unwilling to generalize from it. He lost his livelihood but did not lose faith in his country. The education system failed him but he still revered it and placed all his hopes for his children in it. His relations with women were mostly disastrous but he did not hate women. In his mind he did not marry a black girl, he married “Yvonne,” and he did not have an experimental set of mixed-race children, he had me and my brother Ben and my brother Luke.</w:t>
      </w:r>
      <w:r>
        <w:rPr>
          <w:sz w:val="12"/>
        </w:rPr>
        <w:t xml:space="preserve"> </w:t>
      </w:r>
    </w:p>
    <w:p w14:paraId="6611E3A8" w14:textId="77777777" w:rsidR="00235F10" w:rsidRDefault="00235F10" w:rsidP="00235F10">
      <w:pPr>
        <w:rPr>
          <w:sz w:val="12"/>
        </w:rPr>
      </w:pPr>
      <w:r w:rsidRPr="006F4656">
        <w:rPr>
          <w:sz w:val="16"/>
        </w:rPr>
        <w:t xml:space="preserve"> How rare such people are! I am not so naive even now as to believe we have enough of them at any one time in history to form a decent and tolerant society. But neither will I ever deny their existence or the possibility of lives like his. He was a member of the white working class, a man often afflicted by despair who still managed to retain a core optimism. Perhaps in a different time under different cultural influences living in a different society he would have become one of the rabid old angry white men of whom the present left is so afeared. As it was, born in 1925 and dying in 2006, he saw his children benefit from the civilized postwar protections of free education and free health care, and felt he had many reasons to be grateful.</w:t>
      </w:r>
      <w:r>
        <w:rPr>
          <w:sz w:val="12"/>
        </w:rPr>
        <w:t xml:space="preserve"> </w:t>
      </w:r>
    </w:p>
    <w:p w14:paraId="5757A3DC" w14:textId="77777777" w:rsidR="00235F10" w:rsidRDefault="00235F10" w:rsidP="00235F10">
      <w:pPr>
        <w:rPr>
          <w:sz w:val="12"/>
        </w:rPr>
      </w:pPr>
      <w:r w:rsidRPr="006F4656">
        <w:rPr>
          <w:sz w:val="16"/>
        </w:rPr>
        <w:t xml:space="preserve"> This is the world I knew</w:t>
      </w:r>
      <w:r w:rsidRPr="006F4656">
        <w:rPr>
          <w:rStyle w:val="StyleUnderline"/>
        </w:rPr>
        <w:t xml:space="preserve">. Things have changed, but </w:t>
      </w:r>
      <w:r w:rsidRPr="00880AC5">
        <w:rPr>
          <w:rStyle w:val="Emphasis"/>
          <w:highlight w:val="cyan"/>
        </w:rPr>
        <w:t>history is not erased by change</w:t>
      </w:r>
      <w:r w:rsidRPr="00C718D0">
        <w:rPr>
          <w:rStyle w:val="StyleUnderline"/>
        </w:rPr>
        <w:t xml:space="preserve">, and the examples of the past still hold out new possibilities for all of us, opportunities to remake, for a new generation, the conditions from which we ourselves have benefited. </w:t>
      </w:r>
      <w:r w:rsidRPr="00C718D0">
        <w:rPr>
          <w:rStyle w:val="Emphasis"/>
        </w:rPr>
        <w:t>Neither my readers nor I am in the relatively sunlit uplands</w:t>
      </w:r>
      <w:r w:rsidRPr="00C718D0">
        <w:rPr>
          <w:sz w:val="16"/>
        </w:rPr>
        <w:t xml:space="preserve"> depicted in White Teeth anymore. </w:t>
      </w:r>
      <w:r w:rsidRPr="00C718D0">
        <w:rPr>
          <w:rStyle w:val="StyleUnderline"/>
        </w:rPr>
        <w:t>But</w:t>
      </w:r>
      <w:r w:rsidRPr="006F4656">
        <w:rPr>
          <w:rStyle w:val="StyleUnderline"/>
        </w:rPr>
        <w:t xml:space="preserve"> </w:t>
      </w:r>
      <w:r w:rsidRPr="00880AC5">
        <w:rPr>
          <w:rStyle w:val="StyleUnderline"/>
          <w:highlight w:val="cyan"/>
        </w:rPr>
        <w:t>the lesson</w:t>
      </w:r>
      <w:r w:rsidRPr="006F4656">
        <w:rPr>
          <w:rStyle w:val="StyleUnderline"/>
        </w:rPr>
        <w:t xml:space="preserve"> I take from this </w:t>
      </w:r>
      <w:r w:rsidRPr="00880AC5">
        <w:rPr>
          <w:rStyle w:val="StyleUnderline"/>
          <w:highlight w:val="cyan"/>
        </w:rPr>
        <w:t>is</w:t>
      </w:r>
      <w:r w:rsidRPr="006F4656">
        <w:rPr>
          <w:rStyle w:val="StyleUnderline"/>
        </w:rPr>
        <w:t xml:space="preserve"> not</w:t>
      </w:r>
      <w:r w:rsidRPr="006F4656">
        <w:rPr>
          <w:sz w:val="16"/>
        </w:rPr>
        <w:t xml:space="preserve"> that the lives in that novel were </w:t>
      </w:r>
      <w:r w:rsidRPr="006F4656">
        <w:rPr>
          <w:rStyle w:val="StyleUnderline"/>
        </w:rPr>
        <w:t xml:space="preserve">illusory but rather that </w:t>
      </w:r>
      <w:r w:rsidRPr="00880AC5">
        <w:rPr>
          <w:rStyle w:val="StyleUnderline"/>
          <w:highlight w:val="cyan"/>
        </w:rPr>
        <w:t>progress</w:t>
      </w:r>
      <w:r w:rsidRPr="006F4656">
        <w:rPr>
          <w:rStyle w:val="StyleUnderline"/>
        </w:rPr>
        <w:t xml:space="preserve"> is never permanent, </w:t>
      </w:r>
      <w:r w:rsidRPr="00880AC5">
        <w:rPr>
          <w:rStyle w:val="StyleUnderline"/>
          <w:highlight w:val="cyan"/>
        </w:rPr>
        <w:t xml:space="preserve">will always be </w:t>
      </w:r>
      <w:r w:rsidRPr="00880AC5">
        <w:rPr>
          <w:rStyle w:val="Emphasis"/>
          <w:highlight w:val="cyan"/>
        </w:rPr>
        <w:t>threatened</w:t>
      </w:r>
      <w:r w:rsidRPr="00880AC5">
        <w:rPr>
          <w:rStyle w:val="StyleUnderline"/>
          <w:highlight w:val="cyan"/>
        </w:rPr>
        <w:t xml:space="preserve">, must be </w:t>
      </w:r>
      <w:r w:rsidRPr="00880AC5">
        <w:rPr>
          <w:rStyle w:val="Emphasis"/>
          <w:highlight w:val="cyan"/>
        </w:rPr>
        <w:t>redoubled</w:t>
      </w:r>
      <w:r w:rsidRPr="006F4656">
        <w:rPr>
          <w:rStyle w:val="StyleUnderline"/>
        </w:rPr>
        <w:t xml:space="preserve">, </w:t>
      </w:r>
      <w:r w:rsidRPr="006F4656">
        <w:rPr>
          <w:rStyle w:val="Emphasis"/>
        </w:rPr>
        <w:t>restated</w:t>
      </w:r>
      <w:r w:rsidRPr="00880AC5">
        <w:rPr>
          <w:rStyle w:val="StyleUnderline"/>
          <w:highlight w:val="cyan"/>
        </w:rPr>
        <w:t xml:space="preserve">, and </w:t>
      </w:r>
      <w:r w:rsidRPr="00880AC5">
        <w:rPr>
          <w:rStyle w:val="Emphasis"/>
          <w:highlight w:val="cyan"/>
        </w:rPr>
        <w:t>reimagined</w:t>
      </w:r>
      <w:r w:rsidRPr="00880AC5">
        <w:rPr>
          <w:sz w:val="16"/>
          <w:highlight w:val="cyan"/>
        </w:rPr>
        <w:t xml:space="preserve"> </w:t>
      </w:r>
      <w:r w:rsidRPr="00880AC5">
        <w:rPr>
          <w:rStyle w:val="StyleUnderline"/>
          <w:highlight w:val="cyan"/>
        </w:rPr>
        <w:t>if it is to survive</w:t>
      </w:r>
      <w:r w:rsidRPr="006F4656">
        <w:rPr>
          <w:sz w:val="16"/>
        </w:rPr>
        <w:t xml:space="preserve">. </w:t>
      </w:r>
      <w:r w:rsidRPr="00C718D0">
        <w:rPr>
          <w:rStyle w:val="StyleUnderline"/>
        </w:rPr>
        <w:t>I don’t claim that it’s easy</w:t>
      </w:r>
      <w:r w:rsidRPr="00C718D0">
        <w:rPr>
          <w:sz w:val="16"/>
        </w:rPr>
        <w:t>. I do not have the answers. I am by nature not a political person and</w:t>
      </w:r>
      <w:r w:rsidRPr="00C718D0">
        <w:rPr>
          <w:rStyle w:val="StyleUnderline"/>
        </w:rPr>
        <w:t xml:space="preserve"> these are the darkest political times I have ever known</w:t>
      </w:r>
      <w:r w:rsidRPr="006F4656">
        <w:rPr>
          <w:sz w:val="16"/>
        </w:rPr>
        <w:t>. My business, such as it is, concerns the intimate lives of people. The people who ask me about the “failure of multiculturalism” mean to suggest that not only has a political ideology failed but that human beings themselves have changed and are now fundamentally incapable of living peacefully together despite their many differences.</w:t>
      </w:r>
      <w:r>
        <w:rPr>
          <w:sz w:val="12"/>
        </w:rPr>
        <w:t xml:space="preserve"> </w:t>
      </w:r>
    </w:p>
    <w:p w14:paraId="5836041D" w14:textId="77777777" w:rsidR="00235F10" w:rsidRDefault="00235F10" w:rsidP="00235F10">
      <w:pPr>
        <w:rPr>
          <w:sz w:val="16"/>
        </w:rPr>
      </w:pPr>
      <w:r w:rsidRPr="006F4656">
        <w:rPr>
          <w:sz w:val="16"/>
        </w:rPr>
        <w:t xml:space="preserve"> In this argument it is the writer who is meant to be the naive child, but I maintain that </w:t>
      </w:r>
      <w:r w:rsidRPr="00880AC5">
        <w:rPr>
          <w:rStyle w:val="Emphasis"/>
          <w:highlight w:val="cyan"/>
        </w:rPr>
        <w:t>people who believe in fundamental and irreversible changes in human nature are</w:t>
      </w:r>
      <w:r w:rsidRPr="006F4656">
        <w:rPr>
          <w:rStyle w:val="Emphasis"/>
        </w:rPr>
        <w:t xml:space="preserve"> themselves </w:t>
      </w:r>
      <w:r w:rsidRPr="00880AC5">
        <w:rPr>
          <w:rStyle w:val="Emphasis"/>
          <w:highlight w:val="cyan"/>
        </w:rPr>
        <w:t>ahistorical and naive</w:t>
      </w:r>
      <w:r w:rsidRPr="006F4656">
        <w:rPr>
          <w:sz w:val="16"/>
        </w:rPr>
        <w:t xml:space="preserve">. If novelists know anything it’s that </w:t>
      </w:r>
      <w:r w:rsidRPr="00C718D0">
        <w:rPr>
          <w:rStyle w:val="StyleUnderline"/>
        </w:rPr>
        <w:t>individual citizens are internally plural:</w:t>
      </w:r>
      <w:r w:rsidRPr="006F4656">
        <w:rPr>
          <w:rStyle w:val="StyleUnderline"/>
        </w:rPr>
        <w:t xml:space="preserve"> they have within them the full range of behavioral possibilities.</w:t>
      </w:r>
      <w:r w:rsidRPr="006F4656">
        <w:rPr>
          <w:sz w:val="16"/>
        </w:rPr>
        <w:t xml:space="preserve"> </w:t>
      </w:r>
      <w:r w:rsidRPr="006F4656">
        <w:rPr>
          <w:rStyle w:val="StyleUnderline"/>
        </w:rPr>
        <w:t>They are like complex musical scores from which certain melodies can be teased out and others ignored or suppressed, depending, at least in part, on who is doing the conducting</w:t>
      </w:r>
      <w:r w:rsidRPr="006F4656">
        <w:rPr>
          <w:sz w:val="16"/>
        </w:rPr>
        <w:t xml:space="preserve">. At this moment, all over the world—and </w:t>
      </w:r>
      <w:r w:rsidRPr="006F4656">
        <w:rPr>
          <w:rStyle w:val="StyleUnderline"/>
        </w:rPr>
        <w:t xml:space="preserve">most recently in America—the conductors standing in front of this human orchestra have only the meanest and most banal </w:t>
      </w:r>
      <w:r w:rsidRPr="006F4656">
        <w:rPr>
          <w:rStyle w:val="StyleUnderline"/>
        </w:rPr>
        <w:lastRenderedPageBreak/>
        <w:t>melodies in mind</w:t>
      </w:r>
      <w:r w:rsidRPr="006F4656">
        <w:rPr>
          <w:sz w:val="16"/>
        </w:rPr>
        <w:t xml:space="preserve">. Here in Germany you will remember these martial songs; they are not a very distant memory. </w:t>
      </w:r>
      <w:r w:rsidRPr="006F4656">
        <w:rPr>
          <w:rStyle w:val="Emphasis"/>
        </w:rPr>
        <w:t>But there is no place on earth where they have not been played at one time or another.</w:t>
      </w:r>
      <w:r w:rsidRPr="006F4656">
        <w:rPr>
          <w:sz w:val="16"/>
        </w:rPr>
        <w:t xml:space="preserve"> Those of us who remember, too, a finer music must try now to play it, and encourage others, if we can, to sing along.</w:t>
      </w:r>
    </w:p>
    <w:bookmarkEnd w:id="0"/>
    <w:p w14:paraId="2B48BA88" w14:textId="77777777" w:rsidR="00235F10" w:rsidRDefault="00235F10" w:rsidP="00235F10">
      <w:pPr>
        <w:rPr>
          <w:sz w:val="16"/>
        </w:rPr>
      </w:pPr>
    </w:p>
    <w:p w14:paraId="2028BFC3" w14:textId="77777777" w:rsidR="00235F10" w:rsidRPr="00434B02" w:rsidRDefault="00235F10" w:rsidP="00235F10"/>
    <w:p w14:paraId="08367488" w14:textId="2C212BB2" w:rsidR="00F27BB6" w:rsidRDefault="00F27BB6" w:rsidP="00F27BB6">
      <w:pPr>
        <w:pStyle w:val="Subtitle"/>
      </w:pPr>
    </w:p>
    <w:p w14:paraId="0F961E8A" w14:textId="1E2477A1" w:rsidR="00F27BB6" w:rsidRDefault="00F27BB6" w:rsidP="00F27BB6">
      <w:pPr>
        <w:pStyle w:val="Heading4"/>
      </w:pPr>
      <w:r>
        <w:t>Not working doesn’t solve Bray 8 or societal stigma</w:t>
      </w:r>
    </w:p>
    <w:p w14:paraId="5B4B65D8" w14:textId="77777777" w:rsidR="00D4636C" w:rsidRDefault="00D4636C" w:rsidP="00D4636C">
      <w:pPr>
        <w:pStyle w:val="Heading4"/>
      </w:pPr>
      <w:r>
        <w:t>No solvency—evolutionary economic desires</w:t>
      </w:r>
    </w:p>
    <w:p w14:paraId="768F01BB" w14:textId="77777777" w:rsidR="00D4636C" w:rsidRPr="0025633F" w:rsidRDefault="00D4636C" w:rsidP="00D4636C">
      <w:r>
        <w:rPr>
          <w:rStyle w:val="Style13ptBold"/>
        </w:rPr>
        <w:t>Bhar</w:t>
      </w:r>
      <w:r w:rsidRPr="0025633F">
        <w:rPr>
          <w:rStyle w:val="Style13ptBold"/>
        </w:rPr>
        <w:t xml:space="preserve"> '</w:t>
      </w:r>
      <w:r>
        <w:rPr>
          <w:rStyle w:val="Style13ptBold"/>
        </w:rPr>
        <w:t>20</w:t>
      </w:r>
      <w:r w:rsidRPr="0025633F">
        <w:rPr>
          <w:rStyle w:val="Style13ptBold"/>
        </w:rPr>
        <w:t xml:space="preserve"> </w:t>
      </w:r>
      <w:r>
        <w:t>[Soumyajit; 4/21/20; PhD scholar from the Ashoka Trust for Research in Ecology and the Environment, research fellow at LEAD at Krea University; "Degrowth and COVID-19: Are we drawing a simplistic connection?" https://india.mongabay.com/2020/04/commentary-degrowth-and-covid-19-are-we-drawing-a-simplistic-connection/]//GJ</w:t>
      </w:r>
    </w:p>
    <w:p w14:paraId="67426335" w14:textId="77777777" w:rsidR="00D4636C" w:rsidRPr="007035E1" w:rsidRDefault="00D4636C" w:rsidP="00D4636C">
      <w:pPr>
        <w:rPr>
          <w:sz w:val="16"/>
        </w:rPr>
      </w:pPr>
      <w:r w:rsidRPr="007035E1">
        <w:rPr>
          <w:sz w:val="16"/>
        </w:rPr>
        <w:t>COVID-19 economic pause: Can we equate with degrowth?</w:t>
      </w:r>
    </w:p>
    <w:p w14:paraId="78E4E741" w14:textId="77777777" w:rsidR="00D4636C" w:rsidRPr="007035E1" w:rsidRDefault="00D4636C" w:rsidP="00D4636C">
      <w:pPr>
        <w:rPr>
          <w:sz w:val="16"/>
        </w:rPr>
      </w:pPr>
      <w:r w:rsidRPr="007035E1">
        <w:rPr>
          <w:sz w:val="16"/>
        </w:rPr>
        <w:t xml:space="preserve">Many </w:t>
      </w:r>
      <w:r w:rsidRPr="007035E1">
        <w:rPr>
          <w:rStyle w:val="StyleUnderline"/>
        </w:rPr>
        <w:t xml:space="preserve">scholars are </w:t>
      </w:r>
      <w:r w:rsidRPr="00A1757A">
        <w:rPr>
          <w:rStyle w:val="Emphasis"/>
          <w:highlight w:val="cyan"/>
        </w:rPr>
        <w:t>comparing</w:t>
      </w:r>
      <w:r w:rsidRPr="00A1757A">
        <w:rPr>
          <w:sz w:val="16"/>
          <w:highlight w:val="cyan"/>
        </w:rPr>
        <w:t xml:space="preserve"> </w:t>
      </w:r>
      <w:r w:rsidRPr="00A1757A">
        <w:rPr>
          <w:rStyle w:val="StyleUnderline"/>
          <w:highlight w:val="cyan"/>
        </w:rPr>
        <w:t xml:space="preserve">the </w:t>
      </w:r>
      <w:r w:rsidRPr="00A1757A">
        <w:rPr>
          <w:rStyle w:val="Emphasis"/>
          <w:highlight w:val="cyan"/>
        </w:rPr>
        <w:t>current</w:t>
      </w:r>
      <w:r w:rsidRPr="007035E1">
        <w:rPr>
          <w:rStyle w:val="Emphasis"/>
        </w:rPr>
        <w:t xml:space="preserve"> state</w:t>
      </w:r>
      <w:r w:rsidRPr="007035E1">
        <w:rPr>
          <w:rStyle w:val="StyleUnderline"/>
        </w:rPr>
        <w:t xml:space="preserve"> of the </w:t>
      </w:r>
      <w:r w:rsidRPr="00157562">
        <w:rPr>
          <w:rStyle w:val="StyleUnderline"/>
        </w:rPr>
        <w:t xml:space="preserve">economy with the state of </w:t>
      </w:r>
      <w:r w:rsidRPr="00157562">
        <w:rPr>
          <w:rStyle w:val="Emphasis"/>
        </w:rPr>
        <w:t>degrowth</w:t>
      </w:r>
      <w:r w:rsidRPr="00157562">
        <w:rPr>
          <w:sz w:val="16"/>
        </w:rPr>
        <w:t xml:space="preserve">. However, I argue </w:t>
      </w:r>
      <w:r w:rsidRPr="00157562">
        <w:rPr>
          <w:rStyle w:val="StyleUnderline"/>
        </w:rPr>
        <w:t>this comparison is not only</w:t>
      </w:r>
      <w:r w:rsidRPr="00157562">
        <w:rPr>
          <w:sz w:val="16"/>
        </w:rPr>
        <w:t xml:space="preserve"> </w:t>
      </w:r>
      <w:r w:rsidRPr="00157562">
        <w:rPr>
          <w:rStyle w:val="Emphasis"/>
        </w:rPr>
        <w:t>conceptually incorrect</w:t>
      </w:r>
      <w:r w:rsidRPr="00157562">
        <w:rPr>
          <w:sz w:val="16"/>
        </w:rPr>
        <w:t xml:space="preserve"> </w:t>
      </w:r>
      <w:r w:rsidRPr="00157562">
        <w:rPr>
          <w:rStyle w:val="StyleUnderline"/>
        </w:rPr>
        <w:t>but also</w:t>
      </w:r>
      <w:r w:rsidRPr="00157562">
        <w:rPr>
          <w:sz w:val="16"/>
        </w:rPr>
        <w:t xml:space="preserve"> </w:t>
      </w:r>
      <w:r w:rsidRPr="00157562">
        <w:rPr>
          <w:rStyle w:val="Emphasis"/>
        </w:rPr>
        <w:t>simplistic</w:t>
      </w:r>
      <w:r w:rsidRPr="00157562">
        <w:rPr>
          <w:sz w:val="16"/>
        </w:rPr>
        <w:t xml:space="preserve">. At first, we need to acknowledge that </w:t>
      </w:r>
      <w:r w:rsidRPr="00157562">
        <w:rPr>
          <w:rStyle w:val="StyleUnderline"/>
        </w:rPr>
        <w:t>the pandemic is an</w:t>
      </w:r>
      <w:r w:rsidRPr="00157562">
        <w:rPr>
          <w:sz w:val="16"/>
        </w:rPr>
        <w:t xml:space="preserve"> </w:t>
      </w:r>
      <w:r w:rsidRPr="00157562">
        <w:rPr>
          <w:rStyle w:val="Emphasis"/>
        </w:rPr>
        <w:t>external</w:t>
      </w:r>
      <w:r w:rsidRPr="00157562">
        <w:rPr>
          <w:rStyle w:val="StyleUnderline"/>
        </w:rPr>
        <w:t xml:space="preserve">, independent factor that is inducing such a drastic downshift in the economy. There is </w:t>
      </w:r>
      <w:r w:rsidRPr="00157562">
        <w:rPr>
          <w:rStyle w:val="Emphasis"/>
        </w:rPr>
        <w:t>no change</w:t>
      </w:r>
      <w:r w:rsidRPr="00157562">
        <w:rPr>
          <w:sz w:val="16"/>
        </w:rPr>
        <w:t xml:space="preserve"> </w:t>
      </w:r>
      <w:r w:rsidRPr="00157562">
        <w:rPr>
          <w:rStyle w:val="StyleUnderline"/>
        </w:rPr>
        <w:t xml:space="preserve">happening at </w:t>
      </w:r>
      <w:r w:rsidRPr="00A1757A">
        <w:rPr>
          <w:rStyle w:val="StyleUnderline"/>
          <w:highlight w:val="cyan"/>
        </w:rPr>
        <w:t xml:space="preserve">the </w:t>
      </w:r>
      <w:r w:rsidRPr="00A1757A">
        <w:rPr>
          <w:rStyle w:val="Emphasis"/>
          <w:highlight w:val="cyan"/>
        </w:rPr>
        <w:t>systemic level</w:t>
      </w:r>
      <w:r w:rsidRPr="00A1757A">
        <w:rPr>
          <w:sz w:val="16"/>
          <w:highlight w:val="cyan"/>
        </w:rPr>
        <w:t xml:space="preserve"> </w:t>
      </w:r>
      <w:r w:rsidRPr="00A1757A">
        <w:rPr>
          <w:rStyle w:val="StyleUnderline"/>
          <w:highlight w:val="cyan"/>
        </w:rPr>
        <w:t>to ensure</w:t>
      </w:r>
      <w:r w:rsidRPr="007035E1">
        <w:rPr>
          <w:rStyle w:val="StyleUnderline"/>
        </w:rPr>
        <w:t xml:space="preserve"> the </w:t>
      </w:r>
      <w:r w:rsidRPr="007035E1">
        <w:rPr>
          <w:rStyle w:val="Emphasis"/>
        </w:rPr>
        <w:t>sustainability</w:t>
      </w:r>
      <w:r w:rsidRPr="007035E1">
        <w:rPr>
          <w:sz w:val="16"/>
        </w:rPr>
        <w:t xml:space="preserve"> </w:t>
      </w:r>
      <w:r w:rsidRPr="007035E1">
        <w:rPr>
          <w:rStyle w:val="StyleUnderline"/>
        </w:rPr>
        <w:t xml:space="preserve">of such </w:t>
      </w:r>
      <w:r w:rsidRPr="00A1757A">
        <w:rPr>
          <w:rStyle w:val="StyleUnderline"/>
          <w:highlight w:val="cyan"/>
        </w:rPr>
        <w:t>a shift</w:t>
      </w:r>
      <w:r w:rsidRPr="007035E1">
        <w:rPr>
          <w:sz w:val="16"/>
        </w:rPr>
        <w:t xml:space="preserve">. </w:t>
      </w:r>
    </w:p>
    <w:p w14:paraId="0088A440" w14:textId="77777777" w:rsidR="00D4636C" w:rsidRPr="007035E1" w:rsidRDefault="00D4636C" w:rsidP="00D4636C">
      <w:pPr>
        <w:rPr>
          <w:sz w:val="16"/>
        </w:rPr>
      </w:pPr>
      <w:r w:rsidRPr="007035E1">
        <w:rPr>
          <w:sz w:val="16"/>
        </w:rPr>
        <w:t xml:space="preserve">Such </w:t>
      </w:r>
      <w:r w:rsidRPr="007035E1">
        <w:rPr>
          <w:rStyle w:val="StyleUnderline"/>
        </w:rPr>
        <w:t>a pandemic is denoted as an upshot of climate crisis and disruption in the ecological balance. In the coming future, with</w:t>
      </w:r>
      <w:r w:rsidRPr="007035E1">
        <w:rPr>
          <w:sz w:val="16"/>
        </w:rPr>
        <w:t xml:space="preserve"> </w:t>
      </w:r>
      <w:r w:rsidRPr="00A1757A">
        <w:rPr>
          <w:rStyle w:val="Emphasis"/>
          <w:highlight w:val="cyan"/>
        </w:rPr>
        <w:t>resorting to business as usual</w:t>
      </w:r>
      <w:r w:rsidRPr="007035E1">
        <w:rPr>
          <w:rStyle w:val="StyleUnderline"/>
        </w:rPr>
        <w:t>, such external events are likely to be frequent and intense. However</w:t>
      </w:r>
      <w:r w:rsidRPr="007035E1">
        <w:rPr>
          <w:sz w:val="16"/>
        </w:rPr>
        <w:t xml:space="preserve">, once we manage to find our way around such an external factor, even if temporarily, </w:t>
      </w:r>
      <w:r w:rsidRPr="00A1757A">
        <w:rPr>
          <w:rStyle w:val="StyleUnderline"/>
          <w:highlight w:val="cyan"/>
        </w:rPr>
        <w:t xml:space="preserve">the economy is </w:t>
      </w:r>
      <w:r w:rsidRPr="00A1757A">
        <w:rPr>
          <w:rStyle w:val="Emphasis"/>
          <w:highlight w:val="cyan"/>
        </w:rPr>
        <w:t>waiting to bounce back</w:t>
      </w:r>
      <w:r w:rsidRPr="007035E1">
        <w:rPr>
          <w:sz w:val="16"/>
        </w:rPr>
        <w:t xml:space="preserve"> </w:t>
      </w:r>
      <w:r w:rsidRPr="007035E1">
        <w:rPr>
          <w:rStyle w:val="StyleUnderline"/>
        </w:rPr>
        <w:t>to its normal. Moreover</w:t>
      </w:r>
      <w:r w:rsidRPr="007035E1">
        <w:rPr>
          <w:sz w:val="16"/>
        </w:rPr>
        <w:t xml:space="preserve">, as observed in the post-world war II economic boom, </w:t>
      </w:r>
      <w:r w:rsidRPr="007035E1">
        <w:rPr>
          <w:rStyle w:val="StyleUnderline"/>
        </w:rPr>
        <w:t xml:space="preserve">the economy is </w:t>
      </w:r>
      <w:r w:rsidRPr="00A1757A">
        <w:rPr>
          <w:rStyle w:val="StyleUnderline"/>
          <w:highlight w:val="cyan"/>
        </w:rPr>
        <w:t>likely to reach</w:t>
      </w:r>
      <w:r w:rsidRPr="007035E1">
        <w:rPr>
          <w:rStyle w:val="StyleUnderline"/>
        </w:rPr>
        <w:t xml:space="preserve"> a</w:t>
      </w:r>
      <w:r w:rsidRPr="007035E1">
        <w:rPr>
          <w:sz w:val="16"/>
        </w:rPr>
        <w:t xml:space="preserve"> </w:t>
      </w:r>
      <w:r w:rsidRPr="00A1757A">
        <w:rPr>
          <w:rStyle w:val="Emphasis"/>
          <w:highlight w:val="cyan"/>
        </w:rPr>
        <w:t>higher throughput</w:t>
      </w:r>
      <w:r w:rsidRPr="007035E1">
        <w:rPr>
          <w:sz w:val="16"/>
        </w:rPr>
        <w:t xml:space="preserve"> </w:t>
      </w:r>
      <w:r w:rsidRPr="007035E1">
        <w:rPr>
          <w:rStyle w:val="StyleUnderline"/>
        </w:rPr>
        <w:t>than the initial after the lockdown</w:t>
      </w:r>
      <w:r w:rsidRPr="007035E1">
        <w:rPr>
          <w:sz w:val="16"/>
        </w:rPr>
        <w:t xml:space="preserve">. </w:t>
      </w:r>
    </w:p>
    <w:p w14:paraId="1511D3A4" w14:textId="77777777" w:rsidR="00D4636C" w:rsidRPr="007035E1" w:rsidRDefault="00D4636C" w:rsidP="00D4636C">
      <w:pPr>
        <w:rPr>
          <w:sz w:val="16"/>
        </w:rPr>
      </w:pPr>
      <w:r w:rsidRPr="007035E1">
        <w:rPr>
          <w:rStyle w:val="StyleUnderline"/>
        </w:rPr>
        <w:t>To sustain the drastic downshift of the economy that resembles degrowth, consumers have a major role to play</w:t>
      </w:r>
      <w:r w:rsidRPr="007035E1">
        <w:rPr>
          <w:sz w:val="16"/>
        </w:rPr>
        <w:t xml:space="preserve"> in the realisation of such a massive economic shift </w:t>
      </w:r>
      <w:r w:rsidRPr="007035E1">
        <w:rPr>
          <w:rStyle w:val="StyleUnderline"/>
        </w:rPr>
        <w:t xml:space="preserve">as </w:t>
      </w:r>
      <w:r w:rsidRPr="00A1757A">
        <w:rPr>
          <w:rStyle w:val="StyleUnderline"/>
          <w:highlight w:val="cyan"/>
        </w:rPr>
        <w:t>the</w:t>
      </w:r>
      <w:r w:rsidRPr="007035E1">
        <w:rPr>
          <w:rStyle w:val="StyleUnderline"/>
        </w:rPr>
        <w:t xml:space="preserve"> current capitalist </w:t>
      </w:r>
      <w:r w:rsidRPr="00A1757A">
        <w:rPr>
          <w:rStyle w:val="StyleUnderline"/>
          <w:highlight w:val="cyan"/>
        </w:rPr>
        <w:t>economy is</w:t>
      </w:r>
      <w:r w:rsidRPr="007035E1">
        <w:rPr>
          <w:rStyle w:val="StyleUnderline"/>
        </w:rPr>
        <w:t xml:space="preserve"> entirely </w:t>
      </w:r>
      <w:r w:rsidRPr="00A1757A">
        <w:rPr>
          <w:rStyle w:val="StyleUnderline"/>
          <w:highlight w:val="cyan"/>
        </w:rPr>
        <w:t xml:space="preserve">fueled by </w:t>
      </w:r>
      <w:r w:rsidRPr="00A1757A">
        <w:rPr>
          <w:rStyle w:val="Emphasis"/>
          <w:highlight w:val="cyan"/>
        </w:rPr>
        <w:t>consumer desires</w:t>
      </w:r>
      <w:r w:rsidRPr="007035E1">
        <w:rPr>
          <w:sz w:val="16"/>
        </w:rPr>
        <w:t xml:space="preserve">. In our lives, </w:t>
      </w:r>
      <w:r w:rsidRPr="007035E1">
        <w:rPr>
          <w:rStyle w:val="StyleUnderline"/>
        </w:rPr>
        <w:t>we consciously or at times unconsciously uphold a</w:t>
      </w:r>
      <w:r w:rsidRPr="007035E1">
        <w:rPr>
          <w:sz w:val="16"/>
        </w:rPr>
        <w:t xml:space="preserve"> </w:t>
      </w:r>
      <w:r w:rsidRPr="007035E1">
        <w:rPr>
          <w:rStyle w:val="Emphasis"/>
        </w:rPr>
        <w:t>notion of a good life</w:t>
      </w:r>
      <w:r w:rsidRPr="007035E1">
        <w:rPr>
          <w:sz w:val="16"/>
        </w:rPr>
        <w:t xml:space="preserve">. </w:t>
      </w:r>
      <w:r w:rsidRPr="007035E1">
        <w:rPr>
          <w:rStyle w:val="StyleUnderline"/>
        </w:rPr>
        <w:t>This amicable notion guides us continuously in making decisions</w:t>
      </w:r>
      <w:r w:rsidRPr="007035E1">
        <w:rPr>
          <w:sz w:val="16"/>
        </w:rPr>
        <w:t xml:space="preserve">, be it life-changing ones or concerning everyday affairs. </w:t>
      </w:r>
    </w:p>
    <w:p w14:paraId="67F0EA62" w14:textId="77777777" w:rsidR="00D4636C" w:rsidRPr="007035E1" w:rsidRDefault="00D4636C" w:rsidP="00D4636C">
      <w:pPr>
        <w:rPr>
          <w:sz w:val="16"/>
        </w:rPr>
      </w:pPr>
      <w:r w:rsidRPr="007035E1">
        <w:rPr>
          <w:sz w:val="16"/>
        </w:rPr>
        <w:t xml:space="preserve">My research, as well as several anthropological studies, show how the </w:t>
      </w:r>
      <w:r w:rsidRPr="007035E1">
        <w:rPr>
          <w:rStyle w:val="Emphasis"/>
        </w:rPr>
        <w:t xml:space="preserve">prevailing </w:t>
      </w:r>
      <w:r w:rsidRPr="00A1757A">
        <w:rPr>
          <w:rStyle w:val="Emphasis"/>
          <w:highlight w:val="cyan"/>
        </w:rPr>
        <w:t>notions</w:t>
      </w:r>
      <w:r w:rsidRPr="00A1757A">
        <w:rPr>
          <w:sz w:val="16"/>
          <w:highlight w:val="cyan"/>
        </w:rPr>
        <w:t xml:space="preserve"> </w:t>
      </w:r>
      <w:r w:rsidRPr="00A1757A">
        <w:rPr>
          <w:rStyle w:val="StyleUnderline"/>
          <w:highlight w:val="cyan"/>
        </w:rPr>
        <w:t>of the good life have</w:t>
      </w:r>
      <w:r w:rsidRPr="007035E1">
        <w:rPr>
          <w:rStyle w:val="StyleUnderline"/>
        </w:rPr>
        <w:t xml:space="preserve"> slowly </w:t>
      </w:r>
      <w:r w:rsidRPr="00A1757A">
        <w:rPr>
          <w:rStyle w:val="StyleUnderline"/>
          <w:highlight w:val="cyan"/>
        </w:rPr>
        <w:t>turned</w:t>
      </w:r>
      <w:r w:rsidRPr="007035E1">
        <w:rPr>
          <w:rStyle w:val="StyleUnderline"/>
        </w:rPr>
        <w:t xml:space="preserve"> into being </w:t>
      </w:r>
      <w:r w:rsidRPr="00A1757A">
        <w:rPr>
          <w:rStyle w:val="Emphasis"/>
          <w:highlight w:val="cyan"/>
        </w:rPr>
        <w:t>materialistic</w:t>
      </w:r>
      <w:r w:rsidRPr="007035E1">
        <w:rPr>
          <w:sz w:val="16"/>
        </w:rPr>
        <w:t xml:space="preserve">. </w:t>
      </w:r>
      <w:r w:rsidRPr="007035E1">
        <w:rPr>
          <w:rStyle w:val="StyleUnderline"/>
        </w:rPr>
        <w:t xml:space="preserve">It means now </w:t>
      </w:r>
      <w:r w:rsidRPr="00A1757A">
        <w:rPr>
          <w:rStyle w:val="StyleUnderline"/>
          <w:highlight w:val="cyan"/>
        </w:rPr>
        <w:t>we use</w:t>
      </w:r>
      <w:r w:rsidRPr="007035E1">
        <w:rPr>
          <w:rStyle w:val="StyleUnderline"/>
        </w:rPr>
        <w:t xml:space="preserve"> </w:t>
      </w:r>
      <w:r w:rsidRPr="007035E1">
        <w:rPr>
          <w:rStyle w:val="Emphasis"/>
        </w:rPr>
        <w:t xml:space="preserve">material </w:t>
      </w:r>
      <w:r w:rsidRPr="00A1757A">
        <w:rPr>
          <w:rStyle w:val="Emphasis"/>
          <w:highlight w:val="cyan"/>
        </w:rPr>
        <w:t>goods</w:t>
      </w:r>
      <w:r w:rsidRPr="00A1757A">
        <w:rPr>
          <w:sz w:val="16"/>
          <w:highlight w:val="cyan"/>
        </w:rPr>
        <w:t xml:space="preserve"> </w:t>
      </w:r>
      <w:r w:rsidRPr="00A1757A">
        <w:rPr>
          <w:rStyle w:val="StyleUnderline"/>
          <w:highlight w:val="cyan"/>
        </w:rPr>
        <w:t>to</w:t>
      </w:r>
      <w:r w:rsidRPr="007035E1">
        <w:rPr>
          <w:sz w:val="16"/>
        </w:rPr>
        <w:t xml:space="preserve"> </w:t>
      </w:r>
      <w:r w:rsidRPr="007035E1">
        <w:rPr>
          <w:rStyle w:val="Emphasis"/>
        </w:rPr>
        <w:t>earn status</w:t>
      </w:r>
      <w:r w:rsidRPr="007035E1">
        <w:rPr>
          <w:rStyle w:val="StyleUnderline"/>
        </w:rPr>
        <w:t xml:space="preserve">, </w:t>
      </w:r>
      <w:r w:rsidRPr="00A1757A">
        <w:rPr>
          <w:rStyle w:val="Emphasis"/>
          <w:highlight w:val="cyan"/>
        </w:rPr>
        <w:t>construct ide</w:t>
      </w:r>
      <w:r w:rsidRPr="00CC5179">
        <w:rPr>
          <w:rStyle w:val="Emphasis"/>
          <w:highlight w:val="cyan"/>
        </w:rPr>
        <w:t>ntities</w:t>
      </w:r>
      <w:r w:rsidRPr="00CC5179">
        <w:rPr>
          <w:rStyle w:val="StyleUnderline"/>
          <w:highlight w:val="cyan"/>
        </w:rPr>
        <w:t>, and</w:t>
      </w:r>
      <w:r w:rsidRPr="007035E1">
        <w:rPr>
          <w:rStyle w:val="StyleUnderline"/>
        </w:rPr>
        <w:t xml:space="preserve"> </w:t>
      </w:r>
      <w:r w:rsidRPr="007035E1">
        <w:rPr>
          <w:rStyle w:val="Emphasis"/>
        </w:rPr>
        <w:t xml:space="preserve">mark </w:t>
      </w:r>
      <w:r w:rsidRPr="00CC5179">
        <w:rPr>
          <w:rStyle w:val="Emphasis"/>
          <w:highlight w:val="cyan"/>
        </w:rPr>
        <w:t>success</w:t>
      </w:r>
      <w:r w:rsidRPr="007035E1">
        <w:rPr>
          <w:sz w:val="16"/>
        </w:rPr>
        <w:t xml:space="preserve"> </w:t>
      </w:r>
      <w:r w:rsidRPr="007035E1">
        <w:rPr>
          <w:rStyle w:val="StyleUnderline"/>
        </w:rPr>
        <w:t>and value them over intangible things like relationships.</w:t>
      </w:r>
      <w:r w:rsidRPr="007035E1">
        <w:rPr>
          <w:sz w:val="16"/>
        </w:rPr>
        <w:t xml:space="preserve"> </w:t>
      </w:r>
    </w:p>
    <w:p w14:paraId="205C9299" w14:textId="77777777" w:rsidR="00D4636C" w:rsidRPr="007035E1" w:rsidRDefault="00D4636C" w:rsidP="00D4636C">
      <w:pPr>
        <w:rPr>
          <w:sz w:val="16"/>
        </w:rPr>
      </w:pPr>
      <w:r w:rsidRPr="007035E1">
        <w:rPr>
          <w:rStyle w:val="StyleUnderline"/>
        </w:rPr>
        <w:t xml:space="preserve">Our </w:t>
      </w:r>
      <w:r w:rsidRPr="00CC5179">
        <w:rPr>
          <w:rStyle w:val="StyleUnderline"/>
          <w:highlight w:val="cyan"/>
        </w:rPr>
        <w:t>life stories are</w:t>
      </w:r>
      <w:r w:rsidRPr="007035E1">
        <w:rPr>
          <w:rStyle w:val="StyleUnderline"/>
        </w:rPr>
        <w:t xml:space="preserve"> now </w:t>
      </w:r>
      <w:r w:rsidRPr="00CC5179">
        <w:rPr>
          <w:rStyle w:val="StyleUnderline"/>
          <w:highlight w:val="cyan"/>
        </w:rPr>
        <w:t>stitched around</w:t>
      </w:r>
      <w:r w:rsidRPr="007035E1">
        <w:rPr>
          <w:rStyle w:val="StyleUnderline"/>
        </w:rPr>
        <w:t xml:space="preserve"> material </w:t>
      </w:r>
      <w:r w:rsidRPr="00CC5179">
        <w:rPr>
          <w:rStyle w:val="StyleUnderline"/>
          <w:highlight w:val="cyan"/>
        </w:rPr>
        <w:t>possessions</w:t>
      </w:r>
      <w:r w:rsidRPr="007035E1">
        <w:rPr>
          <w:sz w:val="16"/>
        </w:rPr>
        <w:t xml:space="preserve"> that we carefully choose. These notions are socio-culturally constructed. One’s social upbringing and conditioning enable the seeping of certain notions of good life over others. </w:t>
      </w:r>
      <w:r w:rsidRPr="00A1757A">
        <w:rPr>
          <w:rStyle w:val="StyleUnderline"/>
          <w:highlight w:val="cyan"/>
        </w:rPr>
        <w:t>These</w:t>
      </w:r>
      <w:r w:rsidRPr="007035E1">
        <w:rPr>
          <w:rStyle w:val="StyleUnderline"/>
        </w:rPr>
        <w:t xml:space="preserve"> socio-culturally </w:t>
      </w:r>
      <w:r w:rsidRPr="007035E1">
        <w:rPr>
          <w:rStyle w:val="Emphasis"/>
        </w:rPr>
        <w:t xml:space="preserve">construed </w:t>
      </w:r>
      <w:r w:rsidRPr="00A1757A">
        <w:rPr>
          <w:rStyle w:val="Emphasis"/>
          <w:highlight w:val="cyan"/>
        </w:rPr>
        <w:t>notions</w:t>
      </w:r>
      <w:r w:rsidRPr="007035E1">
        <w:rPr>
          <w:rStyle w:val="StyleUnderline"/>
        </w:rPr>
        <w:t xml:space="preserve"> are influenced by the economic climate to </w:t>
      </w:r>
      <w:r w:rsidRPr="00A1757A">
        <w:rPr>
          <w:rStyle w:val="StyleUnderline"/>
          <w:highlight w:val="cyan"/>
        </w:rPr>
        <w:t xml:space="preserve">give rise to </w:t>
      </w:r>
      <w:r w:rsidRPr="00A1757A">
        <w:rPr>
          <w:rStyle w:val="Emphasis"/>
          <w:highlight w:val="cyan"/>
        </w:rPr>
        <w:t>insatiable desires</w:t>
      </w:r>
      <w:r w:rsidRPr="007035E1">
        <w:rPr>
          <w:sz w:val="16"/>
        </w:rPr>
        <w:t xml:space="preserve"> </w:t>
      </w:r>
      <w:r w:rsidRPr="007035E1">
        <w:rPr>
          <w:rStyle w:val="StyleUnderline"/>
        </w:rPr>
        <w:t>or</w:t>
      </w:r>
      <w:r w:rsidRPr="007035E1">
        <w:rPr>
          <w:sz w:val="16"/>
        </w:rPr>
        <w:t xml:space="preserve"> </w:t>
      </w:r>
      <w:r w:rsidRPr="007035E1">
        <w:rPr>
          <w:rStyle w:val="Emphasis"/>
        </w:rPr>
        <w:t>false needs</w:t>
      </w:r>
      <w:r w:rsidRPr="007035E1">
        <w:rPr>
          <w:sz w:val="16"/>
        </w:rPr>
        <w:t xml:space="preserve"> </w:t>
      </w:r>
      <w:r w:rsidRPr="007035E1">
        <w:rPr>
          <w:rStyle w:val="StyleUnderline"/>
        </w:rPr>
        <w:t>among consumers</w:t>
      </w:r>
      <w:r w:rsidRPr="007035E1">
        <w:rPr>
          <w:sz w:val="16"/>
        </w:rPr>
        <w:t>.</w:t>
      </w:r>
    </w:p>
    <w:p w14:paraId="1A70C369" w14:textId="77777777" w:rsidR="00D4636C" w:rsidRPr="007035E1" w:rsidRDefault="00D4636C" w:rsidP="00D4636C">
      <w:pPr>
        <w:rPr>
          <w:sz w:val="16"/>
        </w:rPr>
      </w:pPr>
      <w:r w:rsidRPr="007035E1">
        <w:rPr>
          <w:sz w:val="16"/>
        </w:rPr>
        <w:t>Upshots of COVID-19- a welcome push towards practising degrowth</w:t>
      </w:r>
    </w:p>
    <w:p w14:paraId="73056616" w14:textId="77777777" w:rsidR="00D4636C" w:rsidRPr="007035E1" w:rsidRDefault="00D4636C" w:rsidP="00D4636C">
      <w:pPr>
        <w:rPr>
          <w:sz w:val="16"/>
        </w:rPr>
      </w:pPr>
      <w:r w:rsidRPr="007035E1">
        <w:rPr>
          <w:rStyle w:val="StyleUnderline"/>
        </w:rPr>
        <w:t xml:space="preserve">To achieve a </w:t>
      </w:r>
      <w:r w:rsidRPr="00A1757A">
        <w:rPr>
          <w:rStyle w:val="Emphasis"/>
        </w:rPr>
        <w:t>sustained state</w:t>
      </w:r>
      <w:r w:rsidRPr="007035E1">
        <w:rPr>
          <w:rStyle w:val="StyleUnderline"/>
        </w:rPr>
        <w:t xml:space="preserve"> of </w:t>
      </w:r>
      <w:r w:rsidRPr="00A1757A">
        <w:rPr>
          <w:rStyle w:val="Emphasis"/>
        </w:rPr>
        <w:t>degrowth</w:t>
      </w:r>
      <w:r w:rsidRPr="007035E1">
        <w:rPr>
          <w:sz w:val="16"/>
        </w:rPr>
        <w:t xml:space="preserve">, we as </w:t>
      </w:r>
      <w:r w:rsidRPr="007035E1">
        <w:rPr>
          <w:rStyle w:val="StyleUnderline"/>
        </w:rPr>
        <w:t>consumers need to realize the intricate interconnection between our constructed notions of a good life and our consumption decision</w:t>
      </w:r>
      <w:r w:rsidRPr="007035E1">
        <w:rPr>
          <w:sz w:val="16"/>
        </w:rPr>
        <w:t xml:space="preserve">. A </w:t>
      </w:r>
      <w:r w:rsidRPr="007035E1">
        <w:rPr>
          <w:sz w:val="16"/>
        </w:rPr>
        <w:lastRenderedPageBreak/>
        <w:t xml:space="preserve">realisation of how we as consumers are turned into this driving force, that is running the entire economic juggernaut by discounting ecological balance and a consequent conscious decision to move away from it, would be the first step to degrowth. </w:t>
      </w:r>
    </w:p>
    <w:p w14:paraId="312A5D1E" w14:textId="77777777" w:rsidR="00D4636C" w:rsidRPr="007035E1" w:rsidRDefault="00D4636C" w:rsidP="00D4636C">
      <w:pPr>
        <w:rPr>
          <w:sz w:val="16"/>
        </w:rPr>
      </w:pPr>
      <w:r w:rsidRPr="007035E1">
        <w:rPr>
          <w:rStyle w:val="StyleUnderline"/>
        </w:rPr>
        <w:t xml:space="preserve">As the second step, we need to ensure that the wealth produced in degrowth or controlled growth of the economy should </w:t>
      </w:r>
      <w:r w:rsidRPr="007035E1">
        <w:rPr>
          <w:rStyle w:val="Emphasis"/>
        </w:rPr>
        <w:t>entirely be diverted</w:t>
      </w:r>
      <w:r w:rsidRPr="007035E1">
        <w:rPr>
          <w:sz w:val="16"/>
        </w:rPr>
        <w:t xml:space="preserve"> </w:t>
      </w:r>
      <w:r w:rsidRPr="007035E1">
        <w:rPr>
          <w:rStyle w:val="StyleUnderline"/>
        </w:rPr>
        <w:t>to ensuring a good life for</w:t>
      </w:r>
      <w:r w:rsidRPr="007035E1">
        <w:rPr>
          <w:sz w:val="16"/>
        </w:rPr>
        <w:t xml:space="preserve"> the socio-economically </w:t>
      </w:r>
      <w:r w:rsidRPr="007035E1">
        <w:rPr>
          <w:rStyle w:val="Emphasis"/>
        </w:rPr>
        <w:t>underprivileged</w:t>
      </w:r>
      <w:r w:rsidRPr="007035E1">
        <w:rPr>
          <w:sz w:val="16"/>
        </w:rPr>
        <w:t xml:space="preserve"> ones, </w:t>
      </w:r>
      <w:r w:rsidRPr="007035E1">
        <w:rPr>
          <w:rStyle w:val="StyleUnderline"/>
        </w:rPr>
        <w:t xml:space="preserve">which requires a certain amount of </w:t>
      </w:r>
      <w:r w:rsidRPr="007035E1">
        <w:rPr>
          <w:rStyle w:val="Emphasis"/>
        </w:rPr>
        <w:t>sacrifice from the privileged</w:t>
      </w:r>
      <w:r w:rsidRPr="007035E1">
        <w:rPr>
          <w:sz w:val="16"/>
        </w:rPr>
        <w:t xml:space="preserve"> sections of the society. However, this would not appear as a sacrifice if we can adopt alternative notions of a good life that value the current state of the environment and social justice over a world obsessed with material possessions and growth.</w:t>
      </w:r>
    </w:p>
    <w:p w14:paraId="41431CF1" w14:textId="77777777" w:rsidR="00D4636C" w:rsidRPr="00405A46" w:rsidRDefault="00D4636C" w:rsidP="00D4636C">
      <w:pPr>
        <w:rPr>
          <w:u w:val="single"/>
        </w:rPr>
      </w:pPr>
      <w:r w:rsidRPr="007035E1">
        <w:rPr>
          <w:rStyle w:val="StyleUnderline"/>
        </w:rPr>
        <w:t xml:space="preserve">A </w:t>
      </w:r>
      <w:r w:rsidRPr="00A1757A">
        <w:rPr>
          <w:rStyle w:val="Emphasis"/>
          <w:highlight w:val="cyan"/>
        </w:rPr>
        <w:t>sustained change</w:t>
      </w:r>
      <w:r w:rsidRPr="007035E1">
        <w:rPr>
          <w:rStyle w:val="StyleUnderline"/>
        </w:rPr>
        <w:t xml:space="preserve"> in the economic system </w:t>
      </w:r>
      <w:r w:rsidRPr="00A1757A">
        <w:rPr>
          <w:rStyle w:val="StyleUnderline"/>
          <w:highlight w:val="cyan"/>
        </w:rPr>
        <w:t xml:space="preserve">can </w:t>
      </w:r>
      <w:r w:rsidRPr="00B40D45">
        <w:rPr>
          <w:rStyle w:val="Emphasis"/>
          <w:highlight w:val="cyan"/>
        </w:rPr>
        <w:t>only come</w:t>
      </w:r>
      <w:r w:rsidRPr="00B40D45">
        <w:rPr>
          <w:rStyle w:val="StyleUnderline"/>
        </w:rPr>
        <w:t xml:space="preserve"> if the </w:t>
      </w:r>
      <w:r w:rsidRPr="00B40D45">
        <w:rPr>
          <w:rStyle w:val="Emphasis"/>
        </w:rPr>
        <w:t>main internal driving force</w:t>
      </w:r>
      <w:r w:rsidRPr="00B40D45">
        <w:rPr>
          <w:rStyle w:val="StyleUnderline"/>
        </w:rPr>
        <w:t xml:space="preserve"> of</w:t>
      </w:r>
      <w:r w:rsidRPr="007035E1">
        <w:rPr>
          <w:rStyle w:val="StyleUnderline"/>
        </w:rPr>
        <w:t xml:space="preserve"> the system</w:t>
      </w:r>
      <w:r w:rsidRPr="007035E1">
        <w:rPr>
          <w:sz w:val="16"/>
        </w:rPr>
        <w:t xml:space="preserve"> – </w:t>
      </w:r>
      <w:r w:rsidRPr="00A1757A">
        <w:rPr>
          <w:rStyle w:val="StyleUnderline"/>
          <w:highlight w:val="cyan"/>
        </w:rPr>
        <w:t>consumers</w:t>
      </w:r>
      <w:r w:rsidRPr="007035E1">
        <w:rPr>
          <w:sz w:val="16"/>
        </w:rPr>
        <w:t xml:space="preserve"> – </w:t>
      </w:r>
      <w:r w:rsidRPr="00B40D45">
        <w:rPr>
          <w:rStyle w:val="StyleUnderline"/>
          <w:highlight w:val="cyan"/>
        </w:rPr>
        <w:t>start</w:t>
      </w:r>
      <w:r w:rsidRPr="00F0683A">
        <w:rPr>
          <w:rStyle w:val="StyleUnderline"/>
        </w:rPr>
        <w:t>s</w:t>
      </w:r>
      <w:r w:rsidRPr="007035E1">
        <w:rPr>
          <w:rStyle w:val="StyleUnderline"/>
        </w:rPr>
        <w:t xml:space="preserve"> </w:t>
      </w:r>
      <w:r w:rsidRPr="00A1757A">
        <w:rPr>
          <w:rStyle w:val="StyleUnderline"/>
          <w:highlight w:val="cyan"/>
        </w:rPr>
        <w:t>valuing</w:t>
      </w:r>
      <w:r>
        <w:rPr>
          <w:rStyle w:val="StyleUnderline"/>
        </w:rPr>
        <w:t xml:space="preserve"> </w:t>
      </w:r>
      <w:r w:rsidRPr="007035E1">
        <w:rPr>
          <w:rStyle w:val="StyleUnderline"/>
        </w:rPr>
        <w:t>things that the current system cannot simply offer.</w:t>
      </w:r>
      <w:r w:rsidRPr="007035E1">
        <w:rPr>
          <w:sz w:val="16"/>
        </w:rPr>
        <w:t xml:space="preserve"> It is going to be </w:t>
      </w:r>
      <w:r w:rsidRPr="00A1757A">
        <w:rPr>
          <w:rStyle w:val="StyleUnderline"/>
          <w:highlight w:val="cyan"/>
        </w:rPr>
        <w:t>a</w:t>
      </w:r>
      <w:r w:rsidRPr="00A1757A">
        <w:rPr>
          <w:sz w:val="16"/>
          <w:highlight w:val="cyan"/>
        </w:rPr>
        <w:t xml:space="preserve"> </w:t>
      </w:r>
      <w:r w:rsidRPr="00A1757A">
        <w:rPr>
          <w:rStyle w:val="Emphasis"/>
          <w:highlight w:val="cyan"/>
        </w:rPr>
        <w:t>slow</w:t>
      </w:r>
      <w:r w:rsidRPr="007035E1">
        <w:rPr>
          <w:sz w:val="16"/>
        </w:rPr>
        <w:t xml:space="preserve"> </w:t>
      </w:r>
      <w:r w:rsidRPr="007035E1">
        <w:rPr>
          <w:rStyle w:val="StyleUnderline"/>
        </w:rPr>
        <w:t xml:space="preserve">socio-cultural </w:t>
      </w:r>
      <w:r w:rsidRPr="00A1757A">
        <w:rPr>
          <w:rStyle w:val="StyleUnderline"/>
          <w:highlight w:val="cyan"/>
        </w:rPr>
        <w:t>shift</w:t>
      </w:r>
      <w:r w:rsidRPr="007035E1">
        <w:rPr>
          <w:sz w:val="16"/>
        </w:rPr>
        <w:t>, but that seems to be the only way to realise a sustained change</w:t>
      </w:r>
    </w:p>
    <w:p w14:paraId="780E1016" w14:textId="77777777" w:rsidR="00F27BB6" w:rsidRPr="00F27BB6" w:rsidRDefault="00F27BB6" w:rsidP="00F27BB6"/>
    <w:p w14:paraId="69D817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S Mincho"/>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00"/>
    <w:family w:val="roman"/>
    <w:pitch w:val="variable"/>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23"/>
  </w:num>
  <w:num w:numId="15">
    <w:abstractNumId w:val="21"/>
  </w:num>
  <w:num w:numId="16">
    <w:abstractNumId w:val="18"/>
  </w:num>
  <w:num w:numId="17">
    <w:abstractNumId w:val="22"/>
  </w:num>
  <w:num w:numId="18">
    <w:abstractNumId w:val="16"/>
  </w:num>
  <w:num w:numId="19">
    <w:abstractNumId w:val="12"/>
  </w:num>
  <w:num w:numId="20">
    <w:abstractNumId w:val="13"/>
  </w:num>
  <w:num w:numId="21">
    <w:abstractNumId w:val="25"/>
  </w:num>
  <w:num w:numId="22">
    <w:abstractNumId w:val="11"/>
  </w:num>
  <w:num w:numId="23">
    <w:abstractNumId w:val="24"/>
  </w:num>
  <w:num w:numId="24">
    <w:abstractNumId w:val="20"/>
  </w:num>
  <w:num w:numId="25">
    <w:abstractNumId w:val="1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44C1"/>
    <w:rsid w:val="000029E3"/>
    <w:rsid w:val="000029E8"/>
    <w:rsid w:val="00004225"/>
    <w:rsid w:val="000066CA"/>
    <w:rsid w:val="00007264"/>
    <w:rsid w:val="000076A9"/>
    <w:rsid w:val="00014FAD"/>
    <w:rsid w:val="00015D2A"/>
    <w:rsid w:val="0002490B"/>
    <w:rsid w:val="00026465"/>
    <w:rsid w:val="00030204"/>
    <w:rsid w:val="00031015"/>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41E"/>
    <w:rsid w:val="001B73E3"/>
    <w:rsid w:val="001C316D"/>
    <w:rsid w:val="001D1A0D"/>
    <w:rsid w:val="001D36BF"/>
    <w:rsid w:val="001D4C28"/>
    <w:rsid w:val="001E0B1F"/>
    <w:rsid w:val="001E0C0F"/>
    <w:rsid w:val="001E1E0B"/>
    <w:rsid w:val="001F1173"/>
    <w:rsid w:val="001F3C8A"/>
    <w:rsid w:val="002005A8"/>
    <w:rsid w:val="00203DD8"/>
    <w:rsid w:val="00204E1D"/>
    <w:rsid w:val="002059BD"/>
    <w:rsid w:val="00207FD8"/>
    <w:rsid w:val="00210FAF"/>
    <w:rsid w:val="00213B1E"/>
    <w:rsid w:val="00215284"/>
    <w:rsid w:val="002168F2"/>
    <w:rsid w:val="0022589F"/>
    <w:rsid w:val="002343FE"/>
    <w:rsid w:val="00235F10"/>
    <w:rsid w:val="00235F7B"/>
    <w:rsid w:val="002502CF"/>
    <w:rsid w:val="00267EBB"/>
    <w:rsid w:val="0027023B"/>
    <w:rsid w:val="00272F3F"/>
    <w:rsid w:val="00274EDB"/>
    <w:rsid w:val="0027729E"/>
    <w:rsid w:val="002843B2"/>
    <w:rsid w:val="00284ED6"/>
    <w:rsid w:val="00290C5A"/>
    <w:rsid w:val="00290C92"/>
    <w:rsid w:val="00294D04"/>
    <w:rsid w:val="0029647A"/>
    <w:rsid w:val="00296504"/>
    <w:rsid w:val="002B5511"/>
    <w:rsid w:val="002B7ACF"/>
    <w:rsid w:val="002D1486"/>
    <w:rsid w:val="002E0643"/>
    <w:rsid w:val="002E392E"/>
    <w:rsid w:val="002E6BBC"/>
    <w:rsid w:val="002F1BA9"/>
    <w:rsid w:val="002F6E74"/>
    <w:rsid w:val="003106B3"/>
    <w:rsid w:val="0031385D"/>
    <w:rsid w:val="003171AB"/>
    <w:rsid w:val="003223B2"/>
    <w:rsid w:val="00322A67"/>
    <w:rsid w:val="00330E13"/>
    <w:rsid w:val="00335A23"/>
    <w:rsid w:val="003403CB"/>
    <w:rsid w:val="00340707"/>
    <w:rsid w:val="00341C61"/>
    <w:rsid w:val="00351841"/>
    <w:rsid w:val="003624A6"/>
    <w:rsid w:val="00364ADF"/>
    <w:rsid w:val="00365C8D"/>
    <w:rsid w:val="003670D9"/>
    <w:rsid w:val="00370B41"/>
    <w:rsid w:val="00371B27"/>
    <w:rsid w:val="003726C3"/>
    <w:rsid w:val="00375D2E"/>
    <w:rsid w:val="0038001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77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4BD"/>
    <w:rsid w:val="004C376C"/>
    <w:rsid w:val="004C657F"/>
    <w:rsid w:val="004D17D8"/>
    <w:rsid w:val="004D52D8"/>
    <w:rsid w:val="004D7072"/>
    <w:rsid w:val="004E355B"/>
    <w:rsid w:val="005028E5"/>
    <w:rsid w:val="0050313E"/>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334"/>
    <w:rsid w:val="00607D6C"/>
    <w:rsid w:val="0061383D"/>
    <w:rsid w:val="00614D69"/>
    <w:rsid w:val="00617030"/>
    <w:rsid w:val="00621301"/>
    <w:rsid w:val="0062173F"/>
    <w:rsid w:val="006235FB"/>
    <w:rsid w:val="00626A15"/>
    <w:rsid w:val="006379E9"/>
    <w:rsid w:val="006438CB"/>
    <w:rsid w:val="00644894"/>
    <w:rsid w:val="006529B9"/>
    <w:rsid w:val="00654695"/>
    <w:rsid w:val="0065500A"/>
    <w:rsid w:val="00655217"/>
    <w:rsid w:val="0065727C"/>
    <w:rsid w:val="00674A78"/>
    <w:rsid w:val="00696A16"/>
    <w:rsid w:val="006974F3"/>
    <w:rsid w:val="006A4840"/>
    <w:rsid w:val="006A52A0"/>
    <w:rsid w:val="006A7E1D"/>
    <w:rsid w:val="006C3A56"/>
    <w:rsid w:val="006D13F4"/>
    <w:rsid w:val="006D6AED"/>
    <w:rsid w:val="006E6D0B"/>
    <w:rsid w:val="006F126E"/>
    <w:rsid w:val="006F2435"/>
    <w:rsid w:val="006F32C9"/>
    <w:rsid w:val="006F3834"/>
    <w:rsid w:val="006F5693"/>
    <w:rsid w:val="006F5D4C"/>
    <w:rsid w:val="00715A7C"/>
    <w:rsid w:val="00717B01"/>
    <w:rsid w:val="007227D9"/>
    <w:rsid w:val="0072491F"/>
    <w:rsid w:val="00725598"/>
    <w:rsid w:val="007374A1"/>
    <w:rsid w:val="00752712"/>
    <w:rsid w:val="00753A84"/>
    <w:rsid w:val="007611F5"/>
    <w:rsid w:val="007619E4"/>
    <w:rsid w:val="00761E75"/>
    <w:rsid w:val="0076495E"/>
    <w:rsid w:val="00765FC8"/>
    <w:rsid w:val="00775694"/>
    <w:rsid w:val="00787BF9"/>
    <w:rsid w:val="00793F46"/>
    <w:rsid w:val="007A1325"/>
    <w:rsid w:val="007A1A18"/>
    <w:rsid w:val="007A3BAF"/>
    <w:rsid w:val="007B53D8"/>
    <w:rsid w:val="007C22C5"/>
    <w:rsid w:val="007C57E1"/>
    <w:rsid w:val="007C5811"/>
    <w:rsid w:val="007D2DF5"/>
    <w:rsid w:val="007D451A"/>
    <w:rsid w:val="007D5E3E"/>
    <w:rsid w:val="007D7596"/>
    <w:rsid w:val="007E16DE"/>
    <w:rsid w:val="007E242C"/>
    <w:rsid w:val="007E6631"/>
    <w:rsid w:val="00803A12"/>
    <w:rsid w:val="00805417"/>
    <w:rsid w:val="008266F9"/>
    <w:rsid w:val="008267E2"/>
    <w:rsid w:val="00826A9B"/>
    <w:rsid w:val="00834842"/>
    <w:rsid w:val="00840E7B"/>
    <w:rsid w:val="008536AF"/>
    <w:rsid w:val="00853D40"/>
    <w:rsid w:val="008564FC"/>
    <w:rsid w:val="00856E5E"/>
    <w:rsid w:val="00864E76"/>
    <w:rsid w:val="008704B1"/>
    <w:rsid w:val="00872581"/>
    <w:rsid w:val="0087459D"/>
    <w:rsid w:val="0087680F"/>
    <w:rsid w:val="00876D81"/>
    <w:rsid w:val="00881D86"/>
    <w:rsid w:val="00883306"/>
    <w:rsid w:val="008904F9"/>
    <w:rsid w:val="00890E4C"/>
    <w:rsid w:val="00890E74"/>
    <w:rsid w:val="00892798"/>
    <w:rsid w:val="0089418F"/>
    <w:rsid w:val="00897C29"/>
    <w:rsid w:val="008A109F"/>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6C9"/>
    <w:rsid w:val="00931816"/>
    <w:rsid w:val="00932C71"/>
    <w:rsid w:val="009509D5"/>
    <w:rsid w:val="009538F5"/>
    <w:rsid w:val="00957187"/>
    <w:rsid w:val="00960255"/>
    <w:rsid w:val="009603E1"/>
    <w:rsid w:val="00961C9D"/>
    <w:rsid w:val="00963065"/>
    <w:rsid w:val="00965280"/>
    <w:rsid w:val="0097151F"/>
    <w:rsid w:val="00973777"/>
    <w:rsid w:val="00976E78"/>
    <w:rsid w:val="009775C0"/>
    <w:rsid w:val="00981F23"/>
    <w:rsid w:val="00990634"/>
    <w:rsid w:val="00991733"/>
    <w:rsid w:val="00992078"/>
    <w:rsid w:val="00992BE3"/>
    <w:rsid w:val="009A1467"/>
    <w:rsid w:val="009A6464"/>
    <w:rsid w:val="009B3208"/>
    <w:rsid w:val="009B69F5"/>
    <w:rsid w:val="009C21D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74"/>
    <w:rsid w:val="00A65C0B"/>
    <w:rsid w:val="00A776BA"/>
    <w:rsid w:val="00A81FD2"/>
    <w:rsid w:val="00A8441A"/>
    <w:rsid w:val="00A8674A"/>
    <w:rsid w:val="00A96E24"/>
    <w:rsid w:val="00AA6F6E"/>
    <w:rsid w:val="00AB1029"/>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83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DC"/>
    <w:rsid w:val="00C51F2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36C"/>
    <w:rsid w:val="00D53072"/>
    <w:rsid w:val="00D61A4E"/>
    <w:rsid w:val="00D634EA"/>
    <w:rsid w:val="00D713A1"/>
    <w:rsid w:val="00D77956"/>
    <w:rsid w:val="00D80F0C"/>
    <w:rsid w:val="00D91D91"/>
    <w:rsid w:val="00D92077"/>
    <w:rsid w:val="00D951E2"/>
    <w:rsid w:val="00D9565A"/>
    <w:rsid w:val="00DA388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4C1"/>
    <w:rsid w:val="00E47013"/>
    <w:rsid w:val="00E537F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148"/>
    <w:rsid w:val="00F053D8"/>
    <w:rsid w:val="00F07888"/>
    <w:rsid w:val="00F1313D"/>
    <w:rsid w:val="00F201E7"/>
    <w:rsid w:val="00F204E0"/>
    <w:rsid w:val="00F20B16"/>
    <w:rsid w:val="00F21C79"/>
    <w:rsid w:val="00F238C9"/>
    <w:rsid w:val="00F23CA5"/>
    <w:rsid w:val="00F277AA"/>
    <w:rsid w:val="00F27BB6"/>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CABC4"/>
  <w14:defaultImageDpi w14:val="300"/>
  <w15:docId w15:val="{7B254F40-38BA-D645-BD11-68636BFC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44C1"/>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444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444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E444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E444C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E444C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444C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444C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444C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444C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44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4C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444C1"/>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E444C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Cite 1 Char"/>
    <w:basedOn w:val="DefaultParagraphFont"/>
    <w:link w:val="Heading3"/>
    <w:uiPriority w:val="9"/>
    <w:rsid w:val="00E444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E444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44C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E444C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E444C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444C1"/>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E444C1"/>
    <w:rPr>
      <w:color w:val="auto"/>
      <w:u w:val="none"/>
    </w:rPr>
  </w:style>
  <w:style w:type="paragraph" w:styleId="DocumentMap">
    <w:name w:val="Document Map"/>
    <w:basedOn w:val="Normal"/>
    <w:link w:val="DocumentMapChar"/>
    <w:uiPriority w:val="99"/>
    <w:unhideWhenUsed/>
    <w:rsid w:val="00E444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444C1"/>
    <w:rPr>
      <w:rFonts w:ascii="Lucida Grande" w:hAnsi="Lucida Grande" w:cs="Lucida Grande"/>
    </w:rPr>
  </w:style>
  <w:style w:type="paragraph" w:customStyle="1" w:styleId="Emphasis1">
    <w:name w:val="Emphasis1"/>
    <w:basedOn w:val="Normal"/>
    <w:link w:val="Emphasis"/>
    <w:autoRedefine/>
    <w:uiPriority w:val="7"/>
    <w:qFormat/>
    <w:rsid w:val="00E444C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rsid w:val="00E444C1"/>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E444C1"/>
    <w:rPr>
      <w:rFonts w:ascii="Cambria" w:eastAsia="Times New Roman" w:hAnsi="Cambria"/>
      <w:b/>
      <w:bCs/>
      <w:i/>
      <w:iCs/>
      <w:sz w:val="20"/>
      <w:lang w:bidi="en-US"/>
    </w:rPr>
  </w:style>
  <w:style w:type="character" w:customStyle="1" w:styleId="Heading7Char">
    <w:name w:val="Heading 7 Char"/>
    <w:basedOn w:val="DefaultParagraphFont"/>
    <w:link w:val="Heading7"/>
    <w:rsid w:val="00E444C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444C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444C1"/>
    <w:rPr>
      <w:rFonts w:ascii="Cambria" w:eastAsia="Times New Roman" w:hAnsi="Cambria"/>
      <w:i/>
      <w:iCs/>
      <w:sz w:val="18"/>
      <w:szCs w:val="18"/>
      <w:lang w:bidi="en-US"/>
    </w:rPr>
  </w:style>
  <w:style w:type="paragraph" w:customStyle="1" w:styleId="textbold">
    <w:name w:val="text bold"/>
    <w:basedOn w:val="Normal"/>
    <w:uiPriority w:val="20"/>
    <w:qFormat/>
    <w:rsid w:val="00E444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444C1"/>
    <w:rPr>
      <w:sz w:val="22"/>
      <w:u w:val="single"/>
    </w:rPr>
  </w:style>
  <w:style w:type="character" w:styleId="UnresolvedMention">
    <w:name w:val="Unresolved Mention"/>
    <w:basedOn w:val="DefaultParagraphFont"/>
    <w:uiPriority w:val="99"/>
    <w:semiHidden/>
    <w:unhideWhenUsed/>
    <w:rsid w:val="00E444C1"/>
    <w:rPr>
      <w:color w:val="605E5C"/>
      <w:shd w:val="clear" w:color="auto" w:fill="E1DFDD"/>
    </w:rPr>
  </w:style>
  <w:style w:type="paragraph" w:styleId="ListParagraph">
    <w:name w:val="List Paragraph"/>
    <w:aliases w:val="6 font"/>
    <w:basedOn w:val="Normal"/>
    <w:uiPriority w:val="99"/>
    <w:unhideWhenUsed/>
    <w:qFormat/>
    <w:rsid w:val="00E444C1"/>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Tag and Cite,No Spacing31,No Spacing7"/>
    <w:basedOn w:val="Heading1"/>
    <w:autoRedefine/>
    <w:uiPriority w:val="99"/>
    <w:qFormat/>
    <w:rsid w:val="00E444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E444C1"/>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E444C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444C1"/>
    <w:rPr>
      <w:rFonts w:ascii="Calibri" w:hAnsi="Calibri"/>
      <w:b/>
      <w:sz w:val="26"/>
    </w:rPr>
  </w:style>
  <w:style w:type="paragraph" w:customStyle="1" w:styleId="Citation">
    <w:name w:val="Citation"/>
    <w:basedOn w:val="Normal"/>
    <w:autoRedefine/>
    <w:uiPriority w:val="1"/>
    <w:qFormat/>
    <w:rsid w:val="00E444C1"/>
    <w:rPr>
      <w:rFonts w:asciiTheme="minorHAnsi" w:hAnsiTheme="minorHAnsi"/>
      <w:u w:val="single"/>
    </w:rPr>
  </w:style>
  <w:style w:type="character" w:customStyle="1" w:styleId="UnderlineBold">
    <w:name w:val="Underline + Bold"/>
    <w:uiPriority w:val="1"/>
    <w:qFormat/>
    <w:rsid w:val="00E444C1"/>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10"/>
    <w:qFormat/>
    <w:rsid w:val="00E444C1"/>
    <w:rPr>
      <w:rFonts w:ascii="Garamond" w:eastAsia="Times New Roman" w:hAnsi="Garamond" w:cs="Garamond"/>
      <w:bCs/>
      <w:u w:val="single"/>
    </w:rPr>
  </w:style>
  <w:style w:type="paragraph" w:customStyle="1" w:styleId="underlined">
    <w:name w:val="underlined"/>
    <w:next w:val="Normal"/>
    <w:link w:val="underlinedChar"/>
    <w:autoRedefine/>
    <w:qFormat/>
    <w:rsid w:val="00E444C1"/>
    <w:pPr>
      <w:contextualSpacing/>
    </w:pPr>
    <w:rPr>
      <w:rFonts w:ascii="Times New Roman" w:eastAsia="Malgun Gothic" w:hAnsi="Times New Roman" w:cs="Times New Roman"/>
      <w:u w:val="single"/>
    </w:rPr>
  </w:style>
  <w:style w:type="character" w:customStyle="1" w:styleId="underlinedChar">
    <w:name w:val="underlined Char"/>
    <w:link w:val="underlined"/>
    <w:rsid w:val="00E444C1"/>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444C1"/>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E444C1"/>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E444C1"/>
    <w:rPr>
      <w:rFonts w:ascii="Times New Roman" w:eastAsia="Calibri" w:hAnsi="Times New Roman"/>
      <w:u w:val="single"/>
      <w:lang w:val="x-none"/>
    </w:rPr>
  </w:style>
  <w:style w:type="paragraph" w:customStyle="1" w:styleId="Analytics">
    <w:name w:val="Analytics"/>
    <w:basedOn w:val="Heading4"/>
    <w:link w:val="AnalyticsChar"/>
    <w:qFormat/>
    <w:rsid w:val="00E444C1"/>
    <w:rPr>
      <w:bCs w:val="0"/>
      <w:szCs w:val="22"/>
    </w:rPr>
  </w:style>
  <w:style w:type="character" w:customStyle="1" w:styleId="AnalyticsChar">
    <w:name w:val="Analytics Char"/>
    <w:basedOn w:val="DefaultParagraphFont"/>
    <w:link w:val="Analytics"/>
    <w:rsid w:val="00E444C1"/>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E444C1"/>
    <w:rPr>
      <w:rFonts w:cs="Arial"/>
      <w:b/>
      <w:bCs/>
      <w:iCs/>
      <w:szCs w:val="28"/>
      <w:lang w:val="en-US" w:eastAsia="en-US" w:bidi="ar-SA"/>
    </w:rPr>
  </w:style>
  <w:style w:type="numbering" w:customStyle="1" w:styleId="NoList1">
    <w:name w:val="No List1"/>
    <w:next w:val="NoList"/>
    <w:semiHidden/>
    <w:unhideWhenUsed/>
    <w:rsid w:val="00E444C1"/>
  </w:style>
  <w:style w:type="paragraph" w:styleId="Title">
    <w:name w:val="Title"/>
    <w:aliases w:val="UNDERLINE,Bold Underlined,Cites and Cards,title,Block Heading,Read This"/>
    <w:basedOn w:val="Normal"/>
    <w:next w:val="Subtitle"/>
    <w:link w:val="TitleChar"/>
    <w:autoRedefine/>
    <w:uiPriority w:val="10"/>
    <w:qFormat/>
    <w:rsid w:val="00E444C1"/>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444C1"/>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E444C1"/>
    <w:rPr>
      <w:rFonts w:ascii="Times New Roman" w:hAnsi="Times New Roman" w:cs="Times New Roman" w:hint="default"/>
      <w:u w:val="single"/>
    </w:rPr>
  </w:style>
  <w:style w:type="character" w:customStyle="1" w:styleId="Style11ptUnderline">
    <w:name w:val="Style 11 pt Underline"/>
    <w:basedOn w:val="DefaultParagraphFont"/>
    <w:qFormat/>
    <w:rsid w:val="00E444C1"/>
    <w:rPr>
      <w:sz w:val="20"/>
      <w:u w:val="single"/>
    </w:rPr>
  </w:style>
  <w:style w:type="character" w:customStyle="1" w:styleId="Style11pt">
    <w:name w:val="Style 11 pt"/>
    <w:basedOn w:val="DefaultParagraphFont"/>
    <w:qFormat/>
    <w:rsid w:val="00E444C1"/>
    <w:rPr>
      <w:sz w:val="20"/>
    </w:rPr>
  </w:style>
  <w:style w:type="character" w:customStyle="1" w:styleId="Style1Char1">
    <w:name w:val="Style1 Char1"/>
    <w:basedOn w:val="DefaultParagraphFont"/>
    <w:qFormat/>
    <w:rsid w:val="00E444C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444C1"/>
    <w:rPr>
      <w:sz w:val="18"/>
      <w:szCs w:val="18"/>
    </w:rPr>
  </w:style>
  <w:style w:type="paragraph" w:styleId="CommentText">
    <w:name w:val="annotation text"/>
    <w:basedOn w:val="Normal"/>
    <w:link w:val="CommentTextChar"/>
    <w:uiPriority w:val="99"/>
    <w:unhideWhenUsed/>
    <w:rsid w:val="00E444C1"/>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E444C1"/>
    <w:rPr>
      <w:rFonts w:ascii="Times New Roman" w:hAnsi="Times New Roman"/>
    </w:rPr>
  </w:style>
  <w:style w:type="paragraph" w:styleId="CommentSubject">
    <w:name w:val="annotation subject"/>
    <w:basedOn w:val="CommentText"/>
    <w:next w:val="CommentText"/>
    <w:link w:val="CommentSubjectChar"/>
    <w:unhideWhenUsed/>
    <w:rsid w:val="00E444C1"/>
    <w:rPr>
      <w:b/>
      <w:bCs/>
      <w:sz w:val="20"/>
      <w:szCs w:val="20"/>
    </w:rPr>
  </w:style>
  <w:style w:type="character" w:customStyle="1" w:styleId="CommentSubjectChar">
    <w:name w:val="Comment Subject Char"/>
    <w:basedOn w:val="CommentTextChar"/>
    <w:link w:val="CommentSubject"/>
    <w:rsid w:val="00E444C1"/>
    <w:rPr>
      <w:rFonts w:ascii="Times New Roman" w:hAnsi="Times New Roman"/>
      <w:b/>
      <w:bCs/>
      <w:sz w:val="20"/>
      <w:szCs w:val="20"/>
    </w:rPr>
  </w:style>
  <w:style w:type="paragraph" w:styleId="BalloonText">
    <w:name w:val="Balloon Text"/>
    <w:basedOn w:val="Normal"/>
    <w:link w:val="BalloonTextChar"/>
    <w:uiPriority w:val="99"/>
    <w:unhideWhenUsed/>
    <w:qFormat/>
    <w:rsid w:val="00E444C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E444C1"/>
    <w:rPr>
      <w:rFonts w:ascii="Lucida Grande" w:hAnsi="Lucida Grande" w:cs="Lucida Grande"/>
      <w:sz w:val="18"/>
      <w:szCs w:val="18"/>
    </w:rPr>
  </w:style>
  <w:style w:type="character" w:customStyle="1" w:styleId="cardChar">
    <w:name w:val="card Char"/>
    <w:aliases w:val="Bold Cite Char Char,Speed Cite Char"/>
    <w:link w:val="card"/>
    <w:qFormat/>
    <w:rsid w:val="00E444C1"/>
    <w:rPr>
      <w:rFonts w:ascii="Times New Roman" w:hAnsi="Times New Roman"/>
      <w:sz w:val="16"/>
    </w:rPr>
  </w:style>
  <w:style w:type="character" w:customStyle="1" w:styleId="StyleDate">
    <w:name w:val="Style Date"/>
    <w:aliases w:val="Author"/>
    <w:qFormat/>
    <w:rsid w:val="00E444C1"/>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E444C1"/>
    <w:rPr>
      <w:b/>
      <w:bCs/>
    </w:rPr>
  </w:style>
  <w:style w:type="character" w:customStyle="1" w:styleId="apple-converted-space">
    <w:name w:val="apple-converted-space"/>
    <w:basedOn w:val="DefaultParagraphFont"/>
    <w:qFormat/>
    <w:rsid w:val="00E444C1"/>
  </w:style>
  <w:style w:type="character" w:customStyle="1" w:styleId="st">
    <w:name w:val="st"/>
    <w:rsid w:val="00E444C1"/>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E444C1"/>
    <w:rPr>
      <w:rFonts w:ascii="Garamond" w:eastAsia="Calibri" w:hAnsi="Garamond" w:cs="Times New Roman"/>
      <w:sz w:val="16"/>
      <w:szCs w:val="22"/>
    </w:rPr>
  </w:style>
  <w:style w:type="paragraph" w:customStyle="1" w:styleId="CitationCharChar">
    <w:name w:val="Citation Char Char"/>
    <w:basedOn w:val="Normal"/>
    <w:uiPriority w:val="6"/>
    <w:qFormat/>
    <w:rsid w:val="00E444C1"/>
    <w:pPr>
      <w:spacing w:after="0" w:line="240" w:lineRule="auto"/>
      <w:ind w:left="1440" w:right="1440"/>
    </w:pPr>
    <w:rPr>
      <w:rFonts w:asciiTheme="minorHAnsi" w:hAnsiTheme="minorHAnsi"/>
      <w:bCs/>
      <w:sz w:val="24"/>
      <w:u w:val="single"/>
    </w:rPr>
  </w:style>
  <w:style w:type="character" w:customStyle="1" w:styleId="CharChar11">
    <w:name w:val="Char Char11"/>
    <w:rsid w:val="00E444C1"/>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E444C1"/>
    <w:rPr>
      <w:b/>
      <w:sz w:val="22"/>
      <w:u w:val="single"/>
    </w:rPr>
  </w:style>
  <w:style w:type="character" w:customStyle="1" w:styleId="DebateHighlighted">
    <w:name w:val="Debate Highlighted"/>
    <w:basedOn w:val="DefaultParagraphFont"/>
    <w:qFormat/>
    <w:rsid w:val="00E444C1"/>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E444C1"/>
    <w:rPr>
      <w:rFonts w:ascii="Times New Roman" w:eastAsia="MS Mincho" w:hAnsi="Times New Roman" w:cs="Times New Roman"/>
      <w:sz w:val="16"/>
    </w:rPr>
  </w:style>
  <w:style w:type="character" w:customStyle="1" w:styleId="Highlightedunderline">
    <w:name w:val="Highlighted underline"/>
    <w:qFormat/>
    <w:rsid w:val="00E444C1"/>
    <w:rPr>
      <w:rFonts w:ascii="Times New Roman" w:hAnsi="Times New Roman"/>
      <w:sz w:val="20"/>
      <w:shd w:val="clear" w:color="auto" w:fill="C0C0C0"/>
    </w:rPr>
  </w:style>
  <w:style w:type="paragraph" w:customStyle="1" w:styleId="CITE">
    <w:name w:val="CITE"/>
    <w:basedOn w:val="Normal"/>
    <w:next w:val="Normal"/>
    <w:link w:val="CITEChar"/>
    <w:qFormat/>
    <w:rsid w:val="00E444C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E444C1"/>
    <w:rPr>
      <w:rFonts w:ascii="Liberation Sans" w:hAnsi="Liberation Sans" w:cs="Georgia"/>
      <w:sz w:val="20"/>
      <w:szCs w:val="20"/>
      <w:u w:val="single"/>
    </w:rPr>
  </w:style>
  <w:style w:type="paragraph" w:customStyle="1" w:styleId="cardtext">
    <w:name w:val="card text"/>
    <w:basedOn w:val="Normal"/>
    <w:link w:val="cardtextChar"/>
    <w:qFormat/>
    <w:rsid w:val="00E444C1"/>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444C1"/>
    <w:rPr>
      <w:rFonts w:ascii="Georgia" w:eastAsia="Calibri" w:hAnsi="Georgia"/>
    </w:rPr>
  </w:style>
  <w:style w:type="character" w:customStyle="1" w:styleId="UnderlineBold0">
    <w:name w:val="Underline Bold"/>
    <w:basedOn w:val="DefaultParagraphFont"/>
    <w:uiPriority w:val="6"/>
    <w:qFormat/>
    <w:rsid w:val="00E444C1"/>
    <w:rPr>
      <w:b/>
      <w:sz w:val="20"/>
      <w:u w:val="single"/>
    </w:rPr>
  </w:style>
  <w:style w:type="paragraph" w:styleId="BodyText">
    <w:name w:val="Body Text"/>
    <w:basedOn w:val="Normal"/>
    <w:link w:val="BodyTextChar"/>
    <w:uiPriority w:val="99"/>
    <w:unhideWhenUsed/>
    <w:qFormat/>
    <w:rsid w:val="00E444C1"/>
    <w:pPr>
      <w:spacing w:after="120"/>
    </w:pPr>
  </w:style>
  <w:style w:type="character" w:customStyle="1" w:styleId="BodyTextChar">
    <w:name w:val="Body Text Char"/>
    <w:basedOn w:val="DefaultParagraphFont"/>
    <w:link w:val="BodyText"/>
    <w:uiPriority w:val="99"/>
    <w:qFormat/>
    <w:rsid w:val="00E444C1"/>
    <w:rPr>
      <w:rFonts w:ascii="Calibri" w:hAnsi="Calibri"/>
      <w:sz w:val="22"/>
    </w:rPr>
  </w:style>
  <w:style w:type="paragraph" w:customStyle="1" w:styleId="UnderlinePara">
    <w:name w:val="Underline Para"/>
    <w:basedOn w:val="Normal"/>
    <w:uiPriority w:val="6"/>
    <w:qFormat/>
    <w:rsid w:val="00E444C1"/>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E444C1"/>
  </w:style>
  <w:style w:type="paragraph" w:customStyle="1" w:styleId="tiny">
    <w:name w:val="tiny"/>
    <w:next w:val="Normal"/>
    <w:link w:val="tinyChar"/>
    <w:autoRedefine/>
    <w:qFormat/>
    <w:rsid w:val="00E444C1"/>
    <w:pPr>
      <w:contextualSpacing/>
    </w:pPr>
    <w:rPr>
      <w:rFonts w:ascii="Times New Roman" w:eastAsia="Malgun Gothic" w:hAnsi="Times New Roman" w:cs="Times New Roman"/>
      <w:sz w:val="12"/>
    </w:rPr>
  </w:style>
  <w:style w:type="character" w:customStyle="1" w:styleId="tinyChar">
    <w:name w:val="tiny Char"/>
    <w:link w:val="tiny"/>
    <w:rsid w:val="00E444C1"/>
    <w:rPr>
      <w:rFonts w:ascii="Times New Roman" w:eastAsia="Malgun Gothic" w:hAnsi="Times New Roman" w:cs="Times New Roman"/>
      <w:sz w:val="12"/>
    </w:rPr>
  </w:style>
  <w:style w:type="character" w:customStyle="1" w:styleId="DocumentMapChar1">
    <w:name w:val="Document Map Char1"/>
    <w:basedOn w:val="DefaultParagraphFont"/>
    <w:uiPriority w:val="99"/>
    <w:rsid w:val="00E444C1"/>
    <w:rPr>
      <w:rFonts w:ascii="Segoe UI" w:hAnsi="Segoe UI" w:cs="Segoe UI"/>
      <w:sz w:val="16"/>
      <w:szCs w:val="16"/>
    </w:rPr>
  </w:style>
  <w:style w:type="character" w:customStyle="1" w:styleId="CommentSubjectChar1">
    <w:name w:val="Comment Subject Char1"/>
    <w:basedOn w:val="CommentTextChar"/>
    <w:uiPriority w:val="99"/>
    <w:semiHidden/>
    <w:rsid w:val="00E444C1"/>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E444C1"/>
    <w:rPr>
      <w:rFonts w:ascii="Lucida Grande" w:eastAsiaTheme="minorHAnsi" w:hAnsi="Lucida Grande" w:cs="Lucida Grande"/>
      <w:sz w:val="18"/>
      <w:szCs w:val="18"/>
    </w:rPr>
  </w:style>
  <w:style w:type="character" w:customStyle="1" w:styleId="Style1Char">
    <w:name w:val="Style1 Char"/>
    <w:basedOn w:val="DefaultParagraphFont"/>
    <w:qFormat/>
    <w:rsid w:val="00E444C1"/>
    <w:rPr>
      <w:rFonts w:eastAsia="SimSun"/>
      <w:sz w:val="20"/>
      <w:szCs w:val="24"/>
      <w:u w:val="single"/>
      <w:lang w:val="en-US" w:eastAsia="zh-CN" w:bidi="ar-SA"/>
    </w:rPr>
  </w:style>
  <w:style w:type="paragraph" w:customStyle="1" w:styleId="Tag2">
    <w:name w:val="Tag2"/>
    <w:basedOn w:val="Normal"/>
    <w:autoRedefine/>
    <w:qFormat/>
    <w:rsid w:val="00E444C1"/>
    <w:rPr>
      <w:rFonts w:eastAsia="Calibri" w:cs="Arial"/>
      <w:b/>
    </w:rPr>
  </w:style>
  <w:style w:type="character" w:customStyle="1" w:styleId="CommentTextChar1">
    <w:name w:val="Comment Text Char1"/>
    <w:basedOn w:val="DefaultParagraphFont"/>
    <w:uiPriority w:val="99"/>
    <w:rsid w:val="00E444C1"/>
    <w:rPr>
      <w:rFonts w:ascii="Calibri" w:hAnsi="Calibri"/>
    </w:rPr>
  </w:style>
  <w:style w:type="character" w:customStyle="1" w:styleId="apple-style-span">
    <w:name w:val="apple-style-span"/>
    <w:basedOn w:val="DefaultParagraphFont"/>
    <w:qFormat/>
    <w:rsid w:val="00E444C1"/>
  </w:style>
  <w:style w:type="character" w:customStyle="1" w:styleId="FootnoteTextChar">
    <w:name w:val="Footnote Text Char"/>
    <w:basedOn w:val="DefaultParagraphFont"/>
    <w:link w:val="FootnoteText"/>
    <w:rsid w:val="00E444C1"/>
    <w:rPr>
      <w:rFonts w:ascii="Calibri" w:hAnsi="Calibri"/>
    </w:rPr>
  </w:style>
  <w:style w:type="paragraph" w:styleId="FootnoteText">
    <w:name w:val="footnote text"/>
    <w:basedOn w:val="Normal"/>
    <w:link w:val="FootnoteTextChar"/>
    <w:unhideWhenUsed/>
    <w:qFormat/>
    <w:rsid w:val="00E444C1"/>
    <w:pPr>
      <w:spacing w:after="0" w:line="240" w:lineRule="auto"/>
    </w:pPr>
    <w:rPr>
      <w:sz w:val="24"/>
    </w:rPr>
  </w:style>
  <w:style w:type="character" w:customStyle="1" w:styleId="FootnoteTextChar1">
    <w:name w:val="Footnote Text Char1"/>
    <w:basedOn w:val="DefaultParagraphFont"/>
    <w:rsid w:val="00E444C1"/>
    <w:rPr>
      <w:rFonts w:ascii="Calibri" w:hAnsi="Calibri"/>
      <w:sz w:val="20"/>
      <w:szCs w:val="20"/>
    </w:rPr>
  </w:style>
  <w:style w:type="paragraph" w:customStyle="1" w:styleId="p">
    <w:name w:val="p"/>
    <w:basedOn w:val="Normal"/>
    <w:rsid w:val="00E444C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E444C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E444C1"/>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444C1"/>
    <w:rPr>
      <w:vertAlign w:val="superscript"/>
    </w:rPr>
  </w:style>
  <w:style w:type="paragraph" w:customStyle="1" w:styleId="para">
    <w:name w:val="para"/>
    <w:basedOn w:val="Normal"/>
    <w:rsid w:val="00E444C1"/>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E444C1"/>
    <w:pPr>
      <w:spacing w:before="100" w:beforeAutospacing="1" w:after="100" w:afterAutospacing="1" w:line="240" w:lineRule="auto"/>
    </w:pPr>
    <w:rPr>
      <w:rFonts w:cs="Times New Roman"/>
    </w:rPr>
  </w:style>
  <w:style w:type="character" w:customStyle="1" w:styleId="vm-hook">
    <w:name w:val="vm-hook"/>
    <w:basedOn w:val="DefaultParagraphFont"/>
    <w:rsid w:val="00E444C1"/>
  </w:style>
  <w:style w:type="character" w:customStyle="1" w:styleId="dfm-title">
    <w:name w:val="dfm-title"/>
    <w:basedOn w:val="DefaultParagraphFont"/>
    <w:rsid w:val="00E444C1"/>
  </w:style>
  <w:style w:type="paragraph" w:customStyle="1" w:styleId="evidencetext">
    <w:name w:val="evidence text"/>
    <w:basedOn w:val="Normal"/>
    <w:link w:val="evidencetextChar1"/>
    <w:qFormat/>
    <w:rsid w:val="00E444C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E444C1"/>
    <w:rPr>
      <w:rFonts w:ascii="Arial" w:hAnsi="Arial" w:cs="Arial"/>
      <w:color w:val="000000"/>
      <w:sz w:val="22"/>
      <w:lang w:val="x-none" w:eastAsia="x-none"/>
    </w:rPr>
  </w:style>
  <w:style w:type="paragraph" w:customStyle="1" w:styleId="CardIndented">
    <w:name w:val="Card (Indented)"/>
    <w:basedOn w:val="Normal"/>
    <w:link w:val="CardIndentedChar"/>
    <w:qFormat/>
    <w:rsid w:val="00E444C1"/>
    <w:pPr>
      <w:spacing w:after="0" w:line="240" w:lineRule="auto"/>
      <w:ind w:left="288"/>
    </w:pPr>
    <w:rPr>
      <w:rFonts w:ascii="Arial" w:hAnsi="Arial" w:cs="Arial"/>
    </w:rPr>
  </w:style>
  <w:style w:type="paragraph" w:customStyle="1" w:styleId="Emphasize">
    <w:name w:val="Emphasize"/>
    <w:basedOn w:val="Normal"/>
    <w:uiPriority w:val="7"/>
    <w:qFormat/>
    <w:rsid w:val="00E444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E444C1"/>
    <w:rPr>
      <w:rFonts w:asciiTheme="minorHAnsi" w:hAnsiTheme="minorHAnsi"/>
      <w:sz w:val="22"/>
    </w:rPr>
  </w:style>
  <w:style w:type="character" w:customStyle="1" w:styleId="UnresolvedMention1">
    <w:name w:val="Unresolved Mention1"/>
    <w:basedOn w:val="DefaultParagraphFont"/>
    <w:uiPriority w:val="99"/>
    <w:unhideWhenUsed/>
    <w:rsid w:val="00E444C1"/>
    <w:rPr>
      <w:color w:val="808080"/>
      <w:shd w:val="clear" w:color="auto" w:fill="E6E6E6"/>
    </w:rPr>
  </w:style>
  <w:style w:type="character" w:customStyle="1" w:styleId="BodyTextChar1">
    <w:name w:val="Body Text Char1"/>
    <w:aliases w:val="Very Small Text Char1"/>
    <w:basedOn w:val="DefaultParagraphFont"/>
    <w:uiPriority w:val="99"/>
    <w:rsid w:val="00E444C1"/>
    <w:rPr>
      <w:rFonts w:ascii="Times New Roman" w:hAnsi="Times New Roman"/>
      <w:sz w:val="24"/>
    </w:rPr>
  </w:style>
  <w:style w:type="character" w:customStyle="1" w:styleId="UnresolvedMention2">
    <w:name w:val="Unresolved Mention2"/>
    <w:basedOn w:val="DefaultParagraphFont"/>
    <w:uiPriority w:val="99"/>
    <w:unhideWhenUsed/>
    <w:rsid w:val="00E444C1"/>
    <w:rPr>
      <w:color w:val="808080"/>
      <w:shd w:val="clear" w:color="auto" w:fill="E6E6E6"/>
    </w:rPr>
  </w:style>
  <w:style w:type="character" w:customStyle="1" w:styleId="Author-Date">
    <w:name w:val="Author-Date"/>
    <w:qFormat/>
    <w:rsid w:val="00E444C1"/>
    <w:rPr>
      <w:b/>
      <w:sz w:val="24"/>
    </w:rPr>
  </w:style>
  <w:style w:type="character" w:customStyle="1" w:styleId="ListLabel12">
    <w:name w:val="ListLabel 12"/>
    <w:qFormat/>
    <w:rsid w:val="00E444C1"/>
    <w:rPr>
      <w:strike w:val="0"/>
      <w:dstrike w:val="0"/>
      <w:color w:val="000000"/>
      <w:spacing w:val="0"/>
      <w:w w:val="100"/>
      <w:sz w:val="16"/>
      <w:lang w:val="en-US"/>
    </w:rPr>
  </w:style>
  <w:style w:type="character" w:customStyle="1" w:styleId="ListLabel11">
    <w:name w:val="ListLabel 11"/>
    <w:qFormat/>
    <w:rsid w:val="00E444C1"/>
    <w:rPr>
      <w:strike w:val="0"/>
      <w:dstrike w:val="0"/>
      <w:color w:val="000000"/>
      <w:spacing w:val="70"/>
      <w:w w:val="100"/>
      <w:sz w:val="16"/>
      <w:lang w:val="en-US"/>
    </w:rPr>
  </w:style>
  <w:style w:type="character" w:customStyle="1" w:styleId="ListLabel10">
    <w:name w:val="ListLabel 10"/>
    <w:qFormat/>
    <w:rsid w:val="00E444C1"/>
    <w:rPr>
      <w:strike w:val="0"/>
      <w:dstrike w:val="0"/>
      <w:color w:val="000000"/>
      <w:spacing w:val="0"/>
      <w:w w:val="100"/>
      <w:sz w:val="18"/>
      <w:lang w:val="en-US"/>
    </w:rPr>
  </w:style>
  <w:style w:type="character" w:customStyle="1" w:styleId="ListLabel9">
    <w:name w:val="ListLabel 9"/>
    <w:qFormat/>
    <w:rsid w:val="00E444C1"/>
    <w:rPr>
      <w:strike w:val="0"/>
      <w:dstrike w:val="0"/>
      <w:color w:val="000000"/>
      <w:spacing w:val="0"/>
      <w:w w:val="100"/>
      <w:sz w:val="21"/>
      <w:lang w:val="en-US"/>
    </w:rPr>
  </w:style>
  <w:style w:type="character" w:customStyle="1" w:styleId="ListLabel8">
    <w:name w:val="ListLabel 8"/>
    <w:qFormat/>
    <w:rsid w:val="00E444C1"/>
    <w:rPr>
      <w:strike w:val="0"/>
      <w:dstrike w:val="0"/>
      <w:color w:val="000000"/>
      <w:spacing w:val="0"/>
      <w:w w:val="100"/>
      <w:sz w:val="20"/>
      <w:lang w:val="en-US"/>
    </w:rPr>
  </w:style>
  <w:style w:type="character" w:customStyle="1" w:styleId="ListLabel7">
    <w:name w:val="ListLabel 7"/>
    <w:qFormat/>
    <w:rsid w:val="00E444C1"/>
    <w:rPr>
      <w:strike w:val="0"/>
      <w:dstrike w:val="0"/>
      <w:color w:val="000000"/>
      <w:spacing w:val="0"/>
      <w:w w:val="100"/>
      <w:sz w:val="20"/>
      <w:lang w:val="en-US"/>
    </w:rPr>
  </w:style>
  <w:style w:type="character" w:customStyle="1" w:styleId="ListLabel6">
    <w:name w:val="ListLabel 6"/>
    <w:qFormat/>
    <w:rsid w:val="00E444C1"/>
    <w:rPr>
      <w:i/>
      <w:strike w:val="0"/>
      <w:dstrike w:val="0"/>
      <w:color w:val="000000"/>
      <w:spacing w:val="0"/>
      <w:w w:val="100"/>
      <w:sz w:val="20"/>
      <w:lang w:val="en-US"/>
    </w:rPr>
  </w:style>
  <w:style w:type="character" w:customStyle="1" w:styleId="ListLabel5">
    <w:name w:val="ListLabel 5"/>
    <w:qFormat/>
    <w:rsid w:val="00E444C1"/>
    <w:rPr>
      <w:strike w:val="0"/>
      <w:dstrike w:val="0"/>
      <w:color w:val="000000"/>
      <w:spacing w:val="0"/>
      <w:w w:val="100"/>
      <w:sz w:val="20"/>
      <w:lang w:val="en-US"/>
    </w:rPr>
  </w:style>
  <w:style w:type="character" w:customStyle="1" w:styleId="ListLabel4">
    <w:name w:val="ListLabel 4"/>
    <w:qFormat/>
    <w:rsid w:val="00E444C1"/>
    <w:rPr>
      <w:strike w:val="0"/>
      <w:dstrike w:val="0"/>
      <w:color w:val="000000"/>
      <w:spacing w:val="0"/>
      <w:w w:val="100"/>
      <w:sz w:val="19"/>
      <w:lang w:val="en-US"/>
    </w:rPr>
  </w:style>
  <w:style w:type="character" w:customStyle="1" w:styleId="ListLabel3">
    <w:name w:val="ListLabel 3"/>
    <w:qFormat/>
    <w:rsid w:val="00E444C1"/>
    <w:rPr>
      <w:i/>
      <w:strike w:val="0"/>
      <w:dstrike w:val="0"/>
      <w:color w:val="000000"/>
      <w:spacing w:val="0"/>
      <w:w w:val="100"/>
      <w:sz w:val="20"/>
      <w:lang w:val="en-US"/>
    </w:rPr>
  </w:style>
  <w:style w:type="character" w:customStyle="1" w:styleId="ListLabel2">
    <w:name w:val="ListLabel 2"/>
    <w:qFormat/>
    <w:rsid w:val="00E444C1"/>
    <w:rPr>
      <w:strike w:val="0"/>
      <w:dstrike w:val="0"/>
      <w:color w:val="000000"/>
      <w:spacing w:val="0"/>
      <w:w w:val="100"/>
      <w:sz w:val="20"/>
      <w:lang w:val="en-US"/>
    </w:rPr>
  </w:style>
  <w:style w:type="character" w:customStyle="1" w:styleId="ListLabel1">
    <w:name w:val="ListLabel 1"/>
    <w:qFormat/>
    <w:rsid w:val="00E444C1"/>
    <w:rPr>
      <w:i/>
      <w:strike w:val="0"/>
      <w:dstrike w:val="0"/>
      <w:color w:val="000000"/>
      <w:spacing w:val="0"/>
      <w:w w:val="100"/>
      <w:sz w:val="18"/>
      <w:lang w:val="en-US"/>
    </w:rPr>
  </w:style>
  <w:style w:type="character" w:customStyle="1" w:styleId="verdana">
    <w:name w:val="verdana"/>
    <w:basedOn w:val="DefaultParagraphFont"/>
    <w:qFormat/>
    <w:rsid w:val="00E444C1"/>
    <w:rPr>
      <w:rFonts w:cs="Times New Roman"/>
    </w:rPr>
  </w:style>
  <w:style w:type="character" w:customStyle="1" w:styleId="italic">
    <w:name w:val="italic"/>
    <w:basedOn w:val="DefaultParagraphFont"/>
    <w:qFormat/>
    <w:rsid w:val="00E444C1"/>
    <w:rPr>
      <w:rFonts w:cs="Times New Roman"/>
    </w:rPr>
  </w:style>
  <w:style w:type="character" w:customStyle="1" w:styleId="hit">
    <w:name w:val="hit"/>
    <w:basedOn w:val="DefaultParagraphFont"/>
    <w:qFormat/>
    <w:rsid w:val="00E444C1"/>
    <w:rPr>
      <w:rFonts w:cs="Times New Roman"/>
    </w:rPr>
  </w:style>
  <w:style w:type="character" w:customStyle="1" w:styleId="blue">
    <w:name w:val="blue"/>
    <w:basedOn w:val="DefaultParagraphFont"/>
    <w:qFormat/>
    <w:rsid w:val="00E444C1"/>
    <w:rPr>
      <w:rFonts w:cs="Times New Roman"/>
    </w:rPr>
  </w:style>
  <w:style w:type="character" w:customStyle="1" w:styleId="copyrightdescription">
    <w:name w:val="copyrightdescription"/>
    <w:basedOn w:val="DefaultParagraphFont"/>
    <w:qFormat/>
    <w:rsid w:val="00E444C1"/>
    <w:rPr>
      <w:rFonts w:cs="Times New Roman"/>
    </w:rPr>
  </w:style>
  <w:style w:type="character" w:customStyle="1" w:styleId="tabtitle">
    <w:name w:val="tabtitle"/>
    <w:basedOn w:val="DefaultParagraphFont"/>
    <w:qFormat/>
    <w:rsid w:val="00E444C1"/>
    <w:rPr>
      <w:rFonts w:cs="Times New Roman"/>
    </w:rPr>
  </w:style>
  <w:style w:type="character" w:customStyle="1" w:styleId="resultbodyblack">
    <w:name w:val="resultbodyblack"/>
    <w:basedOn w:val="DefaultParagraphFont"/>
    <w:qFormat/>
    <w:rsid w:val="00E444C1"/>
    <w:rPr>
      <w:rFonts w:cs="Times New Roman"/>
    </w:rPr>
  </w:style>
  <w:style w:type="character" w:customStyle="1" w:styleId="resultbody">
    <w:name w:val="resultbody"/>
    <w:basedOn w:val="DefaultParagraphFont"/>
    <w:qFormat/>
    <w:rsid w:val="00E444C1"/>
    <w:rPr>
      <w:rFonts w:cs="Times New Roman"/>
    </w:rPr>
  </w:style>
  <w:style w:type="character" w:customStyle="1" w:styleId="resultbodysmallitalic">
    <w:name w:val="resultbodysmallitalic"/>
    <w:basedOn w:val="DefaultParagraphFont"/>
    <w:qFormat/>
    <w:rsid w:val="00E444C1"/>
    <w:rPr>
      <w:rFonts w:cs="Times New Roman"/>
    </w:rPr>
  </w:style>
  <w:style w:type="character" w:customStyle="1" w:styleId="resultpron">
    <w:name w:val="resultpron"/>
    <w:basedOn w:val="DefaultParagraphFont"/>
    <w:qFormat/>
    <w:rsid w:val="00E444C1"/>
    <w:rPr>
      <w:rFonts w:cs="Times New Roman"/>
    </w:rPr>
  </w:style>
  <w:style w:type="character" w:customStyle="1" w:styleId="NumberingSymbols">
    <w:name w:val="Numbering Symbols"/>
    <w:qFormat/>
    <w:rsid w:val="00E444C1"/>
  </w:style>
  <w:style w:type="character" w:customStyle="1" w:styleId="StrongEmphasis">
    <w:name w:val="Strong Emphasis"/>
    <w:qFormat/>
    <w:rsid w:val="00E444C1"/>
    <w:rPr>
      <w:b/>
      <w:bCs/>
    </w:rPr>
  </w:style>
  <w:style w:type="character" w:customStyle="1" w:styleId="Emphasis2">
    <w:name w:val="Emphasis2"/>
    <w:basedOn w:val="DefaultParagraphFont"/>
    <w:qFormat/>
    <w:rsid w:val="00E444C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444C1"/>
    <w:rPr>
      <w:rFonts w:ascii="Times New Roman" w:hAnsi="Times New Roman"/>
      <w:sz w:val="20"/>
      <w:szCs w:val="24"/>
      <w:u w:val="single"/>
      <w:lang w:val="en-US" w:eastAsia="en-US" w:bidi="ar-SA"/>
    </w:rPr>
  </w:style>
  <w:style w:type="character" w:customStyle="1" w:styleId="pg">
    <w:name w:val="pg"/>
    <w:basedOn w:val="DefaultParagraphFont"/>
    <w:qFormat/>
    <w:rsid w:val="00E444C1"/>
  </w:style>
  <w:style w:type="character" w:customStyle="1" w:styleId="ital-inline">
    <w:name w:val="ital-inline"/>
    <w:basedOn w:val="DefaultParagraphFont"/>
    <w:qFormat/>
    <w:rsid w:val="00E444C1"/>
  </w:style>
  <w:style w:type="character" w:customStyle="1" w:styleId="senselabelstart">
    <w:name w:val="sense_label start"/>
    <w:basedOn w:val="DefaultParagraphFont"/>
    <w:qFormat/>
    <w:rsid w:val="00E444C1"/>
  </w:style>
  <w:style w:type="character" w:customStyle="1" w:styleId="sensecontent">
    <w:name w:val="sense_content"/>
    <w:basedOn w:val="DefaultParagraphFont"/>
    <w:qFormat/>
    <w:rsid w:val="00E444C1"/>
  </w:style>
  <w:style w:type="character" w:customStyle="1" w:styleId="vi">
    <w:name w:val="vi"/>
    <w:basedOn w:val="DefaultParagraphFont"/>
    <w:qFormat/>
    <w:rsid w:val="00E444C1"/>
  </w:style>
  <w:style w:type="character" w:customStyle="1" w:styleId="senselabel">
    <w:name w:val="sense_label"/>
    <w:basedOn w:val="DefaultParagraphFont"/>
    <w:qFormat/>
    <w:rsid w:val="00E444C1"/>
  </w:style>
  <w:style w:type="character" w:customStyle="1" w:styleId="Style11ptItalicUnderline">
    <w:name w:val="Style 11 pt Italic Underline"/>
    <w:basedOn w:val="DefaultParagraphFont"/>
    <w:qFormat/>
    <w:rsid w:val="00E444C1"/>
    <w:rPr>
      <w:i/>
      <w:iCs/>
      <w:sz w:val="20"/>
      <w:u w:val="single"/>
    </w:rPr>
  </w:style>
  <w:style w:type="character" w:customStyle="1" w:styleId="Style11ptBoldUnderline">
    <w:name w:val="Style 11 pt Bold Underline"/>
    <w:basedOn w:val="DefaultParagraphFont"/>
    <w:qFormat/>
    <w:rsid w:val="00E444C1"/>
    <w:rPr>
      <w:b/>
      <w:bCs/>
      <w:sz w:val="20"/>
      <w:u w:val="single"/>
    </w:rPr>
  </w:style>
  <w:style w:type="character" w:customStyle="1" w:styleId="StyleStyle4CharTimesNewRoman11ptItalic">
    <w:name w:val="Style Style4 Char + Times New Roman 11 pt Italic"/>
    <w:basedOn w:val="DefaultParagraphFont"/>
    <w:qFormat/>
    <w:rsid w:val="00E444C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444C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444C1"/>
    <w:rPr>
      <w:color w:val="000000"/>
      <w:sz w:val="20"/>
    </w:rPr>
  </w:style>
  <w:style w:type="character" w:customStyle="1" w:styleId="Style11ptBlackUnderline">
    <w:name w:val="Style 11 pt Black Underline"/>
    <w:basedOn w:val="DefaultParagraphFont"/>
    <w:qFormat/>
    <w:rsid w:val="00E444C1"/>
    <w:rPr>
      <w:color w:val="000000"/>
      <w:sz w:val="20"/>
      <w:u w:val="single"/>
    </w:rPr>
  </w:style>
  <w:style w:type="character" w:customStyle="1" w:styleId="pmterms1">
    <w:name w:val="pmterms1"/>
    <w:basedOn w:val="DefaultParagraphFont"/>
    <w:qFormat/>
    <w:rsid w:val="00E444C1"/>
  </w:style>
  <w:style w:type="character" w:customStyle="1" w:styleId="HTMLTypewriter3">
    <w:name w:val="HTML Typewriter3"/>
    <w:basedOn w:val="DefaultParagraphFont"/>
    <w:qFormat/>
    <w:rsid w:val="00E444C1"/>
    <w:rPr>
      <w:rFonts w:ascii="Courier New" w:eastAsia="SimSun" w:hAnsi="Courier New" w:cs="Courier New"/>
      <w:sz w:val="20"/>
      <w:szCs w:val="20"/>
    </w:rPr>
  </w:style>
  <w:style w:type="character" w:customStyle="1" w:styleId="CardsChar">
    <w:name w:val="Cards Char"/>
    <w:basedOn w:val="DefaultParagraphFont"/>
    <w:qFormat/>
    <w:rsid w:val="00E444C1"/>
    <w:rPr>
      <w:rFonts w:ascii="Times New Roman" w:hAnsi="Times New Roman" w:cs="Times New Roman"/>
      <w:lang w:val="en-US" w:bidi="ar-SA"/>
    </w:rPr>
  </w:style>
  <w:style w:type="character" w:customStyle="1" w:styleId="CardsFont12pt0">
    <w:name w:val="Cards + Font 12pt"/>
    <w:basedOn w:val="CardsChar"/>
    <w:qFormat/>
    <w:rsid w:val="00E444C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444C1"/>
    <w:rPr>
      <w:rFonts w:ascii="Times New Roman" w:hAnsi="Times New Roman" w:cs="Times New Roman"/>
      <w:b/>
      <w:sz w:val="24"/>
      <w:u w:val="single"/>
      <w:lang w:val="en-US" w:bidi="ar-SA"/>
    </w:rPr>
  </w:style>
  <w:style w:type="character" w:styleId="HTMLCite">
    <w:name w:val="HTML Cite"/>
    <w:basedOn w:val="DefaultParagraphFont"/>
    <w:uiPriority w:val="99"/>
    <w:qFormat/>
    <w:rsid w:val="00E444C1"/>
    <w:rPr>
      <w:rFonts w:cs="Times New Roman"/>
      <w:i/>
    </w:rPr>
  </w:style>
  <w:style w:type="character" w:customStyle="1" w:styleId="VisitedInternetLink">
    <w:name w:val="Visited Internet Link"/>
    <w:basedOn w:val="DefaultParagraphFont"/>
    <w:rsid w:val="00E444C1"/>
    <w:rPr>
      <w:color w:val="800080"/>
      <w:u w:val="single"/>
    </w:rPr>
  </w:style>
  <w:style w:type="character" w:customStyle="1" w:styleId="CitesChar">
    <w:name w:val="Cites Char"/>
    <w:basedOn w:val="DefaultParagraphFont"/>
    <w:qFormat/>
    <w:rsid w:val="00E444C1"/>
    <w:rPr>
      <w:szCs w:val="24"/>
      <w:lang w:val="en-US" w:bidi="ar-SA"/>
    </w:rPr>
  </w:style>
  <w:style w:type="character" w:customStyle="1" w:styleId="loose">
    <w:name w:val="loose"/>
    <w:qFormat/>
    <w:rsid w:val="00E444C1"/>
  </w:style>
  <w:style w:type="character" w:customStyle="1" w:styleId="domtooltips">
    <w:name w:val="domtooltips"/>
    <w:basedOn w:val="DefaultParagraphFont"/>
    <w:qFormat/>
    <w:rsid w:val="00E444C1"/>
  </w:style>
  <w:style w:type="character" w:customStyle="1" w:styleId="caps">
    <w:name w:val="caps"/>
    <w:basedOn w:val="DefaultParagraphFont"/>
    <w:qFormat/>
    <w:rsid w:val="00E444C1"/>
  </w:style>
  <w:style w:type="character" w:customStyle="1" w:styleId="Style11ptUnderlineBorderSinglesolidlineAuto05pt">
    <w:name w:val="Style 11 pt Underline Border: : (Single solid line Auto  0.5 pt..."/>
    <w:basedOn w:val="DefaultParagraphFont"/>
    <w:qFormat/>
    <w:rsid w:val="00E444C1"/>
    <w:rPr>
      <w:sz w:val="20"/>
      <w:u w:val="single"/>
      <w:bdr w:val="single" w:sz="4" w:space="0" w:color="00000A"/>
    </w:rPr>
  </w:style>
  <w:style w:type="character" w:customStyle="1" w:styleId="StyleUnderlineChar11pt">
    <w:name w:val="Style Underline Char + 11 pt"/>
    <w:basedOn w:val="DefaultParagraphFont"/>
    <w:qFormat/>
    <w:rsid w:val="00E444C1"/>
    <w:rPr>
      <w:rFonts w:ascii="Times New Roman" w:hAnsi="Times New Roman"/>
      <w:sz w:val="20"/>
      <w:szCs w:val="24"/>
      <w:u w:val="single"/>
      <w:lang w:val="en-US" w:eastAsia="en-US" w:bidi="ar-SA"/>
    </w:rPr>
  </w:style>
  <w:style w:type="paragraph" w:styleId="List">
    <w:name w:val="List"/>
    <w:basedOn w:val="BodyText"/>
    <w:uiPriority w:val="99"/>
    <w:rsid w:val="00E444C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444C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E444C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E444C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444C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444C1"/>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E444C1"/>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E444C1"/>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E444C1"/>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E444C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E444C1"/>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E444C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E444C1"/>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444C1"/>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444C1"/>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E444C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E444C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E444C1"/>
    <w:rPr>
      <w:rFonts w:ascii="Times New Roman" w:eastAsia="Times New Roman" w:hAnsi="Times New Roman" w:cs="Arial"/>
      <w:bCs/>
      <w:caps/>
      <w:color w:val="00000A"/>
      <w:sz w:val="20"/>
      <w:szCs w:val="20"/>
    </w:rPr>
  </w:style>
  <w:style w:type="character" w:customStyle="1" w:styleId="Heading3Char1">
    <w:name w:val="Heading 3 Char1"/>
    <w:qFormat/>
    <w:rsid w:val="00E444C1"/>
    <w:rPr>
      <w:rFonts w:cs="Arial"/>
      <w:bCs/>
      <w:szCs w:val="26"/>
      <w:u w:val="single"/>
      <w:lang w:val="en-US" w:eastAsia="en-US" w:bidi="ar-SA"/>
    </w:rPr>
  </w:style>
  <w:style w:type="paragraph" w:styleId="Revision">
    <w:name w:val="Revision"/>
    <w:hidden/>
    <w:uiPriority w:val="99"/>
    <w:semiHidden/>
    <w:rsid w:val="00E444C1"/>
    <w:rPr>
      <w:rFonts w:ascii="Calibri" w:hAnsi="Calibri"/>
      <w:sz w:val="22"/>
    </w:rPr>
  </w:style>
  <w:style w:type="paragraph" w:customStyle="1" w:styleId="Smalltext">
    <w:name w:val="Small text"/>
    <w:aliases w:val="Quote1,Quote11"/>
    <w:basedOn w:val="Normal"/>
    <w:link w:val="SmalltextChar0"/>
    <w:qFormat/>
    <w:rsid w:val="00E444C1"/>
    <w:rPr>
      <w:rFonts w:ascii="Times New Roman" w:eastAsia="MS Mincho" w:hAnsi="Times New Roman" w:cs="Times New Roman"/>
      <w:sz w:val="16"/>
    </w:rPr>
  </w:style>
  <w:style w:type="character" w:customStyle="1" w:styleId="BoldUnderlineChar">
    <w:name w:val="Bold Underline Char"/>
    <w:basedOn w:val="DefaultParagraphFont"/>
    <w:locked/>
    <w:rsid w:val="00E444C1"/>
    <w:rPr>
      <w:rFonts w:ascii="Times New Roman" w:eastAsia="Times New Roman" w:hAnsi="Times New Roman" w:cs="Times New Roman"/>
      <w:b/>
      <w:bCs/>
      <w:sz w:val="20"/>
      <w:szCs w:val="24"/>
      <w:u w:val="single"/>
    </w:rPr>
  </w:style>
  <w:style w:type="character" w:customStyle="1" w:styleId="StyleGaramond">
    <w:name w:val="Style Garamond"/>
    <w:qFormat/>
    <w:rsid w:val="00E444C1"/>
    <w:rPr>
      <w:rFonts w:ascii="Garamond" w:hAnsi="Garamond" w:cs="Garamond"/>
    </w:rPr>
  </w:style>
  <w:style w:type="character" w:customStyle="1" w:styleId="StyletagGaramondChar">
    <w:name w:val="Style tag + Garamond Char"/>
    <w:qFormat/>
    <w:rsid w:val="00E444C1"/>
    <w:rPr>
      <w:rFonts w:ascii="Garamond" w:hAnsi="Garamond" w:cs="Garamond"/>
      <w:b/>
      <w:bCs/>
      <w:sz w:val="24"/>
      <w:szCs w:val="24"/>
      <w:lang w:val="en-US" w:bidi="ar-SA"/>
    </w:rPr>
  </w:style>
  <w:style w:type="character" w:customStyle="1" w:styleId="StylecardGaramond12ptUnderlineChar">
    <w:name w:val="Style card + Garamond 12 pt Underline Char"/>
    <w:qFormat/>
    <w:rsid w:val="00E444C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444C1"/>
    <w:rPr>
      <w:rFonts w:ascii="Arial" w:hAnsi="Arial"/>
      <w:b/>
      <w:sz w:val="20"/>
      <w:u w:val="single"/>
    </w:rPr>
  </w:style>
  <w:style w:type="character" w:customStyle="1" w:styleId="WW8Num2z0">
    <w:name w:val="WW8Num2z0"/>
    <w:qFormat/>
    <w:rsid w:val="00E444C1"/>
  </w:style>
  <w:style w:type="character" w:customStyle="1" w:styleId="WW8Num2z1">
    <w:name w:val="WW8Num2z1"/>
    <w:qFormat/>
    <w:rsid w:val="00E444C1"/>
  </w:style>
  <w:style w:type="character" w:customStyle="1" w:styleId="WW8Num2z2">
    <w:name w:val="WW8Num2z2"/>
    <w:qFormat/>
    <w:rsid w:val="00E444C1"/>
  </w:style>
  <w:style w:type="character" w:customStyle="1" w:styleId="WW8Num2z3">
    <w:name w:val="WW8Num2z3"/>
    <w:qFormat/>
    <w:rsid w:val="00E444C1"/>
  </w:style>
  <w:style w:type="character" w:customStyle="1" w:styleId="WW8Num2z4">
    <w:name w:val="WW8Num2z4"/>
    <w:qFormat/>
    <w:rsid w:val="00E444C1"/>
  </w:style>
  <w:style w:type="character" w:customStyle="1" w:styleId="WW8Num2z5">
    <w:name w:val="WW8Num2z5"/>
    <w:qFormat/>
    <w:rsid w:val="00E444C1"/>
  </w:style>
  <w:style w:type="character" w:customStyle="1" w:styleId="WW8Num2z6">
    <w:name w:val="WW8Num2z6"/>
    <w:qFormat/>
    <w:rsid w:val="00E444C1"/>
  </w:style>
  <w:style w:type="character" w:customStyle="1" w:styleId="WW8Num2z7">
    <w:name w:val="WW8Num2z7"/>
    <w:qFormat/>
    <w:rsid w:val="00E444C1"/>
  </w:style>
  <w:style w:type="character" w:customStyle="1" w:styleId="WW8Num2z8">
    <w:name w:val="WW8Num2z8"/>
    <w:qFormat/>
    <w:rsid w:val="00E444C1"/>
  </w:style>
  <w:style w:type="character" w:customStyle="1" w:styleId="WW8Num5z0">
    <w:name w:val="WW8Num5z0"/>
    <w:qFormat/>
    <w:rsid w:val="00E444C1"/>
  </w:style>
  <w:style w:type="character" w:customStyle="1" w:styleId="WW8Num5z1">
    <w:name w:val="WW8Num5z1"/>
    <w:qFormat/>
    <w:rsid w:val="00E444C1"/>
  </w:style>
  <w:style w:type="character" w:customStyle="1" w:styleId="WW8Num5z2">
    <w:name w:val="WW8Num5z2"/>
    <w:qFormat/>
    <w:rsid w:val="00E444C1"/>
  </w:style>
  <w:style w:type="character" w:customStyle="1" w:styleId="WW8Num5z3">
    <w:name w:val="WW8Num5z3"/>
    <w:qFormat/>
    <w:rsid w:val="00E444C1"/>
  </w:style>
  <w:style w:type="character" w:customStyle="1" w:styleId="WW8Num5z4">
    <w:name w:val="WW8Num5z4"/>
    <w:qFormat/>
    <w:rsid w:val="00E444C1"/>
  </w:style>
  <w:style w:type="character" w:customStyle="1" w:styleId="WW8Num5z5">
    <w:name w:val="WW8Num5z5"/>
    <w:qFormat/>
    <w:rsid w:val="00E444C1"/>
  </w:style>
  <w:style w:type="character" w:customStyle="1" w:styleId="WW8Num5z6">
    <w:name w:val="WW8Num5z6"/>
    <w:qFormat/>
    <w:rsid w:val="00E444C1"/>
  </w:style>
  <w:style w:type="character" w:customStyle="1" w:styleId="WW8Num5z7">
    <w:name w:val="WW8Num5z7"/>
    <w:qFormat/>
    <w:rsid w:val="00E444C1"/>
  </w:style>
  <w:style w:type="character" w:customStyle="1" w:styleId="WW8Num5z8">
    <w:name w:val="WW8Num5z8"/>
    <w:qFormat/>
    <w:rsid w:val="00E444C1"/>
  </w:style>
  <w:style w:type="character" w:customStyle="1" w:styleId="CiteChar0">
    <w:name w:val="Cite Char"/>
    <w:aliases w:val="cite_tag Char,Char Char Char Char1 Char Char1,Char Char Char Char1 Char,Taglines Char Char, Cha"/>
    <w:basedOn w:val="DefaultParagraphFont"/>
    <w:qFormat/>
    <w:rsid w:val="00E444C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444C1"/>
    <w:rPr>
      <w:rFonts w:ascii="Times New Roman" w:eastAsia="Times New Roman" w:hAnsi="Times New Roman" w:cs="Times New Roman"/>
      <w:u w:val="thick"/>
    </w:rPr>
  </w:style>
  <w:style w:type="character" w:customStyle="1" w:styleId="ListLabel19">
    <w:name w:val="ListLabel 19"/>
    <w:qFormat/>
    <w:rsid w:val="00E444C1"/>
    <w:rPr>
      <w:b/>
      <w:i/>
      <w:strike w:val="0"/>
      <w:dstrike w:val="0"/>
      <w:spacing w:val="0"/>
      <w:w w:val="100"/>
      <w:sz w:val="26"/>
    </w:rPr>
  </w:style>
  <w:style w:type="paragraph" w:styleId="Footer">
    <w:name w:val="footer"/>
    <w:basedOn w:val="Normal"/>
    <w:link w:val="FooterChar"/>
    <w:uiPriority w:val="99"/>
    <w:rsid w:val="00E444C1"/>
  </w:style>
  <w:style w:type="character" w:customStyle="1" w:styleId="FooterChar">
    <w:name w:val="Footer Char"/>
    <w:basedOn w:val="DefaultParagraphFont"/>
    <w:link w:val="Footer"/>
    <w:uiPriority w:val="99"/>
    <w:rsid w:val="00E444C1"/>
    <w:rPr>
      <w:rFonts w:ascii="Calibri" w:hAnsi="Calibri"/>
      <w:sz w:val="22"/>
    </w:rPr>
  </w:style>
  <w:style w:type="paragraph" w:customStyle="1" w:styleId="TagCite">
    <w:name w:val="Tag/Cite"/>
    <w:basedOn w:val="Normal"/>
    <w:qFormat/>
    <w:rsid w:val="00E444C1"/>
    <w:rPr>
      <w:rFonts w:eastAsia="Times New Roman" w:cs="Times New Roman"/>
      <w:b/>
    </w:rPr>
  </w:style>
  <w:style w:type="paragraph" w:customStyle="1" w:styleId="NormalText">
    <w:name w:val="Normal Text"/>
    <w:basedOn w:val="Normal"/>
    <w:link w:val="NormalTextChar"/>
    <w:qFormat/>
    <w:rsid w:val="00E444C1"/>
    <w:pPr>
      <w:jc w:val="both"/>
    </w:pPr>
    <w:rPr>
      <w:sz w:val="20"/>
      <w:szCs w:val="26"/>
    </w:rPr>
  </w:style>
  <w:style w:type="paragraph" w:customStyle="1" w:styleId="CardsFont6pt">
    <w:name w:val="Cards + Font: 6 pt"/>
    <w:basedOn w:val="Normal"/>
    <w:link w:val="CardsFont6ptChar1"/>
    <w:qFormat/>
    <w:rsid w:val="00E444C1"/>
    <w:pPr>
      <w:ind w:left="432" w:right="432"/>
      <w:jc w:val="both"/>
    </w:pPr>
    <w:rPr>
      <w:rFonts w:eastAsia="Times New Roman" w:cs="Times New Roman"/>
      <w:sz w:val="12"/>
      <w:szCs w:val="20"/>
    </w:rPr>
  </w:style>
  <w:style w:type="paragraph" w:customStyle="1" w:styleId="Small">
    <w:name w:val="Small"/>
    <w:basedOn w:val="Normal"/>
    <w:uiPriority w:val="99"/>
    <w:qFormat/>
    <w:rsid w:val="00E444C1"/>
    <w:rPr>
      <w:sz w:val="14"/>
    </w:rPr>
  </w:style>
  <w:style w:type="paragraph" w:customStyle="1" w:styleId="NotUnderlined">
    <w:name w:val="Not Underlined"/>
    <w:basedOn w:val="Normal"/>
    <w:uiPriority w:val="99"/>
    <w:qFormat/>
    <w:rsid w:val="00E444C1"/>
  </w:style>
  <w:style w:type="numbering" w:customStyle="1" w:styleId="WW8Num2">
    <w:name w:val="WW8Num2"/>
    <w:qFormat/>
    <w:rsid w:val="00E444C1"/>
  </w:style>
  <w:style w:type="numbering" w:customStyle="1" w:styleId="WW8Num5">
    <w:name w:val="WW8Num5"/>
    <w:qFormat/>
    <w:rsid w:val="00E444C1"/>
  </w:style>
  <w:style w:type="paragraph" w:customStyle="1" w:styleId="citenon-bold">
    <w:name w:val="cite non-bold"/>
    <w:basedOn w:val="Normal"/>
    <w:link w:val="citenon-boldChar"/>
    <w:qFormat/>
    <w:rsid w:val="00E444C1"/>
    <w:rPr>
      <w:rFonts w:ascii="Georgia" w:eastAsia="Calibri" w:hAnsi="Georgia"/>
    </w:rPr>
  </w:style>
  <w:style w:type="character" w:customStyle="1" w:styleId="citenon-boldChar">
    <w:name w:val="cite non-bold Char"/>
    <w:link w:val="citenon-bold"/>
    <w:rsid w:val="00E444C1"/>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444C1"/>
    <w:rPr>
      <w:rFonts w:ascii="Times" w:eastAsia="MS Mincho" w:hAnsi="Times"/>
      <w:sz w:val="20"/>
      <w:szCs w:val="20"/>
    </w:rPr>
  </w:style>
  <w:style w:type="paragraph" w:customStyle="1" w:styleId="NewDebate">
    <w:name w:val="New Debate"/>
    <w:basedOn w:val="Heading4"/>
    <w:link w:val="NewDebateChar"/>
    <w:uiPriority w:val="4"/>
    <w:qFormat/>
    <w:rsid w:val="00E444C1"/>
    <w:rPr>
      <w:szCs w:val="22"/>
    </w:rPr>
  </w:style>
  <w:style w:type="character" w:customStyle="1" w:styleId="NewDebateChar">
    <w:name w:val="New Debate Char"/>
    <w:basedOn w:val="DefaultParagraphFont"/>
    <w:link w:val="NewDebate"/>
    <w:uiPriority w:val="4"/>
    <w:rsid w:val="00E444C1"/>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E444C1"/>
    <w:rPr>
      <w:rFonts w:eastAsia="Calibri"/>
      <w:sz w:val="10"/>
    </w:rPr>
  </w:style>
  <w:style w:type="character" w:customStyle="1" w:styleId="ReallyfuckingsmallChar">
    <w:name w:val="Really fucking small Char"/>
    <w:basedOn w:val="DefaultParagraphFont"/>
    <w:link w:val="Reallyfuckingsmall"/>
    <w:rsid w:val="00E444C1"/>
    <w:rPr>
      <w:rFonts w:ascii="Calibri" w:eastAsia="Calibri" w:hAnsi="Calibri"/>
      <w:sz w:val="10"/>
    </w:rPr>
  </w:style>
  <w:style w:type="character" w:customStyle="1" w:styleId="NothingChar">
    <w:name w:val="Nothing Char"/>
    <w:link w:val="Nothing"/>
    <w:rsid w:val="00E444C1"/>
    <w:rPr>
      <w:rFonts w:ascii="Times New Roman" w:eastAsia="Times New Roman" w:hAnsi="Times New Roman" w:cs="Times New Roman"/>
      <w:color w:val="00000A"/>
      <w:sz w:val="20"/>
    </w:rPr>
  </w:style>
  <w:style w:type="character" w:customStyle="1" w:styleId="Footnote2Char">
    <w:name w:val="Footnote2 Char"/>
    <w:link w:val="Footnote2"/>
    <w:locked/>
    <w:rsid w:val="00E444C1"/>
  </w:style>
  <w:style w:type="paragraph" w:customStyle="1" w:styleId="Footnote2">
    <w:name w:val="Footnote2"/>
    <w:basedOn w:val="Normal"/>
    <w:next w:val="Normal"/>
    <w:link w:val="Footnote2Char"/>
    <w:autoRedefine/>
    <w:qFormat/>
    <w:rsid w:val="00E444C1"/>
    <w:pPr>
      <w:spacing w:after="120" w:line="480" w:lineRule="auto"/>
    </w:pPr>
    <w:rPr>
      <w:rFonts w:asciiTheme="minorHAnsi" w:hAnsiTheme="minorHAnsi"/>
      <w:sz w:val="24"/>
    </w:rPr>
  </w:style>
  <w:style w:type="character" w:customStyle="1" w:styleId="UnderlineCharChar">
    <w:name w:val="Underline Char Char"/>
    <w:basedOn w:val="DefaultParagraphFont"/>
    <w:rsid w:val="00E444C1"/>
    <w:rPr>
      <w:noProof w:val="0"/>
      <w:u w:val="single"/>
      <w:lang w:val="en-US" w:eastAsia="en-US" w:bidi="ar-SA"/>
    </w:rPr>
  </w:style>
  <w:style w:type="character" w:customStyle="1" w:styleId="UnderlinesCharChar">
    <w:name w:val="Underlines Char Char"/>
    <w:basedOn w:val="DefaultParagraphFont"/>
    <w:rsid w:val="00E444C1"/>
    <w:rPr>
      <w:rFonts w:cs="Arial"/>
      <w:b/>
      <w:bCs/>
      <w:noProof w:val="0"/>
      <w:sz w:val="22"/>
      <w:szCs w:val="26"/>
      <w:u w:val="single"/>
      <w:lang w:val="en-US" w:eastAsia="en-US" w:bidi="ar-SA"/>
    </w:rPr>
  </w:style>
  <w:style w:type="paragraph" w:customStyle="1" w:styleId="Style3">
    <w:name w:val="Style3"/>
    <w:basedOn w:val="Normal"/>
    <w:link w:val="Style3Char"/>
    <w:qFormat/>
    <w:rsid w:val="00E444C1"/>
    <w:rPr>
      <w:rFonts w:ascii="Arial Narrow" w:eastAsia="Times New Roman" w:hAnsi="Arial Narrow" w:cs="Times New Roman"/>
      <w:b/>
      <w:sz w:val="20"/>
    </w:rPr>
  </w:style>
  <w:style w:type="character" w:customStyle="1" w:styleId="Style3Char">
    <w:name w:val="Style3 Char"/>
    <w:basedOn w:val="DefaultParagraphFont"/>
    <w:link w:val="Style3"/>
    <w:rsid w:val="00E444C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444C1"/>
    <w:rPr>
      <w:rFonts w:eastAsia="Times New Roman"/>
      <w:sz w:val="20"/>
      <w:u w:val="single"/>
    </w:rPr>
  </w:style>
  <w:style w:type="character" w:customStyle="1" w:styleId="StyleStyle411ptChar">
    <w:name w:val="Style Style4 + 11 pt Char"/>
    <w:link w:val="StyleStyle411pt"/>
    <w:rsid w:val="00E444C1"/>
    <w:rPr>
      <w:rFonts w:ascii="Calibri" w:eastAsia="Times New Roman" w:hAnsi="Calibri"/>
      <w:sz w:val="20"/>
      <w:u w:val="single"/>
    </w:rPr>
  </w:style>
  <w:style w:type="paragraph" w:customStyle="1" w:styleId="StyleStyle411ptBold">
    <w:name w:val="Style Style4 + 11 pt Bold"/>
    <w:basedOn w:val="Normal"/>
    <w:link w:val="StyleStyle411ptBoldChar"/>
    <w:qFormat/>
    <w:rsid w:val="00E444C1"/>
    <w:rPr>
      <w:b/>
      <w:bCs/>
      <w:sz w:val="20"/>
      <w:u w:val="single"/>
    </w:rPr>
  </w:style>
  <w:style w:type="character" w:customStyle="1" w:styleId="StyleStyle411ptBoldChar">
    <w:name w:val="Style Style4 + 11 pt Bold Char"/>
    <w:link w:val="StyleStyle411ptBold"/>
    <w:rsid w:val="00E444C1"/>
    <w:rPr>
      <w:rFonts w:ascii="Calibri" w:hAnsi="Calibri"/>
      <w:b/>
      <w:bCs/>
      <w:sz w:val="20"/>
      <w:u w:val="single"/>
    </w:rPr>
  </w:style>
  <w:style w:type="paragraph" w:customStyle="1" w:styleId="Underlining">
    <w:name w:val="Underlining"/>
    <w:basedOn w:val="Normal"/>
    <w:link w:val="UnderliningChar"/>
    <w:qFormat/>
    <w:rsid w:val="00E444C1"/>
    <w:rPr>
      <w:rFonts w:eastAsia="Times New Roman"/>
      <w:sz w:val="20"/>
      <w:u w:val="single"/>
    </w:rPr>
  </w:style>
  <w:style w:type="character" w:customStyle="1" w:styleId="UnderliningChar">
    <w:name w:val="Underlining Char"/>
    <w:basedOn w:val="DefaultParagraphFont"/>
    <w:link w:val="Underlining"/>
    <w:rsid w:val="00E444C1"/>
    <w:rPr>
      <w:rFonts w:ascii="Calibri" w:eastAsia="Times New Roman" w:hAnsi="Calibri"/>
      <w:sz w:val="20"/>
      <w:u w:val="single"/>
    </w:rPr>
  </w:style>
  <w:style w:type="character" w:customStyle="1" w:styleId="StyleTimesNewRoman12ptBold">
    <w:name w:val="Style Times New Roman 12 pt Bold"/>
    <w:rsid w:val="00E444C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444C1"/>
    <w:rPr>
      <w:rFonts w:ascii="Century Gothic" w:hAnsi="Century Gothic"/>
      <w:sz w:val="24"/>
      <w:u w:val="thick"/>
    </w:rPr>
  </w:style>
  <w:style w:type="paragraph" w:customStyle="1" w:styleId="Cardstyle">
    <w:name w:val="Cardstyle"/>
    <w:basedOn w:val="Normal"/>
    <w:next w:val="Normal"/>
    <w:qFormat/>
    <w:rsid w:val="00E444C1"/>
    <w:rPr>
      <w:rFonts w:eastAsia="Times New Roman" w:cs="Times New Roman"/>
      <w:sz w:val="20"/>
    </w:rPr>
  </w:style>
  <w:style w:type="character" w:customStyle="1" w:styleId="Style8pt1">
    <w:name w:val="Style 8 pt1"/>
    <w:basedOn w:val="DefaultParagraphFont"/>
    <w:rsid w:val="00E444C1"/>
    <w:rPr>
      <w:rFonts w:ascii="Georgia" w:hAnsi="Georgia"/>
      <w:sz w:val="16"/>
    </w:rPr>
  </w:style>
  <w:style w:type="character" w:customStyle="1" w:styleId="Style8pt">
    <w:name w:val="Style 8 pt"/>
    <w:basedOn w:val="DefaultParagraphFont"/>
    <w:rsid w:val="00E444C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444C1"/>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444C1"/>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E444C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444C1"/>
    <w:rPr>
      <w:rFonts w:eastAsia="Times New Roman" w:cs="Times New Roman"/>
      <w:b/>
      <w:bCs/>
      <w:sz w:val="20"/>
      <w:u w:val="single"/>
    </w:rPr>
  </w:style>
  <w:style w:type="character" w:customStyle="1" w:styleId="StyleUnderlineChar11ptBoldChar">
    <w:name w:val="Style Underline Char + 11 pt Bold Char"/>
    <w:link w:val="StyleUnderlineChar11ptBold"/>
    <w:rsid w:val="00E444C1"/>
    <w:rPr>
      <w:rFonts w:ascii="Calibri" w:eastAsia="Times New Roman" w:hAnsi="Calibri" w:cs="Times New Roman"/>
      <w:b/>
      <w:bCs/>
      <w:sz w:val="20"/>
      <w:u w:val="single"/>
    </w:rPr>
  </w:style>
  <w:style w:type="character" w:customStyle="1" w:styleId="NormalTextChar">
    <w:name w:val="Normal Text Char"/>
    <w:link w:val="NormalText"/>
    <w:rsid w:val="00E444C1"/>
    <w:rPr>
      <w:rFonts w:ascii="Calibri" w:hAnsi="Calibri"/>
      <w:sz w:val="20"/>
      <w:szCs w:val="26"/>
    </w:rPr>
  </w:style>
  <w:style w:type="character" w:customStyle="1" w:styleId="ShrinkChar">
    <w:name w:val="Shrink Char"/>
    <w:link w:val="Shrink"/>
    <w:rsid w:val="00E444C1"/>
    <w:rPr>
      <w:rFonts w:ascii="Garamond" w:hAnsi="Garamond"/>
      <w:sz w:val="12"/>
    </w:rPr>
  </w:style>
  <w:style w:type="paragraph" w:customStyle="1" w:styleId="Shrink">
    <w:name w:val="Shrink"/>
    <w:link w:val="ShrinkChar"/>
    <w:qFormat/>
    <w:rsid w:val="00E444C1"/>
    <w:pPr>
      <w:ind w:left="288" w:right="288"/>
    </w:pPr>
    <w:rPr>
      <w:rFonts w:ascii="Garamond" w:hAnsi="Garamond"/>
      <w:sz w:val="12"/>
    </w:rPr>
  </w:style>
  <w:style w:type="paragraph" w:customStyle="1" w:styleId="cites0">
    <w:name w:val="cites"/>
    <w:link w:val="citesChar0"/>
    <w:autoRedefine/>
    <w:qFormat/>
    <w:rsid w:val="00E444C1"/>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E444C1"/>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E444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444C1"/>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E444C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444C1"/>
  </w:style>
  <w:style w:type="character" w:customStyle="1" w:styleId="CardsChar1">
    <w:name w:val="Cards Char1"/>
    <w:rsid w:val="00E444C1"/>
    <w:rPr>
      <w:rFonts w:ascii="Times New Roman" w:hAnsi="Times New Roman" w:cs="Times New Roman"/>
      <w:sz w:val="20"/>
      <w:szCs w:val="20"/>
    </w:rPr>
  </w:style>
  <w:style w:type="character" w:customStyle="1" w:styleId="AuthorYear">
    <w:name w:val="AuthorYear"/>
    <w:uiPriority w:val="1"/>
    <w:qFormat/>
    <w:rsid w:val="00E444C1"/>
    <w:rPr>
      <w:rFonts w:ascii="Georgia" w:hAnsi="Georgia"/>
      <w:b/>
      <w:sz w:val="24"/>
    </w:rPr>
  </w:style>
  <w:style w:type="paragraph" w:customStyle="1" w:styleId="Shrink8">
    <w:name w:val="Shrink8"/>
    <w:basedOn w:val="Normal"/>
    <w:qFormat/>
    <w:rsid w:val="00E444C1"/>
    <w:rPr>
      <w:sz w:val="16"/>
    </w:rPr>
  </w:style>
  <w:style w:type="paragraph" w:customStyle="1" w:styleId="Normal1">
    <w:name w:val="Normal1"/>
    <w:qFormat/>
    <w:rsid w:val="00E444C1"/>
    <w:rPr>
      <w:rFonts w:ascii="Calibri" w:eastAsia="Calibri" w:hAnsi="Calibri" w:cs="Calibri"/>
      <w:color w:val="000000"/>
      <w:sz w:val="22"/>
      <w:szCs w:val="20"/>
      <w:lang w:val="es-US" w:eastAsia="es-US"/>
    </w:rPr>
  </w:style>
  <w:style w:type="character" w:customStyle="1" w:styleId="highlight2">
    <w:name w:val="highlight2"/>
    <w:rsid w:val="00E444C1"/>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E444C1"/>
    <w:rPr>
      <w:rFonts w:eastAsia="SimSun" w:cs="Times New Roman"/>
      <w:color w:val="00000A"/>
      <w:sz w:val="20"/>
      <w:lang w:eastAsia="zh-CN"/>
    </w:rPr>
  </w:style>
  <w:style w:type="character" w:customStyle="1" w:styleId="Stylecard11ptChar">
    <w:name w:val="Style card + 11 pt Char"/>
    <w:basedOn w:val="cardChar"/>
    <w:link w:val="Stylecard11pt"/>
    <w:rsid w:val="00E444C1"/>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E444C1"/>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E444C1"/>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E444C1"/>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444C1"/>
    <w:rPr>
      <w:rFonts w:cs="Arial"/>
      <w:b/>
      <w:bCs/>
      <w:kern w:val="32"/>
      <w:sz w:val="32"/>
      <w:szCs w:val="32"/>
      <w:u w:val="single"/>
      <w:lang w:val="en-US" w:eastAsia="en-US" w:bidi="ar-SA"/>
    </w:rPr>
  </w:style>
  <w:style w:type="character" w:customStyle="1" w:styleId="UNDERLINECharChar0">
    <w:name w:val="UNDERLINE Char Char"/>
    <w:basedOn w:val="DefaultParagraphFont"/>
    <w:rsid w:val="00E444C1"/>
    <w:rPr>
      <w:bCs/>
      <w:kern w:val="28"/>
      <w:szCs w:val="32"/>
      <w:u w:val="single"/>
    </w:rPr>
  </w:style>
  <w:style w:type="character" w:customStyle="1" w:styleId="term">
    <w:name w:val="term"/>
    <w:basedOn w:val="DefaultParagraphFont"/>
    <w:rsid w:val="00E444C1"/>
  </w:style>
  <w:style w:type="character" w:customStyle="1" w:styleId="SmallFontCharCharCharChar">
    <w:name w:val="Small Font Char Char Char Char"/>
    <w:basedOn w:val="DefaultParagraphFont"/>
    <w:rsid w:val="00E444C1"/>
    <w:rPr>
      <w:rFonts w:ascii="Arial" w:hAnsi="Arial"/>
      <w:sz w:val="12"/>
      <w:szCs w:val="24"/>
    </w:rPr>
  </w:style>
  <w:style w:type="character" w:customStyle="1" w:styleId="vitstoryheadline">
    <w:name w:val="vitstoryheadline"/>
    <w:basedOn w:val="DefaultParagraphFont"/>
    <w:rsid w:val="00E444C1"/>
  </w:style>
  <w:style w:type="character" w:customStyle="1" w:styleId="regtext">
    <w:name w:val="regtext"/>
    <w:basedOn w:val="DefaultParagraphFont"/>
    <w:rsid w:val="00E444C1"/>
  </w:style>
  <w:style w:type="character" w:customStyle="1" w:styleId="bps-topic-ident">
    <w:name w:val="bps-topic-ident"/>
    <w:basedOn w:val="DefaultParagraphFont"/>
    <w:rsid w:val="00E444C1"/>
  </w:style>
  <w:style w:type="character" w:customStyle="1" w:styleId="CharChar4">
    <w:name w:val="Char Char4"/>
    <w:basedOn w:val="DefaultParagraphFont"/>
    <w:rsid w:val="00E444C1"/>
    <w:rPr>
      <w:b/>
      <w:bCs/>
      <w:sz w:val="28"/>
      <w:szCs w:val="28"/>
    </w:rPr>
  </w:style>
  <w:style w:type="character" w:customStyle="1" w:styleId="CharChar5">
    <w:name w:val="Char Char5"/>
    <w:basedOn w:val="DefaultParagraphFont"/>
    <w:rsid w:val="00E444C1"/>
    <w:rPr>
      <w:rFonts w:ascii="Arial" w:hAnsi="Arial" w:cs="Arial"/>
      <w:b/>
      <w:bCs/>
      <w:sz w:val="26"/>
      <w:szCs w:val="26"/>
    </w:rPr>
  </w:style>
  <w:style w:type="paragraph" w:customStyle="1" w:styleId="tagcite0">
    <w:name w:val="tagcite"/>
    <w:basedOn w:val="Normal"/>
    <w:qFormat/>
    <w:rsid w:val="00E444C1"/>
    <w:rPr>
      <w:rFonts w:eastAsia="Times New Roman" w:cs="Times New Roman"/>
      <w:b/>
    </w:rPr>
  </w:style>
  <w:style w:type="paragraph" w:customStyle="1" w:styleId="Regular">
    <w:name w:val="Regular"/>
    <w:link w:val="RegularChar"/>
    <w:rsid w:val="00E444C1"/>
    <w:rPr>
      <w:rFonts w:ascii="Garamond" w:eastAsia="Times New Roman" w:hAnsi="Garamond" w:cs="Arial"/>
      <w:bCs/>
      <w:kern w:val="20"/>
      <w:sz w:val="20"/>
      <w:szCs w:val="32"/>
    </w:rPr>
  </w:style>
  <w:style w:type="paragraph" w:customStyle="1" w:styleId="Boldunderline0">
    <w:name w:val="Bold underline"/>
    <w:basedOn w:val="Normal"/>
    <w:rsid w:val="00E444C1"/>
    <w:rPr>
      <w:rFonts w:eastAsia="Times New Roman" w:cs="Arial"/>
      <w:b/>
      <w:bCs/>
      <w:kern w:val="20"/>
      <w:sz w:val="20"/>
      <w:szCs w:val="32"/>
      <w:u w:val="single"/>
    </w:rPr>
  </w:style>
  <w:style w:type="character" w:customStyle="1" w:styleId="BoldunderlineChar0">
    <w:name w:val="Bold underline Char"/>
    <w:basedOn w:val="DefaultParagraphFont"/>
    <w:rsid w:val="00E444C1"/>
    <w:rPr>
      <w:rFonts w:ascii="Garamond" w:hAnsi="Garamond" w:cs="Arial"/>
      <w:b/>
      <w:bCs/>
      <w:kern w:val="20"/>
      <w:szCs w:val="32"/>
      <w:u w:val="single"/>
      <w:lang w:val="en-US" w:eastAsia="en-US" w:bidi="ar-SA"/>
    </w:rPr>
  </w:style>
  <w:style w:type="paragraph" w:customStyle="1" w:styleId="tag1">
    <w:name w:val="tag1"/>
    <w:basedOn w:val="Normal"/>
    <w:qFormat/>
    <w:rsid w:val="00E444C1"/>
    <w:rPr>
      <w:rFonts w:eastAsia="Times New Roman" w:cs="Times New Roman"/>
      <w:b/>
      <w:szCs w:val="20"/>
    </w:rPr>
  </w:style>
  <w:style w:type="character" w:customStyle="1" w:styleId="byline">
    <w:name w:val="byline"/>
    <w:basedOn w:val="DefaultParagraphFont"/>
    <w:rsid w:val="00E444C1"/>
  </w:style>
  <w:style w:type="character" w:customStyle="1" w:styleId="7TimesNewRoman">
    <w:name w:val="7 Times New Roman"/>
    <w:rsid w:val="00E444C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444C1"/>
    <w:rPr>
      <w:rFonts w:ascii="Cambria" w:eastAsia="Times New Roman" w:hAnsi="Cambria" w:cs="Times New Roman"/>
      <w:sz w:val="18"/>
      <w:szCs w:val="20"/>
    </w:rPr>
  </w:style>
  <w:style w:type="character" w:customStyle="1" w:styleId="Boxed">
    <w:name w:val="Boxed"/>
    <w:qFormat/>
    <w:rsid w:val="00E444C1"/>
    <w:rPr>
      <w:rFonts w:ascii="Garamond" w:hAnsi="Garamond"/>
      <w:sz w:val="20"/>
      <w:bdr w:val="single" w:sz="6" w:space="0" w:color="auto"/>
    </w:rPr>
  </w:style>
  <w:style w:type="character" w:customStyle="1" w:styleId="CardtextChar0">
    <w:name w:val="Card text Char"/>
    <w:basedOn w:val="DefaultParagraphFont"/>
    <w:link w:val="Cardtext0"/>
    <w:rsid w:val="00E444C1"/>
    <w:rPr>
      <w:rFonts w:ascii="Garamond" w:hAnsi="Garamond"/>
      <w:u w:val="single"/>
    </w:rPr>
  </w:style>
  <w:style w:type="paragraph" w:styleId="Date">
    <w:name w:val="Date"/>
    <w:aliases w:val="date"/>
    <w:basedOn w:val="Normal"/>
    <w:next w:val="Normal"/>
    <w:link w:val="DateChar"/>
    <w:uiPriority w:val="99"/>
    <w:rsid w:val="00E444C1"/>
    <w:rPr>
      <w:rFonts w:eastAsia="Times New Roman" w:cs="Times New Roman"/>
      <w:sz w:val="16"/>
    </w:rPr>
  </w:style>
  <w:style w:type="character" w:customStyle="1" w:styleId="DateChar">
    <w:name w:val="Date Char"/>
    <w:aliases w:val="date Char"/>
    <w:basedOn w:val="DefaultParagraphFont"/>
    <w:link w:val="Date"/>
    <w:uiPriority w:val="99"/>
    <w:rsid w:val="00E444C1"/>
    <w:rPr>
      <w:rFonts w:ascii="Calibri" w:eastAsia="Times New Roman" w:hAnsi="Calibri" w:cs="Times New Roman"/>
      <w:sz w:val="16"/>
    </w:rPr>
  </w:style>
  <w:style w:type="character" w:customStyle="1" w:styleId="CharChar2">
    <w:name w:val="Char Char2"/>
    <w:basedOn w:val="DefaultParagraphFont"/>
    <w:rsid w:val="00E444C1"/>
  </w:style>
  <w:style w:type="paragraph" w:customStyle="1" w:styleId="DebateCardSmall">
    <w:name w:val="Debate Card Small"/>
    <w:basedOn w:val="Normal"/>
    <w:link w:val="DebateCardSmallChar"/>
    <w:qFormat/>
    <w:rsid w:val="00E444C1"/>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E444C1"/>
    <w:rPr>
      <w:rFonts w:ascii="Calibri" w:eastAsia="Times New Roman" w:hAnsi="Calibri" w:cs="Times New Roman"/>
      <w:sz w:val="16"/>
      <w:szCs w:val="16"/>
      <w:lang w:val="x-none" w:eastAsia="x-none"/>
    </w:rPr>
  </w:style>
  <w:style w:type="character" w:customStyle="1" w:styleId="reduce2">
    <w:name w:val="reduce2"/>
    <w:rsid w:val="00E444C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444C1"/>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444C1"/>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E444C1"/>
    <w:rPr>
      <w:rFonts w:ascii="Calibri" w:eastAsia="Droid Sans Fallback" w:hAnsi="Calibri"/>
      <w:b/>
      <w:color w:val="00000A"/>
      <w:sz w:val="26"/>
      <w:szCs w:val="26"/>
    </w:rPr>
  </w:style>
  <w:style w:type="character" w:customStyle="1" w:styleId="asset-metabar-time">
    <w:name w:val="asset-metabar-time"/>
    <w:basedOn w:val="DefaultParagraphFont"/>
    <w:rsid w:val="00E444C1"/>
  </w:style>
  <w:style w:type="character" w:customStyle="1" w:styleId="Style1CharChar">
    <w:name w:val="Style1 Char Char"/>
    <w:basedOn w:val="DefaultParagraphFont"/>
    <w:rsid w:val="00E444C1"/>
    <w:rPr>
      <w:sz w:val="16"/>
      <w:szCs w:val="16"/>
      <w:lang w:val="en-US" w:eastAsia="en-US" w:bidi="ar-SA"/>
    </w:rPr>
  </w:style>
  <w:style w:type="character" w:customStyle="1" w:styleId="Style2CharChar">
    <w:name w:val="Style2 Char Char"/>
    <w:basedOn w:val="DefaultParagraphFont"/>
    <w:rsid w:val="00E444C1"/>
    <w:rPr>
      <w:u w:val="thick"/>
      <w:lang w:val="en-US" w:eastAsia="en-US" w:bidi="ar-SA"/>
    </w:rPr>
  </w:style>
  <w:style w:type="character" w:customStyle="1" w:styleId="dateline">
    <w:name w:val="dateline"/>
    <w:basedOn w:val="DefaultParagraphFont"/>
    <w:rsid w:val="00E444C1"/>
  </w:style>
  <w:style w:type="character" w:customStyle="1" w:styleId="date-display-single">
    <w:name w:val="date-display-single"/>
    <w:basedOn w:val="DefaultParagraphFont"/>
    <w:rsid w:val="00E444C1"/>
  </w:style>
  <w:style w:type="character" w:customStyle="1" w:styleId="wikigeneratedlinkcontent">
    <w:name w:val="wikigeneratedlinkcontent"/>
    <w:basedOn w:val="DefaultParagraphFont"/>
    <w:rsid w:val="00E444C1"/>
  </w:style>
  <w:style w:type="character" w:customStyle="1" w:styleId="Heading3CharCharChar3">
    <w:name w:val="Heading 3 Char Char Char3"/>
    <w:aliases w:val=" Char Char Char3,Char Char Char3,Heading 3 Char Char Char2, Char Char Char2,Char Char Char2"/>
    <w:basedOn w:val="DefaultParagraphFont"/>
    <w:rsid w:val="00E444C1"/>
    <w:rPr>
      <w:rFonts w:cs="Arial"/>
      <w:bCs/>
      <w:szCs w:val="26"/>
      <w:u w:val="single"/>
      <w:lang w:val="en-US" w:eastAsia="en-US" w:bidi="ar-SA"/>
    </w:rPr>
  </w:style>
  <w:style w:type="character" w:customStyle="1" w:styleId="aqj">
    <w:name w:val="aqj"/>
    <w:rsid w:val="00E444C1"/>
  </w:style>
  <w:style w:type="character" w:customStyle="1" w:styleId="CardTextChar1">
    <w:name w:val="CardText Char"/>
    <w:basedOn w:val="DefaultParagraphFont"/>
    <w:link w:val="CardText1"/>
    <w:locked/>
    <w:rsid w:val="00E444C1"/>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444C1"/>
    <w:pPr>
      <w:ind w:left="288" w:right="288"/>
    </w:pPr>
    <w:rPr>
      <w:rFonts w:ascii="Times New Roman" w:eastAsia="Times New Roman" w:hAnsi="Times New Roman" w:cs="Times New Roman"/>
      <w:sz w:val="16"/>
    </w:rPr>
  </w:style>
  <w:style w:type="character" w:customStyle="1" w:styleId="ilad">
    <w:name w:val="il_ad"/>
    <w:rsid w:val="00E444C1"/>
  </w:style>
  <w:style w:type="character" w:customStyle="1" w:styleId="CardsUnderlined">
    <w:name w:val="Cards Underlined"/>
    <w:qFormat/>
    <w:rsid w:val="00E444C1"/>
    <w:rPr>
      <w:rFonts w:ascii="Helvetica" w:hAnsi="Helvetica"/>
      <w:sz w:val="22"/>
      <w:szCs w:val="24"/>
      <w:u w:val="thick"/>
    </w:rPr>
  </w:style>
  <w:style w:type="paragraph" w:customStyle="1" w:styleId="BBCite">
    <w:name w:val="BB Cite"/>
    <w:basedOn w:val="Normal"/>
    <w:autoRedefine/>
    <w:rsid w:val="00E444C1"/>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E444C1"/>
  </w:style>
  <w:style w:type="character" w:customStyle="1" w:styleId="StyleStyleUnderline411pt">
    <w:name w:val="Style Style Underline4 + 11 pt"/>
    <w:basedOn w:val="DefaultParagraphFont"/>
    <w:rsid w:val="00E444C1"/>
    <w:rPr>
      <w:sz w:val="20"/>
      <w:u w:val="single"/>
    </w:rPr>
  </w:style>
  <w:style w:type="character" w:customStyle="1" w:styleId="StyleStyleUnderline411ptBold">
    <w:name w:val="Style Style Underline4 + 11 pt Bold"/>
    <w:basedOn w:val="DefaultParagraphFont"/>
    <w:rsid w:val="00E444C1"/>
    <w:rPr>
      <w:b/>
      <w:bCs/>
      <w:sz w:val="20"/>
      <w:u w:val="single"/>
    </w:rPr>
  </w:style>
  <w:style w:type="character" w:customStyle="1" w:styleId="StyleStyleUnderline311pt">
    <w:name w:val="Style Style Underline3 + 11 pt"/>
    <w:basedOn w:val="DefaultParagraphFont"/>
    <w:rsid w:val="00E444C1"/>
    <w:rPr>
      <w:sz w:val="20"/>
      <w:u w:val="single"/>
    </w:rPr>
  </w:style>
  <w:style w:type="character" w:customStyle="1" w:styleId="StyleStyleUnderline311ptBold">
    <w:name w:val="Style Style Underline3 + 11 pt Bold"/>
    <w:basedOn w:val="DefaultParagraphFont"/>
    <w:rsid w:val="00E444C1"/>
    <w:rPr>
      <w:b/>
      <w:bCs/>
      <w:sz w:val="20"/>
      <w:u w:val="single"/>
    </w:rPr>
  </w:style>
  <w:style w:type="character" w:customStyle="1" w:styleId="red-subtitle">
    <w:name w:val="red-subtitle"/>
    <w:basedOn w:val="DefaultParagraphFont"/>
    <w:rsid w:val="00E444C1"/>
  </w:style>
  <w:style w:type="character" w:styleId="PageNumber">
    <w:name w:val="page number"/>
    <w:aliases w:val="card ununderlined"/>
    <w:basedOn w:val="DefaultParagraphFont"/>
    <w:uiPriority w:val="99"/>
    <w:unhideWhenUsed/>
    <w:rsid w:val="00E444C1"/>
  </w:style>
  <w:style w:type="character" w:customStyle="1" w:styleId="ft1">
    <w:name w:val="ft1"/>
    <w:basedOn w:val="DefaultParagraphFont"/>
    <w:rsid w:val="00E444C1"/>
  </w:style>
  <w:style w:type="character" w:customStyle="1" w:styleId="dropcap">
    <w:name w:val="dropcap"/>
    <w:basedOn w:val="DefaultParagraphFont"/>
    <w:rsid w:val="00E444C1"/>
  </w:style>
  <w:style w:type="paragraph" w:customStyle="1" w:styleId="TagText">
    <w:name w:val="TagText"/>
    <w:basedOn w:val="Normal"/>
    <w:uiPriority w:val="99"/>
    <w:qFormat/>
    <w:rsid w:val="00E444C1"/>
    <w:pPr>
      <w:spacing w:before="200"/>
    </w:pPr>
    <w:rPr>
      <w:rFonts w:eastAsia="Calibri"/>
      <w:b/>
      <w:sz w:val="24"/>
    </w:rPr>
  </w:style>
  <w:style w:type="paragraph" w:customStyle="1" w:styleId="BreakTag">
    <w:name w:val="Break Tag"/>
    <w:basedOn w:val="Normal"/>
    <w:autoRedefine/>
    <w:uiPriority w:val="4"/>
    <w:qFormat/>
    <w:rsid w:val="00E444C1"/>
    <w:pPr>
      <w:spacing w:before="240"/>
    </w:pPr>
    <w:rPr>
      <w:rFonts w:ascii="Arial" w:hAnsi="Arial" w:cs="Arial"/>
      <w:b/>
      <w:sz w:val="26"/>
    </w:rPr>
  </w:style>
  <w:style w:type="paragraph" w:customStyle="1" w:styleId="BreakBlock">
    <w:name w:val="Break Block"/>
    <w:basedOn w:val="Normal"/>
    <w:link w:val="BreakBlockChar"/>
    <w:autoRedefine/>
    <w:qFormat/>
    <w:rsid w:val="00E444C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444C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E444C1"/>
  </w:style>
  <w:style w:type="character" w:customStyle="1" w:styleId="Mention1">
    <w:name w:val="Mention1"/>
    <w:basedOn w:val="DefaultParagraphFont"/>
    <w:uiPriority w:val="99"/>
    <w:semiHidden/>
    <w:unhideWhenUsed/>
    <w:rsid w:val="00E444C1"/>
    <w:rPr>
      <w:color w:val="2B579A"/>
      <w:shd w:val="clear" w:color="auto" w:fill="E6E6E6"/>
    </w:rPr>
  </w:style>
  <w:style w:type="character" w:customStyle="1" w:styleId="Styleunderline11pt">
    <w:name w:val="Style underline + 11 pt"/>
    <w:rsid w:val="00E444C1"/>
    <w:rPr>
      <w:rFonts w:ascii="Times New Roman" w:hAnsi="Times New Roman"/>
      <w:sz w:val="20"/>
      <w:u w:val="single"/>
    </w:rPr>
  </w:style>
  <w:style w:type="paragraph" w:customStyle="1" w:styleId="Minimize">
    <w:name w:val="Minimize"/>
    <w:basedOn w:val="card"/>
    <w:next w:val="Normal"/>
    <w:link w:val="MinimizeChar"/>
    <w:qFormat/>
    <w:rsid w:val="00E444C1"/>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E444C1"/>
    <w:rPr>
      <w:rFonts w:ascii="Georgia" w:hAnsi="Georgia"/>
      <w:bCs/>
      <w:color w:val="000000"/>
      <w:sz w:val="12"/>
      <w:szCs w:val="20"/>
    </w:rPr>
  </w:style>
  <w:style w:type="character" w:customStyle="1" w:styleId="hilite1">
    <w:name w:val="hilite1"/>
    <w:basedOn w:val="DefaultParagraphFont"/>
    <w:rsid w:val="00E444C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444C1"/>
    <w:rPr>
      <w:rFonts w:eastAsia="Times New Roman"/>
      <w:b/>
      <w:szCs w:val="20"/>
    </w:rPr>
  </w:style>
  <w:style w:type="character" w:customStyle="1" w:styleId="NormaltagChar">
    <w:name w:val="Normal tag Char"/>
    <w:basedOn w:val="DefaultParagraphFont"/>
    <w:link w:val="Normaltag"/>
    <w:uiPriority w:val="99"/>
    <w:locked/>
    <w:rsid w:val="00E444C1"/>
    <w:rPr>
      <w:rFonts w:ascii="Calibri" w:eastAsia="Times New Roman" w:hAnsi="Calibri"/>
      <w:b/>
      <w:sz w:val="22"/>
      <w:szCs w:val="20"/>
    </w:rPr>
  </w:style>
  <w:style w:type="character" w:customStyle="1" w:styleId="CitesChar2">
    <w:name w:val="Cites Char2"/>
    <w:link w:val="Cites"/>
    <w:rsid w:val="00E444C1"/>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444C1"/>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444C1"/>
    <w:pPr>
      <w:spacing w:before="120" w:after="120"/>
    </w:pPr>
    <w:rPr>
      <w:rFonts w:eastAsia="Times New Roman"/>
      <w:b/>
      <w:u w:val="single"/>
      <w:lang w:bidi="en-US"/>
    </w:rPr>
  </w:style>
  <w:style w:type="paragraph" w:styleId="TOC9">
    <w:name w:val="toc 9"/>
    <w:basedOn w:val="Normal"/>
    <w:next w:val="Normal"/>
    <w:autoRedefine/>
    <w:rsid w:val="00E444C1"/>
    <w:pPr>
      <w:ind w:left="1600"/>
    </w:pPr>
    <w:rPr>
      <w:rFonts w:eastAsia="Times New Roman"/>
      <w:sz w:val="20"/>
      <w:lang w:bidi="en-US"/>
    </w:rPr>
  </w:style>
  <w:style w:type="paragraph" w:customStyle="1" w:styleId="TxBrp1">
    <w:name w:val="TxBr_p1"/>
    <w:basedOn w:val="Normal"/>
    <w:qFormat/>
    <w:rsid w:val="00E444C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444C1"/>
    <w:pPr>
      <w:spacing w:before="100" w:beforeAutospacing="1" w:after="100" w:afterAutospacing="1"/>
    </w:pPr>
    <w:rPr>
      <w:rFonts w:eastAsia="Times New Roman"/>
      <w:lang w:bidi="en-US"/>
    </w:rPr>
  </w:style>
  <w:style w:type="character" w:customStyle="1" w:styleId="standardcontent">
    <w:name w:val="standardcontent"/>
    <w:basedOn w:val="DefaultParagraphFont"/>
    <w:rsid w:val="00E444C1"/>
  </w:style>
  <w:style w:type="paragraph" w:customStyle="1" w:styleId="hat">
    <w:name w:val="hat"/>
    <w:basedOn w:val="Normal"/>
    <w:next w:val="Normal"/>
    <w:link w:val="hatChar"/>
    <w:qFormat/>
    <w:rsid w:val="00E444C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444C1"/>
  </w:style>
  <w:style w:type="paragraph" w:customStyle="1" w:styleId="HotRouteChar">
    <w:name w:val="Hot Route! Char"/>
    <w:basedOn w:val="Normal"/>
    <w:qFormat/>
    <w:rsid w:val="00E444C1"/>
    <w:pPr>
      <w:ind w:left="144"/>
    </w:pPr>
    <w:rPr>
      <w:rFonts w:eastAsia="Times New Roman"/>
      <w:sz w:val="20"/>
      <w:lang w:bidi="en-US"/>
    </w:rPr>
  </w:style>
  <w:style w:type="paragraph" w:customStyle="1" w:styleId="Default">
    <w:name w:val="Default"/>
    <w:qFormat/>
    <w:rsid w:val="00E444C1"/>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444C1"/>
    <w:rPr>
      <w:rFonts w:ascii="Cambria" w:hAnsi="Cambria" w:cs="Times New Roman"/>
      <w:b/>
      <w:bCs/>
      <w:sz w:val="26"/>
      <w:szCs w:val="26"/>
    </w:rPr>
  </w:style>
  <w:style w:type="character" w:customStyle="1" w:styleId="CardCharChar1">
    <w:name w:val="Card Char Char1"/>
    <w:basedOn w:val="DefaultParagraphFont"/>
    <w:rsid w:val="00E444C1"/>
    <w:rPr>
      <w:rFonts w:cs="Times New Roman"/>
      <w:b/>
      <w:bCs/>
      <w:sz w:val="28"/>
      <w:szCs w:val="28"/>
    </w:rPr>
  </w:style>
  <w:style w:type="paragraph" w:customStyle="1" w:styleId="SmallFont">
    <w:name w:val="Small Font"/>
    <w:basedOn w:val="Normal"/>
    <w:link w:val="SmallFontChar"/>
    <w:qFormat/>
    <w:rsid w:val="00E444C1"/>
    <w:pPr>
      <w:spacing w:after="200"/>
      <w:jc w:val="both"/>
    </w:pPr>
    <w:rPr>
      <w:rFonts w:eastAsia="Calibri"/>
      <w:szCs w:val="18"/>
    </w:rPr>
  </w:style>
  <w:style w:type="character" w:customStyle="1" w:styleId="SmallFontChar">
    <w:name w:val="Small Font Char"/>
    <w:basedOn w:val="DefaultParagraphFont"/>
    <w:link w:val="SmallFont"/>
    <w:locked/>
    <w:rsid w:val="00E444C1"/>
    <w:rPr>
      <w:rFonts w:ascii="Calibri" w:eastAsia="Calibri" w:hAnsi="Calibri"/>
      <w:sz w:val="22"/>
      <w:szCs w:val="18"/>
    </w:rPr>
  </w:style>
  <w:style w:type="character" w:customStyle="1" w:styleId="CircleChar1">
    <w:name w:val="Circle Char1"/>
    <w:basedOn w:val="DefaultParagraphFont"/>
    <w:rsid w:val="00E444C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444C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444C1"/>
    <w:rPr>
      <w:rFonts w:ascii="Calibri" w:eastAsia="Times New Roman" w:hAnsi="Calibri" w:cs="Times New Roman"/>
      <w:b/>
      <w:sz w:val="20"/>
      <w:szCs w:val="20"/>
    </w:rPr>
  </w:style>
  <w:style w:type="character" w:customStyle="1" w:styleId="hit1">
    <w:name w:val="hit1"/>
    <w:basedOn w:val="DefaultParagraphFont"/>
    <w:rsid w:val="00E444C1"/>
    <w:rPr>
      <w:b/>
      <w:bCs/>
      <w:color w:val="CC0033"/>
    </w:rPr>
  </w:style>
  <w:style w:type="character" w:customStyle="1" w:styleId="upper">
    <w:name w:val="upper"/>
    <w:basedOn w:val="DefaultParagraphFont"/>
    <w:rsid w:val="00E444C1"/>
  </w:style>
  <w:style w:type="character" w:customStyle="1" w:styleId="SmallFont7pt">
    <w:name w:val="Small Font (7 pt)"/>
    <w:basedOn w:val="DefaultParagraphFont"/>
    <w:qFormat/>
    <w:rsid w:val="00E444C1"/>
    <w:rPr>
      <w:sz w:val="14"/>
    </w:rPr>
  </w:style>
  <w:style w:type="paragraph" w:customStyle="1" w:styleId="UnderlinedText">
    <w:name w:val="Underlined Text"/>
    <w:basedOn w:val="Normal"/>
    <w:qFormat/>
    <w:rsid w:val="00E444C1"/>
    <w:rPr>
      <w:rFonts w:eastAsia="Times New Roman"/>
      <w:b/>
      <w:szCs w:val="20"/>
    </w:rPr>
  </w:style>
  <w:style w:type="character" w:customStyle="1" w:styleId="SmallText-New">
    <w:name w:val="Small Text - New"/>
    <w:basedOn w:val="DefaultParagraphFont"/>
    <w:rsid w:val="00E444C1"/>
    <w:rPr>
      <w:rFonts w:ascii="Arial Narrow" w:hAnsi="Arial Narrow"/>
      <w:sz w:val="14"/>
    </w:rPr>
  </w:style>
  <w:style w:type="character" w:customStyle="1" w:styleId="Underlined-New">
    <w:name w:val="Underlined - New"/>
    <w:basedOn w:val="DefaultParagraphFont"/>
    <w:rsid w:val="00E444C1"/>
    <w:rPr>
      <w:rFonts w:ascii="Arial Narrow" w:hAnsi="Arial Narrow"/>
      <w:sz w:val="16"/>
      <w:u w:val="single"/>
    </w:rPr>
  </w:style>
  <w:style w:type="paragraph" w:styleId="TOC2">
    <w:name w:val="toc 2"/>
    <w:basedOn w:val="Normal"/>
    <w:next w:val="Normal"/>
    <w:autoRedefine/>
    <w:uiPriority w:val="39"/>
    <w:qFormat/>
    <w:rsid w:val="00E444C1"/>
    <w:pPr>
      <w:ind w:left="200"/>
    </w:pPr>
    <w:rPr>
      <w:rFonts w:eastAsia="Times New Roman"/>
      <w:sz w:val="20"/>
      <w:lang w:bidi="en-US"/>
    </w:rPr>
  </w:style>
  <w:style w:type="paragraph" w:styleId="TOCHeading">
    <w:name w:val="TOC Heading"/>
    <w:basedOn w:val="Heading1"/>
    <w:next w:val="Normal"/>
    <w:uiPriority w:val="39"/>
    <w:qFormat/>
    <w:rsid w:val="00E444C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444C1"/>
    <w:rPr>
      <w:rFonts w:ascii="Arial Narrow" w:hAnsi="Arial Narrow"/>
      <w:dstrike w:val="0"/>
      <w:sz w:val="20"/>
      <w:bdr w:val="single" w:sz="2" w:space="0" w:color="auto"/>
      <w:vertAlign w:val="baseline"/>
    </w:rPr>
  </w:style>
  <w:style w:type="character" w:customStyle="1" w:styleId="style65">
    <w:name w:val="style65"/>
    <w:basedOn w:val="DefaultParagraphFont"/>
    <w:rsid w:val="00E444C1"/>
    <w:rPr>
      <w:rFonts w:cs="Times New Roman"/>
    </w:rPr>
  </w:style>
  <w:style w:type="character" w:customStyle="1" w:styleId="qlabel">
    <w:name w:val="q_label"/>
    <w:basedOn w:val="DefaultParagraphFont"/>
    <w:rsid w:val="00E444C1"/>
  </w:style>
  <w:style w:type="character" w:customStyle="1" w:styleId="alabel">
    <w:name w:val="a_label"/>
    <w:basedOn w:val="DefaultParagraphFont"/>
    <w:rsid w:val="00E444C1"/>
  </w:style>
  <w:style w:type="character" w:customStyle="1" w:styleId="BoldandUnderlineCharChar">
    <w:name w:val="Bold and Underline Char Char"/>
    <w:basedOn w:val="DefaultParagraphFont"/>
    <w:rsid w:val="00E444C1"/>
    <w:rPr>
      <w:rFonts w:eastAsia="MS Mincho"/>
      <w:b/>
      <w:u w:val="single"/>
      <w:lang w:val="en-US" w:eastAsia="en-US" w:bidi="ar-SA"/>
    </w:rPr>
  </w:style>
  <w:style w:type="character" w:customStyle="1" w:styleId="CardTextChar2">
    <w:name w:val="Card Text Char"/>
    <w:basedOn w:val="DefaultParagraphFont"/>
    <w:rsid w:val="00E444C1"/>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444C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444C1"/>
    <w:rPr>
      <w:rFonts w:cs="Arial"/>
      <w:bCs/>
      <w:szCs w:val="26"/>
      <w:u w:val="single"/>
      <w:lang w:val="en-US" w:eastAsia="en-US" w:bidi="ar-SA"/>
    </w:rPr>
  </w:style>
  <w:style w:type="paragraph" w:customStyle="1" w:styleId="evidencetextChar">
    <w:name w:val="evidence text Char"/>
    <w:basedOn w:val="Normal"/>
    <w:qFormat/>
    <w:rsid w:val="00E444C1"/>
    <w:pPr>
      <w:ind w:left="1728" w:right="1008"/>
    </w:pPr>
    <w:rPr>
      <w:rFonts w:eastAsia="Times New Roman"/>
      <w:color w:val="000000"/>
      <w:sz w:val="18"/>
    </w:rPr>
  </w:style>
  <w:style w:type="character" w:customStyle="1" w:styleId="underline2">
    <w:name w:val="underline2"/>
    <w:basedOn w:val="DefaultParagraphFont"/>
    <w:rsid w:val="00E444C1"/>
    <w:rPr>
      <w:u w:val="single"/>
    </w:rPr>
  </w:style>
  <w:style w:type="character" w:customStyle="1" w:styleId="UnderlineChar4Char">
    <w:name w:val="Underline Char4 Char"/>
    <w:basedOn w:val="DefaultParagraphFont"/>
    <w:link w:val="UnderlineChar4"/>
    <w:rsid w:val="00E444C1"/>
    <w:rPr>
      <w:u w:val="single"/>
    </w:rPr>
  </w:style>
  <w:style w:type="paragraph" w:customStyle="1" w:styleId="UnderlineChar4">
    <w:name w:val="Underline Char4"/>
    <w:basedOn w:val="Normal"/>
    <w:link w:val="UnderlineChar4Char"/>
    <w:qFormat/>
    <w:rsid w:val="00E444C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444C1"/>
    <w:rPr>
      <w:b/>
      <w:u w:val="single"/>
    </w:rPr>
  </w:style>
  <w:style w:type="paragraph" w:customStyle="1" w:styleId="BoldandUnderlineChar3">
    <w:name w:val="Bold and Underline Char3"/>
    <w:basedOn w:val="Normal"/>
    <w:link w:val="BoldandUnderlineChar3Char2"/>
    <w:qFormat/>
    <w:rsid w:val="00E444C1"/>
    <w:rPr>
      <w:rFonts w:asciiTheme="minorHAnsi" w:hAnsiTheme="minorHAnsi"/>
      <w:b/>
      <w:sz w:val="24"/>
      <w:u w:val="single"/>
    </w:rPr>
  </w:style>
  <w:style w:type="character" w:customStyle="1" w:styleId="inside-head">
    <w:name w:val="inside-head"/>
    <w:basedOn w:val="DefaultParagraphFont"/>
    <w:rsid w:val="00E444C1"/>
  </w:style>
  <w:style w:type="character" w:customStyle="1" w:styleId="officialstitle-">
    <w:name w:val="official_s_title-"/>
    <w:basedOn w:val="DefaultParagraphFont"/>
    <w:rsid w:val="00E444C1"/>
  </w:style>
  <w:style w:type="character" w:customStyle="1" w:styleId="officialsbureau">
    <w:name w:val="official_s_bureau"/>
    <w:basedOn w:val="DefaultParagraphFont"/>
    <w:rsid w:val="00E444C1"/>
  </w:style>
  <w:style w:type="paragraph" w:customStyle="1" w:styleId="Stylecard11ptBoldUnderline">
    <w:name w:val="Style card + 11 pt Bold Underline"/>
    <w:basedOn w:val="card"/>
    <w:link w:val="Stylecard11ptBoldUnderlineChar"/>
    <w:qFormat/>
    <w:rsid w:val="00E444C1"/>
    <w:rPr>
      <w:rFonts w:ascii="Georgia" w:eastAsia="SimSun" w:hAnsi="Georgia"/>
      <w:b/>
      <w:lang w:eastAsia="zh-CN"/>
    </w:rPr>
  </w:style>
  <w:style w:type="character" w:customStyle="1" w:styleId="Stylecard11ptBoldUnderlineChar">
    <w:name w:val="Style card + 11 pt Bold Underline Char"/>
    <w:link w:val="Stylecard11ptBoldUnderline"/>
    <w:rsid w:val="00E444C1"/>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E444C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E444C1"/>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E444C1"/>
    <w:rPr>
      <w:rFonts w:ascii="Georgia" w:eastAsia="SimSun" w:hAnsi="Georgia"/>
      <w:bCs/>
      <w:sz w:val="16"/>
      <w:lang w:eastAsia="zh-CN"/>
    </w:rPr>
  </w:style>
  <w:style w:type="paragraph" w:styleId="HTMLPreformatted">
    <w:name w:val="HTML Preformatted"/>
    <w:basedOn w:val="Normal"/>
    <w:link w:val="HTMLPreformattedChar"/>
    <w:rsid w:val="00E4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444C1"/>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444C1"/>
    <w:rPr>
      <w:u w:val="single"/>
    </w:rPr>
  </w:style>
  <w:style w:type="character" w:customStyle="1" w:styleId="StyleUnderlining11ptChar">
    <w:name w:val="Style Underlining + 11 pt Char"/>
    <w:basedOn w:val="DefaultParagraphFont"/>
    <w:link w:val="StyleUnderlining11pt"/>
    <w:rsid w:val="00E444C1"/>
    <w:rPr>
      <w:rFonts w:ascii="Calibri" w:hAnsi="Calibri"/>
      <w:sz w:val="22"/>
      <w:u w:val="single"/>
    </w:rPr>
  </w:style>
  <w:style w:type="paragraph" w:customStyle="1" w:styleId="StyleCardText9pt">
    <w:name w:val="Style Card Text + 9 pt"/>
    <w:basedOn w:val="Normal"/>
    <w:link w:val="StyleCardText9ptChar"/>
    <w:qFormat/>
    <w:rsid w:val="00E444C1"/>
    <w:pPr>
      <w:spacing w:after="200"/>
      <w:contextualSpacing/>
    </w:pPr>
    <w:rPr>
      <w:rFonts w:eastAsia="Calibri"/>
    </w:rPr>
  </w:style>
  <w:style w:type="character" w:customStyle="1" w:styleId="StyleCardText9ptChar">
    <w:name w:val="Style Card Text + 9 pt Char"/>
    <w:basedOn w:val="DefaultParagraphFont"/>
    <w:link w:val="StyleCardText9pt"/>
    <w:rsid w:val="00E444C1"/>
    <w:rPr>
      <w:rFonts w:ascii="Calibri" w:eastAsia="Calibri" w:hAnsi="Calibri"/>
      <w:sz w:val="22"/>
    </w:rPr>
  </w:style>
  <w:style w:type="paragraph" w:styleId="Quote">
    <w:name w:val="Quote"/>
    <w:basedOn w:val="Normal"/>
    <w:next w:val="Normal"/>
    <w:link w:val="QuoteChar"/>
    <w:uiPriority w:val="29"/>
    <w:qFormat/>
    <w:rsid w:val="00E444C1"/>
    <w:pPr>
      <w:widowControl w:val="0"/>
    </w:pPr>
    <w:rPr>
      <w:rFonts w:eastAsia="Times New Roman"/>
      <w:iCs/>
      <w:color w:val="000000"/>
      <w:lang w:bidi="en-US"/>
    </w:rPr>
  </w:style>
  <w:style w:type="character" w:customStyle="1" w:styleId="QuoteChar">
    <w:name w:val="Quote Char"/>
    <w:basedOn w:val="DefaultParagraphFont"/>
    <w:link w:val="Quote"/>
    <w:uiPriority w:val="29"/>
    <w:rsid w:val="00E444C1"/>
    <w:rPr>
      <w:rFonts w:ascii="Calibri" w:eastAsia="Times New Roman" w:hAnsi="Calibri"/>
      <w:iCs/>
      <w:color w:val="000000"/>
      <w:sz w:val="22"/>
      <w:lang w:bidi="en-US"/>
    </w:rPr>
  </w:style>
  <w:style w:type="character" w:customStyle="1" w:styleId="underlineChar">
    <w:name w:val="underline Char"/>
    <w:basedOn w:val="DefaultParagraphFont"/>
    <w:rsid w:val="00E444C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444C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444C1"/>
    <w:rPr>
      <w:sz w:val="20"/>
      <w:u w:val="single"/>
    </w:rPr>
  </w:style>
  <w:style w:type="paragraph" w:styleId="BodyTextIndent2">
    <w:name w:val="Body Text Indent 2"/>
    <w:basedOn w:val="Normal"/>
    <w:link w:val="BodyTextIndent2Char"/>
    <w:unhideWhenUsed/>
    <w:rsid w:val="00E444C1"/>
    <w:pPr>
      <w:spacing w:after="120" w:line="480" w:lineRule="auto"/>
      <w:ind w:left="360"/>
    </w:pPr>
  </w:style>
  <w:style w:type="character" w:customStyle="1" w:styleId="BodyTextIndent2Char">
    <w:name w:val="Body Text Indent 2 Char"/>
    <w:basedOn w:val="DefaultParagraphFont"/>
    <w:link w:val="BodyTextIndent2"/>
    <w:rsid w:val="00E444C1"/>
    <w:rPr>
      <w:rFonts w:ascii="Calibri" w:hAnsi="Calibri"/>
      <w:sz w:val="22"/>
    </w:rPr>
  </w:style>
  <w:style w:type="paragraph" w:styleId="BodyTextIndent3">
    <w:name w:val="Body Text Indent 3"/>
    <w:basedOn w:val="Normal"/>
    <w:link w:val="BodyTextIndent3Char"/>
    <w:uiPriority w:val="99"/>
    <w:unhideWhenUsed/>
    <w:rsid w:val="00E444C1"/>
    <w:pPr>
      <w:spacing w:after="120"/>
      <w:ind w:left="360"/>
    </w:pPr>
    <w:rPr>
      <w:szCs w:val="16"/>
    </w:rPr>
  </w:style>
  <w:style w:type="character" w:customStyle="1" w:styleId="BodyTextIndent3Char">
    <w:name w:val="Body Text Indent 3 Char"/>
    <w:basedOn w:val="DefaultParagraphFont"/>
    <w:link w:val="BodyTextIndent3"/>
    <w:uiPriority w:val="99"/>
    <w:rsid w:val="00E444C1"/>
    <w:rPr>
      <w:rFonts w:ascii="Calibri" w:hAnsi="Calibri"/>
      <w:sz w:val="22"/>
      <w:szCs w:val="16"/>
    </w:rPr>
  </w:style>
  <w:style w:type="paragraph" w:styleId="BodyText2">
    <w:name w:val="Body Text 2"/>
    <w:basedOn w:val="Normal"/>
    <w:link w:val="BodyText2Char"/>
    <w:unhideWhenUsed/>
    <w:rsid w:val="00E444C1"/>
    <w:pPr>
      <w:spacing w:after="120" w:line="480" w:lineRule="auto"/>
    </w:pPr>
  </w:style>
  <w:style w:type="character" w:customStyle="1" w:styleId="BodyText2Char">
    <w:name w:val="Body Text 2 Char"/>
    <w:basedOn w:val="DefaultParagraphFont"/>
    <w:link w:val="BodyText2"/>
    <w:rsid w:val="00E444C1"/>
    <w:rPr>
      <w:rFonts w:ascii="Calibri" w:hAnsi="Calibri"/>
      <w:sz w:val="22"/>
    </w:rPr>
  </w:style>
  <w:style w:type="paragraph" w:styleId="BodyTextIndent">
    <w:name w:val="Body Text Indent"/>
    <w:basedOn w:val="Normal"/>
    <w:link w:val="BodyTextIndentChar"/>
    <w:uiPriority w:val="99"/>
    <w:unhideWhenUsed/>
    <w:rsid w:val="00E444C1"/>
    <w:pPr>
      <w:spacing w:after="120"/>
      <w:ind w:left="360"/>
    </w:pPr>
  </w:style>
  <w:style w:type="character" w:customStyle="1" w:styleId="BodyTextIndentChar">
    <w:name w:val="Body Text Indent Char"/>
    <w:basedOn w:val="DefaultParagraphFont"/>
    <w:link w:val="BodyTextIndent"/>
    <w:uiPriority w:val="99"/>
    <w:rsid w:val="00E444C1"/>
    <w:rPr>
      <w:rFonts w:ascii="Calibri" w:hAnsi="Calibri"/>
      <w:sz w:val="22"/>
    </w:rPr>
  </w:style>
  <w:style w:type="paragraph" w:styleId="BodyText3">
    <w:name w:val="Body Text 3"/>
    <w:basedOn w:val="Normal"/>
    <w:link w:val="BodyText3Char"/>
    <w:unhideWhenUsed/>
    <w:rsid w:val="00E444C1"/>
    <w:pPr>
      <w:spacing w:after="120"/>
    </w:pPr>
    <w:rPr>
      <w:szCs w:val="16"/>
    </w:rPr>
  </w:style>
  <w:style w:type="character" w:customStyle="1" w:styleId="BodyText3Char">
    <w:name w:val="Body Text 3 Char"/>
    <w:basedOn w:val="DefaultParagraphFont"/>
    <w:link w:val="BodyText3"/>
    <w:rsid w:val="00E444C1"/>
    <w:rPr>
      <w:rFonts w:ascii="Calibri" w:hAnsi="Calibri"/>
      <w:sz w:val="22"/>
      <w:szCs w:val="16"/>
    </w:rPr>
  </w:style>
  <w:style w:type="character" w:customStyle="1" w:styleId="StyleBold">
    <w:name w:val="Style Bold"/>
    <w:basedOn w:val="DefaultParagraphFont"/>
    <w:uiPriority w:val="9"/>
    <w:semiHidden/>
    <w:rsid w:val="00E444C1"/>
    <w:rPr>
      <w:b/>
      <w:bCs/>
    </w:rPr>
  </w:style>
  <w:style w:type="character" w:customStyle="1" w:styleId="body-text">
    <w:name w:val="body-text"/>
    <w:basedOn w:val="DefaultParagraphFont"/>
    <w:rsid w:val="00E444C1"/>
  </w:style>
  <w:style w:type="paragraph" w:customStyle="1" w:styleId="StyleStyle411ptBoldBorderSinglesolidlineAuto0">
    <w:name w:val="Style Style4 + 11 pt Bold Border: : (Single solid line Auto  0...."/>
    <w:basedOn w:val="Normal"/>
    <w:link w:val="StyleStyle411ptBoldBorderSinglesolidlineAuto0Char"/>
    <w:qFormat/>
    <w:rsid w:val="00E444C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444C1"/>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E444C1"/>
  </w:style>
  <w:style w:type="paragraph" w:customStyle="1" w:styleId="StyleStyle112pt">
    <w:name w:val="Style Style1 + 12 pt"/>
    <w:basedOn w:val="Normal"/>
    <w:link w:val="StyleStyle112ptChar"/>
    <w:qFormat/>
    <w:rsid w:val="00E444C1"/>
    <w:rPr>
      <w:rFonts w:eastAsia="SimSun"/>
      <w:u w:val="single"/>
      <w:lang w:eastAsia="zh-CN"/>
    </w:rPr>
  </w:style>
  <w:style w:type="character" w:customStyle="1" w:styleId="StyleStyle112ptChar">
    <w:name w:val="Style Style1 + 12 pt Char"/>
    <w:basedOn w:val="DefaultParagraphFont"/>
    <w:link w:val="StyleStyle112pt"/>
    <w:rsid w:val="00E444C1"/>
    <w:rPr>
      <w:rFonts w:ascii="Calibri" w:eastAsia="SimSun" w:hAnsi="Calibri"/>
      <w:sz w:val="22"/>
      <w:u w:val="single"/>
      <w:lang w:eastAsia="zh-CN"/>
    </w:rPr>
  </w:style>
  <w:style w:type="paragraph" w:customStyle="1" w:styleId="MinimizedText">
    <w:name w:val="Minimized Text"/>
    <w:basedOn w:val="Normal"/>
    <w:link w:val="MinimizedTextChar"/>
    <w:qFormat/>
    <w:rsid w:val="00E444C1"/>
    <w:rPr>
      <w:rFonts w:eastAsia="Times New Roman"/>
    </w:rPr>
  </w:style>
  <w:style w:type="character" w:customStyle="1" w:styleId="MinimizedTextChar">
    <w:name w:val="Minimized Text Char"/>
    <w:basedOn w:val="DefaultParagraphFont"/>
    <w:link w:val="MinimizedText"/>
    <w:rsid w:val="00E444C1"/>
    <w:rPr>
      <w:rFonts w:ascii="Calibri" w:eastAsia="Times New Roman" w:hAnsi="Calibri"/>
      <w:sz w:val="22"/>
    </w:rPr>
  </w:style>
  <w:style w:type="character" w:customStyle="1" w:styleId="term1">
    <w:name w:val="term1"/>
    <w:basedOn w:val="DefaultParagraphFont"/>
    <w:rsid w:val="00E444C1"/>
    <w:rPr>
      <w:b/>
      <w:bCs/>
    </w:rPr>
  </w:style>
  <w:style w:type="character" w:customStyle="1" w:styleId="Styleterm111ptUnderline">
    <w:name w:val="Style term1 + 11 pt Underline"/>
    <w:basedOn w:val="term1"/>
    <w:rsid w:val="00E444C1"/>
    <w:rPr>
      <w:b/>
      <w:bCs/>
      <w:sz w:val="20"/>
      <w:u w:val="single"/>
    </w:rPr>
  </w:style>
  <w:style w:type="paragraph" w:customStyle="1" w:styleId="StyleMinimizedTextArialNarrow10pt">
    <w:name w:val="Style Minimized Text + Arial Narrow 10 pt"/>
    <w:basedOn w:val="MinimizedText"/>
    <w:link w:val="StyleMinimizedTextArialNarrow10ptChar"/>
    <w:qFormat/>
    <w:rsid w:val="00E444C1"/>
    <w:rPr>
      <w:sz w:val="20"/>
    </w:rPr>
  </w:style>
  <w:style w:type="character" w:customStyle="1" w:styleId="StyleMinimizedTextArialNarrow10ptChar">
    <w:name w:val="Style Minimized Text + Arial Narrow 10 pt Char"/>
    <w:basedOn w:val="MinimizedTextChar"/>
    <w:link w:val="StyleMinimizedTextArialNarrow10pt"/>
    <w:rsid w:val="00E444C1"/>
    <w:rPr>
      <w:rFonts w:ascii="Calibri" w:eastAsia="Times New Roman" w:hAnsi="Calibri"/>
      <w:sz w:val="20"/>
    </w:rPr>
  </w:style>
  <w:style w:type="character" w:customStyle="1" w:styleId="Styleunderline11ptBold">
    <w:name w:val="Style underline + 11 pt Bold"/>
    <w:basedOn w:val="underline"/>
    <w:rsid w:val="00E444C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444C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444C1"/>
    <w:rPr>
      <w:rFonts w:ascii="Calibri" w:eastAsia="Times New Roman" w:hAnsi="Calibri"/>
      <w:sz w:val="22"/>
      <w:u w:val="single"/>
      <w:bdr w:val="single" w:sz="4" w:space="0" w:color="auto"/>
    </w:rPr>
  </w:style>
  <w:style w:type="character" w:customStyle="1" w:styleId="Style9pt">
    <w:name w:val="Style 9 pt"/>
    <w:basedOn w:val="DefaultParagraphFont"/>
    <w:rsid w:val="00E444C1"/>
    <w:rPr>
      <w:rFonts w:ascii="Times New Roman" w:hAnsi="Times New Roman"/>
      <w:sz w:val="20"/>
    </w:rPr>
  </w:style>
  <w:style w:type="paragraph" w:customStyle="1" w:styleId="StyleStyle49pt3">
    <w:name w:val="Style Style4 + 9 pt3"/>
    <w:basedOn w:val="Style4"/>
    <w:link w:val="StyleStyle49pt3Char"/>
    <w:qFormat/>
    <w:rsid w:val="00E444C1"/>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E444C1"/>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E444C1"/>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E444C1"/>
    <w:rPr>
      <w:rFonts w:ascii="Calibri" w:eastAsia="Times New Roman" w:hAnsi="Calibri" w:cs="Times New Roman"/>
      <w:b/>
      <w:bCs/>
      <w:u w:val="single"/>
      <w:lang w:val="x-none"/>
    </w:rPr>
  </w:style>
  <w:style w:type="character" w:customStyle="1" w:styleId="authorbio">
    <w:name w:val="authorbio"/>
    <w:basedOn w:val="DefaultParagraphFont"/>
    <w:rsid w:val="00E444C1"/>
  </w:style>
  <w:style w:type="character" w:customStyle="1" w:styleId="a">
    <w:name w:val="a"/>
    <w:basedOn w:val="DefaultParagraphFont"/>
    <w:rsid w:val="00E444C1"/>
  </w:style>
  <w:style w:type="character" w:customStyle="1" w:styleId="StyleUnderline3">
    <w:name w:val="Style Underline3"/>
    <w:basedOn w:val="DefaultParagraphFont"/>
    <w:rsid w:val="00E444C1"/>
    <w:rPr>
      <w:u w:val="single"/>
    </w:rPr>
  </w:style>
  <w:style w:type="paragraph" w:customStyle="1" w:styleId="StyleStyle111ptBorderSinglesolidlineAuto05ptL">
    <w:name w:val="Style Style1 + 11 pt Border: : (Single solid line Auto  0.5 pt L..."/>
    <w:link w:val="StyleStyle111ptBorderSinglesolidlineAuto05ptLChar"/>
    <w:qFormat/>
    <w:rsid w:val="00E444C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444C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E444C1"/>
    <w:rPr>
      <w:u w:val="single"/>
    </w:rPr>
  </w:style>
  <w:style w:type="paragraph" w:customStyle="1" w:styleId="Circled">
    <w:name w:val="Circled"/>
    <w:link w:val="CircledChar"/>
    <w:qFormat/>
    <w:rsid w:val="00E444C1"/>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E444C1"/>
    <w:rPr>
      <w:rFonts w:ascii="Times New Roman" w:eastAsia="MS Mincho" w:hAnsi="Times New Roman" w:cs="Times New Roman"/>
      <w:b/>
      <w:sz w:val="22"/>
      <w:szCs w:val="20"/>
      <w:u w:val="single"/>
      <w:lang w:eastAsia="ja-JP"/>
    </w:rPr>
  </w:style>
  <w:style w:type="character" w:customStyle="1" w:styleId="base">
    <w:name w:val="base"/>
    <w:basedOn w:val="DefaultParagraphFont"/>
    <w:rsid w:val="00E444C1"/>
  </w:style>
  <w:style w:type="character" w:customStyle="1" w:styleId="part-of-speech">
    <w:name w:val="part-of-speech"/>
    <w:basedOn w:val="DefaultParagraphFont"/>
    <w:rsid w:val="00E444C1"/>
  </w:style>
  <w:style w:type="character" w:customStyle="1" w:styleId="sep">
    <w:name w:val="sep"/>
    <w:basedOn w:val="DefaultParagraphFont"/>
    <w:rsid w:val="00E444C1"/>
  </w:style>
  <w:style w:type="character" w:customStyle="1" w:styleId="pron">
    <w:name w:val="pron"/>
    <w:basedOn w:val="DefaultParagraphFont"/>
    <w:rsid w:val="00E444C1"/>
  </w:style>
  <w:style w:type="paragraph" w:customStyle="1" w:styleId="StyleStyle4LatinTimesNewRomanAsianSimSun">
    <w:name w:val="Style Style4 + (Latin) Times New Roman (Asian) SimSun"/>
    <w:basedOn w:val="Normal"/>
    <w:link w:val="StyleStyle4LatinTimesNewRomanAsianSimSunChar"/>
    <w:qFormat/>
    <w:rsid w:val="00E444C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444C1"/>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444C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444C1"/>
    <w:rPr>
      <w:rFonts w:ascii="Calibri" w:eastAsia="SimSun" w:hAnsi="Calibri"/>
      <w:b/>
      <w:bCs/>
      <w:sz w:val="22"/>
      <w:u w:val="single"/>
    </w:rPr>
  </w:style>
  <w:style w:type="character" w:customStyle="1" w:styleId="CharChar3">
    <w:name w:val="Char Char3"/>
    <w:basedOn w:val="DefaultParagraphFont"/>
    <w:rsid w:val="00E444C1"/>
    <w:rPr>
      <w:rFonts w:cs="Arial"/>
      <w:b/>
      <w:bCs/>
      <w:iCs/>
      <w:lang w:val="en-US" w:eastAsia="en-US" w:bidi="ar-SA"/>
    </w:rPr>
  </w:style>
  <w:style w:type="character" w:customStyle="1" w:styleId="SubtitleChar1">
    <w:name w:val="Subtitle Char1"/>
    <w:aliases w:val="Underlined card text Char1"/>
    <w:basedOn w:val="DefaultParagraphFont"/>
    <w:rsid w:val="00E444C1"/>
    <w:rPr>
      <w:color w:val="5A5A5A" w:themeColor="text1" w:themeTint="A5"/>
      <w:spacing w:val="15"/>
      <w:sz w:val="22"/>
      <w:szCs w:val="22"/>
    </w:rPr>
  </w:style>
  <w:style w:type="paragraph" w:customStyle="1" w:styleId="StyleStyle411pt1">
    <w:name w:val="Style Style4 + 11 pt1"/>
    <w:basedOn w:val="Style4"/>
    <w:link w:val="StyleStyle411pt1Char"/>
    <w:qFormat/>
    <w:rsid w:val="00E444C1"/>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E444C1"/>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E444C1"/>
    <w:rPr>
      <w:b/>
      <w:u w:val="single"/>
      <w:lang w:val="en-US" w:eastAsia="en-US" w:bidi="ar-SA"/>
    </w:rPr>
  </w:style>
  <w:style w:type="character" w:customStyle="1" w:styleId="StyleUnderlineCharChar111pt">
    <w:name w:val="Style Underline Char Char1 + 11 pt"/>
    <w:basedOn w:val="DefaultParagraphFont"/>
    <w:rsid w:val="00E444C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444C1"/>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444C1"/>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444C1"/>
    <w:rPr>
      <w:sz w:val="22"/>
      <w:u w:val="single"/>
    </w:rPr>
  </w:style>
  <w:style w:type="paragraph" w:customStyle="1" w:styleId="StyleMinimizedTextArialNarrow9pt">
    <w:name w:val="Style Minimized Text + Arial Narrow 9 pt"/>
    <w:basedOn w:val="Normal"/>
    <w:link w:val="StyleMinimizedTextArialNarrow9ptChar"/>
    <w:qFormat/>
    <w:rsid w:val="00E444C1"/>
    <w:rPr>
      <w:rFonts w:eastAsia="Times New Roman"/>
    </w:rPr>
  </w:style>
  <w:style w:type="character" w:customStyle="1" w:styleId="StyleMinimizedTextArialNarrow9ptChar">
    <w:name w:val="Style Minimized Text + Arial Narrow 9 pt Char"/>
    <w:basedOn w:val="DefaultParagraphFont"/>
    <w:link w:val="StyleMinimizedTextArialNarrow9pt"/>
    <w:rsid w:val="00E444C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444C1"/>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444C1"/>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444C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444C1"/>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444C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E444C1"/>
    <w:rPr>
      <w:b w:val="0"/>
      <w:bCs/>
      <w:sz w:val="20"/>
      <w:u w:val="single"/>
      <w:lang w:val="en-US" w:eastAsia="en-US" w:bidi="ar-SA"/>
    </w:rPr>
  </w:style>
  <w:style w:type="character" w:customStyle="1" w:styleId="Styleunderline9pt">
    <w:name w:val="Style underline + 9 pt"/>
    <w:basedOn w:val="underline"/>
    <w:rsid w:val="00E444C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444C1"/>
    <w:rPr>
      <w:rFonts w:ascii="Times New Roman" w:hAnsi="Times New Roman"/>
      <w:sz w:val="20"/>
    </w:rPr>
  </w:style>
  <w:style w:type="character" w:customStyle="1" w:styleId="Styleunderline9pt1">
    <w:name w:val="Style underline + 9 pt1"/>
    <w:basedOn w:val="underline"/>
    <w:rsid w:val="00E444C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444C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444C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444C1"/>
    <w:rPr>
      <w:b/>
      <w:bCs/>
      <w:noProof w:val="0"/>
      <w:sz w:val="20"/>
      <w:u w:val="single"/>
      <w:lang w:val="en-US" w:eastAsia="en-US" w:bidi="ar-SA"/>
    </w:rPr>
  </w:style>
  <w:style w:type="character" w:customStyle="1" w:styleId="Hyperlink23">
    <w:name w:val="Hyperlink23"/>
    <w:basedOn w:val="DefaultParagraphFont"/>
    <w:rsid w:val="00E444C1"/>
    <w:rPr>
      <w:color w:val="3300CC"/>
      <w:u w:val="single"/>
    </w:rPr>
  </w:style>
  <w:style w:type="paragraph" w:customStyle="1" w:styleId="cardCharChar">
    <w:name w:val="card Char Char"/>
    <w:basedOn w:val="Normal"/>
    <w:link w:val="cardCharCharChar"/>
    <w:qFormat/>
    <w:rsid w:val="00E444C1"/>
    <w:pPr>
      <w:ind w:left="288" w:right="288"/>
    </w:pPr>
    <w:rPr>
      <w:rFonts w:eastAsia="Times New Roman"/>
      <w:szCs w:val="20"/>
    </w:rPr>
  </w:style>
  <w:style w:type="character" w:customStyle="1" w:styleId="cardCharCharChar">
    <w:name w:val="card Char Char Char"/>
    <w:basedOn w:val="DefaultParagraphFont"/>
    <w:link w:val="cardCharChar"/>
    <w:rsid w:val="00E444C1"/>
    <w:rPr>
      <w:rFonts w:ascii="Calibri" w:eastAsia="Times New Roman" w:hAnsi="Calibri"/>
      <w:sz w:val="22"/>
      <w:szCs w:val="20"/>
    </w:rPr>
  </w:style>
  <w:style w:type="character" w:customStyle="1" w:styleId="StyleunderlineArialNarrow9ptBold">
    <w:name w:val="Style underline + Arial Narrow 9 pt Bold"/>
    <w:basedOn w:val="underline"/>
    <w:rsid w:val="00E444C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444C1"/>
  </w:style>
  <w:style w:type="character" w:customStyle="1" w:styleId="StylecardCharCharArialNarrow9ptChar">
    <w:name w:val="Style card Char Char + Arial Narrow 9 pt Char"/>
    <w:basedOn w:val="cardCharCharChar"/>
    <w:link w:val="StylecardCharCharArialNarrow9pt"/>
    <w:rsid w:val="00E444C1"/>
    <w:rPr>
      <w:rFonts w:ascii="Calibri" w:eastAsia="Times New Roman" w:hAnsi="Calibri"/>
      <w:sz w:val="22"/>
      <w:szCs w:val="20"/>
    </w:rPr>
  </w:style>
  <w:style w:type="character" w:customStyle="1" w:styleId="CardTextChar10">
    <w:name w:val="Card Text Char1"/>
    <w:basedOn w:val="DefaultParagraphFont"/>
    <w:rsid w:val="00E444C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444C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E444C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444C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444C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E444C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444C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E444C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444C1"/>
    <w:rPr>
      <w:rFonts w:eastAsia="Times New Roman"/>
    </w:rPr>
  </w:style>
  <w:style w:type="character" w:customStyle="1" w:styleId="TextsmallChar">
    <w:name w:val="Textsmall Char"/>
    <w:basedOn w:val="DefaultParagraphFont"/>
    <w:link w:val="Textsmall"/>
    <w:rsid w:val="00E444C1"/>
    <w:rPr>
      <w:rFonts w:ascii="Calibri" w:eastAsia="Times New Roman" w:hAnsi="Calibri"/>
      <w:sz w:val="22"/>
    </w:rPr>
  </w:style>
  <w:style w:type="character" w:customStyle="1" w:styleId="CharChar111">
    <w:name w:val="Char Char111"/>
    <w:basedOn w:val="DefaultParagraphFont"/>
    <w:rsid w:val="00E444C1"/>
    <w:rPr>
      <w:rFonts w:cs="Arial"/>
      <w:bCs/>
      <w:szCs w:val="26"/>
      <w:u w:val="single"/>
      <w:lang w:val="en-US" w:eastAsia="en-US" w:bidi="ar-SA"/>
    </w:rPr>
  </w:style>
  <w:style w:type="paragraph" w:customStyle="1" w:styleId="cardtextsmall">
    <w:name w:val="card text small"/>
    <w:basedOn w:val="Normal"/>
    <w:qFormat/>
    <w:rsid w:val="00E444C1"/>
    <w:rPr>
      <w:rFonts w:ascii="Arial Narrow" w:eastAsia="Times New Roman" w:hAnsi="Arial Narrow"/>
    </w:rPr>
  </w:style>
  <w:style w:type="character" w:customStyle="1" w:styleId="AUnterdline">
    <w:name w:val="AUnterdline"/>
    <w:qFormat/>
    <w:rsid w:val="00E444C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444C1"/>
    <w:rPr>
      <w:rFonts w:ascii="Times New Roman" w:hAnsi="Times New Roman"/>
      <w:b/>
      <w:bCs/>
      <w:sz w:val="20"/>
      <w:u w:val="single"/>
      <w:bdr w:val="single" w:sz="4" w:space="0" w:color="auto"/>
    </w:rPr>
  </w:style>
  <w:style w:type="character" w:customStyle="1" w:styleId="highlightedsearchterm">
    <w:name w:val="highlightedsearchterm"/>
    <w:rsid w:val="00E444C1"/>
  </w:style>
  <w:style w:type="character" w:customStyle="1" w:styleId="StyleUnderline1">
    <w:name w:val="Style Underline1"/>
    <w:basedOn w:val="DefaultParagraphFont"/>
    <w:rsid w:val="00E444C1"/>
    <w:rPr>
      <w:rFonts w:ascii="Times New Roman" w:hAnsi="Times New Roman"/>
      <w:sz w:val="20"/>
      <w:u w:val="single"/>
    </w:rPr>
  </w:style>
  <w:style w:type="paragraph" w:customStyle="1" w:styleId="StyleStyle49pt10">
    <w:name w:val="Style Style4 + 9 pt10"/>
    <w:basedOn w:val="Style4"/>
    <w:link w:val="StyleStyle49pt10Char"/>
    <w:qFormat/>
    <w:rsid w:val="00E444C1"/>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E444C1"/>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E444C1"/>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E444C1"/>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444C1"/>
    <w:pPr>
      <w:ind w:left="288"/>
    </w:pPr>
    <w:rPr>
      <w:rFonts w:eastAsia="Times New Roman"/>
      <w:u w:val="single"/>
    </w:rPr>
  </w:style>
  <w:style w:type="character" w:customStyle="1" w:styleId="NormalUnderlineChar">
    <w:name w:val="Normal Underline Char"/>
    <w:link w:val="NormalUnderline"/>
    <w:rsid w:val="00E444C1"/>
    <w:rPr>
      <w:rFonts w:ascii="Calibri" w:eastAsia="Times New Roman" w:hAnsi="Calibri"/>
      <w:sz w:val="22"/>
      <w:u w:val="single"/>
    </w:rPr>
  </w:style>
  <w:style w:type="character" w:customStyle="1" w:styleId="DontRead">
    <w:name w:val="Don't Read"/>
    <w:qFormat/>
    <w:rsid w:val="00E444C1"/>
    <w:rPr>
      <w:rFonts w:ascii="Times New Roman" w:hAnsi="Times New Roman"/>
      <w:sz w:val="16"/>
    </w:rPr>
  </w:style>
  <w:style w:type="paragraph" w:customStyle="1" w:styleId="Underlinestyle">
    <w:name w:val="Underline style"/>
    <w:basedOn w:val="Normal"/>
    <w:qFormat/>
    <w:rsid w:val="00E444C1"/>
    <w:rPr>
      <w:rFonts w:eastAsia="Times New Roman"/>
      <w:u w:val="single"/>
    </w:rPr>
  </w:style>
  <w:style w:type="character" w:customStyle="1" w:styleId="Style11ptUnderline3">
    <w:name w:val="Style 11 pt Underline3"/>
    <w:rsid w:val="00E444C1"/>
    <w:rPr>
      <w:sz w:val="20"/>
      <w:u w:val="single"/>
    </w:rPr>
  </w:style>
  <w:style w:type="character" w:customStyle="1" w:styleId="27">
    <w:name w:val="27"/>
    <w:rsid w:val="00E444C1"/>
    <w:rPr>
      <w:rFonts w:cs="Arial"/>
      <w:bCs/>
      <w:sz w:val="20"/>
      <w:u w:val="single"/>
      <w:lang w:val="en-US" w:eastAsia="en-US" w:bidi="ar-SA"/>
    </w:rPr>
  </w:style>
  <w:style w:type="character" w:customStyle="1" w:styleId="2">
    <w:name w:val="2"/>
    <w:rsid w:val="00E444C1"/>
    <w:rPr>
      <w:rFonts w:cs="Arial"/>
      <w:bCs/>
      <w:sz w:val="20"/>
      <w:u w:val="single"/>
      <w:lang w:val="en-US" w:eastAsia="en-US" w:bidi="ar-SA"/>
    </w:rPr>
  </w:style>
  <w:style w:type="character" w:customStyle="1" w:styleId="Style9ptUnderline11">
    <w:name w:val="Style 9 pt Underline11"/>
    <w:basedOn w:val="DefaultParagraphFont"/>
    <w:rsid w:val="00E444C1"/>
    <w:rPr>
      <w:sz w:val="20"/>
      <w:u w:val="single"/>
    </w:rPr>
  </w:style>
  <w:style w:type="character" w:customStyle="1" w:styleId="Style9ptBoldUnderline5">
    <w:name w:val="Style 9 pt Bold Underline5"/>
    <w:basedOn w:val="DefaultParagraphFont"/>
    <w:rsid w:val="00E444C1"/>
    <w:rPr>
      <w:b/>
      <w:bCs/>
      <w:sz w:val="20"/>
      <w:u w:val="single"/>
    </w:rPr>
  </w:style>
  <w:style w:type="character" w:customStyle="1" w:styleId="CharChar114">
    <w:name w:val="Char Char114"/>
    <w:basedOn w:val="DefaultParagraphFont"/>
    <w:rsid w:val="00E444C1"/>
    <w:rPr>
      <w:rFonts w:cs="Arial"/>
      <w:bCs/>
      <w:szCs w:val="26"/>
      <w:u w:val="single"/>
      <w:lang w:val="en-US" w:eastAsia="en-US" w:bidi="ar-SA"/>
    </w:rPr>
  </w:style>
  <w:style w:type="character" w:customStyle="1" w:styleId="CharChar113">
    <w:name w:val="Char Char113"/>
    <w:basedOn w:val="DefaultParagraphFont"/>
    <w:rsid w:val="00E444C1"/>
    <w:rPr>
      <w:rFonts w:cs="Arial"/>
      <w:bCs/>
      <w:szCs w:val="26"/>
      <w:u w:val="single"/>
      <w:lang w:val="en-US" w:eastAsia="en-US" w:bidi="ar-SA"/>
    </w:rPr>
  </w:style>
  <w:style w:type="character" w:customStyle="1" w:styleId="CharChar112">
    <w:name w:val="Char Char112"/>
    <w:basedOn w:val="DefaultParagraphFont"/>
    <w:rsid w:val="00E444C1"/>
    <w:rPr>
      <w:rFonts w:cs="Arial"/>
      <w:bCs/>
      <w:szCs w:val="26"/>
      <w:u w:val="single"/>
      <w:lang w:val="en-US" w:eastAsia="en-US" w:bidi="ar-SA"/>
    </w:rPr>
  </w:style>
  <w:style w:type="character" w:customStyle="1" w:styleId="ssl0">
    <w:name w:val="ss_l0"/>
    <w:basedOn w:val="DefaultParagraphFont"/>
    <w:rsid w:val="00E444C1"/>
  </w:style>
  <w:style w:type="paragraph" w:customStyle="1" w:styleId="WW-Default1">
    <w:name w:val="WW-Default1"/>
    <w:basedOn w:val="Normal"/>
    <w:qFormat/>
    <w:rsid w:val="00E444C1"/>
    <w:pPr>
      <w:suppressAutoHyphens/>
    </w:pPr>
    <w:rPr>
      <w:rFonts w:eastAsia="Times New Roman"/>
      <w:b/>
      <w:bCs/>
      <w:szCs w:val="20"/>
      <w:lang w:eastAsia="ar-SA"/>
    </w:rPr>
  </w:style>
  <w:style w:type="character" w:customStyle="1" w:styleId="zoomme">
    <w:name w:val="zoomme"/>
    <w:basedOn w:val="DefaultParagraphFont"/>
    <w:rsid w:val="00E444C1"/>
  </w:style>
  <w:style w:type="character" w:customStyle="1" w:styleId="Date1">
    <w:name w:val="Date1"/>
    <w:basedOn w:val="DefaultParagraphFont"/>
    <w:rsid w:val="00E444C1"/>
  </w:style>
  <w:style w:type="character" w:customStyle="1" w:styleId="classauthor">
    <w:name w:val="class=&quot;author&quot;"/>
    <w:basedOn w:val="DefaultParagraphFont"/>
    <w:rsid w:val="00E444C1"/>
  </w:style>
  <w:style w:type="paragraph" w:customStyle="1" w:styleId="CardStyle0">
    <w:name w:val="Card Style"/>
    <w:basedOn w:val="Normal"/>
    <w:link w:val="CardStyleChar"/>
    <w:qFormat/>
    <w:rsid w:val="00E444C1"/>
    <w:rPr>
      <w:rFonts w:eastAsia="Times New Roman"/>
    </w:rPr>
  </w:style>
  <w:style w:type="character" w:customStyle="1" w:styleId="texto1">
    <w:name w:val="texto1"/>
    <w:rsid w:val="00E444C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444C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444C1"/>
    <w:rPr>
      <w:rFonts w:ascii="Calibri" w:eastAsia="Times New Roman" w:hAnsi="Calibri" w:cs="Arial"/>
      <w:b/>
      <w:szCs w:val="28"/>
    </w:rPr>
  </w:style>
  <w:style w:type="paragraph" w:customStyle="1" w:styleId="Style23">
    <w:name w:val="Style23"/>
    <w:basedOn w:val="Normal"/>
    <w:uiPriority w:val="99"/>
    <w:qFormat/>
    <w:rsid w:val="00E444C1"/>
    <w:pPr>
      <w:widowControl w:val="0"/>
      <w:autoSpaceDE w:val="0"/>
      <w:autoSpaceDN w:val="0"/>
      <w:adjustRightInd w:val="0"/>
      <w:spacing w:line="209" w:lineRule="exact"/>
    </w:pPr>
    <w:rPr>
      <w:rFonts w:eastAsia="SimSun"/>
    </w:rPr>
  </w:style>
  <w:style w:type="character" w:customStyle="1" w:styleId="gray">
    <w:name w:val="gray"/>
    <w:basedOn w:val="DefaultParagraphFont"/>
    <w:rsid w:val="00E444C1"/>
  </w:style>
  <w:style w:type="paragraph" w:customStyle="1" w:styleId="Tagtemplate">
    <w:name w:val="Tagtemplate"/>
    <w:basedOn w:val="Normal"/>
    <w:link w:val="TagtemplateChar"/>
    <w:autoRedefine/>
    <w:qFormat/>
    <w:rsid w:val="00E444C1"/>
    <w:pPr>
      <w:keepNext/>
      <w:keepLines/>
    </w:pPr>
    <w:rPr>
      <w:rFonts w:eastAsia="Calibri"/>
      <w:b/>
    </w:rPr>
  </w:style>
  <w:style w:type="character" w:customStyle="1" w:styleId="TagtemplateChar">
    <w:name w:val="Tagtemplate Char"/>
    <w:basedOn w:val="DefaultParagraphFont"/>
    <w:link w:val="Tagtemplate"/>
    <w:rsid w:val="00E444C1"/>
    <w:rPr>
      <w:rFonts w:ascii="Calibri" w:eastAsia="Calibri" w:hAnsi="Calibri"/>
      <w:b/>
      <w:sz w:val="22"/>
    </w:rPr>
  </w:style>
  <w:style w:type="character" w:customStyle="1" w:styleId="Styleunderline11ptBorderSinglesolidlineAuto05p">
    <w:name w:val="Style underline + 11 pt Border: : (Single solid line Auto  0.5 p..."/>
    <w:rsid w:val="00E444C1"/>
    <w:rPr>
      <w:sz w:val="20"/>
      <w:u w:val="single"/>
      <w:bdr w:val="single" w:sz="4" w:space="0" w:color="auto"/>
    </w:rPr>
  </w:style>
  <w:style w:type="paragraph" w:customStyle="1" w:styleId="Citation-FirstLine">
    <w:name w:val="Citation - First Line"/>
    <w:basedOn w:val="Normal"/>
    <w:next w:val="Normal"/>
    <w:autoRedefine/>
    <w:qFormat/>
    <w:rsid w:val="00E444C1"/>
    <w:pPr>
      <w:spacing w:line="240" w:lineRule="atLeast"/>
      <w:jc w:val="both"/>
    </w:pPr>
    <w:rPr>
      <w:rFonts w:ascii="Book Antiqua" w:eastAsia="Times New Roman" w:hAnsi="Book Antiqua"/>
    </w:rPr>
  </w:style>
  <w:style w:type="character" w:customStyle="1" w:styleId="CardText-Underlined">
    <w:name w:val="Card Text - Underlined"/>
    <w:rsid w:val="00E444C1"/>
    <w:rPr>
      <w:b/>
      <w:sz w:val="20"/>
      <w:u w:val="single"/>
    </w:rPr>
  </w:style>
  <w:style w:type="paragraph" w:customStyle="1" w:styleId="Citation-Complete">
    <w:name w:val="Citation - Complete"/>
    <w:basedOn w:val="Normal"/>
    <w:next w:val="Normal"/>
    <w:link w:val="Citation-CompleteChar"/>
    <w:autoRedefine/>
    <w:qFormat/>
    <w:rsid w:val="00E444C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444C1"/>
    <w:rPr>
      <w:rFonts w:ascii="Book Antiqua" w:eastAsia="Times New Roman" w:hAnsi="Book Antiqua"/>
      <w:sz w:val="22"/>
    </w:rPr>
  </w:style>
  <w:style w:type="character" w:customStyle="1" w:styleId="MicroTextChar">
    <w:name w:val="MicroText Char"/>
    <w:link w:val="MicroText"/>
    <w:rsid w:val="00E444C1"/>
    <w:rPr>
      <w:rFonts w:ascii="Arial Narrow" w:hAnsi="Arial Narrow"/>
      <w:sz w:val="12"/>
    </w:rPr>
  </w:style>
  <w:style w:type="character" w:customStyle="1" w:styleId="Style11ptItalic">
    <w:name w:val="Style 11 pt Italic"/>
    <w:basedOn w:val="DefaultParagraphFont"/>
    <w:rsid w:val="00E444C1"/>
    <w:rPr>
      <w:rFonts w:ascii="Times New Roman" w:hAnsi="Times New Roman"/>
      <w:i/>
      <w:iCs/>
      <w:sz w:val="20"/>
    </w:rPr>
  </w:style>
  <w:style w:type="character" w:customStyle="1" w:styleId="BoldandUnderlineChar">
    <w:name w:val="Bold and Underline Char"/>
    <w:basedOn w:val="DefaultParagraphFont"/>
    <w:link w:val="BoldandUnderline"/>
    <w:locked/>
    <w:rsid w:val="00E444C1"/>
    <w:rPr>
      <w:b/>
      <w:u w:val="single"/>
    </w:rPr>
  </w:style>
  <w:style w:type="paragraph" w:customStyle="1" w:styleId="BoldandUnderline">
    <w:name w:val="Bold and Underline"/>
    <w:basedOn w:val="Normal"/>
    <w:link w:val="BoldandUnderlineChar"/>
    <w:qFormat/>
    <w:rsid w:val="00E444C1"/>
    <w:rPr>
      <w:rFonts w:asciiTheme="minorHAnsi" w:hAnsiTheme="minorHAnsi"/>
      <w:b/>
      <w:sz w:val="24"/>
      <w:u w:val="single"/>
    </w:rPr>
  </w:style>
  <w:style w:type="character" w:customStyle="1" w:styleId="hdr">
    <w:name w:val="hdr"/>
    <w:basedOn w:val="DefaultParagraphFont"/>
    <w:rsid w:val="00E444C1"/>
  </w:style>
  <w:style w:type="paragraph" w:customStyle="1" w:styleId="StyleStyle49ptBold3">
    <w:name w:val="Style Style4 + 9 pt Bold3"/>
    <w:basedOn w:val="Style4"/>
    <w:link w:val="StyleStyle49ptBold3Char"/>
    <w:qFormat/>
    <w:rsid w:val="00E444C1"/>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E444C1"/>
    <w:rPr>
      <w:rFonts w:ascii="Calibri" w:eastAsia="Times New Roman" w:hAnsi="Calibri" w:cs="Times New Roman"/>
      <w:b/>
      <w:bCs/>
      <w:u w:val="single"/>
      <w:lang w:val="x-none"/>
    </w:rPr>
  </w:style>
  <w:style w:type="character" w:customStyle="1" w:styleId="Style9ptUnderline6">
    <w:name w:val="Style 9 pt Underline6"/>
    <w:basedOn w:val="DefaultParagraphFont"/>
    <w:rsid w:val="00E444C1"/>
    <w:rPr>
      <w:sz w:val="20"/>
      <w:u w:val="single"/>
    </w:rPr>
  </w:style>
  <w:style w:type="character" w:customStyle="1" w:styleId="ct-with-fmlt">
    <w:name w:val="ct-with-fmlt"/>
    <w:basedOn w:val="DefaultParagraphFont"/>
    <w:rsid w:val="00E444C1"/>
  </w:style>
  <w:style w:type="paragraph" w:customStyle="1" w:styleId="StyleStyle49pt">
    <w:name w:val="Style Style4 + 9 pt"/>
    <w:basedOn w:val="Normal"/>
    <w:link w:val="StyleStyle49ptChar"/>
    <w:qFormat/>
    <w:rsid w:val="00E444C1"/>
    <w:rPr>
      <w:rFonts w:eastAsia="Times New Roman"/>
      <w:u w:val="single"/>
    </w:rPr>
  </w:style>
  <w:style w:type="character" w:customStyle="1" w:styleId="StyleStyle49ptChar">
    <w:name w:val="Style Style4 + 9 pt Char"/>
    <w:basedOn w:val="DefaultParagraphFont"/>
    <w:link w:val="StyleStyle49pt"/>
    <w:rsid w:val="00E444C1"/>
    <w:rPr>
      <w:rFonts w:ascii="Calibri" w:eastAsia="Times New Roman" w:hAnsi="Calibri"/>
      <w:sz w:val="22"/>
      <w:u w:val="single"/>
    </w:rPr>
  </w:style>
  <w:style w:type="paragraph" w:customStyle="1" w:styleId="StyleStyle49ptBold">
    <w:name w:val="Style Style4 + 9 pt Bold"/>
    <w:basedOn w:val="Normal"/>
    <w:link w:val="StyleStyle49ptBoldChar"/>
    <w:qFormat/>
    <w:rsid w:val="00E444C1"/>
    <w:rPr>
      <w:rFonts w:eastAsia="Times New Roman"/>
      <w:b/>
      <w:bCs/>
      <w:u w:val="single"/>
    </w:rPr>
  </w:style>
  <w:style w:type="character" w:customStyle="1" w:styleId="StyleStyle49ptBoldChar">
    <w:name w:val="Style Style4 + 9 pt Bold Char"/>
    <w:basedOn w:val="DefaultParagraphFont"/>
    <w:link w:val="StyleStyle49ptBold"/>
    <w:rsid w:val="00E444C1"/>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444C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444C1"/>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444C1"/>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444C1"/>
    <w:rPr>
      <w:rFonts w:ascii="Arial" w:eastAsia="Times New Roman" w:hAnsi="Arial" w:cs="Arial"/>
      <w:b/>
      <w:bCs/>
      <w:sz w:val="22"/>
      <w:u w:val="single"/>
    </w:rPr>
  </w:style>
  <w:style w:type="paragraph" w:customStyle="1" w:styleId="StyleUnderlined11pt">
    <w:name w:val="Style Underlined + 11 pt"/>
    <w:link w:val="StyleUnderlined11ptChar"/>
    <w:qFormat/>
    <w:rsid w:val="00E444C1"/>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444C1"/>
    <w:rPr>
      <w:rFonts w:ascii="Arial" w:eastAsia="Times New Roman" w:hAnsi="Arial" w:cs="Arial"/>
      <w:sz w:val="22"/>
      <w:u w:val="single"/>
    </w:rPr>
  </w:style>
  <w:style w:type="character" w:customStyle="1" w:styleId="newscontent">
    <w:name w:val="newscontent"/>
    <w:rsid w:val="00E444C1"/>
  </w:style>
  <w:style w:type="character" w:customStyle="1" w:styleId="StyleUnderlinePatternClearYellow">
    <w:name w:val="Style Underline Pattern: Clear (Yellow)"/>
    <w:basedOn w:val="DefaultParagraphFont"/>
    <w:rsid w:val="00E444C1"/>
    <w:rPr>
      <w:u w:val="single"/>
      <w:shd w:val="clear" w:color="auto" w:fill="00FF00"/>
    </w:rPr>
  </w:style>
  <w:style w:type="paragraph" w:customStyle="1" w:styleId="StyleUnderlineChar11pt3">
    <w:name w:val="Style Underline Char + 11 pt3"/>
    <w:link w:val="StyleUnderlineChar11pt3Char"/>
    <w:qFormat/>
    <w:rsid w:val="00E444C1"/>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444C1"/>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E444C1"/>
    <w:rPr>
      <w:b w:val="0"/>
      <w:bCs/>
      <w:u w:val="single"/>
    </w:rPr>
  </w:style>
  <w:style w:type="paragraph" w:customStyle="1" w:styleId="Cite2">
    <w:name w:val="Cite 2"/>
    <w:basedOn w:val="Normal"/>
    <w:qFormat/>
    <w:rsid w:val="00E444C1"/>
    <w:rPr>
      <w:rFonts w:eastAsia="MS Mincho"/>
      <w:b/>
      <w:u w:val="single"/>
    </w:rPr>
  </w:style>
  <w:style w:type="character" w:customStyle="1" w:styleId="StyleunderlineBold">
    <w:name w:val="Style underline + Bold"/>
    <w:basedOn w:val="underline"/>
    <w:rsid w:val="00E444C1"/>
    <w:rPr>
      <w:rFonts w:ascii="Times New Roman" w:hAnsi="Times New Roman" w:cs="Times New Roman" w:hint="default"/>
      <w:b w:val="0"/>
      <w:bCs/>
      <w:sz w:val="20"/>
      <w:u w:val="single"/>
    </w:rPr>
  </w:style>
  <w:style w:type="paragraph" w:customStyle="1" w:styleId="cards0">
    <w:name w:val="cards"/>
    <w:basedOn w:val="Cites"/>
    <w:qFormat/>
    <w:rsid w:val="00E444C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444C1"/>
    <w:rPr>
      <w:sz w:val="20"/>
      <w:u w:val="single"/>
    </w:rPr>
  </w:style>
  <w:style w:type="character" w:customStyle="1" w:styleId="slug-pub-date">
    <w:name w:val="slug-pub-date"/>
    <w:basedOn w:val="DefaultParagraphFont"/>
    <w:rsid w:val="00E444C1"/>
  </w:style>
  <w:style w:type="character" w:customStyle="1" w:styleId="slug-vol">
    <w:name w:val="slug-vol"/>
    <w:basedOn w:val="DefaultParagraphFont"/>
    <w:rsid w:val="00E444C1"/>
  </w:style>
  <w:style w:type="character" w:customStyle="1" w:styleId="slug-issue">
    <w:name w:val="slug-issue"/>
    <w:basedOn w:val="DefaultParagraphFont"/>
    <w:rsid w:val="00E444C1"/>
  </w:style>
  <w:style w:type="character" w:customStyle="1" w:styleId="slug-pages">
    <w:name w:val="slug-pages"/>
    <w:basedOn w:val="DefaultParagraphFont"/>
    <w:rsid w:val="00E444C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444C1"/>
    <w:rPr>
      <w:b/>
      <w:bCs/>
      <w:strike w:val="0"/>
      <w:dstrike w:val="0"/>
      <w:sz w:val="24"/>
      <w:u w:val="none"/>
      <w:effect w:val="none"/>
    </w:rPr>
  </w:style>
  <w:style w:type="character" w:customStyle="1" w:styleId="tagchar">
    <w:name w:val="tagchar"/>
    <w:basedOn w:val="DefaultParagraphFont"/>
    <w:rsid w:val="00E444C1"/>
  </w:style>
  <w:style w:type="character" w:customStyle="1" w:styleId="pmterms11">
    <w:name w:val="pmterms11"/>
    <w:basedOn w:val="DefaultParagraphFont"/>
    <w:rsid w:val="00E444C1"/>
    <w:rPr>
      <w:b/>
      <w:bCs/>
      <w:i w:val="0"/>
      <w:iCs w:val="0"/>
      <w:color w:val="000000"/>
    </w:rPr>
  </w:style>
  <w:style w:type="character" w:customStyle="1" w:styleId="StyleUnderlineChar9ptBold">
    <w:name w:val="Style Underline Char + 9 pt Bold"/>
    <w:basedOn w:val="DefaultParagraphFont"/>
    <w:rsid w:val="00E444C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444C1"/>
    <w:rPr>
      <w:szCs w:val="24"/>
      <w:u w:val="single"/>
      <w:lang w:val="en-US" w:eastAsia="en-US" w:bidi="ar-SA"/>
    </w:rPr>
  </w:style>
  <w:style w:type="character" w:customStyle="1" w:styleId="BoldandUnderlineChar2Char1">
    <w:name w:val="Bold and Underline Char2 Char1"/>
    <w:basedOn w:val="DefaultParagraphFont"/>
    <w:rsid w:val="00E444C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444C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444C1"/>
    <w:rPr>
      <w:szCs w:val="24"/>
      <w:u w:val="single"/>
      <w:lang w:val="en-US" w:eastAsia="en-US" w:bidi="ar-SA"/>
    </w:rPr>
  </w:style>
  <w:style w:type="paragraph" w:customStyle="1" w:styleId="Language">
    <w:name w:val="Language"/>
    <w:basedOn w:val="Normal"/>
    <w:link w:val="LanguageChar"/>
    <w:qFormat/>
    <w:rsid w:val="00E444C1"/>
    <w:rPr>
      <w:rFonts w:eastAsia="Times New Roman"/>
      <w:strike/>
      <w:szCs w:val="20"/>
    </w:rPr>
  </w:style>
  <w:style w:type="character" w:customStyle="1" w:styleId="LanguageChar">
    <w:name w:val="Language Char"/>
    <w:basedOn w:val="DefaultParagraphFont"/>
    <w:link w:val="Language"/>
    <w:rsid w:val="00E444C1"/>
    <w:rPr>
      <w:rFonts w:ascii="Calibri" w:eastAsia="Times New Roman" w:hAnsi="Calibri"/>
      <w:strike/>
      <w:sz w:val="22"/>
      <w:szCs w:val="20"/>
    </w:rPr>
  </w:style>
  <w:style w:type="paragraph" w:customStyle="1" w:styleId="UnderlineChar3">
    <w:name w:val="Underline Char3"/>
    <w:basedOn w:val="Normal"/>
    <w:link w:val="UnderlineChar3Char"/>
    <w:qFormat/>
    <w:rsid w:val="00E444C1"/>
    <w:rPr>
      <w:rFonts w:eastAsia="Times New Roman"/>
      <w:u w:val="single"/>
    </w:rPr>
  </w:style>
  <w:style w:type="character" w:customStyle="1" w:styleId="UnderlineChar3Char">
    <w:name w:val="Underline Char3 Char"/>
    <w:basedOn w:val="DefaultParagraphFont"/>
    <w:link w:val="UnderlineChar3"/>
    <w:rsid w:val="00E444C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444C1"/>
    <w:rPr>
      <w:rFonts w:eastAsia="Times New Roman"/>
      <w:b/>
      <w:u w:val="single"/>
    </w:rPr>
  </w:style>
  <w:style w:type="character" w:customStyle="1" w:styleId="BoldandUnderlineChar3CharChar">
    <w:name w:val="Bold and Underline Char3 Char Char"/>
    <w:basedOn w:val="DefaultParagraphFont"/>
    <w:link w:val="BoldandUnderlineChar3Char"/>
    <w:rsid w:val="00E444C1"/>
    <w:rPr>
      <w:rFonts w:ascii="Calibri" w:eastAsia="Times New Roman" w:hAnsi="Calibri"/>
      <w:b/>
      <w:sz w:val="22"/>
      <w:u w:val="single"/>
    </w:rPr>
  </w:style>
  <w:style w:type="character" w:customStyle="1" w:styleId="UnderlineChar1">
    <w:name w:val="Underline Char1"/>
    <w:basedOn w:val="DefaultParagraphFont"/>
    <w:rsid w:val="00E444C1"/>
    <w:rPr>
      <w:szCs w:val="24"/>
      <w:u w:val="single"/>
      <w:lang w:val="en-US" w:eastAsia="en-US" w:bidi="ar-SA"/>
    </w:rPr>
  </w:style>
  <w:style w:type="character" w:customStyle="1" w:styleId="BoldandUnderlineChar1Char2Char">
    <w:name w:val="Bold and Underline Char1 Char2 Char"/>
    <w:basedOn w:val="DefaultParagraphFont"/>
    <w:rsid w:val="00E444C1"/>
    <w:rPr>
      <w:b/>
      <w:szCs w:val="24"/>
      <w:u w:val="single"/>
      <w:lang w:val="en-US" w:eastAsia="en-US" w:bidi="ar-SA"/>
    </w:rPr>
  </w:style>
  <w:style w:type="paragraph" w:customStyle="1" w:styleId="HotRoute">
    <w:name w:val="Hot Route"/>
    <w:basedOn w:val="Normal"/>
    <w:link w:val="HotRouteChar0"/>
    <w:qFormat/>
    <w:rsid w:val="00E444C1"/>
    <w:pPr>
      <w:ind w:left="144"/>
    </w:pPr>
    <w:rPr>
      <w:rFonts w:eastAsia="Times New Roman"/>
    </w:rPr>
  </w:style>
  <w:style w:type="character" w:customStyle="1" w:styleId="Style12ptBoldUnderline1">
    <w:name w:val="Style 12 pt Bold Underline1"/>
    <w:basedOn w:val="DefaultParagraphFont"/>
    <w:rsid w:val="00E444C1"/>
    <w:rPr>
      <w:b/>
      <w:bCs/>
      <w:sz w:val="24"/>
      <w:u w:val="single"/>
    </w:rPr>
  </w:style>
  <w:style w:type="character" w:customStyle="1" w:styleId="StyleEmphasisArial12ptBoldNotItalic">
    <w:name w:val="Style Emphasis + Arial 12 pt Bold Not Italic"/>
    <w:basedOn w:val="Emphasis"/>
    <w:rsid w:val="00E444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444C1"/>
    <w:rPr>
      <w:rFonts w:ascii="SimSun" w:eastAsia="SimSun" w:hAnsi="SimSun"/>
      <w:sz w:val="15"/>
      <w:lang w:eastAsia="zh-CN"/>
    </w:rPr>
  </w:style>
  <w:style w:type="paragraph" w:customStyle="1" w:styleId="UnreadText">
    <w:name w:val="Unread Text"/>
    <w:basedOn w:val="Normal"/>
    <w:next w:val="Normal"/>
    <w:link w:val="UnreadTextChar"/>
    <w:autoRedefine/>
    <w:qFormat/>
    <w:rsid w:val="00E444C1"/>
    <w:pPr>
      <w:ind w:left="360"/>
    </w:pPr>
    <w:rPr>
      <w:rFonts w:ascii="SimSun" w:eastAsia="SimSun" w:hAnsi="SimSun"/>
      <w:sz w:val="15"/>
      <w:lang w:eastAsia="zh-CN"/>
    </w:rPr>
  </w:style>
  <w:style w:type="character" w:customStyle="1" w:styleId="smallChar">
    <w:name w:val="small Char"/>
    <w:rsid w:val="00E444C1"/>
    <w:rPr>
      <w:rFonts w:ascii="Calibri" w:eastAsia="Calibri" w:hAnsi="Calibri" w:cs="Calibri"/>
      <w:sz w:val="16"/>
      <w:szCs w:val="20"/>
      <w:lang w:val="x-none" w:eastAsia="x-none"/>
    </w:rPr>
  </w:style>
  <w:style w:type="paragraph" w:customStyle="1" w:styleId="HotRoute0">
    <w:name w:val="Hot Route!"/>
    <w:basedOn w:val="Normal"/>
    <w:qFormat/>
    <w:rsid w:val="00E444C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444C1"/>
    <w:rPr>
      <w:rFonts w:ascii="Times New Roman" w:hAnsi="Times New Roman" w:cs="Times New Roman"/>
      <w:sz w:val="16"/>
      <w:szCs w:val="16"/>
    </w:rPr>
  </w:style>
  <w:style w:type="character" w:customStyle="1" w:styleId="BodyText2Char1">
    <w:name w:val="Body Text 2 Char1"/>
    <w:basedOn w:val="DefaultParagraphFont"/>
    <w:semiHidden/>
    <w:rsid w:val="00E444C1"/>
    <w:rPr>
      <w:rFonts w:ascii="Times New Roman" w:hAnsi="Times New Roman" w:cs="Times New Roman"/>
      <w:sz w:val="20"/>
    </w:rPr>
  </w:style>
  <w:style w:type="character" w:customStyle="1" w:styleId="Heading2Char1CharCharCharCharCharC">
    <w:name w:val="Heading 2 Char1 Char Char Char Char Char C"/>
    <w:rsid w:val="00E444C1"/>
    <w:rPr>
      <w:rFonts w:cs="Arial"/>
      <w:b/>
      <w:bCs/>
      <w:iCs/>
      <w:sz w:val="24"/>
      <w:szCs w:val="28"/>
      <w:lang w:val="en-US" w:eastAsia="en-US" w:bidi="ar-SA"/>
    </w:rPr>
  </w:style>
  <w:style w:type="character" w:customStyle="1" w:styleId="underline1">
    <w:name w:val="underline1"/>
    <w:basedOn w:val="DefaultParagraphFont"/>
    <w:rsid w:val="00E444C1"/>
    <w:rPr>
      <w:u w:val="single"/>
    </w:rPr>
  </w:style>
  <w:style w:type="character" w:customStyle="1" w:styleId="author">
    <w:name w:val="author"/>
    <w:basedOn w:val="DefaultParagraphFont"/>
    <w:rsid w:val="00E444C1"/>
    <w:rPr>
      <w:rFonts w:ascii="Times New Roman" w:hAnsi="Times New Roman"/>
      <w:b/>
      <w:sz w:val="24"/>
    </w:rPr>
  </w:style>
  <w:style w:type="character" w:customStyle="1" w:styleId="FontStyle291">
    <w:name w:val="Font Style291"/>
    <w:basedOn w:val="DefaultParagraphFont"/>
    <w:uiPriority w:val="99"/>
    <w:rsid w:val="00E444C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444C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444C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444C1"/>
    <w:rPr>
      <w:rFonts w:ascii="Calibri" w:eastAsia="Times New Roman" w:hAnsi="Calibri"/>
      <w:sz w:val="22"/>
    </w:rPr>
  </w:style>
  <w:style w:type="paragraph" w:customStyle="1" w:styleId="Cards1">
    <w:name w:val="Cards1"/>
    <w:basedOn w:val="Normal"/>
    <w:link w:val="Cards1Char"/>
    <w:qFormat/>
    <w:rsid w:val="00E444C1"/>
    <w:pPr>
      <w:ind w:left="288"/>
    </w:pPr>
    <w:rPr>
      <w:rFonts w:eastAsia="Times New Roman"/>
      <w:u w:val="single"/>
    </w:rPr>
  </w:style>
  <w:style w:type="character" w:customStyle="1" w:styleId="Cards1Char">
    <w:name w:val="Cards1 Char"/>
    <w:basedOn w:val="DefaultParagraphFont"/>
    <w:link w:val="Cards1"/>
    <w:rsid w:val="00E444C1"/>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444C1"/>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444C1"/>
    <w:rPr>
      <w:rFonts w:ascii="Arial" w:eastAsia="Calibri" w:hAnsi="Arial" w:cs="Arial"/>
      <w:sz w:val="22"/>
      <w:szCs w:val="22"/>
      <w:u w:val="single"/>
    </w:rPr>
  </w:style>
  <w:style w:type="character" w:customStyle="1" w:styleId="EmphasizeThis">
    <w:name w:val="EmphasizeThis"/>
    <w:rsid w:val="00E444C1"/>
    <w:rPr>
      <w:rFonts w:ascii="Georgia" w:hAnsi="Georgia"/>
      <w:b/>
      <w:iCs/>
      <w:sz w:val="24"/>
      <w:u w:val="thick"/>
    </w:rPr>
  </w:style>
  <w:style w:type="paragraph" w:customStyle="1" w:styleId="Stylecard8pt">
    <w:name w:val="Style card + 8 pt"/>
    <w:basedOn w:val="card"/>
    <w:link w:val="Stylecard8ptChar"/>
    <w:qFormat/>
    <w:rsid w:val="00E444C1"/>
    <w:rPr>
      <w:rFonts w:ascii="Georgia" w:hAnsi="Georgia"/>
      <w:bCs/>
      <w:color w:val="000000"/>
      <w:lang w:eastAsia="ar-SA"/>
    </w:rPr>
  </w:style>
  <w:style w:type="character" w:customStyle="1" w:styleId="Stylecard8ptChar">
    <w:name w:val="Style card + 8 pt Char"/>
    <w:basedOn w:val="cardChar"/>
    <w:link w:val="Stylecard8pt"/>
    <w:rsid w:val="00E444C1"/>
    <w:rPr>
      <w:rFonts w:ascii="Georgia" w:hAnsi="Georgia"/>
      <w:bCs/>
      <w:color w:val="000000"/>
      <w:sz w:val="16"/>
      <w:lang w:eastAsia="ar-SA"/>
    </w:rPr>
  </w:style>
  <w:style w:type="character" w:customStyle="1" w:styleId="bhl">
    <w:name w:val="bhl"/>
    <w:basedOn w:val="DefaultParagraphFont"/>
    <w:rsid w:val="00E444C1"/>
  </w:style>
  <w:style w:type="paragraph" w:customStyle="1" w:styleId="TagGA11">
    <w:name w:val="Tag GA 11"/>
    <w:basedOn w:val="TOC1"/>
    <w:qFormat/>
    <w:rsid w:val="00E444C1"/>
    <w:pPr>
      <w:spacing w:before="0" w:after="160"/>
    </w:pPr>
    <w:rPr>
      <w:rFonts w:ascii="Georgia" w:eastAsia="Calibri" w:hAnsi="Georgia"/>
      <w:u w:val="none"/>
      <w:lang w:bidi="ar-SA"/>
    </w:rPr>
  </w:style>
  <w:style w:type="paragraph" w:customStyle="1" w:styleId="CiteCard">
    <w:name w:val="Cite/Card"/>
    <w:basedOn w:val="TOC2"/>
    <w:qFormat/>
    <w:rsid w:val="00E444C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444C1"/>
    <w:rPr>
      <w:rFonts w:ascii="Georgia" w:eastAsia="Times New Roman" w:hAnsi="Georgia" w:hint="default"/>
      <w:sz w:val="22"/>
      <w:u w:val="single"/>
      <w:lang w:eastAsia="zh-CN"/>
    </w:rPr>
  </w:style>
  <w:style w:type="character" w:customStyle="1" w:styleId="addmd">
    <w:name w:val="addmd"/>
    <w:basedOn w:val="DefaultParagraphFont"/>
    <w:rsid w:val="00E444C1"/>
  </w:style>
  <w:style w:type="character" w:customStyle="1" w:styleId="UnderlinedTextCharChar">
    <w:name w:val="Underlined Text Char Char"/>
    <w:basedOn w:val="DefaultParagraphFont"/>
    <w:rsid w:val="00E444C1"/>
    <w:rPr>
      <w:rFonts w:cs="Arial"/>
      <w:bCs/>
      <w:noProof w:val="0"/>
      <w:szCs w:val="26"/>
      <w:u w:val="single"/>
      <w:lang w:val="en-US" w:eastAsia="en-US" w:bidi="ar-SA"/>
    </w:rPr>
  </w:style>
  <w:style w:type="character" w:customStyle="1" w:styleId="CardText1Char">
    <w:name w:val="Card Text 1 Char"/>
    <w:rsid w:val="00E444C1"/>
    <w:rPr>
      <w:rFonts w:ascii="Georgia" w:hAnsi="Georgia"/>
      <w:color w:val="000000"/>
      <w:sz w:val="22"/>
      <w:szCs w:val="22"/>
      <w:u w:val="single"/>
    </w:rPr>
  </w:style>
  <w:style w:type="character" w:customStyle="1" w:styleId="BoldUnderlining">
    <w:name w:val="Bold Underlining"/>
    <w:rsid w:val="00E444C1"/>
    <w:rPr>
      <w:u w:val="single"/>
    </w:rPr>
  </w:style>
  <w:style w:type="character" w:customStyle="1" w:styleId="Intemphasis">
    <w:name w:val="Intemphasis"/>
    <w:uiPriority w:val="1"/>
    <w:qFormat/>
    <w:rsid w:val="00E444C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444C1"/>
    <w:pPr>
      <w:ind w:left="288" w:right="288"/>
    </w:pPr>
    <w:rPr>
      <w:szCs w:val="16"/>
    </w:rPr>
  </w:style>
  <w:style w:type="character" w:customStyle="1" w:styleId="cardtextChar3">
    <w:name w:val="cardtext Char"/>
    <w:basedOn w:val="DefaultParagraphFont"/>
    <w:link w:val="cardtext2"/>
    <w:rsid w:val="00E444C1"/>
    <w:rPr>
      <w:rFonts w:ascii="Calibri" w:hAnsi="Calibri"/>
      <w:sz w:val="22"/>
      <w:szCs w:val="16"/>
    </w:rPr>
  </w:style>
  <w:style w:type="character" w:customStyle="1" w:styleId="BoldUnderlineChar10">
    <w:name w:val="BoldUnderline Char1"/>
    <w:rsid w:val="00E444C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444C1"/>
    <w:pPr>
      <w:spacing w:after="200"/>
      <w:contextualSpacing/>
    </w:pPr>
    <w:rPr>
      <w:rFonts w:eastAsia="Calibri"/>
      <w:u w:val="single"/>
    </w:rPr>
  </w:style>
  <w:style w:type="character" w:customStyle="1" w:styleId="UnderlinedCardTextChar">
    <w:name w:val="Underlined Card Text Char"/>
    <w:link w:val="UnderlinedCardText"/>
    <w:rsid w:val="00E444C1"/>
    <w:rPr>
      <w:rFonts w:ascii="Calibri" w:eastAsia="Calibri" w:hAnsi="Calibri"/>
      <w:sz w:val="22"/>
      <w:u w:val="single"/>
    </w:rPr>
  </w:style>
  <w:style w:type="character" w:customStyle="1" w:styleId="Hyperlink6">
    <w:name w:val="Hyperlink6"/>
    <w:basedOn w:val="DefaultParagraphFont"/>
    <w:rsid w:val="00E444C1"/>
    <w:rPr>
      <w:color w:val="3300CC"/>
      <w:u w:val="single"/>
    </w:rPr>
  </w:style>
  <w:style w:type="paragraph" w:customStyle="1" w:styleId="Tag12">
    <w:name w:val="Tag12"/>
    <w:basedOn w:val="Normal"/>
    <w:qFormat/>
    <w:rsid w:val="00E444C1"/>
    <w:pPr>
      <w:contextualSpacing/>
    </w:pPr>
    <w:rPr>
      <w:rFonts w:eastAsia="Cambria"/>
      <w:b/>
    </w:rPr>
  </w:style>
  <w:style w:type="character" w:customStyle="1" w:styleId="citation0">
    <w:name w:val="citation"/>
    <w:basedOn w:val="DefaultParagraphFont"/>
    <w:rsid w:val="00E444C1"/>
  </w:style>
  <w:style w:type="paragraph" w:customStyle="1" w:styleId="UnderlineText">
    <w:name w:val="Underline Text"/>
    <w:basedOn w:val="Normal"/>
    <w:link w:val="UnderlineTextChar"/>
    <w:qFormat/>
    <w:rsid w:val="00E444C1"/>
    <w:pPr>
      <w:ind w:left="288"/>
    </w:pPr>
    <w:rPr>
      <w:rFonts w:eastAsia="Times New Roman"/>
      <w:u w:val="single"/>
    </w:rPr>
  </w:style>
  <w:style w:type="character" w:customStyle="1" w:styleId="UnderlineTextChar">
    <w:name w:val="Underline Text Char"/>
    <w:basedOn w:val="DefaultParagraphFont"/>
    <w:link w:val="UnderlineText"/>
    <w:rsid w:val="00E444C1"/>
    <w:rPr>
      <w:rFonts w:ascii="Calibri" w:eastAsia="Times New Roman" w:hAnsi="Calibri"/>
      <w:sz w:val="22"/>
      <w:u w:val="single"/>
    </w:rPr>
  </w:style>
  <w:style w:type="character" w:customStyle="1" w:styleId="il">
    <w:name w:val="il"/>
    <w:basedOn w:val="DefaultParagraphFont"/>
    <w:rsid w:val="00E444C1"/>
  </w:style>
  <w:style w:type="character" w:customStyle="1" w:styleId="commentstext">
    <w:name w:val="comments_text"/>
    <w:uiPriority w:val="99"/>
    <w:rsid w:val="00E444C1"/>
    <w:rPr>
      <w:rFonts w:cs="Times New Roman"/>
    </w:rPr>
  </w:style>
  <w:style w:type="paragraph" w:customStyle="1" w:styleId="Heading42">
    <w:name w:val="Heading 42"/>
    <w:basedOn w:val="Normal"/>
    <w:qFormat/>
    <w:rsid w:val="00E444C1"/>
    <w:rPr>
      <w:rFonts w:eastAsia="Times New Roman"/>
    </w:rPr>
  </w:style>
  <w:style w:type="paragraph" w:customStyle="1" w:styleId="DebateNormal">
    <w:name w:val="DebateNormal"/>
    <w:basedOn w:val="Normal"/>
    <w:link w:val="DebateNormalChar"/>
    <w:qFormat/>
    <w:rsid w:val="00E444C1"/>
    <w:pPr>
      <w:spacing w:line="276" w:lineRule="auto"/>
    </w:pPr>
    <w:rPr>
      <w:rFonts w:eastAsia="Calibri"/>
      <w:szCs w:val="20"/>
    </w:rPr>
  </w:style>
  <w:style w:type="character" w:customStyle="1" w:styleId="DebateNormalChar">
    <w:name w:val="DebateNormal Char"/>
    <w:basedOn w:val="DefaultParagraphFont"/>
    <w:link w:val="DebateNormal"/>
    <w:rsid w:val="00E444C1"/>
    <w:rPr>
      <w:rFonts w:ascii="Calibri" w:eastAsia="Calibri" w:hAnsi="Calibri"/>
      <w:sz w:val="22"/>
      <w:szCs w:val="20"/>
    </w:rPr>
  </w:style>
  <w:style w:type="paragraph" w:customStyle="1" w:styleId="DebateEmphasis">
    <w:name w:val="DebateEmphasis"/>
    <w:basedOn w:val="Normal"/>
    <w:link w:val="DebateEmphasisChar"/>
    <w:qFormat/>
    <w:rsid w:val="00E444C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444C1"/>
    <w:rPr>
      <w:rFonts w:ascii="Calibri" w:eastAsia="Calibri" w:hAnsi="Calibri"/>
      <w:b/>
      <w:sz w:val="22"/>
      <w:szCs w:val="20"/>
      <w:u w:val="single"/>
    </w:rPr>
  </w:style>
  <w:style w:type="paragraph" w:customStyle="1" w:styleId="NormalCite">
    <w:name w:val="NormalCite"/>
    <w:link w:val="NormalCiteChar"/>
    <w:qFormat/>
    <w:rsid w:val="00E444C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444C1"/>
    <w:rPr>
      <w:rFonts w:ascii="Times New Roman" w:eastAsiaTheme="minorHAnsi" w:hAnsi="Times New Roman" w:cs="Times New Roman"/>
      <w:sz w:val="18"/>
      <w:szCs w:val="22"/>
    </w:rPr>
  </w:style>
  <w:style w:type="character" w:customStyle="1" w:styleId="articletext">
    <w:name w:val="articletext"/>
    <w:basedOn w:val="DefaultParagraphFont"/>
    <w:rsid w:val="00E444C1"/>
  </w:style>
  <w:style w:type="character" w:customStyle="1" w:styleId="grey10">
    <w:name w:val="grey10"/>
    <w:basedOn w:val="DefaultParagraphFont"/>
    <w:rsid w:val="00E444C1"/>
  </w:style>
  <w:style w:type="character" w:customStyle="1" w:styleId="navy13bd">
    <w:name w:val="navy13bd"/>
    <w:basedOn w:val="DefaultParagraphFont"/>
    <w:rsid w:val="00E444C1"/>
  </w:style>
  <w:style w:type="character" w:customStyle="1" w:styleId="Style9ptUnderline2">
    <w:name w:val="Style 9 pt Underline2"/>
    <w:basedOn w:val="DefaultParagraphFont"/>
    <w:rsid w:val="00E444C1"/>
    <w:rPr>
      <w:sz w:val="20"/>
      <w:u w:val="single"/>
    </w:rPr>
  </w:style>
  <w:style w:type="character" w:customStyle="1" w:styleId="Style9ptBoldUnderline1">
    <w:name w:val="Style 9 pt Bold Underline1"/>
    <w:basedOn w:val="DefaultParagraphFont"/>
    <w:rsid w:val="00E444C1"/>
    <w:rPr>
      <w:b/>
      <w:bCs/>
      <w:sz w:val="20"/>
      <w:u w:val="single"/>
    </w:rPr>
  </w:style>
  <w:style w:type="character" w:customStyle="1" w:styleId="TagsCharChar">
    <w:name w:val="Tags Char Char"/>
    <w:basedOn w:val="DefaultParagraphFont"/>
    <w:rsid w:val="00E444C1"/>
    <w:rPr>
      <w:rFonts w:eastAsia="SimSun"/>
      <w:b/>
      <w:sz w:val="24"/>
      <w:lang w:val="en-US" w:eastAsia="zh-CN" w:bidi="ar-SA"/>
    </w:rPr>
  </w:style>
  <w:style w:type="paragraph" w:customStyle="1" w:styleId="cardCharCharCharChar">
    <w:name w:val="card Char Char Char Char"/>
    <w:basedOn w:val="Normal"/>
    <w:qFormat/>
    <w:rsid w:val="00E444C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444C1"/>
    <w:rPr>
      <w:rFonts w:eastAsia="Times New Roman"/>
      <w:u w:val="single"/>
    </w:rPr>
  </w:style>
  <w:style w:type="character" w:customStyle="1" w:styleId="CARDChar0">
    <w:name w:val="CARD Char"/>
    <w:basedOn w:val="DefaultParagraphFont"/>
    <w:link w:val="CARD0"/>
    <w:rsid w:val="00E444C1"/>
    <w:rPr>
      <w:rFonts w:ascii="Calibri" w:eastAsia="Times New Roman" w:hAnsi="Calibri"/>
      <w:sz w:val="22"/>
      <w:u w:val="single"/>
    </w:rPr>
  </w:style>
  <w:style w:type="paragraph" w:customStyle="1" w:styleId="Normal2">
    <w:name w:val="Normal2"/>
    <w:basedOn w:val="Normal"/>
    <w:qFormat/>
    <w:rsid w:val="00E444C1"/>
    <w:rPr>
      <w:rFonts w:eastAsia="Times New Roman"/>
    </w:rPr>
  </w:style>
  <w:style w:type="character" w:customStyle="1" w:styleId="Style11ptThickunderline">
    <w:name w:val="Style 11 pt Thick underline"/>
    <w:rsid w:val="00E444C1"/>
    <w:rPr>
      <w:rFonts w:ascii="Times New Roman" w:hAnsi="Times New Roman"/>
      <w:sz w:val="20"/>
      <w:u w:val="single"/>
    </w:rPr>
  </w:style>
  <w:style w:type="character" w:customStyle="1" w:styleId="Style11ptBoldThickunderline">
    <w:name w:val="Style 11 pt Bold Thick underline"/>
    <w:rsid w:val="00E444C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444C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444C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444C1"/>
    <w:rPr>
      <w:u w:val="single"/>
    </w:rPr>
  </w:style>
  <w:style w:type="character" w:customStyle="1" w:styleId="StyleUnderlineBoldIndent11ptChar">
    <w:name w:val="Style Underline + Bold Indent + 11 pt Char"/>
    <w:link w:val="StyleUnderlineBoldIndent11pt"/>
    <w:rsid w:val="00E444C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444C1"/>
    <w:rPr>
      <w:b/>
      <w:bCs/>
      <w:u w:val="single"/>
    </w:rPr>
  </w:style>
  <w:style w:type="character" w:customStyle="1" w:styleId="StyleUnderlineBoldIndent11ptBoldChar">
    <w:name w:val="Style Underline + Bold Indent + 11 pt Bold Char"/>
    <w:link w:val="StyleUnderlineBoldIndent11ptBold"/>
    <w:rsid w:val="00E444C1"/>
    <w:rPr>
      <w:rFonts w:ascii="Calibri" w:eastAsia="Times New Roman" w:hAnsi="Calibri"/>
      <w:b/>
      <w:bCs/>
      <w:sz w:val="22"/>
      <w:szCs w:val="20"/>
      <w:u w:val="single"/>
    </w:rPr>
  </w:style>
  <w:style w:type="paragraph" w:customStyle="1" w:styleId="Normal20pt">
    <w:name w:val="Normal  + 20 pt"/>
    <w:basedOn w:val="Normal"/>
    <w:uiPriority w:val="6"/>
    <w:qFormat/>
    <w:rsid w:val="00E444C1"/>
    <w:rPr>
      <w:bCs/>
      <w:u w:val="single"/>
    </w:rPr>
  </w:style>
  <w:style w:type="paragraph" w:customStyle="1" w:styleId="author-name">
    <w:name w:val="author-name"/>
    <w:basedOn w:val="Normal"/>
    <w:qFormat/>
    <w:rsid w:val="00E444C1"/>
    <w:pPr>
      <w:spacing w:before="100" w:beforeAutospacing="1" w:after="100" w:afterAutospacing="1"/>
    </w:pPr>
    <w:rPr>
      <w:rFonts w:eastAsia="Times New Roman"/>
    </w:rPr>
  </w:style>
  <w:style w:type="paragraph" w:customStyle="1" w:styleId="author-credentials">
    <w:name w:val="author-credentials"/>
    <w:basedOn w:val="Normal"/>
    <w:qFormat/>
    <w:rsid w:val="00E444C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444C1"/>
    <w:rPr>
      <w:rFonts w:ascii="Consolas" w:hAnsi="Consolas" w:cs="Consolas"/>
      <w:sz w:val="20"/>
      <w:szCs w:val="20"/>
    </w:rPr>
  </w:style>
  <w:style w:type="character" w:customStyle="1" w:styleId="headline">
    <w:name w:val="headline"/>
    <w:basedOn w:val="DefaultParagraphFont"/>
    <w:rsid w:val="00E444C1"/>
  </w:style>
  <w:style w:type="character" w:customStyle="1" w:styleId="yshortcuts">
    <w:name w:val="yshortcuts"/>
    <w:basedOn w:val="DefaultParagraphFont"/>
    <w:rsid w:val="00E444C1"/>
  </w:style>
  <w:style w:type="character" w:customStyle="1" w:styleId="HotRouteChar0">
    <w:name w:val="Hot Route Char"/>
    <w:link w:val="HotRoute"/>
    <w:rsid w:val="00E444C1"/>
    <w:rPr>
      <w:rFonts w:ascii="Calibri" w:eastAsia="Times New Roman" w:hAnsi="Calibri"/>
      <w:sz w:val="22"/>
    </w:rPr>
  </w:style>
  <w:style w:type="paragraph" w:styleId="PlainText">
    <w:name w:val="Plain Text"/>
    <w:basedOn w:val="Normal"/>
    <w:link w:val="PlainTextChar"/>
    <w:rsid w:val="00E444C1"/>
    <w:rPr>
      <w:rFonts w:ascii="Courier New" w:eastAsia="Times New Roman" w:hAnsi="Courier New" w:cs="Courier New"/>
      <w:szCs w:val="20"/>
    </w:rPr>
  </w:style>
  <w:style w:type="character" w:customStyle="1" w:styleId="PlainTextChar">
    <w:name w:val="Plain Text Char"/>
    <w:basedOn w:val="DefaultParagraphFont"/>
    <w:link w:val="PlainText"/>
    <w:rsid w:val="00E444C1"/>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E444C1"/>
    <w:rPr>
      <w:sz w:val="12"/>
    </w:rPr>
  </w:style>
  <w:style w:type="character" w:customStyle="1" w:styleId="MicrotextChar0">
    <w:name w:val="Microtext Char"/>
    <w:link w:val="Microtext0"/>
    <w:rsid w:val="00E444C1"/>
    <w:rPr>
      <w:rFonts w:ascii="Calibri" w:hAnsi="Calibri"/>
      <w:sz w:val="12"/>
    </w:rPr>
  </w:style>
  <w:style w:type="paragraph" w:customStyle="1" w:styleId="Style6">
    <w:name w:val="Style6"/>
    <w:basedOn w:val="Normal"/>
    <w:link w:val="Style6Char"/>
    <w:autoRedefine/>
    <w:qFormat/>
    <w:rsid w:val="00E444C1"/>
    <w:rPr>
      <w:b/>
    </w:rPr>
  </w:style>
  <w:style w:type="character" w:customStyle="1" w:styleId="Style6Char">
    <w:name w:val="Style6 Char"/>
    <w:basedOn w:val="DefaultParagraphFont"/>
    <w:link w:val="Style6"/>
    <w:rsid w:val="00E444C1"/>
    <w:rPr>
      <w:rFonts w:ascii="Calibri" w:hAnsi="Calibri"/>
      <w:b/>
      <w:sz w:val="22"/>
    </w:rPr>
  </w:style>
  <w:style w:type="paragraph" w:customStyle="1" w:styleId="Style11">
    <w:name w:val="Style11"/>
    <w:basedOn w:val="Normal"/>
    <w:link w:val="Style11Char"/>
    <w:qFormat/>
    <w:rsid w:val="00E444C1"/>
    <w:rPr>
      <w:rFonts w:eastAsia="Times New Roman"/>
      <w:b/>
      <w:szCs w:val="20"/>
      <w:u w:val="thick"/>
    </w:rPr>
  </w:style>
  <w:style w:type="paragraph" w:customStyle="1" w:styleId="Style12">
    <w:name w:val="Style12"/>
    <w:basedOn w:val="Normal"/>
    <w:link w:val="Style12Char"/>
    <w:qFormat/>
    <w:rsid w:val="00E444C1"/>
    <w:rPr>
      <w:rFonts w:eastAsia="Times New Roman"/>
      <w:b/>
      <w:u w:val="thick"/>
    </w:rPr>
  </w:style>
  <w:style w:type="character" w:customStyle="1" w:styleId="Style11Char">
    <w:name w:val="Style11 Char"/>
    <w:basedOn w:val="DefaultParagraphFont"/>
    <w:link w:val="Style11"/>
    <w:rsid w:val="00E444C1"/>
    <w:rPr>
      <w:rFonts w:ascii="Calibri" w:eastAsia="Times New Roman" w:hAnsi="Calibri"/>
      <w:b/>
      <w:sz w:val="22"/>
      <w:szCs w:val="20"/>
      <w:u w:val="thick"/>
    </w:rPr>
  </w:style>
  <w:style w:type="character" w:customStyle="1" w:styleId="Style12Char">
    <w:name w:val="Style12 Char"/>
    <w:basedOn w:val="DefaultParagraphFont"/>
    <w:link w:val="Style12"/>
    <w:rsid w:val="00E444C1"/>
    <w:rPr>
      <w:rFonts w:ascii="Calibri" w:eastAsia="Times New Roman" w:hAnsi="Calibri"/>
      <w:b/>
      <w:sz w:val="22"/>
      <w:u w:val="thick"/>
    </w:rPr>
  </w:style>
  <w:style w:type="character" w:customStyle="1" w:styleId="caps-label">
    <w:name w:val="caps-label"/>
    <w:basedOn w:val="DefaultParagraphFont"/>
    <w:rsid w:val="00E444C1"/>
  </w:style>
  <w:style w:type="character" w:customStyle="1" w:styleId="wikiexternallink">
    <w:name w:val="wikiexternallink"/>
    <w:basedOn w:val="DefaultParagraphFont"/>
    <w:rsid w:val="00E444C1"/>
  </w:style>
  <w:style w:type="character" w:customStyle="1" w:styleId="StyleStyleBoldUnderlineIntenseEmphasisUnderlineapple-style-s">
    <w:name w:val="Style Style Bold UnderlineIntense EmphasisUnderlineapple-style-s..."/>
    <w:basedOn w:val="DefaultParagraphFont"/>
    <w:rsid w:val="00E444C1"/>
    <w:rPr>
      <w:b w:val="0"/>
      <w:bCs w:val="0"/>
      <w:sz w:val="22"/>
      <w:u w:val="single"/>
      <w:bdr w:val="none" w:sz="0" w:space="0" w:color="auto"/>
    </w:rPr>
  </w:style>
  <w:style w:type="paragraph" w:customStyle="1" w:styleId="blocktitle0">
    <w:name w:val="block title"/>
    <w:basedOn w:val="Normal"/>
    <w:link w:val="blocktitleChar0"/>
    <w:autoRedefine/>
    <w:qFormat/>
    <w:rsid w:val="00E444C1"/>
    <w:pPr>
      <w:spacing w:after="240"/>
      <w:jc w:val="center"/>
      <w:outlineLvl w:val="0"/>
    </w:pPr>
    <w:rPr>
      <w:rFonts w:eastAsia="Calibri"/>
      <w:b/>
      <w:caps/>
      <w:sz w:val="28"/>
      <w:szCs w:val="28"/>
      <w:lang w:val="es-ES"/>
    </w:rPr>
  </w:style>
  <w:style w:type="character" w:customStyle="1" w:styleId="UnderlineCard">
    <w:name w:val="Underline Card"/>
    <w:uiPriority w:val="6"/>
    <w:qFormat/>
    <w:rsid w:val="00E444C1"/>
    <w:rPr>
      <w:rFonts w:ascii="Arial" w:hAnsi="Arial"/>
      <w:b w:val="0"/>
      <w:bCs/>
      <w:sz w:val="20"/>
      <w:u w:val="single"/>
    </w:rPr>
  </w:style>
  <w:style w:type="character" w:customStyle="1" w:styleId="story-author">
    <w:name w:val="story-author"/>
    <w:basedOn w:val="DefaultParagraphFont"/>
    <w:rsid w:val="00E444C1"/>
  </w:style>
  <w:style w:type="paragraph" w:customStyle="1" w:styleId="type">
    <w:name w:val="type"/>
    <w:basedOn w:val="Normal"/>
    <w:qFormat/>
    <w:rsid w:val="00E444C1"/>
    <w:pPr>
      <w:spacing w:before="100" w:beforeAutospacing="1" w:after="100" w:afterAutospacing="1"/>
    </w:pPr>
    <w:rPr>
      <w:rFonts w:eastAsia="Times New Roman"/>
    </w:rPr>
  </w:style>
  <w:style w:type="character" w:customStyle="1" w:styleId="institution">
    <w:name w:val="institution"/>
    <w:basedOn w:val="DefaultParagraphFont"/>
    <w:rsid w:val="00E444C1"/>
  </w:style>
  <w:style w:type="character" w:customStyle="1" w:styleId="abodyblack3">
    <w:name w:val="abodyblack3"/>
    <w:basedOn w:val="DefaultParagraphFont"/>
    <w:rsid w:val="00E444C1"/>
  </w:style>
  <w:style w:type="paragraph" w:customStyle="1" w:styleId="UnderlineChar2CharChar">
    <w:name w:val="Underline Char2 Char Char"/>
    <w:basedOn w:val="Normal"/>
    <w:link w:val="UnderlineChar2CharCharChar"/>
    <w:qFormat/>
    <w:rsid w:val="00E444C1"/>
    <w:rPr>
      <w:rFonts w:eastAsia="MS Mincho"/>
      <w:szCs w:val="20"/>
      <w:u w:val="single"/>
    </w:rPr>
  </w:style>
  <w:style w:type="character" w:customStyle="1" w:styleId="UnderlineChar2CharCharChar">
    <w:name w:val="Underline Char2 Char Char Char"/>
    <w:link w:val="UnderlineChar2CharChar"/>
    <w:rsid w:val="00E444C1"/>
    <w:rPr>
      <w:rFonts w:ascii="Calibri" w:eastAsia="MS Mincho" w:hAnsi="Calibri"/>
      <w:sz w:val="22"/>
      <w:szCs w:val="20"/>
      <w:u w:val="single"/>
    </w:rPr>
  </w:style>
  <w:style w:type="character" w:customStyle="1" w:styleId="CharacterStyle1">
    <w:name w:val="Character Style 1"/>
    <w:rsid w:val="00E444C1"/>
    <w:rPr>
      <w:sz w:val="20"/>
      <w:szCs w:val="20"/>
    </w:rPr>
  </w:style>
  <w:style w:type="character" w:customStyle="1" w:styleId="FontStyle177">
    <w:name w:val="Font Style177"/>
    <w:basedOn w:val="DefaultParagraphFont"/>
    <w:uiPriority w:val="99"/>
    <w:rsid w:val="00E444C1"/>
    <w:rPr>
      <w:rFonts w:ascii="Times New Roman" w:hAnsi="Times New Roman" w:cs="Times New Roman"/>
      <w:sz w:val="20"/>
      <w:szCs w:val="20"/>
    </w:rPr>
  </w:style>
  <w:style w:type="character" w:customStyle="1" w:styleId="FontStyle173">
    <w:name w:val="Font Style173"/>
    <w:basedOn w:val="DefaultParagraphFont"/>
    <w:uiPriority w:val="99"/>
    <w:rsid w:val="00E444C1"/>
    <w:rPr>
      <w:rFonts w:ascii="Times New Roman" w:hAnsi="Times New Roman" w:cs="Times New Roman"/>
      <w:sz w:val="14"/>
      <w:szCs w:val="14"/>
    </w:rPr>
  </w:style>
  <w:style w:type="character" w:customStyle="1" w:styleId="FontStyle151">
    <w:name w:val="Font Style151"/>
    <w:basedOn w:val="DefaultParagraphFont"/>
    <w:uiPriority w:val="99"/>
    <w:rsid w:val="00E444C1"/>
    <w:rPr>
      <w:rFonts w:ascii="Arial Narrow" w:hAnsi="Arial Narrow" w:cs="Arial Narrow"/>
      <w:b/>
      <w:bCs/>
      <w:sz w:val="12"/>
      <w:szCs w:val="12"/>
    </w:rPr>
  </w:style>
  <w:style w:type="character" w:customStyle="1" w:styleId="FontStyle156">
    <w:name w:val="Font Style156"/>
    <w:basedOn w:val="DefaultParagraphFont"/>
    <w:uiPriority w:val="99"/>
    <w:rsid w:val="00E444C1"/>
    <w:rPr>
      <w:rFonts w:ascii="Arial Narrow" w:hAnsi="Arial Narrow" w:cs="Arial Narrow"/>
      <w:sz w:val="8"/>
      <w:szCs w:val="8"/>
    </w:rPr>
  </w:style>
  <w:style w:type="character" w:customStyle="1" w:styleId="FontStyle160">
    <w:name w:val="Font Style160"/>
    <w:basedOn w:val="DefaultParagraphFont"/>
    <w:uiPriority w:val="99"/>
    <w:rsid w:val="00E444C1"/>
    <w:rPr>
      <w:rFonts w:ascii="Times New Roman" w:hAnsi="Times New Roman" w:cs="Times New Roman"/>
      <w:b/>
      <w:bCs/>
      <w:sz w:val="20"/>
      <w:szCs w:val="20"/>
    </w:rPr>
  </w:style>
  <w:style w:type="character" w:customStyle="1" w:styleId="FontStyle178">
    <w:name w:val="Font Style178"/>
    <w:basedOn w:val="DefaultParagraphFont"/>
    <w:uiPriority w:val="99"/>
    <w:rsid w:val="00E444C1"/>
    <w:rPr>
      <w:rFonts w:ascii="Times New Roman" w:hAnsi="Times New Roman" w:cs="Times New Roman"/>
      <w:sz w:val="18"/>
      <w:szCs w:val="18"/>
    </w:rPr>
  </w:style>
  <w:style w:type="paragraph" w:customStyle="1" w:styleId="Style14">
    <w:name w:val="Style14"/>
    <w:basedOn w:val="Normal"/>
    <w:uiPriority w:val="99"/>
    <w:qFormat/>
    <w:rsid w:val="00E444C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444C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444C1"/>
    <w:rPr>
      <w:rFonts w:ascii="Times New Roman" w:hAnsi="Times New Roman" w:cs="Times New Roman"/>
      <w:sz w:val="12"/>
      <w:szCs w:val="12"/>
    </w:rPr>
  </w:style>
  <w:style w:type="paragraph" w:customStyle="1" w:styleId="Style9">
    <w:name w:val="Style9"/>
    <w:basedOn w:val="Normal"/>
    <w:uiPriority w:val="99"/>
    <w:qFormat/>
    <w:rsid w:val="00E444C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444C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444C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444C1"/>
    <w:rPr>
      <w:rFonts w:ascii="Times New Roman" w:hAnsi="Times New Roman" w:cs="Times New Roman"/>
      <w:sz w:val="16"/>
      <w:szCs w:val="16"/>
    </w:rPr>
  </w:style>
  <w:style w:type="character" w:customStyle="1" w:styleId="f">
    <w:name w:val="f"/>
    <w:basedOn w:val="DefaultParagraphFont"/>
    <w:rsid w:val="00E444C1"/>
  </w:style>
  <w:style w:type="character" w:customStyle="1" w:styleId="TagsChar2">
    <w:name w:val="Tags Char2"/>
    <w:rsid w:val="00E444C1"/>
    <w:rPr>
      <w:b/>
      <w:sz w:val="24"/>
    </w:rPr>
  </w:style>
  <w:style w:type="paragraph" w:customStyle="1" w:styleId="CardsFont6ptChar">
    <w:name w:val="Cards + Font: 6 pt Char"/>
    <w:basedOn w:val="Normal"/>
    <w:link w:val="CardsFont6ptCharChar"/>
    <w:qFormat/>
    <w:rsid w:val="00E444C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444C1"/>
    <w:rPr>
      <w:rFonts w:ascii="Calibri" w:eastAsia="Times New Roman" w:hAnsi="Calibri"/>
      <w:sz w:val="12"/>
    </w:rPr>
  </w:style>
  <w:style w:type="character" w:customStyle="1" w:styleId="FontStyle172">
    <w:name w:val="Font Style172"/>
    <w:basedOn w:val="DefaultParagraphFont"/>
    <w:uiPriority w:val="99"/>
    <w:rsid w:val="00E444C1"/>
    <w:rPr>
      <w:rFonts w:ascii="Times New Roman" w:hAnsi="Times New Roman" w:cs="Times New Roman"/>
      <w:b/>
      <w:bCs/>
      <w:sz w:val="16"/>
      <w:szCs w:val="16"/>
    </w:rPr>
  </w:style>
  <w:style w:type="paragraph" w:customStyle="1" w:styleId="Style18">
    <w:name w:val="Style18"/>
    <w:basedOn w:val="Normal"/>
    <w:uiPriority w:val="99"/>
    <w:qFormat/>
    <w:rsid w:val="00E444C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444C1"/>
    <w:rPr>
      <w:rFonts w:ascii="Times New Roman" w:hAnsi="Times New Roman" w:cs="Times New Roman"/>
      <w:i/>
      <w:iCs/>
      <w:sz w:val="16"/>
      <w:szCs w:val="16"/>
    </w:rPr>
  </w:style>
  <w:style w:type="character" w:customStyle="1" w:styleId="FontStyle162">
    <w:name w:val="Font Style162"/>
    <w:basedOn w:val="DefaultParagraphFont"/>
    <w:uiPriority w:val="99"/>
    <w:rsid w:val="00E444C1"/>
    <w:rPr>
      <w:rFonts w:ascii="Times New Roman" w:hAnsi="Times New Roman" w:cs="Times New Roman"/>
      <w:b/>
      <w:bCs/>
      <w:sz w:val="18"/>
      <w:szCs w:val="18"/>
    </w:rPr>
  </w:style>
  <w:style w:type="character" w:customStyle="1" w:styleId="FontStyle167">
    <w:name w:val="Font Style167"/>
    <w:basedOn w:val="DefaultParagraphFont"/>
    <w:uiPriority w:val="99"/>
    <w:rsid w:val="00E444C1"/>
    <w:rPr>
      <w:rFonts w:ascii="Times New Roman" w:hAnsi="Times New Roman" w:cs="Times New Roman"/>
      <w:sz w:val="10"/>
      <w:szCs w:val="10"/>
    </w:rPr>
  </w:style>
  <w:style w:type="character" w:customStyle="1" w:styleId="FontStyle174">
    <w:name w:val="Font Style174"/>
    <w:basedOn w:val="DefaultParagraphFont"/>
    <w:uiPriority w:val="99"/>
    <w:rsid w:val="00E444C1"/>
    <w:rPr>
      <w:rFonts w:ascii="Arial Narrow" w:hAnsi="Arial Narrow" w:cs="Arial Narrow"/>
      <w:b/>
      <w:bCs/>
      <w:sz w:val="18"/>
      <w:szCs w:val="18"/>
    </w:rPr>
  </w:style>
  <w:style w:type="paragraph" w:customStyle="1" w:styleId="Style47">
    <w:name w:val="Style47"/>
    <w:basedOn w:val="Normal"/>
    <w:uiPriority w:val="99"/>
    <w:qFormat/>
    <w:rsid w:val="00E444C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444C1"/>
    <w:rPr>
      <w:rFonts w:ascii="Times New Roman" w:hAnsi="Times New Roman" w:cs="Times New Roman"/>
      <w:sz w:val="12"/>
      <w:szCs w:val="12"/>
    </w:rPr>
  </w:style>
  <w:style w:type="paragraph" w:customStyle="1" w:styleId="Style24">
    <w:name w:val="Style24"/>
    <w:basedOn w:val="Normal"/>
    <w:uiPriority w:val="99"/>
    <w:qFormat/>
    <w:rsid w:val="00E444C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444C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444C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444C1"/>
    <w:rPr>
      <w:rFonts w:ascii="Times New Roman" w:hAnsi="Times New Roman" w:cs="Times New Roman"/>
      <w:b/>
      <w:bCs/>
      <w:sz w:val="18"/>
      <w:szCs w:val="18"/>
    </w:rPr>
  </w:style>
  <w:style w:type="paragraph" w:customStyle="1" w:styleId="Style21">
    <w:name w:val="Style21"/>
    <w:basedOn w:val="Normal"/>
    <w:uiPriority w:val="99"/>
    <w:qFormat/>
    <w:rsid w:val="00E444C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444C1"/>
    <w:pPr>
      <w:widowControl w:val="0"/>
      <w:autoSpaceDE w:val="0"/>
      <w:autoSpaceDN w:val="0"/>
      <w:adjustRightInd w:val="0"/>
      <w:spacing w:line="198" w:lineRule="exact"/>
    </w:pPr>
    <w:rPr>
      <w:rFonts w:eastAsia="Times New Roman"/>
    </w:rPr>
  </w:style>
  <w:style w:type="paragraph" w:customStyle="1" w:styleId="Standard">
    <w:name w:val="Standard"/>
    <w:qFormat/>
    <w:rsid w:val="00E444C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444C1"/>
    <w:rPr>
      <w:color w:val="000000"/>
      <w:sz w:val="32"/>
      <w:szCs w:val="32"/>
    </w:rPr>
  </w:style>
  <w:style w:type="paragraph" w:customStyle="1" w:styleId="Cardnon-underlined">
    <w:name w:val="Card non-underlined"/>
    <w:basedOn w:val="Normal"/>
    <w:link w:val="Cardnon-underlinedChar"/>
    <w:autoRedefine/>
    <w:uiPriority w:val="99"/>
    <w:qFormat/>
    <w:rsid w:val="00E444C1"/>
    <w:rPr>
      <w:rFonts w:eastAsia="Times New Roman"/>
      <w:szCs w:val="20"/>
    </w:rPr>
  </w:style>
  <w:style w:type="character" w:customStyle="1" w:styleId="Cardnon-underlinedChar">
    <w:name w:val="Card non-underlined Char"/>
    <w:basedOn w:val="DefaultParagraphFont"/>
    <w:link w:val="Cardnon-underlined"/>
    <w:uiPriority w:val="99"/>
    <w:rsid w:val="00E444C1"/>
    <w:rPr>
      <w:rFonts w:ascii="Calibri" w:eastAsia="Times New Roman" w:hAnsi="Calibri"/>
      <w:sz w:val="22"/>
      <w:szCs w:val="20"/>
    </w:rPr>
  </w:style>
  <w:style w:type="character" w:customStyle="1" w:styleId="TitleChar2">
    <w:name w:val="Title Char2"/>
    <w:basedOn w:val="DefaultParagraphFont"/>
    <w:uiPriority w:val="10"/>
    <w:qFormat/>
    <w:locked/>
    <w:rsid w:val="00E444C1"/>
    <w:rPr>
      <w:b/>
      <w:bCs/>
      <w:u w:val="single"/>
    </w:rPr>
  </w:style>
  <w:style w:type="paragraph" w:styleId="TOC3">
    <w:name w:val="toc 3"/>
    <w:basedOn w:val="Normal"/>
    <w:next w:val="Normal"/>
    <w:autoRedefine/>
    <w:qFormat/>
    <w:rsid w:val="00E444C1"/>
    <w:pPr>
      <w:ind w:left="400"/>
    </w:pPr>
    <w:rPr>
      <w:rFonts w:eastAsia="Times New Roman"/>
      <w:szCs w:val="20"/>
    </w:rPr>
  </w:style>
  <w:style w:type="paragraph" w:styleId="TOC4">
    <w:name w:val="toc 4"/>
    <w:basedOn w:val="Normal"/>
    <w:next w:val="Normal"/>
    <w:autoRedefine/>
    <w:rsid w:val="00E444C1"/>
    <w:pPr>
      <w:ind w:left="600"/>
    </w:pPr>
    <w:rPr>
      <w:rFonts w:eastAsia="Times New Roman"/>
      <w:szCs w:val="20"/>
    </w:rPr>
  </w:style>
  <w:style w:type="paragraph" w:styleId="TOC5">
    <w:name w:val="toc 5"/>
    <w:basedOn w:val="Normal"/>
    <w:next w:val="Normal"/>
    <w:autoRedefine/>
    <w:rsid w:val="00E444C1"/>
    <w:pPr>
      <w:ind w:left="800"/>
    </w:pPr>
    <w:rPr>
      <w:rFonts w:eastAsia="Times New Roman"/>
      <w:szCs w:val="20"/>
    </w:rPr>
  </w:style>
  <w:style w:type="paragraph" w:styleId="TOC6">
    <w:name w:val="toc 6"/>
    <w:basedOn w:val="Normal"/>
    <w:next w:val="Normal"/>
    <w:autoRedefine/>
    <w:rsid w:val="00E444C1"/>
    <w:pPr>
      <w:ind w:left="1000"/>
    </w:pPr>
    <w:rPr>
      <w:rFonts w:eastAsia="Times New Roman"/>
      <w:szCs w:val="20"/>
    </w:rPr>
  </w:style>
  <w:style w:type="paragraph" w:styleId="TOC7">
    <w:name w:val="toc 7"/>
    <w:basedOn w:val="Normal"/>
    <w:next w:val="Normal"/>
    <w:autoRedefine/>
    <w:rsid w:val="00E444C1"/>
    <w:pPr>
      <w:ind w:left="1200"/>
    </w:pPr>
    <w:rPr>
      <w:rFonts w:eastAsia="Times New Roman"/>
      <w:szCs w:val="20"/>
    </w:rPr>
  </w:style>
  <w:style w:type="paragraph" w:styleId="TOC8">
    <w:name w:val="toc 8"/>
    <w:basedOn w:val="Normal"/>
    <w:next w:val="Normal"/>
    <w:autoRedefine/>
    <w:rsid w:val="00E444C1"/>
    <w:pPr>
      <w:ind w:left="1400"/>
    </w:pPr>
    <w:rPr>
      <w:rFonts w:eastAsia="Times New Roman"/>
      <w:szCs w:val="20"/>
    </w:rPr>
  </w:style>
  <w:style w:type="character" w:customStyle="1" w:styleId="allocatoragentsleft">
    <w:name w:val="al_locatoragentsleft"/>
    <w:basedOn w:val="DefaultParagraphFont"/>
    <w:rsid w:val="00E444C1"/>
  </w:style>
  <w:style w:type="character" w:styleId="HTMLTypewriter">
    <w:name w:val="HTML Typewriter"/>
    <w:basedOn w:val="DefaultParagraphFont"/>
    <w:unhideWhenUsed/>
    <w:rsid w:val="00E444C1"/>
    <w:rPr>
      <w:rFonts w:ascii="Courier New" w:eastAsia="Times New Roman" w:hAnsi="Courier New" w:cs="Courier New"/>
      <w:sz w:val="20"/>
      <w:szCs w:val="20"/>
    </w:rPr>
  </w:style>
  <w:style w:type="paragraph" w:customStyle="1" w:styleId="Carding">
    <w:name w:val="Carding"/>
    <w:basedOn w:val="Normal"/>
    <w:uiPriority w:val="99"/>
    <w:qFormat/>
    <w:rsid w:val="00E444C1"/>
    <w:rPr>
      <w:rFonts w:eastAsia="Times New Roman"/>
      <w:sz w:val="18"/>
    </w:rPr>
  </w:style>
  <w:style w:type="character" w:customStyle="1" w:styleId="TagsChar1">
    <w:name w:val="Tags Char1"/>
    <w:basedOn w:val="DefaultParagraphFont"/>
    <w:rsid w:val="00E444C1"/>
    <w:rPr>
      <w:rFonts w:ascii="Arial Narrow" w:hAnsi="Arial Narrow"/>
      <w:b/>
      <w:noProof w:val="0"/>
      <w:sz w:val="22"/>
      <w:szCs w:val="60"/>
      <w:lang w:val="en-US" w:eastAsia="en-US" w:bidi="ar-SA"/>
    </w:rPr>
  </w:style>
  <w:style w:type="character" w:customStyle="1" w:styleId="aunderline">
    <w:name w:val="aunderline"/>
    <w:basedOn w:val="DefaultParagraphFont"/>
    <w:qFormat/>
    <w:rsid w:val="00E444C1"/>
    <w:rPr>
      <w:rFonts w:ascii="Times New Roman" w:hAnsi="Times New Roman"/>
      <w:sz w:val="20"/>
      <w:szCs w:val="24"/>
      <w:u w:val="thick"/>
    </w:rPr>
  </w:style>
  <w:style w:type="character" w:customStyle="1" w:styleId="tagChar1">
    <w:name w:val="tag Char1"/>
    <w:aliases w:val="Heading 2 Char1 Char Char Char Char"/>
    <w:basedOn w:val="DefaultParagraphFont"/>
    <w:rsid w:val="00E444C1"/>
    <w:rPr>
      <w:b/>
      <w:noProof w:val="0"/>
      <w:sz w:val="24"/>
      <w:lang w:val="en-US" w:eastAsia="en-US" w:bidi="ar-SA"/>
    </w:rPr>
  </w:style>
  <w:style w:type="character" w:customStyle="1" w:styleId="tagChar2">
    <w:name w:val="tag Char2"/>
    <w:basedOn w:val="DefaultParagraphFont"/>
    <w:qFormat/>
    <w:rsid w:val="00E444C1"/>
    <w:rPr>
      <w:b/>
      <w:noProof w:val="0"/>
      <w:sz w:val="24"/>
      <w:lang w:val="en-US" w:eastAsia="en-US" w:bidi="ar-SA"/>
    </w:rPr>
  </w:style>
  <w:style w:type="character" w:customStyle="1" w:styleId="Taggin-New">
    <w:name w:val="Taggin - New"/>
    <w:basedOn w:val="DefaultParagraphFont"/>
    <w:rsid w:val="00E444C1"/>
    <w:rPr>
      <w:rFonts w:ascii="Arial Narrow" w:hAnsi="Arial Narrow"/>
      <w:b/>
      <w:sz w:val="22"/>
    </w:rPr>
  </w:style>
  <w:style w:type="character" w:customStyle="1" w:styleId="Boxing-New">
    <w:name w:val="Boxing - New"/>
    <w:basedOn w:val="DefaultParagraphFont"/>
    <w:rsid w:val="00E444C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444C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444C1"/>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444C1"/>
    <w:rPr>
      <w:rFonts w:ascii="Garamond" w:hAnsi="Garamond"/>
      <w:sz w:val="22"/>
      <w:szCs w:val="24"/>
      <w:u w:val="single"/>
      <w:lang w:val="en-US" w:eastAsia="en-US" w:bidi="ar-SA"/>
    </w:rPr>
  </w:style>
  <w:style w:type="paragraph" w:customStyle="1" w:styleId="Style2">
    <w:name w:val="Style2"/>
    <w:basedOn w:val="Heading4"/>
    <w:qFormat/>
    <w:rsid w:val="00E444C1"/>
    <w:rPr>
      <w:rFonts w:eastAsia="Times New Roman" w:cs="Times New Roman"/>
      <w:iCs/>
      <w:caps/>
      <w:szCs w:val="20"/>
    </w:rPr>
  </w:style>
  <w:style w:type="character" w:customStyle="1" w:styleId="pagetitle">
    <w:name w:val="pagetitle"/>
    <w:basedOn w:val="DefaultParagraphFont"/>
    <w:rsid w:val="00E444C1"/>
  </w:style>
  <w:style w:type="paragraph" w:customStyle="1" w:styleId="text">
    <w:name w:val="text"/>
    <w:basedOn w:val="Normal"/>
    <w:uiPriority w:val="99"/>
    <w:qFormat/>
    <w:rsid w:val="00E444C1"/>
    <w:pPr>
      <w:spacing w:before="100" w:beforeAutospacing="1" w:after="100" w:afterAutospacing="1"/>
    </w:pPr>
    <w:rPr>
      <w:rFonts w:eastAsia="Times New Roman"/>
    </w:rPr>
  </w:style>
  <w:style w:type="character" w:customStyle="1" w:styleId="StyleUnderlineCharChar9ptBold1">
    <w:name w:val="Style Underline Char Char + 9 pt Bold1"/>
    <w:rsid w:val="00E444C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444C1"/>
    <w:rPr>
      <w:rFonts w:ascii="Times New Roman" w:hAnsi="Times New Roman"/>
      <w:sz w:val="20"/>
      <w:szCs w:val="24"/>
      <w:u w:val="single"/>
      <w:lang w:val="en-US" w:eastAsia="en-US" w:bidi="ar-SA"/>
    </w:rPr>
  </w:style>
  <w:style w:type="character" w:customStyle="1" w:styleId="Style9ptBoldUnderline">
    <w:name w:val="Style 9 pt Bold Underline"/>
    <w:rsid w:val="00E444C1"/>
    <w:rPr>
      <w:b/>
      <w:bCs/>
      <w:sz w:val="20"/>
      <w:u w:val="single"/>
    </w:rPr>
  </w:style>
  <w:style w:type="paragraph" w:customStyle="1" w:styleId="StyleUnderline9pt0">
    <w:name w:val="Style Underline + 9 pt"/>
    <w:link w:val="StyleUnderline9ptChar"/>
    <w:qFormat/>
    <w:rsid w:val="00E444C1"/>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444C1"/>
    <w:rPr>
      <w:rFonts w:ascii="Arial" w:eastAsia="Times New Roman" w:hAnsi="Arial" w:cs="Times New Roman"/>
      <w:sz w:val="22"/>
      <w:szCs w:val="20"/>
      <w:u w:val="single"/>
    </w:rPr>
  </w:style>
  <w:style w:type="character" w:customStyle="1" w:styleId="StyleUnderlineChar1Bold">
    <w:name w:val="Style Underline Char1 + Bold"/>
    <w:rsid w:val="00E444C1"/>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E444C1"/>
    <w:pPr>
      <w:widowControl w:val="0"/>
    </w:pPr>
    <w:rPr>
      <w:bCs/>
      <w:kern w:val="32"/>
      <w:szCs w:val="20"/>
      <w:lang w:eastAsia="ar-SA"/>
    </w:rPr>
  </w:style>
  <w:style w:type="character" w:customStyle="1" w:styleId="Stylecard9ptChar">
    <w:name w:val="Style card + 9 pt Char"/>
    <w:basedOn w:val="cardChar"/>
    <w:link w:val="Stylecard9pt"/>
    <w:rsid w:val="00E444C1"/>
    <w:rPr>
      <w:rFonts w:ascii="Times New Roman" w:hAnsi="Times New Roman"/>
      <w:bCs/>
      <w:kern w:val="32"/>
      <w:sz w:val="16"/>
      <w:szCs w:val="20"/>
      <w:lang w:eastAsia="ar-SA"/>
    </w:rPr>
  </w:style>
  <w:style w:type="character" w:customStyle="1" w:styleId="TagsCharCharChar">
    <w:name w:val="Tags Char Char Char"/>
    <w:basedOn w:val="DefaultParagraphFont"/>
    <w:rsid w:val="00E444C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444C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444C1"/>
    <w:rPr>
      <w:rFonts w:ascii="Times" w:hAnsi="Times"/>
      <w:b w:val="0"/>
      <w:bCs/>
      <w:sz w:val="20"/>
      <w:u w:val="single"/>
    </w:rPr>
  </w:style>
  <w:style w:type="character" w:customStyle="1" w:styleId="blubigktbiz">
    <w:name w:val="blubigktbiz"/>
    <w:rsid w:val="00E444C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444C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E444C1"/>
    <w:rPr>
      <w:rFonts w:ascii="Calibri" w:hAnsi="Calibri"/>
      <w:color w:val="000000"/>
      <w:sz w:val="22"/>
      <w:lang w:val="x-none" w:eastAsia="x-none"/>
    </w:rPr>
  </w:style>
  <w:style w:type="character" w:customStyle="1" w:styleId="Style4CharChar">
    <w:name w:val="Style4 Char Char"/>
    <w:basedOn w:val="DefaultParagraphFont"/>
    <w:rsid w:val="00E444C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444C1"/>
    <w:rPr>
      <w:rFonts w:ascii="Times New Roman" w:hAnsi="Times New Roman" w:cs="Times New Roman"/>
      <w:sz w:val="16"/>
      <w:szCs w:val="16"/>
    </w:rPr>
  </w:style>
  <w:style w:type="character" w:customStyle="1" w:styleId="StyleEmphasisArial12ptBold">
    <w:name w:val="Style Emphasis + Arial 12 pt Bold"/>
    <w:rsid w:val="00E444C1"/>
    <w:rPr>
      <w:rFonts w:ascii="Arial" w:hAnsi="Arial"/>
      <w:b/>
      <w:bCs/>
      <w:i/>
      <w:iCs/>
      <w:sz w:val="24"/>
    </w:rPr>
  </w:style>
  <w:style w:type="character" w:customStyle="1" w:styleId="super">
    <w:name w:val="super"/>
    <w:rsid w:val="00E444C1"/>
  </w:style>
  <w:style w:type="character" w:customStyle="1" w:styleId="text30">
    <w:name w:val="text30"/>
    <w:rsid w:val="00E444C1"/>
  </w:style>
  <w:style w:type="character" w:customStyle="1" w:styleId="uppercase">
    <w:name w:val="uppercase"/>
    <w:rsid w:val="00E444C1"/>
  </w:style>
  <w:style w:type="character" w:customStyle="1" w:styleId="bodytext0">
    <w:name w:val="bodytext"/>
    <w:rsid w:val="00E444C1"/>
  </w:style>
  <w:style w:type="character" w:customStyle="1" w:styleId="entry-title">
    <w:name w:val="entry-title"/>
    <w:rsid w:val="00E444C1"/>
  </w:style>
  <w:style w:type="character" w:customStyle="1" w:styleId="BodyTextIndentChar1">
    <w:name w:val="Body Text Indent Char1"/>
    <w:basedOn w:val="DefaultParagraphFont"/>
    <w:uiPriority w:val="99"/>
    <w:semiHidden/>
    <w:rsid w:val="00E444C1"/>
    <w:rPr>
      <w:rFonts w:ascii="Times New Roman" w:hAnsi="Times New Roman" w:cs="Times New Roman"/>
      <w:sz w:val="20"/>
    </w:rPr>
  </w:style>
  <w:style w:type="character" w:customStyle="1" w:styleId="Style6pt">
    <w:name w:val="Style 6 pt"/>
    <w:basedOn w:val="DefaultParagraphFont"/>
    <w:qFormat/>
    <w:rsid w:val="00E444C1"/>
    <w:rPr>
      <w:sz w:val="12"/>
    </w:rPr>
  </w:style>
  <w:style w:type="character" w:customStyle="1" w:styleId="CiteCharCharCharCharCharChar">
    <w:name w:val="Cite Char Char Char Char Char Char"/>
    <w:basedOn w:val="DefaultParagraphFont"/>
    <w:rsid w:val="00E444C1"/>
    <w:rPr>
      <w:b/>
      <w:noProof w:val="0"/>
      <w:sz w:val="22"/>
      <w:szCs w:val="24"/>
      <w:u w:val="single"/>
      <w:lang w:val="en-US" w:eastAsia="en-US" w:bidi="ar-SA"/>
    </w:rPr>
  </w:style>
  <w:style w:type="character" w:customStyle="1" w:styleId="mainbody1">
    <w:name w:val="mainbody1"/>
    <w:basedOn w:val="DefaultParagraphFont"/>
    <w:rsid w:val="00E444C1"/>
    <w:rPr>
      <w:rFonts w:ascii="Verdana" w:hAnsi="Verdana" w:hint="default"/>
      <w:color w:val="000000"/>
      <w:sz w:val="22"/>
      <w:szCs w:val="22"/>
    </w:rPr>
  </w:style>
  <w:style w:type="character" w:customStyle="1" w:styleId="ssl4">
    <w:name w:val="ss_l4"/>
    <w:basedOn w:val="DefaultParagraphFont"/>
    <w:rsid w:val="00E444C1"/>
  </w:style>
  <w:style w:type="paragraph" w:customStyle="1" w:styleId="StyleNormalWeb11ptUnderline">
    <w:name w:val="Style Normal (Web) + 11 pt Underline"/>
    <w:basedOn w:val="NormalWeb"/>
    <w:link w:val="StyleNormalWeb11ptUnderlineChar"/>
    <w:qFormat/>
    <w:rsid w:val="00E444C1"/>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E444C1"/>
    <w:rPr>
      <w:rFonts w:ascii="Calibri" w:eastAsia="Calibri" w:hAnsi="Calibri" w:cs="Calibri"/>
      <w:sz w:val="22"/>
      <w:szCs w:val="22"/>
      <w:u w:val="single"/>
    </w:rPr>
  </w:style>
  <w:style w:type="character" w:customStyle="1" w:styleId="cit-first-element">
    <w:name w:val="cit-first-element"/>
    <w:basedOn w:val="DefaultParagraphFont"/>
    <w:rsid w:val="00E444C1"/>
  </w:style>
  <w:style w:type="character" w:customStyle="1" w:styleId="title1">
    <w:name w:val="title1"/>
    <w:basedOn w:val="DefaultParagraphFont"/>
    <w:rsid w:val="00E444C1"/>
  </w:style>
  <w:style w:type="character" w:customStyle="1" w:styleId="StyleThickunderline1">
    <w:name w:val="Style Thick underline1"/>
    <w:basedOn w:val="DefaultParagraphFont"/>
    <w:rsid w:val="00E444C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444C1"/>
    <w:rPr>
      <w:rFonts w:ascii="Georgia" w:hAnsi="Georgia"/>
    </w:rPr>
  </w:style>
  <w:style w:type="character" w:customStyle="1" w:styleId="FooterChar1">
    <w:name w:val="Footer Char1"/>
    <w:basedOn w:val="DefaultParagraphFont"/>
    <w:uiPriority w:val="99"/>
    <w:semiHidden/>
    <w:rsid w:val="00E444C1"/>
    <w:rPr>
      <w:rFonts w:ascii="Georgia" w:hAnsi="Georgia"/>
    </w:rPr>
  </w:style>
  <w:style w:type="paragraph" w:customStyle="1" w:styleId="Underline20">
    <w:name w:val="Underline2"/>
    <w:basedOn w:val="Normal"/>
    <w:link w:val="Underline2Char"/>
    <w:autoRedefine/>
    <w:uiPriority w:val="4"/>
    <w:qFormat/>
    <w:rsid w:val="00E444C1"/>
    <w:rPr>
      <w:b/>
      <w:u w:val="single"/>
    </w:rPr>
  </w:style>
  <w:style w:type="character" w:customStyle="1" w:styleId="Underline2Char">
    <w:name w:val="Underline2 Char"/>
    <w:basedOn w:val="DefaultParagraphFont"/>
    <w:link w:val="Underline20"/>
    <w:uiPriority w:val="4"/>
    <w:qFormat/>
    <w:rsid w:val="00E444C1"/>
    <w:rPr>
      <w:rFonts w:ascii="Calibri" w:hAnsi="Calibri"/>
      <w:b/>
      <w:sz w:val="22"/>
      <w:u w:val="single"/>
    </w:rPr>
  </w:style>
  <w:style w:type="paragraph" w:customStyle="1" w:styleId="TableParagraph">
    <w:name w:val="Table Paragraph"/>
    <w:basedOn w:val="Normal"/>
    <w:uiPriority w:val="1"/>
    <w:qFormat/>
    <w:rsid w:val="00E444C1"/>
    <w:pPr>
      <w:widowControl w:val="0"/>
    </w:pPr>
  </w:style>
  <w:style w:type="character" w:customStyle="1" w:styleId="UnderlineChar0">
    <w:name w:val="UnderlineChar"/>
    <w:rsid w:val="00E444C1"/>
    <w:rPr>
      <w:sz w:val="24"/>
      <w:u w:val="single"/>
      <w:shd w:val="clear" w:color="auto" w:fill="auto"/>
    </w:rPr>
  </w:style>
  <w:style w:type="character" w:customStyle="1" w:styleId="foreground">
    <w:name w:val="foreground"/>
    <w:basedOn w:val="DefaultParagraphFont"/>
    <w:rsid w:val="00E444C1"/>
  </w:style>
  <w:style w:type="paragraph" w:customStyle="1" w:styleId="StyleCircled11pt">
    <w:name w:val="Style Circled + 11 pt"/>
    <w:basedOn w:val="Normal"/>
    <w:link w:val="StyleCircled11ptChar"/>
    <w:qFormat/>
    <w:rsid w:val="00E444C1"/>
    <w:rPr>
      <w:rFonts w:eastAsia="Times New Roman"/>
      <w:b/>
      <w:bCs/>
      <w:sz w:val="20"/>
      <w:u w:val="single"/>
    </w:rPr>
  </w:style>
  <w:style w:type="character" w:customStyle="1" w:styleId="StyleCircled11ptChar">
    <w:name w:val="Style Circled + 11 pt Char"/>
    <w:link w:val="StyleCircled11pt"/>
    <w:rsid w:val="00E444C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444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444C1"/>
    <w:rPr>
      <w:rFonts w:ascii="Times" w:eastAsia="Times New Roman" w:hAnsi="Times"/>
      <w:sz w:val="20"/>
      <w:szCs w:val="28"/>
      <w:u w:val="single"/>
    </w:rPr>
  </w:style>
  <w:style w:type="paragraph" w:customStyle="1" w:styleId="cite20">
    <w:name w:val="cite2"/>
    <w:basedOn w:val="Normal"/>
    <w:uiPriority w:val="99"/>
    <w:qFormat/>
    <w:rsid w:val="00E444C1"/>
    <w:rPr>
      <w:rFonts w:eastAsia="Times New Roman"/>
      <w:color w:val="000000"/>
      <w:sz w:val="20"/>
      <w:szCs w:val="20"/>
    </w:rPr>
  </w:style>
  <w:style w:type="character" w:customStyle="1" w:styleId="postby">
    <w:name w:val="post_by"/>
    <w:basedOn w:val="DefaultParagraphFont"/>
    <w:rsid w:val="00E444C1"/>
  </w:style>
  <w:style w:type="character" w:customStyle="1" w:styleId="Style11ptBorderSinglesolidlineAuto05ptLinewidth">
    <w:name w:val="Style 11 pt Border: : (Single solid line Auto  0.5 pt Line width)"/>
    <w:rsid w:val="00E444C1"/>
    <w:rPr>
      <w:sz w:val="20"/>
      <w:bdr w:val="single" w:sz="4" w:space="0" w:color="auto" w:frame="1"/>
    </w:rPr>
  </w:style>
  <w:style w:type="character" w:customStyle="1" w:styleId="StyleUnderlineChar9ptBorderSinglesolidlineAuto0">
    <w:name w:val="Style Underline Char + 9 pt Border: : (Single solid line Auto  0..."/>
    <w:rsid w:val="00E444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444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444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444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444C1"/>
    <w:rPr>
      <w:sz w:val="20"/>
      <w:szCs w:val="24"/>
      <w:u w:val="single"/>
      <w:bdr w:val="single" w:sz="4" w:space="0" w:color="auto"/>
      <w:lang w:val="en-US" w:eastAsia="en-US" w:bidi="ar-SA"/>
    </w:rPr>
  </w:style>
  <w:style w:type="character" w:customStyle="1" w:styleId="StyleLatinGaramondUnderline">
    <w:name w:val="Style (Latin) Garamond Underline"/>
    <w:rsid w:val="00E444C1"/>
    <w:rPr>
      <w:rFonts w:ascii="Times New Roman" w:hAnsi="Times New Roman"/>
      <w:sz w:val="20"/>
      <w:u w:val="single"/>
    </w:rPr>
  </w:style>
  <w:style w:type="character" w:customStyle="1" w:styleId="StyleLatinGaramond">
    <w:name w:val="Style (Latin) Garamond"/>
    <w:rsid w:val="00E444C1"/>
    <w:rPr>
      <w:rFonts w:ascii="Times New Roman" w:hAnsi="Times New Roman"/>
      <w:sz w:val="20"/>
    </w:rPr>
  </w:style>
  <w:style w:type="character" w:customStyle="1" w:styleId="styletimesnewroman12ptbold0">
    <w:name w:val="styletimesnewroman12ptbold"/>
    <w:basedOn w:val="DefaultParagraphFont"/>
    <w:rsid w:val="00E444C1"/>
  </w:style>
  <w:style w:type="character" w:customStyle="1" w:styleId="mainheading">
    <w:name w:val="mainheading"/>
    <w:basedOn w:val="DefaultParagraphFont"/>
    <w:rsid w:val="00E444C1"/>
  </w:style>
  <w:style w:type="paragraph" w:customStyle="1" w:styleId="BoldandUnderlineChar2CharChar">
    <w:name w:val="Bold and Underline Char2 Char Char"/>
    <w:basedOn w:val="Normal"/>
    <w:link w:val="BoldandUnderlineChar2CharCharChar"/>
    <w:qFormat/>
    <w:rsid w:val="00E444C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444C1"/>
    <w:rPr>
      <w:rFonts w:ascii="Calibri" w:eastAsia="Times New Roman" w:hAnsi="Calibri"/>
      <w:b/>
      <w:sz w:val="22"/>
      <w:u w:val="single"/>
    </w:rPr>
  </w:style>
  <w:style w:type="character" w:customStyle="1" w:styleId="StyleUnderlineChar9ptChar">
    <w:name w:val="Style Underline Char + 9 pt Char"/>
    <w:basedOn w:val="UnderlineCharChar"/>
    <w:rsid w:val="00E444C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444C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444C1"/>
    <w:rPr>
      <w:sz w:val="16"/>
    </w:rPr>
  </w:style>
  <w:style w:type="paragraph" w:customStyle="1" w:styleId="Reduce8pt">
    <w:name w:val="Reduce 8pt"/>
    <w:basedOn w:val="Normal"/>
    <w:link w:val="Reduce8ptCharChar"/>
    <w:qFormat/>
    <w:rsid w:val="00E444C1"/>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E444C1"/>
    <w:rPr>
      <w:rFonts w:ascii="Arial" w:hAnsi="Arial" w:cs="Arial"/>
      <w:sz w:val="22"/>
    </w:rPr>
  </w:style>
  <w:style w:type="character" w:customStyle="1" w:styleId="boldciteChar4">
    <w:name w:val="bold cite Char4"/>
    <w:link w:val="boldcite"/>
    <w:locked/>
    <w:rsid w:val="00E444C1"/>
    <w:rPr>
      <w:rFonts w:eastAsia="Times New Roman" w:cs="Times New Roman"/>
      <w:b/>
      <w:color w:val="000000"/>
      <w:sz w:val="20"/>
      <w:u w:val="thick" w:color="000000"/>
    </w:rPr>
  </w:style>
  <w:style w:type="paragraph" w:customStyle="1" w:styleId="boldcite">
    <w:name w:val="bold cite"/>
    <w:basedOn w:val="Normal"/>
    <w:link w:val="boldciteChar4"/>
    <w:qFormat/>
    <w:rsid w:val="00E444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444C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444C1"/>
    <w:rPr>
      <w:rFonts w:eastAsia="Calibri"/>
      <w:b/>
    </w:rPr>
  </w:style>
  <w:style w:type="character" w:customStyle="1" w:styleId="HeadingsBaseChar">
    <w:name w:val="Headings Base Char"/>
    <w:basedOn w:val="DefaultParagraphFont"/>
    <w:link w:val="HeadingsBase"/>
    <w:locked/>
    <w:rsid w:val="00E444C1"/>
    <w:rPr>
      <w:rFonts w:ascii="Times New Roman" w:hAnsi="Times New Roman" w:cs="Times New Roman"/>
      <w:b/>
      <w:sz w:val="32"/>
    </w:rPr>
  </w:style>
  <w:style w:type="paragraph" w:customStyle="1" w:styleId="HeadingsBase">
    <w:name w:val="Headings Base"/>
    <w:basedOn w:val="Normal"/>
    <w:link w:val="HeadingsBaseChar"/>
    <w:qFormat/>
    <w:rsid w:val="00E444C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444C1"/>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444C1"/>
    <w:pPr>
      <w:spacing w:line="480" w:lineRule="auto"/>
      <w:ind w:firstLine="720"/>
    </w:pPr>
    <w:rPr>
      <w:rFonts w:eastAsia="Calibri"/>
    </w:rPr>
  </w:style>
  <w:style w:type="paragraph" w:customStyle="1" w:styleId="SchoolBlockQuote">
    <w:name w:val="School Block Quote"/>
    <w:basedOn w:val="SchoolPaper"/>
    <w:qFormat/>
    <w:rsid w:val="00E444C1"/>
  </w:style>
  <w:style w:type="paragraph" w:customStyle="1" w:styleId="SchoolWorksCited">
    <w:name w:val="School Works Cited"/>
    <w:basedOn w:val="SchoolPaper"/>
    <w:qFormat/>
    <w:rsid w:val="00E444C1"/>
  </w:style>
  <w:style w:type="paragraph" w:customStyle="1" w:styleId="BlockQuote">
    <w:name w:val="Block Quote"/>
    <w:basedOn w:val="Normal"/>
    <w:qFormat/>
    <w:rsid w:val="00E444C1"/>
    <w:pPr>
      <w:ind w:left="720" w:right="720"/>
    </w:pPr>
    <w:rPr>
      <w:rFonts w:eastAsia="Calibri"/>
    </w:rPr>
  </w:style>
  <w:style w:type="paragraph" w:customStyle="1" w:styleId="PaperBody">
    <w:name w:val="Paper Body"/>
    <w:basedOn w:val="Normal"/>
    <w:qFormat/>
    <w:rsid w:val="00E444C1"/>
    <w:pPr>
      <w:spacing w:line="480" w:lineRule="auto"/>
      <w:ind w:firstLine="720"/>
    </w:pPr>
    <w:rPr>
      <w:rFonts w:eastAsia="Calibri"/>
    </w:rPr>
  </w:style>
  <w:style w:type="paragraph" w:customStyle="1" w:styleId="PaperCitation">
    <w:name w:val="Paper Citation"/>
    <w:basedOn w:val="Normal"/>
    <w:qFormat/>
    <w:rsid w:val="00E444C1"/>
    <w:pPr>
      <w:spacing w:line="480" w:lineRule="auto"/>
      <w:ind w:left="720" w:hanging="720"/>
    </w:pPr>
    <w:rPr>
      <w:rFonts w:eastAsia="Calibri"/>
    </w:rPr>
  </w:style>
  <w:style w:type="character" w:customStyle="1" w:styleId="hatChar">
    <w:name w:val="hat Char"/>
    <w:basedOn w:val="DefaultParagraphFont"/>
    <w:link w:val="hat"/>
    <w:locked/>
    <w:rsid w:val="00E444C1"/>
    <w:rPr>
      <w:rFonts w:ascii="Calibri" w:eastAsia="Times New Roman" w:hAnsi="Calibri"/>
      <w:b/>
      <w:bCs/>
      <w:sz w:val="32"/>
      <w:u w:val="single"/>
      <w:lang w:bidi="en-US"/>
    </w:rPr>
  </w:style>
  <w:style w:type="paragraph" w:customStyle="1" w:styleId="WW-Default">
    <w:name w:val="WW-Default"/>
    <w:qFormat/>
    <w:rsid w:val="00E444C1"/>
    <w:pPr>
      <w:suppressAutoHyphens/>
    </w:pPr>
    <w:rPr>
      <w:rFonts w:ascii="Georgia" w:eastAsia="Calibri" w:hAnsi="Georgia" w:cs="Calibri"/>
      <w:sz w:val="22"/>
      <w:szCs w:val="22"/>
      <w:lang w:eastAsia="ar-SA"/>
    </w:rPr>
  </w:style>
  <w:style w:type="paragraph" w:customStyle="1" w:styleId="B-TagCite">
    <w:name w:val="B-TagCite"/>
    <w:qFormat/>
    <w:rsid w:val="00E444C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444C1"/>
    <w:rPr>
      <w:rFonts w:ascii="Times New Roman" w:hAnsi="Times New Roman" w:cs="Times New Roman"/>
      <w:b/>
      <w:sz w:val="20"/>
    </w:rPr>
  </w:style>
  <w:style w:type="paragraph" w:customStyle="1" w:styleId="MicroText">
    <w:name w:val="MicroText"/>
    <w:basedOn w:val="Normal"/>
    <w:next w:val="Normal"/>
    <w:link w:val="MicroTextChar"/>
    <w:qFormat/>
    <w:rsid w:val="00E444C1"/>
    <w:rPr>
      <w:rFonts w:ascii="Arial Narrow" w:hAnsi="Arial Narrow"/>
      <w:sz w:val="12"/>
    </w:rPr>
  </w:style>
  <w:style w:type="paragraph" w:customStyle="1" w:styleId="indent">
    <w:name w:val="indent"/>
    <w:basedOn w:val="Normal"/>
    <w:qFormat/>
    <w:rsid w:val="00E444C1"/>
    <w:pPr>
      <w:spacing w:before="100" w:beforeAutospacing="1" w:after="100" w:afterAutospacing="1"/>
    </w:pPr>
    <w:rPr>
      <w:rFonts w:eastAsia="Times New Roman"/>
    </w:rPr>
  </w:style>
  <w:style w:type="paragraph" w:customStyle="1" w:styleId="PageHeaderLine1">
    <w:name w:val="PageHeaderLine1"/>
    <w:basedOn w:val="Normal"/>
    <w:qFormat/>
    <w:rsid w:val="00E444C1"/>
    <w:pPr>
      <w:tabs>
        <w:tab w:val="right" w:pos="10800"/>
      </w:tabs>
    </w:pPr>
    <w:rPr>
      <w:rFonts w:eastAsia="Calibri"/>
      <w:b/>
    </w:rPr>
  </w:style>
  <w:style w:type="paragraph" w:customStyle="1" w:styleId="PageHeaderLine2">
    <w:name w:val="PageHeaderLine2"/>
    <w:basedOn w:val="Normal"/>
    <w:next w:val="Normal"/>
    <w:link w:val="PageHeaderLine2Char"/>
    <w:qFormat/>
    <w:rsid w:val="00E444C1"/>
    <w:pPr>
      <w:tabs>
        <w:tab w:val="right" w:pos="10800"/>
      </w:tabs>
      <w:spacing w:line="480" w:lineRule="auto"/>
    </w:pPr>
    <w:rPr>
      <w:rFonts w:eastAsia="Calibri"/>
      <w:b/>
    </w:rPr>
  </w:style>
  <w:style w:type="character" w:customStyle="1" w:styleId="styleboldunderline">
    <w:name w:val="styleboldunderline"/>
    <w:basedOn w:val="DefaultParagraphFont"/>
    <w:rsid w:val="00E444C1"/>
  </w:style>
  <w:style w:type="character" w:customStyle="1" w:styleId="box">
    <w:name w:val="box"/>
    <w:basedOn w:val="DefaultParagraphFont"/>
    <w:rsid w:val="00E444C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444C1"/>
    <w:rPr>
      <w:rFonts w:ascii="Arial Narrow" w:hAnsi="Arial Narrow" w:cs="Arial Narrow" w:hint="default"/>
      <w:sz w:val="18"/>
      <w:szCs w:val="18"/>
    </w:rPr>
  </w:style>
  <w:style w:type="character" w:customStyle="1" w:styleId="FontStyle14">
    <w:name w:val="Font Style14"/>
    <w:basedOn w:val="DefaultParagraphFont"/>
    <w:uiPriority w:val="99"/>
    <w:rsid w:val="00E444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444C1"/>
    <w:rPr>
      <w:rFonts w:ascii="Arial Narrow" w:hAnsi="Arial Narrow" w:cs="Arial Narrow" w:hint="default"/>
      <w:b/>
      <w:bCs/>
      <w:sz w:val="10"/>
      <w:szCs w:val="10"/>
    </w:rPr>
  </w:style>
  <w:style w:type="character" w:customStyle="1" w:styleId="CardTagandCiteChar">
    <w:name w:val="Card Tag and Cite Char"/>
    <w:basedOn w:val="DefaultParagraphFont"/>
    <w:rsid w:val="00E444C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444C1"/>
    <w:rPr>
      <w:rFonts w:ascii="Arial Narrow" w:hAnsi="Arial Narrow"/>
      <w:b/>
      <w:color w:val="000000"/>
      <w:sz w:val="22"/>
      <w:szCs w:val="22"/>
      <w:u w:val="single"/>
    </w:rPr>
  </w:style>
  <w:style w:type="character" w:customStyle="1" w:styleId="SmallText0">
    <w:name w:val="SmallText"/>
    <w:rsid w:val="00E444C1"/>
    <w:rPr>
      <w:color w:val="000000"/>
    </w:rPr>
  </w:style>
  <w:style w:type="character" w:customStyle="1" w:styleId="CitesChar1">
    <w:name w:val="Cites Char1"/>
    <w:basedOn w:val="DefaultParagraphFont"/>
    <w:rsid w:val="00E444C1"/>
    <w:rPr>
      <w:b/>
      <w:bCs w:val="0"/>
      <w:szCs w:val="24"/>
      <w:u w:val="single"/>
      <w:lang w:val="en-US" w:eastAsia="en-US" w:bidi="ar-SA"/>
    </w:rPr>
  </w:style>
  <w:style w:type="character" w:customStyle="1" w:styleId="CardUnderlinedChar">
    <w:name w:val="Card Underlined Char"/>
    <w:basedOn w:val="DefaultParagraphFont"/>
    <w:rsid w:val="00E444C1"/>
    <w:rPr>
      <w:rFonts w:ascii="Arial Narrow" w:hAnsi="Arial Narrow" w:hint="default"/>
      <w:sz w:val="22"/>
      <w:szCs w:val="24"/>
      <w:u w:val="single"/>
      <w:lang w:val="en-US" w:eastAsia="en-US" w:bidi="ar-SA"/>
    </w:rPr>
  </w:style>
  <w:style w:type="character" w:customStyle="1" w:styleId="underline3">
    <w:name w:val="underline3"/>
    <w:basedOn w:val="underline2"/>
    <w:rsid w:val="00E444C1"/>
    <w:rPr>
      <w:rFonts w:ascii="Arial" w:hAnsi="Arial"/>
      <w:sz w:val="18"/>
      <w:u w:val="single"/>
      <w:bdr w:val="none" w:sz="0" w:space="0" w:color="auto" w:frame="1"/>
      <w:shd w:val="clear" w:color="auto" w:fill="FFFF00"/>
    </w:rPr>
  </w:style>
  <w:style w:type="character" w:customStyle="1" w:styleId="menu">
    <w:name w:val="menu"/>
    <w:basedOn w:val="DefaultParagraphFont"/>
    <w:rsid w:val="00E444C1"/>
  </w:style>
  <w:style w:type="character" w:customStyle="1" w:styleId="itxtrst">
    <w:name w:val="itxtrst"/>
    <w:rsid w:val="00E444C1"/>
  </w:style>
  <w:style w:type="character" w:customStyle="1" w:styleId="A-Underlining">
    <w:name w:val="A-Underlining"/>
    <w:basedOn w:val="DefaultParagraphFont"/>
    <w:rsid w:val="00E444C1"/>
    <w:rPr>
      <w:rFonts w:ascii="Garamond" w:hAnsi="Garamond" w:hint="default"/>
      <w:color w:val="auto"/>
      <w:sz w:val="24"/>
      <w:u w:val="single"/>
    </w:rPr>
  </w:style>
  <w:style w:type="character" w:customStyle="1" w:styleId="StyleUnderlineBold0">
    <w:name w:val="Style Underline + Bold"/>
    <w:rsid w:val="00E444C1"/>
    <w:rPr>
      <w:b/>
      <w:bCs/>
      <w:u w:val="single"/>
    </w:rPr>
  </w:style>
  <w:style w:type="character" w:customStyle="1" w:styleId="Underline-Highlighted">
    <w:name w:val="Underline-Highlighted"/>
    <w:uiPriority w:val="1"/>
    <w:qFormat/>
    <w:rsid w:val="00E444C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444C1"/>
  </w:style>
  <w:style w:type="character" w:customStyle="1" w:styleId="newsmain">
    <w:name w:val="news_main"/>
    <w:basedOn w:val="DefaultParagraphFont"/>
    <w:rsid w:val="00E444C1"/>
  </w:style>
  <w:style w:type="character" w:customStyle="1" w:styleId="AuthorDate0">
    <w:name w:val="Author Date"/>
    <w:rsid w:val="00E444C1"/>
    <w:rPr>
      <w:b/>
      <w:bCs w:val="0"/>
      <w:sz w:val="24"/>
      <w:u w:val="thick"/>
    </w:rPr>
  </w:style>
  <w:style w:type="character" w:customStyle="1" w:styleId="red">
    <w:name w:val="red"/>
    <w:basedOn w:val="DefaultParagraphFont"/>
    <w:rsid w:val="00E444C1"/>
  </w:style>
  <w:style w:type="character" w:customStyle="1" w:styleId="at">
    <w:name w:val="at"/>
    <w:rsid w:val="00E444C1"/>
  </w:style>
  <w:style w:type="character" w:customStyle="1" w:styleId="org">
    <w:name w:val="org"/>
    <w:rsid w:val="00E444C1"/>
  </w:style>
  <w:style w:type="character" w:customStyle="1" w:styleId="pnumber">
    <w:name w:val="pnumber"/>
    <w:rsid w:val="00E444C1"/>
  </w:style>
  <w:style w:type="character" w:customStyle="1" w:styleId="ital">
    <w:name w:val="ital"/>
    <w:rsid w:val="00E444C1"/>
  </w:style>
  <w:style w:type="character" w:customStyle="1" w:styleId="orgdiv">
    <w:name w:val="orgdiv"/>
    <w:rsid w:val="00E444C1"/>
  </w:style>
  <w:style w:type="character" w:customStyle="1" w:styleId="orgname">
    <w:name w:val="orgname"/>
    <w:rsid w:val="00E444C1"/>
  </w:style>
  <w:style w:type="character" w:customStyle="1" w:styleId="city">
    <w:name w:val="city"/>
    <w:rsid w:val="00E444C1"/>
  </w:style>
  <w:style w:type="character" w:customStyle="1" w:styleId="state">
    <w:name w:val="state"/>
    <w:rsid w:val="00E444C1"/>
  </w:style>
  <w:style w:type="character" w:customStyle="1" w:styleId="country">
    <w:name w:val="country"/>
    <w:rsid w:val="00E444C1"/>
  </w:style>
  <w:style w:type="character" w:customStyle="1" w:styleId="articletitle">
    <w:name w:val="articletitle"/>
    <w:rsid w:val="00E444C1"/>
    <w:rPr>
      <w:rFonts w:ascii="Times New Roman" w:hAnsi="Times New Roman" w:cs="Times New Roman" w:hint="default"/>
    </w:rPr>
  </w:style>
  <w:style w:type="character" w:customStyle="1" w:styleId="6pointChar">
    <w:name w:val="6 point Char"/>
    <w:rsid w:val="00E444C1"/>
    <w:rPr>
      <w:rFonts w:ascii="Times New Roman" w:hAnsi="Times New Roman" w:cs="Times New Roman" w:hint="default"/>
      <w:sz w:val="12"/>
      <w:lang w:val="en-US" w:eastAsia="en-US"/>
    </w:rPr>
  </w:style>
  <w:style w:type="character" w:customStyle="1" w:styleId="StyleThickunderline">
    <w:name w:val="Style Thick underline"/>
    <w:qFormat/>
    <w:rsid w:val="00E444C1"/>
    <w:rPr>
      <w:u w:val="thick"/>
    </w:rPr>
  </w:style>
  <w:style w:type="character" w:customStyle="1" w:styleId="Box0">
    <w:name w:val="Box!"/>
    <w:rsid w:val="00E444C1"/>
    <w:rPr>
      <w:rFonts w:ascii="Garamond" w:hAnsi="Garamond" w:hint="default"/>
      <w:sz w:val="24"/>
      <w:u w:val="single"/>
      <w:bdr w:val="single" w:sz="4" w:space="0" w:color="auto" w:frame="1"/>
    </w:rPr>
  </w:style>
  <w:style w:type="character" w:customStyle="1" w:styleId="citechar1">
    <w:name w:val="citechar"/>
    <w:basedOn w:val="DefaultParagraphFont"/>
    <w:rsid w:val="00E444C1"/>
  </w:style>
  <w:style w:type="character" w:customStyle="1" w:styleId="underlinechar2">
    <w:name w:val="underlinechar"/>
    <w:basedOn w:val="DefaultParagraphFont"/>
    <w:rsid w:val="00E444C1"/>
  </w:style>
  <w:style w:type="character" w:customStyle="1" w:styleId="CardUnderlineChar">
    <w:name w:val="Card Underline Char"/>
    <w:rsid w:val="00E444C1"/>
    <w:rPr>
      <w:szCs w:val="24"/>
      <w:u w:val="single"/>
      <w:lang w:val="en-US" w:eastAsia="en-US" w:bidi="ar-SA"/>
    </w:rPr>
  </w:style>
  <w:style w:type="character" w:customStyle="1" w:styleId="tagciteChar">
    <w:name w:val="tag/cite Char"/>
    <w:basedOn w:val="DefaultParagraphFont"/>
    <w:rsid w:val="00E444C1"/>
    <w:rPr>
      <w:b/>
      <w:bCs w:val="0"/>
      <w:sz w:val="24"/>
      <w:lang w:val="en-US" w:eastAsia="en-US" w:bidi="ar-SA"/>
    </w:rPr>
  </w:style>
  <w:style w:type="character" w:customStyle="1" w:styleId="8pointChar">
    <w:name w:val="8 point Char"/>
    <w:basedOn w:val="DefaultParagraphFont"/>
    <w:rsid w:val="00E444C1"/>
    <w:rPr>
      <w:sz w:val="16"/>
      <w:lang w:val="en-US" w:eastAsia="en-US" w:bidi="ar-SA"/>
    </w:rPr>
  </w:style>
  <w:style w:type="character" w:customStyle="1" w:styleId="BoldText12pt">
    <w:name w:val="Bold Text 12 pt"/>
    <w:rsid w:val="00E444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444C1"/>
  </w:style>
  <w:style w:type="table" w:styleId="TableGrid">
    <w:name w:val="Table Grid"/>
    <w:basedOn w:val="TableNormal"/>
    <w:rsid w:val="00E444C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444C1"/>
    <w:rPr>
      <w:b/>
      <w:bCs w:val="0"/>
      <w:sz w:val="24"/>
      <w:lang w:val="en-US" w:eastAsia="en-US" w:bidi="ar-SA"/>
    </w:rPr>
  </w:style>
  <w:style w:type="character" w:customStyle="1" w:styleId="Mention11">
    <w:name w:val="Mention11"/>
    <w:basedOn w:val="DefaultParagraphFont"/>
    <w:uiPriority w:val="99"/>
    <w:semiHidden/>
    <w:unhideWhenUsed/>
    <w:rsid w:val="00E444C1"/>
    <w:rPr>
      <w:color w:val="2B579A"/>
      <w:shd w:val="clear" w:color="auto" w:fill="E6E6E6"/>
    </w:rPr>
  </w:style>
  <w:style w:type="character" w:customStyle="1" w:styleId="Emph">
    <w:name w:val="Emph"/>
    <w:basedOn w:val="DefaultParagraphFont"/>
    <w:uiPriority w:val="1"/>
    <w:qFormat/>
    <w:rsid w:val="00E444C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444C1"/>
  </w:style>
  <w:style w:type="character" w:customStyle="1" w:styleId="Mention2">
    <w:name w:val="Mention2"/>
    <w:basedOn w:val="DefaultParagraphFont"/>
    <w:uiPriority w:val="99"/>
    <w:semiHidden/>
    <w:unhideWhenUsed/>
    <w:rsid w:val="00E444C1"/>
    <w:rPr>
      <w:color w:val="2B579A"/>
      <w:shd w:val="clear" w:color="auto" w:fill="E6E6E6"/>
    </w:rPr>
  </w:style>
  <w:style w:type="paragraph" w:customStyle="1" w:styleId="FlashTag">
    <w:name w:val="FlashTag"/>
    <w:basedOn w:val="Normal"/>
    <w:link w:val="FlashTagChar"/>
    <w:autoRedefine/>
    <w:uiPriority w:val="4"/>
    <w:qFormat/>
    <w:rsid w:val="00E444C1"/>
    <w:rPr>
      <w:rFonts w:asciiTheme="majorHAnsi" w:hAnsiTheme="majorHAnsi"/>
      <w:b/>
      <w:sz w:val="28"/>
    </w:rPr>
  </w:style>
  <w:style w:type="character" w:customStyle="1" w:styleId="FlashTagChar">
    <w:name w:val="FlashTag Char"/>
    <w:basedOn w:val="DefaultParagraphFont"/>
    <w:link w:val="FlashTag"/>
    <w:uiPriority w:val="4"/>
    <w:rsid w:val="00E444C1"/>
    <w:rPr>
      <w:rFonts w:asciiTheme="majorHAnsi" w:hAnsiTheme="majorHAnsi"/>
      <w:b/>
      <w:sz w:val="28"/>
    </w:rPr>
  </w:style>
  <w:style w:type="paragraph" w:customStyle="1" w:styleId="Warrant">
    <w:name w:val="Warrant"/>
    <w:autoRedefine/>
    <w:uiPriority w:val="4"/>
    <w:qFormat/>
    <w:rsid w:val="00E444C1"/>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E444C1"/>
  </w:style>
  <w:style w:type="character" w:customStyle="1" w:styleId="m-8793234324905335251gmail-style13ptbold">
    <w:name w:val="m_-8793234324905335251gmail-style13ptbold"/>
    <w:basedOn w:val="DefaultParagraphFont"/>
    <w:rsid w:val="00E444C1"/>
  </w:style>
  <w:style w:type="character" w:customStyle="1" w:styleId="EndnoteTextChar">
    <w:name w:val="Endnote Text Char"/>
    <w:basedOn w:val="DefaultParagraphFont"/>
    <w:link w:val="EndnoteText"/>
    <w:locked/>
    <w:rsid w:val="00E444C1"/>
    <w:rPr>
      <w:rFonts w:ascii="Georgia" w:eastAsia="Times New Roman" w:hAnsi="Georgia"/>
      <w:szCs w:val="20"/>
    </w:rPr>
  </w:style>
  <w:style w:type="paragraph" w:styleId="EndnoteText">
    <w:name w:val="endnote text"/>
    <w:basedOn w:val="Normal"/>
    <w:link w:val="EndnoteTextChar"/>
    <w:unhideWhenUsed/>
    <w:rsid w:val="00E444C1"/>
    <w:rPr>
      <w:rFonts w:ascii="Georgia" w:eastAsia="Times New Roman" w:hAnsi="Georgia"/>
      <w:sz w:val="24"/>
      <w:szCs w:val="20"/>
    </w:rPr>
  </w:style>
  <w:style w:type="character" w:customStyle="1" w:styleId="EndnoteTextChar1">
    <w:name w:val="Endnote Text Char1"/>
    <w:basedOn w:val="DefaultParagraphFont"/>
    <w:semiHidden/>
    <w:rsid w:val="00E444C1"/>
    <w:rPr>
      <w:rFonts w:ascii="Calibri" w:hAnsi="Calibri"/>
      <w:sz w:val="20"/>
      <w:szCs w:val="20"/>
    </w:rPr>
  </w:style>
  <w:style w:type="character" w:customStyle="1" w:styleId="DateChar1">
    <w:name w:val="Date Char1"/>
    <w:basedOn w:val="DefaultParagraphFont"/>
    <w:uiPriority w:val="99"/>
    <w:rsid w:val="00E444C1"/>
    <w:rPr>
      <w:rFonts w:ascii="Calibri" w:hAnsi="Calibri"/>
      <w:sz w:val="22"/>
    </w:rPr>
  </w:style>
  <w:style w:type="character" w:customStyle="1" w:styleId="BodyTextFirstIndentChar">
    <w:name w:val="Body Text First Indent Char"/>
    <w:basedOn w:val="BodyTextChar"/>
    <w:link w:val="BodyTextFirstIndent"/>
    <w:locked/>
    <w:rsid w:val="00E444C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E444C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444C1"/>
    <w:rPr>
      <w:rFonts w:ascii="Calibri" w:hAnsi="Calibri"/>
      <w:sz w:val="22"/>
    </w:rPr>
  </w:style>
  <w:style w:type="character" w:customStyle="1" w:styleId="BodyTextIndent2Char1">
    <w:name w:val="Body Text Indent 2 Char1"/>
    <w:basedOn w:val="DefaultParagraphFont"/>
    <w:semiHidden/>
    <w:rsid w:val="00E444C1"/>
    <w:rPr>
      <w:rFonts w:ascii="Calibri" w:hAnsi="Calibri" w:cs="Calibri"/>
    </w:rPr>
  </w:style>
  <w:style w:type="character" w:customStyle="1" w:styleId="PlainTextChar1">
    <w:name w:val="Plain Text Char1"/>
    <w:basedOn w:val="DefaultParagraphFont"/>
    <w:semiHidden/>
    <w:rsid w:val="00E444C1"/>
    <w:rPr>
      <w:rFonts w:ascii="Consolas" w:hAnsi="Consolas" w:cs="Calibri"/>
      <w:sz w:val="21"/>
      <w:szCs w:val="21"/>
    </w:rPr>
  </w:style>
  <w:style w:type="paragraph" w:customStyle="1" w:styleId="msolistparagraphcxspfirst">
    <w:name w:val="msolistparagraphcxspfirst"/>
    <w:basedOn w:val="Normal"/>
    <w:uiPriority w:val="99"/>
    <w:qFormat/>
    <w:rsid w:val="00E444C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444C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444C1"/>
    <w:rPr>
      <w:rFonts w:ascii="Calibri" w:hAnsi="Calibri" w:cs="Calibri"/>
      <w:i/>
      <w:iCs/>
      <w:color w:val="000000" w:themeColor="text1"/>
    </w:rPr>
  </w:style>
  <w:style w:type="paragraph" w:customStyle="1" w:styleId="Heading2-NotBold">
    <w:name w:val="Heading 2 - Not Bold"/>
    <w:basedOn w:val="Heading2"/>
    <w:autoRedefine/>
    <w:uiPriority w:val="99"/>
    <w:qFormat/>
    <w:rsid w:val="00E444C1"/>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E444C1"/>
    <w:rPr>
      <w:rFonts w:ascii="Calibri" w:eastAsia="Calibri" w:hAnsi="Calibri"/>
      <w:b/>
      <w:sz w:val="22"/>
    </w:rPr>
  </w:style>
  <w:style w:type="paragraph" w:customStyle="1" w:styleId="Heading2-Bold">
    <w:name w:val="Heading 2 - Bold"/>
    <w:basedOn w:val="Normal"/>
    <w:autoRedefine/>
    <w:uiPriority w:val="99"/>
    <w:qFormat/>
    <w:rsid w:val="00E444C1"/>
    <w:rPr>
      <w:rFonts w:eastAsia="Calibri"/>
      <w:b/>
    </w:rPr>
  </w:style>
  <w:style w:type="paragraph" w:customStyle="1" w:styleId="tag">
    <w:name w:val="%tag"/>
    <w:basedOn w:val="Normal"/>
    <w:next w:val="Normal"/>
    <w:uiPriority w:val="99"/>
    <w:qFormat/>
    <w:rsid w:val="00E444C1"/>
    <w:rPr>
      <w:rFonts w:eastAsia="Calibri"/>
      <w:bCs/>
      <w:sz w:val="18"/>
    </w:rPr>
  </w:style>
  <w:style w:type="character" w:customStyle="1" w:styleId="Style2Char">
    <w:name w:val="Style 2 Char"/>
    <w:link w:val="Style20"/>
    <w:uiPriority w:val="99"/>
    <w:locked/>
    <w:rsid w:val="00E444C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444C1"/>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444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444C1"/>
    <w:rPr>
      <w:rFonts w:ascii="Garamond" w:eastAsia="Times New Roman" w:hAnsi="Garamond"/>
      <w:sz w:val="24"/>
      <w:szCs w:val="20"/>
      <w:u w:val="single"/>
      <w:lang w:val="x-none" w:eastAsia="x-none"/>
    </w:rPr>
  </w:style>
  <w:style w:type="character" w:customStyle="1" w:styleId="textsmallChar0">
    <w:name w:val="textsmall Char"/>
    <w:link w:val="textsmall0"/>
    <w:locked/>
    <w:rsid w:val="00E444C1"/>
    <w:rPr>
      <w:rFonts w:ascii="Georgia" w:eastAsia="Times New Roman" w:hAnsi="Georgia"/>
      <w:sz w:val="18"/>
      <w:szCs w:val="20"/>
      <w:lang w:val="x-none" w:eastAsia="x-none"/>
    </w:rPr>
  </w:style>
  <w:style w:type="paragraph" w:customStyle="1" w:styleId="textsmall0">
    <w:name w:val="textsmall"/>
    <w:basedOn w:val="Normal"/>
    <w:link w:val="textsmallChar0"/>
    <w:qFormat/>
    <w:rsid w:val="00E444C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444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444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444C1"/>
    <w:rPr>
      <w:rFonts w:ascii="Arial" w:eastAsia="Times New Roman" w:hAnsi="Arial" w:cs="Arial"/>
      <w:sz w:val="12"/>
    </w:rPr>
  </w:style>
  <w:style w:type="paragraph" w:customStyle="1" w:styleId="Micro">
    <w:name w:val="Micro"/>
    <w:basedOn w:val="Normal"/>
    <w:next w:val="Normal"/>
    <w:link w:val="MicroChar"/>
    <w:qFormat/>
    <w:rsid w:val="00E444C1"/>
    <w:rPr>
      <w:rFonts w:ascii="Arial" w:eastAsia="Times New Roman" w:hAnsi="Arial" w:cs="Arial"/>
      <w:sz w:val="12"/>
    </w:rPr>
  </w:style>
  <w:style w:type="character" w:customStyle="1" w:styleId="CardNotUnderlinedChar1">
    <w:name w:val="Card Not Underlined Char1"/>
    <w:link w:val="CardNotUnderlined"/>
    <w:locked/>
    <w:rsid w:val="00E444C1"/>
    <w:rPr>
      <w:rFonts w:ascii="Cambria" w:eastAsia="Times New Roman" w:hAnsi="Cambria" w:cs="Times New Roman"/>
      <w:sz w:val="18"/>
      <w:szCs w:val="20"/>
    </w:rPr>
  </w:style>
  <w:style w:type="paragraph" w:customStyle="1" w:styleId="h-lead">
    <w:name w:val="h-lead"/>
    <w:basedOn w:val="Normal"/>
    <w:uiPriority w:val="99"/>
    <w:qFormat/>
    <w:rsid w:val="00E444C1"/>
    <w:pPr>
      <w:spacing w:before="100" w:beforeAutospacing="1" w:after="100" w:afterAutospacing="1"/>
    </w:pPr>
    <w:rPr>
      <w:rFonts w:eastAsia="Times New Roman"/>
      <w:sz w:val="24"/>
    </w:rPr>
  </w:style>
  <w:style w:type="paragraph" w:customStyle="1" w:styleId="intro">
    <w:name w:val="intro"/>
    <w:basedOn w:val="Normal"/>
    <w:uiPriority w:val="99"/>
    <w:qFormat/>
    <w:rsid w:val="00E444C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444C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444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444C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444C1"/>
    <w:rPr>
      <w:rFonts w:eastAsia="Calibri"/>
    </w:rPr>
  </w:style>
  <w:style w:type="paragraph" w:customStyle="1" w:styleId="F3-TagAuthor">
    <w:name w:val="F3 - Tag/Author"/>
    <w:basedOn w:val="Normal"/>
    <w:uiPriority w:val="99"/>
    <w:qFormat/>
    <w:rsid w:val="00E444C1"/>
    <w:rPr>
      <w:rFonts w:eastAsia="Times New Roman"/>
      <w:b/>
    </w:rPr>
  </w:style>
  <w:style w:type="paragraph" w:customStyle="1" w:styleId="F5-UnderlineNormal">
    <w:name w:val="F5 - Underline Normal"/>
    <w:basedOn w:val="Normal"/>
    <w:uiPriority w:val="99"/>
    <w:qFormat/>
    <w:rsid w:val="00E444C1"/>
    <w:rPr>
      <w:rFonts w:eastAsia="Calibri"/>
      <w:u w:val="single"/>
    </w:rPr>
  </w:style>
  <w:style w:type="paragraph" w:customStyle="1" w:styleId="Brief-PrimarySource">
    <w:name w:val="Brief - Primary Source"/>
    <w:basedOn w:val="Normal"/>
    <w:uiPriority w:val="99"/>
    <w:qFormat/>
    <w:rsid w:val="00E444C1"/>
    <w:rPr>
      <w:rFonts w:eastAsia="Times New Roman"/>
      <w:b/>
      <w:sz w:val="24"/>
      <w:u w:val="single"/>
    </w:rPr>
  </w:style>
  <w:style w:type="paragraph" w:customStyle="1" w:styleId="Brief-Underline">
    <w:name w:val="Brief - Underline"/>
    <w:basedOn w:val="Normal"/>
    <w:uiPriority w:val="99"/>
    <w:qFormat/>
    <w:rsid w:val="00E444C1"/>
    <w:rPr>
      <w:rFonts w:eastAsia="Times New Roman"/>
      <w:u w:val="single"/>
    </w:rPr>
  </w:style>
  <w:style w:type="paragraph" w:customStyle="1" w:styleId="Brief">
    <w:name w:val="Brief"/>
    <w:basedOn w:val="Brief-PrimarySource"/>
    <w:uiPriority w:val="99"/>
    <w:qFormat/>
    <w:rsid w:val="00E444C1"/>
    <w:rPr>
      <w:b w:val="0"/>
    </w:rPr>
  </w:style>
  <w:style w:type="paragraph" w:customStyle="1" w:styleId="CM2">
    <w:name w:val="CM2"/>
    <w:basedOn w:val="Normal"/>
    <w:next w:val="Normal"/>
    <w:uiPriority w:val="99"/>
    <w:qFormat/>
    <w:rsid w:val="00E444C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444C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444C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444C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444C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444C1"/>
    <w:pPr>
      <w:widowControl w:val="0"/>
      <w:spacing w:line="276" w:lineRule="atLeast"/>
    </w:pPr>
    <w:rPr>
      <w:color w:val="auto"/>
    </w:rPr>
  </w:style>
  <w:style w:type="paragraph" w:customStyle="1" w:styleId="CM34">
    <w:name w:val="CM34"/>
    <w:basedOn w:val="Default"/>
    <w:next w:val="Default"/>
    <w:uiPriority w:val="99"/>
    <w:qFormat/>
    <w:rsid w:val="00E444C1"/>
    <w:pPr>
      <w:widowControl w:val="0"/>
    </w:pPr>
    <w:rPr>
      <w:color w:val="auto"/>
    </w:rPr>
  </w:style>
  <w:style w:type="paragraph" w:customStyle="1" w:styleId="CM56">
    <w:name w:val="CM56"/>
    <w:basedOn w:val="Default"/>
    <w:next w:val="Default"/>
    <w:uiPriority w:val="99"/>
    <w:qFormat/>
    <w:rsid w:val="00E444C1"/>
    <w:pPr>
      <w:widowControl w:val="0"/>
    </w:pPr>
    <w:rPr>
      <w:rFonts w:eastAsia="Calibri"/>
      <w:color w:val="auto"/>
    </w:rPr>
  </w:style>
  <w:style w:type="paragraph" w:customStyle="1" w:styleId="CM58">
    <w:name w:val="CM58"/>
    <w:basedOn w:val="Default"/>
    <w:next w:val="Default"/>
    <w:uiPriority w:val="99"/>
    <w:qFormat/>
    <w:rsid w:val="00E444C1"/>
    <w:pPr>
      <w:widowControl w:val="0"/>
    </w:pPr>
    <w:rPr>
      <w:rFonts w:eastAsia="Calibri"/>
      <w:color w:val="auto"/>
    </w:rPr>
  </w:style>
  <w:style w:type="paragraph" w:customStyle="1" w:styleId="CM57">
    <w:name w:val="CM57"/>
    <w:basedOn w:val="Default"/>
    <w:next w:val="Default"/>
    <w:uiPriority w:val="99"/>
    <w:qFormat/>
    <w:rsid w:val="00E444C1"/>
    <w:pPr>
      <w:widowControl w:val="0"/>
    </w:pPr>
    <w:rPr>
      <w:rFonts w:eastAsia="Calibri"/>
      <w:color w:val="auto"/>
    </w:rPr>
  </w:style>
  <w:style w:type="paragraph" w:customStyle="1" w:styleId="CM1">
    <w:name w:val="CM1"/>
    <w:basedOn w:val="Default"/>
    <w:next w:val="Default"/>
    <w:uiPriority w:val="99"/>
    <w:qFormat/>
    <w:rsid w:val="00E444C1"/>
    <w:pPr>
      <w:widowControl w:val="0"/>
    </w:pPr>
    <w:rPr>
      <w:rFonts w:eastAsia="Calibri"/>
      <w:color w:val="auto"/>
    </w:rPr>
  </w:style>
  <w:style w:type="paragraph" w:customStyle="1" w:styleId="CM49">
    <w:name w:val="CM49"/>
    <w:basedOn w:val="Default"/>
    <w:next w:val="Default"/>
    <w:uiPriority w:val="99"/>
    <w:qFormat/>
    <w:rsid w:val="00E444C1"/>
    <w:pPr>
      <w:widowControl w:val="0"/>
    </w:pPr>
    <w:rPr>
      <w:rFonts w:eastAsia="Calibri"/>
      <w:color w:val="auto"/>
    </w:rPr>
  </w:style>
  <w:style w:type="paragraph" w:customStyle="1" w:styleId="CM41">
    <w:name w:val="CM41"/>
    <w:basedOn w:val="Default"/>
    <w:next w:val="Default"/>
    <w:uiPriority w:val="99"/>
    <w:qFormat/>
    <w:rsid w:val="00E444C1"/>
    <w:pPr>
      <w:widowControl w:val="0"/>
    </w:pPr>
    <w:rPr>
      <w:rFonts w:eastAsia="Calibri"/>
      <w:color w:val="auto"/>
    </w:rPr>
  </w:style>
  <w:style w:type="paragraph" w:customStyle="1" w:styleId="3rdOrderPara">
    <w:name w:val="3rd Order Para"/>
    <w:basedOn w:val="Default"/>
    <w:next w:val="Default"/>
    <w:qFormat/>
    <w:rsid w:val="00E444C1"/>
    <w:pPr>
      <w:widowControl w:val="0"/>
    </w:pPr>
    <w:rPr>
      <w:rFonts w:eastAsia="Calibri"/>
      <w:color w:val="auto"/>
    </w:rPr>
  </w:style>
  <w:style w:type="paragraph" w:customStyle="1" w:styleId="2ndOrderPara">
    <w:name w:val="2nd Order Para"/>
    <w:basedOn w:val="Default"/>
    <w:next w:val="Default"/>
    <w:qFormat/>
    <w:rsid w:val="00E444C1"/>
    <w:pPr>
      <w:widowControl w:val="0"/>
    </w:pPr>
    <w:rPr>
      <w:rFonts w:eastAsia="Calibri"/>
      <w:color w:val="auto"/>
    </w:rPr>
  </w:style>
  <w:style w:type="paragraph" w:customStyle="1" w:styleId="Normal-SIGN2">
    <w:name w:val="Normal-SIGN2"/>
    <w:basedOn w:val="Default"/>
    <w:next w:val="Default"/>
    <w:qFormat/>
    <w:rsid w:val="00E444C1"/>
    <w:pPr>
      <w:widowControl w:val="0"/>
    </w:pPr>
    <w:rPr>
      <w:rFonts w:eastAsia="Calibri"/>
      <w:color w:val="auto"/>
    </w:rPr>
  </w:style>
  <w:style w:type="paragraph" w:customStyle="1" w:styleId="Normal-SIGN1">
    <w:name w:val="Normal-SIGN1"/>
    <w:basedOn w:val="Default"/>
    <w:next w:val="Default"/>
    <w:uiPriority w:val="99"/>
    <w:qFormat/>
    <w:rsid w:val="00E444C1"/>
    <w:pPr>
      <w:widowControl w:val="0"/>
    </w:pPr>
    <w:rPr>
      <w:rFonts w:eastAsia="Calibri"/>
      <w:color w:val="auto"/>
    </w:rPr>
  </w:style>
  <w:style w:type="paragraph" w:customStyle="1" w:styleId="CM3">
    <w:name w:val="CM3"/>
    <w:basedOn w:val="Default"/>
    <w:next w:val="Default"/>
    <w:uiPriority w:val="99"/>
    <w:qFormat/>
    <w:rsid w:val="00E444C1"/>
    <w:pPr>
      <w:widowControl w:val="0"/>
      <w:spacing w:line="553" w:lineRule="atLeast"/>
    </w:pPr>
    <w:rPr>
      <w:rFonts w:eastAsia="Calibri"/>
      <w:color w:val="auto"/>
    </w:rPr>
  </w:style>
  <w:style w:type="paragraph" w:customStyle="1" w:styleId="CM33">
    <w:name w:val="CM33"/>
    <w:basedOn w:val="Default"/>
    <w:next w:val="Default"/>
    <w:uiPriority w:val="99"/>
    <w:qFormat/>
    <w:rsid w:val="00E444C1"/>
    <w:pPr>
      <w:widowControl w:val="0"/>
    </w:pPr>
    <w:rPr>
      <w:rFonts w:eastAsia="Calibri"/>
      <w:color w:val="auto"/>
    </w:rPr>
  </w:style>
  <w:style w:type="paragraph" w:customStyle="1" w:styleId="CM37">
    <w:name w:val="CM37"/>
    <w:basedOn w:val="Default"/>
    <w:next w:val="Default"/>
    <w:uiPriority w:val="99"/>
    <w:qFormat/>
    <w:rsid w:val="00E444C1"/>
    <w:pPr>
      <w:widowControl w:val="0"/>
    </w:pPr>
    <w:rPr>
      <w:rFonts w:eastAsia="Calibri"/>
      <w:color w:val="auto"/>
    </w:rPr>
  </w:style>
  <w:style w:type="paragraph" w:customStyle="1" w:styleId="CM7">
    <w:name w:val="CM7"/>
    <w:basedOn w:val="Default"/>
    <w:next w:val="Default"/>
    <w:uiPriority w:val="99"/>
    <w:qFormat/>
    <w:rsid w:val="00E444C1"/>
    <w:pPr>
      <w:widowControl w:val="0"/>
      <w:spacing w:line="553" w:lineRule="atLeast"/>
    </w:pPr>
    <w:rPr>
      <w:rFonts w:eastAsia="Calibri"/>
      <w:color w:val="auto"/>
    </w:rPr>
  </w:style>
  <w:style w:type="paragraph" w:customStyle="1" w:styleId="Brief-SecondarySource">
    <w:name w:val="Brief - Secondary Source"/>
    <w:basedOn w:val="Normal"/>
    <w:qFormat/>
    <w:rsid w:val="00E444C1"/>
    <w:rPr>
      <w:rFonts w:eastAsia="Times New Roman"/>
      <w:sz w:val="14"/>
      <w:szCs w:val="20"/>
    </w:rPr>
  </w:style>
  <w:style w:type="paragraph" w:customStyle="1" w:styleId="Brief-Card">
    <w:name w:val="Brief - Card"/>
    <w:basedOn w:val="Normal"/>
    <w:uiPriority w:val="99"/>
    <w:qFormat/>
    <w:rsid w:val="00E444C1"/>
    <w:rPr>
      <w:rFonts w:eastAsia="Times New Roman"/>
    </w:rPr>
  </w:style>
  <w:style w:type="paragraph" w:customStyle="1" w:styleId="Pa2">
    <w:name w:val="Pa2"/>
    <w:basedOn w:val="Default"/>
    <w:next w:val="Default"/>
    <w:uiPriority w:val="99"/>
    <w:qFormat/>
    <w:rsid w:val="00E444C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444C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444C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444C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444C1"/>
    <w:pPr>
      <w:widowControl w:val="0"/>
    </w:pPr>
    <w:rPr>
      <w:rFonts w:ascii="Arial Black" w:hAnsi="Arial Black"/>
      <w:color w:val="auto"/>
    </w:rPr>
  </w:style>
  <w:style w:type="paragraph" w:customStyle="1" w:styleId="Cover1">
    <w:name w:val="Cover 1"/>
    <w:basedOn w:val="Normal"/>
    <w:next w:val="Normal"/>
    <w:uiPriority w:val="99"/>
    <w:qFormat/>
    <w:rsid w:val="00E444C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E444C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E444C1"/>
    <w:pPr>
      <w:widowControl w:val="0"/>
    </w:pPr>
    <w:rPr>
      <w:color w:val="auto"/>
    </w:rPr>
  </w:style>
  <w:style w:type="paragraph" w:customStyle="1" w:styleId="Pa11">
    <w:name w:val="Pa11"/>
    <w:basedOn w:val="Normal"/>
    <w:next w:val="Normal"/>
    <w:uiPriority w:val="99"/>
    <w:qFormat/>
    <w:rsid w:val="00E444C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444C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444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444C1"/>
    <w:pPr>
      <w:widowControl w:val="0"/>
    </w:pPr>
    <w:rPr>
      <w:rFonts w:eastAsia="Calibri"/>
      <w:color w:val="auto"/>
    </w:rPr>
  </w:style>
  <w:style w:type="paragraph" w:customStyle="1" w:styleId="CM5">
    <w:name w:val="CM5"/>
    <w:basedOn w:val="Default"/>
    <w:next w:val="Default"/>
    <w:qFormat/>
    <w:rsid w:val="00E444C1"/>
    <w:pPr>
      <w:widowControl w:val="0"/>
      <w:spacing w:line="553" w:lineRule="atLeast"/>
    </w:pPr>
    <w:rPr>
      <w:rFonts w:eastAsia="Calibri"/>
      <w:color w:val="auto"/>
    </w:rPr>
  </w:style>
  <w:style w:type="paragraph" w:customStyle="1" w:styleId="CM28">
    <w:name w:val="CM28"/>
    <w:basedOn w:val="Default"/>
    <w:next w:val="Default"/>
    <w:uiPriority w:val="99"/>
    <w:qFormat/>
    <w:rsid w:val="00E444C1"/>
    <w:pPr>
      <w:widowControl w:val="0"/>
    </w:pPr>
    <w:rPr>
      <w:rFonts w:eastAsia="Calibri"/>
      <w:color w:val="auto"/>
    </w:rPr>
  </w:style>
  <w:style w:type="paragraph" w:customStyle="1" w:styleId="CM8">
    <w:name w:val="CM8"/>
    <w:basedOn w:val="Default"/>
    <w:next w:val="Default"/>
    <w:uiPriority w:val="99"/>
    <w:qFormat/>
    <w:rsid w:val="00E444C1"/>
    <w:pPr>
      <w:widowControl w:val="0"/>
    </w:pPr>
    <w:rPr>
      <w:rFonts w:eastAsia="Calibri"/>
      <w:color w:val="auto"/>
    </w:rPr>
  </w:style>
  <w:style w:type="paragraph" w:customStyle="1" w:styleId="CM6">
    <w:name w:val="CM6"/>
    <w:basedOn w:val="Default"/>
    <w:next w:val="Default"/>
    <w:uiPriority w:val="99"/>
    <w:qFormat/>
    <w:rsid w:val="00E444C1"/>
    <w:pPr>
      <w:widowControl w:val="0"/>
      <w:spacing w:line="553" w:lineRule="atLeast"/>
    </w:pPr>
    <w:rPr>
      <w:rFonts w:eastAsia="Calibri"/>
      <w:color w:val="auto"/>
    </w:rPr>
  </w:style>
  <w:style w:type="paragraph" w:customStyle="1" w:styleId="CM22">
    <w:name w:val="CM22"/>
    <w:basedOn w:val="Default"/>
    <w:next w:val="Default"/>
    <w:uiPriority w:val="99"/>
    <w:qFormat/>
    <w:rsid w:val="00E444C1"/>
    <w:pPr>
      <w:widowControl w:val="0"/>
    </w:pPr>
    <w:rPr>
      <w:rFonts w:eastAsia="Calibri"/>
      <w:color w:val="auto"/>
    </w:rPr>
  </w:style>
  <w:style w:type="paragraph" w:customStyle="1" w:styleId="DoubleUnderlined">
    <w:name w:val="Double Underlined"/>
    <w:basedOn w:val="Heading2"/>
    <w:autoRedefine/>
    <w:uiPriority w:val="99"/>
    <w:qFormat/>
    <w:rsid w:val="00E444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444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E444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444C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444C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444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444C1"/>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E444C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444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E444C1"/>
  </w:style>
  <w:style w:type="paragraph" w:customStyle="1" w:styleId="StyleUnderliningTimesNewRomanBoldNounderlineKernat16">
    <w:name w:val="Style Underlining + Times New Roman Bold No underline Kern at 16..."/>
    <w:basedOn w:val="Normal"/>
    <w:uiPriority w:val="99"/>
    <w:qFormat/>
    <w:rsid w:val="00E444C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444C1"/>
    <w:rPr>
      <w:rFonts w:eastAsia="Times New Roman"/>
      <w:b/>
      <w:bCs/>
      <w:kern w:val="32"/>
      <w:sz w:val="32"/>
      <w:szCs w:val="32"/>
    </w:rPr>
  </w:style>
  <w:style w:type="paragraph" w:customStyle="1" w:styleId="StyleBoldUnderliningKernat16pt">
    <w:name w:val="Style Bold Underlining + Kern at 16 pt"/>
    <w:uiPriority w:val="99"/>
    <w:qFormat/>
    <w:rsid w:val="00E444C1"/>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444C1"/>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E444C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444C1"/>
    <w:pPr>
      <w:ind w:left="400"/>
    </w:pPr>
    <w:rPr>
      <w:rFonts w:eastAsia="Times New Roman"/>
      <w:szCs w:val="20"/>
    </w:rPr>
  </w:style>
  <w:style w:type="paragraph" w:customStyle="1" w:styleId="Paste">
    <w:name w:val="Paste"/>
    <w:basedOn w:val="card"/>
    <w:qFormat/>
    <w:rsid w:val="00E444C1"/>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E444C1"/>
    <w:rPr>
      <w:rFonts w:ascii="Georgia" w:eastAsia="Times New Roman" w:hAnsi="Georgia"/>
      <w:b/>
      <w:u w:val="single"/>
    </w:rPr>
  </w:style>
  <w:style w:type="paragraph" w:customStyle="1" w:styleId="UnderlineStyle0">
    <w:name w:val="Underline Style"/>
    <w:basedOn w:val="Normal"/>
    <w:link w:val="UnderlineStyleChar"/>
    <w:qFormat/>
    <w:rsid w:val="00E444C1"/>
    <w:rPr>
      <w:rFonts w:ascii="Georgia" w:eastAsia="Times New Roman" w:hAnsi="Georgia"/>
      <w:b/>
      <w:sz w:val="24"/>
      <w:u w:val="single"/>
    </w:rPr>
  </w:style>
  <w:style w:type="paragraph" w:customStyle="1" w:styleId="Normalization">
    <w:name w:val="Normalization"/>
    <w:basedOn w:val="Normal"/>
    <w:uiPriority w:val="99"/>
    <w:qFormat/>
    <w:rsid w:val="00E444C1"/>
    <w:rPr>
      <w:rFonts w:eastAsia="Times New Roman"/>
      <w:sz w:val="18"/>
    </w:rPr>
  </w:style>
  <w:style w:type="paragraph" w:customStyle="1" w:styleId="BreifTitle">
    <w:name w:val="Breif Title"/>
    <w:basedOn w:val="Normal"/>
    <w:autoRedefine/>
    <w:uiPriority w:val="99"/>
    <w:qFormat/>
    <w:rsid w:val="00E444C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444C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444C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444C1"/>
    <w:rPr>
      <w:rFonts w:eastAsia="Times New Roman"/>
      <w:color w:val="333333"/>
    </w:rPr>
  </w:style>
  <w:style w:type="paragraph" w:customStyle="1" w:styleId="StyleTagandCiteFranklinGothicDemi">
    <w:name w:val="Style Tag and Cite + Franklin Gothic Demi"/>
    <w:basedOn w:val="Normal"/>
    <w:autoRedefine/>
    <w:uiPriority w:val="99"/>
    <w:qFormat/>
    <w:rsid w:val="00E444C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444C1"/>
    <w:rPr>
      <w:bCs/>
    </w:rPr>
  </w:style>
  <w:style w:type="paragraph" w:customStyle="1" w:styleId="tagCharCharCharCharCharCharChar">
    <w:name w:val="tag Char Char Char Char Char Char Char"/>
    <w:basedOn w:val="Normal"/>
    <w:uiPriority w:val="99"/>
    <w:qFormat/>
    <w:rsid w:val="00E444C1"/>
    <w:rPr>
      <w:rFonts w:eastAsia="Times New Roman"/>
      <w:b/>
      <w:sz w:val="24"/>
      <w:szCs w:val="20"/>
    </w:rPr>
  </w:style>
  <w:style w:type="paragraph" w:customStyle="1" w:styleId="title-bold-medium">
    <w:name w:val="title-bold-medium"/>
    <w:basedOn w:val="Normal"/>
    <w:uiPriority w:val="99"/>
    <w:qFormat/>
    <w:rsid w:val="00E444C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E444C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E444C1"/>
    <w:rPr>
      <w:rFonts w:ascii="Arial Narrow" w:eastAsia="Times New Roman" w:hAnsi="Arial Narrow"/>
      <w:b/>
      <w:sz w:val="24"/>
    </w:rPr>
  </w:style>
  <w:style w:type="paragraph" w:customStyle="1" w:styleId="BLOCKTITLE1">
    <w:name w:val="BLOCK TITLE"/>
    <w:basedOn w:val="Heading1"/>
    <w:uiPriority w:val="99"/>
    <w:qFormat/>
    <w:rsid w:val="00E444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E444C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444C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444C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444C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444C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444C1"/>
    <w:pPr>
      <w:spacing w:before="100" w:beforeAutospacing="1" w:after="100" w:afterAutospacing="1"/>
    </w:pPr>
    <w:rPr>
      <w:rFonts w:eastAsia="Times New Roman"/>
    </w:rPr>
  </w:style>
  <w:style w:type="paragraph" w:customStyle="1" w:styleId="ToRead">
    <w:name w:val="To Read"/>
    <w:basedOn w:val="Normal"/>
    <w:uiPriority w:val="99"/>
    <w:qFormat/>
    <w:rsid w:val="00E444C1"/>
    <w:pPr>
      <w:ind w:left="720"/>
    </w:pPr>
    <w:rPr>
      <w:rFonts w:ascii="Verdana" w:eastAsia="Times New Roman" w:hAnsi="Verdana"/>
      <w:b/>
      <w:u w:val="single"/>
    </w:rPr>
  </w:style>
  <w:style w:type="paragraph" w:customStyle="1" w:styleId="Style1">
    <w:name w:val="Style 1"/>
    <w:basedOn w:val="Normal"/>
    <w:uiPriority w:val="99"/>
    <w:qFormat/>
    <w:rsid w:val="00E444C1"/>
    <w:pPr>
      <w:widowControl w:val="0"/>
      <w:ind w:firstLine="216"/>
    </w:pPr>
    <w:rPr>
      <w:rFonts w:eastAsia="Times New Roman"/>
      <w:noProof/>
      <w:color w:val="000000"/>
      <w:szCs w:val="20"/>
    </w:rPr>
  </w:style>
  <w:style w:type="paragraph" w:customStyle="1" w:styleId="Style41">
    <w:name w:val="Style 4"/>
    <w:basedOn w:val="Normal"/>
    <w:uiPriority w:val="99"/>
    <w:qFormat/>
    <w:rsid w:val="00E444C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444C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444C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444C1"/>
    <w:pPr>
      <w:ind w:left="1660"/>
    </w:pPr>
  </w:style>
  <w:style w:type="paragraph" w:customStyle="1" w:styleId="PageNumber1">
    <w:name w:val="Page Number1"/>
    <w:basedOn w:val="Normal"/>
    <w:next w:val="Normal"/>
    <w:uiPriority w:val="99"/>
    <w:qFormat/>
    <w:rsid w:val="00E444C1"/>
    <w:rPr>
      <w:rFonts w:eastAsia="Times New Roman"/>
    </w:rPr>
  </w:style>
  <w:style w:type="paragraph" w:customStyle="1" w:styleId="Card1">
    <w:name w:val="Card1"/>
    <w:uiPriority w:val="99"/>
    <w:qFormat/>
    <w:rsid w:val="00E444C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444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444C1"/>
    <w:pPr>
      <w:ind w:left="288" w:right="288"/>
    </w:pPr>
    <w:rPr>
      <w:rFonts w:eastAsia="Times New Roman"/>
    </w:rPr>
  </w:style>
  <w:style w:type="paragraph" w:customStyle="1" w:styleId="CaseListNormal">
    <w:name w:val="Case List Normal"/>
    <w:basedOn w:val="Normal"/>
    <w:uiPriority w:val="99"/>
    <w:qFormat/>
    <w:rsid w:val="00E444C1"/>
    <w:rPr>
      <w:rFonts w:ascii="Times" w:eastAsia="Times New Roman" w:hAnsi="Times"/>
      <w:szCs w:val="26"/>
    </w:rPr>
  </w:style>
  <w:style w:type="paragraph" w:customStyle="1" w:styleId="Body">
    <w:name w:val="Body"/>
    <w:basedOn w:val="Normal"/>
    <w:uiPriority w:val="99"/>
    <w:qFormat/>
    <w:rsid w:val="00E444C1"/>
    <w:pPr>
      <w:outlineLvl w:val="3"/>
    </w:pPr>
    <w:rPr>
      <w:rFonts w:eastAsia="Times New Roman"/>
      <w:szCs w:val="20"/>
    </w:rPr>
  </w:style>
  <w:style w:type="paragraph" w:customStyle="1" w:styleId="3text">
    <w:name w:val="3text"/>
    <w:basedOn w:val="Normal"/>
    <w:uiPriority w:val="99"/>
    <w:qFormat/>
    <w:rsid w:val="00E444C1"/>
    <w:pPr>
      <w:spacing w:before="100" w:beforeAutospacing="1" w:after="100" w:afterAutospacing="1"/>
    </w:pPr>
    <w:rPr>
      <w:rFonts w:eastAsia="Times New Roman"/>
      <w:sz w:val="24"/>
    </w:rPr>
  </w:style>
  <w:style w:type="paragraph" w:customStyle="1" w:styleId="TimesNewRoman12">
    <w:name w:val="TimesNewRoman12"/>
    <w:uiPriority w:val="99"/>
    <w:qFormat/>
    <w:rsid w:val="00E444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444C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444C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444C1"/>
    <w:rPr>
      <w:rFonts w:eastAsia="Times New Roman"/>
      <w:color w:val="000000"/>
      <w:sz w:val="18"/>
    </w:rPr>
  </w:style>
  <w:style w:type="paragraph" w:customStyle="1" w:styleId="text1">
    <w:name w:val="text1"/>
    <w:basedOn w:val="Normal"/>
    <w:autoRedefine/>
    <w:uiPriority w:val="99"/>
    <w:qFormat/>
    <w:rsid w:val="00E444C1"/>
    <w:rPr>
      <w:rFonts w:eastAsia="Times New Roman"/>
      <w:szCs w:val="20"/>
    </w:rPr>
  </w:style>
  <w:style w:type="paragraph" w:customStyle="1" w:styleId="RepeatBlockHeading">
    <w:name w:val="Repeat Block Heading"/>
    <w:basedOn w:val="Normal"/>
    <w:autoRedefine/>
    <w:uiPriority w:val="99"/>
    <w:qFormat/>
    <w:rsid w:val="00E444C1"/>
    <w:pPr>
      <w:jc w:val="center"/>
    </w:pPr>
    <w:rPr>
      <w:rFonts w:eastAsia="Times New Roman"/>
      <w:b/>
      <w:smallCaps/>
      <w:color w:val="000000"/>
      <w:sz w:val="24"/>
      <w:u w:val="thick"/>
    </w:rPr>
  </w:style>
  <w:style w:type="paragraph" w:customStyle="1" w:styleId="story-headline">
    <w:name w:val="story-headline"/>
    <w:basedOn w:val="Normal"/>
    <w:uiPriority w:val="99"/>
    <w:qFormat/>
    <w:rsid w:val="00E444C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E444C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E444C1"/>
    <w:rPr>
      <w:rFonts w:ascii="Arial" w:eastAsia="Times New Roman" w:hAnsi="Arial"/>
      <w:b/>
      <w:bCs/>
    </w:rPr>
  </w:style>
  <w:style w:type="paragraph" w:customStyle="1" w:styleId="TextofCards">
    <w:name w:val="Text of Cards"/>
    <w:basedOn w:val="Normal"/>
    <w:uiPriority w:val="99"/>
    <w:qFormat/>
    <w:rsid w:val="00E444C1"/>
    <w:rPr>
      <w:rFonts w:eastAsia="Times New Roman"/>
      <w:color w:val="000000"/>
      <w:spacing w:val="6"/>
      <w:szCs w:val="23"/>
    </w:rPr>
  </w:style>
  <w:style w:type="paragraph" w:customStyle="1" w:styleId="Corpotesto">
    <w:name w:val="Corpo testo"/>
    <w:basedOn w:val="Normal"/>
    <w:uiPriority w:val="99"/>
    <w:qFormat/>
    <w:rsid w:val="00E444C1"/>
    <w:pPr>
      <w:widowControl w:val="0"/>
      <w:adjustRightInd w:val="0"/>
      <w:spacing w:after="283"/>
    </w:pPr>
    <w:rPr>
      <w:rFonts w:ascii="Times" w:eastAsia="Times New Roman" w:hAnsi="Times"/>
    </w:rPr>
  </w:style>
  <w:style w:type="paragraph" w:customStyle="1" w:styleId="tagCharChar1Char">
    <w:name w:val="tag Char Char1 Char"/>
    <w:uiPriority w:val="99"/>
    <w:qFormat/>
    <w:rsid w:val="00E444C1"/>
    <w:rPr>
      <w:rFonts w:eastAsia="Times New Roman" w:cs="Calibri"/>
      <w:b/>
      <w:bCs/>
    </w:rPr>
  </w:style>
  <w:style w:type="paragraph" w:customStyle="1" w:styleId="inside-copy">
    <w:name w:val="inside-copy"/>
    <w:basedOn w:val="Normal"/>
    <w:uiPriority w:val="99"/>
    <w:qFormat/>
    <w:rsid w:val="00E444C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E444C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444C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444C1"/>
    <w:rPr>
      <w:rFonts w:ascii="Arial" w:hAnsi="Arial"/>
      <w:b w:val="0"/>
      <w:caps w:val="0"/>
      <w:sz w:val="20"/>
    </w:rPr>
  </w:style>
  <w:style w:type="paragraph" w:customStyle="1" w:styleId="ProjectTitleLine">
    <w:name w:val="Project Title Line"/>
    <w:basedOn w:val="Normal"/>
    <w:next w:val="Normal"/>
    <w:autoRedefine/>
    <w:uiPriority w:val="99"/>
    <w:qFormat/>
    <w:rsid w:val="00E444C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E444C1"/>
    <w:rPr>
      <w:rFonts w:ascii="Arial Narrow" w:eastAsia="Times New Roman" w:hAnsi="Arial Narrow"/>
      <w:strike/>
    </w:rPr>
  </w:style>
  <w:style w:type="paragraph" w:customStyle="1" w:styleId="NormalVerdana">
    <w:name w:val="Normal + Verdana"/>
    <w:aliases w:val="10 pt,White,Normal + Arial"/>
    <w:basedOn w:val="Normal"/>
    <w:uiPriority w:val="99"/>
    <w:qFormat/>
    <w:rsid w:val="00E444C1"/>
    <w:rPr>
      <w:rFonts w:ascii="Arial" w:eastAsia="Times New Roman" w:hAnsi="Arial"/>
      <w:szCs w:val="20"/>
      <w:u w:val="single"/>
    </w:rPr>
  </w:style>
  <w:style w:type="paragraph" w:customStyle="1" w:styleId="Normal10pt">
    <w:name w:val="Normal + 10 pt"/>
    <w:basedOn w:val="Normal"/>
    <w:uiPriority w:val="99"/>
    <w:qFormat/>
    <w:rsid w:val="00E444C1"/>
    <w:rPr>
      <w:rFonts w:eastAsia="Times New Roman"/>
      <w:szCs w:val="20"/>
    </w:rPr>
  </w:style>
  <w:style w:type="paragraph" w:customStyle="1" w:styleId="cardChar1Char">
    <w:name w:val="card Char1 Char"/>
    <w:basedOn w:val="Normal"/>
    <w:uiPriority w:val="99"/>
    <w:qFormat/>
    <w:rsid w:val="00E444C1"/>
    <w:pPr>
      <w:ind w:left="288" w:right="288"/>
    </w:pPr>
    <w:rPr>
      <w:rFonts w:eastAsia="Times New Roman"/>
      <w:szCs w:val="20"/>
    </w:rPr>
  </w:style>
  <w:style w:type="paragraph" w:customStyle="1" w:styleId="CM12">
    <w:name w:val="CM12"/>
    <w:basedOn w:val="Default"/>
    <w:next w:val="Default"/>
    <w:uiPriority w:val="99"/>
    <w:qFormat/>
    <w:rsid w:val="00E444C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444C1"/>
    <w:pPr>
      <w:widowControl w:val="0"/>
      <w:spacing w:after="480"/>
    </w:pPr>
    <w:rPr>
      <w:rFonts w:ascii="Granjon LT Std" w:hAnsi="Granjon LT Std"/>
      <w:color w:val="auto"/>
    </w:rPr>
  </w:style>
  <w:style w:type="paragraph" w:customStyle="1" w:styleId="CM10">
    <w:name w:val="CM10"/>
    <w:basedOn w:val="Default"/>
    <w:next w:val="Default"/>
    <w:uiPriority w:val="99"/>
    <w:qFormat/>
    <w:rsid w:val="00E444C1"/>
    <w:pPr>
      <w:widowControl w:val="0"/>
      <w:spacing w:line="320" w:lineRule="atLeast"/>
    </w:pPr>
    <w:rPr>
      <w:rFonts w:ascii="Granjon LT Std" w:hAnsi="Granjon LT Std"/>
      <w:color w:val="auto"/>
    </w:rPr>
  </w:style>
  <w:style w:type="paragraph" w:customStyle="1" w:styleId="bold">
    <w:name w:val="bold"/>
    <w:basedOn w:val="Normal"/>
    <w:uiPriority w:val="99"/>
    <w:qFormat/>
    <w:rsid w:val="00E444C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444C1"/>
    <w:rPr>
      <w:rFonts w:ascii="Arial Narrow" w:eastAsia="Times New Roman" w:hAnsi="Arial Narrow"/>
      <w:strike/>
      <w:szCs w:val="20"/>
    </w:rPr>
  </w:style>
  <w:style w:type="paragraph" w:customStyle="1" w:styleId="textbodyblack">
    <w:name w:val="textbodyblack"/>
    <w:basedOn w:val="Normal"/>
    <w:uiPriority w:val="99"/>
    <w:qFormat/>
    <w:rsid w:val="00E444C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444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444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444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444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444C1"/>
    <w:rPr>
      <w:rFonts w:ascii="Georgia" w:eastAsia="Times New Roman" w:hAnsi="Georgia"/>
      <w:b/>
      <w:bCs/>
      <w:szCs w:val="16"/>
      <w:u w:val="single"/>
    </w:rPr>
  </w:style>
  <w:style w:type="paragraph" w:customStyle="1" w:styleId="CiteCorrected">
    <w:name w:val="Cite Corrected"/>
    <w:basedOn w:val="Normal"/>
    <w:link w:val="CiteCorrectedChar"/>
    <w:qFormat/>
    <w:rsid w:val="00E444C1"/>
    <w:rPr>
      <w:rFonts w:ascii="Georgia" w:eastAsia="Times New Roman" w:hAnsi="Georgia"/>
      <w:b/>
      <w:bCs/>
      <w:sz w:val="24"/>
      <w:szCs w:val="16"/>
      <w:u w:val="single"/>
    </w:rPr>
  </w:style>
  <w:style w:type="paragraph" w:customStyle="1" w:styleId="CardText20">
    <w:name w:val="Card Text 2"/>
    <w:basedOn w:val="CardText10"/>
    <w:link w:val="CardText2Char"/>
    <w:qFormat/>
    <w:rsid w:val="00E444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444C1"/>
    <w:pPr>
      <w:ind w:left="288"/>
    </w:pPr>
    <w:rPr>
      <w:rFonts w:eastAsia="SimSun"/>
      <w:szCs w:val="20"/>
      <w:lang w:eastAsia="zh-CN"/>
    </w:rPr>
  </w:style>
  <w:style w:type="paragraph" w:customStyle="1" w:styleId="BriefTitle2">
    <w:name w:val="Brief Title 2"/>
    <w:basedOn w:val="BriefTitle"/>
    <w:uiPriority w:val="99"/>
    <w:qFormat/>
    <w:rsid w:val="00E444C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444C1"/>
    <w:rPr>
      <w:u w:val="single"/>
    </w:rPr>
  </w:style>
  <w:style w:type="paragraph" w:customStyle="1" w:styleId="StyleCardText11ptUnderline">
    <w:name w:val="Style Card Text + 11 pt Underline"/>
    <w:link w:val="StyleCardText11ptUnderlineChar"/>
    <w:qFormat/>
    <w:rsid w:val="00E444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444C1"/>
    <w:rPr>
      <w:rFonts w:ascii="Georgia" w:hAnsi="Georgia"/>
      <w:sz w:val="16"/>
    </w:rPr>
  </w:style>
  <w:style w:type="paragraph" w:customStyle="1" w:styleId="StyleMinimizedText11pt">
    <w:name w:val="Style Minimized Text + 11 pt"/>
    <w:basedOn w:val="Normal"/>
    <w:link w:val="StyleMinimizedText11ptChar"/>
    <w:qFormat/>
    <w:rsid w:val="00E444C1"/>
    <w:rPr>
      <w:rFonts w:ascii="Georgia" w:hAnsi="Georgia"/>
      <w:sz w:val="16"/>
    </w:rPr>
  </w:style>
  <w:style w:type="character" w:customStyle="1" w:styleId="StyleMinimizedText11pt1Char">
    <w:name w:val="Style Minimized Text + 11 pt1 Char"/>
    <w:basedOn w:val="DefaultParagraphFont"/>
    <w:link w:val="StyleMinimizedText11pt1"/>
    <w:locked/>
    <w:rsid w:val="00E444C1"/>
    <w:rPr>
      <w:rFonts w:ascii="Georgia" w:hAnsi="Georgia"/>
      <w:sz w:val="16"/>
    </w:rPr>
  </w:style>
  <w:style w:type="paragraph" w:customStyle="1" w:styleId="StyleMinimizedText11pt1">
    <w:name w:val="Style Minimized Text + 11 pt1"/>
    <w:basedOn w:val="Normal"/>
    <w:link w:val="StyleMinimizedText11pt1Char"/>
    <w:qFormat/>
    <w:rsid w:val="00E444C1"/>
    <w:rPr>
      <w:rFonts w:ascii="Georgia" w:hAnsi="Georgia"/>
      <w:sz w:val="16"/>
    </w:rPr>
  </w:style>
  <w:style w:type="character" w:customStyle="1" w:styleId="Debate-CardSmalltextF2Char">
    <w:name w:val="Debate- Card Small text F2 Char"/>
    <w:link w:val="Debate-CardSmalltextF2"/>
    <w:locked/>
    <w:rsid w:val="00E444C1"/>
    <w:rPr>
      <w:rFonts w:ascii="Arial Narrow" w:hAnsi="Arial Narrow"/>
      <w:sz w:val="16"/>
    </w:rPr>
  </w:style>
  <w:style w:type="paragraph" w:customStyle="1" w:styleId="Debate-CardSmalltextF2">
    <w:name w:val="Debate- Card Small text F2"/>
    <w:basedOn w:val="Normal"/>
    <w:next w:val="Normal"/>
    <w:link w:val="Debate-CardSmalltextF2Char"/>
    <w:qFormat/>
    <w:rsid w:val="00E444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444C1"/>
    <w:rPr>
      <w:rFonts w:ascii="Arial Narrow" w:hAnsi="Arial Narrow"/>
      <w:b/>
      <w:sz w:val="18"/>
      <w:u w:val="single"/>
    </w:rPr>
  </w:style>
  <w:style w:type="paragraph" w:customStyle="1" w:styleId="Debate-EmphasizedText-F5">
    <w:name w:val="Debate- Emphasized Text- F5"/>
    <w:basedOn w:val="Normal"/>
    <w:link w:val="Debate-EmphasizedText-F5Char"/>
    <w:qFormat/>
    <w:rsid w:val="00E444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444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444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444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444C1"/>
    <w:rPr>
      <w:rFonts w:ascii="Times New Roman" w:eastAsia="Times New Roman" w:hAnsi="Times New Roman" w:cs="Calibri"/>
      <w:sz w:val="16"/>
    </w:rPr>
  </w:style>
  <w:style w:type="character" w:customStyle="1" w:styleId="CardStyleChar">
    <w:name w:val="Card Style Char"/>
    <w:link w:val="CardStyle0"/>
    <w:locked/>
    <w:rsid w:val="00E444C1"/>
    <w:rPr>
      <w:rFonts w:ascii="Calibri" w:eastAsia="Times New Roman" w:hAnsi="Calibri"/>
      <w:sz w:val="22"/>
    </w:rPr>
  </w:style>
  <w:style w:type="paragraph" w:customStyle="1" w:styleId="emactive">
    <w:name w:val="emactive"/>
    <w:basedOn w:val="Normal"/>
    <w:uiPriority w:val="99"/>
    <w:qFormat/>
    <w:rsid w:val="00E444C1"/>
    <w:pPr>
      <w:spacing w:before="100" w:beforeAutospacing="1" w:after="100" w:afterAutospacing="1"/>
    </w:pPr>
    <w:rPr>
      <w:rFonts w:eastAsia="Times New Roman"/>
      <w:sz w:val="24"/>
    </w:rPr>
  </w:style>
  <w:style w:type="paragraph" w:customStyle="1" w:styleId="emready">
    <w:name w:val="emready"/>
    <w:basedOn w:val="Normal"/>
    <w:uiPriority w:val="99"/>
    <w:qFormat/>
    <w:rsid w:val="00E444C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444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444C1"/>
    <w:rPr>
      <w:rFonts w:ascii="Georgia" w:eastAsia="Times New Roman" w:hAnsi="Georgia" w:cs="Times New Roman"/>
      <w:b/>
      <w:sz w:val="24"/>
      <w:u w:val="single"/>
    </w:rPr>
  </w:style>
  <w:style w:type="character" w:customStyle="1" w:styleId="CardHighlightChar">
    <w:name w:val="Card Highlight Char"/>
    <w:link w:val="CardHighlight"/>
    <w:locked/>
    <w:rsid w:val="00E444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444C1"/>
    <w:pPr>
      <w:shd w:val="clear" w:color="auto" w:fill="66FFFF"/>
    </w:pPr>
    <w:rPr>
      <w:rFonts w:eastAsia="Calibri" w:cs="Calibri"/>
      <w:sz w:val="24"/>
      <w:u w:val="single"/>
    </w:rPr>
  </w:style>
  <w:style w:type="character" w:customStyle="1" w:styleId="BlockHeaderHiddenChar">
    <w:name w:val="Block Header Hidden Char"/>
    <w:link w:val="BlockHeaderHidden"/>
    <w:locked/>
    <w:rsid w:val="00E444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444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444C1"/>
    <w:pPr>
      <w:spacing w:before="100" w:beforeAutospacing="1" w:after="100" w:afterAutospacing="1"/>
    </w:pPr>
    <w:rPr>
      <w:rFonts w:eastAsia="Times New Roman"/>
      <w:sz w:val="24"/>
    </w:rPr>
  </w:style>
  <w:style w:type="paragraph" w:customStyle="1" w:styleId="norma">
    <w:name w:val="norma"/>
    <w:basedOn w:val="Heading3"/>
    <w:uiPriority w:val="99"/>
    <w:qFormat/>
    <w:rsid w:val="00E444C1"/>
    <w:rPr>
      <w:rFonts w:eastAsia="MS Gothic" w:cs="Arial"/>
      <w:bCs w:val="0"/>
      <w:sz w:val="24"/>
      <w:szCs w:val="24"/>
    </w:rPr>
  </w:style>
  <w:style w:type="paragraph" w:customStyle="1" w:styleId="nromal">
    <w:name w:val="nromal"/>
    <w:basedOn w:val="Normal"/>
    <w:uiPriority w:val="99"/>
    <w:qFormat/>
    <w:rsid w:val="00E444C1"/>
    <w:pPr>
      <w:keepNext/>
      <w:keepLines/>
      <w:spacing w:before="200"/>
      <w:outlineLvl w:val="3"/>
    </w:pPr>
    <w:rPr>
      <w:rFonts w:eastAsia="Times New Roman" w:cs="Cambria"/>
      <w:b/>
      <w:iCs/>
    </w:rPr>
  </w:style>
  <w:style w:type="paragraph" w:customStyle="1" w:styleId="natural">
    <w:name w:val="natural"/>
    <w:basedOn w:val="Normal"/>
    <w:uiPriority w:val="99"/>
    <w:qFormat/>
    <w:rsid w:val="00E444C1"/>
    <w:pPr>
      <w:keepNext/>
      <w:keepLines/>
      <w:spacing w:before="200"/>
      <w:outlineLvl w:val="3"/>
    </w:pPr>
    <w:rPr>
      <w:rFonts w:eastAsia="Times New Roman"/>
      <w:b/>
      <w:iCs/>
    </w:rPr>
  </w:style>
  <w:style w:type="paragraph" w:customStyle="1" w:styleId="nroaml">
    <w:name w:val="nroaml"/>
    <w:basedOn w:val="Normal"/>
    <w:uiPriority w:val="99"/>
    <w:qFormat/>
    <w:rsid w:val="00E444C1"/>
    <w:pPr>
      <w:keepNext/>
      <w:keepLines/>
      <w:spacing w:before="200"/>
      <w:outlineLvl w:val="3"/>
    </w:pPr>
    <w:rPr>
      <w:rFonts w:eastAsia="Times New Roman"/>
      <w:b/>
      <w:iCs/>
    </w:rPr>
  </w:style>
  <w:style w:type="paragraph" w:customStyle="1" w:styleId="noraml">
    <w:name w:val="noraml"/>
    <w:basedOn w:val="Normal"/>
    <w:uiPriority w:val="99"/>
    <w:qFormat/>
    <w:rsid w:val="00E444C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444C1"/>
    <w:rPr>
      <w:rFonts w:ascii="Georgia" w:eastAsia="Calibri" w:hAnsi="Georgia"/>
      <w:sz w:val="16"/>
      <w:szCs w:val="16"/>
    </w:rPr>
  </w:style>
  <w:style w:type="paragraph" w:customStyle="1" w:styleId="SmallSizeParagraph">
    <w:name w:val="Small Size Paragraph"/>
    <w:basedOn w:val="Normal"/>
    <w:link w:val="SmallSizeParagraphChar"/>
    <w:qFormat/>
    <w:rsid w:val="00E444C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444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444C1"/>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E444C1"/>
    <w:rPr>
      <w:rFonts w:ascii="Arial" w:eastAsia="Calibri" w:hAnsi="Arial" w:cs="Arial"/>
      <w:kern w:val="2"/>
      <w:sz w:val="14"/>
      <w:szCs w:val="14"/>
      <w:lang w:eastAsia="zh-TW"/>
    </w:rPr>
  </w:style>
  <w:style w:type="paragraph" w:customStyle="1" w:styleId="CardT1">
    <w:name w:val="CardT1"/>
    <w:basedOn w:val="Normal"/>
    <w:link w:val="CardT1Char"/>
    <w:qFormat/>
    <w:rsid w:val="00E444C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444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444C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444C1"/>
    <w:pPr>
      <w:spacing w:before="100" w:beforeAutospacing="1" w:after="100" w:afterAutospacing="1"/>
    </w:pPr>
    <w:rPr>
      <w:rFonts w:eastAsia="Times New Roman"/>
      <w:sz w:val="24"/>
    </w:rPr>
  </w:style>
  <w:style w:type="paragraph" w:customStyle="1" w:styleId="CiteReal">
    <w:name w:val="Cite Real"/>
    <w:basedOn w:val="Normal"/>
    <w:next w:val="Normal"/>
    <w:qFormat/>
    <w:rsid w:val="00E444C1"/>
    <w:rPr>
      <w:rFonts w:ascii="Arial" w:eastAsia="MS Mincho" w:hAnsi="Arial"/>
      <w:b/>
      <w:sz w:val="24"/>
      <w:u w:val="single"/>
    </w:rPr>
  </w:style>
  <w:style w:type="paragraph" w:customStyle="1" w:styleId="2909F619802848F09E01365C32F34654">
    <w:name w:val="2909F619802848F09E01365C32F34654"/>
    <w:uiPriority w:val="99"/>
    <w:qFormat/>
    <w:rsid w:val="00E444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444C1"/>
    <w:rPr>
      <w:rFonts w:ascii="Georgia" w:eastAsia="Calibri" w:hAnsi="Georgia"/>
      <w:u w:val="single"/>
      <w:lang w:val="x-none" w:eastAsia="zh-CN"/>
    </w:rPr>
  </w:style>
  <w:style w:type="paragraph" w:customStyle="1" w:styleId="UnderlineS">
    <w:name w:val="Underline S"/>
    <w:basedOn w:val="Normal"/>
    <w:link w:val="UnderlineSChar"/>
    <w:qFormat/>
    <w:rsid w:val="00E444C1"/>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444C1"/>
    <w:rPr>
      <w:rFonts w:ascii="Georgia" w:eastAsia="SimSun" w:hAnsi="Georgia"/>
      <w:sz w:val="12"/>
    </w:rPr>
  </w:style>
  <w:style w:type="paragraph" w:customStyle="1" w:styleId="Ununderlined">
    <w:name w:val="Ununderlined"/>
    <w:basedOn w:val="Normal"/>
    <w:link w:val="UnunderlinedChar"/>
    <w:qFormat/>
    <w:rsid w:val="00E444C1"/>
    <w:rPr>
      <w:rFonts w:ascii="Georgia" w:eastAsia="SimSun" w:hAnsi="Georgia"/>
      <w:sz w:val="12"/>
    </w:rPr>
  </w:style>
  <w:style w:type="character" w:customStyle="1" w:styleId="HighlightingChar">
    <w:name w:val="Highlighting Char"/>
    <w:link w:val="Highlighting"/>
    <w:locked/>
    <w:rsid w:val="00E444C1"/>
    <w:rPr>
      <w:rFonts w:ascii="Georgia" w:eastAsia="SimSun" w:hAnsi="Georgia"/>
      <w:u w:val="thick"/>
    </w:rPr>
  </w:style>
  <w:style w:type="paragraph" w:customStyle="1" w:styleId="Highlighting">
    <w:name w:val="Highlighting"/>
    <w:basedOn w:val="Normal"/>
    <w:link w:val="HighlightingChar"/>
    <w:autoRedefine/>
    <w:qFormat/>
    <w:rsid w:val="00E444C1"/>
    <w:rPr>
      <w:rFonts w:ascii="Georgia" w:eastAsia="SimSun" w:hAnsi="Georgia"/>
      <w:sz w:val="24"/>
      <w:u w:val="thick"/>
    </w:rPr>
  </w:style>
  <w:style w:type="character" w:customStyle="1" w:styleId="CITEChar">
    <w:name w:val="CITE Char"/>
    <w:link w:val="CITE"/>
    <w:locked/>
    <w:rsid w:val="00E444C1"/>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E444C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444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444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444C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444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444C1"/>
    <w:rPr>
      <w:b/>
      <w:sz w:val="28"/>
    </w:rPr>
  </w:style>
  <w:style w:type="character" w:customStyle="1" w:styleId="SourcenameChar">
    <w:name w:val="Source name Char"/>
    <w:link w:val="Sourcename"/>
    <w:locked/>
    <w:rsid w:val="00E444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444C1"/>
    <w:rPr>
      <w:b/>
      <w:bCs/>
      <w:sz w:val="20"/>
    </w:rPr>
  </w:style>
  <w:style w:type="character" w:customStyle="1" w:styleId="underlinedcardChar">
    <w:name w:val="underlined card Char"/>
    <w:link w:val="underlinedcard0"/>
    <w:locked/>
    <w:rsid w:val="00E444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444C1"/>
    <w:rPr>
      <w:sz w:val="24"/>
      <w:u w:val="single"/>
    </w:rPr>
  </w:style>
  <w:style w:type="paragraph" w:customStyle="1" w:styleId="FullText">
    <w:name w:val="Full Text"/>
    <w:basedOn w:val="Normal"/>
    <w:uiPriority w:val="99"/>
    <w:qFormat/>
    <w:rsid w:val="00E444C1"/>
    <w:rPr>
      <w:rFonts w:eastAsia="Times New Roman"/>
      <w:sz w:val="16"/>
    </w:rPr>
  </w:style>
  <w:style w:type="character" w:customStyle="1" w:styleId="TextUnderlineChar">
    <w:name w:val="Text Underline Char"/>
    <w:link w:val="TextUnderline"/>
    <w:locked/>
    <w:rsid w:val="00E444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444C1"/>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444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444C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444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444C1"/>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444C1"/>
    <w:pPr>
      <w:spacing w:before="240"/>
      <w:outlineLvl w:val="2"/>
    </w:pPr>
    <w:rPr>
      <w:rFonts w:eastAsia="Times New Roman"/>
      <w:b/>
    </w:rPr>
  </w:style>
  <w:style w:type="character" w:customStyle="1" w:styleId="CiteCardChar">
    <w:name w:val="Cite_Card Char"/>
    <w:link w:val="CiteCard0"/>
    <w:locked/>
    <w:rsid w:val="00E444C1"/>
    <w:rPr>
      <w:rFonts w:ascii="Times New Roman" w:eastAsia="Times New Roman" w:hAnsi="Times New Roman" w:cs="Arial"/>
      <w:bCs/>
      <w:sz w:val="20"/>
      <w:szCs w:val="20"/>
    </w:rPr>
  </w:style>
  <w:style w:type="paragraph" w:customStyle="1" w:styleId="CiteCard0">
    <w:name w:val="Cite_Card"/>
    <w:link w:val="CiteCardChar"/>
    <w:qFormat/>
    <w:rsid w:val="00E444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444C1"/>
    <w:pPr>
      <w:widowControl w:val="0"/>
    </w:pPr>
    <w:rPr>
      <w:rFonts w:eastAsia="MS Mincho"/>
      <w:color w:val="auto"/>
    </w:rPr>
  </w:style>
  <w:style w:type="character" w:customStyle="1" w:styleId="StyleStyle49pt6Char">
    <w:name w:val="Style Style4 + 9 pt6 Char"/>
    <w:basedOn w:val="Style4Char"/>
    <w:link w:val="StyleStyle49pt6"/>
    <w:locked/>
    <w:rsid w:val="00E444C1"/>
    <w:rPr>
      <w:rFonts w:ascii="Georgia" w:eastAsia="Times New Roman" w:hAnsi="Georgia"/>
      <w:u w:val="single"/>
      <w:lang w:val="x-none"/>
    </w:rPr>
  </w:style>
  <w:style w:type="paragraph" w:customStyle="1" w:styleId="StyleStyle49pt6">
    <w:name w:val="Style Style4 + 9 pt6"/>
    <w:basedOn w:val="Style4"/>
    <w:link w:val="StyleStyle49pt6Char"/>
    <w:qFormat/>
    <w:rsid w:val="00E444C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E444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444C1"/>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444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444C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444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444C1"/>
    <w:rPr>
      <w:rFonts w:ascii="Georgia" w:hAnsi="Georgia" w:cs="Calibri"/>
      <w:b/>
      <w:bCs/>
      <w:sz w:val="24"/>
      <w:u w:val="single"/>
    </w:rPr>
  </w:style>
  <w:style w:type="character" w:customStyle="1" w:styleId="DebatenoramlChar">
    <w:name w:val="Debatenoraml Char"/>
    <w:link w:val="Debatenoraml"/>
    <w:locked/>
    <w:rsid w:val="00E444C1"/>
    <w:rPr>
      <w:rFonts w:ascii="Times New Roman" w:hAnsi="Times New Roman" w:cs="Times New Roman"/>
    </w:rPr>
  </w:style>
  <w:style w:type="paragraph" w:customStyle="1" w:styleId="Debatenoraml">
    <w:name w:val="Debatenoraml"/>
    <w:basedOn w:val="NoSpacing"/>
    <w:link w:val="DebatenoramlChar"/>
    <w:qFormat/>
    <w:rsid w:val="00E444C1"/>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E444C1"/>
    <w:rPr>
      <w:rFonts w:eastAsia="Calibri"/>
      <w:b/>
    </w:rPr>
  </w:style>
  <w:style w:type="character" w:customStyle="1" w:styleId="QualsChar">
    <w:name w:val="Quals Char"/>
    <w:link w:val="Quals"/>
    <w:locked/>
    <w:rsid w:val="00E444C1"/>
    <w:rPr>
      <w:rFonts w:ascii="Georgia" w:eastAsia="Calibri" w:hAnsi="Georgia"/>
      <w:sz w:val="18"/>
    </w:rPr>
  </w:style>
  <w:style w:type="paragraph" w:customStyle="1" w:styleId="Quals">
    <w:name w:val="Quals"/>
    <w:basedOn w:val="Normal"/>
    <w:link w:val="QualsChar"/>
    <w:qFormat/>
    <w:rsid w:val="00E444C1"/>
    <w:rPr>
      <w:rFonts w:ascii="Georgia" w:eastAsia="Calibri" w:hAnsi="Georgia"/>
      <w:sz w:val="18"/>
    </w:rPr>
  </w:style>
  <w:style w:type="paragraph" w:customStyle="1" w:styleId="times">
    <w:name w:val="times"/>
    <w:basedOn w:val="Normal"/>
    <w:qFormat/>
    <w:rsid w:val="00E444C1"/>
    <w:pPr>
      <w:spacing w:before="100" w:beforeAutospacing="1" w:after="100" w:afterAutospacing="1"/>
    </w:pPr>
    <w:rPr>
      <w:rFonts w:eastAsia="Times New Roman"/>
      <w:sz w:val="24"/>
    </w:rPr>
  </w:style>
  <w:style w:type="paragraph" w:customStyle="1" w:styleId="BodyA">
    <w:name w:val="Body A"/>
    <w:uiPriority w:val="99"/>
    <w:qFormat/>
    <w:rsid w:val="00E444C1"/>
    <w:rPr>
      <w:rFonts w:ascii="Helvetica" w:eastAsia="ヒラギノ角ゴ Pro W3" w:hAnsi="Helvetica" w:cs="Times New Roman"/>
      <w:color w:val="000000"/>
      <w:szCs w:val="20"/>
    </w:rPr>
  </w:style>
  <w:style w:type="character" w:customStyle="1" w:styleId="StarredChar">
    <w:name w:val="Starred Char"/>
    <w:link w:val="Starred"/>
    <w:locked/>
    <w:rsid w:val="00E444C1"/>
    <w:rPr>
      <w:rFonts w:ascii="Georgia" w:eastAsia="Times New Roman" w:hAnsi="Georgia"/>
      <w:b/>
      <w:caps/>
      <w:szCs w:val="28"/>
      <w:u w:val="single"/>
    </w:rPr>
  </w:style>
  <w:style w:type="paragraph" w:customStyle="1" w:styleId="Starred">
    <w:name w:val="Starred"/>
    <w:basedOn w:val="Normal"/>
    <w:link w:val="StarredChar"/>
    <w:qFormat/>
    <w:rsid w:val="00E444C1"/>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444C1"/>
    <w:rPr>
      <w:rFonts w:ascii="Georgia" w:eastAsia="Times New Roman" w:hAnsi="Georgia"/>
      <w:b/>
      <w:caps/>
      <w:szCs w:val="28"/>
      <w:u w:val="single"/>
    </w:rPr>
  </w:style>
  <w:style w:type="paragraph" w:customStyle="1" w:styleId="NotStarred">
    <w:name w:val="NotStarred"/>
    <w:basedOn w:val="Normal"/>
    <w:link w:val="NotStarredChar"/>
    <w:qFormat/>
    <w:rsid w:val="00E444C1"/>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444C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444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444C1"/>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E444C1"/>
    <w:rPr>
      <w:rFonts w:ascii="Georgia" w:eastAsia="Calibri" w:hAnsi="Georgia"/>
      <w:b/>
    </w:rPr>
  </w:style>
  <w:style w:type="paragraph" w:customStyle="1" w:styleId="H4Tag">
    <w:name w:val="H4 (Tag)"/>
    <w:basedOn w:val="Normal"/>
    <w:link w:val="H4TagChar1"/>
    <w:qFormat/>
    <w:rsid w:val="00E444C1"/>
    <w:rPr>
      <w:rFonts w:ascii="Georgia" w:eastAsia="Calibri" w:hAnsi="Georgia"/>
      <w:b/>
      <w:sz w:val="24"/>
    </w:rPr>
  </w:style>
  <w:style w:type="paragraph" w:customStyle="1" w:styleId="CM25">
    <w:name w:val="CM25"/>
    <w:basedOn w:val="Default"/>
    <w:next w:val="Default"/>
    <w:qFormat/>
    <w:rsid w:val="00E444C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444C1"/>
    <w:rPr>
      <w:rFonts w:ascii="Georgia" w:hAnsi="Georgia"/>
      <w:b/>
    </w:rPr>
  </w:style>
  <w:style w:type="paragraph" w:customStyle="1" w:styleId="Debate-CardTagandCite-F6">
    <w:name w:val="Debate- Card Tag and Cite- F6"/>
    <w:basedOn w:val="Normal"/>
    <w:link w:val="Debate-CardTagandCite-F6Char"/>
    <w:qFormat/>
    <w:rsid w:val="00E444C1"/>
    <w:pPr>
      <w:contextualSpacing/>
    </w:pPr>
    <w:rPr>
      <w:rFonts w:ascii="Georgia" w:hAnsi="Georgia"/>
      <w:b/>
      <w:sz w:val="24"/>
    </w:rPr>
  </w:style>
  <w:style w:type="paragraph" w:customStyle="1" w:styleId="Cardtext0">
    <w:name w:val="Card text"/>
    <w:link w:val="CardtextChar0"/>
    <w:qFormat/>
    <w:rsid w:val="00E444C1"/>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E444C1"/>
    <w:rPr>
      <w:rFonts w:ascii="Georgia" w:eastAsia="Times New Roman" w:hAnsi="Georgia"/>
      <w:b/>
      <w:szCs w:val="28"/>
      <w:u w:val="single"/>
    </w:rPr>
  </w:style>
  <w:style w:type="paragraph" w:customStyle="1" w:styleId="NewHeading2">
    <w:name w:val="NewHeading2"/>
    <w:basedOn w:val="Normal"/>
    <w:link w:val="NewHeading2Char"/>
    <w:qFormat/>
    <w:rsid w:val="00E444C1"/>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444C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444C1"/>
    <w:rPr>
      <w:rFonts w:eastAsia="Calibri"/>
    </w:rPr>
  </w:style>
  <w:style w:type="paragraph" w:customStyle="1" w:styleId="Card6pt">
    <w:name w:val="Card 6pt"/>
    <w:basedOn w:val="card"/>
    <w:uiPriority w:val="99"/>
    <w:qFormat/>
    <w:rsid w:val="00E444C1"/>
    <w:rPr>
      <w:rFonts w:ascii="Georgia" w:eastAsia="Calibri" w:hAnsi="Georgia"/>
      <w:bCs/>
      <w:color w:val="000000"/>
      <w:sz w:val="12"/>
      <w:szCs w:val="20"/>
    </w:rPr>
  </w:style>
  <w:style w:type="character" w:customStyle="1" w:styleId="FullCiteChar">
    <w:name w:val="Full Cite Char"/>
    <w:link w:val="FullCite"/>
    <w:locked/>
    <w:rsid w:val="00E444C1"/>
    <w:rPr>
      <w:rFonts w:ascii="Garamond" w:eastAsia="Calibri" w:hAnsi="Garamond"/>
    </w:rPr>
  </w:style>
  <w:style w:type="paragraph" w:customStyle="1" w:styleId="FullCite">
    <w:name w:val="Full Cite"/>
    <w:basedOn w:val="Normal"/>
    <w:next w:val="Normal"/>
    <w:link w:val="FullCiteChar"/>
    <w:qFormat/>
    <w:rsid w:val="00E444C1"/>
    <w:rPr>
      <w:rFonts w:ascii="Garamond" w:eastAsia="Calibri" w:hAnsi="Garamond"/>
      <w:sz w:val="24"/>
    </w:rPr>
  </w:style>
  <w:style w:type="character" w:customStyle="1" w:styleId="StyleCardStyleBlackUnderlineChar">
    <w:name w:val="Style Card Style + Black Underline Char"/>
    <w:link w:val="StyleCardStyleBlackUnderline"/>
    <w:locked/>
    <w:rsid w:val="00E444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444C1"/>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444C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444C1"/>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E444C1"/>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444C1"/>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E444C1"/>
    <w:rPr>
      <w:rFonts w:ascii="Georgia" w:eastAsia="SimSun" w:hAnsi="Georgia"/>
      <w:b/>
      <w:bCs/>
      <w:sz w:val="24"/>
      <w:u w:val="single"/>
      <w:lang w:eastAsia="zh-CN"/>
    </w:rPr>
  </w:style>
  <w:style w:type="paragraph" w:customStyle="1" w:styleId="CM27">
    <w:name w:val="CM27"/>
    <w:basedOn w:val="Default"/>
    <w:next w:val="Default"/>
    <w:qFormat/>
    <w:rsid w:val="00E444C1"/>
    <w:pPr>
      <w:spacing w:after="200" w:line="276" w:lineRule="auto"/>
    </w:pPr>
    <w:rPr>
      <w:rFonts w:eastAsia="Calibri"/>
      <w:color w:val="auto"/>
      <w:sz w:val="22"/>
    </w:rPr>
  </w:style>
  <w:style w:type="paragraph" w:customStyle="1" w:styleId="font-null">
    <w:name w:val="font-null"/>
    <w:basedOn w:val="Normal"/>
    <w:uiPriority w:val="99"/>
    <w:qFormat/>
    <w:rsid w:val="00E444C1"/>
    <w:pPr>
      <w:spacing w:before="100" w:beforeAutospacing="1" w:after="100" w:afterAutospacing="1"/>
    </w:pPr>
    <w:rPr>
      <w:rFonts w:eastAsia="Times New Roman"/>
      <w:sz w:val="24"/>
    </w:rPr>
  </w:style>
  <w:style w:type="paragraph" w:customStyle="1" w:styleId="rteindent1">
    <w:name w:val="rteindent1"/>
    <w:basedOn w:val="Normal"/>
    <w:uiPriority w:val="99"/>
    <w:qFormat/>
    <w:rsid w:val="00E444C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444C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444C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444C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444C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444C1"/>
    <w:pPr>
      <w:spacing w:before="100" w:beforeAutospacing="1" w:after="100" w:afterAutospacing="1"/>
    </w:pPr>
    <w:rPr>
      <w:rFonts w:eastAsia="Times New Roman"/>
      <w:sz w:val="24"/>
    </w:rPr>
  </w:style>
  <w:style w:type="paragraph" w:customStyle="1" w:styleId="class">
    <w:name w:val="class"/>
    <w:basedOn w:val="Normal"/>
    <w:uiPriority w:val="99"/>
    <w:qFormat/>
    <w:rsid w:val="00E444C1"/>
    <w:pPr>
      <w:spacing w:before="100" w:beforeAutospacing="1" w:after="100" w:afterAutospacing="1"/>
    </w:pPr>
    <w:rPr>
      <w:rFonts w:eastAsia="Times New Roman"/>
      <w:sz w:val="24"/>
    </w:rPr>
  </w:style>
  <w:style w:type="character" w:customStyle="1" w:styleId="blocktitleChar0">
    <w:name w:val="block title Char"/>
    <w:link w:val="blocktitle0"/>
    <w:locked/>
    <w:rsid w:val="00E444C1"/>
    <w:rPr>
      <w:rFonts w:ascii="Calibri" w:eastAsia="Calibri" w:hAnsi="Calibri"/>
      <w:b/>
      <w:caps/>
      <w:sz w:val="28"/>
      <w:szCs w:val="28"/>
      <w:lang w:val="es-ES"/>
    </w:rPr>
  </w:style>
  <w:style w:type="paragraph" w:customStyle="1" w:styleId="Pa6">
    <w:name w:val="Pa6"/>
    <w:basedOn w:val="Normal"/>
    <w:next w:val="Normal"/>
    <w:uiPriority w:val="99"/>
    <w:qFormat/>
    <w:rsid w:val="00E444C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444C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444C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444C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444C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444C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444C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444C1"/>
    <w:pPr>
      <w:spacing w:after="160" w:line="259" w:lineRule="auto"/>
    </w:pPr>
    <w:rPr>
      <w:rFonts w:ascii="Georgia" w:eastAsia="SimSun" w:hAnsi="Georgia"/>
      <w:b/>
      <w:bCs/>
      <w:lang w:val="en-US"/>
    </w:rPr>
  </w:style>
  <w:style w:type="paragraph" w:customStyle="1" w:styleId="summary">
    <w:name w:val="summary"/>
    <w:basedOn w:val="Normal"/>
    <w:uiPriority w:val="99"/>
    <w:qFormat/>
    <w:rsid w:val="00E444C1"/>
    <w:pPr>
      <w:spacing w:before="100" w:beforeAutospacing="1" w:after="100" w:afterAutospacing="1"/>
    </w:pPr>
    <w:rPr>
      <w:rFonts w:eastAsia="Times New Roman"/>
      <w:sz w:val="24"/>
    </w:rPr>
  </w:style>
  <w:style w:type="paragraph" w:customStyle="1" w:styleId="Caption2">
    <w:name w:val="Caption2"/>
    <w:basedOn w:val="Normal"/>
    <w:uiPriority w:val="99"/>
    <w:qFormat/>
    <w:rsid w:val="00E444C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444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444C1"/>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444C1"/>
    <w:pPr>
      <w:jc w:val="center"/>
    </w:pPr>
    <w:rPr>
      <w:rFonts w:ascii="Book Antiqua" w:eastAsia="Times New Roman" w:hAnsi="Book Antiqua"/>
      <w:b/>
      <w:sz w:val="28"/>
    </w:rPr>
  </w:style>
  <w:style w:type="paragraph" w:customStyle="1" w:styleId="Little">
    <w:name w:val="Little"/>
    <w:basedOn w:val="Normal"/>
    <w:next w:val="Normal"/>
    <w:link w:val="LittleChar"/>
    <w:qFormat/>
    <w:rsid w:val="00E444C1"/>
    <w:pPr>
      <w:ind w:left="288"/>
    </w:pPr>
    <w:rPr>
      <w:rFonts w:eastAsia="Times New Roman"/>
      <w:sz w:val="16"/>
    </w:rPr>
  </w:style>
  <w:style w:type="paragraph" w:customStyle="1" w:styleId="AAAcard">
    <w:name w:val="AAAcard"/>
    <w:basedOn w:val="Normal"/>
    <w:uiPriority w:val="99"/>
    <w:qFormat/>
    <w:rsid w:val="00E444C1"/>
    <w:pPr>
      <w:ind w:left="288" w:right="288"/>
    </w:pPr>
    <w:rPr>
      <w:rFonts w:eastAsia="Times New Roman"/>
    </w:rPr>
  </w:style>
  <w:style w:type="paragraph" w:customStyle="1" w:styleId="Caption3">
    <w:name w:val="Caption3"/>
    <w:basedOn w:val="Normal"/>
    <w:uiPriority w:val="99"/>
    <w:qFormat/>
    <w:rsid w:val="00E444C1"/>
    <w:pPr>
      <w:spacing w:before="100" w:beforeAutospacing="1" w:after="100" w:afterAutospacing="1"/>
    </w:pPr>
    <w:rPr>
      <w:rFonts w:eastAsia="Times New Roman"/>
      <w:sz w:val="24"/>
    </w:rPr>
  </w:style>
  <w:style w:type="paragraph" w:customStyle="1" w:styleId="body-12-5">
    <w:name w:val="body-12-5"/>
    <w:basedOn w:val="Normal"/>
    <w:uiPriority w:val="99"/>
    <w:qFormat/>
    <w:rsid w:val="00E444C1"/>
    <w:pPr>
      <w:spacing w:before="100" w:beforeAutospacing="1" w:after="100" w:afterAutospacing="1"/>
    </w:pPr>
    <w:rPr>
      <w:rFonts w:eastAsia="Times New Roman"/>
      <w:sz w:val="24"/>
    </w:rPr>
  </w:style>
  <w:style w:type="paragraph" w:customStyle="1" w:styleId="infuse">
    <w:name w:val="infuse"/>
    <w:basedOn w:val="Normal"/>
    <w:uiPriority w:val="99"/>
    <w:qFormat/>
    <w:rsid w:val="00E444C1"/>
    <w:pPr>
      <w:spacing w:before="100" w:beforeAutospacing="1" w:after="100" w:afterAutospacing="1"/>
    </w:pPr>
    <w:rPr>
      <w:rFonts w:eastAsia="Times New Roman"/>
      <w:sz w:val="24"/>
    </w:rPr>
  </w:style>
  <w:style w:type="paragraph" w:customStyle="1" w:styleId="fontreg">
    <w:name w:val="font_reg"/>
    <w:basedOn w:val="Normal"/>
    <w:uiPriority w:val="99"/>
    <w:qFormat/>
    <w:rsid w:val="00E444C1"/>
    <w:pPr>
      <w:spacing w:before="100" w:beforeAutospacing="1" w:after="100" w:afterAutospacing="1"/>
    </w:pPr>
    <w:rPr>
      <w:rFonts w:eastAsia="Times New Roman"/>
      <w:sz w:val="24"/>
    </w:rPr>
  </w:style>
  <w:style w:type="paragraph" w:customStyle="1" w:styleId="CITEF3">
    <w:name w:val="CITE F3"/>
    <w:uiPriority w:val="99"/>
    <w:qFormat/>
    <w:rsid w:val="00E444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444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444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444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444C1"/>
    <w:pPr>
      <w:spacing w:after="200"/>
    </w:pPr>
    <w:rPr>
      <w:rFonts w:ascii="Calibri" w:eastAsia="Calibri" w:hAnsi="Calibri" w:cs="Times New Roman"/>
      <w:sz w:val="20"/>
      <w:szCs w:val="20"/>
      <w:u w:val="single"/>
    </w:rPr>
  </w:style>
  <w:style w:type="paragraph" w:customStyle="1" w:styleId="hotroute1">
    <w:name w:val="hot route!"/>
    <w:basedOn w:val="Normal"/>
    <w:qFormat/>
    <w:rsid w:val="00E444C1"/>
    <w:pPr>
      <w:ind w:left="144"/>
    </w:pPr>
    <w:rPr>
      <w:rFonts w:ascii="Cambria" w:eastAsia="Calibri" w:hAnsi="Cambria"/>
      <w:sz w:val="24"/>
    </w:rPr>
  </w:style>
  <w:style w:type="paragraph" w:customStyle="1" w:styleId="FreeFormA">
    <w:name w:val="Free Form A"/>
    <w:autoRedefine/>
    <w:uiPriority w:val="99"/>
    <w:qFormat/>
    <w:rsid w:val="00E444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444C1"/>
    <w:pPr>
      <w:spacing w:before="100" w:beforeAutospacing="1" w:after="100" w:afterAutospacing="1"/>
    </w:pPr>
    <w:rPr>
      <w:rFonts w:eastAsia="Times New Roman"/>
      <w:sz w:val="24"/>
    </w:rPr>
  </w:style>
  <w:style w:type="paragraph" w:customStyle="1" w:styleId="subheader">
    <w:name w:val="subheader"/>
    <w:basedOn w:val="Normal"/>
    <w:uiPriority w:val="99"/>
    <w:qFormat/>
    <w:rsid w:val="00E444C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444C1"/>
    <w:pPr>
      <w:spacing w:before="100" w:beforeAutospacing="1" w:after="100" w:afterAutospacing="1"/>
    </w:pPr>
    <w:rPr>
      <w:rFonts w:eastAsia="Times New Roman"/>
      <w:sz w:val="24"/>
    </w:rPr>
  </w:style>
  <w:style w:type="paragraph" w:customStyle="1" w:styleId="more">
    <w:name w:val="more"/>
    <w:basedOn w:val="Normal"/>
    <w:uiPriority w:val="99"/>
    <w:qFormat/>
    <w:rsid w:val="00E444C1"/>
    <w:pPr>
      <w:spacing w:before="100" w:beforeAutospacing="1" w:after="100" w:afterAutospacing="1"/>
    </w:pPr>
    <w:rPr>
      <w:rFonts w:eastAsia="Times New Roman"/>
      <w:sz w:val="24"/>
    </w:rPr>
  </w:style>
  <w:style w:type="paragraph" w:customStyle="1" w:styleId="story">
    <w:name w:val="story"/>
    <w:basedOn w:val="Normal"/>
    <w:uiPriority w:val="99"/>
    <w:qFormat/>
    <w:rsid w:val="00E444C1"/>
    <w:pPr>
      <w:spacing w:before="100" w:beforeAutospacing="1" w:after="100" w:afterAutospacing="1"/>
    </w:pPr>
    <w:rPr>
      <w:rFonts w:eastAsia="Times New Roman"/>
      <w:sz w:val="24"/>
    </w:rPr>
  </w:style>
  <w:style w:type="paragraph" w:customStyle="1" w:styleId="H1numbered">
    <w:name w:val="H1 numbered"/>
    <w:basedOn w:val="Normal"/>
    <w:uiPriority w:val="99"/>
    <w:qFormat/>
    <w:rsid w:val="00E444C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E444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E444C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444C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444C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444C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444C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444C1"/>
    <w:pPr>
      <w:widowControl w:val="0"/>
      <w:spacing w:after="63"/>
    </w:pPr>
    <w:rPr>
      <w:rFonts w:ascii="Arial" w:hAnsi="Arial"/>
      <w:color w:val="auto"/>
    </w:rPr>
  </w:style>
  <w:style w:type="paragraph" w:customStyle="1" w:styleId="CM35">
    <w:name w:val="CM35"/>
    <w:basedOn w:val="Default"/>
    <w:next w:val="Default"/>
    <w:uiPriority w:val="99"/>
    <w:qFormat/>
    <w:rsid w:val="00E444C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444C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444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444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444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444C1"/>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E444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444C1"/>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E444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444C1"/>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444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444C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444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444C1"/>
    <w:rPr>
      <w:rFonts w:ascii="Georgia" w:hAnsi="Georgia"/>
      <w:sz w:val="24"/>
      <w:lang w:val="x-none" w:eastAsia="x-none"/>
    </w:rPr>
  </w:style>
  <w:style w:type="character" w:customStyle="1" w:styleId="NormalFontChar">
    <w:name w:val="Normal Font Char"/>
    <w:link w:val="NormalFont"/>
    <w:locked/>
    <w:rsid w:val="00E444C1"/>
    <w:rPr>
      <w:rFonts w:ascii="Times New Roman" w:eastAsia="Times New Roman" w:hAnsi="Times New Roman" w:cs="Times New Roman"/>
      <w:sz w:val="20"/>
      <w:szCs w:val="20"/>
    </w:rPr>
  </w:style>
  <w:style w:type="paragraph" w:customStyle="1" w:styleId="NormalFont">
    <w:name w:val="Normal Font"/>
    <w:link w:val="NormalFontChar"/>
    <w:qFormat/>
    <w:rsid w:val="00E444C1"/>
    <w:rPr>
      <w:rFonts w:ascii="Times New Roman" w:eastAsia="Times New Roman" w:hAnsi="Times New Roman" w:cs="Times New Roman"/>
      <w:sz w:val="20"/>
      <w:szCs w:val="20"/>
    </w:rPr>
  </w:style>
  <w:style w:type="paragraph" w:customStyle="1" w:styleId="StyleSmall11pt">
    <w:name w:val="Style Small + 11 pt"/>
    <w:uiPriority w:val="99"/>
    <w:qFormat/>
    <w:rsid w:val="00E444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444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444C1"/>
    <w:rPr>
      <w:u w:val="single"/>
      <w:lang w:val="x-none" w:eastAsia="x-none"/>
    </w:rPr>
  </w:style>
  <w:style w:type="character" w:customStyle="1" w:styleId="StyleNormalFont11ptBoldUnderlineChar">
    <w:name w:val="Style Normal Font + 11 pt Bold Underline Char"/>
    <w:link w:val="StyleNormalFont11ptBoldUnderline"/>
    <w:locked/>
    <w:rsid w:val="00E444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444C1"/>
    <w:rPr>
      <w:b/>
      <w:bCs/>
      <w:u w:val="single"/>
      <w:lang w:val="x-none" w:eastAsia="x-none"/>
    </w:rPr>
  </w:style>
  <w:style w:type="paragraph" w:customStyle="1" w:styleId="Smallfont0">
    <w:name w:val="Smallfont"/>
    <w:basedOn w:val="Normal"/>
    <w:uiPriority w:val="99"/>
    <w:qFormat/>
    <w:rsid w:val="00E444C1"/>
    <w:rPr>
      <w:rFonts w:eastAsia="Times New Roman"/>
      <w:sz w:val="15"/>
    </w:rPr>
  </w:style>
  <w:style w:type="paragraph" w:customStyle="1" w:styleId="formatvorlage2">
    <w:name w:val="formatvorlage2"/>
    <w:basedOn w:val="Normal"/>
    <w:uiPriority w:val="99"/>
    <w:qFormat/>
    <w:rsid w:val="00E444C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444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444C1"/>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E444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444C1"/>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E444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444C1"/>
    <w:pPr>
      <w:ind w:left="144"/>
    </w:pPr>
    <w:rPr>
      <w:rFonts w:ascii="Georgia" w:eastAsia="Times New Roman" w:hAnsi="Georgia"/>
      <w:sz w:val="24"/>
      <w:lang w:val="x-none" w:eastAsia="x-none"/>
    </w:rPr>
  </w:style>
  <w:style w:type="paragraph" w:customStyle="1" w:styleId="deck">
    <w:name w:val="deck"/>
    <w:basedOn w:val="Normal"/>
    <w:uiPriority w:val="99"/>
    <w:qFormat/>
    <w:rsid w:val="00E444C1"/>
    <w:pPr>
      <w:spacing w:before="100" w:beforeAutospacing="1" w:after="100" w:afterAutospacing="1"/>
    </w:pPr>
    <w:rPr>
      <w:rFonts w:eastAsia="Times New Roman"/>
      <w:sz w:val="24"/>
    </w:rPr>
  </w:style>
  <w:style w:type="paragraph" w:customStyle="1" w:styleId="i1">
    <w:name w:val="i1"/>
    <w:basedOn w:val="Normal"/>
    <w:uiPriority w:val="99"/>
    <w:qFormat/>
    <w:rsid w:val="00E444C1"/>
    <w:pPr>
      <w:spacing w:before="100" w:beforeAutospacing="1" w:after="100" w:afterAutospacing="1"/>
    </w:pPr>
    <w:rPr>
      <w:rFonts w:eastAsia="Times New Roman"/>
      <w:sz w:val="24"/>
    </w:rPr>
  </w:style>
  <w:style w:type="paragraph" w:customStyle="1" w:styleId="question">
    <w:name w:val="question"/>
    <w:basedOn w:val="Normal"/>
    <w:uiPriority w:val="99"/>
    <w:qFormat/>
    <w:rsid w:val="00E444C1"/>
    <w:pPr>
      <w:spacing w:before="100" w:beforeAutospacing="1" w:after="100" w:afterAutospacing="1"/>
    </w:pPr>
    <w:rPr>
      <w:rFonts w:eastAsia="Times New Roman"/>
      <w:sz w:val="24"/>
    </w:rPr>
  </w:style>
  <w:style w:type="paragraph" w:customStyle="1" w:styleId="bodycopy">
    <w:name w:val="bodycopy"/>
    <w:basedOn w:val="Normal"/>
    <w:uiPriority w:val="99"/>
    <w:qFormat/>
    <w:rsid w:val="00E444C1"/>
    <w:pPr>
      <w:spacing w:before="100" w:beforeAutospacing="1" w:after="100" w:afterAutospacing="1"/>
    </w:pPr>
    <w:rPr>
      <w:rFonts w:eastAsia="Times New Roman"/>
      <w:sz w:val="24"/>
    </w:rPr>
  </w:style>
  <w:style w:type="paragraph" w:customStyle="1" w:styleId="Fifth">
    <w:name w:val="Fifth"/>
    <w:basedOn w:val="Normal"/>
    <w:link w:val="FifthChar"/>
    <w:qFormat/>
    <w:rsid w:val="00E444C1"/>
    <w:rPr>
      <w:rFonts w:ascii="Arial" w:eastAsia="Calibri" w:hAnsi="Arial"/>
    </w:rPr>
  </w:style>
  <w:style w:type="paragraph" w:customStyle="1" w:styleId="NoteLevel22">
    <w:name w:val="Note Level 22"/>
    <w:basedOn w:val="card"/>
    <w:next w:val="Normal"/>
    <w:uiPriority w:val="99"/>
    <w:qFormat/>
    <w:rsid w:val="00E444C1"/>
    <w:pPr>
      <w:keepNext/>
    </w:pPr>
    <w:rPr>
      <w:rFonts w:ascii="Georgia" w:eastAsia="MS Gothic" w:hAnsi="Georgia"/>
      <w:bCs/>
      <w:szCs w:val="20"/>
    </w:rPr>
  </w:style>
  <w:style w:type="paragraph" w:customStyle="1" w:styleId="wp-caption-text">
    <w:name w:val="wp-caption-text"/>
    <w:basedOn w:val="Normal"/>
    <w:qFormat/>
    <w:rsid w:val="00E444C1"/>
    <w:pPr>
      <w:spacing w:before="100" w:beforeAutospacing="1" w:after="100" w:afterAutospacing="1"/>
    </w:pPr>
    <w:rPr>
      <w:rFonts w:eastAsia="Times New Roman"/>
      <w:sz w:val="24"/>
    </w:rPr>
  </w:style>
  <w:style w:type="paragraph" w:customStyle="1" w:styleId="svarticle">
    <w:name w:val="svarticle"/>
    <w:basedOn w:val="Normal"/>
    <w:uiPriority w:val="99"/>
    <w:qFormat/>
    <w:rsid w:val="00E444C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444C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444C1"/>
    <w:pPr>
      <w:spacing w:before="100" w:beforeAutospacing="1" w:after="100" w:afterAutospacing="1"/>
    </w:pPr>
  </w:style>
  <w:style w:type="paragraph" w:customStyle="1" w:styleId="description">
    <w:name w:val="description"/>
    <w:basedOn w:val="Normal"/>
    <w:uiPriority w:val="99"/>
    <w:qFormat/>
    <w:rsid w:val="00E444C1"/>
    <w:pPr>
      <w:spacing w:before="100" w:beforeAutospacing="1" w:after="100" w:afterAutospacing="1"/>
    </w:pPr>
  </w:style>
  <w:style w:type="paragraph" w:customStyle="1" w:styleId="graf">
    <w:name w:val="graf"/>
    <w:basedOn w:val="Normal"/>
    <w:uiPriority w:val="99"/>
    <w:qFormat/>
    <w:rsid w:val="00E444C1"/>
    <w:pPr>
      <w:spacing w:before="100" w:beforeAutospacing="1" w:after="100" w:afterAutospacing="1"/>
    </w:pPr>
  </w:style>
  <w:style w:type="paragraph" w:customStyle="1" w:styleId="column">
    <w:name w:val="column"/>
    <w:basedOn w:val="Normal"/>
    <w:uiPriority w:val="99"/>
    <w:qFormat/>
    <w:rsid w:val="00E444C1"/>
    <w:pPr>
      <w:spacing w:before="100" w:beforeAutospacing="1" w:after="100" w:afterAutospacing="1"/>
    </w:pPr>
  </w:style>
  <w:style w:type="paragraph" w:customStyle="1" w:styleId="recirc-container">
    <w:name w:val="recirc-container"/>
    <w:basedOn w:val="Normal"/>
    <w:uiPriority w:val="99"/>
    <w:qFormat/>
    <w:rsid w:val="00E444C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444C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444C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444C1"/>
    <w:rPr>
      <w:rFonts w:ascii="Georgia" w:hAnsi="Georgia" w:hint="default"/>
      <w:i/>
      <w:iCs/>
      <w:color w:val="808080"/>
    </w:rPr>
  </w:style>
  <w:style w:type="character" w:customStyle="1" w:styleId="cardchar00">
    <w:name w:val="cardchar0"/>
    <w:basedOn w:val="DefaultParagraphFont"/>
    <w:rsid w:val="00E444C1"/>
  </w:style>
  <w:style w:type="character" w:customStyle="1" w:styleId="UnderlineNon-bold">
    <w:name w:val="Underline Non - bold"/>
    <w:rsid w:val="00E444C1"/>
    <w:rPr>
      <w:rFonts w:ascii="Times New Roman" w:hAnsi="Times New Roman" w:cs="Times New Roman" w:hint="default"/>
      <w:iCs/>
      <w:sz w:val="22"/>
      <w:u w:val="single"/>
    </w:rPr>
  </w:style>
  <w:style w:type="character" w:customStyle="1" w:styleId="Heading5Char2">
    <w:name w:val="Heading 5 Char2"/>
    <w:rsid w:val="00E444C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444C1"/>
    <w:rPr>
      <w:rFonts w:ascii="Arial" w:hAnsi="Arial" w:cs="Arial"/>
      <w:vanish/>
      <w:sz w:val="16"/>
      <w:szCs w:val="16"/>
    </w:rPr>
  </w:style>
  <w:style w:type="paragraph" w:styleId="z-TopofForm">
    <w:name w:val="HTML Top of Form"/>
    <w:basedOn w:val="Normal"/>
    <w:next w:val="Normal"/>
    <w:link w:val="z-TopofFormChar"/>
    <w:hidden/>
    <w:uiPriority w:val="99"/>
    <w:unhideWhenUsed/>
    <w:rsid w:val="00E444C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444C1"/>
    <w:rPr>
      <w:rFonts w:ascii="Arial" w:hAnsi="Arial" w:cs="Arial"/>
      <w:vanish/>
      <w:sz w:val="16"/>
      <w:szCs w:val="16"/>
    </w:rPr>
  </w:style>
  <w:style w:type="character" w:customStyle="1" w:styleId="z-BottomofFormChar">
    <w:name w:val="z-Bottom of Form Char"/>
    <w:basedOn w:val="DefaultParagraphFont"/>
    <w:link w:val="z-BottomofForm"/>
    <w:uiPriority w:val="99"/>
    <w:rsid w:val="00E444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444C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444C1"/>
    <w:rPr>
      <w:rFonts w:ascii="Arial" w:hAnsi="Arial" w:cs="Arial"/>
      <w:vanish/>
      <w:sz w:val="16"/>
      <w:szCs w:val="16"/>
    </w:rPr>
  </w:style>
  <w:style w:type="character" w:customStyle="1" w:styleId="authordate1">
    <w:name w:val="authordate"/>
    <w:rsid w:val="00E444C1"/>
  </w:style>
  <w:style w:type="character" w:customStyle="1" w:styleId="underline0">
    <w:name w:val="%underline"/>
    <w:qFormat/>
    <w:rsid w:val="00E444C1"/>
    <w:rPr>
      <w:rFonts w:ascii="Times New Roman" w:hAnsi="Times New Roman" w:cs="Times New Roman" w:hint="default"/>
      <w:strike w:val="0"/>
      <w:dstrike w:val="0"/>
      <w:sz w:val="16"/>
      <w:u w:val="none"/>
      <w:effect w:val="none"/>
    </w:rPr>
  </w:style>
  <w:style w:type="character" w:customStyle="1" w:styleId="AUNDERLINE0">
    <w:name w:val="AUNDERLINE"/>
    <w:qFormat/>
    <w:rsid w:val="00E444C1"/>
    <w:rPr>
      <w:rFonts w:ascii="Times New Roman" w:hAnsi="Times New Roman" w:cs="Times New Roman" w:hint="default"/>
      <w:sz w:val="20"/>
      <w:u w:val="single"/>
    </w:rPr>
  </w:style>
  <w:style w:type="character" w:customStyle="1" w:styleId="UnderlinedCharChar">
    <w:name w:val="Underlined Char Char"/>
    <w:rsid w:val="00E444C1"/>
    <w:rPr>
      <w:rFonts w:ascii="Garamond" w:hAnsi="Garamond" w:hint="default"/>
      <w:szCs w:val="28"/>
      <w:u w:val="single"/>
      <w:lang w:val="en-US" w:eastAsia="en-US" w:bidi="ar-SA"/>
    </w:rPr>
  </w:style>
  <w:style w:type="character" w:customStyle="1" w:styleId="slug-doi">
    <w:name w:val="slug-doi"/>
    <w:basedOn w:val="DefaultParagraphFont"/>
    <w:rsid w:val="00E444C1"/>
  </w:style>
  <w:style w:type="character" w:customStyle="1" w:styleId="af">
    <w:name w:val="af"/>
    <w:basedOn w:val="DefaultParagraphFont"/>
    <w:rsid w:val="00E444C1"/>
  </w:style>
  <w:style w:type="character" w:customStyle="1" w:styleId="ab">
    <w:name w:val="ab"/>
    <w:basedOn w:val="DefaultParagraphFont"/>
    <w:rsid w:val="00E444C1"/>
  </w:style>
  <w:style w:type="character" w:customStyle="1" w:styleId="em">
    <w:name w:val="em"/>
    <w:basedOn w:val="DefaultParagraphFont"/>
    <w:rsid w:val="00E444C1"/>
  </w:style>
  <w:style w:type="character" w:customStyle="1" w:styleId="au">
    <w:name w:val="au"/>
    <w:basedOn w:val="DefaultParagraphFont"/>
    <w:rsid w:val="00E444C1"/>
  </w:style>
  <w:style w:type="character" w:customStyle="1" w:styleId="ti">
    <w:name w:val="ti"/>
    <w:basedOn w:val="DefaultParagraphFont"/>
    <w:rsid w:val="00E444C1"/>
  </w:style>
  <w:style w:type="character" w:customStyle="1" w:styleId="subheadblue">
    <w:name w:val="subhead_blue"/>
    <w:basedOn w:val="DefaultParagraphFont"/>
    <w:rsid w:val="00E444C1"/>
  </w:style>
  <w:style w:type="character" w:customStyle="1" w:styleId="affiliation">
    <w:name w:val="affiliation"/>
    <w:basedOn w:val="DefaultParagraphFont"/>
    <w:rsid w:val="00E444C1"/>
  </w:style>
  <w:style w:type="character" w:customStyle="1" w:styleId="slug-doi-wrapper">
    <w:name w:val="slug-doi-wrapper"/>
    <w:basedOn w:val="DefaultParagraphFont"/>
    <w:rsid w:val="00E444C1"/>
  </w:style>
  <w:style w:type="character" w:customStyle="1" w:styleId="slug-metadata-noteahead-of-print">
    <w:name w:val="slug-metadata-note ahead-of-print"/>
    <w:basedOn w:val="DefaultParagraphFont"/>
    <w:rsid w:val="00E444C1"/>
  </w:style>
  <w:style w:type="character" w:customStyle="1" w:styleId="slug-ahead-of-print-date">
    <w:name w:val="slug-ahead-of-print-date"/>
    <w:basedOn w:val="DefaultParagraphFont"/>
    <w:rsid w:val="00E444C1"/>
  </w:style>
  <w:style w:type="character" w:customStyle="1" w:styleId="medium-bold">
    <w:name w:val="medium-bold"/>
    <w:basedOn w:val="DefaultParagraphFont"/>
    <w:rsid w:val="00E444C1"/>
  </w:style>
  <w:style w:type="character" w:customStyle="1" w:styleId="updated-short-citation">
    <w:name w:val="updated-short-citation"/>
    <w:basedOn w:val="DefaultParagraphFont"/>
    <w:rsid w:val="00E444C1"/>
  </w:style>
  <w:style w:type="character" w:customStyle="1" w:styleId="goohl0">
    <w:name w:val="goohl0"/>
    <w:basedOn w:val="DefaultParagraphFont"/>
    <w:rsid w:val="00E444C1"/>
  </w:style>
  <w:style w:type="character" w:customStyle="1" w:styleId="CharChar6">
    <w:name w:val="Char Char6"/>
    <w:rsid w:val="00E444C1"/>
    <w:rPr>
      <w:rFonts w:ascii="Arial" w:hAnsi="Arial" w:cs="Arial" w:hint="default"/>
      <w:bCs/>
      <w:sz w:val="16"/>
      <w:szCs w:val="26"/>
      <w:lang w:val="en-US" w:eastAsia="en-US" w:bidi="ar-SA"/>
    </w:rPr>
  </w:style>
  <w:style w:type="character" w:customStyle="1" w:styleId="TagCharChar1">
    <w:name w:val="Tag Char Char1"/>
    <w:rsid w:val="00E444C1"/>
    <w:rPr>
      <w:b/>
      <w:bCs w:val="0"/>
      <w:sz w:val="24"/>
      <w:szCs w:val="24"/>
      <w:lang w:val="en-US" w:eastAsia="en-US" w:bidi="ar-SA"/>
    </w:rPr>
  </w:style>
  <w:style w:type="character" w:customStyle="1" w:styleId="12TimesNewRoman">
    <w:name w:val="12 Times New Roman"/>
    <w:rsid w:val="00E444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444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444C1"/>
    <w:rPr>
      <w:rFonts w:ascii="Times New Roman" w:hAnsi="Times New Roman" w:cs="Times New Roman" w:hint="default"/>
      <w:strike w:val="0"/>
      <w:dstrike w:val="0"/>
      <w:sz w:val="14"/>
      <w:u w:val="none"/>
      <w:effect w:val="none"/>
    </w:rPr>
  </w:style>
  <w:style w:type="character" w:customStyle="1" w:styleId="F8-UnderlineBold">
    <w:name w:val="F8 - Underline/Bold"/>
    <w:rsid w:val="00E444C1"/>
    <w:rPr>
      <w:rFonts w:ascii="Times New Roman" w:hAnsi="Times New Roman" w:cs="Times New Roman" w:hint="default"/>
      <w:b/>
      <w:bCs w:val="0"/>
      <w:sz w:val="20"/>
      <w:u w:val="single"/>
    </w:rPr>
  </w:style>
  <w:style w:type="character" w:customStyle="1" w:styleId="F7-SmallFont">
    <w:name w:val="F7 - Small Font"/>
    <w:rsid w:val="00E444C1"/>
    <w:rPr>
      <w:rFonts w:ascii="Times New Roman" w:hAnsi="Times New Roman" w:cs="Times New Roman" w:hint="default"/>
      <w:sz w:val="14"/>
    </w:rPr>
  </w:style>
  <w:style w:type="character" w:customStyle="1" w:styleId="Brief-Bold">
    <w:name w:val="Brief - Bold"/>
    <w:rsid w:val="00E444C1"/>
    <w:rPr>
      <w:rFonts w:ascii="Times New Roman" w:hAnsi="Times New Roman" w:cs="Times New Roman" w:hint="default"/>
      <w:b/>
      <w:bCs w:val="0"/>
    </w:rPr>
  </w:style>
  <w:style w:type="character" w:customStyle="1" w:styleId="Card-Underline">
    <w:name w:val="Card - Underline"/>
    <w:rsid w:val="00E444C1"/>
    <w:rPr>
      <w:rFonts w:ascii="Times New Roman" w:hAnsi="Times New Roman" w:cs="Times New Roman" w:hint="default"/>
      <w:u w:val="single"/>
    </w:rPr>
  </w:style>
  <w:style w:type="character" w:customStyle="1" w:styleId="beriefunderline">
    <w:name w:val="berief = underline"/>
    <w:rsid w:val="00E444C1"/>
    <w:rPr>
      <w:rFonts w:ascii="Times New Roman" w:eastAsia="Times New Roman" w:hAnsi="Times New Roman" w:cs="Times New Roman" w:hint="default"/>
      <w:sz w:val="20"/>
      <w:u w:val="single"/>
    </w:rPr>
  </w:style>
  <w:style w:type="character" w:customStyle="1" w:styleId="BoldText10pt">
    <w:name w:val="Bold Text 10 pt"/>
    <w:rsid w:val="00E444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444C1"/>
    <w:rPr>
      <w:i/>
      <w:iCs w:val="0"/>
    </w:rPr>
  </w:style>
  <w:style w:type="character" w:customStyle="1" w:styleId="eoeaheader">
    <w:name w:val="eoea_header"/>
    <w:basedOn w:val="DefaultParagraphFont"/>
    <w:rsid w:val="00E444C1"/>
  </w:style>
  <w:style w:type="character" w:customStyle="1" w:styleId="SC4208902">
    <w:name w:val="SC.4.208902"/>
    <w:rsid w:val="00E444C1"/>
    <w:rPr>
      <w:rFonts w:ascii="Century" w:hAnsi="Century" w:cs="Century" w:hint="default"/>
      <w:color w:val="000000"/>
      <w:sz w:val="22"/>
      <w:szCs w:val="22"/>
    </w:rPr>
  </w:style>
  <w:style w:type="character" w:customStyle="1" w:styleId="SC4208915">
    <w:name w:val="SC.4.208915"/>
    <w:rsid w:val="00E444C1"/>
    <w:rPr>
      <w:rFonts w:ascii="Century" w:hAnsi="Century" w:cs="Century" w:hint="default"/>
      <w:color w:val="000000"/>
      <w:sz w:val="13"/>
      <w:szCs w:val="13"/>
    </w:rPr>
  </w:style>
  <w:style w:type="character" w:customStyle="1" w:styleId="SC273764">
    <w:name w:val="SC.2.73764"/>
    <w:rsid w:val="00E444C1"/>
    <w:rPr>
      <w:rFonts w:ascii="Century" w:hAnsi="Century" w:cs="Century" w:hint="default"/>
      <w:color w:val="000000"/>
      <w:sz w:val="72"/>
      <w:szCs w:val="72"/>
    </w:rPr>
  </w:style>
  <w:style w:type="character" w:customStyle="1" w:styleId="SC273779">
    <w:name w:val="SC.2.73779"/>
    <w:rsid w:val="00E444C1"/>
    <w:rPr>
      <w:rFonts w:ascii="Century" w:hAnsi="Century" w:cs="Century" w:hint="default"/>
      <w:color w:val="000000"/>
      <w:sz w:val="40"/>
      <w:szCs w:val="40"/>
    </w:rPr>
  </w:style>
  <w:style w:type="character" w:customStyle="1" w:styleId="SC273763">
    <w:name w:val="SC.2.73763"/>
    <w:rsid w:val="00E444C1"/>
    <w:rPr>
      <w:rFonts w:ascii="Century" w:hAnsi="Century" w:cs="Century" w:hint="default"/>
      <w:b/>
      <w:bCs/>
      <w:color w:val="000000"/>
    </w:rPr>
  </w:style>
  <w:style w:type="character" w:customStyle="1" w:styleId="SC4208910">
    <w:name w:val="SC.4.208910"/>
    <w:rsid w:val="00E444C1"/>
    <w:rPr>
      <w:rFonts w:ascii="Century" w:hAnsi="Century" w:cs="Century" w:hint="default"/>
      <w:color w:val="000000"/>
      <w:sz w:val="28"/>
      <w:szCs w:val="28"/>
    </w:rPr>
  </w:style>
  <w:style w:type="character" w:customStyle="1" w:styleId="SC4208911">
    <w:name w:val="SC.4.208911"/>
    <w:rsid w:val="00E444C1"/>
    <w:rPr>
      <w:rFonts w:ascii="Century" w:hAnsi="Century" w:cs="Century" w:hint="default"/>
      <w:color w:val="000000"/>
    </w:rPr>
  </w:style>
  <w:style w:type="character" w:customStyle="1" w:styleId="articlesubtitle">
    <w:name w:val="article_sub_title"/>
    <w:basedOn w:val="DefaultParagraphFont"/>
    <w:rsid w:val="00E444C1"/>
  </w:style>
  <w:style w:type="character" w:customStyle="1" w:styleId="newsdate2">
    <w:name w:val="news_date2"/>
    <w:basedOn w:val="DefaultParagraphFont"/>
    <w:rsid w:val="00E444C1"/>
  </w:style>
  <w:style w:type="character" w:customStyle="1" w:styleId="readarticleheader">
    <w:name w:val="readarticleheader"/>
    <w:basedOn w:val="DefaultParagraphFont"/>
    <w:rsid w:val="00E444C1"/>
  </w:style>
  <w:style w:type="character" w:customStyle="1" w:styleId="UnderlineChar20">
    <w:name w:val="Underline Char2"/>
    <w:rsid w:val="00E444C1"/>
    <w:rPr>
      <w:rFonts w:ascii="Trebuchet MS" w:hAnsi="Trebuchet MS" w:hint="default"/>
      <w:u w:val="thick"/>
      <w:lang w:val="en-US" w:eastAsia="zh-CN" w:bidi="ar-SA"/>
    </w:rPr>
  </w:style>
  <w:style w:type="character" w:customStyle="1" w:styleId="BoldUnderliningChar">
    <w:name w:val="Bold Underlining Char"/>
    <w:rsid w:val="00E444C1"/>
    <w:rPr>
      <w:rFonts w:ascii="Arial Narrow" w:eastAsia="Times New Roman" w:hAnsi="Arial Narrow" w:hint="default"/>
      <w:b/>
      <w:bCs w:val="0"/>
      <w:szCs w:val="24"/>
      <w:u w:val="single"/>
      <w:lang w:val="en-GB" w:eastAsia="en-US" w:bidi="ar-SA"/>
    </w:rPr>
  </w:style>
  <w:style w:type="character" w:customStyle="1" w:styleId="medium-normal1">
    <w:name w:val="medium-normal1"/>
    <w:rsid w:val="00E444C1"/>
    <w:rPr>
      <w:rFonts w:ascii="Arial" w:hAnsi="Arial" w:cs="Arial" w:hint="default"/>
      <w:b w:val="0"/>
      <w:bCs w:val="0"/>
      <w:i w:val="0"/>
      <w:iCs w:val="0"/>
      <w:sz w:val="20"/>
      <w:szCs w:val="20"/>
    </w:rPr>
  </w:style>
  <w:style w:type="character" w:customStyle="1" w:styleId="UnderlinedCardChar0">
    <w:name w:val="Underlined Card Char"/>
    <w:rsid w:val="00E444C1"/>
    <w:rPr>
      <w:rFonts w:ascii="Palatino Linotype" w:hAnsi="Palatino Linotype" w:hint="default"/>
      <w:u w:val="single"/>
      <w:lang w:val="en-US" w:eastAsia="en-US" w:bidi="ar-SA"/>
    </w:rPr>
  </w:style>
  <w:style w:type="character" w:customStyle="1" w:styleId="char">
    <w:name w:val="char"/>
    <w:basedOn w:val="DefaultParagraphFont"/>
    <w:rsid w:val="00E444C1"/>
  </w:style>
  <w:style w:type="character" w:customStyle="1" w:styleId="UnderlineCharCharCharCharCharChar">
    <w:name w:val="Underline Char Char Char Char Char Char"/>
    <w:rsid w:val="00E444C1"/>
    <w:rPr>
      <w:rFonts w:ascii="Arial Narrow" w:hAnsi="Arial Narrow" w:hint="default"/>
      <w:szCs w:val="24"/>
      <w:u w:val="single"/>
      <w:lang w:val="en-US" w:eastAsia="en-US" w:bidi="ar-SA"/>
    </w:rPr>
  </w:style>
  <w:style w:type="character" w:customStyle="1" w:styleId="klink">
    <w:name w:val="klink"/>
    <w:basedOn w:val="DefaultParagraphFont"/>
    <w:rsid w:val="00E444C1"/>
  </w:style>
  <w:style w:type="character" w:customStyle="1" w:styleId="date10">
    <w:name w:val="date1"/>
    <w:basedOn w:val="DefaultParagraphFont"/>
    <w:rsid w:val="00E444C1"/>
  </w:style>
  <w:style w:type="character" w:customStyle="1" w:styleId="bolding1">
    <w:name w:val="bolding1"/>
    <w:rsid w:val="00E444C1"/>
    <w:rPr>
      <w:b/>
      <w:bCs/>
    </w:rPr>
  </w:style>
  <w:style w:type="character" w:customStyle="1" w:styleId="bookoptions1">
    <w:name w:val="book_options1"/>
    <w:rsid w:val="00E444C1"/>
    <w:rPr>
      <w:b/>
      <w:bCs/>
      <w:color w:val="333366"/>
    </w:rPr>
  </w:style>
  <w:style w:type="character" w:customStyle="1" w:styleId="descriptionblock">
    <w:name w:val="description block"/>
    <w:basedOn w:val="DefaultParagraphFont"/>
    <w:rsid w:val="00E444C1"/>
  </w:style>
  <w:style w:type="character" w:customStyle="1" w:styleId="detailsboxblock">
    <w:name w:val="detailsbox block"/>
    <w:basedOn w:val="DefaultParagraphFont"/>
    <w:rsid w:val="00E444C1"/>
  </w:style>
  <w:style w:type="character" w:customStyle="1" w:styleId="Char3">
    <w:name w:val="Char3"/>
    <w:rsid w:val="00E444C1"/>
    <w:rPr>
      <w:rFonts w:ascii="Arial" w:hAnsi="Arial" w:cs="Arial" w:hint="default"/>
      <w:bCs/>
      <w:u w:val="thick"/>
      <w:lang w:val="en-US" w:eastAsia="en-US" w:bidi="ar-SA"/>
    </w:rPr>
  </w:style>
  <w:style w:type="character" w:customStyle="1" w:styleId="texto11">
    <w:name w:val="texto11"/>
    <w:rsid w:val="00E444C1"/>
    <w:rPr>
      <w:rFonts w:ascii="Arial" w:hAnsi="Arial" w:cs="Arial" w:hint="default"/>
      <w:b w:val="0"/>
      <w:bCs w:val="0"/>
      <w:i w:val="0"/>
      <w:iCs w:val="0"/>
      <w:caps w:val="0"/>
      <w:color w:val="000000"/>
      <w:sz w:val="26"/>
      <w:szCs w:val="26"/>
    </w:rPr>
  </w:style>
  <w:style w:type="character" w:customStyle="1" w:styleId="CardTagChar">
    <w:name w:val="Card Tag Char"/>
    <w:rsid w:val="00E444C1"/>
    <w:rPr>
      <w:rFonts w:ascii="Arial Narrow" w:hAnsi="Arial Narrow" w:hint="default"/>
      <w:b/>
      <w:bCs w:val="0"/>
      <w:sz w:val="24"/>
      <w:szCs w:val="24"/>
      <w:lang w:val="en-US" w:eastAsia="en-US" w:bidi="ar-SA"/>
    </w:rPr>
  </w:style>
  <w:style w:type="character" w:customStyle="1" w:styleId="DebateCiteCharCharChar">
    <w:name w:val="Debate Cite Char Char Char"/>
    <w:rsid w:val="00E444C1"/>
    <w:rPr>
      <w:b/>
      <w:bCs w:val="0"/>
      <w:sz w:val="32"/>
      <w:szCs w:val="32"/>
      <w:lang w:val="en-US" w:eastAsia="en-US" w:bidi="ar-SA"/>
    </w:rPr>
  </w:style>
  <w:style w:type="character" w:customStyle="1" w:styleId="TagandCiteChar">
    <w:name w:val="Tag and Cite Char"/>
    <w:rsid w:val="00E444C1"/>
    <w:rPr>
      <w:color w:val="333333"/>
      <w:sz w:val="22"/>
      <w:szCs w:val="22"/>
      <w:lang w:val="en-US" w:eastAsia="en-US" w:bidi="ar-SA"/>
    </w:rPr>
  </w:style>
  <w:style w:type="character" w:customStyle="1" w:styleId="Style10ptBold">
    <w:name w:val="Style 10 pt Bold"/>
    <w:rsid w:val="00E444C1"/>
    <w:rPr>
      <w:b/>
      <w:bCs/>
      <w:sz w:val="20"/>
    </w:rPr>
  </w:style>
  <w:style w:type="character" w:customStyle="1" w:styleId="text9">
    <w:name w:val="text9"/>
    <w:basedOn w:val="DefaultParagraphFont"/>
    <w:rsid w:val="00E444C1"/>
  </w:style>
  <w:style w:type="character" w:customStyle="1" w:styleId="text21">
    <w:name w:val="text21"/>
    <w:basedOn w:val="DefaultParagraphFont"/>
    <w:rsid w:val="00E444C1"/>
  </w:style>
  <w:style w:type="character" w:customStyle="1" w:styleId="text19">
    <w:name w:val="text19"/>
    <w:basedOn w:val="DefaultParagraphFont"/>
    <w:rsid w:val="00E444C1"/>
  </w:style>
  <w:style w:type="character" w:customStyle="1" w:styleId="term2">
    <w:name w:val="term2"/>
    <w:rsid w:val="00E444C1"/>
    <w:rPr>
      <w:b/>
      <w:bCs/>
    </w:rPr>
  </w:style>
  <w:style w:type="character" w:customStyle="1" w:styleId="pmterms12">
    <w:name w:val="pmterms12"/>
    <w:rsid w:val="00E444C1"/>
    <w:rPr>
      <w:b/>
      <w:bCs/>
      <w:i w:val="0"/>
      <w:iCs w:val="0"/>
      <w:color w:val="000000"/>
    </w:rPr>
  </w:style>
  <w:style w:type="character" w:customStyle="1" w:styleId="ToReadChar">
    <w:name w:val="To Read Char"/>
    <w:rsid w:val="00E444C1"/>
    <w:rPr>
      <w:rFonts w:ascii="Verdana" w:hAnsi="Verdana" w:hint="default"/>
      <w:b/>
      <w:bCs w:val="0"/>
      <w:szCs w:val="24"/>
      <w:u w:val="single"/>
      <w:lang w:val="en-US" w:eastAsia="en-US" w:bidi="ar-SA"/>
    </w:rPr>
  </w:style>
  <w:style w:type="character" w:customStyle="1" w:styleId="ToReadCharChar">
    <w:name w:val="To Read Char Char"/>
    <w:rsid w:val="00E444C1"/>
    <w:rPr>
      <w:rFonts w:ascii="Verdana" w:hAnsi="Verdana" w:hint="default"/>
      <w:b/>
      <w:bCs w:val="0"/>
      <w:szCs w:val="24"/>
      <w:u w:val="single"/>
      <w:lang w:val="en-US" w:eastAsia="en-US" w:bidi="ar-SA"/>
    </w:rPr>
  </w:style>
  <w:style w:type="character" w:customStyle="1" w:styleId="bio">
    <w:name w:val="bio"/>
    <w:basedOn w:val="DefaultParagraphFont"/>
    <w:rsid w:val="00E444C1"/>
  </w:style>
  <w:style w:type="character" w:customStyle="1" w:styleId="storytextstyle">
    <w:name w:val="storytextstyle"/>
    <w:basedOn w:val="DefaultParagraphFont"/>
    <w:rsid w:val="00E444C1"/>
  </w:style>
  <w:style w:type="character" w:customStyle="1" w:styleId="cardunderlinedCharChar">
    <w:name w:val="card underlined Char Char"/>
    <w:rsid w:val="00E444C1"/>
    <w:rPr>
      <w:rFonts w:ascii="Arial" w:hAnsi="Arial" w:cs="Arial" w:hint="default"/>
      <w:sz w:val="22"/>
      <w:szCs w:val="24"/>
      <w:u w:val="single"/>
      <w:lang w:val="en-US" w:eastAsia="en-US" w:bidi="ar-SA"/>
    </w:rPr>
  </w:style>
  <w:style w:type="character" w:customStyle="1" w:styleId="Style2Char0">
    <w:name w:val="Style2 Char"/>
    <w:rsid w:val="00E444C1"/>
    <w:rPr>
      <w:rFonts w:ascii="Book Antiqua" w:hAnsi="Book Antiqua" w:hint="default"/>
      <w:u w:val="thick"/>
      <w:lang w:val="en-US" w:eastAsia="en-US" w:bidi="ar-SA"/>
    </w:rPr>
  </w:style>
  <w:style w:type="character" w:customStyle="1" w:styleId="Style2Char1">
    <w:name w:val="Style2 Char1"/>
    <w:rsid w:val="00E444C1"/>
    <w:rPr>
      <w:rFonts w:ascii="Book Antiqua" w:hAnsi="Book Antiqua" w:hint="default"/>
      <w:szCs w:val="24"/>
      <w:u w:val="thick"/>
      <w:lang w:val="en-US" w:eastAsia="en-US" w:bidi="ar-SA"/>
    </w:rPr>
  </w:style>
  <w:style w:type="character" w:customStyle="1" w:styleId="articlehead21">
    <w:name w:val="articlehead21"/>
    <w:rsid w:val="00E444C1"/>
    <w:rPr>
      <w:rFonts w:ascii="Arial" w:hAnsi="Arial" w:cs="Arial" w:hint="default"/>
      <w:b/>
      <w:bCs/>
      <w:color w:val="660000"/>
      <w:sz w:val="20"/>
      <w:szCs w:val="20"/>
    </w:rPr>
  </w:style>
  <w:style w:type="character" w:customStyle="1" w:styleId="TagCiteChar1">
    <w:name w:val="Tag/Cite Char1"/>
    <w:rsid w:val="00E444C1"/>
    <w:rPr>
      <w:b/>
      <w:bCs w:val="0"/>
      <w:lang w:val="en-US" w:eastAsia="en-US" w:bidi="ar-SA"/>
    </w:rPr>
  </w:style>
  <w:style w:type="character" w:customStyle="1" w:styleId="goohl2">
    <w:name w:val="goohl2"/>
    <w:basedOn w:val="DefaultParagraphFont"/>
    <w:rsid w:val="00E444C1"/>
  </w:style>
  <w:style w:type="character" w:customStyle="1" w:styleId="CardCharChar0">
    <w:name w:val="Card Char Char"/>
    <w:rsid w:val="00E444C1"/>
    <w:rPr>
      <w:lang w:val="en-US" w:eastAsia="en-US" w:bidi="ar-SA"/>
    </w:rPr>
  </w:style>
  <w:style w:type="character" w:customStyle="1" w:styleId="BriefTitle1Char">
    <w:name w:val="Brief Title 1 Char"/>
    <w:rsid w:val="00E444C1"/>
    <w:rPr>
      <w:b/>
      <w:bCs w:val="0"/>
      <w:u w:val="single"/>
      <w:lang w:val="en-US" w:eastAsia="en-US" w:bidi="ar-SA"/>
    </w:rPr>
  </w:style>
  <w:style w:type="character" w:customStyle="1" w:styleId="TagCiteCharChar">
    <w:name w:val="Tag/Cite Char Char"/>
    <w:rsid w:val="00E444C1"/>
    <w:rPr>
      <w:b/>
      <w:bCs w:val="0"/>
      <w:lang w:val="en-US" w:eastAsia="en-US" w:bidi="ar-SA"/>
    </w:rPr>
  </w:style>
  <w:style w:type="character" w:customStyle="1" w:styleId="btx">
    <w:name w:val="btx"/>
    <w:basedOn w:val="DefaultParagraphFont"/>
    <w:rsid w:val="00E444C1"/>
  </w:style>
  <w:style w:type="character" w:customStyle="1" w:styleId="prodgeneral1">
    <w:name w:val="prodgeneral1"/>
    <w:rsid w:val="00E444C1"/>
    <w:rPr>
      <w:rFonts w:ascii="Verdana" w:hAnsi="Verdana" w:hint="default"/>
      <w:b w:val="0"/>
      <w:bCs w:val="0"/>
      <w:caps w:val="0"/>
      <w:color w:val="000000"/>
      <w:spacing w:val="0"/>
      <w:sz w:val="16"/>
      <w:szCs w:val="16"/>
    </w:rPr>
  </w:style>
  <w:style w:type="character" w:customStyle="1" w:styleId="summary1">
    <w:name w:val="summary1"/>
    <w:rsid w:val="00E444C1"/>
    <w:rPr>
      <w:rFonts w:ascii="Arial" w:hAnsi="Arial" w:cs="Arial" w:hint="default"/>
      <w:sz w:val="18"/>
      <w:szCs w:val="18"/>
    </w:rPr>
  </w:style>
  <w:style w:type="character" w:customStyle="1" w:styleId="text3">
    <w:name w:val="text3"/>
    <w:basedOn w:val="DefaultParagraphFont"/>
    <w:rsid w:val="00E444C1"/>
  </w:style>
  <w:style w:type="character" w:customStyle="1" w:styleId="cardtextsmallChar">
    <w:name w:val="card text small Char"/>
    <w:rsid w:val="00E444C1"/>
    <w:rPr>
      <w:rFonts w:ascii="Arial Narrow" w:hAnsi="Arial Narrow" w:hint="default"/>
      <w:sz w:val="16"/>
      <w:szCs w:val="24"/>
      <w:lang w:val="en-US" w:eastAsia="en-US" w:bidi="ar-SA"/>
    </w:rPr>
  </w:style>
  <w:style w:type="character" w:customStyle="1" w:styleId="countrytitle1">
    <w:name w:val="countrytitle1"/>
    <w:rsid w:val="00E444C1"/>
    <w:rPr>
      <w:rFonts w:ascii="Verdana" w:hAnsi="Verdana" w:hint="default"/>
      <w:b/>
      <w:bCs/>
      <w:color w:val="293643"/>
      <w:sz w:val="24"/>
      <w:szCs w:val="24"/>
    </w:rPr>
  </w:style>
  <w:style w:type="character" w:customStyle="1" w:styleId="storyheader1">
    <w:name w:val="storyheader1"/>
    <w:rsid w:val="00E444C1"/>
    <w:rPr>
      <w:rFonts w:ascii="Verdana" w:hAnsi="Verdana" w:hint="default"/>
      <w:b/>
      <w:bCs/>
      <w:color w:val="000000"/>
      <w:sz w:val="21"/>
      <w:szCs w:val="21"/>
    </w:rPr>
  </w:style>
  <w:style w:type="character" w:customStyle="1" w:styleId="cardunderlinedChar0">
    <w:name w:val="card underlined Char"/>
    <w:rsid w:val="00E444C1"/>
    <w:rPr>
      <w:rFonts w:ascii="Arial" w:hAnsi="Arial" w:cs="Arial" w:hint="default"/>
      <w:sz w:val="22"/>
      <w:szCs w:val="24"/>
      <w:u w:val="single"/>
      <w:lang w:val="en-US" w:eastAsia="en-US" w:bidi="ar-SA"/>
    </w:rPr>
  </w:style>
  <w:style w:type="character" w:customStyle="1" w:styleId="article1">
    <w:name w:val="article1"/>
    <w:rsid w:val="00E444C1"/>
    <w:rPr>
      <w:rFonts w:ascii="Verdana" w:hAnsi="Verdana" w:hint="default"/>
      <w:color w:val="333333"/>
      <w:sz w:val="16"/>
      <w:szCs w:val="16"/>
    </w:rPr>
  </w:style>
  <w:style w:type="character" w:customStyle="1" w:styleId="story-posted-date1">
    <w:name w:val="story-posted-date1"/>
    <w:rsid w:val="00E444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444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444C1"/>
  </w:style>
  <w:style w:type="character" w:customStyle="1" w:styleId="textmedium">
    <w:name w:val="textmedium"/>
    <w:basedOn w:val="DefaultParagraphFont"/>
    <w:rsid w:val="00E444C1"/>
  </w:style>
  <w:style w:type="character" w:customStyle="1" w:styleId="citation1">
    <w:name w:val="citation1"/>
    <w:rsid w:val="00E444C1"/>
    <w:rPr>
      <w:rFonts w:ascii="Verdana" w:hAnsi="Verdana" w:hint="default"/>
      <w:sz w:val="17"/>
      <w:szCs w:val="17"/>
    </w:rPr>
  </w:style>
  <w:style w:type="character" w:customStyle="1" w:styleId="hithighlite">
    <w:name w:val="hithighlite"/>
    <w:basedOn w:val="DefaultParagraphFont"/>
    <w:rsid w:val="00E444C1"/>
  </w:style>
  <w:style w:type="character" w:customStyle="1" w:styleId="articlecontent">
    <w:name w:val="articlecontent"/>
    <w:basedOn w:val="DefaultParagraphFont"/>
    <w:rsid w:val="00E444C1"/>
  </w:style>
  <w:style w:type="character" w:customStyle="1" w:styleId="fource1">
    <w:name w:val="fource1"/>
    <w:rsid w:val="00E444C1"/>
    <w:rPr>
      <w:sz w:val="34"/>
      <w:szCs w:val="34"/>
    </w:rPr>
  </w:style>
  <w:style w:type="character" w:customStyle="1" w:styleId="LanguageStrikeChar">
    <w:name w:val="Language Strike Char"/>
    <w:rsid w:val="00E444C1"/>
    <w:rPr>
      <w:rFonts w:ascii="Arial Narrow" w:hAnsi="Arial Narrow" w:hint="default"/>
      <w:strike/>
      <w:szCs w:val="24"/>
      <w:lang w:val="en-US" w:eastAsia="en-US" w:bidi="ar-SA"/>
    </w:rPr>
  </w:style>
  <w:style w:type="character" w:customStyle="1" w:styleId="normal11">
    <w:name w:val="normal1"/>
    <w:basedOn w:val="DefaultParagraphFont"/>
    <w:rsid w:val="00E444C1"/>
  </w:style>
  <w:style w:type="character" w:customStyle="1" w:styleId="ds">
    <w:name w:val="ds"/>
    <w:basedOn w:val="DefaultParagraphFont"/>
    <w:rsid w:val="00E444C1"/>
  </w:style>
  <w:style w:type="character" w:customStyle="1" w:styleId="UnderliningChar1">
    <w:name w:val="Underlining Char1"/>
    <w:rsid w:val="00E444C1"/>
    <w:rPr>
      <w:rFonts w:ascii="Arial Narrow" w:hAnsi="Arial Narrow" w:hint="default"/>
      <w:szCs w:val="24"/>
      <w:u w:val="single"/>
      <w:lang w:val="en-US" w:eastAsia="en-US" w:bidi="ar-SA"/>
    </w:rPr>
  </w:style>
  <w:style w:type="character" w:customStyle="1" w:styleId="UnderliningChar2">
    <w:name w:val="Underlining Char2"/>
    <w:rsid w:val="00E444C1"/>
    <w:rPr>
      <w:rFonts w:ascii="Arial Narrow" w:hAnsi="Arial Narrow" w:hint="default"/>
      <w:szCs w:val="24"/>
      <w:u w:val="single"/>
      <w:lang w:val="en-US" w:eastAsia="en-US" w:bidi="ar-SA"/>
    </w:rPr>
  </w:style>
  <w:style w:type="character" w:customStyle="1" w:styleId="MicroTextChar1">
    <w:name w:val="MicroText Char1"/>
    <w:rsid w:val="00E444C1"/>
    <w:rPr>
      <w:rFonts w:ascii="Arial Narrow" w:hAnsi="Arial Narrow" w:hint="default"/>
      <w:sz w:val="12"/>
      <w:szCs w:val="24"/>
      <w:lang w:val="en-US" w:eastAsia="en-US" w:bidi="ar-SA"/>
    </w:rPr>
  </w:style>
  <w:style w:type="character" w:customStyle="1" w:styleId="DefaultPara">
    <w:name w:val="Default Para"/>
    <w:rsid w:val="00E444C1"/>
    <w:rPr>
      <w:sz w:val="20"/>
    </w:rPr>
  </w:style>
  <w:style w:type="character" w:customStyle="1" w:styleId="SYSHYPERTEXT">
    <w:name w:val="SYS_HYPERTEXT"/>
    <w:rsid w:val="00E444C1"/>
    <w:rPr>
      <w:color w:val="0000FF"/>
      <w:u w:val="single"/>
    </w:rPr>
  </w:style>
  <w:style w:type="character" w:customStyle="1" w:styleId="Hyperlink1">
    <w:name w:val="Hyperlink1"/>
    <w:rsid w:val="00E444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444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444C1"/>
    <w:rPr>
      <w:rFonts w:ascii="Arial Narrow" w:hAnsi="Arial Narrow" w:hint="default"/>
      <w:noProof w:val="0"/>
      <w:szCs w:val="24"/>
      <w:u w:val="single"/>
      <w:lang w:val="en-US" w:eastAsia="en-US" w:bidi="ar-SA"/>
    </w:rPr>
  </w:style>
  <w:style w:type="character" w:customStyle="1" w:styleId="BlockHeading1Char">
    <w:name w:val="Block Heading 1 Char"/>
    <w:rsid w:val="00E444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444C1"/>
    <w:rPr>
      <w:b/>
      <w:bCs w:val="0"/>
      <w:sz w:val="24"/>
      <w:szCs w:val="24"/>
      <w:u w:val="single"/>
      <w:lang w:val="en-US" w:eastAsia="en-US" w:bidi="ar-SA"/>
    </w:rPr>
  </w:style>
  <w:style w:type="character" w:customStyle="1" w:styleId="StyleTagTimesNewRomanChar">
    <w:name w:val="Style Tag + Times New Roman Char"/>
    <w:rsid w:val="00E444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444C1"/>
    <w:rPr>
      <w:rFonts w:ascii="Arial Narrow" w:hAnsi="Arial Narrow" w:cs="Arial" w:hint="default"/>
      <w:b/>
      <w:bCs/>
      <w:iCs/>
      <w:sz w:val="24"/>
      <w:szCs w:val="28"/>
      <w:lang w:val="en-US" w:eastAsia="en-US" w:bidi="ar-SA"/>
    </w:rPr>
  </w:style>
  <w:style w:type="character" w:customStyle="1" w:styleId="UnderliningCharChar">
    <w:name w:val="Underlining Char Char"/>
    <w:rsid w:val="00E444C1"/>
    <w:rPr>
      <w:rFonts w:ascii="Arial Narrow" w:hAnsi="Arial Narrow" w:hint="default"/>
      <w:szCs w:val="24"/>
      <w:u w:val="single"/>
      <w:lang w:val="en-US" w:eastAsia="en-US" w:bidi="ar-SA"/>
    </w:rPr>
  </w:style>
  <w:style w:type="character" w:customStyle="1" w:styleId="StyleArialNarrow12ptBold">
    <w:name w:val="Style Arial Narrow 12 pt Bold"/>
    <w:rsid w:val="00E444C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E444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444C1"/>
    <w:rPr>
      <w:noProof w:val="0"/>
      <w:u w:val="single"/>
      <w:lang w:val="en-US" w:eastAsia="en-US" w:bidi="ar-SA"/>
    </w:rPr>
  </w:style>
  <w:style w:type="character" w:customStyle="1" w:styleId="UnderlinedCharChar1">
    <w:name w:val="Underlined Char Char1"/>
    <w:rsid w:val="00E444C1"/>
    <w:rPr>
      <w:rFonts w:ascii="Bell MT" w:eastAsia="Times New Roman" w:hAnsi="Bell MT" w:hint="default"/>
      <w:bCs/>
      <w:iCs/>
      <w:sz w:val="22"/>
      <w:u w:val="single"/>
    </w:rPr>
  </w:style>
  <w:style w:type="character" w:customStyle="1" w:styleId="Heading2CharChar2">
    <w:name w:val="Heading 2 Char Char2"/>
    <w:rsid w:val="00E444C1"/>
    <w:rPr>
      <w:rFonts w:ascii="Arial" w:hAnsi="Arial" w:cs="Arial" w:hint="default"/>
      <w:b/>
      <w:bCs/>
      <w:iCs/>
      <w:sz w:val="22"/>
      <w:szCs w:val="28"/>
      <w:lang w:val="en-US" w:eastAsia="en-US" w:bidi="ar-SA"/>
    </w:rPr>
  </w:style>
  <w:style w:type="character" w:customStyle="1" w:styleId="doctitle">
    <w:name w:val="doctitle"/>
    <w:rsid w:val="00E444C1"/>
  </w:style>
  <w:style w:type="character" w:customStyle="1" w:styleId="cardtext-underlined0">
    <w:name w:val="card text- underlined"/>
    <w:rsid w:val="00E444C1"/>
    <w:rPr>
      <w:rFonts w:ascii="Garamond" w:hAnsi="Garamond" w:hint="default"/>
      <w:u w:val="single"/>
    </w:rPr>
  </w:style>
  <w:style w:type="character" w:customStyle="1" w:styleId="BodyText1">
    <w:name w:val="Body Text1"/>
    <w:basedOn w:val="DefaultParagraphFont"/>
    <w:rsid w:val="00E444C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444C1"/>
  </w:style>
  <w:style w:type="character" w:customStyle="1" w:styleId="BriefTitleChar">
    <w:name w:val="Brief Title Char"/>
    <w:basedOn w:val="DefaultParagraphFont"/>
    <w:rsid w:val="00E444C1"/>
    <w:rPr>
      <w:b/>
      <w:bCs w:val="0"/>
      <w:sz w:val="24"/>
      <w:szCs w:val="24"/>
      <w:u w:val="single"/>
      <w:lang w:val="en-US" w:eastAsia="en-US" w:bidi="ar-SA"/>
    </w:rPr>
  </w:style>
  <w:style w:type="character" w:customStyle="1" w:styleId="BriefTitle2Char">
    <w:name w:val="Brief Title 2 Char"/>
    <w:basedOn w:val="BriefTitleChar"/>
    <w:rsid w:val="00E444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444C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444C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444C1"/>
    <w:rPr>
      <w:rFonts w:ascii="AGaramond" w:hAnsi="AGaramond" w:cs="AGaramond" w:hint="default"/>
      <w:color w:val="211D1E"/>
      <w:sz w:val="14"/>
      <w:szCs w:val="14"/>
    </w:rPr>
  </w:style>
  <w:style w:type="character" w:customStyle="1" w:styleId="CharacterStyle2">
    <w:name w:val="Character Style 2"/>
    <w:uiPriority w:val="99"/>
    <w:rsid w:val="00E444C1"/>
    <w:rPr>
      <w:sz w:val="20"/>
      <w:szCs w:val="20"/>
    </w:rPr>
  </w:style>
  <w:style w:type="character" w:customStyle="1" w:styleId="cross-head">
    <w:name w:val="cross-head"/>
    <w:rsid w:val="00E444C1"/>
  </w:style>
  <w:style w:type="character" w:customStyle="1" w:styleId="Subtitle1">
    <w:name w:val="Subtitle1"/>
    <w:rsid w:val="00E444C1"/>
  </w:style>
  <w:style w:type="character" w:customStyle="1" w:styleId="metaorigin">
    <w:name w:val="meta_origin"/>
    <w:rsid w:val="00E444C1"/>
  </w:style>
  <w:style w:type="character" w:customStyle="1" w:styleId="mandelbrotrefrag">
    <w:name w:val="mandelbrot_refrag"/>
    <w:rsid w:val="00E444C1"/>
  </w:style>
  <w:style w:type="character" w:customStyle="1" w:styleId="eminfo">
    <w:name w:val="eminfo"/>
    <w:rsid w:val="00E444C1"/>
  </w:style>
  <w:style w:type="character" w:customStyle="1" w:styleId="emhighlight">
    <w:name w:val="emhighlight"/>
    <w:rsid w:val="00E444C1"/>
  </w:style>
  <w:style w:type="character" w:customStyle="1" w:styleId="name">
    <w:name w:val="name"/>
    <w:rsid w:val="00E444C1"/>
  </w:style>
  <w:style w:type="character" w:customStyle="1" w:styleId="tkrname">
    <w:name w:val="tkrname"/>
    <w:rsid w:val="00E444C1"/>
  </w:style>
  <w:style w:type="character" w:customStyle="1" w:styleId="tkrchange">
    <w:name w:val="tkrchange"/>
    <w:rsid w:val="00E444C1"/>
  </w:style>
  <w:style w:type="character" w:customStyle="1" w:styleId="source-org">
    <w:name w:val="source-org"/>
    <w:rsid w:val="00E444C1"/>
  </w:style>
  <w:style w:type="character" w:customStyle="1" w:styleId="updated">
    <w:name w:val="updated"/>
    <w:rsid w:val="00E444C1"/>
  </w:style>
  <w:style w:type="character" w:customStyle="1" w:styleId="last">
    <w:name w:val="last"/>
    <w:rsid w:val="00E444C1"/>
  </w:style>
  <w:style w:type="character" w:customStyle="1" w:styleId="Style11ptBoldUnderline1">
    <w:name w:val="Style 11 pt Bold Underline1"/>
    <w:rsid w:val="00E444C1"/>
    <w:rPr>
      <w:b/>
      <w:bCs/>
      <w:sz w:val="20"/>
      <w:u w:val="single"/>
    </w:rPr>
  </w:style>
  <w:style w:type="character" w:customStyle="1" w:styleId="StyleStyleunderlineBold11pt">
    <w:name w:val="Style Style underline + Bold + 11 pt"/>
    <w:rsid w:val="00E444C1"/>
    <w:rPr>
      <w:bCs/>
      <w:sz w:val="20"/>
      <w:u w:val="single"/>
    </w:rPr>
  </w:style>
  <w:style w:type="character" w:customStyle="1" w:styleId="StyleunderlineAsianTimesNewRomanBold">
    <w:name w:val="Style underline + (Asian) Times New Roman Bold"/>
    <w:rsid w:val="00E444C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444C1"/>
    <w:rPr>
      <w:b/>
      <w:bCs/>
      <w:sz w:val="20"/>
      <w:u w:val="single"/>
      <w:bdr w:val="single" w:sz="4" w:space="0" w:color="auto" w:frame="1"/>
    </w:rPr>
  </w:style>
  <w:style w:type="character" w:customStyle="1" w:styleId="A5">
    <w:name w:val="A5"/>
    <w:uiPriority w:val="99"/>
    <w:rsid w:val="00E444C1"/>
    <w:rPr>
      <w:rFonts w:ascii="Times New Roman" w:hAnsi="Times New Roman" w:cs="Times New Roman" w:hint="default"/>
      <w:color w:val="000000"/>
      <w:sz w:val="13"/>
      <w:szCs w:val="13"/>
    </w:rPr>
  </w:style>
  <w:style w:type="character" w:customStyle="1" w:styleId="quotepeekbase">
    <w:name w:val="quotepeekbase"/>
    <w:rsid w:val="00E444C1"/>
  </w:style>
  <w:style w:type="character" w:customStyle="1" w:styleId="cardChar1">
    <w:name w:val="card Char1"/>
    <w:rsid w:val="00E444C1"/>
    <w:rPr>
      <w:rFonts w:ascii="Calibri" w:eastAsia="Calibri" w:hAnsi="Calibri" w:cs="Calibri" w:hint="default"/>
      <w:sz w:val="24"/>
      <w:szCs w:val="22"/>
      <w:lang w:val="x-none" w:eastAsia="x-none"/>
    </w:rPr>
  </w:style>
  <w:style w:type="character" w:customStyle="1" w:styleId="NormalCard">
    <w:name w:val="Normal Card"/>
    <w:uiPriority w:val="1"/>
    <w:qFormat/>
    <w:rsid w:val="00E444C1"/>
    <w:rPr>
      <w:rFonts w:ascii="Times New Roman" w:hAnsi="Times New Roman" w:cs="Times New Roman" w:hint="default"/>
      <w:sz w:val="24"/>
    </w:rPr>
  </w:style>
  <w:style w:type="character" w:customStyle="1" w:styleId="HighlightedUnderline0">
    <w:name w:val="Highlighted Underline"/>
    <w:uiPriority w:val="1"/>
    <w:qFormat/>
    <w:rsid w:val="00E444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444C1"/>
    <w:rPr>
      <w:rFonts w:ascii="Times New Roman" w:hAnsi="Times New Roman" w:cs="Times New Roman" w:hint="default"/>
      <w:sz w:val="16"/>
      <w:szCs w:val="16"/>
    </w:rPr>
  </w:style>
  <w:style w:type="character" w:customStyle="1" w:styleId="timebox">
    <w:name w:val="timebox"/>
    <w:rsid w:val="00E444C1"/>
  </w:style>
  <w:style w:type="character" w:customStyle="1" w:styleId="Heading2Subtext">
    <w:name w:val="Heading 2 Subtext"/>
    <w:rsid w:val="00E444C1"/>
    <w:rPr>
      <w:rFonts w:ascii="Times New Roman" w:hAnsi="Times New Roman" w:cs="Times New Roman" w:hint="default"/>
      <w:sz w:val="16"/>
    </w:rPr>
  </w:style>
  <w:style w:type="character" w:customStyle="1" w:styleId="-SmallText-">
    <w:name w:val="-Small Text-"/>
    <w:rsid w:val="00E444C1"/>
    <w:rPr>
      <w:rFonts w:ascii="Garamond" w:hAnsi="Garamond" w:hint="default"/>
      <w:sz w:val="16"/>
    </w:rPr>
  </w:style>
  <w:style w:type="character" w:customStyle="1" w:styleId="label">
    <w:name w:val="label"/>
    <w:rsid w:val="00E444C1"/>
  </w:style>
  <w:style w:type="character" w:customStyle="1" w:styleId="BoldUnderlineCharChar">
    <w:name w:val="BoldUnderline Char Char"/>
    <w:rsid w:val="00E444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444C1"/>
  </w:style>
  <w:style w:type="character" w:customStyle="1" w:styleId="FontStyle477">
    <w:name w:val="Font Style477"/>
    <w:basedOn w:val="DefaultParagraphFont"/>
    <w:uiPriority w:val="99"/>
    <w:rsid w:val="00E444C1"/>
    <w:rPr>
      <w:rFonts w:ascii="Times New Roman" w:hAnsi="Times New Roman" w:cs="Times New Roman" w:hint="default"/>
      <w:sz w:val="18"/>
      <w:szCs w:val="18"/>
    </w:rPr>
  </w:style>
  <w:style w:type="character" w:customStyle="1" w:styleId="FontStyle505">
    <w:name w:val="Font Style505"/>
    <w:basedOn w:val="DefaultParagraphFont"/>
    <w:uiPriority w:val="99"/>
    <w:rsid w:val="00E444C1"/>
    <w:rPr>
      <w:rFonts w:ascii="Times New Roman" w:hAnsi="Times New Roman" w:cs="Times New Roman" w:hint="default"/>
      <w:sz w:val="18"/>
      <w:szCs w:val="18"/>
    </w:rPr>
  </w:style>
  <w:style w:type="character" w:customStyle="1" w:styleId="FontStyle514">
    <w:name w:val="Font Style514"/>
    <w:basedOn w:val="DefaultParagraphFont"/>
    <w:uiPriority w:val="99"/>
    <w:rsid w:val="00E444C1"/>
    <w:rPr>
      <w:rFonts w:ascii="Times New Roman" w:hAnsi="Times New Roman" w:cs="Times New Roman" w:hint="default"/>
      <w:sz w:val="14"/>
      <w:szCs w:val="14"/>
    </w:rPr>
  </w:style>
  <w:style w:type="character" w:customStyle="1" w:styleId="FontStyle500">
    <w:name w:val="Font Style500"/>
    <w:basedOn w:val="DefaultParagraphFont"/>
    <w:uiPriority w:val="99"/>
    <w:rsid w:val="00E444C1"/>
    <w:rPr>
      <w:rFonts w:ascii="Times New Roman" w:hAnsi="Times New Roman" w:cs="Times New Roman" w:hint="default"/>
      <w:b/>
      <w:bCs/>
      <w:sz w:val="16"/>
      <w:szCs w:val="16"/>
    </w:rPr>
  </w:style>
  <w:style w:type="character" w:customStyle="1" w:styleId="CardCite1">
    <w:name w:val="CardCite1"/>
    <w:qFormat/>
    <w:rsid w:val="00E444C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444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444C1"/>
    <w:rPr>
      <w:rFonts w:ascii="Times New Roman" w:hAnsi="Times New Roman" w:cs="Times New Roman" w:hint="default"/>
      <w:b/>
      <w:bCs/>
      <w:sz w:val="22"/>
      <w:szCs w:val="22"/>
    </w:rPr>
  </w:style>
  <w:style w:type="character" w:customStyle="1" w:styleId="CharacterStyle3">
    <w:name w:val="Character Style 3"/>
    <w:uiPriority w:val="99"/>
    <w:rsid w:val="00E444C1"/>
    <w:rPr>
      <w:rFonts w:ascii="Bookman Old Style" w:hAnsi="Bookman Old Style" w:cs="Bookman Old Style" w:hint="default"/>
      <w:spacing w:val="-5"/>
      <w:sz w:val="18"/>
      <w:szCs w:val="18"/>
    </w:rPr>
  </w:style>
  <w:style w:type="character" w:customStyle="1" w:styleId="UnderlineStyleChar7">
    <w:name w:val="Underline Style Char7"/>
    <w:rsid w:val="00E444C1"/>
    <w:rPr>
      <w:rFonts w:ascii="Garamond" w:hAnsi="Garamond" w:hint="default"/>
      <w:sz w:val="22"/>
      <w:szCs w:val="24"/>
      <w:u w:val="single"/>
      <w:lang w:val="en-US" w:eastAsia="en-US" w:bidi="ar-SA"/>
    </w:rPr>
  </w:style>
  <w:style w:type="character" w:customStyle="1" w:styleId="StyleArial6ptBold">
    <w:name w:val="Style Arial 6 pt Bold"/>
    <w:rsid w:val="00E444C1"/>
    <w:rPr>
      <w:rFonts w:ascii="Arial" w:hAnsi="Arial" w:cs="Arial" w:hint="default"/>
      <w:bCs/>
      <w:sz w:val="12"/>
    </w:rPr>
  </w:style>
  <w:style w:type="character" w:customStyle="1" w:styleId="Heading2Char5">
    <w:name w:val="Heading 2 Char5"/>
    <w:rsid w:val="00E444C1"/>
    <w:rPr>
      <w:rFonts w:ascii="Garamond" w:hAnsi="Garamond" w:cs="Arial" w:hint="default"/>
      <w:b/>
      <w:bCs/>
      <w:iCs/>
      <w:sz w:val="24"/>
      <w:szCs w:val="28"/>
      <w:lang w:val="en-US" w:eastAsia="en-US" w:bidi="ar-SA"/>
    </w:rPr>
  </w:style>
  <w:style w:type="character" w:customStyle="1" w:styleId="TagGreg">
    <w:name w:val="TagGreg"/>
    <w:uiPriority w:val="1"/>
    <w:qFormat/>
    <w:rsid w:val="00E444C1"/>
    <w:rPr>
      <w:b/>
      <w:bCs w:val="0"/>
      <w:sz w:val="24"/>
    </w:rPr>
  </w:style>
  <w:style w:type="character" w:customStyle="1" w:styleId="StyleDebateUnderline10pt">
    <w:name w:val="Style Debate Underline + 10 pt"/>
    <w:rsid w:val="00E444C1"/>
    <w:rPr>
      <w:rFonts w:ascii="Times New Roman" w:hAnsi="Times New Roman" w:cs="Times New Roman" w:hint="default"/>
      <w:sz w:val="20"/>
      <w:szCs w:val="20"/>
      <w:u w:val="single"/>
    </w:rPr>
  </w:style>
  <w:style w:type="character" w:customStyle="1" w:styleId="underlinedCharChar0">
    <w:name w:val="underlined Char Char"/>
    <w:locked/>
    <w:rsid w:val="00E444C1"/>
    <w:rPr>
      <w:u w:val="single"/>
    </w:rPr>
  </w:style>
  <w:style w:type="character" w:customStyle="1" w:styleId="SourceBold">
    <w:name w:val="Source Bold"/>
    <w:rsid w:val="00E444C1"/>
    <w:rPr>
      <w:rFonts w:ascii="Arial Narrow" w:hAnsi="Arial Narrow" w:hint="default"/>
      <w:b/>
      <w:bCs w:val="0"/>
      <w:strike w:val="0"/>
      <w:dstrike w:val="0"/>
      <w:sz w:val="24"/>
      <w:u w:val="none"/>
      <w:effect w:val="none"/>
    </w:rPr>
  </w:style>
  <w:style w:type="character" w:customStyle="1" w:styleId="2xBoldUnderline">
    <w:name w:val="2x_Bold_Underline"/>
    <w:rsid w:val="00E444C1"/>
    <w:rPr>
      <w:b/>
      <w:bCs/>
      <w:sz w:val="24"/>
      <w:u w:val="thick"/>
    </w:rPr>
  </w:style>
  <w:style w:type="character" w:customStyle="1" w:styleId="Dottedunderline">
    <w:name w:val="Dotted underline"/>
    <w:rsid w:val="00E444C1"/>
    <w:rPr>
      <w:u w:val="dotted"/>
    </w:rPr>
  </w:style>
  <w:style w:type="character" w:customStyle="1" w:styleId="readChar">
    <w:name w:val="read Char"/>
    <w:rsid w:val="00E444C1"/>
    <w:rPr>
      <w:szCs w:val="22"/>
      <w:u w:val="single"/>
      <w:lang w:val="en-US" w:eastAsia="en-US" w:bidi="ar-SA"/>
    </w:rPr>
  </w:style>
  <w:style w:type="character" w:customStyle="1" w:styleId="underlining0">
    <w:name w:val="underlining"/>
    <w:rsid w:val="00E444C1"/>
    <w:rPr>
      <w:u w:val="single"/>
    </w:rPr>
  </w:style>
  <w:style w:type="character" w:customStyle="1" w:styleId="btitle">
    <w:name w:val="btitle"/>
    <w:rsid w:val="00E444C1"/>
  </w:style>
  <w:style w:type="character" w:customStyle="1" w:styleId="green">
    <w:name w:val="green"/>
    <w:rsid w:val="00E444C1"/>
  </w:style>
  <w:style w:type="character" w:customStyle="1" w:styleId="BodyText20">
    <w:name w:val="Body Text2"/>
    <w:rsid w:val="00E444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E444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444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444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444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444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444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444C1"/>
    <w:rPr>
      <w:rFonts w:ascii="Sylfaen" w:hAnsi="Sylfaen" w:cs="Sylfaen" w:hint="default"/>
      <w:i/>
      <w:iCs/>
      <w:strike w:val="0"/>
      <w:dstrike w:val="0"/>
      <w:sz w:val="19"/>
      <w:szCs w:val="19"/>
      <w:u w:val="none"/>
      <w:effect w:val="none"/>
      <w:shd w:val="clear" w:color="auto" w:fill="FFFFFF"/>
    </w:rPr>
  </w:style>
  <w:style w:type="character" w:customStyle="1" w:styleId="1">
    <w:name w:val="1"/>
    <w:rsid w:val="00E444C1"/>
    <w:rPr>
      <w:rFonts w:ascii="Arial" w:hAnsi="Arial" w:cs="Arial" w:hint="default"/>
      <w:bCs/>
      <w:sz w:val="20"/>
      <w:u w:val="single"/>
      <w:lang w:val="en-US" w:eastAsia="en-US" w:bidi="ar-SA"/>
    </w:rPr>
  </w:style>
  <w:style w:type="character" w:customStyle="1" w:styleId="CharChar31">
    <w:name w:val="Char Char31"/>
    <w:rsid w:val="00E444C1"/>
    <w:rPr>
      <w:rFonts w:ascii="Arial" w:hAnsi="Arial" w:cs="Arial" w:hint="default"/>
      <w:b/>
      <w:bCs/>
      <w:iCs/>
      <w:lang w:val="en-US" w:eastAsia="en-US" w:bidi="ar-SA"/>
    </w:rPr>
  </w:style>
  <w:style w:type="character" w:customStyle="1" w:styleId="Subtitle2">
    <w:name w:val="Subtitle2"/>
    <w:rsid w:val="00E444C1"/>
  </w:style>
  <w:style w:type="character" w:customStyle="1" w:styleId="drop">
    <w:name w:val="drop"/>
    <w:rsid w:val="00E444C1"/>
  </w:style>
  <w:style w:type="character" w:customStyle="1" w:styleId="bioline">
    <w:name w:val="bioline"/>
    <w:rsid w:val="00E444C1"/>
  </w:style>
  <w:style w:type="character" w:customStyle="1" w:styleId="articletitle0">
    <w:name w:val="article_title"/>
    <w:rsid w:val="00E444C1"/>
  </w:style>
  <w:style w:type="character" w:customStyle="1" w:styleId="A4">
    <w:name w:val="A4"/>
    <w:uiPriority w:val="99"/>
    <w:rsid w:val="00E444C1"/>
    <w:rPr>
      <w:color w:val="000000"/>
    </w:rPr>
  </w:style>
  <w:style w:type="character" w:customStyle="1" w:styleId="s2">
    <w:name w:val="s2"/>
    <w:rsid w:val="00E444C1"/>
  </w:style>
  <w:style w:type="character" w:customStyle="1" w:styleId="s4">
    <w:name w:val="s4"/>
    <w:rsid w:val="00E444C1"/>
  </w:style>
  <w:style w:type="character" w:customStyle="1" w:styleId="s5">
    <w:name w:val="s5"/>
    <w:rsid w:val="00E444C1"/>
  </w:style>
  <w:style w:type="character" w:customStyle="1" w:styleId="cap">
    <w:name w:val="cap"/>
    <w:rsid w:val="00E444C1"/>
  </w:style>
  <w:style w:type="character" w:customStyle="1" w:styleId="rightsnotice">
    <w:name w:val="rightsnotice"/>
    <w:rsid w:val="00E444C1"/>
  </w:style>
  <w:style w:type="character" w:customStyle="1" w:styleId="Caption1">
    <w:name w:val="Caption1"/>
    <w:rsid w:val="00E444C1"/>
  </w:style>
  <w:style w:type="character" w:customStyle="1" w:styleId="credit">
    <w:name w:val="credit"/>
    <w:rsid w:val="00E444C1"/>
  </w:style>
  <w:style w:type="character" w:customStyle="1" w:styleId="scaps">
    <w:name w:val="scaps"/>
    <w:rsid w:val="00E444C1"/>
  </w:style>
  <w:style w:type="character" w:customStyle="1" w:styleId="current-article">
    <w:name w:val="current-article"/>
    <w:rsid w:val="00E444C1"/>
  </w:style>
  <w:style w:type="character" w:customStyle="1" w:styleId="related-current-indicator">
    <w:name w:val="related-current-indicator"/>
    <w:rsid w:val="00E444C1"/>
  </w:style>
  <w:style w:type="character" w:customStyle="1" w:styleId="bylclear">
    <w:name w:val="bylclear"/>
    <w:rsid w:val="00E444C1"/>
  </w:style>
  <w:style w:type="character" w:customStyle="1" w:styleId="timestamp">
    <w:name w:val="timestamp"/>
    <w:rsid w:val="00E444C1"/>
  </w:style>
  <w:style w:type="character" w:customStyle="1" w:styleId="comments">
    <w:name w:val="comments"/>
    <w:rsid w:val="00E444C1"/>
  </w:style>
  <w:style w:type="character" w:customStyle="1" w:styleId="essaytext">
    <w:name w:val="essaytext"/>
    <w:rsid w:val="00E444C1"/>
  </w:style>
  <w:style w:type="character" w:customStyle="1" w:styleId="username">
    <w:name w:val="username"/>
    <w:rsid w:val="00E444C1"/>
  </w:style>
  <w:style w:type="character" w:customStyle="1" w:styleId="toplinks">
    <w:name w:val="toplinks"/>
    <w:rsid w:val="00E444C1"/>
  </w:style>
  <w:style w:type="character" w:customStyle="1" w:styleId="A3">
    <w:name w:val="A3"/>
    <w:uiPriority w:val="99"/>
    <w:rsid w:val="00E444C1"/>
    <w:rPr>
      <w:rFonts w:ascii="Perpetua" w:hAnsi="Perpetua" w:cs="Perpetua" w:hint="default"/>
      <w:color w:val="000000"/>
      <w:sz w:val="15"/>
      <w:szCs w:val="15"/>
    </w:rPr>
  </w:style>
  <w:style w:type="character" w:customStyle="1" w:styleId="see">
    <w:name w:val="see"/>
    <w:rsid w:val="00E444C1"/>
  </w:style>
  <w:style w:type="character" w:customStyle="1" w:styleId="first-letter">
    <w:name w:val="first-letter"/>
    <w:rsid w:val="00E444C1"/>
  </w:style>
  <w:style w:type="character" w:customStyle="1" w:styleId="focusparagraph">
    <w:name w:val="focusparagraph"/>
    <w:rsid w:val="00E444C1"/>
  </w:style>
  <w:style w:type="character" w:customStyle="1" w:styleId="lightblue">
    <w:name w:val="lightblue"/>
    <w:rsid w:val="00E444C1"/>
  </w:style>
  <w:style w:type="character" w:customStyle="1" w:styleId="StyleUnderlineCharChar9pt">
    <w:name w:val="Style Underline Char Char + 9 pt"/>
    <w:rsid w:val="00E444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444C1"/>
  </w:style>
  <w:style w:type="character" w:customStyle="1" w:styleId="Title10">
    <w:name w:val="Title1"/>
    <w:rsid w:val="00E444C1"/>
  </w:style>
  <w:style w:type="character" w:customStyle="1" w:styleId="BoldandUnderlineCharCharCharChar">
    <w:name w:val="Bold and Underline Char Char Char Char"/>
    <w:rsid w:val="00E444C1"/>
    <w:rPr>
      <w:b/>
      <w:bCs w:val="0"/>
      <w:noProof w:val="0"/>
      <w:u w:val="single"/>
      <w:lang w:val="en-US" w:eastAsia="en-US" w:bidi="ar-SA"/>
    </w:rPr>
  </w:style>
  <w:style w:type="character" w:customStyle="1" w:styleId="FontStyle29">
    <w:name w:val="Font Style29"/>
    <w:uiPriority w:val="99"/>
    <w:rsid w:val="00E444C1"/>
    <w:rPr>
      <w:rFonts w:ascii="Arial" w:hAnsi="Arial" w:cs="Arial" w:hint="default"/>
      <w:sz w:val="14"/>
      <w:szCs w:val="14"/>
    </w:rPr>
  </w:style>
  <w:style w:type="character" w:customStyle="1" w:styleId="titles">
    <w:name w:val="titles"/>
    <w:rsid w:val="00E444C1"/>
  </w:style>
  <w:style w:type="character" w:customStyle="1" w:styleId="articletext0">
    <w:name w:val="article_text"/>
    <w:rsid w:val="00E444C1"/>
  </w:style>
  <w:style w:type="character" w:customStyle="1" w:styleId="contentauthor">
    <w:name w:val="contentauthor"/>
    <w:rsid w:val="00E444C1"/>
  </w:style>
  <w:style w:type="character" w:customStyle="1" w:styleId="subarticleheader">
    <w:name w:val="subarticleheader"/>
    <w:rsid w:val="00E444C1"/>
  </w:style>
  <w:style w:type="character" w:customStyle="1" w:styleId="spelle">
    <w:name w:val="spelle"/>
    <w:rsid w:val="00E444C1"/>
  </w:style>
  <w:style w:type="character" w:customStyle="1" w:styleId="grame">
    <w:name w:val="grame"/>
    <w:rsid w:val="00E444C1"/>
  </w:style>
  <w:style w:type="character" w:customStyle="1" w:styleId="newstitle1">
    <w:name w:val="newstitle1"/>
    <w:rsid w:val="00E444C1"/>
  </w:style>
  <w:style w:type="character" w:customStyle="1" w:styleId="copy">
    <w:name w:val="copy"/>
    <w:rsid w:val="00E444C1"/>
  </w:style>
  <w:style w:type="character" w:customStyle="1" w:styleId="topheadline">
    <w:name w:val="topheadline"/>
    <w:rsid w:val="00E444C1"/>
  </w:style>
  <w:style w:type="character" w:customStyle="1" w:styleId="Stylereduce27pt">
    <w:name w:val="Style reduce2 + 7 pt"/>
    <w:rsid w:val="00E444C1"/>
    <w:rPr>
      <w:rFonts w:ascii="Times New Roman" w:hAnsi="Times New Roman" w:cs="Arial" w:hint="default"/>
      <w:color w:val="000000"/>
      <w:sz w:val="14"/>
      <w:szCs w:val="22"/>
    </w:rPr>
  </w:style>
  <w:style w:type="character" w:customStyle="1" w:styleId="srtitle">
    <w:name w:val="srtitle"/>
    <w:rsid w:val="00E444C1"/>
  </w:style>
  <w:style w:type="character" w:customStyle="1" w:styleId="st1">
    <w:name w:val="st1"/>
    <w:rsid w:val="00E444C1"/>
  </w:style>
  <w:style w:type="character" w:customStyle="1" w:styleId="StyleStyleGaramond">
    <w:name w:val="Style Style Garamond +"/>
    <w:rsid w:val="00E444C1"/>
    <w:rPr>
      <w:rFonts w:ascii="Garamond" w:hAnsi="Garamond" w:cs="Times New Roman" w:hint="default"/>
      <w:sz w:val="20"/>
    </w:rPr>
  </w:style>
  <w:style w:type="character" w:customStyle="1" w:styleId="quotechar0">
    <w:name w:val="quotechar"/>
    <w:rsid w:val="00E444C1"/>
  </w:style>
  <w:style w:type="character" w:customStyle="1" w:styleId="boldunderline1">
    <w:name w:val="boldunderline"/>
    <w:rsid w:val="00E444C1"/>
  </w:style>
  <w:style w:type="character" w:customStyle="1" w:styleId="A8">
    <w:name w:val="A8"/>
    <w:rsid w:val="00E444C1"/>
    <w:rPr>
      <w:rFonts w:ascii="Scala" w:hAnsi="Scala" w:cs="Scala" w:hint="default"/>
      <w:color w:val="000000"/>
      <w:sz w:val="15"/>
      <w:szCs w:val="15"/>
    </w:rPr>
  </w:style>
  <w:style w:type="character" w:customStyle="1" w:styleId="A0">
    <w:name w:val="A0"/>
    <w:uiPriority w:val="99"/>
    <w:rsid w:val="00E444C1"/>
    <w:rPr>
      <w:rFonts w:ascii="Scala" w:hAnsi="Scala" w:cs="Scala" w:hint="default"/>
      <w:color w:val="000000"/>
      <w:sz w:val="16"/>
      <w:szCs w:val="16"/>
    </w:rPr>
  </w:style>
  <w:style w:type="character" w:customStyle="1" w:styleId="Date11">
    <w:name w:val="Date11"/>
    <w:rsid w:val="00E444C1"/>
  </w:style>
  <w:style w:type="character" w:customStyle="1" w:styleId="Boxout">
    <w:name w:val="Box out"/>
    <w:uiPriority w:val="1"/>
    <w:qFormat/>
    <w:rsid w:val="00E444C1"/>
    <w:rPr>
      <w:rFonts w:ascii="Tahoma" w:hAnsi="Tahoma" w:cs="Tahoma" w:hint="default"/>
      <w:b/>
      <w:bCs w:val="0"/>
      <w:sz w:val="20"/>
      <w:u w:val="single"/>
      <w:bdr w:val="none" w:sz="0" w:space="0" w:color="auto" w:frame="1"/>
      <w:shd w:val="clear" w:color="auto" w:fill="A9E8F5"/>
    </w:rPr>
  </w:style>
  <w:style w:type="character" w:customStyle="1" w:styleId="metad">
    <w:name w:val="metad"/>
    <w:rsid w:val="00E444C1"/>
  </w:style>
  <w:style w:type="character" w:customStyle="1" w:styleId="sifr-alternate">
    <w:name w:val="sifr-alternate"/>
    <w:rsid w:val="00E444C1"/>
  </w:style>
  <w:style w:type="character" w:customStyle="1" w:styleId="justify1">
    <w:name w:val="justify1"/>
    <w:rsid w:val="00E444C1"/>
  </w:style>
  <w:style w:type="character" w:customStyle="1" w:styleId="artbody1">
    <w:name w:val="art_body1"/>
    <w:rsid w:val="00E444C1"/>
    <w:rPr>
      <w:rFonts w:ascii="Arial" w:hAnsi="Arial" w:cs="Arial" w:hint="default"/>
    </w:rPr>
  </w:style>
  <w:style w:type="character" w:customStyle="1" w:styleId="A1">
    <w:name w:val="A1"/>
    <w:uiPriority w:val="99"/>
    <w:rsid w:val="00E444C1"/>
    <w:rPr>
      <w:rFonts w:ascii="Book Antiqua" w:hAnsi="Book Antiqua" w:cs="Book Antiqua" w:hint="default"/>
      <w:color w:val="221E1F"/>
      <w:sz w:val="22"/>
      <w:szCs w:val="22"/>
    </w:rPr>
  </w:style>
  <w:style w:type="character" w:customStyle="1" w:styleId="reality">
    <w:name w:val="reality"/>
    <w:rsid w:val="00E444C1"/>
  </w:style>
  <w:style w:type="character" w:customStyle="1" w:styleId="text2">
    <w:name w:val="text2"/>
    <w:rsid w:val="00E444C1"/>
  </w:style>
  <w:style w:type="character" w:customStyle="1" w:styleId="StyleUnderlineChar2CharChar11pt">
    <w:name w:val="Style Underline Char2 Char Char + 11 pt"/>
    <w:rsid w:val="00E444C1"/>
    <w:rPr>
      <w:rFonts w:ascii="Times New Roman" w:hAnsi="Times New Roman" w:cs="Times New Roman" w:hint="default"/>
      <w:sz w:val="20"/>
      <w:u w:val="single"/>
    </w:rPr>
  </w:style>
  <w:style w:type="character" w:customStyle="1" w:styleId="StyleStyleBoldUnderline11pt">
    <w:name w:val="Style Style Bold Underline + 11 pt"/>
    <w:rsid w:val="00E444C1"/>
    <w:rPr>
      <w:b/>
      <w:bCs/>
      <w:sz w:val="20"/>
      <w:u w:val="single"/>
    </w:rPr>
  </w:style>
  <w:style w:type="character" w:customStyle="1" w:styleId="articlehead2">
    <w:name w:val="articlehead2"/>
    <w:rsid w:val="00E444C1"/>
  </w:style>
  <w:style w:type="character" w:customStyle="1" w:styleId="pronset">
    <w:name w:val="pronset"/>
    <w:rsid w:val="00E444C1"/>
  </w:style>
  <w:style w:type="character" w:customStyle="1" w:styleId="prondelim">
    <w:name w:val="prondelim"/>
    <w:rsid w:val="00E444C1"/>
  </w:style>
  <w:style w:type="character" w:customStyle="1" w:styleId="prontoggle">
    <w:name w:val="pron_toggle"/>
    <w:rsid w:val="00E444C1"/>
  </w:style>
  <w:style w:type="character" w:customStyle="1" w:styleId="boldface">
    <w:name w:val="boldface"/>
    <w:rsid w:val="00E444C1"/>
  </w:style>
  <w:style w:type="character" w:customStyle="1" w:styleId="secondary-bf">
    <w:name w:val="secondary-bf"/>
    <w:rsid w:val="00E444C1"/>
  </w:style>
  <w:style w:type="table" w:styleId="ColorfulGrid-Accent1">
    <w:name w:val="Colorful Grid Accent 1"/>
    <w:basedOn w:val="TableNormal"/>
    <w:link w:val="ColorfulGrid-Accent1Char"/>
    <w:uiPriority w:val="29"/>
    <w:unhideWhenUsed/>
    <w:rsid w:val="00E444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444C1"/>
    <w:rPr>
      <w:rFonts w:ascii="Times New Roman" w:hAnsi="Times New Roman" w:cs="Times New Roman" w:hint="default"/>
      <w:iCs/>
      <w:color w:val="000000"/>
      <w:sz w:val="16"/>
    </w:rPr>
  </w:style>
  <w:style w:type="character" w:customStyle="1" w:styleId="Boxout0">
    <w:name w:val="Boxout"/>
    <w:uiPriority w:val="1"/>
    <w:qFormat/>
    <w:rsid w:val="00E444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444C1"/>
  </w:style>
  <w:style w:type="character" w:customStyle="1" w:styleId="detailtitle">
    <w:name w:val="detailtitle"/>
    <w:rsid w:val="00E444C1"/>
  </w:style>
  <w:style w:type="character" w:customStyle="1" w:styleId="storydate">
    <w:name w:val="storydate"/>
    <w:rsid w:val="00E444C1"/>
  </w:style>
  <w:style w:type="character" w:customStyle="1" w:styleId="preloadwrap">
    <w:name w:val="preloadwrap"/>
    <w:rsid w:val="00E444C1"/>
  </w:style>
  <w:style w:type="character" w:customStyle="1" w:styleId="creditwrap">
    <w:name w:val="creditwrap"/>
    <w:rsid w:val="00E444C1"/>
  </w:style>
  <w:style w:type="character" w:customStyle="1" w:styleId="DefaultChar1">
    <w:name w:val="Default Char1"/>
    <w:rsid w:val="00E444C1"/>
    <w:rPr>
      <w:noProof w:val="0"/>
      <w:color w:val="000000"/>
      <w:lang w:val="en-US" w:eastAsia="en-US" w:bidi="ar-SA"/>
    </w:rPr>
  </w:style>
  <w:style w:type="character" w:customStyle="1" w:styleId="textunderlineChar0">
    <w:name w:val="text underline Char"/>
    <w:link w:val="textunderline0"/>
    <w:rsid w:val="00E444C1"/>
    <w:rPr>
      <w:u w:val="thick"/>
    </w:rPr>
  </w:style>
  <w:style w:type="character" w:customStyle="1" w:styleId="BoldChar">
    <w:name w:val="Bold Char"/>
    <w:rsid w:val="00E444C1"/>
    <w:rPr>
      <w:rFonts w:ascii="Times New Roman" w:eastAsia="Times New Roman" w:hAnsi="Times New Roman" w:cs="Times New Roman" w:hint="default"/>
      <w:b/>
      <w:bCs w:val="0"/>
      <w:szCs w:val="24"/>
    </w:rPr>
  </w:style>
  <w:style w:type="character" w:customStyle="1" w:styleId="pmterms31">
    <w:name w:val="pmterms31"/>
    <w:rsid w:val="00E444C1"/>
    <w:rPr>
      <w:b/>
      <w:bCs/>
      <w:i w:val="0"/>
      <w:iCs w:val="0"/>
      <w:color w:val="000000"/>
    </w:rPr>
  </w:style>
  <w:style w:type="character" w:customStyle="1" w:styleId="ft01">
    <w:name w:val="ft01"/>
    <w:rsid w:val="00E444C1"/>
    <w:rPr>
      <w:rFonts w:ascii="Times" w:hAnsi="Times" w:cs="Times" w:hint="default"/>
      <w:color w:val="000000"/>
      <w:sz w:val="14"/>
      <w:szCs w:val="14"/>
    </w:rPr>
  </w:style>
  <w:style w:type="character" w:customStyle="1" w:styleId="ft11">
    <w:name w:val="ft11"/>
    <w:rsid w:val="00E444C1"/>
    <w:rPr>
      <w:rFonts w:ascii="Times" w:hAnsi="Times" w:cs="Times" w:hint="default"/>
      <w:color w:val="000000"/>
      <w:sz w:val="17"/>
      <w:szCs w:val="17"/>
    </w:rPr>
  </w:style>
  <w:style w:type="character" w:customStyle="1" w:styleId="ft21">
    <w:name w:val="ft21"/>
    <w:rsid w:val="00E444C1"/>
    <w:rPr>
      <w:rFonts w:ascii="Times" w:hAnsi="Times" w:cs="Times" w:hint="default"/>
      <w:color w:val="000000"/>
      <w:sz w:val="15"/>
      <w:szCs w:val="15"/>
    </w:rPr>
  </w:style>
  <w:style w:type="character" w:customStyle="1" w:styleId="ft31">
    <w:name w:val="ft31"/>
    <w:rsid w:val="00E444C1"/>
    <w:rPr>
      <w:rFonts w:ascii="Times" w:hAnsi="Times" w:cs="Times" w:hint="default"/>
      <w:color w:val="000000"/>
      <w:sz w:val="15"/>
      <w:szCs w:val="15"/>
    </w:rPr>
  </w:style>
  <w:style w:type="character" w:customStyle="1" w:styleId="dquo">
    <w:name w:val="dquo"/>
    <w:rsid w:val="00E444C1"/>
  </w:style>
  <w:style w:type="character" w:customStyle="1" w:styleId="caps2">
    <w:name w:val="caps2"/>
    <w:rsid w:val="00E444C1"/>
  </w:style>
  <w:style w:type="character" w:customStyle="1" w:styleId="CardsFont12ptCharCharCharChar">
    <w:name w:val="Cards + Font: 12 pt Char Char Char Char"/>
    <w:rsid w:val="00E444C1"/>
    <w:rPr>
      <w:sz w:val="24"/>
      <w:szCs w:val="24"/>
      <w:u w:val="thick"/>
      <w:lang w:val="en-US" w:eastAsia="en-US" w:bidi="ar-SA"/>
    </w:rPr>
  </w:style>
  <w:style w:type="character" w:customStyle="1" w:styleId="ccs">
    <w:name w:val="c cs"/>
    <w:rsid w:val="00E444C1"/>
  </w:style>
  <w:style w:type="character" w:customStyle="1" w:styleId="UnderlinedEvChar">
    <w:name w:val="Underlined Ev Char"/>
    <w:rsid w:val="00E444C1"/>
    <w:rPr>
      <w:rFonts w:ascii="Times New Roman" w:eastAsia="Times New Roman" w:hAnsi="Times New Roman" w:cs="Times New Roman" w:hint="default"/>
      <w:szCs w:val="24"/>
      <w:u w:val="single"/>
    </w:rPr>
  </w:style>
  <w:style w:type="character" w:customStyle="1" w:styleId="dropshadow">
    <w:name w:val="dropshadow"/>
    <w:rsid w:val="00E444C1"/>
  </w:style>
  <w:style w:type="character" w:customStyle="1" w:styleId="d05ws">
    <w:name w:val="d05ws"/>
    <w:rsid w:val="00E444C1"/>
  </w:style>
  <w:style w:type="character" w:customStyle="1" w:styleId="rzibod">
    <w:name w:val="rzibod"/>
    <w:rsid w:val="00E444C1"/>
  </w:style>
  <w:style w:type="character" w:customStyle="1" w:styleId="StyleBold1">
    <w:name w:val="Style Bold1"/>
    <w:rsid w:val="00E444C1"/>
    <w:rPr>
      <w:rFonts w:ascii="Georgia" w:hAnsi="Georgia" w:hint="default"/>
      <w:b/>
      <w:bCs/>
      <w:sz w:val="22"/>
    </w:rPr>
  </w:style>
  <w:style w:type="character" w:customStyle="1" w:styleId="headertext">
    <w:name w:val="headertext"/>
    <w:rsid w:val="00E444C1"/>
  </w:style>
  <w:style w:type="character" w:customStyle="1" w:styleId="endnote-reference">
    <w:name w:val="endnote-reference"/>
    <w:rsid w:val="00E444C1"/>
  </w:style>
  <w:style w:type="character" w:customStyle="1" w:styleId="officialsname">
    <w:name w:val="official_s_name"/>
    <w:rsid w:val="00E444C1"/>
  </w:style>
  <w:style w:type="character" w:customStyle="1" w:styleId="audience">
    <w:name w:val="audience"/>
    <w:rsid w:val="00E444C1"/>
  </w:style>
  <w:style w:type="character" w:customStyle="1" w:styleId="A7">
    <w:name w:val="A7"/>
    <w:uiPriority w:val="99"/>
    <w:rsid w:val="00E444C1"/>
    <w:rPr>
      <w:rFonts w:ascii="Myriad Pro" w:hAnsi="Myriad Pro" w:cs="Myriad Pro" w:hint="default"/>
      <w:color w:val="0066B1"/>
      <w:sz w:val="22"/>
      <w:szCs w:val="22"/>
    </w:rPr>
  </w:style>
  <w:style w:type="character" w:customStyle="1" w:styleId="normalchar">
    <w:name w:val="normal__char"/>
    <w:rsid w:val="00E444C1"/>
  </w:style>
  <w:style w:type="character" w:customStyle="1" w:styleId="hyperlink002cheading0020100200028block0020title0029char">
    <w:name w:val="hyperlink_002cheading_00201_0020_0028block_0020title_0029__char"/>
    <w:rsid w:val="00E444C1"/>
  </w:style>
  <w:style w:type="character" w:customStyle="1" w:styleId="underline002cstyle0020bold0020underlinechar">
    <w:name w:val="underline_002cstyle_0020bold_0020underline__char"/>
    <w:rsid w:val="00E444C1"/>
  </w:style>
  <w:style w:type="character" w:customStyle="1" w:styleId="copyboldblack">
    <w:name w:val="copyboldblack"/>
    <w:rsid w:val="00E444C1"/>
  </w:style>
  <w:style w:type="character" w:customStyle="1" w:styleId="copybold">
    <w:name w:val="copybold"/>
    <w:rsid w:val="00E444C1"/>
  </w:style>
  <w:style w:type="character" w:customStyle="1" w:styleId="author-date0">
    <w:name w:val="author-date"/>
    <w:rsid w:val="00E444C1"/>
  </w:style>
  <w:style w:type="character" w:customStyle="1" w:styleId="hidden">
    <w:name w:val="hidden"/>
    <w:rsid w:val="00E444C1"/>
  </w:style>
  <w:style w:type="character" w:customStyle="1" w:styleId="articlebegin">
    <w:name w:val="articlebegin"/>
    <w:rsid w:val="00E444C1"/>
  </w:style>
  <w:style w:type="character" w:customStyle="1" w:styleId="mediaoverlay">
    <w:name w:val="mediaoverlay"/>
    <w:rsid w:val="00E444C1"/>
  </w:style>
  <w:style w:type="character" w:customStyle="1" w:styleId="blogcaption">
    <w:name w:val="blog_caption"/>
    <w:rsid w:val="00E444C1"/>
  </w:style>
  <w:style w:type="character" w:customStyle="1" w:styleId="commnet-abuzz">
    <w:name w:val="commnet-abuzz"/>
    <w:rsid w:val="00E444C1"/>
  </w:style>
  <w:style w:type="character" w:customStyle="1" w:styleId="fbconnectbuttontext">
    <w:name w:val="fbconnectbutton_text"/>
    <w:rsid w:val="00E444C1"/>
  </w:style>
  <w:style w:type="character" w:customStyle="1" w:styleId="fbsharecountinner">
    <w:name w:val="fb_share_count_inner"/>
    <w:rsid w:val="00E444C1"/>
  </w:style>
  <w:style w:type="character" w:customStyle="1" w:styleId="stbuttontext">
    <w:name w:val="stbuttontext"/>
    <w:rsid w:val="00E444C1"/>
  </w:style>
  <w:style w:type="character" w:customStyle="1" w:styleId="source">
    <w:name w:val="source"/>
    <w:rsid w:val="00E444C1"/>
  </w:style>
  <w:style w:type="character" w:customStyle="1" w:styleId="pubdate">
    <w:name w:val="pubdate"/>
    <w:rsid w:val="00E444C1"/>
  </w:style>
  <w:style w:type="character" w:customStyle="1" w:styleId="grey">
    <w:name w:val="grey"/>
    <w:rsid w:val="00E444C1"/>
  </w:style>
  <w:style w:type="character" w:customStyle="1" w:styleId="postdate">
    <w:name w:val="post_date"/>
    <w:rsid w:val="00E444C1"/>
  </w:style>
  <w:style w:type="character" w:customStyle="1" w:styleId="bdx">
    <w:name w:val="bdx"/>
    <w:rsid w:val="00E444C1"/>
  </w:style>
  <w:style w:type="character" w:customStyle="1" w:styleId="bdl">
    <w:name w:val="bdl"/>
    <w:rsid w:val="00E444C1"/>
  </w:style>
  <w:style w:type="character" w:customStyle="1" w:styleId="breadcrumbitemcurrent">
    <w:name w:val="breadcrumbitemcurrent"/>
    <w:rsid w:val="00E444C1"/>
  </w:style>
  <w:style w:type="character" w:customStyle="1" w:styleId="bbl">
    <w:name w:val="bbl"/>
    <w:rsid w:val="00E444C1"/>
  </w:style>
  <w:style w:type="character" w:customStyle="1" w:styleId="Date2">
    <w:name w:val="Date2"/>
    <w:rsid w:val="00E444C1"/>
  </w:style>
  <w:style w:type="character" w:customStyle="1" w:styleId="company">
    <w:name w:val="company"/>
    <w:rsid w:val="00E444C1"/>
  </w:style>
  <w:style w:type="character" w:customStyle="1" w:styleId="itxtnewhookspan">
    <w:name w:val="itxtnewhookspan"/>
    <w:rsid w:val="00E444C1"/>
  </w:style>
  <w:style w:type="character" w:customStyle="1" w:styleId="gstxthlt">
    <w:name w:val="gstxt_hlt"/>
    <w:rsid w:val="00E444C1"/>
  </w:style>
  <w:style w:type="character" w:customStyle="1" w:styleId="SubtleEmphasis1">
    <w:name w:val="Subtle Emphasis1"/>
    <w:uiPriority w:val="19"/>
    <w:qFormat/>
    <w:rsid w:val="00E444C1"/>
    <w:rPr>
      <w:rFonts w:ascii="Times New Roman" w:hAnsi="Times New Roman" w:cs="Times New Roman" w:hint="default"/>
      <w:b/>
      <w:bCs w:val="0"/>
      <w:iCs/>
      <w:color w:val="auto"/>
      <w:sz w:val="22"/>
    </w:rPr>
  </w:style>
  <w:style w:type="character" w:customStyle="1" w:styleId="StyleBoldRed">
    <w:name w:val="Style Bold Red"/>
    <w:rsid w:val="00E444C1"/>
    <w:rPr>
      <w:b/>
      <w:bCs/>
      <w:color w:val="auto"/>
    </w:rPr>
  </w:style>
  <w:style w:type="character" w:customStyle="1" w:styleId="StyleTimesNewRoman8pt">
    <w:name w:val="Style Times New Roman 8 pt"/>
    <w:rsid w:val="00E444C1"/>
    <w:rPr>
      <w:rFonts w:ascii="Georgia" w:hAnsi="Georgia" w:hint="default"/>
      <w:sz w:val="16"/>
    </w:rPr>
  </w:style>
  <w:style w:type="character" w:customStyle="1" w:styleId="StyleStyle7pt8pt">
    <w:name w:val="Style Style 7 pt + 8 pt"/>
    <w:rsid w:val="00E444C1"/>
    <w:rPr>
      <w:sz w:val="16"/>
    </w:rPr>
  </w:style>
  <w:style w:type="character" w:customStyle="1" w:styleId="StyleStyleThickunderlineBold1">
    <w:name w:val="Style Style Thick underline + Bold1"/>
    <w:rsid w:val="00E444C1"/>
    <w:rPr>
      <w:b/>
      <w:bCs/>
      <w:u w:val="thick"/>
    </w:rPr>
  </w:style>
  <w:style w:type="character" w:customStyle="1" w:styleId="StyleUnderline2">
    <w:name w:val="Style Underline2"/>
    <w:rsid w:val="00E444C1"/>
    <w:rPr>
      <w:u w:val="single"/>
    </w:rPr>
  </w:style>
  <w:style w:type="character" w:customStyle="1" w:styleId="ShrinkText">
    <w:name w:val="Shrink Text"/>
    <w:rsid w:val="00E444C1"/>
    <w:rPr>
      <w:sz w:val="16"/>
    </w:rPr>
  </w:style>
  <w:style w:type="character" w:customStyle="1" w:styleId="smallcaps">
    <w:name w:val="smallcaps"/>
    <w:rsid w:val="00E444C1"/>
  </w:style>
  <w:style w:type="character" w:customStyle="1" w:styleId="goldbldtext">
    <w:name w:val="goldbldtext"/>
    <w:rsid w:val="00E444C1"/>
  </w:style>
  <w:style w:type="character" w:customStyle="1" w:styleId="cardshighlight0">
    <w:name w:val="cardshighlight"/>
    <w:rsid w:val="00E444C1"/>
  </w:style>
  <w:style w:type="character" w:customStyle="1" w:styleId="cardsfont12pt1">
    <w:name w:val="cardsfont12pt"/>
    <w:rsid w:val="00E444C1"/>
  </w:style>
  <w:style w:type="character" w:customStyle="1" w:styleId="ft6">
    <w:name w:val="ft6"/>
    <w:rsid w:val="00E444C1"/>
  </w:style>
  <w:style w:type="character" w:customStyle="1" w:styleId="kicker">
    <w:name w:val="kicker"/>
    <w:rsid w:val="00E444C1"/>
  </w:style>
  <w:style w:type="character" w:customStyle="1" w:styleId="backcontent">
    <w:name w:val="backcontent"/>
    <w:rsid w:val="00E444C1"/>
  </w:style>
  <w:style w:type="character" w:customStyle="1" w:styleId="daystmp">
    <w:name w:val="daystmp"/>
    <w:rsid w:val="00E444C1"/>
  </w:style>
  <w:style w:type="character" w:customStyle="1" w:styleId="cardsfont12ptchar">
    <w:name w:val="cardsfont12ptchar"/>
    <w:rsid w:val="00E444C1"/>
  </w:style>
  <w:style w:type="character" w:customStyle="1" w:styleId="gal">
    <w:name w:val="gal"/>
    <w:rsid w:val="00E444C1"/>
  </w:style>
  <w:style w:type="character" w:customStyle="1" w:styleId="submitted">
    <w:name w:val="submitted"/>
    <w:rsid w:val="00E444C1"/>
  </w:style>
  <w:style w:type="character" w:customStyle="1" w:styleId="imagedateline">
    <w:name w:val="image_dateline"/>
    <w:rsid w:val="00E444C1"/>
  </w:style>
  <w:style w:type="character" w:customStyle="1" w:styleId="authordatecharchar">
    <w:name w:val="authordatecharchar"/>
    <w:rsid w:val="00E444C1"/>
  </w:style>
  <w:style w:type="character" w:customStyle="1" w:styleId="style1char0">
    <w:name w:val="style1char"/>
    <w:rsid w:val="00E444C1"/>
  </w:style>
  <w:style w:type="character" w:customStyle="1" w:styleId="tagcharchar0">
    <w:name w:val="tagcharchar"/>
    <w:rsid w:val="00E444C1"/>
  </w:style>
  <w:style w:type="character" w:customStyle="1" w:styleId="underlinedcharchar2">
    <w:name w:val="underlinedcharchar"/>
    <w:rsid w:val="00E444C1"/>
  </w:style>
  <w:style w:type="character" w:customStyle="1" w:styleId="BoxedChar">
    <w:name w:val="Boxed Char"/>
    <w:rsid w:val="00E444C1"/>
    <w:rPr>
      <w:rFonts w:ascii="Arial Narrow" w:hAnsi="Arial Narrow" w:hint="default"/>
      <w:b/>
      <w:bCs w:val="0"/>
      <w:sz w:val="18"/>
      <w:bdr w:val="single" w:sz="6" w:space="0" w:color="auto" w:frame="1"/>
    </w:rPr>
  </w:style>
  <w:style w:type="character" w:customStyle="1" w:styleId="Style11ptUnderline2">
    <w:name w:val="Style 11 pt Underline2"/>
    <w:rsid w:val="00E444C1"/>
    <w:rPr>
      <w:sz w:val="20"/>
      <w:u w:val="single"/>
    </w:rPr>
  </w:style>
  <w:style w:type="character" w:customStyle="1" w:styleId="Style11ptBoldUnderline2">
    <w:name w:val="Style 11 pt Bold Underline2"/>
    <w:rsid w:val="00E444C1"/>
    <w:rPr>
      <w:b/>
      <w:bCs/>
      <w:sz w:val="20"/>
      <w:u w:val="single"/>
    </w:rPr>
  </w:style>
  <w:style w:type="character" w:customStyle="1" w:styleId="nw">
    <w:name w:val="nw"/>
    <w:rsid w:val="00E444C1"/>
  </w:style>
  <w:style w:type="character" w:customStyle="1" w:styleId="Styleunderline11ptBoldBorderSinglesolidlineAuto">
    <w:name w:val="Style underline + 11 pt Bold Border: : (Single solid line Auto ..."/>
    <w:rsid w:val="00E444C1"/>
    <w:rPr>
      <w:b/>
      <w:bCs/>
      <w:sz w:val="20"/>
      <w:u w:val="single"/>
      <w:bdr w:val="single" w:sz="4" w:space="0" w:color="auto" w:frame="1"/>
    </w:rPr>
  </w:style>
  <w:style w:type="character" w:customStyle="1" w:styleId="cardCharCharChar1">
    <w:name w:val="card Char Char Char1"/>
    <w:rsid w:val="00E444C1"/>
    <w:rPr>
      <w:lang w:val="en-US" w:eastAsia="en-US" w:bidi="ar-SA"/>
    </w:rPr>
  </w:style>
  <w:style w:type="character" w:customStyle="1" w:styleId="authors1">
    <w:name w:val="authors1"/>
    <w:rsid w:val="00E444C1"/>
    <w:rPr>
      <w:rFonts w:ascii="Verdana" w:hAnsi="Verdana" w:hint="default"/>
      <w:b/>
      <w:bCs/>
      <w:color w:val="006699"/>
      <w:sz w:val="20"/>
      <w:szCs w:val="20"/>
    </w:rPr>
  </w:style>
  <w:style w:type="character" w:customStyle="1" w:styleId="headlinesectionlarge">
    <w:name w:val="headline_section_large"/>
    <w:rsid w:val="00E444C1"/>
  </w:style>
  <w:style w:type="character" w:customStyle="1" w:styleId="Styleunderline11ptBlack">
    <w:name w:val="Style underline + 11 pt Black"/>
    <w:rsid w:val="00E444C1"/>
    <w:rPr>
      <w:color w:val="000000"/>
      <w:sz w:val="20"/>
      <w:u w:val="single"/>
    </w:rPr>
  </w:style>
  <w:style w:type="character" w:customStyle="1" w:styleId="Styleunderline11ptBoldBlack">
    <w:name w:val="Style underline + 11 pt Bold Black"/>
    <w:rsid w:val="00E444C1"/>
    <w:rPr>
      <w:b/>
      <w:bCs/>
      <w:color w:val="000000"/>
      <w:sz w:val="20"/>
      <w:u w:val="single"/>
    </w:rPr>
  </w:style>
  <w:style w:type="character" w:customStyle="1" w:styleId="Style11ptBoldBlackUnderline">
    <w:name w:val="Style 11 pt Bold Black Underline"/>
    <w:rsid w:val="00E444C1"/>
    <w:rPr>
      <w:b/>
      <w:bCs/>
      <w:color w:val="000000"/>
      <w:sz w:val="20"/>
      <w:u w:val="single"/>
    </w:rPr>
  </w:style>
  <w:style w:type="character" w:customStyle="1" w:styleId="Style11ptBoldBlackUnderlineBorderSinglesolidline">
    <w:name w:val="Style 11 pt Bold Black Underline Border: : (Single solid line ..."/>
    <w:rsid w:val="00E444C1"/>
    <w:rPr>
      <w:b/>
      <w:bCs/>
      <w:color w:val="000000"/>
      <w:sz w:val="20"/>
      <w:u w:val="single"/>
      <w:bdr w:val="single" w:sz="4" w:space="0" w:color="auto" w:frame="1"/>
    </w:rPr>
  </w:style>
  <w:style w:type="character" w:customStyle="1" w:styleId="StyleLatinMeridien-Italic11ptItalicUnderline">
    <w:name w:val="Style (Latin) Meridien-Italic 11 pt Italic Underline"/>
    <w:rsid w:val="00E444C1"/>
    <w:rPr>
      <w:rFonts w:ascii="Meridien-Italic" w:hAnsi="Meridien-Italic" w:hint="default"/>
      <w:i/>
      <w:iCs/>
      <w:sz w:val="20"/>
      <w:u w:val="single"/>
    </w:rPr>
  </w:style>
  <w:style w:type="character" w:customStyle="1" w:styleId="Citation-AuthorDate">
    <w:name w:val="Citation - Author/Date"/>
    <w:rsid w:val="00E444C1"/>
    <w:rPr>
      <w:b/>
      <w:bCs w:val="0"/>
      <w:smallCaps/>
      <w:sz w:val="24"/>
      <w:u w:val="single"/>
    </w:rPr>
  </w:style>
  <w:style w:type="character" w:customStyle="1" w:styleId="underlinestylechar0">
    <w:name w:val="underlinestylechar"/>
    <w:rsid w:val="00E444C1"/>
  </w:style>
  <w:style w:type="character" w:customStyle="1" w:styleId="highlight">
    <w:name w:val="highlight"/>
    <w:rsid w:val="00E444C1"/>
  </w:style>
  <w:style w:type="character" w:customStyle="1" w:styleId="DottedUnderline0">
    <w:name w:val="Dotted Underline"/>
    <w:rsid w:val="00E444C1"/>
    <w:rPr>
      <w:rFonts w:ascii="Times New Roman" w:hAnsi="Times New Roman" w:cs="Times New Roman" w:hint="default"/>
      <w:sz w:val="20"/>
      <w:u w:val="dottedHeavy"/>
    </w:rPr>
  </w:style>
  <w:style w:type="character" w:customStyle="1" w:styleId="titleauthoretc">
    <w:name w:val="titleauthoretc"/>
    <w:rsid w:val="00E444C1"/>
  </w:style>
  <w:style w:type="character" w:customStyle="1" w:styleId="labeltext">
    <w:name w:val="labeltext"/>
    <w:rsid w:val="00E444C1"/>
  </w:style>
  <w:style w:type="character" w:customStyle="1" w:styleId="viewlink">
    <w:name w:val="viewlink"/>
    <w:rsid w:val="00E444C1"/>
  </w:style>
  <w:style w:type="character" w:customStyle="1" w:styleId="share">
    <w:name w:val="share"/>
    <w:rsid w:val="00E444C1"/>
  </w:style>
  <w:style w:type="character" w:customStyle="1" w:styleId="inlinkchart">
    <w:name w:val="inlink_chart"/>
    <w:rsid w:val="00E444C1"/>
  </w:style>
  <w:style w:type="character" w:customStyle="1" w:styleId="underLight">
    <w:name w:val="underLight"/>
    <w:uiPriority w:val="1"/>
    <w:qFormat/>
    <w:rsid w:val="00E444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444C1"/>
  </w:style>
  <w:style w:type="character" w:customStyle="1" w:styleId="author-rss">
    <w:name w:val="author-rss"/>
    <w:rsid w:val="00E444C1"/>
  </w:style>
  <w:style w:type="character" w:customStyle="1" w:styleId="fbsharecountwrapper">
    <w:name w:val="fb_share_count_wrapper"/>
    <w:rsid w:val="00E444C1"/>
  </w:style>
  <w:style w:type="character" w:customStyle="1" w:styleId="fbbuttontext">
    <w:name w:val="fb_button_text"/>
    <w:rsid w:val="00E444C1"/>
  </w:style>
  <w:style w:type="character" w:customStyle="1" w:styleId="hw">
    <w:name w:val="hw"/>
    <w:rsid w:val="00E444C1"/>
  </w:style>
  <w:style w:type="character" w:customStyle="1" w:styleId="linktotop">
    <w:name w:val="linktotop"/>
    <w:rsid w:val="00E444C1"/>
  </w:style>
  <w:style w:type="character" w:customStyle="1" w:styleId="maintextbldleft">
    <w:name w:val="maintextbldleft"/>
    <w:rsid w:val="00E444C1"/>
  </w:style>
  <w:style w:type="character" w:customStyle="1" w:styleId="maintextleft">
    <w:name w:val="maintextleft"/>
    <w:rsid w:val="00E444C1"/>
  </w:style>
  <w:style w:type="character" w:customStyle="1" w:styleId="descriptionstyle1block">
    <w:name w:val="description style1 block"/>
    <w:rsid w:val="00E444C1"/>
  </w:style>
  <w:style w:type="character" w:customStyle="1" w:styleId="gutter-right-1">
    <w:name w:val="gutter-right-1"/>
    <w:basedOn w:val="DefaultParagraphFont"/>
    <w:rsid w:val="00E444C1"/>
  </w:style>
  <w:style w:type="character" w:customStyle="1" w:styleId="ssl3">
    <w:name w:val="ss_l3"/>
    <w:rsid w:val="00E444C1"/>
  </w:style>
  <w:style w:type="character" w:customStyle="1" w:styleId="FontStyle39">
    <w:name w:val="Font Style39"/>
    <w:uiPriority w:val="99"/>
    <w:rsid w:val="00E444C1"/>
    <w:rPr>
      <w:rFonts w:ascii="Constantia" w:hAnsi="Constantia" w:cs="Constantia" w:hint="default"/>
      <w:b/>
      <w:bCs/>
      <w:sz w:val="18"/>
      <w:szCs w:val="18"/>
    </w:rPr>
  </w:style>
  <w:style w:type="character" w:customStyle="1" w:styleId="6">
    <w:name w:val="6"/>
    <w:rsid w:val="00E444C1"/>
    <w:rPr>
      <w:rFonts w:ascii="Arial" w:hAnsi="Arial" w:cs="Arial" w:hint="default"/>
      <w:bCs/>
      <w:sz w:val="20"/>
      <w:u w:val="single"/>
      <w:lang w:val="en-US" w:eastAsia="en-US" w:bidi="ar-SA"/>
    </w:rPr>
  </w:style>
  <w:style w:type="character" w:customStyle="1" w:styleId="Header11">
    <w:name w:val="Header11"/>
    <w:rsid w:val="00E444C1"/>
  </w:style>
  <w:style w:type="character" w:customStyle="1" w:styleId="posa">
    <w:name w:val="pos(a)"/>
    <w:basedOn w:val="DefaultParagraphFont"/>
    <w:rsid w:val="00E444C1"/>
  </w:style>
  <w:style w:type="character" w:customStyle="1" w:styleId="u-hiddeninnarrowenv">
    <w:name w:val="u-hiddeninnarrowenv"/>
    <w:basedOn w:val="DefaultParagraphFont"/>
    <w:rsid w:val="00E444C1"/>
  </w:style>
  <w:style w:type="character" w:customStyle="1" w:styleId="followbutton-bird">
    <w:name w:val="followbutton-bird"/>
    <w:basedOn w:val="DefaultParagraphFont"/>
    <w:rsid w:val="00E444C1"/>
  </w:style>
  <w:style w:type="character" w:customStyle="1" w:styleId="tweetauthor-name">
    <w:name w:val="tweetauthor-name"/>
    <w:basedOn w:val="DefaultParagraphFont"/>
    <w:rsid w:val="00E444C1"/>
  </w:style>
  <w:style w:type="character" w:customStyle="1" w:styleId="tweetauthor-verifiedbadge">
    <w:name w:val="tweetauthor-verifiedbadge"/>
    <w:basedOn w:val="DefaultParagraphFont"/>
    <w:rsid w:val="00E444C1"/>
  </w:style>
  <w:style w:type="character" w:customStyle="1" w:styleId="tweetauthor-screenname">
    <w:name w:val="tweetauthor-screenname"/>
    <w:basedOn w:val="DefaultParagraphFont"/>
    <w:rsid w:val="00E444C1"/>
  </w:style>
  <w:style w:type="character" w:customStyle="1" w:styleId="u-hiddenvisually">
    <w:name w:val="u-hiddenvisually"/>
    <w:basedOn w:val="DefaultParagraphFont"/>
    <w:rsid w:val="00E444C1"/>
  </w:style>
  <w:style w:type="character" w:customStyle="1" w:styleId="tweetaction-stat">
    <w:name w:val="tweetaction-stat"/>
    <w:basedOn w:val="DefaultParagraphFont"/>
    <w:rsid w:val="00E444C1"/>
  </w:style>
  <w:style w:type="character" w:customStyle="1" w:styleId="related">
    <w:name w:val="related"/>
    <w:basedOn w:val="DefaultParagraphFont"/>
    <w:rsid w:val="00E444C1"/>
  </w:style>
  <w:style w:type="character" w:customStyle="1" w:styleId="related-content">
    <w:name w:val="related-content"/>
    <w:basedOn w:val="DefaultParagraphFont"/>
    <w:rsid w:val="00E444C1"/>
  </w:style>
  <w:style w:type="character" w:customStyle="1" w:styleId="name-of-author">
    <w:name w:val="name-of-author"/>
    <w:basedOn w:val="DefaultParagraphFont"/>
    <w:rsid w:val="00E444C1"/>
  </w:style>
  <w:style w:type="character" w:customStyle="1" w:styleId="first-name">
    <w:name w:val="first-name"/>
    <w:basedOn w:val="DefaultParagraphFont"/>
    <w:rsid w:val="00E444C1"/>
  </w:style>
  <w:style w:type="character" w:customStyle="1" w:styleId="last-name">
    <w:name w:val="last-name"/>
    <w:basedOn w:val="DefaultParagraphFont"/>
    <w:rsid w:val="00E444C1"/>
  </w:style>
  <w:style w:type="character" w:customStyle="1" w:styleId="caption10">
    <w:name w:val="caption1"/>
    <w:basedOn w:val="DefaultParagraphFont"/>
    <w:rsid w:val="00E444C1"/>
  </w:style>
  <w:style w:type="character" w:customStyle="1" w:styleId="recirc-text">
    <w:name w:val="&quot;recirc-text”"/>
    <w:basedOn w:val="DefaultParagraphFont"/>
    <w:rsid w:val="00E444C1"/>
  </w:style>
  <w:style w:type="character" w:customStyle="1" w:styleId="video-icon">
    <w:name w:val="video-icon"/>
    <w:basedOn w:val="DefaultParagraphFont"/>
    <w:rsid w:val="00E444C1"/>
  </w:style>
  <w:style w:type="character" w:customStyle="1" w:styleId="powa-shot-play-btn-text">
    <w:name w:val="powa-shot-play-btn-text"/>
    <w:basedOn w:val="DefaultParagraphFont"/>
    <w:rsid w:val="00E444C1"/>
  </w:style>
  <w:style w:type="character" w:customStyle="1" w:styleId="powa-shot-click">
    <w:name w:val="powa-shot-click"/>
    <w:basedOn w:val="DefaultParagraphFont"/>
    <w:rsid w:val="00E444C1"/>
  </w:style>
  <w:style w:type="character" w:customStyle="1" w:styleId="wpv-blurb">
    <w:name w:val="wpv-blurb"/>
    <w:basedOn w:val="DefaultParagraphFont"/>
    <w:rsid w:val="00E444C1"/>
  </w:style>
  <w:style w:type="character" w:customStyle="1" w:styleId="pb-caption">
    <w:name w:val="pb-caption"/>
    <w:basedOn w:val="DefaultParagraphFont"/>
    <w:rsid w:val="00E444C1"/>
  </w:style>
  <w:style w:type="character" w:customStyle="1" w:styleId="Heading5Char1">
    <w:name w:val="Heading 5 Char1"/>
    <w:aliases w:val="Text Char1"/>
    <w:basedOn w:val="DefaultParagraphFont"/>
    <w:semiHidden/>
    <w:rsid w:val="00E444C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444C1"/>
    <w:rPr>
      <w:vertAlign w:val="baseline"/>
    </w:rPr>
  </w:style>
  <w:style w:type="character" w:customStyle="1" w:styleId="Heading7Char1">
    <w:name w:val="Heading 7 Char1"/>
    <w:basedOn w:val="DefaultParagraphFont"/>
    <w:semiHidden/>
    <w:rsid w:val="00E444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444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444C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444C1"/>
    <w:rPr>
      <w:rFonts w:ascii="Calibri" w:hAnsi="Calibri" w:cs="Calibri"/>
    </w:rPr>
  </w:style>
  <w:style w:type="numbering" w:customStyle="1" w:styleId="NoList2">
    <w:name w:val="No List2"/>
    <w:next w:val="NoList"/>
    <w:uiPriority w:val="99"/>
    <w:semiHidden/>
    <w:unhideWhenUsed/>
    <w:rsid w:val="00E444C1"/>
  </w:style>
  <w:style w:type="numbering" w:customStyle="1" w:styleId="NoList3">
    <w:name w:val="No List3"/>
    <w:next w:val="NoList"/>
    <w:uiPriority w:val="99"/>
    <w:semiHidden/>
    <w:unhideWhenUsed/>
    <w:rsid w:val="00E444C1"/>
  </w:style>
  <w:style w:type="numbering" w:customStyle="1" w:styleId="NoList4">
    <w:name w:val="No List4"/>
    <w:next w:val="NoList"/>
    <w:uiPriority w:val="99"/>
    <w:semiHidden/>
    <w:unhideWhenUsed/>
    <w:rsid w:val="00E444C1"/>
  </w:style>
  <w:style w:type="numbering" w:customStyle="1" w:styleId="NoList5">
    <w:name w:val="No List5"/>
    <w:next w:val="NoList"/>
    <w:semiHidden/>
    <w:unhideWhenUsed/>
    <w:rsid w:val="00E444C1"/>
  </w:style>
  <w:style w:type="paragraph" w:styleId="BlockText">
    <w:name w:val="Block Text"/>
    <w:basedOn w:val="Normal"/>
    <w:rsid w:val="00E444C1"/>
    <w:pPr>
      <w:ind w:left="229" w:right="229"/>
    </w:pPr>
    <w:rPr>
      <w:rFonts w:ascii="Verdana" w:eastAsia="Times New Roman" w:hAnsi="Verdana"/>
      <w:sz w:val="16"/>
      <w:szCs w:val="20"/>
    </w:rPr>
  </w:style>
  <w:style w:type="paragraph" w:styleId="NormalIndent">
    <w:name w:val="Normal Indent"/>
    <w:basedOn w:val="Normal"/>
    <w:rsid w:val="00E444C1"/>
    <w:pPr>
      <w:ind w:left="720"/>
    </w:pPr>
    <w:rPr>
      <w:rFonts w:eastAsia="Times New Roman"/>
      <w:szCs w:val="20"/>
    </w:rPr>
  </w:style>
  <w:style w:type="paragraph" w:styleId="EnvelopeReturn">
    <w:name w:val="envelope return"/>
    <w:basedOn w:val="Normal"/>
    <w:rsid w:val="00E444C1"/>
    <w:rPr>
      <w:rFonts w:ascii="Arial" w:eastAsia="Times New Roman" w:hAnsi="Arial"/>
      <w:sz w:val="24"/>
      <w:szCs w:val="20"/>
    </w:rPr>
  </w:style>
  <w:style w:type="paragraph" w:styleId="EnvelopeAddress">
    <w:name w:val="envelope address"/>
    <w:basedOn w:val="Normal"/>
    <w:rsid w:val="00E444C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E444C1"/>
  </w:style>
  <w:style w:type="numbering" w:customStyle="1" w:styleId="NoList7">
    <w:name w:val="No List7"/>
    <w:next w:val="NoList"/>
    <w:semiHidden/>
    <w:unhideWhenUsed/>
    <w:rsid w:val="00E444C1"/>
  </w:style>
  <w:style w:type="paragraph" w:styleId="ListBullet">
    <w:name w:val="List Bullet"/>
    <w:basedOn w:val="Normal"/>
    <w:link w:val="ListBulletChar"/>
    <w:uiPriority w:val="99"/>
    <w:unhideWhenUsed/>
    <w:rsid w:val="00E444C1"/>
    <w:pPr>
      <w:tabs>
        <w:tab w:val="num" w:pos="360"/>
      </w:tabs>
      <w:ind w:left="360" w:hanging="360"/>
      <w:contextualSpacing/>
    </w:pPr>
    <w:rPr>
      <w:rFonts w:eastAsia="Calibri"/>
    </w:rPr>
  </w:style>
  <w:style w:type="table" w:styleId="MediumGrid1">
    <w:name w:val="Medium Grid 1"/>
    <w:basedOn w:val="TableNormal"/>
    <w:uiPriority w:val="67"/>
    <w:rsid w:val="00E444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444C1"/>
  </w:style>
  <w:style w:type="numbering" w:customStyle="1" w:styleId="NoList111">
    <w:name w:val="No List111"/>
    <w:next w:val="NoList"/>
    <w:uiPriority w:val="99"/>
    <w:semiHidden/>
    <w:unhideWhenUsed/>
    <w:rsid w:val="00E444C1"/>
  </w:style>
  <w:style w:type="numbering" w:customStyle="1" w:styleId="NoList1111">
    <w:name w:val="No List1111"/>
    <w:next w:val="NoList"/>
    <w:uiPriority w:val="99"/>
    <w:semiHidden/>
    <w:unhideWhenUsed/>
    <w:rsid w:val="00E444C1"/>
  </w:style>
  <w:style w:type="numbering" w:customStyle="1" w:styleId="NoList11111">
    <w:name w:val="No List11111"/>
    <w:next w:val="NoList"/>
    <w:uiPriority w:val="99"/>
    <w:semiHidden/>
    <w:unhideWhenUsed/>
    <w:rsid w:val="00E444C1"/>
  </w:style>
  <w:style w:type="numbering" w:customStyle="1" w:styleId="NoList111111">
    <w:name w:val="No List111111"/>
    <w:next w:val="NoList"/>
    <w:uiPriority w:val="99"/>
    <w:semiHidden/>
    <w:unhideWhenUsed/>
    <w:rsid w:val="00E444C1"/>
  </w:style>
  <w:style w:type="numbering" w:customStyle="1" w:styleId="NoList1111111">
    <w:name w:val="No List1111111"/>
    <w:next w:val="NoList"/>
    <w:uiPriority w:val="99"/>
    <w:semiHidden/>
    <w:unhideWhenUsed/>
    <w:rsid w:val="00E444C1"/>
  </w:style>
  <w:style w:type="numbering" w:customStyle="1" w:styleId="NoList11111111">
    <w:name w:val="No List11111111"/>
    <w:next w:val="NoList"/>
    <w:uiPriority w:val="99"/>
    <w:semiHidden/>
    <w:unhideWhenUsed/>
    <w:rsid w:val="00E444C1"/>
  </w:style>
  <w:style w:type="numbering" w:customStyle="1" w:styleId="NoList111111111">
    <w:name w:val="No List111111111"/>
    <w:next w:val="NoList"/>
    <w:uiPriority w:val="99"/>
    <w:semiHidden/>
    <w:unhideWhenUsed/>
    <w:rsid w:val="00E444C1"/>
  </w:style>
  <w:style w:type="numbering" w:customStyle="1" w:styleId="NoList1111111111">
    <w:name w:val="No List1111111111"/>
    <w:next w:val="NoList"/>
    <w:uiPriority w:val="99"/>
    <w:semiHidden/>
    <w:unhideWhenUsed/>
    <w:rsid w:val="00E444C1"/>
  </w:style>
  <w:style w:type="numbering" w:customStyle="1" w:styleId="NoList11111111111">
    <w:name w:val="No List11111111111"/>
    <w:next w:val="NoList"/>
    <w:uiPriority w:val="99"/>
    <w:semiHidden/>
    <w:unhideWhenUsed/>
    <w:rsid w:val="00E444C1"/>
  </w:style>
  <w:style w:type="numbering" w:customStyle="1" w:styleId="NoList111111111111">
    <w:name w:val="No List111111111111"/>
    <w:next w:val="NoList"/>
    <w:uiPriority w:val="99"/>
    <w:semiHidden/>
    <w:unhideWhenUsed/>
    <w:rsid w:val="00E444C1"/>
  </w:style>
  <w:style w:type="numbering" w:customStyle="1" w:styleId="NoList1111111111111">
    <w:name w:val="No List1111111111111"/>
    <w:next w:val="NoList"/>
    <w:uiPriority w:val="99"/>
    <w:semiHidden/>
    <w:unhideWhenUsed/>
    <w:rsid w:val="00E444C1"/>
  </w:style>
  <w:style w:type="numbering" w:customStyle="1" w:styleId="NoList11111111111111">
    <w:name w:val="No List11111111111111"/>
    <w:next w:val="NoList"/>
    <w:uiPriority w:val="99"/>
    <w:semiHidden/>
    <w:unhideWhenUsed/>
    <w:rsid w:val="00E444C1"/>
  </w:style>
  <w:style w:type="numbering" w:customStyle="1" w:styleId="NoList111111111111111">
    <w:name w:val="No List111111111111111"/>
    <w:next w:val="NoList"/>
    <w:uiPriority w:val="99"/>
    <w:semiHidden/>
    <w:unhideWhenUsed/>
    <w:rsid w:val="00E444C1"/>
  </w:style>
  <w:style w:type="numbering" w:customStyle="1" w:styleId="NoList1111111111111111">
    <w:name w:val="No List1111111111111111"/>
    <w:next w:val="NoList"/>
    <w:uiPriority w:val="99"/>
    <w:semiHidden/>
    <w:unhideWhenUsed/>
    <w:rsid w:val="00E444C1"/>
  </w:style>
  <w:style w:type="numbering" w:customStyle="1" w:styleId="NoList11111111111111111">
    <w:name w:val="No List11111111111111111"/>
    <w:next w:val="NoList"/>
    <w:uiPriority w:val="99"/>
    <w:semiHidden/>
    <w:unhideWhenUsed/>
    <w:rsid w:val="00E444C1"/>
  </w:style>
  <w:style w:type="character" w:customStyle="1" w:styleId="FontStyle220">
    <w:name w:val="Font Style220"/>
    <w:basedOn w:val="DefaultParagraphFont"/>
    <w:uiPriority w:val="99"/>
    <w:rsid w:val="00E444C1"/>
    <w:rPr>
      <w:rFonts w:ascii="Candara" w:hAnsi="Candara" w:cs="Candara" w:hint="default"/>
      <w:i/>
      <w:iCs/>
      <w:sz w:val="18"/>
      <w:szCs w:val="18"/>
    </w:rPr>
  </w:style>
  <w:style w:type="character" w:customStyle="1" w:styleId="FontStyle290">
    <w:name w:val="Font Style290"/>
    <w:basedOn w:val="DefaultParagraphFont"/>
    <w:uiPriority w:val="99"/>
    <w:rsid w:val="00E444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444C1"/>
    <w:rPr>
      <w:rFonts w:ascii="Arial" w:hAnsi="Arial" w:cs="Arial"/>
      <w:b/>
      <w:bCs/>
      <w:sz w:val="16"/>
      <w:szCs w:val="16"/>
    </w:rPr>
  </w:style>
  <w:style w:type="paragraph" w:customStyle="1" w:styleId="articlebodynormaltext">
    <w:name w:val="articlebody_normaltext"/>
    <w:basedOn w:val="Normal"/>
    <w:rsid w:val="00E444C1"/>
    <w:pPr>
      <w:spacing w:before="100" w:beforeAutospacing="1" w:after="100" w:afterAutospacing="1"/>
    </w:pPr>
    <w:rPr>
      <w:rFonts w:ascii="Georgia" w:hAnsi="Georgia"/>
    </w:rPr>
  </w:style>
  <w:style w:type="character" w:customStyle="1" w:styleId="Bodytext21">
    <w:name w:val="Body text (2)_"/>
    <w:basedOn w:val="DefaultParagraphFont"/>
    <w:link w:val="Bodytext22"/>
    <w:rsid w:val="00E444C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444C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E444C1"/>
    <w:rPr>
      <w:color w:val="000000"/>
      <w:sz w:val="28"/>
      <w:szCs w:val="28"/>
    </w:rPr>
  </w:style>
  <w:style w:type="character" w:customStyle="1" w:styleId="Style9ptItalicUnderline">
    <w:name w:val="Style 9 pt Italic Underline"/>
    <w:rsid w:val="00E444C1"/>
    <w:rPr>
      <w:i/>
      <w:iCs/>
      <w:sz w:val="20"/>
      <w:u w:val="single"/>
    </w:rPr>
  </w:style>
  <w:style w:type="paragraph" w:customStyle="1" w:styleId="StyleHeading4TagsmalltextBigcardbodyNormalTagNotBold">
    <w:name w:val="Style Heading 4Tagsmall textBig cardbodyNormal Tag + Not Bold"/>
    <w:basedOn w:val="Heading4"/>
    <w:rsid w:val="00E444C1"/>
    <w:rPr>
      <w:bCs w:val="0"/>
      <w:sz w:val="22"/>
      <w:szCs w:val="22"/>
    </w:rPr>
  </w:style>
  <w:style w:type="character" w:customStyle="1" w:styleId="StyleBox12ptBold">
    <w:name w:val="Style Box + 12 pt Bold"/>
    <w:basedOn w:val="DefaultParagraphFont"/>
    <w:rsid w:val="00E444C1"/>
    <w:rPr>
      <w:rFonts w:ascii="Georgia" w:hAnsi="Georgia"/>
      <w:b/>
      <w:bCs/>
      <w:sz w:val="22"/>
      <w:u w:val="single"/>
      <w:bdr w:val="none" w:sz="0" w:space="0" w:color="auto"/>
    </w:rPr>
  </w:style>
  <w:style w:type="character" w:customStyle="1" w:styleId="StyleBox12pt">
    <w:name w:val="Style Box + 12 pt"/>
    <w:basedOn w:val="DefaultParagraphFont"/>
    <w:rsid w:val="00E444C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444C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444C1"/>
    <w:rPr>
      <w:bCs w:val="0"/>
      <w:szCs w:val="22"/>
    </w:rPr>
  </w:style>
  <w:style w:type="character" w:customStyle="1" w:styleId="StyleGaramondText1">
    <w:name w:val="Style Garamond Text 1"/>
    <w:basedOn w:val="DefaultParagraphFont"/>
    <w:rsid w:val="00E444C1"/>
    <w:rPr>
      <w:rFonts w:ascii="Georgia" w:hAnsi="Georgia"/>
      <w:color w:val="0D0D0D" w:themeColor="text1" w:themeTint="F2"/>
      <w:sz w:val="22"/>
    </w:rPr>
  </w:style>
  <w:style w:type="character" w:customStyle="1" w:styleId="StyleGaramondText1Underline">
    <w:name w:val="Style Garamond Text 1 Underline"/>
    <w:basedOn w:val="DefaultParagraphFont"/>
    <w:rsid w:val="00E444C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444C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444C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444C1"/>
    <w:rPr>
      <w:b w:val="0"/>
      <w:bCs w:val="0"/>
      <w:sz w:val="14"/>
      <w:u w:val="none"/>
    </w:rPr>
  </w:style>
  <w:style w:type="character" w:customStyle="1" w:styleId="Style7ptBold">
    <w:name w:val="Style 7 pt Bold"/>
    <w:basedOn w:val="DefaultParagraphFont"/>
    <w:rsid w:val="00E444C1"/>
    <w:rPr>
      <w:b w:val="0"/>
      <w:bCs/>
      <w:sz w:val="14"/>
    </w:rPr>
  </w:style>
  <w:style w:type="paragraph" w:customStyle="1" w:styleId="Stylecardtext8pt">
    <w:name w:val="Style card text + 8 pt"/>
    <w:basedOn w:val="Normal"/>
    <w:rsid w:val="00E444C1"/>
    <w:pPr>
      <w:ind w:right="288"/>
    </w:pPr>
    <w:rPr>
      <w:sz w:val="16"/>
    </w:rPr>
  </w:style>
  <w:style w:type="paragraph" w:customStyle="1" w:styleId="Stylecardtext5pt">
    <w:name w:val="Style card text + 5 pt"/>
    <w:basedOn w:val="Normal"/>
    <w:rsid w:val="00E444C1"/>
    <w:pPr>
      <w:ind w:right="288"/>
    </w:pPr>
    <w:rPr>
      <w:sz w:val="10"/>
    </w:rPr>
  </w:style>
  <w:style w:type="character" w:customStyle="1" w:styleId="StyleStyleBoldUnderlineUnderlineIntenseEmphasis1apple-style-">
    <w:name w:val="Style Style Bold UnderlineUnderlineIntense Emphasis1apple-style-..."/>
    <w:basedOn w:val="DefaultParagraphFont"/>
    <w:rsid w:val="00E444C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444C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444C1"/>
    <w:rPr>
      <w:rFonts w:ascii="Georgia" w:hAnsi="Georgia"/>
      <w:u w:val="single"/>
    </w:rPr>
  </w:style>
  <w:style w:type="paragraph" w:customStyle="1" w:styleId="StyleCardsGeorgia12ptBoldThickunderlineBorderSin">
    <w:name w:val="Style Cards + Georgia 12 pt Bold Thick underline Border: : (Sin..."/>
    <w:basedOn w:val="Normal"/>
    <w:rsid w:val="00E444C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444C1"/>
    <w:rPr>
      <w:rFonts w:ascii="Georgia" w:hAnsi="Georgia"/>
      <w:sz w:val="24"/>
      <w:u w:val="single"/>
    </w:rPr>
  </w:style>
  <w:style w:type="paragraph" w:customStyle="1" w:styleId="StyleCardsGeorgia">
    <w:name w:val="Style Cards + Georgia"/>
    <w:basedOn w:val="Normal"/>
    <w:rsid w:val="00E444C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444C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E444C1"/>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E444C1"/>
    <w:rPr>
      <w:rFonts w:eastAsia="Times New Roman"/>
      <w:i/>
      <w:iCs/>
    </w:rPr>
  </w:style>
  <w:style w:type="character" w:customStyle="1" w:styleId="HTMLAddressChar">
    <w:name w:val="HTML Address Char"/>
    <w:basedOn w:val="DefaultParagraphFont"/>
    <w:link w:val="HTMLAddress"/>
    <w:uiPriority w:val="99"/>
    <w:rsid w:val="00E444C1"/>
    <w:rPr>
      <w:rFonts w:ascii="Calibri" w:eastAsia="Times New Roman" w:hAnsi="Calibri"/>
      <w:i/>
      <w:iCs/>
      <w:sz w:val="22"/>
    </w:rPr>
  </w:style>
  <w:style w:type="paragraph" w:styleId="Index1">
    <w:name w:val="index 1"/>
    <w:basedOn w:val="Normal"/>
    <w:next w:val="Normal"/>
    <w:autoRedefine/>
    <w:unhideWhenUsed/>
    <w:rsid w:val="00E444C1"/>
    <w:pPr>
      <w:ind w:left="220" w:hanging="220"/>
    </w:pPr>
  </w:style>
  <w:style w:type="character" w:customStyle="1" w:styleId="CardsFont6ptChar1">
    <w:name w:val="Cards + Font: 6 pt Char1"/>
    <w:link w:val="CardsFont6pt"/>
    <w:locked/>
    <w:rsid w:val="00E444C1"/>
    <w:rPr>
      <w:rFonts w:ascii="Calibri" w:eastAsia="Times New Roman" w:hAnsi="Calibri" w:cs="Times New Roman"/>
      <w:sz w:val="12"/>
      <w:szCs w:val="20"/>
    </w:rPr>
  </w:style>
  <w:style w:type="paragraph" w:customStyle="1" w:styleId="Quote2">
    <w:name w:val="Quote2"/>
    <w:basedOn w:val="Default"/>
    <w:next w:val="Default"/>
    <w:rsid w:val="00E444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444C1"/>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E444C1"/>
    <w:pPr>
      <w:spacing w:before="100" w:beforeAutospacing="1" w:after="100" w:afterAutospacing="1"/>
    </w:pPr>
    <w:rPr>
      <w:rFonts w:eastAsia="Times New Roman"/>
    </w:rPr>
  </w:style>
  <w:style w:type="paragraph" w:customStyle="1" w:styleId="Pa0">
    <w:name w:val="Pa0"/>
    <w:basedOn w:val="Default"/>
    <w:next w:val="Default"/>
    <w:uiPriority w:val="99"/>
    <w:rsid w:val="00E444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444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444C1"/>
    <w:pPr>
      <w:spacing w:before="100" w:beforeAutospacing="1" w:after="100" w:afterAutospacing="1"/>
    </w:pPr>
    <w:rPr>
      <w:rFonts w:eastAsia="Times New Roman"/>
    </w:rPr>
  </w:style>
  <w:style w:type="paragraph" w:customStyle="1" w:styleId="tagline1">
    <w:name w:val="tagline"/>
    <w:basedOn w:val="Normal"/>
    <w:rsid w:val="00E444C1"/>
    <w:pPr>
      <w:spacing w:before="100" w:beforeAutospacing="1" w:after="100" w:afterAutospacing="1"/>
    </w:pPr>
    <w:rPr>
      <w:rFonts w:eastAsia="Times New Roman"/>
    </w:rPr>
  </w:style>
  <w:style w:type="paragraph" w:customStyle="1" w:styleId="Block1">
    <w:name w:val="Block1"/>
    <w:basedOn w:val="Normal"/>
    <w:next w:val="Normal"/>
    <w:uiPriority w:val="3"/>
    <w:qFormat/>
    <w:rsid w:val="00E444C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444C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E444C1"/>
    <w:rPr>
      <w:sz w:val="10"/>
    </w:rPr>
  </w:style>
  <w:style w:type="paragraph" w:customStyle="1" w:styleId="ReallySamllText">
    <w:name w:val="ReallySamllText"/>
    <w:basedOn w:val="Normal"/>
    <w:link w:val="ReallySamllTextChar"/>
    <w:autoRedefine/>
    <w:rsid w:val="00E444C1"/>
    <w:rPr>
      <w:rFonts w:asciiTheme="minorHAnsi" w:hAnsiTheme="minorHAnsi"/>
      <w:sz w:val="10"/>
    </w:rPr>
  </w:style>
  <w:style w:type="paragraph" w:customStyle="1" w:styleId="CardCites">
    <w:name w:val="Card Cites"/>
    <w:basedOn w:val="Normal"/>
    <w:next w:val="Normal"/>
    <w:qFormat/>
    <w:rsid w:val="00E444C1"/>
    <w:rPr>
      <w:rFonts w:eastAsia="Times New Roman"/>
      <w:b/>
      <w:sz w:val="20"/>
    </w:rPr>
  </w:style>
  <w:style w:type="paragraph" w:customStyle="1" w:styleId="NormalWeb3">
    <w:name w:val="Normal (Web)3"/>
    <w:basedOn w:val="Normal"/>
    <w:rsid w:val="00E444C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444C1"/>
    <w:pPr>
      <w:ind w:left="400"/>
    </w:pPr>
    <w:rPr>
      <w:rFonts w:eastAsia="Times New Roman"/>
    </w:rPr>
  </w:style>
  <w:style w:type="paragraph" w:customStyle="1" w:styleId="TagCiteChar2">
    <w:name w:val="Tag / Cite Char"/>
    <w:basedOn w:val="Normal"/>
    <w:rsid w:val="00E444C1"/>
    <w:rPr>
      <w:rFonts w:eastAsia="Times New Roman"/>
      <w:b/>
      <w:color w:val="000000"/>
    </w:rPr>
  </w:style>
  <w:style w:type="paragraph" w:customStyle="1" w:styleId="PageNumber2">
    <w:name w:val="Page Number2"/>
    <w:basedOn w:val="Normal"/>
    <w:next w:val="Normal"/>
    <w:rsid w:val="00E444C1"/>
    <w:rPr>
      <w:rFonts w:eastAsia="Times New Roman"/>
      <w:sz w:val="20"/>
    </w:rPr>
  </w:style>
  <w:style w:type="paragraph" w:customStyle="1" w:styleId="HeaderFooter">
    <w:name w:val="Header &amp; Footer"/>
    <w:rsid w:val="00E444C1"/>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E444C1"/>
    <w:rPr>
      <w:rFonts w:ascii="Arial Narrow" w:eastAsia="Times New Roman" w:hAnsi="Arial Narrow"/>
      <w:color w:val="000000"/>
      <w:sz w:val="16"/>
    </w:rPr>
  </w:style>
  <w:style w:type="paragraph" w:customStyle="1" w:styleId="CardTextUnderlined">
    <w:name w:val="Card Text Underlined"/>
    <w:basedOn w:val="Normal"/>
    <w:rsid w:val="00E444C1"/>
    <w:rPr>
      <w:rFonts w:ascii="Arial Narrow" w:eastAsia="Times New Roman" w:hAnsi="Arial Narrow"/>
      <w:u w:val="single"/>
    </w:rPr>
  </w:style>
  <w:style w:type="paragraph" w:customStyle="1" w:styleId="HeaderDebate">
    <w:name w:val="Header Debate"/>
    <w:basedOn w:val="Normal"/>
    <w:rsid w:val="00E444C1"/>
    <w:pPr>
      <w:jc w:val="center"/>
      <w:outlineLvl w:val="0"/>
    </w:pPr>
    <w:rPr>
      <w:rFonts w:eastAsia="Times New Roman"/>
      <w:b/>
      <w:sz w:val="48"/>
      <w:u w:val="words"/>
    </w:rPr>
  </w:style>
  <w:style w:type="paragraph" w:customStyle="1" w:styleId="NormalWeb1">
    <w:name w:val="Normal (Web)1"/>
    <w:basedOn w:val="Normal"/>
    <w:rsid w:val="00E444C1"/>
    <w:pPr>
      <w:spacing w:before="100" w:beforeAutospacing="1" w:after="100" w:afterAutospacing="1"/>
    </w:pPr>
    <w:rPr>
      <w:rFonts w:eastAsia="Times New Roman"/>
      <w:sz w:val="20"/>
      <w:szCs w:val="20"/>
    </w:rPr>
  </w:style>
  <w:style w:type="paragraph" w:customStyle="1" w:styleId="CardTagCharChar">
    <w:name w:val="Card Tag Char Char"/>
    <w:basedOn w:val="Normal"/>
    <w:rsid w:val="00E444C1"/>
    <w:rPr>
      <w:rFonts w:eastAsia="Times New Roman"/>
      <w:b/>
    </w:rPr>
  </w:style>
  <w:style w:type="paragraph" w:customStyle="1" w:styleId="fixed">
    <w:name w:val="fixed"/>
    <w:basedOn w:val="Normal"/>
    <w:rsid w:val="00E444C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444C1"/>
    <w:pPr>
      <w:spacing w:before="100" w:beforeAutospacing="1" w:after="100" w:afterAutospacing="1"/>
    </w:pPr>
    <w:rPr>
      <w:rFonts w:eastAsia="Times New Roman"/>
    </w:rPr>
  </w:style>
  <w:style w:type="paragraph" w:customStyle="1" w:styleId="ExecutiveSummarytext">
    <w:name w:val="Executive Summary text"/>
    <w:basedOn w:val="Normal"/>
    <w:next w:val="Normal"/>
    <w:rsid w:val="00E444C1"/>
    <w:pPr>
      <w:autoSpaceDE w:val="0"/>
      <w:autoSpaceDN w:val="0"/>
      <w:adjustRightInd w:val="0"/>
    </w:pPr>
    <w:rPr>
      <w:rFonts w:ascii="Arial" w:eastAsia="Times New Roman" w:hAnsi="Arial"/>
    </w:rPr>
  </w:style>
  <w:style w:type="character" w:customStyle="1" w:styleId="NormalUnderlineChar1">
    <w:name w:val="Normal Underline Char1"/>
    <w:locked/>
    <w:rsid w:val="00E444C1"/>
    <w:rPr>
      <w:u w:val="single"/>
    </w:rPr>
  </w:style>
  <w:style w:type="character" w:customStyle="1" w:styleId="CardUpSize-LightChar">
    <w:name w:val="CardUpSize - Light Char"/>
    <w:link w:val="CardUpSize-Light"/>
    <w:locked/>
    <w:rsid w:val="00E444C1"/>
    <w:rPr>
      <w:rFonts w:ascii="Times New Roman" w:eastAsia="Times New Roman" w:hAnsi="Times New Roman"/>
      <w:szCs w:val="32"/>
      <w:u w:val="single"/>
    </w:rPr>
  </w:style>
  <w:style w:type="paragraph" w:customStyle="1" w:styleId="CardUpSize-Light">
    <w:name w:val="CardUpSize - Light"/>
    <w:basedOn w:val="Normal"/>
    <w:link w:val="CardUpSize-LightChar"/>
    <w:rsid w:val="00E444C1"/>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E444C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444C1"/>
    <w:pPr>
      <w:jc w:val="both"/>
    </w:pPr>
    <w:rPr>
      <w:rFonts w:ascii="Times New Roman" w:eastAsia="Times New Roman" w:hAnsi="Times New Roman"/>
      <w:b/>
      <w:sz w:val="24"/>
      <w:szCs w:val="32"/>
      <w:u w:val="single"/>
    </w:rPr>
  </w:style>
  <w:style w:type="paragraph" w:customStyle="1" w:styleId="SmallCite">
    <w:name w:val="Small Cite"/>
    <w:basedOn w:val="Normal"/>
    <w:rsid w:val="00E444C1"/>
    <w:rPr>
      <w:rFonts w:ascii="Verdana" w:eastAsia="Times New Roman" w:hAnsi="Verdana"/>
      <w:sz w:val="16"/>
    </w:rPr>
  </w:style>
  <w:style w:type="paragraph" w:customStyle="1" w:styleId="clearformatting">
    <w:name w:val="clear formatting"/>
    <w:basedOn w:val="Heading2"/>
    <w:rsid w:val="00E444C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444C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444C1"/>
    <w:pPr>
      <w:spacing w:after="240" w:line="360" w:lineRule="atLeast"/>
    </w:pPr>
    <w:rPr>
      <w:rFonts w:eastAsia="Times New Roman"/>
      <w:b/>
      <w:bCs/>
      <w:sz w:val="16"/>
      <w:szCs w:val="16"/>
    </w:rPr>
  </w:style>
  <w:style w:type="paragraph" w:customStyle="1" w:styleId="PlaceholderText1">
    <w:name w:val="Placeholder Text1"/>
    <w:basedOn w:val="Normal"/>
    <w:rsid w:val="00E444C1"/>
    <w:pPr>
      <w:keepNext/>
      <w:numPr>
        <w:numId w:val="13"/>
      </w:numPr>
      <w:outlineLvl w:val="0"/>
    </w:pPr>
    <w:rPr>
      <w:rFonts w:eastAsia="MS Gothic"/>
    </w:rPr>
  </w:style>
  <w:style w:type="character" w:customStyle="1" w:styleId="ImportantTextChar">
    <w:name w:val="Important Text Char"/>
    <w:link w:val="ImportantText"/>
    <w:locked/>
    <w:rsid w:val="00E444C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444C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444C1"/>
    <w:rPr>
      <w:rFonts w:ascii="HNKAOE+Arial" w:hAnsi="HNKAOE+Arial"/>
    </w:rPr>
  </w:style>
  <w:style w:type="paragraph" w:customStyle="1" w:styleId="StyleBodyText11ptBlackUnderline">
    <w:name w:val="Style Body Text + 11 pt Black Underline"/>
    <w:basedOn w:val="BodyText"/>
    <w:link w:val="StyleBodyText11ptBlackUnderlineChar"/>
    <w:rsid w:val="00E444C1"/>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E444C1"/>
    <w:rPr>
      <w:rFonts w:ascii="HNKAOE+Arial" w:hAnsi="HNKAOE+Arial"/>
    </w:rPr>
  </w:style>
  <w:style w:type="paragraph" w:customStyle="1" w:styleId="StyleBodyText11ptBoldBlack">
    <w:name w:val="Style Body Text + 11 pt Bold Black"/>
    <w:basedOn w:val="BodyText"/>
    <w:link w:val="StyleBodyText11ptBoldBlackChar"/>
    <w:rsid w:val="00E444C1"/>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E444C1"/>
    <w:rPr>
      <w:rFonts w:ascii="Times New Roman" w:eastAsia="Malgun Gothic" w:hAnsi="Times New Roman"/>
      <w:bCs/>
    </w:rPr>
  </w:style>
  <w:style w:type="paragraph" w:customStyle="1" w:styleId="StyletinyBold">
    <w:name w:val="Style tiny + Bold"/>
    <w:basedOn w:val="tiny"/>
    <w:link w:val="StyletinyBoldChar"/>
    <w:rsid w:val="00E444C1"/>
    <w:rPr>
      <w:rFonts w:cstheme="minorBidi"/>
      <w:bCs/>
      <w:sz w:val="24"/>
    </w:rPr>
  </w:style>
  <w:style w:type="character" w:customStyle="1" w:styleId="Heading5SizeDownChar">
    <w:name w:val="Heading 5 Size Down Char"/>
    <w:link w:val="Heading5SizeDown"/>
    <w:locked/>
    <w:rsid w:val="00E444C1"/>
    <w:rPr>
      <w:rFonts w:ascii="Times New Roman" w:eastAsia="Times New Roman" w:hAnsi="Times New Roman"/>
      <w:szCs w:val="16"/>
    </w:rPr>
  </w:style>
  <w:style w:type="paragraph" w:customStyle="1" w:styleId="Heading5SizeDown">
    <w:name w:val="Heading 5 Size Down"/>
    <w:basedOn w:val="Normal"/>
    <w:link w:val="Heading5SizeDownChar"/>
    <w:autoRedefine/>
    <w:rsid w:val="00E444C1"/>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E444C1"/>
    <w:rPr>
      <w:rFonts w:ascii="Times New Roman" w:eastAsia="Times New Roman" w:hAnsi="Times New Roman" w:cs="Arial"/>
      <w:b/>
      <w:szCs w:val="44"/>
    </w:rPr>
  </w:style>
  <w:style w:type="paragraph" w:customStyle="1" w:styleId="Normal2Bold">
    <w:name w:val="Normal2 + Bold"/>
    <w:basedOn w:val="Normal"/>
    <w:link w:val="Normal2BoldChar"/>
    <w:rsid w:val="00E444C1"/>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E444C1"/>
    <w:rPr>
      <w:rFonts w:ascii="Times New Roman" w:eastAsia="Times New Roman" w:hAnsi="Times New Roman"/>
      <w:lang w:eastAsia="ar-SA"/>
    </w:rPr>
  </w:style>
  <w:style w:type="paragraph" w:customStyle="1" w:styleId="ListContents">
    <w:name w:val="List Contents"/>
    <w:basedOn w:val="Normal"/>
    <w:link w:val="ListContentsChar"/>
    <w:rsid w:val="00E444C1"/>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444C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444C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444C1"/>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E444C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444C1"/>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E444C1"/>
    <w:rPr>
      <w:rFonts w:ascii="Arial" w:eastAsia="Times New Roman" w:hAnsi="Arial"/>
      <w:sz w:val="12"/>
    </w:rPr>
  </w:style>
  <w:style w:type="paragraph" w:customStyle="1" w:styleId="Unimportant">
    <w:name w:val="Unimportant"/>
    <w:basedOn w:val="Normal"/>
    <w:link w:val="UnimportantCharChar"/>
    <w:rsid w:val="00E444C1"/>
    <w:pPr>
      <w:jc w:val="both"/>
    </w:pPr>
    <w:rPr>
      <w:rFonts w:ascii="Arial" w:eastAsia="Times New Roman" w:hAnsi="Arial"/>
      <w:sz w:val="12"/>
    </w:rPr>
  </w:style>
  <w:style w:type="character" w:customStyle="1" w:styleId="TagCiteChar3">
    <w:name w:val="Tag &amp; Cite Char"/>
    <w:link w:val="TagCite2"/>
    <w:locked/>
    <w:rsid w:val="00E444C1"/>
    <w:rPr>
      <w:rFonts w:ascii="Arial" w:eastAsia="Times New Roman" w:hAnsi="Arial"/>
      <w:b/>
    </w:rPr>
  </w:style>
  <w:style w:type="paragraph" w:customStyle="1" w:styleId="TagCite2">
    <w:name w:val="Tag &amp; Cite"/>
    <w:basedOn w:val="Normal"/>
    <w:link w:val="TagCiteChar3"/>
    <w:rsid w:val="00E444C1"/>
    <w:pPr>
      <w:jc w:val="both"/>
    </w:pPr>
    <w:rPr>
      <w:rFonts w:ascii="Arial" w:eastAsia="Times New Roman" w:hAnsi="Arial"/>
      <w:b/>
      <w:sz w:val="24"/>
    </w:rPr>
  </w:style>
  <w:style w:type="character" w:customStyle="1" w:styleId="HighlightedTextChar">
    <w:name w:val="Highlighted Text Char"/>
    <w:link w:val="HighlightedText"/>
    <w:locked/>
    <w:rsid w:val="00E444C1"/>
    <w:rPr>
      <w:rFonts w:ascii="Arial" w:eastAsia="Times New Roman" w:hAnsi="Arial"/>
      <w:b/>
      <w:u w:val="thick"/>
    </w:rPr>
  </w:style>
  <w:style w:type="paragraph" w:customStyle="1" w:styleId="HighlightedText">
    <w:name w:val="Highlighted Text"/>
    <w:basedOn w:val="Normal"/>
    <w:link w:val="HighlightedTextChar"/>
    <w:rsid w:val="00E444C1"/>
    <w:pPr>
      <w:jc w:val="both"/>
    </w:pPr>
    <w:rPr>
      <w:rFonts w:ascii="Arial" w:eastAsia="Times New Roman" w:hAnsi="Arial"/>
      <w:b/>
      <w:sz w:val="24"/>
      <w:u w:val="thick"/>
    </w:rPr>
  </w:style>
  <w:style w:type="paragraph" w:customStyle="1" w:styleId="StyleHeading1Justified">
    <w:name w:val="Style Heading 1 + Justified"/>
    <w:basedOn w:val="Normal"/>
    <w:next w:val="Normal"/>
    <w:rsid w:val="00E444C1"/>
    <w:rPr>
      <w:rFonts w:ascii="Arial" w:eastAsia="Times New Roman" w:hAnsi="Arial"/>
      <w:sz w:val="20"/>
      <w:szCs w:val="20"/>
    </w:rPr>
  </w:style>
  <w:style w:type="paragraph" w:customStyle="1" w:styleId="textunderline0">
    <w:name w:val="text underline"/>
    <w:basedOn w:val="Normal"/>
    <w:link w:val="textunderlineChar0"/>
    <w:autoRedefine/>
    <w:rsid w:val="00E444C1"/>
    <w:rPr>
      <w:rFonts w:asciiTheme="minorHAnsi" w:hAnsiTheme="minorHAnsi"/>
      <w:sz w:val="24"/>
      <w:u w:val="thick"/>
    </w:rPr>
  </w:style>
  <w:style w:type="character" w:customStyle="1" w:styleId="DebateTagChar">
    <w:name w:val="Debate Tag Char"/>
    <w:link w:val="DebateTag"/>
    <w:locked/>
    <w:rsid w:val="00E444C1"/>
    <w:rPr>
      <w:rFonts w:ascii="Garamond" w:hAnsi="Garamond"/>
      <w:b/>
    </w:rPr>
  </w:style>
  <w:style w:type="paragraph" w:customStyle="1" w:styleId="DebateTag">
    <w:name w:val="Debate Tag"/>
    <w:basedOn w:val="Normal"/>
    <w:link w:val="DebateTagChar"/>
    <w:autoRedefine/>
    <w:rsid w:val="00E444C1"/>
    <w:pPr>
      <w:tabs>
        <w:tab w:val="left" w:pos="270"/>
      </w:tabs>
    </w:pPr>
    <w:rPr>
      <w:rFonts w:ascii="Garamond" w:hAnsi="Garamond"/>
      <w:b/>
      <w:sz w:val="24"/>
    </w:rPr>
  </w:style>
  <w:style w:type="paragraph" w:customStyle="1" w:styleId="DebateCite">
    <w:name w:val="Debate Cite"/>
    <w:basedOn w:val="Normal"/>
    <w:autoRedefine/>
    <w:rsid w:val="00E444C1"/>
    <w:pPr>
      <w:tabs>
        <w:tab w:val="left" w:pos="270"/>
      </w:tabs>
    </w:pPr>
    <w:rPr>
      <w:rFonts w:eastAsia="Times New Roman"/>
      <w:sz w:val="20"/>
    </w:rPr>
  </w:style>
  <w:style w:type="paragraph" w:customStyle="1" w:styleId="BlockTitle10">
    <w:name w:val="Block Title #1"/>
    <w:basedOn w:val="Heading1"/>
    <w:rsid w:val="00E444C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E444C1"/>
    <w:pPr>
      <w:widowControl w:val="0"/>
      <w:suppressAutoHyphens/>
    </w:pPr>
    <w:rPr>
      <w:rFonts w:ascii="Courier New" w:eastAsia="Courier New" w:hAnsi="Courier New"/>
      <w:sz w:val="20"/>
      <w:szCs w:val="20"/>
    </w:rPr>
  </w:style>
  <w:style w:type="paragraph" w:customStyle="1" w:styleId="MaggieTag">
    <w:name w:val="MaggieTag"/>
    <w:basedOn w:val="Heading2"/>
    <w:rsid w:val="00E444C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444C1"/>
    <w:rPr>
      <w:rFonts w:ascii="Times New Roman" w:eastAsia="Times New Roman" w:hAnsi="Times New Roman"/>
    </w:rPr>
  </w:style>
  <w:style w:type="paragraph" w:customStyle="1" w:styleId="Heading4Cite">
    <w:name w:val="Heading 4 Cite"/>
    <w:basedOn w:val="Normal"/>
    <w:link w:val="Heading4CiteChar"/>
    <w:autoRedefine/>
    <w:rsid w:val="00E444C1"/>
    <w:rPr>
      <w:rFonts w:ascii="Times New Roman" w:eastAsia="Times New Roman" w:hAnsi="Times New Roman"/>
      <w:sz w:val="24"/>
    </w:rPr>
  </w:style>
  <w:style w:type="paragraph" w:customStyle="1" w:styleId="4">
    <w:name w:val="4"/>
    <w:basedOn w:val="Normal"/>
    <w:rsid w:val="00E444C1"/>
    <w:rPr>
      <w:rFonts w:eastAsia="Times New Roman"/>
      <w:sz w:val="20"/>
    </w:rPr>
  </w:style>
  <w:style w:type="character" w:customStyle="1" w:styleId="UnunderlinedTextChar">
    <w:name w:val="Ununderlined Text Char"/>
    <w:link w:val="UnunderlinedText"/>
    <w:locked/>
    <w:rsid w:val="00E444C1"/>
    <w:rPr>
      <w:rFonts w:eastAsia="Times New Roman"/>
      <w:bCs/>
      <w:sz w:val="12"/>
    </w:rPr>
  </w:style>
  <w:style w:type="paragraph" w:customStyle="1" w:styleId="UnunderlinedText">
    <w:name w:val="Ununderlined Text"/>
    <w:basedOn w:val="Normal"/>
    <w:link w:val="UnunderlinedTextChar"/>
    <w:autoRedefine/>
    <w:rsid w:val="00E444C1"/>
    <w:pPr>
      <w:spacing w:after="200" w:line="276" w:lineRule="auto"/>
    </w:pPr>
    <w:rPr>
      <w:rFonts w:asciiTheme="minorHAnsi" w:eastAsia="Times New Roman" w:hAnsiTheme="minorHAnsi"/>
      <w:bCs/>
      <w:sz w:val="12"/>
    </w:rPr>
  </w:style>
  <w:style w:type="paragraph" w:customStyle="1" w:styleId="card2">
    <w:name w:val="%card"/>
    <w:basedOn w:val="Normal"/>
    <w:autoRedefine/>
    <w:rsid w:val="00E444C1"/>
    <w:pPr>
      <w:spacing w:after="200" w:line="276" w:lineRule="auto"/>
      <w:ind w:left="288" w:right="288"/>
    </w:pPr>
    <w:rPr>
      <w:rFonts w:eastAsia="Times New Roman"/>
      <w:bCs/>
    </w:rPr>
  </w:style>
  <w:style w:type="paragraph" w:customStyle="1" w:styleId="BlockTitle4">
    <w:name w:val="%Block Title"/>
    <w:basedOn w:val="Heading1"/>
    <w:rsid w:val="00E444C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E444C1"/>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E444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E444C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444C1"/>
    <w:rPr>
      <w:rFonts w:ascii="Century Gothic" w:eastAsia="Cambria" w:hAnsi="Century Gothic"/>
      <w:u w:val="thick"/>
    </w:rPr>
  </w:style>
  <w:style w:type="paragraph" w:customStyle="1" w:styleId="Card-Underline0">
    <w:name w:val="Card-Underline"/>
    <w:basedOn w:val="Normal"/>
    <w:link w:val="Card-UnderlineChar"/>
    <w:qFormat/>
    <w:rsid w:val="00E444C1"/>
    <w:rPr>
      <w:rFonts w:ascii="Century Gothic" w:eastAsia="Cambria" w:hAnsi="Century Gothic"/>
      <w:sz w:val="24"/>
      <w:u w:val="thick"/>
    </w:rPr>
  </w:style>
  <w:style w:type="paragraph" w:customStyle="1" w:styleId="PageNumber3">
    <w:name w:val="Page Number3"/>
    <w:basedOn w:val="Normal"/>
    <w:next w:val="Normal"/>
    <w:rsid w:val="00E444C1"/>
    <w:rPr>
      <w:rFonts w:eastAsia="Times New Roman"/>
      <w:sz w:val="20"/>
    </w:rPr>
  </w:style>
  <w:style w:type="paragraph" w:customStyle="1" w:styleId="PageNumber4">
    <w:name w:val="Page Number4"/>
    <w:basedOn w:val="Normal"/>
    <w:next w:val="Normal"/>
    <w:rsid w:val="00E444C1"/>
    <w:rPr>
      <w:rFonts w:eastAsia="Times New Roman"/>
      <w:sz w:val="20"/>
    </w:rPr>
  </w:style>
  <w:style w:type="paragraph" w:customStyle="1" w:styleId="PageNumber5">
    <w:name w:val="Page Number5"/>
    <w:basedOn w:val="Normal"/>
    <w:next w:val="Normal"/>
    <w:rsid w:val="00E444C1"/>
    <w:rPr>
      <w:rFonts w:eastAsia="Times New Roman"/>
      <w:sz w:val="20"/>
    </w:rPr>
  </w:style>
  <w:style w:type="paragraph" w:customStyle="1" w:styleId="smalltext1">
    <w:name w:val="small text1"/>
    <w:basedOn w:val="Normal"/>
    <w:next w:val="Normal"/>
    <w:uiPriority w:val="4"/>
    <w:qFormat/>
    <w:rsid w:val="00E444C1"/>
    <w:pPr>
      <w:keepNext/>
      <w:keepLines/>
      <w:spacing w:before="200"/>
      <w:outlineLvl w:val="3"/>
    </w:pPr>
    <w:rPr>
      <w:rFonts w:eastAsia="Times New Roman"/>
      <w:b/>
      <w:bCs/>
      <w:iCs/>
      <w:sz w:val="26"/>
    </w:rPr>
  </w:style>
  <w:style w:type="character" w:customStyle="1" w:styleId="CircleChar">
    <w:name w:val="Circle Char"/>
    <w:link w:val="Circle"/>
    <w:locked/>
    <w:rsid w:val="00E444C1"/>
    <w:rPr>
      <w:rFonts w:ascii="Times New Roman" w:eastAsia="Times New Roman" w:hAnsi="Times New Roman"/>
      <w:b/>
      <w:u w:val="words"/>
    </w:rPr>
  </w:style>
  <w:style w:type="paragraph" w:customStyle="1" w:styleId="Circle">
    <w:name w:val="Circle"/>
    <w:basedOn w:val="Normal"/>
    <w:link w:val="CircleChar"/>
    <w:rsid w:val="00E444C1"/>
    <w:rPr>
      <w:rFonts w:ascii="Times New Roman" w:eastAsia="Times New Roman" w:hAnsi="Times New Roman"/>
      <w:b/>
      <w:sz w:val="24"/>
      <w:u w:val="words"/>
    </w:rPr>
  </w:style>
  <w:style w:type="paragraph" w:customStyle="1" w:styleId="PageNumber6">
    <w:name w:val="Page Number6"/>
    <w:basedOn w:val="Normal"/>
    <w:next w:val="Normal"/>
    <w:rsid w:val="00E444C1"/>
    <w:rPr>
      <w:rFonts w:eastAsia="Times New Roman"/>
      <w:sz w:val="20"/>
    </w:rPr>
  </w:style>
  <w:style w:type="paragraph" w:customStyle="1" w:styleId="user">
    <w:name w:val="user"/>
    <w:basedOn w:val="Normal"/>
    <w:rsid w:val="00E444C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444C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444C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444C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444C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444C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444C1"/>
    <w:rPr>
      <w:rFonts w:eastAsia="Times New Roman"/>
      <w:sz w:val="20"/>
    </w:rPr>
  </w:style>
  <w:style w:type="paragraph" w:customStyle="1" w:styleId="DebateTag0">
    <w:name w:val="DebateTag"/>
    <w:basedOn w:val="Normal"/>
    <w:qFormat/>
    <w:rsid w:val="00E444C1"/>
    <w:rPr>
      <w:b/>
    </w:rPr>
  </w:style>
  <w:style w:type="paragraph" w:customStyle="1" w:styleId="date-comments">
    <w:name w:val="date-comments"/>
    <w:basedOn w:val="Normal"/>
    <w:uiPriority w:val="99"/>
    <w:rsid w:val="00E444C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444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E444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444C1"/>
    <w:rPr>
      <w:rFonts w:ascii="Garamond" w:eastAsia="Calibri" w:hAnsi="Garamond" w:hint="default"/>
      <w:sz w:val="16"/>
      <w:szCs w:val="22"/>
    </w:rPr>
  </w:style>
  <w:style w:type="character" w:customStyle="1" w:styleId="message-item">
    <w:name w:val="message-item"/>
    <w:rsid w:val="00E444C1"/>
  </w:style>
  <w:style w:type="character" w:customStyle="1" w:styleId="lightheader">
    <w:name w:val="lightheader"/>
    <w:rsid w:val="00E444C1"/>
  </w:style>
  <w:style w:type="character" w:customStyle="1" w:styleId="datestamp">
    <w:name w:val="datestamp"/>
    <w:rsid w:val="00E444C1"/>
  </w:style>
  <w:style w:type="character" w:customStyle="1" w:styleId="i">
    <w:name w:val="i"/>
    <w:uiPriority w:val="99"/>
    <w:rsid w:val="00E444C1"/>
  </w:style>
  <w:style w:type="character" w:customStyle="1" w:styleId="forenames">
    <w:name w:val="forenames"/>
    <w:rsid w:val="00E444C1"/>
  </w:style>
  <w:style w:type="character" w:customStyle="1" w:styleId="surname">
    <w:name w:val="surname"/>
    <w:rsid w:val="00E444C1"/>
  </w:style>
  <w:style w:type="character" w:customStyle="1" w:styleId="medium-font">
    <w:name w:val="medium-font"/>
    <w:rsid w:val="00E444C1"/>
  </w:style>
  <w:style w:type="character" w:customStyle="1" w:styleId="title-link-wrapper">
    <w:name w:val="title-link-wrapper"/>
    <w:rsid w:val="00E444C1"/>
  </w:style>
  <w:style w:type="character" w:customStyle="1" w:styleId="refpreview">
    <w:name w:val="refpreview"/>
    <w:rsid w:val="00E444C1"/>
  </w:style>
  <w:style w:type="character" w:customStyle="1" w:styleId="loose1">
    <w:name w:val="loose1"/>
    <w:rsid w:val="00E444C1"/>
  </w:style>
  <w:style w:type="character" w:customStyle="1" w:styleId="email">
    <w:name w:val="email"/>
    <w:rsid w:val="00E444C1"/>
  </w:style>
  <w:style w:type="character" w:customStyle="1" w:styleId="gsa">
    <w:name w:val="gs_a"/>
    <w:rsid w:val="00E444C1"/>
  </w:style>
  <w:style w:type="character" w:customStyle="1" w:styleId="goohl1">
    <w:name w:val="goohl1"/>
    <w:rsid w:val="00E444C1"/>
  </w:style>
  <w:style w:type="character" w:customStyle="1" w:styleId="mainarttitle">
    <w:name w:val="mainarttitle"/>
    <w:rsid w:val="00E444C1"/>
  </w:style>
  <w:style w:type="character" w:customStyle="1" w:styleId="mainartauthor">
    <w:name w:val="mainartauthor"/>
    <w:rsid w:val="00E444C1"/>
  </w:style>
  <w:style w:type="character" w:customStyle="1" w:styleId="mainartdate">
    <w:name w:val="mainartdate"/>
    <w:rsid w:val="00E444C1"/>
  </w:style>
  <w:style w:type="character" w:customStyle="1" w:styleId="gsggs">
    <w:name w:val="gs_ggs"/>
    <w:rsid w:val="00E444C1"/>
  </w:style>
  <w:style w:type="character" w:customStyle="1" w:styleId="ahead">
    <w:name w:val="a_head"/>
    <w:rsid w:val="00E444C1"/>
  </w:style>
  <w:style w:type="character" w:customStyle="1" w:styleId="articleauthor">
    <w:name w:val="articleauthor"/>
    <w:rsid w:val="00E444C1"/>
  </w:style>
  <w:style w:type="character" w:customStyle="1" w:styleId="footnote">
    <w:name w:val="footnote"/>
    <w:rsid w:val="00E444C1"/>
  </w:style>
  <w:style w:type="character" w:customStyle="1" w:styleId="docbody">
    <w:name w:val="docbody"/>
    <w:rsid w:val="00E444C1"/>
  </w:style>
  <w:style w:type="character" w:customStyle="1" w:styleId="superscript">
    <w:name w:val="superscript"/>
    <w:rsid w:val="00E444C1"/>
  </w:style>
  <w:style w:type="character" w:customStyle="1" w:styleId="citeChar2">
    <w:name w:val="cite Char"/>
    <w:locked/>
    <w:rsid w:val="00E444C1"/>
    <w:rPr>
      <w:b/>
      <w:bCs w:val="0"/>
      <w:u w:val="single"/>
    </w:rPr>
  </w:style>
  <w:style w:type="character" w:customStyle="1" w:styleId="StyleUnderlineChar">
    <w:name w:val="Style Underline Char"/>
    <w:locked/>
    <w:rsid w:val="00E444C1"/>
    <w:rPr>
      <w:u w:val="single"/>
    </w:rPr>
  </w:style>
  <w:style w:type="character" w:customStyle="1" w:styleId="CitesCharChar">
    <w:name w:val="Cites Char Char"/>
    <w:locked/>
    <w:rsid w:val="00E444C1"/>
    <w:rPr>
      <w:b/>
      <w:bCs/>
    </w:rPr>
  </w:style>
  <w:style w:type="character" w:customStyle="1" w:styleId="bwxsm">
    <w:name w:val="b w xsm"/>
    <w:rsid w:val="00E444C1"/>
  </w:style>
  <w:style w:type="character" w:customStyle="1" w:styleId="fstd">
    <w:name w:val="f std"/>
    <w:rsid w:val="00E444C1"/>
  </w:style>
  <w:style w:type="character" w:customStyle="1" w:styleId="gl">
    <w:name w:val="gl"/>
    <w:rsid w:val="00E444C1"/>
  </w:style>
  <w:style w:type="character" w:customStyle="1" w:styleId="heading2char2charchar1">
    <w:name w:val="heading2char2charchar1"/>
    <w:rsid w:val="00E444C1"/>
  </w:style>
  <w:style w:type="character" w:customStyle="1" w:styleId="charchar60">
    <w:name w:val="charchar6"/>
    <w:rsid w:val="00E444C1"/>
  </w:style>
  <w:style w:type="character" w:customStyle="1" w:styleId="bio1">
    <w:name w:val="bio1"/>
    <w:rsid w:val="00E444C1"/>
    <w:rPr>
      <w:rFonts w:ascii="Arial" w:hAnsi="Arial" w:cs="Arial" w:hint="default"/>
      <w:i/>
      <w:iCs/>
      <w:color w:val="000000"/>
      <w:sz w:val="20"/>
      <w:szCs w:val="20"/>
    </w:rPr>
  </w:style>
  <w:style w:type="character" w:customStyle="1" w:styleId="cardCharCharCharCharCharChar">
    <w:name w:val="card Char Char Char Char Char Char"/>
    <w:rsid w:val="00E444C1"/>
    <w:rPr>
      <w:sz w:val="24"/>
      <w:szCs w:val="24"/>
      <w:lang w:val="en-US" w:eastAsia="en-US" w:bidi="ar-SA"/>
    </w:rPr>
  </w:style>
  <w:style w:type="character" w:customStyle="1" w:styleId="Style24ptBoldUnderlineCenteredCharChar">
    <w:name w:val="Style 24 pt Bold Underline Centered Char Char"/>
    <w:rsid w:val="00E444C1"/>
    <w:rPr>
      <w:b/>
      <w:bCs/>
      <w:sz w:val="48"/>
      <w:szCs w:val="24"/>
      <w:u w:val="single"/>
      <w:lang w:val="en-US" w:eastAsia="en-US" w:bidi="ar-SA"/>
    </w:rPr>
  </w:style>
  <w:style w:type="character" w:customStyle="1" w:styleId="TagCiteCharChar0">
    <w:name w:val="Tag / Cite Char Char"/>
    <w:rsid w:val="00E444C1"/>
    <w:rPr>
      <w:b/>
      <w:bCs w:val="0"/>
      <w:color w:val="000000"/>
      <w:sz w:val="24"/>
      <w:szCs w:val="24"/>
      <w:lang w:val="en-US" w:eastAsia="en-US" w:bidi="ar-SA"/>
    </w:rPr>
  </w:style>
  <w:style w:type="character" w:customStyle="1" w:styleId="CardTextUnderlinedCharChar">
    <w:name w:val="Card Text Underlined Char Char"/>
    <w:rsid w:val="00E444C1"/>
    <w:rPr>
      <w:rFonts w:ascii="Arial Narrow" w:hAnsi="Arial Narrow" w:hint="default"/>
      <w:szCs w:val="24"/>
      <w:u w:val="single"/>
      <w:lang w:val="en-US" w:eastAsia="en-US" w:bidi="ar-SA"/>
    </w:rPr>
  </w:style>
  <w:style w:type="character" w:customStyle="1" w:styleId="CardTagCharCharChar">
    <w:name w:val="Card Tag Char Char Char"/>
    <w:rsid w:val="00E444C1"/>
    <w:rPr>
      <w:b/>
      <w:bCs w:val="0"/>
      <w:sz w:val="24"/>
      <w:szCs w:val="24"/>
      <w:lang w:val="en-US" w:eastAsia="en-US" w:bidi="ar-SA"/>
    </w:rPr>
  </w:style>
  <w:style w:type="character" w:customStyle="1" w:styleId="mainbody">
    <w:name w:val="mainbody"/>
    <w:rsid w:val="00E444C1"/>
  </w:style>
  <w:style w:type="character" w:customStyle="1" w:styleId="UnderlineStyleChar2">
    <w:name w:val="Underline Style Char2"/>
    <w:rsid w:val="00E444C1"/>
    <w:rPr>
      <w:rFonts w:ascii="Garamond" w:hAnsi="Garamond" w:hint="default"/>
      <w:sz w:val="22"/>
      <w:szCs w:val="24"/>
      <w:u w:val="single"/>
      <w:lang w:val="en-US" w:eastAsia="en-US" w:bidi="ar-SA"/>
    </w:rPr>
  </w:style>
  <w:style w:type="character" w:customStyle="1" w:styleId="Style1Char2">
    <w:name w:val="Style1 Char2"/>
    <w:rsid w:val="00E444C1"/>
    <w:rPr>
      <w:szCs w:val="24"/>
    </w:rPr>
  </w:style>
  <w:style w:type="character" w:customStyle="1" w:styleId="t13">
    <w:name w:val="t13"/>
    <w:rsid w:val="00E444C1"/>
  </w:style>
  <w:style w:type="character" w:customStyle="1" w:styleId="lead">
    <w:name w:val="lead"/>
    <w:rsid w:val="00E444C1"/>
  </w:style>
  <w:style w:type="paragraph" w:customStyle="1" w:styleId="CardDownx1">
    <w:name w:val="CardDown x1"/>
    <w:basedOn w:val="Normal"/>
    <w:link w:val="CardDownx1Char"/>
    <w:rsid w:val="00E444C1"/>
  </w:style>
  <w:style w:type="character" w:customStyle="1" w:styleId="CardDownx1Char">
    <w:name w:val="CardDown x1 Char"/>
    <w:link w:val="CardDownx1"/>
    <w:locked/>
    <w:rsid w:val="00E444C1"/>
    <w:rPr>
      <w:rFonts w:ascii="Calibri" w:hAnsi="Calibri"/>
      <w:sz w:val="22"/>
    </w:rPr>
  </w:style>
  <w:style w:type="character" w:customStyle="1" w:styleId="CharChar17">
    <w:name w:val="Char Char17"/>
    <w:locked/>
    <w:rsid w:val="00E444C1"/>
    <w:rPr>
      <w:rFonts w:ascii="Arial" w:hAnsi="Arial" w:cs="Arial" w:hint="default"/>
      <w:b/>
      <w:bCs/>
      <w:sz w:val="26"/>
      <w:szCs w:val="26"/>
    </w:rPr>
  </w:style>
  <w:style w:type="character" w:customStyle="1" w:styleId="address">
    <w:name w:val="address"/>
    <w:rsid w:val="00E444C1"/>
  </w:style>
  <w:style w:type="character" w:customStyle="1" w:styleId="ilspan">
    <w:name w:val="il_span"/>
    <w:rsid w:val="00E444C1"/>
  </w:style>
  <w:style w:type="character" w:customStyle="1" w:styleId="articletitle1">
    <w:name w:val="articletitle1"/>
    <w:rsid w:val="00E444C1"/>
    <w:rPr>
      <w:rFonts w:ascii="Times New Roman" w:hAnsi="Times New Roman" w:cs="Times New Roman" w:hint="default"/>
      <w:b/>
      <w:bCs/>
      <w:sz w:val="36"/>
      <w:szCs w:val="36"/>
    </w:rPr>
  </w:style>
  <w:style w:type="character" w:customStyle="1" w:styleId="leftidx1">
    <w:name w:val="leftidx1"/>
    <w:rsid w:val="00E444C1"/>
    <w:rPr>
      <w:rFonts w:ascii="Verdana" w:hAnsi="Verdana" w:hint="default"/>
      <w:sz w:val="22"/>
      <w:szCs w:val="22"/>
    </w:rPr>
  </w:style>
  <w:style w:type="character" w:customStyle="1" w:styleId="blue1">
    <w:name w:val="blue1"/>
    <w:rsid w:val="00E444C1"/>
    <w:rPr>
      <w:color w:val="0000FF"/>
    </w:rPr>
  </w:style>
  <w:style w:type="character" w:customStyle="1" w:styleId="author-link1">
    <w:name w:val="author-link1"/>
    <w:rsid w:val="00E444C1"/>
    <w:rPr>
      <w:b w:val="0"/>
      <w:bCs w:val="0"/>
    </w:rPr>
  </w:style>
  <w:style w:type="character" w:customStyle="1" w:styleId="black1">
    <w:name w:val="black1"/>
    <w:rsid w:val="00E444C1"/>
    <w:rPr>
      <w:color w:val="000000"/>
    </w:rPr>
  </w:style>
  <w:style w:type="character" w:customStyle="1" w:styleId="StyleunderlinedCharBold">
    <w:name w:val="Style underlined Char + Bold"/>
    <w:rsid w:val="00E444C1"/>
    <w:rPr>
      <w:rFonts w:ascii="Times New Roman" w:hAnsi="Times New Roman" w:cs="Times New Roman" w:hint="default"/>
      <w:b/>
      <w:bCs/>
      <w:sz w:val="21"/>
      <w:szCs w:val="24"/>
      <w:u w:val="single"/>
    </w:rPr>
  </w:style>
  <w:style w:type="character" w:customStyle="1" w:styleId="ThickUnderlineCharChar">
    <w:name w:val="Thick Underline Char Char"/>
    <w:rsid w:val="00E444C1"/>
    <w:rPr>
      <w:rFonts w:ascii="Calibri" w:eastAsia="Calibri" w:hAnsi="Calibri" w:hint="default"/>
    </w:rPr>
  </w:style>
  <w:style w:type="character" w:customStyle="1" w:styleId="CardUnderline">
    <w:name w:val="Card Underline"/>
    <w:rsid w:val="00E444C1"/>
    <w:rPr>
      <w:rFonts w:ascii="Times New Roman" w:hAnsi="Times New Roman" w:cs="Times New Roman" w:hint="default"/>
      <w:sz w:val="20"/>
      <w:u w:val="single"/>
    </w:rPr>
  </w:style>
  <w:style w:type="character" w:customStyle="1" w:styleId="lingoregion">
    <w:name w:val="lingo_region"/>
    <w:rsid w:val="00E444C1"/>
  </w:style>
  <w:style w:type="character" w:customStyle="1" w:styleId="cite0">
    <w:name w:val="%cite"/>
    <w:rsid w:val="00E444C1"/>
    <w:rPr>
      <w:rFonts w:ascii="Times New Roman" w:hAnsi="Times New Roman" w:cs="Times New Roman" w:hint="default"/>
      <w:b/>
      <w:bCs w:val="0"/>
      <w:sz w:val="24"/>
    </w:rPr>
  </w:style>
  <w:style w:type="character" w:customStyle="1" w:styleId="Emphasis21">
    <w:name w:val="%Emphasis2"/>
    <w:rsid w:val="00E444C1"/>
    <w:rPr>
      <w:rFonts w:ascii="Cooper Black" w:hAnsi="Cooper Black" w:hint="default"/>
      <w:iCs/>
      <w:u w:val="single"/>
    </w:rPr>
  </w:style>
  <w:style w:type="character" w:customStyle="1" w:styleId="bodycontentlink">
    <w:name w:val="bodycontentlink"/>
    <w:rsid w:val="00E444C1"/>
  </w:style>
  <w:style w:type="character" w:customStyle="1" w:styleId="AAAcite">
    <w:name w:val="AAAcite"/>
    <w:rsid w:val="00E444C1"/>
    <w:rPr>
      <w:rFonts w:ascii="Times New Roman" w:hAnsi="Times New Roman" w:cs="Times New Roman" w:hint="default"/>
      <w:b/>
      <w:bCs w:val="0"/>
      <w:sz w:val="24"/>
    </w:rPr>
  </w:style>
  <w:style w:type="character" w:customStyle="1" w:styleId="tmplheaderlink">
    <w:name w:val="tmplheaderlink"/>
    <w:rsid w:val="00E444C1"/>
    <w:rPr>
      <w:rFonts w:ascii="Times New Roman" w:hAnsi="Times New Roman" w:cs="Times New Roman" w:hint="default"/>
    </w:rPr>
  </w:style>
  <w:style w:type="character" w:customStyle="1" w:styleId="UnderlinedEvidenceCharChar">
    <w:name w:val="Underlined Evidence Char Char"/>
    <w:rsid w:val="00E444C1"/>
    <w:rPr>
      <w:rFonts w:ascii="Verdana" w:hAnsi="Verdana" w:hint="default"/>
      <w:sz w:val="21"/>
      <w:szCs w:val="21"/>
      <w:u w:val="thick"/>
      <w:lang w:val="en-US" w:eastAsia="en-US" w:bidi="ar-SA"/>
    </w:rPr>
  </w:style>
  <w:style w:type="character" w:customStyle="1" w:styleId="role">
    <w:name w:val="role"/>
    <w:rsid w:val="00E444C1"/>
  </w:style>
  <w:style w:type="character" w:customStyle="1" w:styleId="pagination">
    <w:name w:val="pagination"/>
    <w:rsid w:val="00E444C1"/>
  </w:style>
  <w:style w:type="character" w:customStyle="1" w:styleId="doi">
    <w:name w:val="doi"/>
    <w:rsid w:val="00E444C1"/>
  </w:style>
  <w:style w:type="character" w:customStyle="1" w:styleId="bodycontents">
    <w:name w:val="bodycontents"/>
    <w:rsid w:val="00E444C1"/>
  </w:style>
  <w:style w:type="character" w:customStyle="1" w:styleId="comma">
    <w:name w:val="comma"/>
    <w:rsid w:val="00E444C1"/>
  </w:style>
  <w:style w:type="character" w:customStyle="1" w:styleId="pad5right">
    <w:name w:val="pad5right"/>
    <w:rsid w:val="00E444C1"/>
  </w:style>
  <w:style w:type="character" w:customStyle="1" w:styleId="entry-date">
    <w:name w:val="entry-date"/>
    <w:rsid w:val="00E444C1"/>
  </w:style>
  <w:style w:type="character" w:customStyle="1" w:styleId="desc">
    <w:name w:val="desc"/>
    <w:rsid w:val="00E444C1"/>
  </w:style>
  <w:style w:type="character" w:customStyle="1" w:styleId="divider">
    <w:name w:val="divider"/>
    <w:rsid w:val="00E444C1"/>
  </w:style>
  <w:style w:type="character" w:customStyle="1" w:styleId="blogdate">
    <w:name w:val="blogdate"/>
    <w:rsid w:val="00E444C1"/>
  </w:style>
  <w:style w:type="character" w:customStyle="1" w:styleId="ticker">
    <w:name w:val="ticker"/>
    <w:rsid w:val="00E444C1"/>
  </w:style>
  <w:style w:type="character" w:customStyle="1" w:styleId="posted">
    <w:name w:val="posted"/>
    <w:rsid w:val="00E444C1"/>
  </w:style>
  <w:style w:type="character" w:customStyle="1" w:styleId="time">
    <w:name w:val="time"/>
    <w:rsid w:val="00E444C1"/>
  </w:style>
  <w:style w:type="character" w:customStyle="1" w:styleId="dot">
    <w:name w:val="dot"/>
    <w:rsid w:val="00E444C1"/>
  </w:style>
  <w:style w:type="character" w:customStyle="1" w:styleId="hn-date">
    <w:name w:val="hn-date"/>
    <w:rsid w:val="00E444C1"/>
  </w:style>
  <w:style w:type="character" w:customStyle="1" w:styleId="location">
    <w:name w:val="location"/>
    <w:rsid w:val="00E444C1"/>
  </w:style>
  <w:style w:type="character" w:customStyle="1" w:styleId="arial11">
    <w:name w:val="arial_11"/>
    <w:rsid w:val="00E444C1"/>
  </w:style>
  <w:style w:type="character" w:customStyle="1" w:styleId="dropcap-letter">
    <w:name w:val="dropcap-letter"/>
    <w:rsid w:val="00E444C1"/>
  </w:style>
  <w:style w:type="character" w:customStyle="1" w:styleId="offscreen">
    <w:name w:val="offscreen"/>
    <w:rsid w:val="00E444C1"/>
  </w:style>
  <w:style w:type="character" w:customStyle="1" w:styleId="linked-in">
    <w:name w:val="linked-in"/>
    <w:rsid w:val="00E444C1"/>
  </w:style>
  <w:style w:type="character" w:customStyle="1" w:styleId="in-widget">
    <w:name w:val="in-widget"/>
    <w:rsid w:val="00E444C1"/>
  </w:style>
  <w:style w:type="character" w:customStyle="1" w:styleId="in-right">
    <w:name w:val="in-right"/>
    <w:rsid w:val="00E444C1"/>
  </w:style>
  <w:style w:type="character" w:customStyle="1" w:styleId="tickerwrap">
    <w:name w:val="ticker_wrap"/>
    <w:rsid w:val="00E444C1"/>
  </w:style>
  <w:style w:type="character" w:customStyle="1" w:styleId="divs">
    <w:name w:val="divs"/>
    <w:rsid w:val="00E444C1"/>
  </w:style>
  <w:style w:type="character" w:customStyle="1" w:styleId="in-top">
    <w:name w:val="in-top"/>
    <w:rsid w:val="00E444C1"/>
  </w:style>
  <w:style w:type="character" w:customStyle="1" w:styleId="article-date">
    <w:name w:val="article-date"/>
    <w:rsid w:val="00E444C1"/>
  </w:style>
  <w:style w:type="character" w:customStyle="1" w:styleId="bodysubtoc">
    <w:name w:val="bodysubtoc"/>
    <w:rsid w:val="00E444C1"/>
  </w:style>
  <w:style w:type="character" w:customStyle="1" w:styleId="lefttitlesmaller">
    <w:name w:val="lefttitlesmaller"/>
    <w:rsid w:val="00E444C1"/>
  </w:style>
  <w:style w:type="character" w:customStyle="1" w:styleId="mb">
    <w:name w:val="mb"/>
    <w:rsid w:val="00E444C1"/>
  </w:style>
  <w:style w:type="character" w:customStyle="1" w:styleId="field-content">
    <w:name w:val="field-content"/>
    <w:rsid w:val="00E444C1"/>
  </w:style>
  <w:style w:type="character" w:customStyle="1" w:styleId="submitted-date">
    <w:name w:val="submitted-date"/>
    <w:rsid w:val="00E444C1"/>
  </w:style>
  <w:style w:type="character" w:customStyle="1" w:styleId="submitted-time">
    <w:name w:val="submitted-time"/>
    <w:rsid w:val="00E444C1"/>
  </w:style>
  <w:style w:type="character" w:customStyle="1" w:styleId="A2">
    <w:name w:val="A2"/>
    <w:uiPriority w:val="99"/>
    <w:rsid w:val="00E444C1"/>
    <w:rPr>
      <w:rFonts w:ascii="Sabon LT Std" w:hAnsi="Sabon LT Std" w:cs="Sabon LT Std" w:hint="default"/>
      <w:color w:val="000000"/>
      <w:sz w:val="15"/>
      <w:szCs w:val="15"/>
    </w:rPr>
  </w:style>
  <w:style w:type="character" w:customStyle="1" w:styleId="searchword">
    <w:name w:val="searchword"/>
    <w:rsid w:val="00E444C1"/>
  </w:style>
  <w:style w:type="character" w:customStyle="1" w:styleId="meta-prep">
    <w:name w:val="meta-prep"/>
    <w:rsid w:val="00E444C1"/>
  </w:style>
  <w:style w:type="numbering" w:customStyle="1" w:styleId="1ai1">
    <w:name w:val="1 / a / i1"/>
    <w:rsid w:val="00E444C1"/>
    <w:pPr>
      <w:numPr>
        <w:numId w:val="13"/>
      </w:numPr>
    </w:pPr>
  </w:style>
  <w:style w:type="numbering" w:styleId="1ai">
    <w:name w:val="Outline List 1"/>
    <w:basedOn w:val="NoList"/>
    <w:unhideWhenUsed/>
    <w:rsid w:val="00E444C1"/>
    <w:pPr>
      <w:numPr>
        <w:numId w:val="14"/>
      </w:numPr>
    </w:pPr>
  </w:style>
  <w:style w:type="character" w:customStyle="1" w:styleId="FontStyle310">
    <w:name w:val="Font Style310"/>
    <w:uiPriority w:val="99"/>
    <w:rsid w:val="00E444C1"/>
    <w:rPr>
      <w:rFonts w:ascii="Times New Roman" w:hAnsi="Times New Roman" w:cs="Times New Roman"/>
      <w:b/>
      <w:bCs/>
      <w:i/>
      <w:iCs/>
      <w:spacing w:val="-10"/>
      <w:sz w:val="18"/>
      <w:szCs w:val="18"/>
    </w:rPr>
  </w:style>
  <w:style w:type="character" w:customStyle="1" w:styleId="FontStyle329">
    <w:name w:val="Font Style329"/>
    <w:uiPriority w:val="99"/>
    <w:rsid w:val="00E444C1"/>
    <w:rPr>
      <w:rFonts w:ascii="Times New Roman" w:hAnsi="Times New Roman" w:cs="Times New Roman"/>
      <w:b/>
      <w:bCs/>
      <w:spacing w:val="-10"/>
      <w:sz w:val="18"/>
      <w:szCs w:val="18"/>
    </w:rPr>
  </w:style>
  <w:style w:type="character" w:customStyle="1" w:styleId="FontStyle370">
    <w:name w:val="Font Style370"/>
    <w:uiPriority w:val="99"/>
    <w:rsid w:val="00E444C1"/>
    <w:rPr>
      <w:rFonts w:ascii="Cambria" w:hAnsi="Cambria" w:cs="Cambria"/>
      <w:b/>
      <w:bCs/>
      <w:spacing w:val="-10"/>
      <w:sz w:val="18"/>
      <w:szCs w:val="18"/>
    </w:rPr>
  </w:style>
  <w:style w:type="character" w:customStyle="1" w:styleId="FontStyle302">
    <w:name w:val="Font Style302"/>
    <w:uiPriority w:val="99"/>
    <w:rsid w:val="00E444C1"/>
    <w:rPr>
      <w:rFonts w:ascii="Times New Roman" w:hAnsi="Times New Roman" w:cs="Times New Roman"/>
      <w:b/>
      <w:bCs/>
      <w:sz w:val="22"/>
      <w:szCs w:val="22"/>
    </w:rPr>
  </w:style>
  <w:style w:type="character" w:customStyle="1" w:styleId="FontStyle347">
    <w:name w:val="Font Style347"/>
    <w:uiPriority w:val="99"/>
    <w:rsid w:val="00E444C1"/>
    <w:rPr>
      <w:rFonts w:ascii="Times New Roman" w:hAnsi="Times New Roman" w:cs="Times New Roman"/>
      <w:b/>
      <w:bCs/>
      <w:spacing w:val="-10"/>
      <w:sz w:val="20"/>
      <w:szCs w:val="20"/>
    </w:rPr>
  </w:style>
  <w:style w:type="paragraph" w:customStyle="1" w:styleId="Style27">
    <w:name w:val="Style27"/>
    <w:basedOn w:val="Normal"/>
    <w:uiPriority w:val="99"/>
    <w:rsid w:val="00E444C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444C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444C1"/>
    <w:rPr>
      <w:rFonts w:ascii="Times New Roman" w:hAnsi="Times New Roman" w:cs="Times New Roman"/>
      <w:spacing w:val="-10"/>
      <w:sz w:val="18"/>
      <w:szCs w:val="18"/>
    </w:rPr>
  </w:style>
  <w:style w:type="character" w:customStyle="1" w:styleId="FontStyle312">
    <w:name w:val="Font Style312"/>
    <w:uiPriority w:val="99"/>
    <w:rsid w:val="00E444C1"/>
    <w:rPr>
      <w:rFonts w:ascii="Times New Roman" w:hAnsi="Times New Roman" w:cs="Times New Roman"/>
      <w:b/>
      <w:bCs/>
      <w:spacing w:val="-10"/>
      <w:sz w:val="16"/>
      <w:szCs w:val="16"/>
    </w:rPr>
  </w:style>
  <w:style w:type="character" w:customStyle="1" w:styleId="FontStyle346">
    <w:name w:val="Font Style346"/>
    <w:uiPriority w:val="99"/>
    <w:rsid w:val="00E444C1"/>
    <w:rPr>
      <w:rFonts w:ascii="Times New Roman" w:hAnsi="Times New Roman" w:cs="Times New Roman"/>
      <w:b/>
      <w:bCs/>
      <w:spacing w:val="-10"/>
      <w:sz w:val="18"/>
      <w:szCs w:val="18"/>
    </w:rPr>
  </w:style>
  <w:style w:type="character" w:customStyle="1" w:styleId="FontStyle330">
    <w:name w:val="Font Style330"/>
    <w:uiPriority w:val="99"/>
    <w:rsid w:val="00E444C1"/>
    <w:rPr>
      <w:rFonts w:ascii="Times New Roman" w:hAnsi="Times New Roman" w:cs="Times New Roman"/>
      <w:b/>
      <w:bCs/>
      <w:sz w:val="16"/>
      <w:szCs w:val="16"/>
    </w:rPr>
  </w:style>
  <w:style w:type="character" w:customStyle="1" w:styleId="FontStyle372">
    <w:name w:val="Font Style372"/>
    <w:uiPriority w:val="99"/>
    <w:rsid w:val="00E444C1"/>
    <w:rPr>
      <w:rFonts w:ascii="Times New Roman" w:hAnsi="Times New Roman" w:cs="Times New Roman"/>
      <w:b/>
      <w:bCs/>
      <w:sz w:val="16"/>
      <w:szCs w:val="16"/>
    </w:rPr>
  </w:style>
  <w:style w:type="paragraph" w:customStyle="1" w:styleId="Style59">
    <w:name w:val="Style59"/>
    <w:basedOn w:val="Normal"/>
    <w:uiPriority w:val="99"/>
    <w:rsid w:val="00E444C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444C1"/>
    <w:rPr>
      <w:rFonts w:ascii="Times New Roman" w:hAnsi="Times New Roman" w:cs="Times New Roman"/>
      <w:b/>
      <w:bCs/>
      <w:i/>
      <w:iCs/>
      <w:sz w:val="16"/>
      <w:szCs w:val="16"/>
    </w:rPr>
  </w:style>
  <w:style w:type="paragraph" w:customStyle="1" w:styleId="Style200">
    <w:name w:val="Style20"/>
    <w:basedOn w:val="Normal"/>
    <w:uiPriority w:val="99"/>
    <w:rsid w:val="00E444C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444C1"/>
    <w:rPr>
      <w:rFonts w:ascii="Times New Roman" w:hAnsi="Times New Roman" w:cs="Times New Roman"/>
      <w:smallCaps/>
      <w:sz w:val="14"/>
      <w:szCs w:val="14"/>
    </w:rPr>
  </w:style>
  <w:style w:type="paragraph" w:customStyle="1" w:styleId="Style89">
    <w:name w:val="Style89"/>
    <w:basedOn w:val="Normal"/>
    <w:uiPriority w:val="99"/>
    <w:rsid w:val="00E444C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444C1"/>
    <w:rPr>
      <w:rFonts w:ascii="Times New Roman" w:hAnsi="Times New Roman" w:cs="Times New Roman"/>
      <w:b/>
      <w:bCs/>
      <w:spacing w:val="-10"/>
      <w:sz w:val="22"/>
      <w:szCs w:val="22"/>
    </w:rPr>
  </w:style>
  <w:style w:type="character" w:customStyle="1" w:styleId="FontStyle320">
    <w:name w:val="Font Style320"/>
    <w:uiPriority w:val="99"/>
    <w:rsid w:val="00E444C1"/>
    <w:rPr>
      <w:rFonts w:ascii="Times New Roman" w:hAnsi="Times New Roman" w:cs="Times New Roman"/>
      <w:b/>
      <w:bCs/>
      <w:spacing w:val="-10"/>
      <w:sz w:val="22"/>
      <w:szCs w:val="22"/>
    </w:rPr>
  </w:style>
  <w:style w:type="character" w:customStyle="1" w:styleId="FontStyle352">
    <w:name w:val="Font Style352"/>
    <w:uiPriority w:val="99"/>
    <w:rsid w:val="00E444C1"/>
    <w:rPr>
      <w:rFonts w:ascii="Times New Roman" w:hAnsi="Times New Roman" w:cs="Times New Roman"/>
      <w:b/>
      <w:bCs/>
      <w:sz w:val="16"/>
      <w:szCs w:val="16"/>
    </w:rPr>
  </w:style>
  <w:style w:type="character" w:customStyle="1" w:styleId="FontStyle356">
    <w:name w:val="Font Style356"/>
    <w:uiPriority w:val="99"/>
    <w:rsid w:val="00E444C1"/>
    <w:rPr>
      <w:rFonts w:ascii="Times New Roman" w:hAnsi="Times New Roman" w:cs="Times New Roman"/>
      <w:b/>
      <w:bCs/>
      <w:spacing w:val="-10"/>
      <w:sz w:val="22"/>
      <w:szCs w:val="22"/>
    </w:rPr>
  </w:style>
  <w:style w:type="character" w:customStyle="1" w:styleId="FontStyle298">
    <w:name w:val="Font Style298"/>
    <w:uiPriority w:val="99"/>
    <w:rsid w:val="00E444C1"/>
    <w:rPr>
      <w:rFonts w:ascii="Times New Roman" w:hAnsi="Times New Roman" w:cs="Times New Roman"/>
      <w:sz w:val="18"/>
      <w:szCs w:val="18"/>
    </w:rPr>
  </w:style>
  <w:style w:type="character" w:customStyle="1" w:styleId="FontStyle311">
    <w:name w:val="Font Style311"/>
    <w:uiPriority w:val="99"/>
    <w:rsid w:val="00E444C1"/>
    <w:rPr>
      <w:rFonts w:ascii="Times New Roman" w:hAnsi="Times New Roman" w:cs="Times New Roman"/>
      <w:b/>
      <w:bCs/>
      <w:spacing w:val="-10"/>
      <w:sz w:val="18"/>
      <w:szCs w:val="18"/>
    </w:rPr>
  </w:style>
  <w:style w:type="character" w:customStyle="1" w:styleId="FontStyle332">
    <w:name w:val="Font Style332"/>
    <w:uiPriority w:val="99"/>
    <w:rsid w:val="00E444C1"/>
    <w:rPr>
      <w:rFonts w:ascii="Times New Roman" w:hAnsi="Times New Roman" w:cs="Times New Roman"/>
      <w:b/>
      <w:bCs/>
      <w:i/>
      <w:iCs/>
      <w:spacing w:val="-10"/>
      <w:sz w:val="20"/>
      <w:szCs w:val="20"/>
    </w:rPr>
  </w:style>
  <w:style w:type="character" w:customStyle="1" w:styleId="FontStyle371">
    <w:name w:val="Font Style371"/>
    <w:uiPriority w:val="99"/>
    <w:rsid w:val="00E444C1"/>
    <w:rPr>
      <w:rFonts w:ascii="Times New Roman" w:hAnsi="Times New Roman" w:cs="Times New Roman"/>
      <w:sz w:val="16"/>
      <w:szCs w:val="16"/>
    </w:rPr>
  </w:style>
  <w:style w:type="character" w:customStyle="1" w:styleId="FontStyle350">
    <w:name w:val="Font Style350"/>
    <w:uiPriority w:val="99"/>
    <w:rsid w:val="00E444C1"/>
    <w:rPr>
      <w:rFonts w:ascii="Times New Roman" w:hAnsi="Times New Roman" w:cs="Times New Roman"/>
      <w:b/>
      <w:bCs/>
      <w:i/>
      <w:iCs/>
      <w:sz w:val="20"/>
      <w:szCs w:val="20"/>
    </w:rPr>
  </w:style>
  <w:style w:type="paragraph" w:customStyle="1" w:styleId="Style8">
    <w:name w:val="Style8"/>
    <w:basedOn w:val="Normal"/>
    <w:uiPriority w:val="99"/>
    <w:rsid w:val="00E444C1"/>
    <w:pPr>
      <w:widowControl w:val="0"/>
      <w:autoSpaceDE w:val="0"/>
      <w:autoSpaceDN w:val="0"/>
      <w:adjustRightInd w:val="0"/>
    </w:pPr>
    <w:rPr>
      <w:rFonts w:eastAsia="Times New Roman"/>
      <w:sz w:val="24"/>
    </w:rPr>
  </w:style>
  <w:style w:type="paragraph" w:customStyle="1" w:styleId="Style5">
    <w:name w:val="Style5"/>
    <w:basedOn w:val="Normal"/>
    <w:uiPriority w:val="99"/>
    <w:rsid w:val="00E444C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444C1"/>
    <w:pPr>
      <w:widowControl w:val="0"/>
      <w:autoSpaceDE w:val="0"/>
      <w:autoSpaceDN w:val="0"/>
      <w:adjustRightInd w:val="0"/>
    </w:pPr>
    <w:rPr>
      <w:rFonts w:eastAsia="Times New Roman"/>
      <w:sz w:val="24"/>
    </w:rPr>
  </w:style>
  <w:style w:type="character" w:customStyle="1" w:styleId="FontStyle351">
    <w:name w:val="Font Style351"/>
    <w:uiPriority w:val="99"/>
    <w:rsid w:val="00E444C1"/>
    <w:rPr>
      <w:rFonts w:ascii="Times New Roman" w:hAnsi="Times New Roman" w:cs="Times New Roman"/>
      <w:b/>
      <w:bCs/>
      <w:sz w:val="22"/>
      <w:szCs w:val="22"/>
    </w:rPr>
  </w:style>
  <w:style w:type="paragraph" w:customStyle="1" w:styleId="Style10">
    <w:name w:val="Style10"/>
    <w:basedOn w:val="Normal"/>
    <w:uiPriority w:val="99"/>
    <w:rsid w:val="00E444C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444C1"/>
    <w:pPr>
      <w:widowControl w:val="0"/>
      <w:autoSpaceDE w:val="0"/>
      <w:autoSpaceDN w:val="0"/>
      <w:adjustRightInd w:val="0"/>
      <w:jc w:val="both"/>
    </w:pPr>
    <w:rPr>
      <w:rFonts w:eastAsia="Times New Roman"/>
      <w:sz w:val="24"/>
    </w:rPr>
  </w:style>
  <w:style w:type="character" w:customStyle="1" w:styleId="FontStyle369">
    <w:name w:val="Font Style369"/>
    <w:uiPriority w:val="99"/>
    <w:rsid w:val="00E444C1"/>
    <w:rPr>
      <w:rFonts w:ascii="Times New Roman" w:hAnsi="Times New Roman" w:cs="Times New Roman"/>
      <w:b/>
      <w:bCs/>
      <w:spacing w:val="-10"/>
      <w:sz w:val="20"/>
      <w:szCs w:val="20"/>
    </w:rPr>
  </w:style>
  <w:style w:type="character" w:customStyle="1" w:styleId="FontStyle357">
    <w:name w:val="Font Style357"/>
    <w:uiPriority w:val="99"/>
    <w:rsid w:val="00E444C1"/>
    <w:rPr>
      <w:rFonts w:ascii="Times New Roman" w:hAnsi="Times New Roman" w:cs="Times New Roman"/>
      <w:b/>
      <w:bCs/>
      <w:spacing w:val="-10"/>
      <w:sz w:val="22"/>
      <w:szCs w:val="22"/>
    </w:rPr>
  </w:style>
  <w:style w:type="paragraph" w:customStyle="1" w:styleId="Style67">
    <w:name w:val="Style67"/>
    <w:basedOn w:val="Normal"/>
    <w:uiPriority w:val="99"/>
    <w:rsid w:val="00E444C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444C1"/>
    <w:rPr>
      <w:rFonts w:ascii="Times New Roman" w:hAnsi="Times New Roman" w:cs="Times New Roman"/>
      <w:sz w:val="20"/>
      <w:szCs w:val="20"/>
    </w:rPr>
  </w:style>
  <w:style w:type="character" w:customStyle="1" w:styleId="FontStyle374">
    <w:name w:val="Font Style374"/>
    <w:uiPriority w:val="99"/>
    <w:rsid w:val="00E444C1"/>
    <w:rPr>
      <w:rFonts w:ascii="Times New Roman" w:hAnsi="Times New Roman" w:cs="Times New Roman"/>
      <w:b/>
      <w:bCs/>
      <w:spacing w:val="-10"/>
      <w:sz w:val="22"/>
      <w:szCs w:val="22"/>
    </w:rPr>
  </w:style>
  <w:style w:type="paragraph" w:customStyle="1" w:styleId="Style30">
    <w:name w:val="Style30"/>
    <w:basedOn w:val="Normal"/>
    <w:uiPriority w:val="99"/>
    <w:rsid w:val="00E444C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444C1"/>
    <w:rPr>
      <w:rFonts w:ascii="Times New Roman" w:hAnsi="Times New Roman" w:cs="Times New Roman"/>
      <w:smallCaps/>
      <w:sz w:val="16"/>
      <w:szCs w:val="16"/>
    </w:rPr>
  </w:style>
  <w:style w:type="paragraph" w:customStyle="1" w:styleId="Style93">
    <w:name w:val="Style93"/>
    <w:basedOn w:val="Normal"/>
    <w:uiPriority w:val="99"/>
    <w:rsid w:val="00E444C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444C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444C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444C1"/>
    <w:rPr>
      <w:u w:val="single"/>
    </w:rPr>
  </w:style>
  <w:style w:type="character" w:customStyle="1" w:styleId="SmalltextCharCharCharChar0">
    <w:name w:val="Small text Char Char Char Char"/>
    <w:rsid w:val="00E444C1"/>
    <w:rPr>
      <w:sz w:val="16"/>
      <w:szCs w:val="24"/>
      <w:lang w:val="en-US" w:eastAsia="en-US" w:bidi="ar-SA"/>
    </w:rPr>
  </w:style>
  <w:style w:type="paragraph" w:customStyle="1" w:styleId="boldcitation">
    <w:name w:val="bold citation"/>
    <w:basedOn w:val="Normal"/>
    <w:rsid w:val="00E444C1"/>
    <w:rPr>
      <w:rFonts w:ascii="Arial" w:eastAsia="Times New Roman" w:hAnsi="Arial"/>
      <w:b/>
      <w:sz w:val="28"/>
      <w:u w:val="thick"/>
    </w:rPr>
  </w:style>
  <w:style w:type="character" w:customStyle="1" w:styleId="underlinecardChar">
    <w:name w:val="underline card Char"/>
    <w:rsid w:val="00E444C1"/>
    <w:rPr>
      <w:rFonts w:ascii="Arial" w:hAnsi="Arial"/>
      <w:noProof w:val="0"/>
      <w:sz w:val="18"/>
      <w:szCs w:val="24"/>
      <w:u w:val="single"/>
      <w:lang w:val="en-US" w:eastAsia="en-US" w:bidi="ar-SA"/>
    </w:rPr>
  </w:style>
  <w:style w:type="character" w:customStyle="1" w:styleId="CardsCharCharChar">
    <w:name w:val="Cards Char Char Char"/>
    <w:rsid w:val="00E444C1"/>
    <w:rPr>
      <w:szCs w:val="24"/>
      <w:lang w:val="en-US" w:eastAsia="en-US" w:bidi="ar-SA"/>
    </w:rPr>
  </w:style>
  <w:style w:type="character" w:customStyle="1" w:styleId="HiddenBlockHeaderChar">
    <w:name w:val="Hidden Block Header Char"/>
    <w:link w:val="HiddenBlockHeader"/>
    <w:rsid w:val="00E444C1"/>
    <w:rPr>
      <w:rFonts w:ascii="Times New Roman" w:eastAsia="Times New Roman" w:hAnsi="Times New Roman" w:cs="Courier New"/>
      <w:b/>
      <w:bCs/>
      <w:sz w:val="28"/>
      <w:szCs w:val="22"/>
    </w:rPr>
  </w:style>
  <w:style w:type="paragraph" w:customStyle="1" w:styleId="NothingCharChar">
    <w:name w:val="Nothing Char Char"/>
    <w:link w:val="NothingCharCharChar"/>
    <w:rsid w:val="00E444C1"/>
    <w:pPr>
      <w:jc w:val="both"/>
    </w:pPr>
    <w:rPr>
      <w:rFonts w:ascii="Times New Roman" w:eastAsia="MS Mincho" w:hAnsi="Times New Roman" w:cs="Times New Roman"/>
    </w:rPr>
  </w:style>
  <w:style w:type="character" w:customStyle="1" w:styleId="NothingCharCharChar">
    <w:name w:val="Nothing Char Char Char"/>
    <w:link w:val="NothingCharChar"/>
    <w:rsid w:val="00E444C1"/>
    <w:rPr>
      <w:rFonts w:ascii="Times New Roman" w:eastAsia="MS Mincho" w:hAnsi="Times New Roman" w:cs="Times New Roman"/>
    </w:rPr>
  </w:style>
  <w:style w:type="character" w:customStyle="1" w:styleId="CardsCharChar">
    <w:name w:val="Cards Char Char"/>
    <w:rsid w:val="00E444C1"/>
    <w:rPr>
      <w:szCs w:val="24"/>
      <w:lang w:val="en-US" w:eastAsia="en-US" w:bidi="ar-SA"/>
    </w:rPr>
  </w:style>
  <w:style w:type="character" w:customStyle="1" w:styleId="CardsCharCharCharChar">
    <w:name w:val="Cards Char Char Char Char"/>
    <w:rsid w:val="00E444C1"/>
    <w:rPr>
      <w:szCs w:val="24"/>
      <w:lang w:val="en-US" w:eastAsia="en-US" w:bidi="ar-SA"/>
    </w:rPr>
  </w:style>
  <w:style w:type="character" w:customStyle="1" w:styleId="BlockHeadingsCharChar">
    <w:name w:val="Block Headings Char Char"/>
    <w:rsid w:val="00E444C1"/>
    <w:rPr>
      <w:b/>
      <w:sz w:val="36"/>
      <w:szCs w:val="24"/>
      <w:u w:val="single"/>
      <w:lang w:val="en-US" w:eastAsia="en-US" w:bidi="ar-SA"/>
    </w:rPr>
  </w:style>
  <w:style w:type="character" w:customStyle="1" w:styleId="NothingChar1">
    <w:name w:val="Nothing Char1"/>
    <w:rsid w:val="00E444C1"/>
    <w:rPr>
      <w:szCs w:val="24"/>
      <w:lang w:val="en-US" w:eastAsia="en-US" w:bidi="ar-SA"/>
    </w:rPr>
  </w:style>
  <w:style w:type="paragraph" w:customStyle="1" w:styleId="bloctitles">
    <w:name w:val="bloc titles"/>
    <w:basedOn w:val="Heading1"/>
    <w:next w:val="Normal"/>
    <w:link w:val="bloctitlesChar"/>
    <w:autoRedefine/>
    <w:rsid w:val="00E444C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E444C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444C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E444C1"/>
  </w:style>
  <w:style w:type="character" w:customStyle="1" w:styleId="RegularChar">
    <w:name w:val="Regular Char"/>
    <w:link w:val="Regular"/>
    <w:rsid w:val="00E444C1"/>
    <w:rPr>
      <w:rFonts w:ascii="Garamond" w:eastAsia="Times New Roman" w:hAnsi="Garamond" w:cs="Arial"/>
      <w:bCs/>
      <w:kern w:val="20"/>
      <w:sz w:val="20"/>
      <w:szCs w:val="32"/>
    </w:rPr>
  </w:style>
  <w:style w:type="character" w:customStyle="1" w:styleId="StyleTimesNewRoman">
    <w:name w:val="Style Times New Roman"/>
    <w:rsid w:val="00E444C1"/>
    <w:rPr>
      <w:rFonts w:ascii="Garamond" w:hAnsi="Garamond"/>
    </w:rPr>
  </w:style>
  <w:style w:type="paragraph" w:customStyle="1" w:styleId="INDENTEDPARAGRAPH">
    <w:name w:val="INDENTED PARAGRAPH"/>
    <w:rsid w:val="00E444C1"/>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E444C1"/>
    <w:rPr>
      <w:rFonts w:cs="Arial"/>
      <w:bCs/>
      <w:caps/>
      <w:color w:val="FFFFFF"/>
      <w:sz w:val="2"/>
      <w:szCs w:val="2"/>
      <w:lang w:val="en-US" w:eastAsia="en-US" w:bidi="ar-SA"/>
    </w:rPr>
  </w:style>
  <w:style w:type="paragraph" w:customStyle="1" w:styleId="Numbering">
    <w:name w:val="Numbering"/>
    <w:basedOn w:val="Normal"/>
    <w:next w:val="Normal"/>
    <w:rsid w:val="00E444C1"/>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E444C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E444C1"/>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444C1"/>
    <w:pPr>
      <w:numPr>
        <w:numId w:val="17"/>
      </w:numPr>
    </w:pPr>
  </w:style>
  <w:style w:type="paragraph" w:customStyle="1" w:styleId="Lettering">
    <w:name w:val="Lettering"/>
    <w:basedOn w:val="Numbering"/>
    <w:next w:val="Normal"/>
    <w:rsid w:val="00E444C1"/>
    <w:pPr>
      <w:numPr>
        <w:numId w:val="15"/>
      </w:numPr>
    </w:pPr>
    <w:rPr>
      <w:szCs w:val="22"/>
    </w:rPr>
  </w:style>
  <w:style w:type="paragraph" w:customStyle="1" w:styleId="FileName">
    <w:name w:val="File Name"/>
    <w:basedOn w:val="Normal"/>
    <w:next w:val="Normal"/>
    <w:rsid w:val="00E444C1"/>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444C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444C1"/>
    <w:pPr>
      <w:numPr>
        <w:numId w:val="18"/>
      </w:numPr>
      <w:tabs>
        <w:tab w:val="num" w:pos="360"/>
      </w:tabs>
      <w:ind w:left="360"/>
    </w:pPr>
  </w:style>
  <w:style w:type="paragraph" w:customStyle="1" w:styleId="CardContinued1">
    <w:name w:val="Card Continued 1"/>
    <w:basedOn w:val="Normal"/>
    <w:next w:val="Normal"/>
    <w:rsid w:val="00E444C1"/>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444C1"/>
    <w:pPr>
      <w:numPr>
        <w:numId w:val="0"/>
      </w:numPr>
      <w:spacing w:before="0" w:after="120"/>
      <w:jc w:val="left"/>
    </w:pPr>
  </w:style>
  <w:style w:type="paragraph" w:customStyle="1" w:styleId="Clearformatting0">
    <w:name w:val="Clear formatting"/>
    <w:basedOn w:val="Normal"/>
    <w:rsid w:val="00E444C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E444C1"/>
  </w:style>
  <w:style w:type="paragraph" w:customStyle="1" w:styleId="SmallCardText">
    <w:name w:val="Small Card Text"/>
    <w:rsid w:val="00E444C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444C1"/>
    <w:rPr>
      <w:sz w:val="16"/>
      <w:szCs w:val="16"/>
      <w:lang w:val="en-US" w:eastAsia="en-US" w:bidi="ar-SA"/>
    </w:rPr>
  </w:style>
  <w:style w:type="paragraph" w:customStyle="1" w:styleId="TAGFONT">
    <w:name w:val="TAG FONT"/>
    <w:basedOn w:val="Normal"/>
    <w:autoRedefine/>
    <w:rsid w:val="00E444C1"/>
    <w:rPr>
      <w:rFonts w:eastAsia="Times New Roman"/>
      <w:sz w:val="24"/>
    </w:rPr>
  </w:style>
  <w:style w:type="character" w:customStyle="1" w:styleId="mainarttxt">
    <w:name w:val="mainarttxt"/>
    <w:basedOn w:val="DefaultParagraphFont"/>
    <w:rsid w:val="00E444C1"/>
  </w:style>
  <w:style w:type="paragraph" w:customStyle="1" w:styleId="TagChar1CharCharCharChar">
    <w:name w:val="Tag Char1 Char Char Char Char"/>
    <w:basedOn w:val="Normal"/>
    <w:rsid w:val="00E444C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444C1"/>
    <w:rPr>
      <w:sz w:val="20"/>
    </w:rPr>
  </w:style>
  <w:style w:type="character" w:customStyle="1" w:styleId="highlightChar">
    <w:name w:val="highlight Char"/>
    <w:rsid w:val="00E444C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444C1"/>
    <w:rPr>
      <w:rFonts w:eastAsia="Batang" w:cs="Arial"/>
      <w:b/>
      <w:bCs/>
      <w:iCs/>
      <w:sz w:val="24"/>
      <w:szCs w:val="28"/>
      <w:lang w:val="en-US" w:eastAsia="en-US" w:bidi="ar-SA"/>
    </w:rPr>
  </w:style>
  <w:style w:type="paragraph" w:customStyle="1" w:styleId="formfldssel">
    <w:name w:val="formfldssel"/>
    <w:basedOn w:val="Normal"/>
    <w:rsid w:val="00E444C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E444C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444C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E444C1"/>
  </w:style>
  <w:style w:type="character" w:customStyle="1" w:styleId="StyleCardTextUnderline3Char">
    <w:name w:val="Style Card Text + Underline3 Char"/>
    <w:rsid w:val="00E444C1"/>
    <w:rPr>
      <w:rFonts w:eastAsia="SimSun"/>
      <w:szCs w:val="24"/>
      <w:u w:val="thick"/>
      <w:lang w:val="en-US" w:eastAsia="zh-CN" w:bidi="ar-SA"/>
    </w:rPr>
  </w:style>
  <w:style w:type="character" w:customStyle="1" w:styleId="BoldandUnderlineChar1Char2CharChar">
    <w:name w:val="Bold and Underline Char1 Char2 Char Char"/>
    <w:rsid w:val="00E444C1"/>
    <w:rPr>
      <w:b/>
      <w:noProof w:val="0"/>
      <w:szCs w:val="24"/>
      <w:u w:val="single"/>
      <w:lang w:val="en-US" w:eastAsia="en-US" w:bidi="ar-SA"/>
    </w:rPr>
  </w:style>
  <w:style w:type="character" w:customStyle="1" w:styleId="UnderlineChar1Char1">
    <w:name w:val="Underline Char1 Char1"/>
    <w:rsid w:val="00E444C1"/>
    <w:rPr>
      <w:noProof w:val="0"/>
      <w:szCs w:val="24"/>
      <w:u w:val="single"/>
      <w:lang w:val="en-US" w:eastAsia="en-US" w:bidi="ar-SA"/>
    </w:rPr>
  </w:style>
  <w:style w:type="paragraph" w:customStyle="1" w:styleId="Underlinestyle1">
    <w:name w:val="Underlinestyle"/>
    <w:basedOn w:val="Normal"/>
    <w:rsid w:val="00E444C1"/>
    <w:pPr>
      <w:tabs>
        <w:tab w:val="left" w:pos="720"/>
      </w:tabs>
      <w:ind w:left="720"/>
    </w:pPr>
    <w:rPr>
      <w:rFonts w:eastAsia="Times New Roman"/>
      <w:szCs w:val="20"/>
      <w:u w:val="single"/>
    </w:rPr>
  </w:style>
  <w:style w:type="character" w:customStyle="1" w:styleId="featurecontentgray1">
    <w:name w:val="featurecontentgray1"/>
    <w:rsid w:val="00E444C1"/>
    <w:rPr>
      <w:rFonts w:ascii="Arial" w:hAnsi="Arial" w:cs="Arial" w:hint="default"/>
      <w:color w:val="666666"/>
    </w:rPr>
  </w:style>
  <w:style w:type="character" w:customStyle="1" w:styleId="CardCharCharChar0">
    <w:name w:val="Card Char Char Char"/>
    <w:rsid w:val="00E444C1"/>
    <w:rPr>
      <w:rFonts w:ascii="Book Antiqua" w:hAnsi="Book Antiqua"/>
      <w:szCs w:val="24"/>
      <w:lang w:val="en-US" w:eastAsia="en-US" w:bidi="ar-SA"/>
    </w:rPr>
  </w:style>
  <w:style w:type="character" w:customStyle="1" w:styleId="big1">
    <w:name w:val="big1"/>
    <w:rsid w:val="00E444C1"/>
    <w:rPr>
      <w:sz w:val="28"/>
      <w:szCs w:val="28"/>
    </w:rPr>
  </w:style>
  <w:style w:type="character" w:customStyle="1" w:styleId="prodgeneral">
    <w:name w:val="prodgeneral"/>
    <w:basedOn w:val="DefaultParagraphFont"/>
    <w:rsid w:val="00E444C1"/>
  </w:style>
  <w:style w:type="character" w:customStyle="1" w:styleId="StyleUnderlineChar0">
    <w:name w:val="Style Underline + Char"/>
    <w:rsid w:val="00E444C1"/>
    <w:rPr>
      <w:rFonts w:eastAsia="SimSun" w:cs="Arial"/>
      <w:b/>
      <w:bCs/>
      <w:iCs/>
      <w:caps/>
      <w:sz w:val="24"/>
      <w:szCs w:val="24"/>
      <w:u w:val="single"/>
      <w:lang w:val="en-US" w:eastAsia="en-US" w:bidi="ar-SA"/>
    </w:rPr>
  </w:style>
  <w:style w:type="character" w:customStyle="1" w:styleId="StyleciteChar">
    <w:name w:val="Style cite + Char"/>
    <w:basedOn w:val="citeChar2"/>
    <w:rsid w:val="00E444C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444C1"/>
    <w:rPr>
      <w:rFonts w:eastAsia="Times New Roman"/>
      <w:b/>
      <w:sz w:val="24"/>
    </w:rPr>
  </w:style>
  <w:style w:type="paragraph" w:customStyle="1" w:styleId="RepeatHeader">
    <w:name w:val="Repeat Header"/>
    <w:basedOn w:val="HeaderDebate"/>
    <w:rsid w:val="00E444C1"/>
    <w:pPr>
      <w:outlineLvl w:val="1"/>
    </w:pPr>
    <w:rPr>
      <w:szCs w:val="48"/>
    </w:rPr>
  </w:style>
  <w:style w:type="character" w:customStyle="1" w:styleId="sectiontitle">
    <w:name w:val="sectiontitle"/>
    <w:basedOn w:val="DefaultParagraphFont"/>
    <w:rsid w:val="00E444C1"/>
  </w:style>
  <w:style w:type="character" w:customStyle="1" w:styleId="sectionsubtitle">
    <w:name w:val="sectionsubtitle"/>
    <w:basedOn w:val="DefaultParagraphFont"/>
    <w:rsid w:val="00E444C1"/>
  </w:style>
  <w:style w:type="character" w:customStyle="1" w:styleId="copyright">
    <w:name w:val="copyright"/>
    <w:basedOn w:val="DefaultParagraphFont"/>
    <w:rsid w:val="00E444C1"/>
  </w:style>
  <w:style w:type="character" w:customStyle="1" w:styleId="EvidenceTag">
    <w:name w:val="Evidence Tag"/>
    <w:rsid w:val="00E444C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444C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444C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444C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444C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444C1"/>
    <w:rPr>
      <w:rFonts w:eastAsia="Times New Roman"/>
      <w:sz w:val="16"/>
    </w:rPr>
  </w:style>
  <w:style w:type="paragraph" w:customStyle="1" w:styleId="citationunderline">
    <w:name w:val="citation/underline"/>
    <w:autoRedefine/>
    <w:rsid w:val="00E444C1"/>
    <w:rPr>
      <w:rFonts w:ascii="Times New Roman" w:eastAsia="Times New Roman" w:hAnsi="Times New Roman" w:cs="Times New Roman"/>
      <w:b/>
      <w:u w:val="single"/>
    </w:rPr>
  </w:style>
  <w:style w:type="character" w:customStyle="1" w:styleId="smcaps">
    <w:name w:val="smcaps"/>
    <w:basedOn w:val="DefaultParagraphFont"/>
    <w:rsid w:val="00E444C1"/>
  </w:style>
  <w:style w:type="character" w:customStyle="1" w:styleId="inside-head1">
    <w:name w:val="inside-head1"/>
    <w:rsid w:val="00E444C1"/>
    <w:rPr>
      <w:rFonts w:ascii="Arial" w:hAnsi="Arial" w:cs="Arial" w:hint="default"/>
      <w:b/>
      <w:bCs/>
      <w:color w:val="000000"/>
      <w:spacing w:val="-15"/>
      <w:sz w:val="45"/>
      <w:szCs w:val="45"/>
    </w:rPr>
  </w:style>
  <w:style w:type="character" w:customStyle="1" w:styleId="datestamp1">
    <w:name w:val="datestamp1"/>
    <w:rsid w:val="00E444C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444C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444C1"/>
  </w:style>
  <w:style w:type="paragraph" w:customStyle="1" w:styleId="links1">
    <w:name w:val="links1"/>
    <w:basedOn w:val="Normal"/>
    <w:rsid w:val="00E444C1"/>
    <w:pPr>
      <w:spacing w:before="100" w:beforeAutospacing="1" w:after="100" w:afterAutospacing="1"/>
    </w:pPr>
    <w:rPr>
      <w:rFonts w:eastAsia="Times New Roman"/>
      <w:color w:val="FFFFFF"/>
      <w:sz w:val="16"/>
      <w:szCs w:val="16"/>
    </w:rPr>
  </w:style>
  <w:style w:type="paragraph" w:customStyle="1" w:styleId="endtext">
    <w:name w:val="endtext"/>
    <w:basedOn w:val="Normal"/>
    <w:rsid w:val="00E444C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E444C1"/>
    <w:rPr>
      <w:rFonts w:ascii="Verdana" w:hAnsi="Verdana" w:hint="default"/>
      <w:b/>
      <w:bCs/>
      <w:sz w:val="32"/>
      <w:szCs w:val="32"/>
    </w:rPr>
  </w:style>
  <w:style w:type="character" w:customStyle="1" w:styleId="storydeck31">
    <w:name w:val="storydeck31"/>
    <w:rsid w:val="00E444C1"/>
    <w:rPr>
      <w:rFonts w:ascii="Verdana" w:hAnsi="Verdana" w:hint="default"/>
      <w:i w:val="0"/>
      <w:iCs w:val="0"/>
      <w:sz w:val="21"/>
      <w:szCs w:val="21"/>
    </w:rPr>
  </w:style>
  <w:style w:type="character" w:customStyle="1" w:styleId="subtitle10">
    <w:name w:val="subtitle1"/>
    <w:rsid w:val="00E444C1"/>
    <w:rPr>
      <w:rFonts w:ascii="Verdana" w:hAnsi="Verdana" w:hint="default"/>
      <w:b w:val="0"/>
      <w:bCs w:val="0"/>
      <w:vanish w:val="0"/>
      <w:webHidden w:val="0"/>
      <w:color w:val="484848"/>
      <w:sz w:val="14"/>
      <w:szCs w:val="14"/>
      <w:specVanish w:val="0"/>
    </w:rPr>
  </w:style>
  <w:style w:type="paragraph" w:customStyle="1" w:styleId="g">
    <w:name w:val="g"/>
    <w:basedOn w:val="Normal"/>
    <w:rsid w:val="00E444C1"/>
    <w:pPr>
      <w:spacing w:before="240" w:after="240"/>
    </w:pPr>
    <w:rPr>
      <w:rFonts w:eastAsia="Times New Roman"/>
      <w:sz w:val="24"/>
    </w:rPr>
  </w:style>
  <w:style w:type="character" w:customStyle="1" w:styleId="clsbiolink">
    <w:name w:val="clsbiolink"/>
    <w:basedOn w:val="DefaultParagraphFont"/>
    <w:rsid w:val="00E444C1"/>
  </w:style>
  <w:style w:type="character" w:customStyle="1" w:styleId="clssmaller">
    <w:name w:val="clssmaller"/>
    <w:basedOn w:val="DefaultParagraphFont"/>
    <w:rsid w:val="00E444C1"/>
  </w:style>
  <w:style w:type="character" w:customStyle="1" w:styleId="sm1">
    <w:name w:val="sm1"/>
    <w:rsid w:val="00E444C1"/>
    <w:rPr>
      <w:rFonts w:ascii="Verdana" w:hAnsi="Verdana" w:hint="default"/>
      <w:i w:val="0"/>
      <w:iCs w:val="0"/>
      <w:smallCaps w:val="0"/>
      <w:color w:val="000000"/>
      <w:sz w:val="17"/>
      <w:szCs w:val="17"/>
    </w:rPr>
  </w:style>
  <w:style w:type="character" w:customStyle="1" w:styleId="noindentChar">
    <w:name w:val="noindent Char"/>
    <w:rsid w:val="00E444C1"/>
    <w:rPr>
      <w:rFonts w:ascii="Arial" w:hAnsi="Arial" w:cs="Arial"/>
      <w:sz w:val="24"/>
      <w:szCs w:val="24"/>
      <w:lang w:val="en-US" w:eastAsia="en-US" w:bidi="ar-SA"/>
    </w:rPr>
  </w:style>
  <w:style w:type="character" w:customStyle="1" w:styleId="SmallChar1">
    <w:name w:val="Small Char1"/>
    <w:rsid w:val="00E444C1"/>
    <w:rPr>
      <w:sz w:val="16"/>
      <w:szCs w:val="24"/>
      <w:lang w:val="en-US" w:eastAsia="en-US" w:bidi="ar-SA"/>
    </w:rPr>
  </w:style>
  <w:style w:type="character" w:customStyle="1" w:styleId="fullcite0">
    <w:name w:val="fullcite"/>
    <w:basedOn w:val="DefaultParagraphFont"/>
    <w:rsid w:val="00E444C1"/>
  </w:style>
  <w:style w:type="character" w:customStyle="1" w:styleId="Style9ptThickunderline">
    <w:name w:val="Style 9 pt Thick underline"/>
    <w:rsid w:val="00E444C1"/>
    <w:rPr>
      <w:sz w:val="24"/>
      <w:u w:val="thick"/>
    </w:rPr>
  </w:style>
  <w:style w:type="paragraph" w:customStyle="1" w:styleId="Repeatheader0">
    <w:name w:val="Repeat header"/>
    <w:basedOn w:val="Normal"/>
    <w:autoRedefine/>
    <w:rsid w:val="00E444C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444C1"/>
    <w:rPr>
      <w:rFonts w:ascii="Times New Roman" w:hAnsi="Times New Roman" w:cs="Calibri"/>
      <w:sz w:val="16"/>
    </w:rPr>
  </w:style>
  <w:style w:type="character" w:customStyle="1" w:styleId="CardNotUnderlinedChar">
    <w:name w:val="Card Not Underlined Char"/>
    <w:rsid w:val="00E444C1"/>
    <w:rPr>
      <w:sz w:val="16"/>
      <w:lang w:val="en-US" w:eastAsia="en-US" w:bidi="ar-SA"/>
    </w:rPr>
  </w:style>
  <w:style w:type="paragraph" w:customStyle="1" w:styleId="CardNotUnderlined3">
    <w:name w:val="Card Not Underlined 3"/>
    <w:basedOn w:val="CardNotUnderlined"/>
    <w:rsid w:val="00E444C1"/>
    <w:rPr>
      <w:rFonts w:ascii="Times New Roman" w:hAnsi="Times New Roman" w:cs="Calibri"/>
    </w:rPr>
  </w:style>
  <w:style w:type="paragraph" w:customStyle="1" w:styleId="CardNotUnderlinedFinal">
    <w:name w:val="Card Not Underlined Final"/>
    <w:basedOn w:val="CardNotUnderlined3"/>
    <w:rsid w:val="00E444C1"/>
    <w:rPr>
      <w:sz w:val="20"/>
    </w:rPr>
  </w:style>
  <w:style w:type="character" w:customStyle="1" w:styleId="tagChar3">
    <w:name w:val="tag Char3"/>
    <w:rsid w:val="00E444C1"/>
    <w:rPr>
      <w:b/>
      <w:sz w:val="24"/>
      <w:szCs w:val="24"/>
      <w:lang w:val="en-US" w:eastAsia="en-US" w:bidi="ar-SA"/>
    </w:rPr>
  </w:style>
  <w:style w:type="character" w:customStyle="1" w:styleId="link-mailto">
    <w:name w:val="link-mailto"/>
    <w:basedOn w:val="DefaultParagraphFont"/>
    <w:rsid w:val="00E444C1"/>
  </w:style>
  <w:style w:type="character" w:customStyle="1" w:styleId="StyleUnderlineUnderlineChar">
    <w:name w:val="Style Underline + Underline Char"/>
    <w:rsid w:val="00E444C1"/>
    <w:rPr>
      <w:rFonts w:ascii="Trebuchet MS" w:hAnsi="Trebuchet MS"/>
      <w:szCs w:val="18"/>
      <w:u w:val="single"/>
      <w:lang w:val="en-US" w:eastAsia="en-US" w:bidi="ar-SA"/>
    </w:rPr>
  </w:style>
  <w:style w:type="paragraph" w:customStyle="1" w:styleId="formfld">
    <w:name w:val="formfld"/>
    <w:basedOn w:val="Normal"/>
    <w:rsid w:val="00E444C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E444C1"/>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E444C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444C1"/>
    <w:rPr>
      <w:rFonts w:ascii="Times New Roman" w:eastAsia="Times New Roman" w:hAnsi="Times New Roman" w:cs="Times New Roman"/>
      <w:sz w:val="20"/>
      <w:u w:val="thick"/>
    </w:rPr>
  </w:style>
  <w:style w:type="paragraph" w:customStyle="1" w:styleId="SmallCards">
    <w:name w:val="Small Cards"/>
    <w:basedOn w:val="Cards"/>
    <w:link w:val="SmallCardsChar"/>
    <w:rsid w:val="00E444C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444C1"/>
    <w:rPr>
      <w:rFonts w:ascii="Times New Roman" w:eastAsia="Times New Roman" w:hAnsi="Times New Roman" w:cs="Times New Roman"/>
      <w:sz w:val="14"/>
    </w:rPr>
  </w:style>
  <w:style w:type="paragraph" w:customStyle="1" w:styleId="ReadingCites">
    <w:name w:val="Reading Cites"/>
    <w:basedOn w:val="Normal"/>
    <w:link w:val="ReadingCitesChar"/>
    <w:rsid w:val="00E444C1"/>
    <w:rPr>
      <w:rFonts w:eastAsia="Times New Roman"/>
      <w:b/>
      <w:sz w:val="20"/>
      <w:szCs w:val="20"/>
    </w:rPr>
  </w:style>
  <w:style w:type="character" w:customStyle="1" w:styleId="ReadingCitesChar">
    <w:name w:val="Reading Cites Char"/>
    <w:link w:val="ReadingCites"/>
    <w:rsid w:val="00E444C1"/>
    <w:rPr>
      <w:rFonts w:ascii="Calibri" w:eastAsia="Times New Roman" w:hAnsi="Calibri"/>
      <w:b/>
      <w:sz w:val="20"/>
      <w:szCs w:val="20"/>
    </w:rPr>
  </w:style>
  <w:style w:type="paragraph" w:customStyle="1" w:styleId="ContentsHeading">
    <w:name w:val="Contents Heading"/>
    <w:basedOn w:val="Heading1"/>
    <w:next w:val="Normal"/>
    <w:rsid w:val="00E444C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E444C1"/>
    <w:pPr>
      <w:spacing w:before="100" w:beforeAutospacing="1" w:after="100" w:afterAutospacing="1"/>
    </w:pPr>
    <w:rPr>
      <w:rFonts w:eastAsia="Times New Roman"/>
      <w:sz w:val="20"/>
    </w:rPr>
  </w:style>
  <w:style w:type="character" w:customStyle="1" w:styleId="CharacterStyle8">
    <w:name w:val="Character Style 8"/>
    <w:rsid w:val="00E444C1"/>
    <w:rPr>
      <w:sz w:val="22"/>
      <w:szCs w:val="22"/>
    </w:rPr>
  </w:style>
  <w:style w:type="paragraph" w:customStyle="1" w:styleId="Style110">
    <w:name w:val="Style 11"/>
    <w:rsid w:val="00E444C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444C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E444C1"/>
    <w:rPr>
      <w:b/>
      <w:sz w:val="24"/>
    </w:rPr>
  </w:style>
  <w:style w:type="character" w:customStyle="1" w:styleId="CardText1CharChar">
    <w:name w:val="Card Text 1 Char Char"/>
    <w:rsid w:val="00E444C1"/>
    <w:rPr>
      <w:rFonts w:ascii="Arial Narrow" w:hAnsi="Arial Narrow"/>
      <w:color w:val="000000"/>
      <w:sz w:val="22"/>
      <w:szCs w:val="22"/>
      <w:u w:val="single"/>
      <w:lang w:val="en-US" w:eastAsia="en-US" w:bidi="ar-SA"/>
    </w:rPr>
  </w:style>
  <w:style w:type="character" w:customStyle="1" w:styleId="CardText1Char1">
    <w:name w:val="Card Text 1 Char1"/>
    <w:rsid w:val="00E444C1"/>
    <w:rPr>
      <w:rFonts w:ascii="Arial Narrow" w:hAnsi="Arial Narrow"/>
      <w:color w:val="000000"/>
      <w:sz w:val="22"/>
      <w:szCs w:val="22"/>
      <w:u w:val="single"/>
      <w:lang w:val="en-US" w:eastAsia="en-US" w:bidi="ar-SA"/>
    </w:rPr>
  </w:style>
  <w:style w:type="paragraph" w:customStyle="1" w:styleId="Style70">
    <w:name w:val="Style 7"/>
    <w:rsid w:val="00E444C1"/>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E444C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E444C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444C1"/>
  </w:style>
  <w:style w:type="paragraph" w:customStyle="1" w:styleId="Header1">
    <w:name w:val="Header1"/>
    <w:aliases w:val="Header Char Char,Header Char Char Char Char Char Char Char Cha,Char Char Char Cha"/>
    <w:basedOn w:val="Heading1"/>
    <w:next w:val="Heading1"/>
    <w:qFormat/>
    <w:rsid w:val="00E444C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444C1"/>
    <w:rPr>
      <w:b/>
      <w:bCs/>
      <w:color w:val="695B54"/>
    </w:rPr>
  </w:style>
  <w:style w:type="paragraph" w:customStyle="1" w:styleId="Heading11">
    <w:name w:val="Heading 11"/>
    <w:basedOn w:val="Normal"/>
    <w:next w:val="Normal"/>
    <w:rsid w:val="00E444C1"/>
    <w:pPr>
      <w:keepNext/>
      <w:widowControl w:val="0"/>
      <w:suppressAutoHyphens/>
      <w:jc w:val="center"/>
    </w:pPr>
    <w:rPr>
      <w:rFonts w:eastAsia="Tahoma"/>
      <w:b/>
      <w:sz w:val="48"/>
      <w:szCs w:val="32"/>
      <w:u w:val="single"/>
    </w:rPr>
  </w:style>
  <w:style w:type="paragraph" w:customStyle="1" w:styleId="TextHeading">
    <w:name w:val="Text Heading"/>
    <w:basedOn w:val="Heading3"/>
    <w:rsid w:val="00E444C1"/>
    <w:pPr>
      <w:keepLines w:val="0"/>
      <w:pageBreakBefore w:val="0"/>
      <w:spacing w:before="0"/>
      <w:jc w:val="left"/>
    </w:pPr>
    <w:rPr>
      <w:rFonts w:eastAsia="Times New Roman" w:cs="Arial"/>
      <w:bCs w:val="0"/>
      <w:sz w:val="22"/>
      <w:szCs w:val="26"/>
    </w:rPr>
  </w:style>
  <w:style w:type="character" w:customStyle="1" w:styleId="TextHeadingChar">
    <w:name w:val="Text Heading Char"/>
    <w:rsid w:val="00E444C1"/>
    <w:rPr>
      <w:rFonts w:cs="Arial"/>
      <w:b/>
      <w:bCs/>
      <w:sz w:val="22"/>
      <w:szCs w:val="26"/>
      <w:u w:val="single"/>
      <w:lang w:val="en-US" w:eastAsia="en-US" w:bidi="ar-SA"/>
    </w:rPr>
  </w:style>
  <w:style w:type="character" w:customStyle="1" w:styleId="FootnoteCharacters">
    <w:name w:val="Footnote Characters"/>
    <w:rsid w:val="00E444C1"/>
    <w:rPr>
      <w:vertAlign w:val="superscript"/>
    </w:rPr>
  </w:style>
  <w:style w:type="paragraph" w:customStyle="1" w:styleId="StyleHeading1BlockTitleHeading1Char1ALEXHeadingBrief-He2">
    <w:name w:val="Style Heading 1Block TitleHeading 1 Char1ALEXHeadingBrief - He...2"/>
    <w:basedOn w:val="Heading1"/>
    <w:autoRedefine/>
    <w:rsid w:val="00E444C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444C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E444C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E444C1"/>
    <w:rPr>
      <w:rFonts w:ascii="Arial" w:eastAsia="Times New Roman" w:hAnsi="Arial"/>
      <w:smallCaps/>
    </w:rPr>
  </w:style>
  <w:style w:type="paragraph" w:customStyle="1" w:styleId="DebateBody">
    <w:name w:val="Debate Body"/>
    <w:basedOn w:val="Normal"/>
    <w:qFormat/>
    <w:rsid w:val="00E444C1"/>
    <w:rPr>
      <w:rFonts w:ascii="Cambria" w:eastAsia="Cambria" w:hAnsi="Cambria"/>
      <w:b/>
      <w:caps/>
      <w:sz w:val="24"/>
    </w:rPr>
  </w:style>
  <w:style w:type="paragraph" w:customStyle="1" w:styleId="StyleDebateBodyBefore12pt">
    <w:name w:val="Style Debate Body + Before:  12 pt"/>
    <w:basedOn w:val="Normal"/>
    <w:next w:val="Normal"/>
    <w:rsid w:val="00E444C1"/>
    <w:pPr>
      <w:spacing w:before="240"/>
    </w:pPr>
    <w:rPr>
      <w:rFonts w:eastAsia="Times New Roman"/>
      <w:bCs/>
      <w:sz w:val="20"/>
      <w:szCs w:val="20"/>
    </w:rPr>
  </w:style>
  <w:style w:type="paragraph" w:customStyle="1" w:styleId="StyleDebateBodyBefore12pt1">
    <w:name w:val="Style Debate Body + Before:  12 pt1"/>
    <w:basedOn w:val="Normal"/>
    <w:rsid w:val="00E444C1"/>
    <w:pPr>
      <w:spacing w:before="240"/>
    </w:pPr>
    <w:rPr>
      <w:rFonts w:eastAsia="Times New Roman"/>
      <w:bCs/>
      <w:sz w:val="20"/>
      <w:szCs w:val="20"/>
    </w:rPr>
  </w:style>
  <w:style w:type="character" w:customStyle="1" w:styleId="10ptnotbold">
    <w:name w:val="10ptnotbold"/>
    <w:rsid w:val="00E444C1"/>
    <w:rPr>
      <w:sz w:val="20"/>
    </w:rPr>
  </w:style>
  <w:style w:type="paragraph" w:customStyle="1" w:styleId="PageNumber11">
    <w:name w:val="Page Number11"/>
    <w:basedOn w:val="Normal"/>
    <w:next w:val="Normal"/>
    <w:rsid w:val="00E444C1"/>
    <w:rPr>
      <w:rFonts w:eastAsia="Times New Roman"/>
      <w:sz w:val="20"/>
    </w:rPr>
  </w:style>
  <w:style w:type="character" w:customStyle="1" w:styleId="Heading2CharCharCharCharCharCharCharCharCharCharCharCharCharChar1">
    <w:name w:val="Heading 2 Char Char Char Char Char Char Char Char Char Char Char Char Char Char1"/>
    <w:rsid w:val="00E444C1"/>
    <w:rPr>
      <w:rFonts w:eastAsia="SimSun" w:cs="Arial"/>
      <w:b/>
      <w:bCs/>
      <w:iCs/>
      <w:sz w:val="24"/>
      <w:szCs w:val="28"/>
      <w:lang w:val="en-US" w:eastAsia="zh-CN" w:bidi="ar-SA"/>
    </w:rPr>
  </w:style>
  <w:style w:type="character" w:customStyle="1" w:styleId="Char31">
    <w:name w:val="Char31"/>
    <w:rsid w:val="00E444C1"/>
    <w:rPr>
      <w:rFonts w:cs="Arial"/>
      <w:bCs/>
      <w:u w:val="thick"/>
      <w:lang w:val="en-US" w:eastAsia="en-US" w:bidi="ar-SA"/>
    </w:rPr>
  </w:style>
  <w:style w:type="paragraph" w:customStyle="1" w:styleId="StyleHeading1Centered">
    <w:name w:val="Style Heading 1 + Centered"/>
    <w:basedOn w:val="Heading1"/>
    <w:rsid w:val="00E444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E444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E444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E444C1"/>
    <w:pPr>
      <w:spacing w:before="120"/>
    </w:pPr>
    <w:rPr>
      <w:rFonts w:eastAsia="Times New Roman"/>
      <w:sz w:val="20"/>
    </w:rPr>
  </w:style>
  <w:style w:type="character" w:customStyle="1" w:styleId="underliningChar0">
    <w:name w:val="underlining Char"/>
    <w:rsid w:val="00E444C1"/>
    <w:rPr>
      <w:b/>
      <w:szCs w:val="24"/>
      <w:u w:val="single"/>
      <w:lang w:val="en-US" w:eastAsia="en-US" w:bidi="ar-SA"/>
    </w:rPr>
  </w:style>
  <w:style w:type="character" w:customStyle="1" w:styleId="notreadChar">
    <w:name w:val="not read Char"/>
    <w:rsid w:val="00E444C1"/>
    <w:rPr>
      <w:sz w:val="18"/>
      <w:szCs w:val="24"/>
      <w:lang w:val="en-US" w:eastAsia="en-US" w:bidi="ar-SA"/>
    </w:rPr>
  </w:style>
  <w:style w:type="paragraph" w:customStyle="1" w:styleId="StyleStrong10ptNotBold">
    <w:name w:val="Style Strong + 10 pt Not Bold"/>
    <w:basedOn w:val="Normal"/>
    <w:autoRedefine/>
    <w:rsid w:val="00E444C1"/>
    <w:pPr>
      <w:ind w:left="720" w:hanging="360"/>
    </w:pPr>
    <w:rPr>
      <w:rFonts w:eastAsia="Times New Roman"/>
      <w:sz w:val="26"/>
      <w:szCs w:val="26"/>
    </w:rPr>
  </w:style>
  <w:style w:type="character" w:customStyle="1" w:styleId="prbodytext1">
    <w:name w:val="pr_bodytext1"/>
    <w:rsid w:val="00E444C1"/>
    <w:rPr>
      <w:rFonts w:ascii="Arial" w:hAnsi="Arial" w:cs="Arial" w:hint="default"/>
      <w:sz w:val="20"/>
      <w:szCs w:val="20"/>
    </w:rPr>
  </w:style>
  <w:style w:type="character" w:customStyle="1" w:styleId="smallCharChar">
    <w:name w:val="small Char Char"/>
    <w:rsid w:val="00E444C1"/>
    <w:rPr>
      <w:rFonts w:ascii="Times New Roman" w:eastAsia="Times New Roman" w:hAnsi="Times New Roman" w:cs="Times New Roman"/>
      <w:sz w:val="12"/>
      <w:szCs w:val="16"/>
    </w:rPr>
  </w:style>
  <w:style w:type="character" w:customStyle="1" w:styleId="Undlerine">
    <w:name w:val="Undlerine"/>
    <w:qFormat/>
    <w:rsid w:val="00E444C1"/>
    <w:rPr>
      <w:rFonts w:ascii="Times New Roman" w:hAnsi="Times New Roman"/>
      <w:w w:val="110"/>
      <w:sz w:val="20"/>
      <w:szCs w:val="20"/>
      <w:u w:val="single"/>
      <w:bdr w:val="none" w:sz="0" w:space="0" w:color="auto"/>
      <w:lang w:bidi="he-IL"/>
    </w:rPr>
  </w:style>
  <w:style w:type="character" w:customStyle="1" w:styleId="Aunderline1">
    <w:name w:val="Aunderline"/>
    <w:qFormat/>
    <w:rsid w:val="00E444C1"/>
    <w:rPr>
      <w:rFonts w:ascii="Times New Roman" w:hAnsi="Times New Roman"/>
      <w:sz w:val="20"/>
      <w:u w:val="single"/>
    </w:rPr>
  </w:style>
  <w:style w:type="paragraph" w:customStyle="1" w:styleId="NormalUnderline0">
    <w:name w:val="Normal + Underline"/>
    <w:basedOn w:val="Normal"/>
    <w:link w:val="NormalUnderlineChar0"/>
    <w:rsid w:val="00E444C1"/>
    <w:pPr>
      <w:ind w:left="720"/>
    </w:pPr>
    <w:rPr>
      <w:rFonts w:eastAsia="Times New Roman"/>
      <w:b/>
      <w:sz w:val="20"/>
      <w:u w:val="single"/>
      <w:lang w:val="x-none" w:eastAsia="x-none"/>
    </w:rPr>
  </w:style>
  <w:style w:type="character" w:customStyle="1" w:styleId="NormalUnderlineChar0">
    <w:name w:val="Normal + Underline Char"/>
    <w:link w:val="NormalUnderline0"/>
    <w:rsid w:val="00E444C1"/>
    <w:rPr>
      <w:rFonts w:ascii="Calibri" w:eastAsia="Times New Roman" w:hAnsi="Calibri"/>
      <w:b/>
      <w:sz w:val="20"/>
      <w:u w:val="single"/>
      <w:lang w:val="x-none" w:eastAsia="x-none"/>
    </w:rPr>
  </w:style>
  <w:style w:type="character" w:customStyle="1" w:styleId="Boxes">
    <w:name w:val="Boxes"/>
    <w:qFormat/>
    <w:rsid w:val="00E444C1"/>
    <w:rPr>
      <w:rFonts w:ascii="Times New Roman" w:hAnsi="Times New Roman"/>
      <w:sz w:val="20"/>
      <w:u w:val="single"/>
      <w:bdr w:val="single" w:sz="4" w:space="0" w:color="auto"/>
    </w:rPr>
  </w:style>
  <w:style w:type="character" w:customStyle="1" w:styleId="tim">
    <w:name w:val="tim"/>
    <w:qFormat/>
    <w:rsid w:val="00E444C1"/>
    <w:rPr>
      <w:rFonts w:ascii="Times New Roman" w:hAnsi="Times New Roman"/>
      <w:sz w:val="20"/>
      <w:u w:val="single"/>
    </w:rPr>
  </w:style>
  <w:style w:type="character" w:customStyle="1" w:styleId="hl">
    <w:name w:val="hl"/>
    <w:basedOn w:val="DefaultParagraphFont"/>
    <w:rsid w:val="00E444C1"/>
  </w:style>
  <w:style w:type="character" w:customStyle="1" w:styleId="clock1">
    <w:name w:val="clock1"/>
    <w:rsid w:val="00E444C1"/>
    <w:rPr>
      <w:color w:val="B51B1B"/>
    </w:rPr>
  </w:style>
  <w:style w:type="character" w:customStyle="1" w:styleId="smallChar10">
    <w:name w:val="small Char1"/>
    <w:rsid w:val="00E444C1"/>
    <w:rPr>
      <w:sz w:val="12"/>
      <w:szCs w:val="16"/>
      <w:lang w:val="en-US" w:eastAsia="en-US" w:bidi="ar-SA"/>
    </w:rPr>
  </w:style>
  <w:style w:type="character" w:customStyle="1" w:styleId="SmallCardsCharChar">
    <w:name w:val="Small Cards Char Char"/>
    <w:rsid w:val="00E444C1"/>
    <w:rPr>
      <w:sz w:val="14"/>
      <w:szCs w:val="24"/>
      <w:lang w:val="en-US" w:eastAsia="en-US" w:bidi="ar-SA"/>
    </w:rPr>
  </w:style>
  <w:style w:type="paragraph" w:customStyle="1" w:styleId="NormalCards">
    <w:name w:val="Normal Cards"/>
    <w:basedOn w:val="Normal"/>
    <w:rsid w:val="00E444C1"/>
    <w:pPr>
      <w:ind w:left="288"/>
    </w:pPr>
    <w:rPr>
      <w:rFonts w:eastAsia="Times New Roman"/>
      <w:sz w:val="20"/>
    </w:rPr>
  </w:style>
  <w:style w:type="character" w:customStyle="1" w:styleId="iniciales">
    <w:name w:val="iniciales"/>
    <w:basedOn w:val="DefaultParagraphFont"/>
    <w:rsid w:val="00E444C1"/>
  </w:style>
  <w:style w:type="character" w:customStyle="1" w:styleId="Style10ptBoldUnderline">
    <w:name w:val="Style 10 pt Bold Underline"/>
    <w:rsid w:val="00E444C1"/>
    <w:rPr>
      <w:b/>
      <w:bCs/>
      <w:sz w:val="20"/>
      <w:u w:val="single"/>
    </w:rPr>
  </w:style>
  <w:style w:type="paragraph" w:customStyle="1" w:styleId="outdent">
    <w:name w:val="outdent"/>
    <w:basedOn w:val="Normal"/>
    <w:rsid w:val="00E444C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444C1"/>
    <w:pPr>
      <w:spacing w:before="100" w:beforeAutospacing="1" w:after="100" w:afterAutospacing="1"/>
    </w:pPr>
    <w:rPr>
      <w:rFonts w:eastAsia="Times New Roman"/>
      <w:sz w:val="24"/>
    </w:rPr>
  </w:style>
  <w:style w:type="paragraph" w:customStyle="1" w:styleId="separator">
    <w:name w:val="separator"/>
    <w:basedOn w:val="Normal"/>
    <w:rsid w:val="00E444C1"/>
    <w:pPr>
      <w:spacing w:before="100" w:beforeAutospacing="1" w:after="100" w:afterAutospacing="1"/>
    </w:pPr>
    <w:rPr>
      <w:rFonts w:eastAsia="Times New Roman"/>
      <w:sz w:val="24"/>
    </w:rPr>
  </w:style>
  <w:style w:type="paragraph" w:customStyle="1" w:styleId="bulletfollow">
    <w:name w:val="bulletfollow"/>
    <w:basedOn w:val="Normal"/>
    <w:rsid w:val="00E444C1"/>
    <w:pPr>
      <w:spacing w:before="100" w:beforeAutospacing="1" w:after="100" w:afterAutospacing="1"/>
    </w:pPr>
    <w:rPr>
      <w:rFonts w:eastAsia="Times New Roman"/>
      <w:sz w:val="24"/>
    </w:rPr>
  </w:style>
  <w:style w:type="paragraph" w:customStyle="1" w:styleId="bulleted">
    <w:name w:val="bulleted"/>
    <w:basedOn w:val="Normal"/>
    <w:rsid w:val="00E444C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444C1"/>
    <w:rPr>
      <w:rFonts w:ascii="Times New Roman" w:eastAsia="Times New Roman" w:hAnsi="Times New Roman" w:cs="Times New Roman"/>
      <w:strike/>
      <w:sz w:val="20"/>
      <w:szCs w:val="20"/>
    </w:rPr>
  </w:style>
  <w:style w:type="character" w:customStyle="1" w:styleId="StrikethroughChar">
    <w:name w:val="Strikethrough Char"/>
    <w:link w:val="Strikethrough0"/>
    <w:rsid w:val="00E444C1"/>
    <w:rPr>
      <w:rFonts w:ascii="Times New Roman" w:eastAsia="Times New Roman" w:hAnsi="Times New Roman" w:cs="Times New Roman"/>
      <w:strike/>
      <w:sz w:val="20"/>
      <w:szCs w:val="20"/>
    </w:rPr>
  </w:style>
  <w:style w:type="character" w:customStyle="1" w:styleId="UnderlineCardsCharChar">
    <w:name w:val="Underline Cards Char Char"/>
    <w:rsid w:val="00E444C1"/>
    <w:rPr>
      <w:rFonts w:eastAsia="SimSun"/>
      <w:szCs w:val="24"/>
      <w:u w:val="thick"/>
      <w:lang w:val="en-US" w:eastAsia="en-US" w:bidi="ar-SA"/>
    </w:rPr>
  </w:style>
  <w:style w:type="character" w:customStyle="1" w:styleId="head">
    <w:name w:val="head"/>
    <w:basedOn w:val="DefaultParagraphFont"/>
    <w:rsid w:val="00E444C1"/>
  </w:style>
  <w:style w:type="paragraph" w:customStyle="1" w:styleId="authorgroup">
    <w:name w:val="authorgroup"/>
    <w:basedOn w:val="Normal"/>
    <w:rsid w:val="00E444C1"/>
    <w:pPr>
      <w:spacing w:before="100" w:beforeAutospacing="1" w:after="100" w:afterAutospacing="1"/>
    </w:pPr>
    <w:rPr>
      <w:rFonts w:eastAsia="Calibri"/>
      <w:sz w:val="24"/>
    </w:rPr>
  </w:style>
  <w:style w:type="paragraph" w:customStyle="1" w:styleId="affiliation1">
    <w:name w:val="affiliation1"/>
    <w:basedOn w:val="Normal"/>
    <w:rsid w:val="00E444C1"/>
    <w:pPr>
      <w:spacing w:before="100" w:beforeAutospacing="1" w:after="100" w:afterAutospacing="1"/>
    </w:pPr>
    <w:rPr>
      <w:rFonts w:eastAsia="Calibri"/>
      <w:sz w:val="24"/>
    </w:rPr>
  </w:style>
  <w:style w:type="paragraph" w:customStyle="1" w:styleId="norm">
    <w:name w:val="norm"/>
    <w:basedOn w:val="Normal"/>
    <w:rsid w:val="00E444C1"/>
    <w:pPr>
      <w:spacing w:before="100" w:beforeAutospacing="1" w:after="100" w:afterAutospacing="1"/>
    </w:pPr>
    <w:rPr>
      <w:rFonts w:eastAsia="Calibri"/>
      <w:sz w:val="24"/>
    </w:rPr>
  </w:style>
  <w:style w:type="character" w:customStyle="1" w:styleId="smallcapitals">
    <w:name w:val="smallcapitals"/>
    <w:basedOn w:val="DefaultParagraphFont"/>
    <w:rsid w:val="00E444C1"/>
  </w:style>
  <w:style w:type="character" w:customStyle="1" w:styleId="number0">
    <w:name w:val="number"/>
    <w:basedOn w:val="DefaultParagraphFont"/>
    <w:rsid w:val="00E444C1"/>
  </w:style>
  <w:style w:type="character" w:customStyle="1" w:styleId="swauthor">
    <w:name w:val="sw_author"/>
    <w:rsid w:val="00E444C1"/>
  </w:style>
  <w:style w:type="character" w:customStyle="1" w:styleId="articlebody1">
    <w:name w:val="articlebody1"/>
    <w:rsid w:val="00E444C1"/>
  </w:style>
  <w:style w:type="character" w:customStyle="1" w:styleId="small1">
    <w:name w:val="small1"/>
    <w:rsid w:val="00E444C1"/>
  </w:style>
  <w:style w:type="paragraph" w:customStyle="1" w:styleId="AuthorDate2">
    <w:name w:val="Author/Date"/>
    <w:basedOn w:val="Normal"/>
    <w:link w:val="AuthorDateChar1"/>
    <w:rsid w:val="00E444C1"/>
    <w:rPr>
      <w:rFonts w:eastAsia="Times New Roman"/>
      <w:b/>
      <w:sz w:val="24"/>
      <w:u w:val="single"/>
    </w:rPr>
  </w:style>
  <w:style w:type="character" w:customStyle="1" w:styleId="AuthorDateChar1">
    <w:name w:val="Author/Date Char1"/>
    <w:link w:val="AuthorDate2"/>
    <w:rsid w:val="00E444C1"/>
    <w:rPr>
      <w:rFonts w:ascii="Calibri" w:eastAsia="Times New Roman" w:hAnsi="Calibri"/>
      <w:b/>
      <w:u w:val="single"/>
    </w:rPr>
  </w:style>
  <w:style w:type="character" w:customStyle="1" w:styleId="Shortcite">
    <w:name w:val="Shortcite"/>
    <w:basedOn w:val="DefaultParagraphFont"/>
    <w:rsid w:val="00E444C1"/>
    <w:rPr>
      <w:rFonts w:ascii="Times New Roman" w:hAnsi="Times New Roman"/>
      <w:b/>
      <w:bCs/>
      <w:sz w:val="20"/>
    </w:rPr>
  </w:style>
  <w:style w:type="character" w:customStyle="1" w:styleId="Longcite">
    <w:name w:val="Longcite"/>
    <w:basedOn w:val="DefaultParagraphFont"/>
    <w:rsid w:val="00E444C1"/>
    <w:rPr>
      <w:sz w:val="16"/>
    </w:rPr>
  </w:style>
  <w:style w:type="paragraph" w:customStyle="1" w:styleId="analytic0">
    <w:name w:val="analytic"/>
    <w:basedOn w:val="Normal"/>
    <w:link w:val="analyticChar0"/>
    <w:uiPriority w:val="4"/>
    <w:qFormat/>
    <w:rsid w:val="00E444C1"/>
    <w:pPr>
      <w:spacing w:before="120"/>
    </w:pPr>
    <w:rPr>
      <w:rFonts w:ascii="Arial" w:hAnsi="Arial"/>
      <w:b/>
      <w:sz w:val="20"/>
    </w:rPr>
  </w:style>
  <w:style w:type="character" w:customStyle="1" w:styleId="analyticChar0">
    <w:name w:val="analytic Char"/>
    <w:basedOn w:val="DefaultParagraphFont"/>
    <w:link w:val="analytic0"/>
    <w:uiPriority w:val="4"/>
    <w:rsid w:val="00E444C1"/>
    <w:rPr>
      <w:rFonts w:ascii="Arial" w:hAnsi="Arial"/>
      <w:b/>
      <w:sz w:val="20"/>
    </w:rPr>
  </w:style>
  <w:style w:type="character" w:customStyle="1" w:styleId="Heading3CharCharCharChar">
    <w:name w:val="Heading 3 Char Char Char Char"/>
    <w:rsid w:val="00E444C1"/>
    <w:rPr>
      <w:rFonts w:cs="Arial"/>
      <w:b/>
      <w:bCs/>
      <w:szCs w:val="26"/>
      <w:lang w:val="en-US" w:eastAsia="en-US" w:bidi="ar-SA"/>
    </w:rPr>
  </w:style>
  <w:style w:type="character" w:customStyle="1" w:styleId="Normal30">
    <w:name w:val="Normal3"/>
    <w:basedOn w:val="DefaultParagraphFont"/>
    <w:rsid w:val="00E444C1"/>
  </w:style>
  <w:style w:type="paragraph" w:customStyle="1" w:styleId="PageNumber8">
    <w:name w:val="Page Number8"/>
    <w:basedOn w:val="Normal"/>
    <w:next w:val="Normal"/>
    <w:rsid w:val="00E444C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E444C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E444C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E444C1"/>
    <w:rPr>
      <w:rFonts w:cs="New Baskerville"/>
      <w:color w:val="000000"/>
    </w:rPr>
  </w:style>
  <w:style w:type="character" w:customStyle="1" w:styleId="postauthor">
    <w:name w:val="postauthor"/>
    <w:basedOn w:val="DefaultParagraphFont"/>
    <w:rsid w:val="00E444C1"/>
  </w:style>
  <w:style w:type="paragraph" w:customStyle="1" w:styleId="notes-source-hasnotes">
    <w:name w:val="notes-source-hasnotes"/>
    <w:basedOn w:val="Normal"/>
    <w:rsid w:val="00E444C1"/>
    <w:pPr>
      <w:spacing w:before="100" w:beforeAutospacing="1" w:after="100" w:afterAutospacing="1"/>
    </w:pPr>
    <w:rPr>
      <w:rFonts w:ascii="Times" w:hAnsi="Times"/>
      <w:sz w:val="20"/>
      <w:szCs w:val="20"/>
    </w:rPr>
  </w:style>
  <w:style w:type="character" w:customStyle="1" w:styleId="span">
    <w:name w:val="span"/>
    <w:basedOn w:val="DefaultParagraphFont"/>
    <w:rsid w:val="00E444C1"/>
  </w:style>
  <w:style w:type="character" w:customStyle="1" w:styleId="maintitle">
    <w:name w:val="maintitle"/>
    <w:basedOn w:val="DefaultParagraphFont"/>
    <w:rsid w:val="00E444C1"/>
  </w:style>
  <w:style w:type="character" w:customStyle="1" w:styleId="thirdparty-logo">
    <w:name w:val="thirdparty-logo"/>
    <w:basedOn w:val="DefaultParagraphFont"/>
    <w:rsid w:val="00E444C1"/>
  </w:style>
  <w:style w:type="paragraph" w:customStyle="1" w:styleId="articlemeta">
    <w:name w:val="articlemeta"/>
    <w:basedOn w:val="Normal"/>
    <w:rsid w:val="00E444C1"/>
    <w:pPr>
      <w:spacing w:before="100" w:beforeAutospacing="1" w:after="100" w:afterAutospacing="1"/>
    </w:pPr>
    <w:rPr>
      <w:rFonts w:ascii="Times" w:hAnsi="Times"/>
      <w:sz w:val="20"/>
      <w:szCs w:val="20"/>
    </w:rPr>
  </w:style>
  <w:style w:type="character" w:customStyle="1" w:styleId="vcard">
    <w:name w:val="vcard"/>
    <w:basedOn w:val="DefaultParagraphFont"/>
    <w:rsid w:val="00E444C1"/>
  </w:style>
  <w:style w:type="character" w:customStyle="1" w:styleId="print-footnote">
    <w:name w:val="print-footnote"/>
    <w:basedOn w:val="DefaultParagraphFont"/>
    <w:rsid w:val="00E444C1"/>
  </w:style>
  <w:style w:type="character" w:customStyle="1" w:styleId="datestring">
    <w:name w:val="datestring"/>
    <w:basedOn w:val="DefaultParagraphFont"/>
    <w:rsid w:val="00E444C1"/>
  </w:style>
  <w:style w:type="paragraph" w:customStyle="1" w:styleId="left">
    <w:name w:val="left"/>
    <w:basedOn w:val="Normal"/>
    <w:rsid w:val="00E444C1"/>
    <w:pPr>
      <w:spacing w:before="100" w:beforeAutospacing="1" w:after="100" w:afterAutospacing="1"/>
    </w:pPr>
    <w:rPr>
      <w:rFonts w:ascii="Times" w:hAnsi="Times"/>
      <w:sz w:val="20"/>
      <w:szCs w:val="20"/>
    </w:rPr>
  </w:style>
  <w:style w:type="paragraph" w:customStyle="1" w:styleId="right">
    <w:name w:val="right"/>
    <w:basedOn w:val="Normal"/>
    <w:rsid w:val="00E444C1"/>
    <w:pPr>
      <w:spacing w:before="100" w:beforeAutospacing="1" w:after="100" w:afterAutospacing="1"/>
    </w:pPr>
    <w:rPr>
      <w:rFonts w:ascii="Times" w:hAnsi="Times"/>
      <w:sz w:val="20"/>
      <w:szCs w:val="20"/>
    </w:rPr>
  </w:style>
  <w:style w:type="character" w:customStyle="1" w:styleId="gptad">
    <w:name w:val="gptad"/>
    <w:basedOn w:val="DefaultParagraphFont"/>
    <w:rsid w:val="00E444C1"/>
  </w:style>
  <w:style w:type="paragraph" w:customStyle="1" w:styleId="creditpostedmodified">
    <w:name w:val="credit_posted_modified"/>
    <w:basedOn w:val="Normal"/>
    <w:rsid w:val="00E444C1"/>
    <w:pPr>
      <w:spacing w:before="100" w:beforeAutospacing="1" w:after="100" w:afterAutospacing="1"/>
    </w:pPr>
    <w:rPr>
      <w:rFonts w:ascii="Times" w:hAnsi="Times"/>
      <w:sz w:val="20"/>
      <w:szCs w:val="20"/>
    </w:rPr>
  </w:style>
  <w:style w:type="character" w:customStyle="1" w:styleId="creditline">
    <w:name w:val="creditline"/>
    <w:basedOn w:val="DefaultParagraphFont"/>
    <w:rsid w:val="00E444C1"/>
  </w:style>
  <w:style w:type="character" w:customStyle="1" w:styleId="grd">
    <w:name w:val="grd"/>
    <w:basedOn w:val="DefaultParagraphFont"/>
    <w:rsid w:val="00E444C1"/>
  </w:style>
  <w:style w:type="paragraph" w:customStyle="1" w:styleId="hs-text-container">
    <w:name w:val="hs-text-container"/>
    <w:basedOn w:val="Normal"/>
    <w:rsid w:val="00E444C1"/>
    <w:pPr>
      <w:spacing w:before="100" w:beforeAutospacing="1" w:after="100" w:afterAutospacing="1"/>
    </w:pPr>
    <w:rPr>
      <w:rFonts w:ascii="Times" w:hAnsi="Times"/>
      <w:sz w:val="20"/>
      <w:szCs w:val="20"/>
    </w:rPr>
  </w:style>
  <w:style w:type="character" w:customStyle="1" w:styleId="created">
    <w:name w:val="created"/>
    <w:basedOn w:val="DefaultParagraphFont"/>
    <w:rsid w:val="00E444C1"/>
  </w:style>
  <w:style w:type="character" w:customStyle="1" w:styleId="changed">
    <w:name w:val="changed"/>
    <w:basedOn w:val="DefaultParagraphFont"/>
    <w:rsid w:val="00E444C1"/>
  </w:style>
  <w:style w:type="character" w:customStyle="1" w:styleId="article-author-name">
    <w:name w:val="article-author-name"/>
    <w:basedOn w:val="DefaultParagraphFont"/>
    <w:rsid w:val="00E444C1"/>
  </w:style>
  <w:style w:type="character" w:customStyle="1" w:styleId="bioexcerpt">
    <w:name w:val="bio_excerpt"/>
    <w:basedOn w:val="DefaultParagraphFont"/>
    <w:rsid w:val="00E444C1"/>
  </w:style>
  <w:style w:type="character" w:customStyle="1" w:styleId="commentcount">
    <w:name w:val="comment_count"/>
    <w:basedOn w:val="DefaultParagraphFont"/>
    <w:rsid w:val="00E444C1"/>
  </w:style>
  <w:style w:type="character" w:customStyle="1" w:styleId="searchtermshighlighted">
    <w:name w:val="searchtermshighlighted"/>
    <w:basedOn w:val="DefaultParagraphFont"/>
    <w:rsid w:val="00E444C1"/>
  </w:style>
  <w:style w:type="character" w:customStyle="1" w:styleId="contributornametrigger">
    <w:name w:val="contributornametrigger"/>
    <w:basedOn w:val="DefaultParagraphFont"/>
    <w:rsid w:val="00E444C1"/>
  </w:style>
  <w:style w:type="character" w:customStyle="1" w:styleId="bylinepipe">
    <w:name w:val="bylinepipe"/>
    <w:basedOn w:val="DefaultParagraphFont"/>
    <w:rsid w:val="00E444C1"/>
  </w:style>
  <w:style w:type="character" w:customStyle="1" w:styleId="lucenesearchresulturlb">
    <w:name w:val="lucene_search_result_url_b"/>
    <w:basedOn w:val="DefaultParagraphFont"/>
    <w:rsid w:val="00E444C1"/>
  </w:style>
  <w:style w:type="character" w:customStyle="1" w:styleId="faculty-title">
    <w:name w:val="faculty-title"/>
    <w:basedOn w:val="DefaultParagraphFont"/>
    <w:rsid w:val="00E444C1"/>
  </w:style>
  <w:style w:type="character" w:customStyle="1" w:styleId="count">
    <w:name w:val="count"/>
    <w:basedOn w:val="DefaultParagraphFont"/>
    <w:rsid w:val="00E444C1"/>
  </w:style>
  <w:style w:type="character" w:customStyle="1" w:styleId="volume">
    <w:name w:val="volume"/>
    <w:basedOn w:val="DefaultParagraphFont"/>
    <w:rsid w:val="00E444C1"/>
  </w:style>
  <w:style w:type="character" w:customStyle="1" w:styleId="issue">
    <w:name w:val="issue"/>
    <w:basedOn w:val="DefaultParagraphFont"/>
    <w:rsid w:val="00E444C1"/>
  </w:style>
  <w:style w:type="character" w:customStyle="1" w:styleId="pages">
    <w:name w:val="pages"/>
    <w:basedOn w:val="DefaultParagraphFont"/>
    <w:rsid w:val="00E444C1"/>
  </w:style>
  <w:style w:type="character" w:customStyle="1" w:styleId="person">
    <w:name w:val="person"/>
    <w:basedOn w:val="DefaultParagraphFont"/>
    <w:rsid w:val="00E444C1"/>
  </w:style>
  <w:style w:type="character" w:customStyle="1" w:styleId="corresponding">
    <w:name w:val="corresponding"/>
    <w:basedOn w:val="DefaultParagraphFont"/>
    <w:rsid w:val="00E444C1"/>
  </w:style>
  <w:style w:type="paragraph" w:customStyle="1" w:styleId="entry-meta">
    <w:name w:val="entry-meta"/>
    <w:basedOn w:val="Normal"/>
    <w:rsid w:val="00E444C1"/>
    <w:pPr>
      <w:spacing w:before="100" w:beforeAutospacing="1" w:after="100" w:afterAutospacing="1"/>
    </w:pPr>
    <w:rPr>
      <w:rFonts w:ascii="Times" w:hAnsi="Times"/>
      <w:sz w:val="20"/>
      <w:szCs w:val="20"/>
    </w:rPr>
  </w:style>
  <w:style w:type="character" w:customStyle="1" w:styleId="post-time">
    <w:name w:val="post-time"/>
    <w:basedOn w:val="DefaultParagraphFont"/>
    <w:rsid w:val="00E444C1"/>
  </w:style>
  <w:style w:type="character" w:customStyle="1" w:styleId="post-category">
    <w:name w:val="post-category"/>
    <w:basedOn w:val="DefaultParagraphFont"/>
    <w:rsid w:val="00E444C1"/>
  </w:style>
  <w:style w:type="character" w:customStyle="1" w:styleId="post-author">
    <w:name w:val="post-author"/>
    <w:basedOn w:val="DefaultParagraphFont"/>
    <w:rsid w:val="00E444C1"/>
  </w:style>
  <w:style w:type="character" w:customStyle="1" w:styleId="A10">
    <w:name w:val="A10"/>
    <w:uiPriority w:val="99"/>
    <w:rsid w:val="00E444C1"/>
    <w:rPr>
      <w:rFonts w:cs="Trebuchet MS"/>
      <w:color w:val="000000"/>
      <w:sz w:val="11"/>
      <w:szCs w:val="11"/>
    </w:rPr>
  </w:style>
  <w:style w:type="paragraph" w:customStyle="1" w:styleId="Pa10">
    <w:name w:val="Pa10"/>
    <w:basedOn w:val="Default"/>
    <w:next w:val="Default"/>
    <w:uiPriority w:val="99"/>
    <w:rsid w:val="00E444C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444C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444C1"/>
  </w:style>
  <w:style w:type="paragraph" w:customStyle="1" w:styleId="aff">
    <w:name w:val="aff"/>
    <w:basedOn w:val="Normal"/>
    <w:rsid w:val="00E444C1"/>
    <w:pPr>
      <w:spacing w:before="100" w:beforeAutospacing="1" w:after="100" w:afterAutospacing="1"/>
    </w:pPr>
    <w:rPr>
      <w:rFonts w:ascii="Times" w:hAnsi="Times"/>
      <w:sz w:val="20"/>
      <w:szCs w:val="20"/>
    </w:rPr>
  </w:style>
  <w:style w:type="character" w:customStyle="1" w:styleId="entry-author">
    <w:name w:val="entry-author"/>
    <w:basedOn w:val="DefaultParagraphFont"/>
    <w:rsid w:val="00E444C1"/>
  </w:style>
  <w:style w:type="character" w:customStyle="1" w:styleId="entry-author-name">
    <w:name w:val="entry-author-name"/>
    <w:basedOn w:val="DefaultParagraphFont"/>
    <w:rsid w:val="00E444C1"/>
  </w:style>
  <w:style w:type="character" w:customStyle="1" w:styleId="contrib-degrees">
    <w:name w:val="contrib-degrees"/>
    <w:basedOn w:val="DefaultParagraphFont"/>
    <w:rsid w:val="00E444C1"/>
  </w:style>
  <w:style w:type="character" w:customStyle="1" w:styleId="contrib-on-behalf-of">
    <w:name w:val="contrib-on-behalf-of"/>
    <w:basedOn w:val="DefaultParagraphFont"/>
    <w:rsid w:val="00E444C1"/>
  </w:style>
  <w:style w:type="character" w:customStyle="1" w:styleId="pubtime">
    <w:name w:val="pubtime"/>
    <w:basedOn w:val="DefaultParagraphFont"/>
    <w:rsid w:val="00E444C1"/>
  </w:style>
  <w:style w:type="character" w:customStyle="1" w:styleId="fbcommentscount">
    <w:name w:val="fb_comments_count"/>
    <w:basedOn w:val="DefaultParagraphFont"/>
    <w:rsid w:val="00E444C1"/>
  </w:style>
  <w:style w:type="character" w:customStyle="1" w:styleId="stsharethiscustom">
    <w:name w:val="st_sharethis_custom"/>
    <w:basedOn w:val="DefaultParagraphFont"/>
    <w:rsid w:val="00E444C1"/>
  </w:style>
  <w:style w:type="paragraph" w:customStyle="1" w:styleId="permalinkable">
    <w:name w:val="permalinkable"/>
    <w:basedOn w:val="Normal"/>
    <w:rsid w:val="00E444C1"/>
    <w:pPr>
      <w:spacing w:before="100" w:beforeAutospacing="1" w:after="100" w:afterAutospacing="1"/>
    </w:pPr>
    <w:rPr>
      <w:rFonts w:ascii="Times" w:hAnsi="Times"/>
      <w:sz w:val="20"/>
      <w:szCs w:val="20"/>
    </w:rPr>
  </w:style>
  <w:style w:type="character" w:customStyle="1" w:styleId="post-date">
    <w:name w:val="post-date"/>
    <w:basedOn w:val="DefaultParagraphFont"/>
    <w:rsid w:val="00E444C1"/>
  </w:style>
  <w:style w:type="character" w:customStyle="1" w:styleId="link-external">
    <w:name w:val="link-external"/>
    <w:basedOn w:val="DefaultParagraphFont"/>
    <w:rsid w:val="00E444C1"/>
  </w:style>
  <w:style w:type="character" w:customStyle="1" w:styleId="articleauthor0">
    <w:name w:val="article_author"/>
    <w:basedOn w:val="DefaultParagraphFont"/>
    <w:rsid w:val="00E444C1"/>
  </w:style>
  <w:style w:type="character" w:customStyle="1" w:styleId="articleissue">
    <w:name w:val="article_issue"/>
    <w:basedOn w:val="DefaultParagraphFont"/>
    <w:rsid w:val="00E444C1"/>
  </w:style>
  <w:style w:type="character" w:customStyle="1" w:styleId="a-size-large">
    <w:name w:val="a-size-large"/>
    <w:basedOn w:val="DefaultParagraphFont"/>
    <w:rsid w:val="00E444C1"/>
  </w:style>
  <w:style w:type="character" w:customStyle="1" w:styleId="a-size-medium">
    <w:name w:val="a-size-medium"/>
    <w:basedOn w:val="DefaultParagraphFont"/>
    <w:rsid w:val="00E444C1"/>
  </w:style>
  <w:style w:type="character" w:customStyle="1" w:styleId="contribution">
    <w:name w:val="contribution"/>
    <w:basedOn w:val="DefaultParagraphFont"/>
    <w:rsid w:val="00E444C1"/>
  </w:style>
  <w:style w:type="character" w:customStyle="1" w:styleId="a-color-secondary">
    <w:name w:val="a-color-secondary"/>
    <w:basedOn w:val="DefaultParagraphFont"/>
    <w:rsid w:val="00E444C1"/>
  </w:style>
  <w:style w:type="paragraph" w:customStyle="1" w:styleId="sbyline">
    <w:name w:val="sbyline"/>
    <w:basedOn w:val="Normal"/>
    <w:rsid w:val="00E444C1"/>
    <w:pPr>
      <w:spacing w:before="100" w:beforeAutospacing="1" w:after="100" w:afterAutospacing="1"/>
    </w:pPr>
    <w:rPr>
      <w:rFonts w:ascii="Times" w:hAnsi="Times"/>
      <w:sz w:val="20"/>
      <w:szCs w:val="20"/>
    </w:rPr>
  </w:style>
  <w:style w:type="character" w:customStyle="1" w:styleId="ui-author">
    <w:name w:val="ui-author"/>
    <w:basedOn w:val="DefaultParagraphFont"/>
    <w:rsid w:val="00E444C1"/>
  </w:style>
  <w:style w:type="character" w:customStyle="1" w:styleId="ui-staffline">
    <w:name w:val="ui-staffline"/>
    <w:basedOn w:val="DefaultParagraphFont"/>
    <w:rsid w:val="00E444C1"/>
  </w:style>
  <w:style w:type="paragraph" w:customStyle="1" w:styleId="promotion-tag-p">
    <w:name w:val="promotion-tag-p"/>
    <w:basedOn w:val="Normal"/>
    <w:rsid w:val="00E444C1"/>
    <w:pPr>
      <w:spacing w:before="100" w:beforeAutospacing="1" w:after="100" w:afterAutospacing="1"/>
    </w:pPr>
    <w:rPr>
      <w:rFonts w:ascii="Times" w:hAnsi="Times"/>
      <w:sz w:val="20"/>
      <w:szCs w:val="20"/>
    </w:rPr>
  </w:style>
  <w:style w:type="paragraph" w:customStyle="1" w:styleId="heading">
    <w:name w:val="heading"/>
    <w:basedOn w:val="Normal"/>
    <w:rsid w:val="00E444C1"/>
    <w:pPr>
      <w:spacing w:before="100" w:beforeAutospacing="1" w:after="100" w:afterAutospacing="1"/>
    </w:pPr>
    <w:rPr>
      <w:rFonts w:ascii="Times" w:hAnsi="Times"/>
      <w:sz w:val="20"/>
      <w:szCs w:val="20"/>
    </w:rPr>
  </w:style>
  <w:style w:type="character" w:customStyle="1" w:styleId="value">
    <w:name w:val="value"/>
    <w:basedOn w:val="DefaultParagraphFont"/>
    <w:rsid w:val="00E444C1"/>
  </w:style>
  <w:style w:type="character" w:customStyle="1" w:styleId="specialissuelabel">
    <w:name w:val="specialissuelabel"/>
    <w:basedOn w:val="DefaultParagraphFont"/>
    <w:rsid w:val="00E444C1"/>
  </w:style>
  <w:style w:type="character" w:customStyle="1" w:styleId="referencediv">
    <w:name w:val="referencediv"/>
    <w:basedOn w:val="DefaultParagraphFont"/>
    <w:rsid w:val="00E444C1"/>
  </w:style>
  <w:style w:type="character" w:customStyle="1" w:styleId="wp-smiley">
    <w:name w:val="wp-smiley"/>
    <w:basedOn w:val="DefaultParagraphFont"/>
    <w:rsid w:val="00E444C1"/>
  </w:style>
  <w:style w:type="character" w:customStyle="1" w:styleId="artjournal">
    <w:name w:val="art_journal"/>
    <w:basedOn w:val="DefaultParagraphFont"/>
    <w:rsid w:val="00E444C1"/>
  </w:style>
  <w:style w:type="character" w:customStyle="1" w:styleId="artdatevolumeissuepart">
    <w:name w:val="art_datevolumeissuepart"/>
    <w:basedOn w:val="DefaultParagraphFont"/>
    <w:rsid w:val="00E444C1"/>
  </w:style>
  <w:style w:type="character" w:customStyle="1" w:styleId="artpages">
    <w:name w:val="art_pages"/>
    <w:basedOn w:val="DefaultParagraphFont"/>
    <w:rsid w:val="00E444C1"/>
  </w:style>
  <w:style w:type="character" w:customStyle="1" w:styleId="singlehighlightclass">
    <w:name w:val="single_highlight_class"/>
    <w:basedOn w:val="DefaultParagraphFont"/>
    <w:rsid w:val="00E444C1"/>
  </w:style>
  <w:style w:type="character" w:customStyle="1" w:styleId="degree">
    <w:name w:val="degree"/>
    <w:basedOn w:val="DefaultParagraphFont"/>
    <w:rsid w:val="00E444C1"/>
  </w:style>
  <w:style w:type="character" w:customStyle="1" w:styleId="major">
    <w:name w:val="major"/>
    <w:basedOn w:val="DefaultParagraphFont"/>
    <w:rsid w:val="00E444C1"/>
  </w:style>
  <w:style w:type="character" w:customStyle="1" w:styleId="authors">
    <w:name w:val="authors"/>
    <w:basedOn w:val="DefaultParagraphFont"/>
    <w:rsid w:val="00E444C1"/>
  </w:style>
  <w:style w:type="character" w:customStyle="1" w:styleId="views">
    <w:name w:val="views"/>
    <w:basedOn w:val="DefaultParagraphFont"/>
    <w:rsid w:val="00E444C1"/>
  </w:style>
  <w:style w:type="character" w:customStyle="1" w:styleId="stmainservices">
    <w:name w:val="stmainservices"/>
    <w:basedOn w:val="DefaultParagraphFont"/>
    <w:rsid w:val="00E444C1"/>
  </w:style>
  <w:style w:type="character" w:customStyle="1" w:styleId="stbubblehcount">
    <w:name w:val="stbubble_hcount"/>
    <w:basedOn w:val="DefaultParagraphFont"/>
    <w:rsid w:val="00E444C1"/>
  </w:style>
  <w:style w:type="paragraph" w:customStyle="1" w:styleId="Document">
    <w:name w:val="_Document"/>
    <w:basedOn w:val="Default"/>
    <w:next w:val="Default"/>
    <w:uiPriority w:val="99"/>
    <w:rsid w:val="00E444C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444C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444C1"/>
    <w:pPr>
      <w:widowControl w:val="0"/>
    </w:pPr>
    <w:rPr>
      <w:rFonts w:ascii="New Baskerville" w:eastAsiaTheme="minorEastAsia" w:hAnsi="New Baskerville"/>
      <w:color w:val="auto"/>
    </w:rPr>
  </w:style>
  <w:style w:type="paragraph" w:customStyle="1" w:styleId="collapsed-hide">
    <w:name w:val="collapsed-hide"/>
    <w:basedOn w:val="Normal"/>
    <w:rsid w:val="00E444C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444C1"/>
    <w:pPr>
      <w:widowControl w:val="0"/>
      <w:spacing w:line="211" w:lineRule="atLeast"/>
    </w:pPr>
    <w:rPr>
      <w:rFonts w:ascii="Mokka" w:eastAsiaTheme="minorEastAsia" w:hAnsi="Mokka"/>
      <w:color w:val="auto"/>
    </w:rPr>
  </w:style>
  <w:style w:type="paragraph" w:customStyle="1" w:styleId="odd">
    <w:name w:val="odd"/>
    <w:basedOn w:val="Normal"/>
    <w:rsid w:val="00E444C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444C1"/>
  </w:style>
  <w:style w:type="character" w:customStyle="1" w:styleId="tolocaltime">
    <w:name w:val="tolocaltime"/>
    <w:basedOn w:val="DefaultParagraphFont"/>
    <w:rsid w:val="00E444C1"/>
  </w:style>
  <w:style w:type="character" w:customStyle="1" w:styleId="pb-byline">
    <w:name w:val="pb-byline"/>
    <w:basedOn w:val="DefaultParagraphFont"/>
    <w:rsid w:val="00E444C1"/>
  </w:style>
  <w:style w:type="character" w:customStyle="1" w:styleId="pb-timestamp">
    <w:name w:val="pb-timestamp"/>
    <w:basedOn w:val="DefaultParagraphFont"/>
    <w:rsid w:val="00E444C1"/>
  </w:style>
  <w:style w:type="character" w:customStyle="1" w:styleId="posted-on">
    <w:name w:val="posted-on"/>
    <w:basedOn w:val="DefaultParagraphFont"/>
    <w:rsid w:val="00E444C1"/>
  </w:style>
  <w:style w:type="character" w:customStyle="1" w:styleId="even">
    <w:name w:val="even"/>
    <w:basedOn w:val="DefaultParagraphFont"/>
    <w:rsid w:val="00E444C1"/>
  </w:style>
  <w:style w:type="paragraph" w:customStyle="1" w:styleId="volissue">
    <w:name w:val="volissue"/>
    <w:basedOn w:val="Normal"/>
    <w:rsid w:val="00E444C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444C1"/>
  </w:style>
  <w:style w:type="character" w:customStyle="1" w:styleId="articledate">
    <w:name w:val="articledate"/>
    <w:basedOn w:val="DefaultParagraphFont"/>
    <w:rsid w:val="00E444C1"/>
  </w:style>
  <w:style w:type="character" w:customStyle="1" w:styleId="post-byline">
    <w:name w:val="post-byline"/>
    <w:basedOn w:val="DefaultParagraphFont"/>
    <w:rsid w:val="00E444C1"/>
  </w:style>
  <w:style w:type="character" w:customStyle="1" w:styleId="metadate">
    <w:name w:val="meta_date"/>
    <w:basedOn w:val="DefaultParagraphFont"/>
    <w:rsid w:val="00E444C1"/>
  </w:style>
  <w:style w:type="character" w:customStyle="1" w:styleId="fa">
    <w:name w:val="fa"/>
    <w:basedOn w:val="DefaultParagraphFont"/>
    <w:rsid w:val="00E444C1"/>
  </w:style>
  <w:style w:type="character" w:customStyle="1" w:styleId="longname">
    <w:name w:val="longname"/>
    <w:basedOn w:val="DefaultParagraphFont"/>
    <w:rsid w:val="00E444C1"/>
  </w:style>
  <w:style w:type="character" w:customStyle="1" w:styleId="echocontainer">
    <w:name w:val="echo_container"/>
    <w:basedOn w:val="DefaultParagraphFont"/>
    <w:rsid w:val="00E444C1"/>
  </w:style>
  <w:style w:type="character" w:customStyle="1" w:styleId="comment-display">
    <w:name w:val="comment-display"/>
    <w:basedOn w:val="DefaultParagraphFont"/>
    <w:rsid w:val="00E444C1"/>
  </w:style>
  <w:style w:type="paragraph" w:customStyle="1" w:styleId="comment-count-label">
    <w:name w:val="comment-count-label"/>
    <w:basedOn w:val="Normal"/>
    <w:rsid w:val="00E444C1"/>
    <w:pPr>
      <w:spacing w:before="100" w:beforeAutospacing="1" w:after="100" w:afterAutospacing="1"/>
    </w:pPr>
    <w:rPr>
      <w:rFonts w:ascii="Times" w:hAnsi="Times"/>
      <w:sz w:val="20"/>
      <w:szCs w:val="20"/>
    </w:rPr>
  </w:style>
  <w:style w:type="character" w:customStyle="1" w:styleId="echo-counter">
    <w:name w:val="echo-counter"/>
    <w:basedOn w:val="DefaultParagraphFont"/>
    <w:rsid w:val="00E444C1"/>
  </w:style>
  <w:style w:type="character" w:customStyle="1" w:styleId="discussion-policy">
    <w:name w:val="discussion-policy"/>
    <w:basedOn w:val="DefaultParagraphFont"/>
    <w:rsid w:val="00E444C1"/>
  </w:style>
  <w:style w:type="character" w:customStyle="1" w:styleId="echo-apps-conversations-streamcaption">
    <w:name w:val="echo-apps-conversations-streamcaption"/>
    <w:basedOn w:val="DefaultParagraphFont"/>
    <w:rsid w:val="00E444C1"/>
  </w:style>
  <w:style w:type="character" w:customStyle="1" w:styleId="echo-streamserver-controls-stream-item-text">
    <w:name w:val="echo-streamserver-controls-stream-item-text"/>
    <w:basedOn w:val="DefaultParagraphFont"/>
    <w:rsid w:val="00E444C1"/>
  </w:style>
  <w:style w:type="character" w:customStyle="1" w:styleId="echo-streamserver-controls-facepile-more">
    <w:name w:val="echo-streamserver-controls-facepile-more"/>
    <w:basedOn w:val="DefaultParagraphFont"/>
    <w:rsid w:val="00E444C1"/>
  </w:style>
  <w:style w:type="character" w:customStyle="1" w:styleId="echo-primaryfont">
    <w:name w:val="echo-primaryfont"/>
    <w:basedOn w:val="DefaultParagraphFont"/>
    <w:rsid w:val="00E444C1"/>
  </w:style>
  <w:style w:type="character" w:customStyle="1" w:styleId="section">
    <w:name w:val="section"/>
    <w:basedOn w:val="DefaultParagraphFont"/>
    <w:rsid w:val="00E444C1"/>
  </w:style>
  <w:style w:type="character" w:customStyle="1" w:styleId="wpsr-txt-headline">
    <w:name w:val="wpsr-txt-headline"/>
    <w:basedOn w:val="DefaultParagraphFont"/>
    <w:rsid w:val="00E444C1"/>
  </w:style>
  <w:style w:type="character" w:customStyle="1" w:styleId="asset-metabar-author">
    <w:name w:val="asset-metabar-author"/>
    <w:basedOn w:val="DefaultParagraphFont"/>
    <w:rsid w:val="00E444C1"/>
  </w:style>
  <w:style w:type="character" w:customStyle="1" w:styleId="eza-dateline">
    <w:name w:val="eza-dateline"/>
    <w:basedOn w:val="DefaultParagraphFont"/>
    <w:rsid w:val="00E444C1"/>
  </w:style>
  <w:style w:type="character" w:customStyle="1" w:styleId="eza-authors">
    <w:name w:val="eza-authors"/>
    <w:basedOn w:val="DefaultParagraphFont"/>
    <w:rsid w:val="00E444C1"/>
  </w:style>
  <w:style w:type="character" w:customStyle="1" w:styleId="csmstaff">
    <w:name w:val="csm_staff"/>
    <w:basedOn w:val="DefaultParagraphFont"/>
    <w:rsid w:val="00E444C1"/>
  </w:style>
  <w:style w:type="paragraph" w:customStyle="1" w:styleId="mol-para-with-font">
    <w:name w:val="mol-para-with-font"/>
    <w:basedOn w:val="Normal"/>
    <w:rsid w:val="00E444C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444C1"/>
  </w:style>
  <w:style w:type="character" w:customStyle="1" w:styleId="byline-text">
    <w:name w:val="byline-text"/>
    <w:basedOn w:val="DefaultParagraphFont"/>
    <w:rsid w:val="00E444C1"/>
  </w:style>
  <w:style w:type="character" w:customStyle="1" w:styleId="itemauthor">
    <w:name w:val="itemauthor"/>
    <w:basedOn w:val="DefaultParagraphFont"/>
    <w:rsid w:val="00E444C1"/>
  </w:style>
  <w:style w:type="character" w:customStyle="1" w:styleId="itemdatecreated">
    <w:name w:val="itemdatecreated"/>
    <w:basedOn w:val="DefaultParagraphFont"/>
    <w:rsid w:val="00E444C1"/>
  </w:style>
  <w:style w:type="character" w:customStyle="1" w:styleId="slug-metadata-note">
    <w:name w:val="slug-metadata-note"/>
    <w:basedOn w:val="DefaultParagraphFont"/>
    <w:rsid w:val="00E444C1"/>
  </w:style>
  <w:style w:type="character" w:customStyle="1" w:styleId="drop-capped">
    <w:name w:val="drop-capped"/>
    <w:basedOn w:val="DefaultParagraphFont"/>
    <w:rsid w:val="00E444C1"/>
  </w:style>
  <w:style w:type="character" w:customStyle="1" w:styleId="published">
    <w:name w:val="published"/>
    <w:basedOn w:val="DefaultParagraphFont"/>
    <w:rsid w:val="00E444C1"/>
  </w:style>
  <w:style w:type="paragraph" w:customStyle="1" w:styleId="articleopinion-standfirst">
    <w:name w:val="articleopinion-standfirst"/>
    <w:basedOn w:val="Normal"/>
    <w:rsid w:val="00E444C1"/>
    <w:pPr>
      <w:spacing w:before="100" w:beforeAutospacing="1" w:after="100" w:afterAutospacing="1"/>
    </w:pPr>
    <w:rPr>
      <w:rFonts w:ascii="Times" w:hAnsi="Times"/>
      <w:sz w:val="20"/>
      <w:szCs w:val="20"/>
    </w:rPr>
  </w:style>
  <w:style w:type="paragraph" w:customStyle="1" w:styleId="snippet">
    <w:name w:val="snippet"/>
    <w:basedOn w:val="Normal"/>
    <w:rsid w:val="00E444C1"/>
    <w:pPr>
      <w:spacing w:before="100" w:beforeAutospacing="1" w:after="100" w:afterAutospacing="1"/>
    </w:pPr>
    <w:rPr>
      <w:rFonts w:ascii="Times" w:hAnsi="Times"/>
      <w:sz w:val="20"/>
      <w:szCs w:val="20"/>
    </w:rPr>
  </w:style>
  <w:style w:type="character" w:customStyle="1" w:styleId="thetitle">
    <w:name w:val="the_title"/>
    <w:basedOn w:val="DefaultParagraphFont"/>
    <w:rsid w:val="00E444C1"/>
  </w:style>
  <w:style w:type="character" w:customStyle="1" w:styleId="view-count">
    <w:name w:val="view-count"/>
    <w:basedOn w:val="DefaultParagraphFont"/>
    <w:rsid w:val="00E444C1"/>
  </w:style>
  <w:style w:type="character" w:customStyle="1" w:styleId="rupee">
    <w:name w:val="rupee"/>
    <w:basedOn w:val="DefaultParagraphFont"/>
    <w:rsid w:val="00E444C1"/>
  </w:style>
  <w:style w:type="character" w:customStyle="1" w:styleId="grey1">
    <w:name w:val="grey1"/>
    <w:basedOn w:val="DefaultParagraphFont"/>
    <w:rsid w:val="00E444C1"/>
  </w:style>
  <w:style w:type="paragraph" w:customStyle="1" w:styleId="Pa13">
    <w:name w:val="Pa13"/>
    <w:basedOn w:val="Default"/>
    <w:next w:val="Default"/>
    <w:uiPriority w:val="99"/>
    <w:rsid w:val="00E444C1"/>
    <w:pPr>
      <w:widowControl w:val="0"/>
      <w:spacing w:line="201" w:lineRule="atLeast"/>
    </w:pPr>
    <w:rPr>
      <w:rFonts w:eastAsiaTheme="minorEastAsia"/>
      <w:color w:val="auto"/>
    </w:rPr>
  </w:style>
  <w:style w:type="paragraph" w:customStyle="1" w:styleId="Pa14">
    <w:name w:val="Pa14"/>
    <w:basedOn w:val="Default"/>
    <w:next w:val="Default"/>
    <w:uiPriority w:val="99"/>
    <w:rsid w:val="00E444C1"/>
    <w:pPr>
      <w:widowControl w:val="0"/>
      <w:spacing w:line="241" w:lineRule="atLeast"/>
    </w:pPr>
    <w:rPr>
      <w:rFonts w:eastAsiaTheme="minorEastAsia"/>
      <w:color w:val="auto"/>
    </w:rPr>
  </w:style>
  <w:style w:type="paragraph" w:customStyle="1" w:styleId="Pa9">
    <w:name w:val="Pa9"/>
    <w:basedOn w:val="Default"/>
    <w:next w:val="Default"/>
    <w:uiPriority w:val="99"/>
    <w:rsid w:val="00E444C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444C1"/>
  </w:style>
  <w:style w:type="character" w:customStyle="1" w:styleId="reporttitle">
    <w:name w:val="report_title"/>
    <w:basedOn w:val="DefaultParagraphFont"/>
    <w:rsid w:val="00E444C1"/>
  </w:style>
  <w:style w:type="character" w:customStyle="1" w:styleId="documenttype-longreleases">
    <w:name w:val="document_type_-_long_releases"/>
    <w:basedOn w:val="DefaultParagraphFont"/>
    <w:rsid w:val="00E444C1"/>
  </w:style>
  <w:style w:type="character" w:customStyle="1" w:styleId="alt-date">
    <w:name w:val="alt-date"/>
    <w:basedOn w:val="DefaultParagraphFont"/>
    <w:rsid w:val="00E444C1"/>
  </w:style>
  <w:style w:type="character" w:customStyle="1" w:styleId="entry-byline">
    <w:name w:val="entry-byline"/>
    <w:basedOn w:val="DefaultParagraphFont"/>
    <w:rsid w:val="00E444C1"/>
  </w:style>
  <w:style w:type="character" w:customStyle="1" w:styleId="taglinecontrib">
    <w:name w:val="tagline_contrib"/>
    <w:basedOn w:val="DefaultParagraphFont"/>
    <w:rsid w:val="00E444C1"/>
  </w:style>
  <w:style w:type="character" w:customStyle="1" w:styleId="articledate0">
    <w:name w:val="article_date"/>
    <w:basedOn w:val="DefaultParagraphFont"/>
    <w:rsid w:val="00E444C1"/>
  </w:style>
  <w:style w:type="paragraph" w:customStyle="1" w:styleId="hg-daily">
    <w:name w:val="hg-daily"/>
    <w:basedOn w:val="Normal"/>
    <w:rsid w:val="00E444C1"/>
    <w:pPr>
      <w:spacing w:before="100" w:beforeAutospacing="1" w:after="100" w:afterAutospacing="1"/>
    </w:pPr>
    <w:rPr>
      <w:rFonts w:ascii="Times" w:hAnsi="Times"/>
      <w:sz w:val="20"/>
      <w:szCs w:val="20"/>
    </w:rPr>
  </w:style>
  <w:style w:type="character" w:customStyle="1" w:styleId="cit">
    <w:name w:val="cit"/>
    <w:basedOn w:val="DefaultParagraphFont"/>
    <w:rsid w:val="00E444C1"/>
  </w:style>
  <w:style w:type="paragraph" w:customStyle="1" w:styleId="buttonheading">
    <w:name w:val="buttonheading"/>
    <w:basedOn w:val="Normal"/>
    <w:rsid w:val="00E444C1"/>
    <w:pPr>
      <w:spacing w:before="100" w:beforeAutospacing="1" w:after="100" w:afterAutospacing="1"/>
    </w:pPr>
    <w:rPr>
      <w:rFonts w:ascii="Times" w:hAnsi="Times"/>
      <w:sz w:val="20"/>
      <w:szCs w:val="20"/>
    </w:rPr>
  </w:style>
  <w:style w:type="character" w:customStyle="1" w:styleId="createdate">
    <w:name w:val="createdate"/>
    <w:basedOn w:val="DefaultParagraphFont"/>
    <w:rsid w:val="00E444C1"/>
  </w:style>
  <w:style w:type="character" w:customStyle="1" w:styleId="text-label">
    <w:name w:val="text-label"/>
    <w:basedOn w:val="DefaultParagraphFont"/>
    <w:rsid w:val="00E444C1"/>
  </w:style>
  <w:style w:type="paragraph" w:customStyle="1" w:styleId="TOC3Char">
    <w:name w:val="TOC 3 Char"/>
    <w:basedOn w:val="Normal"/>
    <w:next w:val="Normal"/>
    <w:rsid w:val="00E444C1"/>
    <w:rPr>
      <w:rFonts w:eastAsia="Times New Roman"/>
      <w:sz w:val="24"/>
      <w:szCs w:val="20"/>
    </w:rPr>
  </w:style>
  <w:style w:type="paragraph" w:customStyle="1" w:styleId="TOC1Char">
    <w:name w:val="TOC 1 Char"/>
    <w:basedOn w:val="Normal"/>
    <w:next w:val="Normal"/>
    <w:rsid w:val="00E444C1"/>
    <w:rPr>
      <w:rFonts w:eastAsia="Times New Roman"/>
      <w:b/>
      <w:sz w:val="24"/>
      <w:szCs w:val="20"/>
    </w:rPr>
  </w:style>
  <w:style w:type="character" w:customStyle="1" w:styleId="StyleCardtextChar10pt">
    <w:name w:val="Style Card text Char + 10 pt"/>
    <w:rsid w:val="00E444C1"/>
    <w:rPr>
      <w:rFonts w:ascii="Georgia" w:eastAsia="Calibri" w:hAnsi="Georgia"/>
      <w:sz w:val="20"/>
      <w:u w:val="single"/>
      <w:lang w:bidi="ar-SA"/>
    </w:rPr>
  </w:style>
  <w:style w:type="paragraph" w:customStyle="1" w:styleId="ColorfulList-Accent11">
    <w:name w:val="Colorful List - Accent 11"/>
    <w:basedOn w:val="Normal"/>
    <w:uiPriority w:val="34"/>
    <w:qFormat/>
    <w:rsid w:val="00E444C1"/>
    <w:pPr>
      <w:ind w:left="720"/>
      <w:contextualSpacing/>
      <w:jc w:val="both"/>
    </w:pPr>
    <w:rPr>
      <w:rFonts w:eastAsia="Times New Roman"/>
      <w:sz w:val="20"/>
      <w:szCs w:val="20"/>
    </w:rPr>
  </w:style>
  <w:style w:type="paragraph" w:customStyle="1" w:styleId="NoteLevel11">
    <w:name w:val="Note Level 11"/>
    <w:basedOn w:val="Normal"/>
    <w:uiPriority w:val="99"/>
    <w:rsid w:val="00E444C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444C1"/>
    <w:pPr>
      <w:keepNext/>
      <w:tabs>
        <w:tab w:val="num" w:pos="1440"/>
      </w:tabs>
      <w:ind w:left="1800" w:hanging="360"/>
      <w:outlineLvl w:val="2"/>
    </w:pPr>
    <w:rPr>
      <w:rFonts w:eastAsia="MS Gothic"/>
    </w:rPr>
  </w:style>
  <w:style w:type="paragraph" w:customStyle="1" w:styleId="NoteLevel41">
    <w:name w:val="Note Level 41"/>
    <w:basedOn w:val="Normal"/>
    <w:rsid w:val="00E444C1"/>
    <w:pPr>
      <w:keepNext/>
      <w:tabs>
        <w:tab w:val="num" w:pos="2160"/>
      </w:tabs>
      <w:ind w:left="2520" w:hanging="360"/>
      <w:outlineLvl w:val="3"/>
    </w:pPr>
    <w:rPr>
      <w:rFonts w:eastAsia="MS Gothic"/>
    </w:rPr>
  </w:style>
  <w:style w:type="paragraph" w:customStyle="1" w:styleId="NoteLevel51">
    <w:name w:val="Note Level 51"/>
    <w:basedOn w:val="Normal"/>
    <w:rsid w:val="00E444C1"/>
    <w:pPr>
      <w:keepNext/>
      <w:tabs>
        <w:tab w:val="num" w:pos="2880"/>
      </w:tabs>
      <w:ind w:left="3240" w:hanging="360"/>
      <w:outlineLvl w:val="4"/>
    </w:pPr>
    <w:rPr>
      <w:rFonts w:eastAsia="MS Gothic"/>
    </w:rPr>
  </w:style>
  <w:style w:type="paragraph" w:customStyle="1" w:styleId="NoteLevel61">
    <w:name w:val="Note Level 61"/>
    <w:basedOn w:val="Normal"/>
    <w:rsid w:val="00E444C1"/>
    <w:pPr>
      <w:keepNext/>
      <w:tabs>
        <w:tab w:val="num" w:pos="3600"/>
      </w:tabs>
      <w:ind w:left="3960" w:hanging="360"/>
      <w:outlineLvl w:val="5"/>
    </w:pPr>
    <w:rPr>
      <w:rFonts w:eastAsia="MS Gothic"/>
    </w:rPr>
  </w:style>
  <w:style w:type="paragraph" w:customStyle="1" w:styleId="NoteLevel71">
    <w:name w:val="Note Level 71"/>
    <w:basedOn w:val="Normal"/>
    <w:rsid w:val="00E444C1"/>
    <w:pPr>
      <w:keepNext/>
      <w:tabs>
        <w:tab w:val="num" w:pos="4320"/>
      </w:tabs>
      <w:ind w:left="4680" w:hanging="360"/>
      <w:outlineLvl w:val="6"/>
    </w:pPr>
    <w:rPr>
      <w:rFonts w:eastAsia="MS Gothic"/>
    </w:rPr>
  </w:style>
  <w:style w:type="paragraph" w:customStyle="1" w:styleId="NoteLevel81">
    <w:name w:val="Note Level 81"/>
    <w:basedOn w:val="Normal"/>
    <w:rsid w:val="00E444C1"/>
    <w:pPr>
      <w:keepNext/>
      <w:tabs>
        <w:tab w:val="num" w:pos="5040"/>
      </w:tabs>
      <w:ind w:left="5400" w:hanging="360"/>
      <w:outlineLvl w:val="7"/>
    </w:pPr>
    <w:rPr>
      <w:rFonts w:eastAsia="MS Gothic"/>
    </w:rPr>
  </w:style>
  <w:style w:type="paragraph" w:customStyle="1" w:styleId="NoteLevel91">
    <w:name w:val="Note Level 91"/>
    <w:basedOn w:val="Normal"/>
    <w:rsid w:val="00E444C1"/>
    <w:pPr>
      <w:keepNext/>
      <w:tabs>
        <w:tab w:val="num" w:pos="5760"/>
      </w:tabs>
      <w:ind w:left="6120" w:hanging="360"/>
      <w:outlineLvl w:val="8"/>
    </w:pPr>
    <w:rPr>
      <w:rFonts w:eastAsia="MS Gothic"/>
    </w:rPr>
  </w:style>
  <w:style w:type="paragraph" w:styleId="Index2">
    <w:name w:val="index 2"/>
    <w:basedOn w:val="Normal"/>
    <w:next w:val="Normal"/>
    <w:autoRedefine/>
    <w:rsid w:val="00E444C1"/>
    <w:pPr>
      <w:spacing w:after="200" w:line="276" w:lineRule="auto"/>
      <w:ind w:left="400" w:hanging="200"/>
    </w:pPr>
    <w:rPr>
      <w:rFonts w:eastAsia="Times New Roman"/>
      <w:bCs/>
    </w:rPr>
  </w:style>
  <w:style w:type="paragraph" w:styleId="Index3">
    <w:name w:val="index 3"/>
    <w:basedOn w:val="Normal"/>
    <w:next w:val="Normal"/>
    <w:autoRedefine/>
    <w:rsid w:val="00E444C1"/>
    <w:pPr>
      <w:spacing w:after="200" w:line="276" w:lineRule="auto"/>
      <w:ind w:left="600" w:hanging="200"/>
    </w:pPr>
    <w:rPr>
      <w:rFonts w:eastAsia="Times New Roman"/>
      <w:bCs/>
    </w:rPr>
  </w:style>
  <w:style w:type="paragraph" w:styleId="Index4">
    <w:name w:val="index 4"/>
    <w:basedOn w:val="Normal"/>
    <w:next w:val="Normal"/>
    <w:autoRedefine/>
    <w:rsid w:val="00E444C1"/>
    <w:pPr>
      <w:spacing w:after="200" w:line="276" w:lineRule="auto"/>
      <w:ind w:left="800" w:hanging="200"/>
    </w:pPr>
    <w:rPr>
      <w:rFonts w:eastAsia="Times New Roman"/>
      <w:bCs/>
    </w:rPr>
  </w:style>
  <w:style w:type="paragraph" w:styleId="Index5">
    <w:name w:val="index 5"/>
    <w:basedOn w:val="Normal"/>
    <w:next w:val="Normal"/>
    <w:autoRedefine/>
    <w:rsid w:val="00E444C1"/>
    <w:pPr>
      <w:spacing w:after="200" w:line="276" w:lineRule="auto"/>
      <w:ind w:left="1000" w:hanging="200"/>
    </w:pPr>
    <w:rPr>
      <w:rFonts w:eastAsia="Times New Roman"/>
      <w:bCs/>
    </w:rPr>
  </w:style>
  <w:style w:type="paragraph" w:styleId="Index6">
    <w:name w:val="index 6"/>
    <w:basedOn w:val="Normal"/>
    <w:next w:val="Normal"/>
    <w:autoRedefine/>
    <w:rsid w:val="00E444C1"/>
    <w:pPr>
      <w:spacing w:after="200" w:line="276" w:lineRule="auto"/>
      <w:ind w:left="1200" w:hanging="200"/>
    </w:pPr>
    <w:rPr>
      <w:rFonts w:eastAsia="Times New Roman"/>
      <w:bCs/>
    </w:rPr>
  </w:style>
  <w:style w:type="paragraph" w:styleId="Index7">
    <w:name w:val="index 7"/>
    <w:basedOn w:val="Normal"/>
    <w:next w:val="Normal"/>
    <w:autoRedefine/>
    <w:rsid w:val="00E444C1"/>
    <w:pPr>
      <w:spacing w:after="200" w:line="276" w:lineRule="auto"/>
      <w:ind w:left="1400" w:hanging="200"/>
    </w:pPr>
    <w:rPr>
      <w:rFonts w:eastAsia="Times New Roman"/>
      <w:bCs/>
    </w:rPr>
  </w:style>
  <w:style w:type="paragraph" w:styleId="Index8">
    <w:name w:val="index 8"/>
    <w:basedOn w:val="Normal"/>
    <w:next w:val="Normal"/>
    <w:autoRedefine/>
    <w:rsid w:val="00E444C1"/>
    <w:pPr>
      <w:spacing w:after="200" w:line="276" w:lineRule="auto"/>
      <w:ind w:left="1600" w:hanging="200"/>
    </w:pPr>
    <w:rPr>
      <w:rFonts w:eastAsia="Times New Roman"/>
      <w:bCs/>
    </w:rPr>
  </w:style>
  <w:style w:type="paragraph" w:styleId="Index9">
    <w:name w:val="index 9"/>
    <w:basedOn w:val="Normal"/>
    <w:next w:val="Normal"/>
    <w:autoRedefine/>
    <w:rsid w:val="00E444C1"/>
    <w:pPr>
      <w:spacing w:after="200" w:line="276" w:lineRule="auto"/>
      <w:ind w:left="1800" w:hanging="200"/>
    </w:pPr>
    <w:rPr>
      <w:rFonts w:eastAsia="Times New Roman"/>
      <w:bCs/>
    </w:rPr>
  </w:style>
  <w:style w:type="paragraph" w:styleId="IndexHeading">
    <w:name w:val="index heading"/>
    <w:basedOn w:val="Normal"/>
    <w:next w:val="Index1"/>
    <w:rsid w:val="00E444C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444C1"/>
    <w:pPr>
      <w:jc w:val="both"/>
    </w:pPr>
    <w:rPr>
      <w:rFonts w:eastAsia="Times New Roman"/>
      <w:i/>
      <w:iCs/>
      <w:color w:val="000000"/>
      <w:sz w:val="20"/>
    </w:rPr>
  </w:style>
  <w:style w:type="character" w:customStyle="1" w:styleId="MediumGrid11">
    <w:name w:val="Medium Grid 11"/>
    <w:uiPriority w:val="99"/>
    <w:rsid w:val="00E444C1"/>
    <w:rPr>
      <w:color w:val="808080"/>
    </w:rPr>
  </w:style>
  <w:style w:type="numbering" w:customStyle="1" w:styleId="NoList8">
    <w:name w:val="No List8"/>
    <w:next w:val="NoList"/>
    <w:semiHidden/>
    <w:unhideWhenUsed/>
    <w:rsid w:val="00E444C1"/>
  </w:style>
  <w:style w:type="numbering" w:customStyle="1" w:styleId="NoList9">
    <w:name w:val="No List9"/>
    <w:next w:val="NoList"/>
    <w:semiHidden/>
    <w:unhideWhenUsed/>
    <w:rsid w:val="00E444C1"/>
  </w:style>
  <w:style w:type="numbering" w:customStyle="1" w:styleId="NoList10">
    <w:name w:val="No List10"/>
    <w:next w:val="NoList"/>
    <w:semiHidden/>
    <w:unhideWhenUsed/>
    <w:rsid w:val="00E444C1"/>
  </w:style>
  <w:style w:type="numbering" w:customStyle="1" w:styleId="NoList12">
    <w:name w:val="No List12"/>
    <w:next w:val="NoList"/>
    <w:semiHidden/>
    <w:unhideWhenUsed/>
    <w:rsid w:val="00E444C1"/>
  </w:style>
  <w:style w:type="numbering" w:customStyle="1" w:styleId="NoList13">
    <w:name w:val="No List13"/>
    <w:next w:val="NoList"/>
    <w:semiHidden/>
    <w:unhideWhenUsed/>
    <w:rsid w:val="00E444C1"/>
  </w:style>
  <w:style w:type="numbering" w:customStyle="1" w:styleId="NoList14">
    <w:name w:val="No List14"/>
    <w:next w:val="NoList"/>
    <w:semiHidden/>
    <w:unhideWhenUsed/>
    <w:rsid w:val="00E444C1"/>
  </w:style>
  <w:style w:type="numbering" w:customStyle="1" w:styleId="NoList15">
    <w:name w:val="No List15"/>
    <w:next w:val="NoList"/>
    <w:uiPriority w:val="99"/>
    <w:semiHidden/>
    <w:unhideWhenUsed/>
    <w:rsid w:val="00E444C1"/>
  </w:style>
  <w:style w:type="numbering" w:customStyle="1" w:styleId="NoList16">
    <w:name w:val="No List16"/>
    <w:next w:val="NoList"/>
    <w:uiPriority w:val="99"/>
    <w:semiHidden/>
    <w:unhideWhenUsed/>
    <w:rsid w:val="00E444C1"/>
  </w:style>
  <w:style w:type="numbering" w:customStyle="1" w:styleId="NoList17">
    <w:name w:val="No List17"/>
    <w:next w:val="NoList"/>
    <w:semiHidden/>
    <w:unhideWhenUsed/>
    <w:rsid w:val="00E444C1"/>
  </w:style>
  <w:style w:type="numbering" w:customStyle="1" w:styleId="NoList18">
    <w:name w:val="No List18"/>
    <w:next w:val="NoList"/>
    <w:uiPriority w:val="99"/>
    <w:semiHidden/>
    <w:unhideWhenUsed/>
    <w:rsid w:val="00E444C1"/>
  </w:style>
  <w:style w:type="numbering" w:customStyle="1" w:styleId="NoList19">
    <w:name w:val="No List19"/>
    <w:next w:val="NoList"/>
    <w:uiPriority w:val="99"/>
    <w:semiHidden/>
    <w:unhideWhenUsed/>
    <w:rsid w:val="00E444C1"/>
  </w:style>
  <w:style w:type="numbering" w:customStyle="1" w:styleId="NoList20">
    <w:name w:val="No List20"/>
    <w:next w:val="NoList"/>
    <w:semiHidden/>
    <w:unhideWhenUsed/>
    <w:rsid w:val="00E444C1"/>
  </w:style>
  <w:style w:type="numbering" w:customStyle="1" w:styleId="NoList21">
    <w:name w:val="No List21"/>
    <w:next w:val="NoList"/>
    <w:semiHidden/>
    <w:unhideWhenUsed/>
    <w:rsid w:val="00E444C1"/>
  </w:style>
  <w:style w:type="paragraph" w:customStyle="1" w:styleId="PlaceholderText2">
    <w:name w:val="Placeholder Text2"/>
    <w:basedOn w:val="Normal"/>
    <w:uiPriority w:val="99"/>
    <w:rsid w:val="00E444C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444C1"/>
    <w:pPr>
      <w:keepNext/>
      <w:tabs>
        <w:tab w:val="num" w:pos="1440"/>
      </w:tabs>
      <w:ind w:left="1800" w:hanging="360"/>
      <w:outlineLvl w:val="2"/>
    </w:pPr>
    <w:rPr>
      <w:rFonts w:eastAsia="MS Gothic"/>
      <w:sz w:val="24"/>
    </w:rPr>
  </w:style>
  <w:style w:type="paragraph" w:customStyle="1" w:styleId="LightList1">
    <w:name w:val="Light List1"/>
    <w:basedOn w:val="Normal"/>
    <w:rsid w:val="00E444C1"/>
    <w:pPr>
      <w:keepNext/>
      <w:tabs>
        <w:tab w:val="num" w:pos="2160"/>
      </w:tabs>
      <w:ind w:left="2520" w:hanging="360"/>
      <w:outlineLvl w:val="3"/>
    </w:pPr>
    <w:rPr>
      <w:rFonts w:eastAsia="MS Gothic"/>
      <w:sz w:val="24"/>
    </w:rPr>
  </w:style>
  <w:style w:type="paragraph" w:customStyle="1" w:styleId="LightGrid1">
    <w:name w:val="Light Grid1"/>
    <w:basedOn w:val="Normal"/>
    <w:rsid w:val="00E444C1"/>
    <w:pPr>
      <w:keepNext/>
      <w:tabs>
        <w:tab w:val="num" w:pos="2880"/>
      </w:tabs>
      <w:ind w:left="3240" w:hanging="360"/>
      <w:outlineLvl w:val="4"/>
    </w:pPr>
    <w:rPr>
      <w:rFonts w:eastAsia="MS Gothic"/>
      <w:sz w:val="24"/>
    </w:rPr>
  </w:style>
  <w:style w:type="paragraph" w:customStyle="1" w:styleId="MediumShading11">
    <w:name w:val="Medium Shading 11"/>
    <w:basedOn w:val="Normal"/>
    <w:rsid w:val="00E444C1"/>
    <w:pPr>
      <w:keepNext/>
      <w:tabs>
        <w:tab w:val="num" w:pos="3600"/>
      </w:tabs>
      <w:ind w:left="3960" w:hanging="360"/>
      <w:outlineLvl w:val="5"/>
    </w:pPr>
    <w:rPr>
      <w:rFonts w:eastAsia="MS Gothic"/>
      <w:sz w:val="24"/>
    </w:rPr>
  </w:style>
  <w:style w:type="paragraph" w:customStyle="1" w:styleId="MediumShading21">
    <w:name w:val="Medium Shading 21"/>
    <w:basedOn w:val="Normal"/>
    <w:rsid w:val="00E444C1"/>
    <w:pPr>
      <w:keepNext/>
      <w:tabs>
        <w:tab w:val="num" w:pos="4320"/>
      </w:tabs>
      <w:ind w:left="4680" w:hanging="360"/>
      <w:outlineLvl w:val="6"/>
    </w:pPr>
    <w:rPr>
      <w:rFonts w:eastAsia="MS Gothic"/>
      <w:sz w:val="24"/>
    </w:rPr>
  </w:style>
  <w:style w:type="paragraph" w:customStyle="1" w:styleId="MediumList11">
    <w:name w:val="Medium List 11"/>
    <w:basedOn w:val="Normal"/>
    <w:rsid w:val="00E444C1"/>
    <w:pPr>
      <w:keepNext/>
      <w:tabs>
        <w:tab w:val="num" w:pos="5040"/>
      </w:tabs>
      <w:ind w:left="5400" w:hanging="360"/>
      <w:outlineLvl w:val="7"/>
    </w:pPr>
    <w:rPr>
      <w:rFonts w:eastAsia="MS Gothic"/>
      <w:sz w:val="24"/>
    </w:rPr>
  </w:style>
  <w:style w:type="paragraph" w:customStyle="1" w:styleId="MediumList21">
    <w:name w:val="Medium List 21"/>
    <w:basedOn w:val="Normal"/>
    <w:rsid w:val="00E444C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444C1"/>
    <w:rPr>
      <w:sz w:val="17"/>
      <w:szCs w:val="24"/>
      <w:lang w:val="en-US" w:eastAsia="en-US" w:bidi="ar-SA"/>
    </w:rPr>
  </w:style>
  <w:style w:type="paragraph" w:customStyle="1" w:styleId="TagsFutura">
    <w:name w:val="TagsFutura"/>
    <w:basedOn w:val="Normal"/>
    <w:next w:val="Cites"/>
    <w:rsid w:val="00E444C1"/>
    <w:rPr>
      <w:rFonts w:ascii="Futura" w:eastAsia="Times" w:hAnsi="Futura"/>
      <w:b/>
      <w:caps/>
      <w:sz w:val="18"/>
      <w:szCs w:val="20"/>
    </w:rPr>
  </w:style>
  <w:style w:type="character" w:customStyle="1" w:styleId="italics">
    <w:name w:val="italics"/>
    <w:basedOn w:val="DefaultParagraphFont"/>
    <w:rsid w:val="00E444C1"/>
  </w:style>
  <w:style w:type="character" w:customStyle="1" w:styleId="m-3583723223135346788gmail-style13ptbold">
    <w:name w:val="m_-3583723223135346788gmail-style13ptbold"/>
    <w:basedOn w:val="DefaultParagraphFont"/>
    <w:rsid w:val="00E444C1"/>
  </w:style>
  <w:style w:type="character" w:customStyle="1" w:styleId="m-3583723223135346788gmail-styleunderline">
    <w:name w:val="m_-3583723223135346788gmail-styleunderline"/>
    <w:basedOn w:val="DefaultParagraphFont"/>
    <w:rsid w:val="00E444C1"/>
  </w:style>
  <w:style w:type="paragraph" w:customStyle="1" w:styleId="speakable">
    <w:name w:val="speakable"/>
    <w:basedOn w:val="Normal"/>
    <w:uiPriority w:val="99"/>
    <w:qFormat/>
    <w:rsid w:val="00E444C1"/>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E444C1"/>
    <w:rPr>
      <w:b/>
      <w:u w:val="single"/>
    </w:rPr>
  </w:style>
  <w:style w:type="character" w:customStyle="1" w:styleId="UnresolvedMention3">
    <w:name w:val="Unresolved Mention3"/>
    <w:basedOn w:val="DefaultParagraphFont"/>
    <w:uiPriority w:val="99"/>
    <w:semiHidden/>
    <w:unhideWhenUsed/>
    <w:rsid w:val="00E444C1"/>
    <w:rPr>
      <w:color w:val="808080"/>
      <w:shd w:val="clear" w:color="auto" w:fill="E6E6E6"/>
    </w:rPr>
  </w:style>
  <w:style w:type="character" w:customStyle="1" w:styleId="TagsChar">
    <w:name w:val="Tags Char"/>
    <w:rsid w:val="00E444C1"/>
    <w:rPr>
      <w:rFonts w:ascii="Times New Roman" w:hAnsi="Times New Roman"/>
      <w:b/>
      <w:sz w:val="24"/>
    </w:rPr>
  </w:style>
  <w:style w:type="paragraph" w:customStyle="1" w:styleId="useless">
    <w:name w:val="useless"/>
    <w:basedOn w:val="Normal"/>
    <w:uiPriority w:val="99"/>
    <w:qFormat/>
    <w:rsid w:val="00E444C1"/>
    <w:rPr>
      <w:rFonts w:eastAsia="Times New Roman"/>
      <w:sz w:val="12"/>
    </w:rPr>
  </w:style>
  <w:style w:type="character" w:customStyle="1" w:styleId="tagCharCharCharChar">
    <w:name w:val="tag Char Char Char Char"/>
    <w:rsid w:val="00E444C1"/>
    <w:rPr>
      <w:b/>
      <w:sz w:val="24"/>
      <w:szCs w:val="24"/>
      <w:lang w:val="en-US" w:eastAsia="en-US" w:bidi="ar-SA"/>
    </w:rPr>
  </w:style>
  <w:style w:type="character" w:customStyle="1" w:styleId="DebateUnderlined">
    <w:name w:val="Debate Underlined"/>
    <w:rsid w:val="00E444C1"/>
    <w:rPr>
      <w:rFonts w:ascii="Helvetica" w:hAnsi="Helvetica"/>
      <w:sz w:val="20"/>
      <w:u w:val="single"/>
    </w:rPr>
  </w:style>
  <w:style w:type="character" w:styleId="PlaceholderText">
    <w:name w:val="Placeholder Text"/>
    <w:basedOn w:val="DefaultParagraphFont"/>
    <w:uiPriority w:val="99"/>
    <w:rsid w:val="00E444C1"/>
    <w:rPr>
      <w:color w:val="808080"/>
    </w:rPr>
  </w:style>
  <w:style w:type="character" w:customStyle="1" w:styleId="byl">
    <w:name w:val="byl"/>
    <w:rsid w:val="00E444C1"/>
  </w:style>
  <w:style w:type="paragraph" w:customStyle="1" w:styleId="css-xhhu0i">
    <w:name w:val="css-xhhu0i"/>
    <w:basedOn w:val="Normal"/>
    <w:rsid w:val="00E444C1"/>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E444C1"/>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E444C1"/>
  </w:style>
  <w:style w:type="character" w:customStyle="1" w:styleId="m-8878800405382358272gmail-styleunderline">
    <w:name w:val="m_-8878800405382358272gmail-styleunderline"/>
    <w:basedOn w:val="DefaultParagraphFont"/>
    <w:rsid w:val="00E444C1"/>
  </w:style>
  <w:style w:type="character" w:customStyle="1" w:styleId="m-5498913268213319940gmail-styleunderline">
    <w:name w:val="m_-5498913268213319940gmail-styleunderline"/>
    <w:basedOn w:val="DefaultParagraphFont"/>
    <w:rsid w:val="00E444C1"/>
  </w:style>
  <w:style w:type="character" w:customStyle="1" w:styleId="overlay">
    <w:name w:val="overlay"/>
    <w:basedOn w:val="DefaultParagraphFont"/>
    <w:rsid w:val="00E444C1"/>
  </w:style>
  <w:style w:type="character" w:customStyle="1" w:styleId="TagCharCharCharChar0">
    <w:name w:val="Tag Char Char Char Char"/>
    <w:basedOn w:val="DefaultParagraphFont"/>
    <w:rsid w:val="00E444C1"/>
    <w:rPr>
      <w:rFonts w:ascii="Calibri" w:hAnsi="Calibri" w:cs="Calibri"/>
      <w:b/>
      <w:sz w:val="24"/>
    </w:rPr>
  </w:style>
  <w:style w:type="paragraph" w:customStyle="1" w:styleId="g-body">
    <w:name w:val="g-body"/>
    <w:basedOn w:val="Normal"/>
    <w:uiPriority w:val="99"/>
    <w:qFormat/>
    <w:rsid w:val="00E444C1"/>
    <w:pPr>
      <w:spacing w:before="100" w:beforeAutospacing="1" w:after="100" w:afterAutospacing="1"/>
    </w:pPr>
    <w:rPr>
      <w:rFonts w:eastAsia="Times New Roman"/>
      <w:sz w:val="24"/>
    </w:rPr>
  </w:style>
  <w:style w:type="paragraph" w:customStyle="1" w:styleId="g-pstyle0">
    <w:name w:val="g-pstyle0"/>
    <w:basedOn w:val="Normal"/>
    <w:uiPriority w:val="99"/>
    <w:qFormat/>
    <w:rsid w:val="00E444C1"/>
    <w:pPr>
      <w:spacing w:before="100" w:beforeAutospacing="1" w:after="100" w:afterAutospacing="1"/>
    </w:pPr>
    <w:rPr>
      <w:rFonts w:eastAsia="Times New Roman"/>
      <w:sz w:val="24"/>
    </w:rPr>
  </w:style>
  <w:style w:type="paragraph" w:customStyle="1" w:styleId="g-pstyle1">
    <w:name w:val="g-pstyle1"/>
    <w:basedOn w:val="Normal"/>
    <w:uiPriority w:val="99"/>
    <w:qFormat/>
    <w:rsid w:val="00E444C1"/>
    <w:pPr>
      <w:spacing w:before="100" w:beforeAutospacing="1" w:after="100" w:afterAutospacing="1"/>
    </w:pPr>
    <w:rPr>
      <w:rFonts w:eastAsia="Times New Roman"/>
      <w:sz w:val="24"/>
    </w:rPr>
  </w:style>
  <w:style w:type="paragraph" w:customStyle="1" w:styleId="g-asset-hed">
    <w:name w:val="g-asset-hed"/>
    <w:basedOn w:val="Normal"/>
    <w:uiPriority w:val="99"/>
    <w:qFormat/>
    <w:rsid w:val="00E444C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444C1"/>
    <w:pPr>
      <w:spacing w:before="100" w:beforeAutospacing="1" w:after="100" w:afterAutospacing="1"/>
    </w:pPr>
    <w:rPr>
      <w:rFonts w:ascii="Arial" w:hAnsi="Arial"/>
      <w:sz w:val="24"/>
    </w:rPr>
  </w:style>
  <w:style w:type="paragraph" w:customStyle="1" w:styleId="speech">
    <w:name w:val="speech"/>
    <w:basedOn w:val="Normal"/>
    <w:uiPriority w:val="99"/>
    <w:qFormat/>
    <w:rsid w:val="00E444C1"/>
    <w:pPr>
      <w:spacing w:before="100" w:beforeAutospacing="1" w:after="100" w:afterAutospacing="1"/>
    </w:pPr>
    <w:rPr>
      <w:sz w:val="24"/>
    </w:rPr>
  </w:style>
  <w:style w:type="character" w:customStyle="1" w:styleId="adtext">
    <w:name w:val="adtext"/>
    <w:basedOn w:val="DefaultParagraphFont"/>
    <w:rsid w:val="00E444C1"/>
  </w:style>
  <w:style w:type="character" w:customStyle="1" w:styleId="UL-Bold">
    <w:name w:val="UL-Bold"/>
    <w:basedOn w:val="DefaultParagraphFont"/>
    <w:rsid w:val="00E444C1"/>
    <w:rPr>
      <w:u w:val="thick"/>
    </w:rPr>
  </w:style>
  <w:style w:type="character" w:customStyle="1" w:styleId="UL-None">
    <w:name w:val="UL-None"/>
    <w:basedOn w:val="DefaultParagraphFont"/>
    <w:rsid w:val="00E444C1"/>
    <w:rPr>
      <w:strike w:val="0"/>
      <w:dstrike w:val="0"/>
      <w:u w:val="none"/>
      <w:effect w:val="none"/>
    </w:rPr>
  </w:style>
  <w:style w:type="character" w:customStyle="1" w:styleId="qu730rj69h">
    <w:name w:val="qu730rj69h"/>
    <w:basedOn w:val="DefaultParagraphFont"/>
    <w:rsid w:val="00E444C1"/>
  </w:style>
  <w:style w:type="paragraph" w:customStyle="1" w:styleId="optext">
    <w:name w:val="optext"/>
    <w:basedOn w:val="Normal"/>
    <w:uiPriority w:val="99"/>
    <w:qFormat/>
    <w:rsid w:val="00E444C1"/>
    <w:pPr>
      <w:spacing w:before="100" w:beforeAutospacing="1" w:after="100" w:afterAutospacing="1"/>
    </w:pPr>
    <w:rPr>
      <w:sz w:val="24"/>
    </w:rPr>
  </w:style>
  <w:style w:type="character" w:customStyle="1" w:styleId="lmy74qr12z">
    <w:name w:val="lmy74qr12z"/>
    <w:basedOn w:val="DefaultParagraphFont"/>
    <w:rsid w:val="00E444C1"/>
  </w:style>
  <w:style w:type="character" w:customStyle="1" w:styleId="icr880">
    <w:name w:val="icr880"/>
    <w:basedOn w:val="DefaultParagraphFont"/>
    <w:rsid w:val="00E444C1"/>
  </w:style>
  <w:style w:type="character" w:customStyle="1" w:styleId="hx23q54">
    <w:name w:val="hx23q54"/>
    <w:basedOn w:val="DefaultParagraphFont"/>
    <w:rsid w:val="00E444C1"/>
  </w:style>
  <w:style w:type="character" w:customStyle="1" w:styleId="m-5348258726587825636gmail-style13ptbold">
    <w:name w:val="m_-5348258726587825636gmail-style13ptbold"/>
    <w:basedOn w:val="DefaultParagraphFont"/>
    <w:rsid w:val="00E444C1"/>
  </w:style>
  <w:style w:type="character" w:customStyle="1" w:styleId="m-5348258726587825636gmail-styleunderline">
    <w:name w:val="m_-5348258726587825636gmail-styleunderline"/>
    <w:basedOn w:val="DefaultParagraphFont"/>
    <w:rsid w:val="00E444C1"/>
  </w:style>
  <w:style w:type="paragraph" w:customStyle="1" w:styleId="NoteLevel2">
    <w:name w:val="Note Level 2"/>
    <w:basedOn w:val="Normal"/>
    <w:next w:val="Normal"/>
    <w:uiPriority w:val="99"/>
    <w:qFormat/>
    <w:rsid w:val="00E444C1"/>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E444C1"/>
  </w:style>
  <w:style w:type="character" w:customStyle="1" w:styleId="DDIUnderline">
    <w:name w:val="DDI Underline"/>
    <w:qFormat/>
    <w:rsid w:val="00E444C1"/>
    <w:rPr>
      <w:rFonts w:ascii="Times New Roman" w:hAnsi="Times New Roman"/>
      <w:sz w:val="24"/>
      <w:u w:val="single"/>
    </w:rPr>
  </w:style>
  <w:style w:type="paragraph" w:customStyle="1" w:styleId="ALLCAPS">
    <w:name w:val="ALL CAPS"/>
    <w:basedOn w:val="Normal"/>
    <w:link w:val="ALLCAPSChar"/>
    <w:qFormat/>
    <w:rsid w:val="00E444C1"/>
    <w:rPr>
      <w:rFonts w:eastAsia="Times New Roman"/>
      <w:b/>
      <w:caps/>
    </w:rPr>
  </w:style>
  <w:style w:type="character" w:customStyle="1" w:styleId="ALLCAPSChar">
    <w:name w:val="ALL CAPS Char"/>
    <w:basedOn w:val="DefaultParagraphFont"/>
    <w:link w:val="ALLCAPS"/>
    <w:rsid w:val="00E444C1"/>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E444C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444C1"/>
    <w:rPr>
      <w:rFonts w:ascii="Calibri" w:eastAsia="Times New Roman" w:hAnsi="Calibri"/>
      <w:b/>
    </w:rPr>
  </w:style>
  <w:style w:type="character" w:customStyle="1" w:styleId="Cites-AuthorDate">
    <w:name w:val="Cites-Author/Date"/>
    <w:rsid w:val="00E444C1"/>
    <w:rPr>
      <w:rFonts w:ascii="Helvetica" w:hAnsi="Helvetica"/>
      <w:b/>
      <w:sz w:val="22"/>
      <w:szCs w:val="24"/>
      <w:u w:val="thick"/>
    </w:rPr>
  </w:style>
  <w:style w:type="paragraph" w:customStyle="1" w:styleId="CiteTag">
    <w:name w:val="Cite/Tag"/>
    <w:basedOn w:val="Normal"/>
    <w:uiPriority w:val="99"/>
    <w:qFormat/>
    <w:rsid w:val="00E444C1"/>
    <w:rPr>
      <w:rFonts w:eastAsia="Cambria"/>
      <w:b/>
    </w:rPr>
  </w:style>
  <w:style w:type="character" w:customStyle="1" w:styleId="m489902567989944824gmail-style13ptbold">
    <w:name w:val="m_489902567989944824gmail-style13ptbold"/>
    <w:basedOn w:val="DefaultParagraphFont"/>
    <w:rsid w:val="00E444C1"/>
  </w:style>
  <w:style w:type="character" w:customStyle="1" w:styleId="m489902567989944824gmail-styleunderline">
    <w:name w:val="m_489902567989944824gmail-styleunderline"/>
    <w:basedOn w:val="DefaultParagraphFont"/>
    <w:rsid w:val="00E444C1"/>
  </w:style>
  <w:style w:type="character" w:customStyle="1" w:styleId="UnderlineCharChar3">
    <w:name w:val="Underline Char Char3"/>
    <w:rsid w:val="00E444C1"/>
    <w:rPr>
      <w:szCs w:val="24"/>
      <w:u w:val="single"/>
      <w:lang w:val="en-US" w:eastAsia="en-US" w:bidi="ar-SA"/>
    </w:rPr>
  </w:style>
  <w:style w:type="character" w:customStyle="1" w:styleId="tl8wme">
    <w:name w:val="tl8wme"/>
    <w:basedOn w:val="DefaultParagraphFont"/>
    <w:rsid w:val="00E444C1"/>
  </w:style>
  <w:style w:type="character" w:customStyle="1" w:styleId="Mention3">
    <w:name w:val="Mention3"/>
    <w:basedOn w:val="DefaultParagraphFont"/>
    <w:uiPriority w:val="99"/>
    <w:semiHidden/>
    <w:unhideWhenUsed/>
    <w:rsid w:val="00E444C1"/>
    <w:rPr>
      <w:color w:val="2B579A"/>
      <w:shd w:val="clear" w:color="auto" w:fill="E6E6E6"/>
    </w:rPr>
  </w:style>
  <w:style w:type="character" w:customStyle="1" w:styleId="m-5251091010484660064gmail-style13ptbold">
    <w:name w:val="m_-5251091010484660064gmail-style13ptbold"/>
    <w:basedOn w:val="DefaultParagraphFont"/>
    <w:rsid w:val="00E444C1"/>
  </w:style>
  <w:style w:type="character" w:customStyle="1" w:styleId="m-5251091010484660064gmail-styleunderline">
    <w:name w:val="m_-5251091010484660064gmail-styleunderline"/>
    <w:basedOn w:val="DefaultParagraphFont"/>
    <w:rsid w:val="00E444C1"/>
  </w:style>
  <w:style w:type="character" w:customStyle="1" w:styleId="tablecaption">
    <w:name w:val="tablecaption"/>
    <w:basedOn w:val="DefaultParagraphFont"/>
    <w:rsid w:val="00E444C1"/>
  </w:style>
  <w:style w:type="character" w:customStyle="1" w:styleId="StyleLatinHelvetica105ptBlack">
    <w:name w:val="Style (Latin) Helvetica 10.5 pt Black"/>
    <w:basedOn w:val="DefaultParagraphFont"/>
    <w:rsid w:val="00E444C1"/>
    <w:rPr>
      <w:rFonts w:ascii="Times New Roman" w:hAnsi="Times New Roman"/>
      <w:color w:val="000000"/>
      <w:sz w:val="21"/>
    </w:rPr>
  </w:style>
  <w:style w:type="character" w:customStyle="1" w:styleId="Quotation">
    <w:name w:val="Quotation"/>
    <w:qFormat/>
    <w:rsid w:val="00E444C1"/>
    <w:rPr>
      <w:rFonts w:ascii="Arial" w:hAnsi="Arial"/>
      <w:b/>
      <w:i/>
      <w:iCs/>
      <w:sz w:val="24"/>
      <w:u w:val="single"/>
    </w:rPr>
  </w:style>
  <w:style w:type="paragraph" w:customStyle="1" w:styleId="DateTime">
    <w:name w:val="DateTime"/>
    <w:basedOn w:val="Normal"/>
    <w:link w:val="DateTimeChar"/>
    <w:autoRedefine/>
    <w:uiPriority w:val="4"/>
    <w:qFormat/>
    <w:rsid w:val="00E444C1"/>
  </w:style>
  <w:style w:type="character" w:customStyle="1" w:styleId="DateTimeChar">
    <w:name w:val="DateTime Char"/>
    <w:basedOn w:val="DefaultParagraphFont"/>
    <w:link w:val="DateTime"/>
    <w:uiPriority w:val="4"/>
    <w:rsid w:val="00E444C1"/>
    <w:rPr>
      <w:rFonts w:ascii="Calibri" w:hAnsi="Calibri"/>
      <w:sz w:val="22"/>
    </w:rPr>
  </w:style>
  <w:style w:type="paragraph" w:customStyle="1" w:styleId="Lecture">
    <w:name w:val="Lecture"/>
    <w:next w:val="BodyText"/>
    <w:link w:val="LectureChar"/>
    <w:autoRedefine/>
    <w:uiPriority w:val="4"/>
    <w:qFormat/>
    <w:rsid w:val="00E444C1"/>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444C1"/>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E444C1"/>
  </w:style>
  <w:style w:type="character" w:customStyle="1" w:styleId="m-413333960618644972gmail-styleunderline">
    <w:name w:val="m_-413333960618644972gmail-styleunderline"/>
    <w:basedOn w:val="DefaultParagraphFont"/>
    <w:rsid w:val="00E444C1"/>
  </w:style>
  <w:style w:type="character" w:customStyle="1" w:styleId="m8314098763611656848gmail-stylestylebold12pt">
    <w:name w:val="m_8314098763611656848gmail-stylestylebold12pt"/>
    <w:basedOn w:val="DefaultParagraphFont"/>
    <w:rsid w:val="00E444C1"/>
  </w:style>
  <w:style w:type="character" w:customStyle="1" w:styleId="m8314098763611656848gmail-styleboldunderline">
    <w:name w:val="m_8314098763611656848gmail-styleboldunderline"/>
    <w:basedOn w:val="DefaultParagraphFont"/>
    <w:rsid w:val="00E444C1"/>
  </w:style>
  <w:style w:type="paragraph" w:customStyle="1" w:styleId="Spacer">
    <w:name w:val="Spacer"/>
    <w:basedOn w:val="Heading1"/>
    <w:link w:val="SpacerChar"/>
    <w:autoRedefine/>
    <w:uiPriority w:val="4"/>
    <w:qFormat/>
    <w:rsid w:val="00E444C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444C1"/>
    <w:rPr>
      <w:rFonts w:ascii="Georgia" w:eastAsiaTheme="majorEastAsia" w:hAnsi="Georgia" w:cstheme="majorBidi"/>
      <w:b/>
      <w:bCs/>
      <w:szCs w:val="32"/>
    </w:rPr>
  </w:style>
  <w:style w:type="paragraph" w:customStyle="1" w:styleId="msonormal0">
    <w:name w:val="msonormal"/>
    <w:basedOn w:val="Normal"/>
    <w:rsid w:val="00E444C1"/>
    <w:pPr>
      <w:spacing w:before="100" w:beforeAutospacing="1" w:after="100" w:afterAutospacing="1"/>
    </w:pPr>
    <w:rPr>
      <w:rFonts w:eastAsia="Times New Roman"/>
      <w:sz w:val="24"/>
    </w:rPr>
  </w:style>
  <w:style w:type="paragraph" w:customStyle="1" w:styleId="TxBr41p1">
    <w:name w:val="TxBr_41p1"/>
    <w:basedOn w:val="Normal"/>
    <w:qFormat/>
    <w:rsid w:val="00E444C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444C1"/>
    <w:rPr>
      <w:rFonts w:ascii="Georgia" w:eastAsia="Times New Roman" w:hAnsi="Georgia" w:cs="Arial" w:hint="default"/>
      <w:b/>
      <w:bCs/>
      <w:kern w:val="32"/>
      <w:sz w:val="28"/>
      <w:szCs w:val="32"/>
    </w:rPr>
  </w:style>
  <w:style w:type="character" w:customStyle="1" w:styleId="CiteReal0">
    <w:name w:val="CiteReal"/>
    <w:uiPriority w:val="1"/>
    <w:qFormat/>
    <w:rsid w:val="00E444C1"/>
    <w:rPr>
      <w:rFonts w:ascii="Arial" w:hAnsi="Arial"/>
      <w:b/>
      <w:sz w:val="24"/>
      <w:u w:val="single"/>
    </w:rPr>
  </w:style>
  <w:style w:type="character" w:customStyle="1" w:styleId="dropcap1">
    <w:name w:val="dropcap1"/>
    <w:rsid w:val="00E444C1"/>
  </w:style>
  <w:style w:type="paragraph" w:customStyle="1" w:styleId="Style42">
    <w:name w:val="Style42"/>
    <w:basedOn w:val="Normal"/>
    <w:uiPriority w:val="99"/>
    <w:rsid w:val="00E444C1"/>
    <w:pPr>
      <w:spacing w:line="202" w:lineRule="exact"/>
      <w:jc w:val="both"/>
    </w:pPr>
    <w:rPr>
      <w:rFonts w:ascii="Palatino Linotype" w:hAnsi="Palatino Linotype" w:cs="Palatino Linotype"/>
    </w:rPr>
  </w:style>
  <w:style w:type="character" w:customStyle="1" w:styleId="FontStyle72">
    <w:name w:val="Font Style72"/>
    <w:uiPriority w:val="99"/>
    <w:rsid w:val="00E444C1"/>
    <w:rPr>
      <w:rFonts w:ascii="Cambria" w:hAnsi="Cambria" w:cs="Cambria" w:hint="default"/>
      <w:sz w:val="16"/>
      <w:szCs w:val="16"/>
    </w:rPr>
  </w:style>
  <w:style w:type="character" w:customStyle="1" w:styleId="FontStyle73">
    <w:name w:val="Font Style73"/>
    <w:uiPriority w:val="99"/>
    <w:rsid w:val="00E444C1"/>
    <w:rPr>
      <w:rFonts w:ascii="Cambria" w:hAnsi="Cambria" w:cs="Cambria" w:hint="default"/>
      <w:i/>
      <w:iCs/>
      <w:sz w:val="16"/>
      <w:szCs w:val="16"/>
    </w:rPr>
  </w:style>
  <w:style w:type="character" w:customStyle="1" w:styleId="UnderlinestyleChar20">
    <w:name w:val="Underline style Char2"/>
    <w:rsid w:val="00E444C1"/>
    <w:rPr>
      <w:sz w:val="22"/>
      <w:szCs w:val="24"/>
      <w:u w:val="single"/>
      <w:lang w:val="en-US" w:eastAsia="en-US" w:bidi="ar-SA"/>
    </w:rPr>
  </w:style>
  <w:style w:type="character" w:customStyle="1" w:styleId="FontStyle49">
    <w:name w:val="Font Style49"/>
    <w:uiPriority w:val="99"/>
    <w:rsid w:val="00E444C1"/>
    <w:rPr>
      <w:rFonts w:ascii="Cambria" w:hAnsi="Cambria" w:cs="Cambria"/>
      <w:sz w:val="20"/>
      <w:szCs w:val="20"/>
    </w:rPr>
  </w:style>
  <w:style w:type="character" w:customStyle="1" w:styleId="FontStyle50">
    <w:name w:val="Font Style50"/>
    <w:uiPriority w:val="99"/>
    <w:rsid w:val="00E444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444C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444C1"/>
    <w:rPr>
      <w:rFonts w:ascii="Cambria" w:eastAsia="Cambria" w:hAnsi="Cambria" w:cs="Cambria"/>
      <w:spacing w:val="-3"/>
      <w:sz w:val="22"/>
      <w:szCs w:val="20"/>
    </w:rPr>
  </w:style>
  <w:style w:type="character" w:customStyle="1" w:styleId="kn">
    <w:name w:val="kn"/>
    <w:basedOn w:val="DefaultParagraphFont"/>
    <w:rsid w:val="00E444C1"/>
  </w:style>
  <w:style w:type="character" w:customStyle="1" w:styleId="StyleStyleUnderlineUnderlineStyleBoldUnderlineIntenseEmphas">
    <w:name w:val="Style Style UnderlineUnderlineStyle Bold UnderlineIntense Emphas..."/>
    <w:basedOn w:val="DefaultParagraphFont"/>
    <w:rsid w:val="00E444C1"/>
    <w:rPr>
      <w:b/>
      <w:bCs/>
      <w:sz w:val="26"/>
      <w:u w:val="single"/>
    </w:rPr>
  </w:style>
  <w:style w:type="character" w:customStyle="1" w:styleId="articoloinside">
    <w:name w:val="articolo_inside"/>
    <w:rsid w:val="00E444C1"/>
  </w:style>
  <w:style w:type="paragraph" w:customStyle="1" w:styleId="pagetools">
    <w:name w:val="pagetools"/>
    <w:basedOn w:val="Normal"/>
    <w:rsid w:val="00E444C1"/>
    <w:pPr>
      <w:spacing w:before="100" w:beforeAutospacing="1" w:after="100" w:afterAutospacing="1"/>
    </w:pPr>
    <w:rPr>
      <w:rFonts w:ascii="Cambria" w:eastAsia="Cambria" w:hAnsi="Cambria"/>
      <w:sz w:val="24"/>
    </w:rPr>
  </w:style>
  <w:style w:type="character" w:customStyle="1" w:styleId="job">
    <w:name w:val="job"/>
    <w:basedOn w:val="DefaultParagraphFont"/>
    <w:rsid w:val="00E444C1"/>
  </w:style>
  <w:style w:type="character" w:customStyle="1" w:styleId="publisher">
    <w:name w:val="publisher"/>
    <w:basedOn w:val="DefaultParagraphFont"/>
    <w:rsid w:val="00E444C1"/>
  </w:style>
  <w:style w:type="character" w:customStyle="1" w:styleId="pubyear">
    <w:name w:val="pubyear"/>
    <w:basedOn w:val="DefaultParagraphFont"/>
    <w:rsid w:val="00E444C1"/>
  </w:style>
  <w:style w:type="character" w:customStyle="1" w:styleId="pubcity">
    <w:name w:val="pubcity"/>
    <w:basedOn w:val="DefaultParagraphFont"/>
    <w:rsid w:val="00E444C1"/>
  </w:style>
  <w:style w:type="paragraph" w:customStyle="1" w:styleId="C-Text">
    <w:name w:val="C-Text"/>
    <w:basedOn w:val="Normal"/>
    <w:rsid w:val="00E444C1"/>
    <w:pPr>
      <w:tabs>
        <w:tab w:val="num" w:pos="720"/>
      </w:tabs>
      <w:ind w:left="720" w:hanging="360"/>
    </w:pPr>
    <w:rPr>
      <w:rFonts w:ascii="Book Antiqua" w:hAnsi="Book Antiqua"/>
      <w:sz w:val="24"/>
    </w:rPr>
  </w:style>
  <w:style w:type="character" w:customStyle="1" w:styleId="ecdate">
    <w:name w:val="ec_date"/>
    <w:basedOn w:val="DefaultParagraphFont"/>
    <w:rsid w:val="00E444C1"/>
    <w:rPr>
      <w:rFonts w:ascii="Symbol" w:hAnsi="Symbol" w:hint="default"/>
      <w:sz w:val="20"/>
      <w:szCs w:val="20"/>
      <w:shd w:val="clear" w:color="auto" w:fill="FFFFFF"/>
    </w:rPr>
  </w:style>
  <w:style w:type="paragraph" w:customStyle="1" w:styleId="ecmsonormal">
    <w:name w:val="ec_msonormal"/>
    <w:basedOn w:val="Normal"/>
    <w:rsid w:val="00E444C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444C1"/>
  </w:style>
  <w:style w:type="character" w:customStyle="1" w:styleId="articleheadline">
    <w:name w:val="articleheadline"/>
    <w:basedOn w:val="DefaultParagraphFont"/>
    <w:rsid w:val="00E444C1"/>
  </w:style>
  <w:style w:type="paragraph" w:customStyle="1" w:styleId="u-intro">
    <w:name w:val="u-intro"/>
    <w:basedOn w:val="Normal"/>
    <w:rsid w:val="00E444C1"/>
    <w:pPr>
      <w:spacing w:before="100" w:beforeAutospacing="1" w:after="100" w:afterAutospacing="1"/>
    </w:pPr>
    <w:rPr>
      <w:rFonts w:ascii="Georgia" w:hAnsi="Georgia"/>
      <w:sz w:val="24"/>
    </w:rPr>
  </w:style>
  <w:style w:type="character" w:customStyle="1" w:styleId="u-byline">
    <w:name w:val="u-byline"/>
    <w:basedOn w:val="DefaultParagraphFont"/>
    <w:rsid w:val="00E444C1"/>
  </w:style>
  <w:style w:type="character" w:customStyle="1" w:styleId="articlebya">
    <w:name w:val="articleby_a"/>
    <w:basedOn w:val="DefaultParagraphFont"/>
    <w:rsid w:val="00E444C1"/>
  </w:style>
  <w:style w:type="character" w:customStyle="1" w:styleId="popupwinby">
    <w:name w:val="popupwinby"/>
    <w:basedOn w:val="DefaultParagraphFont"/>
    <w:rsid w:val="00E444C1"/>
  </w:style>
  <w:style w:type="character" w:customStyle="1" w:styleId="storyheader">
    <w:name w:val="storyheader"/>
    <w:basedOn w:val="DefaultParagraphFont"/>
    <w:rsid w:val="00E444C1"/>
  </w:style>
  <w:style w:type="character" w:customStyle="1" w:styleId="marron">
    <w:name w:val="marron"/>
    <w:basedOn w:val="DefaultParagraphFont"/>
    <w:rsid w:val="00E444C1"/>
  </w:style>
  <w:style w:type="paragraph" w:customStyle="1" w:styleId="StyleNormalWeb10pt">
    <w:name w:val="Style Normal (Web) + 10 pt"/>
    <w:basedOn w:val="NormalWeb"/>
    <w:next w:val="Normal"/>
    <w:rsid w:val="00E444C1"/>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E444C1"/>
    <w:rPr>
      <w:szCs w:val="24"/>
      <w:lang w:val="en-US" w:eastAsia="en-US" w:bidi="ar-SA"/>
    </w:rPr>
  </w:style>
  <w:style w:type="paragraph" w:customStyle="1" w:styleId="TagCiteShells">
    <w:name w:val="Tag/Cite/Shells"/>
    <w:basedOn w:val="Normal"/>
    <w:rsid w:val="00E444C1"/>
    <w:rPr>
      <w:rFonts w:ascii="Georgia" w:hAnsi="Georgia"/>
      <w:b/>
    </w:rPr>
  </w:style>
  <w:style w:type="paragraph" w:customStyle="1" w:styleId="DefinitionTerm">
    <w:name w:val="Definition Term"/>
    <w:basedOn w:val="Normal"/>
    <w:next w:val="Normal"/>
    <w:rsid w:val="00E444C1"/>
    <w:rPr>
      <w:rFonts w:ascii="Georgia" w:hAnsi="Georgia"/>
      <w:snapToGrid w:val="0"/>
      <w:sz w:val="24"/>
    </w:rPr>
  </w:style>
  <w:style w:type="character" w:customStyle="1" w:styleId="Style3CharChar">
    <w:name w:val="Style3 Char Char"/>
    <w:basedOn w:val="DefaultParagraphFont"/>
    <w:rsid w:val="00E444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444C1"/>
    <w:pPr>
      <w:spacing w:after="60"/>
    </w:pPr>
    <w:rPr>
      <w:rFonts w:ascii="Georgia" w:eastAsia="Segoe UI" w:hAnsi="Georgia" w:cs="Cambria"/>
      <w:caps/>
      <w:sz w:val="20"/>
      <w:lang w:eastAsia="zh-CN"/>
    </w:rPr>
  </w:style>
  <w:style w:type="character" w:customStyle="1" w:styleId="NormalChar0">
    <w:name w:val="Normal Char"/>
    <w:basedOn w:val="DefaultParagraphFont"/>
    <w:rsid w:val="00E444C1"/>
    <w:rPr>
      <w:lang w:eastAsia="en-US"/>
    </w:rPr>
  </w:style>
  <w:style w:type="character" w:customStyle="1" w:styleId="BoldUnderlineChar2">
    <w:name w:val="Bold + Underline Char"/>
    <w:basedOn w:val="DefaultParagraphFont"/>
    <w:rsid w:val="00E444C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444C1"/>
  </w:style>
  <w:style w:type="character" w:customStyle="1" w:styleId="CharacterStyle7">
    <w:name w:val="Character Style 7"/>
    <w:rsid w:val="00E444C1"/>
    <w:rPr>
      <w:rFonts w:ascii="Trebuchet MS" w:hAnsi="Trebuchet MS" w:cs="Trebuchet MS"/>
      <w:sz w:val="20"/>
      <w:szCs w:val="20"/>
      <w:u w:val="single"/>
    </w:rPr>
  </w:style>
  <w:style w:type="character" w:customStyle="1" w:styleId="StyleStyle4Char">
    <w:name w:val="Style Style4 + Char"/>
    <w:basedOn w:val="DefaultParagraphFont"/>
    <w:rsid w:val="00E444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444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444C1"/>
    <w:rPr>
      <w:rFonts w:ascii="Symbol" w:hAnsi="Symbol"/>
      <w:sz w:val="21"/>
      <w:szCs w:val="21"/>
      <w:u w:val="thick"/>
    </w:rPr>
  </w:style>
  <w:style w:type="paragraph" w:customStyle="1" w:styleId="Cite8">
    <w:name w:val="Cite8"/>
    <w:basedOn w:val="Normal"/>
    <w:autoRedefine/>
    <w:qFormat/>
    <w:rsid w:val="00E444C1"/>
    <w:rPr>
      <w:rFonts w:ascii="Trebuchet MS" w:eastAsia="Verdana" w:hAnsi="Trebuchet MS" w:cs="Cambria"/>
      <w:sz w:val="16"/>
    </w:rPr>
  </w:style>
  <w:style w:type="paragraph" w:customStyle="1" w:styleId="8font">
    <w:name w:val="8font"/>
    <w:basedOn w:val="Normal"/>
    <w:next w:val="Normal"/>
    <w:autoRedefine/>
    <w:qFormat/>
    <w:rsid w:val="00E444C1"/>
    <w:rPr>
      <w:rFonts w:ascii="Georgia" w:eastAsia="Cambria Math" w:hAnsi="Georgia" w:cs="Cambria"/>
      <w:sz w:val="16"/>
      <w:szCs w:val="16"/>
    </w:rPr>
  </w:style>
  <w:style w:type="paragraph" w:customStyle="1" w:styleId="BoldUnderlineChar20">
    <w:name w:val="BoldUnderline Char2"/>
    <w:link w:val="BoldUnderlineChar2Char"/>
    <w:rsid w:val="00E444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444C1"/>
    <w:rPr>
      <w:rFonts w:ascii="Times New Roman" w:eastAsia="Times New Roman" w:hAnsi="Times New Roman" w:cs="Times New Roman"/>
      <w:b/>
      <w:sz w:val="20"/>
      <w:u w:val="single"/>
    </w:rPr>
  </w:style>
  <w:style w:type="character" w:customStyle="1" w:styleId="UnderlineCharChar4">
    <w:name w:val="Underline Char Char4"/>
    <w:rsid w:val="00E444C1"/>
    <w:rPr>
      <w:szCs w:val="24"/>
      <w:u w:val="single"/>
      <w:lang w:val="en-US" w:eastAsia="en-US" w:bidi="ar-SA"/>
    </w:rPr>
  </w:style>
  <w:style w:type="character" w:customStyle="1" w:styleId="BoldUnderlineCharChar3">
    <w:name w:val="BoldUnderline Char Char3"/>
    <w:rsid w:val="00E444C1"/>
    <w:rPr>
      <w:b/>
      <w:szCs w:val="24"/>
      <w:u w:val="single"/>
      <w:lang w:val="en-US" w:eastAsia="en-US" w:bidi="ar-SA"/>
    </w:rPr>
  </w:style>
  <w:style w:type="character" w:customStyle="1" w:styleId="BoldUnderlineCharChar2">
    <w:name w:val="BoldUnderline Char Char2"/>
    <w:rsid w:val="00E444C1"/>
    <w:rPr>
      <w:b/>
      <w:szCs w:val="24"/>
      <w:u w:val="single"/>
      <w:lang w:val="en-US" w:eastAsia="en-US" w:bidi="ar-SA"/>
    </w:rPr>
  </w:style>
  <w:style w:type="paragraph" w:customStyle="1" w:styleId="UnderlineCard0">
    <w:name w:val="UnderlineCard"/>
    <w:basedOn w:val="Heading3"/>
    <w:link w:val="UnderlineCardChar0"/>
    <w:qFormat/>
    <w:rsid w:val="00E444C1"/>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E444C1"/>
    <w:rPr>
      <w:rFonts w:ascii="Georgia" w:eastAsia="Calibri" w:hAnsi="Georgia" w:cs="Times New Roman"/>
      <w:sz w:val="20"/>
      <w:szCs w:val="20"/>
      <w:u w:val="single"/>
      <w:lang w:val="x-none" w:eastAsia="x-none"/>
    </w:rPr>
  </w:style>
  <w:style w:type="character" w:customStyle="1" w:styleId="5Notunderlined">
    <w:name w:val="5 Not underlined"/>
    <w:rsid w:val="00E444C1"/>
    <w:rPr>
      <w:rFonts w:ascii="Times New Roman" w:hAnsi="Times New Roman"/>
      <w:sz w:val="16"/>
    </w:rPr>
  </w:style>
  <w:style w:type="character" w:customStyle="1" w:styleId="volume-issue">
    <w:name w:val="volume-issue"/>
    <w:rsid w:val="00E444C1"/>
    <w:rPr>
      <w:rFonts w:cs="Times New Roman"/>
    </w:rPr>
  </w:style>
  <w:style w:type="character" w:customStyle="1" w:styleId="storytext">
    <w:name w:val="storytext"/>
    <w:basedOn w:val="DefaultParagraphFont"/>
    <w:rsid w:val="00E444C1"/>
  </w:style>
  <w:style w:type="character" w:customStyle="1" w:styleId="boldness1">
    <w:name w:val="boldness1"/>
    <w:rsid w:val="00E444C1"/>
  </w:style>
  <w:style w:type="paragraph" w:customStyle="1" w:styleId="Cardd">
    <w:name w:val="Cardd"/>
    <w:basedOn w:val="Normal"/>
    <w:uiPriority w:val="4"/>
    <w:qFormat/>
    <w:rsid w:val="00E444C1"/>
    <w:pPr>
      <w:ind w:left="288" w:right="288"/>
    </w:pPr>
    <w:rPr>
      <w:rFonts w:ascii="Georgia" w:hAnsi="Georgia"/>
    </w:rPr>
  </w:style>
  <w:style w:type="paragraph" w:customStyle="1" w:styleId="document0">
    <w:name w:val="document"/>
    <w:basedOn w:val="Normal"/>
    <w:rsid w:val="00E444C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444C1"/>
  </w:style>
  <w:style w:type="character" w:customStyle="1" w:styleId="aa">
    <w:name w:val="_"/>
    <w:basedOn w:val="DefaultParagraphFont"/>
    <w:rsid w:val="00E444C1"/>
  </w:style>
  <w:style w:type="paragraph" w:customStyle="1" w:styleId="Shrink6">
    <w:name w:val="Shrink 6"/>
    <w:basedOn w:val="Normal"/>
    <w:qFormat/>
    <w:rsid w:val="00E444C1"/>
    <w:rPr>
      <w:rFonts w:ascii="Georgia" w:eastAsia="Calibri" w:hAnsi="Georgia"/>
      <w:sz w:val="12"/>
    </w:rPr>
  </w:style>
  <w:style w:type="character" w:customStyle="1" w:styleId="messagecontent">
    <w:name w:val="message_content"/>
    <w:rsid w:val="00E444C1"/>
  </w:style>
  <w:style w:type="paragraph" w:customStyle="1" w:styleId="BriefTitleWorks">
    <w:name w:val="Brief Title Works"/>
    <w:basedOn w:val="Heading1"/>
    <w:link w:val="BriefTitleWorksChar"/>
    <w:rsid w:val="00E444C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444C1"/>
    <w:rPr>
      <w:rFonts w:ascii="Georgia" w:eastAsia="Times New Roman" w:hAnsi="Georgia" w:cs="Arial"/>
      <w:b/>
      <w:bCs/>
      <w:kern w:val="32"/>
      <w:szCs w:val="32"/>
      <w:u w:val="single"/>
    </w:rPr>
  </w:style>
  <w:style w:type="character" w:customStyle="1" w:styleId="twelptblackblack1">
    <w:name w:val="twelptblackblack1"/>
    <w:basedOn w:val="DefaultParagraphFont"/>
    <w:rsid w:val="00E444C1"/>
    <w:rPr>
      <w:rFonts w:ascii="Verdana" w:hAnsi="Verdana" w:hint="default"/>
      <w:color w:val="000000"/>
      <w:sz w:val="16"/>
      <w:szCs w:val="16"/>
    </w:rPr>
  </w:style>
  <w:style w:type="character" w:customStyle="1" w:styleId="Heading3CharCharCharChar1">
    <w:name w:val="Heading 3 Char Char Char Char1"/>
    <w:rsid w:val="00E444C1"/>
    <w:rPr>
      <w:rFonts w:cs="Arial"/>
      <w:bCs/>
      <w:szCs w:val="26"/>
      <w:u w:val="single"/>
      <w:lang w:val="en-US" w:eastAsia="en-US" w:bidi="ar-SA"/>
    </w:rPr>
  </w:style>
  <w:style w:type="paragraph" w:customStyle="1" w:styleId="conintrotext">
    <w:name w:val="conintrotext"/>
    <w:basedOn w:val="Normal"/>
    <w:uiPriority w:val="99"/>
    <w:rsid w:val="00E444C1"/>
    <w:pPr>
      <w:spacing w:before="100" w:beforeAutospacing="1" w:after="100" w:afterAutospacing="1"/>
    </w:pPr>
    <w:rPr>
      <w:rFonts w:ascii="Georgia" w:eastAsia="Times New Roman" w:hAnsi="Georgia"/>
      <w:sz w:val="24"/>
    </w:rPr>
  </w:style>
  <w:style w:type="character" w:customStyle="1" w:styleId="comment-body">
    <w:name w:val="comment-body"/>
    <w:rsid w:val="00E444C1"/>
  </w:style>
  <w:style w:type="character" w:customStyle="1" w:styleId="UnderlineCharCharChar1">
    <w:name w:val="Underline Char Char Char1"/>
    <w:rsid w:val="00E444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444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444C1"/>
    <w:rPr>
      <w:rFonts w:asciiTheme="minorHAnsi" w:eastAsia="MS Mincho" w:hAnsiTheme="minorHAnsi"/>
      <w:b/>
      <w:sz w:val="24"/>
      <w:u w:val="single"/>
    </w:rPr>
  </w:style>
  <w:style w:type="character" w:customStyle="1" w:styleId="mw-headline">
    <w:name w:val="mw-headline"/>
    <w:rsid w:val="00E444C1"/>
  </w:style>
  <w:style w:type="character" w:customStyle="1" w:styleId="flagicon">
    <w:name w:val="flagicon"/>
    <w:rsid w:val="00E444C1"/>
  </w:style>
  <w:style w:type="paragraph" w:customStyle="1" w:styleId="assert">
    <w:name w:val="assert"/>
    <w:basedOn w:val="Normal"/>
    <w:uiPriority w:val="99"/>
    <w:rsid w:val="00E444C1"/>
    <w:pPr>
      <w:spacing w:before="100" w:beforeAutospacing="1" w:after="100" w:afterAutospacing="1"/>
    </w:pPr>
    <w:rPr>
      <w:rFonts w:ascii="Georgia" w:eastAsia="Times New Roman" w:hAnsi="Georgia"/>
      <w:sz w:val="24"/>
    </w:rPr>
  </w:style>
  <w:style w:type="character" w:customStyle="1" w:styleId="apturelink">
    <w:name w:val="apturelink"/>
    <w:rsid w:val="00E444C1"/>
  </w:style>
  <w:style w:type="character" w:customStyle="1" w:styleId="apturelinkicon">
    <w:name w:val="apturelinkicon"/>
    <w:rsid w:val="00E444C1"/>
  </w:style>
  <w:style w:type="paragraph" w:customStyle="1" w:styleId="Default1">
    <w:name w:val="Default1"/>
    <w:basedOn w:val="Default"/>
    <w:next w:val="Default"/>
    <w:uiPriority w:val="99"/>
    <w:rsid w:val="00E444C1"/>
    <w:rPr>
      <w:color w:val="auto"/>
    </w:rPr>
  </w:style>
  <w:style w:type="paragraph" w:customStyle="1" w:styleId="center">
    <w:name w:val="center"/>
    <w:basedOn w:val="Normal"/>
    <w:uiPriority w:val="99"/>
    <w:rsid w:val="00E444C1"/>
    <w:pPr>
      <w:spacing w:before="100" w:beforeAutospacing="1" w:after="100" w:afterAutospacing="1"/>
    </w:pPr>
    <w:rPr>
      <w:rFonts w:ascii="Georgia" w:eastAsia="Times New Roman" w:hAnsi="Georgia"/>
      <w:sz w:val="24"/>
    </w:rPr>
  </w:style>
  <w:style w:type="character" w:customStyle="1" w:styleId="LittleChar">
    <w:name w:val="Little Char"/>
    <w:link w:val="Little"/>
    <w:rsid w:val="00E444C1"/>
    <w:rPr>
      <w:rFonts w:ascii="Calibri" w:eastAsia="Times New Roman" w:hAnsi="Calibri"/>
      <w:sz w:val="16"/>
    </w:rPr>
  </w:style>
  <w:style w:type="character" w:customStyle="1" w:styleId="UnderlineChar1Char">
    <w:name w:val="Underline Char1 Char"/>
    <w:rsid w:val="00E444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444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444C1"/>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444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444C1"/>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444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444C1"/>
    <w:rPr>
      <w:rFonts w:asciiTheme="minorHAnsi" w:eastAsia="MS Mincho" w:hAnsiTheme="minorHAnsi"/>
      <w:b/>
      <w:sz w:val="24"/>
      <w:u w:val="single"/>
    </w:rPr>
  </w:style>
  <w:style w:type="paragraph" w:customStyle="1" w:styleId="CardBody">
    <w:name w:val="Card Body"/>
    <w:basedOn w:val="Normal"/>
    <w:link w:val="CardBodyChar"/>
    <w:rsid w:val="00E444C1"/>
    <w:rPr>
      <w:rFonts w:ascii="Georgia" w:eastAsia="Times New Roman" w:hAnsi="Georgia"/>
      <w:sz w:val="16"/>
    </w:rPr>
  </w:style>
  <w:style w:type="character" w:customStyle="1" w:styleId="CardBodyChar">
    <w:name w:val="Card Body Char"/>
    <w:link w:val="CardBody"/>
    <w:rsid w:val="00E444C1"/>
    <w:rPr>
      <w:rFonts w:ascii="Georgia" w:eastAsia="Times New Roman" w:hAnsi="Georgia"/>
      <w:sz w:val="16"/>
    </w:rPr>
  </w:style>
  <w:style w:type="character" w:customStyle="1" w:styleId="ptitleinside">
    <w:name w:val="p_title_inside"/>
    <w:rsid w:val="00E444C1"/>
  </w:style>
  <w:style w:type="paragraph" w:customStyle="1" w:styleId="StyleBoldandUnderlineChar11ptBorderSinglesolidline">
    <w:name w:val="Style Bold and Underline Char + 11 pt Border: : (Single solid line..."/>
    <w:link w:val="StyleBoldandUnderlineChar11ptBorderSinglesolidlineChar"/>
    <w:rsid w:val="00E444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444C1"/>
    <w:rPr>
      <w:rFonts w:eastAsia="Times New Roman"/>
      <w:b/>
      <w:bCs/>
      <w:sz w:val="22"/>
      <w:szCs w:val="20"/>
      <w:u w:val="single"/>
      <w:bdr w:val="single" w:sz="4" w:space="0" w:color="auto"/>
    </w:rPr>
  </w:style>
  <w:style w:type="paragraph" w:customStyle="1" w:styleId="Indentation">
    <w:name w:val="Indentation"/>
    <w:basedOn w:val="Normal"/>
    <w:uiPriority w:val="99"/>
    <w:rsid w:val="00E444C1"/>
    <w:pPr>
      <w:ind w:left="288" w:right="288"/>
    </w:pPr>
    <w:rPr>
      <w:rFonts w:ascii="Georgia" w:hAnsi="Georgia"/>
    </w:rPr>
  </w:style>
  <w:style w:type="character" w:customStyle="1" w:styleId="StyleUnderlineCharChar9ptBold">
    <w:name w:val="Style Underline Char Char + 9 pt Bold"/>
    <w:rsid w:val="00E444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444C1"/>
    <w:rPr>
      <w:rFonts w:ascii="Georgia" w:eastAsia="Times New Roman" w:hAnsi="Georgia"/>
      <w:u w:val="single"/>
    </w:rPr>
  </w:style>
  <w:style w:type="character" w:customStyle="1" w:styleId="StyleStyle4ArialNarrow9ptChar">
    <w:name w:val="Style Style4 + Arial Narrow 9 pt Char"/>
    <w:link w:val="StyleStyle4ArialNarrow9pt"/>
    <w:rsid w:val="00E444C1"/>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444C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444C1"/>
    <w:rPr>
      <w:rFonts w:ascii="Georgia" w:eastAsia="Times New Roman" w:hAnsi="Georgia"/>
      <w:b/>
      <w:bCs/>
      <w:sz w:val="22"/>
      <w:u w:val="single"/>
    </w:rPr>
  </w:style>
  <w:style w:type="character" w:customStyle="1" w:styleId="StyleBoldandUnderlineCharChar29pt">
    <w:name w:val="Style Bold and Underline Char Char2 + 9 pt"/>
    <w:rsid w:val="00E444C1"/>
    <w:rPr>
      <w:rFonts w:ascii="Times New Roman" w:hAnsi="Times New Roman"/>
      <w:b/>
      <w:bCs/>
      <w:noProof w:val="0"/>
      <w:sz w:val="20"/>
      <w:u w:val="single"/>
    </w:rPr>
  </w:style>
  <w:style w:type="character" w:customStyle="1" w:styleId="StyleUnderlineCharChar19pt">
    <w:name w:val="Style Underline Char Char1 + 9 pt"/>
    <w:rsid w:val="00E444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444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444C1"/>
    <w:rPr>
      <w:rFonts w:ascii="Georgia" w:eastAsia="Times New Roman" w:hAnsi="Georgia"/>
      <w:b/>
      <w:smallCaps/>
      <w:sz w:val="24"/>
      <w:szCs w:val="24"/>
      <w:u w:val="single"/>
    </w:rPr>
  </w:style>
  <w:style w:type="character" w:customStyle="1" w:styleId="CardTextCharChar">
    <w:name w:val="Card Text Char Char"/>
    <w:rsid w:val="00E444C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444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444C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E444C1"/>
    <w:rPr>
      <w:rFonts w:ascii="Times New Roman" w:hAnsi="Times New Roman"/>
      <w:sz w:val="24"/>
      <w:u w:val="single"/>
      <w:bdr w:val="none" w:sz="0" w:space="0" w:color="auto"/>
      <w:shd w:val="clear" w:color="auto" w:fill="auto"/>
    </w:rPr>
  </w:style>
  <w:style w:type="character" w:customStyle="1" w:styleId="FifthChar">
    <w:name w:val="Fifth Char"/>
    <w:link w:val="Fifth"/>
    <w:rsid w:val="00E444C1"/>
    <w:rPr>
      <w:rFonts w:ascii="Arial" w:eastAsia="Calibri" w:hAnsi="Arial"/>
      <w:sz w:val="22"/>
    </w:rPr>
  </w:style>
  <w:style w:type="paragraph" w:customStyle="1" w:styleId="Third">
    <w:name w:val="Third"/>
    <w:basedOn w:val="Normal"/>
    <w:link w:val="ThirdChar"/>
    <w:rsid w:val="00E444C1"/>
    <w:rPr>
      <w:rFonts w:ascii="Georgia" w:eastAsia="Times New Roman" w:hAnsi="Georgia"/>
      <w:b/>
      <w:u w:val="single"/>
      <w:lang w:val="x-none" w:eastAsia="x-none"/>
    </w:rPr>
  </w:style>
  <w:style w:type="character" w:customStyle="1" w:styleId="ThirdChar">
    <w:name w:val="Third Char"/>
    <w:link w:val="Third"/>
    <w:rsid w:val="00E444C1"/>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E444C1"/>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444C1"/>
  </w:style>
  <w:style w:type="paragraph" w:customStyle="1" w:styleId="DebateUnderlineBoldChar">
    <w:name w:val="Debate Underline Bold Char"/>
    <w:basedOn w:val="Normal"/>
    <w:link w:val="DebateUnderlineBoldCharChar"/>
    <w:rsid w:val="00E444C1"/>
    <w:pPr>
      <w:jc w:val="both"/>
    </w:pPr>
    <w:rPr>
      <w:rFonts w:ascii="Georgia" w:eastAsia="Times New Roman" w:hAnsi="Georgia"/>
      <w:b/>
      <w:u w:val="thick"/>
    </w:rPr>
  </w:style>
  <w:style w:type="character" w:customStyle="1" w:styleId="DebateUnderlineBoldCharChar">
    <w:name w:val="Debate Underline Bold Char Char"/>
    <w:link w:val="DebateUnderlineBoldChar"/>
    <w:rsid w:val="00E444C1"/>
    <w:rPr>
      <w:rFonts w:ascii="Georgia" w:eastAsia="Times New Roman" w:hAnsi="Georgia"/>
      <w:b/>
      <w:sz w:val="22"/>
      <w:u w:val="thick"/>
    </w:rPr>
  </w:style>
  <w:style w:type="character" w:customStyle="1" w:styleId="bloctitlesChar">
    <w:name w:val="bloc titles Char"/>
    <w:link w:val="bloctitles"/>
    <w:rsid w:val="00E444C1"/>
    <w:rPr>
      <w:rFonts w:ascii="Calibri" w:eastAsia="Malgun Gothic" w:hAnsi="Calibri" w:cs="Arial"/>
      <w:b/>
      <w:kern w:val="32"/>
      <w:sz w:val="32"/>
      <w:szCs w:val="32"/>
      <w:u w:val="single"/>
    </w:rPr>
  </w:style>
  <w:style w:type="paragraph" w:customStyle="1" w:styleId="CiteSmallText">
    <w:name w:val="Cite Small Text"/>
    <w:basedOn w:val="Normal"/>
    <w:uiPriority w:val="99"/>
    <w:rsid w:val="00E444C1"/>
    <w:pPr>
      <w:widowControl w:val="0"/>
      <w:spacing w:after="200"/>
    </w:pPr>
    <w:rPr>
      <w:rFonts w:ascii="Helvetica Neue" w:hAnsi="Helvetica Neue"/>
      <w:b/>
      <w:sz w:val="18"/>
    </w:rPr>
  </w:style>
  <w:style w:type="character" w:customStyle="1" w:styleId="3TagCite">
    <w:name w:val="3 Tag/Cite"/>
    <w:rsid w:val="00E444C1"/>
    <w:rPr>
      <w:rFonts w:ascii="Times New Roman" w:hAnsi="Times New Roman"/>
      <w:b/>
    </w:rPr>
  </w:style>
  <w:style w:type="character" w:customStyle="1" w:styleId="4Qualifications">
    <w:name w:val="4 Qualifications"/>
    <w:rsid w:val="00E444C1"/>
    <w:rPr>
      <w:rFonts w:ascii="Times New Roman" w:hAnsi="Times New Roman"/>
      <w:sz w:val="19"/>
    </w:rPr>
  </w:style>
  <w:style w:type="character" w:customStyle="1" w:styleId="6Underlined">
    <w:name w:val="6 Underlined"/>
    <w:rsid w:val="00E444C1"/>
    <w:rPr>
      <w:rFonts w:ascii="Times New Roman" w:hAnsi="Times New Roman"/>
      <w:b/>
      <w:sz w:val="21"/>
      <w:u w:val="single"/>
    </w:rPr>
  </w:style>
  <w:style w:type="paragraph" w:customStyle="1" w:styleId="Cards1CharChar">
    <w:name w:val="Cards1 Char Char"/>
    <w:basedOn w:val="Normal"/>
    <w:link w:val="Cards1CharCharChar"/>
    <w:rsid w:val="00E444C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444C1"/>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E444C1"/>
    <w:rPr>
      <w:rFonts w:asciiTheme="minorHAnsi" w:hAnsiTheme="minorHAnsi"/>
      <w:sz w:val="24"/>
      <w:u w:val="single"/>
    </w:rPr>
  </w:style>
  <w:style w:type="character" w:customStyle="1" w:styleId="CitesCharCharChar">
    <w:name w:val="Cites Char Char Char"/>
    <w:rsid w:val="00E444C1"/>
    <w:rPr>
      <w:rFonts w:ascii="Times New Roman" w:eastAsia="Times New Roman" w:hAnsi="Times New Roman" w:cs="Times New Roman"/>
      <w:sz w:val="20"/>
      <w:szCs w:val="24"/>
    </w:rPr>
  </w:style>
  <w:style w:type="character" w:customStyle="1" w:styleId="nohighlighting">
    <w:name w:val="no highlighting"/>
    <w:rsid w:val="00E444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444C1"/>
    <w:rPr>
      <w:rFonts w:ascii="Cambria" w:hAnsi="Cambria" w:hint="default"/>
      <w:sz w:val="21"/>
      <w:u w:val="single"/>
    </w:rPr>
  </w:style>
  <w:style w:type="paragraph" w:customStyle="1" w:styleId="Swag">
    <w:name w:val="Swag"/>
    <w:basedOn w:val="Normal"/>
    <w:link w:val="SwagChar"/>
    <w:qFormat/>
    <w:rsid w:val="00E444C1"/>
    <w:rPr>
      <w:rFonts w:ascii="Georgia" w:hAnsi="Georgia"/>
      <w:color w:val="0000FF"/>
      <w:sz w:val="12"/>
      <w:u w:val="single"/>
    </w:rPr>
  </w:style>
  <w:style w:type="character" w:customStyle="1" w:styleId="SwagChar">
    <w:name w:val="Swag Char"/>
    <w:link w:val="Swag"/>
    <w:rsid w:val="00E444C1"/>
    <w:rPr>
      <w:rFonts w:ascii="Georgia" w:hAnsi="Georgia"/>
      <w:color w:val="0000FF"/>
      <w:sz w:val="12"/>
      <w:u w:val="single"/>
    </w:rPr>
  </w:style>
  <w:style w:type="paragraph" w:customStyle="1" w:styleId="StyleUnderlineTimesNewRoman1">
    <w:name w:val="Style Underline + Times New Roman1"/>
    <w:link w:val="StyleUnderlineTimesNewRoman1Char"/>
    <w:rsid w:val="00E444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444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444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444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444C1"/>
    <w:rPr>
      <w:rFonts w:eastAsia="MS Mincho"/>
    </w:rPr>
  </w:style>
  <w:style w:type="character" w:customStyle="1" w:styleId="StyleStyleCardTextLeft-075Right0Char">
    <w:name w:val="Style Style Card Text + Left:  -0.75&quot; + Right:  0&quot; Char"/>
    <w:link w:val="StyleStyleCardTextLeft-075Right0"/>
    <w:rsid w:val="00E444C1"/>
    <w:rPr>
      <w:rFonts w:ascii="Calibri" w:eastAsia="MS Mincho" w:hAnsi="Calibri"/>
      <w:sz w:val="22"/>
    </w:rPr>
  </w:style>
  <w:style w:type="character" w:customStyle="1" w:styleId="CharChar61">
    <w:name w:val="Char Char61"/>
    <w:rsid w:val="00E444C1"/>
    <w:rPr>
      <w:rFonts w:cs="Arial"/>
      <w:bCs/>
      <w:sz w:val="16"/>
      <w:szCs w:val="26"/>
      <w:lang w:val="en-US" w:eastAsia="en-US" w:bidi="ar-SA"/>
    </w:rPr>
  </w:style>
  <w:style w:type="character" w:customStyle="1" w:styleId="ListBulletChar">
    <w:name w:val="List Bullet Char"/>
    <w:link w:val="ListBullet"/>
    <w:uiPriority w:val="99"/>
    <w:rsid w:val="00E444C1"/>
    <w:rPr>
      <w:rFonts w:ascii="Calibri" w:eastAsia="Calibri" w:hAnsi="Calibri"/>
      <w:sz w:val="22"/>
    </w:rPr>
  </w:style>
  <w:style w:type="paragraph" w:customStyle="1" w:styleId="subhead10">
    <w:name w:val="subhead1"/>
    <w:basedOn w:val="Normal"/>
    <w:uiPriority w:val="99"/>
    <w:rsid w:val="00E444C1"/>
    <w:pPr>
      <w:spacing w:before="100" w:beforeAutospacing="1" w:after="100" w:afterAutospacing="1"/>
    </w:pPr>
    <w:rPr>
      <w:rFonts w:ascii="Georgia" w:eastAsia="Times New Roman" w:hAnsi="Georgia"/>
      <w:sz w:val="24"/>
    </w:rPr>
  </w:style>
  <w:style w:type="character" w:customStyle="1" w:styleId="styledate0">
    <w:name w:val="styledate"/>
    <w:rsid w:val="00E444C1"/>
  </w:style>
  <w:style w:type="character" w:customStyle="1" w:styleId="BoldandUnderlineChar1">
    <w:name w:val="Bold and Underline Char1"/>
    <w:rsid w:val="00E444C1"/>
    <w:rPr>
      <w:b/>
      <w:szCs w:val="24"/>
      <w:u w:val="single"/>
      <w:lang w:val="en-US" w:eastAsia="en-US" w:bidi="ar-SA"/>
    </w:rPr>
  </w:style>
  <w:style w:type="character" w:customStyle="1" w:styleId="BoldandUnderlineChar1Char2">
    <w:name w:val="Bold and Underline Char1 Char2"/>
    <w:rsid w:val="00E444C1"/>
    <w:rPr>
      <w:b/>
      <w:szCs w:val="24"/>
      <w:u w:val="single"/>
      <w:lang w:val="en-US" w:eastAsia="en-US" w:bidi="ar-SA"/>
    </w:rPr>
  </w:style>
  <w:style w:type="character" w:customStyle="1" w:styleId="BoldandUnderlineCharChar1">
    <w:name w:val="Bold and Underline Char Char1"/>
    <w:rsid w:val="00E444C1"/>
    <w:rPr>
      <w:b/>
      <w:szCs w:val="24"/>
      <w:u w:val="single"/>
      <w:lang w:val="en-US" w:eastAsia="en-US" w:bidi="ar-SA"/>
    </w:rPr>
  </w:style>
  <w:style w:type="character" w:customStyle="1" w:styleId="BoldandUnderlineChar6">
    <w:name w:val="Bold and Underline Char6"/>
    <w:rsid w:val="00E444C1"/>
    <w:rPr>
      <w:b/>
      <w:szCs w:val="24"/>
      <w:u w:val="single"/>
      <w:lang w:val="en-US" w:eastAsia="en-US" w:bidi="ar-SA"/>
    </w:rPr>
  </w:style>
  <w:style w:type="paragraph" w:customStyle="1" w:styleId="abstract">
    <w:name w:val="abstract"/>
    <w:basedOn w:val="Normal"/>
    <w:uiPriority w:val="99"/>
    <w:rsid w:val="00E444C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E444C1"/>
    <w:rPr>
      <w:rFonts w:ascii="Georgia" w:eastAsia="Times New Roman" w:hAnsi="Georgia"/>
      <w:b/>
      <w:bCs/>
      <w:u w:val="single"/>
    </w:rPr>
  </w:style>
  <w:style w:type="character" w:customStyle="1" w:styleId="StyleUnderlineChar11ptBold2Char">
    <w:name w:val="Style Underline Char + 11 pt Bold2 Char"/>
    <w:link w:val="StyleUnderlineChar11ptBold2"/>
    <w:rsid w:val="00E444C1"/>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444C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444C1"/>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444C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444C1"/>
    <w:rPr>
      <w:rFonts w:ascii="Georgia" w:eastAsia="Times New Roman" w:hAnsi="Georgia"/>
      <w:sz w:val="22"/>
      <w:u w:val="single"/>
    </w:rPr>
  </w:style>
  <w:style w:type="character" w:customStyle="1" w:styleId="style13">
    <w:name w:val="style1"/>
    <w:rsid w:val="00E444C1"/>
  </w:style>
  <w:style w:type="character" w:customStyle="1" w:styleId="pmtermsel">
    <w:name w:val="pmtermsel"/>
    <w:rsid w:val="00E444C1"/>
  </w:style>
  <w:style w:type="character" w:customStyle="1" w:styleId="showipapr">
    <w:name w:val="show_ipapr"/>
    <w:rsid w:val="00E444C1"/>
  </w:style>
  <w:style w:type="character" w:customStyle="1" w:styleId="dnindex">
    <w:name w:val="dnindex"/>
    <w:rsid w:val="00E444C1"/>
  </w:style>
  <w:style w:type="character" w:customStyle="1" w:styleId="23">
    <w:name w:val="23"/>
    <w:rsid w:val="00E444C1"/>
    <w:rPr>
      <w:rFonts w:ascii="Times New Roman" w:hAnsi="Times New Roman" w:cs="Arial"/>
      <w:bCs/>
      <w:sz w:val="20"/>
      <w:u w:val="single"/>
      <w:lang w:val="en-US" w:eastAsia="en-US" w:bidi="ar-SA"/>
    </w:rPr>
  </w:style>
  <w:style w:type="character" w:customStyle="1" w:styleId="33">
    <w:name w:val="33"/>
    <w:rsid w:val="00E444C1"/>
    <w:rPr>
      <w:rFonts w:ascii="Times New Roman" w:hAnsi="Times New Roman" w:cs="Arial"/>
      <w:b/>
      <w:bCs/>
      <w:sz w:val="20"/>
      <w:u w:val="single"/>
      <w:lang w:val="en-US" w:eastAsia="en-US" w:bidi="ar-SA"/>
    </w:rPr>
  </w:style>
  <w:style w:type="character" w:customStyle="1" w:styleId="55">
    <w:name w:val="55"/>
    <w:rsid w:val="00E444C1"/>
    <w:rPr>
      <w:rFonts w:cs="Arial"/>
      <w:bCs/>
      <w:sz w:val="20"/>
      <w:u w:val="single"/>
      <w:lang w:val="en-US" w:eastAsia="en-US" w:bidi="ar-SA"/>
    </w:rPr>
  </w:style>
  <w:style w:type="character" w:customStyle="1" w:styleId="authoraffil">
    <w:name w:val="authoraffil"/>
    <w:rsid w:val="00E444C1"/>
  </w:style>
  <w:style w:type="character" w:customStyle="1" w:styleId="CharChar8">
    <w:name w:val="Char Char8"/>
    <w:rsid w:val="00E444C1"/>
    <w:rPr>
      <w:rFonts w:ascii="Georgia" w:eastAsia="Times New Roman" w:hAnsi="Georgia"/>
      <w:b/>
      <w:bCs/>
      <w:sz w:val="30"/>
      <w:szCs w:val="28"/>
      <w:u w:val="single"/>
    </w:rPr>
  </w:style>
  <w:style w:type="character" w:customStyle="1" w:styleId="FontStyle13">
    <w:name w:val="Font Style13"/>
    <w:uiPriority w:val="99"/>
    <w:rsid w:val="00E444C1"/>
    <w:rPr>
      <w:rFonts w:ascii="Constantia" w:hAnsi="Constantia" w:cs="Constantia"/>
      <w:sz w:val="18"/>
      <w:szCs w:val="18"/>
    </w:rPr>
  </w:style>
  <w:style w:type="character" w:customStyle="1" w:styleId="TagsCharCharCharChar">
    <w:name w:val="Tags Char Char Char Char"/>
    <w:rsid w:val="00E444C1"/>
    <w:rPr>
      <w:rFonts w:ascii="Times New Roman" w:eastAsia="Times New Roman" w:hAnsi="Times New Roman" w:cs="Times New Roman"/>
      <w:b/>
      <w:sz w:val="24"/>
      <w:szCs w:val="24"/>
    </w:rPr>
  </w:style>
  <w:style w:type="character" w:customStyle="1" w:styleId="Citation1Char">
    <w:name w:val="Citation1 Char"/>
    <w:link w:val="Citation10"/>
    <w:locked/>
    <w:rsid w:val="00E444C1"/>
    <w:rPr>
      <w:rFonts w:ascii="Georgia" w:hAnsi="Georgia"/>
      <w:b/>
      <w:u w:val="single"/>
    </w:rPr>
  </w:style>
  <w:style w:type="paragraph" w:customStyle="1" w:styleId="Citation10">
    <w:name w:val="Citation1"/>
    <w:basedOn w:val="Normal"/>
    <w:link w:val="Citation1Char"/>
    <w:qFormat/>
    <w:rsid w:val="00E444C1"/>
    <w:rPr>
      <w:rFonts w:ascii="Georgia" w:hAnsi="Georgia"/>
      <w:b/>
      <w:sz w:val="24"/>
      <w:u w:val="single"/>
    </w:rPr>
  </w:style>
  <w:style w:type="character" w:customStyle="1" w:styleId="TaglineChar">
    <w:name w:val="Tagline Char"/>
    <w:link w:val="Tagline2"/>
    <w:locked/>
    <w:rsid w:val="00E444C1"/>
    <w:rPr>
      <w:rFonts w:ascii="Georgia" w:hAnsi="Georgia"/>
      <w:b/>
    </w:rPr>
  </w:style>
  <w:style w:type="paragraph" w:customStyle="1" w:styleId="Tagline2">
    <w:name w:val="Tagline"/>
    <w:basedOn w:val="Normal"/>
    <w:link w:val="TaglineChar"/>
    <w:qFormat/>
    <w:rsid w:val="00E444C1"/>
    <w:rPr>
      <w:rFonts w:ascii="Georgia" w:hAnsi="Georgia"/>
      <w:b/>
      <w:sz w:val="24"/>
    </w:rPr>
  </w:style>
  <w:style w:type="paragraph" w:customStyle="1" w:styleId="StyleLeft021">
    <w:name w:val="Style Left:  0.2&quot;1"/>
    <w:basedOn w:val="Normal"/>
    <w:uiPriority w:val="99"/>
    <w:rsid w:val="00E444C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444C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444C1"/>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444C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444C1"/>
    <w:rPr>
      <w:rFonts w:ascii="Georgia" w:eastAsia="Times New Roman" w:hAnsi="Georgia"/>
      <w:sz w:val="22"/>
      <w:u w:val="single"/>
      <w:bdr w:val="single" w:sz="4" w:space="0" w:color="auto"/>
    </w:rPr>
  </w:style>
  <w:style w:type="character" w:customStyle="1" w:styleId="boldcitationChar">
    <w:name w:val="bold citation Char"/>
    <w:rsid w:val="00E444C1"/>
    <w:rPr>
      <w:rFonts w:ascii="Arial" w:hAnsi="Arial"/>
      <w:b/>
      <w:sz w:val="28"/>
      <w:szCs w:val="24"/>
      <w:u w:val="thick"/>
      <w:lang w:val="en-US" w:eastAsia="en-US" w:bidi="ar-SA"/>
    </w:rPr>
  </w:style>
  <w:style w:type="paragraph" w:customStyle="1" w:styleId="BlockTitle20">
    <w:name w:val="Block Title #2"/>
    <w:basedOn w:val="Normal"/>
    <w:uiPriority w:val="99"/>
    <w:rsid w:val="00E444C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444C1"/>
    <w:rPr>
      <w:rFonts w:ascii="Georgia" w:hAnsi="Georgia"/>
      <w:b/>
    </w:rPr>
  </w:style>
  <w:style w:type="character" w:customStyle="1" w:styleId="BoldunderlineChar3">
    <w:name w:val="Bold/underline Char"/>
    <w:rsid w:val="00E444C1"/>
    <w:rPr>
      <w:rFonts w:eastAsia="SimSun"/>
      <w:b/>
      <w:noProof w:val="0"/>
      <w:sz w:val="24"/>
      <w:szCs w:val="24"/>
      <w:u w:val="single"/>
      <w:lang w:val="en-US" w:eastAsia="zh-CN" w:bidi="ar-SA"/>
    </w:rPr>
  </w:style>
  <w:style w:type="character" w:customStyle="1" w:styleId="underlinetextchar0">
    <w:name w:val="underlinetextchar"/>
    <w:rsid w:val="00E444C1"/>
  </w:style>
  <w:style w:type="character" w:customStyle="1" w:styleId="boldciteChar1">
    <w:name w:val="bold cite Char1"/>
    <w:rsid w:val="00E444C1"/>
    <w:rPr>
      <w:b/>
      <w:sz w:val="28"/>
      <w:u w:val="thick" w:color="000000"/>
    </w:rPr>
  </w:style>
  <w:style w:type="character" w:customStyle="1" w:styleId="tagCharCharChar1">
    <w:name w:val="tag Char Char Char1"/>
    <w:rsid w:val="00E444C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444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444C1"/>
    <w:rPr>
      <w:rFonts w:ascii="Times New Roman" w:hAnsi="Times New Roman" w:cs="Times New Roman"/>
      <w:sz w:val="18"/>
      <w:szCs w:val="18"/>
    </w:rPr>
  </w:style>
  <w:style w:type="character" w:customStyle="1" w:styleId="bylines">
    <w:name w:val="bylines"/>
    <w:basedOn w:val="DefaultParagraphFont"/>
    <w:rsid w:val="00E444C1"/>
  </w:style>
  <w:style w:type="character" w:customStyle="1" w:styleId="StyleStyleBoldUnderlineUnderlineIntenseEmphasis1apple-style-2">
    <w:name w:val="Style Style Bold UnderlineUnderlineIntense Emphasis1apple-style-...2"/>
    <w:basedOn w:val="DefaultParagraphFont"/>
    <w:rsid w:val="00E444C1"/>
    <w:rPr>
      <w:b w:val="0"/>
      <w:bCs/>
      <w:sz w:val="22"/>
      <w:u w:val="single"/>
    </w:rPr>
  </w:style>
  <w:style w:type="character" w:customStyle="1" w:styleId="FontStyle57">
    <w:name w:val="Font Style57"/>
    <w:rsid w:val="00E444C1"/>
    <w:rPr>
      <w:rFonts w:ascii="Georgia" w:hAnsi="Georgia" w:cs="Georgia"/>
      <w:b/>
      <w:bCs/>
      <w:sz w:val="14"/>
      <w:szCs w:val="14"/>
    </w:rPr>
  </w:style>
  <w:style w:type="character" w:customStyle="1" w:styleId="FontStyle89">
    <w:name w:val="Font Style89"/>
    <w:rsid w:val="00E444C1"/>
    <w:rPr>
      <w:rFonts w:ascii="Times New Roman" w:hAnsi="Times New Roman" w:cs="Times New Roman"/>
      <w:b/>
      <w:bCs/>
      <w:smallCaps/>
      <w:spacing w:val="40"/>
      <w:sz w:val="16"/>
      <w:szCs w:val="16"/>
    </w:rPr>
  </w:style>
  <w:style w:type="character" w:customStyle="1" w:styleId="style3Char0">
    <w:name w:val="style 3 Char"/>
    <w:rsid w:val="00E444C1"/>
    <w:rPr>
      <w:sz w:val="18"/>
      <w:szCs w:val="24"/>
      <w:lang w:val="en-US" w:eastAsia="en-US" w:bidi="ar-SA"/>
    </w:rPr>
  </w:style>
  <w:style w:type="paragraph" w:customStyle="1" w:styleId="003Cite">
    <w:name w:val="003Cite"/>
    <w:basedOn w:val="Normal"/>
    <w:qFormat/>
    <w:rsid w:val="00E444C1"/>
    <w:rPr>
      <w:rFonts w:eastAsia="Calibri"/>
      <w:sz w:val="16"/>
      <w:szCs w:val="16"/>
    </w:rPr>
  </w:style>
  <w:style w:type="paragraph" w:customStyle="1" w:styleId="NormalBold">
    <w:name w:val="Normal + Bold"/>
    <w:aliases w:val="Double Underline"/>
    <w:basedOn w:val="Normal"/>
    <w:link w:val="NormalBoldChar"/>
    <w:rsid w:val="00E444C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444C1"/>
    <w:rPr>
      <w:rFonts w:ascii="Georgia" w:hAnsi="Georgia"/>
      <w:b/>
      <w:color w:val="000000"/>
      <w:sz w:val="22"/>
      <w:u w:val="single"/>
    </w:rPr>
  </w:style>
  <w:style w:type="character" w:customStyle="1" w:styleId="BlockHeadingsChar1">
    <w:name w:val="Block Headings Char1"/>
    <w:rsid w:val="00E444C1"/>
    <w:rPr>
      <w:b/>
      <w:caps/>
    </w:rPr>
  </w:style>
  <w:style w:type="character" w:customStyle="1" w:styleId="FontStyle170">
    <w:name w:val="Font Style170"/>
    <w:uiPriority w:val="99"/>
    <w:rsid w:val="00E444C1"/>
    <w:rPr>
      <w:rFonts w:ascii="Bookman Old Style" w:hAnsi="Bookman Old Style" w:cs="Bookman Old Style"/>
      <w:sz w:val="16"/>
      <w:szCs w:val="16"/>
    </w:rPr>
  </w:style>
  <w:style w:type="character" w:customStyle="1" w:styleId="FontStyle17">
    <w:name w:val="Font Style17"/>
    <w:uiPriority w:val="99"/>
    <w:rsid w:val="00E444C1"/>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designism.com/profiles/blogs/finally-it-has-happened-the-pirate-bay-goes-product-b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wpointmag.com/2012/05/18/lifeboat-communism-a-review-of-franco-bifo-berardis-after-the-futu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urofound.europa.eu/observatories/eurwork/industrial-relations-dictionary/right-to-strike" TargetMode="External"/><Relationship Id="rId4" Type="http://schemas.openxmlformats.org/officeDocument/2006/relationships/customXml" Target="../customXml/item4.xml"/><Relationship Id="rId9" Type="http://schemas.openxmlformats.org/officeDocument/2006/relationships/hyperlink" Target="https://www.merriam-webster.com/dictionary/government" TargetMode="External"/><Relationship Id="rId14" Type="http://schemas.openxmlformats.org/officeDocument/2006/relationships/hyperlink" Target="http://www.nybooks.com/articles/2016/12/22/on-optimism-and-desp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14219</Words>
  <Characters>81054</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9</cp:revision>
  <dcterms:created xsi:type="dcterms:W3CDTF">2021-11-21T18:11:00Z</dcterms:created>
  <dcterms:modified xsi:type="dcterms:W3CDTF">2021-11-21T20:13:00Z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