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09CE7" w14:textId="77777777" w:rsidR="001B3B52" w:rsidRDefault="001B3B52" w:rsidP="001B3B52">
      <w:pPr>
        <w:pStyle w:val="Heading3"/>
      </w:pPr>
      <w:r>
        <w:t xml:space="preserve">1NC </w:t>
      </w:r>
    </w:p>
    <w:p w14:paraId="17DFF5FB" w14:textId="4193E5BD" w:rsidR="001B3B52" w:rsidRDefault="001B3B52" w:rsidP="001B3B52">
      <w:pPr>
        <w:pStyle w:val="Heading4"/>
      </w:pPr>
      <w:r>
        <w:t xml:space="preserve">Interpretation: </w:t>
      </w:r>
      <w:r>
        <w:t xml:space="preserve">New, </w:t>
      </w:r>
      <w:r>
        <w:rPr>
          <w:u w:val="single"/>
        </w:rPr>
        <w:t>un-disclosed</w:t>
      </w:r>
      <w:r>
        <w:t xml:space="preserve"> affs are a voting issue – </w:t>
      </w:r>
    </w:p>
    <w:p w14:paraId="05EC4A2C" w14:textId="77777777" w:rsidR="001B3B52" w:rsidRDefault="001B3B52" w:rsidP="001B3B52">
      <w:pPr>
        <w:pStyle w:val="Heading4"/>
        <w:numPr>
          <w:ilvl w:val="0"/>
          <w:numId w:val="12"/>
        </w:numPr>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54E61EFF" w14:textId="77777777" w:rsidR="001B3B52" w:rsidRPr="001D6B82" w:rsidRDefault="001B3B52" w:rsidP="001B3B52">
      <w:pPr>
        <w:pStyle w:val="Heading4"/>
        <w:numPr>
          <w:ilvl w:val="0"/>
          <w:numId w:val="12"/>
        </w:numPr>
      </w:pPr>
      <w:r>
        <w:t xml:space="preserve">Negative ground – they make negative ground concessionary to the goodwill of the aff and results in extremist generics that heavily skew ground in favor of the aff </w:t>
      </w:r>
    </w:p>
    <w:p w14:paraId="1BEF9EA4" w14:textId="6A94B7BB" w:rsidR="001B3B52" w:rsidRDefault="001B3B52" w:rsidP="001B3B52">
      <w:pPr>
        <w:pStyle w:val="Heading3"/>
      </w:pPr>
      <w:r>
        <w:t xml:space="preserve">1NC </w:t>
      </w:r>
      <w:r w:rsidR="00EE5C1F">
        <w:t>– Case FW</w:t>
      </w:r>
    </w:p>
    <w:p w14:paraId="011D37AD" w14:textId="77777777" w:rsidR="001B3B52" w:rsidRPr="00C7794F" w:rsidRDefault="001B3B52" w:rsidP="001B3B52">
      <w:pPr>
        <w:pStyle w:val="Heading4"/>
        <w:rPr>
          <w:rFonts w:cs="Calibri"/>
        </w:rPr>
      </w:pPr>
      <w:r w:rsidRPr="00C7794F">
        <w:rPr>
          <w:rFonts w:cs="Calibri"/>
        </w:rPr>
        <w:t>the standard is maximizing expected wellbeing</w:t>
      </w:r>
    </w:p>
    <w:p w14:paraId="58ED8F7C" w14:textId="77777777" w:rsidR="001B3B52" w:rsidRPr="00C7794F" w:rsidRDefault="001B3B52" w:rsidP="001B3B52">
      <w:pPr>
        <w:pStyle w:val="Heading4"/>
        <w:rPr>
          <w:rFonts w:cs="Calibri"/>
        </w:rPr>
      </w:pPr>
      <w:r w:rsidRPr="00C7794F">
        <w:rPr>
          <w:rFonts w:cs="Calibri"/>
        </w:rPr>
        <w:t>Independently:</w:t>
      </w:r>
    </w:p>
    <w:p w14:paraId="2CA66543" w14:textId="77777777" w:rsidR="001B3B52" w:rsidRPr="00730CE9" w:rsidRDefault="001B3B52" w:rsidP="001B3B52">
      <w:pPr>
        <w:pStyle w:val="Heading4"/>
        <w:rPr>
          <w:rFonts w:cs="Arial"/>
        </w:rPr>
      </w:pPr>
      <w:r w:rsidRPr="00C7794F">
        <w:rPr>
          <w:rFonts w:cs="Calibri"/>
        </w:rPr>
        <w:t>1</w:t>
      </w:r>
      <w:r>
        <w:rPr>
          <w:rFonts w:cs="Calibri"/>
        </w:rPr>
        <w:t>]</w:t>
      </w:r>
      <w:r w:rsidRPr="00C7794F">
        <w:rPr>
          <w:rFonts w:cs="Calibri"/>
        </w:rPr>
        <w:t xml:space="preserve"> </w:t>
      </w:r>
      <w:r>
        <w:rPr>
          <w:rFonts w:cs="Arial"/>
        </w:rPr>
        <w:t>Death is bad</w:t>
      </w:r>
    </w:p>
    <w:p w14:paraId="068778C9" w14:textId="77777777" w:rsidR="001B3B52" w:rsidRPr="00AE4834" w:rsidRDefault="001B3B52" w:rsidP="001B3B5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6316866" w14:textId="77777777" w:rsidR="001B3B52" w:rsidRPr="00AE4834" w:rsidRDefault="001B3B52" w:rsidP="001B3B5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D11EF13" w14:textId="46353B60" w:rsidR="001B3B52" w:rsidRPr="00C7794F" w:rsidRDefault="001B3B52" w:rsidP="001B3B52">
      <w:pPr>
        <w:pStyle w:val="Heading4"/>
        <w:rPr>
          <w:rFonts w:cs="Calibri"/>
        </w:rPr>
      </w:pPr>
      <w:r>
        <w:rPr>
          <w:rFonts w:cs="Calibri"/>
        </w:rPr>
        <w:t xml:space="preserve">2] </w:t>
      </w:r>
      <w:r w:rsidRPr="00C7794F">
        <w:rPr>
          <w:rFonts w:cs="Calibri"/>
        </w:rPr>
        <w:t xml:space="preserve">Non util ethics are </w:t>
      </w:r>
      <w:r>
        <w:rPr>
          <w:rFonts w:cs="Calibri"/>
        </w:rPr>
        <w:t>too difficult to reconcile with human experience</w:t>
      </w:r>
      <w:r w:rsidRPr="00C7794F">
        <w:rPr>
          <w:rFonts w:cs="Calibri"/>
        </w:rPr>
        <w:t xml:space="preserve"> </w:t>
      </w:r>
    </w:p>
    <w:p w14:paraId="040D5318" w14:textId="77777777" w:rsidR="001B3B52" w:rsidRPr="00C7794F" w:rsidRDefault="001B3B52" w:rsidP="001B3B52">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0"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E39731F" w14:textId="77777777" w:rsidR="001B3B52" w:rsidRPr="00C7794F" w:rsidRDefault="001B3B52" w:rsidP="001B3B52">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AA8D926" w14:textId="147BB715" w:rsidR="00E42E4C" w:rsidRDefault="00097161" w:rsidP="00097161">
      <w:pPr>
        <w:pStyle w:val="Heading4"/>
      </w:pPr>
      <w:r>
        <w:t xml:space="preserve">Their framing /ROB </w:t>
      </w:r>
    </w:p>
    <w:p w14:paraId="692B560D" w14:textId="760A3FCD" w:rsidR="00097161" w:rsidRDefault="00097161" w:rsidP="00097161">
      <w:pPr>
        <w:pStyle w:val="Heading4"/>
      </w:pPr>
      <w:r>
        <w:t>1] Only evaluate the better debater – anything else self-serving, arbitrary, and impact justified</w:t>
      </w:r>
    </w:p>
    <w:p w14:paraId="023E904A" w14:textId="1F926E6E" w:rsidR="00097161" w:rsidRDefault="00097161" w:rsidP="00097161">
      <w:pPr>
        <w:pStyle w:val="Heading4"/>
      </w:pPr>
      <w:r>
        <w:t>2] We are impact turning their representations</w:t>
      </w:r>
    </w:p>
    <w:p w14:paraId="4FA32B48" w14:textId="6DCE8180" w:rsidR="001764D8" w:rsidRDefault="001764D8" w:rsidP="001764D8">
      <w:pPr>
        <w:pStyle w:val="Heading4"/>
      </w:pPr>
      <w:r>
        <w:t>3] the aff is consequentialist</w:t>
      </w:r>
    </w:p>
    <w:p w14:paraId="2F2BF799" w14:textId="0A0017BE" w:rsidR="004925DA" w:rsidRPr="00DE45D3" w:rsidRDefault="00860C24" w:rsidP="004925DA">
      <w:pPr>
        <w:pStyle w:val="Heading4"/>
      </w:pPr>
      <w:r>
        <w:t>4] engagement and reps within debate specifically mean nothing – means that they don’t get offense off of their method</w:t>
      </w:r>
    </w:p>
    <w:p w14:paraId="44C68558" w14:textId="77777777" w:rsidR="004925DA" w:rsidRPr="00822552" w:rsidRDefault="004925DA" w:rsidP="004925DA">
      <w:pPr>
        <w:rPr>
          <w:rStyle w:val="Style13ptBold"/>
        </w:rPr>
      </w:pPr>
      <w:r w:rsidRPr="00822552">
        <w:rPr>
          <w:rStyle w:val="Style13ptBold"/>
        </w:rPr>
        <w:t>Roskoski and Peabody 91</w:t>
      </w:r>
    </w:p>
    <w:p w14:paraId="0EF66441" w14:textId="77777777" w:rsidR="004925DA" w:rsidRPr="00822552" w:rsidRDefault="004925DA" w:rsidP="004925DA">
      <w:r w:rsidRPr="00822552">
        <w:t>Matthew Roskoski and Joe Peabody, Communications—Florida State University, 19</w:t>
      </w:r>
      <w:r w:rsidRPr="00822552">
        <w:rPr>
          <w:highlight w:val="cyan"/>
        </w:rPr>
        <w:t>91</w:t>
      </w:r>
      <w:r w:rsidRPr="00822552">
        <w:t xml:space="preserve">“A Linguistic and Philosophical Critique of Language "Arguments",” </w:t>
      </w:r>
      <w:hyperlink r:id="rId11" w:history="1">
        <w:r w:rsidRPr="00822552">
          <w:t>http://debate.uvm.edu/Library/DebateTheoryLibrary/Roskoski&amp;Peabody-LangCritiques</w:t>
        </w:r>
      </w:hyperlink>
    </w:p>
    <w:p w14:paraId="1D70B894" w14:textId="77777777" w:rsidR="004925DA" w:rsidRDefault="004925DA" w:rsidP="004925DA">
      <w:pPr>
        <w:rPr>
          <w:rStyle w:val="TitleChar"/>
          <w:rFonts w:eastAsiaTheme="minorEastAsia"/>
          <w:spacing w:val="6"/>
        </w:rPr>
      </w:pPr>
      <w:r w:rsidRPr="00B7691B">
        <w:rPr>
          <w:rStyle w:val="TitleChar"/>
          <w:rFonts w:eastAsiaTheme="minorEastAsia"/>
          <w:spacing w:val="6"/>
          <w:highlight w:val="cyan"/>
        </w:rPr>
        <w:t>Language Does Not Create Reality</w:t>
      </w:r>
      <w:r>
        <w:rPr>
          <w:rStyle w:val="TitleChar"/>
          <w:rFonts w:eastAsiaTheme="minorEastAsia"/>
          <w:spacing w:val="6"/>
        </w:rPr>
        <w:t xml:space="preserve"> </w:t>
      </w:r>
      <w:r w:rsidRPr="00DE45D3">
        <w:rPr>
          <w:rStyle w:val="TitleChar"/>
          <w:rFonts w:eastAsiaTheme="minorEastAsia"/>
          <w:spacing w:val="6"/>
        </w:rPr>
        <w:t>Language "arguments" assume the veracity of the Sapir-Whorf hypothesis.</w:t>
      </w:r>
      <w:r w:rsidRPr="00822552">
        <w:rPr>
          <w:spacing w:val="6"/>
          <w:sz w:val="16"/>
        </w:rPr>
        <w:t xml:space="preserve"> Usually, this is made explicit in a subpoint labeled something like "language creates reality." Often, this is implicitly argued as part of claims such as "they're responsible for their rhetoric" or "ought always to avoid X language." Additionally, even if a given language "argument" does not articulate this as a premise, the authors who write the evidence comprising the position will usually if not always assume the Sapir-Whorf hypothesis. Perhaps the most common example is the popular sexist language "argument" critiquing masculine generic references. Frequently debaters making this "argument" specifically state that language creates reality. The fact that their authors assume this is documented by Khosroshahi: The claim that masculine generic words help to perpetuate an androcentric world view assumes more or less explicitly the validity of the Sapir-Whorf hypothesis according to which the structure of the language we speak affects the way we think. (Khosroshahi 506). We believe this example to be very typical of language "arguments." </w:t>
      </w:r>
      <w:r w:rsidRPr="00DE45D3">
        <w:rPr>
          <w:rStyle w:val="TitleChar"/>
          <w:rFonts w:eastAsiaTheme="minorEastAsia"/>
          <w:spacing w:val="6"/>
        </w:rPr>
        <w:t xml:space="preserve">If the advocate of a language "argument" does not defend the Sapir-Whorf hypothesis, then </w:t>
      </w:r>
      <w:r w:rsidRPr="00B7691B">
        <w:rPr>
          <w:rStyle w:val="TitleChar"/>
          <w:rFonts w:eastAsiaTheme="minorEastAsia"/>
          <w:spacing w:val="6"/>
          <w:highlight w:val="cyan"/>
        </w:rPr>
        <w:t>there can be no link between the debater's rhetoric and the impacts claimed. This</w:t>
      </w:r>
      <w:r w:rsidRPr="00DE45D3">
        <w:rPr>
          <w:rStyle w:val="TitleChar"/>
          <w:rFonts w:eastAsiaTheme="minorEastAsia"/>
          <w:spacing w:val="6"/>
        </w:rPr>
        <w:t xml:space="preserve"> being the case, we will claim that a refutation of the Sapir-Whorf hypothesis is a sufficient condition for the refutation of language "arguments</w:t>
      </w:r>
      <w:r w:rsidRPr="00822552">
        <w:rPr>
          <w:spacing w:val="6"/>
          <w:sz w:val="16"/>
        </w:rPr>
        <w:t xml:space="preserve">". Certainly no logician would contest the claim that if the major premise of a syllogism is denied, then the syllogism is false. Before we begin to discuss the validity of the hypothesis, we ought first to note that there are two varieties of the Sapir-Whorf hypothesis. The strong version claims that language actually creates reality, while the weak version merely claims that language influences reality in some way (Grace). As Bloom has conceded, the strong version - "the claim that language or languages we learn determine the ways we think" is "clearly untenable" (Bloom 275). Further, the weak form of the hypothesis will likely fail the direct causal nexus test required to censor speech. The courts require a "close causal nexus between speech and harm before penalizing speech" (Smolla 205) and we believe debate critics should do the same. We dismiss the weak form of the hypothesis as inadequate to justify language "arguments" and will focus on the strong form. Initially, it is important to note that </w:t>
      </w:r>
      <w:r w:rsidRPr="00DE45D3">
        <w:rPr>
          <w:rStyle w:val="TitleChar"/>
          <w:rFonts w:eastAsiaTheme="minorEastAsia"/>
          <w:spacing w:val="6"/>
        </w:rPr>
        <w:t>the Sapir-Whorf hypothesis does not intrinsically deserve presumption</w:t>
      </w:r>
      <w:r w:rsidRPr="00822552">
        <w:rPr>
          <w:spacing w:val="6"/>
          <w:sz w:val="16"/>
        </w:rPr>
        <w:t xml:space="preserve">, although many authors assume its validity without empirical support. </w:t>
      </w:r>
      <w:r w:rsidRPr="00DE45D3">
        <w:rPr>
          <w:rStyle w:val="TitleChar"/>
          <w:rFonts w:eastAsiaTheme="minorEastAsia"/>
          <w:spacing w:val="6"/>
        </w:rPr>
        <w:t xml:space="preserve">The reason it does not deserve presumption is that "on a priori grounds one can contest it by asking how, </w:t>
      </w:r>
      <w:r w:rsidRPr="00B7691B">
        <w:rPr>
          <w:rStyle w:val="TitleChar"/>
          <w:rFonts w:eastAsiaTheme="minorEastAsia"/>
          <w:spacing w:val="6"/>
          <w:highlight w:val="cyan"/>
        </w:rPr>
        <w:t>if we are unable to organize our thinking beyond the limits set by our native language, we could ever become aware of those limits</w:t>
      </w:r>
      <w:r w:rsidRPr="00822552">
        <w:rPr>
          <w:spacing w:val="6"/>
          <w:sz w:val="16"/>
        </w:rPr>
        <w:t xml:space="preserve">" (Robins 101). Au explains that "because it has received so little convincing support, the Sapir-Whorf hypothesis has stimulated little research" (Au 1984 156). However, many critical scholars take the hypothesis for granted because it is a necessary but uninteresting precondition for the claims they really want to defend. Khosroshahi explains: However, the empirical tests of the hypothesis of linguistic relativity have yielded more equivocal results. But independently of its empirical status, Whorf's view is quite widely held. In fact, many social movements have attempted reforms of language and have thus taken Whorf's thesis for granted. (Khosroshahi 505). </w:t>
      </w:r>
      <w:r w:rsidRPr="00DE45D3">
        <w:rPr>
          <w:rStyle w:val="TitleChar"/>
          <w:rFonts w:eastAsiaTheme="minorEastAsia"/>
          <w:spacing w:val="6"/>
        </w:rPr>
        <w:t>One reason for the hypothesis being taken for granted is that on first glance it seems intuitively valid to some.</w:t>
      </w:r>
      <w:r>
        <w:rPr>
          <w:rStyle w:val="TitleChar"/>
          <w:rFonts w:eastAsiaTheme="minorEastAsia"/>
          <w:spacing w:val="6"/>
        </w:rPr>
        <w:t xml:space="preserve"> </w:t>
      </w:r>
      <w:r w:rsidRPr="00DE45D3">
        <w:rPr>
          <w:rStyle w:val="TitleChar"/>
          <w:rFonts w:eastAsiaTheme="minorEastAsia"/>
          <w:spacing w:val="6"/>
        </w:rPr>
        <w:t>However, after research is conducted it becomes clear that this intuition is no longer true.</w:t>
      </w:r>
      <w:r>
        <w:rPr>
          <w:rStyle w:val="TitleChar"/>
          <w:rFonts w:eastAsiaTheme="minorEastAsia"/>
          <w:spacing w:val="6"/>
        </w:rPr>
        <w:t xml:space="preserve"> </w:t>
      </w:r>
      <w:r w:rsidRPr="00DE45D3">
        <w:rPr>
          <w:rStyle w:val="TitleChar"/>
          <w:rFonts w:eastAsiaTheme="minorEastAsia"/>
          <w:spacing w:val="6"/>
        </w:rPr>
        <w:t>Rosch notes that th</w:t>
      </w:r>
      <w:r w:rsidRPr="00B7691B">
        <w:rPr>
          <w:rStyle w:val="TitleChar"/>
          <w:rFonts w:eastAsiaTheme="minorEastAsia"/>
          <w:spacing w:val="6"/>
          <w:highlight w:val="cyan"/>
        </w:rPr>
        <w:t>e hypothesis</w:t>
      </w:r>
      <w:r w:rsidRPr="00DE45D3">
        <w:rPr>
          <w:rStyle w:val="TitleChar"/>
          <w:rFonts w:eastAsiaTheme="minorEastAsia"/>
          <w:spacing w:val="6"/>
        </w:rPr>
        <w:t xml:space="preserve"> "not only does not appear to be empirically true in any major respect, but it </w:t>
      </w:r>
      <w:r w:rsidRPr="00B7691B">
        <w:rPr>
          <w:rStyle w:val="TitleChar"/>
          <w:rFonts w:eastAsiaTheme="minorEastAsia"/>
          <w:spacing w:val="6"/>
          <w:highlight w:val="cyan"/>
        </w:rPr>
        <w:t>no longer</w:t>
      </w:r>
      <w:r w:rsidRPr="00DE45D3">
        <w:rPr>
          <w:rStyle w:val="TitleChar"/>
          <w:rFonts w:eastAsiaTheme="minorEastAsia"/>
          <w:spacing w:val="6"/>
        </w:rPr>
        <w:t xml:space="preserve"> even </w:t>
      </w:r>
      <w:r w:rsidRPr="00B7691B">
        <w:rPr>
          <w:rStyle w:val="TitleChar"/>
          <w:rFonts w:eastAsiaTheme="minorEastAsia"/>
          <w:spacing w:val="6"/>
          <w:highlight w:val="cyan"/>
        </w:rPr>
        <w:t>seems</w:t>
      </w:r>
      <w:r w:rsidRPr="00DE45D3">
        <w:rPr>
          <w:rStyle w:val="TitleChar"/>
          <w:rFonts w:eastAsiaTheme="minorEastAsia"/>
          <w:spacing w:val="6"/>
        </w:rPr>
        <w:t xml:space="preserve"> profoundly and ineffably </w:t>
      </w:r>
      <w:r w:rsidRPr="00B7691B">
        <w:rPr>
          <w:rStyle w:val="TitleChar"/>
          <w:rFonts w:eastAsiaTheme="minorEastAsia"/>
          <w:spacing w:val="6"/>
          <w:highlight w:val="cyan"/>
        </w:rPr>
        <w:t>true"</w:t>
      </w:r>
      <w:r w:rsidRPr="00822552">
        <w:rPr>
          <w:spacing w:val="6"/>
          <w:sz w:val="16"/>
        </w:rPr>
        <w:t xml:space="preserve"> (Rosch 276). The implication for language "arguments" is clear: </w:t>
      </w:r>
      <w:r w:rsidRPr="00B7691B">
        <w:rPr>
          <w:rStyle w:val="TitleChar"/>
          <w:rFonts w:eastAsiaTheme="minorEastAsia"/>
          <w:spacing w:val="6"/>
          <w:highlight w:val="cyan"/>
        </w:rPr>
        <w:t>a debater must do more than simply read cards from</w:t>
      </w:r>
      <w:r w:rsidRPr="00822552">
        <w:rPr>
          <w:spacing w:val="6"/>
          <w:sz w:val="16"/>
        </w:rPr>
        <w:t xml:space="preserve"> feminist or </w:t>
      </w:r>
      <w:r w:rsidRPr="00B7691B">
        <w:rPr>
          <w:rStyle w:val="TitleChar"/>
          <w:rFonts w:eastAsiaTheme="minorEastAsia"/>
          <w:spacing w:val="6"/>
          <w:highlight w:val="cyan"/>
        </w:rPr>
        <w:t>critical scholars that say language creates reality</w:t>
      </w:r>
      <w:r w:rsidRPr="00DE45D3">
        <w:rPr>
          <w:rStyle w:val="TitleChar"/>
          <w:rFonts w:eastAsiaTheme="minorEastAsia"/>
          <w:spacing w:val="6"/>
        </w:rPr>
        <w:t>.</w:t>
      </w:r>
      <w:r>
        <w:rPr>
          <w:rStyle w:val="TitleChar"/>
          <w:rFonts w:eastAsiaTheme="minorEastAsia"/>
          <w:spacing w:val="6"/>
        </w:rPr>
        <w:t xml:space="preserve"> </w:t>
      </w:r>
      <w:r w:rsidRPr="00DE45D3">
        <w:rPr>
          <w:rStyle w:val="TitleChar"/>
          <w:rFonts w:eastAsiaTheme="minorEastAsia"/>
          <w:spacing w:val="6"/>
        </w:rPr>
        <w:t xml:space="preserve">Instead, </w:t>
      </w:r>
      <w:r w:rsidRPr="00B7691B">
        <w:rPr>
          <w:rStyle w:val="TitleChar"/>
          <w:rFonts w:eastAsiaTheme="minorEastAsia"/>
          <w:spacing w:val="6"/>
          <w:highlight w:val="cyan"/>
        </w:rPr>
        <w:t>the debater must support this claim with</w:t>
      </w:r>
      <w:r w:rsidRPr="00DE45D3">
        <w:rPr>
          <w:rStyle w:val="TitleChar"/>
          <w:rFonts w:eastAsiaTheme="minorEastAsia"/>
          <w:spacing w:val="6"/>
        </w:rPr>
        <w:t xml:space="preserve"> empirical studies or other forms of </w:t>
      </w:r>
      <w:r w:rsidRPr="00B7691B">
        <w:rPr>
          <w:rStyle w:val="TitleChar"/>
          <w:rFonts w:eastAsiaTheme="minorEastAsia"/>
          <w:spacing w:val="6"/>
          <w:highlight w:val="cyan"/>
        </w:rPr>
        <w:t>scientifically valid research</w:t>
      </w:r>
      <w:r w:rsidRPr="00DE45D3">
        <w:rPr>
          <w:rStyle w:val="TitleChar"/>
          <w:rFonts w:eastAsiaTheme="minorEastAsia"/>
          <w:spacing w:val="6"/>
        </w:rPr>
        <w:t>.</w:t>
      </w:r>
      <w:r>
        <w:rPr>
          <w:rStyle w:val="TitleChar"/>
          <w:rFonts w:eastAsiaTheme="minorEastAsia"/>
          <w:spacing w:val="6"/>
        </w:rPr>
        <w:t xml:space="preserve"> </w:t>
      </w:r>
      <w:r w:rsidRPr="00DE45D3">
        <w:rPr>
          <w:rStyle w:val="TitleChar"/>
          <w:rFonts w:eastAsiaTheme="minorEastAsia"/>
          <w:spacing w:val="6"/>
        </w:rPr>
        <w:t>Mere intuition is not enough, and</w:t>
      </w:r>
      <w:r w:rsidRPr="00822552">
        <w:rPr>
          <w:spacing w:val="6"/>
          <w:sz w:val="16"/>
        </w:rPr>
        <w:t xml:space="preserve"> it is our belief that </w:t>
      </w:r>
      <w:r w:rsidRPr="00B7691B">
        <w:rPr>
          <w:rStyle w:val="TitleChar"/>
          <w:rFonts w:eastAsiaTheme="minorEastAsia"/>
          <w:spacing w:val="6"/>
          <w:highlight w:val="cyan"/>
        </w:rPr>
        <w:t>valid empirical studies do not support the hypothesis</w:t>
      </w:r>
      <w:r w:rsidRPr="00DE45D3">
        <w:rPr>
          <w:rStyle w:val="TitleChar"/>
          <w:rFonts w:eastAsiaTheme="minorEastAsia"/>
          <w:spacing w:val="6"/>
        </w:rPr>
        <w:t>.</w:t>
      </w:r>
      <w:r>
        <w:rPr>
          <w:rStyle w:val="TitleChar"/>
          <w:rFonts w:eastAsiaTheme="minorEastAsia"/>
          <w:spacing w:val="6"/>
        </w:rPr>
        <w:t xml:space="preserve"> </w:t>
      </w:r>
      <w:r w:rsidRPr="00DE45D3">
        <w:rPr>
          <w:rStyle w:val="TitleChar"/>
          <w:rFonts w:eastAsiaTheme="minorEastAsia"/>
          <w:spacing w:val="6"/>
        </w:rPr>
        <w:t>After assessing the studies up to and including 1989, Takano claimed that the hypothesis "has no empirical support</w:t>
      </w:r>
      <w:r w:rsidRPr="00822552">
        <w:rPr>
          <w:spacing w:val="6"/>
          <w:sz w:val="16"/>
        </w:rPr>
        <w:t xml:space="preserve">" (Takano 142). Further, Miller &amp; McNeill claim that "nearly all" of the studies performed on the Whorfian hypothesis "are best regarded as efforts to substantiate the weak version of the hypothesis" (Miller &amp; McNeill 734). We additionally will offer four reasons the hypothesis is not valid. The first reason is that it </w:t>
      </w:r>
      <w:r w:rsidRPr="00DE45D3">
        <w:rPr>
          <w:rStyle w:val="TitleChar"/>
          <w:rFonts w:eastAsiaTheme="minorEastAsia"/>
          <w:spacing w:val="6"/>
        </w:rPr>
        <w:t>is impossible to generate empirical validation for the hypothesis.</w:t>
      </w:r>
      <w:r>
        <w:rPr>
          <w:rStyle w:val="TitleChar"/>
          <w:rFonts w:eastAsiaTheme="minorEastAsia"/>
          <w:spacing w:val="6"/>
        </w:rPr>
        <w:t xml:space="preserve"> </w:t>
      </w:r>
      <w:r w:rsidRPr="00DE45D3">
        <w:rPr>
          <w:rStyle w:val="TitleChar"/>
          <w:rFonts w:eastAsiaTheme="minorEastAsia"/>
          <w:spacing w:val="6"/>
        </w:rPr>
        <w:t>Because the hypothesis is so metaphysical and because it relies so heavily on intuition it is difficult if not impossible to operationalize.</w:t>
      </w:r>
      <w:r w:rsidRPr="00822552">
        <w:rPr>
          <w:spacing w:val="6"/>
          <w:sz w:val="16"/>
        </w:rPr>
        <w:t xml:space="preserve"> Rosch asserts that "profound and ineffable truths are not, in that form, subject to scientific investigation" (Rosch 259). We concur for two reasons. The first is that the hypothesis is phrased as a philosophical first principle and hence would not have an objective referent. The second is there would be intrinsic problems in any such test. The independent variable would be the language used by the subject. The dependent variable would be the subject's subjective reality. The problem is that the dependent variable can only be measured through self-reporting, which - naturally - entails the use of language. Hence, it is impossible to separate the dependent and independent variables. In other words</w:t>
      </w:r>
      <w:r w:rsidRPr="00DE45D3">
        <w:rPr>
          <w:rStyle w:val="TitleChar"/>
          <w:rFonts w:eastAsiaTheme="minorEastAsia"/>
          <w:spacing w:val="6"/>
        </w:rPr>
        <w:t xml:space="preserve">, </w:t>
      </w:r>
      <w:r w:rsidRPr="00B7691B">
        <w:rPr>
          <w:rStyle w:val="TitleChar"/>
          <w:rFonts w:eastAsiaTheme="minorEastAsia"/>
          <w:spacing w:val="6"/>
          <w:highlight w:val="cyan"/>
        </w:rPr>
        <w:t>we have no way of knowing if the effects on "reality" are actual</w:t>
      </w:r>
      <w:r w:rsidRPr="00DE45D3">
        <w:rPr>
          <w:rStyle w:val="TitleChar"/>
          <w:rFonts w:eastAsiaTheme="minorEastAsia"/>
          <w:spacing w:val="6"/>
        </w:rPr>
        <w:t xml:space="preserve"> or merely artifacts of the language being used as a measuring tool.</w:t>
      </w:r>
    </w:p>
    <w:p w14:paraId="264AEFFC" w14:textId="01D195D9" w:rsidR="001764D8" w:rsidRPr="001764D8" w:rsidRDefault="00C4607D" w:rsidP="00C4607D">
      <w:pPr>
        <w:pStyle w:val="Heading4"/>
      </w:pPr>
      <w:r>
        <w:t>5] We think Malm is wrong – their movement is bad</w:t>
      </w:r>
    </w:p>
    <w:p w14:paraId="55F73473" w14:textId="2716948C" w:rsidR="00E71BF5" w:rsidRDefault="00E71BF5" w:rsidP="00E71BF5">
      <w:pPr>
        <w:pStyle w:val="Heading3"/>
      </w:pPr>
      <w:r>
        <w:t>1NC – C</w:t>
      </w:r>
      <w:r>
        <w:t>ap</w:t>
      </w:r>
    </w:p>
    <w:p w14:paraId="3E4B013A" w14:textId="77777777" w:rsidR="00CB2395" w:rsidRPr="00555626" w:rsidRDefault="00CB2395" w:rsidP="00CB2395">
      <w:pPr>
        <w:pStyle w:val="Heading4"/>
      </w:pPr>
      <w:r>
        <w:t xml:space="preserve">No limits </w:t>
      </w:r>
    </w:p>
    <w:p w14:paraId="5E7AD2EE" w14:textId="77777777" w:rsidR="00CB2395" w:rsidRPr="00803C22" w:rsidRDefault="00CB2395" w:rsidP="00CB2395">
      <w:r w:rsidRPr="00803C22">
        <w:t xml:space="preserve">Michael </w:t>
      </w:r>
      <w:r w:rsidRPr="00803C22">
        <w:rPr>
          <w:rStyle w:val="Style13ptBold"/>
        </w:rPr>
        <w:t>Liebreich 18</w:t>
      </w:r>
      <w:r w:rsidRPr="00803C22">
        <w:t>, Visiting Professor at Imperial College’s Energy Future Lab, “The Secret of Eternal Growth,” 10/29/18, http://ifreetrade.org/article/the_secret_of_eternal_growth_the_physics_behind_pro_growth_environmentalism</w:t>
      </w:r>
    </w:p>
    <w:p w14:paraId="28FACB88" w14:textId="77777777" w:rsidR="00CB2395" w:rsidRPr="00E35D44" w:rsidRDefault="00CB2395" w:rsidP="00CB2395">
      <w:pPr>
        <w:rPr>
          <w:sz w:val="16"/>
        </w:rPr>
      </w:pPr>
      <w:r w:rsidRPr="007D51BE">
        <w:rPr>
          <w:rStyle w:val="StyleUnderline"/>
          <w:highlight w:val="cyan"/>
        </w:rPr>
        <w:t>The earth</w:t>
      </w:r>
      <w:r w:rsidRPr="00E35D44">
        <w:rPr>
          <w:sz w:val="16"/>
        </w:rPr>
        <w:t xml:space="preserve">, however, </w:t>
      </w:r>
      <w:r w:rsidRPr="007D51BE">
        <w:rPr>
          <w:rStyle w:val="StyleUnderline"/>
          <w:highlight w:val="cyan"/>
        </w:rPr>
        <w:t xml:space="preserve">is </w:t>
      </w:r>
      <w:r w:rsidRPr="007D51BE">
        <w:rPr>
          <w:rStyle w:val="Emphasis"/>
          <w:highlight w:val="cyan"/>
        </w:rPr>
        <w:t>not an isolated system</w:t>
      </w:r>
      <w:r w:rsidRPr="00E35D44">
        <w:rPr>
          <w:sz w:val="16"/>
        </w:rPr>
        <w:t xml:space="preserve">. It may be nearly closed, exchanging limited matter across the planetary boundary, but it is far from isolated, as </w:t>
      </w:r>
      <w:r w:rsidRPr="007D51BE">
        <w:rPr>
          <w:rStyle w:val="StyleUnderline"/>
          <w:highlight w:val="cyan"/>
        </w:rPr>
        <w:t>it receives</w:t>
      </w:r>
      <w:r w:rsidRPr="004036C5">
        <w:rPr>
          <w:rStyle w:val="StyleUnderline"/>
        </w:rPr>
        <w:t xml:space="preserve"> a </w:t>
      </w:r>
      <w:r w:rsidRPr="007D51BE">
        <w:rPr>
          <w:rStyle w:val="Emphasis"/>
          <w:highlight w:val="cyan"/>
        </w:rPr>
        <w:t>huge</w:t>
      </w:r>
      <w:r w:rsidRPr="00803C22">
        <w:rPr>
          <w:rStyle w:val="Emphasis"/>
        </w:rPr>
        <w:t xml:space="preserve"> daily </w:t>
      </w:r>
      <w:r w:rsidRPr="004036C5">
        <w:rPr>
          <w:rStyle w:val="Emphasis"/>
        </w:rPr>
        <w:t>flux</w:t>
      </w:r>
      <w:r w:rsidRPr="00803C22">
        <w:rPr>
          <w:rStyle w:val="Emphasis"/>
        </w:rPr>
        <w:t xml:space="preserve"> of </w:t>
      </w:r>
      <w:r w:rsidRPr="007D51BE">
        <w:rPr>
          <w:rStyle w:val="Emphasis"/>
          <w:highlight w:val="cyan"/>
        </w:rPr>
        <w:t>energy from the sun</w:t>
      </w:r>
      <w:r w:rsidRPr="00E35D44">
        <w:rPr>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p>
    <w:p w14:paraId="385ED66E" w14:textId="77777777" w:rsidR="00CB2395" w:rsidRPr="00E35D44" w:rsidRDefault="00CB2395" w:rsidP="00CB2395">
      <w:pPr>
        <w:rPr>
          <w:sz w:val="16"/>
        </w:rPr>
      </w:pPr>
      <w:r w:rsidRPr="00E35D44">
        <w:rPr>
          <w:sz w:val="16"/>
        </w:rPr>
        <w:t xml:space="preserve">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7D51BE">
        <w:rPr>
          <w:rStyle w:val="StyleUnderline"/>
          <w:highlight w:val="cya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7D51BE">
        <w:rPr>
          <w:rStyle w:val="StyleUnderline"/>
          <w:highlight w:val="cyan"/>
        </w:rPr>
        <w:t>stemmed</w:t>
      </w:r>
      <w:r w:rsidRPr="00E35D44">
        <w:rPr>
          <w:rStyle w:val="StyleUnderline"/>
        </w:rPr>
        <w:t xml:space="preserve"> </w:t>
      </w:r>
      <w:r w:rsidRPr="004036C5">
        <w:rPr>
          <w:rStyle w:val="StyleUnderline"/>
        </w:rPr>
        <w:t xml:space="preserve">entirely </w:t>
      </w:r>
      <w:r w:rsidRPr="007D51BE">
        <w:rPr>
          <w:rStyle w:val="StyleUnderline"/>
          <w:highlight w:val="cyan"/>
        </w:rPr>
        <w:t xml:space="preserve">from </w:t>
      </w:r>
      <w:r w:rsidRPr="007D51BE">
        <w:rPr>
          <w:rStyle w:val="Emphasis"/>
          <w:highlight w:val="cyan"/>
        </w:rPr>
        <w:t>errors in its structure</w:t>
      </w:r>
      <w:r w:rsidRPr="00E35D44">
        <w:rPr>
          <w:sz w:val="16"/>
        </w:rPr>
        <w:t>, as pointed out by a then fresh-faced young economics professor at Yale, William Nordhaus.</w:t>
      </w:r>
    </w:p>
    <w:p w14:paraId="29551261" w14:textId="77777777" w:rsidR="00CB2395" w:rsidRPr="00E35D44" w:rsidRDefault="00CB2395" w:rsidP="00CB2395">
      <w:pPr>
        <w:rPr>
          <w:sz w:val="16"/>
        </w:rPr>
      </w:pPr>
      <w:r w:rsidRPr="00E35D44">
        <w:rPr>
          <w:sz w:val="16"/>
        </w:rPr>
        <w:t xml:space="preserve">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p>
    <w:p w14:paraId="3FAED39A" w14:textId="77777777" w:rsidR="00CB2395" w:rsidRPr="00E35D44" w:rsidRDefault="00CB2395" w:rsidP="00CB2395">
      <w:pPr>
        <w:rPr>
          <w:sz w:val="16"/>
        </w:rPr>
      </w:pPr>
      <w:r w:rsidRPr="00E35D44">
        <w:rPr>
          <w:sz w:val="16"/>
        </w:rPr>
        <w:t>The point here is not that solar power is the key to endless growth, though it could well be - nuclear fission and fusion are other strong contenders. The point is that when you scratch the surface of any of the seminal tracts of the degrowth movement, you find they are based on the same fake science, right through to the present day.</w:t>
      </w:r>
    </w:p>
    <w:p w14:paraId="30F895E9" w14:textId="77777777" w:rsidR="00CB2395" w:rsidRPr="00E35D44" w:rsidRDefault="00CB2395" w:rsidP="00CB2395">
      <w:pPr>
        <w:rPr>
          <w:sz w:val="16"/>
        </w:rPr>
      </w:pPr>
      <w:r w:rsidRPr="00E35D44">
        <w:rPr>
          <w:sz w:val="16"/>
        </w:rPr>
        <w:t xml:space="preserve">Jeremy Rifkin’s 1980 Entropy: a New World View (vi) states that “here on earth material entropy is continually increasing and must ultimately reach a maximum”. In 2009, Professor Tim </w:t>
      </w:r>
      <w:r w:rsidRPr="007D51BE">
        <w:rPr>
          <w:rStyle w:val="Emphasis"/>
          <w:highlight w:val="cyan"/>
        </w:rPr>
        <w:t>Jackson</w:t>
      </w:r>
      <w:r w:rsidRPr="00E35D44">
        <w:rPr>
          <w:sz w:val="16"/>
        </w:rPr>
        <w:t xml:space="preserve">, the favourite anti-capitalist of the TED generation, </w:t>
      </w:r>
      <w:r w:rsidRPr="007D51BE">
        <w:rPr>
          <w:rStyle w:val="StyleUnderline"/>
          <w:highlight w:val="cyan"/>
        </w:rPr>
        <w:t>published Prosperity Without Growth</w:t>
      </w:r>
      <w:r w:rsidRPr="00E35D44">
        <w:rPr>
          <w:sz w:val="16"/>
        </w:rPr>
        <w:t xml:space="preserve"> (vii). In it he pays homage to Daly’s “pioneering case for a ‘steady state economy’” and cheerfully recommends it to students hungering for alternative wisdom – either not understanding or not caring that </w:t>
      </w:r>
      <w:r w:rsidRPr="00E35D44">
        <w:rPr>
          <w:rStyle w:val="StyleUnderline"/>
        </w:rPr>
        <w:t xml:space="preserve">it is </w:t>
      </w:r>
      <w:r w:rsidRPr="007D51BE">
        <w:rPr>
          <w:rStyle w:val="StyleUnderline"/>
          <w:highlight w:val="cyan"/>
        </w:rPr>
        <w:t xml:space="preserve">based on a </w:t>
      </w:r>
      <w:r w:rsidRPr="007D51BE">
        <w:rPr>
          <w:rStyle w:val="Emphasis"/>
          <w:highlight w:val="cyan"/>
        </w:rPr>
        <w:t>fallacy</w:t>
      </w:r>
      <w:r w:rsidRPr="00E35D44">
        <w:rPr>
          <w:sz w:val="16"/>
        </w:rPr>
        <w:t>.</w:t>
      </w:r>
    </w:p>
    <w:p w14:paraId="4B9BD2C0" w14:textId="77777777" w:rsidR="00CB2395" w:rsidRPr="00E35D44" w:rsidRDefault="00CB2395" w:rsidP="00CB2395">
      <w:pPr>
        <w:rPr>
          <w:sz w:val="16"/>
        </w:rPr>
      </w:pP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p>
    <w:p w14:paraId="33F0F80D" w14:textId="77777777" w:rsidR="00CB2395" w:rsidRPr="00E35D44" w:rsidRDefault="00CB2395" w:rsidP="00CB2395">
      <w:pPr>
        <w:rPr>
          <w:sz w:val="16"/>
        </w:rPr>
      </w:pPr>
      <w:r w:rsidRPr="00E35D44">
        <w:rPr>
          <w:rStyle w:val="StyleUnderline"/>
        </w:rPr>
        <w:t>Climate change is real, serious, and urgent</w:t>
      </w:r>
      <w:r w:rsidRPr="00E35D44">
        <w:rPr>
          <w:sz w:val="16"/>
        </w:rPr>
        <w:t>.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p>
    <w:p w14:paraId="3E68DE91" w14:textId="77777777" w:rsidR="00CB2395" w:rsidRPr="00E35D44" w:rsidRDefault="00CB2395" w:rsidP="00CB2395">
      <w:pPr>
        <w:rPr>
          <w:sz w:val="16"/>
        </w:rPr>
      </w:pPr>
      <w:r w:rsidRPr="007D51BE">
        <w:rPr>
          <w:rStyle w:val="StyleUnderline"/>
          <w:highlight w:val="cyan"/>
        </w:rPr>
        <w:t>Limiting</w:t>
      </w:r>
      <w:r w:rsidRPr="00E35D44">
        <w:rPr>
          <w:rStyle w:val="StyleUnderline"/>
        </w:rPr>
        <w:t xml:space="preserve"> the impact of </w:t>
      </w:r>
      <w:r w:rsidRPr="007D51BE">
        <w:rPr>
          <w:rStyle w:val="StyleUnderline"/>
          <w:highlight w:val="cyan"/>
        </w:rPr>
        <w:t>climate change will require</w:t>
      </w:r>
      <w:r w:rsidRPr="00E35D44">
        <w:rPr>
          <w:rStyle w:val="StyleUnderline"/>
        </w:rPr>
        <w:t xml:space="preserve"> the </w:t>
      </w:r>
      <w:r w:rsidRPr="00E35D44">
        <w:rPr>
          <w:rStyle w:val="Emphasis"/>
        </w:rPr>
        <w:t xml:space="preserve">application of </w:t>
      </w:r>
      <w:r w:rsidRPr="007D51BE">
        <w:rPr>
          <w:rStyle w:val="Emphasis"/>
          <w:highlight w:val="cyan"/>
        </w:rPr>
        <w:t>technology</w:t>
      </w:r>
      <w:r w:rsidRPr="00E35D44">
        <w:rPr>
          <w:sz w:val="16"/>
        </w:rPr>
        <w:t xml:space="preserve">, both new and yet-to-be-developed, </w:t>
      </w:r>
      <w:r w:rsidRPr="00E35D44">
        <w:rPr>
          <w:rStyle w:val="StyleUnderline"/>
        </w:rPr>
        <w:t xml:space="preserve">on a heroic </w:t>
      </w:r>
      <w:r w:rsidRPr="007D51BE">
        <w:rPr>
          <w:rStyle w:val="StyleUnderline"/>
          <w:highlight w:val="cyan"/>
        </w:rPr>
        <w:t xml:space="preserve">scale. </w:t>
      </w:r>
      <w:r w:rsidRPr="007D51BE">
        <w:rPr>
          <w:rStyle w:val="Emphasis"/>
          <w:highlight w:val="cyan"/>
        </w:rPr>
        <w:t>Destroying the</w:t>
      </w:r>
      <w:r w:rsidRPr="00E35D44">
        <w:rPr>
          <w:rStyle w:val="Emphasis"/>
        </w:rPr>
        <w:t xml:space="preserve"> ability of the </w:t>
      </w:r>
      <w:r w:rsidRPr="007D51BE">
        <w:rPr>
          <w:rStyle w:val="Emphasis"/>
          <w:highlight w:val="cyan"/>
        </w:rPr>
        <w:t>world economy</w:t>
      </w:r>
      <w:r w:rsidRPr="00E35D44">
        <w:rPr>
          <w:rStyle w:val="Emphasis"/>
        </w:rPr>
        <w:t xml:space="preserve"> to deliver these solutions</w:t>
      </w:r>
      <w:r w:rsidRPr="00E35D44">
        <w:rPr>
          <w:rStyle w:val="StyleUnderline"/>
        </w:rPr>
        <w:t xml:space="preserve"> </w:t>
      </w:r>
      <w:r w:rsidRPr="007D51BE">
        <w:rPr>
          <w:rStyle w:val="StyleUnderline"/>
          <w:highlight w:val="cyan"/>
        </w:rPr>
        <w:t>is the very opposite</w:t>
      </w:r>
      <w:r w:rsidRPr="00E35D44">
        <w:rPr>
          <w:rStyle w:val="StyleUnderline"/>
        </w:rPr>
        <w:t xml:space="preserve"> of what we should be doing</w:t>
      </w:r>
      <w:r w:rsidRPr="00E35D44">
        <w:rPr>
          <w:sz w:val="16"/>
        </w:rPr>
        <w:t>. And that is where Nordhaus and Romer come in.</w:t>
      </w:r>
    </w:p>
    <w:p w14:paraId="582F4454" w14:textId="77777777" w:rsidR="00CB2395" w:rsidRPr="00E35D44" w:rsidRDefault="00CB2395" w:rsidP="00CB2395">
      <w:pPr>
        <w:rPr>
          <w:sz w:val="16"/>
        </w:rPr>
      </w:pPr>
      <w:r w:rsidRPr="00E35D44">
        <w:rPr>
          <w:rStyle w:val="StyleUnderline"/>
        </w:rPr>
        <w:t>Romer’s</w:t>
      </w:r>
      <w:r w:rsidRPr="00E35D44">
        <w:rPr>
          <w:sz w:val="16"/>
        </w:rPr>
        <w:t xml:space="preserve"> great </w:t>
      </w:r>
      <w:r w:rsidRPr="00E35D44">
        <w:rPr>
          <w:rStyle w:val="StyleUnderline"/>
        </w:rPr>
        <w:t xml:space="preserve">contribution was to identify </w:t>
      </w:r>
      <w:r w:rsidRPr="007D51BE">
        <w:rPr>
          <w:rStyle w:val="StyleUnderline"/>
          <w:highlight w:val="cyan"/>
        </w:rPr>
        <w:t>the contribution of knowledge to</w:t>
      </w:r>
      <w:r w:rsidRPr="00E35D44">
        <w:rPr>
          <w:rStyle w:val="StyleUnderline"/>
        </w:rPr>
        <w:t xml:space="preserve"> economic </w:t>
      </w:r>
      <w:r w:rsidRPr="007D51BE">
        <w:rPr>
          <w:rStyle w:val="StyleUnderline"/>
          <w:highlight w:val="cya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7D51BE">
        <w:rPr>
          <w:rStyle w:val="StyleUnderline"/>
          <w:highlight w:val="cyan"/>
        </w:rPr>
        <w:t>is the perfect riposte to those who think</w:t>
      </w:r>
      <w:r w:rsidRPr="00E35D44">
        <w:rPr>
          <w:rStyle w:val="StyleUnderline"/>
        </w:rPr>
        <w:t xml:space="preserve"> that economic </w:t>
      </w:r>
      <w:r w:rsidRPr="007D51BE">
        <w:rPr>
          <w:rStyle w:val="StyleUnderline"/>
          <w:highlight w:val="cyan"/>
        </w:rPr>
        <w:t>growth is the same</w:t>
      </w:r>
      <w:r w:rsidRPr="00E35D44">
        <w:rPr>
          <w:rStyle w:val="StyleUnderline"/>
        </w:rPr>
        <w:t xml:space="preserve"> thing </w:t>
      </w:r>
      <w:r w:rsidRPr="007D51BE">
        <w:rPr>
          <w:rStyle w:val="StyleUnderline"/>
          <w:highlight w:val="cyan"/>
        </w:rPr>
        <w:t>as</w:t>
      </w:r>
      <w:r w:rsidRPr="00E35D44">
        <w:rPr>
          <w:rStyle w:val="StyleUnderline"/>
        </w:rPr>
        <w:t xml:space="preserve"> </w:t>
      </w:r>
      <w:r w:rsidRPr="00E35D44">
        <w:rPr>
          <w:rStyle w:val="Emphasis"/>
        </w:rPr>
        <w:t xml:space="preserve">ever-increasing </w:t>
      </w:r>
      <w:r w:rsidRPr="007D51BE">
        <w:rPr>
          <w:rStyle w:val="Emphasis"/>
          <w:highlight w:val="cya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p>
    <w:p w14:paraId="285D3AAF" w14:textId="77777777" w:rsidR="00CB2395" w:rsidRPr="00E35D44" w:rsidRDefault="00CB2395" w:rsidP="00CB2395">
      <w:pPr>
        <w:rPr>
          <w:sz w:val="16"/>
        </w:rPr>
      </w:pP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p>
    <w:p w14:paraId="1BA12232" w14:textId="77777777" w:rsidR="00CB2395" w:rsidRPr="004036C5" w:rsidRDefault="00CB2395" w:rsidP="00CB2395">
      <w:pPr>
        <w:rPr>
          <w:sz w:val="16"/>
        </w:rPr>
      </w:pPr>
      <w:r w:rsidRPr="00E35D44">
        <w:rPr>
          <w:sz w:val="16"/>
        </w:rPr>
        <w:t xml:space="preserve">Nordhaus and Romer are not the only Nobel Prize-winners whose work suggests that </w:t>
      </w:r>
      <w:r w:rsidRPr="007D51BE">
        <w:rPr>
          <w:rStyle w:val="StyleUnderline"/>
          <w:highlight w:val="cyan"/>
        </w:rPr>
        <w:t>an open,</w:t>
      </w:r>
      <w:r w:rsidRPr="00E35D44">
        <w:rPr>
          <w:rStyle w:val="StyleUnderline"/>
        </w:rPr>
        <w:t xml:space="preserve"> liberal, trade-friendly </w:t>
      </w:r>
      <w:r w:rsidRPr="007D51BE">
        <w:rPr>
          <w:rStyle w:val="StyleUnderline"/>
          <w:highlight w:val="cyan"/>
        </w:rPr>
        <w:t>economy</w:t>
      </w:r>
      <w:r w:rsidRPr="00E35D44">
        <w:rPr>
          <w:sz w:val="16"/>
        </w:rPr>
        <w:t xml:space="preserve"> – though one pricing in externalities – </w:t>
      </w:r>
      <w:r w:rsidRPr="007D51BE">
        <w:rPr>
          <w:rStyle w:val="StyleUnderline"/>
          <w:highlight w:val="cyan"/>
        </w:rPr>
        <w:t>will do a better job of addressing climate</w:t>
      </w:r>
      <w:r w:rsidRPr="004036C5">
        <w:rPr>
          <w:rStyle w:val="StyleUnderline"/>
        </w:rPr>
        <w:t xml:space="preserve"> change and other environmental problems than stalling or reversing economic growth</w:t>
      </w:r>
      <w:r w:rsidRPr="004036C5">
        <w:rPr>
          <w:sz w:val="16"/>
        </w:rPr>
        <w:t>.</w:t>
      </w:r>
    </w:p>
    <w:p w14:paraId="0FA98ABE" w14:textId="77777777" w:rsidR="00CB2395" w:rsidRPr="00E35D44" w:rsidRDefault="00CB2395" w:rsidP="00CB2395">
      <w:pPr>
        <w:rPr>
          <w:sz w:val="16"/>
        </w:rPr>
      </w:pP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p>
    <w:p w14:paraId="763C65CD" w14:textId="77777777" w:rsidR="00CB2395" w:rsidRDefault="00CB2395" w:rsidP="00CB2395">
      <w:pPr>
        <w:rPr>
          <w:sz w:val="16"/>
        </w:rPr>
      </w:pPr>
      <w:r w:rsidRPr="00E35D44">
        <w:rPr>
          <w:sz w:val="16"/>
        </w:rPr>
        <w:t xml:space="preserve">Ilya Prigogine won the 1977 Nobel Prize in Chemistry for his research into non-equilibrium “dissipative” structures – </w:t>
      </w:r>
      <w:r w:rsidRPr="004036C5">
        <w:rPr>
          <w:sz w:val="16"/>
        </w:rPr>
        <w:t xml:space="preserve">how </w:t>
      </w:r>
      <w:r w:rsidRPr="007D51BE">
        <w:rPr>
          <w:rStyle w:val="StyleUnderline"/>
          <w:highlight w:val="cyan"/>
        </w:rPr>
        <w:t>a flow of energy</w:t>
      </w:r>
      <w:r w:rsidRPr="00E35D44">
        <w:rPr>
          <w:rStyle w:val="StyleUnderline"/>
        </w:rPr>
        <w:t xml:space="preserve"> across closed system </w:t>
      </w:r>
      <w:r w:rsidRPr="007D51BE">
        <w:rPr>
          <w:rStyle w:val="StyleUnderline"/>
          <w:highlight w:val="cyan"/>
        </w:rPr>
        <w:t>can drive</w:t>
      </w:r>
      <w:r w:rsidRPr="00E35D44">
        <w:rPr>
          <w:rStyle w:val="StyleUnderline"/>
        </w:rPr>
        <w:t xml:space="preserve"> the creation of</w:t>
      </w:r>
      <w:r w:rsidRPr="00771821">
        <w:rPr>
          <w:sz w:val="16"/>
          <w:szCs w:val="16"/>
        </w:rPr>
        <w:t xml:space="preserve"> “</w:t>
      </w:r>
      <w:r w:rsidRPr="007D51BE">
        <w:rPr>
          <w:rStyle w:val="Emphasis"/>
          <w:highlight w:val="cyan"/>
        </w:rPr>
        <w:t>order out of chaos</w:t>
      </w:r>
      <w:r w:rsidRPr="00E35D44">
        <w:rPr>
          <w:sz w:val="16"/>
        </w:rPr>
        <w:t xml:space="preserve">” (xi). This is a real scientific expert on entropy proving that </w:t>
      </w:r>
      <w:r w:rsidRPr="007D51BE">
        <w:rPr>
          <w:rStyle w:val="Emphasis"/>
          <w:highlight w:val="cya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4056E9C5" w14:textId="69A15351" w:rsidR="00E676D1" w:rsidRDefault="003D50AF" w:rsidP="00E676D1">
      <w:pPr>
        <w:pStyle w:val="Heading4"/>
      </w:pPr>
      <w:r>
        <w:t>Their impacts are long term inevitable</w:t>
      </w:r>
    </w:p>
    <w:p w14:paraId="6153072D" w14:textId="77777777" w:rsidR="00E676D1" w:rsidRPr="0025633F" w:rsidRDefault="00E676D1" w:rsidP="00E676D1">
      <w:r>
        <w:rPr>
          <w:rStyle w:val="Style13ptBold"/>
        </w:rPr>
        <w:t>Bhar</w:t>
      </w:r>
      <w:r w:rsidRPr="0025633F">
        <w:rPr>
          <w:rStyle w:val="Style13ptBold"/>
        </w:rPr>
        <w:t xml:space="preserve"> '</w:t>
      </w:r>
      <w:r>
        <w:rPr>
          <w:rStyle w:val="Style13ptBold"/>
        </w:rPr>
        <w:t>20</w:t>
      </w:r>
      <w:r w:rsidRPr="0025633F">
        <w:rPr>
          <w:rStyle w:val="Style13ptBold"/>
        </w:rPr>
        <w:t xml:space="preserve"> </w:t>
      </w:r>
      <w:r>
        <w:t>[Soumyajit; 4/21/20; PhD scholar from the Ashoka Trust for Research in Ecology and the Environment, research fellow at LEAD at Krea University; "Degrowth and COVID-19: Are we drawing a simplistic connection?" https://india.mongabay.com/2020/04/commentary-degrowth-and-covid-19-are-we-drawing-a-simplistic-connection/]//GJ</w:t>
      </w:r>
    </w:p>
    <w:p w14:paraId="494736AB" w14:textId="77777777" w:rsidR="00E676D1" w:rsidRPr="007035E1" w:rsidRDefault="00E676D1" w:rsidP="00E676D1">
      <w:pPr>
        <w:rPr>
          <w:sz w:val="16"/>
        </w:rPr>
      </w:pPr>
      <w:r w:rsidRPr="007035E1">
        <w:rPr>
          <w:sz w:val="16"/>
        </w:rPr>
        <w:t>COVID-19 economic pause: Can we equate with degrowth?</w:t>
      </w:r>
    </w:p>
    <w:p w14:paraId="4C09187C" w14:textId="77777777" w:rsidR="00E676D1" w:rsidRPr="007035E1" w:rsidRDefault="00E676D1" w:rsidP="00E676D1">
      <w:pPr>
        <w:rPr>
          <w:sz w:val="16"/>
        </w:rPr>
      </w:pPr>
      <w:r w:rsidRPr="007035E1">
        <w:rPr>
          <w:sz w:val="16"/>
        </w:rPr>
        <w:t xml:space="preserve">Many </w:t>
      </w:r>
      <w:r w:rsidRPr="007035E1">
        <w:rPr>
          <w:rStyle w:val="StyleUnderline"/>
        </w:rPr>
        <w:t xml:space="preserve">scholars are </w:t>
      </w:r>
      <w:r w:rsidRPr="00A1757A">
        <w:rPr>
          <w:rStyle w:val="Emphasis"/>
          <w:highlight w:val="cyan"/>
        </w:rPr>
        <w:t>comparing</w:t>
      </w:r>
      <w:r w:rsidRPr="00A1757A">
        <w:rPr>
          <w:sz w:val="16"/>
          <w:highlight w:val="cyan"/>
        </w:rPr>
        <w:t xml:space="preserve"> </w:t>
      </w:r>
      <w:r w:rsidRPr="00A1757A">
        <w:rPr>
          <w:rStyle w:val="StyleUnderline"/>
          <w:highlight w:val="cyan"/>
        </w:rPr>
        <w:t xml:space="preserve">the </w:t>
      </w:r>
      <w:r w:rsidRPr="00A1757A">
        <w:rPr>
          <w:rStyle w:val="Emphasis"/>
          <w:highlight w:val="cyan"/>
        </w:rPr>
        <w:t>current</w:t>
      </w:r>
      <w:r w:rsidRPr="007035E1">
        <w:rPr>
          <w:rStyle w:val="Emphasis"/>
        </w:rPr>
        <w:t xml:space="preserve"> state</w:t>
      </w:r>
      <w:r w:rsidRPr="007035E1">
        <w:rPr>
          <w:rStyle w:val="StyleUnderline"/>
        </w:rPr>
        <w:t xml:space="preserve"> of the </w:t>
      </w:r>
      <w:r w:rsidRPr="00157562">
        <w:rPr>
          <w:rStyle w:val="StyleUnderline"/>
        </w:rPr>
        <w:t xml:space="preserve">economy with the state of </w:t>
      </w:r>
      <w:r w:rsidRPr="00157562">
        <w:rPr>
          <w:rStyle w:val="Emphasis"/>
        </w:rPr>
        <w:t>degrowth</w:t>
      </w:r>
      <w:r w:rsidRPr="00157562">
        <w:rPr>
          <w:sz w:val="16"/>
        </w:rPr>
        <w:t xml:space="preserve">. However, I argue </w:t>
      </w:r>
      <w:r w:rsidRPr="00157562">
        <w:rPr>
          <w:rStyle w:val="StyleUnderline"/>
        </w:rPr>
        <w:t>this comparison is not only</w:t>
      </w:r>
      <w:r w:rsidRPr="00157562">
        <w:rPr>
          <w:sz w:val="16"/>
        </w:rPr>
        <w:t xml:space="preserve"> </w:t>
      </w:r>
      <w:r w:rsidRPr="00157562">
        <w:rPr>
          <w:rStyle w:val="Emphasis"/>
        </w:rPr>
        <w:t>conceptually incorrect</w:t>
      </w:r>
      <w:r w:rsidRPr="00157562">
        <w:rPr>
          <w:sz w:val="16"/>
        </w:rPr>
        <w:t xml:space="preserve"> </w:t>
      </w:r>
      <w:r w:rsidRPr="00157562">
        <w:rPr>
          <w:rStyle w:val="StyleUnderline"/>
        </w:rPr>
        <w:t>but also</w:t>
      </w:r>
      <w:r w:rsidRPr="00157562">
        <w:rPr>
          <w:sz w:val="16"/>
        </w:rPr>
        <w:t xml:space="preserve"> </w:t>
      </w:r>
      <w:r w:rsidRPr="00157562">
        <w:rPr>
          <w:rStyle w:val="Emphasis"/>
        </w:rPr>
        <w:t>simplistic</w:t>
      </w:r>
      <w:r w:rsidRPr="00157562">
        <w:rPr>
          <w:sz w:val="16"/>
        </w:rPr>
        <w:t xml:space="preserve">. At first, we need to acknowledge that </w:t>
      </w:r>
      <w:r w:rsidRPr="00157562">
        <w:rPr>
          <w:rStyle w:val="StyleUnderline"/>
        </w:rPr>
        <w:t>the pandemic is an</w:t>
      </w:r>
      <w:r w:rsidRPr="00157562">
        <w:rPr>
          <w:sz w:val="16"/>
        </w:rPr>
        <w:t xml:space="preserve"> </w:t>
      </w:r>
      <w:r w:rsidRPr="00157562">
        <w:rPr>
          <w:rStyle w:val="Emphasis"/>
        </w:rPr>
        <w:t>external</w:t>
      </w:r>
      <w:r w:rsidRPr="00157562">
        <w:rPr>
          <w:rStyle w:val="StyleUnderline"/>
        </w:rPr>
        <w:t xml:space="preserve">, independent factor that is inducing such a drastic downshift in the economy. There is </w:t>
      </w:r>
      <w:r w:rsidRPr="00157562">
        <w:rPr>
          <w:rStyle w:val="Emphasis"/>
        </w:rPr>
        <w:t>no change</w:t>
      </w:r>
      <w:r w:rsidRPr="00157562">
        <w:rPr>
          <w:sz w:val="16"/>
        </w:rPr>
        <w:t xml:space="preserve"> </w:t>
      </w:r>
      <w:r w:rsidRPr="00157562">
        <w:rPr>
          <w:rStyle w:val="StyleUnderline"/>
        </w:rPr>
        <w:t xml:space="preserve">happening at </w:t>
      </w:r>
      <w:r w:rsidRPr="00A1757A">
        <w:rPr>
          <w:rStyle w:val="StyleUnderline"/>
          <w:highlight w:val="cyan"/>
        </w:rPr>
        <w:t xml:space="preserve">the </w:t>
      </w:r>
      <w:r w:rsidRPr="00A1757A">
        <w:rPr>
          <w:rStyle w:val="Emphasis"/>
          <w:highlight w:val="cyan"/>
        </w:rPr>
        <w:t>systemic level</w:t>
      </w:r>
      <w:r w:rsidRPr="00A1757A">
        <w:rPr>
          <w:sz w:val="16"/>
          <w:highlight w:val="cyan"/>
        </w:rPr>
        <w:t xml:space="preserve"> </w:t>
      </w:r>
      <w:r w:rsidRPr="00A1757A">
        <w:rPr>
          <w:rStyle w:val="StyleUnderline"/>
          <w:highlight w:val="cyan"/>
        </w:rPr>
        <w:t>to ensure</w:t>
      </w:r>
      <w:r w:rsidRPr="007035E1">
        <w:rPr>
          <w:rStyle w:val="StyleUnderline"/>
        </w:rPr>
        <w:t xml:space="preserve"> the </w:t>
      </w:r>
      <w:r w:rsidRPr="007035E1">
        <w:rPr>
          <w:rStyle w:val="Emphasis"/>
        </w:rPr>
        <w:t>sustainability</w:t>
      </w:r>
      <w:r w:rsidRPr="007035E1">
        <w:rPr>
          <w:sz w:val="16"/>
        </w:rPr>
        <w:t xml:space="preserve"> </w:t>
      </w:r>
      <w:r w:rsidRPr="007035E1">
        <w:rPr>
          <w:rStyle w:val="StyleUnderline"/>
        </w:rPr>
        <w:t xml:space="preserve">of such </w:t>
      </w:r>
      <w:r w:rsidRPr="00A1757A">
        <w:rPr>
          <w:rStyle w:val="StyleUnderline"/>
          <w:highlight w:val="cyan"/>
        </w:rPr>
        <w:t>a shift</w:t>
      </w:r>
      <w:r w:rsidRPr="007035E1">
        <w:rPr>
          <w:sz w:val="16"/>
        </w:rPr>
        <w:t xml:space="preserve">. </w:t>
      </w:r>
    </w:p>
    <w:p w14:paraId="13FD2923" w14:textId="77777777" w:rsidR="00E676D1" w:rsidRPr="007035E1" w:rsidRDefault="00E676D1" w:rsidP="00E676D1">
      <w:pPr>
        <w:rPr>
          <w:sz w:val="16"/>
        </w:rPr>
      </w:pPr>
      <w:r w:rsidRPr="007035E1">
        <w:rPr>
          <w:sz w:val="16"/>
        </w:rPr>
        <w:t xml:space="preserve">Such </w:t>
      </w:r>
      <w:r w:rsidRPr="007035E1">
        <w:rPr>
          <w:rStyle w:val="StyleUnderline"/>
        </w:rPr>
        <w:t>a pandemic is denoted as an upshot of climate crisis and disruption in the ecological balance. In the coming future, with</w:t>
      </w:r>
      <w:r w:rsidRPr="007035E1">
        <w:rPr>
          <w:sz w:val="16"/>
        </w:rPr>
        <w:t xml:space="preserve"> </w:t>
      </w:r>
      <w:r w:rsidRPr="00A1757A">
        <w:rPr>
          <w:rStyle w:val="Emphasis"/>
          <w:highlight w:val="cyan"/>
        </w:rPr>
        <w:t>resorting to business as usual</w:t>
      </w:r>
      <w:r w:rsidRPr="007035E1">
        <w:rPr>
          <w:rStyle w:val="StyleUnderline"/>
        </w:rPr>
        <w:t>, such external events are likely to be frequent and intense. However</w:t>
      </w:r>
      <w:r w:rsidRPr="007035E1">
        <w:rPr>
          <w:sz w:val="16"/>
        </w:rPr>
        <w:t xml:space="preserve">, once we manage to find our way around such an external factor, even if temporarily, </w:t>
      </w:r>
      <w:r w:rsidRPr="00A1757A">
        <w:rPr>
          <w:rStyle w:val="StyleUnderline"/>
          <w:highlight w:val="cyan"/>
        </w:rPr>
        <w:t xml:space="preserve">the economy is </w:t>
      </w:r>
      <w:r w:rsidRPr="00A1757A">
        <w:rPr>
          <w:rStyle w:val="Emphasis"/>
          <w:highlight w:val="cyan"/>
        </w:rPr>
        <w:t>waiting to bounce back</w:t>
      </w:r>
      <w:r w:rsidRPr="007035E1">
        <w:rPr>
          <w:sz w:val="16"/>
        </w:rPr>
        <w:t xml:space="preserve"> </w:t>
      </w:r>
      <w:r w:rsidRPr="007035E1">
        <w:rPr>
          <w:rStyle w:val="StyleUnderline"/>
        </w:rPr>
        <w:t>to its normal. Moreover</w:t>
      </w:r>
      <w:r w:rsidRPr="007035E1">
        <w:rPr>
          <w:sz w:val="16"/>
        </w:rPr>
        <w:t xml:space="preserve">, as observed in the post-world war II economic boom, </w:t>
      </w:r>
      <w:r w:rsidRPr="007035E1">
        <w:rPr>
          <w:rStyle w:val="StyleUnderline"/>
        </w:rPr>
        <w:t xml:space="preserve">the economy is </w:t>
      </w:r>
      <w:r w:rsidRPr="00A1757A">
        <w:rPr>
          <w:rStyle w:val="StyleUnderline"/>
          <w:highlight w:val="cyan"/>
        </w:rPr>
        <w:t>likely to reach</w:t>
      </w:r>
      <w:r w:rsidRPr="007035E1">
        <w:rPr>
          <w:rStyle w:val="StyleUnderline"/>
        </w:rPr>
        <w:t xml:space="preserve"> a</w:t>
      </w:r>
      <w:r w:rsidRPr="007035E1">
        <w:rPr>
          <w:sz w:val="16"/>
        </w:rPr>
        <w:t xml:space="preserve"> </w:t>
      </w:r>
      <w:r w:rsidRPr="00A1757A">
        <w:rPr>
          <w:rStyle w:val="Emphasis"/>
          <w:highlight w:val="cyan"/>
        </w:rPr>
        <w:t>higher throughput</w:t>
      </w:r>
      <w:r w:rsidRPr="007035E1">
        <w:rPr>
          <w:sz w:val="16"/>
        </w:rPr>
        <w:t xml:space="preserve"> </w:t>
      </w:r>
      <w:r w:rsidRPr="007035E1">
        <w:rPr>
          <w:rStyle w:val="StyleUnderline"/>
        </w:rPr>
        <w:t>than the initial after the lockdown</w:t>
      </w:r>
      <w:r w:rsidRPr="007035E1">
        <w:rPr>
          <w:sz w:val="16"/>
        </w:rPr>
        <w:t xml:space="preserve">. </w:t>
      </w:r>
    </w:p>
    <w:p w14:paraId="721FE041" w14:textId="77777777" w:rsidR="00E676D1" w:rsidRPr="007035E1" w:rsidRDefault="00E676D1" w:rsidP="00E676D1">
      <w:pPr>
        <w:rPr>
          <w:sz w:val="16"/>
        </w:rPr>
      </w:pPr>
      <w:r w:rsidRPr="007035E1">
        <w:rPr>
          <w:rStyle w:val="StyleUnderline"/>
        </w:rPr>
        <w:t>To sustain the drastic downshift of the economy that resembles degrowth, consumers have a major role to play</w:t>
      </w:r>
      <w:r w:rsidRPr="007035E1">
        <w:rPr>
          <w:sz w:val="16"/>
        </w:rPr>
        <w:t xml:space="preserve"> in the realisation of such a massive economic shift </w:t>
      </w:r>
      <w:r w:rsidRPr="007035E1">
        <w:rPr>
          <w:rStyle w:val="StyleUnderline"/>
        </w:rPr>
        <w:t xml:space="preserve">as </w:t>
      </w:r>
      <w:r w:rsidRPr="00A1757A">
        <w:rPr>
          <w:rStyle w:val="StyleUnderline"/>
          <w:highlight w:val="cyan"/>
        </w:rPr>
        <w:t>the</w:t>
      </w:r>
      <w:r w:rsidRPr="007035E1">
        <w:rPr>
          <w:rStyle w:val="StyleUnderline"/>
        </w:rPr>
        <w:t xml:space="preserve"> current capitalist </w:t>
      </w:r>
      <w:r w:rsidRPr="00A1757A">
        <w:rPr>
          <w:rStyle w:val="StyleUnderline"/>
          <w:highlight w:val="cyan"/>
        </w:rPr>
        <w:t>economy is</w:t>
      </w:r>
      <w:r w:rsidRPr="007035E1">
        <w:rPr>
          <w:rStyle w:val="StyleUnderline"/>
        </w:rPr>
        <w:t xml:space="preserve"> entirely </w:t>
      </w:r>
      <w:r w:rsidRPr="00A1757A">
        <w:rPr>
          <w:rStyle w:val="StyleUnderline"/>
          <w:highlight w:val="cyan"/>
        </w:rPr>
        <w:t xml:space="preserve">fueled by </w:t>
      </w:r>
      <w:r w:rsidRPr="00A1757A">
        <w:rPr>
          <w:rStyle w:val="Emphasis"/>
          <w:highlight w:val="cyan"/>
        </w:rPr>
        <w:t>consumer desires</w:t>
      </w:r>
      <w:r w:rsidRPr="007035E1">
        <w:rPr>
          <w:sz w:val="16"/>
        </w:rPr>
        <w:t xml:space="preserve">. In our lives, </w:t>
      </w:r>
      <w:r w:rsidRPr="007035E1">
        <w:rPr>
          <w:rStyle w:val="StyleUnderline"/>
        </w:rPr>
        <w:t>we consciously or at times unconsciously uphold a</w:t>
      </w:r>
      <w:r w:rsidRPr="007035E1">
        <w:rPr>
          <w:sz w:val="16"/>
        </w:rPr>
        <w:t xml:space="preserve"> </w:t>
      </w:r>
      <w:r w:rsidRPr="007035E1">
        <w:rPr>
          <w:rStyle w:val="Emphasis"/>
        </w:rPr>
        <w:t>notion of a good life</w:t>
      </w:r>
      <w:r w:rsidRPr="007035E1">
        <w:rPr>
          <w:sz w:val="16"/>
        </w:rPr>
        <w:t xml:space="preserve">. </w:t>
      </w:r>
      <w:r w:rsidRPr="007035E1">
        <w:rPr>
          <w:rStyle w:val="StyleUnderline"/>
        </w:rPr>
        <w:t>This amicable notion guides us continuously in making decisions</w:t>
      </w:r>
      <w:r w:rsidRPr="007035E1">
        <w:rPr>
          <w:sz w:val="16"/>
        </w:rPr>
        <w:t xml:space="preserve">, be it life-changing ones or concerning everyday affairs. </w:t>
      </w:r>
    </w:p>
    <w:p w14:paraId="4BEB14D3" w14:textId="77777777" w:rsidR="00E676D1" w:rsidRPr="007035E1" w:rsidRDefault="00E676D1" w:rsidP="00E676D1">
      <w:pPr>
        <w:rPr>
          <w:sz w:val="16"/>
        </w:rPr>
      </w:pPr>
      <w:r w:rsidRPr="007035E1">
        <w:rPr>
          <w:sz w:val="16"/>
        </w:rPr>
        <w:t xml:space="preserve">My research, as well as several anthropological studies, show how the </w:t>
      </w:r>
      <w:r w:rsidRPr="007035E1">
        <w:rPr>
          <w:rStyle w:val="Emphasis"/>
        </w:rPr>
        <w:t xml:space="preserve">prevailing </w:t>
      </w:r>
      <w:r w:rsidRPr="00A1757A">
        <w:rPr>
          <w:rStyle w:val="Emphasis"/>
          <w:highlight w:val="cyan"/>
        </w:rPr>
        <w:t>notions</w:t>
      </w:r>
      <w:r w:rsidRPr="00A1757A">
        <w:rPr>
          <w:sz w:val="16"/>
          <w:highlight w:val="cyan"/>
        </w:rPr>
        <w:t xml:space="preserve"> </w:t>
      </w:r>
      <w:r w:rsidRPr="00A1757A">
        <w:rPr>
          <w:rStyle w:val="StyleUnderline"/>
          <w:highlight w:val="cyan"/>
        </w:rPr>
        <w:t>of the good life have</w:t>
      </w:r>
      <w:r w:rsidRPr="007035E1">
        <w:rPr>
          <w:rStyle w:val="StyleUnderline"/>
        </w:rPr>
        <w:t xml:space="preserve"> slowly </w:t>
      </w:r>
      <w:r w:rsidRPr="00A1757A">
        <w:rPr>
          <w:rStyle w:val="StyleUnderline"/>
          <w:highlight w:val="cyan"/>
        </w:rPr>
        <w:t>turned</w:t>
      </w:r>
      <w:r w:rsidRPr="007035E1">
        <w:rPr>
          <w:rStyle w:val="StyleUnderline"/>
        </w:rPr>
        <w:t xml:space="preserve"> into being </w:t>
      </w:r>
      <w:r w:rsidRPr="00A1757A">
        <w:rPr>
          <w:rStyle w:val="Emphasis"/>
          <w:highlight w:val="cyan"/>
        </w:rPr>
        <w:t>materialistic</w:t>
      </w:r>
      <w:r w:rsidRPr="007035E1">
        <w:rPr>
          <w:sz w:val="16"/>
        </w:rPr>
        <w:t xml:space="preserve">. </w:t>
      </w:r>
      <w:r w:rsidRPr="007035E1">
        <w:rPr>
          <w:rStyle w:val="StyleUnderline"/>
        </w:rPr>
        <w:t xml:space="preserve">It means now </w:t>
      </w:r>
      <w:r w:rsidRPr="00A1757A">
        <w:rPr>
          <w:rStyle w:val="StyleUnderline"/>
          <w:highlight w:val="cyan"/>
        </w:rPr>
        <w:t>we use</w:t>
      </w:r>
      <w:r w:rsidRPr="007035E1">
        <w:rPr>
          <w:rStyle w:val="StyleUnderline"/>
        </w:rPr>
        <w:t xml:space="preserve"> </w:t>
      </w:r>
      <w:r w:rsidRPr="007035E1">
        <w:rPr>
          <w:rStyle w:val="Emphasis"/>
        </w:rPr>
        <w:t xml:space="preserve">material </w:t>
      </w:r>
      <w:r w:rsidRPr="00A1757A">
        <w:rPr>
          <w:rStyle w:val="Emphasis"/>
          <w:highlight w:val="cyan"/>
        </w:rPr>
        <w:t>goods</w:t>
      </w:r>
      <w:r w:rsidRPr="00A1757A">
        <w:rPr>
          <w:sz w:val="16"/>
          <w:highlight w:val="cyan"/>
        </w:rPr>
        <w:t xml:space="preserve"> </w:t>
      </w:r>
      <w:r w:rsidRPr="00A1757A">
        <w:rPr>
          <w:rStyle w:val="StyleUnderline"/>
          <w:highlight w:val="cyan"/>
        </w:rPr>
        <w:t>to</w:t>
      </w:r>
      <w:r w:rsidRPr="007035E1">
        <w:rPr>
          <w:sz w:val="16"/>
        </w:rPr>
        <w:t xml:space="preserve"> </w:t>
      </w:r>
      <w:r w:rsidRPr="007035E1">
        <w:rPr>
          <w:rStyle w:val="Emphasis"/>
        </w:rPr>
        <w:t>earn status</w:t>
      </w:r>
      <w:r w:rsidRPr="007035E1">
        <w:rPr>
          <w:rStyle w:val="StyleUnderline"/>
        </w:rPr>
        <w:t xml:space="preserve">, </w:t>
      </w:r>
      <w:r w:rsidRPr="00A1757A">
        <w:rPr>
          <w:rStyle w:val="Emphasis"/>
          <w:highlight w:val="cyan"/>
        </w:rPr>
        <w:t>construct ide</w:t>
      </w:r>
      <w:r w:rsidRPr="00CC5179">
        <w:rPr>
          <w:rStyle w:val="Emphasis"/>
          <w:highlight w:val="cyan"/>
        </w:rPr>
        <w:t>ntities</w:t>
      </w:r>
      <w:r w:rsidRPr="00CC5179">
        <w:rPr>
          <w:rStyle w:val="StyleUnderline"/>
          <w:highlight w:val="cyan"/>
        </w:rPr>
        <w:t>, and</w:t>
      </w:r>
      <w:r w:rsidRPr="007035E1">
        <w:rPr>
          <w:rStyle w:val="StyleUnderline"/>
        </w:rPr>
        <w:t xml:space="preserve"> </w:t>
      </w:r>
      <w:r w:rsidRPr="007035E1">
        <w:rPr>
          <w:rStyle w:val="Emphasis"/>
        </w:rPr>
        <w:t xml:space="preserve">mark </w:t>
      </w:r>
      <w:r w:rsidRPr="00CC5179">
        <w:rPr>
          <w:rStyle w:val="Emphasis"/>
          <w:highlight w:val="cyan"/>
        </w:rPr>
        <w:t>success</w:t>
      </w:r>
      <w:r w:rsidRPr="007035E1">
        <w:rPr>
          <w:sz w:val="16"/>
        </w:rPr>
        <w:t xml:space="preserve"> </w:t>
      </w:r>
      <w:r w:rsidRPr="007035E1">
        <w:rPr>
          <w:rStyle w:val="StyleUnderline"/>
        </w:rPr>
        <w:t>and value them over intangible things like relationships.</w:t>
      </w:r>
      <w:r w:rsidRPr="007035E1">
        <w:rPr>
          <w:sz w:val="16"/>
        </w:rPr>
        <w:t xml:space="preserve"> </w:t>
      </w:r>
    </w:p>
    <w:p w14:paraId="148ABC32" w14:textId="77777777" w:rsidR="00E676D1" w:rsidRPr="007035E1" w:rsidRDefault="00E676D1" w:rsidP="00E676D1">
      <w:pPr>
        <w:rPr>
          <w:sz w:val="16"/>
        </w:rPr>
      </w:pPr>
      <w:r w:rsidRPr="007035E1">
        <w:rPr>
          <w:rStyle w:val="StyleUnderline"/>
        </w:rPr>
        <w:t xml:space="preserve">Our </w:t>
      </w:r>
      <w:r w:rsidRPr="00CC5179">
        <w:rPr>
          <w:rStyle w:val="StyleUnderline"/>
          <w:highlight w:val="cyan"/>
        </w:rPr>
        <w:t>life stories are</w:t>
      </w:r>
      <w:r w:rsidRPr="007035E1">
        <w:rPr>
          <w:rStyle w:val="StyleUnderline"/>
        </w:rPr>
        <w:t xml:space="preserve"> now </w:t>
      </w:r>
      <w:r w:rsidRPr="00CC5179">
        <w:rPr>
          <w:rStyle w:val="StyleUnderline"/>
          <w:highlight w:val="cyan"/>
        </w:rPr>
        <w:t>stitched around</w:t>
      </w:r>
      <w:r w:rsidRPr="007035E1">
        <w:rPr>
          <w:rStyle w:val="StyleUnderline"/>
        </w:rPr>
        <w:t xml:space="preserve"> material </w:t>
      </w:r>
      <w:r w:rsidRPr="00CC5179">
        <w:rPr>
          <w:rStyle w:val="StyleUnderline"/>
          <w:highlight w:val="cyan"/>
        </w:rPr>
        <w:t>possessions</w:t>
      </w:r>
      <w:r w:rsidRPr="007035E1">
        <w:rPr>
          <w:sz w:val="16"/>
        </w:rPr>
        <w:t xml:space="preserve"> that we carefully choose. These notions are socio-culturally constructed. One’s social upbringing and conditioning enable the seeping of certain notions of good life over others. </w:t>
      </w:r>
      <w:r w:rsidRPr="00A1757A">
        <w:rPr>
          <w:rStyle w:val="StyleUnderline"/>
          <w:highlight w:val="cyan"/>
        </w:rPr>
        <w:t>These</w:t>
      </w:r>
      <w:r w:rsidRPr="007035E1">
        <w:rPr>
          <w:rStyle w:val="StyleUnderline"/>
        </w:rPr>
        <w:t xml:space="preserve"> socio-culturally </w:t>
      </w:r>
      <w:r w:rsidRPr="007035E1">
        <w:rPr>
          <w:rStyle w:val="Emphasis"/>
        </w:rPr>
        <w:t xml:space="preserve">construed </w:t>
      </w:r>
      <w:r w:rsidRPr="00A1757A">
        <w:rPr>
          <w:rStyle w:val="Emphasis"/>
          <w:highlight w:val="cyan"/>
        </w:rPr>
        <w:t>notions</w:t>
      </w:r>
      <w:r w:rsidRPr="007035E1">
        <w:rPr>
          <w:rStyle w:val="StyleUnderline"/>
        </w:rPr>
        <w:t xml:space="preserve"> are influenced by the economic climate to </w:t>
      </w:r>
      <w:r w:rsidRPr="00A1757A">
        <w:rPr>
          <w:rStyle w:val="StyleUnderline"/>
          <w:highlight w:val="cyan"/>
        </w:rPr>
        <w:t xml:space="preserve">give rise to </w:t>
      </w:r>
      <w:r w:rsidRPr="00A1757A">
        <w:rPr>
          <w:rStyle w:val="Emphasis"/>
          <w:highlight w:val="cyan"/>
        </w:rPr>
        <w:t>insatiable desires</w:t>
      </w:r>
      <w:r w:rsidRPr="007035E1">
        <w:rPr>
          <w:sz w:val="16"/>
        </w:rPr>
        <w:t xml:space="preserve"> </w:t>
      </w:r>
      <w:r w:rsidRPr="007035E1">
        <w:rPr>
          <w:rStyle w:val="StyleUnderline"/>
        </w:rPr>
        <w:t>or</w:t>
      </w:r>
      <w:r w:rsidRPr="007035E1">
        <w:rPr>
          <w:sz w:val="16"/>
        </w:rPr>
        <w:t xml:space="preserve"> </w:t>
      </w:r>
      <w:r w:rsidRPr="007035E1">
        <w:rPr>
          <w:rStyle w:val="Emphasis"/>
        </w:rPr>
        <w:t>false needs</w:t>
      </w:r>
      <w:r w:rsidRPr="007035E1">
        <w:rPr>
          <w:sz w:val="16"/>
        </w:rPr>
        <w:t xml:space="preserve"> </w:t>
      </w:r>
      <w:r w:rsidRPr="007035E1">
        <w:rPr>
          <w:rStyle w:val="StyleUnderline"/>
        </w:rPr>
        <w:t>among consumers</w:t>
      </w:r>
      <w:r w:rsidRPr="007035E1">
        <w:rPr>
          <w:sz w:val="16"/>
        </w:rPr>
        <w:t>.</w:t>
      </w:r>
    </w:p>
    <w:p w14:paraId="29627FF7" w14:textId="77777777" w:rsidR="00E676D1" w:rsidRPr="007035E1" w:rsidRDefault="00E676D1" w:rsidP="00E676D1">
      <w:pPr>
        <w:rPr>
          <w:sz w:val="16"/>
        </w:rPr>
      </w:pPr>
      <w:r w:rsidRPr="007035E1">
        <w:rPr>
          <w:sz w:val="16"/>
        </w:rPr>
        <w:t>Upshots of COVID-19- a welcome push towards practising degrowth</w:t>
      </w:r>
    </w:p>
    <w:p w14:paraId="42D3EA3E" w14:textId="77777777" w:rsidR="00E676D1" w:rsidRPr="007035E1" w:rsidRDefault="00E676D1" w:rsidP="00E676D1">
      <w:pPr>
        <w:rPr>
          <w:sz w:val="16"/>
        </w:rPr>
      </w:pPr>
      <w:r w:rsidRPr="007035E1">
        <w:rPr>
          <w:rStyle w:val="StyleUnderline"/>
        </w:rPr>
        <w:t xml:space="preserve">To achieve a </w:t>
      </w:r>
      <w:r w:rsidRPr="00A1757A">
        <w:rPr>
          <w:rStyle w:val="Emphasis"/>
        </w:rPr>
        <w:t>sustained state</w:t>
      </w:r>
      <w:r w:rsidRPr="007035E1">
        <w:rPr>
          <w:rStyle w:val="StyleUnderline"/>
        </w:rPr>
        <w:t xml:space="preserve"> of </w:t>
      </w:r>
      <w:r w:rsidRPr="00A1757A">
        <w:rPr>
          <w:rStyle w:val="Emphasis"/>
        </w:rPr>
        <w:t>degrowth</w:t>
      </w:r>
      <w:r w:rsidRPr="007035E1">
        <w:rPr>
          <w:sz w:val="16"/>
        </w:rPr>
        <w:t xml:space="preserve">, we as </w:t>
      </w:r>
      <w:r w:rsidRPr="007035E1">
        <w:rPr>
          <w:rStyle w:val="StyleUnderline"/>
        </w:rPr>
        <w:t>consumers need to realize the intricate interconnection between our constructed notions of a good life and our consumption decision</w:t>
      </w:r>
      <w:r w:rsidRPr="007035E1">
        <w:rPr>
          <w:sz w:val="16"/>
        </w:rPr>
        <w:t xml:space="preserve">. A realisation of how we as consumers are turned into this driving force, that is running the entire economic juggernaut by discounting ecological balance and a consequent conscious decision to move away from it, would be the first step to degrowth. </w:t>
      </w:r>
    </w:p>
    <w:p w14:paraId="56CE1940" w14:textId="77777777" w:rsidR="00E676D1" w:rsidRPr="007035E1" w:rsidRDefault="00E676D1" w:rsidP="00E676D1">
      <w:pPr>
        <w:rPr>
          <w:sz w:val="16"/>
        </w:rPr>
      </w:pPr>
      <w:r w:rsidRPr="007035E1">
        <w:rPr>
          <w:rStyle w:val="StyleUnderline"/>
        </w:rPr>
        <w:t xml:space="preserve">As the second step, we need to ensure that the wealth produced in degrowth or controlled growth of the economy should </w:t>
      </w:r>
      <w:r w:rsidRPr="007035E1">
        <w:rPr>
          <w:rStyle w:val="Emphasis"/>
        </w:rPr>
        <w:t>entirely be diverted</w:t>
      </w:r>
      <w:r w:rsidRPr="007035E1">
        <w:rPr>
          <w:sz w:val="16"/>
        </w:rPr>
        <w:t xml:space="preserve"> </w:t>
      </w:r>
      <w:r w:rsidRPr="007035E1">
        <w:rPr>
          <w:rStyle w:val="StyleUnderline"/>
        </w:rPr>
        <w:t>to ensuring a good life for</w:t>
      </w:r>
      <w:r w:rsidRPr="007035E1">
        <w:rPr>
          <w:sz w:val="16"/>
        </w:rPr>
        <w:t xml:space="preserve"> the socio-economically </w:t>
      </w:r>
      <w:r w:rsidRPr="007035E1">
        <w:rPr>
          <w:rStyle w:val="Emphasis"/>
        </w:rPr>
        <w:t>underprivileged</w:t>
      </w:r>
      <w:r w:rsidRPr="007035E1">
        <w:rPr>
          <w:sz w:val="16"/>
        </w:rPr>
        <w:t xml:space="preserve"> ones, </w:t>
      </w:r>
      <w:r w:rsidRPr="007035E1">
        <w:rPr>
          <w:rStyle w:val="StyleUnderline"/>
        </w:rPr>
        <w:t xml:space="preserve">which requires a certain amount of </w:t>
      </w:r>
      <w:r w:rsidRPr="007035E1">
        <w:rPr>
          <w:rStyle w:val="Emphasis"/>
        </w:rPr>
        <w:t>sacrifice from the privileged</w:t>
      </w:r>
      <w:r w:rsidRPr="007035E1">
        <w:rPr>
          <w:sz w:val="16"/>
        </w:rPr>
        <w:t xml:space="preserve"> sections of the society. However, this would not appear as a sacrifice if we can adopt alternative notions of a good life that value the current state of the environment and social justice over a world obsessed with material possessions and growth.</w:t>
      </w:r>
    </w:p>
    <w:p w14:paraId="3BAB8617" w14:textId="77777777" w:rsidR="00E676D1" w:rsidRDefault="00E676D1" w:rsidP="00E676D1">
      <w:pPr>
        <w:rPr>
          <w:sz w:val="16"/>
        </w:rPr>
      </w:pPr>
      <w:r w:rsidRPr="007035E1">
        <w:rPr>
          <w:rStyle w:val="StyleUnderline"/>
        </w:rPr>
        <w:t xml:space="preserve">A </w:t>
      </w:r>
      <w:r w:rsidRPr="00A1757A">
        <w:rPr>
          <w:rStyle w:val="Emphasis"/>
          <w:highlight w:val="cyan"/>
        </w:rPr>
        <w:t>sustained change</w:t>
      </w:r>
      <w:r w:rsidRPr="007035E1">
        <w:rPr>
          <w:rStyle w:val="StyleUnderline"/>
        </w:rPr>
        <w:t xml:space="preserve"> in the economic system </w:t>
      </w:r>
      <w:r w:rsidRPr="00A1757A">
        <w:rPr>
          <w:rStyle w:val="StyleUnderline"/>
          <w:highlight w:val="cyan"/>
        </w:rPr>
        <w:t xml:space="preserve">can </w:t>
      </w:r>
      <w:r w:rsidRPr="00B40D45">
        <w:rPr>
          <w:rStyle w:val="Emphasis"/>
          <w:highlight w:val="cyan"/>
        </w:rPr>
        <w:t>only come</w:t>
      </w:r>
      <w:r w:rsidRPr="00B40D45">
        <w:rPr>
          <w:rStyle w:val="StyleUnderline"/>
        </w:rPr>
        <w:t xml:space="preserve"> if the </w:t>
      </w:r>
      <w:r w:rsidRPr="00B40D45">
        <w:rPr>
          <w:rStyle w:val="Emphasis"/>
        </w:rPr>
        <w:t>main internal driving force</w:t>
      </w:r>
      <w:r w:rsidRPr="00B40D45">
        <w:rPr>
          <w:rStyle w:val="StyleUnderline"/>
        </w:rPr>
        <w:t xml:space="preserve"> of</w:t>
      </w:r>
      <w:r w:rsidRPr="007035E1">
        <w:rPr>
          <w:rStyle w:val="StyleUnderline"/>
        </w:rPr>
        <w:t xml:space="preserve"> the system</w:t>
      </w:r>
      <w:r w:rsidRPr="007035E1">
        <w:rPr>
          <w:sz w:val="16"/>
        </w:rPr>
        <w:t xml:space="preserve"> – </w:t>
      </w:r>
      <w:r w:rsidRPr="00A1757A">
        <w:rPr>
          <w:rStyle w:val="StyleUnderline"/>
          <w:highlight w:val="cyan"/>
        </w:rPr>
        <w:t>consumers</w:t>
      </w:r>
      <w:r w:rsidRPr="007035E1">
        <w:rPr>
          <w:sz w:val="16"/>
        </w:rPr>
        <w:t xml:space="preserve"> – </w:t>
      </w:r>
      <w:r w:rsidRPr="00B40D45">
        <w:rPr>
          <w:rStyle w:val="StyleUnderline"/>
          <w:highlight w:val="cyan"/>
        </w:rPr>
        <w:t>start</w:t>
      </w:r>
      <w:r w:rsidRPr="00F0683A">
        <w:rPr>
          <w:rStyle w:val="StyleUnderline"/>
        </w:rPr>
        <w:t>s</w:t>
      </w:r>
      <w:r w:rsidRPr="007035E1">
        <w:rPr>
          <w:rStyle w:val="StyleUnderline"/>
        </w:rPr>
        <w:t xml:space="preserve"> </w:t>
      </w:r>
      <w:r w:rsidRPr="00A1757A">
        <w:rPr>
          <w:rStyle w:val="StyleUnderline"/>
          <w:highlight w:val="cyan"/>
        </w:rPr>
        <w:t>valuing</w:t>
      </w:r>
      <w:r w:rsidRPr="007035E1">
        <w:rPr>
          <w:rStyle w:val="StyleUnderline"/>
        </w:rPr>
        <w:t xml:space="preserve"> things that the current system cannot simply offer.</w:t>
      </w:r>
      <w:r w:rsidRPr="007035E1">
        <w:rPr>
          <w:sz w:val="16"/>
        </w:rPr>
        <w:t xml:space="preserve"> It is going to be </w:t>
      </w:r>
      <w:r w:rsidRPr="00A1757A">
        <w:rPr>
          <w:rStyle w:val="StyleUnderline"/>
          <w:highlight w:val="cyan"/>
        </w:rPr>
        <w:t>a</w:t>
      </w:r>
      <w:r w:rsidRPr="00A1757A">
        <w:rPr>
          <w:sz w:val="16"/>
          <w:highlight w:val="cyan"/>
        </w:rPr>
        <w:t xml:space="preserve"> </w:t>
      </w:r>
      <w:r w:rsidRPr="00A1757A">
        <w:rPr>
          <w:rStyle w:val="Emphasis"/>
          <w:highlight w:val="cyan"/>
        </w:rPr>
        <w:t>slow</w:t>
      </w:r>
      <w:r w:rsidRPr="007035E1">
        <w:rPr>
          <w:sz w:val="16"/>
        </w:rPr>
        <w:t xml:space="preserve"> </w:t>
      </w:r>
      <w:r w:rsidRPr="007035E1">
        <w:rPr>
          <w:rStyle w:val="StyleUnderline"/>
        </w:rPr>
        <w:t xml:space="preserve">socio-cultural </w:t>
      </w:r>
      <w:r w:rsidRPr="00A1757A">
        <w:rPr>
          <w:rStyle w:val="StyleUnderline"/>
          <w:highlight w:val="cyan"/>
        </w:rPr>
        <w:t>shift</w:t>
      </w:r>
      <w:r w:rsidRPr="007035E1">
        <w:rPr>
          <w:sz w:val="16"/>
        </w:rPr>
        <w:t>, but that seems to be the only way to realise a sustained change</w:t>
      </w:r>
    </w:p>
    <w:p w14:paraId="5E95ACBC" w14:textId="77777777" w:rsidR="00963895" w:rsidRPr="006E1285" w:rsidRDefault="00963895" w:rsidP="00963895">
      <w:pPr>
        <w:keepNext/>
        <w:keepLines/>
        <w:spacing w:before="40" w:after="0"/>
        <w:outlineLvl w:val="3"/>
        <w:rPr>
          <w:rFonts w:eastAsia="Times New Roman" w:cs="Times New Roman"/>
          <w:b/>
          <w:iCs/>
          <w:sz w:val="28"/>
          <w:szCs w:val="28"/>
        </w:rPr>
      </w:pPr>
      <w:r w:rsidRPr="006E1285">
        <w:rPr>
          <w:rFonts w:eastAsia="Times New Roman" w:cs="Times New Roman"/>
          <w:b/>
          <w:iCs/>
          <w:sz w:val="28"/>
          <w:szCs w:val="28"/>
        </w:rPr>
        <w:t xml:space="preserve">military and economic confrontation </w:t>
      </w:r>
      <w:r>
        <w:rPr>
          <w:rFonts w:eastAsia="Times New Roman" w:cs="Times New Roman"/>
          <w:b/>
          <w:iCs/>
          <w:sz w:val="28"/>
          <w:szCs w:val="28"/>
        </w:rPr>
        <w:t>in transition</w:t>
      </w:r>
    </w:p>
    <w:p w14:paraId="2F109F96" w14:textId="77777777" w:rsidR="00963895" w:rsidRPr="00C6217C" w:rsidRDefault="00963895" w:rsidP="00963895">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2" w:history="1">
        <w:r w:rsidRPr="00C6217C">
          <w:rPr>
            <w:rFonts w:eastAsia="Cambria"/>
            <w:color w:val="000000"/>
            <w:u w:val="single"/>
          </w:rPr>
          <w:t>https://www.foreignaffairs.com/articles/united-states/2018-02-13/post-american-world-economy</w:t>
        </w:r>
      </w:hyperlink>
      <w:r w:rsidRPr="00C6217C">
        <w:rPr>
          <w:rFonts w:eastAsia="Cambria"/>
        </w:rPr>
        <w:t>]</w:t>
      </w:r>
    </w:p>
    <w:p w14:paraId="2BC6F790" w14:textId="77777777" w:rsidR="00963895" w:rsidRDefault="00963895" w:rsidP="00963895">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1A68BBC2" w14:textId="77777777" w:rsidR="00F40AFC" w:rsidRDefault="00F40AFC" w:rsidP="00F40AFC">
      <w:pPr>
        <w:pStyle w:val="Heading4"/>
      </w:pPr>
      <w:r>
        <w:t>Degrowth stops exploration</w:t>
      </w:r>
    </w:p>
    <w:p w14:paraId="3EF7C925" w14:textId="77777777" w:rsidR="00F40AFC" w:rsidRPr="00DD79B8" w:rsidRDefault="00F40AFC" w:rsidP="00F40AFC">
      <w:r>
        <w:rPr>
          <w:rStyle w:val="Style13ptBold"/>
        </w:rPr>
        <w:t>Kovic</w:t>
      </w:r>
      <w:r w:rsidRPr="00A70493">
        <w:rPr>
          <w:rStyle w:val="Style13ptBold"/>
        </w:rPr>
        <w:t xml:space="preserve"> '</w:t>
      </w:r>
      <w:r>
        <w:rPr>
          <w:rStyle w:val="Style13ptBold"/>
        </w:rPr>
        <w:t>19</w:t>
      </w:r>
      <w:r w:rsidRPr="00A70493">
        <w:rPr>
          <w:rStyle w:val="Style13ptBold"/>
        </w:rPr>
        <w:t xml:space="preserve"> </w:t>
      </w:r>
      <w:r>
        <w:t>[Marko; March 2019; co-founder president of the Zurich Institute of Public Affairs Research; "The future of energy," https://osf.io/preprints/socarxiv/aswz9/download]//GJ</w:t>
      </w:r>
    </w:p>
    <w:p w14:paraId="42EC7376" w14:textId="77777777" w:rsidR="00F40AFC" w:rsidRPr="001D6F7B" w:rsidRDefault="00F40AFC" w:rsidP="00F40AFC">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C40687">
        <w:rPr>
          <w:rStyle w:val="Emphasis"/>
          <w:highlight w:val="cyan"/>
        </w:rPr>
        <w:t>space colonization</w:t>
      </w:r>
      <w:r w:rsidRPr="001D6F7B">
        <w:rPr>
          <w:sz w:val="16"/>
        </w:rPr>
        <w:t xml:space="preserve">. </w:t>
      </w:r>
      <w:r w:rsidRPr="00186AF0">
        <w:rPr>
          <w:rStyle w:val="StyleUnderline"/>
        </w:rPr>
        <w:t xml:space="preserve">This </w:t>
      </w:r>
      <w:r w:rsidRPr="00C40687">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C40687">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C40687">
        <w:rPr>
          <w:rStyle w:val="StyleUnderline"/>
          <w:highlight w:val="cyan"/>
        </w:rPr>
        <w:t>some climate</w:t>
      </w:r>
      <w:r w:rsidRPr="00186AF0">
        <w:rPr>
          <w:rStyle w:val="StyleUnderline"/>
        </w:rPr>
        <w:t xml:space="preserve"> change </w:t>
      </w:r>
      <w:r w:rsidRPr="00C40687">
        <w:rPr>
          <w:rStyle w:val="StyleUnderline"/>
        </w:rPr>
        <w:t xml:space="preserve">mitigation </w:t>
      </w:r>
      <w:r w:rsidRPr="00C40687">
        <w:rPr>
          <w:rStyle w:val="StyleUnderline"/>
          <w:highlight w:val="cyan"/>
        </w:rPr>
        <w:t>strategies</w:t>
      </w:r>
      <w:r w:rsidRPr="00186AF0">
        <w:rPr>
          <w:rStyle w:val="StyleUnderline"/>
        </w:rPr>
        <w:t xml:space="preserve"> might actually</w:t>
      </w:r>
      <w:r w:rsidRPr="001D6F7B">
        <w:rPr>
          <w:sz w:val="16"/>
        </w:rPr>
        <w:t xml:space="preserve"> </w:t>
      </w:r>
      <w:r w:rsidRPr="00C40687">
        <w:rPr>
          <w:rStyle w:val="Emphasis"/>
          <w:highlight w:val="cyan"/>
        </w:rPr>
        <w:t>harm</w:t>
      </w:r>
      <w:r w:rsidRPr="00186AF0">
        <w:rPr>
          <w:rStyle w:val="Emphasis"/>
        </w:rPr>
        <w:t xml:space="preserve"> the </w:t>
      </w:r>
      <w:r w:rsidRPr="00C40687">
        <w:rPr>
          <w:rStyle w:val="Emphasis"/>
          <w:highlight w:val="cyan"/>
        </w:rPr>
        <w:t>long-term prospects</w:t>
      </w:r>
      <w:r w:rsidRPr="00186AF0">
        <w:rPr>
          <w:rStyle w:val="Emphasis"/>
        </w:rPr>
        <w:t xml:space="preserve"> of humankind</w:t>
      </w:r>
      <w:r w:rsidRPr="001D6F7B">
        <w:rPr>
          <w:sz w:val="16"/>
        </w:rPr>
        <w:t>.</w:t>
      </w:r>
    </w:p>
    <w:p w14:paraId="04163DF4" w14:textId="77777777" w:rsidR="00F40AFC" w:rsidRPr="001D6F7B" w:rsidRDefault="00F40AFC" w:rsidP="00F40AFC">
      <w:pPr>
        <w:rPr>
          <w:sz w:val="16"/>
        </w:rPr>
      </w:pPr>
      <w:r w:rsidRPr="001D6F7B">
        <w:rPr>
          <w:sz w:val="16"/>
        </w:rPr>
        <w:t xml:space="preserve">First, </w:t>
      </w:r>
      <w:r w:rsidRPr="00C40687">
        <w:rPr>
          <w:rStyle w:val="StyleUnderline"/>
          <w:highlight w:val="cyan"/>
        </w:rPr>
        <w:t>it is possible</w:t>
      </w:r>
      <w:r w:rsidRPr="00186AF0">
        <w:rPr>
          <w:rStyle w:val="StyleUnderline"/>
        </w:rPr>
        <w:t xml:space="preserve"> that dominant climate change </w:t>
      </w:r>
      <w:r w:rsidRPr="00C40687">
        <w:rPr>
          <w:rStyle w:val="StyleUnderline"/>
          <w:highlight w:val="cyan"/>
        </w:rPr>
        <w:t>mitigation</w:t>
      </w:r>
      <w:r w:rsidRPr="001D6F7B">
        <w:rPr>
          <w:sz w:val="16"/>
        </w:rPr>
        <w:t xml:space="preserve"> strategies </w:t>
      </w:r>
      <w:r w:rsidRPr="00C40687">
        <w:rPr>
          <w:rStyle w:val="StyleUnderline"/>
          <w:highlight w:val="cyan"/>
        </w:rPr>
        <w:t>will</w:t>
      </w:r>
      <w:r w:rsidRPr="00186AF0">
        <w:rPr>
          <w:rStyle w:val="StyleUnderline"/>
        </w:rPr>
        <w:t xml:space="preserve"> actively </w:t>
      </w:r>
      <w:r w:rsidRPr="00C40687">
        <w:rPr>
          <w:rStyle w:val="Emphasis"/>
          <w:highlight w:val="cyan"/>
        </w:rPr>
        <w:t>exclude</w:t>
      </w:r>
      <w:r w:rsidRPr="00186AF0">
        <w:rPr>
          <w:rStyle w:val="StyleUnderline"/>
        </w:rPr>
        <w:t xml:space="preserve"> any form of</w:t>
      </w:r>
      <w:r w:rsidRPr="001D6F7B">
        <w:rPr>
          <w:sz w:val="16"/>
        </w:rPr>
        <w:t xml:space="preserve"> </w:t>
      </w:r>
      <w:r w:rsidRPr="00C40687">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existing  fission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186AF0">
        <w:rPr>
          <w:rStyle w:val="StyleUnderline"/>
        </w:rPr>
        <w:t xml:space="preserve">If such a scenario came to be, our </w:t>
      </w:r>
      <w:r w:rsidRPr="00C40687">
        <w:rPr>
          <w:rStyle w:val="StyleUnderline"/>
          <w:highlight w:val="cyan"/>
        </w:rPr>
        <w:t xml:space="preserve">attempts at </w:t>
      </w:r>
      <w:r w:rsidRPr="00C40687">
        <w:rPr>
          <w:rStyle w:val="Emphasis"/>
          <w:highlight w:val="cyan"/>
        </w:rPr>
        <w:t>colonizing space</w:t>
      </w:r>
      <w:r w:rsidRPr="00C40687">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C40687">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64536313" w14:textId="77777777" w:rsidR="00F40AFC" w:rsidRPr="001D6F7B" w:rsidRDefault="00F40AFC" w:rsidP="00F40AFC">
      <w:pPr>
        <w:rPr>
          <w:sz w:val="16"/>
        </w:rPr>
      </w:pPr>
      <w:r w:rsidRPr="001D6F7B">
        <w:rPr>
          <w:sz w:val="16"/>
        </w:rPr>
        <w:t xml:space="preserve">Second, </w:t>
      </w:r>
      <w:r w:rsidRPr="00C40687">
        <w:rPr>
          <w:rStyle w:val="StyleUnderline"/>
          <w:highlight w:val="cyan"/>
        </w:rPr>
        <w:t>there is</w:t>
      </w:r>
      <w:r w:rsidRPr="001D6F7B">
        <w:rPr>
          <w:rStyle w:val="StyleUnderline"/>
        </w:rPr>
        <w:t xml:space="preserve"> some </w:t>
      </w:r>
      <w:r w:rsidRPr="00C40687">
        <w:rPr>
          <w:rStyle w:val="StyleUnderline"/>
          <w:highlight w:val="cyan"/>
        </w:rPr>
        <w:t>probability</w:t>
      </w:r>
      <w:r w:rsidRPr="001D6F7B">
        <w:rPr>
          <w:rStyle w:val="StyleUnderline"/>
        </w:rPr>
        <w:t xml:space="preserve"> that climate change mitigation </w:t>
      </w:r>
      <w:r w:rsidRPr="00C40687">
        <w:rPr>
          <w:rStyle w:val="StyleUnderline"/>
          <w:highlight w:val="cyan"/>
        </w:rPr>
        <w:t xml:space="preserve">strategies will </w:t>
      </w:r>
      <w:r w:rsidRPr="00C40687">
        <w:rPr>
          <w:rStyle w:val="Emphasis"/>
          <w:highlight w:val="cyan"/>
        </w:rPr>
        <w:t>change</w:t>
      </w:r>
      <w:r w:rsidRPr="001D6F7B">
        <w:rPr>
          <w:rStyle w:val="Emphasis"/>
        </w:rPr>
        <w:t xml:space="preserve"> the social order</w:t>
      </w:r>
      <w:r w:rsidRPr="001D6F7B">
        <w:rPr>
          <w:sz w:val="16"/>
        </w:rPr>
        <w:t xml:space="preserve"> </w:t>
      </w:r>
      <w:r w:rsidRPr="00C40687">
        <w:rPr>
          <w:rStyle w:val="StyleUnderline"/>
          <w:highlight w:val="cyan"/>
        </w:rPr>
        <w:t>towards</w:t>
      </w:r>
      <w:r w:rsidRPr="001D6F7B">
        <w:rPr>
          <w:rStyle w:val="StyleUnderline"/>
        </w:rPr>
        <w:t xml:space="preserve"> a</w:t>
      </w:r>
      <w:r w:rsidRPr="001D6F7B">
        <w:rPr>
          <w:sz w:val="16"/>
        </w:rPr>
        <w:t xml:space="preserve"> </w:t>
      </w:r>
      <w:r w:rsidRPr="00C40687">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C40687">
        <w:rPr>
          <w:rStyle w:val="StyleUnderline"/>
          <w:highlight w:val="cyan"/>
        </w:rPr>
        <w:t>From</w:t>
      </w:r>
      <w:r w:rsidRPr="001D6F7B">
        <w:rPr>
          <w:rStyle w:val="StyleUnderline"/>
        </w:rPr>
        <w:t xml:space="preserve"> the </w:t>
      </w:r>
      <w:r w:rsidRPr="00C40687">
        <w:rPr>
          <w:rStyle w:val="Emphasis"/>
          <w:highlight w:val="cyan"/>
        </w:rPr>
        <w:t>long-term perspective</w:t>
      </w:r>
      <w:r w:rsidRPr="00C40687">
        <w:rPr>
          <w:sz w:val="16"/>
          <w:highlight w:val="cyan"/>
        </w:rPr>
        <w:t xml:space="preserve"> </w:t>
      </w:r>
      <w:r w:rsidRPr="00C40687">
        <w:rPr>
          <w:rStyle w:val="StyleUnderline"/>
          <w:highlight w:val="cyan"/>
        </w:rPr>
        <w:t>of</w:t>
      </w:r>
      <w:r w:rsidRPr="001D6F7B">
        <w:rPr>
          <w:rStyle w:val="StyleUnderline"/>
        </w:rPr>
        <w:t xml:space="preserve"> </w:t>
      </w:r>
      <w:r w:rsidRPr="001D6F7B">
        <w:rPr>
          <w:rStyle w:val="Emphasis"/>
        </w:rPr>
        <w:t xml:space="preserve">humankind’s </w:t>
      </w:r>
      <w:r w:rsidRPr="00C40687">
        <w:rPr>
          <w:rStyle w:val="Emphasis"/>
          <w:highlight w:val="cyan"/>
        </w:rPr>
        <w:t>survival</w:t>
      </w:r>
      <w:r w:rsidRPr="00C40687">
        <w:rPr>
          <w:rStyle w:val="StyleUnderline"/>
          <w:highlight w:val="cyan"/>
        </w:rPr>
        <w:t xml:space="preserve">, degrowth is </w:t>
      </w:r>
      <w:r w:rsidRPr="00C40687">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C40687">
        <w:rPr>
          <w:rStyle w:val="StyleUnderline"/>
          <w:highlight w:val="cyan"/>
        </w:rPr>
        <w:t>contraction of economic activity would</w:t>
      </w:r>
      <w:r w:rsidRPr="001D6F7B">
        <w:rPr>
          <w:rStyle w:val="StyleUnderline"/>
        </w:rPr>
        <w:t xml:space="preserve"> also </w:t>
      </w:r>
      <w:r w:rsidRPr="00C40687">
        <w:rPr>
          <w:rStyle w:val="StyleUnderline"/>
          <w:highlight w:val="cyan"/>
        </w:rPr>
        <w:t>slow or</w:t>
      </w:r>
      <w:r w:rsidRPr="00C40687">
        <w:rPr>
          <w:sz w:val="16"/>
          <w:highlight w:val="cyan"/>
        </w:rPr>
        <w:t xml:space="preserve"> </w:t>
      </w:r>
      <w:r w:rsidRPr="00C40687">
        <w:rPr>
          <w:rStyle w:val="Emphasis"/>
          <w:highlight w:val="cyan"/>
        </w:rPr>
        <w:t>eliminate progress</w:t>
      </w:r>
      <w:r w:rsidRPr="00C40687">
        <w:rPr>
          <w:sz w:val="16"/>
          <w:highlight w:val="cyan"/>
        </w:rPr>
        <w:t xml:space="preserve"> </w:t>
      </w:r>
      <w:r w:rsidRPr="00C40687">
        <w:rPr>
          <w:rStyle w:val="StyleUnderline"/>
          <w:highlight w:val="cyan"/>
        </w:rPr>
        <w:t>in</w:t>
      </w:r>
      <w:r w:rsidRPr="001D6F7B">
        <w:rPr>
          <w:rStyle w:val="StyleUnderline"/>
        </w:rPr>
        <w:t xml:space="preserve"> the domain of</w:t>
      </w:r>
      <w:r w:rsidRPr="001D6F7B">
        <w:rPr>
          <w:sz w:val="16"/>
        </w:rPr>
        <w:t xml:space="preserve"> </w:t>
      </w:r>
      <w:r w:rsidRPr="00C40687">
        <w:rPr>
          <w:rStyle w:val="Emphasis"/>
          <w:highlight w:val="cyan"/>
        </w:rPr>
        <w:t>energy</w:t>
      </w:r>
      <w:r w:rsidRPr="00C40687">
        <w:rPr>
          <w:sz w:val="16"/>
          <w:highlight w:val="cyan"/>
        </w:rPr>
        <w:t xml:space="preserve">, </w:t>
      </w:r>
      <w:r w:rsidRPr="00C40687">
        <w:rPr>
          <w:rStyle w:val="StyleUnderline"/>
          <w:highlight w:val="cyan"/>
        </w:rPr>
        <w:t>which would</w:t>
      </w:r>
      <w:r w:rsidRPr="001D6F7B">
        <w:rPr>
          <w:rStyle w:val="StyleUnderline"/>
        </w:rPr>
        <w:t>,</w:t>
      </w:r>
      <w:r w:rsidRPr="001D6F7B">
        <w:rPr>
          <w:sz w:val="16"/>
        </w:rPr>
        <w:t xml:space="preserve"> in turn, </w:t>
      </w:r>
      <w:r w:rsidRPr="00C40687">
        <w:rPr>
          <w:rStyle w:val="StyleUnderline"/>
          <w:highlight w:val="cyan"/>
        </w:rPr>
        <w:t>reduce</w:t>
      </w:r>
      <w:r w:rsidRPr="001D6F7B">
        <w:rPr>
          <w:rStyle w:val="StyleUnderline"/>
        </w:rPr>
        <w:t xml:space="preserve"> the </w:t>
      </w:r>
      <w:r w:rsidRPr="00C40687">
        <w:rPr>
          <w:rStyle w:val="StyleUnderline"/>
          <w:highlight w:val="cyan"/>
        </w:rPr>
        <w:t>probability of</w:t>
      </w:r>
      <w:r w:rsidRPr="001D6F7B">
        <w:rPr>
          <w:rStyle w:val="StyleUnderline"/>
        </w:rPr>
        <w:t xml:space="preserve"> </w:t>
      </w:r>
      <w:r w:rsidRPr="001D6F7B">
        <w:rPr>
          <w:rStyle w:val="Emphasis"/>
        </w:rPr>
        <w:t xml:space="preserve">successful </w:t>
      </w:r>
      <w:r w:rsidRPr="00C40687">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C40687">
        <w:rPr>
          <w:rStyle w:val="StyleUnderline"/>
          <w:highlight w:val="cyan"/>
        </w:rPr>
        <w:t>If degrowth were</w:t>
      </w:r>
      <w:r w:rsidRPr="00C40687">
        <w:rPr>
          <w:rStyle w:val="StyleUnderline"/>
        </w:rPr>
        <w:t xml:space="preserve"> to become </w:t>
      </w:r>
      <w:r w:rsidRPr="00C40687">
        <w:rPr>
          <w:rStyle w:val="StyleUnderline"/>
          <w:highlight w:val="cyan"/>
        </w:rPr>
        <w:t>a</w:t>
      </w:r>
      <w:r w:rsidRPr="00C40687">
        <w:rPr>
          <w:sz w:val="16"/>
          <w:highlight w:val="cyan"/>
        </w:rPr>
        <w:t xml:space="preserve"> </w:t>
      </w:r>
      <w:r w:rsidRPr="00C40687">
        <w:rPr>
          <w:rStyle w:val="Emphasis"/>
          <w:highlight w:val="cyan"/>
        </w:rPr>
        <w:t>dominant</w:t>
      </w:r>
      <w:r w:rsidRPr="001D6F7B">
        <w:rPr>
          <w:rStyle w:val="Emphasis"/>
        </w:rPr>
        <w:t xml:space="preserve"> societal </w:t>
      </w:r>
      <w:r w:rsidRPr="00C40687">
        <w:rPr>
          <w:rStyle w:val="Emphasis"/>
          <w:highlight w:val="cyan"/>
        </w:rPr>
        <w:t>paradigm</w:t>
      </w:r>
      <w:r w:rsidRPr="00C40687">
        <w:rPr>
          <w:sz w:val="16"/>
          <w:highlight w:val="cyan"/>
        </w:rPr>
        <w:t xml:space="preserve">, </w:t>
      </w:r>
      <w:r w:rsidRPr="00C40687">
        <w:rPr>
          <w:rStyle w:val="StyleUnderline"/>
          <w:highlight w:val="cyan"/>
        </w:rPr>
        <w:t xml:space="preserve">it is </w:t>
      </w:r>
      <w:r w:rsidRPr="00C40687">
        <w:rPr>
          <w:rStyle w:val="Emphasis"/>
          <w:highlight w:val="cyan"/>
        </w:rPr>
        <w:t>uncertain</w:t>
      </w:r>
      <w:r w:rsidRPr="00C40687">
        <w:rPr>
          <w:rStyle w:val="StyleUnderline"/>
          <w:highlight w:val="cyan"/>
        </w:rPr>
        <w:t xml:space="preserve"> whether</w:t>
      </w:r>
      <w:r w:rsidRPr="001D6F7B">
        <w:rPr>
          <w:rStyle w:val="StyleUnderline"/>
        </w:rPr>
        <w:t xml:space="preserve"> the long-term survival of humankind by means of </w:t>
      </w:r>
      <w:r w:rsidRPr="00C40687">
        <w:rPr>
          <w:rStyle w:val="Emphasis"/>
          <w:highlight w:val="cyan"/>
        </w:rPr>
        <w:t>space colonization</w:t>
      </w:r>
      <w:r w:rsidRPr="00C40687">
        <w:rPr>
          <w:sz w:val="16"/>
          <w:highlight w:val="cyan"/>
        </w:rPr>
        <w:t xml:space="preserve"> </w:t>
      </w:r>
      <w:r w:rsidRPr="00C40687">
        <w:rPr>
          <w:rStyle w:val="StyleUnderline"/>
          <w:highlight w:val="cyan"/>
        </w:rPr>
        <w:t>would be</w:t>
      </w:r>
      <w:r w:rsidRPr="001D6F7B">
        <w:rPr>
          <w:rStyle w:val="StyleUnderline"/>
        </w:rPr>
        <w:t xml:space="preserve"> regarded a </w:t>
      </w:r>
      <w:r w:rsidRPr="00C40687">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C40687">
        <w:rPr>
          <w:rStyle w:val="StyleUnderline"/>
          <w:highlight w:val="cyan"/>
        </w:rPr>
        <w:t>establishing</w:t>
      </w:r>
      <w:r w:rsidRPr="001D6F7B">
        <w:rPr>
          <w:rStyle w:val="StyleUnderline"/>
        </w:rPr>
        <w:t xml:space="preserve"> </w:t>
      </w:r>
      <w:r w:rsidRPr="001D6F7B">
        <w:rPr>
          <w:rStyle w:val="Emphasis"/>
        </w:rPr>
        <w:t xml:space="preserve">extraterrestrial </w:t>
      </w:r>
      <w:r w:rsidRPr="00C40687">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6E0CBAE6" w14:textId="77777777" w:rsidR="00F40AFC" w:rsidRDefault="00F40AFC" w:rsidP="00F40AFC">
      <w:pPr>
        <w:rPr>
          <w:sz w:val="16"/>
        </w:rPr>
      </w:pPr>
      <w:r w:rsidRPr="001D6F7B">
        <w:rPr>
          <w:rStyle w:val="StyleUnderline"/>
        </w:rPr>
        <w:t xml:space="preserve">In a more philosophical sense, </w:t>
      </w:r>
      <w:r w:rsidRPr="00C40687">
        <w:rPr>
          <w:rStyle w:val="StyleUnderline"/>
          <w:highlight w:val="cyan"/>
        </w:rPr>
        <w:t>degrowth might</w:t>
      </w:r>
      <w:r w:rsidRPr="00C40687">
        <w:rPr>
          <w:rStyle w:val="StyleUnderline"/>
        </w:rPr>
        <w:t xml:space="preserve"> even</w:t>
      </w:r>
      <w:r w:rsidRPr="00C40687">
        <w:rPr>
          <w:rStyle w:val="StyleUnderline"/>
          <w:highlight w:val="cyan"/>
        </w:rPr>
        <w:t xml:space="preserve"> be</w:t>
      </w:r>
      <w:r w:rsidRPr="00C40687">
        <w:rPr>
          <w:sz w:val="16"/>
          <w:highlight w:val="cyan"/>
        </w:rPr>
        <w:t xml:space="preserve"> </w:t>
      </w:r>
      <w:r w:rsidRPr="00C40687">
        <w:rPr>
          <w:rStyle w:val="Emphasis"/>
          <w:highlight w:val="cyan"/>
        </w:rPr>
        <w:t xml:space="preserve">antithetical to </w:t>
      </w:r>
      <w:r w:rsidRPr="00C40687">
        <w:rPr>
          <w:rStyle w:val="Emphasis"/>
        </w:rPr>
        <w:t xml:space="preserve">space </w:t>
      </w:r>
      <w:r w:rsidRPr="00C40687">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 , </w:t>
      </w:r>
      <w:r w:rsidRPr="001D6F7B">
        <w:rPr>
          <w:rStyle w:val="StyleUnderline"/>
        </w:rPr>
        <w:t>the ends to that goal are very different. Within degrowth</w:t>
      </w:r>
      <w:r w:rsidRPr="001D6F7B">
        <w:rPr>
          <w:sz w:val="16"/>
        </w:rPr>
        <w:t xml:space="preserve"> philosophy, </w:t>
      </w:r>
      <w:r w:rsidRPr="00C40687">
        <w:rPr>
          <w:rStyle w:val="StyleUnderline"/>
          <w:highlight w:val="cyan"/>
        </w:rPr>
        <w:t>the goal is</w:t>
      </w:r>
      <w:r w:rsidRPr="001D6F7B">
        <w:rPr>
          <w:rStyle w:val="StyleUnderline"/>
        </w:rPr>
        <w:t>,</w:t>
      </w:r>
      <w:r w:rsidRPr="001D6F7B">
        <w:rPr>
          <w:sz w:val="16"/>
        </w:rPr>
        <w:t xml:space="preserve"> metaphorically speaking, </w:t>
      </w:r>
      <w:r w:rsidRPr="00C40687">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C40687">
        <w:rPr>
          <w:rStyle w:val="StyleUnderline"/>
          <w:highlight w:val="cyan"/>
        </w:rPr>
        <w:t>the frame of reference is the status quo</w:t>
      </w:r>
      <w:r w:rsidRPr="001D6F7B">
        <w:rPr>
          <w:rStyle w:val="StyleUnderline"/>
        </w:rPr>
        <w:t xml:space="preserve">; Earth and </w:t>
      </w:r>
      <w:r w:rsidRPr="00C40687">
        <w:rPr>
          <w:rStyle w:val="StyleUnderline"/>
          <w:highlight w:val="cyan"/>
        </w:rPr>
        <w:t>humankind</w:t>
      </w:r>
      <w:r w:rsidRPr="001D6F7B">
        <w:rPr>
          <w:rStyle w:val="StyleUnderline"/>
        </w:rPr>
        <w:t xml:space="preserve"> as we know it </w:t>
      </w:r>
      <w:r w:rsidRPr="00C40687">
        <w:rPr>
          <w:rStyle w:val="Emphasis"/>
          <w:highlight w:val="cyan"/>
        </w:rPr>
        <w:t>today</w:t>
      </w:r>
      <w:r w:rsidRPr="00C40687">
        <w:rPr>
          <w:rStyle w:val="StyleUnderline"/>
          <w:highlight w:val="cyan"/>
        </w:rPr>
        <w:t>. Space colonization</w:t>
      </w:r>
      <w:r w:rsidRPr="001D6F7B">
        <w:rPr>
          <w:rStyle w:val="StyleUnderline"/>
        </w:rPr>
        <w:t>,</w:t>
      </w:r>
      <w:r w:rsidRPr="001D6F7B">
        <w:rPr>
          <w:sz w:val="16"/>
        </w:rPr>
        <w:t xml:space="preserve"> on the other hand, </w:t>
      </w:r>
      <w:r w:rsidRPr="00C40687">
        <w:rPr>
          <w:rStyle w:val="StyleUnderline"/>
          <w:highlight w:val="cyan"/>
        </w:rPr>
        <w:t>operates with a</w:t>
      </w:r>
      <w:r w:rsidRPr="001D6F7B">
        <w:rPr>
          <w:rStyle w:val="StyleUnderline"/>
        </w:rPr>
        <w:t xml:space="preserve"> much</w:t>
      </w:r>
      <w:r w:rsidRPr="001D6F7B">
        <w:rPr>
          <w:sz w:val="16"/>
        </w:rPr>
        <w:t xml:space="preserve"> </w:t>
      </w:r>
      <w:r w:rsidRPr="00C40687">
        <w:rPr>
          <w:rStyle w:val="Emphasis"/>
          <w:highlight w:val="cyan"/>
        </w:rPr>
        <w:t>larger frame</w:t>
      </w:r>
      <w:r w:rsidRPr="001D6F7B">
        <w:rPr>
          <w:rStyle w:val="StyleUnderline"/>
        </w:rPr>
        <w:t xml:space="preserve"> of reference</w:t>
      </w:r>
      <w:r w:rsidRPr="001D6F7B">
        <w:rPr>
          <w:sz w:val="16"/>
        </w:rPr>
        <w:t xml:space="preserve">: </w:t>
      </w:r>
      <w:r w:rsidRPr="00C40687">
        <w:rPr>
          <w:rStyle w:val="Emphasis"/>
          <w:highlight w:val="cyan"/>
        </w:rPr>
        <w:t>All</w:t>
      </w:r>
      <w:r w:rsidRPr="001D6F7B">
        <w:rPr>
          <w:rStyle w:val="Emphasis"/>
        </w:rPr>
        <w:t xml:space="preserve"> the </w:t>
      </w:r>
      <w:r w:rsidRPr="00C40687">
        <w:rPr>
          <w:rStyle w:val="Emphasis"/>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C40687">
        <w:rPr>
          <w:rStyle w:val="Emphasis"/>
          <w:highlight w:val="cyan"/>
        </w:rPr>
        <w:t>denied</w:t>
      </w:r>
      <w:r w:rsidRPr="001D6F7B">
        <w:rPr>
          <w:rStyle w:val="Emphasis"/>
        </w:rPr>
        <w:t xml:space="preserve"> that </w:t>
      </w:r>
      <w:r w:rsidRPr="00C40687">
        <w:rPr>
          <w:rStyle w:val="Emphasis"/>
          <w:highlight w:val="cyan"/>
        </w:rPr>
        <w:t>wellbeing</w:t>
      </w:r>
      <w:r w:rsidRPr="00C40687">
        <w:rPr>
          <w:sz w:val="16"/>
          <w:highlight w:val="cyan"/>
        </w:rPr>
        <w:t xml:space="preserve"> </w:t>
      </w:r>
      <w:r w:rsidRPr="00C40687">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796AF214" w14:textId="77777777" w:rsidR="00F40AFC" w:rsidRDefault="00F40AFC" w:rsidP="00F40AFC"/>
    <w:p w14:paraId="16D5D218" w14:textId="77777777" w:rsidR="00F40AFC" w:rsidRDefault="00F40AFC" w:rsidP="00F40AFC">
      <w:pPr>
        <w:pStyle w:val="Heading4"/>
      </w:pPr>
      <w:r>
        <w:t>Extinction</w:t>
      </w:r>
    </w:p>
    <w:p w14:paraId="23E99AB1" w14:textId="77777777" w:rsidR="00F40AFC" w:rsidRPr="00DD79B8" w:rsidRDefault="00F40AFC" w:rsidP="00F40AFC">
      <w:r>
        <w:rPr>
          <w:rStyle w:val="Style13ptBold"/>
        </w:rPr>
        <w:t>Kovic</w:t>
      </w:r>
      <w:r w:rsidRPr="00A70493">
        <w:rPr>
          <w:rStyle w:val="Style13ptBold"/>
        </w:rPr>
        <w:t xml:space="preserve"> '</w:t>
      </w:r>
      <w:r>
        <w:rPr>
          <w:rStyle w:val="Style13ptBold"/>
        </w:rPr>
        <w:t>19</w:t>
      </w:r>
      <w:r w:rsidRPr="00A70493">
        <w:rPr>
          <w:rStyle w:val="Style13ptBold"/>
        </w:rPr>
        <w:t xml:space="preserve"> </w:t>
      </w:r>
      <w:r>
        <w:t>[Marko; March 2019; co-founder president of the Zurich Institute of Public Affairs Research; "The future of energy," https://osf.io/preprints/socarxiv/aswz9/download]//GJ</w:t>
      </w:r>
    </w:p>
    <w:p w14:paraId="53E04613" w14:textId="77777777" w:rsidR="00F40AFC" w:rsidRPr="00C72526" w:rsidRDefault="00F40AFC" w:rsidP="00F40AFC">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4F34CE">
        <w:rPr>
          <w:rStyle w:val="StyleUnderline"/>
          <w:highlight w:val="cyan"/>
        </w:rPr>
        <w:t>existential risks</w:t>
      </w:r>
      <w:r w:rsidRPr="004F34CE">
        <w:rPr>
          <w:sz w:val="16"/>
          <w:highlight w:val="cyan"/>
        </w:rPr>
        <w:t xml:space="preserve"> (</w:t>
      </w:r>
      <w:r w:rsidRPr="004F34CE">
        <w:rPr>
          <w:rStyle w:val="StyleUnderline"/>
          <w:highlight w:val="cyan"/>
        </w:rPr>
        <w:t>such as</w:t>
      </w:r>
      <w:r w:rsidRPr="004F34CE">
        <w:rPr>
          <w:sz w:val="16"/>
          <w:highlight w:val="cyan"/>
        </w:rPr>
        <w:t xml:space="preserve"> </w:t>
      </w:r>
      <w:r w:rsidRPr="004F34CE">
        <w:rPr>
          <w:rStyle w:val="Emphasis"/>
          <w:highlight w:val="cyan"/>
        </w:rPr>
        <w:t>asteroids</w:t>
      </w:r>
      <w:r w:rsidRPr="00C72526">
        <w:rPr>
          <w:sz w:val="16"/>
        </w:rPr>
        <w:t xml:space="preserve"> that </w:t>
      </w:r>
      <w:r w:rsidRPr="00D60732">
        <w:rPr>
          <w:rStyle w:val="StyleUnderline"/>
        </w:rPr>
        <w:t>might crash into Earth</w:t>
      </w:r>
      <w:r w:rsidRPr="00C72526">
        <w:rPr>
          <w:sz w:val="16"/>
        </w:rPr>
        <w:t xml:space="preserve">) </w:t>
      </w:r>
      <w:r w:rsidRPr="004F34CE">
        <w:rPr>
          <w:rStyle w:val="StyleUnderline"/>
          <w:highlight w:val="cyan"/>
        </w:rPr>
        <w:t>are</w:t>
      </w:r>
      <w:r w:rsidRPr="00D60732">
        <w:rPr>
          <w:rStyle w:val="StyleUnderline"/>
        </w:rPr>
        <w:t xml:space="preserve"> basically</w:t>
      </w:r>
      <w:r w:rsidRPr="00C72526">
        <w:rPr>
          <w:sz w:val="16"/>
        </w:rPr>
        <w:t xml:space="preserve"> </w:t>
      </w:r>
      <w:r w:rsidRPr="004F34CE">
        <w:rPr>
          <w:rStyle w:val="Emphasis"/>
          <w:highlight w:val="cya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is the same as it was 500 years ago. </w:t>
      </w:r>
      <w:r w:rsidRPr="004F34CE">
        <w:rPr>
          <w:rStyle w:val="StyleUnderline"/>
          <w:highlight w:val="cyan"/>
        </w:rPr>
        <w:t>Anthropogenic</w:t>
      </w:r>
      <w:r w:rsidRPr="00D60732">
        <w:rPr>
          <w:rStyle w:val="StyleUnderline"/>
        </w:rPr>
        <w:t xml:space="preserve">, man-made </w:t>
      </w:r>
      <w:r w:rsidRPr="004F34CE">
        <w:rPr>
          <w:rStyle w:val="StyleUnderline"/>
          <w:highlight w:val="cyan"/>
        </w:rPr>
        <w:t>existential risks</w:t>
      </w:r>
      <w:r w:rsidRPr="00C72526">
        <w:rPr>
          <w:sz w:val="16"/>
        </w:rPr>
        <w:t xml:space="preserve">, on the other hand, </w:t>
      </w:r>
      <w:r w:rsidRPr="004F34CE">
        <w:rPr>
          <w:rStyle w:val="StyleUnderline"/>
          <w:highlight w:val="cyan"/>
        </w:rPr>
        <w:t>are growing</w:t>
      </w:r>
      <w:r w:rsidRPr="00C72526">
        <w:rPr>
          <w:sz w:val="16"/>
        </w:rPr>
        <w:t xml:space="preserve"> in number and severity. </w:t>
      </w:r>
      <w:r w:rsidRPr="00D60732">
        <w:rPr>
          <w:rStyle w:val="StyleUnderline"/>
        </w:rPr>
        <w:t xml:space="preserve">They are a </w:t>
      </w:r>
      <w:r w:rsidRPr="004F34CE">
        <w:rPr>
          <w:rStyle w:val="StyleUnderline"/>
          <w:highlight w:val="cyan"/>
        </w:rPr>
        <w:t xml:space="preserve">side-effect of </w:t>
      </w:r>
      <w:r w:rsidRPr="004F34CE">
        <w:rPr>
          <w:rStyle w:val="Emphasis"/>
          <w:highlight w:val="cya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4F34CE">
        <w:rPr>
          <w:rStyle w:val="Emphasis"/>
          <w:highlight w:val="cyan"/>
        </w:rPr>
        <w:t>Nuclear weapons</w:t>
      </w:r>
      <w:r w:rsidRPr="00C72526">
        <w:rPr>
          <w:sz w:val="16"/>
        </w:rPr>
        <w:t xml:space="preserve">, to name only one example, </w:t>
      </w:r>
      <w:r w:rsidRPr="004F34CE">
        <w:rPr>
          <w:rStyle w:val="StyleUnderline"/>
          <w:highlight w:val="cyan"/>
        </w:rPr>
        <w:t>are a</w:t>
      </w:r>
      <w:r w:rsidRPr="00D60732">
        <w:rPr>
          <w:rStyle w:val="StyleUnderline"/>
        </w:rPr>
        <w:t xml:space="preserve"> direct </w:t>
      </w:r>
      <w:r w:rsidRPr="00F239C8">
        <w:rPr>
          <w:rStyle w:val="StyleUnderline"/>
          <w:highlight w:val="cya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F239C8">
        <w:rPr>
          <w:rStyle w:val="StyleUnderline"/>
          <w:highlight w:val="cyan"/>
        </w:rPr>
        <w:t>progress</w:t>
      </w:r>
      <w:r w:rsidRPr="00C72526">
        <w:rPr>
          <w:sz w:val="16"/>
        </w:rPr>
        <w:t>.</w:t>
      </w:r>
    </w:p>
    <w:p w14:paraId="5DED3592" w14:textId="77777777" w:rsidR="00F40AFC" w:rsidRPr="00C72526" w:rsidRDefault="00F40AFC" w:rsidP="00F40AFC">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702D06BD" w14:textId="77777777" w:rsidR="00F40AFC" w:rsidRPr="00345057" w:rsidRDefault="00F40AFC" w:rsidP="00F40AFC">
      <w:pPr>
        <w:rPr>
          <w:rStyle w:val="StyleUnderline"/>
        </w:rPr>
      </w:pPr>
      <w:r w:rsidRPr="00345057">
        <w:rPr>
          <w:rStyle w:val="StyleUnderline"/>
        </w:rPr>
        <w:t>Another approach is to develop and pursue what can be called</w:t>
      </w:r>
      <w:r w:rsidRPr="00C72526">
        <w:rPr>
          <w:sz w:val="16"/>
        </w:rPr>
        <w:t xml:space="preserve"> </w:t>
      </w:r>
      <w:r w:rsidRPr="00F239C8">
        <w:rPr>
          <w:rStyle w:val="Emphasis"/>
          <w:highlight w:val="cyan"/>
        </w:rPr>
        <w:t>meta-strategies</w:t>
      </w:r>
      <w:r w:rsidRPr="00C72526">
        <w:rPr>
          <w:sz w:val="16"/>
        </w:rPr>
        <w:t xml:space="preserve"> </w:t>
      </w:r>
      <w:r w:rsidRPr="00345057">
        <w:rPr>
          <w:rStyle w:val="StyleUnderline"/>
        </w:rPr>
        <w:t xml:space="preserve">that </w:t>
      </w:r>
      <w:r w:rsidRPr="00F239C8">
        <w:rPr>
          <w:rStyle w:val="Emphasis"/>
          <w:highlight w:val="cya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F239C8">
        <w:rPr>
          <w:rStyle w:val="Emphasis"/>
          <w:highlight w:val="cyan"/>
        </w:rPr>
        <w:t>most effective</w:t>
      </w:r>
      <w:r w:rsidRPr="00C72526">
        <w:rPr>
          <w:sz w:val="16"/>
        </w:rPr>
        <w:t xml:space="preserve"> </w:t>
      </w:r>
      <w:r w:rsidRPr="00345057">
        <w:rPr>
          <w:rStyle w:val="StyleUnderline"/>
        </w:rPr>
        <w:t xml:space="preserve">meta-strategies for tackling existential risks in general </w:t>
      </w:r>
      <w:r w:rsidRPr="00F239C8">
        <w:rPr>
          <w:rStyle w:val="StyleUnderline"/>
          <w:highlight w:val="cyan"/>
        </w:rPr>
        <w:t>is</w:t>
      </w:r>
      <w:r w:rsidRPr="00F239C8">
        <w:rPr>
          <w:sz w:val="16"/>
          <w:highlight w:val="cyan"/>
        </w:rPr>
        <w:t xml:space="preserve"> </w:t>
      </w:r>
      <w:r w:rsidRPr="00F239C8">
        <w:rPr>
          <w:rStyle w:val="Emphasis"/>
          <w:highlight w:val="cyan"/>
        </w:rPr>
        <w:t>space colonization</w:t>
      </w:r>
      <w:r w:rsidRPr="00F239C8">
        <w:rPr>
          <w:rStyle w:val="StyleUnderline"/>
          <w:highlight w:val="cyan"/>
        </w:rPr>
        <w:t>: If we</w:t>
      </w:r>
      <w:r w:rsidRPr="00345057">
        <w:rPr>
          <w:rStyle w:val="StyleUnderline"/>
        </w:rPr>
        <w:t xml:space="preserve"> manage to </w:t>
      </w:r>
      <w:r w:rsidRPr="00F239C8">
        <w:rPr>
          <w:rStyle w:val="StyleUnderline"/>
          <w:highlight w:val="cyan"/>
        </w:rPr>
        <w:t xml:space="preserve">establish </w:t>
      </w:r>
      <w:r w:rsidRPr="00F239C8">
        <w:rPr>
          <w:rStyle w:val="Emphasis"/>
          <w:highlight w:val="cya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F239C8">
        <w:rPr>
          <w:rStyle w:val="StyleUnderline"/>
          <w:highlight w:val="cyan"/>
        </w:rPr>
        <w:t>habitats beyond Earth</w:t>
      </w:r>
      <w:r w:rsidRPr="00345057">
        <w:rPr>
          <w:rStyle w:val="StyleUnderline"/>
        </w:rPr>
        <w:t>, then our proverbial existential eggs are not all in one basket anymore</w:t>
      </w:r>
      <w:r w:rsidRPr="00C72526">
        <w:rPr>
          <w:sz w:val="16"/>
        </w:rPr>
        <w:t xml:space="preserve">. For example, </w:t>
      </w:r>
      <w:r w:rsidRPr="00F239C8">
        <w:rPr>
          <w:rStyle w:val="StyleUnderline"/>
          <w:highlight w:val="cyan"/>
        </w:rPr>
        <w:t>if disaster strikes</w:t>
      </w:r>
      <w:r w:rsidRPr="00345057">
        <w:rPr>
          <w:rStyle w:val="StyleUnderline"/>
        </w:rPr>
        <w:t xml:space="preserve"> on </w:t>
      </w:r>
      <w:r w:rsidRPr="00F239C8">
        <w:rPr>
          <w:rStyle w:val="StyleUnderline"/>
          <w:highlight w:val="cya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F239C8">
        <w:rPr>
          <w:rStyle w:val="StyleUnderline"/>
          <w:highlight w:val="cyan"/>
        </w:rPr>
        <w:t xml:space="preserve">humankind would </w:t>
      </w:r>
      <w:r w:rsidRPr="00F239C8">
        <w:rPr>
          <w:rStyle w:val="Emphasis"/>
          <w:highlight w:val="cya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0A6885A9" w14:textId="77777777" w:rsidR="00F40AFC" w:rsidRPr="00C72526" w:rsidRDefault="00F40AFC" w:rsidP="00F40AFC">
      <w:pPr>
        <w:rPr>
          <w:sz w:val="16"/>
        </w:rPr>
      </w:pPr>
      <w:r w:rsidRPr="00345057">
        <w:rPr>
          <w:rStyle w:val="StyleUnderline"/>
        </w:rPr>
        <w:t xml:space="preserve">Because of existential risks, </w:t>
      </w:r>
      <w:r w:rsidRPr="00F239C8">
        <w:rPr>
          <w:rStyle w:val="StyleUnderline"/>
          <w:highlight w:val="cyan"/>
        </w:rPr>
        <w:t xml:space="preserve">a </w:t>
      </w:r>
      <w:r w:rsidRPr="00F239C8">
        <w:rPr>
          <w:rStyle w:val="Emphasis"/>
          <w:highlight w:val="cyan"/>
        </w:rPr>
        <w:t>long-term future</w:t>
      </w:r>
      <w:r w:rsidRPr="00F239C8">
        <w:rPr>
          <w:sz w:val="16"/>
          <w:highlight w:val="cyan"/>
        </w:rPr>
        <w:t xml:space="preserve"> </w:t>
      </w:r>
      <w:r w:rsidRPr="00F239C8">
        <w:rPr>
          <w:rStyle w:val="StyleUnderline"/>
          <w:highlight w:val="cyan"/>
        </w:rPr>
        <w:t>in which humankind</w:t>
      </w:r>
      <w:r w:rsidRPr="00345057">
        <w:rPr>
          <w:rStyle w:val="StyleUnderline"/>
        </w:rPr>
        <w:t xml:space="preserve"> still </w:t>
      </w:r>
      <w:r w:rsidRPr="00F239C8">
        <w:rPr>
          <w:rStyle w:val="StyleUnderline"/>
          <w:highlight w:val="cyan"/>
        </w:rPr>
        <w:t>exists</w:t>
      </w:r>
      <w:r w:rsidRPr="00345057">
        <w:rPr>
          <w:rStyle w:val="StyleUnderline"/>
        </w:rPr>
        <w:t xml:space="preserve"> almost </w:t>
      </w:r>
      <w:r w:rsidRPr="00345057">
        <w:rPr>
          <w:rStyle w:val="Emphasis"/>
        </w:rPr>
        <w:t>certainly</w:t>
      </w:r>
      <w:r w:rsidRPr="00345057">
        <w:rPr>
          <w:rStyle w:val="StyleUnderline"/>
        </w:rPr>
        <w:t xml:space="preserve"> </w:t>
      </w:r>
      <w:r w:rsidRPr="00F239C8">
        <w:rPr>
          <w:rStyle w:val="StyleUnderline"/>
          <w:highlight w:val="cyan"/>
        </w:rPr>
        <w:t>has to be a future</w:t>
      </w:r>
      <w:r w:rsidRPr="00345057">
        <w:rPr>
          <w:rStyle w:val="StyleUnderline"/>
        </w:rPr>
        <w:t xml:space="preserve"> in which humankind has </w:t>
      </w:r>
      <w:r w:rsidRPr="00345057">
        <w:rPr>
          <w:rStyle w:val="Emphasis"/>
        </w:rPr>
        <w:t xml:space="preserve">succeeded in </w:t>
      </w:r>
      <w:r w:rsidRPr="00F239C8">
        <w:rPr>
          <w:rStyle w:val="Emphasis"/>
          <w:highlight w:val="cyan"/>
        </w:rPr>
        <w:t>colonizing space</w:t>
      </w:r>
      <w:r w:rsidRPr="00C72526">
        <w:rPr>
          <w:sz w:val="16"/>
        </w:rPr>
        <w:t xml:space="preserve">. Today, even though we regularly venture into space, we do not yet have space colonization capabilities. </w:t>
      </w:r>
      <w:r w:rsidRPr="00345057">
        <w:rPr>
          <w:rStyle w:val="StyleUnderline"/>
        </w:rPr>
        <w:t>There are a number of</w:t>
      </w:r>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387D8A5E" w14:textId="77777777" w:rsidR="00651920" w:rsidRPr="00986D8F" w:rsidRDefault="00651920" w:rsidP="00651920">
      <w:pPr>
        <w:pStyle w:val="Heading4"/>
      </w:pPr>
      <w:r>
        <w:t xml:space="preserve">Economic data restricts biases, promotes critical thinking, and prevents flawed decision-making errors---rejecting economists plagues public discourse with </w:t>
      </w:r>
      <w:r w:rsidRPr="007C53C7">
        <w:rPr>
          <w:u w:val="single"/>
        </w:rPr>
        <w:t>innumeracy</w:t>
      </w:r>
      <w:r>
        <w:t xml:space="preserve"> that results in </w:t>
      </w:r>
      <w:r w:rsidRPr="007C53C7">
        <w:rPr>
          <w:u w:val="single"/>
        </w:rPr>
        <w:t>worse outcomes</w:t>
      </w:r>
      <w:r>
        <w:t xml:space="preserve">. </w:t>
      </w:r>
    </w:p>
    <w:p w14:paraId="433211D6" w14:textId="77777777" w:rsidR="00651920" w:rsidRDefault="00651920" w:rsidP="00651920">
      <w:r w:rsidRPr="00986D8F">
        <w:rPr>
          <w:rStyle w:val="Style13ptBold"/>
        </w:rPr>
        <w:t>Ip 17</w:t>
      </w:r>
      <w:r>
        <w:t>, *Greg Ip is a Canadian-American journalist, currently the chief economics commentator for The Wall Street Journal. A native of Canada, Ip received a bachelor's degree in economics and journalism from Carleton University in Ottawa, Ontario; (August 25</w:t>
      </w:r>
      <w:r w:rsidRPr="00986D8F">
        <w:rPr>
          <w:vertAlign w:val="superscript"/>
        </w:rPr>
        <w:t>th</w:t>
      </w:r>
      <w:r>
        <w:t xml:space="preserve">, 2017, “In Defense of the Dismal Science”, </w:t>
      </w:r>
      <w:r w:rsidRPr="00986D8F">
        <w:t>https://www.wsj.com/articles/in-defense-of-the-dismal-science-1503679118</w:t>
      </w:r>
      <w:r>
        <w:t>)</w:t>
      </w:r>
    </w:p>
    <w:p w14:paraId="72E328D6" w14:textId="77777777" w:rsidR="00651920" w:rsidRDefault="00651920" w:rsidP="00651920">
      <w:r>
        <w:t xml:space="preserve">Thus, </w:t>
      </w:r>
      <w:r w:rsidRPr="007C53C7">
        <w:rPr>
          <w:rStyle w:val="StyleUnderline"/>
        </w:rPr>
        <w:t xml:space="preserve">when </w:t>
      </w:r>
      <w:r w:rsidRPr="009608AB">
        <w:rPr>
          <w:rStyle w:val="StyleUnderline"/>
          <w:highlight w:val="yellow"/>
        </w:rPr>
        <w:t>economists</w:t>
      </w:r>
      <w:r w:rsidRPr="007C53C7">
        <w:rPr>
          <w:rStyle w:val="StyleUnderline"/>
        </w:rPr>
        <w:t xml:space="preserve"> preach</w:t>
      </w:r>
      <w:r>
        <w:t xml:space="preserve"> the virtues of </w:t>
      </w:r>
      <w:r w:rsidRPr="007C53C7">
        <w:t>globalization</w:t>
      </w:r>
      <w:r>
        <w:t xml:space="preserve">, </w:t>
      </w:r>
      <w:r w:rsidRPr="007C53C7">
        <w:rPr>
          <w:rStyle w:val="StyleUnderline"/>
        </w:rPr>
        <w:t>market solutions</w:t>
      </w:r>
      <w:r>
        <w:t xml:space="preserve"> or cost-benefit analysis, </w:t>
      </w:r>
      <w:r w:rsidRPr="007C53C7">
        <w:rPr>
          <w:rStyle w:val="StyleUnderline"/>
        </w:rPr>
        <w:t>they sound to critics</w:t>
      </w:r>
      <w:r>
        <w:t xml:space="preserve"> on the left </w:t>
      </w:r>
      <w:r w:rsidRPr="007C53C7">
        <w:rPr>
          <w:rStyle w:val="StyleUnderline"/>
        </w:rPr>
        <w:t xml:space="preserve">like </w:t>
      </w:r>
      <w:r w:rsidRPr="007C53C7">
        <w:rPr>
          <w:rStyle w:val="Emphasis"/>
        </w:rPr>
        <w:t>corporate shills</w:t>
      </w:r>
      <w:r w:rsidRPr="007C53C7">
        <w:rPr>
          <w:rStyle w:val="StyleUnderline"/>
        </w:rPr>
        <w:t xml:space="preserve"> lacking any </w:t>
      </w:r>
      <w:r w:rsidRPr="007C53C7">
        <w:rPr>
          <w:rStyle w:val="Emphasis"/>
        </w:rPr>
        <w:t>moral anchor</w:t>
      </w:r>
      <w:r>
        <w:t>. To critics on the right, they sound like globalist elites who despise patriotism.</w:t>
      </w:r>
    </w:p>
    <w:p w14:paraId="0FA2A1BE" w14:textId="77777777" w:rsidR="00651920" w:rsidRDefault="00651920" w:rsidP="00651920">
      <w:r w:rsidRPr="007C53C7">
        <w:rPr>
          <w:rStyle w:val="StyleUnderline"/>
        </w:rPr>
        <w:t xml:space="preserve">Yet </w:t>
      </w:r>
      <w:r w:rsidRPr="009608AB">
        <w:rPr>
          <w:rStyle w:val="StyleUnderline"/>
        </w:rPr>
        <w:t>it</w:t>
      </w:r>
      <w:r w:rsidRPr="007C53C7">
        <w:rPr>
          <w:rStyle w:val="StyleUnderline"/>
        </w:rPr>
        <w:t xml:space="preserve"> is precisely their </w:t>
      </w:r>
      <w:r w:rsidRPr="009608AB">
        <w:rPr>
          <w:rStyle w:val="Emphasis"/>
          <w:highlight w:val="yellow"/>
        </w:rPr>
        <w:t>love of numbers</w:t>
      </w:r>
      <w:r>
        <w:t xml:space="preserve"> </w:t>
      </w:r>
      <w:r w:rsidRPr="007C53C7">
        <w:rPr>
          <w:rStyle w:val="StyleUnderline"/>
        </w:rPr>
        <w:t xml:space="preserve">that </w:t>
      </w:r>
      <w:r w:rsidRPr="009608AB">
        <w:rPr>
          <w:rStyle w:val="StyleUnderline"/>
          <w:highlight w:val="yellow"/>
        </w:rPr>
        <w:t xml:space="preserve">makes economists </w:t>
      </w:r>
      <w:r w:rsidRPr="009608AB">
        <w:rPr>
          <w:rStyle w:val="Emphasis"/>
          <w:highlight w:val="yellow"/>
        </w:rPr>
        <w:t>invaluable</w:t>
      </w:r>
      <w:r w:rsidRPr="009608AB">
        <w:rPr>
          <w:highlight w:val="yellow"/>
        </w:rPr>
        <w:t xml:space="preserve">. </w:t>
      </w:r>
      <w:r w:rsidRPr="009608AB">
        <w:rPr>
          <w:rStyle w:val="StyleUnderline"/>
          <w:highlight w:val="yellow"/>
        </w:rPr>
        <w:t>By stripping</w:t>
      </w:r>
      <w:r>
        <w:t xml:space="preserve"> the </w:t>
      </w:r>
      <w:r w:rsidRPr="009608AB">
        <w:rPr>
          <w:rStyle w:val="StyleUnderline"/>
          <w:highlight w:val="yellow"/>
        </w:rPr>
        <w:t>emotions</w:t>
      </w:r>
      <w:r>
        <w:t xml:space="preserve"> from pressing problems, </w:t>
      </w:r>
      <w:r w:rsidRPr="009608AB">
        <w:rPr>
          <w:rStyle w:val="StyleUnderline"/>
          <w:highlight w:val="yellow"/>
        </w:rPr>
        <w:t>economists</w:t>
      </w:r>
      <w:r w:rsidRPr="007C53C7">
        <w:rPr>
          <w:rStyle w:val="StyleUnderline"/>
        </w:rPr>
        <w:t xml:space="preserve"> can often </w:t>
      </w:r>
      <w:r w:rsidRPr="009608AB">
        <w:rPr>
          <w:rStyle w:val="StyleUnderline"/>
          <w:highlight w:val="yellow"/>
        </w:rPr>
        <w:t>illuminate</w:t>
      </w:r>
      <w:r w:rsidRPr="007C53C7">
        <w:rPr>
          <w:rStyle w:val="StyleUnderline"/>
        </w:rPr>
        <w:t xml:space="preserve"> </w:t>
      </w:r>
      <w:r w:rsidRPr="009608AB">
        <w:rPr>
          <w:rStyle w:val="StyleUnderline"/>
          <w:highlight w:val="yellow"/>
        </w:rPr>
        <w:t xml:space="preserve">the most </w:t>
      </w:r>
      <w:r w:rsidRPr="009608AB">
        <w:rPr>
          <w:rStyle w:val="Emphasis"/>
          <w:highlight w:val="yellow"/>
        </w:rPr>
        <w:t>practical ways</w:t>
      </w:r>
      <w:r w:rsidRPr="009608AB">
        <w:rPr>
          <w:rStyle w:val="StyleUnderline"/>
          <w:highlight w:val="yellow"/>
        </w:rPr>
        <w:t xml:space="preserve"> to </w:t>
      </w:r>
      <w:r w:rsidRPr="009608AB">
        <w:rPr>
          <w:rStyle w:val="Emphasis"/>
          <w:highlight w:val="yellow"/>
        </w:rPr>
        <w:t>tackle them</w:t>
      </w:r>
      <w:r>
        <w:t>—but only if ordinary people and their representatives are prepared to listen.</w:t>
      </w:r>
    </w:p>
    <w:p w14:paraId="6D239D35" w14:textId="77777777" w:rsidR="00651920" w:rsidRPr="007C53C7" w:rsidRDefault="00651920" w:rsidP="00651920">
      <w:pPr>
        <w:rPr>
          <w:sz w:val="16"/>
          <w:szCs w:val="16"/>
        </w:rPr>
      </w:pPr>
      <w:r w:rsidRPr="007C53C7">
        <w:rPr>
          <w:sz w:val="16"/>
          <w:szCs w:val="16"/>
        </w:rPr>
        <w:t>Economics emerged in the 1700s as an offshoot of moral philosophy. Known then as political economy, its pioneering practitioners—such as David Hume and Adam Smith —believed that liberating individual self-interest, rather than following religious or political authority, maximized society’s well-being.</w:t>
      </w:r>
    </w:p>
    <w:p w14:paraId="0A52FA63" w14:textId="77777777" w:rsidR="00651920" w:rsidRPr="007C53C7" w:rsidRDefault="00651920" w:rsidP="00651920">
      <w:pPr>
        <w:rPr>
          <w:sz w:val="16"/>
          <w:szCs w:val="16"/>
        </w:rPr>
      </w:pPr>
      <w:r w:rsidRPr="007C53C7">
        <w:rPr>
          <w:sz w:val="16"/>
          <w:szCs w:val="16"/>
        </w:rPr>
        <w:t>Smith made this case most memorably in “The Wealth of Nations” (1776), in which he famously invoked the benevolent “invisible hand” of the free market. But for today’s economists, David Ricardo’s “The Principles of Political Economy and Taxation,” published in 1817, was even more of a breakthrough.</w:t>
      </w:r>
    </w:p>
    <w:p w14:paraId="2C5C4C75" w14:textId="77777777" w:rsidR="00651920" w:rsidRPr="007C53C7" w:rsidRDefault="00651920" w:rsidP="00651920">
      <w:pPr>
        <w:rPr>
          <w:sz w:val="16"/>
          <w:szCs w:val="16"/>
        </w:rPr>
      </w:pPr>
      <w:r w:rsidRPr="007C53C7">
        <w:rPr>
          <w:sz w:val="16"/>
          <w:szCs w:val="16"/>
        </w:rPr>
        <w:t>Most people aren’t surprised if a doctor, who could be a better caregiver to her children than a nanny, chooses instead to spend that time seeing patients and pays a nanny out of what she earns. Thanks to Ricardo, economists know that the same principle applies to countries. The average American worker can probably make more tires than a foreign worker, but his edge at producing grain is even greater—and thus the U.S. should export grain and import tires. This theory, known as “comparative advantage,” is both counterintuitive and powerful.</w:t>
      </w:r>
    </w:p>
    <w:p w14:paraId="6BEDE996" w14:textId="77777777" w:rsidR="00651920" w:rsidRPr="007C53C7" w:rsidRDefault="00651920" w:rsidP="00651920">
      <w:pPr>
        <w:rPr>
          <w:sz w:val="16"/>
          <w:szCs w:val="16"/>
        </w:rPr>
      </w:pPr>
      <w:r w:rsidRPr="007C53C7">
        <w:rPr>
          <w:sz w:val="16"/>
          <w:szCs w:val="16"/>
        </w:rPr>
        <w:t>Ricardo went further, extolling the pacifying power of free trade: It “binds together, by one common tie of interest and intercourse, the universal society of nations throughout the civilized world,” he wrote. Most economists still agree that globalization fosters political stability and cooperation.</w:t>
      </w:r>
    </w:p>
    <w:p w14:paraId="21270B77" w14:textId="77777777" w:rsidR="00651920" w:rsidRPr="007C53C7" w:rsidRDefault="00651920" w:rsidP="00651920">
      <w:pPr>
        <w:rPr>
          <w:sz w:val="16"/>
          <w:szCs w:val="16"/>
        </w:rPr>
      </w:pPr>
      <w:r w:rsidRPr="007C53C7">
        <w:rPr>
          <w:sz w:val="16"/>
          <w:szCs w:val="16"/>
        </w:rPr>
        <w:t>Non-economists have always found this emphasis on material interests and motives somewhat distasteful. In 1790, Edmund Burke, who was friends with Hume and Smith, wrote in “Reflections on the Revolution in France,” “The age of chivalry is gone. That of sophisters, economists, and calculators has succeeded; and the glory of Europe is extinguished forever.”</w:t>
      </w:r>
    </w:p>
    <w:p w14:paraId="71EFA453" w14:textId="77777777" w:rsidR="00651920" w:rsidRPr="007C53C7" w:rsidRDefault="00651920" w:rsidP="00651920">
      <w:pPr>
        <w:rPr>
          <w:sz w:val="16"/>
          <w:szCs w:val="16"/>
        </w:rPr>
      </w:pPr>
      <w:r w:rsidRPr="007C53C7">
        <w:rPr>
          <w:sz w:val="16"/>
          <w:szCs w:val="16"/>
        </w:rPr>
        <w:t>The influence of economists truly blossomed in the 20th century. The Great Depression gave birth to macroeconomics, the study of how consumption, investment, income and interest rates interact in the aggregate.</w:t>
      </w:r>
    </w:p>
    <w:p w14:paraId="11800B07" w14:textId="77777777" w:rsidR="00651920" w:rsidRPr="007C53C7" w:rsidRDefault="00651920" w:rsidP="00651920">
      <w:pPr>
        <w:rPr>
          <w:sz w:val="16"/>
          <w:szCs w:val="16"/>
        </w:rPr>
      </w:pPr>
      <w:r w:rsidRPr="007C53C7">
        <w:rPr>
          <w:sz w:val="16"/>
          <w:szCs w:val="16"/>
        </w:rPr>
        <w:t>In search of better tools to manage the economy, the federal government commissioned economists in the 1930s to calculate gross national product. Convinced that the economy could no longer be left to its own devices, Congress passed the Employment Act in 1946, which established, among other things, a Council of Economic Advisers to provide the president with the necessary expert guidance.</w:t>
      </w:r>
    </w:p>
    <w:p w14:paraId="7833BD38" w14:textId="77777777" w:rsidR="00651920" w:rsidRPr="007C53C7" w:rsidRDefault="00651920" w:rsidP="00651920">
      <w:pPr>
        <w:rPr>
          <w:sz w:val="16"/>
          <w:szCs w:val="16"/>
        </w:rPr>
      </w:pPr>
      <w:r w:rsidRPr="007C53C7">
        <w:rPr>
          <w:sz w:val="16"/>
          <w:szCs w:val="16"/>
        </w:rPr>
        <w:t>The next year, Paul Samuelson’s seminal book, “Foundations of Economic Analysis,” used mathematics to formalize the key axioms of economics. He touched off a revolution that equipped economists with ever more powerful methods for explaining and analyzing economic behavior. They increasingly adopted the trappings of the physical sciences, hoping to achieve a similar degree of objective truth and predictive power.</w:t>
      </w:r>
    </w:p>
    <w:p w14:paraId="73EEF797" w14:textId="77777777" w:rsidR="00651920" w:rsidRPr="007C53C7" w:rsidRDefault="00651920" w:rsidP="00651920">
      <w:pPr>
        <w:rPr>
          <w:sz w:val="16"/>
          <w:szCs w:val="16"/>
        </w:rPr>
      </w:pPr>
      <w:r w:rsidRPr="007C53C7">
        <w:rPr>
          <w:sz w:val="16"/>
          <w:szCs w:val="16"/>
        </w:rPr>
        <w:t>Math did clarify economic thinking, but it didn’t improve its forecasting accuracy, which remains dreadful. Virtually no economists predicted the financial crisis of 2007-08 and the recession that followed. Nor has economics rid itself of bias. Economists who advise presidents and prime ministers routinely shape their analyses to validate particular political views.</w:t>
      </w:r>
    </w:p>
    <w:p w14:paraId="319D4B93" w14:textId="77777777" w:rsidR="00651920" w:rsidRPr="007C53C7" w:rsidRDefault="00651920" w:rsidP="00651920">
      <w:pPr>
        <w:rPr>
          <w:sz w:val="16"/>
          <w:szCs w:val="16"/>
        </w:rPr>
      </w:pPr>
      <w:r w:rsidRPr="007C53C7">
        <w:rPr>
          <w:sz w:val="16"/>
          <w:szCs w:val="16"/>
        </w:rPr>
        <w:t>In recent decades, the stature of economists has taken a beating from two critiques in particular. The first, popular especially on the left, argues that economists are slaves to the assumption that individuals act rationally and in their own best interests. These critics point to psychological and experimental evidence that shows how often people violate the axioms of Econ 101: Our spending and investment habits are often driven by emotions, rules of thumb, ignorance and shortsightedness. The financial crisis seemed to be the ultimate proof, as highly paid bankers and traders, armed with state-of-the-art economic techniques, took on so much risk that they nearly destroyed the global financial system.</w:t>
      </w:r>
    </w:p>
    <w:p w14:paraId="7A6919A5" w14:textId="77777777" w:rsidR="00651920" w:rsidRPr="007C53C7" w:rsidRDefault="00651920" w:rsidP="00651920">
      <w:pPr>
        <w:rPr>
          <w:sz w:val="16"/>
          <w:szCs w:val="16"/>
        </w:rPr>
      </w:pPr>
      <w:r w:rsidRPr="007C53C7">
        <w:rPr>
          <w:sz w:val="16"/>
          <w:szCs w:val="16"/>
        </w:rPr>
        <w:t>Economists consider national borders and sovereignty annoying obstacles to the free flow of goods, capital and people.</w:t>
      </w:r>
    </w:p>
    <w:p w14:paraId="2D09C794" w14:textId="77777777" w:rsidR="00651920" w:rsidRPr="007C53C7" w:rsidRDefault="00651920" w:rsidP="00651920">
      <w:pPr>
        <w:rPr>
          <w:sz w:val="16"/>
          <w:szCs w:val="16"/>
        </w:rPr>
      </w:pPr>
      <w:r w:rsidRPr="007C53C7">
        <w:rPr>
          <w:sz w:val="16"/>
          <w:szCs w:val="16"/>
        </w:rPr>
        <w:t>The second critique originates from populist, nativist and nationalist movements in the world’s more prosperous countries. Economists consider national borders and sovereignty annoying obstacles to the free flow of goods, capital and people. The new movements of the right see them as essential preconditions for national identity and cohesion. Many Britons voted for Brexit because control over immigration and their laws mattered more to them than the pecuniary advantages of the European common market.</w:t>
      </w:r>
    </w:p>
    <w:p w14:paraId="6B3A3D53" w14:textId="77777777" w:rsidR="00651920" w:rsidRPr="007C53C7" w:rsidRDefault="00651920" w:rsidP="00651920">
      <w:pPr>
        <w:rPr>
          <w:sz w:val="16"/>
          <w:szCs w:val="16"/>
        </w:rPr>
      </w:pPr>
      <w:r w:rsidRPr="007C53C7">
        <w:rPr>
          <w:sz w:val="16"/>
          <w:szCs w:val="16"/>
        </w:rPr>
        <w:t>These trends have fed a broader mistrust of experts and elites. During last year’s election campaign, Mike Pence, Mr. Trump’s vice-presidential running mate, dismissed statistical evidence of the U.S. economy’s health by saying, “People in Fort Wayne, Indiana, know different.” In the months after Mr. Trump’s victory, his team wondered whether it should even appoint a chairman of the Council of Economic Advisers. (The administration eventually nominated Kevin Hassett, a highly regarded economist from the conservative American Enterprise Institute.)</w:t>
      </w:r>
    </w:p>
    <w:p w14:paraId="344F7AB6" w14:textId="77777777" w:rsidR="00651920" w:rsidRPr="007C53C7" w:rsidRDefault="00651920" w:rsidP="00651920">
      <w:pPr>
        <w:rPr>
          <w:sz w:val="16"/>
          <w:szCs w:val="16"/>
        </w:rPr>
      </w:pPr>
      <w:r w:rsidRPr="007C53C7">
        <w:rPr>
          <w:sz w:val="16"/>
          <w:szCs w:val="16"/>
        </w:rPr>
        <w:t>In Greece, economists aren’t simply mistrusted; they’re prosecuted. During the 2000s, Eurostat, the EU’s statistical arm, had repeatedly questioned the accuracy and political independence of Greek statistics. Soaring deficits in 2009 triggered a crisis and forced Greece to seek a bailout in 2010. Mr. Georgiou, a Greek native who received his Ph.D. from the University of Michigan and spent 21 years at the International Monetary Fund, took over Greece’s statistical agency that August. Officials had already shown previous debt and deficit figures to be understated. He revised them further upward and earned for his agency a clean bill of health from Eurostat.</w:t>
      </w:r>
    </w:p>
    <w:p w14:paraId="68235EC6" w14:textId="77777777" w:rsidR="00651920" w:rsidRPr="007C53C7" w:rsidRDefault="00651920" w:rsidP="00651920">
      <w:pPr>
        <w:rPr>
          <w:sz w:val="16"/>
          <w:szCs w:val="16"/>
        </w:rPr>
      </w:pPr>
      <w:r w:rsidRPr="007C53C7">
        <w:rPr>
          <w:sz w:val="16"/>
          <w:szCs w:val="16"/>
        </w:rPr>
        <w:t>Politicians of the left and right accused him of inflating Greece’s debts to justify its creditors’ demands for austerity. Prosecutors charged him with making false statements and improperly disseminating statistics without his board’s approval. Courts acquitted him, but the second set of charges was reinstated, resulting in this month’s conviction. Mr. Georgiou, who now lives in a suburb of Washington, D.C., plans to ask Greece’s supreme court for a retrial.</w:t>
      </w:r>
    </w:p>
    <w:p w14:paraId="2FF7B6C9" w14:textId="77777777" w:rsidR="00651920" w:rsidRPr="007C53C7" w:rsidRDefault="00651920" w:rsidP="00651920">
      <w:pPr>
        <w:rPr>
          <w:sz w:val="16"/>
          <w:szCs w:val="16"/>
        </w:rPr>
      </w:pPr>
      <w:r w:rsidRPr="007C53C7">
        <w:rPr>
          <w:sz w:val="16"/>
          <w:szCs w:val="16"/>
        </w:rPr>
        <w:t>Mr. Georgiou says that his real offense, in the politicians’ eyes, was breaking from the past practice of “resisting” and “negotiating” with outsiders, such as the EU, over what official Greek data would show. The politicians needed a scapegoat to preserve their own “political narratives,” he says. He calls the implications of his case “terrifying” for other professionals responsible for economic statistics.</w:t>
      </w:r>
    </w:p>
    <w:p w14:paraId="4D2C033A" w14:textId="77777777" w:rsidR="00651920" w:rsidRPr="007C53C7" w:rsidRDefault="00651920" w:rsidP="00651920">
      <w:pPr>
        <w:rPr>
          <w:sz w:val="16"/>
          <w:szCs w:val="16"/>
        </w:rPr>
      </w:pPr>
      <w:r w:rsidRPr="007C53C7">
        <w:rPr>
          <w:sz w:val="16"/>
          <w:szCs w:val="16"/>
        </w:rPr>
        <w:t>Economists bear some blame for the public and political backlash. Their disagreement with populist policies has often colored their predictions. British economists, including Mr. Carney, thought that Brexit would unleash so much uncertainty that markets and the economy would tank. American economists foresaw similar swoons if Mr. Trump became president. Both were wrong, at least thus far: Economies in both countries have chugged along, and stock markets in particular have soared. There may be long-term costs, of course, but those may be hard to detect.</w:t>
      </w:r>
    </w:p>
    <w:p w14:paraId="2C84A97B" w14:textId="77777777" w:rsidR="00651920" w:rsidRPr="007C53C7" w:rsidRDefault="00651920" w:rsidP="00651920">
      <w:pPr>
        <w:rPr>
          <w:sz w:val="16"/>
          <w:szCs w:val="16"/>
        </w:rPr>
      </w:pPr>
      <w:r w:rsidRPr="007C53C7">
        <w:rPr>
          <w:sz w:val="16"/>
          <w:szCs w:val="16"/>
        </w:rPr>
        <w:t>Economists didn’t predict the financial crisis, but they did help to arrest it.</w:t>
      </w:r>
    </w:p>
    <w:p w14:paraId="78668C40" w14:textId="77777777" w:rsidR="00651920" w:rsidRDefault="00651920" w:rsidP="00651920">
      <w: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9608AB">
        <w:rPr>
          <w:rStyle w:val="StyleUnderline"/>
          <w:highlight w:val="yellow"/>
        </w:rPr>
        <w:t>Economists didn’t predict</w:t>
      </w:r>
      <w:r w:rsidRPr="007C53C7">
        <w:rPr>
          <w:rStyle w:val="StyleUnderline"/>
        </w:rPr>
        <w:t xml:space="preserve"> the financial </w:t>
      </w:r>
      <w:r w:rsidRPr="009608AB">
        <w:rPr>
          <w:rStyle w:val="StyleUnderline"/>
          <w:highlight w:val="yellow"/>
        </w:rPr>
        <w:t>crisis</w:t>
      </w:r>
      <w:r>
        <w:t xml:space="preserve">, Prof. Reis notes, </w:t>
      </w:r>
      <w:r w:rsidRPr="009608AB">
        <w:rPr>
          <w:rStyle w:val="StyleUnderline"/>
          <w:highlight w:val="yellow"/>
        </w:rPr>
        <w:t>but they did help</w:t>
      </w:r>
      <w:r w:rsidRPr="007C53C7">
        <w:rPr>
          <w:rStyle w:val="StyleUnderline"/>
        </w:rPr>
        <w:t xml:space="preserve"> to </w:t>
      </w:r>
      <w:r w:rsidRPr="009608AB">
        <w:rPr>
          <w:rStyle w:val="Emphasis"/>
          <w:highlight w:val="yellow"/>
        </w:rPr>
        <w:t>arrest it</w:t>
      </w:r>
      <w:r w:rsidRPr="009608AB">
        <w:rPr>
          <w:rStyle w:val="StyleUnderline"/>
          <w:highlight w:val="yellow"/>
        </w:rPr>
        <w:t xml:space="preserve"> by applying</w:t>
      </w:r>
      <w:r w:rsidRPr="007C53C7">
        <w:rPr>
          <w:rStyle w:val="StyleUnderline"/>
        </w:rPr>
        <w:t xml:space="preserve"> </w:t>
      </w:r>
      <w:r w:rsidRPr="007C53C7">
        <w:rPr>
          <w:rStyle w:val="Emphasis"/>
        </w:rPr>
        <w:t>theory</w:t>
      </w:r>
      <w:r w:rsidRPr="007C53C7">
        <w:rPr>
          <w:rStyle w:val="StyleUnderline"/>
        </w:rPr>
        <w:t xml:space="preserve"> and </w:t>
      </w:r>
      <w:r w:rsidRPr="009608AB">
        <w:rPr>
          <w:rStyle w:val="Emphasis"/>
          <w:highlight w:val="yellow"/>
        </w:rPr>
        <w:t>experience</w:t>
      </w:r>
      <w:r>
        <w:t>: “The economy did not die, and a Great Depression was avoided, in no small part due to the advances of economics over many decades.”</w:t>
      </w:r>
    </w:p>
    <w:p w14:paraId="111F78C7" w14:textId="77777777" w:rsidR="00651920" w:rsidRDefault="00651920" w:rsidP="00651920">
      <w:r w:rsidRPr="007C53C7">
        <w:rPr>
          <w:rStyle w:val="StyleUnderline"/>
        </w:rPr>
        <w:t>Another caricature of economists is that they try to emulate physicists</w:t>
      </w:r>
      <w:r>
        <w:t xml:space="preserve">, </w:t>
      </w:r>
      <w:r w:rsidRPr="009608AB">
        <w:rPr>
          <w:rStyle w:val="StyleUnderline"/>
        </w:rPr>
        <w:t>fetishizing</w:t>
      </w:r>
      <w:r>
        <w:t xml:space="preserve"> elegant, abstract </w:t>
      </w:r>
      <w:r w:rsidRPr="009608AB">
        <w:rPr>
          <w:rStyle w:val="StyleUnderline"/>
        </w:rPr>
        <w:t xml:space="preserve">mathematical models </w:t>
      </w:r>
      <w:r w:rsidRPr="009608AB">
        <w:rPr>
          <w:rStyle w:val="Emphasis"/>
        </w:rPr>
        <w:t>disconnected</w:t>
      </w:r>
      <w:r w:rsidRPr="009608AB">
        <w:rPr>
          <w:rStyle w:val="StyleUnderline"/>
        </w:rPr>
        <w:t xml:space="preserve"> from</w:t>
      </w:r>
      <w:r w:rsidRPr="007C53C7">
        <w:rPr>
          <w:rStyle w:val="StyleUnderline"/>
        </w:rPr>
        <w:t xml:space="preserve"> economic </w:t>
      </w:r>
      <w:r w:rsidRPr="009608AB">
        <w:rPr>
          <w:rStyle w:val="Emphasis"/>
        </w:rPr>
        <w:t>reality</w:t>
      </w:r>
      <w:r>
        <w:t xml:space="preserve">. Paul Romer, the chief economist at the World Bank, derisively calls this approach “mathiness.” </w:t>
      </w:r>
      <w:r w:rsidRPr="009608AB">
        <w:rPr>
          <w:rStyle w:val="StyleUnderline"/>
        </w:rPr>
        <w:t xml:space="preserve">The </w:t>
      </w:r>
      <w:r w:rsidRPr="009608AB">
        <w:rPr>
          <w:rStyle w:val="StyleUnderline"/>
          <w:highlight w:val="yellow"/>
        </w:rPr>
        <w:t>critique</w:t>
      </w:r>
      <w:r w:rsidRPr="007C53C7">
        <w:t xml:space="preserve"> is certainly fair in some</w:t>
      </w:r>
      <w:r>
        <w:t xml:space="preserve"> corners of academia, but it </w:t>
      </w:r>
      <w:r w:rsidRPr="009608AB">
        <w:rPr>
          <w:rStyle w:val="StyleUnderline"/>
          <w:highlight w:val="yellow"/>
        </w:rPr>
        <w:t xml:space="preserve">is </w:t>
      </w:r>
      <w:r w:rsidRPr="009608AB">
        <w:rPr>
          <w:rStyle w:val="Emphasis"/>
          <w:highlight w:val="yellow"/>
        </w:rPr>
        <w:t>increasingly untrue</w:t>
      </w:r>
      <w:r w:rsidRPr="009608AB">
        <w:rPr>
          <w:rStyle w:val="StyleUnderline"/>
          <w:highlight w:val="yellow"/>
        </w:rPr>
        <w:t xml:space="preserve"> of the </w:t>
      </w:r>
      <w:r w:rsidRPr="009608AB">
        <w:rPr>
          <w:rStyle w:val="Emphasis"/>
          <w:highlight w:val="yellow"/>
        </w:rPr>
        <w:t>profession</w:t>
      </w:r>
      <w:r w:rsidRPr="007C53C7">
        <w:rPr>
          <w:rStyle w:val="StyleUnderline"/>
        </w:rPr>
        <w:t xml:space="preserve"> as a whole</w:t>
      </w:r>
      <w:r>
        <w:t>.</w:t>
      </w:r>
    </w:p>
    <w:p w14:paraId="7F6911C7" w14:textId="77777777" w:rsidR="00651920" w:rsidRDefault="00651920" w:rsidP="00651920">
      <w:r w:rsidRPr="007C53C7">
        <w:rPr>
          <w:rStyle w:val="StyleUnderline"/>
        </w:rPr>
        <w:t>In 1963</w:t>
      </w:r>
      <w:r>
        <w:t xml:space="preserve">, roughly </w:t>
      </w:r>
      <w:r w:rsidRPr="007C53C7">
        <w:rPr>
          <w:rStyle w:val="StyleUnderline"/>
        </w:rPr>
        <w:t>half the papers published in</w:t>
      </w:r>
      <w:r>
        <w:t xml:space="preserve"> the top three </w:t>
      </w:r>
      <w:r w:rsidRPr="007C53C7">
        <w:rPr>
          <w:rStyle w:val="StyleUnderline"/>
        </w:rPr>
        <w:t xml:space="preserve">American economics journals were </w:t>
      </w:r>
      <w:r w:rsidRPr="007C53C7">
        <w:rPr>
          <w:rStyle w:val="Emphasis"/>
        </w:rPr>
        <w:t>theoretical</w:t>
      </w:r>
      <w:r>
        <w:t xml:space="preserve">, according to a tally by Daniel Hamermesh, now at Royal Holloway, University of London. </w:t>
      </w:r>
      <w:r w:rsidRPr="007C53C7">
        <w:rPr>
          <w:rStyle w:val="StyleUnderline"/>
        </w:rPr>
        <w:t>By 2011</w:t>
      </w:r>
      <w:r>
        <w:t xml:space="preserve">, </w:t>
      </w:r>
      <w:r w:rsidRPr="007C53C7">
        <w:rPr>
          <w:rStyle w:val="StyleUnderline"/>
        </w:rPr>
        <w:t>that figure had shrunk to 28%;</w:t>
      </w:r>
      <w:r>
        <w:t xml:space="preserve"> </w:t>
      </w:r>
      <w:r w:rsidRPr="007C53C7">
        <w:rPr>
          <w:rStyle w:val="StyleUnderline"/>
        </w:rPr>
        <w:t xml:space="preserve">the remainder were </w:t>
      </w:r>
      <w:r w:rsidRPr="007C53C7">
        <w:rPr>
          <w:rStyle w:val="Emphasis"/>
        </w:rPr>
        <w:t>empirical papers</w:t>
      </w:r>
      <w:r>
        <w:t xml:space="preserve"> </w:t>
      </w:r>
      <w:r w:rsidRPr="007C53C7">
        <w:rPr>
          <w:rStyle w:val="StyleUnderline"/>
        </w:rPr>
        <w:t xml:space="preserve">based on </w:t>
      </w:r>
      <w:r w:rsidRPr="007C53C7">
        <w:rPr>
          <w:rStyle w:val="Emphasis"/>
        </w:rPr>
        <w:t>public data</w:t>
      </w:r>
      <w:r>
        <w:t xml:space="preserve">, </w:t>
      </w:r>
      <w:r w:rsidRPr="007C53C7">
        <w:rPr>
          <w:rStyle w:val="StyleUnderline"/>
        </w:rPr>
        <w:t xml:space="preserve">on data gathered by the </w:t>
      </w:r>
      <w:r w:rsidRPr="007C53C7">
        <w:rPr>
          <w:rStyle w:val="Emphasis"/>
        </w:rPr>
        <w:t>authors</w:t>
      </w:r>
      <w:r w:rsidRPr="007C53C7">
        <w:rPr>
          <w:rStyle w:val="StyleUnderline"/>
        </w:rPr>
        <w:t xml:space="preserve"> or on </w:t>
      </w:r>
      <w:r w:rsidRPr="007C53C7">
        <w:rPr>
          <w:rStyle w:val="Emphasis"/>
        </w:rPr>
        <w:t>experiments</w:t>
      </w:r>
      <w:r>
        <w:t xml:space="preserve">. </w:t>
      </w:r>
      <w:r w:rsidRPr="009608AB">
        <w:rPr>
          <w:rStyle w:val="StyleUnderline"/>
          <w:highlight w:val="yellow"/>
        </w:rPr>
        <w:t>Economic debates</w:t>
      </w:r>
      <w:r>
        <w:t xml:space="preserve"> these days </w:t>
      </w:r>
      <w:r w:rsidRPr="009608AB">
        <w:rPr>
          <w:rStyle w:val="StyleUnderline"/>
          <w:highlight w:val="yellow"/>
        </w:rPr>
        <w:t>are won</w:t>
      </w:r>
      <w:r>
        <w:t xml:space="preserve"> not by the best theory but </w:t>
      </w:r>
      <w:r w:rsidRPr="009608AB">
        <w:rPr>
          <w:rStyle w:val="StyleUnderline"/>
          <w:highlight w:val="yellow"/>
        </w:rPr>
        <w:t>by the best data</w:t>
      </w:r>
      <w:r w:rsidRPr="009608AB">
        <w:rPr>
          <w:highlight w:val="yellow"/>
        </w:rPr>
        <w:t xml:space="preserve">: </w:t>
      </w:r>
      <w:r w:rsidRPr="009608AB">
        <w:rPr>
          <w:rStyle w:val="StyleUnderline"/>
          <w:highlight w:val="yellow"/>
        </w:rPr>
        <w:t xml:space="preserve">Statistics are </w:t>
      </w:r>
      <w:r w:rsidRPr="009608AB">
        <w:rPr>
          <w:rStyle w:val="Emphasis"/>
          <w:highlight w:val="yellow"/>
        </w:rPr>
        <w:t>more important</w:t>
      </w:r>
      <w:r w:rsidRPr="009608AB">
        <w:rPr>
          <w:rStyle w:val="StyleUnderline"/>
          <w:highlight w:val="yellow"/>
        </w:rPr>
        <w:t xml:space="preserve"> than calculus</w:t>
      </w:r>
      <w:r>
        <w:t xml:space="preserve">. Economists are far more obsessed with measurement than with math. </w:t>
      </w:r>
      <w:r w:rsidRPr="009608AB">
        <w:rPr>
          <w:rStyle w:val="StyleUnderline"/>
          <w:highlight w:val="yellow"/>
        </w:rPr>
        <w:t xml:space="preserve">When public discourse is plagued by </w:t>
      </w:r>
      <w:r w:rsidRPr="009608AB">
        <w:rPr>
          <w:rStyle w:val="Emphasis"/>
          <w:highlight w:val="yellow"/>
        </w:rPr>
        <w:t>innumeracy</w:t>
      </w:r>
      <w:r w:rsidRPr="009608AB">
        <w:rPr>
          <w:highlight w:val="yellow"/>
        </w:rPr>
        <w:t xml:space="preserve">, </w:t>
      </w:r>
      <w:r w:rsidRPr="009608AB">
        <w:rPr>
          <w:rStyle w:val="StyleUnderline"/>
          <w:highlight w:val="yellow"/>
        </w:rPr>
        <w:t xml:space="preserve">this capacity to count is </w:t>
      </w:r>
      <w:r w:rsidRPr="009608AB">
        <w:rPr>
          <w:rStyle w:val="Emphasis"/>
          <w:highlight w:val="yellow"/>
        </w:rPr>
        <w:t>no small thing</w:t>
      </w:r>
      <w:r>
        <w:t>.</w:t>
      </w:r>
    </w:p>
    <w:p w14:paraId="7CDBF4ED" w14:textId="77777777" w:rsidR="00651920" w:rsidRDefault="00651920" w:rsidP="00651920">
      <w:r w:rsidRPr="009608AB">
        <w:rPr>
          <w:rStyle w:val="StyleUnderline"/>
        </w:rPr>
        <w:t xml:space="preserve">Economists are also </w:t>
      </w:r>
      <w:r w:rsidRPr="009608AB">
        <w:rPr>
          <w:rStyle w:val="Emphasis"/>
        </w:rPr>
        <w:t>instinctively skeptical</w:t>
      </w:r>
      <w:r w:rsidRPr="009608AB">
        <w:rPr>
          <w:rStyle w:val="StyleUnderline"/>
        </w:rPr>
        <w:t xml:space="preserve"> of simple explanations</w:t>
      </w:r>
      <w:r w:rsidRPr="009608AB">
        <w:t xml:space="preserve">. </w:t>
      </w:r>
      <w:r w:rsidRPr="009608AB">
        <w:rPr>
          <w:rStyle w:val="StyleUnderline"/>
        </w:rPr>
        <w:t>They</w:t>
      </w:r>
      <w:r w:rsidRPr="007C53C7">
        <w:rPr>
          <w:rStyle w:val="StyleUnderline"/>
        </w:rPr>
        <w:t xml:space="preserve"> are </w:t>
      </w:r>
      <w:r w:rsidRPr="007C53C7">
        <w:rPr>
          <w:rStyle w:val="Emphasis"/>
        </w:rPr>
        <w:t>trained</w:t>
      </w:r>
      <w:r w:rsidRPr="007C53C7">
        <w:rPr>
          <w:rStyle w:val="StyleUnderline"/>
        </w:rPr>
        <w:t xml:space="preserve"> to </w:t>
      </w:r>
      <w:r w:rsidRPr="009608AB">
        <w:rPr>
          <w:rStyle w:val="StyleUnderline"/>
        </w:rPr>
        <w:t xml:space="preserve">look for </w:t>
      </w:r>
      <w:r w:rsidRPr="009608AB">
        <w:rPr>
          <w:rStyle w:val="Emphasis"/>
        </w:rPr>
        <w:t>equilibrium</w:t>
      </w:r>
      <w:r>
        <w:t xml:space="preserve">, </w:t>
      </w:r>
      <w:r w:rsidRPr="007C53C7">
        <w:rPr>
          <w:rStyle w:val="StyleUnderline"/>
        </w:rPr>
        <w:t>which is another way of saying</w:t>
      </w:r>
      <w:r>
        <w:t>, “</w:t>
      </w:r>
      <w:r w:rsidRPr="007C53C7">
        <w:rPr>
          <w:rStyle w:val="StyleUnderline"/>
        </w:rPr>
        <w:t>When you change one thing, how do other things respond?</w:t>
      </w:r>
      <w:r>
        <w:t xml:space="preserve"> Where do things settle once all interactions have occurred?”</w:t>
      </w:r>
    </w:p>
    <w:p w14:paraId="1D502F32" w14:textId="77777777" w:rsidR="00651920" w:rsidRDefault="00651920" w:rsidP="00651920">
      <w:r>
        <w:t>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w:t>
      </w:r>
    </w:p>
    <w:p w14:paraId="282F57D3" w14:textId="77777777" w:rsidR="00651920" w:rsidRDefault="00651920" w:rsidP="00651920">
      <w:r>
        <w:t>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w:t>
      </w:r>
    </w:p>
    <w:p w14:paraId="3B48F825" w14:textId="77777777" w:rsidR="00651920" w:rsidRDefault="00651920" w:rsidP="00651920">
      <w:r w:rsidRPr="009608AB">
        <w:rPr>
          <w:rStyle w:val="StyleUnderline"/>
          <w:highlight w:val="yellow"/>
        </w:rPr>
        <w:t>The more data economists collect</w:t>
      </w:r>
      <w:r w:rsidRPr="009608AB">
        <w:rPr>
          <w:highlight w:val="yellow"/>
        </w:rPr>
        <w:t xml:space="preserve">, </w:t>
      </w:r>
      <w:r w:rsidRPr="009608AB">
        <w:rPr>
          <w:rStyle w:val="StyleUnderline"/>
          <w:highlight w:val="yellow"/>
        </w:rPr>
        <w:t>the better they</w:t>
      </w:r>
      <w:r w:rsidRPr="007C53C7">
        <w:rPr>
          <w:rStyle w:val="StyleUnderline"/>
        </w:rPr>
        <w:t xml:space="preserve"> can </w:t>
      </w:r>
      <w:r w:rsidRPr="009608AB">
        <w:rPr>
          <w:rStyle w:val="Emphasis"/>
          <w:highlight w:val="yellow"/>
        </w:rPr>
        <w:t>map</w:t>
      </w:r>
      <w:r w:rsidRPr="007C53C7">
        <w:rPr>
          <w:rStyle w:val="StyleUnderline"/>
        </w:rPr>
        <w:t xml:space="preserve"> such </w:t>
      </w:r>
      <w:r w:rsidRPr="009608AB">
        <w:rPr>
          <w:rStyle w:val="Emphasis"/>
          <w:highlight w:val="yellow"/>
        </w:rPr>
        <w:t>complex interactions</w:t>
      </w:r>
      <w:r>
        <w:t xml:space="preserve">. </w:t>
      </w:r>
      <w:r w:rsidRPr="007C53C7">
        <w:rPr>
          <w:rStyle w:val="StyleUnderline"/>
        </w:rPr>
        <w:t xml:space="preserve">Seemingly </w:t>
      </w:r>
      <w:r w:rsidRPr="009608AB">
        <w:rPr>
          <w:rStyle w:val="Emphasis"/>
          <w:highlight w:val="yellow"/>
        </w:rPr>
        <w:t>simple questions</w:t>
      </w:r>
      <w:r w:rsidRPr="009608AB">
        <w:rPr>
          <w:rStyle w:val="StyleUnderline"/>
          <w:highlight w:val="yellow"/>
        </w:rPr>
        <w:t xml:space="preserve"> seldom have </w:t>
      </w:r>
      <w:r w:rsidRPr="009608AB">
        <w:rPr>
          <w:rStyle w:val="Emphasis"/>
          <w:highlight w:val="yellow"/>
        </w:rPr>
        <w:t>simple answers</w:t>
      </w:r>
      <w:r w:rsidRPr="009608AB">
        <w:rPr>
          <w:highlight w:val="yellow"/>
        </w:rPr>
        <w:t xml:space="preserve">. </w:t>
      </w:r>
      <w:r w:rsidRPr="009608AB">
        <w:rPr>
          <w:rStyle w:val="StyleUnderline"/>
          <w:highlight w:val="yellow"/>
        </w:rPr>
        <w:t xml:space="preserve">A higher minimum wage </w:t>
      </w:r>
      <w:r w:rsidRPr="009608AB">
        <w:rPr>
          <w:rStyle w:val="Emphasis"/>
          <w:highlight w:val="yellow"/>
        </w:rPr>
        <w:t>helps workers</w:t>
      </w:r>
      <w:r w:rsidRPr="009608AB">
        <w:rPr>
          <w:rStyle w:val="StyleUnderline"/>
          <w:highlight w:val="yellow"/>
        </w:rPr>
        <w:t xml:space="preserve"> in some circumstances but </w:t>
      </w:r>
      <w:r w:rsidRPr="009608AB">
        <w:rPr>
          <w:rStyle w:val="Emphasis"/>
          <w:highlight w:val="yellow"/>
        </w:rPr>
        <w:t>hurts them</w:t>
      </w:r>
      <w:r w:rsidRPr="009608AB">
        <w:rPr>
          <w:rStyle w:val="StyleUnderline"/>
          <w:highlight w:val="yellow"/>
        </w:rPr>
        <w:t xml:space="preserve"> in others</w:t>
      </w:r>
      <w:r>
        <w:t xml:space="preserve">. </w:t>
      </w:r>
      <w:r w:rsidRPr="007C53C7">
        <w:t>Tariffs help some workers but hurt many others</w:t>
      </w:r>
      <w:r>
        <w:t>. Global warming will do some economic harm, but not enough to justify banning fossil fuels.</w:t>
      </w:r>
    </w:p>
    <w:p w14:paraId="796469A5" w14:textId="77777777" w:rsidR="00651920" w:rsidRDefault="00651920" w:rsidP="00651920">
      <w:r>
        <w:t>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w:t>
      </w:r>
    </w:p>
    <w:p w14:paraId="1C35E6B7" w14:textId="77777777" w:rsidR="00651920" w:rsidRPr="007C53C7" w:rsidRDefault="00651920" w:rsidP="00651920">
      <w:pPr>
        <w:rPr>
          <w:rStyle w:val="StyleUnderline"/>
        </w:rPr>
      </w:pPr>
      <w:r w:rsidRPr="007C53C7">
        <w:rPr>
          <w:rStyle w:val="StyleUnderline"/>
        </w:rPr>
        <w:t>Non-economists see all this as hopeless equivocation</w:t>
      </w:r>
      <w:r>
        <w:t xml:space="preserve">, </w:t>
      </w:r>
      <w:r w:rsidRPr="007C53C7">
        <w:rPr>
          <w:rStyle w:val="StyleUnderline"/>
        </w:rPr>
        <w:t xml:space="preserve">but it is actually the way that </w:t>
      </w:r>
      <w:r w:rsidRPr="007C53C7">
        <w:rPr>
          <w:rStyle w:val="Emphasis"/>
        </w:rPr>
        <w:t>evidence</w:t>
      </w:r>
      <w:r w:rsidRPr="007C53C7">
        <w:rPr>
          <w:rStyle w:val="StyleUnderline"/>
        </w:rPr>
        <w:t xml:space="preserve"> drives </w:t>
      </w:r>
      <w:r w:rsidRPr="007C53C7">
        <w:rPr>
          <w:rStyle w:val="Emphasis"/>
        </w:rPr>
        <w:t>science</w:t>
      </w:r>
      <w:r>
        <w:t xml:space="preserve">. </w:t>
      </w:r>
      <w:r w:rsidRPr="009608AB">
        <w:rPr>
          <w:rStyle w:val="StyleUnderline"/>
        </w:rPr>
        <w:t>Economists</w:t>
      </w:r>
      <w:r>
        <w:t xml:space="preserve"> still </w:t>
      </w:r>
      <w:r w:rsidRPr="009608AB">
        <w:rPr>
          <w:rStyle w:val="StyleUnderline"/>
        </w:rPr>
        <w:t>have</w:t>
      </w:r>
      <w:r>
        <w:t xml:space="preserve"> their </w:t>
      </w:r>
      <w:r w:rsidRPr="007C53C7">
        <w:rPr>
          <w:rStyle w:val="StyleUnderline"/>
        </w:rPr>
        <w:t xml:space="preserve">ideological </w:t>
      </w:r>
      <w:r w:rsidRPr="009608AB">
        <w:rPr>
          <w:rStyle w:val="StyleUnderline"/>
        </w:rPr>
        <w:t>leanings</w:t>
      </w:r>
      <w:r w:rsidRPr="009608AB">
        <w:t xml:space="preserve">, </w:t>
      </w:r>
      <w:r w:rsidRPr="009608AB">
        <w:rPr>
          <w:rStyle w:val="StyleUnderline"/>
        </w:rPr>
        <w:t>but</w:t>
      </w:r>
      <w:r w:rsidRPr="007C53C7">
        <w:rPr>
          <w:rStyle w:val="StyleUnderline"/>
        </w:rPr>
        <w:t xml:space="preserve"> </w:t>
      </w:r>
      <w:r w:rsidRPr="009608AB">
        <w:rPr>
          <w:rStyle w:val="StyleUnderline"/>
          <w:highlight w:val="yellow"/>
        </w:rPr>
        <w:t xml:space="preserve">data has helped to </w:t>
      </w:r>
      <w:r w:rsidRPr="009608AB">
        <w:rPr>
          <w:rStyle w:val="Emphasis"/>
          <w:highlight w:val="yellow"/>
        </w:rPr>
        <w:t>restrict</w:t>
      </w:r>
      <w:r w:rsidRPr="007C53C7">
        <w:rPr>
          <w:rStyle w:val="StyleUnderline"/>
        </w:rPr>
        <w:t xml:space="preserve"> these </w:t>
      </w:r>
      <w:r w:rsidRPr="009608AB">
        <w:rPr>
          <w:rStyle w:val="Emphasis"/>
          <w:highlight w:val="yellow"/>
        </w:rPr>
        <w:t>biases</w:t>
      </w:r>
      <w:r w:rsidRPr="009608AB">
        <w:rPr>
          <w:highlight w:val="yellow"/>
        </w:rPr>
        <w:t xml:space="preserve">. </w:t>
      </w:r>
      <w:r w:rsidRPr="009608AB">
        <w:rPr>
          <w:rStyle w:val="StyleUnderline"/>
          <w:highlight w:val="yellow"/>
        </w:rPr>
        <w:t>Surveys</w:t>
      </w:r>
      <w:r w:rsidRPr="007C53C7">
        <w:rPr>
          <w:rStyle w:val="StyleUnderline"/>
        </w:rPr>
        <w:t xml:space="preserve"> of top academic economists</w:t>
      </w:r>
      <w:r>
        <w:t xml:space="preserve"> by the University of Chicago </w:t>
      </w:r>
      <w:r w:rsidRPr="009608AB">
        <w:rPr>
          <w:rStyle w:val="StyleUnderline"/>
          <w:highlight w:val="yellow"/>
        </w:rPr>
        <w:t>show considerable</w:t>
      </w:r>
      <w:r w:rsidRPr="009608AB">
        <w:rPr>
          <w:highlight w:val="yellow"/>
        </w:rPr>
        <w:t xml:space="preserve"> </w:t>
      </w:r>
      <w:r w:rsidRPr="009608AB">
        <w:rPr>
          <w:rStyle w:val="Emphasis"/>
          <w:highlight w:val="yellow"/>
        </w:rPr>
        <w:t>agreement</w:t>
      </w:r>
      <w:r>
        <w:t xml:space="preserve">, </w:t>
      </w:r>
      <w:r w:rsidRPr="007C53C7">
        <w:rPr>
          <w:rStyle w:val="StyleUnderline"/>
        </w:rPr>
        <w:t xml:space="preserve">even </w:t>
      </w:r>
      <w:r w:rsidRPr="009608AB">
        <w:rPr>
          <w:rStyle w:val="StyleUnderline"/>
          <w:highlight w:val="yellow"/>
        </w:rPr>
        <w:t xml:space="preserve">among </w:t>
      </w:r>
      <w:r w:rsidRPr="009608AB">
        <w:rPr>
          <w:rStyle w:val="Emphasis"/>
          <w:highlight w:val="yellow"/>
        </w:rPr>
        <w:t>liberals</w:t>
      </w:r>
      <w:r w:rsidRPr="009608AB">
        <w:rPr>
          <w:rStyle w:val="StyleUnderline"/>
          <w:highlight w:val="yellow"/>
        </w:rPr>
        <w:t xml:space="preserve"> and </w:t>
      </w:r>
      <w:r w:rsidRPr="009608AB">
        <w:rPr>
          <w:rStyle w:val="Emphasis"/>
          <w:highlight w:val="yellow"/>
        </w:rPr>
        <w:t>conservatives</w:t>
      </w:r>
      <w:r w:rsidRPr="009608AB">
        <w:rPr>
          <w:rStyle w:val="StyleUnderline"/>
          <w:highlight w:val="yellow"/>
        </w:rPr>
        <w:t>.</w:t>
      </w:r>
    </w:p>
    <w:p w14:paraId="5AE0B30D" w14:textId="77777777" w:rsidR="00651920" w:rsidRDefault="00651920" w:rsidP="00651920">
      <w:r>
        <w:t>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w:t>
      </w:r>
    </w:p>
    <w:p w14:paraId="7941D8E1" w14:textId="77777777" w:rsidR="00651920" w:rsidRDefault="00651920" w:rsidP="00651920">
      <w:r w:rsidRPr="007C53C7">
        <w:rPr>
          <w:rStyle w:val="StyleUnderline"/>
        </w:rPr>
        <w:t>Though economics remains</w:t>
      </w:r>
      <w:r>
        <w:t xml:space="preserve"> an </w:t>
      </w:r>
      <w:r w:rsidRPr="007C53C7">
        <w:rPr>
          <w:rStyle w:val="StyleUnderline"/>
        </w:rPr>
        <w:t>imperfect</w:t>
      </w:r>
      <w:r>
        <w:t xml:space="preserve"> science, </w:t>
      </w:r>
      <w:r w:rsidRPr="007C53C7">
        <w:rPr>
          <w:rStyle w:val="StyleUnderline"/>
        </w:rPr>
        <w:t xml:space="preserve">it has come a </w:t>
      </w:r>
      <w:r w:rsidRPr="007C53C7">
        <w:rPr>
          <w:rStyle w:val="Emphasis"/>
        </w:rPr>
        <w:t>long way</w:t>
      </w:r>
      <w:r w:rsidRPr="007C53C7">
        <w:rPr>
          <w:rStyle w:val="StyleUnderline"/>
        </w:rPr>
        <w:t xml:space="preserve"> in 200 years</w:t>
      </w:r>
      <w:r>
        <w:t xml:space="preserve">. </w:t>
      </w:r>
      <w:r w:rsidRPr="007C53C7">
        <w:rPr>
          <w:rStyle w:val="StyleUnderline"/>
        </w:rPr>
        <w:t>Its greatest challenge</w:t>
      </w:r>
      <w:r>
        <w:t xml:space="preserve"> today isn’t the quality of the analysis it supplies, but </w:t>
      </w:r>
      <w:r w:rsidRPr="007C53C7">
        <w:rPr>
          <w:rStyle w:val="StyleUnderline"/>
        </w:rPr>
        <w:t xml:space="preserve">whether there is still </w:t>
      </w:r>
      <w:r w:rsidRPr="007C53C7">
        <w:rPr>
          <w:rStyle w:val="Emphasis"/>
        </w:rPr>
        <w:t>sufficient demand</w:t>
      </w:r>
      <w:r w:rsidRPr="007C53C7">
        <w:rPr>
          <w:rStyle w:val="StyleUnderline"/>
        </w:rPr>
        <w:t xml:space="preserve"> for it</w:t>
      </w:r>
      <w:r>
        <w:t>.</w:t>
      </w:r>
    </w:p>
    <w:p w14:paraId="434516F6" w14:textId="77BD9B9C" w:rsidR="009B1A15" w:rsidRPr="00E6606E" w:rsidRDefault="009B1A15" w:rsidP="009B1A15">
      <w:pPr>
        <w:pStyle w:val="Heading4"/>
        <w:rPr>
          <w:u w:val="single"/>
        </w:rPr>
      </w:pPr>
      <w:r>
        <w:t xml:space="preserve">Decline shreds US China relations which are </w:t>
      </w:r>
      <w:r>
        <w:rPr>
          <w:u w:val="single"/>
        </w:rPr>
        <w:t>key</w:t>
      </w:r>
      <w:r>
        <w:t xml:space="preserve"> to solving a host of existential risks </w:t>
      </w:r>
    </w:p>
    <w:p w14:paraId="4C8EC444" w14:textId="77777777" w:rsidR="009B1A15" w:rsidRPr="0040457D" w:rsidRDefault="009B1A15" w:rsidP="009B1A15">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1C0C49EF" w14:textId="77777777" w:rsidR="009B1A15" w:rsidRPr="00A0315A" w:rsidRDefault="009B1A15" w:rsidP="009B1A15">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1E7D1883" w14:textId="77777777" w:rsidR="009B1A15" w:rsidRPr="00A0315A" w:rsidRDefault="009B1A15" w:rsidP="009B1A15">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40222664" w14:textId="77777777" w:rsidR="009B1A15" w:rsidRPr="00A0315A" w:rsidRDefault="009B1A15" w:rsidP="009B1A15">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7927AB22" w14:textId="77777777" w:rsidR="009B1A15" w:rsidRPr="00A0315A" w:rsidRDefault="009B1A15" w:rsidP="009B1A15">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p w14:paraId="37674735" w14:textId="199A9FD7" w:rsidR="006F3729" w:rsidRPr="004E72FD" w:rsidRDefault="006F3729" w:rsidP="006F3729">
      <w:pPr>
        <w:pStyle w:val="Heading4"/>
        <w:rPr>
          <w:b w:val="0"/>
        </w:rPr>
      </w:pPr>
      <w:r>
        <w:rPr>
          <w:u w:val="single"/>
        </w:rPr>
        <w:t>complete collapse</w:t>
      </w:r>
      <w:r>
        <w:t xml:space="preserve">, causes </w:t>
      </w:r>
      <w:r w:rsidRPr="009D4958">
        <w:rPr>
          <w:u w:val="single"/>
        </w:rPr>
        <w:t>nuke war</w:t>
      </w:r>
      <w:r>
        <w:t xml:space="preserve"> with </w:t>
      </w:r>
      <w:r w:rsidRPr="009D4958">
        <w:rPr>
          <w:u w:val="single"/>
        </w:rPr>
        <w:t>North Korea</w:t>
      </w:r>
      <w:r>
        <w:t xml:space="preserve"> – draws in </w:t>
      </w:r>
      <w:r w:rsidRPr="009D4958">
        <w:rPr>
          <w:u w:val="single"/>
        </w:rPr>
        <w:t>Russia</w:t>
      </w:r>
      <w:r>
        <w:t xml:space="preserve"> and </w:t>
      </w:r>
      <w:r w:rsidRPr="009D4958">
        <w:rPr>
          <w:u w:val="single"/>
        </w:rPr>
        <w:t>China</w:t>
      </w:r>
      <w:r>
        <w:t xml:space="preserve">. </w:t>
      </w:r>
      <w:r>
        <w:rPr>
          <w:b w:val="0"/>
        </w:rPr>
        <w:t xml:space="preserve">NoKo will </w:t>
      </w:r>
      <w:r w:rsidRPr="0095677D">
        <w:rPr>
          <w:b w:val="0"/>
          <w:u w:val="single"/>
        </w:rPr>
        <w:t>exploit the crisis narrative</w:t>
      </w:r>
    </w:p>
    <w:p w14:paraId="1023969F" w14:textId="77777777" w:rsidR="006F3729" w:rsidRPr="00B94726" w:rsidRDefault="006F3729" w:rsidP="006F3729">
      <w:r w:rsidRPr="00B94726">
        <w:rPr>
          <w:rStyle w:val="Style13ptBold"/>
        </w:rPr>
        <w:t>Farley 17</w:t>
      </w:r>
      <w:r>
        <w:t xml:space="preserve"> [</w:t>
      </w:r>
      <w:r w:rsidRPr="00B94726">
        <w:t>Robert Farley is a Senior Lecturer at the Patterson School of Diplomacy and International Commerce. His work includes military doctrine, national security, and maritime affairs. A War with North Korea Would Be a Conflict Like No Other (And Millions Could Die). November 28, 2017. nationalinterest.org/blog/the-buzz/war-north-korea-would-be-conflict-no-other-millions-could-23407?page=show</w:t>
      </w:r>
      <w:r>
        <w:t>]</w:t>
      </w:r>
    </w:p>
    <w:p w14:paraId="4056077C" w14:textId="77777777" w:rsidR="006F3729" w:rsidRPr="00160655" w:rsidRDefault="006F3729" w:rsidP="006F3729">
      <w:pPr>
        <w:rPr>
          <w:sz w:val="16"/>
        </w:rPr>
      </w:pPr>
      <w:r w:rsidRPr="00726EB1">
        <w:rPr>
          <w:rStyle w:val="Emphasis"/>
          <w:highlight w:val="cyan"/>
        </w:rPr>
        <w:t>Even if</w:t>
      </w:r>
      <w:r w:rsidRPr="00590E14">
        <w:rPr>
          <w:rStyle w:val="StyleUnderline"/>
        </w:rPr>
        <w:t xml:space="preserve"> a world </w:t>
      </w:r>
      <w:r w:rsidRPr="00726EB1">
        <w:rPr>
          <w:rStyle w:val="Emphasis"/>
          <w:highlight w:val="cyan"/>
        </w:rPr>
        <w:t>econ</w:t>
      </w:r>
      <w:r w:rsidRPr="00590E14">
        <w:rPr>
          <w:rStyle w:val="StyleUnderline"/>
        </w:rPr>
        <w:t xml:space="preserve">omic </w:t>
      </w:r>
      <w:r w:rsidRPr="00726EB1">
        <w:rPr>
          <w:rStyle w:val="Emphasis"/>
          <w:highlight w:val="cyan"/>
        </w:rPr>
        <w:t>collapse</w:t>
      </w:r>
      <w:r w:rsidRPr="00726EB1">
        <w:rPr>
          <w:rStyle w:val="StyleUnderline"/>
          <w:highlight w:val="cyan"/>
        </w:rPr>
        <w:t xml:space="preserve"> </w:t>
      </w:r>
      <w:r w:rsidRPr="00726EB1">
        <w:rPr>
          <w:rStyle w:val="Emphasis"/>
          <w:highlight w:val="cyan"/>
        </w:rPr>
        <w:t>does not</w:t>
      </w:r>
      <w:r w:rsidRPr="00726EB1">
        <w:rPr>
          <w:rStyle w:val="StyleUnderline"/>
          <w:highlight w:val="cyan"/>
        </w:rPr>
        <w:t xml:space="preserve"> bring capitalism </w:t>
      </w:r>
      <w:r w:rsidRPr="00726EB1">
        <w:rPr>
          <w:rStyle w:val="Emphasis"/>
          <w:highlight w:val="cyan"/>
        </w:rPr>
        <w:t>to its knees</w:t>
      </w:r>
      <w:r w:rsidRPr="00726EB1">
        <w:rPr>
          <w:rStyle w:val="StyleUnderline"/>
          <w:highlight w:val="cyan"/>
        </w:rPr>
        <w:t xml:space="preserve">, </w:t>
      </w:r>
      <w:r w:rsidRPr="00726EB1">
        <w:rPr>
          <w:rStyle w:val="Emphasis"/>
          <w:highlight w:val="cyan"/>
        </w:rPr>
        <w:t>another</w:t>
      </w:r>
      <w:r w:rsidRPr="00590E14">
        <w:rPr>
          <w:rStyle w:val="StyleUnderline"/>
        </w:rPr>
        <w:t xml:space="preserve"> such </w:t>
      </w:r>
      <w:r w:rsidRPr="00726EB1">
        <w:rPr>
          <w:rStyle w:val="Emphasis"/>
          <w:highlight w:val="cyan"/>
        </w:rPr>
        <w:t>crisis</w:t>
      </w:r>
      <w:r w:rsidRPr="00590E14">
        <w:rPr>
          <w:rStyle w:val="StyleUnderline"/>
        </w:rPr>
        <w:t xml:space="preserve"> could put </w:t>
      </w:r>
      <w:r w:rsidRPr="00726EB1">
        <w:rPr>
          <w:rStyle w:val="Emphasis"/>
          <w:highlight w:val="cyan"/>
        </w:rPr>
        <w:t>stress</w:t>
      </w:r>
      <w:r w:rsidRPr="00590E14">
        <w:rPr>
          <w:rStyle w:val="StyleUnderline"/>
        </w:rPr>
        <w:t xml:space="preserve"> on </w:t>
      </w:r>
      <w:r w:rsidRPr="00726EB1">
        <w:rPr>
          <w:rStyle w:val="Emphasis"/>
          <w:highlight w:val="cyan"/>
        </w:rPr>
        <w:t>the relationship</w:t>
      </w:r>
      <w:r w:rsidRPr="00726EB1">
        <w:rPr>
          <w:rStyle w:val="StyleUnderline"/>
          <w:sz w:val="26"/>
          <w:highlight w:val="cyan"/>
        </w:rPr>
        <w:t xml:space="preserve"> </w:t>
      </w:r>
      <w:r w:rsidRPr="00726EB1">
        <w:rPr>
          <w:rStyle w:val="StyleUnderline"/>
          <w:highlight w:val="cyan"/>
        </w:rPr>
        <w:t xml:space="preserve">between </w:t>
      </w:r>
      <w:r w:rsidRPr="00726EB1">
        <w:rPr>
          <w:rStyle w:val="Emphasis"/>
          <w:highlight w:val="cyan"/>
        </w:rPr>
        <w:t>South Korea</w:t>
      </w:r>
      <w:r w:rsidRPr="00726EB1">
        <w:rPr>
          <w:rStyle w:val="StyleUnderline"/>
          <w:highlight w:val="cyan"/>
        </w:rPr>
        <w:t xml:space="preserve">, </w:t>
      </w:r>
      <w:r w:rsidRPr="00726EB1">
        <w:rPr>
          <w:rStyle w:val="Emphasis"/>
          <w:highlight w:val="cyan"/>
        </w:rPr>
        <w:t>Japan</w:t>
      </w:r>
      <w:r w:rsidRPr="00726EB1">
        <w:rPr>
          <w:rStyle w:val="StyleUnderline"/>
          <w:highlight w:val="cyan"/>
        </w:rPr>
        <w:t>, and</w:t>
      </w:r>
      <w:r w:rsidRPr="00590E14">
        <w:rPr>
          <w:rStyle w:val="StyleUnderline"/>
        </w:rPr>
        <w:t xml:space="preserve"> </w:t>
      </w:r>
      <w:r w:rsidRPr="00726EB1">
        <w:rPr>
          <w:rStyle w:val="StyleUnderline"/>
          <w:highlight w:val="cyan"/>
        </w:rPr>
        <w:t xml:space="preserve">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North Korean prospects in</w:t>
      </w:r>
      <w:r w:rsidRPr="00590E14">
        <w:rPr>
          <w:rStyle w:val="StyleUnderline"/>
        </w:rPr>
        <w:t xml:space="preserve"> the </w:t>
      </w:r>
      <w:r w:rsidRPr="00726EB1">
        <w:rPr>
          <w:rStyle w:val="StyleUnderline"/>
          <w:highlight w:val="cyan"/>
        </w:rPr>
        <w:t>war depend</w:t>
      </w:r>
      <w:r w:rsidRPr="00590E14">
        <w:rPr>
          <w:rStyle w:val="StyleUnderline"/>
        </w:rPr>
        <w:t xml:space="preserve"> utterly </w:t>
      </w:r>
      <w:r w:rsidRPr="00726EB1">
        <w:rPr>
          <w:rStyle w:val="StyleUnderline"/>
          <w:highlight w:val="cyan"/>
        </w:rPr>
        <w:t xml:space="preserve">on </w:t>
      </w:r>
      <w:r w:rsidRPr="00726EB1">
        <w:rPr>
          <w:rStyle w:val="Emphasis"/>
          <w:highlight w:val="cyan"/>
        </w:rPr>
        <w:t>sidelining</w:t>
      </w:r>
      <w:r w:rsidRPr="00726EB1">
        <w:rPr>
          <w:rStyle w:val="StyleUnderline"/>
          <w:highlight w:val="cyan"/>
        </w:rPr>
        <w:t xml:space="preserve"> the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in some fashion, either through the presentation of a fait accompli, or through high stakes deterrence. The situation with Japan is more complex, but Tokyo views North Korea as sufficiently threatening that a war would almost certainly incur some kind of intervention, if not necessarily in direct support of RoK forces. The other scenario under which DPRK might decide to attack would come in anticipation of a major U.S.-ROK attack against the North. </w:t>
      </w:r>
      <w:r w:rsidRPr="00726EB1">
        <w:rPr>
          <w:rStyle w:val="StyleUnderline"/>
          <w:highlight w:val="cyan"/>
        </w:rPr>
        <w:t>In such a situation,</w:t>
      </w:r>
      <w:r w:rsidRPr="00B32767">
        <w:rPr>
          <w:rStyle w:val="StyleUnderline"/>
        </w:rPr>
        <w:t xml:space="preserve"> the </w:t>
      </w:r>
      <w:r w:rsidRPr="00726EB1">
        <w:rPr>
          <w:rStyle w:val="Emphasis"/>
          <w:highlight w:val="cyan"/>
        </w:rPr>
        <w:t>No</w:t>
      </w:r>
      <w:r w:rsidRPr="00B32767">
        <w:rPr>
          <w:rStyle w:val="StyleUnderline"/>
        </w:rPr>
        <w:t xml:space="preserve">rth </w:t>
      </w:r>
      <w:r w:rsidRPr="00726EB1">
        <w:rPr>
          <w:rStyle w:val="Emphasis"/>
          <w:highlight w:val="cyan"/>
        </w:rPr>
        <w:t>Ko</w:t>
      </w:r>
      <w:r w:rsidRPr="00B32767">
        <w:rPr>
          <w:rStyle w:val="StyleUnderline"/>
        </w:rPr>
        <w:t xml:space="preserve">rean leadership </w:t>
      </w:r>
      <w:r w:rsidRPr="00726EB1">
        <w:rPr>
          <w:rStyle w:val="StyleUnderline"/>
          <w:highlight w:val="cyan"/>
        </w:rPr>
        <w:t>might decide</w:t>
      </w:r>
      <w:r w:rsidRPr="004A6044">
        <w:rPr>
          <w:rStyle w:val="StyleUnderline"/>
        </w:rPr>
        <w:t xml:space="preserve"> that</w:t>
      </w:r>
      <w:r w:rsidRPr="00B32767">
        <w:rPr>
          <w:rStyle w:val="StyleUnderline"/>
        </w:rPr>
        <w:t xml:space="preserve"> </w:t>
      </w:r>
      <w:r w:rsidRPr="00726EB1">
        <w:rPr>
          <w:rStyle w:val="StyleUnderline"/>
          <w:highlight w:val="cyan"/>
        </w:rPr>
        <w:t xml:space="preserve">it has </w:t>
      </w:r>
      <w:r w:rsidRPr="00726EB1">
        <w:rPr>
          <w:rStyle w:val="Emphasis"/>
          <w:highlight w:val="cyan"/>
        </w:rPr>
        <w:t>little to lose</w:t>
      </w:r>
      <w:r w:rsidRPr="00726EB1">
        <w:rPr>
          <w:sz w:val="16"/>
          <w:highlight w:val="cyan"/>
        </w:rPr>
        <w:t xml:space="preserve">. </w:t>
      </w:r>
      <w:r w:rsidRPr="00726EB1">
        <w:rPr>
          <w:rStyle w:val="StyleUnderline"/>
          <w:highlight w:val="cyan"/>
        </w:rPr>
        <w:t xml:space="preserve">The </w:t>
      </w:r>
      <w:r w:rsidRPr="00726EB1">
        <w:rPr>
          <w:rStyle w:val="Emphasis"/>
          <w:highlight w:val="cyan"/>
        </w:rPr>
        <w:t>military balance</w:t>
      </w:r>
      <w:r w:rsidRPr="00726EB1">
        <w:rPr>
          <w:rStyle w:val="StyleUnderline"/>
          <w:highlight w:val="cyan"/>
        </w:rPr>
        <w:t xml:space="preserve"> would</w:t>
      </w:r>
      <w:r w:rsidRPr="00B32767">
        <w:rPr>
          <w:rStyle w:val="StyleUnderline"/>
        </w:rPr>
        <w:t xml:space="preserve">, in such a context, </w:t>
      </w:r>
      <w:r w:rsidRPr="00726EB1">
        <w:rPr>
          <w:rStyle w:val="Emphasis"/>
          <w:highlight w:val="cyan"/>
        </w:rPr>
        <w:t>strongly favor pre-emptive action</w:t>
      </w:r>
      <w:r w:rsidRPr="00726EB1">
        <w:rPr>
          <w:rStyle w:val="StyleUnderline"/>
          <w:highlight w:val="cyan"/>
        </w:rPr>
        <w:t xml:space="preserve"> on </w:t>
      </w:r>
      <w:r w:rsidRPr="00726EB1">
        <w:rPr>
          <w:rStyle w:val="Emphasis"/>
          <w:highlight w:val="cyan"/>
        </w:rPr>
        <w:t>North Korea’s part</w:t>
      </w:r>
      <w:r w:rsidRPr="00B32767">
        <w:rPr>
          <w:rStyle w:val="StyleUnderline"/>
        </w:rPr>
        <w:t>. In War</w:t>
      </w:r>
      <w:r w:rsidRPr="00160655">
        <w:rPr>
          <w:sz w:val="16"/>
        </w:rPr>
        <w:t xml:space="preserve">… </w:t>
      </w:r>
      <w:r w:rsidRPr="00590E14">
        <w:rPr>
          <w:rStyle w:val="StyleUnderline"/>
        </w:rPr>
        <w:t xml:space="preserve">The clearest path to North Korean victory in war depends on a quick defeat of South Korean forces, </w:t>
      </w:r>
      <w:r w:rsidRPr="00726EB1">
        <w:rPr>
          <w:rStyle w:val="StyleUnderline"/>
          <w:highlight w:val="cyan"/>
        </w:rPr>
        <w:t xml:space="preserve">providing 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 xml:space="preserve">and Japan with a </w:t>
      </w:r>
      <w:r w:rsidRPr="00726EB1">
        <w:rPr>
          <w:rStyle w:val="Emphasis"/>
          <w:highlight w:val="cyan"/>
        </w:rPr>
        <w:t>fait accompli</w:t>
      </w:r>
      <w:r w:rsidRPr="00726EB1">
        <w:rPr>
          <w:rStyle w:val="StyleUnderline"/>
          <w:highlight w:val="cyan"/>
        </w:rPr>
        <w:t xml:space="preserve"> that Pyongyang will </w:t>
      </w:r>
      <w:r w:rsidRPr="00726EB1">
        <w:rPr>
          <w:rStyle w:val="Emphasis"/>
          <w:highlight w:val="cyan"/>
        </w:rPr>
        <w:t>expect Beijing to back</w:t>
      </w:r>
      <w:r w:rsidRPr="00160655">
        <w:rPr>
          <w:sz w:val="16"/>
        </w:rPr>
        <w:t xml:space="preserve">. The North Korean attack would likely involve a classic 20th century combined arms assault, using artillery to disrupt RoK defenses and soften up positions (as well as create civilian panic), infantry to break holes in the South Korean lines, and mechanized forces to exploit those gaps. The North Koreans could well add special forces (potentially deployed to South Korea before the initiation of hostilities) and regular forces deployed by tunnel to South Korean rear areas. The Korean People’s Air Force is ancient, and has received no significant infusion of Russian or Chinese technology in years. The force has very little counter-air capability relative to the Republic of Korea Air Force, and its fighters would find themselves easy prey for well-trained South Korean pilots flying sophisticated aircraft. The KPA can expect very little ground support, either on the tactical or operational scales, and would likely struggle under South Korean air attacks. To remedy these problems, North Korea would likely reserve a large proportion of its land-attack cruise missiles and short-range ballistic missiles for attacks on South Korean air bases, in the hopes of destroying fighters on the ground and rendering facilities useless. The Korean People’s Navy would play a dual role in the operation. Offensively, it would try to attack Republic of Korea Navy (ROKN) capital ships (including the Dokdo-class amphibs, and the Sejong the Great-class destroyers, the latter of which have anti-ballistic missile capabilities) with submarines and cruise missiles, while also attempting to disrupt port operations. Defensively, the KPN would try to protect North Korea’s coastline from bombardment and amphibious assault, both of which had a great impact on the 1950 war. Any North Korean invasion would also include attacks on South Korean ports, both to disrupt trade and to complicate the arrival of large-scale reinforcements. These attacks would likely involve conventionally-armed ballistic missiles, although the </w:t>
      </w:r>
      <w:r w:rsidRPr="00726EB1">
        <w:rPr>
          <w:rStyle w:val="StyleUnderline"/>
          <w:highlight w:val="cyan"/>
        </w:rPr>
        <w:t>DPRK might</w:t>
      </w:r>
      <w:r w:rsidRPr="00590E14">
        <w:rPr>
          <w:rStyle w:val="StyleUnderline"/>
        </w:rPr>
        <w:t xml:space="preserve"> </w:t>
      </w:r>
      <w:r w:rsidRPr="00726EB1">
        <w:rPr>
          <w:rStyle w:val="StyleUnderline"/>
          <w:highlight w:val="cyan"/>
        </w:rPr>
        <w:t xml:space="preserve">resort to </w:t>
      </w:r>
      <w:r w:rsidRPr="00726EB1">
        <w:rPr>
          <w:rStyle w:val="Emphasis"/>
          <w:highlight w:val="cyan"/>
        </w:rPr>
        <w:t>nuclear</w:t>
      </w:r>
      <w:r w:rsidRPr="00726EB1">
        <w:rPr>
          <w:rStyle w:val="StyleUnderline"/>
          <w:highlight w:val="cyan"/>
        </w:rPr>
        <w:t xml:space="preserve"> or </w:t>
      </w:r>
      <w:r w:rsidRPr="00726EB1">
        <w:rPr>
          <w:rStyle w:val="Emphasis"/>
          <w:highlight w:val="cyan"/>
        </w:rPr>
        <w:t>chem-bio</w:t>
      </w:r>
      <w:r w:rsidRPr="00B94726">
        <w:rPr>
          <w:rStyle w:val="Emphasis"/>
        </w:rPr>
        <w:t xml:space="preserve"> weapons</w:t>
      </w:r>
      <w:r w:rsidRPr="00160655">
        <w:rPr>
          <w:sz w:val="16"/>
        </w:rPr>
        <w:t xml:space="preserve"> for some particularly lucrative targets (such as Busan). With luck (and the North Koreans would need tremendous amounts of luck) the Korean People’s Army (KPA) could disrupt U.S. and RoK forces sufficiently to seize control of the major entry and exit points to Seoul, at which point it could consider either trying to roll up the rest of the peninsula, or hold for a negotiated peace that would leave the DPRK in a stronger position. This decision would hinge both on the tactical situation, as well as an assessment of whether North Korea’s national goals lie mainly in reunification, or in regime survival. But Diplomacy Has a Role… The longer the war continues, the grimmer North Korea’s prospects look. Consequently, Pyongyang needs the support of Beijing to end the war and secure its gains quickly. </w:t>
      </w:r>
      <w:r w:rsidRPr="00726EB1">
        <w:rPr>
          <w:rStyle w:val="StyleUnderline"/>
          <w:highlight w:val="cyan"/>
        </w:rPr>
        <w:t xml:space="preserve">Why would </w:t>
      </w:r>
      <w:r w:rsidRPr="00726EB1">
        <w:rPr>
          <w:rStyle w:val="Emphasis"/>
          <w:highlight w:val="cyan"/>
        </w:rPr>
        <w:t>Beijing</w:t>
      </w:r>
      <w:r w:rsidRPr="00590E14">
        <w:rPr>
          <w:rStyle w:val="StyleUnderline"/>
        </w:rPr>
        <w:t xml:space="preserve"> concede to </w:t>
      </w:r>
      <w:r w:rsidRPr="00726EB1">
        <w:rPr>
          <w:rStyle w:val="StyleUnderline"/>
          <w:highlight w:val="cyan"/>
        </w:rPr>
        <w:t xml:space="preserve">act as </w:t>
      </w:r>
      <w:r w:rsidRPr="00726EB1">
        <w:rPr>
          <w:rStyle w:val="Emphasis"/>
          <w:highlight w:val="cyan"/>
        </w:rPr>
        <w:t>guarantor</w:t>
      </w:r>
      <w:r w:rsidRPr="00726EB1">
        <w:rPr>
          <w:rStyle w:val="StyleUnderline"/>
          <w:highlight w:val="cyan"/>
        </w:rPr>
        <w:t xml:space="preserve"> of</w:t>
      </w:r>
      <w:r w:rsidRPr="00590E14">
        <w:rPr>
          <w:rStyle w:val="StyleUnderline"/>
        </w:rPr>
        <w:t xml:space="preserve"> the </w:t>
      </w:r>
      <w:r w:rsidRPr="00B94726">
        <w:rPr>
          <w:rStyle w:val="Emphasis"/>
        </w:rPr>
        <w:t xml:space="preserve">fruits of </w:t>
      </w:r>
      <w:r w:rsidRPr="00726EB1">
        <w:rPr>
          <w:rStyle w:val="Emphasis"/>
          <w:highlight w:val="cyan"/>
        </w:rPr>
        <w:t>No</w:t>
      </w:r>
      <w:r w:rsidRPr="00B94726">
        <w:rPr>
          <w:rStyle w:val="Emphasis"/>
        </w:rPr>
        <w:t xml:space="preserve">rth </w:t>
      </w:r>
      <w:r w:rsidRPr="00726EB1">
        <w:rPr>
          <w:rStyle w:val="Emphasis"/>
          <w:highlight w:val="cyan"/>
        </w:rPr>
        <w:t>Ko</w:t>
      </w:r>
      <w:r w:rsidRPr="00B94726">
        <w:rPr>
          <w:rStyle w:val="Emphasis"/>
        </w:rPr>
        <w:t xml:space="preserve">rean </w:t>
      </w:r>
      <w:r w:rsidRPr="00726EB1">
        <w:rPr>
          <w:rStyle w:val="Emphasis"/>
          <w:highlight w:val="cyan"/>
        </w:rPr>
        <w:t>aggression</w:t>
      </w:r>
      <w:r w:rsidRPr="00590E14">
        <w:rPr>
          <w:rStyle w:val="StyleUnderline"/>
        </w:rPr>
        <w:t xml:space="preserve">? </w:t>
      </w:r>
      <w:r w:rsidRPr="00160655">
        <w:rPr>
          <w:sz w:val="16"/>
        </w:rPr>
        <w:t xml:space="preserve">Not because of any lingering affinity with the North Korean regime, but rather </w:t>
      </w:r>
      <w:r w:rsidRPr="00590E14">
        <w:rPr>
          <w:rStyle w:val="StyleUnderline"/>
        </w:rPr>
        <w:t xml:space="preserve">out of a </w:t>
      </w:r>
      <w:r w:rsidRPr="00B94726">
        <w:rPr>
          <w:rStyle w:val="Emphasis"/>
        </w:rPr>
        <w:t xml:space="preserve">desire </w:t>
      </w:r>
      <w:r w:rsidRPr="00726EB1">
        <w:rPr>
          <w:rStyle w:val="Emphasis"/>
          <w:highlight w:val="cyan"/>
        </w:rPr>
        <w:t>to prevent further disruption</w:t>
      </w:r>
      <w:r w:rsidRPr="00590E14">
        <w:rPr>
          <w:rStyle w:val="StyleUnderline"/>
        </w:rPr>
        <w:t xml:space="preserve"> and instability </w:t>
      </w:r>
      <w:r w:rsidRPr="00726EB1">
        <w:rPr>
          <w:rStyle w:val="StyleUnderline"/>
          <w:highlight w:val="cyan"/>
        </w:rPr>
        <w:t>along its border</w:t>
      </w:r>
      <w:r w:rsidRPr="00160655">
        <w:rPr>
          <w:sz w:val="16"/>
        </w:rPr>
        <w:t xml:space="preserve">. Similarly, its frustrations with North Korea aside, </w:t>
      </w:r>
      <w:r w:rsidRPr="00726EB1">
        <w:rPr>
          <w:rStyle w:val="StyleUnderline"/>
          <w:highlight w:val="cyan"/>
        </w:rPr>
        <w:t>China has little interest in</w:t>
      </w:r>
      <w:r w:rsidRPr="00590E14">
        <w:rPr>
          <w:rStyle w:val="StyleUnderline"/>
        </w:rPr>
        <w:t xml:space="preserve"> the establishment of </w:t>
      </w:r>
      <w:r w:rsidRPr="00726EB1">
        <w:rPr>
          <w:rStyle w:val="StyleUnderline"/>
          <w:highlight w:val="cyan"/>
        </w:rPr>
        <w:t xml:space="preserve">a </w:t>
      </w:r>
      <w:r w:rsidRPr="00726EB1">
        <w:rPr>
          <w:rStyle w:val="Emphasis"/>
          <w:highlight w:val="cyan"/>
        </w:rPr>
        <w:t>U.S.</w:t>
      </w:r>
      <w:r w:rsidRPr="00B94726">
        <w:rPr>
          <w:rStyle w:val="Emphasis"/>
        </w:rPr>
        <w:t xml:space="preserve"> </w:t>
      </w:r>
      <w:r w:rsidRPr="00726EB1">
        <w:rPr>
          <w:rStyle w:val="Emphasis"/>
          <w:highlight w:val="cyan"/>
        </w:rPr>
        <w:t>or Japanese client</w:t>
      </w:r>
      <w:r w:rsidRPr="00726EB1">
        <w:rPr>
          <w:rStyle w:val="StyleUnderline"/>
          <w:highlight w:val="cyan"/>
        </w:rPr>
        <w:t xml:space="preserve"> across the</w:t>
      </w:r>
      <w:r w:rsidRPr="00590E14">
        <w:rPr>
          <w:rStyle w:val="StyleUnderline"/>
        </w:rPr>
        <w:t xml:space="preserve"> whole of the Korean </w:t>
      </w:r>
      <w:r w:rsidRPr="00726EB1">
        <w:rPr>
          <w:rStyle w:val="StyleUnderline"/>
          <w:highlight w:val="cyan"/>
        </w:rPr>
        <w:t>Peninsula</w:t>
      </w:r>
      <w:r w:rsidRPr="00160655">
        <w:rPr>
          <w:sz w:val="16"/>
        </w:rPr>
        <w:t xml:space="preserve">. In this situation, </w:t>
      </w:r>
      <w:r w:rsidRPr="00726EB1">
        <w:rPr>
          <w:rStyle w:val="StyleUnderline"/>
          <w:highlight w:val="cyan"/>
        </w:rPr>
        <w:t>No</w:t>
      </w:r>
      <w:r w:rsidRPr="00590E14">
        <w:rPr>
          <w:rStyle w:val="StyleUnderline"/>
        </w:rPr>
        <w:t xml:space="preserve">rth </w:t>
      </w:r>
      <w:r w:rsidRPr="00726EB1">
        <w:rPr>
          <w:rStyle w:val="StyleUnderline"/>
          <w:highlight w:val="cyan"/>
        </w:rPr>
        <w:t>Ko</w:t>
      </w:r>
      <w:r w:rsidRPr="00590E14">
        <w:rPr>
          <w:rStyle w:val="StyleUnderline"/>
        </w:rPr>
        <w:t xml:space="preserve">rea </w:t>
      </w:r>
      <w:r w:rsidRPr="00726EB1">
        <w:rPr>
          <w:rStyle w:val="StyleUnderline"/>
          <w:highlight w:val="cyan"/>
        </w:rPr>
        <w:t>would hope</w:t>
      </w:r>
      <w:r w:rsidRPr="00590E14">
        <w:rPr>
          <w:rStyle w:val="StyleUnderline"/>
        </w:rPr>
        <w:t xml:space="preserve"> that the prospect of </w:t>
      </w:r>
      <w:r w:rsidRPr="00726EB1">
        <w:rPr>
          <w:rStyle w:val="Emphasis"/>
          <w:highlight w:val="cyan"/>
        </w:rPr>
        <w:t>war against China (and</w:t>
      </w:r>
      <w:r w:rsidRPr="00160655">
        <w:rPr>
          <w:sz w:val="16"/>
        </w:rPr>
        <w:t xml:space="preserve"> perhaps </w:t>
      </w:r>
      <w:r w:rsidRPr="00726EB1">
        <w:rPr>
          <w:rStyle w:val="Emphasis"/>
          <w:highlight w:val="cyan"/>
        </w:rPr>
        <w:t>Russia</w:t>
      </w:r>
      <w:r w:rsidRPr="00726EB1">
        <w:rPr>
          <w:sz w:val="16"/>
          <w:highlight w:val="cyan"/>
        </w:rPr>
        <w:t xml:space="preserve">) </w:t>
      </w:r>
      <w:r w:rsidRPr="00726EB1">
        <w:rPr>
          <w:rStyle w:val="StyleUnderline"/>
          <w:highlight w:val="cyan"/>
        </w:rPr>
        <w:t>would deter the</w:t>
      </w:r>
      <w:r w:rsidRPr="00590E14">
        <w:rPr>
          <w:rStyle w:val="StyleUnderline"/>
        </w:rPr>
        <w:t xml:space="preserv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from pursuing the liberation of South Korea. </w:t>
      </w:r>
      <w:r w:rsidRPr="00726EB1">
        <w:rPr>
          <w:rStyle w:val="Emphasis"/>
          <w:highlight w:val="cyan"/>
        </w:rPr>
        <w:t>This</w:t>
      </w:r>
      <w:r w:rsidRPr="00726EB1">
        <w:rPr>
          <w:rStyle w:val="StyleUnderline"/>
          <w:highlight w:val="cyan"/>
        </w:rPr>
        <w:t xml:space="preserve"> calculus is </w:t>
      </w:r>
      <w:r w:rsidRPr="00726EB1">
        <w:rPr>
          <w:rStyle w:val="Emphasis"/>
          <w:highlight w:val="cyan"/>
        </w:rPr>
        <w:t>remarkably similar</w:t>
      </w:r>
      <w:r w:rsidRPr="00726EB1">
        <w:rPr>
          <w:rStyle w:val="StyleUnderline"/>
          <w:highlight w:val="cyan"/>
        </w:rPr>
        <w:t xml:space="preserve"> to</w:t>
      </w:r>
      <w:r w:rsidRPr="00160655">
        <w:rPr>
          <w:sz w:val="16"/>
        </w:rPr>
        <w:t xml:space="preserve"> that of Kim il-Sung in </w:t>
      </w:r>
      <w:r w:rsidRPr="00726EB1">
        <w:rPr>
          <w:rStyle w:val="Emphasis"/>
          <w:highlight w:val="cyan"/>
        </w:rPr>
        <w:t>1950</w:t>
      </w:r>
      <w:r w:rsidRPr="00160655">
        <w:rPr>
          <w:sz w:val="16"/>
        </w:rPr>
        <w:t>, although in this case North Korea’s own nuclear arsenal (presumably directed at Japan) would provide some deterrent.</w:t>
      </w:r>
    </w:p>
    <w:p w14:paraId="3AD378A1" w14:textId="77777777" w:rsidR="005B3620" w:rsidRPr="000E00A5" w:rsidRDefault="005B3620" w:rsidP="005B3620">
      <w:pPr>
        <w:pStyle w:val="Heading4"/>
      </w:pPr>
      <w:r>
        <w:t xml:space="preserve">Targeted </w:t>
      </w:r>
      <w:r>
        <w:rPr>
          <w:u w:val="single"/>
        </w:rPr>
        <w:t>intervention</w:t>
      </w:r>
      <w:r>
        <w:t xml:space="preserve"> to prevent </w:t>
      </w:r>
      <w:r>
        <w:rPr>
          <w:u w:val="single"/>
        </w:rPr>
        <w:t>ethnic cleansing</w:t>
      </w:r>
      <w:r>
        <w:t xml:space="preserve">, </w:t>
      </w:r>
      <w:r>
        <w:rPr>
          <w:u w:val="single"/>
        </w:rPr>
        <w:t>failed states</w:t>
      </w:r>
      <w:r>
        <w:t xml:space="preserve">, and </w:t>
      </w:r>
      <w:r>
        <w:rPr>
          <w:u w:val="single"/>
        </w:rPr>
        <w:t>terror</w:t>
      </w:r>
      <w:r>
        <w:t xml:space="preserve"> is key to preventing </w:t>
      </w:r>
      <w:r>
        <w:rPr>
          <w:u w:val="single"/>
        </w:rPr>
        <w:t>large strikes</w:t>
      </w:r>
      <w:r>
        <w:t xml:space="preserve"> – a </w:t>
      </w:r>
      <w:r>
        <w:rPr>
          <w:u w:val="single"/>
        </w:rPr>
        <w:t>single attack</w:t>
      </w:r>
      <w:r>
        <w:t xml:space="preserve"> causes </w:t>
      </w:r>
      <w:r>
        <w:rPr>
          <w:u w:val="single"/>
        </w:rPr>
        <w:t>autocratic violence</w:t>
      </w:r>
      <w:r>
        <w:t xml:space="preserve"> that outweighs </w:t>
      </w:r>
      <w:r>
        <w:rPr>
          <w:u w:val="single"/>
        </w:rPr>
        <w:t>every neg link</w:t>
      </w:r>
      <w:r>
        <w:t xml:space="preserve"> BUT terrorists are </w:t>
      </w:r>
      <w:r>
        <w:rPr>
          <w:u w:val="single"/>
        </w:rPr>
        <w:t>inevitable</w:t>
      </w:r>
      <w:r>
        <w:t xml:space="preserve"> so only we </w:t>
      </w:r>
      <w:r>
        <w:rPr>
          <w:u w:val="single"/>
        </w:rPr>
        <w:t>solve it</w:t>
      </w:r>
      <w:r>
        <w:t xml:space="preserve"> </w:t>
      </w:r>
    </w:p>
    <w:p w14:paraId="5DC795C6" w14:textId="77777777" w:rsidR="005B3620" w:rsidRPr="009775E9" w:rsidRDefault="005B3620" w:rsidP="005B3620">
      <w:r w:rsidRPr="002D2C00">
        <w:rPr>
          <w:rStyle w:val="Style13ptBold"/>
        </w:rPr>
        <w:t>Fontaine 19</w:t>
      </w:r>
      <w:r w:rsidRPr="002D2C00">
        <w:t xml:space="preserve"> [RICHARD FONTAINE is </w:t>
      </w:r>
      <w:r>
        <w:t>head</w:t>
      </w:r>
      <w:r w:rsidRPr="002D2C00">
        <w:t xml:space="preserve"> of the Center for a New American Security. He has worked at the U.S. State Department, at the National Security Council, and as a foreign policy adviser for U.S. Senator John McCain. November/December. "The Nonintervention Delusion."</w:t>
      </w:r>
      <w:r>
        <w:t xml:space="preserve"> https://www.foreignaffairs.com/articles/2019-10-15/nonintervention-delusion]</w:t>
      </w:r>
    </w:p>
    <w:p w14:paraId="4CC9AC3D" w14:textId="77777777" w:rsidR="005B3620" w:rsidRPr="00981CBC" w:rsidRDefault="005B3620" w:rsidP="005B3620">
      <w:pPr>
        <w:rPr>
          <w:sz w:val="16"/>
        </w:rPr>
      </w:pPr>
      <w:r w:rsidRPr="00B260D7">
        <w:rPr>
          <w:rStyle w:val="StyleUnderline"/>
        </w:rPr>
        <w:t>The first argument holds</w:t>
      </w:r>
      <w:r w:rsidRPr="009775E9">
        <w:rPr>
          <w:rStyle w:val="StyleUnderline"/>
        </w:rPr>
        <w:t xml:space="preserve"> that </w:t>
      </w:r>
      <w:r w:rsidRPr="003202A7">
        <w:rPr>
          <w:rStyle w:val="StyleUnderline"/>
          <w:highlight w:val="cyan"/>
        </w:rPr>
        <w:t>the</w:t>
      </w:r>
      <w:r w:rsidRPr="00981CBC">
        <w:rPr>
          <w:sz w:val="16"/>
        </w:rPr>
        <w:t xml:space="preserve"> </w:t>
      </w:r>
      <w:r w:rsidRPr="003202A7">
        <w:rPr>
          <w:rStyle w:val="Emphasis"/>
          <w:highlight w:val="cyan"/>
        </w:rPr>
        <w:t>U</w:t>
      </w:r>
      <w:r w:rsidRPr="00981CBC">
        <w:rPr>
          <w:sz w:val="16"/>
        </w:rPr>
        <w:t xml:space="preserve">nited </w:t>
      </w:r>
      <w:r w:rsidRPr="003202A7">
        <w:rPr>
          <w:rStyle w:val="Emphasis"/>
          <w:highlight w:val="cyan"/>
        </w:rPr>
        <w:t>S</w:t>
      </w:r>
      <w:r w:rsidRPr="00981CBC">
        <w:rPr>
          <w:sz w:val="16"/>
        </w:rPr>
        <w:t xml:space="preserve">tates </w:t>
      </w:r>
      <w:r w:rsidRPr="003202A7">
        <w:rPr>
          <w:rStyle w:val="StyleUnderline"/>
          <w:highlight w:val="cyan"/>
        </w:rPr>
        <w:t xml:space="preserve">need not employ military means in response to </w:t>
      </w:r>
      <w:r w:rsidRPr="003202A7">
        <w:rPr>
          <w:rStyle w:val="Emphasis"/>
          <w:highlight w:val="cyan"/>
        </w:rPr>
        <w:t>terrorism</w:t>
      </w:r>
      <w:r w:rsidRPr="003202A7">
        <w:rPr>
          <w:sz w:val="16"/>
          <w:highlight w:val="cyan"/>
        </w:rPr>
        <w:t xml:space="preserve">, </w:t>
      </w:r>
      <w:r w:rsidRPr="003202A7">
        <w:rPr>
          <w:rStyle w:val="Emphasis"/>
          <w:highlight w:val="cyan"/>
        </w:rPr>
        <w:t>civil wars</w:t>
      </w:r>
      <w:r w:rsidRPr="00981CBC">
        <w:rPr>
          <w:sz w:val="16"/>
        </w:rPr>
        <w:t xml:space="preserve">, mass </w:t>
      </w:r>
      <w:r w:rsidRPr="003202A7">
        <w:rPr>
          <w:rStyle w:val="Emphasis"/>
          <w:highlight w:val="cyan"/>
        </w:rPr>
        <w:t>atrocities</w:t>
      </w:r>
      <w:r w:rsidRPr="003202A7">
        <w:rPr>
          <w:sz w:val="16"/>
          <w:highlight w:val="cyan"/>
        </w:rPr>
        <w:t xml:space="preserve">, </w:t>
      </w:r>
      <w:r w:rsidRPr="003202A7">
        <w:rPr>
          <w:rStyle w:val="StyleUnderline"/>
          <w:highlight w:val="cyan"/>
        </w:rPr>
        <w:t>and</w:t>
      </w:r>
      <w:r w:rsidRPr="009775E9">
        <w:rPr>
          <w:rStyle w:val="StyleUnderline"/>
        </w:rPr>
        <w:t xml:space="preserve"> other </w:t>
      </w:r>
      <w:r w:rsidRPr="003202A7">
        <w:rPr>
          <w:rStyle w:val="StyleUnderline"/>
          <w:highlight w:val="cyan"/>
        </w:rPr>
        <w:t>problems that are not its</w:t>
      </w:r>
      <w:r w:rsidRPr="003202A7">
        <w:rPr>
          <w:sz w:val="16"/>
          <w:highlight w:val="cyan"/>
        </w:rPr>
        <w:t xml:space="preserve"> </w:t>
      </w:r>
      <w:r w:rsidRPr="003202A7">
        <w:rPr>
          <w:rStyle w:val="Emphasis"/>
          <w:highlight w:val="cyan"/>
        </w:rPr>
        <w:t>business</w:t>
      </w:r>
      <w:r w:rsidRPr="003202A7">
        <w:rPr>
          <w:sz w:val="16"/>
          <w:highlight w:val="cyan"/>
        </w:rPr>
        <w:t>.</w:t>
      </w:r>
      <w:r w:rsidRPr="00981CBC">
        <w:rPr>
          <w:sz w:val="16"/>
        </w:rPr>
        <w:t xml:space="preserve"> Washington has used force against terrorists in countries ranging from Niger to Pakistan, with massive human and financial expenditures. And yet if more Americans die in their bathtubs each year than in terrorist attacks, why no war on porcelain? </w:t>
      </w:r>
      <w:r w:rsidRPr="009775E9">
        <w:rPr>
          <w:rStyle w:val="StyleUnderline"/>
        </w:rPr>
        <w:t>The post-9/11 overreach, this camp contends, endures some 18 years later, having stretched well beyond eradicating</w:t>
      </w:r>
      <w:r w:rsidRPr="00981CBC">
        <w:rPr>
          <w:sz w:val="16"/>
        </w:rPr>
        <w:t xml:space="preserve"> the original </w:t>
      </w:r>
      <w:r w:rsidRPr="009775E9">
        <w:rPr>
          <w:rStyle w:val="Emphasis"/>
        </w:rPr>
        <w:t>al Qaeda</w:t>
      </w:r>
      <w:r w:rsidRPr="00981CBC">
        <w:rPr>
          <w:sz w:val="16"/>
        </w:rPr>
        <w:t xml:space="preserve"> perpetrators and their Afghan base. </w:t>
      </w:r>
      <w:r w:rsidRPr="003202A7">
        <w:rPr>
          <w:rStyle w:val="StyleUnderline"/>
          <w:highlight w:val="cyan"/>
        </w:rPr>
        <w:t>In this view</w:t>
      </w:r>
      <w:r w:rsidRPr="009775E9">
        <w:rPr>
          <w:rStyle w:val="StyleUnderline"/>
        </w:rPr>
        <w:t xml:space="preserve">, as the </w:t>
      </w:r>
      <w:r w:rsidRPr="003202A7">
        <w:rPr>
          <w:rStyle w:val="StyleUnderline"/>
          <w:highlight w:val="cyan"/>
        </w:rPr>
        <w:t xml:space="preserve">threats have </w:t>
      </w:r>
      <w:r w:rsidRPr="003202A7">
        <w:rPr>
          <w:rStyle w:val="Emphasis"/>
          <w:highlight w:val="cyan"/>
        </w:rPr>
        <w:t>diminished</w:t>
      </w:r>
      <w:r w:rsidRPr="00981CBC">
        <w:rPr>
          <w:sz w:val="16"/>
        </w:rPr>
        <w:t xml:space="preserve">, </w:t>
      </w:r>
      <w:r w:rsidRPr="009775E9">
        <w:rPr>
          <w:rStyle w:val="StyleUnderline"/>
        </w:rPr>
        <w:t xml:space="preserve">so should American </w:t>
      </w:r>
      <w:r w:rsidRPr="009775E9">
        <w:rPr>
          <w:rStyle w:val="Emphasis"/>
        </w:rPr>
        <w:t>attention</w:t>
      </w:r>
      <w:r w:rsidRPr="00981CBC">
        <w:rPr>
          <w:sz w:val="16"/>
        </w:rPr>
        <w:t xml:space="preserve">. The civil wars in Libya, Syria, and Yemen may be tragic, but they do not demand a U.S. military response any more than did the atrocities in Rwanda, eastern Congo, or Darfur. </w:t>
      </w:r>
    </w:p>
    <w:p w14:paraId="570B752C" w14:textId="77777777" w:rsidR="00111D9A" w:rsidRDefault="005B3620" w:rsidP="005B3620">
      <w:pPr>
        <w:rPr>
          <w:rStyle w:val="Emphasis"/>
        </w:rPr>
      </w:pPr>
      <w:r w:rsidRPr="003202A7">
        <w:rPr>
          <w:rStyle w:val="StyleUnderline"/>
          <w:highlight w:val="cyan"/>
        </w:rPr>
        <w:t>Adopting such a</w:t>
      </w:r>
      <w:r w:rsidRPr="009775E9">
        <w:rPr>
          <w:rStyle w:val="StyleUnderline"/>
        </w:rPr>
        <w:t xml:space="preserve"> </w:t>
      </w:r>
      <w:r w:rsidRPr="003202A7">
        <w:rPr>
          <w:rStyle w:val="Emphasis"/>
          <w:highlight w:val="cyan"/>
        </w:rPr>
        <w:t>cramped view</w:t>
      </w:r>
      <w:r w:rsidRPr="009775E9">
        <w:rPr>
          <w:rStyle w:val="StyleUnderline"/>
        </w:rPr>
        <w:t xml:space="preserve"> of American interests, however, </w:t>
      </w:r>
      <w:r w:rsidRPr="003202A7">
        <w:rPr>
          <w:rStyle w:val="StyleUnderline"/>
          <w:highlight w:val="cyan"/>
        </w:rPr>
        <w:t xml:space="preserve">carries its own </w:t>
      </w:r>
      <w:r w:rsidRPr="003202A7">
        <w:rPr>
          <w:rStyle w:val="Emphasis"/>
          <w:highlight w:val="cyan"/>
        </w:rPr>
        <w:t>costs</w:t>
      </w:r>
      <w:r w:rsidRPr="00981CBC">
        <w:rPr>
          <w:sz w:val="16"/>
        </w:rPr>
        <w:t xml:space="preserve">. </w:t>
      </w:r>
      <w:r w:rsidRPr="003202A7">
        <w:rPr>
          <w:rStyle w:val="Emphasis"/>
          <w:highlight w:val="cyan"/>
        </w:rPr>
        <w:t>Terrorism remains a threat</w:t>
      </w:r>
      <w:r w:rsidRPr="00981CBC">
        <w:rPr>
          <w:sz w:val="16"/>
        </w:rPr>
        <w:t xml:space="preserve">, </w:t>
      </w:r>
      <w:r w:rsidRPr="009775E9">
        <w:rPr>
          <w:rStyle w:val="StyleUnderline"/>
        </w:rPr>
        <w:t xml:space="preserve">and </w:t>
      </w:r>
      <w:r w:rsidRPr="003202A7">
        <w:rPr>
          <w:rStyle w:val="StyleUnderline"/>
          <w:highlight w:val="cyan"/>
        </w:rPr>
        <w:t xml:space="preserve">the effect of </w:t>
      </w:r>
      <w:r w:rsidRPr="00B260D7">
        <w:rPr>
          <w:rStyle w:val="StyleUnderline"/>
        </w:rPr>
        <w:t xml:space="preserve">successful </w:t>
      </w:r>
      <w:r w:rsidRPr="003202A7">
        <w:rPr>
          <w:rStyle w:val="StyleUnderline"/>
          <w:highlight w:val="cyan"/>
        </w:rPr>
        <w:t>attacks</w:t>
      </w:r>
      <w:r w:rsidRPr="009775E9">
        <w:rPr>
          <w:rStyle w:val="StyleUnderline"/>
        </w:rPr>
        <w:t xml:space="preserve"> on Americans </w:t>
      </w:r>
      <w:r w:rsidRPr="003202A7">
        <w:rPr>
          <w:rStyle w:val="StyleUnderline"/>
          <w:highlight w:val="cyan"/>
        </w:rPr>
        <w:t>goes beyond</w:t>
      </w:r>
      <w:r w:rsidRPr="009775E9">
        <w:rPr>
          <w:rStyle w:val="StyleUnderline"/>
        </w:rPr>
        <w:t xml:space="preserve"> their immediate </w:t>
      </w:r>
      <w:r w:rsidRPr="003202A7">
        <w:rPr>
          <w:rStyle w:val="StyleUnderline"/>
          <w:highlight w:val="cyan"/>
        </w:rPr>
        <w:t>casualties to</w:t>
      </w:r>
      <w:r w:rsidRPr="009775E9">
        <w:rPr>
          <w:rStyle w:val="StyleUnderline"/>
        </w:rPr>
        <w:t xml:space="preserve"> include </w:t>
      </w:r>
      <w:r w:rsidRPr="003202A7">
        <w:rPr>
          <w:rStyle w:val="StyleUnderline"/>
          <w:highlight w:val="cyan"/>
        </w:rPr>
        <w:t>increase</w:t>
      </w:r>
      <w:r w:rsidRPr="009775E9">
        <w:rPr>
          <w:rStyle w:val="StyleUnderline"/>
        </w:rPr>
        <w:t xml:space="preserve">d </w:t>
      </w:r>
      <w:r w:rsidRPr="003202A7">
        <w:rPr>
          <w:rStyle w:val="Emphasis"/>
          <w:highlight w:val="cyan"/>
        </w:rPr>
        <w:t>pressure</w:t>
      </w:r>
      <w:r w:rsidRPr="003202A7">
        <w:rPr>
          <w:sz w:val="16"/>
          <w:highlight w:val="cyan"/>
        </w:rPr>
        <w:t xml:space="preserve"> </w:t>
      </w:r>
      <w:r w:rsidRPr="003202A7">
        <w:rPr>
          <w:rStyle w:val="StyleUnderline"/>
          <w:highlight w:val="cyan"/>
        </w:rPr>
        <w:t xml:space="preserve">to restrict </w:t>
      </w:r>
      <w:r w:rsidRPr="003202A7">
        <w:rPr>
          <w:rStyle w:val="Emphasis"/>
          <w:highlight w:val="cyan"/>
        </w:rPr>
        <w:t>civil liberties</w:t>
      </w:r>
      <w:r w:rsidRPr="00981CBC">
        <w:rPr>
          <w:sz w:val="16"/>
        </w:rPr>
        <w:t xml:space="preserve"> </w:t>
      </w:r>
      <w:r w:rsidRPr="009775E9">
        <w:rPr>
          <w:rStyle w:val="StyleUnderline"/>
        </w:rPr>
        <w:t xml:space="preserve">at home </w:t>
      </w:r>
      <w:r w:rsidRPr="003202A7">
        <w:rPr>
          <w:rStyle w:val="StyleUnderline"/>
          <w:highlight w:val="cyan"/>
        </w:rPr>
        <w:t>and</w:t>
      </w:r>
      <w:r w:rsidRPr="009775E9">
        <w:rPr>
          <w:rStyle w:val="StyleUnderline"/>
        </w:rPr>
        <w:t xml:space="preserve"> wage impromptu </w:t>
      </w:r>
      <w:r w:rsidRPr="003202A7">
        <w:rPr>
          <w:rStyle w:val="StyleUnderline"/>
          <w:highlight w:val="cyan"/>
        </w:rPr>
        <w:t xml:space="preserve">operations </w:t>
      </w:r>
      <w:r w:rsidRPr="003202A7">
        <w:rPr>
          <w:rStyle w:val="Emphasis"/>
          <w:highlight w:val="cyan"/>
        </w:rPr>
        <w:t>abroad</w:t>
      </w:r>
      <w:r w:rsidRPr="00981CBC">
        <w:rPr>
          <w:sz w:val="16"/>
        </w:rPr>
        <w:t xml:space="preserve">—operations </w:t>
      </w:r>
      <w:r w:rsidRPr="003202A7">
        <w:rPr>
          <w:rStyle w:val="StyleUnderline"/>
          <w:highlight w:val="cyan"/>
        </w:rPr>
        <w:t>that end up</w:t>
      </w:r>
      <w:r w:rsidRPr="009775E9">
        <w:rPr>
          <w:rStyle w:val="StyleUnderline"/>
        </w:rPr>
        <w:t xml:space="preserve"> being</w:t>
      </w:r>
      <w:r w:rsidRPr="00981CBC">
        <w:rPr>
          <w:sz w:val="16"/>
        </w:rPr>
        <w:t xml:space="preserve"> </w:t>
      </w:r>
      <w:r w:rsidRPr="003202A7">
        <w:rPr>
          <w:rStyle w:val="Emphasis"/>
          <w:highlight w:val="cyan"/>
        </w:rPr>
        <w:t>costlier</w:t>
      </w:r>
      <w:r w:rsidRPr="00981CBC">
        <w:rPr>
          <w:sz w:val="16"/>
        </w:rPr>
        <w:t xml:space="preserve"> </w:t>
      </w:r>
      <w:r w:rsidRPr="003202A7">
        <w:rPr>
          <w:rStyle w:val="StyleUnderline"/>
          <w:highlight w:val="cyan"/>
        </w:rPr>
        <w:t>and</w:t>
      </w:r>
      <w:r w:rsidRPr="003202A7">
        <w:rPr>
          <w:sz w:val="16"/>
          <w:highlight w:val="cyan"/>
        </w:rPr>
        <w:t xml:space="preserve"> </w:t>
      </w:r>
      <w:r w:rsidRPr="003202A7">
        <w:rPr>
          <w:rStyle w:val="Emphasis"/>
          <w:highlight w:val="cyan"/>
        </w:rPr>
        <w:t>less effective</w:t>
      </w:r>
      <w:r w:rsidRPr="003202A7">
        <w:rPr>
          <w:sz w:val="16"/>
          <w:highlight w:val="cyan"/>
        </w:rPr>
        <w:t xml:space="preserve"> </w:t>
      </w:r>
      <w:r w:rsidRPr="003202A7">
        <w:rPr>
          <w:rStyle w:val="StyleUnderline"/>
          <w:highlight w:val="cyan"/>
        </w:rPr>
        <w:t xml:space="preserve">than longer-term, </w:t>
      </w:r>
      <w:r w:rsidRPr="003202A7">
        <w:rPr>
          <w:rStyle w:val="Emphasis"/>
          <w:highlight w:val="cyan"/>
        </w:rPr>
        <w:t>better-planned ones</w:t>
      </w:r>
      <w:r w:rsidRPr="009775E9">
        <w:rPr>
          <w:rStyle w:val="Emphasis"/>
        </w:rPr>
        <w:t xml:space="preserve"> would be</w:t>
      </w:r>
      <w:r w:rsidRPr="00981CBC">
        <w:rPr>
          <w:sz w:val="16"/>
        </w:rPr>
        <w:t xml:space="preserve">. After the Islamic State (or </w:t>
      </w:r>
      <w:r w:rsidRPr="003202A7">
        <w:rPr>
          <w:rStyle w:val="Emphasis"/>
          <w:highlight w:val="cyan"/>
        </w:rPr>
        <w:t>ISIS</w:t>
      </w:r>
      <w:r w:rsidRPr="003202A7">
        <w:rPr>
          <w:sz w:val="16"/>
          <w:highlight w:val="cyan"/>
        </w:rPr>
        <w:t xml:space="preserve">) </w:t>
      </w:r>
      <w:r w:rsidRPr="003202A7">
        <w:rPr>
          <w:rStyle w:val="StyleUnderline"/>
          <w:highlight w:val="cyan"/>
        </w:rPr>
        <w:t>took</w:t>
      </w:r>
      <w:r w:rsidRPr="009775E9">
        <w:rPr>
          <w:rStyle w:val="StyleUnderline"/>
        </w:rPr>
        <w:t xml:space="preserve"> hold in </w:t>
      </w:r>
      <w:r w:rsidRPr="003202A7">
        <w:rPr>
          <w:rStyle w:val="StyleUnderline"/>
          <w:highlight w:val="cyan"/>
        </w:rPr>
        <w:t>Iraq</w:t>
      </w:r>
      <w:r w:rsidRPr="009775E9">
        <w:rPr>
          <w:rStyle w:val="StyleUnderline"/>
        </w:rPr>
        <w:t xml:space="preserve"> and Syria</w:t>
      </w:r>
      <w:r w:rsidRPr="00981CBC">
        <w:rPr>
          <w:sz w:val="16"/>
        </w:rPr>
        <w:t xml:space="preserve"> and footage of terrorists decapitating American hostages horrified the public, </w:t>
      </w:r>
      <w:r w:rsidRPr="003202A7">
        <w:rPr>
          <w:rStyle w:val="StyleUnderline"/>
          <w:highlight w:val="cyan"/>
        </w:rPr>
        <w:t>Obama undertook a</w:t>
      </w:r>
      <w:r w:rsidRPr="009775E9">
        <w:rPr>
          <w:rStyle w:val="StyleUnderline"/>
        </w:rPr>
        <w:t xml:space="preserve"> </w:t>
      </w:r>
      <w:r w:rsidRPr="009775E9">
        <w:rPr>
          <w:rStyle w:val="Emphasis"/>
        </w:rPr>
        <w:t xml:space="preserve">far </w:t>
      </w:r>
      <w:r w:rsidRPr="003202A7">
        <w:rPr>
          <w:rStyle w:val="Emphasis"/>
          <w:highlight w:val="cyan"/>
        </w:rPr>
        <w:t>larger operation</w:t>
      </w:r>
      <w:r w:rsidRPr="00981CBC">
        <w:rPr>
          <w:sz w:val="16"/>
        </w:rPr>
        <w:t xml:space="preserve"> </w:t>
      </w:r>
      <w:r w:rsidRPr="009775E9">
        <w:rPr>
          <w:rStyle w:val="StyleUnderline"/>
        </w:rPr>
        <w:t>than would have likely been necessary had he left a residual force in Iraq after 2011</w:t>
      </w:r>
      <w:r w:rsidRPr="00981CBC">
        <w:rPr>
          <w:sz w:val="16"/>
        </w:rPr>
        <w:t xml:space="preserve">. As for genocide and civil war, certain cases can pose such serious threats to U.S. interests, or be so offensive to American values, as to merit intervention. </w:t>
      </w:r>
      <w:r w:rsidRPr="009775E9">
        <w:rPr>
          <w:rStyle w:val="StyleUnderline"/>
        </w:rPr>
        <w:t xml:space="preserve">Successive </w:t>
      </w:r>
      <w:r w:rsidRPr="003202A7">
        <w:rPr>
          <w:rStyle w:val="StyleUnderline"/>
          <w:highlight w:val="cyan"/>
        </w:rPr>
        <w:t>presidents</w:t>
      </w:r>
      <w:r w:rsidRPr="009775E9">
        <w:rPr>
          <w:rStyle w:val="StyleUnderline"/>
        </w:rPr>
        <w:t xml:space="preserve"> have </w:t>
      </w:r>
      <w:r w:rsidRPr="003202A7">
        <w:rPr>
          <w:rStyle w:val="StyleUnderline"/>
          <w:highlight w:val="cyan"/>
        </w:rPr>
        <w:t xml:space="preserve">used military might to prevent, halt, or punish </w:t>
      </w:r>
      <w:r w:rsidRPr="003202A7">
        <w:rPr>
          <w:rStyle w:val="Emphasis"/>
          <w:highlight w:val="cyan"/>
        </w:rPr>
        <w:t>mass atrocities</w:t>
      </w:r>
    </w:p>
    <w:p w14:paraId="6CEC541D" w14:textId="77777777" w:rsidR="00111D9A" w:rsidRDefault="00111D9A" w:rsidP="005B3620">
      <w:pPr>
        <w:rPr>
          <w:rStyle w:val="Emphasis"/>
        </w:rPr>
      </w:pPr>
    </w:p>
    <w:p w14:paraId="2E269B46" w14:textId="77777777" w:rsidR="00111D9A" w:rsidRDefault="00111D9A" w:rsidP="005B3620">
      <w:pPr>
        <w:rPr>
          <w:rStyle w:val="Emphasis"/>
        </w:rPr>
      </w:pPr>
    </w:p>
    <w:p w14:paraId="6FE17BCB" w14:textId="4163D672" w:rsidR="005B3620" w:rsidRDefault="005B3620" w:rsidP="005B3620">
      <w:pPr>
        <w:rPr>
          <w:sz w:val="16"/>
        </w:rPr>
      </w:pPr>
      <w:r w:rsidRPr="00981CBC">
        <w:rPr>
          <w:sz w:val="16"/>
        </w:rPr>
        <w:t>—</w:t>
      </w:r>
      <w:r w:rsidRPr="009775E9">
        <w:rPr>
          <w:rStyle w:val="StyleUnderline"/>
        </w:rPr>
        <w:t xml:space="preserve">Clinton to cease the </w:t>
      </w:r>
      <w:r w:rsidRPr="009775E9">
        <w:rPr>
          <w:rStyle w:val="Emphasis"/>
        </w:rPr>
        <w:t>genocide</w:t>
      </w:r>
      <w:r w:rsidRPr="009775E9">
        <w:rPr>
          <w:rStyle w:val="StyleUnderline"/>
        </w:rPr>
        <w:t xml:space="preserve"> against</w:t>
      </w:r>
      <w:r w:rsidRPr="00981CBC">
        <w:rPr>
          <w:sz w:val="16"/>
        </w:rPr>
        <w:t xml:space="preserve"> Bosnian Muslims </w:t>
      </w:r>
      <w:r w:rsidRPr="003202A7">
        <w:rPr>
          <w:rStyle w:val="StyleUnderline"/>
          <w:highlight w:val="cyan"/>
        </w:rPr>
        <w:t>in</w:t>
      </w:r>
      <w:r w:rsidRPr="009775E9">
        <w:rPr>
          <w:rStyle w:val="StyleUnderline"/>
        </w:rPr>
        <w:t xml:space="preserve"> the</w:t>
      </w:r>
      <w:r w:rsidRPr="00981CBC">
        <w:rPr>
          <w:sz w:val="16"/>
        </w:rPr>
        <w:t xml:space="preserve"> </w:t>
      </w:r>
      <w:r w:rsidRPr="003202A7">
        <w:rPr>
          <w:rStyle w:val="Emphasis"/>
          <w:highlight w:val="cyan"/>
        </w:rPr>
        <w:t>Balkans</w:t>
      </w:r>
      <w:r w:rsidRPr="00981CBC">
        <w:rPr>
          <w:sz w:val="16"/>
        </w:rPr>
        <w:t xml:space="preserve">, </w:t>
      </w:r>
      <w:r w:rsidRPr="009775E9">
        <w:rPr>
          <w:rStyle w:val="Emphasis"/>
        </w:rPr>
        <w:t>Obama</w:t>
      </w:r>
      <w:r w:rsidRPr="00981CBC">
        <w:rPr>
          <w:sz w:val="16"/>
        </w:rPr>
        <w:t xml:space="preserve"> </w:t>
      </w:r>
      <w:r w:rsidRPr="009775E9">
        <w:rPr>
          <w:rStyle w:val="StyleUnderline"/>
        </w:rPr>
        <w:t xml:space="preserve">to protect the </w:t>
      </w:r>
      <w:r w:rsidRPr="009775E9">
        <w:rPr>
          <w:rStyle w:val="Emphasis"/>
        </w:rPr>
        <w:t>Yezidi</w:t>
      </w:r>
      <w:r w:rsidRPr="00981CBC">
        <w:rPr>
          <w:sz w:val="16"/>
        </w:rPr>
        <w:t xml:space="preserve"> </w:t>
      </w:r>
      <w:r w:rsidRPr="009775E9">
        <w:rPr>
          <w:rStyle w:val="StyleUnderline"/>
        </w:rPr>
        <w:t xml:space="preserve">minority in </w:t>
      </w:r>
      <w:r w:rsidRPr="003202A7">
        <w:rPr>
          <w:rStyle w:val="Emphasis"/>
          <w:highlight w:val="cyan"/>
        </w:rPr>
        <w:t>Iraq</w:t>
      </w:r>
      <w:r w:rsidRPr="00981CBC">
        <w:rPr>
          <w:sz w:val="16"/>
        </w:rPr>
        <w:t xml:space="preserve">, </w:t>
      </w:r>
      <w:r w:rsidRPr="003202A7">
        <w:rPr>
          <w:rStyle w:val="StyleUnderline"/>
          <w:highlight w:val="cyan"/>
        </w:rPr>
        <w:t>and</w:t>
      </w:r>
      <w:r w:rsidRPr="009775E9">
        <w:rPr>
          <w:rStyle w:val="StyleUnderline"/>
        </w:rPr>
        <w:t xml:space="preserve"> Trump after Bashar al-Assad’s chemical attacks against his own people in</w:t>
      </w:r>
      <w:r w:rsidRPr="00981CBC">
        <w:rPr>
          <w:sz w:val="16"/>
        </w:rPr>
        <w:t xml:space="preserve"> </w:t>
      </w:r>
      <w:r w:rsidRPr="003202A7">
        <w:rPr>
          <w:rStyle w:val="Emphasis"/>
          <w:highlight w:val="cyan"/>
        </w:rPr>
        <w:t>Syria</w:t>
      </w:r>
      <w:r w:rsidRPr="00981CBC">
        <w:rPr>
          <w:sz w:val="16"/>
        </w:rPr>
        <w:t xml:space="preserve">. </w:t>
      </w:r>
      <w:r w:rsidRPr="009775E9">
        <w:rPr>
          <w:rStyle w:val="StyleUnderline"/>
        </w:rPr>
        <w:t xml:space="preserve">There is every reason to believe that similar </w:t>
      </w:r>
      <w:r w:rsidRPr="003202A7">
        <w:rPr>
          <w:rStyle w:val="StyleUnderline"/>
          <w:highlight w:val="cyan"/>
        </w:rPr>
        <w:t xml:space="preserve">cases will arise in the </w:t>
      </w:r>
      <w:r w:rsidRPr="003202A7">
        <w:rPr>
          <w:rStyle w:val="Emphasis"/>
          <w:highlight w:val="cyan"/>
        </w:rPr>
        <w:t>future</w:t>
      </w:r>
      <w:r w:rsidRPr="00981CBC">
        <w:rPr>
          <w:sz w:val="16"/>
        </w:rPr>
        <w:t>.</w:t>
      </w:r>
    </w:p>
    <w:p w14:paraId="240CD5F4" w14:textId="77777777" w:rsidR="00116B1F" w:rsidRPr="00D64DA4" w:rsidRDefault="00116B1F" w:rsidP="00116B1F">
      <w:pPr>
        <w:pStyle w:val="Heading4"/>
        <w:rPr>
          <w:b w:val="0"/>
        </w:rPr>
      </w:pPr>
      <w:bookmarkStart w:id="0" w:name="_Hlk80609"/>
      <w:r>
        <w:t xml:space="preserve">Exploitation is </w:t>
      </w:r>
      <w:r w:rsidRPr="00673F7B">
        <w:rPr>
          <w:u w:val="single"/>
        </w:rPr>
        <w:t>inevitable without markets</w:t>
      </w:r>
      <w:r>
        <w:t xml:space="preserve">, but </w:t>
      </w:r>
      <w:r w:rsidRPr="00673F7B">
        <w:rPr>
          <w:u w:val="single"/>
        </w:rPr>
        <w:t>at worst</w:t>
      </w:r>
      <w:r>
        <w:t xml:space="preserve"> it’s only a </w:t>
      </w:r>
      <w:r>
        <w:rPr>
          <w:u w:val="single"/>
        </w:rPr>
        <w:t>short run</w:t>
      </w:r>
      <w:r>
        <w:t xml:space="preserve"> effect of </w:t>
      </w:r>
      <w:r w:rsidRPr="00673F7B">
        <w:rPr>
          <w:u w:val="single"/>
        </w:rPr>
        <w:t>global capitalism</w:t>
      </w:r>
      <w:r>
        <w:t xml:space="preserve">. </w:t>
      </w:r>
      <w:r w:rsidRPr="00D64DA4">
        <w:rPr>
          <w:b w:val="0"/>
        </w:rPr>
        <w:t xml:space="preserve">There’s a </w:t>
      </w:r>
      <w:r w:rsidRPr="001A3894">
        <w:rPr>
          <w:b w:val="0"/>
          <w:u w:val="single"/>
        </w:rPr>
        <w:t>built-in incentive</w:t>
      </w:r>
      <w:r w:rsidRPr="00D64DA4">
        <w:rPr>
          <w:b w:val="0"/>
        </w:rPr>
        <w:t xml:space="preserve"> for equality in markets</w:t>
      </w:r>
    </w:p>
    <w:p w14:paraId="1B78B72D" w14:textId="77777777" w:rsidR="00116B1F" w:rsidRDefault="00116B1F" w:rsidP="00116B1F">
      <w:r w:rsidRPr="00C465B6">
        <w:rPr>
          <w:rStyle w:val="Style13ptBold"/>
        </w:rPr>
        <w:t>Karlsson 17</w:t>
      </w:r>
      <w:r>
        <w:t xml:space="preserve"> [</w:t>
      </w:r>
      <w:r w:rsidRPr="00C465B6">
        <w:t xml:space="preserve">Dr Rasmus Karlsson is an Associate Professor in political science. He has published widely on climate mitigation policy, development ethics, and global affairs from an ecomodernist perspective. The Environmental Risks of Incomplete Globalisation. Globalizations, Vol 14, No 4 </w:t>
      </w:r>
      <w:r>
        <w:t>–</w:t>
      </w:r>
      <w:r w:rsidRPr="00C465B6">
        <w:t xml:space="preserve"> 2017.  https://www.tandfonline.com/doi/pdf/10.1080/14747731.2016.1216820?needAccess=true</w:t>
      </w:r>
      <w:r>
        <w:t>]</w:t>
      </w:r>
    </w:p>
    <w:p w14:paraId="01180268" w14:textId="77777777" w:rsidR="00116B1F" w:rsidRPr="007D1540" w:rsidRDefault="00116B1F" w:rsidP="00116B1F">
      <w:pPr>
        <w:rPr>
          <w:sz w:val="16"/>
        </w:rPr>
      </w:pPr>
      <w:r w:rsidRPr="00726EB1">
        <w:rPr>
          <w:rStyle w:val="StyleUnderline"/>
          <w:highlight w:val="cyan"/>
        </w:rPr>
        <w:t xml:space="preserve">Even if </w:t>
      </w:r>
      <w:r w:rsidRPr="00726EB1">
        <w:rPr>
          <w:rStyle w:val="Emphasis"/>
          <w:highlight w:val="cyan"/>
        </w:rPr>
        <w:t>pre-modern</w:t>
      </w:r>
      <w:r w:rsidRPr="00673F7B">
        <w:rPr>
          <w:rStyle w:val="Emphasis"/>
        </w:rPr>
        <w:t xml:space="preserve"> human </w:t>
      </w:r>
      <w:r w:rsidRPr="00726EB1">
        <w:rPr>
          <w:rStyle w:val="Emphasis"/>
          <w:highlight w:val="cyan"/>
        </w:rPr>
        <w:t>history</w:t>
      </w:r>
      <w:r w:rsidRPr="00726EB1">
        <w:rPr>
          <w:rStyle w:val="StyleUnderline"/>
          <w:highlight w:val="cyan"/>
        </w:rPr>
        <w:t xml:space="preserve"> was</w:t>
      </w:r>
      <w:r w:rsidRPr="00590E14">
        <w:rPr>
          <w:rStyle w:val="StyleUnderline"/>
        </w:rPr>
        <w:t xml:space="preserve"> essentially </w:t>
      </w:r>
      <w:r w:rsidRPr="00726EB1">
        <w:rPr>
          <w:rStyle w:val="Emphasis"/>
          <w:highlight w:val="cyan"/>
        </w:rPr>
        <w:t>defined</w:t>
      </w:r>
      <w:r w:rsidRPr="00726EB1">
        <w:rPr>
          <w:rStyle w:val="StyleUnderline"/>
          <w:highlight w:val="cyan"/>
        </w:rPr>
        <w:t xml:space="preserve"> by </w:t>
      </w:r>
      <w:r w:rsidRPr="00726EB1">
        <w:rPr>
          <w:rStyle w:val="Emphasis"/>
          <w:highlight w:val="cyan"/>
        </w:rPr>
        <w:t>poverty</w:t>
      </w:r>
      <w:r w:rsidRPr="00590E14">
        <w:rPr>
          <w:rStyle w:val="StyleUnderline"/>
        </w:rPr>
        <w:t xml:space="preserve">, </w:t>
      </w:r>
      <w:r w:rsidRPr="00673F7B">
        <w:rPr>
          <w:rStyle w:val="Emphasis"/>
        </w:rPr>
        <w:t xml:space="preserve">social </w:t>
      </w:r>
      <w:r w:rsidRPr="00726EB1">
        <w:rPr>
          <w:rStyle w:val="Emphasis"/>
          <w:highlight w:val="cyan"/>
        </w:rPr>
        <w:t>domination</w:t>
      </w:r>
      <w:r w:rsidRPr="00726EB1">
        <w:rPr>
          <w:rStyle w:val="StyleUnderline"/>
          <w:highlight w:val="cyan"/>
        </w:rPr>
        <w:t>, and</w:t>
      </w:r>
      <w:r w:rsidRPr="00590E14">
        <w:rPr>
          <w:rStyle w:val="StyleUnderline"/>
        </w:rPr>
        <w:t xml:space="preserve"> </w:t>
      </w:r>
      <w:r w:rsidRPr="00673F7B">
        <w:rPr>
          <w:rStyle w:val="Emphasis"/>
        </w:rPr>
        <w:t xml:space="preserve">violent </w:t>
      </w:r>
      <w:r w:rsidRPr="00726EB1">
        <w:rPr>
          <w:rStyle w:val="Emphasis"/>
          <w:highlight w:val="cyan"/>
        </w:rPr>
        <w:t>conflict</w:t>
      </w:r>
      <w:r w:rsidRPr="00590E14">
        <w:rPr>
          <w:rStyle w:val="StyleUnderline"/>
        </w:rPr>
        <w:t xml:space="preserve">, </w:t>
      </w:r>
      <w:r w:rsidRPr="00726EB1">
        <w:rPr>
          <w:rStyle w:val="StyleUnderline"/>
          <w:highlight w:val="cyan"/>
        </w:rPr>
        <w:t>it is</w:t>
      </w:r>
      <w:r w:rsidRPr="00590E14">
        <w:rPr>
          <w:rStyle w:val="StyleUnderline"/>
        </w:rPr>
        <w:t xml:space="preserve"> still </w:t>
      </w:r>
      <w:r w:rsidRPr="00726EB1">
        <w:rPr>
          <w:rStyle w:val="StyleUnderline"/>
          <w:highlight w:val="cyan"/>
        </w:rPr>
        <w:t xml:space="preserve">common to </w:t>
      </w:r>
      <w:r w:rsidRPr="00726EB1">
        <w:rPr>
          <w:rStyle w:val="Emphasis"/>
          <w:highlight w:val="cyan"/>
        </w:rPr>
        <w:t>blame</w:t>
      </w:r>
      <w:r w:rsidRPr="00590E14">
        <w:rPr>
          <w:rStyle w:val="StyleUnderline"/>
        </w:rPr>
        <w:t xml:space="preserve"> the prevalence of </w:t>
      </w:r>
      <w:r w:rsidRPr="00726EB1">
        <w:rPr>
          <w:rStyle w:val="Emphasis"/>
          <w:highlight w:val="cyan"/>
        </w:rPr>
        <w:t>such ills</w:t>
      </w:r>
      <w:r w:rsidRPr="00726EB1">
        <w:rPr>
          <w:rStyle w:val="StyleUnderline"/>
          <w:highlight w:val="cyan"/>
        </w:rPr>
        <w:t xml:space="preserve"> on </w:t>
      </w:r>
      <w:r w:rsidRPr="00726EB1">
        <w:rPr>
          <w:rStyle w:val="Emphasis"/>
          <w:highlight w:val="cyan"/>
        </w:rPr>
        <w:t>modernity</w:t>
      </w:r>
      <w:r w:rsidRPr="007D1540">
        <w:rPr>
          <w:sz w:val="16"/>
        </w:rPr>
        <w:t xml:space="preserve">. Yet, as many have rightly pointed out, what is difficult to explain is not underdevelopment but that development was at all possible. According to a progressive reading of history, </w:t>
      </w:r>
      <w:r w:rsidRPr="00590E14">
        <w:rPr>
          <w:rStyle w:val="StyleUnderline"/>
        </w:rPr>
        <w:t xml:space="preserve">the </w:t>
      </w:r>
      <w:r w:rsidRPr="00673F7B">
        <w:rPr>
          <w:rStyle w:val="Emphasis"/>
        </w:rPr>
        <w:t>key driver</w:t>
      </w:r>
      <w:r>
        <w:rPr>
          <w:rStyle w:val="Emphasis"/>
        </w:rPr>
        <w:t xml:space="preserve"> </w:t>
      </w:r>
      <w:r w:rsidRPr="00590E14">
        <w:rPr>
          <w:rStyle w:val="StyleUnderline"/>
        </w:rPr>
        <w:t xml:space="preserve">behind the </w:t>
      </w:r>
      <w:r w:rsidRPr="00673F7B">
        <w:rPr>
          <w:rStyle w:val="Emphasis"/>
        </w:rPr>
        <w:t>great acceleration</w:t>
      </w:r>
      <w:r w:rsidRPr="00590E14">
        <w:rPr>
          <w:rStyle w:val="StyleUnderline"/>
        </w:rPr>
        <w:t xml:space="preserve"> of the last centuries has been the emergence of broad </w:t>
      </w:r>
      <w:r w:rsidRPr="00673F7B">
        <w:rPr>
          <w:rStyle w:val="Emphasis"/>
        </w:rPr>
        <w:t>social investments</w:t>
      </w:r>
      <w:r>
        <w:rPr>
          <w:rStyle w:val="Emphasis"/>
        </w:rPr>
        <w:t xml:space="preserve"> </w:t>
      </w:r>
      <w:r w:rsidRPr="007D1540">
        <w:rPr>
          <w:sz w:val="16"/>
        </w:rPr>
        <w:t xml:space="preserve">(Lindert, 2004). </w:t>
      </w:r>
      <w:r w:rsidRPr="00590E14">
        <w:rPr>
          <w:rStyle w:val="StyleUnderline"/>
        </w:rPr>
        <w:t>While</w:t>
      </w:r>
      <w:r w:rsidRPr="007D1540">
        <w:rPr>
          <w:sz w:val="16"/>
        </w:rPr>
        <w:t xml:space="preserve"> both </w:t>
      </w:r>
      <w:r w:rsidRPr="00673F7B">
        <w:rPr>
          <w:rStyle w:val="Emphasis"/>
        </w:rPr>
        <w:t>Marxists</w:t>
      </w:r>
      <w:r w:rsidRPr="007D1540">
        <w:rPr>
          <w:sz w:val="16"/>
        </w:rPr>
        <w:t xml:space="preserve"> and libertarians </w:t>
      </w:r>
      <w:r w:rsidRPr="00590E14">
        <w:rPr>
          <w:rStyle w:val="StyleUnderline"/>
        </w:rPr>
        <w:t>may think otherwise</w:t>
      </w:r>
      <w:r w:rsidRPr="007D1540">
        <w:rPr>
          <w:sz w:val="16"/>
        </w:rPr>
        <w:t xml:space="preserve">, </w:t>
      </w:r>
      <w:r w:rsidRPr="00673F7B">
        <w:rPr>
          <w:rStyle w:val="Emphasis"/>
        </w:rPr>
        <w:t>equality</w:t>
      </w:r>
      <w:r w:rsidRPr="00590E14">
        <w:rPr>
          <w:rStyle w:val="StyleUnderline"/>
        </w:rPr>
        <w:t xml:space="preserve"> is </w:t>
      </w:r>
      <w:r w:rsidRPr="00673F7B">
        <w:rPr>
          <w:rStyle w:val="Emphasis"/>
        </w:rPr>
        <w:t>crucial</w:t>
      </w:r>
      <w:r w:rsidRPr="00590E14">
        <w:rPr>
          <w:rStyle w:val="StyleUnderline"/>
        </w:rPr>
        <w:t xml:space="preserve"> for modern capitalism to function as it provides both consumers who can afford the goods of industrialism and producers who can create ever more sophisticated things of value to others</w:t>
      </w:r>
      <w:r w:rsidRPr="007D1540">
        <w:rPr>
          <w:sz w:val="16"/>
        </w:rPr>
        <w:t xml:space="preserve">. </w:t>
      </w:r>
      <w:r w:rsidRPr="00726EB1">
        <w:rPr>
          <w:rStyle w:val="StyleUnderline"/>
          <w:highlight w:val="cyan"/>
        </w:rPr>
        <w:t xml:space="preserve">Whatever </w:t>
      </w:r>
      <w:r w:rsidRPr="00726EB1">
        <w:rPr>
          <w:rStyle w:val="Emphasis"/>
          <w:highlight w:val="cyan"/>
        </w:rPr>
        <w:t>short-term gains</w:t>
      </w:r>
      <w:r w:rsidRPr="00590E14">
        <w:rPr>
          <w:rStyle w:val="StyleUnderline"/>
        </w:rPr>
        <w:t xml:space="preserve"> that may be </w:t>
      </w:r>
      <w:r w:rsidRPr="00726EB1">
        <w:rPr>
          <w:rStyle w:val="StyleUnderline"/>
          <w:highlight w:val="cyan"/>
        </w:rPr>
        <w:t xml:space="preserve">obtained through </w:t>
      </w:r>
      <w:r w:rsidRPr="00726EB1">
        <w:rPr>
          <w:rStyle w:val="Emphasis"/>
          <w:highlight w:val="cyan"/>
        </w:rPr>
        <w:t>exploitation</w:t>
      </w:r>
      <w:r w:rsidRPr="00726EB1">
        <w:rPr>
          <w:rStyle w:val="StyleUnderline"/>
          <w:highlight w:val="cyan"/>
        </w:rPr>
        <w:t xml:space="preserve"> or</w:t>
      </w:r>
      <w:r w:rsidRPr="00590E14">
        <w:rPr>
          <w:rStyle w:val="StyleUnderline"/>
        </w:rPr>
        <w:t xml:space="preserve"> other </w:t>
      </w:r>
      <w:r w:rsidRPr="00673F7B">
        <w:rPr>
          <w:rStyle w:val="Emphasis"/>
        </w:rPr>
        <w:t xml:space="preserve">unequal forms of </w:t>
      </w:r>
      <w:r w:rsidRPr="00726EB1">
        <w:rPr>
          <w:rStyle w:val="Emphasis"/>
          <w:highlight w:val="cyan"/>
        </w:rPr>
        <w:t>exchange</w:t>
      </w:r>
      <w:r w:rsidRPr="007D1540">
        <w:rPr>
          <w:sz w:val="16"/>
        </w:rPr>
        <w:t xml:space="preserve">, </w:t>
      </w:r>
      <w:r w:rsidRPr="00590E14">
        <w:rPr>
          <w:rStyle w:val="StyleUnderline"/>
        </w:rPr>
        <w:t xml:space="preserve">they </w:t>
      </w:r>
      <w:r w:rsidRPr="00726EB1">
        <w:rPr>
          <w:rStyle w:val="StyleUnderline"/>
          <w:highlight w:val="cyan"/>
        </w:rPr>
        <w:t xml:space="preserve">are </w:t>
      </w:r>
      <w:r w:rsidRPr="00726EB1">
        <w:rPr>
          <w:rStyle w:val="Emphasis"/>
          <w:highlight w:val="cyan"/>
        </w:rPr>
        <w:t>dwarfed</w:t>
      </w:r>
      <w:r w:rsidRPr="00726EB1">
        <w:rPr>
          <w:rStyle w:val="StyleUnderline"/>
          <w:highlight w:val="cyan"/>
        </w:rPr>
        <w:t xml:space="preserve"> by the </w:t>
      </w:r>
      <w:r w:rsidRPr="00726EB1">
        <w:rPr>
          <w:rStyle w:val="Emphasis"/>
          <w:highlight w:val="cyan"/>
        </w:rPr>
        <w:t>long-term gains</w:t>
      </w:r>
      <w:r w:rsidRPr="00590E14">
        <w:rPr>
          <w:rStyle w:val="StyleUnderline"/>
        </w:rPr>
        <w:t xml:space="preserve"> that come </w:t>
      </w:r>
      <w:r w:rsidRPr="006F71AE">
        <w:rPr>
          <w:rStyle w:val="StyleUnderline"/>
        </w:rPr>
        <w:t>with</w:t>
      </w:r>
      <w:r w:rsidRPr="00590E14">
        <w:rPr>
          <w:rStyle w:val="StyleUnderline"/>
        </w:rPr>
        <w:t xml:space="preserve"> greater measures </w:t>
      </w:r>
      <w:r w:rsidRPr="00726EB1">
        <w:rPr>
          <w:rStyle w:val="StyleUnderline"/>
          <w:highlight w:val="cyan"/>
        </w:rPr>
        <w:t>of equality</w:t>
      </w:r>
      <w:r w:rsidRPr="00590E14">
        <w:rPr>
          <w:rStyle w:val="StyleUnderline"/>
        </w:rPr>
        <w:t xml:space="preserve"> as clearly </w:t>
      </w:r>
      <w:r w:rsidRPr="00726EB1">
        <w:rPr>
          <w:rStyle w:val="StyleUnderline"/>
          <w:highlight w:val="cyan"/>
        </w:rPr>
        <w:t>illustrated by</w:t>
      </w:r>
      <w:r w:rsidRPr="00590E14">
        <w:rPr>
          <w:rStyle w:val="StyleUnderline"/>
        </w:rPr>
        <w:t xml:space="preserve"> the </w:t>
      </w:r>
      <w:r w:rsidRPr="00726EB1">
        <w:rPr>
          <w:rStyle w:val="Emphasis"/>
          <w:highlight w:val="cyan"/>
        </w:rPr>
        <w:t>resounding economic success</w:t>
      </w:r>
      <w:r w:rsidRPr="00726EB1">
        <w:rPr>
          <w:rStyle w:val="StyleUnderline"/>
          <w:highlight w:val="cyan"/>
        </w:rPr>
        <w:t xml:space="preserve"> of </w:t>
      </w:r>
      <w:r w:rsidRPr="00726EB1">
        <w:rPr>
          <w:rStyle w:val="Emphasis"/>
          <w:highlight w:val="cyan"/>
        </w:rPr>
        <w:t>welfare capitalism</w:t>
      </w:r>
      <w:r>
        <w:rPr>
          <w:rStyle w:val="Emphasis"/>
        </w:rPr>
        <w:t xml:space="preserve"> </w:t>
      </w:r>
      <w:r w:rsidRPr="00590E14">
        <w:rPr>
          <w:rStyle w:val="StyleUnderline"/>
        </w:rPr>
        <w:t>over the course of the twentieth century</w:t>
      </w:r>
      <w:r w:rsidRPr="007D1540">
        <w:rPr>
          <w:sz w:val="16"/>
        </w:rPr>
        <w:t xml:space="preserve"> (Berman, 2006). </w:t>
      </w:r>
      <w:r w:rsidRPr="00726EB1">
        <w:rPr>
          <w:rStyle w:val="StyleUnderline"/>
          <w:highlight w:val="cyan"/>
        </w:rPr>
        <w:t>The same</w:t>
      </w:r>
      <w:r w:rsidRPr="00590E14">
        <w:rPr>
          <w:rStyle w:val="StyleUnderline"/>
        </w:rPr>
        <w:t xml:space="preserve"> of course </w:t>
      </w:r>
      <w:r w:rsidRPr="00726EB1">
        <w:rPr>
          <w:rStyle w:val="StyleUnderline"/>
          <w:highlight w:val="cyan"/>
        </w:rPr>
        <w:t>holds</w:t>
      </w:r>
      <w:r w:rsidRPr="00590E14">
        <w:rPr>
          <w:rStyle w:val="StyleUnderline"/>
        </w:rPr>
        <w:t xml:space="preserve"> true </w:t>
      </w:r>
      <w:r w:rsidRPr="00726EB1">
        <w:rPr>
          <w:rStyle w:val="StyleUnderline"/>
          <w:highlight w:val="cyan"/>
        </w:rPr>
        <w:t xml:space="preserve">in a </w:t>
      </w:r>
      <w:r w:rsidRPr="00726EB1">
        <w:rPr>
          <w:rStyle w:val="Emphasis"/>
          <w:highlight w:val="cyan"/>
        </w:rPr>
        <w:t>globalised economy</w:t>
      </w:r>
      <w:r w:rsidRPr="007D1540">
        <w:rPr>
          <w:sz w:val="16"/>
        </w:rPr>
        <w:t xml:space="preserve">. </w:t>
      </w:r>
      <w:r w:rsidRPr="00726EB1">
        <w:rPr>
          <w:rStyle w:val="StyleUnderline"/>
          <w:highlight w:val="cyan"/>
        </w:rPr>
        <w:t>Rich countries</w:t>
      </w:r>
      <w:r w:rsidRPr="00590E14">
        <w:rPr>
          <w:rStyle w:val="StyleUnderline"/>
        </w:rPr>
        <w:t xml:space="preserve"> may </w:t>
      </w:r>
      <w:r w:rsidRPr="00726EB1">
        <w:rPr>
          <w:rStyle w:val="StyleUnderline"/>
          <w:highlight w:val="cyan"/>
        </w:rPr>
        <w:t xml:space="preserve">benefit in the </w:t>
      </w:r>
      <w:r w:rsidRPr="00726EB1">
        <w:rPr>
          <w:rStyle w:val="Emphasis"/>
          <w:highlight w:val="cyan"/>
        </w:rPr>
        <w:t>short run</w:t>
      </w:r>
      <w:r w:rsidRPr="00590E14">
        <w:rPr>
          <w:rStyle w:val="StyleUnderline"/>
        </w:rPr>
        <w:t xml:space="preserve"> from </w:t>
      </w:r>
      <w:r w:rsidRPr="00673F7B">
        <w:rPr>
          <w:rStyle w:val="Emphasis"/>
        </w:rPr>
        <w:t xml:space="preserve">low consumer prices </w:t>
      </w:r>
      <w:r w:rsidRPr="00590E14">
        <w:rPr>
          <w:rStyle w:val="StyleUnderline"/>
        </w:rPr>
        <w:t xml:space="preserve">of </w:t>
      </w:r>
      <w:r w:rsidRPr="00673F7B">
        <w:rPr>
          <w:rStyle w:val="Emphasis"/>
        </w:rPr>
        <w:t>imported goods</w:t>
      </w:r>
      <w:r w:rsidRPr="00590E14">
        <w:rPr>
          <w:rStyle w:val="StyleUnderline"/>
        </w:rPr>
        <w:t xml:space="preserve"> but,</w:t>
      </w:r>
      <w:r w:rsidRPr="007D1540">
        <w:rPr>
          <w:sz w:val="16"/>
        </w:rPr>
        <w:t xml:space="preserve"> for every Bangladesh that becomes a South Korea, </w:t>
      </w:r>
      <w:r w:rsidRPr="00726EB1">
        <w:rPr>
          <w:rStyle w:val="StyleUnderline"/>
          <w:highlight w:val="cyan"/>
        </w:rPr>
        <w:t xml:space="preserve">the value of </w:t>
      </w:r>
      <w:r w:rsidRPr="00726EB1">
        <w:rPr>
          <w:rStyle w:val="Emphasis"/>
          <w:highlight w:val="cyan"/>
        </w:rPr>
        <w:t>rising global demand</w:t>
      </w:r>
      <w:r w:rsidRPr="00590E14">
        <w:rPr>
          <w:rStyle w:val="StyleUnderline"/>
        </w:rPr>
        <w:t xml:space="preserve"> and </w:t>
      </w:r>
      <w:r w:rsidRPr="00673F7B">
        <w:rPr>
          <w:rStyle w:val="Emphasis"/>
        </w:rPr>
        <w:t>new export markets</w:t>
      </w:r>
      <w:r w:rsidRPr="00590E14">
        <w:rPr>
          <w:rStyle w:val="StyleUnderline"/>
        </w:rPr>
        <w:t xml:space="preserve"> </w:t>
      </w:r>
      <w:r w:rsidRPr="00726EB1">
        <w:rPr>
          <w:rStyle w:val="StyleUnderline"/>
          <w:highlight w:val="cyan"/>
        </w:rPr>
        <w:t>is</w:t>
      </w:r>
      <w:r w:rsidRPr="00590E14">
        <w:rPr>
          <w:rStyle w:val="StyleUnderline"/>
        </w:rPr>
        <w:t xml:space="preserve"> obviously </w:t>
      </w:r>
      <w:r w:rsidRPr="00673F7B">
        <w:rPr>
          <w:rStyle w:val="Emphasis"/>
        </w:rPr>
        <w:t xml:space="preserve">much </w:t>
      </w:r>
      <w:r w:rsidRPr="00726EB1">
        <w:rPr>
          <w:rStyle w:val="Emphasis"/>
          <w:highlight w:val="cyan"/>
        </w:rPr>
        <w:t>greater</w:t>
      </w:r>
      <w:r w:rsidRPr="007D1540">
        <w:rPr>
          <w:sz w:val="16"/>
        </w:rPr>
        <w:t>.</w:t>
      </w:r>
    </w:p>
    <w:bookmarkEnd w:id="0"/>
    <w:p w14:paraId="45232985" w14:textId="77777777" w:rsidR="006C67B0" w:rsidRPr="009540C1" w:rsidRDefault="006C67B0" w:rsidP="006C67B0">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70FC9D91" w14:textId="77777777" w:rsidR="006C67B0" w:rsidRPr="009540C1" w:rsidRDefault="006C67B0" w:rsidP="006C67B0">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2635C41B"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77B1002B"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5C6072F2"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7B269B88"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1329A6A5" w14:textId="77777777" w:rsidR="006C67B0" w:rsidRPr="009540C1" w:rsidRDefault="006C67B0" w:rsidP="006C67B0">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3FEAD3B2"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2EC81FA5"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4E72B776"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21F4FE63"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4ECFF19B" w14:textId="77777777" w:rsidR="006C67B0" w:rsidRPr="009540C1" w:rsidRDefault="006C67B0" w:rsidP="006C67B0">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1A74B8C1"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0AE077BE" w14:textId="77777777" w:rsidR="006C67B0" w:rsidRPr="00800F17" w:rsidRDefault="006C67B0" w:rsidP="006C67B0">
      <w:pPr>
        <w:rPr>
          <w:rFonts w:asciiTheme="majorHAnsi" w:hAnsiTheme="majorHAnsi" w:cstheme="majorHAnsi"/>
          <w:sz w:val="16"/>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605E6D44" w14:textId="77777777" w:rsidR="006C67B0" w:rsidRDefault="006C67B0" w:rsidP="006C67B0">
      <w:pPr>
        <w:pStyle w:val="Heading4"/>
      </w:pPr>
      <w:r>
        <w:t xml:space="preserve">No consistent link between economic freedom and inequality---capitalism </w:t>
      </w:r>
      <w:r w:rsidRPr="00915EEF">
        <w:rPr>
          <w:u w:val="single"/>
        </w:rPr>
        <w:t>net alleviates</w:t>
      </w:r>
      <w:r>
        <w:t xml:space="preserve"> poverty. </w:t>
      </w:r>
    </w:p>
    <w:p w14:paraId="2192C137" w14:textId="77777777" w:rsidR="006C67B0" w:rsidRPr="00752303" w:rsidRDefault="006C67B0" w:rsidP="006C67B0">
      <w:r w:rsidRPr="00752303">
        <w:rPr>
          <w:rStyle w:val="Style13ptBold"/>
        </w:rPr>
        <w:t>Lazear 20</w:t>
      </w:r>
      <w:r w:rsidRPr="00752303">
        <w:t>, *Edward P. Lazear was the Morris Arnold and Nona Jean Cox Senior Fellow at the Hoover Institution and the Davies Family Professor of Economics at Stanford University's Graduate School of Business.;(May 26th, 2020, “Socialism, Capitalism, And Income”, https://www.hoover.org/research/socialism-capitalism-and-income-0)</w:t>
      </w:r>
    </w:p>
    <w:p w14:paraId="160B29F5" w14:textId="77777777" w:rsidR="006C67B0" w:rsidRPr="00752303" w:rsidRDefault="006C67B0" w:rsidP="006C67B0">
      <w:r w:rsidRPr="00752303">
        <w:t xml:space="preserve">First, </w:t>
      </w:r>
      <w:r w:rsidRPr="00915EEF">
        <w:rPr>
          <w:rStyle w:val="StyleUnderline"/>
          <w:highlight w:val="yellow"/>
        </w:rPr>
        <w:t xml:space="preserve">there is </w:t>
      </w:r>
      <w:r w:rsidRPr="00915EEF">
        <w:rPr>
          <w:rStyle w:val="Emphasis"/>
          <w:highlight w:val="yellow"/>
        </w:rPr>
        <w:t>no evidence</w:t>
      </w:r>
      <w:r w:rsidRPr="00915EEF">
        <w:rPr>
          <w:rStyle w:val="StyleUnderline"/>
        </w:rPr>
        <w:t xml:space="preserve"> that</w:t>
      </w:r>
      <w:r w:rsidRPr="00752303">
        <w:t xml:space="preserve">, as a general matter, </w:t>
      </w:r>
      <w:r w:rsidRPr="00915EEF">
        <w:rPr>
          <w:rStyle w:val="StyleUnderline"/>
          <w:highlight w:val="yellow"/>
        </w:rPr>
        <w:t xml:space="preserve">high-income groups </w:t>
      </w:r>
      <w:r w:rsidRPr="00915EEF">
        <w:rPr>
          <w:rStyle w:val="Emphasis"/>
          <w:highlight w:val="yellow"/>
        </w:rPr>
        <w:t>benefit more</w:t>
      </w:r>
      <w:r w:rsidRPr="00915EEF">
        <w:rPr>
          <w:rStyle w:val="StyleUnderline"/>
          <w:highlight w:val="yellow"/>
        </w:rPr>
        <w:t xml:space="preserve"> from a move toward capitalism than low-income groups</w:t>
      </w:r>
      <w:r w:rsidRPr="00752303">
        <w:t xml:space="preserve">. </w:t>
      </w:r>
      <w:r w:rsidRPr="00915EEF">
        <w:rPr>
          <w:rStyle w:val="StyleUnderline"/>
        </w:rPr>
        <w:t>The effect of changing</w:t>
      </w:r>
      <w:r w:rsidRPr="00752303">
        <w:t xml:space="preserve"> state ownership and </w:t>
      </w:r>
      <w:r w:rsidRPr="00915EEF">
        <w:rPr>
          <w:rStyle w:val="StyleUnderline"/>
        </w:rPr>
        <w:t xml:space="preserve">economic freedom on income is </w:t>
      </w:r>
      <w:r w:rsidRPr="00915EEF">
        <w:rPr>
          <w:rStyle w:val="Emphasis"/>
        </w:rPr>
        <w:t>not larger</w:t>
      </w:r>
      <w:r w:rsidRPr="00915EEF">
        <w:rPr>
          <w:rStyle w:val="StyleUnderline"/>
        </w:rPr>
        <w:t xml:space="preserve"> for the </w:t>
      </w:r>
      <w:r w:rsidRPr="00915EEF">
        <w:rPr>
          <w:rStyle w:val="Emphasis"/>
        </w:rPr>
        <w:t>rich</w:t>
      </w:r>
      <w:r w:rsidRPr="00915EEF">
        <w:rPr>
          <w:rStyle w:val="StyleUnderline"/>
        </w:rPr>
        <w:t xml:space="preserve"> than for the </w:t>
      </w:r>
      <w:r w:rsidRPr="00915EEF">
        <w:rPr>
          <w:rStyle w:val="Emphasis"/>
        </w:rPr>
        <w:t>poor</w:t>
      </w:r>
      <w:r w:rsidRPr="00752303">
        <w:t xml:space="preserve">. Second, </w:t>
      </w:r>
      <w:r w:rsidRPr="00915EEF">
        <w:rPr>
          <w:rStyle w:val="StyleUnderline"/>
          <w:highlight w:val="yellow"/>
        </w:rPr>
        <w:t xml:space="preserve">income growth is </w:t>
      </w:r>
      <w:r w:rsidRPr="00915EEF">
        <w:rPr>
          <w:rStyle w:val="Emphasis"/>
          <w:highlight w:val="yellow"/>
        </w:rPr>
        <w:t>positively correlated</w:t>
      </w:r>
      <w:r w:rsidRPr="00915EEF">
        <w:rPr>
          <w:rStyle w:val="StyleUnderline"/>
          <w:highlight w:val="yellow"/>
        </w:rPr>
        <w:t xml:space="preserve"> across </w:t>
      </w:r>
      <w:r w:rsidRPr="00915EEF">
        <w:rPr>
          <w:rStyle w:val="Emphasis"/>
          <w:highlight w:val="yellow"/>
        </w:rPr>
        <w:t>deciles</w:t>
      </w:r>
      <w:r w:rsidRPr="00915EEF">
        <w:rPr>
          <w:highlight w:val="yellow"/>
        </w:rPr>
        <w:t xml:space="preserve">. </w:t>
      </w:r>
      <w:r w:rsidRPr="00915EEF">
        <w:rPr>
          <w:rStyle w:val="StyleUnderline"/>
          <w:highlight w:val="yellow"/>
        </w:rPr>
        <w:t>The situation is</w:t>
      </w:r>
      <w:r w:rsidRPr="00915EEF">
        <w:rPr>
          <w:rStyle w:val="StyleUnderline"/>
        </w:rPr>
        <w:t xml:space="preserve"> closer to </w:t>
      </w:r>
      <w:r w:rsidRPr="00915EEF">
        <w:rPr>
          <w:rStyle w:val="StyleUnderline"/>
          <w:highlight w:val="yellow"/>
        </w:rPr>
        <w:t xml:space="preserve">a </w:t>
      </w:r>
      <w:r w:rsidRPr="00915EEF">
        <w:rPr>
          <w:rStyle w:val="Emphasis"/>
          <w:highlight w:val="yellow"/>
        </w:rPr>
        <w:t>rising tide lifting all boats</w:t>
      </w:r>
      <w:r w:rsidRPr="00915EEF">
        <w:rPr>
          <w:rStyle w:val="StyleUnderline"/>
          <w:highlight w:val="yellow"/>
        </w:rPr>
        <w:t xml:space="preserve"> than</w:t>
      </w:r>
      <w:r w:rsidRPr="00915EEF">
        <w:rPr>
          <w:rStyle w:val="StyleUnderline"/>
        </w:rPr>
        <w:t xml:space="preserve"> to </w:t>
      </w:r>
      <w:r w:rsidRPr="00915EEF">
        <w:rPr>
          <w:rStyle w:val="StyleUnderline"/>
          <w:highlight w:val="yellow"/>
        </w:rPr>
        <w:t>the fat man becoming fat by making the thin man thin</w:t>
      </w:r>
      <w:r w:rsidRPr="00752303">
        <w:t xml:space="preserve">. Finally, </w:t>
      </w:r>
      <w:r w:rsidRPr="00915EEF">
        <w:rPr>
          <w:rStyle w:val="StyleUnderline"/>
          <w:highlight w:val="yellow"/>
        </w:rPr>
        <w:t>there is no</w:t>
      </w:r>
      <w:r w:rsidRPr="00915EEF">
        <w:t xml:space="preserve"> consistent </w:t>
      </w:r>
      <w:r w:rsidRPr="00915EEF">
        <w:rPr>
          <w:rStyle w:val="StyleUnderline"/>
          <w:highlight w:val="yellow"/>
        </w:rPr>
        <w:t>evidence</w:t>
      </w:r>
      <w:r w:rsidRPr="00752303">
        <w:t xml:space="preserve"> across the large number of countries and time periods </w:t>
      </w:r>
      <w:r w:rsidRPr="00915EEF">
        <w:rPr>
          <w:rStyle w:val="StyleUnderline"/>
        </w:rPr>
        <w:t xml:space="preserve">examined </w:t>
      </w:r>
      <w:r w:rsidRPr="00915EEF">
        <w:rPr>
          <w:rStyle w:val="StyleUnderline"/>
          <w:highlight w:val="yellow"/>
        </w:rPr>
        <w:t>of</w:t>
      </w:r>
      <w:r w:rsidRPr="00915EEF">
        <w:rPr>
          <w:rStyle w:val="StyleUnderline"/>
        </w:rPr>
        <w:t xml:space="preserve"> any strong and </w:t>
      </w:r>
      <w:r w:rsidRPr="00915EEF">
        <w:rPr>
          <w:rStyle w:val="StyleUnderline"/>
          <w:highlight w:val="yellow"/>
        </w:rPr>
        <w:t>widespread link between</w:t>
      </w:r>
      <w:r w:rsidRPr="00915EEF">
        <w:rPr>
          <w:rStyle w:val="StyleUnderline"/>
        </w:rPr>
        <w:t xml:space="preserve"> income </w:t>
      </w:r>
      <w:r w:rsidRPr="00915EEF">
        <w:rPr>
          <w:rStyle w:val="StyleUnderline"/>
          <w:highlight w:val="yellow"/>
        </w:rPr>
        <w:t>growth and inequality</w:t>
      </w:r>
      <w:r w:rsidRPr="00752303">
        <w:t xml:space="preserve">. There are </w:t>
      </w:r>
      <w:r w:rsidRPr="00915EEF">
        <w:rPr>
          <w:rStyle w:val="StyleUnderline"/>
          <w:highlight w:val="yellow"/>
        </w:rPr>
        <w:t>examples</w:t>
      </w:r>
      <w:r w:rsidRPr="00752303">
        <w:t xml:space="preserve">, like China, where income growth was coupled with large increases in inequality, but others </w:t>
      </w:r>
      <w:r w:rsidRPr="00915EEF">
        <w:rPr>
          <w:rStyle w:val="StyleUnderline"/>
          <w:highlight w:val="yellow"/>
        </w:rPr>
        <w:t>like Chile</w:t>
      </w:r>
      <w:r w:rsidRPr="00752303">
        <w:t xml:space="preserve">, </w:t>
      </w:r>
      <w:r w:rsidRPr="00915EEF">
        <w:rPr>
          <w:rStyle w:val="StyleUnderline"/>
        </w:rPr>
        <w:t xml:space="preserve">where </w:t>
      </w:r>
      <w:r w:rsidRPr="00915EEF">
        <w:rPr>
          <w:rStyle w:val="Emphasis"/>
        </w:rPr>
        <w:t>strong income growth</w:t>
      </w:r>
      <w:r w:rsidRPr="00915EEF">
        <w:rPr>
          <w:rStyle w:val="StyleUnderline"/>
        </w:rPr>
        <w:t xml:space="preserve"> came about </w:t>
      </w:r>
      <w:r w:rsidRPr="00915EEF">
        <w:rPr>
          <w:rStyle w:val="Emphasis"/>
        </w:rPr>
        <w:t>without</w:t>
      </w:r>
      <w:r w:rsidRPr="00915EEF">
        <w:rPr>
          <w:rStyle w:val="StyleUnderline"/>
        </w:rPr>
        <w:t xml:space="preserve"> much change in </w:t>
      </w:r>
      <w:r w:rsidRPr="00915EEF">
        <w:rPr>
          <w:rStyle w:val="Emphasis"/>
        </w:rPr>
        <w:t>inequality</w:t>
      </w:r>
      <w:r w:rsidRPr="00752303">
        <w:t xml:space="preserve">, </w:t>
      </w:r>
      <w:r w:rsidRPr="00915EEF">
        <w:rPr>
          <w:rStyle w:val="StyleUnderline"/>
          <w:highlight w:val="yellow"/>
        </w:rPr>
        <w:t>and South Korea</w:t>
      </w:r>
      <w:r w:rsidRPr="00915EEF">
        <w:rPr>
          <w:highlight w:val="yellow"/>
        </w:rPr>
        <w:t xml:space="preserve">, </w:t>
      </w:r>
      <w:r w:rsidRPr="00915EEF">
        <w:rPr>
          <w:rStyle w:val="StyleUnderline"/>
          <w:highlight w:val="yellow"/>
        </w:rPr>
        <w:t xml:space="preserve">where </w:t>
      </w:r>
      <w:r w:rsidRPr="00915EEF">
        <w:rPr>
          <w:rStyle w:val="Emphasis"/>
          <w:highlight w:val="yellow"/>
        </w:rPr>
        <w:t>inequality declined</w:t>
      </w:r>
      <w:r w:rsidRPr="00915EEF">
        <w:rPr>
          <w:rStyle w:val="StyleUnderline"/>
        </w:rPr>
        <w:t xml:space="preserve"> slightly </w:t>
      </w:r>
      <w:r w:rsidRPr="00915EEF">
        <w:rPr>
          <w:rStyle w:val="StyleUnderline"/>
          <w:highlight w:val="yellow"/>
        </w:rPr>
        <w:t xml:space="preserve">as </w:t>
      </w:r>
      <w:r w:rsidRPr="00915EEF">
        <w:rPr>
          <w:rStyle w:val="Emphasis"/>
          <w:highlight w:val="yellow"/>
        </w:rPr>
        <w:t>economic freedom</w:t>
      </w:r>
      <w:r w:rsidRPr="00915EEF">
        <w:rPr>
          <w:rStyle w:val="StyleUnderline"/>
        </w:rPr>
        <w:t xml:space="preserve"> and </w:t>
      </w:r>
      <w:r w:rsidRPr="00915EEF">
        <w:rPr>
          <w:rStyle w:val="Emphasis"/>
        </w:rPr>
        <w:t xml:space="preserve">income </w:t>
      </w:r>
      <w:r w:rsidRPr="00915EEF">
        <w:rPr>
          <w:rStyle w:val="Emphasis"/>
          <w:highlight w:val="yellow"/>
        </w:rPr>
        <w:t>grew</w:t>
      </w:r>
      <w:r w:rsidRPr="00915EEF">
        <w:rPr>
          <w:rStyle w:val="StyleUnderline"/>
        </w:rPr>
        <w:t xml:space="preserve"> over time</w:t>
      </w:r>
      <w:r w:rsidRPr="00752303">
        <w:t>.</w:t>
      </w:r>
    </w:p>
    <w:p w14:paraId="455560B7" w14:textId="77777777" w:rsidR="006C67B0" w:rsidRPr="00915EEF" w:rsidRDefault="006C67B0" w:rsidP="006C67B0">
      <w:pPr>
        <w:rPr>
          <w:sz w:val="16"/>
          <w:szCs w:val="16"/>
        </w:rPr>
      </w:pPr>
      <w:r w:rsidRPr="00915EEF">
        <w:rPr>
          <w:sz w:val="16"/>
          <w:szCs w:val="16"/>
        </w:rPr>
        <w:t>Transfers and redistribution present the most complex picture of state involvement.</w:t>
      </w:r>
    </w:p>
    <w:p w14:paraId="776C159C" w14:textId="77777777" w:rsidR="006C67B0" w:rsidRPr="00915EEF" w:rsidRDefault="006C67B0" w:rsidP="006C67B0">
      <w:pPr>
        <w:rPr>
          <w:sz w:val="16"/>
          <w:szCs w:val="16"/>
        </w:rPr>
      </w:pPr>
      <w:r w:rsidRPr="00915EEF">
        <w:rPr>
          <w:sz w:val="16"/>
          <w:szCs w:val="16"/>
        </w:rPr>
        <w:t>Transfers from rich to poor through the tax system are a luxury that only rich countries seem to be able to afford and are not a product of socialism per se. There is a very high correlation (-.67 in 2010) between contemporaneous median income and the low transfer index across countries.</w:t>
      </w:r>
    </w:p>
    <w:p w14:paraId="0885E64E" w14:textId="77777777" w:rsidR="006C67B0" w:rsidRPr="00915EEF" w:rsidRDefault="006C67B0" w:rsidP="006C67B0">
      <w:pPr>
        <w:rPr>
          <w:sz w:val="16"/>
          <w:szCs w:val="16"/>
        </w:rPr>
      </w:pPr>
      <w:r w:rsidRPr="00915EEF">
        <w:rPr>
          <w:sz w:val="16"/>
          <w:szCs w:val="16"/>
        </w:rPr>
        <w:t>High transfer countries like those in Scandinavia and other rich parts of Europe have primarily private ownership and economic freedom more like what prevails in the United States than in socialist countries. The poor definitely—and unsurprisingly—seem to benefit from higher transfers at a point in time. But the high taxes that generally go along with transfers do result in low income growth for median and high-income groups within a given country over time.</w:t>
      </w:r>
    </w:p>
    <w:p w14:paraId="13E0EFB7" w14:textId="77777777" w:rsidR="006C67B0" w:rsidRPr="00915EEF" w:rsidRDefault="006C67B0" w:rsidP="006C67B0">
      <w:pPr>
        <w:rPr>
          <w:sz w:val="16"/>
          <w:szCs w:val="16"/>
        </w:rPr>
      </w:pPr>
      <w:r w:rsidRPr="00915EEF">
        <w:rPr>
          <w:sz w:val="16"/>
          <w:szCs w:val="16"/>
        </w:rPr>
        <w:t>A similar pattern exists with respect to rule of law. The contemporaneous relation of rule of law to income is strong, but this seems to reflect the fact that countries that are wealthy demand rule of law rather than the reverse. Low state ownership at a point in time is a more consistent predictor of income growth within a country over the following decade than is rule of law at that same point in time.</w:t>
      </w:r>
    </w:p>
    <w:p w14:paraId="37590DDB" w14:textId="77777777" w:rsidR="006C67B0" w:rsidRPr="00915EEF" w:rsidRDefault="006C67B0" w:rsidP="006C67B0">
      <w:pPr>
        <w:rPr>
          <w:sz w:val="16"/>
          <w:szCs w:val="16"/>
        </w:rPr>
      </w:pPr>
      <w:r w:rsidRPr="00915EEF">
        <w:rPr>
          <w:sz w:val="16"/>
          <w:szCs w:val="16"/>
        </w:rPr>
        <w:t>Finally, not all transitions are alike. The Eastern European countries and the former Soviet Union saw large transitory declines in incomes for all groups during their transition to the market and the poor were more adversely affected than the rich. In China, and to a lesser extent India, market reforms brought about almost uninterrupted income growth. Venezuela provides an opposite example, moving from a more market-oriented economy to a socialist one.</w:t>
      </w:r>
    </w:p>
    <w:p w14:paraId="6E75643F" w14:textId="77777777" w:rsidR="006C67B0" w:rsidRPr="00915EEF" w:rsidRDefault="006C67B0" w:rsidP="006C67B0">
      <w:pPr>
        <w:rPr>
          <w:sz w:val="16"/>
          <w:szCs w:val="16"/>
        </w:rPr>
      </w:pPr>
      <w:r w:rsidRPr="00915EEF">
        <w:rPr>
          <w:sz w:val="16"/>
          <w:szCs w:val="16"/>
        </w:rPr>
        <w:t>Inequality fell slightly, but income growth was low for all groups and the poor have not regained the income levels that they had at the peak during the 1990s. The evidence suggests that it is economic shocks rather than transitions that disproportionately affect the poor. Transition from a command structure to the market is but one example of such a shock.</w:t>
      </w:r>
    </w:p>
    <w:p w14:paraId="2893AEFD" w14:textId="77777777" w:rsidR="006C67B0" w:rsidRDefault="006C67B0" w:rsidP="006C67B0">
      <w:r w:rsidRPr="00752303">
        <w:t xml:space="preserve">In sum, </w:t>
      </w:r>
      <w:r w:rsidRPr="00915EEF">
        <w:rPr>
          <w:rStyle w:val="StyleUnderline"/>
          <w:highlight w:val="yellow"/>
        </w:rPr>
        <w:t xml:space="preserve">most income groups </w:t>
      </w:r>
      <w:r w:rsidRPr="00915EEF">
        <w:rPr>
          <w:rStyle w:val="Emphasis"/>
          <w:highlight w:val="yellow"/>
        </w:rPr>
        <w:t>benefit</w:t>
      </w:r>
      <w:r w:rsidRPr="00915EEF">
        <w:rPr>
          <w:rStyle w:val="StyleUnderline"/>
          <w:highlight w:val="yellow"/>
        </w:rPr>
        <w:t xml:space="preserve"> from </w:t>
      </w:r>
      <w:r w:rsidRPr="00915EEF">
        <w:rPr>
          <w:rStyle w:val="Emphasis"/>
          <w:highlight w:val="yellow"/>
        </w:rPr>
        <w:t>moves away</w:t>
      </w:r>
      <w:r w:rsidRPr="00915EEF">
        <w:rPr>
          <w:rStyle w:val="StyleUnderline"/>
          <w:highlight w:val="yellow"/>
        </w:rPr>
        <w:t xml:space="preserve"> from </w:t>
      </w:r>
      <w:r w:rsidRPr="00915EEF">
        <w:rPr>
          <w:rStyle w:val="Emphasis"/>
          <w:highlight w:val="yellow"/>
        </w:rPr>
        <w:t>socialist</w:t>
      </w:r>
      <w:r w:rsidRPr="00915EEF">
        <w:rPr>
          <w:rStyle w:val="Emphasis"/>
        </w:rPr>
        <w:t xml:space="preserve"> command </w:t>
      </w:r>
      <w:r w:rsidRPr="00915EEF">
        <w:rPr>
          <w:rStyle w:val="Emphasis"/>
          <w:highlight w:val="yellow"/>
        </w:rPr>
        <w:t>structures</w:t>
      </w:r>
      <w:r w:rsidRPr="00915EEF">
        <w:rPr>
          <w:rStyle w:val="StyleUnderline"/>
          <w:highlight w:val="yellow"/>
        </w:rPr>
        <w:t xml:space="preserve"> to</w:t>
      </w:r>
      <w:r w:rsidRPr="00915EEF">
        <w:rPr>
          <w:rStyle w:val="StyleUnderline"/>
        </w:rPr>
        <w:t xml:space="preserve"> </w:t>
      </w:r>
      <w:r w:rsidRPr="00915EEF">
        <w:rPr>
          <w:rStyle w:val="Emphasis"/>
        </w:rPr>
        <w:t xml:space="preserve">free-market </w:t>
      </w:r>
      <w:r w:rsidRPr="00915EEF">
        <w:rPr>
          <w:rStyle w:val="Emphasis"/>
          <w:highlight w:val="yellow"/>
        </w:rPr>
        <w:t>capitalism</w:t>
      </w:r>
      <w:r w:rsidRPr="00752303">
        <w:t>, but transfers can at least in the short run improve the well-being of those worst off.</w:t>
      </w:r>
    </w:p>
    <w:p w14:paraId="2BDF54A3" w14:textId="77777777" w:rsidR="000E684B" w:rsidRDefault="000E684B" w:rsidP="000E684B">
      <w:pPr>
        <w:pStyle w:val="Heading4"/>
        <w:rPr>
          <w:rFonts w:asciiTheme="majorHAnsi" w:hAnsiTheme="majorHAnsi" w:cstheme="majorHAnsi"/>
          <w:bCs w:val="0"/>
        </w:rPr>
      </w:pPr>
      <w:r>
        <w:rPr>
          <w:rFonts w:asciiTheme="majorHAnsi" w:hAnsiTheme="majorHAnsi" w:cstheme="majorHAnsi"/>
          <w:b w:val="0"/>
        </w:rPr>
        <w:t xml:space="preserve">Globalization and economic growth are the only ethical systems supported by empirical evidence. </w:t>
      </w:r>
    </w:p>
    <w:p w14:paraId="31BEBE18" w14:textId="77777777" w:rsidR="000E684B" w:rsidRDefault="000E684B" w:rsidP="000E684B">
      <w:pPr>
        <w:rPr>
          <w:rFonts w:asciiTheme="majorHAnsi" w:hAnsiTheme="majorHAnsi" w:cstheme="majorHAnsi"/>
        </w:rPr>
      </w:pPr>
      <w:r>
        <w:rPr>
          <w:rFonts w:asciiTheme="majorHAnsi" w:hAnsiTheme="majorHAnsi" w:cstheme="majorHAnsi"/>
        </w:rPr>
        <w:t xml:space="preserve">“Why they’re wrong.” </w:t>
      </w:r>
      <w:r>
        <w:rPr>
          <w:rStyle w:val="Style13ptBold"/>
          <w:rFonts w:asciiTheme="majorHAnsi" w:hAnsiTheme="majorHAnsi" w:cstheme="majorHAnsi"/>
        </w:rPr>
        <w:t>ECONOMIST 16</w:t>
      </w:r>
      <w:r>
        <w:rPr>
          <w:rFonts w:asciiTheme="majorHAnsi" w:hAnsiTheme="majorHAnsi" w:cstheme="majorHAnsi"/>
        </w:rPr>
        <w:t xml:space="preserve">. October 1. </w:t>
      </w:r>
      <w:hyperlink r:id="rId13" w:history="1">
        <w:r>
          <w:rPr>
            <w:rStyle w:val="Hyperlink"/>
            <w:rFonts w:asciiTheme="majorHAnsi" w:hAnsiTheme="majorHAnsi" w:cstheme="majorHAnsi"/>
            <w:color w:val="000000"/>
          </w:rPr>
          <w:t>http://www.economist.com/news/leaders/21707926-globalisations-critics-say-it-benefits-only-elite-fact-less-open-world-would-hurt</w:t>
        </w:r>
      </w:hyperlink>
      <w:r>
        <w:rPr>
          <w:rFonts w:asciiTheme="majorHAnsi" w:hAnsiTheme="majorHAnsi" w:cstheme="majorHAnsi"/>
        </w:rPr>
        <w:t>.</w:t>
      </w:r>
    </w:p>
    <w:p w14:paraId="7D8F6021" w14:textId="77777777" w:rsidR="000E684B" w:rsidRDefault="000E684B" w:rsidP="000E684B">
      <w:pPr>
        <w:rPr>
          <w:rFonts w:asciiTheme="majorHAnsi" w:hAnsiTheme="majorHAnsi" w:cstheme="majorHAnsi"/>
        </w:rPr>
      </w:pPr>
    </w:p>
    <w:p w14:paraId="0067C1C9"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The </w:t>
      </w:r>
      <w:r>
        <w:rPr>
          <w:rStyle w:val="StyleUnderline"/>
          <w:rFonts w:asciiTheme="majorHAnsi" w:hAnsiTheme="majorHAnsi" w:cstheme="majorHAnsi"/>
        </w:rPr>
        <w:t>backlash against trade is just one symptom of a pervasive anxiety about the effects of open economies</w:t>
      </w:r>
      <w:r>
        <w:rPr>
          <w:rFonts w:asciiTheme="majorHAnsi" w:hAnsiTheme="majorHAnsi" w:cstheme="majorHAnsi"/>
          <w:sz w:val="16"/>
        </w:rPr>
        <w:t xml:space="preserve">. Britain’s Brexit vote reflected concerns about the impact of unfettered migration on public services, jobs and culture. Big businesses are slammed for using foreign boltholes to dodge taxes. Such critiques contain some truth: more must be done to help those who lose out from openness. But </w:t>
      </w:r>
      <w:r>
        <w:rPr>
          <w:rStyle w:val="StyleUnderline"/>
          <w:rFonts w:asciiTheme="majorHAnsi" w:hAnsiTheme="majorHAnsi" w:cstheme="majorHAnsi"/>
        </w:rPr>
        <w:t>there is a world of difference between improving globalisation and reversing it</w:t>
      </w:r>
      <w:r>
        <w:rPr>
          <w:rFonts w:asciiTheme="majorHAnsi" w:hAnsiTheme="majorHAnsi" w:cstheme="majorHAnsi"/>
          <w:sz w:val="16"/>
        </w:rPr>
        <w:t xml:space="preserve">. </w:t>
      </w:r>
      <w:r>
        <w:rPr>
          <w:rStyle w:val="StyleUnderline"/>
          <w:rFonts w:asciiTheme="majorHAnsi" w:hAnsiTheme="majorHAnsi" w:cstheme="majorHAnsi"/>
          <w:highlight w:val="cyan"/>
        </w:rPr>
        <w:t>The idea that globalisation is a scam that benefits only corporations</w:t>
      </w:r>
      <w:r>
        <w:rPr>
          <w:rStyle w:val="StyleUnderline"/>
          <w:rFonts w:asciiTheme="majorHAnsi" w:hAnsiTheme="majorHAnsi" w:cstheme="majorHAnsi"/>
        </w:rPr>
        <w:t xml:space="preserve"> and the rich </w:t>
      </w:r>
      <w:r>
        <w:rPr>
          <w:rStyle w:val="StyleUnderline"/>
          <w:rFonts w:asciiTheme="majorHAnsi" w:hAnsiTheme="majorHAnsi" w:cstheme="majorHAnsi"/>
          <w:highlight w:val="cyan"/>
        </w:rPr>
        <w:t xml:space="preserve">could </w:t>
      </w:r>
      <w:r>
        <w:rPr>
          <w:rStyle w:val="Emphasis"/>
          <w:rFonts w:asciiTheme="majorHAnsi" w:hAnsiTheme="majorHAnsi" w:cstheme="majorHAnsi"/>
          <w:highlight w:val="cyan"/>
        </w:rPr>
        <w:t>scarcely be more wrong</w:t>
      </w:r>
      <w:r>
        <w:rPr>
          <w:rFonts w:asciiTheme="majorHAnsi" w:hAnsiTheme="majorHAnsi" w:cstheme="majorHAnsi"/>
          <w:sz w:val="16"/>
        </w:rPr>
        <w:t>.</w:t>
      </w:r>
    </w:p>
    <w:p w14:paraId="2781EFCC" w14:textId="77777777" w:rsidR="000E684B" w:rsidRDefault="000E684B" w:rsidP="000E684B">
      <w:pPr>
        <w:rPr>
          <w:rFonts w:asciiTheme="majorHAnsi" w:hAnsiTheme="majorHAnsi" w:cstheme="majorHAnsi"/>
          <w:sz w:val="16"/>
        </w:rPr>
      </w:pPr>
      <w:r>
        <w:rPr>
          <w:rFonts w:asciiTheme="majorHAnsi" w:hAnsiTheme="majorHAnsi" w:cstheme="majorHAnsi"/>
          <w:sz w:val="16"/>
        </w:rPr>
        <w:t>The real pro-poor policy</w:t>
      </w:r>
    </w:p>
    <w:p w14:paraId="3ED92C4B" w14:textId="77777777" w:rsidR="000E684B" w:rsidRDefault="000E684B" w:rsidP="000E684B">
      <w:pPr>
        <w:rPr>
          <w:rFonts w:asciiTheme="majorHAnsi" w:hAnsiTheme="majorHAnsi" w:cstheme="majorHAnsi"/>
          <w:sz w:val="16"/>
        </w:rPr>
      </w:pPr>
      <w:r>
        <w:rPr>
          <w:rStyle w:val="StyleUnderline"/>
          <w:rFonts w:asciiTheme="majorHAnsi" w:hAnsiTheme="majorHAnsi" w:cstheme="majorHAnsi"/>
        </w:rPr>
        <w:t xml:space="preserve">Exhibit A is </w:t>
      </w:r>
      <w:r>
        <w:rPr>
          <w:rStyle w:val="StyleUnderline"/>
          <w:rFonts w:asciiTheme="majorHAnsi" w:hAnsiTheme="majorHAnsi" w:cstheme="majorHAnsi"/>
          <w:highlight w:val="cyan"/>
        </w:rPr>
        <w:t xml:space="preserve">the </w:t>
      </w:r>
      <w:r>
        <w:rPr>
          <w:rStyle w:val="Emphasis"/>
          <w:rFonts w:asciiTheme="majorHAnsi" w:hAnsiTheme="majorHAnsi" w:cstheme="majorHAnsi"/>
          <w:highlight w:val="cyan"/>
        </w:rPr>
        <w:t>vast improvement</w:t>
      </w:r>
      <w:r>
        <w:rPr>
          <w:rStyle w:val="StyleUnderline"/>
          <w:rFonts w:asciiTheme="majorHAnsi" w:hAnsiTheme="majorHAnsi" w:cstheme="majorHAnsi"/>
          <w:highlight w:val="cyan"/>
        </w:rPr>
        <w:t xml:space="preserve"> in </w:t>
      </w:r>
      <w:r>
        <w:rPr>
          <w:rStyle w:val="Emphasis"/>
          <w:rFonts w:asciiTheme="majorHAnsi" w:hAnsiTheme="majorHAnsi" w:cstheme="majorHAnsi"/>
          <w:highlight w:val="cyan"/>
        </w:rPr>
        <w:t>global living standards</w:t>
      </w:r>
      <w:r>
        <w:rPr>
          <w:rFonts w:asciiTheme="majorHAnsi" w:hAnsiTheme="majorHAnsi" w:cstheme="majorHAnsi"/>
          <w:sz w:val="16"/>
        </w:rPr>
        <w:t xml:space="preserve"> in the decades after the second world war, </w:t>
      </w:r>
      <w:r>
        <w:rPr>
          <w:rStyle w:val="StyleUnderline"/>
          <w:rFonts w:asciiTheme="majorHAnsi" w:hAnsiTheme="majorHAnsi" w:cstheme="majorHAnsi"/>
        </w:rPr>
        <w:t xml:space="preserve">which </w:t>
      </w:r>
      <w:r>
        <w:rPr>
          <w:rStyle w:val="StyleUnderline"/>
          <w:rFonts w:asciiTheme="majorHAnsi" w:hAnsiTheme="majorHAnsi" w:cstheme="majorHAnsi"/>
          <w:highlight w:val="cyan"/>
        </w:rPr>
        <w:t xml:space="preserve">was </w:t>
      </w:r>
      <w:r>
        <w:rPr>
          <w:rStyle w:val="Emphasis"/>
          <w:rFonts w:asciiTheme="majorHAnsi" w:hAnsiTheme="majorHAnsi" w:cstheme="majorHAnsi"/>
          <w:highlight w:val="cyan"/>
        </w:rPr>
        <w:t>underpinned</w:t>
      </w:r>
      <w:r>
        <w:rPr>
          <w:rStyle w:val="StyleUnderline"/>
          <w:rFonts w:asciiTheme="majorHAnsi" w:hAnsiTheme="majorHAnsi" w:cstheme="majorHAnsi"/>
          <w:highlight w:val="cyan"/>
        </w:rPr>
        <w:t xml:space="preserve"> by</w:t>
      </w:r>
      <w:r>
        <w:rPr>
          <w:rStyle w:val="StyleUnderline"/>
          <w:rFonts w:asciiTheme="majorHAnsi" w:hAnsiTheme="majorHAnsi" w:cstheme="majorHAnsi"/>
        </w:rPr>
        <w:t xml:space="preserve"> an explosion in </w:t>
      </w:r>
      <w:r>
        <w:rPr>
          <w:rStyle w:val="Emphasis"/>
          <w:rFonts w:asciiTheme="majorHAnsi" w:hAnsiTheme="majorHAnsi" w:cstheme="majorHAnsi"/>
          <w:highlight w:val="cyan"/>
        </w:rPr>
        <w:t>world trade</w:t>
      </w:r>
      <w:r>
        <w:rPr>
          <w:rFonts w:asciiTheme="majorHAnsi" w:hAnsiTheme="majorHAnsi" w:cstheme="majorHAnsi"/>
          <w:sz w:val="16"/>
        </w:rPr>
        <w:t xml:space="preserve">. </w:t>
      </w:r>
      <w:r>
        <w:rPr>
          <w:rStyle w:val="StyleUnderline"/>
          <w:rFonts w:asciiTheme="majorHAnsi" w:hAnsiTheme="majorHAnsi" w:cstheme="majorHAnsi"/>
        </w:rPr>
        <w:t>Exports of goods rose from 8% of world GDP in 1950 to almost 20% a half-century later</w:t>
      </w:r>
      <w:r>
        <w:rPr>
          <w:rFonts w:asciiTheme="majorHAnsi" w:hAnsiTheme="majorHAnsi" w:cstheme="majorHAnsi"/>
          <w:sz w:val="16"/>
        </w:rPr>
        <w:t xml:space="preserve">. </w:t>
      </w:r>
      <w:r>
        <w:rPr>
          <w:rStyle w:val="StyleUnderline"/>
          <w:rFonts w:asciiTheme="majorHAnsi" w:hAnsiTheme="majorHAnsi" w:cstheme="majorHAnsi"/>
          <w:highlight w:val="cyan"/>
        </w:rPr>
        <w:t>Export-led growth and foreign investment</w:t>
      </w:r>
      <w:r>
        <w:rPr>
          <w:rStyle w:val="StyleUnderline"/>
          <w:rFonts w:asciiTheme="majorHAnsi" w:hAnsiTheme="majorHAnsi" w:cstheme="majorHAnsi"/>
        </w:rPr>
        <w:t xml:space="preserve"> have </w:t>
      </w:r>
      <w:r>
        <w:rPr>
          <w:rStyle w:val="StyleUnderline"/>
          <w:rFonts w:asciiTheme="majorHAnsi" w:hAnsiTheme="majorHAnsi" w:cstheme="majorHAnsi"/>
          <w:highlight w:val="cyan"/>
        </w:rPr>
        <w:t xml:space="preserve">dragged </w:t>
      </w:r>
      <w:r>
        <w:rPr>
          <w:rStyle w:val="Emphasis"/>
          <w:rFonts w:asciiTheme="majorHAnsi" w:hAnsiTheme="majorHAnsi" w:cstheme="majorHAnsi"/>
          <w:highlight w:val="cyan"/>
        </w:rPr>
        <w:t>hundreds of millions</w:t>
      </w:r>
      <w:r>
        <w:rPr>
          <w:rStyle w:val="StyleUnderline"/>
          <w:rFonts w:asciiTheme="majorHAnsi" w:hAnsiTheme="majorHAnsi" w:cstheme="majorHAnsi"/>
          <w:highlight w:val="cyan"/>
        </w:rPr>
        <w:t xml:space="preserve"> </w:t>
      </w:r>
      <w:r>
        <w:rPr>
          <w:rStyle w:val="Emphasis"/>
          <w:rFonts w:asciiTheme="majorHAnsi" w:hAnsiTheme="majorHAnsi" w:cstheme="majorHAnsi"/>
          <w:highlight w:val="cyan"/>
        </w:rPr>
        <w:t>out of poverty</w:t>
      </w:r>
      <w:r>
        <w:rPr>
          <w:rStyle w:val="StyleUnderline"/>
          <w:rFonts w:asciiTheme="majorHAnsi" w:hAnsiTheme="majorHAnsi" w:cstheme="majorHAnsi"/>
        </w:rPr>
        <w:t xml:space="preserve"> in China, </w:t>
      </w:r>
      <w:r>
        <w:rPr>
          <w:rStyle w:val="StyleUnderline"/>
          <w:rFonts w:asciiTheme="majorHAnsi" w:hAnsiTheme="majorHAnsi" w:cstheme="majorHAnsi"/>
          <w:highlight w:val="cyan"/>
        </w:rPr>
        <w:t>and transformed economies</w:t>
      </w:r>
      <w:r>
        <w:rPr>
          <w:rStyle w:val="StyleUnderline"/>
          <w:rFonts w:asciiTheme="majorHAnsi" w:hAnsiTheme="majorHAnsi" w:cstheme="majorHAnsi"/>
        </w:rPr>
        <w:t xml:space="preserve"> from Ireland to South Korea</w:t>
      </w:r>
      <w:r>
        <w:rPr>
          <w:rFonts w:asciiTheme="majorHAnsi" w:hAnsiTheme="majorHAnsi" w:cstheme="majorHAnsi"/>
          <w:sz w:val="16"/>
        </w:rPr>
        <w:t>.</w:t>
      </w:r>
    </w:p>
    <w:p w14:paraId="2C85108A"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Plainly, Western voters are not much comforted by this extraordinary transformation in the fortunes of emerging markets. But at home, too, </w:t>
      </w:r>
      <w:r>
        <w:rPr>
          <w:rStyle w:val="StyleUnderline"/>
          <w:rFonts w:asciiTheme="majorHAnsi" w:hAnsiTheme="majorHAnsi" w:cstheme="majorHAnsi"/>
          <w:highlight w:val="cyan"/>
        </w:rPr>
        <w:t>the</w:t>
      </w:r>
      <w:r>
        <w:rPr>
          <w:rStyle w:val="StyleUnderline"/>
          <w:rFonts w:asciiTheme="majorHAnsi" w:hAnsiTheme="majorHAnsi" w:cstheme="majorHAnsi"/>
        </w:rPr>
        <w:t xml:space="preserve"> overall </w:t>
      </w:r>
      <w:r>
        <w:rPr>
          <w:rStyle w:val="StyleUnderline"/>
          <w:rFonts w:asciiTheme="majorHAnsi" w:hAnsiTheme="majorHAnsi" w:cstheme="majorHAnsi"/>
          <w:highlight w:val="cyan"/>
        </w:rPr>
        <w:t>benefits</w:t>
      </w:r>
      <w:r>
        <w:rPr>
          <w:rStyle w:val="StyleUnderline"/>
          <w:rFonts w:asciiTheme="majorHAnsi" w:hAnsiTheme="majorHAnsi" w:cstheme="majorHAnsi"/>
        </w:rPr>
        <w:t xml:space="preserve"> of free trade </w:t>
      </w:r>
      <w:r>
        <w:rPr>
          <w:rStyle w:val="StyleUnderline"/>
          <w:rFonts w:asciiTheme="majorHAnsi" w:hAnsiTheme="majorHAnsi" w:cstheme="majorHAnsi"/>
          <w:highlight w:val="cyan"/>
        </w:rPr>
        <w:t xml:space="preserve">are </w:t>
      </w:r>
      <w:r>
        <w:rPr>
          <w:rStyle w:val="Emphasis"/>
          <w:rFonts w:asciiTheme="majorHAnsi" w:hAnsiTheme="majorHAnsi" w:cstheme="majorHAnsi"/>
          <w:highlight w:val="cyan"/>
        </w:rPr>
        <w:t>unarguable</w:t>
      </w:r>
      <w:r>
        <w:rPr>
          <w:rFonts w:asciiTheme="majorHAnsi" w:hAnsiTheme="majorHAnsi" w:cstheme="majorHAnsi"/>
          <w:sz w:val="16"/>
        </w:rPr>
        <w:t xml:space="preserve">. </w:t>
      </w:r>
      <w:r>
        <w:rPr>
          <w:rStyle w:val="StyleUnderline"/>
          <w:rFonts w:asciiTheme="majorHAnsi" w:hAnsiTheme="majorHAnsi" w:cstheme="majorHAnsi"/>
          <w:highlight w:val="cyan"/>
        </w:rPr>
        <w:t xml:space="preserve">Exporting firms are </w:t>
      </w:r>
      <w:r>
        <w:rPr>
          <w:rStyle w:val="Emphasis"/>
          <w:rFonts w:asciiTheme="majorHAnsi" w:hAnsiTheme="majorHAnsi" w:cstheme="majorHAnsi"/>
          <w:highlight w:val="cyan"/>
        </w:rPr>
        <w:t>more productive</w:t>
      </w:r>
      <w:r>
        <w:rPr>
          <w:rStyle w:val="StyleUnderline"/>
          <w:rFonts w:asciiTheme="majorHAnsi" w:hAnsiTheme="majorHAnsi" w:cstheme="majorHAnsi"/>
          <w:highlight w:val="cyan"/>
        </w:rPr>
        <w:t xml:space="preserve"> and </w:t>
      </w:r>
      <w:r>
        <w:rPr>
          <w:rStyle w:val="Emphasis"/>
          <w:rFonts w:asciiTheme="majorHAnsi" w:hAnsiTheme="majorHAnsi" w:cstheme="majorHAnsi"/>
          <w:highlight w:val="cyan"/>
        </w:rPr>
        <w:t>pay higher wages</w:t>
      </w:r>
      <w:r>
        <w:rPr>
          <w:rStyle w:val="StyleUnderline"/>
          <w:rFonts w:asciiTheme="majorHAnsi" w:hAnsiTheme="majorHAnsi" w:cstheme="majorHAnsi"/>
        </w:rPr>
        <w:t xml:space="preserve"> than those that serve only the domestic market</w:t>
      </w:r>
      <w:r>
        <w:rPr>
          <w:rFonts w:asciiTheme="majorHAnsi" w:hAnsiTheme="majorHAnsi" w:cstheme="majorHAnsi"/>
          <w:sz w:val="16"/>
        </w:rPr>
        <w:t xml:space="preserve">. </w:t>
      </w:r>
      <w:r>
        <w:rPr>
          <w:rStyle w:val="StyleUnderline"/>
          <w:rFonts w:asciiTheme="majorHAnsi" w:hAnsiTheme="majorHAnsi" w:cstheme="majorHAnsi"/>
        </w:rPr>
        <w:t>Half of America’s exports go to countries with which it has a free-trade deal</w:t>
      </w:r>
      <w:r>
        <w:rPr>
          <w:rFonts w:asciiTheme="majorHAnsi" w:hAnsiTheme="majorHAnsi" w:cstheme="majorHAnsi"/>
          <w:sz w:val="16"/>
        </w:rPr>
        <w:t>, even though their economies account for less than a tenth of global GDP.</w:t>
      </w:r>
    </w:p>
    <w:p w14:paraId="46974C26" w14:textId="77777777" w:rsidR="00111D9A" w:rsidRDefault="000E684B" w:rsidP="000E684B">
      <w:pPr>
        <w:rPr>
          <w:rStyle w:val="StyleUnderline"/>
          <w:rFonts w:asciiTheme="majorHAnsi" w:hAnsiTheme="majorHAnsi" w:cstheme="majorHAnsi"/>
        </w:rPr>
      </w:pPr>
      <w:r>
        <w:rPr>
          <w:rStyle w:val="StyleUnderline"/>
          <w:rFonts w:asciiTheme="majorHAnsi" w:hAnsiTheme="majorHAnsi" w:cstheme="majorHAnsi"/>
          <w:highlight w:val="cyan"/>
        </w:rPr>
        <w:t>Protectionism</w:t>
      </w:r>
      <w:r>
        <w:rPr>
          <w:rFonts w:asciiTheme="majorHAnsi" w:hAnsiTheme="majorHAnsi" w:cstheme="majorHAnsi"/>
          <w:sz w:val="16"/>
        </w:rPr>
        <w:t xml:space="preserve">, by contrast, </w:t>
      </w:r>
      <w:r>
        <w:rPr>
          <w:rStyle w:val="Emphasis"/>
          <w:rFonts w:asciiTheme="majorHAnsi" w:hAnsiTheme="majorHAnsi" w:cstheme="majorHAnsi"/>
          <w:highlight w:val="cyan"/>
        </w:rPr>
        <w:t>hurts consumers</w:t>
      </w:r>
      <w:r>
        <w:rPr>
          <w:rStyle w:val="StyleUnderline"/>
          <w:rFonts w:asciiTheme="majorHAnsi" w:hAnsiTheme="majorHAnsi" w:cstheme="majorHAnsi"/>
          <w:highlight w:val="cyan"/>
        </w:rPr>
        <w:t xml:space="preserve"> and </w:t>
      </w:r>
      <w:r>
        <w:rPr>
          <w:rStyle w:val="Emphasis"/>
          <w:rFonts w:asciiTheme="majorHAnsi" w:hAnsiTheme="majorHAnsi" w:cstheme="majorHAnsi"/>
          <w:highlight w:val="cyan"/>
        </w:rPr>
        <w:t>does little for workers</w:t>
      </w:r>
      <w:r>
        <w:rPr>
          <w:rFonts w:asciiTheme="majorHAnsi" w:hAnsiTheme="majorHAnsi" w:cstheme="majorHAnsi"/>
          <w:sz w:val="16"/>
        </w:rPr>
        <w:t xml:space="preserve">. </w:t>
      </w:r>
      <w:r>
        <w:rPr>
          <w:rStyle w:val="StyleUnderline"/>
          <w:rFonts w:asciiTheme="majorHAnsi" w:hAnsiTheme="majorHAnsi" w:cstheme="majorHAnsi"/>
          <w:highlight w:val="cyan"/>
        </w:rPr>
        <w:t xml:space="preserve">The worst-off </w:t>
      </w:r>
      <w:r>
        <w:rPr>
          <w:rStyle w:val="Emphasis"/>
          <w:rFonts w:asciiTheme="majorHAnsi" w:hAnsiTheme="majorHAnsi" w:cstheme="majorHAnsi"/>
          <w:highlight w:val="cyan"/>
        </w:rPr>
        <w:t>benefit far more</w:t>
      </w:r>
      <w:r>
        <w:rPr>
          <w:rStyle w:val="StyleUnderline"/>
          <w:rFonts w:asciiTheme="majorHAnsi" w:hAnsiTheme="majorHAnsi" w:cstheme="majorHAnsi"/>
        </w:rPr>
        <w:t xml:space="preserve"> from trade </w:t>
      </w:r>
      <w:r>
        <w:rPr>
          <w:rStyle w:val="StyleUnderline"/>
          <w:rFonts w:asciiTheme="majorHAnsi" w:hAnsiTheme="majorHAnsi" w:cstheme="majorHAnsi"/>
          <w:highlight w:val="cyan"/>
        </w:rPr>
        <w:t>than the rich</w:t>
      </w:r>
      <w:r>
        <w:rPr>
          <w:rFonts w:asciiTheme="majorHAnsi" w:hAnsiTheme="majorHAnsi" w:cstheme="majorHAnsi"/>
          <w:sz w:val="16"/>
        </w:rPr>
        <w:t xml:space="preserve">. </w:t>
      </w:r>
      <w:r>
        <w:rPr>
          <w:rStyle w:val="StyleUnderline"/>
          <w:rFonts w:asciiTheme="majorHAnsi" w:hAnsiTheme="majorHAnsi" w:cstheme="majorHAnsi"/>
          <w:highlight w:val="cyan"/>
        </w:rPr>
        <w:t xml:space="preserve">A study </w:t>
      </w:r>
      <w:r>
        <w:rPr>
          <w:rStyle w:val="Emphasis"/>
          <w:rFonts w:asciiTheme="majorHAnsi" w:hAnsiTheme="majorHAnsi" w:cstheme="majorHAnsi"/>
          <w:highlight w:val="cyan"/>
        </w:rPr>
        <w:t>of 40 countries</w:t>
      </w:r>
      <w:r>
        <w:rPr>
          <w:rStyle w:val="StyleUnderline"/>
          <w:rFonts w:asciiTheme="majorHAnsi" w:hAnsiTheme="majorHAnsi" w:cstheme="majorHAnsi"/>
          <w:highlight w:val="cyan"/>
        </w:rPr>
        <w:t xml:space="preserve"> found that the richest consumers</w:t>
      </w:r>
      <w:r>
        <w:rPr>
          <w:rStyle w:val="StyleUnderline"/>
          <w:rFonts w:asciiTheme="majorHAnsi" w:hAnsiTheme="majorHAnsi" w:cstheme="majorHAnsi"/>
        </w:rPr>
        <w:t xml:space="preserve"> would </w:t>
      </w:r>
      <w:r>
        <w:rPr>
          <w:rStyle w:val="StyleUnderline"/>
          <w:rFonts w:asciiTheme="majorHAnsi" w:hAnsiTheme="majorHAnsi" w:cstheme="majorHAnsi"/>
          <w:highlight w:val="cyan"/>
        </w:rPr>
        <w:t>lose 28 [percent] of</w:t>
      </w:r>
      <w:r>
        <w:rPr>
          <w:rStyle w:val="StyleUnderline"/>
          <w:rFonts w:asciiTheme="majorHAnsi" w:hAnsiTheme="majorHAnsi" w:cstheme="majorHAnsi"/>
        </w:rPr>
        <w:t xml:space="preserve"> their </w:t>
      </w:r>
      <w:r>
        <w:rPr>
          <w:rStyle w:val="StyleUnderline"/>
          <w:rFonts w:asciiTheme="majorHAnsi" w:hAnsiTheme="majorHAnsi" w:cstheme="majorHAnsi"/>
          <w:highlight w:val="cyan"/>
        </w:rPr>
        <w:t>purchasing power if</w:t>
      </w:r>
      <w:r>
        <w:rPr>
          <w:rStyle w:val="StyleUnderline"/>
          <w:rFonts w:asciiTheme="majorHAnsi" w:hAnsiTheme="majorHAnsi" w:cstheme="majorHAnsi"/>
        </w:rPr>
        <w:t xml:space="preserve"> cross-border </w:t>
      </w:r>
      <w:r>
        <w:rPr>
          <w:rStyle w:val="StyleUnderline"/>
          <w:rFonts w:asciiTheme="majorHAnsi" w:hAnsiTheme="majorHAnsi" w:cstheme="majorHAnsi"/>
          <w:highlight w:val="cyan"/>
        </w:rPr>
        <w:t>trade ended; but those in the bottom tenth</w:t>
      </w:r>
      <w:r>
        <w:rPr>
          <w:rStyle w:val="StyleUnderline"/>
          <w:rFonts w:asciiTheme="majorHAnsi" w:hAnsiTheme="majorHAnsi" w:cstheme="majorHAnsi"/>
        </w:rPr>
        <w:t xml:space="preserve"> would </w:t>
      </w:r>
      <w:r>
        <w:rPr>
          <w:rStyle w:val="StyleUnderline"/>
          <w:rFonts w:asciiTheme="majorHAnsi" w:hAnsiTheme="majorHAnsi" w:cstheme="majorHAnsi"/>
          <w:highlight w:val="cyan"/>
        </w:rPr>
        <w:t xml:space="preserve">lose </w:t>
      </w:r>
      <w:r>
        <w:rPr>
          <w:rStyle w:val="Emphasis"/>
          <w:rFonts w:asciiTheme="majorHAnsi" w:hAnsiTheme="majorHAnsi" w:cstheme="majorHAnsi"/>
          <w:highlight w:val="cyan"/>
        </w:rPr>
        <w:t>63 [percent]</w:t>
      </w:r>
      <w:r>
        <w:rPr>
          <w:rFonts w:asciiTheme="majorHAnsi" w:hAnsiTheme="majorHAnsi" w:cstheme="majorHAnsi"/>
          <w:sz w:val="16"/>
        </w:rPr>
        <w:t xml:space="preserve">. </w:t>
      </w:r>
      <w:r>
        <w:rPr>
          <w:rStyle w:val="StyleUnderline"/>
          <w:rFonts w:asciiTheme="majorHAnsi" w:hAnsiTheme="majorHAnsi" w:cstheme="majorHAnsi"/>
        </w:rPr>
        <w:t>The an</w:t>
      </w:r>
    </w:p>
    <w:p w14:paraId="0772FF36" w14:textId="77777777" w:rsidR="00111D9A" w:rsidRDefault="00111D9A" w:rsidP="000E684B">
      <w:pPr>
        <w:rPr>
          <w:rStyle w:val="StyleUnderline"/>
          <w:rFonts w:asciiTheme="majorHAnsi" w:hAnsiTheme="majorHAnsi" w:cstheme="majorHAnsi"/>
        </w:rPr>
      </w:pPr>
    </w:p>
    <w:p w14:paraId="05AF9E87" w14:textId="77777777" w:rsidR="00111D9A" w:rsidRDefault="00111D9A" w:rsidP="000E684B">
      <w:pPr>
        <w:rPr>
          <w:rStyle w:val="StyleUnderline"/>
          <w:rFonts w:asciiTheme="majorHAnsi" w:hAnsiTheme="majorHAnsi" w:cstheme="majorHAnsi"/>
        </w:rPr>
      </w:pPr>
    </w:p>
    <w:p w14:paraId="07D84911" w14:textId="61B55CA2" w:rsidR="000E684B" w:rsidRDefault="000E684B" w:rsidP="000E684B">
      <w:pPr>
        <w:rPr>
          <w:rFonts w:asciiTheme="majorHAnsi" w:hAnsiTheme="majorHAnsi" w:cstheme="majorHAnsi"/>
          <w:sz w:val="16"/>
        </w:rPr>
      </w:pPr>
      <w:r>
        <w:rPr>
          <w:rStyle w:val="StyleUnderline"/>
          <w:rFonts w:asciiTheme="majorHAnsi" w:hAnsiTheme="majorHAnsi" w:cstheme="majorHAnsi"/>
        </w:rPr>
        <w:t>nual cost to American consumers of switching</w:t>
      </w:r>
      <w:r>
        <w:rPr>
          <w:rFonts w:asciiTheme="majorHAnsi" w:hAnsiTheme="majorHAnsi" w:cstheme="majorHAnsi"/>
          <w:sz w:val="16"/>
        </w:rPr>
        <w:t xml:space="preserve"> to non-Chinese tyres after Barack Obama slapped on anti-dumping tariffs in 2009 </w:t>
      </w:r>
      <w:r>
        <w:rPr>
          <w:rStyle w:val="StyleUnderline"/>
          <w:rFonts w:asciiTheme="majorHAnsi" w:hAnsiTheme="majorHAnsi" w:cstheme="majorHAnsi"/>
        </w:rPr>
        <w:t>was around $1.1 billion</w:t>
      </w:r>
      <w:r>
        <w:rPr>
          <w:rFonts w:asciiTheme="majorHAnsi" w:hAnsiTheme="majorHAnsi" w:cstheme="majorHAnsi"/>
          <w:sz w:val="16"/>
        </w:rPr>
        <w:t>, according to the Peterson Institute for International Economics. That amounts to over $900,000 for each of the 1,200 jobs that were “saved”.</w:t>
      </w:r>
    </w:p>
    <w:p w14:paraId="0F77B6DE" w14:textId="77777777" w:rsidR="000E684B" w:rsidRDefault="000E684B" w:rsidP="000E684B">
      <w:pPr>
        <w:rPr>
          <w:rFonts w:asciiTheme="majorHAnsi" w:hAnsiTheme="majorHAnsi" w:cstheme="majorHAnsi"/>
          <w:sz w:val="16"/>
        </w:rPr>
      </w:pPr>
      <w:r>
        <w:rPr>
          <w:rStyle w:val="Emphasis"/>
          <w:rFonts w:asciiTheme="majorHAnsi" w:hAnsiTheme="majorHAnsi" w:cstheme="majorHAnsi"/>
          <w:highlight w:val="cyan"/>
        </w:rPr>
        <w:t>Openness</w:t>
      </w:r>
      <w:r>
        <w:rPr>
          <w:rStyle w:val="StyleUnderline"/>
          <w:rFonts w:asciiTheme="majorHAnsi" w:hAnsiTheme="majorHAnsi" w:cstheme="majorHAnsi"/>
          <w:highlight w:val="cyan"/>
        </w:rPr>
        <w:t xml:space="preserve"> delivers other benefits</w:t>
      </w:r>
      <w:r>
        <w:rPr>
          <w:rFonts w:asciiTheme="majorHAnsi" w:hAnsiTheme="majorHAnsi" w:cstheme="majorHAnsi"/>
          <w:sz w:val="16"/>
        </w:rPr>
        <w:t xml:space="preserve">. </w:t>
      </w:r>
      <w:r>
        <w:rPr>
          <w:rStyle w:val="StyleUnderline"/>
          <w:rFonts w:asciiTheme="majorHAnsi" w:hAnsiTheme="majorHAnsi" w:cstheme="majorHAnsi"/>
          <w:highlight w:val="cyan"/>
        </w:rPr>
        <w:t xml:space="preserve">Migrants improve </w:t>
      </w:r>
      <w:r>
        <w:rPr>
          <w:rStyle w:val="Emphasis"/>
          <w:rFonts w:asciiTheme="majorHAnsi" w:hAnsiTheme="majorHAnsi" w:cstheme="majorHAnsi"/>
          <w:highlight w:val="cyan"/>
        </w:rPr>
        <w:t>not just their own lives</w:t>
      </w:r>
      <w:r>
        <w:rPr>
          <w:rStyle w:val="StyleUnderline"/>
          <w:rFonts w:asciiTheme="majorHAnsi" w:hAnsiTheme="majorHAnsi" w:cstheme="majorHAnsi"/>
          <w:highlight w:val="cyan"/>
        </w:rPr>
        <w:t xml:space="preserve"> but the economies of host countries</w:t>
      </w:r>
      <w:r>
        <w:rPr>
          <w:rStyle w:val="StyleUnderline"/>
          <w:rFonts w:asciiTheme="majorHAnsi" w:hAnsiTheme="majorHAnsi" w:cstheme="majorHAnsi"/>
        </w:rPr>
        <w:t>: European immigrants who arrived in Britain since 2000 have been net contributors</w:t>
      </w:r>
      <w:r>
        <w:rPr>
          <w:rFonts w:asciiTheme="majorHAnsi" w:hAnsiTheme="majorHAnsi" w:cstheme="majorHAnsi"/>
          <w:sz w:val="16"/>
        </w:rPr>
        <w:t xml:space="preserve"> to the exchequer, adding more than £20 billion ($34 billion) to the public finances between 2001 and 2011. </w:t>
      </w:r>
      <w:r>
        <w:rPr>
          <w:rStyle w:val="StyleUnderline"/>
          <w:rFonts w:asciiTheme="majorHAnsi" w:hAnsiTheme="majorHAnsi" w:cstheme="majorHAnsi"/>
        </w:rPr>
        <w:t>F</w:t>
      </w:r>
      <w:r>
        <w:rPr>
          <w:rFonts w:asciiTheme="majorHAnsi" w:hAnsiTheme="majorHAnsi" w:cstheme="majorHAnsi"/>
          <w:sz w:val="16"/>
        </w:rPr>
        <w:t xml:space="preserve">oreign </w:t>
      </w:r>
      <w:r>
        <w:rPr>
          <w:rStyle w:val="StyleUnderline"/>
          <w:rFonts w:asciiTheme="majorHAnsi" w:hAnsiTheme="majorHAnsi" w:cstheme="majorHAnsi"/>
        </w:rPr>
        <w:t>d</w:t>
      </w:r>
      <w:r>
        <w:rPr>
          <w:rFonts w:asciiTheme="majorHAnsi" w:hAnsiTheme="majorHAnsi" w:cstheme="majorHAnsi"/>
          <w:sz w:val="16"/>
        </w:rPr>
        <w:t xml:space="preserve">irect </w:t>
      </w:r>
      <w:r>
        <w:rPr>
          <w:rStyle w:val="StyleUnderline"/>
          <w:rFonts w:asciiTheme="majorHAnsi" w:hAnsiTheme="majorHAnsi" w:cstheme="majorHAnsi"/>
        </w:rPr>
        <w:t>i</w:t>
      </w:r>
      <w:r>
        <w:rPr>
          <w:rFonts w:asciiTheme="majorHAnsi" w:hAnsiTheme="majorHAnsi" w:cstheme="majorHAnsi"/>
          <w:sz w:val="16"/>
        </w:rPr>
        <w:t xml:space="preserve">nvestment </w:t>
      </w:r>
      <w:r>
        <w:rPr>
          <w:rStyle w:val="StyleUnderline"/>
          <w:rFonts w:asciiTheme="majorHAnsi" w:hAnsiTheme="majorHAnsi" w:cstheme="majorHAnsi"/>
        </w:rPr>
        <w:t>delivers competition, technology, management know-how and jobs</w:t>
      </w:r>
      <w:r>
        <w:rPr>
          <w:rFonts w:asciiTheme="majorHAnsi" w:hAnsiTheme="majorHAnsi" w:cstheme="majorHAnsi"/>
          <w:sz w:val="16"/>
        </w:rPr>
        <w:t>, which is why China’s overly cautious moves to encourage FDI disappoint (see article).</w:t>
      </w:r>
    </w:p>
    <w:p w14:paraId="7EAF2422" w14:textId="77777777" w:rsidR="000E684B" w:rsidRDefault="000E684B" w:rsidP="000E684B">
      <w:pPr>
        <w:rPr>
          <w:rFonts w:asciiTheme="majorHAnsi" w:hAnsiTheme="majorHAnsi" w:cstheme="majorHAnsi"/>
          <w:sz w:val="16"/>
        </w:rPr>
      </w:pPr>
      <w:r>
        <w:rPr>
          <w:rFonts w:asciiTheme="majorHAnsi" w:hAnsiTheme="majorHAnsi" w:cstheme="majorHAnsi"/>
          <w:sz w:val="16"/>
        </w:rPr>
        <w:t>What have you done for me lately?</w:t>
      </w:r>
    </w:p>
    <w:p w14:paraId="200A231D" w14:textId="77777777" w:rsidR="000E684B" w:rsidRDefault="000E684B" w:rsidP="000E684B">
      <w:pPr>
        <w:rPr>
          <w:rFonts w:asciiTheme="majorHAnsi" w:hAnsiTheme="majorHAnsi" w:cstheme="majorHAnsi"/>
          <w:sz w:val="16"/>
        </w:rPr>
      </w:pPr>
      <w:r>
        <w:rPr>
          <w:rFonts w:asciiTheme="majorHAnsi" w:hAnsiTheme="majorHAnsi" w:cstheme="majorHAnsi"/>
          <w:sz w:val="16"/>
        </w:rPr>
        <w:t>None of this is to deny that globalisation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w:t>
      </w:r>
    </w:p>
    <w:p w14:paraId="3FF1E5A1"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As our special report this week argues, </w:t>
      </w:r>
      <w:r>
        <w:rPr>
          <w:rStyle w:val="StyleUnderline"/>
          <w:rFonts w:asciiTheme="majorHAnsi" w:hAnsiTheme="majorHAnsi" w:cstheme="majorHAnsi"/>
        </w:rPr>
        <w:t>more must be done to tackle these downsides</w:t>
      </w:r>
      <w:r>
        <w:rPr>
          <w:rFonts w:asciiTheme="majorHAnsi" w:hAnsiTheme="majorHAnsi" w:cstheme="majorHAnsi"/>
          <w:sz w:val="16"/>
        </w:rPr>
        <w:t xml:space="preserve">. </w:t>
      </w:r>
      <w:r>
        <w:rPr>
          <w:rStyle w:val="StyleUnderline"/>
          <w:rFonts w:asciiTheme="majorHAnsi" w:hAnsiTheme="majorHAnsi" w:cstheme="majorHAnsi"/>
        </w:rPr>
        <w:t>America spends a paltry 0.1% of its GDP, one-sixth of the rich-country average, on policies to retrain workers and help them find new jobs</w:t>
      </w:r>
      <w:r>
        <w:rPr>
          <w:rFonts w:asciiTheme="majorHAnsi" w:hAnsiTheme="majorHAnsi" w:cstheme="majorHAnsi"/>
          <w:sz w:val="16"/>
        </w:rPr>
        <w:t xml:space="preserve">. In this context, it is lamentable that neither Mr Trump nor Mrs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Pr>
          <w:rStyle w:val="StyleUnderline"/>
          <w:rFonts w:asciiTheme="majorHAnsi" w:hAnsiTheme="majorHAnsi" w:cstheme="majorHAnsi"/>
        </w:rPr>
        <w:t>there are ways that shared rules can enhance national autonomy</w:t>
      </w:r>
      <w:r>
        <w:rPr>
          <w:rFonts w:asciiTheme="majorHAnsi" w:hAnsiTheme="majorHAnsi" w:cstheme="majorHAnsi"/>
          <w:sz w:val="16"/>
        </w:rPr>
        <w:t xml:space="preserve">. </w:t>
      </w:r>
      <w:r>
        <w:rPr>
          <w:rStyle w:val="StyleUnderline"/>
          <w:rFonts w:asciiTheme="majorHAnsi" w:hAnsiTheme="majorHAnsi" w:cstheme="majorHAnsi"/>
        </w:rPr>
        <w:t>Harmonising norms on how multinational firms are taxed would give countries greater command over their public finances</w:t>
      </w:r>
      <w:r>
        <w:rPr>
          <w:rFonts w:asciiTheme="majorHAnsi" w:hAnsiTheme="majorHAnsi" w:cstheme="majorHAnsi"/>
          <w:sz w:val="16"/>
        </w:rPr>
        <w:t xml:space="preserve">. </w:t>
      </w:r>
      <w:r>
        <w:rPr>
          <w:rStyle w:val="StyleUnderline"/>
          <w:rFonts w:asciiTheme="majorHAnsi" w:hAnsiTheme="majorHAnsi" w:cstheme="majorHAnsi"/>
        </w:rPr>
        <w:t>A co-ordinated approach to curbing volatile capital flows would restore mastery over national monetary policy</w:t>
      </w:r>
      <w:r>
        <w:rPr>
          <w:rFonts w:asciiTheme="majorHAnsi" w:hAnsiTheme="majorHAnsi" w:cstheme="majorHAnsi"/>
          <w:sz w:val="16"/>
        </w:rPr>
        <w:t>.</w:t>
      </w:r>
    </w:p>
    <w:p w14:paraId="3E032003" w14:textId="77777777" w:rsidR="000E684B" w:rsidRDefault="000E684B" w:rsidP="000E684B">
      <w:pPr>
        <w:rPr>
          <w:rFonts w:asciiTheme="majorHAnsi" w:hAnsiTheme="majorHAnsi" w:cstheme="majorHAnsi"/>
          <w:sz w:val="16"/>
        </w:rPr>
      </w:pPr>
      <w:r>
        <w:rPr>
          <w:rStyle w:val="StyleUnderline"/>
          <w:rFonts w:asciiTheme="majorHAnsi" w:hAnsiTheme="majorHAnsi" w:cstheme="majorHAnsi"/>
        </w:rPr>
        <w:t>These are the sensible responses to the peddlers of protectionism and nativism</w:t>
      </w:r>
      <w:r>
        <w:rPr>
          <w:rFonts w:asciiTheme="majorHAnsi" w:hAnsiTheme="majorHAnsi" w:cstheme="majorHAnsi"/>
          <w:sz w:val="16"/>
        </w:rPr>
        <w:t xml:space="preserve">. </w:t>
      </w:r>
      <w:r>
        <w:rPr>
          <w:rStyle w:val="Emphasis"/>
          <w:rFonts w:asciiTheme="majorHAnsi" w:hAnsiTheme="majorHAnsi" w:cstheme="majorHAnsi"/>
          <w:highlight w:val="cyan"/>
        </w:rPr>
        <w:t>The worst answer</w:t>
      </w:r>
      <w:r>
        <w:rPr>
          <w:rStyle w:val="StyleUnderline"/>
          <w:rFonts w:asciiTheme="majorHAnsi" w:hAnsiTheme="majorHAnsi" w:cstheme="majorHAnsi"/>
          <w:highlight w:val="cyan"/>
        </w:rPr>
        <w:t xml:space="preserve"> would be for countries to </w:t>
      </w:r>
      <w:r>
        <w:rPr>
          <w:rStyle w:val="Emphasis"/>
          <w:rFonts w:asciiTheme="majorHAnsi" w:hAnsiTheme="majorHAnsi" w:cstheme="majorHAnsi"/>
          <w:highlight w:val="cyan"/>
        </w:rPr>
        <w:t>turn their backs on globalisation</w:t>
      </w:r>
      <w:r>
        <w:rPr>
          <w:rFonts w:asciiTheme="majorHAnsi" w:hAnsiTheme="majorHAnsi" w:cstheme="majorHAnsi"/>
          <w:sz w:val="16"/>
        </w:rPr>
        <w:t xml:space="preserve">. The case for openness remains much the same as it did when this newspaper was founded to support the repeal of the Corn Laws. </w:t>
      </w:r>
      <w:r>
        <w:rPr>
          <w:rStyle w:val="StyleUnderline"/>
          <w:rFonts w:asciiTheme="majorHAnsi" w:hAnsiTheme="majorHAnsi" w:cstheme="majorHAnsi"/>
        </w:rPr>
        <w:t>There are more—and more varied—opportunities in open economies than in closed ones</w:t>
      </w:r>
      <w:r>
        <w:rPr>
          <w:rFonts w:asciiTheme="majorHAnsi" w:hAnsiTheme="majorHAnsi" w:cstheme="majorHAnsi"/>
          <w:sz w:val="16"/>
        </w:rPr>
        <w:t xml:space="preserve">. And, in general, </w:t>
      </w:r>
      <w:r>
        <w:rPr>
          <w:rStyle w:val="StyleUnderline"/>
          <w:rFonts w:asciiTheme="majorHAnsi" w:hAnsiTheme="majorHAnsi" w:cstheme="majorHAnsi"/>
          <w:highlight w:val="cyan"/>
        </w:rPr>
        <w:t>greater opportunity makes people better off</w:t>
      </w:r>
      <w:r>
        <w:rPr>
          <w:rFonts w:asciiTheme="majorHAnsi" w:hAnsiTheme="majorHAnsi" w:cstheme="majorHAnsi"/>
          <w:sz w:val="16"/>
        </w:rPr>
        <w:t xml:space="preserve">. Since the 1840s, free-traders have believed that </w:t>
      </w:r>
      <w:r>
        <w:rPr>
          <w:rStyle w:val="Emphasis"/>
          <w:rFonts w:asciiTheme="majorHAnsi" w:hAnsiTheme="majorHAnsi" w:cstheme="majorHAnsi"/>
          <w:highlight w:val="cyan"/>
        </w:rPr>
        <w:t>closed economies favour the powerful and hurt the labouring classes</w:t>
      </w:r>
      <w:r>
        <w:rPr>
          <w:rFonts w:asciiTheme="majorHAnsi" w:hAnsiTheme="majorHAnsi" w:cstheme="majorHAnsi"/>
          <w:sz w:val="16"/>
        </w:rPr>
        <w:t>. They were right then. They are right now.</w:t>
      </w:r>
    </w:p>
    <w:p w14:paraId="26BD2C21" w14:textId="14CD8B8A" w:rsidR="004E12FA" w:rsidRDefault="004E12FA" w:rsidP="004E12FA">
      <w:pPr>
        <w:pStyle w:val="Heading3"/>
      </w:pPr>
      <w:r>
        <w:t xml:space="preserve">1NC – </w:t>
      </w:r>
      <w:r w:rsidR="005A74A6">
        <w:t>Warming</w:t>
      </w:r>
    </w:p>
    <w:p w14:paraId="1B8001D9" w14:textId="77777777" w:rsidR="008E5983" w:rsidRPr="008A42BB" w:rsidRDefault="008E5983" w:rsidP="008E5983">
      <w:pPr>
        <w:pStyle w:val="Heading4"/>
      </w:pPr>
      <w:r>
        <w:t>Adaptation checks extinction from warming but CO2 prevents</w:t>
      </w:r>
      <w:r w:rsidRPr="008A42BB">
        <w:t xml:space="preserve"> famin</w:t>
      </w:r>
      <w:r>
        <w:t xml:space="preserve">e, collapse of ag, and ice age- those are coming now </w:t>
      </w:r>
    </w:p>
    <w:p w14:paraId="18D3B29C" w14:textId="77777777" w:rsidR="008E5983" w:rsidRPr="008A42BB" w:rsidRDefault="008E5983" w:rsidP="008E5983">
      <w:pPr>
        <w:rPr>
          <w:rStyle w:val="Style13ptBold"/>
        </w:rPr>
      </w:pPr>
      <w:r>
        <w:rPr>
          <w:rStyle w:val="Style13ptBold"/>
        </w:rPr>
        <w:t>Moore</w:t>
      </w:r>
      <w:r w:rsidRPr="008A42BB">
        <w:rPr>
          <w:rStyle w:val="Style13ptBold"/>
        </w:rPr>
        <w:t xml:space="preserve"> 16</w:t>
      </w:r>
    </w:p>
    <w:p w14:paraId="0C77C24F" w14:textId="77777777" w:rsidR="008E5983" w:rsidRPr="00405696" w:rsidRDefault="008E5983" w:rsidP="008E5983">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4"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6966124C" w14:textId="77777777" w:rsidR="008E5983" w:rsidRDefault="008E5983" w:rsidP="008E5983">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level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actually be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similar </w:t>
      </w:r>
      <w:r w:rsidRPr="001E3926">
        <w:rPr>
          <w:rStyle w:val="Emphasis"/>
        </w:rPr>
        <w:t>to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140 million year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0BD8DBA5" w14:textId="77777777" w:rsidR="008E5983" w:rsidRPr="00F5248D" w:rsidRDefault="008E5983" w:rsidP="008E5983">
      <w:pPr>
        <w:rPr>
          <w:sz w:val="16"/>
        </w:rPr>
      </w:pPr>
    </w:p>
    <w:p w14:paraId="196F05A3" w14:textId="77777777" w:rsidR="008E5983" w:rsidRPr="002513CE" w:rsidRDefault="008E5983" w:rsidP="008E5983"/>
    <w:p w14:paraId="5337F6A3" w14:textId="77777777" w:rsidR="008E5983" w:rsidRPr="00DE3387" w:rsidRDefault="008E5983" w:rsidP="008E5983">
      <w:pPr>
        <w:pStyle w:val="Heading4"/>
        <w:spacing w:before="0"/>
        <w:rPr>
          <w:rFonts w:cs="Arial"/>
        </w:rPr>
      </w:pPr>
      <w:r>
        <w:rPr>
          <w:rFonts w:cs="Arial"/>
        </w:rPr>
        <w:t>Causes</w:t>
      </w:r>
      <w:r w:rsidRPr="00DE3387">
        <w:rPr>
          <w:rFonts w:cs="Arial"/>
        </w:rPr>
        <w:t xml:space="preserve"> nuclear war and chemical weapons – the risk is high and it causes extinction </w:t>
      </w:r>
    </w:p>
    <w:p w14:paraId="24FD9C70" w14:textId="77777777" w:rsidR="008E5983" w:rsidRPr="00DE3387" w:rsidRDefault="008E5983" w:rsidP="008E5983">
      <w:pPr>
        <w:rPr>
          <w:rStyle w:val="Style13ptBold"/>
          <w:b w:val="0"/>
          <w:bCs/>
        </w:rPr>
      </w:pPr>
      <w:r w:rsidRPr="00DE3387">
        <w:rPr>
          <w:rStyle w:val="Style13ptBold"/>
        </w:rPr>
        <w:t xml:space="preserve">Cribb 10-3 </w:t>
      </w:r>
      <w:r w:rsidRPr="00D12ACE">
        <w:rPr>
          <w:rStyle w:val="Style13ptBold"/>
          <w:b w:val="0"/>
          <w:bCs/>
          <w:sz w:val="22"/>
        </w:rPr>
        <w:t>[Julian Cribb, distinguished science writer with more than thirty awards for journalism, October 3, 2019. “Food or War.” Cambridge University Press. https://www.cambridge.org/core/books/food-or-war/2D6F728A71C0BFEA0CEC85897066DCAF]</w:t>
      </w:r>
    </w:p>
    <w:p w14:paraId="30674AA2" w14:textId="77777777" w:rsidR="008E5983" w:rsidRDefault="008E5983" w:rsidP="008E5983">
      <w:pPr>
        <w:rPr>
          <w:sz w:val="16"/>
        </w:rPr>
      </w:pPr>
      <w:r w:rsidRPr="00DE3387">
        <w:rPr>
          <w:sz w:val="16"/>
        </w:rPr>
        <w:t xml:space="preserve">Although actual numbers of warheads have continued to fall from its peak of 70,000 weapons in the mid 1980s, </w:t>
      </w:r>
      <w:r w:rsidRPr="00DE3387">
        <w:rPr>
          <w:rStyle w:val="Emphasis"/>
        </w:rPr>
        <w:t>scientists</w:t>
      </w:r>
      <w:r w:rsidRPr="00DE3387">
        <w:rPr>
          <w:sz w:val="16"/>
        </w:rPr>
        <w:t xml:space="preserve"> </w:t>
      </w:r>
      <w:r w:rsidRPr="00DE3387">
        <w:rPr>
          <w:rStyle w:val="StyleUnderline"/>
        </w:rPr>
        <w:t>argue</w:t>
      </w:r>
      <w:r w:rsidRPr="00DE3387">
        <w:rPr>
          <w:sz w:val="16"/>
        </w:rPr>
        <w:t xml:space="preserve"> </w:t>
      </w:r>
      <w:r w:rsidRPr="00DE3387">
        <w:rPr>
          <w:rStyle w:val="StyleUnderline"/>
        </w:rPr>
        <w:t>the danger of</w:t>
      </w:r>
      <w:r w:rsidRPr="00DE3387">
        <w:rPr>
          <w:sz w:val="16"/>
        </w:rPr>
        <w:t xml:space="preserve"> </w:t>
      </w:r>
      <w:r w:rsidRPr="00DE3387">
        <w:rPr>
          <w:rStyle w:val="Emphasis"/>
        </w:rPr>
        <w:t>nuclear conflict</w:t>
      </w:r>
      <w:r w:rsidRPr="00DE3387">
        <w:rPr>
          <w:sz w:val="16"/>
        </w:rPr>
        <w:t xml:space="preserve"> in fact </w:t>
      </w:r>
      <w:r w:rsidRPr="00DE3387">
        <w:rPr>
          <w:rStyle w:val="Emphasis"/>
        </w:rPr>
        <w:t>increased</w:t>
      </w:r>
      <w:r w:rsidRPr="00DE3387">
        <w:rPr>
          <w:sz w:val="16"/>
        </w:rPr>
        <w:t xml:space="preserve"> </w:t>
      </w:r>
      <w:r w:rsidRPr="00DE3387">
        <w:rPr>
          <w:rStyle w:val="StyleUnderline"/>
        </w:rPr>
        <w:t>in</w:t>
      </w:r>
      <w:r w:rsidRPr="00DE3387">
        <w:rPr>
          <w:sz w:val="16"/>
        </w:rPr>
        <w:t xml:space="preserve"> the first two decades of </w:t>
      </w:r>
      <w:r w:rsidRPr="00DE3387">
        <w:rPr>
          <w:rStyle w:val="StyleUnderline"/>
        </w:rPr>
        <w:t>the twenty first century</w:t>
      </w:r>
      <w:r w:rsidRPr="00DE3387">
        <w:rPr>
          <w:sz w:val="16"/>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w:t>
      </w:r>
      <w:r w:rsidRPr="00DE3387">
        <w:rPr>
          <w:rStyle w:val="StyleUnderline"/>
        </w:rPr>
        <w:t xml:space="preserve">the ‘ </w:t>
      </w:r>
      <w:r w:rsidRPr="00DE3387">
        <w:rPr>
          <w:rStyle w:val="Emphasis"/>
        </w:rPr>
        <w:t>Doomsday Clock</w:t>
      </w:r>
      <w:r w:rsidRPr="00DE3387">
        <w:rPr>
          <w:rStyle w:val="StyleUnderline"/>
        </w:rPr>
        <w:t xml:space="preserve"> ’ ,</w:t>
      </w:r>
      <w:r w:rsidRPr="00DE3387">
        <w:rPr>
          <w:sz w:val="16"/>
        </w:rPr>
        <w:t xml:space="preserve"> maintained by the Bulletin of the Atomic Scientists, </w:t>
      </w:r>
      <w:r w:rsidRPr="00DE3387">
        <w:rPr>
          <w:rStyle w:val="StyleUnderline"/>
        </w:rPr>
        <w:t xml:space="preserve">were re-set at </w:t>
      </w:r>
      <w:r w:rsidRPr="00DE3387">
        <w:rPr>
          <w:rStyle w:val="Emphasis"/>
        </w:rPr>
        <w:t>two minutes to midnight</w:t>
      </w:r>
      <w:r w:rsidRPr="00DE3387">
        <w:rPr>
          <w:sz w:val="16"/>
        </w:rPr>
        <w:t xml:space="preserve">, </w:t>
      </w:r>
      <w:r w:rsidRPr="00DE3387">
        <w:rPr>
          <w:rStyle w:val="StyleUnderline"/>
        </w:rPr>
        <w:t xml:space="preserve">the </w:t>
      </w:r>
      <w:r w:rsidRPr="00DE3387">
        <w:rPr>
          <w:rStyle w:val="Emphasis"/>
        </w:rPr>
        <w:t>highest risk</w:t>
      </w:r>
      <w:r w:rsidRPr="00DE3387">
        <w:rPr>
          <w:rStyle w:val="StyleUnderline"/>
        </w:rPr>
        <w:t xml:space="preserve"> to humanity that it has ever shown since the clock was introduced in 1953</w:t>
      </w:r>
      <w:r w:rsidRPr="00DE3387">
        <w:rPr>
          <w:sz w:val="16"/>
        </w:rPr>
        <w:t xml:space="preserve">.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2B0510">
        <w:rPr>
          <w:rStyle w:val="StyleUnderline"/>
          <w:highlight w:val="yellow"/>
        </w:rPr>
        <w:t xml:space="preserve">if </w:t>
      </w:r>
      <w:r w:rsidRPr="002B0510">
        <w:rPr>
          <w:rStyle w:val="Emphasis"/>
          <w:highlight w:val="yellow"/>
        </w:rPr>
        <w:t>humanity</w:t>
      </w:r>
      <w:r w:rsidRPr="002B0510">
        <w:rPr>
          <w:rStyle w:val="StyleUnderline"/>
          <w:highlight w:val="yellow"/>
        </w:rPr>
        <w:t xml:space="preserve"> is </w:t>
      </w:r>
      <w:r w:rsidRPr="00850161">
        <w:rPr>
          <w:rStyle w:val="StyleUnderline"/>
        </w:rPr>
        <w:t xml:space="preserve">to be </w:t>
      </w:r>
      <w:r w:rsidRPr="002B0510">
        <w:rPr>
          <w:rStyle w:val="Emphasis"/>
          <w:highlight w:val="yellow"/>
        </w:rPr>
        <w:t>wiped out</w:t>
      </w:r>
      <w:r w:rsidRPr="00DE3387">
        <w:rPr>
          <w:sz w:val="16"/>
        </w:rPr>
        <w:t xml:space="preserve">, </w:t>
      </w:r>
      <w:r w:rsidRPr="002B0510">
        <w:rPr>
          <w:rStyle w:val="StyleUnderline"/>
          <w:highlight w:val="yellow"/>
        </w:rPr>
        <w:t>it will</w:t>
      </w:r>
      <w:r w:rsidRPr="00DE3387">
        <w:rPr>
          <w:sz w:val="16"/>
        </w:rPr>
        <w:t xml:space="preserve"> </w:t>
      </w:r>
      <w:r w:rsidRPr="00DE3387">
        <w:rPr>
          <w:rStyle w:val="StyleUnderline"/>
        </w:rPr>
        <w:t>most likely</w:t>
      </w:r>
      <w:r w:rsidRPr="00850161">
        <w:rPr>
          <w:rStyle w:val="StyleUnderline"/>
        </w:rPr>
        <w:t xml:space="preserve"> </w:t>
      </w:r>
      <w:r w:rsidRPr="002B0510">
        <w:rPr>
          <w:rStyle w:val="StyleUnderline"/>
          <w:highlight w:val="yellow"/>
        </w:rPr>
        <w:t>be</w:t>
      </w:r>
      <w:r w:rsidRPr="00850161">
        <w:rPr>
          <w:rStyle w:val="StyleUnderline"/>
        </w:rPr>
        <w:t xml:space="preserve"> as a result</w:t>
      </w:r>
      <w:r w:rsidRPr="00850161">
        <w:rPr>
          <w:sz w:val="16"/>
        </w:rPr>
        <w:t xml:space="preserve"> </w:t>
      </w:r>
      <w:r w:rsidRPr="00850161">
        <w:rPr>
          <w:rStyle w:val="StyleUnderline"/>
        </w:rPr>
        <w:t>of</w:t>
      </w:r>
      <w:r w:rsidRPr="00DE3387">
        <w:rPr>
          <w:sz w:val="16"/>
        </w:rPr>
        <w:t xml:space="preserve"> </w:t>
      </w:r>
      <w:r w:rsidRPr="00DE3387">
        <w:rPr>
          <w:rStyle w:val="StyleUnderline"/>
        </w:rPr>
        <w:t>an</w:t>
      </w:r>
      <w:r w:rsidRPr="00DE3387">
        <w:rPr>
          <w:sz w:val="16"/>
        </w:rPr>
        <w:t xml:space="preserve"> </w:t>
      </w:r>
      <w:r w:rsidRPr="002B0510">
        <w:rPr>
          <w:rStyle w:val="Emphasis"/>
          <w:highlight w:val="yellow"/>
        </w:rPr>
        <w:t>atomic conflict</w:t>
      </w:r>
      <w:r w:rsidRPr="00DE3387">
        <w:rPr>
          <w:sz w:val="16"/>
        </w:rPr>
        <w:t xml:space="preserve"> </w:t>
      </w:r>
      <w:r w:rsidRPr="00DE3387">
        <w:rPr>
          <w:rStyle w:val="StyleUnderline"/>
        </w:rPr>
        <w:t>between nations</w:t>
      </w:r>
      <w:r w:rsidRPr="00DE3387">
        <w:rPr>
          <w:sz w:val="16"/>
        </w:rPr>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DE3387">
        <w:rPr>
          <w:rStyle w:val="StyleUnderline"/>
        </w:rPr>
        <w:t xml:space="preserve">Although there may </w:t>
      </w:r>
      <w:r w:rsidRPr="00DE3387">
        <w:rPr>
          <w:rStyle w:val="Emphasis"/>
        </w:rPr>
        <w:t xml:space="preserve">at first glance </w:t>
      </w:r>
      <w:r w:rsidRPr="00DE3387">
        <w:rPr>
          <w:rStyle w:val="StyleUnderline"/>
        </w:rPr>
        <w:t>appear to be no close linkage between weapons of mass destruction and food</w:t>
      </w:r>
      <w:r w:rsidRPr="00DE3387">
        <w:rPr>
          <w:sz w:val="16"/>
        </w:rPr>
        <w:t xml:space="preserve">, in the twenty first century </w:t>
      </w:r>
      <w:r w:rsidRPr="002B0510">
        <w:rPr>
          <w:rStyle w:val="StyleUnderline"/>
          <w:highlight w:val="yellow"/>
        </w:rPr>
        <w:t>with</w:t>
      </w:r>
      <w:r w:rsidRPr="00DE3387">
        <w:rPr>
          <w:sz w:val="16"/>
        </w:rPr>
        <w:t xml:space="preserve"> world </w:t>
      </w:r>
      <w:r w:rsidRPr="00DE3387">
        <w:rPr>
          <w:rStyle w:val="StyleUnderline"/>
        </w:rPr>
        <w:t>resources of</w:t>
      </w:r>
      <w:r w:rsidRPr="00DE3387">
        <w:rPr>
          <w:sz w:val="16"/>
        </w:rPr>
        <w:t xml:space="preserve"> </w:t>
      </w:r>
      <w:r w:rsidRPr="002B0510">
        <w:rPr>
          <w:rStyle w:val="Emphasis"/>
          <w:highlight w:val="yellow"/>
        </w:rPr>
        <w:t>food</w:t>
      </w:r>
      <w:r w:rsidRPr="00DE3387">
        <w:rPr>
          <w:sz w:val="16"/>
        </w:rPr>
        <w:t xml:space="preserve">, land </w:t>
      </w:r>
      <w:r w:rsidRPr="00D52120">
        <w:rPr>
          <w:rStyle w:val="StyleUnderline"/>
        </w:rPr>
        <w:t>and</w:t>
      </w:r>
      <w:r w:rsidRPr="00D52120">
        <w:rPr>
          <w:sz w:val="16"/>
        </w:rPr>
        <w:t xml:space="preserve"> </w:t>
      </w:r>
      <w:r w:rsidRPr="00D52120">
        <w:rPr>
          <w:rStyle w:val="Emphasis"/>
        </w:rPr>
        <w:t>water</w:t>
      </w:r>
      <w:r w:rsidRPr="00DE3387">
        <w:rPr>
          <w:sz w:val="16"/>
        </w:rPr>
        <w:t xml:space="preserve"> </w:t>
      </w:r>
      <w:r w:rsidRPr="002B0510">
        <w:rPr>
          <w:rStyle w:val="StyleUnderline"/>
          <w:highlight w:val="yellow"/>
        </w:rPr>
        <w:t xml:space="preserve">under </w:t>
      </w:r>
      <w:r w:rsidRPr="00DE3387">
        <w:rPr>
          <w:rStyle w:val="StyleUnderline"/>
        </w:rPr>
        <w:t>growing</w:t>
      </w:r>
      <w:r w:rsidRPr="002B0510">
        <w:rPr>
          <w:rStyle w:val="Emphasis"/>
          <w:highlight w:val="yellow"/>
        </w:rPr>
        <w:t xml:space="preserve"> stress</w:t>
      </w:r>
      <w:r w:rsidRPr="00DE3387">
        <w:rPr>
          <w:sz w:val="16"/>
        </w:rPr>
        <w:t xml:space="preserve">, </w:t>
      </w:r>
      <w:r w:rsidRPr="002B0510">
        <w:rPr>
          <w:rStyle w:val="Emphasis"/>
          <w:highlight w:val="yellow"/>
        </w:rPr>
        <w:t>nothing can be ruled out</w:t>
      </w:r>
      <w:r w:rsidRPr="00DE3387">
        <w:rPr>
          <w:sz w:val="16"/>
        </w:rPr>
        <w:t xml:space="preserve">. Indeed, </w:t>
      </w:r>
      <w:r w:rsidRPr="004903D0">
        <w:rPr>
          <w:rStyle w:val="Emphasis"/>
        </w:rPr>
        <w:t>chemical weapons</w:t>
      </w:r>
      <w:r w:rsidRPr="004903D0">
        <w:rPr>
          <w:rStyle w:val="StyleUnderline"/>
        </w:rPr>
        <w:t xml:space="preserve"> have </w:t>
      </w:r>
      <w:r w:rsidRPr="004903D0">
        <w:rPr>
          <w:rStyle w:val="Emphasis"/>
        </w:rPr>
        <w:t>frequently</w:t>
      </w:r>
      <w:r w:rsidRPr="004903D0">
        <w:rPr>
          <w:rStyle w:val="StyleUnderline"/>
        </w:rPr>
        <w:t xml:space="preserve"> been deployed in </w:t>
      </w:r>
      <w:r w:rsidRPr="004903D0">
        <w:rPr>
          <w:sz w:val="16"/>
          <w:szCs w:val="16"/>
        </w:rPr>
        <w:t>the Syrian civil</w:t>
      </w:r>
      <w:r w:rsidRPr="004903D0">
        <w:rPr>
          <w:rStyle w:val="StyleUnderline"/>
          <w:sz w:val="16"/>
          <w:szCs w:val="16"/>
        </w:rPr>
        <w:t xml:space="preserve"> </w:t>
      </w:r>
      <w:r w:rsidRPr="004903D0">
        <w:rPr>
          <w:rStyle w:val="Emphasis"/>
        </w:rPr>
        <w:t>war</w:t>
      </w:r>
      <w:r w:rsidRPr="004903D0">
        <w:rPr>
          <w:rStyle w:val="StyleUnderline"/>
        </w:rPr>
        <w:t xml:space="preserve">, which had </w:t>
      </w:r>
      <w:r w:rsidRPr="004903D0">
        <w:rPr>
          <w:rStyle w:val="Emphasis"/>
        </w:rPr>
        <w:t>drought</w:t>
      </w:r>
      <w:r w:rsidRPr="004903D0">
        <w:rPr>
          <w:rStyle w:val="StyleUnderline"/>
        </w:rPr>
        <w:t xml:space="preserve">, </w:t>
      </w:r>
      <w:r w:rsidRPr="004903D0">
        <w:rPr>
          <w:rStyle w:val="Emphasis"/>
        </w:rPr>
        <w:t>agricultural failure</w:t>
      </w:r>
      <w:r w:rsidRPr="004903D0">
        <w:rPr>
          <w:rStyle w:val="StyleUnderline"/>
        </w:rPr>
        <w:t xml:space="preserve"> and </w:t>
      </w:r>
      <w:r w:rsidRPr="004903D0">
        <w:rPr>
          <w:rStyle w:val="Emphasis"/>
        </w:rPr>
        <w:t>hunger</w:t>
      </w:r>
      <w:r w:rsidRPr="00DE3387">
        <w:rPr>
          <w:rStyle w:val="StyleUnderline"/>
        </w:rPr>
        <w:t xml:space="preserve"> among its </w:t>
      </w:r>
      <w:r w:rsidRPr="00DE3387">
        <w:rPr>
          <w:rStyle w:val="Emphasis"/>
        </w:rPr>
        <w:t>early drivers</w:t>
      </w:r>
      <w:r w:rsidRPr="00DE3387">
        <w:rPr>
          <w:sz w:val="16"/>
        </w:rPr>
        <w:t xml:space="preserve">. And </w:t>
      </w:r>
      <w:r w:rsidRPr="002B0510">
        <w:rPr>
          <w:rStyle w:val="Emphasis"/>
          <w:highlight w:val="yellow"/>
        </w:rPr>
        <w:t>nuclear conflict</w:t>
      </w:r>
      <w:r w:rsidRPr="00DE3387">
        <w:rPr>
          <w:sz w:val="16"/>
        </w:rPr>
        <w:t xml:space="preserve"> </w:t>
      </w:r>
      <w:r w:rsidRPr="00850161">
        <w:rPr>
          <w:rStyle w:val="StyleUnderline"/>
        </w:rPr>
        <w:t xml:space="preserve">remains </w:t>
      </w:r>
      <w:r w:rsidRPr="002B0510">
        <w:rPr>
          <w:rStyle w:val="StyleUnderline"/>
          <w:highlight w:val="yellow"/>
        </w:rPr>
        <w:t xml:space="preserve">a </w:t>
      </w:r>
      <w:r w:rsidRPr="002B0510">
        <w:rPr>
          <w:rStyle w:val="Emphasis"/>
          <w:highlight w:val="yellow"/>
        </w:rPr>
        <w:t>distinct possibility</w:t>
      </w:r>
      <w:r w:rsidRPr="00DE3387">
        <w:rPr>
          <w:sz w:val="16"/>
        </w:rPr>
        <w:t xml:space="preserve"> </w:t>
      </w:r>
      <w:r w:rsidRPr="002B0510">
        <w:rPr>
          <w:rStyle w:val="StyleUnderline"/>
          <w:highlight w:val="yellow"/>
        </w:rPr>
        <w:t>in</w:t>
      </w:r>
      <w:r w:rsidRPr="00DE3387">
        <w:rPr>
          <w:sz w:val="16"/>
        </w:rPr>
        <w:t xml:space="preserve"> </w:t>
      </w:r>
      <w:r w:rsidRPr="002B0510">
        <w:rPr>
          <w:rStyle w:val="Emphasis"/>
          <w:highlight w:val="yellow"/>
        </w:rPr>
        <w:t>South Asia</w:t>
      </w:r>
      <w:r w:rsidRPr="00DE3387">
        <w:rPr>
          <w:sz w:val="16"/>
        </w:rPr>
        <w:t xml:space="preserve"> </w:t>
      </w:r>
      <w:r w:rsidRPr="002B0510">
        <w:rPr>
          <w:rStyle w:val="StyleUnderline"/>
          <w:highlight w:val="yellow"/>
        </w:rPr>
        <w:t xml:space="preserve">and </w:t>
      </w:r>
      <w:r w:rsidRPr="00850161">
        <w:rPr>
          <w:rStyle w:val="StyleUnderline"/>
        </w:rPr>
        <w:t>the</w:t>
      </w:r>
      <w:r w:rsidRPr="00DE3387">
        <w:rPr>
          <w:sz w:val="16"/>
        </w:rPr>
        <w:t xml:space="preserve"> </w:t>
      </w:r>
      <w:r w:rsidRPr="002B0510">
        <w:rPr>
          <w:rStyle w:val="Emphasis"/>
          <w:highlight w:val="yellow"/>
        </w:rPr>
        <w:t>Middle East</w:t>
      </w:r>
      <w:r w:rsidRPr="00DE3387">
        <w:rPr>
          <w:sz w:val="16"/>
        </w:rPr>
        <w:t xml:space="preserve">, especially, </w:t>
      </w:r>
      <w:r w:rsidRPr="002B0510">
        <w:rPr>
          <w:rStyle w:val="StyleUnderline"/>
          <w:highlight w:val="yellow"/>
        </w:rPr>
        <w:t>as these</w:t>
      </w:r>
      <w:r w:rsidRPr="00DE3387">
        <w:rPr>
          <w:rStyle w:val="StyleUnderline"/>
        </w:rPr>
        <w:t xml:space="preserve"> regions </w:t>
      </w:r>
      <w:r w:rsidRPr="002B0510">
        <w:rPr>
          <w:rStyle w:val="StyleUnderline"/>
          <w:highlight w:val="yellow"/>
        </w:rPr>
        <w:t>are</w:t>
      </w:r>
      <w:r w:rsidRPr="00DE3387">
        <w:rPr>
          <w:rStyle w:val="StyleUnderline"/>
        </w:rPr>
        <w:t xml:space="preserve"> already </w:t>
      </w:r>
      <w:r w:rsidRPr="002B0510">
        <w:rPr>
          <w:rStyle w:val="Emphasis"/>
          <w:highlight w:val="yellow"/>
        </w:rPr>
        <w:t>stressed</w:t>
      </w:r>
      <w:r w:rsidRPr="002B0510">
        <w:rPr>
          <w:rStyle w:val="StyleUnderline"/>
          <w:highlight w:val="yellow"/>
        </w:rPr>
        <w:t xml:space="preserve"> in</w:t>
      </w:r>
      <w:r w:rsidRPr="00DE3387">
        <w:rPr>
          <w:rStyle w:val="StyleUnderline"/>
        </w:rPr>
        <w:t xml:space="preserve"> terms of </w:t>
      </w:r>
      <w:r w:rsidRPr="002B0510">
        <w:rPr>
          <w:rStyle w:val="StyleUnderline"/>
          <w:highlight w:val="yellow"/>
        </w:rPr>
        <w:t>food</w:t>
      </w:r>
      <w:r w:rsidRPr="00DE3387">
        <w:rPr>
          <w:rStyle w:val="StyleUnderline"/>
        </w:rPr>
        <w:t>, land and water</w:t>
      </w:r>
      <w:r w:rsidRPr="00DE3387">
        <w:rPr>
          <w:sz w:val="16"/>
        </w:rPr>
        <w:t xml:space="preserve">, </w:t>
      </w:r>
      <w:r w:rsidRPr="002B0510">
        <w:rPr>
          <w:rStyle w:val="StyleUnderline"/>
          <w:highlight w:val="yellow"/>
        </w:rPr>
        <w:t>and their</w:t>
      </w:r>
      <w:r w:rsidRPr="00DE3387">
        <w:rPr>
          <w:rStyle w:val="StyleUnderline"/>
        </w:rPr>
        <w:t xml:space="preserve"> </w:t>
      </w:r>
      <w:r w:rsidRPr="002B0510">
        <w:rPr>
          <w:rStyle w:val="Emphasis"/>
          <w:highlight w:val="yellow"/>
        </w:rPr>
        <w:t>nuclear firepower</w:t>
      </w:r>
      <w:r w:rsidRPr="00DE3387">
        <w:rPr>
          <w:rStyle w:val="StyleUnderline"/>
        </w:rPr>
        <w:t xml:space="preserve"> or access to nuclear materials </w:t>
      </w:r>
      <w:r w:rsidRPr="002B0510">
        <w:rPr>
          <w:rStyle w:val="StyleUnderline"/>
          <w:highlight w:val="yellow"/>
        </w:rPr>
        <w:t xml:space="preserve">is </w:t>
      </w:r>
      <w:r w:rsidRPr="002B0510">
        <w:rPr>
          <w:rStyle w:val="Emphasis"/>
          <w:highlight w:val="yellow"/>
        </w:rPr>
        <w:t>multiplying</w:t>
      </w:r>
      <w:r w:rsidRPr="00DE3387">
        <w:rPr>
          <w:sz w:val="16"/>
        </w:rPr>
        <w:t xml:space="preserve">. It remains an open question whether </w:t>
      </w:r>
      <w:r w:rsidRPr="002B0510">
        <w:rPr>
          <w:rStyle w:val="Emphasis"/>
          <w:highlight w:val="yellow"/>
        </w:rPr>
        <w:t>panicking regimes</w:t>
      </w:r>
      <w:r w:rsidRPr="00DE3387">
        <w:rPr>
          <w:sz w:val="16"/>
        </w:rPr>
        <w:t xml:space="preserve"> </w:t>
      </w:r>
      <w:r w:rsidRPr="002B0510">
        <w:rPr>
          <w:rStyle w:val="StyleUnderline"/>
          <w:highlight w:val="yellow"/>
        </w:rPr>
        <w:t xml:space="preserve">in </w:t>
      </w:r>
      <w:r w:rsidRPr="002B0510">
        <w:rPr>
          <w:rStyle w:val="Emphasis"/>
          <w:highlight w:val="yellow"/>
        </w:rPr>
        <w:t>Russia</w:t>
      </w:r>
      <w:r w:rsidRPr="002B0510">
        <w:rPr>
          <w:rStyle w:val="StyleUnderline"/>
          <w:highlight w:val="yellow"/>
        </w:rPr>
        <w:t>,</w:t>
      </w:r>
      <w:r w:rsidRPr="00DE3387">
        <w:rPr>
          <w:sz w:val="16"/>
        </w:rPr>
        <w:t xml:space="preserve"> </w:t>
      </w:r>
      <w:r w:rsidRPr="00850161">
        <w:rPr>
          <w:rStyle w:val="StyleUnderline"/>
        </w:rPr>
        <w:t>the</w:t>
      </w:r>
      <w:r w:rsidRPr="00DE3387">
        <w:rPr>
          <w:sz w:val="16"/>
        </w:rPr>
        <w:t xml:space="preserve"> </w:t>
      </w:r>
      <w:r w:rsidRPr="002B0510">
        <w:rPr>
          <w:rStyle w:val="Emphasis"/>
          <w:highlight w:val="yellow"/>
        </w:rPr>
        <w:t>US</w:t>
      </w:r>
      <w:r w:rsidRPr="00850161">
        <w:rPr>
          <w:rStyle w:val="Emphasis"/>
        </w:rPr>
        <w:t>A</w:t>
      </w:r>
      <w:r w:rsidRPr="00DE3387">
        <w:rPr>
          <w:sz w:val="16"/>
        </w:rPr>
        <w:t xml:space="preserve"> </w:t>
      </w:r>
      <w:r w:rsidRPr="002B0510">
        <w:rPr>
          <w:rStyle w:val="StyleUnderline"/>
          <w:highlight w:val="yellow"/>
        </w:rPr>
        <w:t>or</w:t>
      </w:r>
      <w:r w:rsidRPr="00DE3387">
        <w:rPr>
          <w:sz w:val="16"/>
        </w:rPr>
        <w:t xml:space="preserve"> even </w:t>
      </w:r>
      <w:r w:rsidRPr="002B0510">
        <w:rPr>
          <w:rStyle w:val="Emphasis"/>
          <w:highlight w:val="yellow"/>
        </w:rPr>
        <w:t>France</w:t>
      </w:r>
      <w:r w:rsidRPr="00DE3387">
        <w:rPr>
          <w:sz w:val="16"/>
        </w:rPr>
        <w:t xml:space="preserve"> </w:t>
      </w:r>
      <w:r w:rsidRPr="002B0510">
        <w:rPr>
          <w:rStyle w:val="StyleUnderline"/>
          <w:highlight w:val="yellow"/>
        </w:rPr>
        <w:t xml:space="preserve">would </w:t>
      </w:r>
      <w:r w:rsidRPr="00850161">
        <w:rPr>
          <w:rStyle w:val="StyleUnderline"/>
        </w:rPr>
        <w:t>be</w:t>
      </w:r>
      <w:r w:rsidRPr="00850161">
        <w:rPr>
          <w:sz w:val="16"/>
        </w:rPr>
        <w:t xml:space="preserve"> </w:t>
      </w:r>
      <w:r w:rsidRPr="00850161">
        <w:rPr>
          <w:rStyle w:val="Emphasis"/>
        </w:rPr>
        <w:t>ruthless enough</w:t>
      </w:r>
      <w:r w:rsidRPr="00850161">
        <w:rPr>
          <w:sz w:val="16"/>
        </w:rPr>
        <w:t xml:space="preserve"> </w:t>
      </w:r>
      <w:r w:rsidRPr="00850161">
        <w:rPr>
          <w:rStyle w:val="StyleUnderline"/>
        </w:rPr>
        <w:t xml:space="preserve">to </w:t>
      </w:r>
      <w:r w:rsidRPr="002B0510">
        <w:rPr>
          <w:rStyle w:val="StyleUnderline"/>
          <w:highlight w:val="yellow"/>
        </w:rPr>
        <w:t xml:space="preserve">deploy </w:t>
      </w:r>
      <w:r w:rsidRPr="002B0510">
        <w:rPr>
          <w:rStyle w:val="Emphasis"/>
          <w:highlight w:val="yellow"/>
        </w:rPr>
        <w:t>atomic weapons</w:t>
      </w:r>
      <w:r w:rsidRPr="002B0510">
        <w:rPr>
          <w:rStyle w:val="StyleUnderline"/>
          <w:highlight w:val="yellow"/>
        </w:rPr>
        <w:t xml:space="preserve"> </w:t>
      </w:r>
      <w:r w:rsidRPr="00DE3387">
        <w:rPr>
          <w:rStyle w:val="StyleUnderline"/>
        </w:rPr>
        <w:t>in an attempt</w:t>
      </w:r>
      <w:r w:rsidRPr="002B0510">
        <w:rPr>
          <w:rStyle w:val="StyleUnderline"/>
          <w:highlight w:val="yellow"/>
        </w:rPr>
        <w:t xml:space="preserve"> to </w:t>
      </w:r>
      <w:r w:rsidRPr="002B0510">
        <w:rPr>
          <w:rStyle w:val="Emphasis"/>
          <w:highlight w:val="yellow"/>
        </w:rPr>
        <w:t>quell invasion</w:t>
      </w:r>
      <w:r w:rsidRPr="002B0510">
        <w:rPr>
          <w:rStyle w:val="StyleUnderline"/>
          <w:highlight w:val="yellow"/>
        </w:rPr>
        <w:t xml:space="preserve"> by </w:t>
      </w:r>
      <w:r w:rsidRPr="00DE3387">
        <w:rPr>
          <w:rStyle w:val="StyleUnderline"/>
        </w:rPr>
        <w:t xml:space="preserve">tens of millions of desperate </w:t>
      </w:r>
      <w:r w:rsidRPr="002B0510">
        <w:rPr>
          <w:rStyle w:val="StyleUnderline"/>
          <w:highlight w:val="yellow"/>
        </w:rPr>
        <w:t xml:space="preserve">refugees, </w:t>
      </w:r>
      <w:r w:rsidRPr="002B0510">
        <w:rPr>
          <w:rStyle w:val="Emphasis"/>
          <w:highlight w:val="yellow"/>
        </w:rPr>
        <w:t>fleeing famine</w:t>
      </w:r>
      <w:r w:rsidRPr="00DE3387">
        <w:rPr>
          <w:sz w:val="16"/>
        </w:rPr>
        <w:t xml:space="preserve"> and climate chaos in their own homelands– but </w:t>
      </w:r>
      <w:r w:rsidRPr="00850161">
        <w:rPr>
          <w:rStyle w:val="Emphasis"/>
        </w:rPr>
        <w:t>the possibility ought not to be ignored</w:t>
      </w:r>
      <w:r w:rsidRPr="00DE3387">
        <w:rPr>
          <w:sz w:val="16"/>
        </w:rPr>
        <w:t xml:space="preserve">. That </w:t>
      </w:r>
      <w:r w:rsidRPr="002B0510">
        <w:rPr>
          <w:rStyle w:val="Emphasis"/>
          <w:highlight w:val="yellow"/>
        </w:rPr>
        <w:t>nuclear war</w:t>
      </w:r>
      <w:r w:rsidRPr="00DE3387">
        <w:rPr>
          <w:sz w:val="16"/>
        </w:rPr>
        <w:t xml:space="preserve"> </w:t>
      </w:r>
      <w:r w:rsidRPr="002B0510">
        <w:rPr>
          <w:rStyle w:val="StyleUnderline"/>
          <w:highlight w:val="yellow"/>
        </w:rPr>
        <w:t>is</w:t>
      </w:r>
      <w:r w:rsidRPr="00DE3387">
        <w:rPr>
          <w:sz w:val="16"/>
        </w:rPr>
        <w:t xml:space="preserve"> at least </w:t>
      </w:r>
      <w:r w:rsidRPr="002B0510">
        <w:rPr>
          <w:rStyle w:val="StyleUnderline"/>
          <w:highlight w:val="yellow"/>
        </w:rPr>
        <w:t xml:space="preserve">a possible outcome of </w:t>
      </w:r>
      <w:r w:rsidRPr="002B0510">
        <w:rPr>
          <w:rStyle w:val="Emphasis"/>
          <w:highlight w:val="yellow"/>
        </w:rPr>
        <w:t>food</w:t>
      </w:r>
      <w:r w:rsidRPr="00DE3387">
        <w:rPr>
          <w:sz w:val="16"/>
        </w:rPr>
        <w:t xml:space="preserve"> and climate </w:t>
      </w:r>
      <w:r w:rsidRPr="002B0510">
        <w:rPr>
          <w:rStyle w:val="Emphasis"/>
          <w:highlight w:val="yellow"/>
        </w:rPr>
        <w:t>crises</w:t>
      </w:r>
      <w:r w:rsidRPr="00DE3387">
        <w:rPr>
          <w:sz w:val="16"/>
        </w:rPr>
        <w:t xml:space="preserve"> </w:t>
      </w:r>
      <w:r w:rsidRPr="00850161">
        <w:rPr>
          <w:rStyle w:val="StyleUnderline"/>
        </w:rPr>
        <w:t>was</w:t>
      </w:r>
      <w:r w:rsidRPr="00DE3387">
        <w:rPr>
          <w:sz w:val="16"/>
        </w:rPr>
        <w:t xml:space="preserve"> first </w:t>
      </w:r>
      <w:r w:rsidRPr="002B0510">
        <w:rPr>
          <w:rStyle w:val="StyleUnderline"/>
          <w:highlight w:val="yellow"/>
        </w:rPr>
        <w:t xml:space="preserve">flagged </w:t>
      </w:r>
      <w:r w:rsidRPr="00DE3387">
        <w:rPr>
          <w:rStyle w:val="StyleUnderline"/>
        </w:rPr>
        <w:t xml:space="preserve">in the report The Age of Consequences </w:t>
      </w:r>
      <w:r w:rsidRPr="002B0510">
        <w:rPr>
          <w:rStyle w:val="StyleUnderline"/>
          <w:highlight w:val="yellow"/>
        </w:rPr>
        <w:t>by</w:t>
      </w:r>
      <w:r w:rsidRPr="00DE3387">
        <w:rPr>
          <w:sz w:val="16"/>
        </w:rPr>
        <w:t xml:space="preserve"> Kurt Campbell and </w:t>
      </w:r>
      <w:r w:rsidRPr="002B0510">
        <w:rPr>
          <w:rStyle w:val="StyleUnderline"/>
          <w:highlight w:val="yellow"/>
        </w:rPr>
        <w:t>the</w:t>
      </w:r>
      <w:r w:rsidRPr="00DE3387">
        <w:rPr>
          <w:sz w:val="16"/>
        </w:rPr>
        <w:t xml:space="preserve"> US-based </w:t>
      </w:r>
      <w:r w:rsidRPr="002B0510">
        <w:rPr>
          <w:rStyle w:val="Emphasis"/>
          <w:highlight w:val="yellow"/>
        </w:rPr>
        <w:t>C</w:t>
      </w:r>
      <w:r w:rsidRPr="00DE3387">
        <w:rPr>
          <w:sz w:val="16"/>
        </w:rPr>
        <w:t xml:space="preserve">entre for </w:t>
      </w:r>
      <w:r w:rsidRPr="002B0510">
        <w:rPr>
          <w:rStyle w:val="Emphasis"/>
          <w:highlight w:val="yellow"/>
        </w:rPr>
        <w:t>S</w:t>
      </w:r>
      <w:r w:rsidRPr="00DE3387">
        <w:rPr>
          <w:sz w:val="16"/>
        </w:rPr>
        <w:t xml:space="preserve">trategic and </w:t>
      </w:r>
      <w:r w:rsidRPr="002B0510">
        <w:rPr>
          <w:rStyle w:val="Emphasis"/>
          <w:highlight w:val="yellow"/>
        </w:rPr>
        <w:t>I</w:t>
      </w:r>
      <w:r w:rsidRPr="00DE3387">
        <w:rPr>
          <w:sz w:val="16"/>
        </w:rPr>
        <w:t xml:space="preserve">nternational </w:t>
      </w:r>
      <w:r w:rsidRPr="002B0510">
        <w:rPr>
          <w:rStyle w:val="Emphasis"/>
          <w:highlight w:val="yellow"/>
        </w:rPr>
        <w:t>S</w:t>
      </w:r>
      <w:r w:rsidRPr="00DE3387">
        <w:rPr>
          <w:sz w:val="16"/>
        </w:rPr>
        <w:t xml:space="preserve">tudies, which stated ‘ it is clear that even </w:t>
      </w:r>
      <w:r w:rsidRPr="00DE3387">
        <w:rPr>
          <w:rStyle w:val="Emphasis"/>
        </w:rPr>
        <w:t>nuclear war cannot be excluded</w:t>
      </w:r>
      <w:r w:rsidRPr="00DE3387">
        <w:rPr>
          <w:sz w:val="16"/>
        </w:rPr>
        <w:t xml:space="preserve"> </w:t>
      </w:r>
      <w:r w:rsidRPr="00DE3387">
        <w:rPr>
          <w:rStyle w:val="StyleUnderline"/>
        </w:rPr>
        <w:t xml:space="preserve">as a </w:t>
      </w:r>
      <w:r w:rsidRPr="00DE3387">
        <w:rPr>
          <w:sz w:val="16"/>
        </w:rPr>
        <w:t xml:space="preserve">political </w:t>
      </w:r>
      <w:r w:rsidRPr="00DE3387">
        <w:rPr>
          <w:rStyle w:val="Emphasis"/>
        </w:rPr>
        <w:t>consequence</w:t>
      </w:r>
      <w:r w:rsidRPr="00DE3387">
        <w:rPr>
          <w:sz w:val="16"/>
        </w:rPr>
        <w:t xml:space="preserve"> of global warming ’ . 15 </w:t>
      </w:r>
      <w:r w:rsidRPr="002B0510">
        <w:rPr>
          <w:rStyle w:val="Emphasis"/>
          <w:highlight w:val="yellow"/>
        </w:rPr>
        <w:t>Food insecurity</w:t>
      </w:r>
      <w:r w:rsidRPr="00DE3387">
        <w:rPr>
          <w:sz w:val="16"/>
        </w:rPr>
        <w:t xml:space="preserve"> </w:t>
      </w:r>
      <w:r w:rsidRPr="003A7EFB">
        <w:rPr>
          <w:rStyle w:val="StyleUnderline"/>
        </w:rPr>
        <w:t>is</w:t>
      </w:r>
      <w:r w:rsidRPr="00DE3387">
        <w:rPr>
          <w:sz w:val="16"/>
        </w:rPr>
        <w:t xml:space="preserve"> therefore </w:t>
      </w:r>
      <w:r w:rsidRPr="003A7EFB">
        <w:rPr>
          <w:rStyle w:val="StyleUnderline"/>
        </w:rPr>
        <w:t xml:space="preserve">a driver in the </w:t>
      </w:r>
      <w:r w:rsidRPr="002B0510">
        <w:rPr>
          <w:rStyle w:val="Emphasis"/>
          <w:highlight w:val="yellow"/>
        </w:rPr>
        <w:t>preconditions</w:t>
      </w:r>
      <w:r w:rsidRPr="00DE3387">
        <w:rPr>
          <w:sz w:val="16"/>
        </w:rPr>
        <w:t xml:space="preserve"> </w:t>
      </w:r>
      <w:r w:rsidRPr="002B0510">
        <w:rPr>
          <w:rStyle w:val="StyleUnderline"/>
          <w:highlight w:val="yellow"/>
        </w:rPr>
        <w:t xml:space="preserve">for the </w:t>
      </w:r>
      <w:r w:rsidRPr="002B0510">
        <w:rPr>
          <w:rStyle w:val="Emphasis"/>
          <w:highlight w:val="yellow"/>
        </w:rPr>
        <w:t>use of nuc</w:t>
      </w:r>
      <w:r w:rsidRPr="003A7EFB">
        <w:rPr>
          <w:rStyle w:val="Emphasis"/>
        </w:rPr>
        <w:t>lear weapon</w:t>
      </w:r>
      <w:r w:rsidRPr="002B0510">
        <w:rPr>
          <w:rStyle w:val="Emphasis"/>
          <w:highlight w:val="yellow"/>
        </w:rPr>
        <w:t>s</w:t>
      </w:r>
      <w:r w:rsidRPr="00DE3387">
        <w:rPr>
          <w:sz w:val="16"/>
        </w:rPr>
        <w:t>, whether limited or unlimited.</w:t>
      </w:r>
    </w:p>
    <w:p w14:paraId="26F2DDC4" w14:textId="77777777" w:rsidR="00F77CA6" w:rsidRPr="003321F9" w:rsidRDefault="00F77CA6" w:rsidP="00F77CA6">
      <w:pPr>
        <w:pStyle w:val="Heading4"/>
        <w:rPr>
          <w:rFonts w:cs="Arial"/>
        </w:rPr>
      </w:pPr>
      <w:r>
        <w:rPr>
          <w:rFonts w:cs="Arial"/>
        </w:rPr>
        <w:t>Negative feedback loops check for warmiing</w:t>
      </w:r>
    </w:p>
    <w:p w14:paraId="4E328171" w14:textId="77777777" w:rsidR="00F77CA6" w:rsidRPr="003321F9" w:rsidRDefault="00F77CA6" w:rsidP="00F77CA6">
      <w:hyperlink r:id="rId15" w:history="1">
        <w:r w:rsidRPr="003321F9">
          <w:rPr>
            <w:rStyle w:val="Style13ptBold"/>
          </w:rPr>
          <w:t>Singer</w:t>
        </w:r>
      </w:hyperlink>
      <w:r w:rsidRPr="003321F9">
        <w:rPr>
          <w:rStyle w:val="Style13ptBold"/>
        </w:rPr>
        <w:t xml:space="preserve"> et al 15</w:t>
      </w:r>
      <w:r w:rsidRPr="003321F9">
        <w:rPr>
          <w:rStyle w:val="Hyperlink"/>
        </w:rPr>
        <w:t>. (Dr. Siegfried Fred Singer is an Austrian-born American physicist and emeritus professor of environmental science at the University of Virginia. Dr. Robert Merlin Carter was an English palaeontologist, stratigrapher and marine geologist. Dr. Craig D. Idso is the founder, former president and current chairman of the board of the Center for the Study of Carbon Dioxide and Global Change. Why Scientists Disagree About Global Warming. December 4, 2015. https://www.heartland.org/sites/default/files/12-04-15_why_scientists_disagree.pdf)</w:t>
      </w:r>
    </w:p>
    <w:p w14:paraId="029CB2B5" w14:textId="77777777" w:rsidR="00F77CA6" w:rsidRPr="003321F9" w:rsidRDefault="00F77CA6" w:rsidP="00F77CA6"/>
    <w:p w14:paraId="50807762" w14:textId="77777777" w:rsidR="00F77CA6" w:rsidRDefault="00F77CA6" w:rsidP="00F77CA6">
      <w:pPr>
        <w:rPr>
          <w:rStyle w:val="Emphasis"/>
        </w:rPr>
      </w:pPr>
      <w:r w:rsidRPr="003321F9">
        <w:rPr>
          <w:rStyle w:val="StyleUnderline"/>
        </w:rPr>
        <w:t>A doubling of CO2 from pre-industrial levels</w:t>
      </w:r>
      <w:r w:rsidRPr="003321F9">
        <w:rPr>
          <w:sz w:val="16"/>
        </w:rPr>
        <w:t xml:space="preserve"> (from 280 to 560 ppm) </w:t>
      </w:r>
      <w:r w:rsidRPr="003321F9">
        <w:rPr>
          <w:rStyle w:val="StyleUnderline"/>
        </w:rPr>
        <w:t xml:space="preserve">would likely produce a temperature forcing of 3.7 Wm-2 in the lower atmosphere, for about ~1°C of prima facie warming. </w:t>
      </w:r>
      <w:r w:rsidRPr="003321F9">
        <w:rPr>
          <w:sz w:val="16"/>
        </w:rPr>
        <w:t xml:space="preserve"># </w:t>
      </w:r>
      <w:r w:rsidRPr="00E34B9C">
        <w:rPr>
          <w:rStyle w:val="StyleUnderline"/>
          <w:highlight w:val="cyan"/>
        </w:rPr>
        <w:t>IPCC models stress</w:t>
      </w:r>
      <w:r w:rsidRPr="003321F9">
        <w:rPr>
          <w:rStyle w:val="StyleUnderline"/>
        </w:rPr>
        <w:t xml:space="preserve"> the importance of </w:t>
      </w:r>
      <w:r w:rsidRPr="00E34B9C">
        <w:rPr>
          <w:rStyle w:val="StyleUnderline"/>
          <w:highlight w:val="cyan"/>
        </w:rPr>
        <w:t>positive feedback</w:t>
      </w:r>
      <w:r w:rsidRPr="003321F9">
        <w:rPr>
          <w:rStyle w:val="StyleUnderline"/>
        </w:rPr>
        <w:t xml:space="preserve"> from increasing water vapor and thereby project warming of ~3–6°C, whereas empirical data indicate an order of magnitude less warming of ~0.3–1.0°C. </w:t>
      </w:r>
      <w:r w:rsidRPr="003321F9">
        <w:rPr>
          <w:sz w:val="16"/>
        </w:rPr>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is not likely to emit dangerous amounts of methane</w:t>
      </w:r>
      <w:r w:rsidRPr="003321F9">
        <w:rPr>
          <w:rStyle w:val="Emphasis"/>
        </w:rPr>
        <w:t xml:space="preserve"> at current rates of warming. </w:t>
      </w:r>
      <w:r w:rsidRPr="003321F9">
        <w:rPr>
          <w:sz w:val="16"/>
        </w:rPr>
        <w:t xml:space="preserve"># </w:t>
      </w:r>
      <w:r w:rsidRPr="00E34B9C">
        <w:rPr>
          <w:rStyle w:val="Emphasis"/>
          <w:highlight w:val="cyan"/>
        </w:rPr>
        <w:t>Nitrous oxide</w:t>
      </w:r>
      <w:r w:rsidRPr="003321F9">
        <w:rPr>
          <w:rStyle w:val="Emphasis"/>
        </w:rPr>
        <w:t xml:space="preserve"> (N2O) </w:t>
      </w:r>
      <w:r w:rsidRPr="00E34B9C">
        <w:rPr>
          <w:rStyle w:val="Emphasis"/>
          <w:highlight w:val="cyan"/>
        </w:rPr>
        <w:t>emissions are expected to fall as CO2</w:t>
      </w:r>
      <w:r w:rsidRPr="003321F9">
        <w:rPr>
          <w:rStyle w:val="Emphasis"/>
        </w:rPr>
        <w:t xml:space="preserve"> concentrations </w:t>
      </w:r>
      <w:r w:rsidRPr="00E34B9C">
        <w:rPr>
          <w:rStyle w:val="Emphasis"/>
          <w:highlight w:val="cyan"/>
        </w:rPr>
        <w:t>and 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E34B9C">
        <w:rPr>
          <w:rStyle w:val="Emphasis"/>
          <w:highlight w:val="cyan"/>
        </w:rPr>
        <w:t>as a 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rPr>
          <w:sz w:val="16"/>
        </w:rPr>
        <w:t xml:space="preserve"># </w:t>
      </w:r>
      <w:r w:rsidRPr="003321F9">
        <w:rPr>
          <w:rStyle w:val="Emphasis"/>
        </w:rPr>
        <w:t xml:space="preserve">Other </w:t>
      </w:r>
      <w:r w:rsidRPr="00E34B9C">
        <w:rPr>
          <w:rStyle w:val="Emphasis"/>
          <w:highlight w:val="cyan"/>
        </w:rPr>
        <w:t>negative feedbacks</w:t>
      </w:r>
      <w:r w:rsidRPr="003321F9">
        <w:rPr>
          <w:rStyle w:val="Emphasis"/>
        </w:rPr>
        <w:t xml:space="preserve"> on climate sensitivity that </w:t>
      </w:r>
      <w:r w:rsidRPr="00E34B9C">
        <w:rPr>
          <w:rStyle w:val="Emphasis"/>
          <w:highlight w:val="cyan"/>
        </w:rPr>
        <w:t>are</w:t>
      </w:r>
      <w:r w:rsidRPr="003321F9">
        <w:rPr>
          <w:rStyle w:val="Emphasis"/>
        </w:rPr>
        <w:t xml:space="preserve"> either </w:t>
      </w:r>
      <w:r w:rsidRPr="00E34B9C">
        <w:rPr>
          <w:rStyle w:val="Emphasis"/>
          <w:highlight w:val="cyan"/>
        </w:rPr>
        <w:t>discounted or 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6B70DC31" w14:textId="77777777" w:rsidR="00F77CA6" w:rsidRPr="00253D40" w:rsidRDefault="00F77CA6" w:rsidP="00F77CA6">
      <w:pPr>
        <w:pStyle w:val="Heading4"/>
        <w:rPr>
          <w:rFonts w:cs="Calibri"/>
        </w:rPr>
      </w:pPr>
      <w:r w:rsidRPr="00253D40">
        <w:rPr>
          <w:rFonts w:cs="Calibri"/>
        </w:rPr>
        <w:t>Climate change won’t cause conflict – resiliency and empirics.</w:t>
      </w:r>
    </w:p>
    <w:p w14:paraId="63BC42BA" w14:textId="77777777" w:rsidR="00F77CA6" w:rsidRPr="00253D40" w:rsidRDefault="00F77CA6" w:rsidP="00F77CA6">
      <w:pPr>
        <w:rPr>
          <w:rStyle w:val="Style13ptBold"/>
        </w:rPr>
      </w:pPr>
      <w:r w:rsidRPr="00253D40">
        <w:rPr>
          <w:rStyle w:val="Style13ptBold"/>
        </w:rPr>
        <w:t>Böhm, PhD, ‘16</w:t>
      </w:r>
    </w:p>
    <w:p w14:paraId="4858CE62" w14:textId="77777777" w:rsidR="00F77CA6" w:rsidRPr="00253D40" w:rsidRDefault="00F77CA6" w:rsidP="00F77CA6">
      <w:pPr>
        <w:rPr>
          <w:sz w:val="16"/>
          <w:szCs w:val="16"/>
        </w:rPr>
      </w:pPr>
      <w:r w:rsidRPr="00253D40">
        <w:rPr>
          <w:sz w:val="16"/>
          <w:szCs w:val="16"/>
        </w:rPr>
        <w:t>(Steffen, Warwick, ProfOrganisation&amp;Sustainability@ExeterBusiness, https://theconversation.com/link-between-climate-change-and-armed-conflict-is-exaggerated-new-study-67182, October 17) BW</w:t>
      </w:r>
    </w:p>
    <w:p w14:paraId="11F26643" w14:textId="77777777" w:rsidR="00F77CA6" w:rsidRPr="00253D40" w:rsidRDefault="00F77CA6" w:rsidP="00F77CA6">
      <w:pPr>
        <w:rPr>
          <w:sz w:val="16"/>
        </w:rPr>
      </w:pPr>
      <w:r w:rsidRPr="00253D40">
        <w:rPr>
          <w:rStyle w:val="StyleUnderline"/>
        </w:rPr>
        <w:t>Can climate change explain</w:t>
      </w:r>
      <w:r w:rsidRPr="00253D40">
        <w:rPr>
          <w:sz w:val="16"/>
        </w:rPr>
        <w:t xml:space="preserve"> the conflict in </w:t>
      </w:r>
      <w:r w:rsidRPr="00253D40">
        <w:rPr>
          <w:rStyle w:val="StyleUnderline"/>
        </w:rPr>
        <w:t>Syria</w:t>
      </w:r>
      <w:r w:rsidRPr="00253D40">
        <w:rPr>
          <w:sz w:val="16"/>
        </w:rPr>
        <w:t xml:space="preserve">? Prince Charles once famously listed drought as a root cause of the war. Similar arguments have been made by other campaigners like UN climate envoy Mary Robinson, celebrities such as singer Charlotte Church, </w:t>
      </w:r>
      <w:r w:rsidRPr="00253D40">
        <w:rPr>
          <w:rStyle w:val="StyleUnderline"/>
        </w:rPr>
        <w:t>and</w:t>
      </w:r>
      <w:r w:rsidRPr="00253D40">
        <w:rPr>
          <w:sz w:val="16"/>
        </w:rPr>
        <w:t xml:space="preserve"> even politicians like Bernie Sanders (who claimed “climate change is directly related to the growth of </w:t>
      </w:r>
      <w:r w:rsidRPr="00253D40">
        <w:rPr>
          <w:rStyle w:val="StyleUnderline"/>
        </w:rPr>
        <w:t>terrorism</w:t>
      </w:r>
      <w:r w:rsidRPr="00253D40">
        <w:rPr>
          <w:sz w:val="16"/>
        </w:rPr>
        <w:t xml:space="preserve">”). Their views are supported by academic research on Syria and elsewhere. But now </w:t>
      </w:r>
      <w:r w:rsidRPr="00253D40">
        <w:rPr>
          <w:rStyle w:val="Emphasis"/>
        </w:rPr>
        <w:t>a new study</w:t>
      </w:r>
      <w:r w:rsidRPr="00253D40">
        <w:rPr>
          <w:sz w:val="16"/>
        </w:rPr>
        <w:t xml:space="preserve"> in the journal PNAS </w:t>
      </w:r>
      <w:r w:rsidRPr="00253D40">
        <w:rPr>
          <w:rStyle w:val="Emphasis"/>
        </w:rPr>
        <w:t xml:space="preserve">suggests that the </w:t>
      </w:r>
      <w:r w:rsidRPr="006C7151">
        <w:rPr>
          <w:rStyle w:val="Emphasis"/>
          <w:highlight w:val="green"/>
        </w:rPr>
        <w:t>link between climate</w:t>
      </w:r>
      <w:r w:rsidRPr="00253D40">
        <w:rPr>
          <w:rStyle w:val="Emphasis"/>
        </w:rPr>
        <w:t xml:space="preserve"> change </w:t>
      </w:r>
      <w:r w:rsidRPr="006C7151">
        <w:rPr>
          <w:rStyle w:val="Emphasis"/>
          <w:highlight w:val="green"/>
        </w:rPr>
        <w:t>and</w:t>
      </w:r>
      <w:r w:rsidRPr="00253D40">
        <w:rPr>
          <w:rStyle w:val="Emphasis"/>
        </w:rPr>
        <w:t xml:space="preserve"> armed </w:t>
      </w:r>
      <w:r w:rsidRPr="006C7151">
        <w:rPr>
          <w:rStyle w:val="Emphasis"/>
          <w:highlight w:val="green"/>
        </w:rPr>
        <w:t>conflict is overhyped</w:t>
      </w:r>
      <w:r w:rsidRPr="00253D40">
        <w:rPr>
          <w:rStyle w:val="Emphasis"/>
        </w:rPr>
        <w:t>.</w:t>
      </w:r>
      <w:r w:rsidRPr="00253D40">
        <w:rPr>
          <w:sz w:val="16"/>
        </w:rPr>
        <w:t xml:space="preserve"> This matters because </w:t>
      </w:r>
      <w:r w:rsidRPr="00253D40">
        <w:rPr>
          <w:rStyle w:val="StyleUnderline"/>
        </w:rPr>
        <w:t>once an entirely preventable conflict is described as a “</w:t>
      </w:r>
      <w:r w:rsidRPr="006C7151">
        <w:rPr>
          <w:rStyle w:val="StyleUnderline"/>
          <w:highlight w:val="green"/>
        </w:rPr>
        <w:t>climate war”</w:t>
      </w:r>
      <w:r w:rsidRPr="00253D40">
        <w:rPr>
          <w:rStyle w:val="StyleUnderline"/>
        </w:rPr>
        <w:t xml:space="preserve"> it </w:t>
      </w:r>
      <w:r w:rsidRPr="006C7151">
        <w:rPr>
          <w:rStyle w:val="StyleUnderline"/>
          <w:highlight w:val="green"/>
        </w:rPr>
        <w:t xml:space="preserve">risks being </w:t>
      </w:r>
      <w:r w:rsidRPr="006C7151">
        <w:rPr>
          <w:rStyle w:val="Emphasis"/>
          <w:highlight w:val="green"/>
        </w:rPr>
        <w:t>perceived as “natural</w:t>
      </w:r>
      <w:r w:rsidRPr="00253D40">
        <w:rPr>
          <w:rStyle w:val="Emphasis"/>
        </w:rPr>
        <w:t>”.</w:t>
      </w:r>
      <w:r w:rsidRPr="00253D40">
        <w:rPr>
          <w:sz w:val="16"/>
        </w:rPr>
        <w:t xml:space="preserve"> </w:t>
      </w:r>
      <w:r w:rsidRPr="00253D40">
        <w:rPr>
          <w:rStyle w:val="StyleUnderline"/>
        </w:rPr>
        <w:t>But though the climate may be changing, these conflicts aren’t inevitable. Calling Syria a climate war</w:t>
      </w:r>
      <w:r w:rsidRPr="00253D40">
        <w:rPr>
          <w:sz w:val="16"/>
        </w:rPr>
        <w:t xml:space="preserve">, for instance, </w:t>
      </w:r>
      <w:r w:rsidRPr="00253D40">
        <w:rPr>
          <w:rStyle w:val="StyleUnderline"/>
        </w:rPr>
        <w:t xml:space="preserve">means </w:t>
      </w:r>
      <w:r w:rsidRPr="006C7151">
        <w:rPr>
          <w:rStyle w:val="Emphasis"/>
          <w:highlight w:val="green"/>
        </w:rPr>
        <w:t>ignoring longer-term historical tensions</w:t>
      </w:r>
      <w:r w:rsidRPr="00253D40">
        <w:rPr>
          <w:sz w:val="16"/>
        </w:rPr>
        <w:t xml:space="preserve"> across the region, </w:t>
      </w:r>
      <w:r w:rsidRPr="00253D40">
        <w:rPr>
          <w:rStyle w:val="StyleUnderline"/>
        </w:rPr>
        <w:t>and lets</w:t>
      </w:r>
      <w:r w:rsidRPr="00253D40">
        <w:rPr>
          <w:sz w:val="16"/>
        </w:rPr>
        <w:t xml:space="preserve"> the </w:t>
      </w:r>
      <w:r w:rsidRPr="00253D40">
        <w:rPr>
          <w:rStyle w:val="StyleUnderline"/>
        </w:rPr>
        <w:t>humans</w:t>
      </w:r>
      <w:r w:rsidRPr="00253D40">
        <w:rPr>
          <w:sz w:val="16"/>
        </w:rPr>
        <w:t xml:space="preserve"> involved </w:t>
      </w:r>
      <w:r w:rsidRPr="00253D40">
        <w:rPr>
          <w:rStyle w:val="StyleUnderline"/>
        </w:rPr>
        <w:t>off the hook.</w:t>
      </w:r>
      <w:r w:rsidRPr="00253D40">
        <w:rPr>
          <w:sz w:val="16"/>
        </w:rPr>
        <w:t xml:space="preserve"> Droughts and conflict In their study Nina </w:t>
      </w:r>
      <w:r w:rsidRPr="00253D40">
        <w:rPr>
          <w:rStyle w:val="StyleUnderline"/>
        </w:rPr>
        <w:t>von Uexkull and colleagues examined the “conflict potential” of</w:t>
      </w:r>
      <w:r w:rsidRPr="00253D40">
        <w:rPr>
          <w:sz w:val="16"/>
        </w:rPr>
        <w:t xml:space="preserve"> the sort of </w:t>
      </w:r>
      <w:r w:rsidRPr="00253D40">
        <w:rPr>
          <w:rStyle w:val="StyleUnderline"/>
        </w:rPr>
        <w:t>droughts that will become</w:t>
      </w:r>
      <w:r w:rsidRPr="00253D40">
        <w:rPr>
          <w:sz w:val="16"/>
        </w:rPr>
        <w:t xml:space="preserve"> increasingly </w:t>
      </w:r>
      <w:r w:rsidRPr="00253D40">
        <w:rPr>
          <w:rStyle w:val="StyleUnderline"/>
        </w:rPr>
        <w:t>common under</w:t>
      </w:r>
      <w:r w:rsidRPr="00253D40">
        <w:rPr>
          <w:sz w:val="16"/>
        </w:rPr>
        <w:t xml:space="preserve"> global </w:t>
      </w:r>
      <w:r w:rsidRPr="00253D40">
        <w:rPr>
          <w:rStyle w:val="StyleUnderline"/>
        </w:rPr>
        <w:t>warming,</w:t>
      </w:r>
      <w:r w:rsidRPr="00253D40">
        <w:rPr>
          <w:sz w:val="16"/>
        </w:rPr>
        <w:t xml:space="preserve"> particularly in already arid and semi-arid areas. </w:t>
      </w:r>
      <w:r w:rsidRPr="00253D40">
        <w:rPr>
          <w:rStyle w:val="StyleUnderline"/>
        </w:rPr>
        <w:t>The researchers effectively combine three sets of data</w:t>
      </w:r>
      <w:r w:rsidRPr="00253D40">
        <w:rPr>
          <w:sz w:val="16"/>
        </w:rPr>
        <w:t xml:space="preserve"> to look for any links: </w:t>
      </w:r>
      <w:r w:rsidRPr="00253D40">
        <w:rPr>
          <w:rStyle w:val="StyleUnderline"/>
        </w:rPr>
        <w:t>conflict event data for Asia and Africa</w:t>
      </w:r>
      <w:r w:rsidRPr="00253D40">
        <w:rPr>
          <w:sz w:val="16"/>
        </w:rPr>
        <w:t xml:space="preserve"> over the past 25 years, </w:t>
      </w:r>
      <w:r w:rsidRPr="00253D40">
        <w:rPr>
          <w:rStyle w:val="StyleUnderline"/>
        </w:rPr>
        <w:t>ethnic settlement data</w:t>
      </w:r>
      <w:r w:rsidRPr="00253D40">
        <w:rPr>
          <w:sz w:val="16"/>
        </w:rPr>
        <w:t xml:space="preserve"> (because ethnicity is often a key cause of conflict), </w:t>
      </w:r>
      <w:r w:rsidRPr="00253D40">
        <w:rPr>
          <w:rStyle w:val="StyleUnderline"/>
        </w:rPr>
        <w:t>and remote sensing data on</w:t>
      </w:r>
      <w:r w:rsidRPr="00253D40">
        <w:rPr>
          <w:sz w:val="16"/>
        </w:rPr>
        <w:t xml:space="preserve"> what peasants and farmers grow on their </w:t>
      </w:r>
      <w:r w:rsidRPr="00253D40">
        <w:rPr>
          <w:rStyle w:val="StyleUnderline"/>
        </w:rPr>
        <w:t>agricultural land.</w:t>
      </w:r>
      <w:r w:rsidRPr="00253D40">
        <w:rPr>
          <w:sz w:val="16"/>
        </w:rPr>
        <w:t xml:space="preserve"> Our well-meaning celebrities and </w:t>
      </w:r>
      <w:r w:rsidRPr="00253D40">
        <w:rPr>
          <w:rStyle w:val="StyleUnderline"/>
        </w:rPr>
        <w:t>politicians would</w:t>
      </w:r>
      <w:r w:rsidRPr="00253D40">
        <w:rPr>
          <w:sz w:val="16"/>
        </w:rPr>
        <w:t xml:space="preserve"> perhaps </w:t>
      </w:r>
      <w:r w:rsidRPr="00253D40">
        <w:rPr>
          <w:rStyle w:val="StyleUnderline"/>
        </w:rPr>
        <w:t>be surprised to hear that</w:t>
      </w:r>
      <w:r w:rsidRPr="00253D40">
        <w:rPr>
          <w:sz w:val="16"/>
        </w:rPr>
        <w:t xml:space="preserve"> Uexkull and colleagues found </w:t>
      </w:r>
      <w:r w:rsidRPr="006C7151">
        <w:rPr>
          <w:rStyle w:val="StyleUnderline"/>
          <w:highlight w:val="green"/>
        </w:rPr>
        <w:t>the impact of drought</w:t>
      </w:r>
      <w:r w:rsidRPr="00253D40">
        <w:rPr>
          <w:rStyle w:val="StyleUnderline"/>
        </w:rPr>
        <w:t xml:space="preserve"> on conflict </w:t>
      </w:r>
      <w:r w:rsidRPr="006C7151">
        <w:rPr>
          <w:rStyle w:val="StyleUnderline"/>
          <w:highlight w:val="green"/>
        </w:rPr>
        <w:t xml:space="preserve">was </w:t>
      </w:r>
      <w:r w:rsidRPr="006C7151">
        <w:rPr>
          <w:rStyle w:val="Emphasis"/>
          <w:highlight w:val="green"/>
        </w:rPr>
        <w:t>generally “limited</w:t>
      </w:r>
      <w:r w:rsidRPr="00253D40">
        <w:rPr>
          <w:rStyle w:val="Emphasis"/>
        </w:rPr>
        <w:t>”.</w:t>
      </w:r>
      <w:r w:rsidRPr="00253D40">
        <w:rPr>
          <w:sz w:val="16"/>
        </w:rPr>
        <w:t xml:space="preserve"> Drought does explain some of the variation in whether or not conflicts kick off, but </w:t>
      </w:r>
      <w:r w:rsidRPr="00253D40">
        <w:rPr>
          <w:rStyle w:val="StyleUnderline"/>
        </w:rPr>
        <w:t>the “substantive effect is modest” compared with ethnic political exclusion, proximity to pre-existing violence or</w:t>
      </w:r>
      <w:r w:rsidRPr="00253D40">
        <w:rPr>
          <w:sz w:val="16"/>
        </w:rPr>
        <w:t xml:space="preserve"> various </w:t>
      </w:r>
      <w:r w:rsidRPr="00253D40">
        <w:rPr>
          <w:rStyle w:val="StyleUnderline"/>
        </w:rPr>
        <w:t>country-specific</w:t>
      </w:r>
      <w:r w:rsidRPr="00253D40">
        <w:rPr>
          <w:sz w:val="16"/>
        </w:rPr>
        <w:t xml:space="preserve"> risk </w:t>
      </w:r>
      <w:r w:rsidRPr="00253D40">
        <w:rPr>
          <w:rStyle w:val="StyleUnderline"/>
        </w:rPr>
        <w:t>factors.</w:t>
      </w:r>
      <w:r w:rsidRPr="00253D40">
        <w:rPr>
          <w:sz w:val="16"/>
        </w:rPr>
        <w:t xml:space="preserve"> Having said that, drought does make sustained conflict a lot more likely among groups of people in the least developed countries who depend on agriculture. These people are already very poor and are, as Uexkull and co put it, “particularly vulnerable to natural forces”. As with other climate change impacts, drought-driven conflict will most affect the already poor and vulnerable.</w:t>
      </w:r>
    </w:p>
    <w:p w14:paraId="1B49D7F5" w14:textId="77777777" w:rsidR="00F77CA6" w:rsidRPr="00253D40" w:rsidRDefault="00F77CA6" w:rsidP="00F77CA6"/>
    <w:p w14:paraId="7AEE8DA5" w14:textId="77777777" w:rsidR="00F77CA6" w:rsidRPr="00253D40" w:rsidRDefault="00F77CA6" w:rsidP="00F77CA6">
      <w:r w:rsidRPr="00253D40">
        <w:fldChar w:fldCharType="begin"/>
      </w:r>
      <w:r w:rsidRPr="00253D40">
        <w:instrText xml:space="preserve"> INCLUDEPICTURE "https://images.theconversation.com/files/142019/original/image-20161017-12459-h7ywm8.png?ixlib=rb-1.1.0&amp;q=45&amp;auto=format&amp;w=754&amp;fit=clip" \* MERGEFORMATINET </w:instrText>
      </w:r>
      <w:r w:rsidRPr="00253D40">
        <w:fldChar w:fldCharType="separate"/>
      </w:r>
      <w:r>
        <w:rPr>
          <w:noProof/>
        </w:rPr>
        <w:fldChar w:fldCharType="begin"/>
      </w:r>
      <w:r>
        <w:rPr>
          <w:noProof/>
        </w:rPr>
        <w:instrText xml:space="preserve"> INCLUDEPICTURE  "https://images.theconversation.com/files/142019/original/image-20161017-12459-h7ywm8.png?ixlib=rb-1.1.0&amp;q=45&amp;auto=format&amp;w=754&amp;fit=clip" \* MERGEFORMATINET </w:instrText>
      </w:r>
      <w:r>
        <w:rPr>
          <w:noProof/>
        </w:rPr>
        <w:fldChar w:fldCharType="separate"/>
      </w:r>
      <w:r>
        <w:rPr>
          <w:noProof/>
        </w:rPr>
        <w:drawing>
          <wp:inline distT="0" distB="0" distL="0" distR="0" wp14:anchorId="2A65E23B" wp14:editId="21A4A8E2">
            <wp:extent cx="9575800" cy="6400800"/>
            <wp:effectExtent l="0" t="0" r="0" b="0"/>
            <wp:docPr id="3" name="Picture 1" descr="A close up of a map&#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1" descr="A close up of a map&#10;&#10;Description automatically generated"/>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75800" cy="6400800"/>
                    </a:xfrm>
                    <a:prstGeom prst="rect">
                      <a:avLst/>
                    </a:prstGeom>
                    <a:noFill/>
                    <a:ln>
                      <a:noFill/>
                    </a:ln>
                  </pic:spPr>
                </pic:pic>
              </a:graphicData>
            </a:graphic>
          </wp:inline>
        </w:drawing>
      </w:r>
      <w:r>
        <w:rPr>
          <w:noProof/>
        </w:rPr>
        <w:fldChar w:fldCharType="end"/>
      </w:r>
      <w:r w:rsidRPr="00253D40">
        <w:fldChar w:fldCharType="end"/>
      </w:r>
    </w:p>
    <w:p w14:paraId="2CBCE343" w14:textId="77777777" w:rsidR="00F77CA6" w:rsidRPr="00253D40" w:rsidRDefault="00F77CA6" w:rsidP="00F77CA6"/>
    <w:p w14:paraId="65673F9A" w14:textId="77777777" w:rsidR="00F77CA6" w:rsidRPr="00253D40" w:rsidRDefault="00F77CA6" w:rsidP="00F77CA6">
      <w:pPr>
        <w:rPr>
          <w:sz w:val="16"/>
        </w:rPr>
      </w:pPr>
      <w:r w:rsidRPr="00253D40">
        <w:rPr>
          <w:rStyle w:val="Emphasis"/>
        </w:rPr>
        <w:t>No strong link between agricultural dependence</w:t>
      </w:r>
      <w:r w:rsidRPr="00253D40">
        <w:rPr>
          <w:sz w:val="16"/>
        </w:rPr>
        <w:t xml:space="preserve"> (blue scale) </w:t>
      </w:r>
      <w:r w:rsidRPr="00253D40">
        <w:rPr>
          <w:rStyle w:val="Emphasis"/>
        </w:rPr>
        <w:t>and armed conflicts</w:t>
      </w:r>
      <w:r w:rsidRPr="00253D40">
        <w:rPr>
          <w:sz w:val="16"/>
        </w:rPr>
        <w:t xml:space="preserve"> (red). von Uexkull et al / PNAS</w:t>
      </w:r>
    </w:p>
    <w:p w14:paraId="44FFF4FA" w14:textId="77777777" w:rsidR="00F77CA6" w:rsidRPr="00253D40" w:rsidRDefault="00F77CA6" w:rsidP="00F77CA6">
      <w:pPr>
        <w:rPr>
          <w:sz w:val="16"/>
        </w:rPr>
      </w:pPr>
      <w:r w:rsidRPr="00253D40">
        <w:rPr>
          <w:sz w:val="16"/>
        </w:rPr>
        <w:t xml:space="preserve">Now, why should these findings not surprise us? </w:t>
      </w:r>
      <w:r w:rsidRPr="00253D40">
        <w:rPr>
          <w:rStyle w:val="StyleUnderline"/>
        </w:rPr>
        <w:t>First, we already know how resilient</w:t>
      </w:r>
      <w:r w:rsidRPr="00253D40">
        <w:rPr>
          <w:sz w:val="16"/>
        </w:rPr>
        <w:t xml:space="preserve"> many </w:t>
      </w:r>
      <w:r w:rsidRPr="00253D40">
        <w:rPr>
          <w:rStyle w:val="StyleUnderline"/>
        </w:rPr>
        <w:t>communities can be when faced with climate change. Some</w:t>
      </w:r>
      <w:r w:rsidRPr="00253D40">
        <w:rPr>
          <w:sz w:val="16"/>
        </w:rPr>
        <w:t xml:space="preserve"> rely on ancestral knowledge of how to </w:t>
      </w:r>
      <w:r w:rsidRPr="00253D40">
        <w:rPr>
          <w:rStyle w:val="StyleUnderline"/>
        </w:rPr>
        <w:t>adapt</w:t>
      </w:r>
      <w:r w:rsidRPr="00253D40">
        <w:rPr>
          <w:sz w:val="16"/>
        </w:rPr>
        <w:t xml:space="preserve"> their </w:t>
      </w:r>
      <w:r w:rsidRPr="00253D40">
        <w:rPr>
          <w:rStyle w:val="StyleUnderline"/>
        </w:rPr>
        <w:t>agricultural practices</w:t>
      </w:r>
      <w:r w:rsidRPr="00253D40">
        <w:rPr>
          <w:sz w:val="16"/>
        </w:rPr>
        <w:t xml:space="preserve"> to droughts, </w:t>
      </w:r>
      <w:r w:rsidRPr="00253D40">
        <w:rPr>
          <w:rStyle w:val="StyleUnderline"/>
        </w:rPr>
        <w:t>or</w:t>
      </w:r>
      <w:r w:rsidRPr="00253D40">
        <w:rPr>
          <w:sz w:val="16"/>
        </w:rPr>
        <w:t xml:space="preserve"> they </w:t>
      </w:r>
      <w:r w:rsidRPr="00253D40">
        <w:rPr>
          <w:rStyle w:val="StyleUnderline"/>
        </w:rPr>
        <w:t>introduce new drought-resistant crops. Some</w:t>
      </w:r>
      <w:r w:rsidRPr="00253D40">
        <w:rPr>
          <w:sz w:val="16"/>
        </w:rPr>
        <w:t xml:space="preserve"> have strong political backers in government, and </w:t>
      </w:r>
      <w:r w:rsidRPr="00253D40">
        <w:rPr>
          <w:rStyle w:val="StyleUnderline"/>
        </w:rPr>
        <w:t>are able live on hand-outs, while others</w:t>
      </w:r>
      <w:r w:rsidRPr="00253D40">
        <w:rPr>
          <w:sz w:val="16"/>
        </w:rPr>
        <w:t xml:space="preserve"> are able to </w:t>
      </w:r>
      <w:r w:rsidRPr="00253D40">
        <w:rPr>
          <w:rStyle w:val="StyleUnderline"/>
        </w:rPr>
        <w:t>diversify their incomes.</w:t>
      </w:r>
      <w:r w:rsidRPr="00253D40">
        <w:rPr>
          <w:sz w:val="16"/>
        </w:rPr>
        <w:t xml:space="preserve"> So, </w:t>
      </w:r>
      <w:r w:rsidRPr="00253D40">
        <w:rPr>
          <w:rStyle w:val="StyleUnderline"/>
        </w:rPr>
        <w:t>what this study</w:t>
      </w:r>
      <w:r w:rsidRPr="00253D40">
        <w:rPr>
          <w:sz w:val="16"/>
        </w:rPr>
        <w:t xml:space="preserve"> by Uexkull and colleagues </w:t>
      </w:r>
      <w:r w:rsidRPr="00253D40">
        <w:rPr>
          <w:rStyle w:val="StyleUnderline"/>
        </w:rPr>
        <w:t xml:space="preserve">confirms is that </w:t>
      </w:r>
      <w:r w:rsidRPr="00253D40">
        <w:rPr>
          <w:rStyle w:val="Emphasis"/>
        </w:rPr>
        <w:t>most communities are</w:t>
      </w:r>
      <w:r w:rsidRPr="00253D40">
        <w:rPr>
          <w:sz w:val="16"/>
        </w:rPr>
        <w:t xml:space="preserve"> in fact </w:t>
      </w:r>
      <w:r w:rsidRPr="00253D40">
        <w:rPr>
          <w:rStyle w:val="Emphasis"/>
        </w:rPr>
        <w:t>quite climate resilient.</w:t>
      </w:r>
      <w:r w:rsidRPr="00253D40">
        <w:rPr>
          <w:rStyle w:val="StyleUnderline"/>
        </w:rPr>
        <w:t xml:space="preserve"> It</w:t>
      </w:r>
      <w:r w:rsidRPr="00253D40">
        <w:rPr>
          <w:sz w:val="16"/>
        </w:rPr>
        <w:t xml:space="preserve"> generally </w:t>
      </w:r>
      <w:r w:rsidRPr="00253D40">
        <w:rPr>
          <w:rStyle w:val="StyleUnderline"/>
        </w:rPr>
        <w:t>takes a lot more than a dry spell to kick off a war.</w:t>
      </w:r>
      <w:r w:rsidRPr="00253D40">
        <w:rPr>
          <w:sz w:val="16"/>
        </w:rPr>
        <w:t xml:space="preserve"> This should give us some hope that </w:t>
      </w:r>
      <w:r w:rsidRPr="00253D40">
        <w:rPr>
          <w:rStyle w:val="Emphasis"/>
        </w:rPr>
        <w:t>more intense weather events</w:t>
      </w:r>
      <w:r w:rsidRPr="00253D40">
        <w:rPr>
          <w:sz w:val="16"/>
        </w:rPr>
        <w:t xml:space="preserve">, such as severe droughts, </w:t>
      </w:r>
      <w:r w:rsidRPr="00253D40">
        <w:rPr>
          <w:rStyle w:val="Emphasis"/>
        </w:rPr>
        <w:t>do not</w:t>
      </w:r>
      <w:r w:rsidRPr="00253D40">
        <w:rPr>
          <w:sz w:val="16"/>
        </w:rPr>
        <w:t xml:space="preserve"> automatically </w:t>
      </w:r>
      <w:r w:rsidRPr="00253D40">
        <w:rPr>
          <w:rStyle w:val="Emphasis"/>
        </w:rPr>
        <w:t>lead to more conflict or even civil war</w:t>
      </w:r>
      <w:r w:rsidRPr="00253D40">
        <w:rPr>
          <w:sz w:val="16"/>
        </w:rPr>
        <w:t xml:space="preserve"> among those affected. </w:t>
      </w:r>
      <w:r w:rsidRPr="00253D40">
        <w:rPr>
          <w:rStyle w:val="StyleUnderline"/>
        </w:rPr>
        <w:t>Second,</w:t>
      </w:r>
      <w:r w:rsidRPr="00253D40">
        <w:rPr>
          <w:sz w:val="16"/>
        </w:rPr>
        <w:t xml:space="preserve"> we already know that the most </w:t>
      </w:r>
      <w:r w:rsidRPr="00253D40">
        <w:rPr>
          <w:rStyle w:val="StyleUnderline"/>
        </w:rPr>
        <w:t>vulnerable communities</w:t>
      </w:r>
      <w:r w:rsidRPr="00253D40">
        <w:rPr>
          <w:sz w:val="16"/>
        </w:rPr>
        <w:t xml:space="preserve">, especially smallholding peasants in the poorest countries, </w:t>
      </w:r>
      <w:r w:rsidRPr="00253D40">
        <w:rPr>
          <w:rStyle w:val="StyleUnderline"/>
        </w:rPr>
        <w:t>are the least resilient to external shocks.</w:t>
      </w:r>
      <w:r w:rsidRPr="00253D40">
        <w:rPr>
          <w:sz w:val="16"/>
        </w:rPr>
        <w:t xml:space="preserve"> These shocks can take the form of rapid political change, fluctuations in global commodity prices or – as discussed – severe droughts and other weather events. </w:t>
      </w:r>
      <w:r w:rsidRPr="00253D40">
        <w:rPr>
          <w:rStyle w:val="StyleUnderline"/>
        </w:rPr>
        <w:t>Global warming isn’t the first big shock</w:t>
      </w:r>
      <w:r w:rsidRPr="00253D40">
        <w:rPr>
          <w:sz w:val="16"/>
        </w:rPr>
        <w:t xml:space="preserve"> to peasants around the world, </w:t>
      </w:r>
      <w:r w:rsidRPr="00253D40">
        <w:rPr>
          <w:rStyle w:val="StyleUnderline"/>
        </w:rPr>
        <w:t>and it won’t be the last.</w:t>
      </w:r>
      <w:r w:rsidRPr="00253D40">
        <w:rPr>
          <w:sz w:val="16"/>
        </w:rPr>
        <w:t xml:space="preserve"> The very foundation of </w:t>
      </w:r>
      <w:r w:rsidRPr="00253D40">
        <w:rPr>
          <w:rStyle w:val="StyleUnderline"/>
        </w:rPr>
        <w:t>Britain’s industrial revolution</w:t>
      </w:r>
      <w:r w:rsidRPr="00253D40">
        <w:rPr>
          <w:sz w:val="16"/>
        </w:rPr>
        <w:t xml:space="preserve"> – starting in the 17th century – was the enclosure of agricultural land, </w:t>
      </w:r>
      <w:r w:rsidRPr="00253D40">
        <w:rPr>
          <w:rStyle w:val="StyleUnderline"/>
        </w:rPr>
        <w:t>forcing millions</w:t>
      </w:r>
      <w:r w:rsidRPr="00253D40">
        <w:rPr>
          <w:sz w:val="16"/>
        </w:rPr>
        <w:t xml:space="preserve"> of peasants </w:t>
      </w:r>
      <w:r w:rsidRPr="00253D40">
        <w:rPr>
          <w:rStyle w:val="StyleUnderline"/>
        </w:rPr>
        <w:t>into the cities</w:t>
      </w:r>
      <w:r w:rsidRPr="00253D40">
        <w:rPr>
          <w:sz w:val="16"/>
        </w:rPr>
        <w:t xml:space="preserve"> to find often inhumane work in the sweatshops of Manchester and the other big industrial cities of northern England. The same process is still ongoing today, though the attention has shifted to sub-Saharan Africa, India, Latin America and other so-called “developing countries”. </w:t>
      </w:r>
      <w:r w:rsidRPr="00253D40">
        <w:rPr>
          <w:rStyle w:val="StyleUnderline"/>
        </w:rPr>
        <w:t>“Development”</w:t>
      </w:r>
      <w:r w:rsidRPr="00253D40">
        <w:rPr>
          <w:sz w:val="16"/>
        </w:rPr>
        <w:t xml:space="preserve"> for peasants </w:t>
      </w:r>
      <w:r w:rsidRPr="00253D40">
        <w:rPr>
          <w:rStyle w:val="StyleUnderline"/>
        </w:rPr>
        <w:t>often means dispossession, land-grabbing or</w:t>
      </w:r>
      <w:r w:rsidRPr="00253D40">
        <w:rPr>
          <w:sz w:val="16"/>
        </w:rPr>
        <w:t xml:space="preserve"> being exposed to </w:t>
      </w:r>
      <w:r w:rsidRPr="00253D40">
        <w:rPr>
          <w:rStyle w:val="StyleUnderline"/>
        </w:rPr>
        <w:t>the perils of global free trade.</w:t>
      </w:r>
      <w:r w:rsidRPr="00253D40">
        <w:rPr>
          <w:sz w:val="16"/>
        </w:rPr>
        <w:t xml:space="preserve"> The very existence of the popular Fairtrade label suggests that free trade is not fair enough. Yet, even Fairtrade often cannot sustain small, vulnerable farmers’ livelihoods. My point? </w:t>
      </w:r>
      <w:r w:rsidRPr="00253D40">
        <w:rPr>
          <w:rStyle w:val="StyleUnderline"/>
        </w:rPr>
        <w:t>Climate change is merely the latest external shock to</w:t>
      </w:r>
      <w:r w:rsidRPr="00253D40">
        <w:rPr>
          <w:sz w:val="16"/>
        </w:rPr>
        <w:t xml:space="preserve"> the livelihoods of </w:t>
      </w:r>
      <w:r w:rsidRPr="00253D40">
        <w:rPr>
          <w:rStyle w:val="StyleUnderline"/>
        </w:rPr>
        <w:t>poor communities who live off the land. That doesn’t justify it, of course. But</w:t>
      </w:r>
      <w:r w:rsidRPr="00253D40">
        <w:rPr>
          <w:sz w:val="16"/>
        </w:rPr>
        <w:t xml:space="preserve"> it does mean that </w:t>
      </w:r>
      <w:r w:rsidRPr="00253D40">
        <w:rPr>
          <w:rStyle w:val="StyleUnderline"/>
        </w:rPr>
        <w:t>those worse affected have</w:t>
      </w:r>
      <w:r w:rsidRPr="00253D40">
        <w:rPr>
          <w:sz w:val="16"/>
        </w:rPr>
        <w:t xml:space="preserve">, to some extent, seen and </w:t>
      </w:r>
      <w:r w:rsidRPr="00253D40">
        <w:rPr>
          <w:rStyle w:val="Emphasis"/>
        </w:rPr>
        <w:t>dealt with this sort of problem before.</w:t>
      </w:r>
    </w:p>
    <w:p w14:paraId="5D5C0A97" w14:textId="77777777" w:rsidR="00111F05" w:rsidRDefault="00111F05" w:rsidP="00111F05">
      <w:pPr>
        <w:pStyle w:val="Heading4"/>
      </w:pPr>
      <w:r>
        <w:t>No extinction – assumes 45 degrees celcius</w:t>
      </w:r>
    </w:p>
    <w:p w14:paraId="2F0F1ABF" w14:textId="77777777" w:rsidR="00111F05" w:rsidRDefault="00111F05" w:rsidP="00111F05">
      <w:r>
        <w:t xml:space="preserve">Alexey </w:t>
      </w:r>
      <w:r w:rsidRPr="007F23FF">
        <w:rPr>
          <w:rStyle w:val="Style13ptBold"/>
        </w:rPr>
        <w:t>Turchin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7181EDB2" w14:textId="77777777" w:rsidR="00111F05" w:rsidRPr="0049731E" w:rsidRDefault="00111F05" w:rsidP="00111F05">
      <w:pPr>
        <w:rPr>
          <w:sz w:val="16"/>
        </w:rPr>
      </w:pPr>
      <w:r w:rsidRPr="00D95416">
        <w:rPr>
          <w:rStyle w:val="StyleUnderline"/>
        </w:rPr>
        <w:t>Different types of</w:t>
      </w:r>
      <w:r w:rsidRPr="0049731E">
        <w:rPr>
          <w:sz w:val="16"/>
        </w:rPr>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rPr>
          <w:sz w:val="16"/>
        </w:rPr>
        <w:t xml:space="preserve">. What is important is that the </w:t>
      </w:r>
      <w:r w:rsidRPr="00155332">
        <w:rPr>
          <w:rStyle w:val="StyleUnderline"/>
          <w:highlight w:val="cyan"/>
        </w:rPr>
        <w:t>island</w:t>
      </w:r>
      <w:r w:rsidRPr="0049731E">
        <w:rPr>
          <w:sz w:val="16"/>
        </w:rPr>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particular </w:t>
      </w:r>
      <w:r w:rsidRPr="00D95416">
        <w:rPr>
          <w:rStyle w:val="Emphasis"/>
        </w:rPr>
        <w:t>global catastrophic risks</w:t>
      </w:r>
      <w:r w:rsidRPr="0049731E">
        <w:rPr>
          <w:sz w:val="16"/>
        </w:rPr>
        <w:t>. Specifically different islands will provide protection against different risks, and their natural diversity will contribute to a higher total level of protection:</w:t>
      </w:r>
    </w:p>
    <w:p w14:paraId="2088BD7A" w14:textId="77777777" w:rsidR="00111F05" w:rsidRPr="0049731E" w:rsidRDefault="00111F05" w:rsidP="00111F05">
      <w:pPr>
        <w:rPr>
          <w:sz w:val="16"/>
        </w:rPr>
      </w:pPr>
      <w:r w:rsidRPr="0049731E">
        <w:rPr>
          <w:sz w:val="16"/>
        </w:rPr>
        <w:t>- Quarantined island survives pandemic. An island could impose effective quarantine if it is sufficiently remote and simultaneously able to protect itself, possibly using military ships and air defense.</w:t>
      </w:r>
    </w:p>
    <w:p w14:paraId="38D9B5E1" w14:textId="77777777" w:rsidR="00111F05" w:rsidRPr="0049731E" w:rsidRDefault="00111F05" w:rsidP="00111F05">
      <w:pPr>
        <w:rPr>
          <w:sz w:val="16"/>
        </w:rPr>
      </w:pPr>
      <w:r w:rsidRPr="0049731E">
        <w:rPr>
          <w:sz w:val="16"/>
        </w:rPr>
        <w:t>-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w:t>
      </w:r>
    </w:p>
    <w:p w14:paraId="13235A4C" w14:textId="77777777" w:rsidR="00111F05" w:rsidRDefault="00111F05" w:rsidP="00111F05">
      <w:pPr>
        <w:rPr>
          <w:sz w:val="16"/>
        </w:rPr>
      </w:pPr>
      <w:r w:rsidRPr="0049731E">
        <w:rPr>
          <w:sz w:val="16"/>
        </w:rPr>
        <w:t xml:space="preserve">- </w:t>
      </w:r>
      <w:r w:rsidRPr="0049731E">
        <w:rPr>
          <w:rStyle w:val="StyleUnderline"/>
        </w:rPr>
        <w:t>Remote polar island with high mountains survives</w:t>
      </w:r>
      <w:r w:rsidRPr="0049731E">
        <w:rPr>
          <w:sz w:val="16"/>
        </w:rPr>
        <w:t xml:space="preserve"> brief </w:t>
      </w:r>
      <w:r w:rsidRPr="0049731E">
        <w:rPr>
          <w:rStyle w:val="StyleUnderline"/>
        </w:rPr>
        <w:t xml:space="preserve">global </w:t>
      </w:r>
      <w:r w:rsidRPr="00155332">
        <w:rPr>
          <w:rStyle w:val="StyleUnderline"/>
          <w:highlight w:val="cyan"/>
        </w:rPr>
        <w:t>warming</w:t>
      </w:r>
      <w:r w:rsidRPr="0049731E">
        <w:rPr>
          <w:sz w:val="16"/>
        </w:rPr>
        <w:t xml:space="preserve"> of median surface temperatures, up to 50˚C. There is a theory that </w:t>
      </w:r>
      <w:r w:rsidRPr="0049731E">
        <w:rPr>
          <w:rStyle w:val="StyleUnderline"/>
        </w:rPr>
        <w:t>the climates of planets similar to the Earth could have several semi-stable temperature levels</w:t>
      </w:r>
      <w:r w:rsidRPr="0049731E">
        <w:rPr>
          <w:sz w:val="16"/>
        </w:rPr>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rPr>
          <w:sz w:val="16"/>
        </w:rPr>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rPr>
          <w:sz w:val="16"/>
        </w:rPr>
        <w:t xml:space="preserve"> But </w:t>
      </w:r>
      <w:r w:rsidRPr="00155332">
        <w:rPr>
          <w:rStyle w:val="Emphasis"/>
          <w:highlight w:val="cyan"/>
        </w:rPr>
        <w:t>even in this climate</w:t>
      </w:r>
      <w:r w:rsidRPr="0049731E">
        <w:rPr>
          <w:sz w:val="16"/>
        </w:rPr>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rPr>
          <w:sz w:val="16"/>
        </w:rPr>
        <w:t xml:space="preserve">, </w:t>
      </w:r>
      <w:r w:rsidRPr="00155332">
        <w:rPr>
          <w:rStyle w:val="StyleUnderline"/>
          <w:highlight w:val="cyan"/>
        </w:rPr>
        <w:t xml:space="preserve">such as the </w:t>
      </w:r>
      <w:r w:rsidRPr="00155332">
        <w:rPr>
          <w:rStyle w:val="Emphasis"/>
          <w:highlight w:val="cyan"/>
        </w:rPr>
        <w:t>Himalayan plateau</w:t>
      </w:r>
      <w:r w:rsidRPr="0049731E">
        <w:rPr>
          <w:sz w:val="16"/>
        </w:rPr>
        <w:t xml:space="preserve"> </w:t>
      </w:r>
      <w:r w:rsidRPr="0049731E">
        <w:rPr>
          <w:rStyle w:val="StyleUnderline"/>
        </w:rPr>
        <w:t>at elevations above 4,000 m, but below 6,000</w:t>
      </w:r>
      <w:r w:rsidRPr="0049731E">
        <w:rPr>
          <w:sz w:val="16"/>
        </w:rPr>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rPr>
          <w:sz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rPr>
          <w:sz w:val="16"/>
        </w:rPr>
        <w:t xml:space="preserve"> – </w:t>
      </w:r>
      <w:r w:rsidRPr="0049731E">
        <w:rPr>
          <w:rStyle w:val="StyleUnderline"/>
        </w:rPr>
        <w:t xml:space="preserve">either </w:t>
      </w:r>
      <w:r w:rsidRPr="00155332">
        <w:rPr>
          <w:rStyle w:val="Emphasis"/>
          <w:highlight w:val="cyan"/>
        </w:rPr>
        <w:t>naturally</w:t>
      </w:r>
      <w:r w:rsidRPr="00155332">
        <w:rPr>
          <w:sz w:val="16"/>
          <w:highlight w:val="cyan"/>
        </w:rPr>
        <w:t xml:space="preserve"> </w:t>
      </w:r>
      <w:r w:rsidRPr="00155332">
        <w:rPr>
          <w:rStyle w:val="StyleUnderline"/>
          <w:highlight w:val="cyan"/>
        </w:rPr>
        <w:t>or through</w:t>
      </w:r>
      <w:r w:rsidRPr="0049731E">
        <w:rPr>
          <w:sz w:val="16"/>
        </w:rPr>
        <w:t xml:space="preserve"> </w:t>
      </w:r>
      <w:r w:rsidRPr="0049731E">
        <w:rPr>
          <w:rStyle w:val="Emphasis"/>
        </w:rPr>
        <w:t xml:space="preserve">climate </w:t>
      </w:r>
      <w:r w:rsidRPr="00155332">
        <w:rPr>
          <w:rStyle w:val="Emphasis"/>
          <w:highlight w:val="cyan"/>
        </w:rPr>
        <w:t>engineering</w:t>
      </w:r>
      <w:r w:rsidRPr="0049731E">
        <w:rPr>
          <w:sz w:val="16"/>
        </w:rPr>
        <w:t xml:space="preserve"> – </w:t>
      </w:r>
      <w:r w:rsidRPr="0049731E">
        <w:rPr>
          <w:rStyle w:val="StyleUnderline"/>
        </w:rPr>
        <w:t>the rest of the</w:t>
      </w:r>
      <w:r w:rsidRPr="0049731E">
        <w:rPr>
          <w:sz w:val="16"/>
        </w:rPr>
        <w:t xml:space="preserve"> </w:t>
      </w:r>
      <w:r w:rsidRPr="00155332">
        <w:rPr>
          <w:rStyle w:val="Emphasis"/>
          <w:highlight w:val="cyan"/>
        </w:rPr>
        <w:t>Earth could be repopulated</w:t>
      </w:r>
      <w:r w:rsidRPr="0049731E">
        <w:rPr>
          <w:sz w:val="16"/>
        </w:rPr>
        <w:t>.</w:t>
      </w:r>
    </w:p>
    <w:p w14:paraId="6C9364AC" w14:textId="77777777" w:rsidR="00111D9A" w:rsidRPr="00E47D3F" w:rsidRDefault="00111D9A" w:rsidP="00111D9A">
      <w:pPr>
        <w:pStyle w:val="Heading4"/>
      </w:pPr>
      <w:r>
        <w:t>Nuke war causes extinction – won’t stay limited</w:t>
      </w:r>
    </w:p>
    <w:p w14:paraId="6D8A1A29" w14:textId="77777777" w:rsidR="00111D9A" w:rsidRPr="00161CE3" w:rsidRDefault="00111D9A" w:rsidP="00111D9A">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661A8483" w14:textId="77777777" w:rsidR="00111D9A" w:rsidRPr="00161CE3" w:rsidRDefault="00111D9A" w:rsidP="00111D9A">
      <w:pPr>
        <w:rPr>
          <w:sz w:val="14"/>
        </w:rPr>
      </w:pPr>
      <w:r w:rsidRPr="00161CE3">
        <w:rPr>
          <w:sz w:val="14"/>
        </w:rPr>
        <w:t>In the nuclear conversation, what are we not talking about that we should be?</w:t>
      </w:r>
    </w:p>
    <w:p w14:paraId="05A6E972" w14:textId="225A8BE7" w:rsidR="008E5983" w:rsidRDefault="00111D9A" w:rsidP="00111D9A">
      <w:pPr>
        <w:rPr>
          <w:rStyle w:val="StyleUnderline"/>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p>
    <w:p w14:paraId="2C6EF0A5" w14:textId="77777777" w:rsidR="005A74A6" w:rsidRPr="005A74A6" w:rsidRDefault="005A74A6" w:rsidP="005A74A6"/>
    <w:p w14:paraId="284D8A04" w14:textId="77777777" w:rsidR="00E71BF5" w:rsidRPr="00E71BF5" w:rsidRDefault="00E71BF5" w:rsidP="00E71BF5"/>
    <w:p w14:paraId="704D064A" w14:textId="77777777" w:rsidR="00E71BF5" w:rsidRPr="00E71BF5" w:rsidRDefault="00E71BF5" w:rsidP="00E71BF5"/>
    <w:sectPr w:rsidR="00E71BF5" w:rsidRPr="00E71B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S Mincho"/>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00"/>
    <w:family w:val="roman"/>
    <w:pitch w:val="variable"/>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9"/>
  </w:num>
  <w:num w:numId="14">
    <w:abstractNumId w:val="14"/>
  </w:num>
  <w:num w:numId="15">
    <w:abstractNumId w:val="24"/>
  </w:num>
  <w:num w:numId="16">
    <w:abstractNumId w:val="22"/>
  </w:num>
  <w:num w:numId="17">
    <w:abstractNumId w:val="18"/>
  </w:num>
  <w:num w:numId="18">
    <w:abstractNumId w:val="23"/>
  </w:num>
  <w:num w:numId="19">
    <w:abstractNumId w:val="16"/>
  </w:num>
  <w:num w:numId="20">
    <w:abstractNumId w:val="12"/>
  </w:num>
  <w:num w:numId="21">
    <w:abstractNumId w:val="13"/>
  </w:num>
  <w:num w:numId="22">
    <w:abstractNumId w:val="26"/>
  </w:num>
  <w:num w:numId="23">
    <w:abstractNumId w:val="11"/>
  </w:num>
  <w:num w:numId="24">
    <w:abstractNumId w:val="25"/>
  </w:num>
  <w:num w:numId="25">
    <w:abstractNumId w:val="21"/>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B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161"/>
    <w:rsid w:val="000A2D8A"/>
    <w:rsid w:val="000D26A6"/>
    <w:rsid w:val="000D2B90"/>
    <w:rsid w:val="000D6ED8"/>
    <w:rsid w:val="000D717B"/>
    <w:rsid w:val="000E684B"/>
    <w:rsid w:val="00100B28"/>
    <w:rsid w:val="00111D9A"/>
    <w:rsid w:val="00111F05"/>
    <w:rsid w:val="00116B1F"/>
    <w:rsid w:val="00117316"/>
    <w:rsid w:val="001209B4"/>
    <w:rsid w:val="001761FC"/>
    <w:rsid w:val="001764D8"/>
    <w:rsid w:val="00182655"/>
    <w:rsid w:val="001840F2"/>
    <w:rsid w:val="00185134"/>
    <w:rsid w:val="001856C6"/>
    <w:rsid w:val="00191B5F"/>
    <w:rsid w:val="00192487"/>
    <w:rsid w:val="00193416"/>
    <w:rsid w:val="00195073"/>
    <w:rsid w:val="0019668D"/>
    <w:rsid w:val="001A25FD"/>
    <w:rsid w:val="001A5371"/>
    <w:rsid w:val="001A72C7"/>
    <w:rsid w:val="001B3B5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D8"/>
    <w:rsid w:val="00235F7B"/>
    <w:rsid w:val="002502CF"/>
    <w:rsid w:val="00267EBB"/>
    <w:rsid w:val="0027023B"/>
    <w:rsid w:val="00272F3F"/>
    <w:rsid w:val="00274EDB"/>
    <w:rsid w:val="0027729E"/>
    <w:rsid w:val="002843B2"/>
    <w:rsid w:val="00284ED6"/>
    <w:rsid w:val="00290C5A"/>
    <w:rsid w:val="00290C92"/>
    <w:rsid w:val="0029647A"/>
    <w:rsid w:val="00296504"/>
    <w:rsid w:val="002A07A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A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DA"/>
    <w:rsid w:val="00496BB2"/>
    <w:rsid w:val="004B37B4"/>
    <w:rsid w:val="004B72B4"/>
    <w:rsid w:val="004C0314"/>
    <w:rsid w:val="004C0D3D"/>
    <w:rsid w:val="004C213E"/>
    <w:rsid w:val="004C376C"/>
    <w:rsid w:val="004C657F"/>
    <w:rsid w:val="004D17D8"/>
    <w:rsid w:val="004D52D8"/>
    <w:rsid w:val="004E12F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4A6"/>
    <w:rsid w:val="005B21FA"/>
    <w:rsid w:val="005B3244"/>
    <w:rsid w:val="005B362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652"/>
    <w:rsid w:val="00621301"/>
    <w:rsid w:val="0062173F"/>
    <w:rsid w:val="006235FB"/>
    <w:rsid w:val="00626A15"/>
    <w:rsid w:val="006379E9"/>
    <w:rsid w:val="006438CB"/>
    <w:rsid w:val="00651920"/>
    <w:rsid w:val="006529B9"/>
    <w:rsid w:val="00654695"/>
    <w:rsid w:val="0065500A"/>
    <w:rsid w:val="00655217"/>
    <w:rsid w:val="0065727C"/>
    <w:rsid w:val="00674A78"/>
    <w:rsid w:val="00696A16"/>
    <w:rsid w:val="006A4840"/>
    <w:rsid w:val="006A52A0"/>
    <w:rsid w:val="006A7E1D"/>
    <w:rsid w:val="006B0F84"/>
    <w:rsid w:val="006C3A56"/>
    <w:rsid w:val="006C67B0"/>
    <w:rsid w:val="006D13F4"/>
    <w:rsid w:val="006D6AED"/>
    <w:rsid w:val="006E6D0B"/>
    <w:rsid w:val="006F126E"/>
    <w:rsid w:val="006F32C9"/>
    <w:rsid w:val="006F372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C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98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895"/>
    <w:rsid w:val="0097151F"/>
    <w:rsid w:val="00973777"/>
    <w:rsid w:val="00976E78"/>
    <w:rsid w:val="009775C0"/>
    <w:rsid w:val="00981F23"/>
    <w:rsid w:val="00990634"/>
    <w:rsid w:val="00991733"/>
    <w:rsid w:val="00992078"/>
    <w:rsid w:val="00992BE3"/>
    <w:rsid w:val="009A1467"/>
    <w:rsid w:val="009A6464"/>
    <w:rsid w:val="009B1A15"/>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07D"/>
    <w:rsid w:val="00C56DCC"/>
    <w:rsid w:val="00C57075"/>
    <w:rsid w:val="00C72AFE"/>
    <w:rsid w:val="00C81619"/>
    <w:rsid w:val="00CA013C"/>
    <w:rsid w:val="00CA6D6D"/>
    <w:rsid w:val="00CB239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6D1"/>
    <w:rsid w:val="00E71BF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C1F"/>
    <w:rsid w:val="00EF1AD8"/>
    <w:rsid w:val="00EF2B5C"/>
    <w:rsid w:val="00EF7794"/>
    <w:rsid w:val="00F02046"/>
    <w:rsid w:val="00F053D8"/>
    <w:rsid w:val="00F05A7D"/>
    <w:rsid w:val="00F07888"/>
    <w:rsid w:val="00F1313D"/>
    <w:rsid w:val="00F201E7"/>
    <w:rsid w:val="00F204E0"/>
    <w:rsid w:val="00F20B16"/>
    <w:rsid w:val="00F21C79"/>
    <w:rsid w:val="00F238C9"/>
    <w:rsid w:val="00F23CA5"/>
    <w:rsid w:val="00F277AA"/>
    <w:rsid w:val="00F31955"/>
    <w:rsid w:val="00F34C06"/>
    <w:rsid w:val="00F40AFC"/>
    <w:rsid w:val="00F43EA3"/>
    <w:rsid w:val="00F50C55"/>
    <w:rsid w:val="00F57FFB"/>
    <w:rsid w:val="00F601E6"/>
    <w:rsid w:val="00F73954"/>
    <w:rsid w:val="00F77CA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84107"/>
  <w14:defaultImageDpi w14:val="300"/>
  <w15:docId w15:val="{E7881A88-13D3-A74D-A306-428EF073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B52"/>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1B3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1B3B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1B3B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1B3B5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1B3B5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B3B5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B3B5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B3B5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B3B5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B3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B5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1B3B52"/>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1B3B5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B3B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B3B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B5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1B3B52"/>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1B3B5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B3B52"/>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1B3B52"/>
    <w:rPr>
      <w:color w:val="auto"/>
      <w:u w:val="none"/>
    </w:rPr>
  </w:style>
  <w:style w:type="paragraph" w:styleId="DocumentMap">
    <w:name w:val="Document Map"/>
    <w:basedOn w:val="Normal"/>
    <w:link w:val="DocumentMapChar"/>
    <w:uiPriority w:val="99"/>
    <w:unhideWhenUsed/>
    <w:rsid w:val="001B3B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B3B52"/>
    <w:rPr>
      <w:rFonts w:ascii="Lucida Grande" w:hAnsi="Lucida Grande" w:cs="Lucida Grande"/>
    </w:rPr>
  </w:style>
  <w:style w:type="character" w:customStyle="1" w:styleId="Heading5Char">
    <w:name w:val="Heading 5 Char"/>
    <w:basedOn w:val="DefaultParagraphFont"/>
    <w:link w:val="Heading5"/>
    <w:rsid w:val="001B3B5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1B3B52"/>
    <w:rPr>
      <w:rFonts w:ascii="Cambria" w:eastAsia="Times New Roman" w:hAnsi="Cambria"/>
      <w:b/>
      <w:bCs/>
      <w:i/>
      <w:iCs/>
      <w:sz w:val="20"/>
      <w:lang w:bidi="en-US"/>
    </w:rPr>
  </w:style>
  <w:style w:type="character" w:customStyle="1" w:styleId="Heading7Char">
    <w:name w:val="Heading 7 Char"/>
    <w:basedOn w:val="DefaultParagraphFont"/>
    <w:link w:val="Heading7"/>
    <w:rsid w:val="001B3B5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B3B5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B3B52"/>
    <w:rPr>
      <w:rFonts w:ascii="Cambria" w:eastAsia="Times New Roman" w:hAnsi="Cambria"/>
      <w:i/>
      <w:iCs/>
      <w:sz w:val="18"/>
      <w:szCs w:val="18"/>
      <w:lang w:bidi="en-US"/>
    </w:rPr>
  </w:style>
  <w:style w:type="paragraph" w:customStyle="1" w:styleId="textbold">
    <w:name w:val="text bold"/>
    <w:basedOn w:val="Normal"/>
    <w:link w:val="Emphasis"/>
    <w:uiPriority w:val="20"/>
    <w:qFormat/>
    <w:rsid w:val="001B3B5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B3B52"/>
    <w:rPr>
      <w:sz w:val="22"/>
      <w:u w:val="single"/>
    </w:rPr>
  </w:style>
  <w:style w:type="paragraph" w:customStyle="1" w:styleId="Emphasis1">
    <w:name w:val="Emphasis1"/>
    <w:basedOn w:val="Normal"/>
    <w:autoRedefine/>
    <w:uiPriority w:val="20"/>
    <w:qFormat/>
    <w:rsid w:val="001B3B5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1B3B52"/>
    <w:rPr>
      <w:color w:val="605E5C"/>
      <w:shd w:val="clear" w:color="auto" w:fill="E1DFDD"/>
    </w:rPr>
  </w:style>
  <w:style w:type="paragraph" w:styleId="ListParagraph">
    <w:name w:val="List Paragraph"/>
    <w:aliases w:val="6 font"/>
    <w:basedOn w:val="Normal"/>
    <w:uiPriority w:val="99"/>
    <w:unhideWhenUsed/>
    <w:qFormat/>
    <w:rsid w:val="001B3B52"/>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31,No Spacing7"/>
    <w:basedOn w:val="Heading1"/>
    <w:autoRedefine/>
    <w:uiPriority w:val="99"/>
    <w:qFormat/>
    <w:rsid w:val="001B3B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1B3B52"/>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1B3B5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B3B52"/>
    <w:rPr>
      <w:rFonts w:ascii="Calibri" w:hAnsi="Calibri"/>
      <w:b/>
      <w:sz w:val="26"/>
    </w:rPr>
  </w:style>
  <w:style w:type="character" w:customStyle="1" w:styleId="Heading4Char3">
    <w:name w:val="Heading 4 Char3"/>
    <w:aliases w:val="Tag Char3,heading 2 Char3,Heading 2 Char2 Char Char1,Heading 2 Char1 Char Char Char1,ta Char"/>
    <w:rsid w:val="001B3B52"/>
    <w:rPr>
      <w:rFonts w:ascii="Calibri" w:hAnsi="Calibri"/>
      <w:b/>
      <w:sz w:val="26"/>
    </w:rPr>
  </w:style>
  <w:style w:type="paragraph" w:customStyle="1" w:styleId="Citation">
    <w:name w:val="Citation"/>
    <w:basedOn w:val="Normal"/>
    <w:autoRedefine/>
    <w:uiPriority w:val="1"/>
    <w:qFormat/>
    <w:rsid w:val="001B3B52"/>
    <w:rPr>
      <w:rFonts w:asciiTheme="minorHAnsi" w:hAnsiTheme="minorHAnsi"/>
      <w:u w:val="single"/>
    </w:rPr>
  </w:style>
  <w:style w:type="character" w:customStyle="1" w:styleId="UnderlineBold">
    <w:name w:val="Underline + Bold"/>
    <w:uiPriority w:val="1"/>
    <w:qFormat/>
    <w:rsid w:val="001B3B52"/>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5"/>
    <w:qFormat/>
    <w:rsid w:val="001B3B52"/>
    <w:rPr>
      <w:rFonts w:ascii="Garamond" w:eastAsia="Times New Roman" w:hAnsi="Garamond" w:cs="Garamond"/>
      <w:bCs/>
      <w:u w:val="single"/>
    </w:rPr>
  </w:style>
  <w:style w:type="paragraph" w:customStyle="1" w:styleId="underlined">
    <w:name w:val="underlined"/>
    <w:next w:val="Normal"/>
    <w:link w:val="underlinedChar"/>
    <w:autoRedefine/>
    <w:qFormat/>
    <w:rsid w:val="001B3B52"/>
    <w:pPr>
      <w:contextualSpacing/>
    </w:pPr>
    <w:rPr>
      <w:rFonts w:ascii="Times New Roman" w:eastAsia="Malgun Gothic" w:hAnsi="Times New Roman" w:cs="Times New Roman"/>
      <w:u w:val="single"/>
    </w:rPr>
  </w:style>
  <w:style w:type="character" w:customStyle="1" w:styleId="underlinedChar">
    <w:name w:val="underlined Char"/>
    <w:link w:val="underlined"/>
    <w:rsid w:val="001B3B52"/>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B3B5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B3B52"/>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1B3B52"/>
    <w:rPr>
      <w:rFonts w:ascii="Times New Roman" w:eastAsia="Calibri" w:hAnsi="Times New Roman"/>
      <w:u w:val="single"/>
      <w:lang w:val="x-none"/>
    </w:rPr>
  </w:style>
  <w:style w:type="paragraph" w:customStyle="1" w:styleId="Analytics">
    <w:name w:val="Analytics"/>
    <w:basedOn w:val="Heading4"/>
    <w:link w:val="AnalyticsChar"/>
    <w:qFormat/>
    <w:rsid w:val="001B3B52"/>
    <w:rPr>
      <w:bCs w:val="0"/>
      <w:szCs w:val="22"/>
    </w:rPr>
  </w:style>
  <w:style w:type="character" w:customStyle="1" w:styleId="AnalyticsChar">
    <w:name w:val="Analytics Char"/>
    <w:basedOn w:val="DefaultParagraphFont"/>
    <w:link w:val="Analytics"/>
    <w:rsid w:val="001B3B52"/>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1B3B52"/>
    <w:rPr>
      <w:rFonts w:cs="Arial"/>
      <w:b/>
      <w:bCs/>
      <w:iCs/>
      <w:szCs w:val="28"/>
      <w:lang w:val="en-US" w:eastAsia="en-US" w:bidi="ar-SA"/>
    </w:rPr>
  </w:style>
  <w:style w:type="numbering" w:customStyle="1" w:styleId="NoList1">
    <w:name w:val="No List1"/>
    <w:next w:val="NoList"/>
    <w:semiHidden/>
    <w:unhideWhenUsed/>
    <w:rsid w:val="001B3B52"/>
  </w:style>
  <w:style w:type="paragraph" w:styleId="Title">
    <w:name w:val="Title"/>
    <w:aliases w:val="UNDERLINE,Bold Underlined,Cites and Cards,title,Block Heading,Read This"/>
    <w:basedOn w:val="Normal"/>
    <w:next w:val="Subtitle"/>
    <w:link w:val="TitleChar"/>
    <w:autoRedefine/>
    <w:uiPriority w:val="5"/>
    <w:qFormat/>
    <w:rsid w:val="001B3B52"/>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B3B52"/>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1B3B52"/>
    <w:rPr>
      <w:rFonts w:ascii="Times New Roman" w:hAnsi="Times New Roman" w:cs="Times New Roman" w:hint="default"/>
      <w:u w:val="single"/>
    </w:rPr>
  </w:style>
  <w:style w:type="character" w:customStyle="1" w:styleId="Style11ptUnderline">
    <w:name w:val="Style 11 pt Underline"/>
    <w:basedOn w:val="DefaultParagraphFont"/>
    <w:qFormat/>
    <w:rsid w:val="001B3B52"/>
    <w:rPr>
      <w:sz w:val="20"/>
      <w:u w:val="single"/>
    </w:rPr>
  </w:style>
  <w:style w:type="character" w:customStyle="1" w:styleId="Style11pt">
    <w:name w:val="Style 11 pt"/>
    <w:basedOn w:val="DefaultParagraphFont"/>
    <w:qFormat/>
    <w:rsid w:val="001B3B52"/>
    <w:rPr>
      <w:sz w:val="20"/>
    </w:rPr>
  </w:style>
  <w:style w:type="character" w:customStyle="1" w:styleId="Style1Char1">
    <w:name w:val="Style1 Char1"/>
    <w:basedOn w:val="DefaultParagraphFont"/>
    <w:qFormat/>
    <w:rsid w:val="001B3B5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B3B52"/>
    <w:rPr>
      <w:sz w:val="18"/>
      <w:szCs w:val="18"/>
    </w:rPr>
  </w:style>
  <w:style w:type="paragraph" w:styleId="CommentText">
    <w:name w:val="annotation text"/>
    <w:basedOn w:val="Normal"/>
    <w:link w:val="CommentTextChar"/>
    <w:uiPriority w:val="99"/>
    <w:unhideWhenUsed/>
    <w:rsid w:val="001B3B52"/>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1B3B52"/>
    <w:rPr>
      <w:rFonts w:ascii="Times New Roman" w:hAnsi="Times New Roman"/>
    </w:rPr>
  </w:style>
  <w:style w:type="paragraph" w:styleId="CommentSubject">
    <w:name w:val="annotation subject"/>
    <w:basedOn w:val="CommentText"/>
    <w:next w:val="CommentText"/>
    <w:link w:val="CommentSubjectChar"/>
    <w:unhideWhenUsed/>
    <w:rsid w:val="001B3B52"/>
    <w:rPr>
      <w:b/>
      <w:bCs/>
      <w:sz w:val="20"/>
      <w:szCs w:val="20"/>
    </w:rPr>
  </w:style>
  <w:style w:type="character" w:customStyle="1" w:styleId="CommentSubjectChar">
    <w:name w:val="Comment Subject Char"/>
    <w:basedOn w:val="CommentTextChar"/>
    <w:link w:val="CommentSubject"/>
    <w:rsid w:val="001B3B52"/>
    <w:rPr>
      <w:rFonts w:ascii="Times New Roman" w:hAnsi="Times New Roman"/>
      <w:b/>
      <w:bCs/>
      <w:sz w:val="20"/>
      <w:szCs w:val="20"/>
    </w:rPr>
  </w:style>
  <w:style w:type="paragraph" w:styleId="BalloonText">
    <w:name w:val="Balloon Text"/>
    <w:basedOn w:val="Normal"/>
    <w:link w:val="BalloonTextChar"/>
    <w:uiPriority w:val="99"/>
    <w:unhideWhenUsed/>
    <w:qFormat/>
    <w:rsid w:val="001B3B5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1B3B52"/>
    <w:rPr>
      <w:rFonts w:ascii="Lucida Grande" w:hAnsi="Lucida Grande" w:cs="Lucida Grande"/>
      <w:sz w:val="18"/>
      <w:szCs w:val="18"/>
    </w:rPr>
  </w:style>
  <w:style w:type="character" w:customStyle="1" w:styleId="cardChar">
    <w:name w:val="card Char"/>
    <w:aliases w:val="Bold Cite Char Char,Speed Cite Char"/>
    <w:link w:val="card"/>
    <w:qFormat/>
    <w:rsid w:val="001B3B52"/>
    <w:rPr>
      <w:rFonts w:ascii="Times New Roman" w:hAnsi="Times New Roman"/>
      <w:sz w:val="16"/>
    </w:rPr>
  </w:style>
  <w:style w:type="character" w:customStyle="1" w:styleId="StyleDate">
    <w:name w:val="Style Date"/>
    <w:aliases w:val="Author"/>
    <w:qFormat/>
    <w:rsid w:val="001B3B52"/>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1B3B52"/>
    <w:rPr>
      <w:b/>
      <w:bCs/>
    </w:rPr>
  </w:style>
  <w:style w:type="character" w:customStyle="1" w:styleId="apple-converted-space">
    <w:name w:val="apple-converted-space"/>
    <w:basedOn w:val="DefaultParagraphFont"/>
    <w:qFormat/>
    <w:rsid w:val="001B3B52"/>
  </w:style>
  <w:style w:type="character" w:customStyle="1" w:styleId="st">
    <w:name w:val="st"/>
    <w:rsid w:val="001B3B52"/>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1B3B52"/>
    <w:rPr>
      <w:rFonts w:ascii="Garamond" w:eastAsia="Calibri" w:hAnsi="Garamond" w:cs="Times New Roman"/>
      <w:sz w:val="16"/>
      <w:szCs w:val="22"/>
    </w:rPr>
  </w:style>
  <w:style w:type="paragraph" w:customStyle="1" w:styleId="CitationCharChar">
    <w:name w:val="Citation Char Char"/>
    <w:basedOn w:val="Normal"/>
    <w:uiPriority w:val="6"/>
    <w:qFormat/>
    <w:rsid w:val="001B3B52"/>
    <w:pPr>
      <w:spacing w:after="0" w:line="240" w:lineRule="auto"/>
      <w:ind w:left="1440" w:right="1440"/>
    </w:pPr>
    <w:rPr>
      <w:rFonts w:asciiTheme="minorHAnsi" w:hAnsiTheme="minorHAnsi"/>
      <w:bCs/>
      <w:sz w:val="24"/>
      <w:u w:val="single"/>
    </w:rPr>
  </w:style>
  <w:style w:type="character" w:customStyle="1" w:styleId="CharChar11">
    <w:name w:val="Char Char11"/>
    <w:rsid w:val="001B3B52"/>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1B3B52"/>
    <w:rPr>
      <w:b/>
      <w:sz w:val="22"/>
      <w:u w:val="single"/>
    </w:rPr>
  </w:style>
  <w:style w:type="character" w:customStyle="1" w:styleId="DebateHighlighted">
    <w:name w:val="Debate Highlighted"/>
    <w:basedOn w:val="DefaultParagraphFont"/>
    <w:qFormat/>
    <w:rsid w:val="001B3B52"/>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1B3B52"/>
    <w:rPr>
      <w:rFonts w:ascii="Times New Roman" w:eastAsia="MS Mincho" w:hAnsi="Times New Roman" w:cs="Times New Roman"/>
      <w:sz w:val="16"/>
    </w:rPr>
  </w:style>
  <w:style w:type="character" w:customStyle="1" w:styleId="Highlightedunderline">
    <w:name w:val="Highlighted underline"/>
    <w:qFormat/>
    <w:rsid w:val="001B3B52"/>
    <w:rPr>
      <w:rFonts w:ascii="Times New Roman" w:hAnsi="Times New Roman"/>
      <w:sz w:val="20"/>
      <w:shd w:val="clear" w:color="auto" w:fill="C0C0C0"/>
    </w:rPr>
  </w:style>
  <w:style w:type="paragraph" w:customStyle="1" w:styleId="CITE">
    <w:name w:val="CITE"/>
    <w:basedOn w:val="Normal"/>
    <w:next w:val="Normal"/>
    <w:link w:val="CITEChar"/>
    <w:qFormat/>
    <w:rsid w:val="001B3B5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B3B52"/>
    <w:rPr>
      <w:rFonts w:ascii="Liberation Sans" w:hAnsi="Liberation Sans" w:cs="Georgia"/>
      <w:sz w:val="20"/>
      <w:szCs w:val="20"/>
      <w:u w:val="single"/>
    </w:rPr>
  </w:style>
  <w:style w:type="paragraph" w:customStyle="1" w:styleId="cardtext">
    <w:name w:val="card text"/>
    <w:basedOn w:val="Normal"/>
    <w:link w:val="cardtextChar"/>
    <w:qFormat/>
    <w:rsid w:val="001B3B5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B3B52"/>
    <w:rPr>
      <w:rFonts w:ascii="Georgia" w:eastAsia="Calibri" w:hAnsi="Georgia"/>
    </w:rPr>
  </w:style>
  <w:style w:type="character" w:customStyle="1" w:styleId="UnderlineBold0">
    <w:name w:val="Underline Bold"/>
    <w:basedOn w:val="DefaultParagraphFont"/>
    <w:uiPriority w:val="6"/>
    <w:qFormat/>
    <w:rsid w:val="001B3B52"/>
    <w:rPr>
      <w:b/>
      <w:sz w:val="20"/>
      <w:u w:val="single"/>
    </w:rPr>
  </w:style>
  <w:style w:type="paragraph" w:styleId="BodyText">
    <w:name w:val="Body Text"/>
    <w:basedOn w:val="Normal"/>
    <w:link w:val="BodyTextChar"/>
    <w:uiPriority w:val="99"/>
    <w:unhideWhenUsed/>
    <w:qFormat/>
    <w:rsid w:val="001B3B52"/>
    <w:pPr>
      <w:spacing w:after="120"/>
    </w:pPr>
  </w:style>
  <w:style w:type="character" w:customStyle="1" w:styleId="BodyTextChar">
    <w:name w:val="Body Text Char"/>
    <w:basedOn w:val="DefaultParagraphFont"/>
    <w:link w:val="BodyText"/>
    <w:uiPriority w:val="99"/>
    <w:qFormat/>
    <w:rsid w:val="001B3B52"/>
    <w:rPr>
      <w:rFonts w:ascii="Calibri" w:hAnsi="Calibri"/>
      <w:sz w:val="22"/>
    </w:rPr>
  </w:style>
  <w:style w:type="paragraph" w:customStyle="1" w:styleId="UnderlinePara">
    <w:name w:val="Underline Para"/>
    <w:basedOn w:val="Normal"/>
    <w:uiPriority w:val="6"/>
    <w:qFormat/>
    <w:rsid w:val="001B3B52"/>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1B3B52"/>
  </w:style>
  <w:style w:type="paragraph" w:customStyle="1" w:styleId="tiny">
    <w:name w:val="tiny"/>
    <w:next w:val="Normal"/>
    <w:link w:val="tinyChar"/>
    <w:autoRedefine/>
    <w:qFormat/>
    <w:rsid w:val="001B3B52"/>
    <w:pPr>
      <w:contextualSpacing/>
    </w:pPr>
    <w:rPr>
      <w:rFonts w:ascii="Times New Roman" w:eastAsia="Malgun Gothic" w:hAnsi="Times New Roman" w:cs="Times New Roman"/>
      <w:sz w:val="12"/>
    </w:rPr>
  </w:style>
  <w:style w:type="character" w:customStyle="1" w:styleId="tinyChar">
    <w:name w:val="tiny Char"/>
    <w:link w:val="tiny"/>
    <w:rsid w:val="001B3B52"/>
    <w:rPr>
      <w:rFonts w:ascii="Times New Roman" w:eastAsia="Malgun Gothic" w:hAnsi="Times New Roman" w:cs="Times New Roman"/>
      <w:sz w:val="12"/>
    </w:rPr>
  </w:style>
  <w:style w:type="character" w:customStyle="1" w:styleId="DocumentMapChar1">
    <w:name w:val="Document Map Char1"/>
    <w:basedOn w:val="DefaultParagraphFont"/>
    <w:uiPriority w:val="99"/>
    <w:rsid w:val="001B3B52"/>
    <w:rPr>
      <w:rFonts w:ascii="Segoe UI" w:hAnsi="Segoe UI" w:cs="Segoe UI"/>
      <w:sz w:val="16"/>
      <w:szCs w:val="16"/>
    </w:rPr>
  </w:style>
  <w:style w:type="character" w:customStyle="1" w:styleId="CommentSubjectChar1">
    <w:name w:val="Comment Subject Char1"/>
    <w:basedOn w:val="CommentTextChar"/>
    <w:uiPriority w:val="99"/>
    <w:semiHidden/>
    <w:rsid w:val="001B3B52"/>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1B3B52"/>
    <w:rPr>
      <w:rFonts w:ascii="Lucida Grande" w:eastAsiaTheme="minorHAnsi" w:hAnsi="Lucida Grande" w:cs="Lucida Grande"/>
      <w:sz w:val="18"/>
      <w:szCs w:val="18"/>
    </w:rPr>
  </w:style>
  <w:style w:type="character" w:customStyle="1" w:styleId="Style1Char">
    <w:name w:val="Style1 Char"/>
    <w:basedOn w:val="DefaultParagraphFont"/>
    <w:qFormat/>
    <w:rsid w:val="001B3B52"/>
    <w:rPr>
      <w:rFonts w:eastAsia="SimSun"/>
      <w:sz w:val="20"/>
      <w:szCs w:val="24"/>
      <w:u w:val="single"/>
      <w:lang w:val="en-US" w:eastAsia="zh-CN" w:bidi="ar-SA"/>
    </w:rPr>
  </w:style>
  <w:style w:type="paragraph" w:customStyle="1" w:styleId="Tag2">
    <w:name w:val="Tag2"/>
    <w:basedOn w:val="Normal"/>
    <w:autoRedefine/>
    <w:qFormat/>
    <w:rsid w:val="001B3B52"/>
    <w:rPr>
      <w:rFonts w:eastAsia="Calibri" w:cs="Arial"/>
      <w:b/>
    </w:rPr>
  </w:style>
  <w:style w:type="character" w:customStyle="1" w:styleId="CommentTextChar1">
    <w:name w:val="Comment Text Char1"/>
    <w:basedOn w:val="DefaultParagraphFont"/>
    <w:uiPriority w:val="99"/>
    <w:rsid w:val="001B3B52"/>
    <w:rPr>
      <w:rFonts w:ascii="Calibri" w:hAnsi="Calibri"/>
    </w:rPr>
  </w:style>
  <w:style w:type="character" w:customStyle="1" w:styleId="apple-style-span">
    <w:name w:val="apple-style-span"/>
    <w:basedOn w:val="DefaultParagraphFont"/>
    <w:qFormat/>
    <w:rsid w:val="001B3B52"/>
  </w:style>
  <w:style w:type="character" w:customStyle="1" w:styleId="FootnoteTextChar">
    <w:name w:val="Footnote Text Char"/>
    <w:basedOn w:val="DefaultParagraphFont"/>
    <w:link w:val="FootnoteText"/>
    <w:rsid w:val="001B3B52"/>
    <w:rPr>
      <w:rFonts w:ascii="Calibri" w:hAnsi="Calibri"/>
    </w:rPr>
  </w:style>
  <w:style w:type="paragraph" w:styleId="FootnoteText">
    <w:name w:val="footnote text"/>
    <w:basedOn w:val="Normal"/>
    <w:link w:val="FootnoteTextChar"/>
    <w:unhideWhenUsed/>
    <w:qFormat/>
    <w:rsid w:val="001B3B52"/>
    <w:pPr>
      <w:spacing w:after="0" w:line="240" w:lineRule="auto"/>
    </w:pPr>
    <w:rPr>
      <w:sz w:val="24"/>
    </w:rPr>
  </w:style>
  <w:style w:type="character" w:customStyle="1" w:styleId="FootnoteTextChar1">
    <w:name w:val="Footnote Text Char1"/>
    <w:basedOn w:val="DefaultParagraphFont"/>
    <w:rsid w:val="001B3B52"/>
    <w:rPr>
      <w:rFonts w:ascii="Calibri" w:hAnsi="Calibri"/>
      <w:sz w:val="20"/>
      <w:szCs w:val="20"/>
    </w:rPr>
  </w:style>
  <w:style w:type="paragraph" w:customStyle="1" w:styleId="p">
    <w:name w:val="p"/>
    <w:basedOn w:val="Normal"/>
    <w:rsid w:val="001B3B5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B3B5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B3B5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B3B52"/>
    <w:rPr>
      <w:vertAlign w:val="superscript"/>
    </w:rPr>
  </w:style>
  <w:style w:type="paragraph" w:customStyle="1" w:styleId="para">
    <w:name w:val="para"/>
    <w:basedOn w:val="Normal"/>
    <w:rsid w:val="001B3B52"/>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1B3B52"/>
    <w:pPr>
      <w:spacing w:before="100" w:beforeAutospacing="1" w:after="100" w:afterAutospacing="1" w:line="240" w:lineRule="auto"/>
    </w:pPr>
    <w:rPr>
      <w:rFonts w:cs="Times New Roman"/>
    </w:rPr>
  </w:style>
  <w:style w:type="character" w:customStyle="1" w:styleId="vm-hook">
    <w:name w:val="vm-hook"/>
    <w:basedOn w:val="DefaultParagraphFont"/>
    <w:rsid w:val="001B3B52"/>
  </w:style>
  <w:style w:type="character" w:customStyle="1" w:styleId="dfm-title">
    <w:name w:val="dfm-title"/>
    <w:basedOn w:val="DefaultParagraphFont"/>
    <w:rsid w:val="001B3B52"/>
  </w:style>
  <w:style w:type="paragraph" w:customStyle="1" w:styleId="evidencetext">
    <w:name w:val="evidence text"/>
    <w:basedOn w:val="Normal"/>
    <w:link w:val="evidencetextChar1"/>
    <w:qFormat/>
    <w:rsid w:val="001B3B5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B3B52"/>
    <w:rPr>
      <w:rFonts w:ascii="Arial" w:hAnsi="Arial" w:cs="Arial"/>
      <w:color w:val="000000"/>
      <w:sz w:val="22"/>
      <w:lang w:val="x-none" w:eastAsia="x-none"/>
    </w:rPr>
  </w:style>
  <w:style w:type="paragraph" w:customStyle="1" w:styleId="CardIndented">
    <w:name w:val="Card (Indented)"/>
    <w:basedOn w:val="Normal"/>
    <w:link w:val="CardIndentedChar"/>
    <w:qFormat/>
    <w:rsid w:val="001B3B52"/>
    <w:pPr>
      <w:spacing w:after="0" w:line="240" w:lineRule="auto"/>
      <w:ind w:left="288"/>
    </w:pPr>
    <w:rPr>
      <w:rFonts w:ascii="Arial" w:hAnsi="Arial" w:cs="Arial"/>
    </w:rPr>
  </w:style>
  <w:style w:type="paragraph" w:customStyle="1" w:styleId="Emphasize">
    <w:name w:val="Emphasize"/>
    <w:basedOn w:val="Normal"/>
    <w:uiPriority w:val="7"/>
    <w:qFormat/>
    <w:rsid w:val="001B3B5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B3B52"/>
    <w:rPr>
      <w:rFonts w:asciiTheme="minorHAnsi" w:hAnsiTheme="minorHAnsi"/>
      <w:sz w:val="22"/>
    </w:rPr>
  </w:style>
  <w:style w:type="character" w:customStyle="1" w:styleId="UnresolvedMention1">
    <w:name w:val="Unresolved Mention1"/>
    <w:basedOn w:val="DefaultParagraphFont"/>
    <w:uiPriority w:val="99"/>
    <w:unhideWhenUsed/>
    <w:rsid w:val="001B3B52"/>
    <w:rPr>
      <w:color w:val="808080"/>
      <w:shd w:val="clear" w:color="auto" w:fill="E6E6E6"/>
    </w:rPr>
  </w:style>
  <w:style w:type="character" w:customStyle="1" w:styleId="BodyTextChar1">
    <w:name w:val="Body Text Char1"/>
    <w:aliases w:val="Very Small Text Char1"/>
    <w:basedOn w:val="DefaultParagraphFont"/>
    <w:uiPriority w:val="99"/>
    <w:rsid w:val="001B3B52"/>
    <w:rPr>
      <w:rFonts w:ascii="Times New Roman" w:hAnsi="Times New Roman"/>
      <w:sz w:val="24"/>
    </w:rPr>
  </w:style>
  <w:style w:type="character" w:customStyle="1" w:styleId="UnresolvedMention2">
    <w:name w:val="Unresolved Mention2"/>
    <w:basedOn w:val="DefaultParagraphFont"/>
    <w:uiPriority w:val="99"/>
    <w:unhideWhenUsed/>
    <w:rsid w:val="001B3B52"/>
    <w:rPr>
      <w:color w:val="808080"/>
      <w:shd w:val="clear" w:color="auto" w:fill="E6E6E6"/>
    </w:rPr>
  </w:style>
  <w:style w:type="character" w:customStyle="1" w:styleId="Author-Date">
    <w:name w:val="Author-Date"/>
    <w:qFormat/>
    <w:rsid w:val="001B3B52"/>
    <w:rPr>
      <w:b/>
      <w:sz w:val="24"/>
    </w:rPr>
  </w:style>
  <w:style w:type="character" w:customStyle="1" w:styleId="ListLabel12">
    <w:name w:val="ListLabel 12"/>
    <w:qFormat/>
    <w:rsid w:val="001B3B52"/>
    <w:rPr>
      <w:strike w:val="0"/>
      <w:dstrike w:val="0"/>
      <w:color w:val="000000"/>
      <w:spacing w:val="0"/>
      <w:w w:val="100"/>
      <w:sz w:val="16"/>
      <w:lang w:val="en-US"/>
    </w:rPr>
  </w:style>
  <w:style w:type="character" w:customStyle="1" w:styleId="ListLabel11">
    <w:name w:val="ListLabel 11"/>
    <w:qFormat/>
    <w:rsid w:val="001B3B52"/>
    <w:rPr>
      <w:strike w:val="0"/>
      <w:dstrike w:val="0"/>
      <w:color w:val="000000"/>
      <w:spacing w:val="70"/>
      <w:w w:val="100"/>
      <w:sz w:val="16"/>
      <w:lang w:val="en-US"/>
    </w:rPr>
  </w:style>
  <w:style w:type="character" w:customStyle="1" w:styleId="ListLabel10">
    <w:name w:val="ListLabel 10"/>
    <w:qFormat/>
    <w:rsid w:val="001B3B52"/>
    <w:rPr>
      <w:strike w:val="0"/>
      <w:dstrike w:val="0"/>
      <w:color w:val="000000"/>
      <w:spacing w:val="0"/>
      <w:w w:val="100"/>
      <w:sz w:val="18"/>
      <w:lang w:val="en-US"/>
    </w:rPr>
  </w:style>
  <w:style w:type="character" w:customStyle="1" w:styleId="ListLabel9">
    <w:name w:val="ListLabel 9"/>
    <w:qFormat/>
    <w:rsid w:val="001B3B52"/>
    <w:rPr>
      <w:strike w:val="0"/>
      <w:dstrike w:val="0"/>
      <w:color w:val="000000"/>
      <w:spacing w:val="0"/>
      <w:w w:val="100"/>
      <w:sz w:val="21"/>
      <w:lang w:val="en-US"/>
    </w:rPr>
  </w:style>
  <w:style w:type="character" w:customStyle="1" w:styleId="ListLabel8">
    <w:name w:val="ListLabel 8"/>
    <w:qFormat/>
    <w:rsid w:val="001B3B52"/>
    <w:rPr>
      <w:strike w:val="0"/>
      <w:dstrike w:val="0"/>
      <w:color w:val="000000"/>
      <w:spacing w:val="0"/>
      <w:w w:val="100"/>
      <w:sz w:val="20"/>
      <w:lang w:val="en-US"/>
    </w:rPr>
  </w:style>
  <w:style w:type="character" w:customStyle="1" w:styleId="ListLabel7">
    <w:name w:val="ListLabel 7"/>
    <w:qFormat/>
    <w:rsid w:val="001B3B52"/>
    <w:rPr>
      <w:strike w:val="0"/>
      <w:dstrike w:val="0"/>
      <w:color w:val="000000"/>
      <w:spacing w:val="0"/>
      <w:w w:val="100"/>
      <w:sz w:val="20"/>
      <w:lang w:val="en-US"/>
    </w:rPr>
  </w:style>
  <w:style w:type="character" w:customStyle="1" w:styleId="ListLabel6">
    <w:name w:val="ListLabel 6"/>
    <w:qFormat/>
    <w:rsid w:val="001B3B52"/>
    <w:rPr>
      <w:i/>
      <w:strike w:val="0"/>
      <w:dstrike w:val="0"/>
      <w:color w:val="000000"/>
      <w:spacing w:val="0"/>
      <w:w w:val="100"/>
      <w:sz w:val="20"/>
      <w:lang w:val="en-US"/>
    </w:rPr>
  </w:style>
  <w:style w:type="character" w:customStyle="1" w:styleId="ListLabel5">
    <w:name w:val="ListLabel 5"/>
    <w:qFormat/>
    <w:rsid w:val="001B3B52"/>
    <w:rPr>
      <w:strike w:val="0"/>
      <w:dstrike w:val="0"/>
      <w:color w:val="000000"/>
      <w:spacing w:val="0"/>
      <w:w w:val="100"/>
      <w:sz w:val="20"/>
      <w:lang w:val="en-US"/>
    </w:rPr>
  </w:style>
  <w:style w:type="character" w:customStyle="1" w:styleId="ListLabel4">
    <w:name w:val="ListLabel 4"/>
    <w:qFormat/>
    <w:rsid w:val="001B3B52"/>
    <w:rPr>
      <w:strike w:val="0"/>
      <w:dstrike w:val="0"/>
      <w:color w:val="000000"/>
      <w:spacing w:val="0"/>
      <w:w w:val="100"/>
      <w:sz w:val="19"/>
      <w:lang w:val="en-US"/>
    </w:rPr>
  </w:style>
  <w:style w:type="character" w:customStyle="1" w:styleId="ListLabel3">
    <w:name w:val="ListLabel 3"/>
    <w:qFormat/>
    <w:rsid w:val="001B3B52"/>
    <w:rPr>
      <w:i/>
      <w:strike w:val="0"/>
      <w:dstrike w:val="0"/>
      <w:color w:val="000000"/>
      <w:spacing w:val="0"/>
      <w:w w:val="100"/>
      <w:sz w:val="20"/>
      <w:lang w:val="en-US"/>
    </w:rPr>
  </w:style>
  <w:style w:type="character" w:customStyle="1" w:styleId="ListLabel2">
    <w:name w:val="ListLabel 2"/>
    <w:qFormat/>
    <w:rsid w:val="001B3B52"/>
    <w:rPr>
      <w:strike w:val="0"/>
      <w:dstrike w:val="0"/>
      <w:color w:val="000000"/>
      <w:spacing w:val="0"/>
      <w:w w:val="100"/>
      <w:sz w:val="20"/>
      <w:lang w:val="en-US"/>
    </w:rPr>
  </w:style>
  <w:style w:type="character" w:customStyle="1" w:styleId="ListLabel1">
    <w:name w:val="ListLabel 1"/>
    <w:qFormat/>
    <w:rsid w:val="001B3B52"/>
    <w:rPr>
      <w:i/>
      <w:strike w:val="0"/>
      <w:dstrike w:val="0"/>
      <w:color w:val="000000"/>
      <w:spacing w:val="0"/>
      <w:w w:val="100"/>
      <w:sz w:val="18"/>
      <w:lang w:val="en-US"/>
    </w:rPr>
  </w:style>
  <w:style w:type="character" w:customStyle="1" w:styleId="verdana">
    <w:name w:val="verdana"/>
    <w:basedOn w:val="DefaultParagraphFont"/>
    <w:qFormat/>
    <w:rsid w:val="001B3B52"/>
    <w:rPr>
      <w:rFonts w:cs="Times New Roman"/>
    </w:rPr>
  </w:style>
  <w:style w:type="character" w:customStyle="1" w:styleId="italic">
    <w:name w:val="italic"/>
    <w:basedOn w:val="DefaultParagraphFont"/>
    <w:qFormat/>
    <w:rsid w:val="001B3B52"/>
    <w:rPr>
      <w:rFonts w:cs="Times New Roman"/>
    </w:rPr>
  </w:style>
  <w:style w:type="character" w:customStyle="1" w:styleId="hit">
    <w:name w:val="hit"/>
    <w:basedOn w:val="DefaultParagraphFont"/>
    <w:qFormat/>
    <w:rsid w:val="001B3B52"/>
    <w:rPr>
      <w:rFonts w:cs="Times New Roman"/>
    </w:rPr>
  </w:style>
  <w:style w:type="character" w:customStyle="1" w:styleId="blue">
    <w:name w:val="blue"/>
    <w:basedOn w:val="DefaultParagraphFont"/>
    <w:qFormat/>
    <w:rsid w:val="001B3B52"/>
    <w:rPr>
      <w:rFonts w:cs="Times New Roman"/>
    </w:rPr>
  </w:style>
  <w:style w:type="character" w:customStyle="1" w:styleId="copyrightdescription">
    <w:name w:val="copyrightdescription"/>
    <w:basedOn w:val="DefaultParagraphFont"/>
    <w:qFormat/>
    <w:rsid w:val="001B3B52"/>
    <w:rPr>
      <w:rFonts w:cs="Times New Roman"/>
    </w:rPr>
  </w:style>
  <w:style w:type="character" w:customStyle="1" w:styleId="tabtitle">
    <w:name w:val="tabtitle"/>
    <w:basedOn w:val="DefaultParagraphFont"/>
    <w:qFormat/>
    <w:rsid w:val="001B3B52"/>
    <w:rPr>
      <w:rFonts w:cs="Times New Roman"/>
    </w:rPr>
  </w:style>
  <w:style w:type="character" w:customStyle="1" w:styleId="resultbodyblack">
    <w:name w:val="resultbodyblack"/>
    <w:basedOn w:val="DefaultParagraphFont"/>
    <w:qFormat/>
    <w:rsid w:val="001B3B52"/>
    <w:rPr>
      <w:rFonts w:cs="Times New Roman"/>
    </w:rPr>
  </w:style>
  <w:style w:type="character" w:customStyle="1" w:styleId="resultbody">
    <w:name w:val="resultbody"/>
    <w:basedOn w:val="DefaultParagraphFont"/>
    <w:qFormat/>
    <w:rsid w:val="001B3B52"/>
    <w:rPr>
      <w:rFonts w:cs="Times New Roman"/>
    </w:rPr>
  </w:style>
  <w:style w:type="character" w:customStyle="1" w:styleId="resultbodysmallitalic">
    <w:name w:val="resultbodysmallitalic"/>
    <w:basedOn w:val="DefaultParagraphFont"/>
    <w:qFormat/>
    <w:rsid w:val="001B3B52"/>
    <w:rPr>
      <w:rFonts w:cs="Times New Roman"/>
    </w:rPr>
  </w:style>
  <w:style w:type="character" w:customStyle="1" w:styleId="resultpron">
    <w:name w:val="resultpron"/>
    <w:basedOn w:val="DefaultParagraphFont"/>
    <w:qFormat/>
    <w:rsid w:val="001B3B52"/>
    <w:rPr>
      <w:rFonts w:cs="Times New Roman"/>
    </w:rPr>
  </w:style>
  <w:style w:type="character" w:customStyle="1" w:styleId="NumberingSymbols">
    <w:name w:val="Numbering Symbols"/>
    <w:qFormat/>
    <w:rsid w:val="001B3B52"/>
  </w:style>
  <w:style w:type="character" w:customStyle="1" w:styleId="StrongEmphasis">
    <w:name w:val="Strong Emphasis"/>
    <w:qFormat/>
    <w:rsid w:val="001B3B52"/>
    <w:rPr>
      <w:b/>
      <w:bCs/>
    </w:rPr>
  </w:style>
  <w:style w:type="character" w:customStyle="1" w:styleId="Emphasis2">
    <w:name w:val="Emphasis2"/>
    <w:basedOn w:val="DefaultParagraphFont"/>
    <w:qFormat/>
    <w:rsid w:val="001B3B5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B3B52"/>
    <w:rPr>
      <w:rFonts w:ascii="Times New Roman" w:hAnsi="Times New Roman"/>
      <w:sz w:val="20"/>
      <w:szCs w:val="24"/>
      <w:u w:val="single"/>
      <w:lang w:val="en-US" w:eastAsia="en-US" w:bidi="ar-SA"/>
    </w:rPr>
  </w:style>
  <w:style w:type="character" w:customStyle="1" w:styleId="pg">
    <w:name w:val="pg"/>
    <w:basedOn w:val="DefaultParagraphFont"/>
    <w:qFormat/>
    <w:rsid w:val="001B3B52"/>
  </w:style>
  <w:style w:type="character" w:customStyle="1" w:styleId="ital-inline">
    <w:name w:val="ital-inline"/>
    <w:basedOn w:val="DefaultParagraphFont"/>
    <w:qFormat/>
    <w:rsid w:val="001B3B52"/>
  </w:style>
  <w:style w:type="character" w:customStyle="1" w:styleId="senselabelstart">
    <w:name w:val="sense_label start"/>
    <w:basedOn w:val="DefaultParagraphFont"/>
    <w:qFormat/>
    <w:rsid w:val="001B3B52"/>
  </w:style>
  <w:style w:type="character" w:customStyle="1" w:styleId="sensecontent">
    <w:name w:val="sense_content"/>
    <w:basedOn w:val="DefaultParagraphFont"/>
    <w:qFormat/>
    <w:rsid w:val="001B3B52"/>
  </w:style>
  <w:style w:type="character" w:customStyle="1" w:styleId="vi">
    <w:name w:val="vi"/>
    <w:basedOn w:val="DefaultParagraphFont"/>
    <w:qFormat/>
    <w:rsid w:val="001B3B52"/>
  </w:style>
  <w:style w:type="character" w:customStyle="1" w:styleId="senselabel">
    <w:name w:val="sense_label"/>
    <w:basedOn w:val="DefaultParagraphFont"/>
    <w:qFormat/>
    <w:rsid w:val="001B3B52"/>
  </w:style>
  <w:style w:type="character" w:customStyle="1" w:styleId="Style11ptItalicUnderline">
    <w:name w:val="Style 11 pt Italic Underline"/>
    <w:basedOn w:val="DefaultParagraphFont"/>
    <w:qFormat/>
    <w:rsid w:val="001B3B52"/>
    <w:rPr>
      <w:i/>
      <w:iCs/>
      <w:sz w:val="20"/>
      <w:u w:val="single"/>
    </w:rPr>
  </w:style>
  <w:style w:type="character" w:customStyle="1" w:styleId="Style11ptBoldUnderline">
    <w:name w:val="Style 11 pt Bold Underline"/>
    <w:basedOn w:val="DefaultParagraphFont"/>
    <w:qFormat/>
    <w:rsid w:val="001B3B52"/>
    <w:rPr>
      <w:b/>
      <w:bCs/>
      <w:sz w:val="20"/>
      <w:u w:val="single"/>
    </w:rPr>
  </w:style>
  <w:style w:type="character" w:customStyle="1" w:styleId="StyleStyle4CharTimesNewRoman11ptItalic">
    <w:name w:val="Style Style4 Char + Times New Roman 11 pt Italic"/>
    <w:basedOn w:val="DefaultParagraphFont"/>
    <w:qFormat/>
    <w:rsid w:val="001B3B5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B3B5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B3B52"/>
    <w:rPr>
      <w:color w:val="000000"/>
      <w:sz w:val="20"/>
    </w:rPr>
  </w:style>
  <w:style w:type="character" w:customStyle="1" w:styleId="Style11ptBlackUnderline">
    <w:name w:val="Style 11 pt Black Underline"/>
    <w:basedOn w:val="DefaultParagraphFont"/>
    <w:qFormat/>
    <w:rsid w:val="001B3B52"/>
    <w:rPr>
      <w:color w:val="000000"/>
      <w:sz w:val="20"/>
      <w:u w:val="single"/>
    </w:rPr>
  </w:style>
  <w:style w:type="character" w:customStyle="1" w:styleId="pmterms1">
    <w:name w:val="pmterms1"/>
    <w:basedOn w:val="DefaultParagraphFont"/>
    <w:qFormat/>
    <w:rsid w:val="001B3B52"/>
  </w:style>
  <w:style w:type="character" w:customStyle="1" w:styleId="HTMLTypewriter3">
    <w:name w:val="HTML Typewriter3"/>
    <w:basedOn w:val="DefaultParagraphFont"/>
    <w:qFormat/>
    <w:rsid w:val="001B3B52"/>
    <w:rPr>
      <w:rFonts w:ascii="Courier New" w:eastAsia="SimSun" w:hAnsi="Courier New" w:cs="Courier New"/>
      <w:sz w:val="20"/>
      <w:szCs w:val="20"/>
    </w:rPr>
  </w:style>
  <w:style w:type="character" w:customStyle="1" w:styleId="CardsChar">
    <w:name w:val="Cards Char"/>
    <w:basedOn w:val="DefaultParagraphFont"/>
    <w:qFormat/>
    <w:rsid w:val="001B3B52"/>
    <w:rPr>
      <w:rFonts w:ascii="Times New Roman" w:hAnsi="Times New Roman" w:cs="Times New Roman"/>
      <w:lang w:val="en-US" w:bidi="ar-SA"/>
    </w:rPr>
  </w:style>
  <w:style w:type="character" w:customStyle="1" w:styleId="CardsFont12pt0">
    <w:name w:val="Cards + Font 12pt"/>
    <w:basedOn w:val="CardsChar"/>
    <w:qFormat/>
    <w:rsid w:val="001B3B5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B3B52"/>
    <w:rPr>
      <w:rFonts w:ascii="Times New Roman" w:hAnsi="Times New Roman" w:cs="Times New Roman"/>
      <w:b/>
      <w:sz w:val="24"/>
      <w:u w:val="single"/>
      <w:lang w:val="en-US" w:bidi="ar-SA"/>
    </w:rPr>
  </w:style>
  <w:style w:type="character" w:styleId="HTMLCite">
    <w:name w:val="HTML Cite"/>
    <w:basedOn w:val="DefaultParagraphFont"/>
    <w:uiPriority w:val="99"/>
    <w:qFormat/>
    <w:rsid w:val="001B3B52"/>
    <w:rPr>
      <w:rFonts w:cs="Times New Roman"/>
      <w:i/>
    </w:rPr>
  </w:style>
  <w:style w:type="character" w:customStyle="1" w:styleId="VisitedInternetLink">
    <w:name w:val="Visited Internet Link"/>
    <w:basedOn w:val="DefaultParagraphFont"/>
    <w:rsid w:val="001B3B52"/>
    <w:rPr>
      <w:color w:val="800080"/>
      <w:u w:val="single"/>
    </w:rPr>
  </w:style>
  <w:style w:type="character" w:customStyle="1" w:styleId="CitesChar">
    <w:name w:val="Cites Char"/>
    <w:basedOn w:val="DefaultParagraphFont"/>
    <w:qFormat/>
    <w:rsid w:val="001B3B52"/>
    <w:rPr>
      <w:szCs w:val="24"/>
      <w:lang w:val="en-US" w:bidi="ar-SA"/>
    </w:rPr>
  </w:style>
  <w:style w:type="character" w:customStyle="1" w:styleId="loose">
    <w:name w:val="loose"/>
    <w:qFormat/>
    <w:rsid w:val="001B3B52"/>
  </w:style>
  <w:style w:type="character" w:customStyle="1" w:styleId="domtooltips">
    <w:name w:val="domtooltips"/>
    <w:basedOn w:val="DefaultParagraphFont"/>
    <w:qFormat/>
    <w:rsid w:val="001B3B52"/>
  </w:style>
  <w:style w:type="character" w:customStyle="1" w:styleId="caps">
    <w:name w:val="caps"/>
    <w:basedOn w:val="DefaultParagraphFont"/>
    <w:qFormat/>
    <w:rsid w:val="001B3B52"/>
  </w:style>
  <w:style w:type="character" w:customStyle="1" w:styleId="Style11ptUnderlineBorderSinglesolidlineAuto05pt">
    <w:name w:val="Style 11 pt Underline Border: : (Single solid line Auto  0.5 pt..."/>
    <w:basedOn w:val="DefaultParagraphFont"/>
    <w:qFormat/>
    <w:rsid w:val="001B3B52"/>
    <w:rPr>
      <w:sz w:val="20"/>
      <w:u w:val="single"/>
      <w:bdr w:val="single" w:sz="4" w:space="0" w:color="00000A"/>
    </w:rPr>
  </w:style>
  <w:style w:type="character" w:customStyle="1" w:styleId="StyleUnderlineChar11pt">
    <w:name w:val="Style Underline Char + 11 pt"/>
    <w:basedOn w:val="DefaultParagraphFont"/>
    <w:qFormat/>
    <w:rsid w:val="001B3B52"/>
    <w:rPr>
      <w:rFonts w:ascii="Times New Roman" w:hAnsi="Times New Roman"/>
      <w:sz w:val="20"/>
      <w:szCs w:val="24"/>
      <w:u w:val="single"/>
      <w:lang w:val="en-US" w:eastAsia="en-US" w:bidi="ar-SA"/>
    </w:rPr>
  </w:style>
  <w:style w:type="paragraph" w:styleId="List">
    <w:name w:val="List"/>
    <w:basedOn w:val="BodyText"/>
    <w:uiPriority w:val="99"/>
    <w:rsid w:val="001B3B5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B3B5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B3B5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B3B5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B3B5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B3B52"/>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B3B5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1B3B52"/>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1B3B52"/>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1B3B5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B3B52"/>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B3B5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1B3B52"/>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B3B52"/>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B3B52"/>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B3B5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B3B5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B3B52"/>
    <w:rPr>
      <w:rFonts w:ascii="Times New Roman" w:eastAsia="Times New Roman" w:hAnsi="Times New Roman" w:cs="Arial"/>
      <w:bCs/>
      <w:caps/>
      <w:color w:val="00000A"/>
      <w:sz w:val="20"/>
      <w:szCs w:val="20"/>
    </w:rPr>
  </w:style>
  <w:style w:type="character" w:customStyle="1" w:styleId="Heading3Char1">
    <w:name w:val="Heading 3 Char1"/>
    <w:qFormat/>
    <w:rsid w:val="001B3B52"/>
    <w:rPr>
      <w:rFonts w:cs="Arial"/>
      <w:bCs/>
      <w:szCs w:val="26"/>
      <w:u w:val="single"/>
      <w:lang w:val="en-US" w:eastAsia="en-US" w:bidi="ar-SA"/>
    </w:rPr>
  </w:style>
  <w:style w:type="paragraph" w:styleId="Revision">
    <w:name w:val="Revision"/>
    <w:hidden/>
    <w:uiPriority w:val="99"/>
    <w:semiHidden/>
    <w:rsid w:val="001B3B52"/>
    <w:rPr>
      <w:rFonts w:ascii="Calibri" w:hAnsi="Calibri"/>
      <w:sz w:val="22"/>
    </w:rPr>
  </w:style>
  <w:style w:type="paragraph" w:customStyle="1" w:styleId="Smalltext">
    <w:name w:val="Small text"/>
    <w:aliases w:val="Quote1,Quote11"/>
    <w:basedOn w:val="Normal"/>
    <w:link w:val="SmalltextChar0"/>
    <w:qFormat/>
    <w:rsid w:val="001B3B52"/>
    <w:rPr>
      <w:rFonts w:ascii="Times New Roman" w:eastAsia="MS Mincho" w:hAnsi="Times New Roman" w:cs="Times New Roman"/>
      <w:sz w:val="16"/>
    </w:rPr>
  </w:style>
  <w:style w:type="character" w:customStyle="1" w:styleId="BoldUnderlineChar">
    <w:name w:val="Bold Underline Char"/>
    <w:basedOn w:val="DefaultParagraphFont"/>
    <w:locked/>
    <w:rsid w:val="001B3B52"/>
    <w:rPr>
      <w:rFonts w:ascii="Times New Roman" w:eastAsia="Times New Roman" w:hAnsi="Times New Roman" w:cs="Times New Roman"/>
      <w:b/>
      <w:bCs/>
      <w:sz w:val="20"/>
      <w:szCs w:val="24"/>
      <w:u w:val="single"/>
    </w:rPr>
  </w:style>
  <w:style w:type="character" w:customStyle="1" w:styleId="StyleGaramond">
    <w:name w:val="Style Garamond"/>
    <w:qFormat/>
    <w:rsid w:val="001B3B52"/>
    <w:rPr>
      <w:rFonts w:ascii="Garamond" w:hAnsi="Garamond" w:cs="Garamond"/>
    </w:rPr>
  </w:style>
  <w:style w:type="character" w:customStyle="1" w:styleId="StyletagGaramondChar">
    <w:name w:val="Style tag + Garamond Char"/>
    <w:qFormat/>
    <w:rsid w:val="001B3B52"/>
    <w:rPr>
      <w:rFonts w:ascii="Garamond" w:hAnsi="Garamond" w:cs="Garamond"/>
      <w:b/>
      <w:bCs/>
      <w:sz w:val="24"/>
      <w:szCs w:val="24"/>
      <w:lang w:val="en-US" w:bidi="ar-SA"/>
    </w:rPr>
  </w:style>
  <w:style w:type="character" w:customStyle="1" w:styleId="StylecardGaramond12ptUnderlineChar">
    <w:name w:val="Style card + Garamond 12 pt Underline Char"/>
    <w:qFormat/>
    <w:rsid w:val="001B3B5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B3B52"/>
    <w:rPr>
      <w:rFonts w:ascii="Arial" w:hAnsi="Arial"/>
      <w:b/>
      <w:sz w:val="20"/>
      <w:u w:val="single"/>
    </w:rPr>
  </w:style>
  <w:style w:type="character" w:customStyle="1" w:styleId="WW8Num2z0">
    <w:name w:val="WW8Num2z0"/>
    <w:qFormat/>
    <w:rsid w:val="001B3B52"/>
  </w:style>
  <w:style w:type="character" w:customStyle="1" w:styleId="WW8Num2z1">
    <w:name w:val="WW8Num2z1"/>
    <w:qFormat/>
    <w:rsid w:val="001B3B52"/>
  </w:style>
  <w:style w:type="character" w:customStyle="1" w:styleId="WW8Num2z2">
    <w:name w:val="WW8Num2z2"/>
    <w:qFormat/>
    <w:rsid w:val="001B3B52"/>
  </w:style>
  <w:style w:type="character" w:customStyle="1" w:styleId="WW8Num2z3">
    <w:name w:val="WW8Num2z3"/>
    <w:qFormat/>
    <w:rsid w:val="001B3B52"/>
  </w:style>
  <w:style w:type="character" w:customStyle="1" w:styleId="WW8Num2z4">
    <w:name w:val="WW8Num2z4"/>
    <w:qFormat/>
    <w:rsid w:val="001B3B52"/>
  </w:style>
  <w:style w:type="character" w:customStyle="1" w:styleId="WW8Num2z5">
    <w:name w:val="WW8Num2z5"/>
    <w:qFormat/>
    <w:rsid w:val="001B3B52"/>
  </w:style>
  <w:style w:type="character" w:customStyle="1" w:styleId="WW8Num2z6">
    <w:name w:val="WW8Num2z6"/>
    <w:qFormat/>
    <w:rsid w:val="001B3B52"/>
  </w:style>
  <w:style w:type="character" w:customStyle="1" w:styleId="WW8Num2z7">
    <w:name w:val="WW8Num2z7"/>
    <w:qFormat/>
    <w:rsid w:val="001B3B52"/>
  </w:style>
  <w:style w:type="character" w:customStyle="1" w:styleId="WW8Num2z8">
    <w:name w:val="WW8Num2z8"/>
    <w:qFormat/>
    <w:rsid w:val="001B3B52"/>
  </w:style>
  <w:style w:type="character" w:customStyle="1" w:styleId="WW8Num5z0">
    <w:name w:val="WW8Num5z0"/>
    <w:qFormat/>
    <w:rsid w:val="001B3B52"/>
  </w:style>
  <w:style w:type="character" w:customStyle="1" w:styleId="WW8Num5z1">
    <w:name w:val="WW8Num5z1"/>
    <w:qFormat/>
    <w:rsid w:val="001B3B52"/>
  </w:style>
  <w:style w:type="character" w:customStyle="1" w:styleId="WW8Num5z2">
    <w:name w:val="WW8Num5z2"/>
    <w:qFormat/>
    <w:rsid w:val="001B3B52"/>
  </w:style>
  <w:style w:type="character" w:customStyle="1" w:styleId="WW8Num5z3">
    <w:name w:val="WW8Num5z3"/>
    <w:qFormat/>
    <w:rsid w:val="001B3B52"/>
  </w:style>
  <w:style w:type="character" w:customStyle="1" w:styleId="WW8Num5z4">
    <w:name w:val="WW8Num5z4"/>
    <w:qFormat/>
    <w:rsid w:val="001B3B52"/>
  </w:style>
  <w:style w:type="character" w:customStyle="1" w:styleId="WW8Num5z5">
    <w:name w:val="WW8Num5z5"/>
    <w:qFormat/>
    <w:rsid w:val="001B3B52"/>
  </w:style>
  <w:style w:type="character" w:customStyle="1" w:styleId="WW8Num5z6">
    <w:name w:val="WW8Num5z6"/>
    <w:qFormat/>
    <w:rsid w:val="001B3B52"/>
  </w:style>
  <w:style w:type="character" w:customStyle="1" w:styleId="WW8Num5z7">
    <w:name w:val="WW8Num5z7"/>
    <w:qFormat/>
    <w:rsid w:val="001B3B52"/>
  </w:style>
  <w:style w:type="character" w:customStyle="1" w:styleId="WW8Num5z8">
    <w:name w:val="WW8Num5z8"/>
    <w:qFormat/>
    <w:rsid w:val="001B3B52"/>
  </w:style>
  <w:style w:type="character" w:customStyle="1" w:styleId="CiteChar0">
    <w:name w:val="Cite Char"/>
    <w:aliases w:val="cite_tag Char,Char Char Char Char1 Char Char1,Char Char Char Char1 Char,Taglines Char Char, Cha"/>
    <w:basedOn w:val="DefaultParagraphFont"/>
    <w:qFormat/>
    <w:rsid w:val="001B3B5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B3B52"/>
    <w:rPr>
      <w:rFonts w:ascii="Times New Roman" w:eastAsia="Times New Roman" w:hAnsi="Times New Roman" w:cs="Times New Roman"/>
      <w:u w:val="thick"/>
    </w:rPr>
  </w:style>
  <w:style w:type="character" w:customStyle="1" w:styleId="ListLabel19">
    <w:name w:val="ListLabel 19"/>
    <w:qFormat/>
    <w:rsid w:val="001B3B52"/>
    <w:rPr>
      <w:b/>
      <w:i/>
      <w:strike w:val="0"/>
      <w:dstrike w:val="0"/>
      <w:spacing w:val="0"/>
      <w:w w:val="100"/>
      <w:sz w:val="26"/>
    </w:rPr>
  </w:style>
  <w:style w:type="paragraph" w:styleId="Footer">
    <w:name w:val="footer"/>
    <w:basedOn w:val="Normal"/>
    <w:link w:val="FooterChar"/>
    <w:uiPriority w:val="99"/>
    <w:rsid w:val="001B3B52"/>
  </w:style>
  <w:style w:type="character" w:customStyle="1" w:styleId="FooterChar">
    <w:name w:val="Footer Char"/>
    <w:basedOn w:val="DefaultParagraphFont"/>
    <w:link w:val="Footer"/>
    <w:uiPriority w:val="99"/>
    <w:rsid w:val="001B3B52"/>
    <w:rPr>
      <w:rFonts w:ascii="Calibri" w:hAnsi="Calibri"/>
      <w:sz w:val="22"/>
    </w:rPr>
  </w:style>
  <w:style w:type="paragraph" w:customStyle="1" w:styleId="TagCite">
    <w:name w:val="Tag/Cite"/>
    <w:basedOn w:val="Normal"/>
    <w:qFormat/>
    <w:rsid w:val="001B3B52"/>
    <w:rPr>
      <w:rFonts w:eastAsia="Times New Roman" w:cs="Times New Roman"/>
      <w:b/>
    </w:rPr>
  </w:style>
  <w:style w:type="paragraph" w:customStyle="1" w:styleId="NormalText">
    <w:name w:val="Normal Text"/>
    <w:basedOn w:val="Normal"/>
    <w:link w:val="NormalTextChar"/>
    <w:qFormat/>
    <w:rsid w:val="001B3B52"/>
    <w:pPr>
      <w:jc w:val="both"/>
    </w:pPr>
    <w:rPr>
      <w:sz w:val="20"/>
      <w:szCs w:val="26"/>
    </w:rPr>
  </w:style>
  <w:style w:type="paragraph" w:customStyle="1" w:styleId="CardsFont6pt">
    <w:name w:val="Cards + Font: 6 pt"/>
    <w:basedOn w:val="Normal"/>
    <w:link w:val="CardsFont6ptChar1"/>
    <w:qFormat/>
    <w:rsid w:val="001B3B52"/>
    <w:pPr>
      <w:ind w:left="432" w:right="432"/>
      <w:jc w:val="both"/>
    </w:pPr>
    <w:rPr>
      <w:rFonts w:eastAsia="Times New Roman" w:cs="Times New Roman"/>
      <w:sz w:val="12"/>
      <w:szCs w:val="20"/>
    </w:rPr>
  </w:style>
  <w:style w:type="paragraph" w:customStyle="1" w:styleId="Small">
    <w:name w:val="Small"/>
    <w:basedOn w:val="Normal"/>
    <w:uiPriority w:val="99"/>
    <w:qFormat/>
    <w:rsid w:val="001B3B52"/>
    <w:rPr>
      <w:sz w:val="14"/>
    </w:rPr>
  </w:style>
  <w:style w:type="paragraph" w:customStyle="1" w:styleId="NotUnderlined">
    <w:name w:val="Not Underlined"/>
    <w:basedOn w:val="Normal"/>
    <w:uiPriority w:val="99"/>
    <w:qFormat/>
    <w:rsid w:val="001B3B52"/>
  </w:style>
  <w:style w:type="numbering" w:customStyle="1" w:styleId="WW8Num2">
    <w:name w:val="WW8Num2"/>
    <w:qFormat/>
    <w:rsid w:val="001B3B52"/>
  </w:style>
  <w:style w:type="numbering" w:customStyle="1" w:styleId="WW8Num5">
    <w:name w:val="WW8Num5"/>
    <w:qFormat/>
    <w:rsid w:val="001B3B52"/>
  </w:style>
  <w:style w:type="paragraph" w:customStyle="1" w:styleId="citenon-bold">
    <w:name w:val="cite non-bold"/>
    <w:basedOn w:val="Normal"/>
    <w:link w:val="citenon-boldChar"/>
    <w:qFormat/>
    <w:rsid w:val="001B3B52"/>
    <w:rPr>
      <w:rFonts w:ascii="Georgia" w:eastAsia="Calibri" w:hAnsi="Georgia"/>
    </w:rPr>
  </w:style>
  <w:style w:type="character" w:customStyle="1" w:styleId="citenon-boldChar">
    <w:name w:val="cite non-bold Char"/>
    <w:link w:val="citenon-bold"/>
    <w:rsid w:val="001B3B52"/>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B3B52"/>
    <w:rPr>
      <w:rFonts w:ascii="Times" w:eastAsia="MS Mincho" w:hAnsi="Times"/>
      <w:sz w:val="20"/>
      <w:szCs w:val="20"/>
    </w:rPr>
  </w:style>
  <w:style w:type="paragraph" w:customStyle="1" w:styleId="NewDebate">
    <w:name w:val="New Debate"/>
    <w:basedOn w:val="Heading4"/>
    <w:link w:val="NewDebateChar"/>
    <w:uiPriority w:val="4"/>
    <w:qFormat/>
    <w:rsid w:val="001B3B52"/>
    <w:rPr>
      <w:szCs w:val="22"/>
    </w:rPr>
  </w:style>
  <w:style w:type="character" w:customStyle="1" w:styleId="NewDebateChar">
    <w:name w:val="New Debate Char"/>
    <w:basedOn w:val="DefaultParagraphFont"/>
    <w:link w:val="NewDebate"/>
    <w:uiPriority w:val="4"/>
    <w:rsid w:val="001B3B52"/>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1B3B52"/>
    <w:rPr>
      <w:rFonts w:eastAsia="Calibri"/>
      <w:sz w:val="10"/>
    </w:rPr>
  </w:style>
  <w:style w:type="character" w:customStyle="1" w:styleId="ReallyfuckingsmallChar">
    <w:name w:val="Really fucking small Char"/>
    <w:basedOn w:val="DefaultParagraphFont"/>
    <w:link w:val="Reallyfuckingsmall"/>
    <w:rsid w:val="001B3B52"/>
    <w:rPr>
      <w:rFonts w:ascii="Calibri" w:eastAsia="Calibri" w:hAnsi="Calibri"/>
      <w:sz w:val="10"/>
    </w:rPr>
  </w:style>
  <w:style w:type="character" w:customStyle="1" w:styleId="NothingChar">
    <w:name w:val="Nothing Char"/>
    <w:link w:val="Nothing"/>
    <w:rsid w:val="001B3B52"/>
    <w:rPr>
      <w:rFonts w:ascii="Times New Roman" w:eastAsia="Times New Roman" w:hAnsi="Times New Roman" w:cs="Times New Roman"/>
      <w:color w:val="00000A"/>
      <w:sz w:val="20"/>
    </w:rPr>
  </w:style>
  <w:style w:type="character" w:customStyle="1" w:styleId="Footnote2Char">
    <w:name w:val="Footnote2 Char"/>
    <w:link w:val="Footnote2"/>
    <w:locked/>
    <w:rsid w:val="001B3B52"/>
  </w:style>
  <w:style w:type="paragraph" w:customStyle="1" w:styleId="Footnote2">
    <w:name w:val="Footnote2"/>
    <w:basedOn w:val="Normal"/>
    <w:next w:val="Normal"/>
    <w:link w:val="Footnote2Char"/>
    <w:autoRedefine/>
    <w:qFormat/>
    <w:rsid w:val="001B3B52"/>
    <w:pPr>
      <w:spacing w:after="120" w:line="480" w:lineRule="auto"/>
    </w:pPr>
    <w:rPr>
      <w:rFonts w:asciiTheme="minorHAnsi" w:hAnsiTheme="minorHAnsi"/>
      <w:sz w:val="24"/>
    </w:rPr>
  </w:style>
  <w:style w:type="character" w:customStyle="1" w:styleId="UnderlineCharChar">
    <w:name w:val="Underline Char Char"/>
    <w:basedOn w:val="DefaultParagraphFont"/>
    <w:rsid w:val="001B3B52"/>
    <w:rPr>
      <w:noProof w:val="0"/>
      <w:u w:val="single"/>
      <w:lang w:val="en-US" w:eastAsia="en-US" w:bidi="ar-SA"/>
    </w:rPr>
  </w:style>
  <w:style w:type="character" w:customStyle="1" w:styleId="UnderlinesCharChar">
    <w:name w:val="Underlines Char Char"/>
    <w:basedOn w:val="DefaultParagraphFont"/>
    <w:rsid w:val="001B3B52"/>
    <w:rPr>
      <w:rFonts w:cs="Arial"/>
      <w:b/>
      <w:bCs/>
      <w:noProof w:val="0"/>
      <w:sz w:val="22"/>
      <w:szCs w:val="26"/>
      <w:u w:val="single"/>
      <w:lang w:val="en-US" w:eastAsia="en-US" w:bidi="ar-SA"/>
    </w:rPr>
  </w:style>
  <w:style w:type="paragraph" w:customStyle="1" w:styleId="Style3">
    <w:name w:val="Style3"/>
    <w:basedOn w:val="Normal"/>
    <w:link w:val="Style3Char"/>
    <w:qFormat/>
    <w:rsid w:val="001B3B52"/>
    <w:rPr>
      <w:rFonts w:ascii="Arial Narrow" w:eastAsia="Times New Roman" w:hAnsi="Arial Narrow" w:cs="Times New Roman"/>
      <w:b/>
      <w:sz w:val="20"/>
    </w:rPr>
  </w:style>
  <w:style w:type="character" w:customStyle="1" w:styleId="Style3Char">
    <w:name w:val="Style3 Char"/>
    <w:basedOn w:val="DefaultParagraphFont"/>
    <w:link w:val="Style3"/>
    <w:rsid w:val="001B3B5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B3B52"/>
    <w:rPr>
      <w:rFonts w:eastAsia="Times New Roman"/>
      <w:sz w:val="20"/>
      <w:u w:val="single"/>
    </w:rPr>
  </w:style>
  <w:style w:type="character" w:customStyle="1" w:styleId="StyleStyle411ptChar">
    <w:name w:val="Style Style4 + 11 pt Char"/>
    <w:link w:val="StyleStyle411pt"/>
    <w:rsid w:val="001B3B52"/>
    <w:rPr>
      <w:rFonts w:ascii="Calibri" w:eastAsia="Times New Roman" w:hAnsi="Calibri"/>
      <w:sz w:val="20"/>
      <w:u w:val="single"/>
    </w:rPr>
  </w:style>
  <w:style w:type="paragraph" w:customStyle="1" w:styleId="StyleStyle411ptBold">
    <w:name w:val="Style Style4 + 11 pt Bold"/>
    <w:basedOn w:val="Normal"/>
    <w:link w:val="StyleStyle411ptBoldChar"/>
    <w:qFormat/>
    <w:rsid w:val="001B3B52"/>
    <w:rPr>
      <w:b/>
      <w:bCs/>
      <w:sz w:val="20"/>
      <w:u w:val="single"/>
    </w:rPr>
  </w:style>
  <w:style w:type="character" w:customStyle="1" w:styleId="StyleStyle411ptBoldChar">
    <w:name w:val="Style Style4 + 11 pt Bold Char"/>
    <w:link w:val="StyleStyle411ptBold"/>
    <w:rsid w:val="001B3B52"/>
    <w:rPr>
      <w:rFonts w:ascii="Calibri" w:hAnsi="Calibri"/>
      <w:b/>
      <w:bCs/>
      <w:sz w:val="20"/>
      <w:u w:val="single"/>
    </w:rPr>
  </w:style>
  <w:style w:type="paragraph" w:customStyle="1" w:styleId="Underlining">
    <w:name w:val="Underlining"/>
    <w:basedOn w:val="Normal"/>
    <w:link w:val="UnderliningChar"/>
    <w:qFormat/>
    <w:rsid w:val="001B3B52"/>
    <w:rPr>
      <w:rFonts w:eastAsia="Times New Roman"/>
      <w:sz w:val="20"/>
      <w:u w:val="single"/>
    </w:rPr>
  </w:style>
  <w:style w:type="character" w:customStyle="1" w:styleId="UnderliningChar">
    <w:name w:val="Underlining Char"/>
    <w:basedOn w:val="DefaultParagraphFont"/>
    <w:link w:val="Underlining"/>
    <w:rsid w:val="001B3B52"/>
    <w:rPr>
      <w:rFonts w:ascii="Calibri" w:eastAsia="Times New Roman" w:hAnsi="Calibri"/>
      <w:sz w:val="20"/>
      <w:u w:val="single"/>
    </w:rPr>
  </w:style>
  <w:style w:type="character" w:customStyle="1" w:styleId="StyleTimesNewRoman12ptBold">
    <w:name w:val="Style Times New Roman 12 pt Bold"/>
    <w:rsid w:val="001B3B5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B3B52"/>
    <w:rPr>
      <w:rFonts w:ascii="Century Gothic" w:hAnsi="Century Gothic"/>
      <w:sz w:val="24"/>
      <w:u w:val="thick"/>
    </w:rPr>
  </w:style>
  <w:style w:type="paragraph" w:customStyle="1" w:styleId="Cardstyle">
    <w:name w:val="Cardstyle"/>
    <w:basedOn w:val="Normal"/>
    <w:next w:val="Normal"/>
    <w:qFormat/>
    <w:rsid w:val="001B3B52"/>
    <w:rPr>
      <w:rFonts w:eastAsia="Times New Roman" w:cs="Times New Roman"/>
      <w:sz w:val="20"/>
    </w:rPr>
  </w:style>
  <w:style w:type="character" w:customStyle="1" w:styleId="Style8pt1">
    <w:name w:val="Style 8 pt1"/>
    <w:basedOn w:val="DefaultParagraphFont"/>
    <w:rsid w:val="001B3B52"/>
    <w:rPr>
      <w:rFonts w:ascii="Georgia" w:hAnsi="Georgia"/>
      <w:sz w:val="16"/>
    </w:rPr>
  </w:style>
  <w:style w:type="character" w:customStyle="1" w:styleId="Style8pt">
    <w:name w:val="Style 8 pt"/>
    <w:basedOn w:val="DefaultParagraphFont"/>
    <w:rsid w:val="001B3B5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B3B52"/>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B3B52"/>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1B3B5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B3B52"/>
    <w:rPr>
      <w:rFonts w:eastAsia="Times New Roman" w:cs="Times New Roman"/>
      <w:b/>
      <w:bCs/>
      <w:sz w:val="20"/>
      <w:u w:val="single"/>
    </w:rPr>
  </w:style>
  <w:style w:type="character" w:customStyle="1" w:styleId="StyleUnderlineChar11ptBoldChar">
    <w:name w:val="Style Underline Char + 11 pt Bold Char"/>
    <w:link w:val="StyleUnderlineChar11ptBold"/>
    <w:rsid w:val="001B3B52"/>
    <w:rPr>
      <w:rFonts w:ascii="Calibri" w:eastAsia="Times New Roman" w:hAnsi="Calibri" w:cs="Times New Roman"/>
      <w:b/>
      <w:bCs/>
      <w:sz w:val="20"/>
      <w:u w:val="single"/>
    </w:rPr>
  </w:style>
  <w:style w:type="character" w:customStyle="1" w:styleId="NormalTextChar">
    <w:name w:val="Normal Text Char"/>
    <w:link w:val="NormalText"/>
    <w:rsid w:val="001B3B52"/>
    <w:rPr>
      <w:rFonts w:ascii="Calibri" w:hAnsi="Calibri"/>
      <w:sz w:val="20"/>
      <w:szCs w:val="26"/>
    </w:rPr>
  </w:style>
  <w:style w:type="character" w:customStyle="1" w:styleId="ShrinkChar">
    <w:name w:val="Shrink Char"/>
    <w:link w:val="Shrink"/>
    <w:rsid w:val="001B3B52"/>
    <w:rPr>
      <w:rFonts w:ascii="Garamond" w:hAnsi="Garamond"/>
      <w:sz w:val="12"/>
    </w:rPr>
  </w:style>
  <w:style w:type="paragraph" w:customStyle="1" w:styleId="Shrink">
    <w:name w:val="Shrink"/>
    <w:link w:val="ShrinkChar"/>
    <w:qFormat/>
    <w:rsid w:val="001B3B52"/>
    <w:pPr>
      <w:ind w:left="288" w:right="288"/>
    </w:pPr>
    <w:rPr>
      <w:rFonts w:ascii="Garamond" w:hAnsi="Garamond"/>
      <w:sz w:val="12"/>
    </w:rPr>
  </w:style>
  <w:style w:type="paragraph" w:customStyle="1" w:styleId="cites0">
    <w:name w:val="cites"/>
    <w:link w:val="citesChar0"/>
    <w:autoRedefine/>
    <w:qFormat/>
    <w:rsid w:val="001B3B52"/>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1B3B52"/>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B3B5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B3B52"/>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1B3B5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B3B52"/>
  </w:style>
  <w:style w:type="character" w:customStyle="1" w:styleId="CardsChar1">
    <w:name w:val="Cards Char1"/>
    <w:rsid w:val="001B3B52"/>
    <w:rPr>
      <w:rFonts w:ascii="Times New Roman" w:hAnsi="Times New Roman" w:cs="Times New Roman"/>
      <w:sz w:val="20"/>
      <w:szCs w:val="20"/>
    </w:rPr>
  </w:style>
  <w:style w:type="character" w:customStyle="1" w:styleId="AuthorYear">
    <w:name w:val="AuthorYear"/>
    <w:uiPriority w:val="1"/>
    <w:qFormat/>
    <w:rsid w:val="001B3B52"/>
    <w:rPr>
      <w:rFonts w:ascii="Georgia" w:hAnsi="Georgia"/>
      <w:b/>
      <w:sz w:val="24"/>
    </w:rPr>
  </w:style>
  <w:style w:type="paragraph" w:customStyle="1" w:styleId="Shrink8">
    <w:name w:val="Shrink8"/>
    <w:basedOn w:val="Normal"/>
    <w:qFormat/>
    <w:rsid w:val="001B3B52"/>
    <w:rPr>
      <w:sz w:val="16"/>
    </w:rPr>
  </w:style>
  <w:style w:type="paragraph" w:customStyle="1" w:styleId="Normal1">
    <w:name w:val="Normal1"/>
    <w:qFormat/>
    <w:rsid w:val="001B3B52"/>
    <w:rPr>
      <w:rFonts w:ascii="Calibri" w:eastAsia="Calibri" w:hAnsi="Calibri" w:cs="Calibri"/>
      <w:color w:val="000000"/>
      <w:sz w:val="22"/>
      <w:szCs w:val="20"/>
      <w:lang w:val="es-US" w:eastAsia="es-US"/>
    </w:rPr>
  </w:style>
  <w:style w:type="character" w:customStyle="1" w:styleId="highlight2">
    <w:name w:val="highlight2"/>
    <w:rsid w:val="001B3B5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B3B52"/>
    <w:rPr>
      <w:rFonts w:eastAsia="SimSun" w:cs="Times New Roman"/>
      <w:color w:val="00000A"/>
      <w:sz w:val="20"/>
      <w:lang w:eastAsia="zh-CN"/>
    </w:rPr>
  </w:style>
  <w:style w:type="character" w:customStyle="1" w:styleId="Stylecard11ptChar">
    <w:name w:val="Style card + 11 pt Char"/>
    <w:basedOn w:val="cardChar"/>
    <w:link w:val="Stylecard11pt"/>
    <w:rsid w:val="001B3B52"/>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B3B52"/>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1B3B52"/>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1B3B5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B3B52"/>
    <w:rPr>
      <w:rFonts w:cs="Arial"/>
      <w:b/>
      <w:bCs/>
      <w:kern w:val="32"/>
      <w:sz w:val="32"/>
      <w:szCs w:val="32"/>
      <w:u w:val="single"/>
      <w:lang w:val="en-US" w:eastAsia="en-US" w:bidi="ar-SA"/>
    </w:rPr>
  </w:style>
  <w:style w:type="character" w:customStyle="1" w:styleId="UNDERLINECharChar0">
    <w:name w:val="UNDERLINE Char Char"/>
    <w:basedOn w:val="DefaultParagraphFont"/>
    <w:rsid w:val="001B3B52"/>
    <w:rPr>
      <w:bCs/>
      <w:kern w:val="28"/>
      <w:szCs w:val="32"/>
      <w:u w:val="single"/>
    </w:rPr>
  </w:style>
  <w:style w:type="character" w:customStyle="1" w:styleId="term">
    <w:name w:val="term"/>
    <w:basedOn w:val="DefaultParagraphFont"/>
    <w:rsid w:val="001B3B52"/>
  </w:style>
  <w:style w:type="character" w:customStyle="1" w:styleId="SmallFontCharCharCharChar">
    <w:name w:val="Small Font Char Char Char Char"/>
    <w:basedOn w:val="DefaultParagraphFont"/>
    <w:rsid w:val="001B3B52"/>
    <w:rPr>
      <w:rFonts w:ascii="Arial" w:hAnsi="Arial"/>
      <w:sz w:val="12"/>
      <w:szCs w:val="24"/>
    </w:rPr>
  </w:style>
  <w:style w:type="character" w:customStyle="1" w:styleId="vitstoryheadline">
    <w:name w:val="vitstoryheadline"/>
    <w:basedOn w:val="DefaultParagraphFont"/>
    <w:rsid w:val="001B3B52"/>
  </w:style>
  <w:style w:type="character" w:customStyle="1" w:styleId="regtext">
    <w:name w:val="regtext"/>
    <w:basedOn w:val="DefaultParagraphFont"/>
    <w:rsid w:val="001B3B52"/>
  </w:style>
  <w:style w:type="character" w:customStyle="1" w:styleId="bps-topic-ident">
    <w:name w:val="bps-topic-ident"/>
    <w:basedOn w:val="DefaultParagraphFont"/>
    <w:rsid w:val="001B3B52"/>
  </w:style>
  <w:style w:type="character" w:customStyle="1" w:styleId="CharChar4">
    <w:name w:val="Char Char4"/>
    <w:basedOn w:val="DefaultParagraphFont"/>
    <w:rsid w:val="001B3B52"/>
    <w:rPr>
      <w:b/>
      <w:bCs/>
      <w:sz w:val="28"/>
      <w:szCs w:val="28"/>
    </w:rPr>
  </w:style>
  <w:style w:type="character" w:customStyle="1" w:styleId="CharChar5">
    <w:name w:val="Char Char5"/>
    <w:basedOn w:val="DefaultParagraphFont"/>
    <w:rsid w:val="001B3B52"/>
    <w:rPr>
      <w:rFonts w:ascii="Arial" w:hAnsi="Arial" w:cs="Arial"/>
      <w:b/>
      <w:bCs/>
      <w:sz w:val="26"/>
      <w:szCs w:val="26"/>
    </w:rPr>
  </w:style>
  <w:style w:type="paragraph" w:customStyle="1" w:styleId="tagcite0">
    <w:name w:val="tagcite"/>
    <w:basedOn w:val="Normal"/>
    <w:qFormat/>
    <w:rsid w:val="001B3B52"/>
    <w:rPr>
      <w:rFonts w:eastAsia="Times New Roman" w:cs="Times New Roman"/>
      <w:b/>
    </w:rPr>
  </w:style>
  <w:style w:type="paragraph" w:customStyle="1" w:styleId="Regular">
    <w:name w:val="Regular"/>
    <w:link w:val="RegularChar"/>
    <w:rsid w:val="001B3B52"/>
    <w:rPr>
      <w:rFonts w:ascii="Garamond" w:eastAsia="Times New Roman" w:hAnsi="Garamond" w:cs="Arial"/>
      <w:bCs/>
      <w:kern w:val="20"/>
      <w:sz w:val="20"/>
      <w:szCs w:val="32"/>
    </w:rPr>
  </w:style>
  <w:style w:type="paragraph" w:customStyle="1" w:styleId="Boldunderline0">
    <w:name w:val="Bold underline"/>
    <w:basedOn w:val="Normal"/>
    <w:rsid w:val="001B3B52"/>
    <w:rPr>
      <w:rFonts w:eastAsia="Times New Roman" w:cs="Arial"/>
      <w:b/>
      <w:bCs/>
      <w:kern w:val="20"/>
      <w:sz w:val="20"/>
      <w:szCs w:val="32"/>
      <w:u w:val="single"/>
    </w:rPr>
  </w:style>
  <w:style w:type="character" w:customStyle="1" w:styleId="BoldunderlineChar0">
    <w:name w:val="Bold underline Char"/>
    <w:basedOn w:val="DefaultParagraphFont"/>
    <w:rsid w:val="001B3B52"/>
    <w:rPr>
      <w:rFonts w:ascii="Garamond" w:hAnsi="Garamond" w:cs="Arial"/>
      <w:b/>
      <w:bCs/>
      <w:kern w:val="20"/>
      <w:szCs w:val="32"/>
      <w:u w:val="single"/>
      <w:lang w:val="en-US" w:eastAsia="en-US" w:bidi="ar-SA"/>
    </w:rPr>
  </w:style>
  <w:style w:type="paragraph" w:customStyle="1" w:styleId="tag1">
    <w:name w:val="tag1"/>
    <w:basedOn w:val="Normal"/>
    <w:qFormat/>
    <w:rsid w:val="001B3B52"/>
    <w:rPr>
      <w:rFonts w:eastAsia="Times New Roman" w:cs="Times New Roman"/>
      <w:b/>
      <w:szCs w:val="20"/>
    </w:rPr>
  </w:style>
  <w:style w:type="character" w:customStyle="1" w:styleId="byline">
    <w:name w:val="byline"/>
    <w:basedOn w:val="DefaultParagraphFont"/>
    <w:rsid w:val="001B3B52"/>
  </w:style>
  <w:style w:type="character" w:customStyle="1" w:styleId="7TimesNewRoman">
    <w:name w:val="7 Times New Roman"/>
    <w:rsid w:val="001B3B5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B3B52"/>
    <w:rPr>
      <w:rFonts w:ascii="Cambria" w:eastAsia="Times New Roman" w:hAnsi="Cambria" w:cs="Times New Roman"/>
      <w:sz w:val="18"/>
      <w:szCs w:val="20"/>
    </w:rPr>
  </w:style>
  <w:style w:type="character" w:customStyle="1" w:styleId="Boxed">
    <w:name w:val="Boxed"/>
    <w:qFormat/>
    <w:rsid w:val="001B3B52"/>
    <w:rPr>
      <w:rFonts w:ascii="Garamond" w:hAnsi="Garamond"/>
      <w:sz w:val="20"/>
      <w:bdr w:val="single" w:sz="6" w:space="0" w:color="auto"/>
    </w:rPr>
  </w:style>
  <w:style w:type="character" w:customStyle="1" w:styleId="CardtextChar0">
    <w:name w:val="Card text Char"/>
    <w:basedOn w:val="DefaultParagraphFont"/>
    <w:link w:val="Cardtext0"/>
    <w:rsid w:val="001B3B52"/>
    <w:rPr>
      <w:rFonts w:ascii="Garamond" w:hAnsi="Garamond"/>
      <w:u w:val="single"/>
    </w:rPr>
  </w:style>
  <w:style w:type="paragraph" w:styleId="Date">
    <w:name w:val="Date"/>
    <w:aliases w:val="date"/>
    <w:basedOn w:val="Normal"/>
    <w:next w:val="Normal"/>
    <w:link w:val="DateChar"/>
    <w:uiPriority w:val="99"/>
    <w:rsid w:val="001B3B52"/>
    <w:rPr>
      <w:rFonts w:eastAsia="Times New Roman" w:cs="Times New Roman"/>
      <w:sz w:val="16"/>
    </w:rPr>
  </w:style>
  <w:style w:type="character" w:customStyle="1" w:styleId="DateChar">
    <w:name w:val="Date Char"/>
    <w:aliases w:val="date Char"/>
    <w:basedOn w:val="DefaultParagraphFont"/>
    <w:link w:val="Date"/>
    <w:uiPriority w:val="99"/>
    <w:rsid w:val="001B3B52"/>
    <w:rPr>
      <w:rFonts w:ascii="Calibri" w:eastAsia="Times New Roman" w:hAnsi="Calibri" w:cs="Times New Roman"/>
      <w:sz w:val="16"/>
    </w:rPr>
  </w:style>
  <w:style w:type="character" w:customStyle="1" w:styleId="CharChar2">
    <w:name w:val="Char Char2"/>
    <w:basedOn w:val="DefaultParagraphFont"/>
    <w:rsid w:val="001B3B52"/>
  </w:style>
  <w:style w:type="paragraph" w:customStyle="1" w:styleId="DebateCardSmall">
    <w:name w:val="Debate Card Small"/>
    <w:basedOn w:val="Normal"/>
    <w:link w:val="DebateCardSmallChar"/>
    <w:qFormat/>
    <w:rsid w:val="001B3B52"/>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1B3B52"/>
    <w:rPr>
      <w:rFonts w:ascii="Calibri" w:eastAsia="Times New Roman" w:hAnsi="Calibri" w:cs="Times New Roman"/>
      <w:sz w:val="16"/>
      <w:szCs w:val="16"/>
      <w:lang w:val="x-none" w:eastAsia="x-none"/>
    </w:rPr>
  </w:style>
  <w:style w:type="character" w:customStyle="1" w:styleId="reduce2">
    <w:name w:val="reduce2"/>
    <w:rsid w:val="001B3B5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B3B52"/>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B3B52"/>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1B3B52"/>
    <w:rPr>
      <w:rFonts w:ascii="Calibri" w:eastAsia="Droid Sans Fallback" w:hAnsi="Calibri"/>
      <w:b/>
      <w:color w:val="00000A"/>
      <w:sz w:val="26"/>
      <w:szCs w:val="26"/>
    </w:rPr>
  </w:style>
  <w:style w:type="character" w:customStyle="1" w:styleId="asset-metabar-time">
    <w:name w:val="asset-metabar-time"/>
    <w:basedOn w:val="DefaultParagraphFont"/>
    <w:rsid w:val="001B3B52"/>
  </w:style>
  <w:style w:type="character" w:customStyle="1" w:styleId="Style1CharChar">
    <w:name w:val="Style1 Char Char"/>
    <w:basedOn w:val="DefaultParagraphFont"/>
    <w:rsid w:val="001B3B52"/>
    <w:rPr>
      <w:sz w:val="16"/>
      <w:szCs w:val="16"/>
      <w:lang w:val="en-US" w:eastAsia="en-US" w:bidi="ar-SA"/>
    </w:rPr>
  </w:style>
  <w:style w:type="character" w:customStyle="1" w:styleId="Style2CharChar">
    <w:name w:val="Style2 Char Char"/>
    <w:basedOn w:val="DefaultParagraphFont"/>
    <w:rsid w:val="001B3B52"/>
    <w:rPr>
      <w:u w:val="thick"/>
      <w:lang w:val="en-US" w:eastAsia="en-US" w:bidi="ar-SA"/>
    </w:rPr>
  </w:style>
  <w:style w:type="character" w:customStyle="1" w:styleId="dateline">
    <w:name w:val="dateline"/>
    <w:basedOn w:val="DefaultParagraphFont"/>
    <w:rsid w:val="001B3B52"/>
  </w:style>
  <w:style w:type="character" w:customStyle="1" w:styleId="date-display-single">
    <w:name w:val="date-display-single"/>
    <w:basedOn w:val="DefaultParagraphFont"/>
    <w:rsid w:val="001B3B52"/>
  </w:style>
  <w:style w:type="character" w:customStyle="1" w:styleId="wikigeneratedlinkcontent">
    <w:name w:val="wikigeneratedlinkcontent"/>
    <w:basedOn w:val="DefaultParagraphFont"/>
    <w:rsid w:val="001B3B52"/>
  </w:style>
  <w:style w:type="character" w:customStyle="1" w:styleId="Heading3CharCharChar3">
    <w:name w:val="Heading 3 Char Char Char3"/>
    <w:aliases w:val=" Char Char Char3,Char Char Char3,Heading 3 Char Char Char2, Char Char Char2,Char Char Char2"/>
    <w:basedOn w:val="DefaultParagraphFont"/>
    <w:rsid w:val="001B3B52"/>
    <w:rPr>
      <w:rFonts w:cs="Arial"/>
      <w:bCs/>
      <w:szCs w:val="26"/>
      <w:u w:val="single"/>
      <w:lang w:val="en-US" w:eastAsia="en-US" w:bidi="ar-SA"/>
    </w:rPr>
  </w:style>
  <w:style w:type="character" w:customStyle="1" w:styleId="aqj">
    <w:name w:val="aqj"/>
    <w:rsid w:val="001B3B52"/>
  </w:style>
  <w:style w:type="character" w:customStyle="1" w:styleId="CardTextChar1">
    <w:name w:val="CardText Char"/>
    <w:basedOn w:val="DefaultParagraphFont"/>
    <w:link w:val="CardText1"/>
    <w:locked/>
    <w:rsid w:val="001B3B5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B3B52"/>
    <w:pPr>
      <w:ind w:left="288" w:right="288"/>
    </w:pPr>
    <w:rPr>
      <w:rFonts w:ascii="Times New Roman" w:eastAsia="Times New Roman" w:hAnsi="Times New Roman" w:cs="Times New Roman"/>
      <w:sz w:val="16"/>
    </w:rPr>
  </w:style>
  <w:style w:type="character" w:customStyle="1" w:styleId="ilad">
    <w:name w:val="il_ad"/>
    <w:rsid w:val="001B3B52"/>
  </w:style>
  <w:style w:type="character" w:customStyle="1" w:styleId="CardsUnderlined">
    <w:name w:val="Cards Underlined"/>
    <w:qFormat/>
    <w:rsid w:val="001B3B52"/>
    <w:rPr>
      <w:rFonts w:ascii="Helvetica" w:hAnsi="Helvetica"/>
      <w:sz w:val="22"/>
      <w:szCs w:val="24"/>
      <w:u w:val="thick"/>
    </w:rPr>
  </w:style>
  <w:style w:type="paragraph" w:customStyle="1" w:styleId="BBCite">
    <w:name w:val="BB Cite"/>
    <w:basedOn w:val="Normal"/>
    <w:autoRedefine/>
    <w:rsid w:val="001B3B52"/>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1B3B52"/>
  </w:style>
  <w:style w:type="character" w:customStyle="1" w:styleId="StyleStyleUnderline411pt">
    <w:name w:val="Style Style Underline4 + 11 pt"/>
    <w:basedOn w:val="DefaultParagraphFont"/>
    <w:rsid w:val="001B3B52"/>
    <w:rPr>
      <w:sz w:val="20"/>
      <w:u w:val="single"/>
    </w:rPr>
  </w:style>
  <w:style w:type="character" w:customStyle="1" w:styleId="StyleStyleUnderline411ptBold">
    <w:name w:val="Style Style Underline4 + 11 pt Bold"/>
    <w:basedOn w:val="DefaultParagraphFont"/>
    <w:rsid w:val="001B3B52"/>
    <w:rPr>
      <w:b/>
      <w:bCs/>
      <w:sz w:val="20"/>
      <w:u w:val="single"/>
    </w:rPr>
  </w:style>
  <w:style w:type="character" w:customStyle="1" w:styleId="StyleStyleUnderline311pt">
    <w:name w:val="Style Style Underline3 + 11 pt"/>
    <w:basedOn w:val="DefaultParagraphFont"/>
    <w:rsid w:val="001B3B52"/>
    <w:rPr>
      <w:sz w:val="20"/>
      <w:u w:val="single"/>
    </w:rPr>
  </w:style>
  <w:style w:type="character" w:customStyle="1" w:styleId="StyleStyleUnderline311ptBold">
    <w:name w:val="Style Style Underline3 + 11 pt Bold"/>
    <w:basedOn w:val="DefaultParagraphFont"/>
    <w:rsid w:val="001B3B52"/>
    <w:rPr>
      <w:b/>
      <w:bCs/>
      <w:sz w:val="20"/>
      <w:u w:val="single"/>
    </w:rPr>
  </w:style>
  <w:style w:type="character" w:customStyle="1" w:styleId="red-subtitle">
    <w:name w:val="red-subtitle"/>
    <w:basedOn w:val="DefaultParagraphFont"/>
    <w:rsid w:val="001B3B52"/>
  </w:style>
  <w:style w:type="character" w:styleId="PageNumber">
    <w:name w:val="page number"/>
    <w:aliases w:val="card ununderlined"/>
    <w:basedOn w:val="DefaultParagraphFont"/>
    <w:uiPriority w:val="99"/>
    <w:unhideWhenUsed/>
    <w:rsid w:val="001B3B52"/>
  </w:style>
  <w:style w:type="character" w:customStyle="1" w:styleId="ft1">
    <w:name w:val="ft1"/>
    <w:basedOn w:val="DefaultParagraphFont"/>
    <w:rsid w:val="001B3B52"/>
  </w:style>
  <w:style w:type="character" w:customStyle="1" w:styleId="dropcap">
    <w:name w:val="dropcap"/>
    <w:basedOn w:val="DefaultParagraphFont"/>
    <w:rsid w:val="001B3B52"/>
  </w:style>
  <w:style w:type="paragraph" w:customStyle="1" w:styleId="TagText">
    <w:name w:val="TagText"/>
    <w:basedOn w:val="Normal"/>
    <w:uiPriority w:val="99"/>
    <w:qFormat/>
    <w:rsid w:val="001B3B52"/>
    <w:pPr>
      <w:spacing w:before="200"/>
    </w:pPr>
    <w:rPr>
      <w:rFonts w:eastAsia="Calibri"/>
      <w:b/>
      <w:sz w:val="24"/>
    </w:rPr>
  </w:style>
  <w:style w:type="paragraph" w:customStyle="1" w:styleId="BreakTag">
    <w:name w:val="Break Tag"/>
    <w:basedOn w:val="Normal"/>
    <w:autoRedefine/>
    <w:uiPriority w:val="4"/>
    <w:qFormat/>
    <w:rsid w:val="001B3B52"/>
    <w:pPr>
      <w:spacing w:before="240"/>
    </w:pPr>
    <w:rPr>
      <w:rFonts w:ascii="Arial" w:hAnsi="Arial" w:cs="Arial"/>
      <w:b/>
      <w:sz w:val="26"/>
    </w:rPr>
  </w:style>
  <w:style w:type="paragraph" w:customStyle="1" w:styleId="BreakBlock">
    <w:name w:val="Break Block"/>
    <w:basedOn w:val="Normal"/>
    <w:link w:val="BreakBlockChar"/>
    <w:autoRedefine/>
    <w:qFormat/>
    <w:rsid w:val="001B3B5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B3B5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B3B52"/>
  </w:style>
  <w:style w:type="character" w:customStyle="1" w:styleId="Mention1">
    <w:name w:val="Mention1"/>
    <w:basedOn w:val="DefaultParagraphFont"/>
    <w:uiPriority w:val="99"/>
    <w:semiHidden/>
    <w:unhideWhenUsed/>
    <w:rsid w:val="001B3B52"/>
    <w:rPr>
      <w:color w:val="2B579A"/>
      <w:shd w:val="clear" w:color="auto" w:fill="E6E6E6"/>
    </w:rPr>
  </w:style>
  <w:style w:type="character" w:customStyle="1" w:styleId="Styleunderline11pt">
    <w:name w:val="Style underline + 11 pt"/>
    <w:rsid w:val="001B3B52"/>
    <w:rPr>
      <w:rFonts w:ascii="Times New Roman" w:hAnsi="Times New Roman"/>
      <w:sz w:val="20"/>
      <w:u w:val="single"/>
    </w:rPr>
  </w:style>
  <w:style w:type="paragraph" w:customStyle="1" w:styleId="Minimize">
    <w:name w:val="Minimize"/>
    <w:basedOn w:val="card"/>
    <w:next w:val="Normal"/>
    <w:link w:val="MinimizeChar"/>
    <w:qFormat/>
    <w:rsid w:val="001B3B5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B3B52"/>
    <w:rPr>
      <w:rFonts w:ascii="Georgia" w:hAnsi="Georgia"/>
      <w:bCs/>
      <w:color w:val="000000"/>
      <w:sz w:val="12"/>
      <w:szCs w:val="20"/>
    </w:rPr>
  </w:style>
  <w:style w:type="character" w:customStyle="1" w:styleId="hilite1">
    <w:name w:val="hilite1"/>
    <w:basedOn w:val="DefaultParagraphFont"/>
    <w:rsid w:val="001B3B5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B3B52"/>
    <w:rPr>
      <w:rFonts w:eastAsia="Times New Roman"/>
      <w:b/>
      <w:szCs w:val="20"/>
    </w:rPr>
  </w:style>
  <w:style w:type="character" w:customStyle="1" w:styleId="NormaltagChar">
    <w:name w:val="Normal tag Char"/>
    <w:basedOn w:val="DefaultParagraphFont"/>
    <w:link w:val="Normaltag"/>
    <w:uiPriority w:val="99"/>
    <w:locked/>
    <w:rsid w:val="001B3B52"/>
    <w:rPr>
      <w:rFonts w:ascii="Calibri" w:eastAsia="Times New Roman" w:hAnsi="Calibri"/>
      <w:b/>
      <w:sz w:val="22"/>
      <w:szCs w:val="20"/>
    </w:rPr>
  </w:style>
  <w:style w:type="character" w:customStyle="1" w:styleId="CitesChar2">
    <w:name w:val="Cites Char2"/>
    <w:link w:val="Cites"/>
    <w:rsid w:val="001B3B5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B3B5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B3B52"/>
    <w:pPr>
      <w:spacing w:before="120" w:after="120"/>
    </w:pPr>
    <w:rPr>
      <w:rFonts w:eastAsia="Times New Roman"/>
      <w:b/>
      <w:u w:val="single"/>
      <w:lang w:bidi="en-US"/>
    </w:rPr>
  </w:style>
  <w:style w:type="paragraph" w:styleId="TOC9">
    <w:name w:val="toc 9"/>
    <w:basedOn w:val="Normal"/>
    <w:next w:val="Normal"/>
    <w:autoRedefine/>
    <w:rsid w:val="001B3B52"/>
    <w:pPr>
      <w:ind w:left="1600"/>
    </w:pPr>
    <w:rPr>
      <w:rFonts w:eastAsia="Times New Roman"/>
      <w:sz w:val="20"/>
      <w:lang w:bidi="en-US"/>
    </w:rPr>
  </w:style>
  <w:style w:type="paragraph" w:customStyle="1" w:styleId="TxBrp1">
    <w:name w:val="TxBr_p1"/>
    <w:basedOn w:val="Normal"/>
    <w:qFormat/>
    <w:rsid w:val="001B3B5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B3B52"/>
    <w:pPr>
      <w:spacing w:before="100" w:beforeAutospacing="1" w:after="100" w:afterAutospacing="1"/>
    </w:pPr>
    <w:rPr>
      <w:rFonts w:eastAsia="Times New Roman"/>
      <w:lang w:bidi="en-US"/>
    </w:rPr>
  </w:style>
  <w:style w:type="character" w:customStyle="1" w:styleId="standardcontent">
    <w:name w:val="standardcontent"/>
    <w:basedOn w:val="DefaultParagraphFont"/>
    <w:rsid w:val="001B3B52"/>
  </w:style>
  <w:style w:type="paragraph" w:customStyle="1" w:styleId="hat">
    <w:name w:val="hat"/>
    <w:basedOn w:val="Normal"/>
    <w:next w:val="Normal"/>
    <w:link w:val="hatChar"/>
    <w:qFormat/>
    <w:rsid w:val="001B3B5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B3B52"/>
  </w:style>
  <w:style w:type="paragraph" w:customStyle="1" w:styleId="HotRouteChar">
    <w:name w:val="Hot Route! Char"/>
    <w:basedOn w:val="Normal"/>
    <w:qFormat/>
    <w:rsid w:val="001B3B52"/>
    <w:pPr>
      <w:ind w:left="144"/>
    </w:pPr>
    <w:rPr>
      <w:rFonts w:eastAsia="Times New Roman"/>
      <w:sz w:val="20"/>
      <w:lang w:bidi="en-US"/>
    </w:rPr>
  </w:style>
  <w:style w:type="paragraph" w:customStyle="1" w:styleId="Default">
    <w:name w:val="Default"/>
    <w:qFormat/>
    <w:rsid w:val="001B3B5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B3B52"/>
    <w:rPr>
      <w:rFonts w:ascii="Cambria" w:hAnsi="Cambria" w:cs="Times New Roman"/>
      <w:b/>
      <w:bCs/>
      <w:sz w:val="26"/>
      <w:szCs w:val="26"/>
    </w:rPr>
  </w:style>
  <w:style w:type="character" w:customStyle="1" w:styleId="CardCharChar1">
    <w:name w:val="Card Char Char1"/>
    <w:basedOn w:val="DefaultParagraphFont"/>
    <w:rsid w:val="001B3B52"/>
    <w:rPr>
      <w:rFonts w:cs="Times New Roman"/>
      <w:b/>
      <w:bCs/>
      <w:sz w:val="28"/>
      <w:szCs w:val="28"/>
    </w:rPr>
  </w:style>
  <w:style w:type="paragraph" w:customStyle="1" w:styleId="SmallFont">
    <w:name w:val="Small Font"/>
    <w:basedOn w:val="Normal"/>
    <w:link w:val="SmallFontChar"/>
    <w:qFormat/>
    <w:rsid w:val="001B3B52"/>
    <w:pPr>
      <w:spacing w:after="200"/>
      <w:jc w:val="both"/>
    </w:pPr>
    <w:rPr>
      <w:rFonts w:eastAsia="Calibri"/>
      <w:szCs w:val="18"/>
    </w:rPr>
  </w:style>
  <w:style w:type="character" w:customStyle="1" w:styleId="SmallFontChar">
    <w:name w:val="Small Font Char"/>
    <w:basedOn w:val="DefaultParagraphFont"/>
    <w:link w:val="SmallFont"/>
    <w:locked/>
    <w:rsid w:val="001B3B52"/>
    <w:rPr>
      <w:rFonts w:ascii="Calibri" w:eastAsia="Calibri" w:hAnsi="Calibri"/>
      <w:sz w:val="22"/>
      <w:szCs w:val="18"/>
    </w:rPr>
  </w:style>
  <w:style w:type="character" w:customStyle="1" w:styleId="CircleChar1">
    <w:name w:val="Circle Char1"/>
    <w:basedOn w:val="DefaultParagraphFont"/>
    <w:rsid w:val="001B3B5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B3B5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B3B52"/>
    <w:rPr>
      <w:rFonts w:ascii="Calibri" w:eastAsia="Times New Roman" w:hAnsi="Calibri" w:cs="Times New Roman"/>
      <w:b/>
      <w:sz w:val="20"/>
      <w:szCs w:val="20"/>
    </w:rPr>
  </w:style>
  <w:style w:type="character" w:customStyle="1" w:styleId="hit1">
    <w:name w:val="hit1"/>
    <w:basedOn w:val="DefaultParagraphFont"/>
    <w:rsid w:val="001B3B52"/>
    <w:rPr>
      <w:b/>
      <w:bCs/>
      <w:color w:val="CC0033"/>
    </w:rPr>
  </w:style>
  <w:style w:type="character" w:customStyle="1" w:styleId="upper">
    <w:name w:val="upper"/>
    <w:basedOn w:val="DefaultParagraphFont"/>
    <w:rsid w:val="001B3B52"/>
  </w:style>
  <w:style w:type="character" w:customStyle="1" w:styleId="SmallFont7pt">
    <w:name w:val="Small Font (7 pt)"/>
    <w:basedOn w:val="DefaultParagraphFont"/>
    <w:qFormat/>
    <w:rsid w:val="001B3B52"/>
    <w:rPr>
      <w:sz w:val="14"/>
    </w:rPr>
  </w:style>
  <w:style w:type="paragraph" w:customStyle="1" w:styleId="UnderlinedText">
    <w:name w:val="Underlined Text"/>
    <w:basedOn w:val="Normal"/>
    <w:qFormat/>
    <w:rsid w:val="001B3B52"/>
    <w:rPr>
      <w:rFonts w:eastAsia="Times New Roman"/>
      <w:b/>
      <w:szCs w:val="20"/>
    </w:rPr>
  </w:style>
  <w:style w:type="character" w:customStyle="1" w:styleId="SmallText-New">
    <w:name w:val="Small Text - New"/>
    <w:basedOn w:val="DefaultParagraphFont"/>
    <w:rsid w:val="001B3B52"/>
    <w:rPr>
      <w:rFonts w:ascii="Arial Narrow" w:hAnsi="Arial Narrow"/>
      <w:sz w:val="14"/>
    </w:rPr>
  </w:style>
  <w:style w:type="character" w:customStyle="1" w:styleId="Underlined-New">
    <w:name w:val="Underlined - New"/>
    <w:basedOn w:val="DefaultParagraphFont"/>
    <w:rsid w:val="001B3B52"/>
    <w:rPr>
      <w:rFonts w:ascii="Arial Narrow" w:hAnsi="Arial Narrow"/>
      <w:sz w:val="16"/>
      <w:u w:val="single"/>
    </w:rPr>
  </w:style>
  <w:style w:type="paragraph" w:styleId="TOC2">
    <w:name w:val="toc 2"/>
    <w:basedOn w:val="Normal"/>
    <w:next w:val="Normal"/>
    <w:autoRedefine/>
    <w:uiPriority w:val="39"/>
    <w:qFormat/>
    <w:rsid w:val="001B3B52"/>
    <w:pPr>
      <w:ind w:left="200"/>
    </w:pPr>
    <w:rPr>
      <w:rFonts w:eastAsia="Times New Roman"/>
      <w:sz w:val="20"/>
      <w:lang w:bidi="en-US"/>
    </w:rPr>
  </w:style>
  <w:style w:type="paragraph" w:styleId="TOCHeading">
    <w:name w:val="TOC Heading"/>
    <w:basedOn w:val="Heading1"/>
    <w:next w:val="Normal"/>
    <w:uiPriority w:val="39"/>
    <w:qFormat/>
    <w:rsid w:val="001B3B5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B3B52"/>
    <w:rPr>
      <w:rFonts w:ascii="Arial Narrow" w:hAnsi="Arial Narrow"/>
      <w:dstrike w:val="0"/>
      <w:sz w:val="20"/>
      <w:bdr w:val="single" w:sz="2" w:space="0" w:color="auto"/>
      <w:vertAlign w:val="baseline"/>
    </w:rPr>
  </w:style>
  <w:style w:type="character" w:customStyle="1" w:styleId="style65">
    <w:name w:val="style65"/>
    <w:basedOn w:val="DefaultParagraphFont"/>
    <w:rsid w:val="001B3B52"/>
    <w:rPr>
      <w:rFonts w:cs="Times New Roman"/>
    </w:rPr>
  </w:style>
  <w:style w:type="character" w:customStyle="1" w:styleId="qlabel">
    <w:name w:val="q_label"/>
    <w:basedOn w:val="DefaultParagraphFont"/>
    <w:rsid w:val="001B3B52"/>
  </w:style>
  <w:style w:type="character" w:customStyle="1" w:styleId="alabel">
    <w:name w:val="a_label"/>
    <w:basedOn w:val="DefaultParagraphFont"/>
    <w:rsid w:val="001B3B52"/>
  </w:style>
  <w:style w:type="character" w:customStyle="1" w:styleId="BoldandUnderlineCharChar">
    <w:name w:val="Bold and Underline Char Char"/>
    <w:basedOn w:val="DefaultParagraphFont"/>
    <w:rsid w:val="001B3B52"/>
    <w:rPr>
      <w:rFonts w:eastAsia="MS Mincho"/>
      <w:b/>
      <w:u w:val="single"/>
      <w:lang w:val="en-US" w:eastAsia="en-US" w:bidi="ar-SA"/>
    </w:rPr>
  </w:style>
  <w:style w:type="character" w:customStyle="1" w:styleId="CardTextChar2">
    <w:name w:val="Card Text Char"/>
    <w:basedOn w:val="DefaultParagraphFont"/>
    <w:rsid w:val="001B3B5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B3B5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B3B52"/>
    <w:rPr>
      <w:rFonts w:cs="Arial"/>
      <w:bCs/>
      <w:szCs w:val="26"/>
      <w:u w:val="single"/>
      <w:lang w:val="en-US" w:eastAsia="en-US" w:bidi="ar-SA"/>
    </w:rPr>
  </w:style>
  <w:style w:type="paragraph" w:customStyle="1" w:styleId="evidencetextChar">
    <w:name w:val="evidence text Char"/>
    <w:basedOn w:val="Normal"/>
    <w:qFormat/>
    <w:rsid w:val="001B3B52"/>
    <w:pPr>
      <w:ind w:left="1728" w:right="1008"/>
    </w:pPr>
    <w:rPr>
      <w:rFonts w:eastAsia="Times New Roman"/>
      <w:color w:val="000000"/>
      <w:sz w:val="18"/>
    </w:rPr>
  </w:style>
  <w:style w:type="character" w:customStyle="1" w:styleId="underline2">
    <w:name w:val="underline2"/>
    <w:basedOn w:val="DefaultParagraphFont"/>
    <w:rsid w:val="001B3B52"/>
    <w:rPr>
      <w:u w:val="single"/>
    </w:rPr>
  </w:style>
  <w:style w:type="character" w:customStyle="1" w:styleId="UnderlineChar4Char">
    <w:name w:val="Underline Char4 Char"/>
    <w:basedOn w:val="DefaultParagraphFont"/>
    <w:link w:val="UnderlineChar4"/>
    <w:rsid w:val="001B3B52"/>
    <w:rPr>
      <w:u w:val="single"/>
    </w:rPr>
  </w:style>
  <w:style w:type="paragraph" w:customStyle="1" w:styleId="UnderlineChar4">
    <w:name w:val="Underline Char4"/>
    <w:basedOn w:val="Normal"/>
    <w:link w:val="UnderlineChar4Char"/>
    <w:qFormat/>
    <w:rsid w:val="001B3B52"/>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B3B52"/>
    <w:rPr>
      <w:b/>
      <w:u w:val="single"/>
    </w:rPr>
  </w:style>
  <w:style w:type="paragraph" w:customStyle="1" w:styleId="BoldandUnderlineChar3">
    <w:name w:val="Bold and Underline Char3"/>
    <w:basedOn w:val="Normal"/>
    <w:link w:val="BoldandUnderlineChar3Char2"/>
    <w:qFormat/>
    <w:rsid w:val="001B3B52"/>
    <w:rPr>
      <w:rFonts w:asciiTheme="minorHAnsi" w:hAnsiTheme="minorHAnsi"/>
      <w:b/>
      <w:sz w:val="24"/>
      <w:u w:val="single"/>
    </w:rPr>
  </w:style>
  <w:style w:type="character" w:customStyle="1" w:styleId="inside-head">
    <w:name w:val="inside-head"/>
    <w:basedOn w:val="DefaultParagraphFont"/>
    <w:rsid w:val="001B3B52"/>
  </w:style>
  <w:style w:type="character" w:customStyle="1" w:styleId="officialstitle-">
    <w:name w:val="official_s_title-"/>
    <w:basedOn w:val="DefaultParagraphFont"/>
    <w:rsid w:val="001B3B52"/>
  </w:style>
  <w:style w:type="character" w:customStyle="1" w:styleId="officialsbureau">
    <w:name w:val="official_s_bureau"/>
    <w:basedOn w:val="DefaultParagraphFont"/>
    <w:rsid w:val="001B3B52"/>
  </w:style>
  <w:style w:type="paragraph" w:customStyle="1" w:styleId="Stylecard11ptBoldUnderline">
    <w:name w:val="Style card + 11 pt Bold Underline"/>
    <w:basedOn w:val="card"/>
    <w:link w:val="Stylecard11ptBoldUnderlineChar"/>
    <w:qFormat/>
    <w:rsid w:val="001B3B52"/>
    <w:rPr>
      <w:rFonts w:ascii="Georgia" w:eastAsia="SimSun" w:hAnsi="Georgia"/>
      <w:b/>
      <w:lang w:eastAsia="zh-CN"/>
    </w:rPr>
  </w:style>
  <w:style w:type="character" w:customStyle="1" w:styleId="Stylecard11ptBoldUnderlineChar">
    <w:name w:val="Style card + 11 pt Bold Underline Char"/>
    <w:link w:val="Stylecard11ptBoldUnderline"/>
    <w:rsid w:val="001B3B52"/>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1B3B5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B3B52"/>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1B3B52"/>
    <w:rPr>
      <w:rFonts w:ascii="Georgia" w:eastAsia="SimSun" w:hAnsi="Georgia"/>
      <w:bCs/>
      <w:sz w:val="16"/>
      <w:lang w:eastAsia="zh-CN"/>
    </w:rPr>
  </w:style>
  <w:style w:type="paragraph" w:styleId="HTMLPreformatted">
    <w:name w:val="HTML Preformatted"/>
    <w:basedOn w:val="Normal"/>
    <w:link w:val="HTMLPreformattedChar"/>
    <w:rsid w:val="001B3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B3B5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B3B52"/>
    <w:rPr>
      <w:u w:val="single"/>
    </w:rPr>
  </w:style>
  <w:style w:type="character" w:customStyle="1" w:styleId="StyleUnderlining11ptChar">
    <w:name w:val="Style Underlining + 11 pt Char"/>
    <w:basedOn w:val="DefaultParagraphFont"/>
    <w:link w:val="StyleUnderlining11pt"/>
    <w:rsid w:val="001B3B52"/>
    <w:rPr>
      <w:rFonts w:ascii="Calibri" w:hAnsi="Calibri"/>
      <w:sz w:val="22"/>
      <w:u w:val="single"/>
    </w:rPr>
  </w:style>
  <w:style w:type="paragraph" w:customStyle="1" w:styleId="StyleCardText9pt">
    <w:name w:val="Style Card Text + 9 pt"/>
    <w:basedOn w:val="Normal"/>
    <w:link w:val="StyleCardText9ptChar"/>
    <w:qFormat/>
    <w:rsid w:val="001B3B52"/>
    <w:pPr>
      <w:spacing w:after="200"/>
      <w:contextualSpacing/>
    </w:pPr>
    <w:rPr>
      <w:rFonts w:eastAsia="Calibri"/>
    </w:rPr>
  </w:style>
  <w:style w:type="character" w:customStyle="1" w:styleId="StyleCardText9ptChar">
    <w:name w:val="Style Card Text + 9 pt Char"/>
    <w:basedOn w:val="DefaultParagraphFont"/>
    <w:link w:val="StyleCardText9pt"/>
    <w:rsid w:val="001B3B52"/>
    <w:rPr>
      <w:rFonts w:ascii="Calibri" w:eastAsia="Calibri" w:hAnsi="Calibri"/>
      <w:sz w:val="22"/>
    </w:rPr>
  </w:style>
  <w:style w:type="paragraph" w:styleId="Quote">
    <w:name w:val="Quote"/>
    <w:basedOn w:val="Normal"/>
    <w:next w:val="Normal"/>
    <w:link w:val="QuoteChar"/>
    <w:uiPriority w:val="29"/>
    <w:qFormat/>
    <w:rsid w:val="001B3B52"/>
    <w:pPr>
      <w:widowControl w:val="0"/>
    </w:pPr>
    <w:rPr>
      <w:rFonts w:eastAsia="Times New Roman"/>
      <w:iCs/>
      <w:color w:val="000000"/>
      <w:lang w:bidi="en-US"/>
    </w:rPr>
  </w:style>
  <w:style w:type="character" w:customStyle="1" w:styleId="QuoteChar">
    <w:name w:val="Quote Char"/>
    <w:basedOn w:val="DefaultParagraphFont"/>
    <w:link w:val="Quote"/>
    <w:uiPriority w:val="29"/>
    <w:rsid w:val="001B3B52"/>
    <w:rPr>
      <w:rFonts w:ascii="Calibri" w:eastAsia="Times New Roman" w:hAnsi="Calibri"/>
      <w:iCs/>
      <w:color w:val="000000"/>
      <w:sz w:val="22"/>
      <w:lang w:bidi="en-US"/>
    </w:rPr>
  </w:style>
  <w:style w:type="character" w:customStyle="1" w:styleId="underlineChar">
    <w:name w:val="underline Char"/>
    <w:basedOn w:val="DefaultParagraphFont"/>
    <w:rsid w:val="001B3B5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B3B5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B3B52"/>
    <w:rPr>
      <w:sz w:val="20"/>
      <w:u w:val="single"/>
    </w:rPr>
  </w:style>
  <w:style w:type="paragraph" w:styleId="BodyTextIndent2">
    <w:name w:val="Body Text Indent 2"/>
    <w:basedOn w:val="Normal"/>
    <w:link w:val="BodyTextIndent2Char"/>
    <w:unhideWhenUsed/>
    <w:rsid w:val="001B3B52"/>
    <w:pPr>
      <w:spacing w:after="120" w:line="480" w:lineRule="auto"/>
      <w:ind w:left="360"/>
    </w:pPr>
  </w:style>
  <w:style w:type="character" w:customStyle="1" w:styleId="BodyTextIndent2Char">
    <w:name w:val="Body Text Indent 2 Char"/>
    <w:basedOn w:val="DefaultParagraphFont"/>
    <w:link w:val="BodyTextIndent2"/>
    <w:rsid w:val="001B3B52"/>
    <w:rPr>
      <w:rFonts w:ascii="Calibri" w:hAnsi="Calibri"/>
      <w:sz w:val="22"/>
    </w:rPr>
  </w:style>
  <w:style w:type="paragraph" w:styleId="BodyTextIndent3">
    <w:name w:val="Body Text Indent 3"/>
    <w:basedOn w:val="Normal"/>
    <w:link w:val="BodyTextIndent3Char"/>
    <w:uiPriority w:val="99"/>
    <w:unhideWhenUsed/>
    <w:rsid w:val="001B3B52"/>
    <w:pPr>
      <w:spacing w:after="120"/>
      <w:ind w:left="360"/>
    </w:pPr>
    <w:rPr>
      <w:szCs w:val="16"/>
    </w:rPr>
  </w:style>
  <w:style w:type="character" w:customStyle="1" w:styleId="BodyTextIndent3Char">
    <w:name w:val="Body Text Indent 3 Char"/>
    <w:basedOn w:val="DefaultParagraphFont"/>
    <w:link w:val="BodyTextIndent3"/>
    <w:uiPriority w:val="99"/>
    <w:rsid w:val="001B3B52"/>
    <w:rPr>
      <w:rFonts w:ascii="Calibri" w:hAnsi="Calibri"/>
      <w:sz w:val="22"/>
      <w:szCs w:val="16"/>
    </w:rPr>
  </w:style>
  <w:style w:type="paragraph" w:styleId="BodyText2">
    <w:name w:val="Body Text 2"/>
    <w:basedOn w:val="Normal"/>
    <w:link w:val="BodyText2Char"/>
    <w:unhideWhenUsed/>
    <w:rsid w:val="001B3B52"/>
    <w:pPr>
      <w:spacing w:after="120" w:line="480" w:lineRule="auto"/>
    </w:pPr>
  </w:style>
  <w:style w:type="character" w:customStyle="1" w:styleId="BodyText2Char">
    <w:name w:val="Body Text 2 Char"/>
    <w:basedOn w:val="DefaultParagraphFont"/>
    <w:link w:val="BodyText2"/>
    <w:rsid w:val="001B3B52"/>
    <w:rPr>
      <w:rFonts w:ascii="Calibri" w:hAnsi="Calibri"/>
      <w:sz w:val="22"/>
    </w:rPr>
  </w:style>
  <w:style w:type="paragraph" w:styleId="BodyTextIndent">
    <w:name w:val="Body Text Indent"/>
    <w:basedOn w:val="Normal"/>
    <w:link w:val="BodyTextIndentChar"/>
    <w:uiPriority w:val="99"/>
    <w:unhideWhenUsed/>
    <w:rsid w:val="001B3B52"/>
    <w:pPr>
      <w:spacing w:after="120"/>
      <w:ind w:left="360"/>
    </w:pPr>
  </w:style>
  <w:style w:type="character" w:customStyle="1" w:styleId="BodyTextIndentChar">
    <w:name w:val="Body Text Indent Char"/>
    <w:basedOn w:val="DefaultParagraphFont"/>
    <w:link w:val="BodyTextIndent"/>
    <w:uiPriority w:val="99"/>
    <w:rsid w:val="001B3B52"/>
    <w:rPr>
      <w:rFonts w:ascii="Calibri" w:hAnsi="Calibri"/>
      <w:sz w:val="22"/>
    </w:rPr>
  </w:style>
  <w:style w:type="paragraph" w:styleId="BodyText3">
    <w:name w:val="Body Text 3"/>
    <w:basedOn w:val="Normal"/>
    <w:link w:val="BodyText3Char"/>
    <w:unhideWhenUsed/>
    <w:rsid w:val="001B3B52"/>
    <w:pPr>
      <w:spacing w:after="120"/>
    </w:pPr>
    <w:rPr>
      <w:szCs w:val="16"/>
    </w:rPr>
  </w:style>
  <w:style w:type="character" w:customStyle="1" w:styleId="BodyText3Char">
    <w:name w:val="Body Text 3 Char"/>
    <w:basedOn w:val="DefaultParagraphFont"/>
    <w:link w:val="BodyText3"/>
    <w:rsid w:val="001B3B52"/>
    <w:rPr>
      <w:rFonts w:ascii="Calibri" w:hAnsi="Calibri"/>
      <w:sz w:val="22"/>
      <w:szCs w:val="16"/>
    </w:rPr>
  </w:style>
  <w:style w:type="character" w:customStyle="1" w:styleId="StyleBold">
    <w:name w:val="Style Bold"/>
    <w:basedOn w:val="DefaultParagraphFont"/>
    <w:uiPriority w:val="9"/>
    <w:semiHidden/>
    <w:rsid w:val="001B3B52"/>
    <w:rPr>
      <w:b/>
      <w:bCs/>
    </w:rPr>
  </w:style>
  <w:style w:type="character" w:customStyle="1" w:styleId="body-text">
    <w:name w:val="body-text"/>
    <w:basedOn w:val="DefaultParagraphFont"/>
    <w:rsid w:val="001B3B52"/>
  </w:style>
  <w:style w:type="paragraph" w:customStyle="1" w:styleId="StyleStyle411ptBoldBorderSinglesolidlineAuto0">
    <w:name w:val="Style Style4 + 11 pt Bold Border: : (Single solid line Auto  0...."/>
    <w:basedOn w:val="Normal"/>
    <w:link w:val="StyleStyle411ptBoldBorderSinglesolidlineAuto0Char"/>
    <w:qFormat/>
    <w:rsid w:val="001B3B5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B3B52"/>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1B3B52"/>
  </w:style>
  <w:style w:type="paragraph" w:customStyle="1" w:styleId="StyleStyle112pt">
    <w:name w:val="Style Style1 + 12 pt"/>
    <w:basedOn w:val="Normal"/>
    <w:link w:val="StyleStyle112ptChar"/>
    <w:qFormat/>
    <w:rsid w:val="001B3B52"/>
    <w:rPr>
      <w:rFonts w:eastAsia="SimSun"/>
      <w:u w:val="single"/>
      <w:lang w:eastAsia="zh-CN"/>
    </w:rPr>
  </w:style>
  <w:style w:type="character" w:customStyle="1" w:styleId="StyleStyle112ptChar">
    <w:name w:val="Style Style1 + 12 pt Char"/>
    <w:basedOn w:val="DefaultParagraphFont"/>
    <w:link w:val="StyleStyle112pt"/>
    <w:rsid w:val="001B3B52"/>
    <w:rPr>
      <w:rFonts w:ascii="Calibri" w:eastAsia="SimSun" w:hAnsi="Calibri"/>
      <w:sz w:val="22"/>
      <w:u w:val="single"/>
      <w:lang w:eastAsia="zh-CN"/>
    </w:rPr>
  </w:style>
  <w:style w:type="paragraph" w:customStyle="1" w:styleId="MinimizedText">
    <w:name w:val="Minimized Text"/>
    <w:basedOn w:val="Normal"/>
    <w:link w:val="MinimizedTextChar"/>
    <w:qFormat/>
    <w:rsid w:val="001B3B52"/>
    <w:rPr>
      <w:rFonts w:eastAsia="Times New Roman"/>
    </w:rPr>
  </w:style>
  <w:style w:type="character" w:customStyle="1" w:styleId="MinimizedTextChar">
    <w:name w:val="Minimized Text Char"/>
    <w:basedOn w:val="DefaultParagraphFont"/>
    <w:link w:val="MinimizedText"/>
    <w:rsid w:val="001B3B52"/>
    <w:rPr>
      <w:rFonts w:ascii="Calibri" w:eastAsia="Times New Roman" w:hAnsi="Calibri"/>
      <w:sz w:val="22"/>
    </w:rPr>
  </w:style>
  <w:style w:type="character" w:customStyle="1" w:styleId="term1">
    <w:name w:val="term1"/>
    <w:basedOn w:val="DefaultParagraphFont"/>
    <w:rsid w:val="001B3B52"/>
    <w:rPr>
      <w:b/>
      <w:bCs/>
    </w:rPr>
  </w:style>
  <w:style w:type="character" w:customStyle="1" w:styleId="Styleterm111ptUnderline">
    <w:name w:val="Style term1 + 11 pt Underline"/>
    <w:basedOn w:val="term1"/>
    <w:rsid w:val="001B3B52"/>
    <w:rPr>
      <w:b/>
      <w:bCs/>
      <w:sz w:val="20"/>
      <w:u w:val="single"/>
    </w:rPr>
  </w:style>
  <w:style w:type="paragraph" w:customStyle="1" w:styleId="StyleMinimizedTextArialNarrow10pt">
    <w:name w:val="Style Minimized Text + Arial Narrow 10 pt"/>
    <w:basedOn w:val="MinimizedText"/>
    <w:link w:val="StyleMinimizedTextArialNarrow10ptChar"/>
    <w:qFormat/>
    <w:rsid w:val="001B3B52"/>
    <w:rPr>
      <w:sz w:val="20"/>
    </w:rPr>
  </w:style>
  <w:style w:type="character" w:customStyle="1" w:styleId="StyleMinimizedTextArialNarrow10ptChar">
    <w:name w:val="Style Minimized Text + Arial Narrow 10 pt Char"/>
    <w:basedOn w:val="MinimizedTextChar"/>
    <w:link w:val="StyleMinimizedTextArialNarrow10pt"/>
    <w:rsid w:val="001B3B52"/>
    <w:rPr>
      <w:rFonts w:ascii="Calibri" w:eastAsia="Times New Roman" w:hAnsi="Calibri"/>
      <w:sz w:val="20"/>
    </w:rPr>
  </w:style>
  <w:style w:type="character" w:customStyle="1" w:styleId="Styleunderline11ptBold">
    <w:name w:val="Style underline + 11 pt Bold"/>
    <w:basedOn w:val="underline"/>
    <w:rsid w:val="001B3B5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B3B5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B3B52"/>
    <w:rPr>
      <w:rFonts w:ascii="Calibri" w:eastAsia="Times New Roman" w:hAnsi="Calibri"/>
      <w:sz w:val="22"/>
      <w:u w:val="single"/>
      <w:bdr w:val="single" w:sz="4" w:space="0" w:color="auto"/>
    </w:rPr>
  </w:style>
  <w:style w:type="character" w:customStyle="1" w:styleId="Style9pt">
    <w:name w:val="Style 9 pt"/>
    <w:basedOn w:val="DefaultParagraphFont"/>
    <w:rsid w:val="001B3B52"/>
    <w:rPr>
      <w:rFonts w:ascii="Times New Roman" w:hAnsi="Times New Roman"/>
      <w:sz w:val="20"/>
    </w:rPr>
  </w:style>
  <w:style w:type="paragraph" w:customStyle="1" w:styleId="StyleStyle49pt3">
    <w:name w:val="Style Style4 + 9 pt3"/>
    <w:basedOn w:val="Style4"/>
    <w:link w:val="StyleStyle49pt3Char"/>
    <w:qFormat/>
    <w:rsid w:val="001B3B52"/>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1B3B52"/>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1B3B52"/>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1B3B52"/>
    <w:rPr>
      <w:rFonts w:ascii="Calibri" w:eastAsia="Times New Roman" w:hAnsi="Calibri" w:cs="Times New Roman"/>
      <w:b/>
      <w:bCs/>
      <w:u w:val="single"/>
      <w:lang w:val="x-none"/>
    </w:rPr>
  </w:style>
  <w:style w:type="character" w:customStyle="1" w:styleId="authorbio">
    <w:name w:val="authorbio"/>
    <w:basedOn w:val="DefaultParagraphFont"/>
    <w:rsid w:val="001B3B52"/>
  </w:style>
  <w:style w:type="character" w:customStyle="1" w:styleId="a">
    <w:name w:val="a"/>
    <w:basedOn w:val="DefaultParagraphFont"/>
    <w:rsid w:val="001B3B52"/>
  </w:style>
  <w:style w:type="character" w:customStyle="1" w:styleId="StyleUnderline3">
    <w:name w:val="Style Underline3"/>
    <w:basedOn w:val="DefaultParagraphFont"/>
    <w:rsid w:val="001B3B52"/>
    <w:rPr>
      <w:u w:val="single"/>
    </w:rPr>
  </w:style>
  <w:style w:type="paragraph" w:customStyle="1" w:styleId="StyleStyle111ptBorderSinglesolidlineAuto05ptL">
    <w:name w:val="Style Style1 + 11 pt Border: : (Single solid line Auto  0.5 pt L..."/>
    <w:link w:val="StyleStyle111ptBorderSinglesolidlineAuto05ptLChar"/>
    <w:qFormat/>
    <w:rsid w:val="001B3B5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B3B5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B3B52"/>
    <w:rPr>
      <w:u w:val="single"/>
    </w:rPr>
  </w:style>
  <w:style w:type="paragraph" w:customStyle="1" w:styleId="Circled">
    <w:name w:val="Circled"/>
    <w:link w:val="CircledChar"/>
    <w:qFormat/>
    <w:rsid w:val="001B3B5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B3B52"/>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B3B52"/>
  </w:style>
  <w:style w:type="character" w:customStyle="1" w:styleId="part-of-speech">
    <w:name w:val="part-of-speech"/>
    <w:basedOn w:val="DefaultParagraphFont"/>
    <w:rsid w:val="001B3B52"/>
  </w:style>
  <w:style w:type="character" w:customStyle="1" w:styleId="sep">
    <w:name w:val="sep"/>
    <w:basedOn w:val="DefaultParagraphFont"/>
    <w:rsid w:val="001B3B52"/>
  </w:style>
  <w:style w:type="character" w:customStyle="1" w:styleId="pron">
    <w:name w:val="pron"/>
    <w:basedOn w:val="DefaultParagraphFont"/>
    <w:rsid w:val="001B3B52"/>
  </w:style>
  <w:style w:type="paragraph" w:customStyle="1" w:styleId="StyleStyle4LatinTimesNewRomanAsianSimSun">
    <w:name w:val="Style Style4 + (Latin) Times New Roman (Asian) SimSun"/>
    <w:basedOn w:val="Normal"/>
    <w:link w:val="StyleStyle4LatinTimesNewRomanAsianSimSunChar"/>
    <w:qFormat/>
    <w:rsid w:val="001B3B5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B3B52"/>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B3B5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B3B52"/>
    <w:rPr>
      <w:rFonts w:ascii="Calibri" w:eastAsia="SimSun" w:hAnsi="Calibri"/>
      <w:b/>
      <w:bCs/>
      <w:sz w:val="22"/>
      <w:u w:val="single"/>
    </w:rPr>
  </w:style>
  <w:style w:type="character" w:customStyle="1" w:styleId="CharChar3">
    <w:name w:val="Char Char3"/>
    <w:basedOn w:val="DefaultParagraphFont"/>
    <w:rsid w:val="001B3B52"/>
    <w:rPr>
      <w:rFonts w:cs="Arial"/>
      <w:b/>
      <w:bCs/>
      <w:iCs/>
      <w:lang w:val="en-US" w:eastAsia="en-US" w:bidi="ar-SA"/>
    </w:rPr>
  </w:style>
  <w:style w:type="character" w:customStyle="1" w:styleId="SubtitleChar1">
    <w:name w:val="Subtitle Char1"/>
    <w:aliases w:val="Underlined card text Char1"/>
    <w:basedOn w:val="DefaultParagraphFont"/>
    <w:rsid w:val="001B3B52"/>
    <w:rPr>
      <w:color w:val="5A5A5A" w:themeColor="text1" w:themeTint="A5"/>
      <w:spacing w:val="15"/>
      <w:sz w:val="22"/>
      <w:szCs w:val="22"/>
    </w:rPr>
  </w:style>
  <w:style w:type="paragraph" w:customStyle="1" w:styleId="StyleStyle411pt1">
    <w:name w:val="Style Style4 + 11 pt1"/>
    <w:basedOn w:val="Style4"/>
    <w:link w:val="StyleStyle411pt1Char"/>
    <w:qFormat/>
    <w:rsid w:val="001B3B52"/>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1B3B52"/>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1B3B52"/>
    <w:rPr>
      <w:b/>
      <w:u w:val="single"/>
      <w:lang w:val="en-US" w:eastAsia="en-US" w:bidi="ar-SA"/>
    </w:rPr>
  </w:style>
  <w:style w:type="character" w:customStyle="1" w:styleId="StyleUnderlineCharChar111pt">
    <w:name w:val="Style Underline Char Char1 + 11 pt"/>
    <w:basedOn w:val="DefaultParagraphFont"/>
    <w:rsid w:val="001B3B5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B3B5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B3B5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B3B52"/>
    <w:rPr>
      <w:sz w:val="22"/>
      <w:u w:val="single"/>
    </w:rPr>
  </w:style>
  <w:style w:type="paragraph" w:customStyle="1" w:styleId="StyleMinimizedTextArialNarrow9pt">
    <w:name w:val="Style Minimized Text + Arial Narrow 9 pt"/>
    <w:basedOn w:val="Normal"/>
    <w:link w:val="StyleMinimizedTextArialNarrow9ptChar"/>
    <w:qFormat/>
    <w:rsid w:val="001B3B52"/>
    <w:rPr>
      <w:rFonts w:eastAsia="Times New Roman"/>
    </w:rPr>
  </w:style>
  <w:style w:type="character" w:customStyle="1" w:styleId="StyleMinimizedTextArialNarrow9ptChar">
    <w:name w:val="Style Minimized Text + Arial Narrow 9 pt Char"/>
    <w:basedOn w:val="DefaultParagraphFont"/>
    <w:link w:val="StyleMinimizedTextArialNarrow9pt"/>
    <w:rsid w:val="001B3B5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B3B5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B3B5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B3B5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B3B5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B3B5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B3B52"/>
    <w:rPr>
      <w:b w:val="0"/>
      <w:bCs/>
      <w:sz w:val="20"/>
      <w:u w:val="single"/>
      <w:lang w:val="en-US" w:eastAsia="en-US" w:bidi="ar-SA"/>
    </w:rPr>
  </w:style>
  <w:style w:type="character" w:customStyle="1" w:styleId="Styleunderline9pt">
    <w:name w:val="Style underline + 9 pt"/>
    <w:basedOn w:val="underline"/>
    <w:rsid w:val="001B3B5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B3B52"/>
    <w:rPr>
      <w:rFonts w:ascii="Times New Roman" w:hAnsi="Times New Roman"/>
      <w:sz w:val="20"/>
    </w:rPr>
  </w:style>
  <w:style w:type="character" w:customStyle="1" w:styleId="Styleunderline9pt1">
    <w:name w:val="Style underline + 9 pt1"/>
    <w:basedOn w:val="underline"/>
    <w:rsid w:val="001B3B5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B3B5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B3B5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B3B52"/>
    <w:rPr>
      <w:b/>
      <w:bCs/>
      <w:noProof w:val="0"/>
      <w:sz w:val="20"/>
      <w:u w:val="single"/>
      <w:lang w:val="en-US" w:eastAsia="en-US" w:bidi="ar-SA"/>
    </w:rPr>
  </w:style>
  <w:style w:type="character" w:customStyle="1" w:styleId="Hyperlink23">
    <w:name w:val="Hyperlink23"/>
    <w:basedOn w:val="DefaultParagraphFont"/>
    <w:rsid w:val="001B3B52"/>
    <w:rPr>
      <w:color w:val="3300CC"/>
      <w:u w:val="single"/>
    </w:rPr>
  </w:style>
  <w:style w:type="paragraph" w:customStyle="1" w:styleId="cardCharChar">
    <w:name w:val="card Char Char"/>
    <w:basedOn w:val="Normal"/>
    <w:link w:val="cardCharCharChar"/>
    <w:qFormat/>
    <w:rsid w:val="001B3B52"/>
    <w:pPr>
      <w:ind w:left="288" w:right="288"/>
    </w:pPr>
    <w:rPr>
      <w:rFonts w:eastAsia="Times New Roman"/>
      <w:szCs w:val="20"/>
    </w:rPr>
  </w:style>
  <w:style w:type="character" w:customStyle="1" w:styleId="cardCharCharChar">
    <w:name w:val="card Char Char Char"/>
    <w:basedOn w:val="DefaultParagraphFont"/>
    <w:link w:val="cardCharChar"/>
    <w:rsid w:val="001B3B52"/>
    <w:rPr>
      <w:rFonts w:ascii="Calibri" w:eastAsia="Times New Roman" w:hAnsi="Calibri"/>
      <w:sz w:val="22"/>
      <w:szCs w:val="20"/>
    </w:rPr>
  </w:style>
  <w:style w:type="character" w:customStyle="1" w:styleId="StyleunderlineArialNarrow9ptBold">
    <w:name w:val="Style underline + Arial Narrow 9 pt Bold"/>
    <w:basedOn w:val="underline"/>
    <w:rsid w:val="001B3B5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B3B52"/>
  </w:style>
  <w:style w:type="character" w:customStyle="1" w:styleId="StylecardCharCharArialNarrow9ptChar">
    <w:name w:val="Style card Char Char + Arial Narrow 9 pt Char"/>
    <w:basedOn w:val="cardCharCharChar"/>
    <w:link w:val="StylecardCharCharArialNarrow9pt"/>
    <w:rsid w:val="001B3B52"/>
    <w:rPr>
      <w:rFonts w:ascii="Calibri" w:eastAsia="Times New Roman" w:hAnsi="Calibri"/>
      <w:sz w:val="22"/>
      <w:szCs w:val="20"/>
    </w:rPr>
  </w:style>
  <w:style w:type="character" w:customStyle="1" w:styleId="CardTextChar10">
    <w:name w:val="Card Text Char1"/>
    <w:basedOn w:val="DefaultParagraphFont"/>
    <w:rsid w:val="001B3B5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B3B5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B3B5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B3B5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B3B5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B3B5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B3B5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B3B5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B3B52"/>
    <w:rPr>
      <w:rFonts w:eastAsia="Times New Roman"/>
    </w:rPr>
  </w:style>
  <w:style w:type="character" w:customStyle="1" w:styleId="TextsmallChar">
    <w:name w:val="Textsmall Char"/>
    <w:basedOn w:val="DefaultParagraphFont"/>
    <w:link w:val="Textsmall"/>
    <w:rsid w:val="001B3B52"/>
    <w:rPr>
      <w:rFonts w:ascii="Calibri" w:eastAsia="Times New Roman" w:hAnsi="Calibri"/>
      <w:sz w:val="22"/>
    </w:rPr>
  </w:style>
  <w:style w:type="character" w:customStyle="1" w:styleId="CharChar111">
    <w:name w:val="Char Char111"/>
    <w:basedOn w:val="DefaultParagraphFont"/>
    <w:rsid w:val="001B3B52"/>
    <w:rPr>
      <w:rFonts w:cs="Arial"/>
      <w:bCs/>
      <w:szCs w:val="26"/>
      <w:u w:val="single"/>
      <w:lang w:val="en-US" w:eastAsia="en-US" w:bidi="ar-SA"/>
    </w:rPr>
  </w:style>
  <w:style w:type="paragraph" w:customStyle="1" w:styleId="cardtextsmall">
    <w:name w:val="card text small"/>
    <w:basedOn w:val="Normal"/>
    <w:qFormat/>
    <w:rsid w:val="001B3B52"/>
    <w:rPr>
      <w:rFonts w:ascii="Arial Narrow" w:eastAsia="Times New Roman" w:hAnsi="Arial Narrow"/>
    </w:rPr>
  </w:style>
  <w:style w:type="character" w:customStyle="1" w:styleId="AUnterdline">
    <w:name w:val="AUnterdline"/>
    <w:qFormat/>
    <w:rsid w:val="001B3B5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B3B52"/>
    <w:rPr>
      <w:rFonts w:ascii="Times New Roman" w:hAnsi="Times New Roman"/>
      <w:b/>
      <w:bCs/>
      <w:sz w:val="20"/>
      <w:u w:val="single"/>
      <w:bdr w:val="single" w:sz="4" w:space="0" w:color="auto"/>
    </w:rPr>
  </w:style>
  <w:style w:type="character" w:customStyle="1" w:styleId="highlightedsearchterm">
    <w:name w:val="highlightedsearchterm"/>
    <w:rsid w:val="001B3B52"/>
  </w:style>
  <w:style w:type="character" w:customStyle="1" w:styleId="StyleUnderline1">
    <w:name w:val="Style Underline1"/>
    <w:basedOn w:val="DefaultParagraphFont"/>
    <w:rsid w:val="001B3B52"/>
    <w:rPr>
      <w:rFonts w:ascii="Times New Roman" w:hAnsi="Times New Roman"/>
      <w:sz w:val="20"/>
      <w:u w:val="single"/>
    </w:rPr>
  </w:style>
  <w:style w:type="paragraph" w:customStyle="1" w:styleId="StyleStyle49pt10">
    <w:name w:val="Style Style4 + 9 pt10"/>
    <w:basedOn w:val="Style4"/>
    <w:link w:val="StyleStyle49pt10Char"/>
    <w:qFormat/>
    <w:rsid w:val="001B3B52"/>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1B3B52"/>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1B3B52"/>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1B3B5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B3B52"/>
    <w:pPr>
      <w:ind w:left="288"/>
    </w:pPr>
    <w:rPr>
      <w:rFonts w:eastAsia="Times New Roman"/>
      <w:u w:val="single"/>
    </w:rPr>
  </w:style>
  <w:style w:type="character" w:customStyle="1" w:styleId="NormalUnderlineChar">
    <w:name w:val="Normal Underline Char"/>
    <w:link w:val="NormalUnderline"/>
    <w:rsid w:val="001B3B52"/>
    <w:rPr>
      <w:rFonts w:ascii="Calibri" w:eastAsia="Times New Roman" w:hAnsi="Calibri"/>
      <w:sz w:val="22"/>
      <w:u w:val="single"/>
    </w:rPr>
  </w:style>
  <w:style w:type="character" w:customStyle="1" w:styleId="DontRead">
    <w:name w:val="Don't Read"/>
    <w:qFormat/>
    <w:rsid w:val="001B3B52"/>
    <w:rPr>
      <w:rFonts w:ascii="Times New Roman" w:hAnsi="Times New Roman"/>
      <w:sz w:val="16"/>
    </w:rPr>
  </w:style>
  <w:style w:type="paragraph" w:customStyle="1" w:styleId="Underlinestyle">
    <w:name w:val="Underline style"/>
    <w:basedOn w:val="Normal"/>
    <w:qFormat/>
    <w:rsid w:val="001B3B52"/>
    <w:rPr>
      <w:rFonts w:eastAsia="Times New Roman"/>
      <w:u w:val="single"/>
    </w:rPr>
  </w:style>
  <w:style w:type="character" w:customStyle="1" w:styleId="Style11ptUnderline3">
    <w:name w:val="Style 11 pt Underline3"/>
    <w:rsid w:val="001B3B52"/>
    <w:rPr>
      <w:sz w:val="20"/>
      <w:u w:val="single"/>
    </w:rPr>
  </w:style>
  <w:style w:type="character" w:customStyle="1" w:styleId="27">
    <w:name w:val="27"/>
    <w:rsid w:val="001B3B52"/>
    <w:rPr>
      <w:rFonts w:cs="Arial"/>
      <w:bCs/>
      <w:sz w:val="20"/>
      <w:u w:val="single"/>
      <w:lang w:val="en-US" w:eastAsia="en-US" w:bidi="ar-SA"/>
    </w:rPr>
  </w:style>
  <w:style w:type="character" w:customStyle="1" w:styleId="2">
    <w:name w:val="2"/>
    <w:rsid w:val="001B3B52"/>
    <w:rPr>
      <w:rFonts w:cs="Arial"/>
      <w:bCs/>
      <w:sz w:val="20"/>
      <w:u w:val="single"/>
      <w:lang w:val="en-US" w:eastAsia="en-US" w:bidi="ar-SA"/>
    </w:rPr>
  </w:style>
  <w:style w:type="character" w:customStyle="1" w:styleId="Style9ptUnderline11">
    <w:name w:val="Style 9 pt Underline11"/>
    <w:basedOn w:val="DefaultParagraphFont"/>
    <w:rsid w:val="001B3B52"/>
    <w:rPr>
      <w:sz w:val="20"/>
      <w:u w:val="single"/>
    </w:rPr>
  </w:style>
  <w:style w:type="character" w:customStyle="1" w:styleId="Style9ptBoldUnderline5">
    <w:name w:val="Style 9 pt Bold Underline5"/>
    <w:basedOn w:val="DefaultParagraphFont"/>
    <w:rsid w:val="001B3B52"/>
    <w:rPr>
      <w:b/>
      <w:bCs/>
      <w:sz w:val="20"/>
      <w:u w:val="single"/>
    </w:rPr>
  </w:style>
  <w:style w:type="character" w:customStyle="1" w:styleId="CharChar114">
    <w:name w:val="Char Char114"/>
    <w:basedOn w:val="DefaultParagraphFont"/>
    <w:rsid w:val="001B3B52"/>
    <w:rPr>
      <w:rFonts w:cs="Arial"/>
      <w:bCs/>
      <w:szCs w:val="26"/>
      <w:u w:val="single"/>
      <w:lang w:val="en-US" w:eastAsia="en-US" w:bidi="ar-SA"/>
    </w:rPr>
  </w:style>
  <w:style w:type="character" w:customStyle="1" w:styleId="CharChar113">
    <w:name w:val="Char Char113"/>
    <w:basedOn w:val="DefaultParagraphFont"/>
    <w:rsid w:val="001B3B52"/>
    <w:rPr>
      <w:rFonts w:cs="Arial"/>
      <w:bCs/>
      <w:szCs w:val="26"/>
      <w:u w:val="single"/>
      <w:lang w:val="en-US" w:eastAsia="en-US" w:bidi="ar-SA"/>
    </w:rPr>
  </w:style>
  <w:style w:type="character" w:customStyle="1" w:styleId="CharChar112">
    <w:name w:val="Char Char112"/>
    <w:basedOn w:val="DefaultParagraphFont"/>
    <w:rsid w:val="001B3B52"/>
    <w:rPr>
      <w:rFonts w:cs="Arial"/>
      <w:bCs/>
      <w:szCs w:val="26"/>
      <w:u w:val="single"/>
      <w:lang w:val="en-US" w:eastAsia="en-US" w:bidi="ar-SA"/>
    </w:rPr>
  </w:style>
  <w:style w:type="character" w:customStyle="1" w:styleId="ssl0">
    <w:name w:val="ss_l0"/>
    <w:basedOn w:val="DefaultParagraphFont"/>
    <w:rsid w:val="001B3B52"/>
  </w:style>
  <w:style w:type="paragraph" w:customStyle="1" w:styleId="WW-Default1">
    <w:name w:val="WW-Default1"/>
    <w:basedOn w:val="Normal"/>
    <w:qFormat/>
    <w:rsid w:val="001B3B52"/>
    <w:pPr>
      <w:suppressAutoHyphens/>
    </w:pPr>
    <w:rPr>
      <w:rFonts w:eastAsia="Times New Roman"/>
      <w:b/>
      <w:bCs/>
      <w:szCs w:val="20"/>
      <w:lang w:eastAsia="ar-SA"/>
    </w:rPr>
  </w:style>
  <w:style w:type="character" w:customStyle="1" w:styleId="zoomme">
    <w:name w:val="zoomme"/>
    <w:basedOn w:val="DefaultParagraphFont"/>
    <w:rsid w:val="001B3B52"/>
  </w:style>
  <w:style w:type="character" w:customStyle="1" w:styleId="Date1">
    <w:name w:val="Date1"/>
    <w:basedOn w:val="DefaultParagraphFont"/>
    <w:rsid w:val="001B3B52"/>
  </w:style>
  <w:style w:type="character" w:customStyle="1" w:styleId="classauthor">
    <w:name w:val="class=&quot;author&quot;"/>
    <w:basedOn w:val="DefaultParagraphFont"/>
    <w:rsid w:val="001B3B52"/>
  </w:style>
  <w:style w:type="paragraph" w:customStyle="1" w:styleId="CardStyle0">
    <w:name w:val="Card Style"/>
    <w:basedOn w:val="Normal"/>
    <w:link w:val="CardStyleChar"/>
    <w:qFormat/>
    <w:rsid w:val="001B3B52"/>
    <w:rPr>
      <w:rFonts w:eastAsia="Times New Roman"/>
    </w:rPr>
  </w:style>
  <w:style w:type="character" w:customStyle="1" w:styleId="texto1">
    <w:name w:val="texto1"/>
    <w:rsid w:val="001B3B5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B3B5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B3B52"/>
    <w:rPr>
      <w:rFonts w:ascii="Calibri" w:eastAsia="Times New Roman" w:hAnsi="Calibri" w:cs="Arial"/>
      <w:b/>
      <w:szCs w:val="28"/>
    </w:rPr>
  </w:style>
  <w:style w:type="paragraph" w:customStyle="1" w:styleId="Style23">
    <w:name w:val="Style23"/>
    <w:basedOn w:val="Normal"/>
    <w:uiPriority w:val="99"/>
    <w:qFormat/>
    <w:rsid w:val="001B3B52"/>
    <w:pPr>
      <w:widowControl w:val="0"/>
      <w:autoSpaceDE w:val="0"/>
      <w:autoSpaceDN w:val="0"/>
      <w:adjustRightInd w:val="0"/>
      <w:spacing w:line="209" w:lineRule="exact"/>
    </w:pPr>
    <w:rPr>
      <w:rFonts w:eastAsia="SimSun"/>
    </w:rPr>
  </w:style>
  <w:style w:type="character" w:customStyle="1" w:styleId="gray">
    <w:name w:val="gray"/>
    <w:basedOn w:val="DefaultParagraphFont"/>
    <w:rsid w:val="001B3B52"/>
  </w:style>
  <w:style w:type="paragraph" w:customStyle="1" w:styleId="Tagtemplate">
    <w:name w:val="Tagtemplate"/>
    <w:basedOn w:val="Normal"/>
    <w:link w:val="TagtemplateChar"/>
    <w:autoRedefine/>
    <w:qFormat/>
    <w:rsid w:val="001B3B52"/>
    <w:pPr>
      <w:keepNext/>
      <w:keepLines/>
    </w:pPr>
    <w:rPr>
      <w:rFonts w:eastAsia="Calibri"/>
      <w:b/>
    </w:rPr>
  </w:style>
  <w:style w:type="character" w:customStyle="1" w:styleId="TagtemplateChar">
    <w:name w:val="Tagtemplate Char"/>
    <w:basedOn w:val="DefaultParagraphFont"/>
    <w:link w:val="Tagtemplate"/>
    <w:rsid w:val="001B3B52"/>
    <w:rPr>
      <w:rFonts w:ascii="Calibri" w:eastAsia="Calibri" w:hAnsi="Calibri"/>
      <w:b/>
      <w:sz w:val="22"/>
    </w:rPr>
  </w:style>
  <w:style w:type="character" w:customStyle="1" w:styleId="Styleunderline11ptBorderSinglesolidlineAuto05p">
    <w:name w:val="Style underline + 11 pt Border: : (Single solid line Auto  0.5 p..."/>
    <w:rsid w:val="001B3B52"/>
    <w:rPr>
      <w:sz w:val="20"/>
      <w:u w:val="single"/>
      <w:bdr w:val="single" w:sz="4" w:space="0" w:color="auto"/>
    </w:rPr>
  </w:style>
  <w:style w:type="paragraph" w:customStyle="1" w:styleId="Citation-FirstLine">
    <w:name w:val="Citation - First Line"/>
    <w:basedOn w:val="Normal"/>
    <w:next w:val="Normal"/>
    <w:autoRedefine/>
    <w:qFormat/>
    <w:rsid w:val="001B3B52"/>
    <w:pPr>
      <w:spacing w:line="240" w:lineRule="atLeast"/>
      <w:jc w:val="both"/>
    </w:pPr>
    <w:rPr>
      <w:rFonts w:ascii="Book Antiqua" w:eastAsia="Times New Roman" w:hAnsi="Book Antiqua"/>
    </w:rPr>
  </w:style>
  <w:style w:type="character" w:customStyle="1" w:styleId="CardText-Underlined">
    <w:name w:val="Card Text - Underlined"/>
    <w:rsid w:val="001B3B52"/>
    <w:rPr>
      <w:b/>
      <w:sz w:val="20"/>
      <w:u w:val="single"/>
    </w:rPr>
  </w:style>
  <w:style w:type="paragraph" w:customStyle="1" w:styleId="Citation-Complete">
    <w:name w:val="Citation - Complete"/>
    <w:basedOn w:val="Normal"/>
    <w:next w:val="Normal"/>
    <w:link w:val="Citation-CompleteChar"/>
    <w:autoRedefine/>
    <w:qFormat/>
    <w:rsid w:val="001B3B5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B3B52"/>
    <w:rPr>
      <w:rFonts w:ascii="Book Antiqua" w:eastAsia="Times New Roman" w:hAnsi="Book Antiqua"/>
      <w:sz w:val="22"/>
    </w:rPr>
  </w:style>
  <w:style w:type="character" w:customStyle="1" w:styleId="MicroTextChar">
    <w:name w:val="MicroText Char"/>
    <w:link w:val="MicroText"/>
    <w:rsid w:val="001B3B52"/>
    <w:rPr>
      <w:rFonts w:ascii="Arial Narrow" w:hAnsi="Arial Narrow"/>
      <w:sz w:val="12"/>
    </w:rPr>
  </w:style>
  <w:style w:type="character" w:customStyle="1" w:styleId="Style11ptItalic">
    <w:name w:val="Style 11 pt Italic"/>
    <w:basedOn w:val="DefaultParagraphFont"/>
    <w:rsid w:val="001B3B52"/>
    <w:rPr>
      <w:rFonts w:ascii="Times New Roman" w:hAnsi="Times New Roman"/>
      <w:i/>
      <w:iCs/>
      <w:sz w:val="20"/>
    </w:rPr>
  </w:style>
  <w:style w:type="character" w:customStyle="1" w:styleId="BoldandUnderlineChar">
    <w:name w:val="Bold and Underline Char"/>
    <w:basedOn w:val="DefaultParagraphFont"/>
    <w:link w:val="BoldandUnderline"/>
    <w:locked/>
    <w:rsid w:val="001B3B52"/>
    <w:rPr>
      <w:b/>
      <w:u w:val="single"/>
    </w:rPr>
  </w:style>
  <w:style w:type="paragraph" w:customStyle="1" w:styleId="BoldandUnderline">
    <w:name w:val="Bold and Underline"/>
    <w:basedOn w:val="Normal"/>
    <w:link w:val="BoldandUnderlineChar"/>
    <w:qFormat/>
    <w:rsid w:val="001B3B52"/>
    <w:rPr>
      <w:rFonts w:asciiTheme="minorHAnsi" w:hAnsiTheme="minorHAnsi"/>
      <w:b/>
      <w:sz w:val="24"/>
      <w:u w:val="single"/>
    </w:rPr>
  </w:style>
  <w:style w:type="character" w:customStyle="1" w:styleId="hdr">
    <w:name w:val="hdr"/>
    <w:basedOn w:val="DefaultParagraphFont"/>
    <w:rsid w:val="001B3B52"/>
  </w:style>
  <w:style w:type="paragraph" w:customStyle="1" w:styleId="StyleStyle49ptBold3">
    <w:name w:val="Style Style4 + 9 pt Bold3"/>
    <w:basedOn w:val="Style4"/>
    <w:link w:val="StyleStyle49ptBold3Char"/>
    <w:qFormat/>
    <w:rsid w:val="001B3B52"/>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1B3B52"/>
    <w:rPr>
      <w:rFonts w:ascii="Calibri" w:eastAsia="Times New Roman" w:hAnsi="Calibri" w:cs="Times New Roman"/>
      <w:b/>
      <w:bCs/>
      <w:u w:val="single"/>
      <w:lang w:val="x-none"/>
    </w:rPr>
  </w:style>
  <w:style w:type="character" w:customStyle="1" w:styleId="Style9ptUnderline6">
    <w:name w:val="Style 9 pt Underline6"/>
    <w:basedOn w:val="DefaultParagraphFont"/>
    <w:rsid w:val="001B3B52"/>
    <w:rPr>
      <w:sz w:val="20"/>
      <w:u w:val="single"/>
    </w:rPr>
  </w:style>
  <w:style w:type="character" w:customStyle="1" w:styleId="ct-with-fmlt">
    <w:name w:val="ct-with-fmlt"/>
    <w:basedOn w:val="DefaultParagraphFont"/>
    <w:rsid w:val="001B3B52"/>
  </w:style>
  <w:style w:type="paragraph" w:customStyle="1" w:styleId="StyleStyle49pt">
    <w:name w:val="Style Style4 + 9 pt"/>
    <w:basedOn w:val="Normal"/>
    <w:link w:val="StyleStyle49ptChar"/>
    <w:qFormat/>
    <w:rsid w:val="001B3B52"/>
    <w:rPr>
      <w:rFonts w:eastAsia="Times New Roman"/>
      <w:u w:val="single"/>
    </w:rPr>
  </w:style>
  <w:style w:type="character" w:customStyle="1" w:styleId="StyleStyle49ptChar">
    <w:name w:val="Style Style4 + 9 pt Char"/>
    <w:basedOn w:val="DefaultParagraphFont"/>
    <w:link w:val="StyleStyle49pt"/>
    <w:rsid w:val="001B3B52"/>
    <w:rPr>
      <w:rFonts w:ascii="Calibri" w:eastAsia="Times New Roman" w:hAnsi="Calibri"/>
      <w:sz w:val="22"/>
      <w:u w:val="single"/>
    </w:rPr>
  </w:style>
  <w:style w:type="paragraph" w:customStyle="1" w:styleId="StyleStyle49ptBold">
    <w:name w:val="Style Style4 + 9 pt Bold"/>
    <w:basedOn w:val="Normal"/>
    <w:link w:val="StyleStyle49ptBoldChar"/>
    <w:qFormat/>
    <w:rsid w:val="001B3B52"/>
    <w:rPr>
      <w:rFonts w:eastAsia="Times New Roman"/>
      <w:b/>
      <w:bCs/>
      <w:u w:val="single"/>
    </w:rPr>
  </w:style>
  <w:style w:type="character" w:customStyle="1" w:styleId="StyleStyle49ptBoldChar">
    <w:name w:val="Style Style4 + 9 pt Bold Char"/>
    <w:basedOn w:val="DefaultParagraphFont"/>
    <w:link w:val="StyleStyle49ptBold"/>
    <w:rsid w:val="001B3B52"/>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B3B5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B3B52"/>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B3B5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B3B52"/>
    <w:rPr>
      <w:rFonts w:ascii="Arial" w:eastAsia="Times New Roman" w:hAnsi="Arial" w:cs="Arial"/>
      <w:b/>
      <w:bCs/>
      <w:sz w:val="22"/>
      <w:u w:val="single"/>
    </w:rPr>
  </w:style>
  <w:style w:type="paragraph" w:customStyle="1" w:styleId="StyleUnderlined11pt">
    <w:name w:val="Style Underlined + 11 pt"/>
    <w:link w:val="StyleUnderlined11ptChar"/>
    <w:qFormat/>
    <w:rsid w:val="001B3B5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B3B52"/>
    <w:rPr>
      <w:rFonts w:ascii="Arial" w:eastAsia="Times New Roman" w:hAnsi="Arial" w:cs="Arial"/>
      <w:sz w:val="22"/>
      <w:u w:val="single"/>
    </w:rPr>
  </w:style>
  <w:style w:type="character" w:customStyle="1" w:styleId="newscontent">
    <w:name w:val="newscontent"/>
    <w:rsid w:val="001B3B52"/>
  </w:style>
  <w:style w:type="character" w:customStyle="1" w:styleId="StyleUnderlinePatternClearYellow">
    <w:name w:val="Style Underline Pattern: Clear (Yellow)"/>
    <w:basedOn w:val="DefaultParagraphFont"/>
    <w:rsid w:val="001B3B52"/>
    <w:rPr>
      <w:u w:val="single"/>
      <w:shd w:val="clear" w:color="auto" w:fill="00FF00"/>
    </w:rPr>
  </w:style>
  <w:style w:type="paragraph" w:customStyle="1" w:styleId="StyleUnderlineChar11pt3">
    <w:name w:val="Style Underline Char + 11 pt3"/>
    <w:link w:val="StyleUnderlineChar11pt3Char"/>
    <w:qFormat/>
    <w:rsid w:val="001B3B5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B3B52"/>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B3B52"/>
    <w:rPr>
      <w:b w:val="0"/>
      <w:bCs/>
      <w:u w:val="single"/>
    </w:rPr>
  </w:style>
  <w:style w:type="paragraph" w:customStyle="1" w:styleId="Cite2">
    <w:name w:val="Cite 2"/>
    <w:basedOn w:val="Normal"/>
    <w:qFormat/>
    <w:rsid w:val="001B3B52"/>
    <w:rPr>
      <w:rFonts w:eastAsia="MS Mincho"/>
      <w:b/>
      <w:u w:val="single"/>
    </w:rPr>
  </w:style>
  <w:style w:type="character" w:customStyle="1" w:styleId="StyleunderlineBold">
    <w:name w:val="Style underline + Bold"/>
    <w:basedOn w:val="underline"/>
    <w:rsid w:val="001B3B52"/>
    <w:rPr>
      <w:rFonts w:ascii="Times New Roman" w:hAnsi="Times New Roman" w:cs="Times New Roman" w:hint="default"/>
      <w:b w:val="0"/>
      <w:bCs/>
      <w:sz w:val="20"/>
      <w:u w:val="single"/>
    </w:rPr>
  </w:style>
  <w:style w:type="paragraph" w:customStyle="1" w:styleId="cards0">
    <w:name w:val="cards"/>
    <w:basedOn w:val="Cites"/>
    <w:qFormat/>
    <w:rsid w:val="001B3B5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B3B52"/>
    <w:rPr>
      <w:sz w:val="20"/>
      <w:u w:val="single"/>
    </w:rPr>
  </w:style>
  <w:style w:type="character" w:customStyle="1" w:styleId="slug-pub-date">
    <w:name w:val="slug-pub-date"/>
    <w:basedOn w:val="DefaultParagraphFont"/>
    <w:rsid w:val="001B3B52"/>
  </w:style>
  <w:style w:type="character" w:customStyle="1" w:styleId="slug-vol">
    <w:name w:val="slug-vol"/>
    <w:basedOn w:val="DefaultParagraphFont"/>
    <w:rsid w:val="001B3B52"/>
  </w:style>
  <w:style w:type="character" w:customStyle="1" w:styleId="slug-issue">
    <w:name w:val="slug-issue"/>
    <w:basedOn w:val="DefaultParagraphFont"/>
    <w:rsid w:val="001B3B52"/>
  </w:style>
  <w:style w:type="character" w:customStyle="1" w:styleId="slug-pages">
    <w:name w:val="slug-pages"/>
    <w:basedOn w:val="DefaultParagraphFont"/>
    <w:rsid w:val="001B3B5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B3B52"/>
    <w:rPr>
      <w:b/>
      <w:bCs/>
      <w:strike w:val="0"/>
      <w:dstrike w:val="0"/>
      <w:sz w:val="24"/>
      <w:u w:val="none"/>
      <w:effect w:val="none"/>
    </w:rPr>
  </w:style>
  <w:style w:type="character" w:customStyle="1" w:styleId="tagchar">
    <w:name w:val="tagchar"/>
    <w:basedOn w:val="DefaultParagraphFont"/>
    <w:rsid w:val="001B3B52"/>
  </w:style>
  <w:style w:type="character" w:customStyle="1" w:styleId="pmterms11">
    <w:name w:val="pmterms11"/>
    <w:basedOn w:val="DefaultParagraphFont"/>
    <w:rsid w:val="001B3B52"/>
    <w:rPr>
      <w:b/>
      <w:bCs/>
      <w:i w:val="0"/>
      <w:iCs w:val="0"/>
      <w:color w:val="000000"/>
    </w:rPr>
  </w:style>
  <w:style w:type="character" w:customStyle="1" w:styleId="StyleUnderlineChar9ptBold">
    <w:name w:val="Style Underline Char + 9 pt Bold"/>
    <w:basedOn w:val="DefaultParagraphFont"/>
    <w:rsid w:val="001B3B5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B3B52"/>
    <w:rPr>
      <w:szCs w:val="24"/>
      <w:u w:val="single"/>
      <w:lang w:val="en-US" w:eastAsia="en-US" w:bidi="ar-SA"/>
    </w:rPr>
  </w:style>
  <w:style w:type="character" w:customStyle="1" w:styleId="BoldandUnderlineChar2Char1">
    <w:name w:val="Bold and Underline Char2 Char1"/>
    <w:basedOn w:val="DefaultParagraphFont"/>
    <w:rsid w:val="001B3B5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B3B5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B3B52"/>
    <w:rPr>
      <w:szCs w:val="24"/>
      <w:u w:val="single"/>
      <w:lang w:val="en-US" w:eastAsia="en-US" w:bidi="ar-SA"/>
    </w:rPr>
  </w:style>
  <w:style w:type="paragraph" w:customStyle="1" w:styleId="Language">
    <w:name w:val="Language"/>
    <w:basedOn w:val="Normal"/>
    <w:link w:val="LanguageChar"/>
    <w:qFormat/>
    <w:rsid w:val="001B3B52"/>
    <w:rPr>
      <w:rFonts w:eastAsia="Times New Roman"/>
      <w:strike/>
      <w:szCs w:val="20"/>
    </w:rPr>
  </w:style>
  <w:style w:type="character" w:customStyle="1" w:styleId="LanguageChar">
    <w:name w:val="Language Char"/>
    <w:basedOn w:val="DefaultParagraphFont"/>
    <w:link w:val="Language"/>
    <w:rsid w:val="001B3B52"/>
    <w:rPr>
      <w:rFonts w:ascii="Calibri" w:eastAsia="Times New Roman" w:hAnsi="Calibri"/>
      <w:strike/>
      <w:sz w:val="22"/>
      <w:szCs w:val="20"/>
    </w:rPr>
  </w:style>
  <w:style w:type="paragraph" w:customStyle="1" w:styleId="UnderlineChar3">
    <w:name w:val="Underline Char3"/>
    <w:basedOn w:val="Normal"/>
    <w:link w:val="UnderlineChar3Char"/>
    <w:qFormat/>
    <w:rsid w:val="001B3B52"/>
    <w:rPr>
      <w:rFonts w:eastAsia="Times New Roman"/>
      <w:u w:val="single"/>
    </w:rPr>
  </w:style>
  <w:style w:type="character" w:customStyle="1" w:styleId="UnderlineChar3Char">
    <w:name w:val="Underline Char3 Char"/>
    <w:basedOn w:val="DefaultParagraphFont"/>
    <w:link w:val="UnderlineChar3"/>
    <w:rsid w:val="001B3B5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B3B52"/>
    <w:rPr>
      <w:rFonts w:eastAsia="Times New Roman"/>
      <w:b/>
      <w:u w:val="single"/>
    </w:rPr>
  </w:style>
  <w:style w:type="character" w:customStyle="1" w:styleId="BoldandUnderlineChar3CharChar">
    <w:name w:val="Bold and Underline Char3 Char Char"/>
    <w:basedOn w:val="DefaultParagraphFont"/>
    <w:link w:val="BoldandUnderlineChar3Char"/>
    <w:rsid w:val="001B3B52"/>
    <w:rPr>
      <w:rFonts w:ascii="Calibri" w:eastAsia="Times New Roman" w:hAnsi="Calibri"/>
      <w:b/>
      <w:sz w:val="22"/>
      <w:u w:val="single"/>
    </w:rPr>
  </w:style>
  <w:style w:type="character" w:customStyle="1" w:styleId="UnderlineChar1">
    <w:name w:val="Underline Char1"/>
    <w:basedOn w:val="DefaultParagraphFont"/>
    <w:rsid w:val="001B3B52"/>
    <w:rPr>
      <w:szCs w:val="24"/>
      <w:u w:val="single"/>
      <w:lang w:val="en-US" w:eastAsia="en-US" w:bidi="ar-SA"/>
    </w:rPr>
  </w:style>
  <w:style w:type="character" w:customStyle="1" w:styleId="BoldandUnderlineChar1Char2Char">
    <w:name w:val="Bold and Underline Char1 Char2 Char"/>
    <w:basedOn w:val="DefaultParagraphFont"/>
    <w:rsid w:val="001B3B52"/>
    <w:rPr>
      <w:b/>
      <w:szCs w:val="24"/>
      <w:u w:val="single"/>
      <w:lang w:val="en-US" w:eastAsia="en-US" w:bidi="ar-SA"/>
    </w:rPr>
  </w:style>
  <w:style w:type="paragraph" w:customStyle="1" w:styleId="HotRoute">
    <w:name w:val="Hot Route"/>
    <w:basedOn w:val="Normal"/>
    <w:link w:val="HotRouteChar0"/>
    <w:qFormat/>
    <w:rsid w:val="001B3B52"/>
    <w:pPr>
      <w:ind w:left="144"/>
    </w:pPr>
    <w:rPr>
      <w:rFonts w:eastAsia="Times New Roman"/>
    </w:rPr>
  </w:style>
  <w:style w:type="character" w:customStyle="1" w:styleId="Style12ptBoldUnderline1">
    <w:name w:val="Style 12 pt Bold Underline1"/>
    <w:basedOn w:val="DefaultParagraphFont"/>
    <w:rsid w:val="001B3B52"/>
    <w:rPr>
      <w:b/>
      <w:bCs/>
      <w:sz w:val="24"/>
      <w:u w:val="single"/>
    </w:rPr>
  </w:style>
  <w:style w:type="character" w:customStyle="1" w:styleId="StyleEmphasisArial12ptBoldNotItalic">
    <w:name w:val="Style Emphasis + Arial 12 pt Bold Not Italic"/>
    <w:basedOn w:val="Emphasis"/>
    <w:rsid w:val="001B3B5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B3B52"/>
    <w:rPr>
      <w:rFonts w:ascii="SimSun" w:eastAsia="SimSun" w:hAnsi="SimSun"/>
      <w:sz w:val="15"/>
      <w:lang w:eastAsia="zh-CN"/>
    </w:rPr>
  </w:style>
  <w:style w:type="paragraph" w:customStyle="1" w:styleId="UnreadText">
    <w:name w:val="Unread Text"/>
    <w:basedOn w:val="Normal"/>
    <w:next w:val="Normal"/>
    <w:link w:val="UnreadTextChar"/>
    <w:autoRedefine/>
    <w:qFormat/>
    <w:rsid w:val="001B3B52"/>
    <w:pPr>
      <w:ind w:left="360"/>
    </w:pPr>
    <w:rPr>
      <w:rFonts w:ascii="SimSun" w:eastAsia="SimSun" w:hAnsi="SimSun"/>
      <w:sz w:val="15"/>
      <w:lang w:eastAsia="zh-CN"/>
    </w:rPr>
  </w:style>
  <w:style w:type="character" w:customStyle="1" w:styleId="smallChar">
    <w:name w:val="small Char"/>
    <w:rsid w:val="001B3B52"/>
    <w:rPr>
      <w:rFonts w:ascii="Calibri" w:eastAsia="Calibri" w:hAnsi="Calibri" w:cs="Calibri"/>
      <w:sz w:val="16"/>
      <w:szCs w:val="20"/>
      <w:lang w:val="x-none" w:eastAsia="x-none"/>
    </w:rPr>
  </w:style>
  <w:style w:type="paragraph" w:customStyle="1" w:styleId="HotRoute0">
    <w:name w:val="Hot Route!"/>
    <w:basedOn w:val="Normal"/>
    <w:qFormat/>
    <w:rsid w:val="001B3B5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B3B52"/>
    <w:rPr>
      <w:rFonts w:ascii="Times New Roman" w:hAnsi="Times New Roman" w:cs="Times New Roman"/>
      <w:sz w:val="16"/>
      <w:szCs w:val="16"/>
    </w:rPr>
  </w:style>
  <w:style w:type="character" w:customStyle="1" w:styleId="BodyText2Char1">
    <w:name w:val="Body Text 2 Char1"/>
    <w:basedOn w:val="DefaultParagraphFont"/>
    <w:semiHidden/>
    <w:rsid w:val="001B3B52"/>
    <w:rPr>
      <w:rFonts w:ascii="Times New Roman" w:hAnsi="Times New Roman" w:cs="Times New Roman"/>
      <w:sz w:val="20"/>
    </w:rPr>
  </w:style>
  <w:style w:type="character" w:customStyle="1" w:styleId="Heading2Char1CharCharCharCharCharC">
    <w:name w:val="Heading 2 Char1 Char Char Char Char Char C"/>
    <w:rsid w:val="001B3B52"/>
    <w:rPr>
      <w:rFonts w:cs="Arial"/>
      <w:b/>
      <w:bCs/>
      <w:iCs/>
      <w:sz w:val="24"/>
      <w:szCs w:val="28"/>
      <w:lang w:val="en-US" w:eastAsia="en-US" w:bidi="ar-SA"/>
    </w:rPr>
  </w:style>
  <w:style w:type="character" w:customStyle="1" w:styleId="underline1">
    <w:name w:val="underline1"/>
    <w:basedOn w:val="DefaultParagraphFont"/>
    <w:rsid w:val="001B3B52"/>
    <w:rPr>
      <w:u w:val="single"/>
    </w:rPr>
  </w:style>
  <w:style w:type="character" w:customStyle="1" w:styleId="author">
    <w:name w:val="author"/>
    <w:basedOn w:val="DefaultParagraphFont"/>
    <w:rsid w:val="001B3B52"/>
    <w:rPr>
      <w:rFonts w:ascii="Times New Roman" w:hAnsi="Times New Roman"/>
      <w:b/>
      <w:sz w:val="24"/>
    </w:rPr>
  </w:style>
  <w:style w:type="character" w:customStyle="1" w:styleId="FontStyle291">
    <w:name w:val="Font Style291"/>
    <w:basedOn w:val="DefaultParagraphFont"/>
    <w:uiPriority w:val="99"/>
    <w:rsid w:val="001B3B5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B3B5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B3B5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B3B52"/>
    <w:rPr>
      <w:rFonts w:ascii="Calibri" w:eastAsia="Times New Roman" w:hAnsi="Calibri"/>
      <w:sz w:val="22"/>
    </w:rPr>
  </w:style>
  <w:style w:type="paragraph" w:customStyle="1" w:styleId="Cards1">
    <w:name w:val="Cards1"/>
    <w:basedOn w:val="Normal"/>
    <w:link w:val="Cards1Char"/>
    <w:qFormat/>
    <w:rsid w:val="001B3B52"/>
    <w:pPr>
      <w:ind w:left="288"/>
    </w:pPr>
    <w:rPr>
      <w:rFonts w:eastAsia="Times New Roman"/>
      <w:u w:val="single"/>
    </w:rPr>
  </w:style>
  <w:style w:type="character" w:customStyle="1" w:styleId="Cards1Char">
    <w:name w:val="Cards1 Char"/>
    <w:basedOn w:val="DefaultParagraphFont"/>
    <w:link w:val="Cards1"/>
    <w:rsid w:val="001B3B52"/>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B3B5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B3B52"/>
    <w:rPr>
      <w:rFonts w:ascii="Arial" w:eastAsia="Calibri" w:hAnsi="Arial" w:cs="Arial"/>
      <w:sz w:val="22"/>
      <w:szCs w:val="22"/>
      <w:u w:val="single"/>
    </w:rPr>
  </w:style>
  <w:style w:type="character" w:customStyle="1" w:styleId="EmphasizeThis">
    <w:name w:val="EmphasizeThis"/>
    <w:rsid w:val="001B3B52"/>
    <w:rPr>
      <w:rFonts w:ascii="Georgia" w:hAnsi="Georgia"/>
      <w:b/>
      <w:iCs/>
      <w:sz w:val="24"/>
      <w:u w:val="thick"/>
    </w:rPr>
  </w:style>
  <w:style w:type="paragraph" w:customStyle="1" w:styleId="Stylecard8pt">
    <w:name w:val="Style card + 8 pt"/>
    <w:basedOn w:val="card"/>
    <w:link w:val="Stylecard8ptChar"/>
    <w:qFormat/>
    <w:rsid w:val="001B3B52"/>
    <w:rPr>
      <w:rFonts w:ascii="Georgia" w:hAnsi="Georgia"/>
      <w:bCs/>
      <w:color w:val="000000"/>
      <w:lang w:eastAsia="ar-SA"/>
    </w:rPr>
  </w:style>
  <w:style w:type="character" w:customStyle="1" w:styleId="Stylecard8ptChar">
    <w:name w:val="Style card + 8 pt Char"/>
    <w:basedOn w:val="cardChar"/>
    <w:link w:val="Stylecard8pt"/>
    <w:rsid w:val="001B3B52"/>
    <w:rPr>
      <w:rFonts w:ascii="Georgia" w:hAnsi="Georgia"/>
      <w:bCs/>
      <w:color w:val="000000"/>
      <w:sz w:val="16"/>
      <w:lang w:eastAsia="ar-SA"/>
    </w:rPr>
  </w:style>
  <w:style w:type="character" w:customStyle="1" w:styleId="bhl">
    <w:name w:val="bhl"/>
    <w:basedOn w:val="DefaultParagraphFont"/>
    <w:rsid w:val="001B3B52"/>
  </w:style>
  <w:style w:type="paragraph" w:customStyle="1" w:styleId="TagGA11">
    <w:name w:val="Tag GA 11"/>
    <w:basedOn w:val="TOC1"/>
    <w:qFormat/>
    <w:rsid w:val="001B3B52"/>
    <w:pPr>
      <w:spacing w:before="0" w:after="160"/>
    </w:pPr>
    <w:rPr>
      <w:rFonts w:ascii="Georgia" w:eastAsia="Calibri" w:hAnsi="Georgia"/>
      <w:u w:val="none"/>
      <w:lang w:bidi="ar-SA"/>
    </w:rPr>
  </w:style>
  <w:style w:type="paragraph" w:customStyle="1" w:styleId="CiteCard">
    <w:name w:val="Cite/Card"/>
    <w:basedOn w:val="TOC2"/>
    <w:qFormat/>
    <w:rsid w:val="001B3B5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B3B52"/>
    <w:rPr>
      <w:rFonts w:ascii="Georgia" w:eastAsia="Times New Roman" w:hAnsi="Georgia" w:hint="default"/>
      <w:sz w:val="22"/>
      <w:u w:val="single"/>
      <w:lang w:eastAsia="zh-CN"/>
    </w:rPr>
  </w:style>
  <w:style w:type="character" w:customStyle="1" w:styleId="addmd">
    <w:name w:val="addmd"/>
    <w:basedOn w:val="DefaultParagraphFont"/>
    <w:rsid w:val="001B3B52"/>
  </w:style>
  <w:style w:type="character" w:customStyle="1" w:styleId="UnderlinedTextCharChar">
    <w:name w:val="Underlined Text Char Char"/>
    <w:basedOn w:val="DefaultParagraphFont"/>
    <w:rsid w:val="001B3B52"/>
    <w:rPr>
      <w:rFonts w:cs="Arial"/>
      <w:bCs/>
      <w:noProof w:val="0"/>
      <w:szCs w:val="26"/>
      <w:u w:val="single"/>
      <w:lang w:val="en-US" w:eastAsia="en-US" w:bidi="ar-SA"/>
    </w:rPr>
  </w:style>
  <w:style w:type="character" w:customStyle="1" w:styleId="CardText1Char">
    <w:name w:val="Card Text 1 Char"/>
    <w:rsid w:val="001B3B52"/>
    <w:rPr>
      <w:rFonts w:ascii="Georgia" w:hAnsi="Georgia"/>
      <w:color w:val="000000"/>
      <w:sz w:val="22"/>
      <w:szCs w:val="22"/>
      <w:u w:val="single"/>
    </w:rPr>
  </w:style>
  <w:style w:type="character" w:customStyle="1" w:styleId="BoldUnderlining">
    <w:name w:val="Bold Underlining"/>
    <w:rsid w:val="001B3B52"/>
    <w:rPr>
      <w:u w:val="single"/>
    </w:rPr>
  </w:style>
  <w:style w:type="character" w:customStyle="1" w:styleId="Intemphasis">
    <w:name w:val="Intemphasis"/>
    <w:uiPriority w:val="1"/>
    <w:qFormat/>
    <w:rsid w:val="001B3B5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B3B52"/>
    <w:pPr>
      <w:ind w:left="288" w:right="288"/>
    </w:pPr>
    <w:rPr>
      <w:szCs w:val="16"/>
    </w:rPr>
  </w:style>
  <w:style w:type="character" w:customStyle="1" w:styleId="cardtextChar3">
    <w:name w:val="cardtext Char"/>
    <w:basedOn w:val="DefaultParagraphFont"/>
    <w:link w:val="cardtext2"/>
    <w:rsid w:val="001B3B52"/>
    <w:rPr>
      <w:rFonts w:ascii="Calibri" w:hAnsi="Calibri"/>
      <w:sz w:val="22"/>
      <w:szCs w:val="16"/>
    </w:rPr>
  </w:style>
  <w:style w:type="character" w:customStyle="1" w:styleId="BoldUnderlineChar10">
    <w:name w:val="BoldUnderline Char1"/>
    <w:rsid w:val="001B3B5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B3B52"/>
    <w:pPr>
      <w:spacing w:after="200"/>
      <w:contextualSpacing/>
    </w:pPr>
    <w:rPr>
      <w:rFonts w:eastAsia="Calibri"/>
      <w:u w:val="single"/>
    </w:rPr>
  </w:style>
  <w:style w:type="character" w:customStyle="1" w:styleId="UnderlinedCardTextChar">
    <w:name w:val="Underlined Card Text Char"/>
    <w:link w:val="UnderlinedCardText"/>
    <w:rsid w:val="001B3B52"/>
    <w:rPr>
      <w:rFonts w:ascii="Calibri" w:eastAsia="Calibri" w:hAnsi="Calibri"/>
      <w:sz w:val="22"/>
      <w:u w:val="single"/>
    </w:rPr>
  </w:style>
  <w:style w:type="character" w:customStyle="1" w:styleId="Hyperlink6">
    <w:name w:val="Hyperlink6"/>
    <w:basedOn w:val="DefaultParagraphFont"/>
    <w:rsid w:val="001B3B52"/>
    <w:rPr>
      <w:color w:val="3300CC"/>
      <w:u w:val="single"/>
    </w:rPr>
  </w:style>
  <w:style w:type="paragraph" w:customStyle="1" w:styleId="Tag12">
    <w:name w:val="Tag12"/>
    <w:basedOn w:val="Normal"/>
    <w:qFormat/>
    <w:rsid w:val="001B3B52"/>
    <w:pPr>
      <w:contextualSpacing/>
    </w:pPr>
    <w:rPr>
      <w:rFonts w:eastAsia="Cambria"/>
      <w:b/>
    </w:rPr>
  </w:style>
  <w:style w:type="character" w:customStyle="1" w:styleId="citation0">
    <w:name w:val="citation"/>
    <w:basedOn w:val="DefaultParagraphFont"/>
    <w:rsid w:val="001B3B52"/>
  </w:style>
  <w:style w:type="paragraph" w:customStyle="1" w:styleId="UnderlineText">
    <w:name w:val="Underline Text"/>
    <w:basedOn w:val="Normal"/>
    <w:link w:val="UnderlineTextChar"/>
    <w:qFormat/>
    <w:rsid w:val="001B3B52"/>
    <w:pPr>
      <w:ind w:left="288"/>
    </w:pPr>
    <w:rPr>
      <w:rFonts w:eastAsia="Times New Roman"/>
      <w:u w:val="single"/>
    </w:rPr>
  </w:style>
  <w:style w:type="character" w:customStyle="1" w:styleId="UnderlineTextChar">
    <w:name w:val="Underline Text Char"/>
    <w:basedOn w:val="DefaultParagraphFont"/>
    <w:link w:val="UnderlineText"/>
    <w:rsid w:val="001B3B52"/>
    <w:rPr>
      <w:rFonts w:ascii="Calibri" w:eastAsia="Times New Roman" w:hAnsi="Calibri"/>
      <w:sz w:val="22"/>
      <w:u w:val="single"/>
    </w:rPr>
  </w:style>
  <w:style w:type="character" w:customStyle="1" w:styleId="il">
    <w:name w:val="il"/>
    <w:basedOn w:val="DefaultParagraphFont"/>
    <w:rsid w:val="001B3B52"/>
  </w:style>
  <w:style w:type="character" w:customStyle="1" w:styleId="commentstext">
    <w:name w:val="comments_text"/>
    <w:uiPriority w:val="99"/>
    <w:rsid w:val="001B3B52"/>
    <w:rPr>
      <w:rFonts w:cs="Times New Roman"/>
    </w:rPr>
  </w:style>
  <w:style w:type="paragraph" w:customStyle="1" w:styleId="Heading42">
    <w:name w:val="Heading 42"/>
    <w:basedOn w:val="Normal"/>
    <w:qFormat/>
    <w:rsid w:val="001B3B52"/>
    <w:rPr>
      <w:rFonts w:eastAsia="Times New Roman"/>
    </w:rPr>
  </w:style>
  <w:style w:type="paragraph" w:customStyle="1" w:styleId="DebateNormal">
    <w:name w:val="DebateNormal"/>
    <w:basedOn w:val="Normal"/>
    <w:link w:val="DebateNormalChar"/>
    <w:qFormat/>
    <w:rsid w:val="001B3B52"/>
    <w:pPr>
      <w:spacing w:line="276" w:lineRule="auto"/>
    </w:pPr>
    <w:rPr>
      <w:rFonts w:eastAsia="Calibri"/>
      <w:szCs w:val="20"/>
    </w:rPr>
  </w:style>
  <w:style w:type="character" w:customStyle="1" w:styleId="DebateNormalChar">
    <w:name w:val="DebateNormal Char"/>
    <w:basedOn w:val="DefaultParagraphFont"/>
    <w:link w:val="DebateNormal"/>
    <w:rsid w:val="001B3B52"/>
    <w:rPr>
      <w:rFonts w:ascii="Calibri" w:eastAsia="Calibri" w:hAnsi="Calibri"/>
      <w:sz w:val="22"/>
      <w:szCs w:val="20"/>
    </w:rPr>
  </w:style>
  <w:style w:type="paragraph" w:customStyle="1" w:styleId="DebateEmphasis">
    <w:name w:val="DebateEmphasis"/>
    <w:basedOn w:val="Normal"/>
    <w:link w:val="DebateEmphasisChar"/>
    <w:qFormat/>
    <w:rsid w:val="001B3B5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B3B52"/>
    <w:rPr>
      <w:rFonts w:ascii="Calibri" w:eastAsia="Calibri" w:hAnsi="Calibri"/>
      <w:b/>
      <w:sz w:val="22"/>
      <w:szCs w:val="20"/>
      <w:u w:val="single"/>
    </w:rPr>
  </w:style>
  <w:style w:type="paragraph" w:customStyle="1" w:styleId="NormalCite">
    <w:name w:val="NormalCite"/>
    <w:link w:val="NormalCiteChar"/>
    <w:qFormat/>
    <w:rsid w:val="001B3B5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B3B52"/>
    <w:rPr>
      <w:rFonts w:ascii="Times New Roman" w:eastAsiaTheme="minorHAnsi" w:hAnsi="Times New Roman" w:cs="Times New Roman"/>
      <w:sz w:val="18"/>
      <w:szCs w:val="22"/>
    </w:rPr>
  </w:style>
  <w:style w:type="character" w:customStyle="1" w:styleId="articletext">
    <w:name w:val="articletext"/>
    <w:basedOn w:val="DefaultParagraphFont"/>
    <w:rsid w:val="001B3B52"/>
  </w:style>
  <w:style w:type="character" w:customStyle="1" w:styleId="grey10">
    <w:name w:val="grey10"/>
    <w:basedOn w:val="DefaultParagraphFont"/>
    <w:rsid w:val="001B3B52"/>
  </w:style>
  <w:style w:type="character" w:customStyle="1" w:styleId="navy13bd">
    <w:name w:val="navy13bd"/>
    <w:basedOn w:val="DefaultParagraphFont"/>
    <w:rsid w:val="001B3B52"/>
  </w:style>
  <w:style w:type="character" w:customStyle="1" w:styleId="Style9ptUnderline2">
    <w:name w:val="Style 9 pt Underline2"/>
    <w:basedOn w:val="DefaultParagraphFont"/>
    <w:rsid w:val="001B3B52"/>
    <w:rPr>
      <w:sz w:val="20"/>
      <w:u w:val="single"/>
    </w:rPr>
  </w:style>
  <w:style w:type="character" w:customStyle="1" w:styleId="Style9ptBoldUnderline1">
    <w:name w:val="Style 9 pt Bold Underline1"/>
    <w:basedOn w:val="DefaultParagraphFont"/>
    <w:rsid w:val="001B3B52"/>
    <w:rPr>
      <w:b/>
      <w:bCs/>
      <w:sz w:val="20"/>
      <w:u w:val="single"/>
    </w:rPr>
  </w:style>
  <w:style w:type="character" w:customStyle="1" w:styleId="TagsCharChar">
    <w:name w:val="Tags Char Char"/>
    <w:basedOn w:val="DefaultParagraphFont"/>
    <w:rsid w:val="001B3B52"/>
    <w:rPr>
      <w:rFonts w:eastAsia="SimSun"/>
      <w:b/>
      <w:sz w:val="24"/>
      <w:lang w:val="en-US" w:eastAsia="zh-CN" w:bidi="ar-SA"/>
    </w:rPr>
  </w:style>
  <w:style w:type="paragraph" w:customStyle="1" w:styleId="cardCharCharCharChar">
    <w:name w:val="card Char Char Char Char"/>
    <w:basedOn w:val="Normal"/>
    <w:qFormat/>
    <w:rsid w:val="001B3B5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B3B52"/>
    <w:rPr>
      <w:rFonts w:eastAsia="Times New Roman"/>
      <w:u w:val="single"/>
    </w:rPr>
  </w:style>
  <w:style w:type="character" w:customStyle="1" w:styleId="CARDChar0">
    <w:name w:val="CARD Char"/>
    <w:basedOn w:val="DefaultParagraphFont"/>
    <w:link w:val="CARD0"/>
    <w:rsid w:val="001B3B52"/>
    <w:rPr>
      <w:rFonts w:ascii="Calibri" w:eastAsia="Times New Roman" w:hAnsi="Calibri"/>
      <w:sz w:val="22"/>
      <w:u w:val="single"/>
    </w:rPr>
  </w:style>
  <w:style w:type="paragraph" w:customStyle="1" w:styleId="Normal2">
    <w:name w:val="Normal2"/>
    <w:basedOn w:val="Normal"/>
    <w:qFormat/>
    <w:rsid w:val="001B3B52"/>
    <w:rPr>
      <w:rFonts w:eastAsia="Times New Roman"/>
    </w:rPr>
  </w:style>
  <w:style w:type="character" w:customStyle="1" w:styleId="Style11ptThickunderline">
    <w:name w:val="Style 11 pt Thick underline"/>
    <w:rsid w:val="001B3B52"/>
    <w:rPr>
      <w:rFonts w:ascii="Times New Roman" w:hAnsi="Times New Roman"/>
      <w:sz w:val="20"/>
      <w:u w:val="single"/>
    </w:rPr>
  </w:style>
  <w:style w:type="character" w:customStyle="1" w:styleId="Style11ptBoldThickunderline">
    <w:name w:val="Style 11 pt Bold Thick underline"/>
    <w:rsid w:val="001B3B5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B3B5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B3B5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B3B52"/>
    <w:rPr>
      <w:u w:val="single"/>
    </w:rPr>
  </w:style>
  <w:style w:type="character" w:customStyle="1" w:styleId="StyleUnderlineBoldIndent11ptChar">
    <w:name w:val="Style Underline + Bold Indent + 11 pt Char"/>
    <w:link w:val="StyleUnderlineBoldIndent11pt"/>
    <w:rsid w:val="001B3B5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B3B52"/>
    <w:rPr>
      <w:b/>
      <w:bCs/>
      <w:u w:val="single"/>
    </w:rPr>
  </w:style>
  <w:style w:type="character" w:customStyle="1" w:styleId="StyleUnderlineBoldIndent11ptBoldChar">
    <w:name w:val="Style Underline + Bold Indent + 11 pt Bold Char"/>
    <w:link w:val="StyleUnderlineBoldIndent11ptBold"/>
    <w:rsid w:val="001B3B52"/>
    <w:rPr>
      <w:rFonts w:ascii="Calibri" w:eastAsia="Times New Roman" w:hAnsi="Calibri"/>
      <w:b/>
      <w:bCs/>
      <w:sz w:val="22"/>
      <w:szCs w:val="20"/>
      <w:u w:val="single"/>
    </w:rPr>
  </w:style>
  <w:style w:type="paragraph" w:customStyle="1" w:styleId="Normal20pt">
    <w:name w:val="Normal  + 20 pt"/>
    <w:basedOn w:val="Normal"/>
    <w:uiPriority w:val="6"/>
    <w:qFormat/>
    <w:rsid w:val="001B3B52"/>
    <w:rPr>
      <w:bCs/>
      <w:u w:val="single"/>
    </w:rPr>
  </w:style>
  <w:style w:type="paragraph" w:customStyle="1" w:styleId="author-name">
    <w:name w:val="author-name"/>
    <w:basedOn w:val="Normal"/>
    <w:qFormat/>
    <w:rsid w:val="001B3B52"/>
    <w:pPr>
      <w:spacing w:before="100" w:beforeAutospacing="1" w:after="100" w:afterAutospacing="1"/>
    </w:pPr>
    <w:rPr>
      <w:rFonts w:eastAsia="Times New Roman"/>
    </w:rPr>
  </w:style>
  <w:style w:type="paragraph" w:customStyle="1" w:styleId="author-credentials">
    <w:name w:val="author-credentials"/>
    <w:basedOn w:val="Normal"/>
    <w:qFormat/>
    <w:rsid w:val="001B3B5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B3B52"/>
    <w:rPr>
      <w:rFonts w:ascii="Consolas" w:hAnsi="Consolas" w:cs="Consolas"/>
      <w:sz w:val="20"/>
      <w:szCs w:val="20"/>
    </w:rPr>
  </w:style>
  <w:style w:type="character" w:customStyle="1" w:styleId="headline">
    <w:name w:val="headline"/>
    <w:basedOn w:val="DefaultParagraphFont"/>
    <w:rsid w:val="001B3B52"/>
  </w:style>
  <w:style w:type="character" w:customStyle="1" w:styleId="yshortcuts">
    <w:name w:val="yshortcuts"/>
    <w:basedOn w:val="DefaultParagraphFont"/>
    <w:rsid w:val="001B3B52"/>
  </w:style>
  <w:style w:type="character" w:customStyle="1" w:styleId="HotRouteChar0">
    <w:name w:val="Hot Route Char"/>
    <w:link w:val="HotRoute"/>
    <w:rsid w:val="001B3B52"/>
    <w:rPr>
      <w:rFonts w:ascii="Calibri" w:eastAsia="Times New Roman" w:hAnsi="Calibri"/>
      <w:sz w:val="22"/>
    </w:rPr>
  </w:style>
  <w:style w:type="paragraph" w:styleId="PlainText">
    <w:name w:val="Plain Text"/>
    <w:basedOn w:val="Normal"/>
    <w:link w:val="PlainTextChar"/>
    <w:rsid w:val="001B3B52"/>
    <w:rPr>
      <w:rFonts w:ascii="Courier New" w:eastAsia="Times New Roman" w:hAnsi="Courier New" w:cs="Courier New"/>
      <w:szCs w:val="20"/>
    </w:rPr>
  </w:style>
  <w:style w:type="character" w:customStyle="1" w:styleId="PlainTextChar">
    <w:name w:val="Plain Text Char"/>
    <w:basedOn w:val="DefaultParagraphFont"/>
    <w:link w:val="PlainText"/>
    <w:rsid w:val="001B3B52"/>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B3B52"/>
    <w:rPr>
      <w:sz w:val="12"/>
    </w:rPr>
  </w:style>
  <w:style w:type="character" w:customStyle="1" w:styleId="MicrotextChar0">
    <w:name w:val="Microtext Char"/>
    <w:link w:val="Microtext0"/>
    <w:rsid w:val="001B3B52"/>
    <w:rPr>
      <w:rFonts w:ascii="Calibri" w:hAnsi="Calibri"/>
      <w:sz w:val="12"/>
    </w:rPr>
  </w:style>
  <w:style w:type="paragraph" w:customStyle="1" w:styleId="Style6">
    <w:name w:val="Style6"/>
    <w:basedOn w:val="Normal"/>
    <w:link w:val="Style6Char"/>
    <w:autoRedefine/>
    <w:qFormat/>
    <w:rsid w:val="001B3B52"/>
    <w:rPr>
      <w:b/>
    </w:rPr>
  </w:style>
  <w:style w:type="character" w:customStyle="1" w:styleId="Style6Char">
    <w:name w:val="Style6 Char"/>
    <w:basedOn w:val="DefaultParagraphFont"/>
    <w:link w:val="Style6"/>
    <w:rsid w:val="001B3B52"/>
    <w:rPr>
      <w:rFonts w:ascii="Calibri" w:hAnsi="Calibri"/>
      <w:b/>
      <w:sz w:val="22"/>
    </w:rPr>
  </w:style>
  <w:style w:type="paragraph" w:customStyle="1" w:styleId="Style11">
    <w:name w:val="Style11"/>
    <w:basedOn w:val="Normal"/>
    <w:link w:val="Style11Char"/>
    <w:qFormat/>
    <w:rsid w:val="001B3B52"/>
    <w:rPr>
      <w:rFonts w:eastAsia="Times New Roman"/>
      <w:b/>
      <w:szCs w:val="20"/>
      <w:u w:val="thick"/>
    </w:rPr>
  </w:style>
  <w:style w:type="paragraph" w:customStyle="1" w:styleId="Style12">
    <w:name w:val="Style12"/>
    <w:basedOn w:val="Normal"/>
    <w:link w:val="Style12Char"/>
    <w:qFormat/>
    <w:rsid w:val="001B3B52"/>
    <w:rPr>
      <w:rFonts w:eastAsia="Times New Roman"/>
      <w:b/>
      <w:u w:val="thick"/>
    </w:rPr>
  </w:style>
  <w:style w:type="character" w:customStyle="1" w:styleId="Style11Char">
    <w:name w:val="Style11 Char"/>
    <w:basedOn w:val="DefaultParagraphFont"/>
    <w:link w:val="Style11"/>
    <w:rsid w:val="001B3B52"/>
    <w:rPr>
      <w:rFonts w:ascii="Calibri" w:eastAsia="Times New Roman" w:hAnsi="Calibri"/>
      <w:b/>
      <w:sz w:val="22"/>
      <w:szCs w:val="20"/>
      <w:u w:val="thick"/>
    </w:rPr>
  </w:style>
  <w:style w:type="character" w:customStyle="1" w:styleId="Style12Char">
    <w:name w:val="Style12 Char"/>
    <w:basedOn w:val="DefaultParagraphFont"/>
    <w:link w:val="Style12"/>
    <w:rsid w:val="001B3B52"/>
    <w:rPr>
      <w:rFonts w:ascii="Calibri" w:eastAsia="Times New Roman" w:hAnsi="Calibri"/>
      <w:b/>
      <w:sz w:val="22"/>
      <w:u w:val="thick"/>
    </w:rPr>
  </w:style>
  <w:style w:type="character" w:customStyle="1" w:styleId="caps-label">
    <w:name w:val="caps-label"/>
    <w:basedOn w:val="DefaultParagraphFont"/>
    <w:rsid w:val="001B3B52"/>
  </w:style>
  <w:style w:type="character" w:customStyle="1" w:styleId="wikiexternallink">
    <w:name w:val="wikiexternallink"/>
    <w:basedOn w:val="DefaultParagraphFont"/>
    <w:rsid w:val="001B3B52"/>
  </w:style>
  <w:style w:type="character" w:customStyle="1" w:styleId="StyleStyleBoldUnderlineIntenseEmphasisUnderlineapple-style-s">
    <w:name w:val="Style Style Bold UnderlineIntense EmphasisUnderlineapple-style-s..."/>
    <w:basedOn w:val="DefaultParagraphFont"/>
    <w:rsid w:val="001B3B52"/>
    <w:rPr>
      <w:b w:val="0"/>
      <w:bCs w:val="0"/>
      <w:sz w:val="22"/>
      <w:u w:val="single"/>
      <w:bdr w:val="none" w:sz="0" w:space="0" w:color="auto"/>
    </w:rPr>
  </w:style>
  <w:style w:type="paragraph" w:customStyle="1" w:styleId="blocktitle0">
    <w:name w:val="block title"/>
    <w:basedOn w:val="Normal"/>
    <w:link w:val="blocktitleChar0"/>
    <w:autoRedefine/>
    <w:qFormat/>
    <w:rsid w:val="001B3B52"/>
    <w:pPr>
      <w:spacing w:after="240"/>
      <w:jc w:val="center"/>
      <w:outlineLvl w:val="0"/>
    </w:pPr>
    <w:rPr>
      <w:rFonts w:eastAsia="Calibri"/>
      <w:b/>
      <w:caps/>
      <w:sz w:val="28"/>
      <w:szCs w:val="28"/>
      <w:lang w:val="es-ES"/>
    </w:rPr>
  </w:style>
  <w:style w:type="character" w:customStyle="1" w:styleId="UnderlineCard">
    <w:name w:val="Underline Card"/>
    <w:uiPriority w:val="6"/>
    <w:qFormat/>
    <w:rsid w:val="001B3B52"/>
    <w:rPr>
      <w:rFonts w:ascii="Arial" w:hAnsi="Arial"/>
      <w:b w:val="0"/>
      <w:bCs/>
      <w:sz w:val="20"/>
      <w:u w:val="single"/>
    </w:rPr>
  </w:style>
  <w:style w:type="character" w:customStyle="1" w:styleId="story-author">
    <w:name w:val="story-author"/>
    <w:basedOn w:val="DefaultParagraphFont"/>
    <w:rsid w:val="001B3B52"/>
  </w:style>
  <w:style w:type="paragraph" w:customStyle="1" w:styleId="type">
    <w:name w:val="type"/>
    <w:basedOn w:val="Normal"/>
    <w:qFormat/>
    <w:rsid w:val="001B3B52"/>
    <w:pPr>
      <w:spacing w:before="100" w:beforeAutospacing="1" w:after="100" w:afterAutospacing="1"/>
    </w:pPr>
    <w:rPr>
      <w:rFonts w:eastAsia="Times New Roman"/>
    </w:rPr>
  </w:style>
  <w:style w:type="character" w:customStyle="1" w:styleId="institution">
    <w:name w:val="institution"/>
    <w:basedOn w:val="DefaultParagraphFont"/>
    <w:rsid w:val="001B3B52"/>
  </w:style>
  <w:style w:type="character" w:customStyle="1" w:styleId="abodyblack3">
    <w:name w:val="abodyblack3"/>
    <w:basedOn w:val="DefaultParagraphFont"/>
    <w:rsid w:val="001B3B52"/>
  </w:style>
  <w:style w:type="paragraph" w:customStyle="1" w:styleId="UnderlineChar2CharChar">
    <w:name w:val="Underline Char2 Char Char"/>
    <w:basedOn w:val="Normal"/>
    <w:link w:val="UnderlineChar2CharCharChar"/>
    <w:qFormat/>
    <w:rsid w:val="001B3B52"/>
    <w:rPr>
      <w:rFonts w:eastAsia="MS Mincho"/>
      <w:szCs w:val="20"/>
      <w:u w:val="single"/>
    </w:rPr>
  </w:style>
  <w:style w:type="character" w:customStyle="1" w:styleId="UnderlineChar2CharCharChar">
    <w:name w:val="Underline Char2 Char Char Char"/>
    <w:link w:val="UnderlineChar2CharChar"/>
    <w:rsid w:val="001B3B52"/>
    <w:rPr>
      <w:rFonts w:ascii="Calibri" w:eastAsia="MS Mincho" w:hAnsi="Calibri"/>
      <w:sz w:val="22"/>
      <w:szCs w:val="20"/>
      <w:u w:val="single"/>
    </w:rPr>
  </w:style>
  <w:style w:type="character" w:customStyle="1" w:styleId="CharacterStyle1">
    <w:name w:val="Character Style 1"/>
    <w:rsid w:val="001B3B52"/>
    <w:rPr>
      <w:sz w:val="20"/>
      <w:szCs w:val="20"/>
    </w:rPr>
  </w:style>
  <w:style w:type="character" w:customStyle="1" w:styleId="FontStyle177">
    <w:name w:val="Font Style177"/>
    <w:basedOn w:val="DefaultParagraphFont"/>
    <w:uiPriority w:val="99"/>
    <w:rsid w:val="001B3B52"/>
    <w:rPr>
      <w:rFonts w:ascii="Times New Roman" w:hAnsi="Times New Roman" w:cs="Times New Roman"/>
      <w:sz w:val="20"/>
      <w:szCs w:val="20"/>
    </w:rPr>
  </w:style>
  <w:style w:type="character" w:customStyle="1" w:styleId="FontStyle173">
    <w:name w:val="Font Style173"/>
    <w:basedOn w:val="DefaultParagraphFont"/>
    <w:uiPriority w:val="99"/>
    <w:rsid w:val="001B3B52"/>
    <w:rPr>
      <w:rFonts w:ascii="Times New Roman" w:hAnsi="Times New Roman" w:cs="Times New Roman"/>
      <w:sz w:val="14"/>
      <w:szCs w:val="14"/>
    </w:rPr>
  </w:style>
  <w:style w:type="character" w:customStyle="1" w:styleId="FontStyle151">
    <w:name w:val="Font Style151"/>
    <w:basedOn w:val="DefaultParagraphFont"/>
    <w:uiPriority w:val="99"/>
    <w:rsid w:val="001B3B52"/>
    <w:rPr>
      <w:rFonts w:ascii="Arial Narrow" w:hAnsi="Arial Narrow" w:cs="Arial Narrow"/>
      <w:b/>
      <w:bCs/>
      <w:sz w:val="12"/>
      <w:szCs w:val="12"/>
    </w:rPr>
  </w:style>
  <w:style w:type="character" w:customStyle="1" w:styleId="FontStyle156">
    <w:name w:val="Font Style156"/>
    <w:basedOn w:val="DefaultParagraphFont"/>
    <w:uiPriority w:val="99"/>
    <w:rsid w:val="001B3B52"/>
    <w:rPr>
      <w:rFonts w:ascii="Arial Narrow" w:hAnsi="Arial Narrow" w:cs="Arial Narrow"/>
      <w:sz w:val="8"/>
      <w:szCs w:val="8"/>
    </w:rPr>
  </w:style>
  <w:style w:type="character" w:customStyle="1" w:styleId="FontStyle160">
    <w:name w:val="Font Style160"/>
    <w:basedOn w:val="DefaultParagraphFont"/>
    <w:uiPriority w:val="99"/>
    <w:rsid w:val="001B3B52"/>
    <w:rPr>
      <w:rFonts w:ascii="Times New Roman" w:hAnsi="Times New Roman" w:cs="Times New Roman"/>
      <w:b/>
      <w:bCs/>
      <w:sz w:val="20"/>
      <w:szCs w:val="20"/>
    </w:rPr>
  </w:style>
  <w:style w:type="character" w:customStyle="1" w:styleId="FontStyle178">
    <w:name w:val="Font Style178"/>
    <w:basedOn w:val="DefaultParagraphFont"/>
    <w:uiPriority w:val="99"/>
    <w:rsid w:val="001B3B52"/>
    <w:rPr>
      <w:rFonts w:ascii="Times New Roman" w:hAnsi="Times New Roman" w:cs="Times New Roman"/>
      <w:sz w:val="18"/>
      <w:szCs w:val="18"/>
    </w:rPr>
  </w:style>
  <w:style w:type="paragraph" w:customStyle="1" w:styleId="Style14">
    <w:name w:val="Style14"/>
    <w:basedOn w:val="Normal"/>
    <w:uiPriority w:val="99"/>
    <w:qFormat/>
    <w:rsid w:val="001B3B5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B3B5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B3B52"/>
    <w:rPr>
      <w:rFonts w:ascii="Times New Roman" w:hAnsi="Times New Roman" w:cs="Times New Roman"/>
      <w:sz w:val="12"/>
      <w:szCs w:val="12"/>
    </w:rPr>
  </w:style>
  <w:style w:type="paragraph" w:customStyle="1" w:styleId="Style9">
    <w:name w:val="Style9"/>
    <w:basedOn w:val="Normal"/>
    <w:uiPriority w:val="99"/>
    <w:qFormat/>
    <w:rsid w:val="001B3B5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B3B5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B3B5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B3B52"/>
    <w:rPr>
      <w:rFonts w:ascii="Times New Roman" w:hAnsi="Times New Roman" w:cs="Times New Roman"/>
      <w:sz w:val="16"/>
      <w:szCs w:val="16"/>
    </w:rPr>
  </w:style>
  <w:style w:type="character" w:customStyle="1" w:styleId="f">
    <w:name w:val="f"/>
    <w:basedOn w:val="DefaultParagraphFont"/>
    <w:rsid w:val="001B3B52"/>
  </w:style>
  <w:style w:type="character" w:customStyle="1" w:styleId="TagsChar2">
    <w:name w:val="Tags Char2"/>
    <w:rsid w:val="001B3B52"/>
    <w:rPr>
      <w:b/>
      <w:sz w:val="24"/>
    </w:rPr>
  </w:style>
  <w:style w:type="paragraph" w:customStyle="1" w:styleId="CardsFont6ptChar">
    <w:name w:val="Cards + Font: 6 pt Char"/>
    <w:basedOn w:val="Normal"/>
    <w:link w:val="CardsFont6ptCharChar"/>
    <w:qFormat/>
    <w:rsid w:val="001B3B5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B3B52"/>
    <w:rPr>
      <w:rFonts w:ascii="Calibri" w:eastAsia="Times New Roman" w:hAnsi="Calibri"/>
      <w:sz w:val="12"/>
    </w:rPr>
  </w:style>
  <w:style w:type="character" w:customStyle="1" w:styleId="FontStyle172">
    <w:name w:val="Font Style172"/>
    <w:basedOn w:val="DefaultParagraphFont"/>
    <w:uiPriority w:val="99"/>
    <w:rsid w:val="001B3B52"/>
    <w:rPr>
      <w:rFonts w:ascii="Times New Roman" w:hAnsi="Times New Roman" w:cs="Times New Roman"/>
      <w:b/>
      <w:bCs/>
      <w:sz w:val="16"/>
      <w:szCs w:val="16"/>
    </w:rPr>
  </w:style>
  <w:style w:type="paragraph" w:customStyle="1" w:styleId="Style18">
    <w:name w:val="Style18"/>
    <w:basedOn w:val="Normal"/>
    <w:uiPriority w:val="99"/>
    <w:qFormat/>
    <w:rsid w:val="001B3B5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B3B52"/>
    <w:rPr>
      <w:rFonts w:ascii="Times New Roman" w:hAnsi="Times New Roman" w:cs="Times New Roman"/>
      <w:i/>
      <w:iCs/>
      <w:sz w:val="16"/>
      <w:szCs w:val="16"/>
    </w:rPr>
  </w:style>
  <w:style w:type="character" w:customStyle="1" w:styleId="FontStyle162">
    <w:name w:val="Font Style162"/>
    <w:basedOn w:val="DefaultParagraphFont"/>
    <w:uiPriority w:val="99"/>
    <w:rsid w:val="001B3B52"/>
    <w:rPr>
      <w:rFonts w:ascii="Times New Roman" w:hAnsi="Times New Roman" w:cs="Times New Roman"/>
      <w:b/>
      <w:bCs/>
      <w:sz w:val="18"/>
      <w:szCs w:val="18"/>
    </w:rPr>
  </w:style>
  <w:style w:type="character" w:customStyle="1" w:styleId="FontStyle167">
    <w:name w:val="Font Style167"/>
    <w:basedOn w:val="DefaultParagraphFont"/>
    <w:uiPriority w:val="99"/>
    <w:rsid w:val="001B3B52"/>
    <w:rPr>
      <w:rFonts w:ascii="Times New Roman" w:hAnsi="Times New Roman" w:cs="Times New Roman"/>
      <w:sz w:val="10"/>
      <w:szCs w:val="10"/>
    </w:rPr>
  </w:style>
  <w:style w:type="character" w:customStyle="1" w:styleId="FontStyle174">
    <w:name w:val="Font Style174"/>
    <w:basedOn w:val="DefaultParagraphFont"/>
    <w:uiPriority w:val="99"/>
    <w:rsid w:val="001B3B52"/>
    <w:rPr>
      <w:rFonts w:ascii="Arial Narrow" w:hAnsi="Arial Narrow" w:cs="Arial Narrow"/>
      <w:b/>
      <w:bCs/>
      <w:sz w:val="18"/>
      <w:szCs w:val="18"/>
    </w:rPr>
  </w:style>
  <w:style w:type="paragraph" w:customStyle="1" w:styleId="Style47">
    <w:name w:val="Style47"/>
    <w:basedOn w:val="Normal"/>
    <w:uiPriority w:val="99"/>
    <w:qFormat/>
    <w:rsid w:val="001B3B5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B3B52"/>
    <w:rPr>
      <w:rFonts w:ascii="Times New Roman" w:hAnsi="Times New Roman" w:cs="Times New Roman"/>
      <w:sz w:val="12"/>
      <w:szCs w:val="12"/>
    </w:rPr>
  </w:style>
  <w:style w:type="paragraph" w:customStyle="1" w:styleId="Style24">
    <w:name w:val="Style24"/>
    <w:basedOn w:val="Normal"/>
    <w:uiPriority w:val="99"/>
    <w:qFormat/>
    <w:rsid w:val="001B3B5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B3B5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B3B5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B3B52"/>
    <w:rPr>
      <w:rFonts w:ascii="Times New Roman" w:hAnsi="Times New Roman" w:cs="Times New Roman"/>
      <w:b/>
      <w:bCs/>
      <w:sz w:val="18"/>
      <w:szCs w:val="18"/>
    </w:rPr>
  </w:style>
  <w:style w:type="paragraph" w:customStyle="1" w:styleId="Style21">
    <w:name w:val="Style21"/>
    <w:basedOn w:val="Normal"/>
    <w:uiPriority w:val="99"/>
    <w:qFormat/>
    <w:rsid w:val="001B3B5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B3B52"/>
    <w:pPr>
      <w:widowControl w:val="0"/>
      <w:autoSpaceDE w:val="0"/>
      <w:autoSpaceDN w:val="0"/>
      <w:adjustRightInd w:val="0"/>
      <w:spacing w:line="198" w:lineRule="exact"/>
    </w:pPr>
    <w:rPr>
      <w:rFonts w:eastAsia="Times New Roman"/>
    </w:rPr>
  </w:style>
  <w:style w:type="paragraph" w:customStyle="1" w:styleId="Standard">
    <w:name w:val="Standard"/>
    <w:qFormat/>
    <w:rsid w:val="001B3B5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B3B52"/>
    <w:rPr>
      <w:color w:val="000000"/>
      <w:sz w:val="32"/>
      <w:szCs w:val="32"/>
    </w:rPr>
  </w:style>
  <w:style w:type="paragraph" w:customStyle="1" w:styleId="Cardnon-underlined">
    <w:name w:val="Card non-underlined"/>
    <w:basedOn w:val="Normal"/>
    <w:link w:val="Cardnon-underlinedChar"/>
    <w:autoRedefine/>
    <w:uiPriority w:val="99"/>
    <w:qFormat/>
    <w:rsid w:val="001B3B52"/>
    <w:rPr>
      <w:rFonts w:eastAsia="Times New Roman"/>
      <w:szCs w:val="20"/>
    </w:rPr>
  </w:style>
  <w:style w:type="character" w:customStyle="1" w:styleId="Cardnon-underlinedChar">
    <w:name w:val="Card non-underlined Char"/>
    <w:basedOn w:val="DefaultParagraphFont"/>
    <w:link w:val="Cardnon-underlined"/>
    <w:uiPriority w:val="99"/>
    <w:rsid w:val="001B3B52"/>
    <w:rPr>
      <w:rFonts w:ascii="Calibri" w:eastAsia="Times New Roman" w:hAnsi="Calibri"/>
      <w:sz w:val="22"/>
      <w:szCs w:val="20"/>
    </w:rPr>
  </w:style>
  <w:style w:type="character" w:customStyle="1" w:styleId="TitleChar2">
    <w:name w:val="Title Char2"/>
    <w:basedOn w:val="DefaultParagraphFont"/>
    <w:uiPriority w:val="10"/>
    <w:qFormat/>
    <w:locked/>
    <w:rsid w:val="001B3B52"/>
    <w:rPr>
      <w:b/>
      <w:bCs/>
      <w:u w:val="single"/>
    </w:rPr>
  </w:style>
  <w:style w:type="paragraph" w:styleId="TOC3">
    <w:name w:val="toc 3"/>
    <w:basedOn w:val="Normal"/>
    <w:next w:val="Normal"/>
    <w:autoRedefine/>
    <w:qFormat/>
    <w:rsid w:val="001B3B52"/>
    <w:pPr>
      <w:ind w:left="400"/>
    </w:pPr>
    <w:rPr>
      <w:rFonts w:eastAsia="Times New Roman"/>
      <w:szCs w:val="20"/>
    </w:rPr>
  </w:style>
  <w:style w:type="paragraph" w:styleId="TOC4">
    <w:name w:val="toc 4"/>
    <w:basedOn w:val="Normal"/>
    <w:next w:val="Normal"/>
    <w:autoRedefine/>
    <w:rsid w:val="001B3B52"/>
    <w:pPr>
      <w:ind w:left="600"/>
    </w:pPr>
    <w:rPr>
      <w:rFonts w:eastAsia="Times New Roman"/>
      <w:szCs w:val="20"/>
    </w:rPr>
  </w:style>
  <w:style w:type="paragraph" w:styleId="TOC5">
    <w:name w:val="toc 5"/>
    <w:basedOn w:val="Normal"/>
    <w:next w:val="Normal"/>
    <w:autoRedefine/>
    <w:rsid w:val="001B3B52"/>
    <w:pPr>
      <w:ind w:left="800"/>
    </w:pPr>
    <w:rPr>
      <w:rFonts w:eastAsia="Times New Roman"/>
      <w:szCs w:val="20"/>
    </w:rPr>
  </w:style>
  <w:style w:type="paragraph" w:styleId="TOC6">
    <w:name w:val="toc 6"/>
    <w:basedOn w:val="Normal"/>
    <w:next w:val="Normal"/>
    <w:autoRedefine/>
    <w:rsid w:val="001B3B52"/>
    <w:pPr>
      <w:ind w:left="1000"/>
    </w:pPr>
    <w:rPr>
      <w:rFonts w:eastAsia="Times New Roman"/>
      <w:szCs w:val="20"/>
    </w:rPr>
  </w:style>
  <w:style w:type="paragraph" w:styleId="TOC7">
    <w:name w:val="toc 7"/>
    <w:basedOn w:val="Normal"/>
    <w:next w:val="Normal"/>
    <w:autoRedefine/>
    <w:rsid w:val="001B3B52"/>
    <w:pPr>
      <w:ind w:left="1200"/>
    </w:pPr>
    <w:rPr>
      <w:rFonts w:eastAsia="Times New Roman"/>
      <w:szCs w:val="20"/>
    </w:rPr>
  </w:style>
  <w:style w:type="paragraph" w:styleId="TOC8">
    <w:name w:val="toc 8"/>
    <w:basedOn w:val="Normal"/>
    <w:next w:val="Normal"/>
    <w:autoRedefine/>
    <w:rsid w:val="001B3B52"/>
    <w:pPr>
      <w:ind w:left="1400"/>
    </w:pPr>
    <w:rPr>
      <w:rFonts w:eastAsia="Times New Roman"/>
      <w:szCs w:val="20"/>
    </w:rPr>
  </w:style>
  <w:style w:type="character" w:customStyle="1" w:styleId="allocatoragentsleft">
    <w:name w:val="al_locatoragentsleft"/>
    <w:basedOn w:val="DefaultParagraphFont"/>
    <w:rsid w:val="001B3B52"/>
  </w:style>
  <w:style w:type="character" w:styleId="HTMLTypewriter">
    <w:name w:val="HTML Typewriter"/>
    <w:basedOn w:val="DefaultParagraphFont"/>
    <w:unhideWhenUsed/>
    <w:rsid w:val="001B3B52"/>
    <w:rPr>
      <w:rFonts w:ascii="Courier New" w:eastAsia="Times New Roman" w:hAnsi="Courier New" w:cs="Courier New"/>
      <w:sz w:val="20"/>
      <w:szCs w:val="20"/>
    </w:rPr>
  </w:style>
  <w:style w:type="paragraph" w:customStyle="1" w:styleId="Carding">
    <w:name w:val="Carding"/>
    <w:basedOn w:val="Normal"/>
    <w:uiPriority w:val="99"/>
    <w:qFormat/>
    <w:rsid w:val="001B3B52"/>
    <w:rPr>
      <w:rFonts w:eastAsia="Times New Roman"/>
      <w:sz w:val="18"/>
    </w:rPr>
  </w:style>
  <w:style w:type="character" w:customStyle="1" w:styleId="TagsChar1">
    <w:name w:val="Tags Char1"/>
    <w:basedOn w:val="DefaultParagraphFont"/>
    <w:rsid w:val="001B3B52"/>
    <w:rPr>
      <w:rFonts w:ascii="Arial Narrow" w:hAnsi="Arial Narrow"/>
      <w:b/>
      <w:noProof w:val="0"/>
      <w:sz w:val="22"/>
      <w:szCs w:val="60"/>
      <w:lang w:val="en-US" w:eastAsia="en-US" w:bidi="ar-SA"/>
    </w:rPr>
  </w:style>
  <w:style w:type="character" w:customStyle="1" w:styleId="aunderline">
    <w:name w:val="aunderline"/>
    <w:basedOn w:val="DefaultParagraphFont"/>
    <w:qFormat/>
    <w:rsid w:val="001B3B52"/>
    <w:rPr>
      <w:rFonts w:ascii="Times New Roman" w:hAnsi="Times New Roman"/>
      <w:sz w:val="20"/>
      <w:szCs w:val="24"/>
      <w:u w:val="thick"/>
    </w:rPr>
  </w:style>
  <w:style w:type="character" w:customStyle="1" w:styleId="tagChar1">
    <w:name w:val="tag Char1"/>
    <w:aliases w:val="Heading 2 Char1 Char Char Char Char"/>
    <w:basedOn w:val="DefaultParagraphFont"/>
    <w:rsid w:val="001B3B52"/>
    <w:rPr>
      <w:b/>
      <w:noProof w:val="0"/>
      <w:sz w:val="24"/>
      <w:lang w:val="en-US" w:eastAsia="en-US" w:bidi="ar-SA"/>
    </w:rPr>
  </w:style>
  <w:style w:type="character" w:customStyle="1" w:styleId="tagChar2">
    <w:name w:val="tag Char2"/>
    <w:basedOn w:val="DefaultParagraphFont"/>
    <w:qFormat/>
    <w:rsid w:val="001B3B52"/>
    <w:rPr>
      <w:b/>
      <w:noProof w:val="0"/>
      <w:sz w:val="24"/>
      <w:lang w:val="en-US" w:eastAsia="en-US" w:bidi="ar-SA"/>
    </w:rPr>
  </w:style>
  <w:style w:type="character" w:customStyle="1" w:styleId="Taggin-New">
    <w:name w:val="Taggin - New"/>
    <w:basedOn w:val="DefaultParagraphFont"/>
    <w:rsid w:val="001B3B52"/>
    <w:rPr>
      <w:rFonts w:ascii="Arial Narrow" w:hAnsi="Arial Narrow"/>
      <w:b/>
      <w:sz w:val="22"/>
    </w:rPr>
  </w:style>
  <w:style w:type="character" w:customStyle="1" w:styleId="Boxing-New">
    <w:name w:val="Boxing - New"/>
    <w:basedOn w:val="DefaultParagraphFont"/>
    <w:rsid w:val="001B3B5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B3B5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B3B5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B3B52"/>
    <w:rPr>
      <w:rFonts w:ascii="Garamond" w:hAnsi="Garamond"/>
      <w:sz w:val="22"/>
      <w:szCs w:val="24"/>
      <w:u w:val="single"/>
      <w:lang w:val="en-US" w:eastAsia="en-US" w:bidi="ar-SA"/>
    </w:rPr>
  </w:style>
  <w:style w:type="paragraph" w:customStyle="1" w:styleId="Style2">
    <w:name w:val="Style2"/>
    <w:basedOn w:val="Heading4"/>
    <w:qFormat/>
    <w:rsid w:val="001B3B52"/>
    <w:rPr>
      <w:rFonts w:eastAsia="Times New Roman" w:cs="Times New Roman"/>
      <w:iCs/>
      <w:caps/>
      <w:szCs w:val="20"/>
    </w:rPr>
  </w:style>
  <w:style w:type="character" w:customStyle="1" w:styleId="pagetitle">
    <w:name w:val="pagetitle"/>
    <w:basedOn w:val="DefaultParagraphFont"/>
    <w:rsid w:val="001B3B52"/>
  </w:style>
  <w:style w:type="paragraph" w:customStyle="1" w:styleId="text">
    <w:name w:val="text"/>
    <w:basedOn w:val="Normal"/>
    <w:uiPriority w:val="99"/>
    <w:qFormat/>
    <w:rsid w:val="001B3B52"/>
    <w:pPr>
      <w:spacing w:before="100" w:beforeAutospacing="1" w:after="100" w:afterAutospacing="1"/>
    </w:pPr>
    <w:rPr>
      <w:rFonts w:eastAsia="Times New Roman"/>
    </w:rPr>
  </w:style>
  <w:style w:type="character" w:customStyle="1" w:styleId="StyleUnderlineCharChar9ptBold1">
    <w:name w:val="Style Underline Char Char + 9 pt Bold1"/>
    <w:rsid w:val="001B3B5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B3B52"/>
    <w:rPr>
      <w:rFonts w:ascii="Times New Roman" w:hAnsi="Times New Roman"/>
      <w:sz w:val="20"/>
      <w:szCs w:val="24"/>
      <w:u w:val="single"/>
      <w:lang w:val="en-US" w:eastAsia="en-US" w:bidi="ar-SA"/>
    </w:rPr>
  </w:style>
  <w:style w:type="character" w:customStyle="1" w:styleId="Style9ptBoldUnderline">
    <w:name w:val="Style 9 pt Bold Underline"/>
    <w:rsid w:val="001B3B52"/>
    <w:rPr>
      <w:b/>
      <w:bCs/>
      <w:sz w:val="20"/>
      <w:u w:val="single"/>
    </w:rPr>
  </w:style>
  <w:style w:type="paragraph" w:customStyle="1" w:styleId="StyleUnderline9pt0">
    <w:name w:val="Style Underline + 9 pt"/>
    <w:link w:val="StyleUnderline9ptChar"/>
    <w:qFormat/>
    <w:rsid w:val="001B3B5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B3B52"/>
    <w:rPr>
      <w:rFonts w:ascii="Arial" w:eastAsia="Times New Roman" w:hAnsi="Arial" w:cs="Times New Roman"/>
      <w:sz w:val="22"/>
      <w:szCs w:val="20"/>
      <w:u w:val="single"/>
    </w:rPr>
  </w:style>
  <w:style w:type="character" w:customStyle="1" w:styleId="StyleUnderlineChar1Bold">
    <w:name w:val="Style Underline Char1 + Bold"/>
    <w:rsid w:val="001B3B5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B3B52"/>
    <w:pPr>
      <w:widowControl w:val="0"/>
    </w:pPr>
    <w:rPr>
      <w:bCs/>
      <w:kern w:val="32"/>
      <w:szCs w:val="20"/>
      <w:lang w:eastAsia="ar-SA"/>
    </w:rPr>
  </w:style>
  <w:style w:type="character" w:customStyle="1" w:styleId="Stylecard9ptChar">
    <w:name w:val="Style card + 9 pt Char"/>
    <w:basedOn w:val="cardChar"/>
    <w:link w:val="Stylecard9pt"/>
    <w:rsid w:val="001B3B52"/>
    <w:rPr>
      <w:rFonts w:ascii="Times New Roman" w:hAnsi="Times New Roman"/>
      <w:bCs/>
      <w:kern w:val="32"/>
      <w:sz w:val="16"/>
      <w:szCs w:val="20"/>
      <w:lang w:eastAsia="ar-SA"/>
    </w:rPr>
  </w:style>
  <w:style w:type="character" w:customStyle="1" w:styleId="TagsCharCharChar">
    <w:name w:val="Tags Char Char Char"/>
    <w:basedOn w:val="DefaultParagraphFont"/>
    <w:rsid w:val="001B3B5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B3B5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B3B52"/>
    <w:rPr>
      <w:rFonts w:ascii="Times" w:hAnsi="Times"/>
      <w:b w:val="0"/>
      <w:bCs/>
      <w:sz w:val="20"/>
      <w:u w:val="single"/>
    </w:rPr>
  </w:style>
  <w:style w:type="character" w:customStyle="1" w:styleId="blubigktbiz">
    <w:name w:val="blubigktbiz"/>
    <w:rsid w:val="001B3B5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B3B5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B3B52"/>
    <w:rPr>
      <w:rFonts w:ascii="Calibri" w:hAnsi="Calibri"/>
      <w:color w:val="000000"/>
      <w:sz w:val="22"/>
      <w:lang w:val="x-none" w:eastAsia="x-none"/>
    </w:rPr>
  </w:style>
  <w:style w:type="character" w:customStyle="1" w:styleId="Style4CharChar">
    <w:name w:val="Style4 Char Char"/>
    <w:basedOn w:val="DefaultParagraphFont"/>
    <w:rsid w:val="001B3B5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B3B52"/>
    <w:rPr>
      <w:rFonts w:ascii="Times New Roman" w:hAnsi="Times New Roman" w:cs="Times New Roman"/>
      <w:sz w:val="16"/>
      <w:szCs w:val="16"/>
    </w:rPr>
  </w:style>
  <w:style w:type="character" w:customStyle="1" w:styleId="StyleEmphasisArial12ptBold">
    <w:name w:val="Style Emphasis + Arial 12 pt Bold"/>
    <w:rsid w:val="001B3B52"/>
    <w:rPr>
      <w:rFonts w:ascii="Arial" w:hAnsi="Arial"/>
      <w:b/>
      <w:bCs/>
      <w:i/>
      <w:iCs/>
      <w:sz w:val="24"/>
    </w:rPr>
  </w:style>
  <w:style w:type="character" w:customStyle="1" w:styleId="super">
    <w:name w:val="super"/>
    <w:rsid w:val="001B3B52"/>
  </w:style>
  <w:style w:type="character" w:customStyle="1" w:styleId="text30">
    <w:name w:val="text30"/>
    <w:rsid w:val="001B3B52"/>
  </w:style>
  <w:style w:type="character" w:customStyle="1" w:styleId="uppercase">
    <w:name w:val="uppercase"/>
    <w:rsid w:val="001B3B52"/>
  </w:style>
  <w:style w:type="character" w:customStyle="1" w:styleId="bodytext0">
    <w:name w:val="bodytext"/>
    <w:rsid w:val="001B3B52"/>
  </w:style>
  <w:style w:type="character" w:customStyle="1" w:styleId="entry-title">
    <w:name w:val="entry-title"/>
    <w:rsid w:val="001B3B52"/>
  </w:style>
  <w:style w:type="character" w:customStyle="1" w:styleId="BodyTextIndentChar1">
    <w:name w:val="Body Text Indent Char1"/>
    <w:basedOn w:val="DefaultParagraphFont"/>
    <w:uiPriority w:val="99"/>
    <w:semiHidden/>
    <w:rsid w:val="001B3B52"/>
    <w:rPr>
      <w:rFonts w:ascii="Times New Roman" w:hAnsi="Times New Roman" w:cs="Times New Roman"/>
      <w:sz w:val="20"/>
    </w:rPr>
  </w:style>
  <w:style w:type="character" w:customStyle="1" w:styleId="Style6pt">
    <w:name w:val="Style 6 pt"/>
    <w:basedOn w:val="DefaultParagraphFont"/>
    <w:qFormat/>
    <w:rsid w:val="001B3B52"/>
    <w:rPr>
      <w:sz w:val="12"/>
    </w:rPr>
  </w:style>
  <w:style w:type="character" w:customStyle="1" w:styleId="CiteCharCharCharCharCharChar">
    <w:name w:val="Cite Char Char Char Char Char Char"/>
    <w:basedOn w:val="DefaultParagraphFont"/>
    <w:rsid w:val="001B3B52"/>
    <w:rPr>
      <w:b/>
      <w:noProof w:val="0"/>
      <w:sz w:val="22"/>
      <w:szCs w:val="24"/>
      <w:u w:val="single"/>
      <w:lang w:val="en-US" w:eastAsia="en-US" w:bidi="ar-SA"/>
    </w:rPr>
  </w:style>
  <w:style w:type="character" w:customStyle="1" w:styleId="mainbody1">
    <w:name w:val="mainbody1"/>
    <w:basedOn w:val="DefaultParagraphFont"/>
    <w:rsid w:val="001B3B52"/>
    <w:rPr>
      <w:rFonts w:ascii="Verdana" w:hAnsi="Verdana" w:hint="default"/>
      <w:color w:val="000000"/>
      <w:sz w:val="22"/>
      <w:szCs w:val="22"/>
    </w:rPr>
  </w:style>
  <w:style w:type="character" w:customStyle="1" w:styleId="ssl4">
    <w:name w:val="ss_l4"/>
    <w:basedOn w:val="DefaultParagraphFont"/>
    <w:rsid w:val="001B3B52"/>
  </w:style>
  <w:style w:type="paragraph" w:customStyle="1" w:styleId="StyleNormalWeb11ptUnderline">
    <w:name w:val="Style Normal (Web) + 11 pt Underline"/>
    <w:basedOn w:val="NormalWeb"/>
    <w:link w:val="StyleNormalWeb11ptUnderlineChar"/>
    <w:qFormat/>
    <w:rsid w:val="001B3B5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B3B52"/>
    <w:rPr>
      <w:rFonts w:ascii="Calibri" w:eastAsia="Calibri" w:hAnsi="Calibri" w:cs="Calibri"/>
      <w:sz w:val="22"/>
      <w:szCs w:val="22"/>
      <w:u w:val="single"/>
    </w:rPr>
  </w:style>
  <w:style w:type="character" w:customStyle="1" w:styleId="cit-first-element">
    <w:name w:val="cit-first-element"/>
    <w:basedOn w:val="DefaultParagraphFont"/>
    <w:rsid w:val="001B3B52"/>
  </w:style>
  <w:style w:type="character" w:customStyle="1" w:styleId="title1">
    <w:name w:val="title1"/>
    <w:basedOn w:val="DefaultParagraphFont"/>
    <w:rsid w:val="001B3B52"/>
  </w:style>
  <w:style w:type="character" w:customStyle="1" w:styleId="StyleThickunderline1">
    <w:name w:val="Style Thick underline1"/>
    <w:basedOn w:val="DefaultParagraphFont"/>
    <w:rsid w:val="001B3B5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B3B52"/>
    <w:rPr>
      <w:rFonts w:ascii="Georgia" w:hAnsi="Georgia"/>
    </w:rPr>
  </w:style>
  <w:style w:type="character" w:customStyle="1" w:styleId="FooterChar1">
    <w:name w:val="Footer Char1"/>
    <w:basedOn w:val="DefaultParagraphFont"/>
    <w:uiPriority w:val="99"/>
    <w:semiHidden/>
    <w:rsid w:val="001B3B52"/>
    <w:rPr>
      <w:rFonts w:ascii="Georgia" w:hAnsi="Georgia"/>
    </w:rPr>
  </w:style>
  <w:style w:type="paragraph" w:customStyle="1" w:styleId="Underline20">
    <w:name w:val="Underline2"/>
    <w:basedOn w:val="Normal"/>
    <w:link w:val="Underline2Char"/>
    <w:autoRedefine/>
    <w:uiPriority w:val="4"/>
    <w:qFormat/>
    <w:rsid w:val="001B3B52"/>
    <w:rPr>
      <w:b/>
      <w:u w:val="single"/>
    </w:rPr>
  </w:style>
  <w:style w:type="character" w:customStyle="1" w:styleId="Underline2Char">
    <w:name w:val="Underline2 Char"/>
    <w:basedOn w:val="DefaultParagraphFont"/>
    <w:link w:val="Underline20"/>
    <w:uiPriority w:val="4"/>
    <w:qFormat/>
    <w:rsid w:val="001B3B52"/>
    <w:rPr>
      <w:rFonts w:ascii="Calibri" w:hAnsi="Calibri"/>
      <w:b/>
      <w:sz w:val="22"/>
      <w:u w:val="single"/>
    </w:rPr>
  </w:style>
  <w:style w:type="paragraph" w:customStyle="1" w:styleId="TableParagraph">
    <w:name w:val="Table Paragraph"/>
    <w:basedOn w:val="Normal"/>
    <w:uiPriority w:val="1"/>
    <w:qFormat/>
    <w:rsid w:val="001B3B52"/>
    <w:pPr>
      <w:widowControl w:val="0"/>
    </w:pPr>
  </w:style>
  <w:style w:type="character" w:customStyle="1" w:styleId="UnderlineChar0">
    <w:name w:val="UnderlineChar"/>
    <w:rsid w:val="001B3B52"/>
    <w:rPr>
      <w:sz w:val="24"/>
      <w:u w:val="single"/>
      <w:shd w:val="clear" w:color="auto" w:fill="auto"/>
    </w:rPr>
  </w:style>
  <w:style w:type="character" w:customStyle="1" w:styleId="foreground">
    <w:name w:val="foreground"/>
    <w:basedOn w:val="DefaultParagraphFont"/>
    <w:rsid w:val="001B3B52"/>
  </w:style>
  <w:style w:type="paragraph" w:customStyle="1" w:styleId="StyleCircled11pt">
    <w:name w:val="Style Circled + 11 pt"/>
    <w:basedOn w:val="Normal"/>
    <w:link w:val="StyleCircled11ptChar"/>
    <w:qFormat/>
    <w:rsid w:val="001B3B52"/>
    <w:rPr>
      <w:rFonts w:eastAsia="Times New Roman"/>
      <w:b/>
      <w:bCs/>
      <w:sz w:val="20"/>
      <w:u w:val="single"/>
    </w:rPr>
  </w:style>
  <w:style w:type="character" w:customStyle="1" w:styleId="StyleCircled11ptChar">
    <w:name w:val="Style Circled + 11 pt Char"/>
    <w:link w:val="StyleCircled11pt"/>
    <w:rsid w:val="001B3B5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B3B5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B3B52"/>
    <w:rPr>
      <w:rFonts w:ascii="Times" w:eastAsia="Times New Roman" w:hAnsi="Times"/>
      <w:sz w:val="20"/>
      <w:szCs w:val="28"/>
      <w:u w:val="single"/>
    </w:rPr>
  </w:style>
  <w:style w:type="paragraph" w:customStyle="1" w:styleId="cite20">
    <w:name w:val="cite2"/>
    <w:basedOn w:val="Normal"/>
    <w:uiPriority w:val="99"/>
    <w:qFormat/>
    <w:rsid w:val="001B3B52"/>
    <w:rPr>
      <w:rFonts w:eastAsia="Times New Roman"/>
      <w:color w:val="000000"/>
      <w:sz w:val="20"/>
      <w:szCs w:val="20"/>
    </w:rPr>
  </w:style>
  <w:style w:type="character" w:customStyle="1" w:styleId="postby">
    <w:name w:val="post_by"/>
    <w:basedOn w:val="DefaultParagraphFont"/>
    <w:rsid w:val="001B3B52"/>
  </w:style>
  <w:style w:type="character" w:customStyle="1" w:styleId="Style11ptBorderSinglesolidlineAuto05ptLinewidth">
    <w:name w:val="Style 11 pt Border: : (Single solid line Auto  0.5 pt Line width)"/>
    <w:rsid w:val="001B3B52"/>
    <w:rPr>
      <w:sz w:val="20"/>
      <w:bdr w:val="single" w:sz="4" w:space="0" w:color="auto" w:frame="1"/>
    </w:rPr>
  </w:style>
  <w:style w:type="character" w:customStyle="1" w:styleId="StyleUnderlineChar9ptBorderSinglesolidlineAuto0">
    <w:name w:val="Style Underline Char + 9 pt Border: : (Single solid line Auto  0..."/>
    <w:rsid w:val="001B3B5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B3B5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B3B5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B3B5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B3B52"/>
    <w:rPr>
      <w:sz w:val="20"/>
      <w:szCs w:val="24"/>
      <w:u w:val="single"/>
      <w:bdr w:val="single" w:sz="4" w:space="0" w:color="auto"/>
      <w:lang w:val="en-US" w:eastAsia="en-US" w:bidi="ar-SA"/>
    </w:rPr>
  </w:style>
  <w:style w:type="character" w:customStyle="1" w:styleId="StyleLatinGaramondUnderline">
    <w:name w:val="Style (Latin) Garamond Underline"/>
    <w:rsid w:val="001B3B52"/>
    <w:rPr>
      <w:rFonts w:ascii="Times New Roman" w:hAnsi="Times New Roman"/>
      <w:sz w:val="20"/>
      <w:u w:val="single"/>
    </w:rPr>
  </w:style>
  <w:style w:type="character" w:customStyle="1" w:styleId="StyleLatinGaramond">
    <w:name w:val="Style (Latin) Garamond"/>
    <w:rsid w:val="001B3B52"/>
    <w:rPr>
      <w:rFonts w:ascii="Times New Roman" w:hAnsi="Times New Roman"/>
      <w:sz w:val="20"/>
    </w:rPr>
  </w:style>
  <w:style w:type="character" w:customStyle="1" w:styleId="styletimesnewroman12ptbold0">
    <w:name w:val="styletimesnewroman12ptbold"/>
    <w:basedOn w:val="DefaultParagraphFont"/>
    <w:rsid w:val="001B3B52"/>
  </w:style>
  <w:style w:type="character" w:customStyle="1" w:styleId="mainheading">
    <w:name w:val="mainheading"/>
    <w:basedOn w:val="DefaultParagraphFont"/>
    <w:rsid w:val="001B3B52"/>
  </w:style>
  <w:style w:type="paragraph" w:customStyle="1" w:styleId="BoldandUnderlineChar2CharChar">
    <w:name w:val="Bold and Underline Char2 Char Char"/>
    <w:basedOn w:val="Normal"/>
    <w:link w:val="BoldandUnderlineChar2CharCharChar"/>
    <w:qFormat/>
    <w:rsid w:val="001B3B5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B3B52"/>
    <w:rPr>
      <w:rFonts w:ascii="Calibri" w:eastAsia="Times New Roman" w:hAnsi="Calibri"/>
      <w:b/>
      <w:sz w:val="22"/>
      <w:u w:val="single"/>
    </w:rPr>
  </w:style>
  <w:style w:type="character" w:customStyle="1" w:styleId="StyleUnderlineChar9ptChar">
    <w:name w:val="Style Underline Char + 9 pt Char"/>
    <w:basedOn w:val="UnderlineCharChar"/>
    <w:rsid w:val="001B3B5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B3B5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B3B52"/>
    <w:rPr>
      <w:sz w:val="16"/>
    </w:rPr>
  </w:style>
  <w:style w:type="paragraph" w:customStyle="1" w:styleId="Reduce8pt">
    <w:name w:val="Reduce 8pt"/>
    <w:basedOn w:val="Normal"/>
    <w:link w:val="Reduce8ptCharChar"/>
    <w:qFormat/>
    <w:rsid w:val="001B3B52"/>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1B3B52"/>
    <w:rPr>
      <w:rFonts w:ascii="Arial" w:hAnsi="Arial" w:cs="Arial"/>
      <w:sz w:val="22"/>
    </w:rPr>
  </w:style>
  <w:style w:type="character" w:customStyle="1" w:styleId="boldciteChar4">
    <w:name w:val="bold cite Char4"/>
    <w:link w:val="boldcite"/>
    <w:locked/>
    <w:rsid w:val="001B3B52"/>
    <w:rPr>
      <w:rFonts w:eastAsia="Times New Roman" w:cs="Times New Roman"/>
      <w:b/>
      <w:color w:val="000000"/>
      <w:sz w:val="20"/>
      <w:u w:val="thick" w:color="000000"/>
    </w:rPr>
  </w:style>
  <w:style w:type="paragraph" w:customStyle="1" w:styleId="boldcite">
    <w:name w:val="bold cite"/>
    <w:basedOn w:val="Normal"/>
    <w:link w:val="boldciteChar4"/>
    <w:qFormat/>
    <w:rsid w:val="001B3B5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B3B5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B3B52"/>
    <w:rPr>
      <w:rFonts w:eastAsia="Calibri"/>
      <w:b/>
    </w:rPr>
  </w:style>
  <w:style w:type="character" w:customStyle="1" w:styleId="HeadingsBaseChar">
    <w:name w:val="Headings Base Char"/>
    <w:basedOn w:val="DefaultParagraphFont"/>
    <w:link w:val="HeadingsBase"/>
    <w:locked/>
    <w:rsid w:val="001B3B52"/>
    <w:rPr>
      <w:rFonts w:ascii="Times New Roman" w:hAnsi="Times New Roman" w:cs="Times New Roman"/>
      <w:b/>
      <w:sz w:val="32"/>
    </w:rPr>
  </w:style>
  <w:style w:type="paragraph" w:customStyle="1" w:styleId="HeadingsBase">
    <w:name w:val="Headings Base"/>
    <w:basedOn w:val="Normal"/>
    <w:link w:val="HeadingsBaseChar"/>
    <w:qFormat/>
    <w:rsid w:val="001B3B5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B3B5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B3B52"/>
    <w:pPr>
      <w:spacing w:line="480" w:lineRule="auto"/>
      <w:ind w:firstLine="720"/>
    </w:pPr>
    <w:rPr>
      <w:rFonts w:eastAsia="Calibri"/>
    </w:rPr>
  </w:style>
  <w:style w:type="paragraph" w:customStyle="1" w:styleId="SchoolBlockQuote">
    <w:name w:val="School Block Quote"/>
    <w:basedOn w:val="SchoolPaper"/>
    <w:qFormat/>
    <w:rsid w:val="001B3B52"/>
  </w:style>
  <w:style w:type="paragraph" w:customStyle="1" w:styleId="SchoolWorksCited">
    <w:name w:val="School Works Cited"/>
    <w:basedOn w:val="SchoolPaper"/>
    <w:qFormat/>
    <w:rsid w:val="001B3B52"/>
  </w:style>
  <w:style w:type="paragraph" w:customStyle="1" w:styleId="BlockQuote">
    <w:name w:val="Block Quote"/>
    <w:basedOn w:val="Normal"/>
    <w:qFormat/>
    <w:rsid w:val="001B3B52"/>
    <w:pPr>
      <w:ind w:left="720" w:right="720"/>
    </w:pPr>
    <w:rPr>
      <w:rFonts w:eastAsia="Calibri"/>
    </w:rPr>
  </w:style>
  <w:style w:type="paragraph" w:customStyle="1" w:styleId="PaperBody">
    <w:name w:val="Paper Body"/>
    <w:basedOn w:val="Normal"/>
    <w:qFormat/>
    <w:rsid w:val="001B3B52"/>
    <w:pPr>
      <w:spacing w:line="480" w:lineRule="auto"/>
      <w:ind w:firstLine="720"/>
    </w:pPr>
    <w:rPr>
      <w:rFonts w:eastAsia="Calibri"/>
    </w:rPr>
  </w:style>
  <w:style w:type="paragraph" w:customStyle="1" w:styleId="PaperCitation">
    <w:name w:val="Paper Citation"/>
    <w:basedOn w:val="Normal"/>
    <w:qFormat/>
    <w:rsid w:val="001B3B52"/>
    <w:pPr>
      <w:spacing w:line="480" w:lineRule="auto"/>
      <w:ind w:left="720" w:hanging="720"/>
    </w:pPr>
    <w:rPr>
      <w:rFonts w:eastAsia="Calibri"/>
    </w:rPr>
  </w:style>
  <w:style w:type="character" w:customStyle="1" w:styleId="hatChar">
    <w:name w:val="hat Char"/>
    <w:basedOn w:val="DefaultParagraphFont"/>
    <w:link w:val="hat"/>
    <w:locked/>
    <w:rsid w:val="001B3B52"/>
    <w:rPr>
      <w:rFonts w:ascii="Calibri" w:eastAsia="Times New Roman" w:hAnsi="Calibri"/>
      <w:b/>
      <w:bCs/>
      <w:sz w:val="32"/>
      <w:u w:val="single"/>
      <w:lang w:bidi="en-US"/>
    </w:rPr>
  </w:style>
  <w:style w:type="paragraph" w:customStyle="1" w:styleId="WW-Default">
    <w:name w:val="WW-Default"/>
    <w:qFormat/>
    <w:rsid w:val="001B3B52"/>
    <w:pPr>
      <w:suppressAutoHyphens/>
    </w:pPr>
    <w:rPr>
      <w:rFonts w:ascii="Georgia" w:eastAsia="Calibri" w:hAnsi="Georgia" w:cs="Calibri"/>
      <w:sz w:val="22"/>
      <w:szCs w:val="22"/>
      <w:lang w:eastAsia="ar-SA"/>
    </w:rPr>
  </w:style>
  <w:style w:type="paragraph" w:customStyle="1" w:styleId="B-TagCite">
    <w:name w:val="B-TagCite"/>
    <w:qFormat/>
    <w:rsid w:val="001B3B5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B3B52"/>
    <w:rPr>
      <w:rFonts w:ascii="Times New Roman" w:hAnsi="Times New Roman" w:cs="Times New Roman"/>
      <w:b/>
      <w:sz w:val="20"/>
    </w:rPr>
  </w:style>
  <w:style w:type="paragraph" w:customStyle="1" w:styleId="MicroText">
    <w:name w:val="MicroText"/>
    <w:basedOn w:val="Normal"/>
    <w:next w:val="Normal"/>
    <w:link w:val="MicroTextChar"/>
    <w:qFormat/>
    <w:rsid w:val="001B3B52"/>
    <w:rPr>
      <w:rFonts w:ascii="Arial Narrow" w:hAnsi="Arial Narrow"/>
      <w:sz w:val="12"/>
    </w:rPr>
  </w:style>
  <w:style w:type="paragraph" w:customStyle="1" w:styleId="indent">
    <w:name w:val="indent"/>
    <w:basedOn w:val="Normal"/>
    <w:qFormat/>
    <w:rsid w:val="001B3B52"/>
    <w:pPr>
      <w:spacing w:before="100" w:beforeAutospacing="1" w:after="100" w:afterAutospacing="1"/>
    </w:pPr>
    <w:rPr>
      <w:rFonts w:eastAsia="Times New Roman"/>
    </w:rPr>
  </w:style>
  <w:style w:type="paragraph" w:customStyle="1" w:styleId="PageHeaderLine1">
    <w:name w:val="PageHeaderLine1"/>
    <w:basedOn w:val="Normal"/>
    <w:qFormat/>
    <w:rsid w:val="001B3B52"/>
    <w:pPr>
      <w:tabs>
        <w:tab w:val="right" w:pos="10800"/>
      </w:tabs>
    </w:pPr>
    <w:rPr>
      <w:rFonts w:eastAsia="Calibri"/>
      <w:b/>
    </w:rPr>
  </w:style>
  <w:style w:type="paragraph" w:customStyle="1" w:styleId="PageHeaderLine2">
    <w:name w:val="PageHeaderLine2"/>
    <w:basedOn w:val="Normal"/>
    <w:next w:val="Normal"/>
    <w:link w:val="PageHeaderLine2Char"/>
    <w:qFormat/>
    <w:rsid w:val="001B3B52"/>
    <w:pPr>
      <w:tabs>
        <w:tab w:val="right" w:pos="10800"/>
      </w:tabs>
      <w:spacing w:line="480" w:lineRule="auto"/>
    </w:pPr>
    <w:rPr>
      <w:rFonts w:eastAsia="Calibri"/>
      <w:b/>
    </w:rPr>
  </w:style>
  <w:style w:type="character" w:customStyle="1" w:styleId="styleboldunderline">
    <w:name w:val="styleboldunderline"/>
    <w:basedOn w:val="DefaultParagraphFont"/>
    <w:rsid w:val="001B3B52"/>
  </w:style>
  <w:style w:type="character" w:customStyle="1" w:styleId="box">
    <w:name w:val="box"/>
    <w:basedOn w:val="DefaultParagraphFont"/>
    <w:rsid w:val="001B3B5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B3B52"/>
    <w:rPr>
      <w:rFonts w:ascii="Arial Narrow" w:hAnsi="Arial Narrow" w:cs="Arial Narrow" w:hint="default"/>
      <w:sz w:val="18"/>
      <w:szCs w:val="18"/>
    </w:rPr>
  </w:style>
  <w:style w:type="character" w:customStyle="1" w:styleId="FontStyle14">
    <w:name w:val="Font Style14"/>
    <w:basedOn w:val="DefaultParagraphFont"/>
    <w:uiPriority w:val="99"/>
    <w:rsid w:val="001B3B5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B3B52"/>
    <w:rPr>
      <w:rFonts w:ascii="Arial Narrow" w:hAnsi="Arial Narrow" w:cs="Arial Narrow" w:hint="default"/>
      <w:b/>
      <w:bCs/>
      <w:sz w:val="10"/>
      <w:szCs w:val="10"/>
    </w:rPr>
  </w:style>
  <w:style w:type="character" w:customStyle="1" w:styleId="CardTagandCiteChar">
    <w:name w:val="Card Tag and Cite Char"/>
    <w:basedOn w:val="DefaultParagraphFont"/>
    <w:rsid w:val="001B3B5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B3B52"/>
    <w:rPr>
      <w:rFonts w:ascii="Arial Narrow" w:hAnsi="Arial Narrow"/>
      <w:b/>
      <w:color w:val="000000"/>
      <w:sz w:val="22"/>
      <w:szCs w:val="22"/>
      <w:u w:val="single"/>
    </w:rPr>
  </w:style>
  <w:style w:type="character" w:customStyle="1" w:styleId="SmallText0">
    <w:name w:val="SmallText"/>
    <w:rsid w:val="001B3B52"/>
    <w:rPr>
      <w:color w:val="000000"/>
    </w:rPr>
  </w:style>
  <w:style w:type="character" w:customStyle="1" w:styleId="CitesChar1">
    <w:name w:val="Cites Char1"/>
    <w:basedOn w:val="DefaultParagraphFont"/>
    <w:rsid w:val="001B3B52"/>
    <w:rPr>
      <w:b/>
      <w:bCs w:val="0"/>
      <w:szCs w:val="24"/>
      <w:u w:val="single"/>
      <w:lang w:val="en-US" w:eastAsia="en-US" w:bidi="ar-SA"/>
    </w:rPr>
  </w:style>
  <w:style w:type="character" w:customStyle="1" w:styleId="CardUnderlinedChar">
    <w:name w:val="Card Underlined Char"/>
    <w:basedOn w:val="DefaultParagraphFont"/>
    <w:rsid w:val="001B3B52"/>
    <w:rPr>
      <w:rFonts w:ascii="Arial Narrow" w:hAnsi="Arial Narrow" w:hint="default"/>
      <w:sz w:val="22"/>
      <w:szCs w:val="24"/>
      <w:u w:val="single"/>
      <w:lang w:val="en-US" w:eastAsia="en-US" w:bidi="ar-SA"/>
    </w:rPr>
  </w:style>
  <w:style w:type="character" w:customStyle="1" w:styleId="underline3">
    <w:name w:val="underline3"/>
    <w:basedOn w:val="underline2"/>
    <w:rsid w:val="001B3B52"/>
    <w:rPr>
      <w:rFonts w:ascii="Arial" w:hAnsi="Arial"/>
      <w:sz w:val="18"/>
      <w:u w:val="single"/>
      <w:bdr w:val="none" w:sz="0" w:space="0" w:color="auto" w:frame="1"/>
      <w:shd w:val="clear" w:color="auto" w:fill="FFFF00"/>
    </w:rPr>
  </w:style>
  <w:style w:type="character" w:customStyle="1" w:styleId="menu">
    <w:name w:val="menu"/>
    <w:basedOn w:val="DefaultParagraphFont"/>
    <w:rsid w:val="001B3B52"/>
  </w:style>
  <w:style w:type="character" w:customStyle="1" w:styleId="itxtrst">
    <w:name w:val="itxtrst"/>
    <w:rsid w:val="001B3B52"/>
  </w:style>
  <w:style w:type="character" w:customStyle="1" w:styleId="A-Underlining">
    <w:name w:val="A-Underlining"/>
    <w:basedOn w:val="DefaultParagraphFont"/>
    <w:rsid w:val="001B3B52"/>
    <w:rPr>
      <w:rFonts w:ascii="Garamond" w:hAnsi="Garamond" w:hint="default"/>
      <w:color w:val="auto"/>
      <w:sz w:val="24"/>
      <w:u w:val="single"/>
    </w:rPr>
  </w:style>
  <w:style w:type="character" w:customStyle="1" w:styleId="StyleUnderlineBold0">
    <w:name w:val="Style Underline + Bold"/>
    <w:rsid w:val="001B3B52"/>
    <w:rPr>
      <w:b/>
      <w:bCs/>
      <w:u w:val="single"/>
    </w:rPr>
  </w:style>
  <w:style w:type="character" w:customStyle="1" w:styleId="Underline-Highlighted">
    <w:name w:val="Underline-Highlighted"/>
    <w:uiPriority w:val="1"/>
    <w:qFormat/>
    <w:rsid w:val="001B3B5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B3B52"/>
  </w:style>
  <w:style w:type="character" w:customStyle="1" w:styleId="newsmain">
    <w:name w:val="news_main"/>
    <w:basedOn w:val="DefaultParagraphFont"/>
    <w:rsid w:val="001B3B52"/>
  </w:style>
  <w:style w:type="character" w:customStyle="1" w:styleId="AuthorDate0">
    <w:name w:val="Author Date"/>
    <w:rsid w:val="001B3B52"/>
    <w:rPr>
      <w:b/>
      <w:bCs w:val="0"/>
      <w:sz w:val="24"/>
      <w:u w:val="thick"/>
    </w:rPr>
  </w:style>
  <w:style w:type="character" w:customStyle="1" w:styleId="red">
    <w:name w:val="red"/>
    <w:basedOn w:val="DefaultParagraphFont"/>
    <w:rsid w:val="001B3B52"/>
  </w:style>
  <w:style w:type="character" w:customStyle="1" w:styleId="at">
    <w:name w:val="at"/>
    <w:rsid w:val="001B3B52"/>
  </w:style>
  <w:style w:type="character" w:customStyle="1" w:styleId="org">
    <w:name w:val="org"/>
    <w:rsid w:val="001B3B52"/>
  </w:style>
  <w:style w:type="character" w:customStyle="1" w:styleId="pnumber">
    <w:name w:val="pnumber"/>
    <w:rsid w:val="001B3B52"/>
  </w:style>
  <w:style w:type="character" w:customStyle="1" w:styleId="ital">
    <w:name w:val="ital"/>
    <w:rsid w:val="001B3B52"/>
  </w:style>
  <w:style w:type="character" w:customStyle="1" w:styleId="orgdiv">
    <w:name w:val="orgdiv"/>
    <w:rsid w:val="001B3B52"/>
  </w:style>
  <w:style w:type="character" w:customStyle="1" w:styleId="orgname">
    <w:name w:val="orgname"/>
    <w:rsid w:val="001B3B52"/>
  </w:style>
  <w:style w:type="character" w:customStyle="1" w:styleId="city">
    <w:name w:val="city"/>
    <w:rsid w:val="001B3B52"/>
  </w:style>
  <w:style w:type="character" w:customStyle="1" w:styleId="state">
    <w:name w:val="state"/>
    <w:rsid w:val="001B3B52"/>
  </w:style>
  <w:style w:type="character" w:customStyle="1" w:styleId="country">
    <w:name w:val="country"/>
    <w:rsid w:val="001B3B52"/>
  </w:style>
  <w:style w:type="character" w:customStyle="1" w:styleId="articletitle">
    <w:name w:val="articletitle"/>
    <w:rsid w:val="001B3B52"/>
    <w:rPr>
      <w:rFonts w:ascii="Times New Roman" w:hAnsi="Times New Roman" w:cs="Times New Roman" w:hint="default"/>
    </w:rPr>
  </w:style>
  <w:style w:type="character" w:customStyle="1" w:styleId="6pointChar">
    <w:name w:val="6 point Char"/>
    <w:rsid w:val="001B3B52"/>
    <w:rPr>
      <w:rFonts w:ascii="Times New Roman" w:hAnsi="Times New Roman" w:cs="Times New Roman" w:hint="default"/>
      <w:sz w:val="12"/>
      <w:lang w:val="en-US" w:eastAsia="en-US"/>
    </w:rPr>
  </w:style>
  <w:style w:type="character" w:customStyle="1" w:styleId="StyleThickunderline">
    <w:name w:val="Style Thick underline"/>
    <w:qFormat/>
    <w:rsid w:val="001B3B52"/>
    <w:rPr>
      <w:u w:val="thick"/>
    </w:rPr>
  </w:style>
  <w:style w:type="character" w:customStyle="1" w:styleId="Box0">
    <w:name w:val="Box!"/>
    <w:rsid w:val="001B3B52"/>
    <w:rPr>
      <w:rFonts w:ascii="Garamond" w:hAnsi="Garamond" w:hint="default"/>
      <w:sz w:val="24"/>
      <w:u w:val="single"/>
      <w:bdr w:val="single" w:sz="4" w:space="0" w:color="auto" w:frame="1"/>
    </w:rPr>
  </w:style>
  <w:style w:type="character" w:customStyle="1" w:styleId="citechar1">
    <w:name w:val="citechar"/>
    <w:basedOn w:val="DefaultParagraphFont"/>
    <w:rsid w:val="001B3B52"/>
  </w:style>
  <w:style w:type="character" w:customStyle="1" w:styleId="underlinechar2">
    <w:name w:val="underlinechar"/>
    <w:basedOn w:val="DefaultParagraphFont"/>
    <w:rsid w:val="001B3B52"/>
  </w:style>
  <w:style w:type="character" w:customStyle="1" w:styleId="CardUnderlineChar">
    <w:name w:val="Card Underline Char"/>
    <w:rsid w:val="001B3B52"/>
    <w:rPr>
      <w:szCs w:val="24"/>
      <w:u w:val="single"/>
      <w:lang w:val="en-US" w:eastAsia="en-US" w:bidi="ar-SA"/>
    </w:rPr>
  </w:style>
  <w:style w:type="character" w:customStyle="1" w:styleId="tagciteChar">
    <w:name w:val="tag/cite Char"/>
    <w:basedOn w:val="DefaultParagraphFont"/>
    <w:rsid w:val="001B3B52"/>
    <w:rPr>
      <w:b/>
      <w:bCs w:val="0"/>
      <w:sz w:val="24"/>
      <w:lang w:val="en-US" w:eastAsia="en-US" w:bidi="ar-SA"/>
    </w:rPr>
  </w:style>
  <w:style w:type="character" w:customStyle="1" w:styleId="8pointChar">
    <w:name w:val="8 point Char"/>
    <w:basedOn w:val="DefaultParagraphFont"/>
    <w:rsid w:val="001B3B52"/>
    <w:rPr>
      <w:sz w:val="16"/>
      <w:lang w:val="en-US" w:eastAsia="en-US" w:bidi="ar-SA"/>
    </w:rPr>
  </w:style>
  <w:style w:type="character" w:customStyle="1" w:styleId="BoldText12pt">
    <w:name w:val="Bold Text 12 pt"/>
    <w:rsid w:val="001B3B5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B3B52"/>
  </w:style>
  <w:style w:type="table" w:styleId="TableGrid">
    <w:name w:val="Table Grid"/>
    <w:basedOn w:val="TableNormal"/>
    <w:rsid w:val="001B3B5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B3B52"/>
    <w:rPr>
      <w:b/>
      <w:bCs w:val="0"/>
      <w:sz w:val="24"/>
      <w:lang w:val="en-US" w:eastAsia="en-US" w:bidi="ar-SA"/>
    </w:rPr>
  </w:style>
  <w:style w:type="character" w:customStyle="1" w:styleId="Mention11">
    <w:name w:val="Mention11"/>
    <w:basedOn w:val="DefaultParagraphFont"/>
    <w:uiPriority w:val="99"/>
    <w:semiHidden/>
    <w:unhideWhenUsed/>
    <w:rsid w:val="001B3B52"/>
    <w:rPr>
      <w:color w:val="2B579A"/>
      <w:shd w:val="clear" w:color="auto" w:fill="E6E6E6"/>
    </w:rPr>
  </w:style>
  <w:style w:type="character" w:customStyle="1" w:styleId="Emph">
    <w:name w:val="Emph"/>
    <w:basedOn w:val="DefaultParagraphFont"/>
    <w:uiPriority w:val="1"/>
    <w:qFormat/>
    <w:rsid w:val="001B3B5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B3B52"/>
  </w:style>
  <w:style w:type="character" w:customStyle="1" w:styleId="Mention2">
    <w:name w:val="Mention2"/>
    <w:basedOn w:val="DefaultParagraphFont"/>
    <w:uiPriority w:val="99"/>
    <w:semiHidden/>
    <w:unhideWhenUsed/>
    <w:rsid w:val="001B3B52"/>
    <w:rPr>
      <w:color w:val="2B579A"/>
      <w:shd w:val="clear" w:color="auto" w:fill="E6E6E6"/>
    </w:rPr>
  </w:style>
  <w:style w:type="paragraph" w:customStyle="1" w:styleId="FlashTag">
    <w:name w:val="FlashTag"/>
    <w:basedOn w:val="Normal"/>
    <w:link w:val="FlashTagChar"/>
    <w:autoRedefine/>
    <w:uiPriority w:val="4"/>
    <w:qFormat/>
    <w:rsid w:val="001B3B52"/>
    <w:rPr>
      <w:rFonts w:asciiTheme="majorHAnsi" w:hAnsiTheme="majorHAnsi"/>
      <w:b/>
      <w:sz w:val="28"/>
    </w:rPr>
  </w:style>
  <w:style w:type="character" w:customStyle="1" w:styleId="FlashTagChar">
    <w:name w:val="FlashTag Char"/>
    <w:basedOn w:val="DefaultParagraphFont"/>
    <w:link w:val="FlashTag"/>
    <w:uiPriority w:val="4"/>
    <w:rsid w:val="001B3B52"/>
    <w:rPr>
      <w:rFonts w:asciiTheme="majorHAnsi" w:hAnsiTheme="majorHAnsi"/>
      <w:b/>
      <w:sz w:val="28"/>
    </w:rPr>
  </w:style>
  <w:style w:type="paragraph" w:customStyle="1" w:styleId="Warrant">
    <w:name w:val="Warrant"/>
    <w:autoRedefine/>
    <w:uiPriority w:val="4"/>
    <w:qFormat/>
    <w:rsid w:val="001B3B52"/>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1B3B52"/>
  </w:style>
  <w:style w:type="character" w:customStyle="1" w:styleId="m-8793234324905335251gmail-style13ptbold">
    <w:name w:val="m_-8793234324905335251gmail-style13ptbold"/>
    <w:basedOn w:val="DefaultParagraphFont"/>
    <w:rsid w:val="001B3B52"/>
  </w:style>
  <w:style w:type="character" w:customStyle="1" w:styleId="EndnoteTextChar">
    <w:name w:val="Endnote Text Char"/>
    <w:basedOn w:val="DefaultParagraphFont"/>
    <w:link w:val="EndnoteText"/>
    <w:locked/>
    <w:rsid w:val="001B3B52"/>
    <w:rPr>
      <w:rFonts w:ascii="Georgia" w:eastAsia="Times New Roman" w:hAnsi="Georgia"/>
      <w:szCs w:val="20"/>
    </w:rPr>
  </w:style>
  <w:style w:type="paragraph" w:styleId="EndnoteText">
    <w:name w:val="endnote text"/>
    <w:basedOn w:val="Normal"/>
    <w:link w:val="EndnoteTextChar"/>
    <w:unhideWhenUsed/>
    <w:rsid w:val="001B3B52"/>
    <w:rPr>
      <w:rFonts w:ascii="Georgia" w:eastAsia="Times New Roman" w:hAnsi="Georgia"/>
      <w:sz w:val="24"/>
      <w:szCs w:val="20"/>
    </w:rPr>
  </w:style>
  <w:style w:type="character" w:customStyle="1" w:styleId="EndnoteTextChar1">
    <w:name w:val="Endnote Text Char1"/>
    <w:basedOn w:val="DefaultParagraphFont"/>
    <w:semiHidden/>
    <w:rsid w:val="001B3B52"/>
    <w:rPr>
      <w:rFonts w:ascii="Calibri" w:hAnsi="Calibri"/>
      <w:sz w:val="20"/>
      <w:szCs w:val="20"/>
    </w:rPr>
  </w:style>
  <w:style w:type="character" w:customStyle="1" w:styleId="DateChar1">
    <w:name w:val="Date Char1"/>
    <w:basedOn w:val="DefaultParagraphFont"/>
    <w:uiPriority w:val="99"/>
    <w:rsid w:val="001B3B52"/>
    <w:rPr>
      <w:rFonts w:ascii="Calibri" w:hAnsi="Calibri"/>
      <w:sz w:val="22"/>
    </w:rPr>
  </w:style>
  <w:style w:type="character" w:customStyle="1" w:styleId="BodyTextFirstIndentChar">
    <w:name w:val="Body Text First Indent Char"/>
    <w:basedOn w:val="BodyTextChar"/>
    <w:link w:val="BodyTextFirstIndent"/>
    <w:locked/>
    <w:rsid w:val="001B3B5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B3B5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B3B52"/>
    <w:rPr>
      <w:rFonts w:ascii="Calibri" w:hAnsi="Calibri"/>
      <w:sz w:val="22"/>
    </w:rPr>
  </w:style>
  <w:style w:type="character" w:customStyle="1" w:styleId="BodyTextIndent2Char1">
    <w:name w:val="Body Text Indent 2 Char1"/>
    <w:basedOn w:val="DefaultParagraphFont"/>
    <w:semiHidden/>
    <w:rsid w:val="001B3B52"/>
    <w:rPr>
      <w:rFonts w:ascii="Calibri" w:hAnsi="Calibri" w:cs="Calibri"/>
    </w:rPr>
  </w:style>
  <w:style w:type="character" w:customStyle="1" w:styleId="PlainTextChar1">
    <w:name w:val="Plain Text Char1"/>
    <w:basedOn w:val="DefaultParagraphFont"/>
    <w:semiHidden/>
    <w:rsid w:val="001B3B52"/>
    <w:rPr>
      <w:rFonts w:ascii="Consolas" w:hAnsi="Consolas" w:cs="Calibri"/>
      <w:sz w:val="21"/>
      <w:szCs w:val="21"/>
    </w:rPr>
  </w:style>
  <w:style w:type="paragraph" w:customStyle="1" w:styleId="msolistparagraphcxspfirst">
    <w:name w:val="msolistparagraphcxspfirst"/>
    <w:basedOn w:val="Normal"/>
    <w:uiPriority w:val="99"/>
    <w:qFormat/>
    <w:rsid w:val="001B3B5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B3B5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B3B52"/>
    <w:rPr>
      <w:rFonts w:ascii="Calibri" w:hAnsi="Calibri" w:cs="Calibri"/>
      <w:i/>
      <w:iCs/>
      <w:color w:val="000000" w:themeColor="text1"/>
    </w:rPr>
  </w:style>
  <w:style w:type="paragraph" w:customStyle="1" w:styleId="Heading2-NotBold">
    <w:name w:val="Heading 2 - Not Bold"/>
    <w:basedOn w:val="Heading2"/>
    <w:autoRedefine/>
    <w:uiPriority w:val="99"/>
    <w:qFormat/>
    <w:rsid w:val="001B3B52"/>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1B3B52"/>
    <w:rPr>
      <w:rFonts w:ascii="Calibri" w:eastAsia="Calibri" w:hAnsi="Calibri"/>
      <w:b/>
      <w:sz w:val="22"/>
    </w:rPr>
  </w:style>
  <w:style w:type="paragraph" w:customStyle="1" w:styleId="Heading2-Bold">
    <w:name w:val="Heading 2 - Bold"/>
    <w:basedOn w:val="Normal"/>
    <w:autoRedefine/>
    <w:uiPriority w:val="99"/>
    <w:qFormat/>
    <w:rsid w:val="001B3B52"/>
    <w:rPr>
      <w:rFonts w:eastAsia="Calibri"/>
      <w:b/>
    </w:rPr>
  </w:style>
  <w:style w:type="paragraph" w:customStyle="1" w:styleId="tag">
    <w:name w:val="%tag"/>
    <w:basedOn w:val="Normal"/>
    <w:next w:val="Normal"/>
    <w:uiPriority w:val="99"/>
    <w:qFormat/>
    <w:rsid w:val="001B3B52"/>
    <w:rPr>
      <w:rFonts w:eastAsia="Calibri"/>
      <w:bCs/>
      <w:sz w:val="18"/>
    </w:rPr>
  </w:style>
  <w:style w:type="character" w:customStyle="1" w:styleId="Style2Char">
    <w:name w:val="Style 2 Char"/>
    <w:link w:val="Style20"/>
    <w:uiPriority w:val="99"/>
    <w:locked/>
    <w:rsid w:val="001B3B5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B3B5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B3B5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B3B52"/>
    <w:rPr>
      <w:rFonts w:ascii="Garamond" w:eastAsia="Times New Roman" w:hAnsi="Garamond"/>
      <w:sz w:val="24"/>
      <w:szCs w:val="20"/>
      <w:u w:val="single"/>
      <w:lang w:val="x-none" w:eastAsia="x-none"/>
    </w:rPr>
  </w:style>
  <w:style w:type="character" w:customStyle="1" w:styleId="textsmallChar0">
    <w:name w:val="textsmall Char"/>
    <w:link w:val="textsmall0"/>
    <w:locked/>
    <w:rsid w:val="001B3B52"/>
    <w:rPr>
      <w:rFonts w:ascii="Georgia" w:eastAsia="Times New Roman" w:hAnsi="Georgia"/>
      <w:sz w:val="18"/>
      <w:szCs w:val="20"/>
      <w:lang w:val="x-none" w:eastAsia="x-none"/>
    </w:rPr>
  </w:style>
  <w:style w:type="paragraph" w:customStyle="1" w:styleId="textsmall0">
    <w:name w:val="textsmall"/>
    <w:basedOn w:val="Normal"/>
    <w:link w:val="textsmallChar0"/>
    <w:qFormat/>
    <w:rsid w:val="001B3B5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B3B5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B3B5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B3B52"/>
    <w:rPr>
      <w:rFonts w:ascii="Arial" w:eastAsia="Times New Roman" w:hAnsi="Arial" w:cs="Arial"/>
      <w:sz w:val="12"/>
    </w:rPr>
  </w:style>
  <w:style w:type="paragraph" w:customStyle="1" w:styleId="Micro">
    <w:name w:val="Micro"/>
    <w:basedOn w:val="Normal"/>
    <w:next w:val="Normal"/>
    <w:link w:val="MicroChar"/>
    <w:qFormat/>
    <w:rsid w:val="001B3B52"/>
    <w:rPr>
      <w:rFonts w:ascii="Arial" w:eastAsia="Times New Roman" w:hAnsi="Arial" w:cs="Arial"/>
      <w:sz w:val="12"/>
    </w:rPr>
  </w:style>
  <w:style w:type="character" w:customStyle="1" w:styleId="CardNotUnderlinedChar1">
    <w:name w:val="Card Not Underlined Char1"/>
    <w:link w:val="CardNotUnderlined"/>
    <w:locked/>
    <w:rsid w:val="001B3B52"/>
    <w:rPr>
      <w:rFonts w:ascii="Cambria" w:eastAsia="Times New Roman" w:hAnsi="Cambria" w:cs="Times New Roman"/>
      <w:sz w:val="18"/>
      <w:szCs w:val="20"/>
    </w:rPr>
  </w:style>
  <w:style w:type="paragraph" w:customStyle="1" w:styleId="h-lead">
    <w:name w:val="h-lead"/>
    <w:basedOn w:val="Normal"/>
    <w:uiPriority w:val="99"/>
    <w:qFormat/>
    <w:rsid w:val="001B3B52"/>
    <w:pPr>
      <w:spacing w:before="100" w:beforeAutospacing="1" w:after="100" w:afterAutospacing="1"/>
    </w:pPr>
    <w:rPr>
      <w:rFonts w:eastAsia="Times New Roman"/>
      <w:sz w:val="24"/>
    </w:rPr>
  </w:style>
  <w:style w:type="paragraph" w:customStyle="1" w:styleId="intro">
    <w:name w:val="intro"/>
    <w:basedOn w:val="Normal"/>
    <w:uiPriority w:val="99"/>
    <w:qFormat/>
    <w:rsid w:val="001B3B5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B3B5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B3B5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B3B5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B3B52"/>
    <w:rPr>
      <w:rFonts w:eastAsia="Calibri"/>
    </w:rPr>
  </w:style>
  <w:style w:type="paragraph" w:customStyle="1" w:styleId="F3-TagAuthor">
    <w:name w:val="F3 - Tag/Author"/>
    <w:basedOn w:val="Normal"/>
    <w:uiPriority w:val="99"/>
    <w:qFormat/>
    <w:rsid w:val="001B3B52"/>
    <w:rPr>
      <w:rFonts w:eastAsia="Times New Roman"/>
      <w:b/>
    </w:rPr>
  </w:style>
  <w:style w:type="paragraph" w:customStyle="1" w:styleId="F5-UnderlineNormal">
    <w:name w:val="F5 - Underline Normal"/>
    <w:basedOn w:val="Normal"/>
    <w:uiPriority w:val="99"/>
    <w:qFormat/>
    <w:rsid w:val="001B3B52"/>
    <w:rPr>
      <w:rFonts w:eastAsia="Calibri"/>
      <w:u w:val="single"/>
    </w:rPr>
  </w:style>
  <w:style w:type="paragraph" w:customStyle="1" w:styleId="Brief-PrimarySource">
    <w:name w:val="Brief - Primary Source"/>
    <w:basedOn w:val="Normal"/>
    <w:uiPriority w:val="99"/>
    <w:qFormat/>
    <w:rsid w:val="001B3B52"/>
    <w:rPr>
      <w:rFonts w:eastAsia="Times New Roman"/>
      <w:b/>
      <w:sz w:val="24"/>
      <w:u w:val="single"/>
    </w:rPr>
  </w:style>
  <w:style w:type="paragraph" w:customStyle="1" w:styleId="Brief-Underline">
    <w:name w:val="Brief - Underline"/>
    <w:basedOn w:val="Normal"/>
    <w:uiPriority w:val="99"/>
    <w:qFormat/>
    <w:rsid w:val="001B3B52"/>
    <w:rPr>
      <w:rFonts w:eastAsia="Times New Roman"/>
      <w:u w:val="single"/>
    </w:rPr>
  </w:style>
  <w:style w:type="paragraph" w:customStyle="1" w:styleId="Brief">
    <w:name w:val="Brief"/>
    <w:basedOn w:val="Brief-PrimarySource"/>
    <w:uiPriority w:val="99"/>
    <w:qFormat/>
    <w:rsid w:val="001B3B52"/>
    <w:rPr>
      <w:b w:val="0"/>
    </w:rPr>
  </w:style>
  <w:style w:type="paragraph" w:customStyle="1" w:styleId="CM2">
    <w:name w:val="CM2"/>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B3B52"/>
    <w:pPr>
      <w:widowControl w:val="0"/>
      <w:spacing w:line="276" w:lineRule="atLeast"/>
    </w:pPr>
    <w:rPr>
      <w:color w:val="auto"/>
    </w:rPr>
  </w:style>
  <w:style w:type="paragraph" w:customStyle="1" w:styleId="CM34">
    <w:name w:val="CM34"/>
    <w:basedOn w:val="Default"/>
    <w:next w:val="Default"/>
    <w:uiPriority w:val="99"/>
    <w:qFormat/>
    <w:rsid w:val="001B3B52"/>
    <w:pPr>
      <w:widowControl w:val="0"/>
    </w:pPr>
    <w:rPr>
      <w:color w:val="auto"/>
    </w:rPr>
  </w:style>
  <w:style w:type="paragraph" w:customStyle="1" w:styleId="CM56">
    <w:name w:val="CM56"/>
    <w:basedOn w:val="Default"/>
    <w:next w:val="Default"/>
    <w:uiPriority w:val="99"/>
    <w:qFormat/>
    <w:rsid w:val="001B3B52"/>
    <w:pPr>
      <w:widowControl w:val="0"/>
    </w:pPr>
    <w:rPr>
      <w:rFonts w:eastAsia="Calibri"/>
      <w:color w:val="auto"/>
    </w:rPr>
  </w:style>
  <w:style w:type="paragraph" w:customStyle="1" w:styleId="CM58">
    <w:name w:val="CM58"/>
    <w:basedOn w:val="Default"/>
    <w:next w:val="Default"/>
    <w:uiPriority w:val="99"/>
    <w:qFormat/>
    <w:rsid w:val="001B3B52"/>
    <w:pPr>
      <w:widowControl w:val="0"/>
    </w:pPr>
    <w:rPr>
      <w:rFonts w:eastAsia="Calibri"/>
      <w:color w:val="auto"/>
    </w:rPr>
  </w:style>
  <w:style w:type="paragraph" w:customStyle="1" w:styleId="CM57">
    <w:name w:val="CM57"/>
    <w:basedOn w:val="Default"/>
    <w:next w:val="Default"/>
    <w:uiPriority w:val="99"/>
    <w:qFormat/>
    <w:rsid w:val="001B3B52"/>
    <w:pPr>
      <w:widowControl w:val="0"/>
    </w:pPr>
    <w:rPr>
      <w:rFonts w:eastAsia="Calibri"/>
      <w:color w:val="auto"/>
    </w:rPr>
  </w:style>
  <w:style w:type="paragraph" w:customStyle="1" w:styleId="CM1">
    <w:name w:val="CM1"/>
    <w:basedOn w:val="Default"/>
    <w:next w:val="Default"/>
    <w:uiPriority w:val="99"/>
    <w:qFormat/>
    <w:rsid w:val="001B3B52"/>
    <w:pPr>
      <w:widowControl w:val="0"/>
    </w:pPr>
    <w:rPr>
      <w:rFonts w:eastAsia="Calibri"/>
      <w:color w:val="auto"/>
    </w:rPr>
  </w:style>
  <w:style w:type="paragraph" w:customStyle="1" w:styleId="CM49">
    <w:name w:val="CM49"/>
    <w:basedOn w:val="Default"/>
    <w:next w:val="Default"/>
    <w:uiPriority w:val="99"/>
    <w:qFormat/>
    <w:rsid w:val="001B3B52"/>
    <w:pPr>
      <w:widowControl w:val="0"/>
    </w:pPr>
    <w:rPr>
      <w:rFonts w:eastAsia="Calibri"/>
      <w:color w:val="auto"/>
    </w:rPr>
  </w:style>
  <w:style w:type="paragraph" w:customStyle="1" w:styleId="CM41">
    <w:name w:val="CM41"/>
    <w:basedOn w:val="Default"/>
    <w:next w:val="Default"/>
    <w:uiPriority w:val="99"/>
    <w:qFormat/>
    <w:rsid w:val="001B3B52"/>
    <w:pPr>
      <w:widowControl w:val="0"/>
    </w:pPr>
    <w:rPr>
      <w:rFonts w:eastAsia="Calibri"/>
      <w:color w:val="auto"/>
    </w:rPr>
  </w:style>
  <w:style w:type="paragraph" w:customStyle="1" w:styleId="3rdOrderPara">
    <w:name w:val="3rd Order Para"/>
    <w:basedOn w:val="Default"/>
    <w:next w:val="Default"/>
    <w:qFormat/>
    <w:rsid w:val="001B3B52"/>
    <w:pPr>
      <w:widowControl w:val="0"/>
    </w:pPr>
    <w:rPr>
      <w:rFonts w:eastAsia="Calibri"/>
      <w:color w:val="auto"/>
    </w:rPr>
  </w:style>
  <w:style w:type="paragraph" w:customStyle="1" w:styleId="2ndOrderPara">
    <w:name w:val="2nd Order Para"/>
    <w:basedOn w:val="Default"/>
    <w:next w:val="Default"/>
    <w:qFormat/>
    <w:rsid w:val="001B3B52"/>
    <w:pPr>
      <w:widowControl w:val="0"/>
    </w:pPr>
    <w:rPr>
      <w:rFonts w:eastAsia="Calibri"/>
      <w:color w:val="auto"/>
    </w:rPr>
  </w:style>
  <w:style w:type="paragraph" w:customStyle="1" w:styleId="Normal-SIGN2">
    <w:name w:val="Normal-SIGN2"/>
    <w:basedOn w:val="Default"/>
    <w:next w:val="Default"/>
    <w:qFormat/>
    <w:rsid w:val="001B3B52"/>
    <w:pPr>
      <w:widowControl w:val="0"/>
    </w:pPr>
    <w:rPr>
      <w:rFonts w:eastAsia="Calibri"/>
      <w:color w:val="auto"/>
    </w:rPr>
  </w:style>
  <w:style w:type="paragraph" w:customStyle="1" w:styleId="Normal-SIGN1">
    <w:name w:val="Normal-SIGN1"/>
    <w:basedOn w:val="Default"/>
    <w:next w:val="Default"/>
    <w:uiPriority w:val="99"/>
    <w:qFormat/>
    <w:rsid w:val="001B3B52"/>
    <w:pPr>
      <w:widowControl w:val="0"/>
    </w:pPr>
    <w:rPr>
      <w:rFonts w:eastAsia="Calibri"/>
      <w:color w:val="auto"/>
    </w:rPr>
  </w:style>
  <w:style w:type="paragraph" w:customStyle="1" w:styleId="CM3">
    <w:name w:val="CM3"/>
    <w:basedOn w:val="Default"/>
    <w:next w:val="Default"/>
    <w:uiPriority w:val="99"/>
    <w:qFormat/>
    <w:rsid w:val="001B3B52"/>
    <w:pPr>
      <w:widowControl w:val="0"/>
      <w:spacing w:line="553" w:lineRule="atLeast"/>
    </w:pPr>
    <w:rPr>
      <w:rFonts w:eastAsia="Calibri"/>
      <w:color w:val="auto"/>
    </w:rPr>
  </w:style>
  <w:style w:type="paragraph" w:customStyle="1" w:styleId="CM33">
    <w:name w:val="CM33"/>
    <w:basedOn w:val="Default"/>
    <w:next w:val="Default"/>
    <w:uiPriority w:val="99"/>
    <w:qFormat/>
    <w:rsid w:val="001B3B52"/>
    <w:pPr>
      <w:widowControl w:val="0"/>
    </w:pPr>
    <w:rPr>
      <w:rFonts w:eastAsia="Calibri"/>
      <w:color w:val="auto"/>
    </w:rPr>
  </w:style>
  <w:style w:type="paragraph" w:customStyle="1" w:styleId="CM37">
    <w:name w:val="CM37"/>
    <w:basedOn w:val="Default"/>
    <w:next w:val="Default"/>
    <w:uiPriority w:val="99"/>
    <w:qFormat/>
    <w:rsid w:val="001B3B52"/>
    <w:pPr>
      <w:widowControl w:val="0"/>
    </w:pPr>
    <w:rPr>
      <w:rFonts w:eastAsia="Calibri"/>
      <w:color w:val="auto"/>
    </w:rPr>
  </w:style>
  <w:style w:type="paragraph" w:customStyle="1" w:styleId="CM7">
    <w:name w:val="CM7"/>
    <w:basedOn w:val="Default"/>
    <w:next w:val="Default"/>
    <w:uiPriority w:val="99"/>
    <w:qFormat/>
    <w:rsid w:val="001B3B52"/>
    <w:pPr>
      <w:widowControl w:val="0"/>
      <w:spacing w:line="553" w:lineRule="atLeast"/>
    </w:pPr>
    <w:rPr>
      <w:rFonts w:eastAsia="Calibri"/>
      <w:color w:val="auto"/>
    </w:rPr>
  </w:style>
  <w:style w:type="paragraph" w:customStyle="1" w:styleId="Brief-SecondarySource">
    <w:name w:val="Brief - Secondary Source"/>
    <w:basedOn w:val="Normal"/>
    <w:qFormat/>
    <w:rsid w:val="001B3B52"/>
    <w:rPr>
      <w:rFonts w:eastAsia="Times New Roman"/>
      <w:sz w:val="14"/>
      <w:szCs w:val="20"/>
    </w:rPr>
  </w:style>
  <w:style w:type="paragraph" w:customStyle="1" w:styleId="Brief-Card">
    <w:name w:val="Brief - Card"/>
    <w:basedOn w:val="Normal"/>
    <w:uiPriority w:val="99"/>
    <w:qFormat/>
    <w:rsid w:val="001B3B52"/>
    <w:rPr>
      <w:rFonts w:eastAsia="Times New Roman"/>
    </w:rPr>
  </w:style>
  <w:style w:type="paragraph" w:customStyle="1" w:styleId="Pa2">
    <w:name w:val="Pa2"/>
    <w:basedOn w:val="Default"/>
    <w:next w:val="Default"/>
    <w:uiPriority w:val="99"/>
    <w:qFormat/>
    <w:rsid w:val="001B3B5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B3B52"/>
    <w:pPr>
      <w:widowControl w:val="0"/>
    </w:pPr>
    <w:rPr>
      <w:rFonts w:ascii="Arial Black" w:hAnsi="Arial Black"/>
      <w:color w:val="auto"/>
    </w:rPr>
  </w:style>
  <w:style w:type="paragraph" w:customStyle="1" w:styleId="Cover1">
    <w:name w:val="Cover 1"/>
    <w:basedOn w:val="Normal"/>
    <w:next w:val="Normal"/>
    <w:uiPriority w:val="99"/>
    <w:qFormat/>
    <w:rsid w:val="001B3B5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B3B5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B3B52"/>
    <w:pPr>
      <w:widowControl w:val="0"/>
    </w:pPr>
    <w:rPr>
      <w:color w:val="auto"/>
    </w:rPr>
  </w:style>
  <w:style w:type="paragraph" w:customStyle="1" w:styleId="Pa11">
    <w:name w:val="Pa11"/>
    <w:basedOn w:val="Normal"/>
    <w:next w:val="Normal"/>
    <w:uiPriority w:val="99"/>
    <w:qFormat/>
    <w:rsid w:val="001B3B5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B3B5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B3B52"/>
    <w:pPr>
      <w:widowControl w:val="0"/>
    </w:pPr>
    <w:rPr>
      <w:rFonts w:eastAsia="Calibri"/>
      <w:color w:val="auto"/>
    </w:rPr>
  </w:style>
  <w:style w:type="paragraph" w:customStyle="1" w:styleId="CM5">
    <w:name w:val="CM5"/>
    <w:basedOn w:val="Default"/>
    <w:next w:val="Default"/>
    <w:qFormat/>
    <w:rsid w:val="001B3B52"/>
    <w:pPr>
      <w:widowControl w:val="0"/>
      <w:spacing w:line="553" w:lineRule="atLeast"/>
    </w:pPr>
    <w:rPr>
      <w:rFonts w:eastAsia="Calibri"/>
      <w:color w:val="auto"/>
    </w:rPr>
  </w:style>
  <w:style w:type="paragraph" w:customStyle="1" w:styleId="CM28">
    <w:name w:val="CM28"/>
    <w:basedOn w:val="Default"/>
    <w:next w:val="Default"/>
    <w:uiPriority w:val="99"/>
    <w:qFormat/>
    <w:rsid w:val="001B3B52"/>
    <w:pPr>
      <w:widowControl w:val="0"/>
    </w:pPr>
    <w:rPr>
      <w:rFonts w:eastAsia="Calibri"/>
      <w:color w:val="auto"/>
    </w:rPr>
  </w:style>
  <w:style w:type="paragraph" w:customStyle="1" w:styleId="CM8">
    <w:name w:val="CM8"/>
    <w:basedOn w:val="Default"/>
    <w:next w:val="Default"/>
    <w:uiPriority w:val="99"/>
    <w:qFormat/>
    <w:rsid w:val="001B3B52"/>
    <w:pPr>
      <w:widowControl w:val="0"/>
    </w:pPr>
    <w:rPr>
      <w:rFonts w:eastAsia="Calibri"/>
      <w:color w:val="auto"/>
    </w:rPr>
  </w:style>
  <w:style w:type="paragraph" w:customStyle="1" w:styleId="CM6">
    <w:name w:val="CM6"/>
    <w:basedOn w:val="Default"/>
    <w:next w:val="Default"/>
    <w:uiPriority w:val="99"/>
    <w:qFormat/>
    <w:rsid w:val="001B3B52"/>
    <w:pPr>
      <w:widowControl w:val="0"/>
      <w:spacing w:line="553" w:lineRule="atLeast"/>
    </w:pPr>
    <w:rPr>
      <w:rFonts w:eastAsia="Calibri"/>
      <w:color w:val="auto"/>
    </w:rPr>
  </w:style>
  <w:style w:type="paragraph" w:customStyle="1" w:styleId="CM22">
    <w:name w:val="CM22"/>
    <w:basedOn w:val="Default"/>
    <w:next w:val="Default"/>
    <w:uiPriority w:val="99"/>
    <w:qFormat/>
    <w:rsid w:val="001B3B52"/>
    <w:pPr>
      <w:widowControl w:val="0"/>
    </w:pPr>
    <w:rPr>
      <w:rFonts w:eastAsia="Calibri"/>
      <w:color w:val="auto"/>
    </w:rPr>
  </w:style>
  <w:style w:type="paragraph" w:customStyle="1" w:styleId="DoubleUnderlined">
    <w:name w:val="Double Underlined"/>
    <w:basedOn w:val="Heading2"/>
    <w:autoRedefine/>
    <w:uiPriority w:val="99"/>
    <w:qFormat/>
    <w:rsid w:val="001B3B5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B3B5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B3B5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B3B5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B3B5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B3B5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B3B52"/>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1B3B5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B3B5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B3B52"/>
  </w:style>
  <w:style w:type="paragraph" w:customStyle="1" w:styleId="StyleUnderliningTimesNewRomanBoldNounderlineKernat16">
    <w:name w:val="Style Underlining + Times New Roman Bold No underline Kern at 16..."/>
    <w:basedOn w:val="Normal"/>
    <w:uiPriority w:val="99"/>
    <w:qFormat/>
    <w:rsid w:val="001B3B5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B3B52"/>
    <w:rPr>
      <w:rFonts w:eastAsia="Times New Roman"/>
      <w:b/>
      <w:bCs/>
      <w:kern w:val="32"/>
      <w:sz w:val="32"/>
      <w:szCs w:val="32"/>
    </w:rPr>
  </w:style>
  <w:style w:type="paragraph" w:customStyle="1" w:styleId="StyleBoldUnderliningKernat16pt">
    <w:name w:val="Style Bold Underlining + Kern at 16 pt"/>
    <w:uiPriority w:val="99"/>
    <w:qFormat/>
    <w:rsid w:val="001B3B5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B3B52"/>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B3B5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B3B52"/>
    <w:pPr>
      <w:ind w:left="400"/>
    </w:pPr>
    <w:rPr>
      <w:rFonts w:eastAsia="Times New Roman"/>
      <w:szCs w:val="20"/>
    </w:rPr>
  </w:style>
  <w:style w:type="paragraph" w:customStyle="1" w:styleId="Paste">
    <w:name w:val="Paste"/>
    <w:basedOn w:val="card"/>
    <w:qFormat/>
    <w:rsid w:val="001B3B5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B3B52"/>
    <w:rPr>
      <w:rFonts w:ascii="Georgia" w:eastAsia="Times New Roman" w:hAnsi="Georgia"/>
      <w:b/>
      <w:u w:val="single"/>
    </w:rPr>
  </w:style>
  <w:style w:type="paragraph" w:customStyle="1" w:styleId="UnderlineStyle0">
    <w:name w:val="Underline Style"/>
    <w:basedOn w:val="Normal"/>
    <w:link w:val="UnderlineStyleChar"/>
    <w:qFormat/>
    <w:rsid w:val="001B3B52"/>
    <w:rPr>
      <w:rFonts w:ascii="Georgia" w:eastAsia="Times New Roman" w:hAnsi="Georgia"/>
      <w:b/>
      <w:sz w:val="24"/>
      <w:u w:val="single"/>
    </w:rPr>
  </w:style>
  <w:style w:type="paragraph" w:customStyle="1" w:styleId="Normalization">
    <w:name w:val="Normalization"/>
    <w:basedOn w:val="Normal"/>
    <w:uiPriority w:val="99"/>
    <w:qFormat/>
    <w:rsid w:val="001B3B52"/>
    <w:rPr>
      <w:rFonts w:eastAsia="Times New Roman"/>
      <w:sz w:val="18"/>
    </w:rPr>
  </w:style>
  <w:style w:type="paragraph" w:customStyle="1" w:styleId="BreifTitle">
    <w:name w:val="Breif Title"/>
    <w:basedOn w:val="Normal"/>
    <w:autoRedefine/>
    <w:uiPriority w:val="99"/>
    <w:qFormat/>
    <w:rsid w:val="001B3B5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B3B5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B3B5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B3B52"/>
    <w:rPr>
      <w:rFonts w:eastAsia="Times New Roman"/>
      <w:color w:val="333333"/>
    </w:rPr>
  </w:style>
  <w:style w:type="paragraph" w:customStyle="1" w:styleId="StyleTagandCiteFranklinGothicDemi">
    <w:name w:val="Style Tag and Cite + Franklin Gothic Demi"/>
    <w:basedOn w:val="Normal"/>
    <w:autoRedefine/>
    <w:uiPriority w:val="99"/>
    <w:qFormat/>
    <w:rsid w:val="001B3B5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B3B52"/>
    <w:rPr>
      <w:bCs/>
    </w:rPr>
  </w:style>
  <w:style w:type="paragraph" w:customStyle="1" w:styleId="tagCharCharCharCharCharCharChar">
    <w:name w:val="tag Char Char Char Char Char Char Char"/>
    <w:basedOn w:val="Normal"/>
    <w:uiPriority w:val="99"/>
    <w:qFormat/>
    <w:rsid w:val="001B3B52"/>
    <w:rPr>
      <w:rFonts w:eastAsia="Times New Roman"/>
      <w:b/>
      <w:sz w:val="24"/>
      <w:szCs w:val="20"/>
    </w:rPr>
  </w:style>
  <w:style w:type="paragraph" w:customStyle="1" w:styleId="title-bold-medium">
    <w:name w:val="title-bold-medium"/>
    <w:basedOn w:val="Normal"/>
    <w:uiPriority w:val="99"/>
    <w:qFormat/>
    <w:rsid w:val="001B3B5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B3B5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B3B52"/>
    <w:rPr>
      <w:rFonts w:ascii="Arial Narrow" w:eastAsia="Times New Roman" w:hAnsi="Arial Narrow"/>
      <w:b/>
      <w:sz w:val="24"/>
    </w:rPr>
  </w:style>
  <w:style w:type="paragraph" w:customStyle="1" w:styleId="BLOCKTITLE1">
    <w:name w:val="BLOCK TITLE"/>
    <w:basedOn w:val="Heading1"/>
    <w:uiPriority w:val="99"/>
    <w:qFormat/>
    <w:rsid w:val="001B3B5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B3B5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B3B5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B3B5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B3B5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B3B5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B3B52"/>
    <w:pPr>
      <w:spacing w:before="100" w:beforeAutospacing="1" w:after="100" w:afterAutospacing="1"/>
    </w:pPr>
    <w:rPr>
      <w:rFonts w:eastAsia="Times New Roman"/>
    </w:rPr>
  </w:style>
  <w:style w:type="paragraph" w:customStyle="1" w:styleId="ToRead">
    <w:name w:val="To Read"/>
    <w:basedOn w:val="Normal"/>
    <w:uiPriority w:val="99"/>
    <w:qFormat/>
    <w:rsid w:val="001B3B52"/>
    <w:pPr>
      <w:ind w:left="720"/>
    </w:pPr>
    <w:rPr>
      <w:rFonts w:ascii="Verdana" w:eastAsia="Times New Roman" w:hAnsi="Verdana"/>
      <w:b/>
      <w:u w:val="single"/>
    </w:rPr>
  </w:style>
  <w:style w:type="paragraph" w:customStyle="1" w:styleId="Style1">
    <w:name w:val="Style 1"/>
    <w:basedOn w:val="Normal"/>
    <w:uiPriority w:val="99"/>
    <w:qFormat/>
    <w:rsid w:val="001B3B52"/>
    <w:pPr>
      <w:widowControl w:val="0"/>
      <w:ind w:firstLine="216"/>
    </w:pPr>
    <w:rPr>
      <w:rFonts w:eastAsia="Times New Roman"/>
      <w:noProof/>
      <w:color w:val="000000"/>
      <w:szCs w:val="20"/>
    </w:rPr>
  </w:style>
  <w:style w:type="paragraph" w:customStyle="1" w:styleId="Style41">
    <w:name w:val="Style 4"/>
    <w:basedOn w:val="Normal"/>
    <w:uiPriority w:val="99"/>
    <w:qFormat/>
    <w:rsid w:val="001B3B5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B3B5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B3B5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B3B52"/>
    <w:pPr>
      <w:ind w:left="1660"/>
    </w:pPr>
  </w:style>
  <w:style w:type="paragraph" w:customStyle="1" w:styleId="PageNumber1">
    <w:name w:val="Page Number1"/>
    <w:basedOn w:val="Normal"/>
    <w:next w:val="Normal"/>
    <w:uiPriority w:val="99"/>
    <w:qFormat/>
    <w:rsid w:val="001B3B52"/>
    <w:rPr>
      <w:rFonts w:eastAsia="Times New Roman"/>
    </w:rPr>
  </w:style>
  <w:style w:type="paragraph" w:customStyle="1" w:styleId="Card1">
    <w:name w:val="Card1"/>
    <w:uiPriority w:val="99"/>
    <w:qFormat/>
    <w:rsid w:val="001B3B5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B3B5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B3B52"/>
    <w:pPr>
      <w:ind w:left="288" w:right="288"/>
    </w:pPr>
    <w:rPr>
      <w:rFonts w:eastAsia="Times New Roman"/>
    </w:rPr>
  </w:style>
  <w:style w:type="paragraph" w:customStyle="1" w:styleId="CaseListNormal">
    <w:name w:val="Case List Normal"/>
    <w:basedOn w:val="Normal"/>
    <w:uiPriority w:val="99"/>
    <w:qFormat/>
    <w:rsid w:val="001B3B52"/>
    <w:rPr>
      <w:rFonts w:ascii="Times" w:eastAsia="Times New Roman" w:hAnsi="Times"/>
      <w:szCs w:val="26"/>
    </w:rPr>
  </w:style>
  <w:style w:type="paragraph" w:customStyle="1" w:styleId="Body">
    <w:name w:val="Body"/>
    <w:basedOn w:val="Normal"/>
    <w:uiPriority w:val="99"/>
    <w:qFormat/>
    <w:rsid w:val="001B3B52"/>
    <w:pPr>
      <w:outlineLvl w:val="3"/>
    </w:pPr>
    <w:rPr>
      <w:rFonts w:eastAsia="Times New Roman"/>
      <w:szCs w:val="20"/>
    </w:rPr>
  </w:style>
  <w:style w:type="paragraph" w:customStyle="1" w:styleId="3text">
    <w:name w:val="3text"/>
    <w:basedOn w:val="Normal"/>
    <w:uiPriority w:val="99"/>
    <w:qFormat/>
    <w:rsid w:val="001B3B52"/>
    <w:pPr>
      <w:spacing w:before="100" w:beforeAutospacing="1" w:after="100" w:afterAutospacing="1"/>
    </w:pPr>
    <w:rPr>
      <w:rFonts w:eastAsia="Times New Roman"/>
      <w:sz w:val="24"/>
    </w:rPr>
  </w:style>
  <w:style w:type="paragraph" w:customStyle="1" w:styleId="TimesNewRoman12">
    <w:name w:val="TimesNewRoman12"/>
    <w:uiPriority w:val="99"/>
    <w:qFormat/>
    <w:rsid w:val="001B3B5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B3B5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B3B5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B3B52"/>
    <w:rPr>
      <w:rFonts w:eastAsia="Times New Roman"/>
      <w:color w:val="000000"/>
      <w:sz w:val="18"/>
    </w:rPr>
  </w:style>
  <w:style w:type="paragraph" w:customStyle="1" w:styleId="text1">
    <w:name w:val="text1"/>
    <w:basedOn w:val="Normal"/>
    <w:autoRedefine/>
    <w:uiPriority w:val="99"/>
    <w:qFormat/>
    <w:rsid w:val="001B3B52"/>
    <w:rPr>
      <w:rFonts w:eastAsia="Times New Roman"/>
      <w:szCs w:val="20"/>
    </w:rPr>
  </w:style>
  <w:style w:type="paragraph" w:customStyle="1" w:styleId="RepeatBlockHeading">
    <w:name w:val="Repeat Block Heading"/>
    <w:basedOn w:val="Normal"/>
    <w:autoRedefine/>
    <w:uiPriority w:val="99"/>
    <w:qFormat/>
    <w:rsid w:val="001B3B52"/>
    <w:pPr>
      <w:jc w:val="center"/>
    </w:pPr>
    <w:rPr>
      <w:rFonts w:eastAsia="Times New Roman"/>
      <w:b/>
      <w:smallCaps/>
      <w:color w:val="000000"/>
      <w:sz w:val="24"/>
      <w:u w:val="thick"/>
    </w:rPr>
  </w:style>
  <w:style w:type="paragraph" w:customStyle="1" w:styleId="story-headline">
    <w:name w:val="story-headline"/>
    <w:basedOn w:val="Normal"/>
    <w:uiPriority w:val="99"/>
    <w:qFormat/>
    <w:rsid w:val="001B3B5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B3B5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B3B52"/>
    <w:rPr>
      <w:rFonts w:ascii="Arial" w:eastAsia="Times New Roman" w:hAnsi="Arial"/>
      <w:b/>
      <w:bCs/>
    </w:rPr>
  </w:style>
  <w:style w:type="paragraph" w:customStyle="1" w:styleId="TextofCards">
    <w:name w:val="Text of Cards"/>
    <w:basedOn w:val="Normal"/>
    <w:uiPriority w:val="99"/>
    <w:qFormat/>
    <w:rsid w:val="001B3B52"/>
    <w:rPr>
      <w:rFonts w:eastAsia="Times New Roman"/>
      <w:color w:val="000000"/>
      <w:spacing w:val="6"/>
      <w:szCs w:val="23"/>
    </w:rPr>
  </w:style>
  <w:style w:type="paragraph" w:customStyle="1" w:styleId="Corpotesto">
    <w:name w:val="Corpo testo"/>
    <w:basedOn w:val="Normal"/>
    <w:uiPriority w:val="99"/>
    <w:qFormat/>
    <w:rsid w:val="001B3B52"/>
    <w:pPr>
      <w:widowControl w:val="0"/>
      <w:adjustRightInd w:val="0"/>
      <w:spacing w:after="283"/>
    </w:pPr>
    <w:rPr>
      <w:rFonts w:ascii="Times" w:eastAsia="Times New Roman" w:hAnsi="Times"/>
    </w:rPr>
  </w:style>
  <w:style w:type="paragraph" w:customStyle="1" w:styleId="tagCharChar1Char">
    <w:name w:val="tag Char Char1 Char"/>
    <w:uiPriority w:val="99"/>
    <w:qFormat/>
    <w:rsid w:val="001B3B52"/>
    <w:rPr>
      <w:rFonts w:eastAsia="Times New Roman" w:cs="Calibri"/>
      <w:b/>
      <w:bCs/>
    </w:rPr>
  </w:style>
  <w:style w:type="paragraph" w:customStyle="1" w:styleId="inside-copy">
    <w:name w:val="inside-copy"/>
    <w:basedOn w:val="Normal"/>
    <w:uiPriority w:val="99"/>
    <w:qFormat/>
    <w:rsid w:val="001B3B5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B3B5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B3B5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B3B52"/>
    <w:rPr>
      <w:rFonts w:ascii="Arial" w:hAnsi="Arial"/>
      <w:b w:val="0"/>
      <w:caps w:val="0"/>
      <w:sz w:val="20"/>
    </w:rPr>
  </w:style>
  <w:style w:type="paragraph" w:customStyle="1" w:styleId="ProjectTitleLine">
    <w:name w:val="Project Title Line"/>
    <w:basedOn w:val="Normal"/>
    <w:next w:val="Normal"/>
    <w:autoRedefine/>
    <w:uiPriority w:val="99"/>
    <w:qFormat/>
    <w:rsid w:val="001B3B5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B3B52"/>
    <w:rPr>
      <w:rFonts w:ascii="Arial Narrow" w:eastAsia="Times New Roman" w:hAnsi="Arial Narrow"/>
      <w:strike/>
    </w:rPr>
  </w:style>
  <w:style w:type="paragraph" w:customStyle="1" w:styleId="NormalVerdana">
    <w:name w:val="Normal + Verdana"/>
    <w:aliases w:val="10 pt,White,Normal + Arial"/>
    <w:basedOn w:val="Normal"/>
    <w:uiPriority w:val="99"/>
    <w:qFormat/>
    <w:rsid w:val="001B3B52"/>
    <w:rPr>
      <w:rFonts w:ascii="Arial" w:eastAsia="Times New Roman" w:hAnsi="Arial"/>
      <w:szCs w:val="20"/>
      <w:u w:val="single"/>
    </w:rPr>
  </w:style>
  <w:style w:type="paragraph" w:customStyle="1" w:styleId="Normal10pt">
    <w:name w:val="Normal + 10 pt"/>
    <w:basedOn w:val="Normal"/>
    <w:uiPriority w:val="99"/>
    <w:qFormat/>
    <w:rsid w:val="001B3B52"/>
    <w:rPr>
      <w:rFonts w:eastAsia="Times New Roman"/>
      <w:szCs w:val="20"/>
    </w:rPr>
  </w:style>
  <w:style w:type="paragraph" w:customStyle="1" w:styleId="cardChar1Char">
    <w:name w:val="card Char1 Char"/>
    <w:basedOn w:val="Normal"/>
    <w:uiPriority w:val="99"/>
    <w:qFormat/>
    <w:rsid w:val="001B3B52"/>
    <w:pPr>
      <w:ind w:left="288" w:right="288"/>
    </w:pPr>
    <w:rPr>
      <w:rFonts w:eastAsia="Times New Roman"/>
      <w:szCs w:val="20"/>
    </w:rPr>
  </w:style>
  <w:style w:type="paragraph" w:customStyle="1" w:styleId="CM12">
    <w:name w:val="CM12"/>
    <w:basedOn w:val="Default"/>
    <w:next w:val="Default"/>
    <w:uiPriority w:val="99"/>
    <w:qFormat/>
    <w:rsid w:val="001B3B5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B3B52"/>
    <w:pPr>
      <w:widowControl w:val="0"/>
      <w:spacing w:after="480"/>
    </w:pPr>
    <w:rPr>
      <w:rFonts w:ascii="Granjon LT Std" w:hAnsi="Granjon LT Std"/>
      <w:color w:val="auto"/>
    </w:rPr>
  </w:style>
  <w:style w:type="paragraph" w:customStyle="1" w:styleId="CM10">
    <w:name w:val="CM10"/>
    <w:basedOn w:val="Default"/>
    <w:next w:val="Default"/>
    <w:uiPriority w:val="99"/>
    <w:qFormat/>
    <w:rsid w:val="001B3B52"/>
    <w:pPr>
      <w:widowControl w:val="0"/>
      <w:spacing w:line="320" w:lineRule="atLeast"/>
    </w:pPr>
    <w:rPr>
      <w:rFonts w:ascii="Granjon LT Std" w:hAnsi="Granjon LT Std"/>
      <w:color w:val="auto"/>
    </w:rPr>
  </w:style>
  <w:style w:type="paragraph" w:customStyle="1" w:styleId="bold">
    <w:name w:val="bold"/>
    <w:basedOn w:val="Normal"/>
    <w:uiPriority w:val="99"/>
    <w:qFormat/>
    <w:rsid w:val="001B3B5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B3B52"/>
    <w:rPr>
      <w:rFonts w:ascii="Arial Narrow" w:eastAsia="Times New Roman" w:hAnsi="Arial Narrow"/>
      <w:strike/>
      <w:szCs w:val="20"/>
    </w:rPr>
  </w:style>
  <w:style w:type="paragraph" w:customStyle="1" w:styleId="textbodyblack">
    <w:name w:val="textbodyblack"/>
    <w:basedOn w:val="Normal"/>
    <w:uiPriority w:val="99"/>
    <w:qFormat/>
    <w:rsid w:val="001B3B5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B3B5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B3B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B3B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B3B5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B3B52"/>
    <w:rPr>
      <w:rFonts w:ascii="Georgia" w:eastAsia="Times New Roman" w:hAnsi="Georgia"/>
      <w:b/>
      <w:bCs/>
      <w:szCs w:val="16"/>
      <w:u w:val="single"/>
    </w:rPr>
  </w:style>
  <w:style w:type="paragraph" w:customStyle="1" w:styleId="CiteCorrected">
    <w:name w:val="Cite Corrected"/>
    <w:basedOn w:val="Normal"/>
    <w:link w:val="CiteCorrectedChar"/>
    <w:qFormat/>
    <w:rsid w:val="001B3B52"/>
    <w:rPr>
      <w:rFonts w:ascii="Georgia" w:eastAsia="Times New Roman" w:hAnsi="Georgia"/>
      <w:b/>
      <w:bCs/>
      <w:sz w:val="24"/>
      <w:szCs w:val="16"/>
      <w:u w:val="single"/>
    </w:rPr>
  </w:style>
  <w:style w:type="paragraph" w:customStyle="1" w:styleId="CardText20">
    <w:name w:val="Card Text 2"/>
    <w:basedOn w:val="CardText10"/>
    <w:link w:val="CardText2Char"/>
    <w:qFormat/>
    <w:rsid w:val="001B3B5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1B3B52"/>
    <w:pPr>
      <w:ind w:left="288"/>
    </w:pPr>
    <w:rPr>
      <w:rFonts w:eastAsia="SimSun"/>
      <w:szCs w:val="20"/>
      <w:lang w:eastAsia="zh-CN"/>
    </w:rPr>
  </w:style>
  <w:style w:type="paragraph" w:customStyle="1" w:styleId="BriefTitle2">
    <w:name w:val="Brief Title 2"/>
    <w:basedOn w:val="BriefTitle"/>
    <w:uiPriority w:val="99"/>
    <w:qFormat/>
    <w:rsid w:val="001B3B5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B3B52"/>
    <w:rPr>
      <w:u w:val="single"/>
    </w:rPr>
  </w:style>
  <w:style w:type="paragraph" w:customStyle="1" w:styleId="StyleCardText11ptUnderline">
    <w:name w:val="Style Card Text + 11 pt Underline"/>
    <w:link w:val="StyleCardText11ptUnderlineChar"/>
    <w:qFormat/>
    <w:rsid w:val="001B3B5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B3B52"/>
    <w:rPr>
      <w:rFonts w:ascii="Georgia" w:hAnsi="Georgia"/>
      <w:sz w:val="16"/>
    </w:rPr>
  </w:style>
  <w:style w:type="paragraph" w:customStyle="1" w:styleId="StyleMinimizedText11pt">
    <w:name w:val="Style Minimized Text + 11 pt"/>
    <w:basedOn w:val="Normal"/>
    <w:link w:val="StyleMinimizedText11ptChar"/>
    <w:qFormat/>
    <w:rsid w:val="001B3B52"/>
    <w:rPr>
      <w:rFonts w:ascii="Georgia" w:hAnsi="Georgia"/>
      <w:sz w:val="16"/>
    </w:rPr>
  </w:style>
  <w:style w:type="character" w:customStyle="1" w:styleId="StyleMinimizedText11pt1Char">
    <w:name w:val="Style Minimized Text + 11 pt1 Char"/>
    <w:basedOn w:val="DefaultParagraphFont"/>
    <w:link w:val="StyleMinimizedText11pt1"/>
    <w:locked/>
    <w:rsid w:val="001B3B52"/>
    <w:rPr>
      <w:rFonts w:ascii="Georgia" w:hAnsi="Georgia"/>
      <w:sz w:val="16"/>
    </w:rPr>
  </w:style>
  <w:style w:type="paragraph" w:customStyle="1" w:styleId="StyleMinimizedText11pt1">
    <w:name w:val="Style Minimized Text + 11 pt1"/>
    <w:basedOn w:val="Normal"/>
    <w:link w:val="StyleMinimizedText11pt1Char"/>
    <w:qFormat/>
    <w:rsid w:val="001B3B52"/>
    <w:rPr>
      <w:rFonts w:ascii="Georgia" w:hAnsi="Georgia"/>
      <w:sz w:val="16"/>
    </w:rPr>
  </w:style>
  <w:style w:type="character" w:customStyle="1" w:styleId="Debate-CardSmalltextF2Char">
    <w:name w:val="Debate- Card Small text F2 Char"/>
    <w:link w:val="Debate-CardSmalltextF2"/>
    <w:locked/>
    <w:rsid w:val="001B3B52"/>
    <w:rPr>
      <w:rFonts w:ascii="Arial Narrow" w:hAnsi="Arial Narrow"/>
      <w:sz w:val="16"/>
    </w:rPr>
  </w:style>
  <w:style w:type="paragraph" w:customStyle="1" w:styleId="Debate-CardSmalltextF2">
    <w:name w:val="Debate- Card Small text F2"/>
    <w:basedOn w:val="Normal"/>
    <w:next w:val="Normal"/>
    <w:link w:val="Debate-CardSmalltextF2Char"/>
    <w:qFormat/>
    <w:rsid w:val="001B3B5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B3B52"/>
    <w:rPr>
      <w:rFonts w:ascii="Arial Narrow" w:hAnsi="Arial Narrow"/>
      <w:b/>
      <w:sz w:val="18"/>
      <w:u w:val="single"/>
    </w:rPr>
  </w:style>
  <w:style w:type="paragraph" w:customStyle="1" w:styleId="Debate-EmphasizedText-F5">
    <w:name w:val="Debate- Emphasized Text- F5"/>
    <w:basedOn w:val="Normal"/>
    <w:link w:val="Debate-EmphasizedText-F5Char"/>
    <w:qFormat/>
    <w:rsid w:val="001B3B5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B3B5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B3B5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B3B5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B3B52"/>
    <w:rPr>
      <w:rFonts w:ascii="Times New Roman" w:eastAsia="Times New Roman" w:hAnsi="Times New Roman" w:cs="Calibri"/>
      <w:sz w:val="16"/>
    </w:rPr>
  </w:style>
  <w:style w:type="character" w:customStyle="1" w:styleId="CardStyleChar">
    <w:name w:val="Card Style Char"/>
    <w:link w:val="CardStyle0"/>
    <w:locked/>
    <w:rsid w:val="001B3B52"/>
    <w:rPr>
      <w:rFonts w:ascii="Calibri" w:eastAsia="Times New Roman" w:hAnsi="Calibri"/>
      <w:sz w:val="22"/>
    </w:rPr>
  </w:style>
  <w:style w:type="paragraph" w:customStyle="1" w:styleId="emactive">
    <w:name w:val="emactive"/>
    <w:basedOn w:val="Normal"/>
    <w:uiPriority w:val="99"/>
    <w:qFormat/>
    <w:rsid w:val="001B3B52"/>
    <w:pPr>
      <w:spacing w:before="100" w:beforeAutospacing="1" w:after="100" w:afterAutospacing="1"/>
    </w:pPr>
    <w:rPr>
      <w:rFonts w:eastAsia="Times New Roman"/>
      <w:sz w:val="24"/>
    </w:rPr>
  </w:style>
  <w:style w:type="paragraph" w:customStyle="1" w:styleId="emready">
    <w:name w:val="emready"/>
    <w:basedOn w:val="Normal"/>
    <w:uiPriority w:val="99"/>
    <w:qFormat/>
    <w:rsid w:val="001B3B5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B3B5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B3B52"/>
    <w:rPr>
      <w:rFonts w:ascii="Georgia" w:eastAsia="Times New Roman" w:hAnsi="Georgia" w:cs="Times New Roman"/>
      <w:b/>
      <w:sz w:val="24"/>
      <w:u w:val="single"/>
    </w:rPr>
  </w:style>
  <w:style w:type="character" w:customStyle="1" w:styleId="CardHighlightChar">
    <w:name w:val="Card Highlight Char"/>
    <w:link w:val="CardHighlight"/>
    <w:locked/>
    <w:rsid w:val="001B3B5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B3B52"/>
    <w:pPr>
      <w:shd w:val="clear" w:color="auto" w:fill="66FFFF"/>
    </w:pPr>
    <w:rPr>
      <w:rFonts w:eastAsia="Calibri" w:cs="Calibri"/>
      <w:sz w:val="24"/>
      <w:u w:val="single"/>
    </w:rPr>
  </w:style>
  <w:style w:type="character" w:customStyle="1" w:styleId="BlockHeaderHiddenChar">
    <w:name w:val="Block Header Hidden Char"/>
    <w:link w:val="BlockHeaderHidden"/>
    <w:locked/>
    <w:rsid w:val="001B3B5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B3B5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B3B52"/>
    <w:pPr>
      <w:spacing w:before="100" w:beforeAutospacing="1" w:after="100" w:afterAutospacing="1"/>
    </w:pPr>
    <w:rPr>
      <w:rFonts w:eastAsia="Times New Roman"/>
      <w:sz w:val="24"/>
    </w:rPr>
  </w:style>
  <w:style w:type="paragraph" w:customStyle="1" w:styleId="norma">
    <w:name w:val="norma"/>
    <w:basedOn w:val="Heading3"/>
    <w:uiPriority w:val="99"/>
    <w:qFormat/>
    <w:rsid w:val="001B3B52"/>
    <w:rPr>
      <w:rFonts w:eastAsia="MS Gothic" w:cs="Arial"/>
      <w:bCs w:val="0"/>
      <w:sz w:val="24"/>
      <w:szCs w:val="24"/>
    </w:rPr>
  </w:style>
  <w:style w:type="paragraph" w:customStyle="1" w:styleId="nromal">
    <w:name w:val="nromal"/>
    <w:basedOn w:val="Normal"/>
    <w:uiPriority w:val="99"/>
    <w:qFormat/>
    <w:rsid w:val="001B3B52"/>
    <w:pPr>
      <w:keepNext/>
      <w:keepLines/>
      <w:spacing w:before="200"/>
      <w:outlineLvl w:val="3"/>
    </w:pPr>
    <w:rPr>
      <w:rFonts w:eastAsia="Times New Roman" w:cs="Cambria"/>
      <w:b/>
      <w:iCs/>
    </w:rPr>
  </w:style>
  <w:style w:type="paragraph" w:customStyle="1" w:styleId="natural">
    <w:name w:val="natural"/>
    <w:basedOn w:val="Normal"/>
    <w:uiPriority w:val="99"/>
    <w:qFormat/>
    <w:rsid w:val="001B3B52"/>
    <w:pPr>
      <w:keepNext/>
      <w:keepLines/>
      <w:spacing w:before="200"/>
      <w:outlineLvl w:val="3"/>
    </w:pPr>
    <w:rPr>
      <w:rFonts w:eastAsia="Times New Roman"/>
      <w:b/>
      <w:iCs/>
    </w:rPr>
  </w:style>
  <w:style w:type="paragraph" w:customStyle="1" w:styleId="nroaml">
    <w:name w:val="nroaml"/>
    <w:basedOn w:val="Normal"/>
    <w:uiPriority w:val="99"/>
    <w:qFormat/>
    <w:rsid w:val="001B3B52"/>
    <w:pPr>
      <w:keepNext/>
      <w:keepLines/>
      <w:spacing w:before="200"/>
      <w:outlineLvl w:val="3"/>
    </w:pPr>
    <w:rPr>
      <w:rFonts w:eastAsia="Times New Roman"/>
      <w:b/>
      <w:iCs/>
    </w:rPr>
  </w:style>
  <w:style w:type="paragraph" w:customStyle="1" w:styleId="noraml">
    <w:name w:val="noraml"/>
    <w:basedOn w:val="Normal"/>
    <w:uiPriority w:val="99"/>
    <w:qFormat/>
    <w:rsid w:val="001B3B5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B3B52"/>
    <w:rPr>
      <w:rFonts w:ascii="Georgia" w:eastAsia="Calibri" w:hAnsi="Georgia"/>
      <w:sz w:val="16"/>
      <w:szCs w:val="16"/>
    </w:rPr>
  </w:style>
  <w:style w:type="paragraph" w:customStyle="1" w:styleId="SmallSizeParagraph">
    <w:name w:val="Small Size Paragraph"/>
    <w:basedOn w:val="Normal"/>
    <w:link w:val="SmallSizeParagraphChar"/>
    <w:qFormat/>
    <w:rsid w:val="001B3B5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B3B5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B3B52"/>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1B3B52"/>
    <w:rPr>
      <w:rFonts w:ascii="Arial" w:eastAsia="Calibri" w:hAnsi="Arial" w:cs="Arial"/>
      <w:kern w:val="2"/>
      <w:sz w:val="14"/>
      <w:szCs w:val="14"/>
      <w:lang w:eastAsia="zh-TW"/>
    </w:rPr>
  </w:style>
  <w:style w:type="paragraph" w:customStyle="1" w:styleId="CardT1">
    <w:name w:val="CardT1"/>
    <w:basedOn w:val="Normal"/>
    <w:link w:val="CardT1Char"/>
    <w:qFormat/>
    <w:rsid w:val="001B3B5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B3B5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B3B5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B3B52"/>
    <w:pPr>
      <w:spacing w:before="100" w:beforeAutospacing="1" w:after="100" w:afterAutospacing="1"/>
    </w:pPr>
    <w:rPr>
      <w:rFonts w:eastAsia="Times New Roman"/>
      <w:sz w:val="24"/>
    </w:rPr>
  </w:style>
  <w:style w:type="paragraph" w:customStyle="1" w:styleId="CiteReal">
    <w:name w:val="Cite Real"/>
    <w:basedOn w:val="Normal"/>
    <w:next w:val="Normal"/>
    <w:qFormat/>
    <w:rsid w:val="001B3B52"/>
    <w:rPr>
      <w:rFonts w:ascii="Arial" w:eastAsia="MS Mincho" w:hAnsi="Arial"/>
      <w:b/>
      <w:sz w:val="24"/>
      <w:u w:val="single"/>
    </w:rPr>
  </w:style>
  <w:style w:type="paragraph" w:customStyle="1" w:styleId="2909F619802848F09E01365C32F34654">
    <w:name w:val="2909F619802848F09E01365C32F34654"/>
    <w:uiPriority w:val="99"/>
    <w:qFormat/>
    <w:rsid w:val="001B3B5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B3B52"/>
    <w:rPr>
      <w:rFonts w:ascii="Georgia" w:eastAsia="Calibri" w:hAnsi="Georgia"/>
      <w:u w:val="single"/>
      <w:lang w:val="x-none" w:eastAsia="zh-CN"/>
    </w:rPr>
  </w:style>
  <w:style w:type="paragraph" w:customStyle="1" w:styleId="UnderlineS">
    <w:name w:val="Underline S"/>
    <w:basedOn w:val="Normal"/>
    <w:link w:val="UnderlineSChar"/>
    <w:qFormat/>
    <w:rsid w:val="001B3B5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B3B52"/>
    <w:rPr>
      <w:rFonts w:ascii="Georgia" w:eastAsia="SimSun" w:hAnsi="Georgia"/>
      <w:sz w:val="12"/>
    </w:rPr>
  </w:style>
  <w:style w:type="paragraph" w:customStyle="1" w:styleId="Ununderlined">
    <w:name w:val="Ununderlined"/>
    <w:basedOn w:val="Normal"/>
    <w:link w:val="UnunderlinedChar"/>
    <w:qFormat/>
    <w:rsid w:val="001B3B52"/>
    <w:rPr>
      <w:rFonts w:ascii="Georgia" w:eastAsia="SimSun" w:hAnsi="Georgia"/>
      <w:sz w:val="12"/>
    </w:rPr>
  </w:style>
  <w:style w:type="character" w:customStyle="1" w:styleId="HighlightingChar">
    <w:name w:val="Highlighting Char"/>
    <w:link w:val="Highlighting"/>
    <w:locked/>
    <w:rsid w:val="001B3B52"/>
    <w:rPr>
      <w:rFonts w:ascii="Georgia" w:eastAsia="SimSun" w:hAnsi="Georgia"/>
      <w:u w:val="thick"/>
    </w:rPr>
  </w:style>
  <w:style w:type="paragraph" w:customStyle="1" w:styleId="Highlighting">
    <w:name w:val="Highlighting"/>
    <w:basedOn w:val="Normal"/>
    <w:link w:val="HighlightingChar"/>
    <w:autoRedefine/>
    <w:qFormat/>
    <w:rsid w:val="001B3B52"/>
    <w:rPr>
      <w:rFonts w:ascii="Georgia" w:eastAsia="SimSun" w:hAnsi="Georgia"/>
      <w:sz w:val="24"/>
      <w:u w:val="thick"/>
    </w:rPr>
  </w:style>
  <w:style w:type="character" w:customStyle="1" w:styleId="CITEChar">
    <w:name w:val="CITE Char"/>
    <w:link w:val="CITE"/>
    <w:locked/>
    <w:rsid w:val="001B3B52"/>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1B3B5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B3B5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B3B5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B3B5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B3B5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B3B52"/>
    <w:rPr>
      <w:b/>
      <w:sz w:val="28"/>
    </w:rPr>
  </w:style>
  <w:style w:type="character" w:customStyle="1" w:styleId="SourcenameChar">
    <w:name w:val="Source name Char"/>
    <w:link w:val="Sourcename"/>
    <w:locked/>
    <w:rsid w:val="001B3B5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B3B52"/>
    <w:rPr>
      <w:b/>
      <w:bCs/>
      <w:sz w:val="20"/>
    </w:rPr>
  </w:style>
  <w:style w:type="character" w:customStyle="1" w:styleId="underlinedcardChar">
    <w:name w:val="underlined card Char"/>
    <w:link w:val="underlinedcard0"/>
    <w:locked/>
    <w:rsid w:val="001B3B5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B3B52"/>
    <w:rPr>
      <w:sz w:val="24"/>
      <w:u w:val="single"/>
    </w:rPr>
  </w:style>
  <w:style w:type="paragraph" w:customStyle="1" w:styleId="FullText">
    <w:name w:val="Full Text"/>
    <w:basedOn w:val="Normal"/>
    <w:uiPriority w:val="99"/>
    <w:qFormat/>
    <w:rsid w:val="001B3B52"/>
    <w:rPr>
      <w:rFonts w:eastAsia="Times New Roman"/>
      <w:sz w:val="16"/>
    </w:rPr>
  </w:style>
  <w:style w:type="character" w:customStyle="1" w:styleId="TextUnderlineChar">
    <w:name w:val="Text Underline Char"/>
    <w:link w:val="TextUnderline"/>
    <w:locked/>
    <w:rsid w:val="001B3B5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B3B5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B3B5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B3B5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B3B5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B3B5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B3B52"/>
    <w:pPr>
      <w:spacing w:before="240"/>
      <w:outlineLvl w:val="2"/>
    </w:pPr>
    <w:rPr>
      <w:rFonts w:eastAsia="Times New Roman"/>
      <w:b/>
    </w:rPr>
  </w:style>
  <w:style w:type="character" w:customStyle="1" w:styleId="CiteCardChar">
    <w:name w:val="Cite_Card Char"/>
    <w:link w:val="CiteCard0"/>
    <w:locked/>
    <w:rsid w:val="001B3B52"/>
    <w:rPr>
      <w:rFonts w:ascii="Times New Roman" w:eastAsia="Times New Roman" w:hAnsi="Times New Roman" w:cs="Arial"/>
      <w:bCs/>
      <w:sz w:val="20"/>
      <w:szCs w:val="20"/>
    </w:rPr>
  </w:style>
  <w:style w:type="paragraph" w:customStyle="1" w:styleId="CiteCard0">
    <w:name w:val="Cite_Card"/>
    <w:link w:val="CiteCardChar"/>
    <w:qFormat/>
    <w:rsid w:val="001B3B5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B3B52"/>
    <w:pPr>
      <w:widowControl w:val="0"/>
    </w:pPr>
    <w:rPr>
      <w:rFonts w:eastAsia="MS Mincho"/>
      <w:color w:val="auto"/>
    </w:rPr>
  </w:style>
  <w:style w:type="character" w:customStyle="1" w:styleId="StyleStyle49pt6Char">
    <w:name w:val="Style Style4 + 9 pt6 Char"/>
    <w:basedOn w:val="Style4Char"/>
    <w:link w:val="StyleStyle49pt6"/>
    <w:locked/>
    <w:rsid w:val="001B3B52"/>
    <w:rPr>
      <w:rFonts w:ascii="Georgia" w:eastAsia="Times New Roman" w:hAnsi="Georgia"/>
      <w:u w:val="single"/>
      <w:lang w:val="x-none"/>
    </w:rPr>
  </w:style>
  <w:style w:type="paragraph" w:customStyle="1" w:styleId="StyleStyle49pt6">
    <w:name w:val="Style Style4 + 9 pt6"/>
    <w:basedOn w:val="Style4"/>
    <w:link w:val="StyleStyle49pt6Char"/>
    <w:qFormat/>
    <w:rsid w:val="001B3B5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B3B5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B3B5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B3B5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B3B52"/>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B3B5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B3B52"/>
    <w:rPr>
      <w:rFonts w:ascii="Georgia" w:hAnsi="Georgia" w:cs="Calibri"/>
      <w:b/>
      <w:bCs/>
      <w:sz w:val="24"/>
      <w:u w:val="single"/>
    </w:rPr>
  </w:style>
  <w:style w:type="character" w:customStyle="1" w:styleId="DebatenoramlChar">
    <w:name w:val="Debatenoraml Char"/>
    <w:link w:val="Debatenoraml"/>
    <w:locked/>
    <w:rsid w:val="001B3B52"/>
    <w:rPr>
      <w:rFonts w:ascii="Times New Roman" w:hAnsi="Times New Roman" w:cs="Times New Roman"/>
    </w:rPr>
  </w:style>
  <w:style w:type="paragraph" w:customStyle="1" w:styleId="Debatenoraml">
    <w:name w:val="Debatenoraml"/>
    <w:basedOn w:val="NoSpacing"/>
    <w:link w:val="DebatenoramlChar"/>
    <w:qFormat/>
    <w:rsid w:val="001B3B52"/>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1B3B52"/>
    <w:rPr>
      <w:rFonts w:eastAsia="Calibri"/>
      <w:b/>
    </w:rPr>
  </w:style>
  <w:style w:type="character" w:customStyle="1" w:styleId="QualsChar">
    <w:name w:val="Quals Char"/>
    <w:link w:val="Quals"/>
    <w:locked/>
    <w:rsid w:val="001B3B52"/>
    <w:rPr>
      <w:rFonts w:ascii="Georgia" w:eastAsia="Calibri" w:hAnsi="Georgia"/>
      <w:sz w:val="18"/>
    </w:rPr>
  </w:style>
  <w:style w:type="paragraph" w:customStyle="1" w:styleId="Quals">
    <w:name w:val="Quals"/>
    <w:basedOn w:val="Normal"/>
    <w:link w:val="QualsChar"/>
    <w:qFormat/>
    <w:rsid w:val="001B3B52"/>
    <w:rPr>
      <w:rFonts w:ascii="Georgia" w:eastAsia="Calibri" w:hAnsi="Georgia"/>
      <w:sz w:val="18"/>
    </w:rPr>
  </w:style>
  <w:style w:type="paragraph" w:customStyle="1" w:styleId="times">
    <w:name w:val="times"/>
    <w:basedOn w:val="Normal"/>
    <w:qFormat/>
    <w:rsid w:val="001B3B52"/>
    <w:pPr>
      <w:spacing w:before="100" w:beforeAutospacing="1" w:after="100" w:afterAutospacing="1"/>
    </w:pPr>
    <w:rPr>
      <w:rFonts w:eastAsia="Times New Roman"/>
      <w:sz w:val="24"/>
    </w:rPr>
  </w:style>
  <w:style w:type="paragraph" w:customStyle="1" w:styleId="BodyA">
    <w:name w:val="Body A"/>
    <w:uiPriority w:val="99"/>
    <w:qFormat/>
    <w:rsid w:val="001B3B52"/>
    <w:rPr>
      <w:rFonts w:ascii="Helvetica" w:eastAsia="ヒラギノ角ゴ Pro W3" w:hAnsi="Helvetica" w:cs="Times New Roman"/>
      <w:color w:val="000000"/>
      <w:szCs w:val="20"/>
    </w:rPr>
  </w:style>
  <w:style w:type="character" w:customStyle="1" w:styleId="StarredChar">
    <w:name w:val="Starred Char"/>
    <w:link w:val="Starred"/>
    <w:locked/>
    <w:rsid w:val="001B3B52"/>
    <w:rPr>
      <w:rFonts w:ascii="Georgia" w:eastAsia="Times New Roman" w:hAnsi="Georgia"/>
      <w:b/>
      <w:caps/>
      <w:szCs w:val="28"/>
      <w:u w:val="single"/>
    </w:rPr>
  </w:style>
  <w:style w:type="paragraph" w:customStyle="1" w:styleId="Starred">
    <w:name w:val="Starred"/>
    <w:basedOn w:val="Normal"/>
    <w:link w:val="StarredChar"/>
    <w:qFormat/>
    <w:rsid w:val="001B3B5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B3B52"/>
    <w:rPr>
      <w:rFonts w:ascii="Georgia" w:eastAsia="Times New Roman" w:hAnsi="Georgia"/>
      <w:b/>
      <w:caps/>
      <w:szCs w:val="28"/>
      <w:u w:val="single"/>
    </w:rPr>
  </w:style>
  <w:style w:type="paragraph" w:customStyle="1" w:styleId="NotStarred">
    <w:name w:val="NotStarred"/>
    <w:basedOn w:val="Normal"/>
    <w:link w:val="NotStarredChar"/>
    <w:qFormat/>
    <w:rsid w:val="001B3B5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B3B5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B3B5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B3B52"/>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1B3B52"/>
    <w:rPr>
      <w:rFonts w:ascii="Georgia" w:eastAsia="Calibri" w:hAnsi="Georgia"/>
      <w:b/>
    </w:rPr>
  </w:style>
  <w:style w:type="paragraph" w:customStyle="1" w:styleId="H4Tag">
    <w:name w:val="H4 (Tag)"/>
    <w:basedOn w:val="Normal"/>
    <w:link w:val="H4TagChar1"/>
    <w:qFormat/>
    <w:rsid w:val="001B3B52"/>
    <w:rPr>
      <w:rFonts w:ascii="Georgia" w:eastAsia="Calibri" w:hAnsi="Georgia"/>
      <w:b/>
      <w:sz w:val="24"/>
    </w:rPr>
  </w:style>
  <w:style w:type="paragraph" w:customStyle="1" w:styleId="CM25">
    <w:name w:val="CM25"/>
    <w:basedOn w:val="Default"/>
    <w:next w:val="Default"/>
    <w:qFormat/>
    <w:rsid w:val="001B3B5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B3B52"/>
    <w:rPr>
      <w:rFonts w:ascii="Georgia" w:hAnsi="Georgia"/>
      <w:b/>
    </w:rPr>
  </w:style>
  <w:style w:type="paragraph" w:customStyle="1" w:styleId="Debate-CardTagandCite-F6">
    <w:name w:val="Debate- Card Tag and Cite- F6"/>
    <w:basedOn w:val="Normal"/>
    <w:link w:val="Debate-CardTagandCite-F6Char"/>
    <w:qFormat/>
    <w:rsid w:val="001B3B52"/>
    <w:pPr>
      <w:contextualSpacing/>
    </w:pPr>
    <w:rPr>
      <w:rFonts w:ascii="Georgia" w:hAnsi="Georgia"/>
      <w:b/>
      <w:sz w:val="24"/>
    </w:rPr>
  </w:style>
  <w:style w:type="paragraph" w:customStyle="1" w:styleId="Cardtext0">
    <w:name w:val="Card text"/>
    <w:link w:val="CardtextChar0"/>
    <w:qFormat/>
    <w:rsid w:val="001B3B52"/>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B3B52"/>
    <w:rPr>
      <w:rFonts w:ascii="Georgia" w:eastAsia="Times New Roman" w:hAnsi="Georgia"/>
      <w:b/>
      <w:szCs w:val="28"/>
      <w:u w:val="single"/>
    </w:rPr>
  </w:style>
  <w:style w:type="paragraph" w:customStyle="1" w:styleId="NewHeading2">
    <w:name w:val="NewHeading2"/>
    <w:basedOn w:val="Normal"/>
    <w:link w:val="NewHeading2Char"/>
    <w:qFormat/>
    <w:rsid w:val="001B3B5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B3B5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B3B52"/>
    <w:rPr>
      <w:rFonts w:eastAsia="Calibri"/>
    </w:rPr>
  </w:style>
  <w:style w:type="paragraph" w:customStyle="1" w:styleId="Card6pt">
    <w:name w:val="Card 6pt"/>
    <w:basedOn w:val="card"/>
    <w:uiPriority w:val="99"/>
    <w:qFormat/>
    <w:rsid w:val="001B3B52"/>
    <w:rPr>
      <w:rFonts w:ascii="Georgia" w:eastAsia="Calibri" w:hAnsi="Georgia"/>
      <w:bCs/>
      <w:color w:val="000000"/>
      <w:sz w:val="12"/>
      <w:szCs w:val="20"/>
    </w:rPr>
  </w:style>
  <w:style w:type="character" w:customStyle="1" w:styleId="FullCiteChar">
    <w:name w:val="Full Cite Char"/>
    <w:link w:val="FullCite"/>
    <w:locked/>
    <w:rsid w:val="001B3B52"/>
    <w:rPr>
      <w:rFonts w:ascii="Garamond" w:eastAsia="Calibri" w:hAnsi="Garamond"/>
    </w:rPr>
  </w:style>
  <w:style w:type="paragraph" w:customStyle="1" w:styleId="FullCite">
    <w:name w:val="Full Cite"/>
    <w:basedOn w:val="Normal"/>
    <w:next w:val="Normal"/>
    <w:link w:val="FullCiteChar"/>
    <w:qFormat/>
    <w:rsid w:val="001B3B52"/>
    <w:rPr>
      <w:rFonts w:ascii="Garamond" w:eastAsia="Calibri" w:hAnsi="Garamond"/>
      <w:sz w:val="24"/>
    </w:rPr>
  </w:style>
  <w:style w:type="character" w:customStyle="1" w:styleId="StyleCardStyleBlackUnderlineChar">
    <w:name w:val="Style Card Style + Black Underline Char"/>
    <w:link w:val="StyleCardStyleBlackUnderline"/>
    <w:locked/>
    <w:rsid w:val="001B3B5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B3B5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B3B5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B3B52"/>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B3B52"/>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B3B52"/>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B3B52"/>
    <w:rPr>
      <w:rFonts w:ascii="Georgia" w:eastAsia="SimSun" w:hAnsi="Georgia"/>
      <w:b/>
      <w:bCs/>
      <w:sz w:val="24"/>
      <w:u w:val="single"/>
      <w:lang w:eastAsia="zh-CN"/>
    </w:rPr>
  </w:style>
  <w:style w:type="paragraph" w:customStyle="1" w:styleId="CM27">
    <w:name w:val="CM27"/>
    <w:basedOn w:val="Default"/>
    <w:next w:val="Default"/>
    <w:qFormat/>
    <w:rsid w:val="001B3B52"/>
    <w:pPr>
      <w:spacing w:after="200" w:line="276" w:lineRule="auto"/>
    </w:pPr>
    <w:rPr>
      <w:rFonts w:eastAsia="Calibri"/>
      <w:color w:val="auto"/>
      <w:sz w:val="22"/>
    </w:rPr>
  </w:style>
  <w:style w:type="paragraph" w:customStyle="1" w:styleId="font-null">
    <w:name w:val="font-null"/>
    <w:basedOn w:val="Normal"/>
    <w:uiPriority w:val="99"/>
    <w:qFormat/>
    <w:rsid w:val="001B3B52"/>
    <w:pPr>
      <w:spacing w:before="100" w:beforeAutospacing="1" w:after="100" w:afterAutospacing="1"/>
    </w:pPr>
    <w:rPr>
      <w:rFonts w:eastAsia="Times New Roman"/>
      <w:sz w:val="24"/>
    </w:rPr>
  </w:style>
  <w:style w:type="paragraph" w:customStyle="1" w:styleId="rteindent1">
    <w:name w:val="rteindent1"/>
    <w:basedOn w:val="Normal"/>
    <w:uiPriority w:val="99"/>
    <w:qFormat/>
    <w:rsid w:val="001B3B5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B3B5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B3B5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B3B5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B3B5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B3B52"/>
    <w:pPr>
      <w:spacing w:before="100" w:beforeAutospacing="1" w:after="100" w:afterAutospacing="1"/>
    </w:pPr>
    <w:rPr>
      <w:rFonts w:eastAsia="Times New Roman"/>
      <w:sz w:val="24"/>
    </w:rPr>
  </w:style>
  <w:style w:type="paragraph" w:customStyle="1" w:styleId="class">
    <w:name w:val="class"/>
    <w:basedOn w:val="Normal"/>
    <w:uiPriority w:val="99"/>
    <w:qFormat/>
    <w:rsid w:val="001B3B52"/>
    <w:pPr>
      <w:spacing w:before="100" w:beforeAutospacing="1" w:after="100" w:afterAutospacing="1"/>
    </w:pPr>
    <w:rPr>
      <w:rFonts w:eastAsia="Times New Roman"/>
      <w:sz w:val="24"/>
    </w:rPr>
  </w:style>
  <w:style w:type="character" w:customStyle="1" w:styleId="blocktitleChar0">
    <w:name w:val="block title Char"/>
    <w:link w:val="blocktitle0"/>
    <w:locked/>
    <w:rsid w:val="001B3B52"/>
    <w:rPr>
      <w:rFonts w:ascii="Calibri" w:eastAsia="Calibri" w:hAnsi="Calibri"/>
      <w:b/>
      <w:caps/>
      <w:sz w:val="28"/>
      <w:szCs w:val="28"/>
      <w:lang w:val="es-ES"/>
    </w:rPr>
  </w:style>
  <w:style w:type="paragraph" w:customStyle="1" w:styleId="Pa6">
    <w:name w:val="Pa6"/>
    <w:basedOn w:val="Normal"/>
    <w:next w:val="Normal"/>
    <w:uiPriority w:val="99"/>
    <w:qFormat/>
    <w:rsid w:val="001B3B5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B3B5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B3B5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B3B5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B3B5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B3B5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B3B5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B3B52"/>
    <w:pPr>
      <w:spacing w:after="160" w:line="259" w:lineRule="auto"/>
    </w:pPr>
    <w:rPr>
      <w:rFonts w:ascii="Georgia" w:eastAsia="SimSun" w:hAnsi="Georgia"/>
      <w:b/>
      <w:bCs/>
      <w:lang w:val="en-US"/>
    </w:rPr>
  </w:style>
  <w:style w:type="paragraph" w:customStyle="1" w:styleId="summary">
    <w:name w:val="summary"/>
    <w:basedOn w:val="Normal"/>
    <w:uiPriority w:val="99"/>
    <w:qFormat/>
    <w:rsid w:val="001B3B52"/>
    <w:pPr>
      <w:spacing w:before="100" w:beforeAutospacing="1" w:after="100" w:afterAutospacing="1"/>
    </w:pPr>
    <w:rPr>
      <w:rFonts w:eastAsia="Times New Roman"/>
      <w:sz w:val="24"/>
    </w:rPr>
  </w:style>
  <w:style w:type="paragraph" w:customStyle="1" w:styleId="Caption2">
    <w:name w:val="Caption2"/>
    <w:basedOn w:val="Normal"/>
    <w:uiPriority w:val="99"/>
    <w:qFormat/>
    <w:rsid w:val="001B3B5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B3B5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B3B5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B3B52"/>
    <w:pPr>
      <w:jc w:val="center"/>
    </w:pPr>
    <w:rPr>
      <w:rFonts w:ascii="Book Antiqua" w:eastAsia="Times New Roman" w:hAnsi="Book Antiqua"/>
      <w:b/>
      <w:sz w:val="28"/>
    </w:rPr>
  </w:style>
  <w:style w:type="paragraph" w:customStyle="1" w:styleId="Little">
    <w:name w:val="Little"/>
    <w:basedOn w:val="Normal"/>
    <w:next w:val="Normal"/>
    <w:link w:val="LittleChar"/>
    <w:qFormat/>
    <w:rsid w:val="001B3B52"/>
    <w:pPr>
      <w:ind w:left="288"/>
    </w:pPr>
    <w:rPr>
      <w:rFonts w:eastAsia="Times New Roman"/>
      <w:sz w:val="16"/>
    </w:rPr>
  </w:style>
  <w:style w:type="paragraph" w:customStyle="1" w:styleId="AAAcard">
    <w:name w:val="AAAcard"/>
    <w:basedOn w:val="Normal"/>
    <w:uiPriority w:val="99"/>
    <w:qFormat/>
    <w:rsid w:val="001B3B52"/>
    <w:pPr>
      <w:ind w:left="288" w:right="288"/>
    </w:pPr>
    <w:rPr>
      <w:rFonts w:eastAsia="Times New Roman"/>
    </w:rPr>
  </w:style>
  <w:style w:type="paragraph" w:customStyle="1" w:styleId="Caption3">
    <w:name w:val="Caption3"/>
    <w:basedOn w:val="Normal"/>
    <w:uiPriority w:val="99"/>
    <w:qFormat/>
    <w:rsid w:val="001B3B52"/>
    <w:pPr>
      <w:spacing w:before="100" w:beforeAutospacing="1" w:after="100" w:afterAutospacing="1"/>
    </w:pPr>
    <w:rPr>
      <w:rFonts w:eastAsia="Times New Roman"/>
      <w:sz w:val="24"/>
    </w:rPr>
  </w:style>
  <w:style w:type="paragraph" w:customStyle="1" w:styleId="body-12-5">
    <w:name w:val="body-12-5"/>
    <w:basedOn w:val="Normal"/>
    <w:uiPriority w:val="99"/>
    <w:qFormat/>
    <w:rsid w:val="001B3B52"/>
    <w:pPr>
      <w:spacing w:before="100" w:beforeAutospacing="1" w:after="100" w:afterAutospacing="1"/>
    </w:pPr>
    <w:rPr>
      <w:rFonts w:eastAsia="Times New Roman"/>
      <w:sz w:val="24"/>
    </w:rPr>
  </w:style>
  <w:style w:type="paragraph" w:customStyle="1" w:styleId="infuse">
    <w:name w:val="infuse"/>
    <w:basedOn w:val="Normal"/>
    <w:uiPriority w:val="99"/>
    <w:qFormat/>
    <w:rsid w:val="001B3B52"/>
    <w:pPr>
      <w:spacing w:before="100" w:beforeAutospacing="1" w:after="100" w:afterAutospacing="1"/>
    </w:pPr>
    <w:rPr>
      <w:rFonts w:eastAsia="Times New Roman"/>
      <w:sz w:val="24"/>
    </w:rPr>
  </w:style>
  <w:style w:type="paragraph" w:customStyle="1" w:styleId="fontreg">
    <w:name w:val="font_reg"/>
    <w:basedOn w:val="Normal"/>
    <w:uiPriority w:val="99"/>
    <w:qFormat/>
    <w:rsid w:val="001B3B52"/>
    <w:pPr>
      <w:spacing w:before="100" w:beforeAutospacing="1" w:after="100" w:afterAutospacing="1"/>
    </w:pPr>
    <w:rPr>
      <w:rFonts w:eastAsia="Times New Roman"/>
      <w:sz w:val="24"/>
    </w:rPr>
  </w:style>
  <w:style w:type="paragraph" w:customStyle="1" w:styleId="CITEF3">
    <w:name w:val="CITE F3"/>
    <w:uiPriority w:val="99"/>
    <w:qFormat/>
    <w:rsid w:val="001B3B5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B3B5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B3B5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B3B5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B3B52"/>
    <w:pPr>
      <w:spacing w:after="200"/>
    </w:pPr>
    <w:rPr>
      <w:rFonts w:ascii="Calibri" w:eastAsia="Calibri" w:hAnsi="Calibri" w:cs="Times New Roman"/>
      <w:sz w:val="20"/>
      <w:szCs w:val="20"/>
      <w:u w:val="single"/>
    </w:rPr>
  </w:style>
  <w:style w:type="paragraph" w:customStyle="1" w:styleId="hotroute1">
    <w:name w:val="hot route!"/>
    <w:basedOn w:val="Normal"/>
    <w:qFormat/>
    <w:rsid w:val="001B3B52"/>
    <w:pPr>
      <w:ind w:left="144"/>
    </w:pPr>
    <w:rPr>
      <w:rFonts w:ascii="Cambria" w:eastAsia="Calibri" w:hAnsi="Cambria"/>
      <w:sz w:val="24"/>
    </w:rPr>
  </w:style>
  <w:style w:type="paragraph" w:customStyle="1" w:styleId="FreeFormA">
    <w:name w:val="Free Form A"/>
    <w:autoRedefine/>
    <w:uiPriority w:val="99"/>
    <w:qFormat/>
    <w:rsid w:val="001B3B5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B3B52"/>
    <w:pPr>
      <w:spacing w:before="100" w:beforeAutospacing="1" w:after="100" w:afterAutospacing="1"/>
    </w:pPr>
    <w:rPr>
      <w:rFonts w:eastAsia="Times New Roman"/>
      <w:sz w:val="24"/>
    </w:rPr>
  </w:style>
  <w:style w:type="paragraph" w:customStyle="1" w:styleId="subheader">
    <w:name w:val="subheader"/>
    <w:basedOn w:val="Normal"/>
    <w:uiPriority w:val="99"/>
    <w:qFormat/>
    <w:rsid w:val="001B3B5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B3B52"/>
    <w:pPr>
      <w:spacing w:before="100" w:beforeAutospacing="1" w:after="100" w:afterAutospacing="1"/>
    </w:pPr>
    <w:rPr>
      <w:rFonts w:eastAsia="Times New Roman"/>
      <w:sz w:val="24"/>
    </w:rPr>
  </w:style>
  <w:style w:type="paragraph" w:customStyle="1" w:styleId="more">
    <w:name w:val="more"/>
    <w:basedOn w:val="Normal"/>
    <w:uiPriority w:val="99"/>
    <w:qFormat/>
    <w:rsid w:val="001B3B52"/>
    <w:pPr>
      <w:spacing w:before="100" w:beforeAutospacing="1" w:after="100" w:afterAutospacing="1"/>
    </w:pPr>
    <w:rPr>
      <w:rFonts w:eastAsia="Times New Roman"/>
      <w:sz w:val="24"/>
    </w:rPr>
  </w:style>
  <w:style w:type="paragraph" w:customStyle="1" w:styleId="story">
    <w:name w:val="story"/>
    <w:basedOn w:val="Normal"/>
    <w:uiPriority w:val="99"/>
    <w:qFormat/>
    <w:rsid w:val="001B3B52"/>
    <w:pPr>
      <w:spacing w:before="100" w:beforeAutospacing="1" w:after="100" w:afterAutospacing="1"/>
    </w:pPr>
    <w:rPr>
      <w:rFonts w:eastAsia="Times New Roman"/>
      <w:sz w:val="24"/>
    </w:rPr>
  </w:style>
  <w:style w:type="paragraph" w:customStyle="1" w:styleId="H1numbered">
    <w:name w:val="H1 numbered"/>
    <w:basedOn w:val="Normal"/>
    <w:uiPriority w:val="99"/>
    <w:qFormat/>
    <w:rsid w:val="001B3B52"/>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B3B52"/>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B3B5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B3B5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B3B5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B3B5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B3B5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B3B52"/>
    <w:pPr>
      <w:widowControl w:val="0"/>
      <w:spacing w:after="63"/>
    </w:pPr>
    <w:rPr>
      <w:rFonts w:ascii="Arial" w:hAnsi="Arial"/>
      <w:color w:val="auto"/>
    </w:rPr>
  </w:style>
  <w:style w:type="paragraph" w:customStyle="1" w:styleId="CM35">
    <w:name w:val="CM35"/>
    <w:basedOn w:val="Default"/>
    <w:next w:val="Default"/>
    <w:uiPriority w:val="99"/>
    <w:qFormat/>
    <w:rsid w:val="001B3B5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B3B5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B3B5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B3B5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B3B5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B3B52"/>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B3B5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B3B52"/>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B3B5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B3B52"/>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B3B5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B3B5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B3B5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B3B52"/>
    <w:rPr>
      <w:rFonts w:ascii="Georgia" w:hAnsi="Georgia"/>
      <w:sz w:val="24"/>
      <w:lang w:val="x-none" w:eastAsia="x-none"/>
    </w:rPr>
  </w:style>
  <w:style w:type="character" w:customStyle="1" w:styleId="NormalFontChar">
    <w:name w:val="Normal Font Char"/>
    <w:link w:val="NormalFont"/>
    <w:locked/>
    <w:rsid w:val="001B3B52"/>
    <w:rPr>
      <w:rFonts w:ascii="Times New Roman" w:eastAsia="Times New Roman" w:hAnsi="Times New Roman" w:cs="Times New Roman"/>
      <w:sz w:val="20"/>
      <w:szCs w:val="20"/>
    </w:rPr>
  </w:style>
  <w:style w:type="paragraph" w:customStyle="1" w:styleId="NormalFont">
    <w:name w:val="Normal Font"/>
    <w:link w:val="NormalFontChar"/>
    <w:qFormat/>
    <w:rsid w:val="001B3B52"/>
    <w:rPr>
      <w:rFonts w:ascii="Times New Roman" w:eastAsia="Times New Roman" w:hAnsi="Times New Roman" w:cs="Times New Roman"/>
      <w:sz w:val="20"/>
      <w:szCs w:val="20"/>
    </w:rPr>
  </w:style>
  <w:style w:type="paragraph" w:customStyle="1" w:styleId="StyleSmall11pt">
    <w:name w:val="Style Small + 11 pt"/>
    <w:uiPriority w:val="99"/>
    <w:qFormat/>
    <w:rsid w:val="001B3B5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B3B5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B3B52"/>
    <w:rPr>
      <w:u w:val="single"/>
      <w:lang w:val="x-none" w:eastAsia="x-none"/>
    </w:rPr>
  </w:style>
  <w:style w:type="character" w:customStyle="1" w:styleId="StyleNormalFont11ptBoldUnderlineChar">
    <w:name w:val="Style Normal Font + 11 pt Bold Underline Char"/>
    <w:link w:val="StyleNormalFont11ptBoldUnderline"/>
    <w:locked/>
    <w:rsid w:val="001B3B5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B3B52"/>
    <w:rPr>
      <w:b/>
      <w:bCs/>
      <w:u w:val="single"/>
      <w:lang w:val="x-none" w:eastAsia="x-none"/>
    </w:rPr>
  </w:style>
  <w:style w:type="paragraph" w:customStyle="1" w:styleId="Smallfont0">
    <w:name w:val="Smallfont"/>
    <w:basedOn w:val="Normal"/>
    <w:uiPriority w:val="99"/>
    <w:qFormat/>
    <w:rsid w:val="001B3B52"/>
    <w:rPr>
      <w:rFonts w:eastAsia="Times New Roman"/>
      <w:sz w:val="15"/>
    </w:rPr>
  </w:style>
  <w:style w:type="paragraph" w:customStyle="1" w:styleId="formatvorlage2">
    <w:name w:val="formatvorlage2"/>
    <w:basedOn w:val="Normal"/>
    <w:uiPriority w:val="99"/>
    <w:qFormat/>
    <w:rsid w:val="001B3B5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B3B5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B3B52"/>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1B3B5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B3B52"/>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1B3B5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B3B52"/>
    <w:pPr>
      <w:ind w:left="144"/>
    </w:pPr>
    <w:rPr>
      <w:rFonts w:ascii="Georgia" w:eastAsia="Times New Roman" w:hAnsi="Georgia"/>
      <w:sz w:val="24"/>
      <w:lang w:val="x-none" w:eastAsia="x-none"/>
    </w:rPr>
  </w:style>
  <w:style w:type="paragraph" w:customStyle="1" w:styleId="deck">
    <w:name w:val="deck"/>
    <w:basedOn w:val="Normal"/>
    <w:uiPriority w:val="99"/>
    <w:qFormat/>
    <w:rsid w:val="001B3B52"/>
    <w:pPr>
      <w:spacing w:before="100" w:beforeAutospacing="1" w:after="100" w:afterAutospacing="1"/>
    </w:pPr>
    <w:rPr>
      <w:rFonts w:eastAsia="Times New Roman"/>
      <w:sz w:val="24"/>
    </w:rPr>
  </w:style>
  <w:style w:type="paragraph" w:customStyle="1" w:styleId="i1">
    <w:name w:val="i1"/>
    <w:basedOn w:val="Normal"/>
    <w:uiPriority w:val="99"/>
    <w:qFormat/>
    <w:rsid w:val="001B3B52"/>
    <w:pPr>
      <w:spacing w:before="100" w:beforeAutospacing="1" w:after="100" w:afterAutospacing="1"/>
    </w:pPr>
    <w:rPr>
      <w:rFonts w:eastAsia="Times New Roman"/>
      <w:sz w:val="24"/>
    </w:rPr>
  </w:style>
  <w:style w:type="paragraph" w:customStyle="1" w:styleId="question">
    <w:name w:val="question"/>
    <w:basedOn w:val="Normal"/>
    <w:uiPriority w:val="99"/>
    <w:qFormat/>
    <w:rsid w:val="001B3B52"/>
    <w:pPr>
      <w:spacing w:before="100" w:beforeAutospacing="1" w:after="100" w:afterAutospacing="1"/>
    </w:pPr>
    <w:rPr>
      <w:rFonts w:eastAsia="Times New Roman"/>
      <w:sz w:val="24"/>
    </w:rPr>
  </w:style>
  <w:style w:type="paragraph" w:customStyle="1" w:styleId="bodycopy">
    <w:name w:val="bodycopy"/>
    <w:basedOn w:val="Normal"/>
    <w:uiPriority w:val="99"/>
    <w:qFormat/>
    <w:rsid w:val="001B3B52"/>
    <w:pPr>
      <w:spacing w:before="100" w:beforeAutospacing="1" w:after="100" w:afterAutospacing="1"/>
    </w:pPr>
    <w:rPr>
      <w:rFonts w:eastAsia="Times New Roman"/>
      <w:sz w:val="24"/>
    </w:rPr>
  </w:style>
  <w:style w:type="paragraph" w:customStyle="1" w:styleId="Fifth">
    <w:name w:val="Fifth"/>
    <w:basedOn w:val="Normal"/>
    <w:link w:val="FifthChar"/>
    <w:qFormat/>
    <w:rsid w:val="001B3B52"/>
    <w:rPr>
      <w:rFonts w:ascii="Arial" w:eastAsia="Calibri" w:hAnsi="Arial"/>
    </w:rPr>
  </w:style>
  <w:style w:type="paragraph" w:customStyle="1" w:styleId="NoteLevel22">
    <w:name w:val="Note Level 22"/>
    <w:basedOn w:val="card"/>
    <w:next w:val="Normal"/>
    <w:uiPriority w:val="99"/>
    <w:qFormat/>
    <w:rsid w:val="001B3B52"/>
    <w:pPr>
      <w:keepNext/>
    </w:pPr>
    <w:rPr>
      <w:rFonts w:ascii="Georgia" w:eastAsia="MS Gothic" w:hAnsi="Georgia"/>
      <w:bCs/>
      <w:szCs w:val="20"/>
    </w:rPr>
  </w:style>
  <w:style w:type="paragraph" w:customStyle="1" w:styleId="wp-caption-text">
    <w:name w:val="wp-caption-text"/>
    <w:basedOn w:val="Normal"/>
    <w:qFormat/>
    <w:rsid w:val="001B3B52"/>
    <w:pPr>
      <w:spacing w:before="100" w:beforeAutospacing="1" w:after="100" w:afterAutospacing="1"/>
    </w:pPr>
    <w:rPr>
      <w:rFonts w:eastAsia="Times New Roman"/>
      <w:sz w:val="24"/>
    </w:rPr>
  </w:style>
  <w:style w:type="paragraph" w:customStyle="1" w:styleId="svarticle">
    <w:name w:val="svarticle"/>
    <w:basedOn w:val="Normal"/>
    <w:uiPriority w:val="99"/>
    <w:qFormat/>
    <w:rsid w:val="001B3B5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B3B52"/>
    <w:pPr>
      <w:spacing w:before="100" w:beforeAutospacing="1" w:after="100" w:afterAutospacing="1"/>
    </w:pPr>
  </w:style>
  <w:style w:type="paragraph" w:customStyle="1" w:styleId="description">
    <w:name w:val="description"/>
    <w:basedOn w:val="Normal"/>
    <w:uiPriority w:val="99"/>
    <w:qFormat/>
    <w:rsid w:val="001B3B52"/>
    <w:pPr>
      <w:spacing w:before="100" w:beforeAutospacing="1" w:after="100" w:afterAutospacing="1"/>
    </w:pPr>
  </w:style>
  <w:style w:type="paragraph" w:customStyle="1" w:styleId="graf">
    <w:name w:val="graf"/>
    <w:basedOn w:val="Normal"/>
    <w:uiPriority w:val="99"/>
    <w:qFormat/>
    <w:rsid w:val="001B3B52"/>
    <w:pPr>
      <w:spacing w:before="100" w:beforeAutospacing="1" w:after="100" w:afterAutospacing="1"/>
    </w:pPr>
  </w:style>
  <w:style w:type="paragraph" w:customStyle="1" w:styleId="column">
    <w:name w:val="column"/>
    <w:basedOn w:val="Normal"/>
    <w:uiPriority w:val="99"/>
    <w:qFormat/>
    <w:rsid w:val="001B3B52"/>
    <w:pPr>
      <w:spacing w:before="100" w:beforeAutospacing="1" w:after="100" w:afterAutospacing="1"/>
    </w:pPr>
  </w:style>
  <w:style w:type="paragraph" w:customStyle="1" w:styleId="recirc-container">
    <w:name w:val="recirc-container"/>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B3B5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B3B52"/>
    <w:rPr>
      <w:rFonts w:ascii="Georgia" w:hAnsi="Georgia" w:hint="default"/>
      <w:i/>
      <w:iCs/>
      <w:color w:val="808080"/>
    </w:rPr>
  </w:style>
  <w:style w:type="character" w:customStyle="1" w:styleId="cardchar00">
    <w:name w:val="cardchar0"/>
    <w:basedOn w:val="DefaultParagraphFont"/>
    <w:rsid w:val="001B3B52"/>
  </w:style>
  <w:style w:type="character" w:customStyle="1" w:styleId="UnderlineNon-bold">
    <w:name w:val="Underline Non - bold"/>
    <w:rsid w:val="001B3B52"/>
    <w:rPr>
      <w:rFonts w:ascii="Times New Roman" w:hAnsi="Times New Roman" w:cs="Times New Roman" w:hint="default"/>
      <w:iCs/>
      <w:sz w:val="22"/>
      <w:u w:val="single"/>
    </w:rPr>
  </w:style>
  <w:style w:type="character" w:customStyle="1" w:styleId="Heading5Char2">
    <w:name w:val="Heading 5 Char2"/>
    <w:rsid w:val="001B3B5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B3B52"/>
    <w:rPr>
      <w:rFonts w:ascii="Arial" w:hAnsi="Arial" w:cs="Arial"/>
      <w:vanish/>
      <w:sz w:val="16"/>
      <w:szCs w:val="16"/>
    </w:rPr>
  </w:style>
  <w:style w:type="paragraph" w:styleId="z-TopofForm">
    <w:name w:val="HTML Top of Form"/>
    <w:basedOn w:val="Normal"/>
    <w:next w:val="Normal"/>
    <w:link w:val="z-TopofFormChar"/>
    <w:hidden/>
    <w:uiPriority w:val="99"/>
    <w:unhideWhenUsed/>
    <w:rsid w:val="001B3B5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B3B52"/>
    <w:rPr>
      <w:rFonts w:ascii="Arial" w:hAnsi="Arial" w:cs="Arial"/>
      <w:vanish/>
      <w:sz w:val="16"/>
      <w:szCs w:val="16"/>
    </w:rPr>
  </w:style>
  <w:style w:type="character" w:customStyle="1" w:styleId="z-BottomofFormChar">
    <w:name w:val="z-Bottom of Form Char"/>
    <w:basedOn w:val="DefaultParagraphFont"/>
    <w:link w:val="z-BottomofForm"/>
    <w:uiPriority w:val="99"/>
    <w:rsid w:val="001B3B5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B3B5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B3B52"/>
    <w:rPr>
      <w:rFonts w:ascii="Arial" w:hAnsi="Arial" w:cs="Arial"/>
      <w:vanish/>
      <w:sz w:val="16"/>
      <w:szCs w:val="16"/>
    </w:rPr>
  </w:style>
  <w:style w:type="character" w:customStyle="1" w:styleId="authordate1">
    <w:name w:val="authordate"/>
    <w:rsid w:val="001B3B52"/>
  </w:style>
  <w:style w:type="character" w:customStyle="1" w:styleId="underline0">
    <w:name w:val="%underline"/>
    <w:qFormat/>
    <w:rsid w:val="001B3B52"/>
    <w:rPr>
      <w:rFonts w:ascii="Times New Roman" w:hAnsi="Times New Roman" w:cs="Times New Roman" w:hint="default"/>
      <w:strike w:val="0"/>
      <w:dstrike w:val="0"/>
      <w:sz w:val="16"/>
      <w:u w:val="none"/>
      <w:effect w:val="none"/>
    </w:rPr>
  </w:style>
  <w:style w:type="character" w:customStyle="1" w:styleId="AUNDERLINE0">
    <w:name w:val="AUNDERLINE"/>
    <w:qFormat/>
    <w:rsid w:val="001B3B52"/>
    <w:rPr>
      <w:rFonts w:ascii="Times New Roman" w:hAnsi="Times New Roman" w:cs="Times New Roman" w:hint="default"/>
      <w:sz w:val="20"/>
      <w:u w:val="single"/>
    </w:rPr>
  </w:style>
  <w:style w:type="character" w:customStyle="1" w:styleId="UnderlinedCharChar">
    <w:name w:val="Underlined Char Char"/>
    <w:rsid w:val="001B3B52"/>
    <w:rPr>
      <w:rFonts w:ascii="Garamond" w:hAnsi="Garamond" w:hint="default"/>
      <w:szCs w:val="28"/>
      <w:u w:val="single"/>
      <w:lang w:val="en-US" w:eastAsia="en-US" w:bidi="ar-SA"/>
    </w:rPr>
  </w:style>
  <w:style w:type="character" w:customStyle="1" w:styleId="slug-doi">
    <w:name w:val="slug-doi"/>
    <w:basedOn w:val="DefaultParagraphFont"/>
    <w:rsid w:val="001B3B52"/>
  </w:style>
  <w:style w:type="character" w:customStyle="1" w:styleId="af">
    <w:name w:val="af"/>
    <w:basedOn w:val="DefaultParagraphFont"/>
    <w:rsid w:val="001B3B52"/>
  </w:style>
  <w:style w:type="character" w:customStyle="1" w:styleId="ab">
    <w:name w:val="ab"/>
    <w:basedOn w:val="DefaultParagraphFont"/>
    <w:rsid w:val="001B3B52"/>
  </w:style>
  <w:style w:type="character" w:customStyle="1" w:styleId="em">
    <w:name w:val="em"/>
    <w:basedOn w:val="DefaultParagraphFont"/>
    <w:rsid w:val="001B3B52"/>
  </w:style>
  <w:style w:type="character" w:customStyle="1" w:styleId="au">
    <w:name w:val="au"/>
    <w:basedOn w:val="DefaultParagraphFont"/>
    <w:rsid w:val="001B3B52"/>
  </w:style>
  <w:style w:type="character" w:customStyle="1" w:styleId="ti">
    <w:name w:val="ti"/>
    <w:basedOn w:val="DefaultParagraphFont"/>
    <w:rsid w:val="001B3B52"/>
  </w:style>
  <w:style w:type="character" w:customStyle="1" w:styleId="subheadblue">
    <w:name w:val="subhead_blue"/>
    <w:basedOn w:val="DefaultParagraphFont"/>
    <w:rsid w:val="001B3B52"/>
  </w:style>
  <w:style w:type="character" w:customStyle="1" w:styleId="affiliation">
    <w:name w:val="affiliation"/>
    <w:basedOn w:val="DefaultParagraphFont"/>
    <w:rsid w:val="001B3B52"/>
  </w:style>
  <w:style w:type="character" w:customStyle="1" w:styleId="slug-doi-wrapper">
    <w:name w:val="slug-doi-wrapper"/>
    <w:basedOn w:val="DefaultParagraphFont"/>
    <w:rsid w:val="001B3B52"/>
  </w:style>
  <w:style w:type="character" w:customStyle="1" w:styleId="slug-metadata-noteahead-of-print">
    <w:name w:val="slug-metadata-note ahead-of-print"/>
    <w:basedOn w:val="DefaultParagraphFont"/>
    <w:rsid w:val="001B3B52"/>
  </w:style>
  <w:style w:type="character" w:customStyle="1" w:styleId="slug-ahead-of-print-date">
    <w:name w:val="slug-ahead-of-print-date"/>
    <w:basedOn w:val="DefaultParagraphFont"/>
    <w:rsid w:val="001B3B52"/>
  </w:style>
  <w:style w:type="character" w:customStyle="1" w:styleId="medium-bold">
    <w:name w:val="medium-bold"/>
    <w:basedOn w:val="DefaultParagraphFont"/>
    <w:rsid w:val="001B3B52"/>
  </w:style>
  <w:style w:type="character" w:customStyle="1" w:styleId="updated-short-citation">
    <w:name w:val="updated-short-citation"/>
    <w:basedOn w:val="DefaultParagraphFont"/>
    <w:rsid w:val="001B3B52"/>
  </w:style>
  <w:style w:type="character" w:customStyle="1" w:styleId="goohl0">
    <w:name w:val="goohl0"/>
    <w:basedOn w:val="DefaultParagraphFont"/>
    <w:rsid w:val="001B3B52"/>
  </w:style>
  <w:style w:type="character" w:customStyle="1" w:styleId="CharChar6">
    <w:name w:val="Char Char6"/>
    <w:rsid w:val="001B3B52"/>
    <w:rPr>
      <w:rFonts w:ascii="Arial" w:hAnsi="Arial" w:cs="Arial" w:hint="default"/>
      <w:bCs/>
      <w:sz w:val="16"/>
      <w:szCs w:val="26"/>
      <w:lang w:val="en-US" w:eastAsia="en-US" w:bidi="ar-SA"/>
    </w:rPr>
  </w:style>
  <w:style w:type="character" w:customStyle="1" w:styleId="TagCharChar1">
    <w:name w:val="Tag Char Char1"/>
    <w:rsid w:val="001B3B52"/>
    <w:rPr>
      <w:b/>
      <w:bCs w:val="0"/>
      <w:sz w:val="24"/>
      <w:szCs w:val="24"/>
      <w:lang w:val="en-US" w:eastAsia="en-US" w:bidi="ar-SA"/>
    </w:rPr>
  </w:style>
  <w:style w:type="character" w:customStyle="1" w:styleId="12TimesNewRoman">
    <w:name w:val="12 Times New Roman"/>
    <w:rsid w:val="001B3B5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B3B5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B3B52"/>
    <w:rPr>
      <w:rFonts w:ascii="Times New Roman" w:hAnsi="Times New Roman" w:cs="Times New Roman" w:hint="default"/>
      <w:strike w:val="0"/>
      <w:dstrike w:val="0"/>
      <w:sz w:val="14"/>
      <w:u w:val="none"/>
      <w:effect w:val="none"/>
    </w:rPr>
  </w:style>
  <w:style w:type="character" w:customStyle="1" w:styleId="F8-UnderlineBold">
    <w:name w:val="F8 - Underline/Bold"/>
    <w:rsid w:val="001B3B52"/>
    <w:rPr>
      <w:rFonts w:ascii="Times New Roman" w:hAnsi="Times New Roman" w:cs="Times New Roman" w:hint="default"/>
      <w:b/>
      <w:bCs w:val="0"/>
      <w:sz w:val="20"/>
      <w:u w:val="single"/>
    </w:rPr>
  </w:style>
  <w:style w:type="character" w:customStyle="1" w:styleId="F7-SmallFont">
    <w:name w:val="F7 - Small Font"/>
    <w:rsid w:val="001B3B52"/>
    <w:rPr>
      <w:rFonts w:ascii="Times New Roman" w:hAnsi="Times New Roman" w:cs="Times New Roman" w:hint="default"/>
      <w:sz w:val="14"/>
    </w:rPr>
  </w:style>
  <w:style w:type="character" w:customStyle="1" w:styleId="Brief-Bold">
    <w:name w:val="Brief - Bold"/>
    <w:rsid w:val="001B3B52"/>
    <w:rPr>
      <w:rFonts w:ascii="Times New Roman" w:hAnsi="Times New Roman" w:cs="Times New Roman" w:hint="default"/>
      <w:b/>
      <w:bCs w:val="0"/>
    </w:rPr>
  </w:style>
  <w:style w:type="character" w:customStyle="1" w:styleId="Card-Underline">
    <w:name w:val="Card - Underline"/>
    <w:rsid w:val="001B3B52"/>
    <w:rPr>
      <w:rFonts w:ascii="Times New Roman" w:hAnsi="Times New Roman" w:cs="Times New Roman" w:hint="default"/>
      <w:u w:val="single"/>
    </w:rPr>
  </w:style>
  <w:style w:type="character" w:customStyle="1" w:styleId="beriefunderline">
    <w:name w:val="berief = underline"/>
    <w:rsid w:val="001B3B52"/>
    <w:rPr>
      <w:rFonts w:ascii="Times New Roman" w:eastAsia="Times New Roman" w:hAnsi="Times New Roman" w:cs="Times New Roman" w:hint="default"/>
      <w:sz w:val="20"/>
      <w:u w:val="single"/>
    </w:rPr>
  </w:style>
  <w:style w:type="character" w:customStyle="1" w:styleId="BoldText10pt">
    <w:name w:val="Bold Text 10 pt"/>
    <w:rsid w:val="001B3B5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B3B52"/>
    <w:rPr>
      <w:i/>
      <w:iCs w:val="0"/>
    </w:rPr>
  </w:style>
  <w:style w:type="character" w:customStyle="1" w:styleId="eoeaheader">
    <w:name w:val="eoea_header"/>
    <w:basedOn w:val="DefaultParagraphFont"/>
    <w:rsid w:val="001B3B52"/>
  </w:style>
  <w:style w:type="character" w:customStyle="1" w:styleId="SC4208902">
    <w:name w:val="SC.4.208902"/>
    <w:rsid w:val="001B3B52"/>
    <w:rPr>
      <w:rFonts w:ascii="Century" w:hAnsi="Century" w:cs="Century" w:hint="default"/>
      <w:color w:val="000000"/>
      <w:sz w:val="22"/>
      <w:szCs w:val="22"/>
    </w:rPr>
  </w:style>
  <w:style w:type="character" w:customStyle="1" w:styleId="SC4208915">
    <w:name w:val="SC.4.208915"/>
    <w:rsid w:val="001B3B52"/>
    <w:rPr>
      <w:rFonts w:ascii="Century" w:hAnsi="Century" w:cs="Century" w:hint="default"/>
      <w:color w:val="000000"/>
      <w:sz w:val="13"/>
      <w:szCs w:val="13"/>
    </w:rPr>
  </w:style>
  <w:style w:type="character" w:customStyle="1" w:styleId="SC273764">
    <w:name w:val="SC.2.73764"/>
    <w:rsid w:val="001B3B52"/>
    <w:rPr>
      <w:rFonts w:ascii="Century" w:hAnsi="Century" w:cs="Century" w:hint="default"/>
      <w:color w:val="000000"/>
      <w:sz w:val="72"/>
      <w:szCs w:val="72"/>
    </w:rPr>
  </w:style>
  <w:style w:type="character" w:customStyle="1" w:styleId="SC273779">
    <w:name w:val="SC.2.73779"/>
    <w:rsid w:val="001B3B52"/>
    <w:rPr>
      <w:rFonts w:ascii="Century" w:hAnsi="Century" w:cs="Century" w:hint="default"/>
      <w:color w:val="000000"/>
      <w:sz w:val="40"/>
      <w:szCs w:val="40"/>
    </w:rPr>
  </w:style>
  <w:style w:type="character" w:customStyle="1" w:styleId="SC273763">
    <w:name w:val="SC.2.73763"/>
    <w:rsid w:val="001B3B52"/>
    <w:rPr>
      <w:rFonts w:ascii="Century" w:hAnsi="Century" w:cs="Century" w:hint="default"/>
      <w:b/>
      <w:bCs/>
      <w:color w:val="000000"/>
    </w:rPr>
  </w:style>
  <w:style w:type="character" w:customStyle="1" w:styleId="SC4208910">
    <w:name w:val="SC.4.208910"/>
    <w:rsid w:val="001B3B52"/>
    <w:rPr>
      <w:rFonts w:ascii="Century" w:hAnsi="Century" w:cs="Century" w:hint="default"/>
      <w:color w:val="000000"/>
      <w:sz w:val="28"/>
      <w:szCs w:val="28"/>
    </w:rPr>
  </w:style>
  <w:style w:type="character" w:customStyle="1" w:styleId="SC4208911">
    <w:name w:val="SC.4.208911"/>
    <w:rsid w:val="001B3B52"/>
    <w:rPr>
      <w:rFonts w:ascii="Century" w:hAnsi="Century" w:cs="Century" w:hint="default"/>
      <w:color w:val="000000"/>
    </w:rPr>
  </w:style>
  <w:style w:type="character" w:customStyle="1" w:styleId="articlesubtitle">
    <w:name w:val="article_sub_title"/>
    <w:basedOn w:val="DefaultParagraphFont"/>
    <w:rsid w:val="001B3B52"/>
  </w:style>
  <w:style w:type="character" w:customStyle="1" w:styleId="newsdate2">
    <w:name w:val="news_date2"/>
    <w:basedOn w:val="DefaultParagraphFont"/>
    <w:rsid w:val="001B3B52"/>
  </w:style>
  <w:style w:type="character" w:customStyle="1" w:styleId="readarticleheader">
    <w:name w:val="readarticleheader"/>
    <w:basedOn w:val="DefaultParagraphFont"/>
    <w:rsid w:val="001B3B52"/>
  </w:style>
  <w:style w:type="character" w:customStyle="1" w:styleId="UnderlineChar20">
    <w:name w:val="Underline Char2"/>
    <w:rsid w:val="001B3B52"/>
    <w:rPr>
      <w:rFonts w:ascii="Trebuchet MS" w:hAnsi="Trebuchet MS" w:hint="default"/>
      <w:u w:val="thick"/>
      <w:lang w:val="en-US" w:eastAsia="zh-CN" w:bidi="ar-SA"/>
    </w:rPr>
  </w:style>
  <w:style w:type="character" w:customStyle="1" w:styleId="BoldUnderliningChar">
    <w:name w:val="Bold Underlining Char"/>
    <w:rsid w:val="001B3B52"/>
    <w:rPr>
      <w:rFonts w:ascii="Arial Narrow" w:eastAsia="Times New Roman" w:hAnsi="Arial Narrow" w:hint="default"/>
      <w:b/>
      <w:bCs w:val="0"/>
      <w:szCs w:val="24"/>
      <w:u w:val="single"/>
      <w:lang w:val="en-GB" w:eastAsia="en-US" w:bidi="ar-SA"/>
    </w:rPr>
  </w:style>
  <w:style w:type="character" w:customStyle="1" w:styleId="medium-normal1">
    <w:name w:val="medium-normal1"/>
    <w:rsid w:val="001B3B52"/>
    <w:rPr>
      <w:rFonts w:ascii="Arial" w:hAnsi="Arial" w:cs="Arial" w:hint="default"/>
      <w:b w:val="0"/>
      <w:bCs w:val="0"/>
      <w:i w:val="0"/>
      <w:iCs w:val="0"/>
      <w:sz w:val="20"/>
      <w:szCs w:val="20"/>
    </w:rPr>
  </w:style>
  <w:style w:type="character" w:customStyle="1" w:styleId="UnderlinedCardChar0">
    <w:name w:val="Underlined Card Char"/>
    <w:rsid w:val="001B3B52"/>
    <w:rPr>
      <w:rFonts w:ascii="Palatino Linotype" w:hAnsi="Palatino Linotype" w:hint="default"/>
      <w:u w:val="single"/>
      <w:lang w:val="en-US" w:eastAsia="en-US" w:bidi="ar-SA"/>
    </w:rPr>
  </w:style>
  <w:style w:type="character" w:customStyle="1" w:styleId="char">
    <w:name w:val="char"/>
    <w:basedOn w:val="DefaultParagraphFont"/>
    <w:rsid w:val="001B3B52"/>
  </w:style>
  <w:style w:type="character" w:customStyle="1" w:styleId="UnderlineCharCharCharCharCharChar">
    <w:name w:val="Underline Char Char Char Char Char Char"/>
    <w:rsid w:val="001B3B52"/>
    <w:rPr>
      <w:rFonts w:ascii="Arial Narrow" w:hAnsi="Arial Narrow" w:hint="default"/>
      <w:szCs w:val="24"/>
      <w:u w:val="single"/>
      <w:lang w:val="en-US" w:eastAsia="en-US" w:bidi="ar-SA"/>
    </w:rPr>
  </w:style>
  <w:style w:type="character" w:customStyle="1" w:styleId="klink">
    <w:name w:val="klink"/>
    <w:basedOn w:val="DefaultParagraphFont"/>
    <w:rsid w:val="001B3B52"/>
  </w:style>
  <w:style w:type="character" w:customStyle="1" w:styleId="date10">
    <w:name w:val="date1"/>
    <w:basedOn w:val="DefaultParagraphFont"/>
    <w:rsid w:val="001B3B52"/>
  </w:style>
  <w:style w:type="character" w:customStyle="1" w:styleId="bolding1">
    <w:name w:val="bolding1"/>
    <w:rsid w:val="001B3B52"/>
    <w:rPr>
      <w:b/>
      <w:bCs/>
    </w:rPr>
  </w:style>
  <w:style w:type="character" w:customStyle="1" w:styleId="bookoptions1">
    <w:name w:val="book_options1"/>
    <w:rsid w:val="001B3B52"/>
    <w:rPr>
      <w:b/>
      <w:bCs/>
      <w:color w:val="333366"/>
    </w:rPr>
  </w:style>
  <w:style w:type="character" w:customStyle="1" w:styleId="descriptionblock">
    <w:name w:val="description block"/>
    <w:basedOn w:val="DefaultParagraphFont"/>
    <w:rsid w:val="001B3B52"/>
  </w:style>
  <w:style w:type="character" w:customStyle="1" w:styleId="detailsboxblock">
    <w:name w:val="detailsbox block"/>
    <w:basedOn w:val="DefaultParagraphFont"/>
    <w:rsid w:val="001B3B52"/>
  </w:style>
  <w:style w:type="character" w:customStyle="1" w:styleId="Char3">
    <w:name w:val="Char3"/>
    <w:rsid w:val="001B3B52"/>
    <w:rPr>
      <w:rFonts w:ascii="Arial" w:hAnsi="Arial" w:cs="Arial" w:hint="default"/>
      <w:bCs/>
      <w:u w:val="thick"/>
      <w:lang w:val="en-US" w:eastAsia="en-US" w:bidi="ar-SA"/>
    </w:rPr>
  </w:style>
  <w:style w:type="character" w:customStyle="1" w:styleId="texto11">
    <w:name w:val="texto11"/>
    <w:rsid w:val="001B3B52"/>
    <w:rPr>
      <w:rFonts w:ascii="Arial" w:hAnsi="Arial" w:cs="Arial" w:hint="default"/>
      <w:b w:val="0"/>
      <w:bCs w:val="0"/>
      <w:i w:val="0"/>
      <w:iCs w:val="0"/>
      <w:caps w:val="0"/>
      <w:color w:val="000000"/>
      <w:sz w:val="26"/>
      <w:szCs w:val="26"/>
    </w:rPr>
  </w:style>
  <w:style w:type="character" w:customStyle="1" w:styleId="CardTagChar">
    <w:name w:val="Card Tag Char"/>
    <w:rsid w:val="001B3B52"/>
    <w:rPr>
      <w:rFonts w:ascii="Arial Narrow" w:hAnsi="Arial Narrow" w:hint="default"/>
      <w:b/>
      <w:bCs w:val="0"/>
      <w:sz w:val="24"/>
      <w:szCs w:val="24"/>
      <w:lang w:val="en-US" w:eastAsia="en-US" w:bidi="ar-SA"/>
    </w:rPr>
  </w:style>
  <w:style w:type="character" w:customStyle="1" w:styleId="DebateCiteCharCharChar">
    <w:name w:val="Debate Cite Char Char Char"/>
    <w:rsid w:val="001B3B52"/>
    <w:rPr>
      <w:b/>
      <w:bCs w:val="0"/>
      <w:sz w:val="32"/>
      <w:szCs w:val="32"/>
      <w:lang w:val="en-US" w:eastAsia="en-US" w:bidi="ar-SA"/>
    </w:rPr>
  </w:style>
  <w:style w:type="character" w:customStyle="1" w:styleId="TagandCiteChar">
    <w:name w:val="Tag and Cite Char"/>
    <w:rsid w:val="001B3B52"/>
    <w:rPr>
      <w:color w:val="333333"/>
      <w:sz w:val="22"/>
      <w:szCs w:val="22"/>
      <w:lang w:val="en-US" w:eastAsia="en-US" w:bidi="ar-SA"/>
    </w:rPr>
  </w:style>
  <w:style w:type="character" w:customStyle="1" w:styleId="Style10ptBold">
    <w:name w:val="Style 10 pt Bold"/>
    <w:rsid w:val="001B3B52"/>
    <w:rPr>
      <w:b/>
      <w:bCs/>
      <w:sz w:val="20"/>
    </w:rPr>
  </w:style>
  <w:style w:type="character" w:customStyle="1" w:styleId="text9">
    <w:name w:val="text9"/>
    <w:basedOn w:val="DefaultParagraphFont"/>
    <w:rsid w:val="001B3B52"/>
  </w:style>
  <w:style w:type="character" w:customStyle="1" w:styleId="text21">
    <w:name w:val="text21"/>
    <w:basedOn w:val="DefaultParagraphFont"/>
    <w:rsid w:val="001B3B52"/>
  </w:style>
  <w:style w:type="character" w:customStyle="1" w:styleId="text19">
    <w:name w:val="text19"/>
    <w:basedOn w:val="DefaultParagraphFont"/>
    <w:rsid w:val="001B3B52"/>
  </w:style>
  <w:style w:type="character" w:customStyle="1" w:styleId="term2">
    <w:name w:val="term2"/>
    <w:rsid w:val="001B3B52"/>
    <w:rPr>
      <w:b/>
      <w:bCs/>
    </w:rPr>
  </w:style>
  <w:style w:type="character" w:customStyle="1" w:styleId="pmterms12">
    <w:name w:val="pmterms12"/>
    <w:rsid w:val="001B3B52"/>
    <w:rPr>
      <w:b/>
      <w:bCs/>
      <w:i w:val="0"/>
      <w:iCs w:val="0"/>
      <w:color w:val="000000"/>
    </w:rPr>
  </w:style>
  <w:style w:type="character" w:customStyle="1" w:styleId="ToReadChar">
    <w:name w:val="To Read Char"/>
    <w:rsid w:val="001B3B52"/>
    <w:rPr>
      <w:rFonts w:ascii="Verdana" w:hAnsi="Verdana" w:hint="default"/>
      <w:b/>
      <w:bCs w:val="0"/>
      <w:szCs w:val="24"/>
      <w:u w:val="single"/>
      <w:lang w:val="en-US" w:eastAsia="en-US" w:bidi="ar-SA"/>
    </w:rPr>
  </w:style>
  <w:style w:type="character" w:customStyle="1" w:styleId="ToReadCharChar">
    <w:name w:val="To Read Char Char"/>
    <w:rsid w:val="001B3B52"/>
    <w:rPr>
      <w:rFonts w:ascii="Verdana" w:hAnsi="Verdana" w:hint="default"/>
      <w:b/>
      <w:bCs w:val="0"/>
      <w:szCs w:val="24"/>
      <w:u w:val="single"/>
      <w:lang w:val="en-US" w:eastAsia="en-US" w:bidi="ar-SA"/>
    </w:rPr>
  </w:style>
  <w:style w:type="character" w:customStyle="1" w:styleId="bio">
    <w:name w:val="bio"/>
    <w:basedOn w:val="DefaultParagraphFont"/>
    <w:rsid w:val="001B3B52"/>
  </w:style>
  <w:style w:type="character" w:customStyle="1" w:styleId="storytextstyle">
    <w:name w:val="storytextstyle"/>
    <w:basedOn w:val="DefaultParagraphFont"/>
    <w:rsid w:val="001B3B52"/>
  </w:style>
  <w:style w:type="character" w:customStyle="1" w:styleId="cardunderlinedCharChar">
    <w:name w:val="card underlined Char Char"/>
    <w:rsid w:val="001B3B52"/>
    <w:rPr>
      <w:rFonts w:ascii="Arial" w:hAnsi="Arial" w:cs="Arial" w:hint="default"/>
      <w:sz w:val="22"/>
      <w:szCs w:val="24"/>
      <w:u w:val="single"/>
      <w:lang w:val="en-US" w:eastAsia="en-US" w:bidi="ar-SA"/>
    </w:rPr>
  </w:style>
  <w:style w:type="character" w:customStyle="1" w:styleId="Style2Char0">
    <w:name w:val="Style2 Char"/>
    <w:rsid w:val="001B3B52"/>
    <w:rPr>
      <w:rFonts w:ascii="Book Antiqua" w:hAnsi="Book Antiqua" w:hint="default"/>
      <w:u w:val="thick"/>
      <w:lang w:val="en-US" w:eastAsia="en-US" w:bidi="ar-SA"/>
    </w:rPr>
  </w:style>
  <w:style w:type="character" w:customStyle="1" w:styleId="Style2Char1">
    <w:name w:val="Style2 Char1"/>
    <w:rsid w:val="001B3B52"/>
    <w:rPr>
      <w:rFonts w:ascii="Book Antiqua" w:hAnsi="Book Antiqua" w:hint="default"/>
      <w:szCs w:val="24"/>
      <w:u w:val="thick"/>
      <w:lang w:val="en-US" w:eastAsia="en-US" w:bidi="ar-SA"/>
    </w:rPr>
  </w:style>
  <w:style w:type="character" w:customStyle="1" w:styleId="articlehead21">
    <w:name w:val="articlehead21"/>
    <w:rsid w:val="001B3B52"/>
    <w:rPr>
      <w:rFonts w:ascii="Arial" w:hAnsi="Arial" w:cs="Arial" w:hint="default"/>
      <w:b/>
      <w:bCs/>
      <w:color w:val="660000"/>
      <w:sz w:val="20"/>
      <w:szCs w:val="20"/>
    </w:rPr>
  </w:style>
  <w:style w:type="character" w:customStyle="1" w:styleId="TagCiteChar1">
    <w:name w:val="Tag/Cite Char1"/>
    <w:rsid w:val="001B3B52"/>
    <w:rPr>
      <w:b/>
      <w:bCs w:val="0"/>
      <w:lang w:val="en-US" w:eastAsia="en-US" w:bidi="ar-SA"/>
    </w:rPr>
  </w:style>
  <w:style w:type="character" w:customStyle="1" w:styleId="goohl2">
    <w:name w:val="goohl2"/>
    <w:basedOn w:val="DefaultParagraphFont"/>
    <w:rsid w:val="001B3B52"/>
  </w:style>
  <w:style w:type="character" w:customStyle="1" w:styleId="CardCharChar0">
    <w:name w:val="Card Char Char"/>
    <w:rsid w:val="001B3B52"/>
    <w:rPr>
      <w:lang w:val="en-US" w:eastAsia="en-US" w:bidi="ar-SA"/>
    </w:rPr>
  </w:style>
  <w:style w:type="character" w:customStyle="1" w:styleId="BriefTitle1Char">
    <w:name w:val="Brief Title 1 Char"/>
    <w:rsid w:val="001B3B52"/>
    <w:rPr>
      <w:b/>
      <w:bCs w:val="0"/>
      <w:u w:val="single"/>
      <w:lang w:val="en-US" w:eastAsia="en-US" w:bidi="ar-SA"/>
    </w:rPr>
  </w:style>
  <w:style w:type="character" w:customStyle="1" w:styleId="TagCiteCharChar">
    <w:name w:val="Tag/Cite Char Char"/>
    <w:rsid w:val="001B3B52"/>
    <w:rPr>
      <w:b/>
      <w:bCs w:val="0"/>
      <w:lang w:val="en-US" w:eastAsia="en-US" w:bidi="ar-SA"/>
    </w:rPr>
  </w:style>
  <w:style w:type="character" w:customStyle="1" w:styleId="btx">
    <w:name w:val="btx"/>
    <w:basedOn w:val="DefaultParagraphFont"/>
    <w:rsid w:val="001B3B52"/>
  </w:style>
  <w:style w:type="character" w:customStyle="1" w:styleId="prodgeneral1">
    <w:name w:val="prodgeneral1"/>
    <w:rsid w:val="001B3B52"/>
    <w:rPr>
      <w:rFonts w:ascii="Verdana" w:hAnsi="Verdana" w:hint="default"/>
      <w:b w:val="0"/>
      <w:bCs w:val="0"/>
      <w:caps w:val="0"/>
      <w:color w:val="000000"/>
      <w:spacing w:val="0"/>
      <w:sz w:val="16"/>
      <w:szCs w:val="16"/>
    </w:rPr>
  </w:style>
  <w:style w:type="character" w:customStyle="1" w:styleId="summary1">
    <w:name w:val="summary1"/>
    <w:rsid w:val="001B3B52"/>
    <w:rPr>
      <w:rFonts w:ascii="Arial" w:hAnsi="Arial" w:cs="Arial" w:hint="default"/>
      <w:sz w:val="18"/>
      <w:szCs w:val="18"/>
    </w:rPr>
  </w:style>
  <w:style w:type="character" w:customStyle="1" w:styleId="text3">
    <w:name w:val="text3"/>
    <w:basedOn w:val="DefaultParagraphFont"/>
    <w:rsid w:val="001B3B52"/>
  </w:style>
  <w:style w:type="character" w:customStyle="1" w:styleId="cardtextsmallChar">
    <w:name w:val="card text small Char"/>
    <w:rsid w:val="001B3B52"/>
    <w:rPr>
      <w:rFonts w:ascii="Arial Narrow" w:hAnsi="Arial Narrow" w:hint="default"/>
      <w:sz w:val="16"/>
      <w:szCs w:val="24"/>
      <w:lang w:val="en-US" w:eastAsia="en-US" w:bidi="ar-SA"/>
    </w:rPr>
  </w:style>
  <w:style w:type="character" w:customStyle="1" w:styleId="countrytitle1">
    <w:name w:val="countrytitle1"/>
    <w:rsid w:val="001B3B52"/>
    <w:rPr>
      <w:rFonts w:ascii="Verdana" w:hAnsi="Verdana" w:hint="default"/>
      <w:b/>
      <w:bCs/>
      <w:color w:val="293643"/>
      <w:sz w:val="24"/>
      <w:szCs w:val="24"/>
    </w:rPr>
  </w:style>
  <w:style w:type="character" w:customStyle="1" w:styleId="storyheader1">
    <w:name w:val="storyheader1"/>
    <w:rsid w:val="001B3B52"/>
    <w:rPr>
      <w:rFonts w:ascii="Verdana" w:hAnsi="Verdana" w:hint="default"/>
      <w:b/>
      <w:bCs/>
      <w:color w:val="000000"/>
      <w:sz w:val="21"/>
      <w:szCs w:val="21"/>
    </w:rPr>
  </w:style>
  <w:style w:type="character" w:customStyle="1" w:styleId="cardunderlinedChar0">
    <w:name w:val="card underlined Char"/>
    <w:rsid w:val="001B3B52"/>
    <w:rPr>
      <w:rFonts w:ascii="Arial" w:hAnsi="Arial" w:cs="Arial" w:hint="default"/>
      <w:sz w:val="22"/>
      <w:szCs w:val="24"/>
      <w:u w:val="single"/>
      <w:lang w:val="en-US" w:eastAsia="en-US" w:bidi="ar-SA"/>
    </w:rPr>
  </w:style>
  <w:style w:type="character" w:customStyle="1" w:styleId="article1">
    <w:name w:val="article1"/>
    <w:rsid w:val="001B3B52"/>
    <w:rPr>
      <w:rFonts w:ascii="Verdana" w:hAnsi="Verdana" w:hint="default"/>
      <w:color w:val="333333"/>
      <w:sz w:val="16"/>
      <w:szCs w:val="16"/>
    </w:rPr>
  </w:style>
  <w:style w:type="character" w:customStyle="1" w:styleId="story-posted-date1">
    <w:name w:val="story-posted-date1"/>
    <w:rsid w:val="001B3B5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B3B5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B3B52"/>
  </w:style>
  <w:style w:type="character" w:customStyle="1" w:styleId="textmedium">
    <w:name w:val="textmedium"/>
    <w:basedOn w:val="DefaultParagraphFont"/>
    <w:rsid w:val="001B3B52"/>
  </w:style>
  <w:style w:type="character" w:customStyle="1" w:styleId="citation1">
    <w:name w:val="citation1"/>
    <w:rsid w:val="001B3B52"/>
    <w:rPr>
      <w:rFonts w:ascii="Verdana" w:hAnsi="Verdana" w:hint="default"/>
      <w:sz w:val="17"/>
      <w:szCs w:val="17"/>
    </w:rPr>
  </w:style>
  <w:style w:type="character" w:customStyle="1" w:styleId="hithighlite">
    <w:name w:val="hithighlite"/>
    <w:basedOn w:val="DefaultParagraphFont"/>
    <w:rsid w:val="001B3B52"/>
  </w:style>
  <w:style w:type="character" w:customStyle="1" w:styleId="articlecontent">
    <w:name w:val="articlecontent"/>
    <w:basedOn w:val="DefaultParagraphFont"/>
    <w:rsid w:val="001B3B52"/>
  </w:style>
  <w:style w:type="character" w:customStyle="1" w:styleId="fource1">
    <w:name w:val="fource1"/>
    <w:rsid w:val="001B3B52"/>
    <w:rPr>
      <w:sz w:val="34"/>
      <w:szCs w:val="34"/>
    </w:rPr>
  </w:style>
  <w:style w:type="character" w:customStyle="1" w:styleId="LanguageStrikeChar">
    <w:name w:val="Language Strike Char"/>
    <w:rsid w:val="001B3B52"/>
    <w:rPr>
      <w:rFonts w:ascii="Arial Narrow" w:hAnsi="Arial Narrow" w:hint="default"/>
      <w:strike/>
      <w:szCs w:val="24"/>
      <w:lang w:val="en-US" w:eastAsia="en-US" w:bidi="ar-SA"/>
    </w:rPr>
  </w:style>
  <w:style w:type="character" w:customStyle="1" w:styleId="normal11">
    <w:name w:val="normal1"/>
    <w:basedOn w:val="DefaultParagraphFont"/>
    <w:rsid w:val="001B3B52"/>
  </w:style>
  <w:style w:type="character" w:customStyle="1" w:styleId="ds">
    <w:name w:val="ds"/>
    <w:basedOn w:val="DefaultParagraphFont"/>
    <w:rsid w:val="001B3B52"/>
  </w:style>
  <w:style w:type="character" w:customStyle="1" w:styleId="UnderliningChar1">
    <w:name w:val="Underlining Char1"/>
    <w:rsid w:val="001B3B52"/>
    <w:rPr>
      <w:rFonts w:ascii="Arial Narrow" w:hAnsi="Arial Narrow" w:hint="default"/>
      <w:szCs w:val="24"/>
      <w:u w:val="single"/>
      <w:lang w:val="en-US" w:eastAsia="en-US" w:bidi="ar-SA"/>
    </w:rPr>
  </w:style>
  <w:style w:type="character" w:customStyle="1" w:styleId="UnderliningChar2">
    <w:name w:val="Underlining Char2"/>
    <w:rsid w:val="001B3B52"/>
    <w:rPr>
      <w:rFonts w:ascii="Arial Narrow" w:hAnsi="Arial Narrow" w:hint="default"/>
      <w:szCs w:val="24"/>
      <w:u w:val="single"/>
      <w:lang w:val="en-US" w:eastAsia="en-US" w:bidi="ar-SA"/>
    </w:rPr>
  </w:style>
  <w:style w:type="character" w:customStyle="1" w:styleId="MicroTextChar1">
    <w:name w:val="MicroText Char1"/>
    <w:rsid w:val="001B3B52"/>
    <w:rPr>
      <w:rFonts w:ascii="Arial Narrow" w:hAnsi="Arial Narrow" w:hint="default"/>
      <w:sz w:val="12"/>
      <w:szCs w:val="24"/>
      <w:lang w:val="en-US" w:eastAsia="en-US" w:bidi="ar-SA"/>
    </w:rPr>
  </w:style>
  <w:style w:type="character" w:customStyle="1" w:styleId="DefaultPara">
    <w:name w:val="Default Para"/>
    <w:rsid w:val="001B3B52"/>
    <w:rPr>
      <w:sz w:val="20"/>
    </w:rPr>
  </w:style>
  <w:style w:type="character" w:customStyle="1" w:styleId="SYSHYPERTEXT">
    <w:name w:val="SYS_HYPERTEXT"/>
    <w:rsid w:val="001B3B52"/>
    <w:rPr>
      <w:color w:val="0000FF"/>
      <w:u w:val="single"/>
    </w:rPr>
  </w:style>
  <w:style w:type="character" w:customStyle="1" w:styleId="Hyperlink1">
    <w:name w:val="Hyperlink1"/>
    <w:rsid w:val="001B3B5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B3B5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B3B52"/>
    <w:rPr>
      <w:rFonts w:ascii="Arial Narrow" w:hAnsi="Arial Narrow" w:hint="default"/>
      <w:noProof w:val="0"/>
      <w:szCs w:val="24"/>
      <w:u w:val="single"/>
      <w:lang w:val="en-US" w:eastAsia="en-US" w:bidi="ar-SA"/>
    </w:rPr>
  </w:style>
  <w:style w:type="character" w:customStyle="1" w:styleId="BlockHeading1Char">
    <w:name w:val="Block Heading 1 Char"/>
    <w:rsid w:val="001B3B5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B3B52"/>
    <w:rPr>
      <w:b/>
      <w:bCs w:val="0"/>
      <w:sz w:val="24"/>
      <w:szCs w:val="24"/>
      <w:u w:val="single"/>
      <w:lang w:val="en-US" w:eastAsia="en-US" w:bidi="ar-SA"/>
    </w:rPr>
  </w:style>
  <w:style w:type="character" w:customStyle="1" w:styleId="StyleTagTimesNewRomanChar">
    <w:name w:val="Style Tag + Times New Roman Char"/>
    <w:rsid w:val="001B3B5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B3B52"/>
    <w:rPr>
      <w:rFonts w:ascii="Arial Narrow" w:hAnsi="Arial Narrow" w:cs="Arial" w:hint="default"/>
      <w:b/>
      <w:bCs/>
      <w:iCs/>
      <w:sz w:val="24"/>
      <w:szCs w:val="28"/>
      <w:lang w:val="en-US" w:eastAsia="en-US" w:bidi="ar-SA"/>
    </w:rPr>
  </w:style>
  <w:style w:type="character" w:customStyle="1" w:styleId="UnderliningCharChar">
    <w:name w:val="Underlining Char Char"/>
    <w:rsid w:val="001B3B52"/>
    <w:rPr>
      <w:rFonts w:ascii="Arial Narrow" w:hAnsi="Arial Narrow" w:hint="default"/>
      <w:szCs w:val="24"/>
      <w:u w:val="single"/>
      <w:lang w:val="en-US" w:eastAsia="en-US" w:bidi="ar-SA"/>
    </w:rPr>
  </w:style>
  <w:style w:type="character" w:customStyle="1" w:styleId="StyleArialNarrow12ptBold">
    <w:name w:val="Style Arial Narrow 12 pt Bold"/>
    <w:rsid w:val="001B3B5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1B3B5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B3B52"/>
    <w:rPr>
      <w:noProof w:val="0"/>
      <w:u w:val="single"/>
      <w:lang w:val="en-US" w:eastAsia="en-US" w:bidi="ar-SA"/>
    </w:rPr>
  </w:style>
  <w:style w:type="character" w:customStyle="1" w:styleId="UnderlinedCharChar1">
    <w:name w:val="Underlined Char Char1"/>
    <w:rsid w:val="001B3B52"/>
    <w:rPr>
      <w:rFonts w:ascii="Bell MT" w:eastAsia="Times New Roman" w:hAnsi="Bell MT" w:hint="default"/>
      <w:bCs/>
      <w:iCs/>
      <w:sz w:val="22"/>
      <w:u w:val="single"/>
    </w:rPr>
  </w:style>
  <w:style w:type="character" w:customStyle="1" w:styleId="Heading2CharChar2">
    <w:name w:val="Heading 2 Char Char2"/>
    <w:rsid w:val="001B3B52"/>
    <w:rPr>
      <w:rFonts w:ascii="Arial" w:hAnsi="Arial" w:cs="Arial" w:hint="default"/>
      <w:b/>
      <w:bCs/>
      <w:iCs/>
      <w:sz w:val="22"/>
      <w:szCs w:val="28"/>
      <w:lang w:val="en-US" w:eastAsia="en-US" w:bidi="ar-SA"/>
    </w:rPr>
  </w:style>
  <w:style w:type="character" w:customStyle="1" w:styleId="doctitle">
    <w:name w:val="doctitle"/>
    <w:rsid w:val="001B3B52"/>
  </w:style>
  <w:style w:type="character" w:customStyle="1" w:styleId="cardtext-underlined0">
    <w:name w:val="card text- underlined"/>
    <w:rsid w:val="001B3B52"/>
    <w:rPr>
      <w:rFonts w:ascii="Garamond" w:hAnsi="Garamond" w:hint="default"/>
      <w:u w:val="single"/>
    </w:rPr>
  </w:style>
  <w:style w:type="character" w:customStyle="1" w:styleId="BodyText1">
    <w:name w:val="Body Text1"/>
    <w:basedOn w:val="DefaultParagraphFont"/>
    <w:rsid w:val="001B3B5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B3B52"/>
  </w:style>
  <w:style w:type="character" w:customStyle="1" w:styleId="BriefTitleChar">
    <w:name w:val="Brief Title Char"/>
    <w:basedOn w:val="DefaultParagraphFont"/>
    <w:rsid w:val="001B3B52"/>
    <w:rPr>
      <w:b/>
      <w:bCs w:val="0"/>
      <w:sz w:val="24"/>
      <w:szCs w:val="24"/>
      <w:u w:val="single"/>
      <w:lang w:val="en-US" w:eastAsia="en-US" w:bidi="ar-SA"/>
    </w:rPr>
  </w:style>
  <w:style w:type="character" w:customStyle="1" w:styleId="BriefTitle2Char">
    <w:name w:val="Brief Title 2 Char"/>
    <w:basedOn w:val="BriefTitleChar"/>
    <w:rsid w:val="001B3B5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B3B5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B3B5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B3B52"/>
    <w:rPr>
      <w:rFonts w:ascii="AGaramond" w:hAnsi="AGaramond" w:cs="AGaramond" w:hint="default"/>
      <w:color w:val="211D1E"/>
      <w:sz w:val="14"/>
      <w:szCs w:val="14"/>
    </w:rPr>
  </w:style>
  <w:style w:type="character" w:customStyle="1" w:styleId="CharacterStyle2">
    <w:name w:val="Character Style 2"/>
    <w:uiPriority w:val="99"/>
    <w:rsid w:val="001B3B52"/>
    <w:rPr>
      <w:sz w:val="20"/>
      <w:szCs w:val="20"/>
    </w:rPr>
  </w:style>
  <w:style w:type="character" w:customStyle="1" w:styleId="cross-head">
    <w:name w:val="cross-head"/>
    <w:rsid w:val="001B3B52"/>
  </w:style>
  <w:style w:type="character" w:customStyle="1" w:styleId="Subtitle1">
    <w:name w:val="Subtitle1"/>
    <w:rsid w:val="001B3B52"/>
  </w:style>
  <w:style w:type="character" w:customStyle="1" w:styleId="metaorigin">
    <w:name w:val="meta_origin"/>
    <w:rsid w:val="001B3B52"/>
  </w:style>
  <w:style w:type="character" w:customStyle="1" w:styleId="mandelbrotrefrag">
    <w:name w:val="mandelbrot_refrag"/>
    <w:rsid w:val="001B3B52"/>
  </w:style>
  <w:style w:type="character" w:customStyle="1" w:styleId="eminfo">
    <w:name w:val="eminfo"/>
    <w:rsid w:val="001B3B52"/>
  </w:style>
  <w:style w:type="character" w:customStyle="1" w:styleId="emhighlight">
    <w:name w:val="emhighlight"/>
    <w:rsid w:val="001B3B52"/>
  </w:style>
  <w:style w:type="character" w:customStyle="1" w:styleId="name">
    <w:name w:val="name"/>
    <w:rsid w:val="001B3B52"/>
  </w:style>
  <w:style w:type="character" w:customStyle="1" w:styleId="tkrname">
    <w:name w:val="tkrname"/>
    <w:rsid w:val="001B3B52"/>
  </w:style>
  <w:style w:type="character" w:customStyle="1" w:styleId="tkrchange">
    <w:name w:val="tkrchange"/>
    <w:rsid w:val="001B3B52"/>
  </w:style>
  <w:style w:type="character" w:customStyle="1" w:styleId="source-org">
    <w:name w:val="source-org"/>
    <w:rsid w:val="001B3B52"/>
  </w:style>
  <w:style w:type="character" w:customStyle="1" w:styleId="updated">
    <w:name w:val="updated"/>
    <w:rsid w:val="001B3B52"/>
  </w:style>
  <w:style w:type="character" w:customStyle="1" w:styleId="last">
    <w:name w:val="last"/>
    <w:rsid w:val="001B3B52"/>
  </w:style>
  <w:style w:type="character" w:customStyle="1" w:styleId="Style11ptBoldUnderline1">
    <w:name w:val="Style 11 pt Bold Underline1"/>
    <w:rsid w:val="001B3B52"/>
    <w:rPr>
      <w:b/>
      <w:bCs/>
      <w:sz w:val="20"/>
      <w:u w:val="single"/>
    </w:rPr>
  </w:style>
  <w:style w:type="character" w:customStyle="1" w:styleId="StyleStyleunderlineBold11pt">
    <w:name w:val="Style Style underline + Bold + 11 pt"/>
    <w:rsid w:val="001B3B52"/>
    <w:rPr>
      <w:bCs/>
      <w:sz w:val="20"/>
      <w:u w:val="single"/>
    </w:rPr>
  </w:style>
  <w:style w:type="character" w:customStyle="1" w:styleId="StyleunderlineAsianTimesNewRomanBold">
    <w:name w:val="Style underline + (Asian) Times New Roman Bold"/>
    <w:rsid w:val="001B3B5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B3B52"/>
    <w:rPr>
      <w:b/>
      <w:bCs/>
      <w:sz w:val="20"/>
      <w:u w:val="single"/>
      <w:bdr w:val="single" w:sz="4" w:space="0" w:color="auto" w:frame="1"/>
    </w:rPr>
  </w:style>
  <w:style w:type="character" w:customStyle="1" w:styleId="A5">
    <w:name w:val="A5"/>
    <w:uiPriority w:val="99"/>
    <w:rsid w:val="001B3B52"/>
    <w:rPr>
      <w:rFonts w:ascii="Times New Roman" w:hAnsi="Times New Roman" w:cs="Times New Roman" w:hint="default"/>
      <w:color w:val="000000"/>
      <w:sz w:val="13"/>
      <w:szCs w:val="13"/>
    </w:rPr>
  </w:style>
  <w:style w:type="character" w:customStyle="1" w:styleId="quotepeekbase">
    <w:name w:val="quotepeekbase"/>
    <w:rsid w:val="001B3B52"/>
  </w:style>
  <w:style w:type="character" w:customStyle="1" w:styleId="cardChar1">
    <w:name w:val="card Char1"/>
    <w:rsid w:val="001B3B52"/>
    <w:rPr>
      <w:rFonts w:ascii="Calibri" w:eastAsia="Calibri" w:hAnsi="Calibri" w:cs="Calibri" w:hint="default"/>
      <w:sz w:val="24"/>
      <w:szCs w:val="22"/>
      <w:lang w:val="x-none" w:eastAsia="x-none"/>
    </w:rPr>
  </w:style>
  <w:style w:type="character" w:customStyle="1" w:styleId="NormalCard">
    <w:name w:val="Normal Card"/>
    <w:uiPriority w:val="1"/>
    <w:qFormat/>
    <w:rsid w:val="001B3B52"/>
    <w:rPr>
      <w:rFonts w:ascii="Times New Roman" w:hAnsi="Times New Roman" w:cs="Times New Roman" w:hint="default"/>
      <w:sz w:val="24"/>
    </w:rPr>
  </w:style>
  <w:style w:type="character" w:customStyle="1" w:styleId="HighlightedUnderline0">
    <w:name w:val="Highlighted Underline"/>
    <w:uiPriority w:val="1"/>
    <w:qFormat/>
    <w:rsid w:val="001B3B5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B3B52"/>
    <w:rPr>
      <w:rFonts w:ascii="Times New Roman" w:hAnsi="Times New Roman" w:cs="Times New Roman" w:hint="default"/>
      <w:sz w:val="16"/>
      <w:szCs w:val="16"/>
    </w:rPr>
  </w:style>
  <w:style w:type="character" w:customStyle="1" w:styleId="timebox">
    <w:name w:val="timebox"/>
    <w:rsid w:val="001B3B52"/>
  </w:style>
  <w:style w:type="character" w:customStyle="1" w:styleId="Heading2Subtext">
    <w:name w:val="Heading 2 Subtext"/>
    <w:rsid w:val="001B3B52"/>
    <w:rPr>
      <w:rFonts w:ascii="Times New Roman" w:hAnsi="Times New Roman" w:cs="Times New Roman" w:hint="default"/>
      <w:sz w:val="16"/>
    </w:rPr>
  </w:style>
  <w:style w:type="character" w:customStyle="1" w:styleId="-SmallText-">
    <w:name w:val="-Small Text-"/>
    <w:rsid w:val="001B3B52"/>
    <w:rPr>
      <w:rFonts w:ascii="Garamond" w:hAnsi="Garamond" w:hint="default"/>
      <w:sz w:val="16"/>
    </w:rPr>
  </w:style>
  <w:style w:type="character" w:customStyle="1" w:styleId="label">
    <w:name w:val="label"/>
    <w:rsid w:val="001B3B52"/>
  </w:style>
  <w:style w:type="character" w:customStyle="1" w:styleId="BoldUnderlineCharChar">
    <w:name w:val="BoldUnderline Char Char"/>
    <w:rsid w:val="001B3B5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B3B52"/>
  </w:style>
  <w:style w:type="character" w:customStyle="1" w:styleId="FontStyle477">
    <w:name w:val="Font Style477"/>
    <w:basedOn w:val="DefaultParagraphFont"/>
    <w:uiPriority w:val="99"/>
    <w:rsid w:val="001B3B52"/>
    <w:rPr>
      <w:rFonts w:ascii="Times New Roman" w:hAnsi="Times New Roman" w:cs="Times New Roman" w:hint="default"/>
      <w:sz w:val="18"/>
      <w:szCs w:val="18"/>
    </w:rPr>
  </w:style>
  <w:style w:type="character" w:customStyle="1" w:styleId="FontStyle505">
    <w:name w:val="Font Style505"/>
    <w:basedOn w:val="DefaultParagraphFont"/>
    <w:uiPriority w:val="99"/>
    <w:rsid w:val="001B3B52"/>
    <w:rPr>
      <w:rFonts w:ascii="Times New Roman" w:hAnsi="Times New Roman" w:cs="Times New Roman" w:hint="default"/>
      <w:sz w:val="18"/>
      <w:szCs w:val="18"/>
    </w:rPr>
  </w:style>
  <w:style w:type="character" w:customStyle="1" w:styleId="FontStyle514">
    <w:name w:val="Font Style514"/>
    <w:basedOn w:val="DefaultParagraphFont"/>
    <w:uiPriority w:val="99"/>
    <w:rsid w:val="001B3B52"/>
    <w:rPr>
      <w:rFonts w:ascii="Times New Roman" w:hAnsi="Times New Roman" w:cs="Times New Roman" w:hint="default"/>
      <w:sz w:val="14"/>
      <w:szCs w:val="14"/>
    </w:rPr>
  </w:style>
  <w:style w:type="character" w:customStyle="1" w:styleId="FontStyle500">
    <w:name w:val="Font Style500"/>
    <w:basedOn w:val="DefaultParagraphFont"/>
    <w:uiPriority w:val="99"/>
    <w:rsid w:val="001B3B52"/>
    <w:rPr>
      <w:rFonts w:ascii="Times New Roman" w:hAnsi="Times New Roman" w:cs="Times New Roman" w:hint="default"/>
      <w:b/>
      <w:bCs/>
      <w:sz w:val="16"/>
      <w:szCs w:val="16"/>
    </w:rPr>
  </w:style>
  <w:style w:type="character" w:customStyle="1" w:styleId="CardCite1">
    <w:name w:val="CardCite1"/>
    <w:qFormat/>
    <w:rsid w:val="001B3B5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B3B5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B3B52"/>
    <w:rPr>
      <w:rFonts w:ascii="Times New Roman" w:hAnsi="Times New Roman" w:cs="Times New Roman" w:hint="default"/>
      <w:b/>
      <w:bCs/>
      <w:sz w:val="22"/>
      <w:szCs w:val="22"/>
    </w:rPr>
  </w:style>
  <w:style w:type="character" w:customStyle="1" w:styleId="CharacterStyle3">
    <w:name w:val="Character Style 3"/>
    <w:uiPriority w:val="99"/>
    <w:rsid w:val="001B3B52"/>
    <w:rPr>
      <w:rFonts w:ascii="Bookman Old Style" w:hAnsi="Bookman Old Style" w:cs="Bookman Old Style" w:hint="default"/>
      <w:spacing w:val="-5"/>
      <w:sz w:val="18"/>
      <w:szCs w:val="18"/>
    </w:rPr>
  </w:style>
  <w:style w:type="character" w:customStyle="1" w:styleId="UnderlineStyleChar7">
    <w:name w:val="Underline Style Char7"/>
    <w:rsid w:val="001B3B52"/>
    <w:rPr>
      <w:rFonts w:ascii="Garamond" w:hAnsi="Garamond" w:hint="default"/>
      <w:sz w:val="22"/>
      <w:szCs w:val="24"/>
      <w:u w:val="single"/>
      <w:lang w:val="en-US" w:eastAsia="en-US" w:bidi="ar-SA"/>
    </w:rPr>
  </w:style>
  <w:style w:type="character" w:customStyle="1" w:styleId="StyleArial6ptBold">
    <w:name w:val="Style Arial 6 pt Bold"/>
    <w:rsid w:val="001B3B52"/>
    <w:rPr>
      <w:rFonts w:ascii="Arial" w:hAnsi="Arial" w:cs="Arial" w:hint="default"/>
      <w:bCs/>
      <w:sz w:val="12"/>
    </w:rPr>
  </w:style>
  <w:style w:type="character" w:customStyle="1" w:styleId="Heading2Char5">
    <w:name w:val="Heading 2 Char5"/>
    <w:rsid w:val="001B3B52"/>
    <w:rPr>
      <w:rFonts w:ascii="Garamond" w:hAnsi="Garamond" w:cs="Arial" w:hint="default"/>
      <w:b/>
      <w:bCs/>
      <w:iCs/>
      <w:sz w:val="24"/>
      <w:szCs w:val="28"/>
      <w:lang w:val="en-US" w:eastAsia="en-US" w:bidi="ar-SA"/>
    </w:rPr>
  </w:style>
  <w:style w:type="character" w:customStyle="1" w:styleId="TagGreg">
    <w:name w:val="TagGreg"/>
    <w:uiPriority w:val="1"/>
    <w:qFormat/>
    <w:rsid w:val="001B3B52"/>
    <w:rPr>
      <w:b/>
      <w:bCs w:val="0"/>
      <w:sz w:val="24"/>
    </w:rPr>
  </w:style>
  <w:style w:type="character" w:customStyle="1" w:styleId="StyleDebateUnderline10pt">
    <w:name w:val="Style Debate Underline + 10 pt"/>
    <w:rsid w:val="001B3B52"/>
    <w:rPr>
      <w:rFonts w:ascii="Times New Roman" w:hAnsi="Times New Roman" w:cs="Times New Roman" w:hint="default"/>
      <w:sz w:val="20"/>
      <w:szCs w:val="20"/>
      <w:u w:val="single"/>
    </w:rPr>
  </w:style>
  <w:style w:type="character" w:customStyle="1" w:styleId="underlinedCharChar0">
    <w:name w:val="underlined Char Char"/>
    <w:locked/>
    <w:rsid w:val="001B3B52"/>
    <w:rPr>
      <w:u w:val="single"/>
    </w:rPr>
  </w:style>
  <w:style w:type="character" w:customStyle="1" w:styleId="SourceBold">
    <w:name w:val="Source Bold"/>
    <w:rsid w:val="001B3B52"/>
    <w:rPr>
      <w:rFonts w:ascii="Arial Narrow" w:hAnsi="Arial Narrow" w:hint="default"/>
      <w:b/>
      <w:bCs w:val="0"/>
      <w:strike w:val="0"/>
      <w:dstrike w:val="0"/>
      <w:sz w:val="24"/>
      <w:u w:val="none"/>
      <w:effect w:val="none"/>
    </w:rPr>
  </w:style>
  <w:style w:type="character" w:customStyle="1" w:styleId="2xBoldUnderline">
    <w:name w:val="2x_Bold_Underline"/>
    <w:rsid w:val="001B3B52"/>
    <w:rPr>
      <w:b/>
      <w:bCs/>
      <w:sz w:val="24"/>
      <w:u w:val="thick"/>
    </w:rPr>
  </w:style>
  <w:style w:type="character" w:customStyle="1" w:styleId="Dottedunderline">
    <w:name w:val="Dotted underline"/>
    <w:rsid w:val="001B3B52"/>
    <w:rPr>
      <w:u w:val="dotted"/>
    </w:rPr>
  </w:style>
  <w:style w:type="character" w:customStyle="1" w:styleId="readChar">
    <w:name w:val="read Char"/>
    <w:rsid w:val="001B3B52"/>
    <w:rPr>
      <w:szCs w:val="22"/>
      <w:u w:val="single"/>
      <w:lang w:val="en-US" w:eastAsia="en-US" w:bidi="ar-SA"/>
    </w:rPr>
  </w:style>
  <w:style w:type="character" w:customStyle="1" w:styleId="underlining0">
    <w:name w:val="underlining"/>
    <w:rsid w:val="001B3B52"/>
    <w:rPr>
      <w:u w:val="single"/>
    </w:rPr>
  </w:style>
  <w:style w:type="character" w:customStyle="1" w:styleId="btitle">
    <w:name w:val="btitle"/>
    <w:rsid w:val="001B3B52"/>
  </w:style>
  <w:style w:type="character" w:customStyle="1" w:styleId="green">
    <w:name w:val="green"/>
    <w:rsid w:val="001B3B52"/>
  </w:style>
  <w:style w:type="character" w:customStyle="1" w:styleId="BodyText20">
    <w:name w:val="Body Text2"/>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B3B5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B3B5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B3B5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B3B52"/>
    <w:rPr>
      <w:rFonts w:ascii="Sylfaen" w:hAnsi="Sylfaen" w:cs="Sylfaen" w:hint="default"/>
      <w:i/>
      <w:iCs/>
      <w:strike w:val="0"/>
      <w:dstrike w:val="0"/>
      <w:sz w:val="19"/>
      <w:szCs w:val="19"/>
      <w:u w:val="none"/>
      <w:effect w:val="none"/>
      <w:shd w:val="clear" w:color="auto" w:fill="FFFFFF"/>
    </w:rPr>
  </w:style>
  <w:style w:type="character" w:customStyle="1" w:styleId="1">
    <w:name w:val="1"/>
    <w:rsid w:val="001B3B52"/>
    <w:rPr>
      <w:rFonts w:ascii="Arial" w:hAnsi="Arial" w:cs="Arial" w:hint="default"/>
      <w:bCs/>
      <w:sz w:val="20"/>
      <w:u w:val="single"/>
      <w:lang w:val="en-US" w:eastAsia="en-US" w:bidi="ar-SA"/>
    </w:rPr>
  </w:style>
  <w:style w:type="character" w:customStyle="1" w:styleId="CharChar31">
    <w:name w:val="Char Char31"/>
    <w:rsid w:val="001B3B52"/>
    <w:rPr>
      <w:rFonts w:ascii="Arial" w:hAnsi="Arial" w:cs="Arial" w:hint="default"/>
      <w:b/>
      <w:bCs/>
      <w:iCs/>
      <w:lang w:val="en-US" w:eastAsia="en-US" w:bidi="ar-SA"/>
    </w:rPr>
  </w:style>
  <w:style w:type="character" w:customStyle="1" w:styleId="Subtitle2">
    <w:name w:val="Subtitle2"/>
    <w:rsid w:val="001B3B52"/>
  </w:style>
  <w:style w:type="character" w:customStyle="1" w:styleId="drop">
    <w:name w:val="drop"/>
    <w:rsid w:val="001B3B52"/>
  </w:style>
  <w:style w:type="character" w:customStyle="1" w:styleId="bioline">
    <w:name w:val="bioline"/>
    <w:rsid w:val="001B3B52"/>
  </w:style>
  <w:style w:type="character" w:customStyle="1" w:styleId="articletitle0">
    <w:name w:val="article_title"/>
    <w:rsid w:val="001B3B52"/>
  </w:style>
  <w:style w:type="character" w:customStyle="1" w:styleId="A4">
    <w:name w:val="A4"/>
    <w:uiPriority w:val="99"/>
    <w:rsid w:val="001B3B52"/>
    <w:rPr>
      <w:color w:val="000000"/>
    </w:rPr>
  </w:style>
  <w:style w:type="character" w:customStyle="1" w:styleId="s2">
    <w:name w:val="s2"/>
    <w:rsid w:val="001B3B52"/>
  </w:style>
  <w:style w:type="character" w:customStyle="1" w:styleId="s4">
    <w:name w:val="s4"/>
    <w:rsid w:val="001B3B52"/>
  </w:style>
  <w:style w:type="character" w:customStyle="1" w:styleId="s5">
    <w:name w:val="s5"/>
    <w:rsid w:val="001B3B52"/>
  </w:style>
  <w:style w:type="character" w:customStyle="1" w:styleId="cap">
    <w:name w:val="cap"/>
    <w:rsid w:val="001B3B52"/>
  </w:style>
  <w:style w:type="character" w:customStyle="1" w:styleId="rightsnotice">
    <w:name w:val="rightsnotice"/>
    <w:rsid w:val="001B3B52"/>
  </w:style>
  <w:style w:type="character" w:customStyle="1" w:styleId="Caption1">
    <w:name w:val="Caption1"/>
    <w:rsid w:val="001B3B52"/>
  </w:style>
  <w:style w:type="character" w:customStyle="1" w:styleId="credit">
    <w:name w:val="credit"/>
    <w:rsid w:val="001B3B52"/>
  </w:style>
  <w:style w:type="character" w:customStyle="1" w:styleId="scaps">
    <w:name w:val="scaps"/>
    <w:rsid w:val="001B3B52"/>
  </w:style>
  <w:style w:type="character" w:customStyle="1" w:styleId="current-article">
    <w:name w:val="current-article"/>
    <w:rsid w:val="001B3B52"/>
  </w:style>
  <w:style w:type="character" w:customStyle="1" w:styleId="related-current-indicator">
    <w:name w:val="related-current-indicator"/>
    <w:rsid w:val="001B3B52"/>
  </w:style>
  <w:style w:type="character" w:customStyle="1" w:styleId="bylclear">
    <w:name w:val="bylclear"/>
    <w:rsid w:val="001B3B52"/>
  </w:style>
  <w:style w:type="character" w:customStyle="1" w:styleId="timestamp">
    <w:name w:val="timestamp"/>
    <w:rsid w:val="001B3B52"/>
  </w:style>
  <w:style w:type="character" w:customStyle="1" w:styleId="comments">
    <w:name w:val="comments"/>
    <w:rsid w:val="001B3B52"/>
  </w:style>
  <w:style w:type="character" w:customStyle="1" w:styleId="essaytext">
    <w:name w:val="essaytext"/>
    <w:rsid w:val="001B3B52"/>
  </w:style>
  <w:style w:type="character" w:customStyle="1" w:styleId="username">
    <w:name w:val="username"/>
    <w:rsid w:val="001B3B52"/>
  </w:style>
  <w:style w:type="character" w:customStyle="1" w:styleId="toplinks">
    <w:name w:val="toplinks"/>
    <w:rsid w:val="001B3B52"/>
  </w:style>
  <w:style w:type="character" w:customStyle="1" w:styleId="A3">
    <w:name w:val="A3"/>
    <w:uiPriority w:val="99"/>
    <w:rsid w:val="001B3B52"/>
    <w:rPr>
      <w:rFonts w:ascii="Perpetua" w:hAnsi="Perpetua" w:cs="Perpetua" w:hint="default"/>
      <w:color w:val="000000"/>
      <w:sz w:val="15"/>
      <w:szCs w:val="15"/>
    </w:rPr>
  </w:style>
  <w:style w:type="character" w:customStyle="1" w:styleId="see">
    <w:name w:val="see"/>
    <w:rsid w:val="001B3B52"/>
  </w:style>
  <w:style w:type="character" w:customStyle="1" w:styleId="first-letter">
    <w:name w:val="first-letter"/>
    <w:rsid w:val="001B3B52"/>
  </w:style>
  <w:style w:type="character" w:customStyle="1" w:styleId="focusparagraph">
    <w:name w:val="focusparagraph"/>
    <w:rsid w:val="001B3B52"/>
  </w:style>
  <w:style w:type="character" w:customStyle="1" w:styleId="lightblue">
    <w:name w:val="lightblue"/>
    <w:rsid w:val="001B3B52"/>
  </w:style>
  <w:style w:type="character" w:customStyle="1" w:styleId="StyleUnderlineCharChar9pt">
    <w:name w:val="Style Underline Char Char + 9 pt"/>
    <w:rsid w:val="001B3B5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B3B52"/>
  </w:style>
  <w:style w:type="character" w:customStyle="1" w:styleId="Title10">
    <w:name w:val="Title1"/>
    <w:rsid w:val="001B3B52"/>
  </w:style>
  <w:style w:type="character" w:customStyle="1" w:styleId="BoldandUnderlineCharCharCharChar">
    <w:name w:val="Bold and Underline Char Char Char Char"/>
    <w:rsid w:val="001B3B52"/>
    <w:rPr>
      <w:b/>
      <w:bCs w:val="0"/>
      <w:noProof w:val="0"/>
      <w:u w:val="single"/>
      <w:lang w:val="en-US" w:eastAsia="en-US" w:bidi="ar-SA"/>
    </w:rPr>
  </w:style>
  <w:style w:type="character" w:customStyle="1" w:styleId="FontStyle29">
    <w:name w:val="Font Style29"/>
    <w:uiPriority w:val="99"/>
    <w:rsid w:val="001B3B52"/>
    <w:rPr>
      <w:rFonts w:ascii="Arial" w:hAnsi="Arial" w:cs="Arial" w:hint="default"/>
      <w:sz w:val="14"/>
      <w:szCs w:val="14"/>
    </w:rPr>
  </w:style>
  <w:style w:type="character" w:customStyle="1" w:styleId="titles">
    <w:name w:val="titles"/>
    <w:rsid w:val="001B3B52"/>
  </w:style>
  <w:style w:type="character" w:customStyle="1" w:styleId="articletext0">
    <w:name w:val="article_text"/>
    <w:rsid w:val="001B3B52"/>
  </w:style>
  <w:style w:type="character" w:customStyle="1" w:styleId="contentauthor">
    <w:name w:val="contentauthor"/>
    <w:rsid w:val="001B3B52"/>
  </w:style>
  <w:style w:type="character" w:customStyle="1" w:styleId="subarticleheader">
    <w:name w:val="subarticleheader"/>
    <w:rsid w:val="001B3B52"/>
  </w:style>
  <w:style w:type="character" w:customStyle="1" w:styleId="spelle">
    <w:name w:val="spelle"/>
    <w:rsid w:val="001B3B52"/>
  </w:style>
  <w:style w:type="character" w:customStyle="1" w:styleId="grame">
    <w:name w:val="grame"/>
    <w:rsid w:val="001B3B52"/>
  </w:style>
  <w:style w:type="character" w:customStyle="1" w:styleId="newstitle1">
    <w:name w:val="newstitle1"/>
    <w:rsid w:val="001B3B52"/>
  </w:style>
  <w:style w:type="character" w:customStyle="1" w:styleId="copy">
    <w:name w:val="copy"/>
    <w:rsid w:val="001B3B52"/>
  </w:style>
  <w:style w:type="character" w:customStyle="1" w:styleId="topheadline">
    <w:name w:val="topheadline"/>
    <w:rsid w:val="001B3B52"/>
  </w:style>
  <w:style w:type="character" w:customStyle="1" w:styleId="Stylereduce27pt">
    <w:name w:val="Style reduce2 + 7 pt"/>
    <w:rsid w:val="001B3B52"/>
    <w:rPr>
      <w:rFonts w:ascii="Times New Roman" w:hAnsi="Times New Roman" w:cs="Arial" w:hint="default"/>
      <w:color w:val="000000"/>
      <w:sz w:val="14"/>
      <w:szCs w:val="22"/>
    </w:rPr>
  </w:style>
  <w:style w:type="character" w:customStyle="1" w:styleId="srtitle">
    <w:name w:val="srtitle"/>
    <w:rsid w:val="001B3B52"/>
  </w:style>
  <w:style w:type="character" w:customStyle="1" w:styleId="st1">
    <w:name w:val="st1"/>
    <w:rsid w:val="001B3B52"/>
  </w:style>
  <w:style w:type="character" w:customStyle="1" w:styleId="StyleStyleGaramond">
    <w:name w:val="Style Style Garamond +"/>
    <w:rsid w:val="001B3B52"/>
    <w:rPr>
      <w:rFonts w:ascii="Garamond" w:hAnsi="Garamond" w:cs="Times New Roman" w:hint="default"/>
      <w:sz w:val="20"/>
    </w:rPr>
  </w:style>
  <w:style w:type="character" w:customStyle="1" w:styleId="quotechar0">
    <w:name w:val="quotechar"/>
    <w:rsid w:val="001B3B52"/>
  </w:style>
  <w:style w:type="character" w:customStyle="1" w:styleId="boldunderline1">
    <w:name w:val="boldunderline"/>
    <w:rsid w:val="001B3B52"/>
  </w:style>
  <w:style w:type="character" w:customStyle="1" w:styleId="A8">
    <w:name w:val="A8"/>
    <w:rsid w:val="001B3B52"/>
    <w:rPr>
      <w:rFonts w:ascii="Scala" w:hAnsi="Scala" w:cs="Scala" w:hint="default"/>
      <w:color w:val="000000"/>
      <w:sz w:val="15"/>
      <w:szCs w:val="15"/>
    </w:rPr>
  </w:style>
  <w:style w:type="character" w:customStyle="1" w:styleId="A0">
    <w:name w:val="A0"/>
    <w:uiPriority w:val="99"/>
    <w:rsid w:val="001B3B52"/>
    <w:rPr>
      <w:rFonts w:ascii="Scala" w:hAnsi="Scala" w:cs="Scala" w:hint="default"/>
      <w:color w:val="000000"/>
      <w:sz w:val="16"/>
      <w:szCs w:val="16"/>
    </w:rPr>
  </w:style>
  <w:style w:type="character" w:customStyle="1" w:styleId="Date11">
    <w:name w:val="Date11"/>
    <w:rsid w:val="001B3B52"/>
  </w:style>
  <w:style w:type="character" w:customStyle="1" w:styleId="Boxout">
    <w:name w:val="Box out"/>
    <w:uiPriority w:val="1"/>
    <w:qFormat/>
    <w:rsid w:val="001B3B52"/>
    <w:rPr>
      <w:rFonts w:ascii="Tahoma" w:hAnsi="Tahoma" w:cs="Tahoma" w:hint="default"/>
      <w:b/>
      <w:bCs w:val="0"/>
      <w:sz w:val="20"/>
      <w:u w:val="single"/>
      <w:bdr w:val="none" w:sz="0" w:space="0" w:color="auto" w:frame="1"/>
      <w:shd w:val="clear" w:color="auto" w:fill="A9E8F5"/>
    </w:rPr>
  </w:style>
  <w:style w:type="character" w:customStyle="1" w:styleId="metad">
    <w:name w:val="metad"/>
    <w:rsid w:val="001B3B52"/>
  </w:style>
  <w:style w:type="character" w:customStyle="1" w:styleId="sifr-alternate">
    <w:name w:val="sifr-alternate"/>
    <w:rsid w:val="001B3B52"/>
  </w:style>
  <w:style w:type="character" w:customStyle="1" w:styleId="justify1">
    <w:name w:val="justify1"/>
    <w:rsid w:val="001B3B52"/>
  </w:style>
  <w:style w:type="character" w:customStyle="1" w:styleId="artbody1">
    <w:name w:val="art_body1"/>
    <w:rsid w:val="001B3B52"/>
    <w:rPr>
      <w:rFonts w:ascii="Arial" w:hAnsi="Arial" w:cs="Arial" w:hint="default"/>
    </w:rPr>
  </w:style>
  <w:style w:type="character" w:customStyle="1" w:styleId="A1">
    <w:name w:val="A1"/>
    <w:uiPriority w:val="99"/>
    <w:rsid w:val="001B3B52"/>
    <w:rPr>
      <w:rFonts w:ascii="Book Antiqua" w:hAnsi="Book Antiqua" w:cs="Book Antiqua" w:hint="default"/>
      <w:color w:val="221E1F"/>
      <w:sz w:val="22"/>
      <w:szCs w:val="22"/>
    </w:rPr>
  </w:style>
  <w:style w:type="character" w:customStyle="1" w:styleId="reality">
    <w:name w:val="reality"/>
    <w:rsid w:val="001B3B52"/>
  </w:style>
  <w:style w:type="character" w:customStyle="1" w:styleId="text2">
    <w:name w:val="text2"/>
    <w:rsid w:val="001B3B52"/>
  </w:style>
  <w:style w:type="character" w:customStyle="1" w:styleId="StyleUnderlineChar2CharChar11pt">
    <w:name w:val="Style Underline Char2 Char Char + 11 pt"/>
    <w:rsid w:val="001B3B52"/>
    <w:rPr>
      <w:rFonts w:ascii="Times New Roman" w:hAnsi="Times New Roman" w:cs="Times New Roman" w:hint="default"/>
      <w:sz w:val="20"/>
      <w:u w:val="single"/>
    </w:rPr>
  </w:style>
  <w:style w:type="character" w:customStyle="1" w:styleId="StyleStyleBoldUnderline11pt">
    <w:name w:val="Style Style Bold Underline + 11 pt"/>
    <w:rsid w:val="001B3B52"/>
    <w:rPr>
      <w:b/>
      <w:bCs/>
      <w:sz w:val="20"/>
      <w:u w:val="single"/>
    </w:rPr>
  </w:style>
  <w:style w:type="character" w:customStyle="1" w:styleId="articlehead2">
    <w:name w:val="articlehead2"/>
    <w:rsid w:val="001B3B52"/>
  </w:style>
  <w:style w:type="character" w:customStyle="1" w:styleId="pronset">
    <w:name w:val="pronset"/>
    <w:rsid w:val="001B3B52"/>
  </w:style>
  <w:style w:type="character" w:customStyle="1" w:styleId="prondelim">
    <w:name w:val="prondelim"/>
    <w:rsid w:val="001B3B52"/>
  </w:style>
  <w:style w:type="character" w:customStyle="1" w:styleId="prontoggle">
    <w:name w:val="pron_toggle"/>
    <w:rsid w:val="001B3B52"/>
  </w:style>
  <w:style w:type="character" w:customStyle="1" w:styleId="boldface">
    <w:name w:val="boldface"/>
    <w:rsid w:val="001B3B52"/>
  </w:style>
  <w:style w:type="character" w:customStyle="1" w:styleId="secondary-bf">
    <w:name w:val="secondary-bf"/>
    <w:rsid w:val="001B3B52"/>
  </w:style>
  <w:style w:type="table" w:styleId="ColorfulGrid-Accent1">
    <w:name w:val="Colorful Grid Accent 1"/>
    <w:basedOn w:val="TableNormal"/>
    <w:link w:val="ColorfulGrid-Accent1Char"/>
    <w:uiPriority w:val="29"/>
    <w:unhideWhenUsed/>
    <w:rsid w:val="001B3B5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B3B52"/>
    <w:rPr>
      <w:rFonts w:ascii="Times New Roman" w:hAnsi="Times New Roman" w:cs="Times New Roman" w:hint="default"/>
      <w:iCs/>
      <w:color w:val="000000"/>
      <w:sz w:val="16"/>
    </w:rPr>
  </w:style>
  <w:style w:type="character" w:customStyle="1" w:styleId="Boxout0">
    <w:name w:val="Boxout"/>
    <w:uiPriority w:val="1"/>
    <w:qFormat/>
    <w:rsid w:val="001B3B5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B3B52"/>
  </w:style>
  <w:style w:type="character" w:customStyle="1" w:styleId="detailtitle">
    <w:name w:val="detailtitle"/>
    <w:rsid w:val="001B3B52"/>
  </w:style>
  <w:style w:type="character" w:customStyle="1" w:styleId="storydate">
    <w:name w:val="storydate"/>
    <w:rsid w:val="001B3B52"/>
  </w:style>
  <w:style w:type="character" w:customStyle="1" w:styleId="preloadwrap">
    <w:name w:val="preloadwrap"/>
    <w:rsid w:val="001B3B52"/>
  </w:style>
  <w:style w:type="character" w:customStyle="1" w:styleId="creditwrap">
    <w:name w:val="creditwrap"/>
    <w:rsid w:val="001B3B52"/>
  </w:style>
  <w:style w:type="character" w:customStyle="1" w:styleId="DefaultChar1">
    <w:name w:val="Default Char1"/>
    <w:rsid w:val="001B3B52"/>
    <w:rPr>
      <w:noProof w:val="0"/>
      <w:color w:val="000000"/>
      <w:lang w:val="en-US" w:eastAsia="en-US" w:bidi="ar-SA"/>
    </w:rPr>
  </w:style>
  <w:style w:type="character" w:customStyle="1" w:styleId="textunderlineChar0">
    <w:name w:val="text underline Char"/>
    <w:link w:val="textunderline0"/>
    <w:rsid w:val="001B3B52"/>
    <w:rPr>
      <w:u w:val="thick"/>
    </w:rPr>
  </w:style>
  <w:style w:type="character" w:customStyle="1" w:styleId="BoldChar">
    <w:name w:val="Bold Char"/>
    <w:rsid w:val="001B3B52"/>
    <w:rPr>
      <w:rFonts w:ascii="Times New Roman" w:eastAsia="Times New Roman" w:hAnsi="Times New Roman" w:cs="Times New Roman" w:hint="default"/>
      <w:b/>
      <w:bCs w:val="0"/>
      <w:szCs w:val="24"/>
    </w:rPr>
  </w:style>
  <w:style w:type="character" w:customStyle="1" w:styleId="pmterms31">
    <w:name w:val="pmterms31"/>
    <w:rsid w:val="001B3B52"/>
    <w:rPr>
      <w:b/>
      <w:bCs/>
      <w:i w:val="0"/>
      <w:iCs w:val="0"/>
      <w:color w:val="000000"/>
    </w:rPr>
  </w:style>
  <w:style w:type="character" w:customStyle="1" w:styleId="ft01">
    <w:name w:val="ft01"/>
    <w:rsid w:val="001B3B52"/>
    <w:rPr>
      <w:rFonts w:ascii="Times" w:hAnsi="Times" w:cs="Times" w:hint="default"/>
      <w:color w:val="000000"/>
      <w:sz w:val="14"/>
      <w:szCs w:val="14"/>
    </w:rPr>
  </w:style>
  <w:style w:type="character" w:customStyle="1" w:styleId="ft11">
    <w:name w:val="ft11"/>
    <w:rsid w:val="001B3B52"/>
    <w:rPr>
      <w:rFonts w:ascii="Times" w:hAnsi="Times" w:cs="Times" w:hint="default"/>
      <w:color w:val="000000"/>
      <w:sz w:val="17"/>
      <w:szCs w:val="17"/>
    </w:rPr>
  </w:style>
  <w:style w:type="character" w:customStyle="1" w:styleId="ft21">
    <w:name w:val="ft21"/>
    <w:rsid w:val="001B3B52"/>
    <w:rPr>
      <w:rFonts w:ascii="Times" w:hAnsi="Times" w:cs="Times" w:hint="default"/>
      <w:color w:val="000000"/>
      <w:sz w:val="15"/>
      <w:szCs w:val="15"/>
    </w:rPr>
  </w:style>
  <w:style w:type="character" w:customStyle="1" w:styleId="ft31">
    <w:name w:val="ft31"/>
    <w:rsid w:val="001B3B52"/>
    <w:rPr>
      <w:rFonts w:ascii="Times" w:hAnsi="Times" w:cs="Times" w:hint="default"/>
      <w:color w:val="000000"/>
      <w:sz w:val="15"/>
      <w:szCs w:val="15"/>
    </w:rPr>
  </w:style>
  <w:style w:type="character" w:customStyle="1" w:styleId="dquo">
    <w:name w:val="dquo"/>
    <w:rsid w:val="001B3B52"/>
  </w:style>
  <w:style w:type="character" w:customStyle="1" w:styleId="caps2">
    <w:name w:val="caps2"/>
    <w:rsid w:val="001B3B52"/>
  </w:style>
  <w:style w:type="character" w:customStyle="1" w:styleId="CardsFont12ptCharCharCharChar">
    <w:name w:val="Cards + Font: 12 pt Char Char Char Char"/>
    <w:rsid w:val="001B3B52"/>
    <w:rPr>
      <w:sz w:val="24"/>
      <w:szCs w:val="24"/>
      <w:u w:val="thick"/>
      <w:lang w:val="en-US" w:eastAsia="en-US" w:bidi="ar-SA"/>
    </w:rPr>
  </w:style>
  <w:style w:type="character" w:customStyle="1" w:styleId="ccs">
    <w:name w:val="c cs"/>
    <w:rsid w:val="001B3B52"/>
  </w:style>
  <w:style w:type="character" w:customStyle="1" w:styleId="UnderlinedEvChar">
    <w:name w:val="Underlined Ev Char"/>
    <w:rsid w:val="001B3B52"/>
    <w:rPr>
      <w:rFonts w:ascii="Times New Roman" w:eastAsia="Times New Roman" w:hAnsi="Times New Roman" w:cs="Times New Roman" w:hint="default"/>
      <w:szCs w:val="24"/>
      <w:u w:val="single"/>
    </w:rPr>
  </w:style>
  <w:style w:type="character" w:customStyle="1" w:styleId="dropshadow">
    <w:name w:val="dropshadow"/>
    <w:rsid w:val="001B3B52"/>
  </w:style>
  <w:style w:type="character" w:customStyle="1" w:styleId="d05ws">
    <w:name w:val="d05ws"/>
    <w:rsid w:val="001B3B52"/>
  </w:style>
  <w:style w:type="character" w:customStyle="1" w:styleId="rzibod">
    <w:name w:val="rzibod"/>
    <w:rsid w:val="001B3B52"/>
  </w:style>
  <w:style w:type="character" w:customStyle="1" w:styleId="StyleBold1">
    <w:name w:val="Style Bold1"/>
    <w:rsid w:val="001B3B52"/>
    <w:rPr>
      <w:rFonts w:ascii="Georgia" w:hAnsi="Georgia" w:hint="default"/>
      <w:b/>
      <w:bCs/>
      <w:sz w:val="22"/>
    </w:rPr>
  </w:style>
  <w:style w:type="character" w:customStyle="1" w:styleId="headertext">
    <w:name w:val="headertext"/>
    <w:rsid w:val="001B3B52"/>
  </w:style>
  <w:style w:type="character" w:customStyle="1" w:styleId="endnote-reference">
    <w:name w:val="endnote-reference"/>
    <w:rsid w:val="001B3B52"/>
  </w:style>
  <w:style w:type="character" w:customStyle="1" w:styleId="officialsname">
    <w:name w:val="official_s_name"/>
    <w:rsid w:val="001B3B52"/>
  </w:style>
  <w:style w:type="character" w:customStyle="1" w:styleId="audience">
    <w:name w:val="audience"/>
    <w:rsid w:val="001B3B52"/>
  </w:style>
  <w:style w:type="character" w:customStyle="1" w:styleId="A7">
    <w:name w:val="A7"/>
    <w:uiPriority w:val="99"/>
    <w:rsid w:val="001B3B52"/>
    <w:rPr>
      <w:rFonts w:ascii="Myriad Pro" w:hAnsi="Myriad Pro" w:cs="Myriad Pro" w:hint="default"/>
      <w:color w:val="0066B1"/>
      <w:sz w:val="22"/>
      <w:szCs w:val="22"/>
    </w:rPr>
  </w:style>
  <w:style w:type="character" w:customStyle="1" w:styleId="normalchar">
    <w:name w:val="normal__char"/>
    <w:rsid w:val="001B3B52"/>
  </w:style>
  <w:style w:type="character" w:customStyle="1" w:styleId="hyperlink002cheading0020100200028block0020title0029char">
    <w:name w:val="hyperlink_002cheading_00201_0020_0028block_0020title_0029__char"/>
    <w:rsid w:val="001B3B52"/>
  </w:style>
  <w:style w:type="character" w:customStyle="1" w:styleId="underline002cstyle0020bold0020underlinechar">
    <w:name w:val="underline_002cstyle_0020bold_0020underline__char"/>
    <w:rsid w:val="001B3B52"/>
  </w:style>
  <w:style w:type="character" w:customStyle="1" w:styleId="copyboldblack">
    <w:name w:val="copyboldblack"/>
    <w:rsid w:val="001B3B52"/>
  </w:style>
  <w:style w:type="character" w:customStyle="1" w:styleId="copybold">
    <w:name w:val="copybold"/>
    <w:rsid w:val="001B3B52"/>
  </w:style>
  <w:style w:type="character" w:customStyle="1" w:styleId="author-date0">
    <w:name w:val="author-date"/>
    <w:rsid w:val="001B3B52"/>
  </w:style>
  <w:style w:type="character" w:customStyle="1" w:styleId="hidden">
    <w:name w:val="hidden"/>
    <w:rsid w:val="001B3B52"/>
  </w:style>
  <w:style w:type="character" w:customStyle="1" w:styleId="articlebegin">
    <w:name w:val="articlebegin"/>
    <w:rsid w:val="001B3B52"/>
  </w:style>
  <w:style w:type="character" w:customStyle="1" w:styleId="mediaoverlay">
    <w:name w:val="mediaoverlay"/>
    <w:rsid w:val="001B3B52"/>
  </w:style>
  <w:style w:type="character" w:customStyle="1" w:styleId="blogcaption">
    <w:name w:val="blog_caption"/>
    <w:rsid w:val="001B3B52"/>
  </w:style>
  <w:style w:type="character" w:customStyle="1" w:styleId="commnet-abuzz">
    <w:name w:val="commnet-abuzz"/>
    <w:rsid w:val="001B3B52"/>
  </w:style>
  <w:style w:type="character" w:customStyle="1" w:styleId="fbconnectbuttontext">
    <w:name w:val="fbconnectbutton_text"/>
    <w:rsid w:val="001B3B52"/>
  </w:style>
  <w:style w:type="character" w:customStyle="1" w:styleId="fbsharecountinner">
    <w:name w:val="fb_share_count_inner"/>
    <w:rsid w:val="001B3B52"/>
  </w:style>
  <w:style w:type="character" w:customStyle="1" w:styleId="stbuttontext">
    <w:name w:val="stbuttontext"/>
    <w:rsid w:val="001B3B52"/>
  </w:style>
  <w:style w:type="character" w:customStyle="1" w:styleId="source">
    <w:name w:val="source"/>
    <w:rsid w:val="001B3B52"/>
  </w:style>
  <w:style w:type="character" w:customStyle="1" w:styleId="pubdate">
    <w:name w:val="pubdate"/>
    <w:rsid w:val="001B3B52"/>
  </w:style>
  <w:style w:type="character" w:customStyle="1" w:styleId="grey">
    <w:name w:val="grey"/>
    <w:rsid w:val="001B3B52"/>
  </w:style>
  <w:style w:type="character" w:customStyle="1" w:styleId="postdate">
    <w:name w:val="post_date"/>
    <w:rsid w:val="001B3B52"/>
  </w:style>
  <w:style w:type="character" w:customStyle="1" w:styleId="bdx">
    <w:name w:val="bdx"/>
    <w:rsid w:val="001B3B52"/>
  </w:style>
  <w:style w:type="character" w:customStyle="1" w:styleId="bdl">
    <w:name w:val="bdl"/>
    <w:rsid w:val="001B3B52"/>
  </w:style>
  <w:style w:type="character" w:customStyle="1" w:styleId="breadcrumbitemcurrent">
    <w:name w:val="breadcrumbitemcurrent"/>
    <w:rsid w:val="001B3B52"/>
  </w:style>
  <w:style w:type="character" w:customStyle="1" w:styleId="bbl">
    <w:name w:val="bbl"/>
    <w:rsid w:val="001B3B52"/>
  </w:style>
  <w:style w:type="character" w:customStyle="1" w:styleId="Date2">
    <w:name w:val="Date2"/>
    <w:rsid w:val="001B3B52"/>
  </w:style>
  <w:style w:type="character" w:customStyle="1" w:styleId="company">
    <w:name w:val="company"/>
    <w:rsid w:val="001B3B52"/>
  </w:style>
  <w:style w:type="character" w:customStyle="1" w:styleId="itxtnewhookspan">
    <w:name w:val="itxtnewhookspan"/>
    <w:rsid w:val="001B3B52"/>
  </w:style>
  <w:style w:type="character" w:customStyle="1" w:styleId="gstxthlt">
    <w:name w:val="gstxt_hlt"/>
    <w:rsid w:val="001B3B52"/>
  </w:style>
  <w:style w:type="character" w:customStyle="1" w:styleId="SubtleEmphasis1">
    <w:name w:val="Subtle Emphasis1"/>
    <w:uiPriority w:val="19"/>
    <w:qFormat/>
    <w:rsid w:val="001B3B52"/>
    <w:rPr>
      <w:rFonts w:ascii="Times New Roman" w:hAnsi="Times New Roman" w:cs="Times New Roman" w:hint="default"/>
      <w:b/>
      <w:bCs w:val="0"/>
      <w:iCs/>
      <w:color w:val="auto"/>
      <w:sz w:val="22"/>
    </w:rPr>
  </w:style>
  <w:style w:type="character" w:customStyle="1" w:styleId="StyleBoldRed">
    <w:name w:val="Style Bold Red"/>
    <w:rsid w:val="001B3B52"/>
    <w:rPr>
      <w:b/>
      <w:bCs/>
      <w:color w:val="auto"/>
    </w:rPr>
  </w:style>
  <w:style w:type="character" w:customStyle="1" w:styleId="StyleTimesNewRoman8pt">
    <w:name w:val="Style Times New Roman 8 pt"/>
    <w:rsid w:val="001B3B52"/>
    <w:rPr>
      <w:rFonts w:ascii="Georgia" w:hAnsi="Georgia" w:hint="default"/>
      <w:sz w:val="16"/>
    </w:rPr>
  </w:style>
  <w:style w:type="character" w:customStyle="1" w:styleId="StyleStyle7pt8pt">
    <w:name w:val="Style Style 7 pt + 8 pt"/>
    <w:rsid w:val="001B3B52"/>
    <w:rPr>
      <w:sz w:val="16"/>
    </w:rPr>
  </w:style>
  <w:style w:type="character" w:customStyle="1" w:styleId="StyleStyleThickunderlineBold1">
    <w:name w:val="Style Style Thick underline + Bold1"/>
    <w:rsid w:val="001B3B52"/>
    <w:rPr>
      <w:b/>
      <w:bCs/>
      <w:u w:val="thick"/>
    </w:rPr>
  </w:style>
  <w:style w:type="character" w:customStyle="1" w:styleId="StyleUnderline2">
    <w:name w:val="Style Underline2"/>
    <w:rsid w:val="001B3B52"/>
    <w:rPr>
      <w:u w:val="single"/>
    </w:rPr>
  </w:style>
  <w:style w:type="character" w:customStyle="1" w:styleId="ShrinkText">
    <w:name w:val="Shrink Text"/>
    <w:rsid w:val="001B3B52"/>
    <w:rPr>
      <w:sz w:val="16"/>
    </w:rPr>
  </w:style>
  <w:style w:type="character" w:customStyle="1" w:styleId="smallcaps">
    <w:name w:val="smallcaps"/>
    <w:rsid w:val="001B3B52"/>
  </w:style>
  <w:style w:type="character" w:customStyle="1" w:styleId="goldbldtext">
    <w:name w:val="goldbldtext"/>
    <w:rsid w:val="001B3B52"/>
  </w:style>
  <w:style w:type="character" w:customStyle="1" w:styleId="cardshighlight0">
    <w:name w:val="cardshighlight"/>
    <w:rsid w:val="001B3B52"/>
  </w:style>
  <w:style w:type="character" w:customStyle="1" w:styleId="cardsfont12pt1">
    <w:name w:val="cardsfont12pt"/>
    <w:rsid w:val="001B3B52"/>
  </w:style>
  <w:style w:type="character" w:customStyle="1" w:styleId="ft6">
    <w:name w:val="ft6"/>
    <w:rsid w:val="001B3B52"/>
  </w:style>
  <w:style w:type="character" w:customStyle="1" w:styleId="kicker">
    <w:name w:val="kicker"/>
    <w:rsid w:val="001B3B52"/>
  </w:style>
  <w:style w:type="character" w:customStyle="1" w:styleId="backcontent">
    <w:name w:val="backcontent"/>
    <w:rsid w:val="001B3B52"/>
  </w:style>
  <w:style w:type="character" w:customStyle="1" w:styleId="daystmp">
    <w:name w:val="daystmp"/>
    <w:rsid w:val="001B3B52"/>
  </w:style>
  <w:style w:type="character" w:customStyle="1" w:styleId="cardsfont12ptchar">
    <w:name w:val="cardsfont12ptchar"/>
    <w:rsid w:val="001B3B52"/>
  </w:style>
  <w:style w:type="character" w:customStyle="1" w:styleId="gal">
    <w:name w:val="gal"/>
    <w:rsid w:val="001B3B52"/>
  </w:style>
  <w:style w:type="character" w:customStyle="1" w:styleId="submitted">
    <w:name w:val="submitted"/>
    <w:rsid w:val="001B3B52"/>
  </w:style>
  <w:style w:type="character" w:customStyle="1" w:styleId="imagedateline">
    <w:name w:val="image_dateline"/>
    <w:rsid w:val="001B3B52"/>
  </w:style>
  <w:style w:type="character" w:customStyle="1" w:styleId="authordatecharchar">
    <w:name w:val="authordatecharchar"/>
    <w:rsid w:val="001B3B52"/>
  </w:style>
  <w:style w:type="character" w:customStyle="1" w:styleId="style1char0">
    <w:name w:val="style1char"/>
    <w:rsid w:val="001B3B52"/>
  </w:style>
  <w:style w:type="character" w:customStyle="1" w:styleId="tagcharchar0">
    <w:name w:val="tagcharchar"/>
    <w:rsid w:val="001B3B52"/>
  </w:style>
  <w:style w:type="character" w:customStyle="1" w:styleId="underlinedcharchar2">
    <w:name w:val="underlinedcharchar"/>
    <w:rsid w:val="001B3B52"/>
  </w:style>
  <w:style w:type="character" w:customStyle="1" w:styleId="BoxedChar">
    <w:name w:val="Boxed Char"/>
    <w:rsid w:val="001B3B52"/>
    <w:rPr>
      <w:rFonts w:ascii="Arial Narrow" w:hAnsi="Arial Narrow" w:hint="default"/>
      <w:b/>
      <w:bCs w:val="0"/>
      <w:sz w:val="18"/>
      <w:bdr w:val="single" w:sz="6" w:space="0" w:color="auto" w:frame="1"/>
    </w:rPr>
  </w:style>
  <w:style w:type="character" w:customStyle="1" w:styleId="Style11ptUnderline2">
    <w:name w:val="Style 11 pt Underline2"/>
    <w:rsid w:val="001B3B52"/>
    <w:rPr>
      <w:sz w:val="20"/>
      <w:u w:val="single"/>
    </w:rPr>
  </w:style>
  <w:style w:type="character" w:customStyle="1" w:styleId="Style11ptBoldUnderline2">
    <w:name w:val="Style 11 pt Bold Underline2"/>
    <w:rsid w:val="001B3B52"/>
    <w:rPr>
      <w:b/>
      <w:bCs/>
      <w:sz w:val="20"/>
      <w:u w:val="single"/>
    </w:rPr>
  </w:style>
  <w:style w:type="character" w:customStyle="1" w:styleId="nw">
    <w:name w:val="nw"/>
    <w:rsid w:val="001B3B52"/>
  </w:style>
  <w:style w:type="character" w:customStyle="1" w:styleId="Styleunderline11ptBoldBorderSinglesolidlineAuto">
    <w:name w:val="Style underline + 11 pt Bold Border: : (Single solid line Auto ..."/>
    <w:rsid w:val="001B3B52"/>
    <w:rPr>
      <w:b/>
      <w:bCs/>
      <w:sz w:val="20"/>
      <w:u w:val="single"/>
      <w:bdr w:val="single" w:sz="4" w:space="0" w:color="auto" w:frame="1"/>
    </w:rPr>
  </w:style>
  <w:style w:type="character" w:customStyle="1" w:styleId="cardCharCharChar1">
    <w:name w:val="card Char Char Char1"/>
    <w:rsid w:val="001B3B52"/>
    <w:rPr>
      <w:lang w:val="en-US" w:eastAsia="en-US" w:bidi="ar-SA"/>
    </w:rPr>
  </w:style>
  <w:style w:type="character" w:customStyle="1" w:styleId="authors1">
    <w:name w:val="authors1"/>
    <w:rsid w:val="001B3B52"/>
    <w:rPr>
      <w:rFonts w:ascii="Verdana" w:hAnsi="Verdana" w:hint="default"/>
      <w:b/>
      <w:bCs/>
      <w:color w:val="006699"/>
      <w:sz w:val="20"/>
      <w:szCs w:val="20"/>
    </w:rPr>
  </w:style>
  <w:style w:type="character" w:customStyle="1" w:styleId="headlinesectionlarge">
    <w:name w:val="headline_section_large"/>
    <w:rsid w:val="001B3B52"/>
  </w:style>
  <w:style w:type="character" w:customStyle="1" w:styleId="Styleunderline11ptBlack">
    <w:name w:val="Style underline + 11 pt Black"/>
    <w:rsid w:val="001B3B52"/>
    <w:rPr>
      <w:color w:val="000000"/>
      <w:sz w:val="20"/>
      <w:u w:val="single"/>
    </w:rPr>
  </w:style>
  <w:style w:type="character" w:customStyle="1" w:styleId="Styleunderline11ptBoldBlack">
    <w:name w:val="Style underline + 11 pt Bold Black"/>
    <w:rsid w:val="001B3B52"/>
    <w:rPr>
      <w:b/>
      <w:bCs/>
      <w:color w:val="000000"/>
      <w:sz w:val="20"/>
      <w:u w:val="single"/>
    </w:rPr>
  </w:style>
  <w:style w:type="character" w:customStyle="1" w:styleId="Style11ptBoldBlackUnderline">
    <w:name w:val="Style 11 pt Bold Black Underline"/>
    <w:rsid w:val="001B3B52"/>
    <w:rPr>
      <w:b/>
      <w:bCs/>
      <w:color w:val="000000"/>
      <w:sz w:val="20"/>
      <w:u w:val="single"/>
    </w:rPr>
  </w:style>
  <w:style w:type="character" w:customStyle="1" w:styleId="Style11ptBoldBlackUnderlineBorderSinglesolidline">
    <w:name w:val="Style 11 pt Bold Black Underline Border: : (Single solid line ..."/>
    <w:rsid w:val="001B3B52"/>
    <w:rPr>
      <w:b/>
      <w:bCs/>
      <w:color w:val="000000"/>
      <w:sz w:val="20"/>
      <w:u w:val="single"/>
      <w:bdr w:val="single" w:sz="4" w:space="0" w:color="auto" w:frame="1"/>
    </w:rPr>
  </w:style>
  <w:style w:type="character" w:customStyle="1" w:styleId="StyleLatinMeridien-Italic11ptItalicUnderline">
    <w:name w:val="Style (Latin) Meridien-Italic 11 pt Italic Underline"/>
    <w:rsid w:val="001B3B52"/>
    <w:rPr>
      <w:rFonts w:ascii="Meridien-Italic" w:hAnsi="Meridien-Italic" w:hint="default"/>
      <w:i/>
      <w:iCs/>
      <w:sz w:val="20"/>
      <w:u w:val="single"/>
    </w:rPr>
  </w:style>
  <w:style w:type="character" w:customStyle="1" w:styleId="Citation-AuthorDate">
    <w:name w:val="Citation - Author/Date"/>
    <w:rsid w:val="001B3B52"/>
    <w:rPr>
      <w:b/>
      <w:bCs w:val="0"/>
      <w:smallCaps/>
      <w:sz w:val="24"/>
      <w:u w:val="single"/>
    </w:rPr>
  </w:style>
  <w:style w:type="character" w:customStyle="1" w:styleId="underlinestylechar0">
    <w:name w:val="underlinestylechar"/>
    <w:rsid w:val="001B3B52"/>
  </w:style>
  <w:style w:type="character" w:customStyle="1" w:styleId="highlight">
    <w:name w:val="highlight"/>
    <w:rsid w:val="001B3B52"/>
  </w:style>
  <w:style w:type="character" w:customStyle="1" w:styleId="DottedUnderline0">
    <w:name w:val="Dotted Underline"/>
    <w:rsid w:val="001B3B52"/>
    <w:rPr>
      <w:rFonts w:ascii="Times New Roman" w:hAnsi="Times New Roman" w:cs="Times New Roman" w:hint="default"/>
      <w:sz w:val="20"/>
      <w:u w:val="dottedHeavy"/>
    </w:rPr>
  </w:style>
  <w:style w:type="character" w:customStyle="1" w:styleId="titleauthoretc">
    <w:name w:val="titleauthoretc"/>
    <w:rsid w:val="001B3B52"/>
  </w:style>
  <w:style w:type="character" w:customStyle="1" w:styleId="labeltext">
    <w:name w:val="labeltext"/>
    <w:rsid w:val="001B3B52"/>
  </w:style>
  <w:style w:type="character" w:customStyle="1" w:styleId="viewlink">
    <w:name w:val="viewlink"/>
    <w:rsid w:val="001B3B52"/>
  </w:style>
  <w:style w:type="character" w:customStyle="1" w:styleId="share">
    <w:name w:val="share"/>
    <w:rsid w:val="001B3B52"/>
  </w:style>
  <w:style w:type="character" w:customStyle="1" w:styleId="inlinkchart">
    <w:name w:val="inlink_chart"/>
    <w:rsid w:val="001B3B52"/>
  </w:style>
  <w:style w:type="character" w:customStyle="1" w:styleId="underLight">
    <w:name w:val="underLight"/>
    <w:uiPriority w:val="1"/>
    <w:qFormat/>
    <w:rsid w:val="001B3B5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B3B52"/>
  </w:style>
  <w:style w:type="character" w:customStyle="1" w:styleId="author-rss">
    <w:name w:val="author-rss"/>
    <w:rsid w:val="001B3B52"/>
  </w:style>
  <w:style w:type="character" w:customStyle="1" w:styleId="fbsharecountwrapper">
    <w:name w:val="fb_share_count_wrapper"/>
    <w:rsid w:val="001B3B52"/>
  </w:style>
  <w:style w:type="character" w:customStyle="1" w:styleId="fbbuttontext">
    <w:name w:val="fb_button_text"/>
    <w:rsid w:val="001B3B52"/>
  </w:style>
  <w:style w:type="character" w:customStyle="1" w:styleId="hw">
    <w:name w:val="hw"/>
    <w:rsid w:val="001B3B52"/>
  </w:style>
  <w:style w:type="character" w:customStyle="1" w:styleId="linktotop">
    <w:name w:val="linktotop"/>
    <w:rsid w:val="001B3B52"/>
  </w:style>
  <w:style w:type="character" w:customStyle="1" w:styleId="maintextbldleft">
    <w:name w:val="maintextbldleft"/>
    <w:rsid w:val="001B3B52"/>
  </w:style>
  <w:style w:type="character" w:customStyle="1" w:styleId="maintextleft">
    <w:name w:val="maintextleft"/>
    <w:rsid w:val="001B3B52"/>
  </w:style>
  <w:style w:type="character" w:customStyle="1" w:styleId="descriptionstyle1block">
    <w:name w:val="description style1 block"/>
    <w:rsid w:val="001B3B52"/>
  </w:style>
  <w:style w:type="character" w:customStyle="1" w:styleId="gutter-right-1">
    <w:name w:val="gutter-right-1"/>
    <w:basedOn w:val="DefaultParagraphFont"/>
    <w:rsid w:val="001B3B52"/>
  </w:style>
  <w:style w:type="character" w:customStyle="1" w:styleId="ssl3">
    <w:name w:val="ss_l3"/>
    <w:rsid w:val="001B3B52"/>
  </w:style>
  <w:style w:type="character" w:customStyle="1" w:styleId="FontStyle39">
    <w:name w:val="Font Style39"/>
    <w:uiPriority w:val="99"/>
    <w:rsid w:val="001B3B52"/>
    <w:rPr>
      <w:rFonts w:ascii="Constantia" w:hAnsi="Constantia" w:cs="Constantia" w:hint="default"/>
      <w:b/>
      <w:bCs/>
      <w:sz w:val="18"/>
      <w:szCs w:val="18"/>
    </w:rPr>
  </w:style>
  <w:style w:type="character" w:customStyle="1" w:styleId="6">
    <w:name w:val="6"/>
    <w:rsid w:val="001B3B52"/>
    <w:rPr>
      <w:rFonts w:ascii="Arial" w:hAnsi="Arial" w:cs="Arial" w:hint="default"/>
      <w:bCs/>
      <w:sz w:val="20"/>
      <w:u w:val="single"/>
      <w:lang w:val="en-US" w:eastAsia="en-US" w:bidi="ar-SA"/>
    </w:rPr>
  </w:style>
  <w:style w:type="character" w:customStyle="1" w:styleId="Header11">
    <w:name w:val="Header11"/>
    <w:rsid w:val="001B3B52"/>
  </w:style>
  <w:style w:type="character" w:customStyle="1" w:styleId="posa">
    <w:name w:val="pos(a)"/>
    <w:basedOn w:val="DefaultParagraphFont"/>
    <w:rsid w:val="001B3B52"/>
  </w:style>
  <w:style w:type="character" w:customStyle="1" w:styleId="u-hiddeninnarrowenv">
    <w:name w:val="u-hiddeninnarrowenv"/>
    <w:basedOn w:val="DefaultParagraphFont"/>
    <w:rsid w:val="001B3B52"/>
  </w:style>
  <w:style w:type="character" w:customStyle="1" w:styleId="followbutton-bird">
    <w:name w:val="followbutton-bird"/>
    <w:basedOn w:val="DefaultParagraphFont"/>
    <w:rsid w:val="001B3B52"/>
  </w:style>
  <w:style w:type="character" w:customStyle="1" w:styleId="tweetauthor-name">
    <w:name w:val="tweetauthor-name"/>
    <w:basedOn w:val="DefaultParagraphFont"/>
    <w:rsid w:val="001B3B52"/>
  </w:style>
  <w:style w:type="character" w:customStyle="1" w:styleId="tweetauthor-verifiedbadge">
    <w:name w:val="tweetauthor-verifiedbadge"/>
    <w:basedOn w:val="DefaultParagraphFont"/>
    <w:rsid w:val="001B3B52"/>
  </w:style>
  <w:style w:type="character" w:customStyle="1" w:styleId="tweetauthor-screenname">
    <w:name w:val="tweetauthor-screenname"/>
    <w:basedOn w:val="DefaultParagraphFont"/>
    <w:rsid w:val="001B3B52"/>
  </w:style>
  <w:style w:type="character" w:customStyle="1" w:styleId="u-hiddenvisually">
    <w:name w:val="u-hiddenvisually"/>
    <w:basedOn w:val="DefaultParagraphFont"/>
    <w:rsid w:val="001B3B52"/>
  </w:style>
  <w:style w:type="character" w:customStyle="1" w:styleId="tweetaction-stat">
    <w:name w:val="tweetaction-stat"/>
    <w:basedOn w:val="DefaultParagraphFont"/>
    <w:rsid w:val="001B3B52"/>
  </w:style>
  <w:style w:type="character" w:customStyle="1" w:styleId="related">
    <w:name w:val="related"/>
    <w:basedOn w:val="DefaultParagraphFont"/>
    <w:rsid w:val="001B3B52"/>
  </w:style>
  <w:style w:type="character" w:customStyle="1" w:styleId="related-content">
    <w:name w:val="related-content"/>
    <w:basedOn w:val="DefaultParagraphFont"/>
    <w:rsid w:val="001B3B52"/>
  </w:style>
  <w:style w:type="character" w:customStyle="1" w:styleId="name-of-author">
    <w:name w:val="name-of-author"/>
    <w:basedOn w:val="DefaultParagraphFont"/>
    <w:rsid w:val="001B3B52"/>
  </w:style>
  <w:style w:type="character" w:customStyle="1" w:styleId="first-name">
    <w:name w:val="first-name"/>
    <w:basedOn w:val="DefaultParagraphFont"/>
    <w:rsid w:val="001B3B52"/>
  </w:style>
  <w:style w:type="character" w:customStyle="1" w:styleId="last-name">
    <w:name w:val="last-name"/>
    <w:basedOn w:val="DefaultParagraphFont"/>
    <w:rsid w:val="001B3B52"/>
  </w:style>
  <w:style w:type="character" w:customStyle="1" w:styleId="caption10">
    <w:name w:val="caption1"/>
    <w:basedOn w:val="DefaultParagraphFont"/>
    <w:rsid w:val="001B3B52"/>
  </w:style>
  <w:style w:type="character" w:customStyle="1" w:styleId="recirc-text">
    <w:name w:val="&quot;recirc-text”"/>
    <w:basedOn w:val="DefaultParagraphFont"/>
    <w:rsid w:val="001B3B52"/>
  </w:style>
  <w:style w:type="character" w:customStyle="1" w:styleId="video-icon">
    <w:name w:val="video-icon"/>
    <w:basedOn w:val="DefaultParagraphFont"/>
    <w:rsid w:val="001B3B52"/>
  </w:style>
  <w:style w:type="character" w:customStyle="1" w:styleId="powa-shot-play-btn-text">
    <w:name w:val="powa-shot-play-btn-text"/>
    <w:basedOn w:val="DefaultParagraphFont"/>
    <w:rsid w:val="001B3B52"/>
  </w:style>
  <w:style w:type="character" w:customStyle="1" w:styleId="powa-shot-click">
    <w:name w:val="powa-shot-click"/>
    <w:basedOn w:val="DefaultParagraphFont"/>
    <w:rsid w:val="001B3B52"/>
  </w:style>
  <w:style w:type="character" w:customStyle="1" w:styleId="wpv-blurb">
    <w:name w:val="wpv-blurb"/>
    <w:basedOn w:val="DefaultParagraphFont"/>
    <w:rsid w:val="001B3B52"/>
  </w:style>
  <w:style w:type="character" w:customStyle="1" w:styleId="pb-caption">
    <w:name w:val="pb-caption"/>
    <w:basedOn w:val="DefaultParagraphFont"/>
    <w:rsid w:val="001B3B52"/>
  </w:style>
  <w:style w:type="character" w:customStyle="1" w:styleId="Heading5Char1">
    <w:name w:val="Heading 5 Char1"/>
    <w:aliases w:val="Text Char1"/>
    <w:basedOn w:val="DefaultParagraphFont"/>
    <w:semiHidden/>
    <w:rsid w:val="001B3B5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B3B52"/>
    <w:rPr>
      <w:vertAlign w:val="baseline"/>
    </w:rPr>
  </w:style>
  <w:style w:type="character" w:customStyle="1" w:styleId="Heading7Char1">
    <w:name w:val="Heading 7 Char1"/>
    <w:basedOn w:val="DefaultParagraphFont"/>
    <w:semiHidden/>
    <w:rsid w:val="001B3B5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B3B5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B3B5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B3B52"/>
    <w:rPr>
      <w:rFonts w:ascii="Calibri" w:hAnsi="Calibri" w:cs="Calibri"/>
    </w:rPr>
  </w:style>
  <w:style w:type="numbering" w:customStyle="1" w:styleId="NoList2">
    <w:name w:val="No List2"/>
    <w:next w:val="NoList"/>
    <w:uiPriority w:val="99"/>
    <w:semiHidden/>
    <w:unhideWhenUsed/>
    <w:rsid w:val="001B3B52"/>
  </w:style>
  <w:style w:type="numbering" w:customStyle="1" w:styleId="NoList3">
    <w:name w:val="No List3"/>
    <w:next w:val="NoList"/>
    <w:uiPriority w:val="99"/>
    <w:semiHidden/>
    <w:unhideWhenUsed/>
    <w:rsid w:val="001B3B52"/>
  </w:style>
  <w:style w:type="numbering" w:customStyle="1" w:styleId="NoList4">
    <w:name w:val="No List4"/>
    <w:next w:val="NoList"/>
    <w:uiPriority w:val="99"/>
    <w:semiHidden/>
    <w:unhideWhenUsed/>
    <w:rsid w:val="001B3B52"/>
  </w:style>
  <w:style w:type="numbering" w:customStyle="1" w:styleId="NoList5">
    <w:name w:val="No List5"/>
    <w:next w:val="NoList"/>
    <w:semiHidden/>
    <w:unhideWhenUsed/>
    <w:rsid w:val="001B3B52"/>
  </w:style>
  <w:style w:type="paragraph" w:styleId="BlockText">
    <w:name w:val="Block Text"/>
    <w:basedOn w:val="Normal"/>
    <w:rsid w:val="001B3B52"/>
    <w:pPr>
      <w:ind w:left="229" w:right="229"/>
    </w:pPr>
    <w:rPr>
      <w:rFonts w:ascii="Verdana" w:eastAsia="Times New Roman" w:hAnsi="Verdana"/>
      <w:sz w:val="16"/>
      <w:szCs w:val="20"/>
    </w:rPr>
  </w:style>
  <w:style w:type="paragraph" w:styleId="NormalIndent">
    <w:name w:val="Normal Indent"/>
    <w:basedOn w:val="Normal"/>
    <w:rsid w:val="001B3B52"/>
    <w:pPr>
      <w:ind w:left="720"/>
    </w:pPr>
    <w:rPr>
      <w:rFonts w:eastAsia="Times New Roman"/>
      <w:szCs w:val="20"/>
    </w:rPr>
  </w:style>
  <w:style w:type="paragraph" w:styleId="EnvelopeReturn">
    <w:name w:val="envelope return"/>
    <w:basedOn w:val="Normal"/>
    <w:rsid w:val="001B3B52"/>
    <w:rPr>
      <w:rFonts w:ascii="Arial" w:eastAsia="Times New Roman" w:hAnsi="Arial"/>
      <w:sz w:val="24"/>
      <w:szCs w:val="20"/>
    </w:rPr>
  </w:style>
  <w:style w:type="paragraph" w:styleId="EnvelopeAddress">
    <w:name w:val="envelope address"/>
    <w:basedOn w:val="Normal"/>
    <w:rsid w:val="001B3B5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B3B52"/>
  </w:style>
  <w:style w:type="numbering" w:customStyle="1" w:styleId="NoList7">
    <w:name w:val="No List7"/>
    <w:next w:val="NoList"/>
    <w:semiHidden/>
    <w:unhideWhenUsed/>
    <w:rsid w:val="001B3B52"/>
  </w:style>
  <w:style w:type="paragraph" w:styleId="ListBullet">
    <w:name w:val="List Bullet"/>
    <w:basedOn w:val="Normal"/>
    <w:link w:val="ListBulletChar"/>
    <w:uiPriority w:val="99"/>
    <w:unhideWhenUsed/>
    <w:rsid w:val="001B3B52"/>
    <w:pPr>
      <w:tabs>
        <w:tab w:val="num" w:pos="360"/>
      </w:tabs>
      <w:ind w:left="360" w:hanging="360"/>
      <w:contextualSpacing/>
    </w:pPr>
    <w:rPr>
      <w:rFonts w:eastAsia="Calibri"/>
    </w:rPr>
  </w:style>
  <w:style w:type="table" w:styleId="MediumGrid1">
    <w:name w:val="Medium Grid 1"/>
    <w:basedOn w:val="TableNormal"/>
    <w:uiPriority w:val="67"/>
    <w:rsid w:val="001B3B5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B3B52"/>
  </w:style>
  <w:style w:type="numbering" w:customStyle="1" w:styleId="NoList111">
    <w:name w:val="No List111"/>
    <w:next w:val="NoList"/>
    <w:uiPriority w:val="99"/>
    <w:semiHidden/>
    <w:unhideWhenUsed/>
    <w:rsid w:val="001B3B52"/>
  </w:style>
  <w:style w:type="numbering" w:customStyle="1" w:styleId="NoList1111">
    <w:name w:val="No List1111"/>
    <w:next w:val="NoList"/>
    <w:uiPriority w:val="99"/>
    <w:semiHidden/>
    <w:unhideWhenUsed/>
    <w:rsid w:val="001B3B52"/>
  </w:style>
  <w:style w:type="numbering" w:customStyle="1" w:styleId="NoList11111">
    <w:name w:val="No List11111"/>
    <w:next w:val="NoList"/>
    <w:uiPriority w:val="99"/>
    <w:semiHidden/>
    <w:unhideWhenUsed/>
    <w:rsid w:val="001B3B52"/>
  </w:style>
  <w:style w:type="numbering" w:customStyle="1" w:styleId="NoList111111">
    <w:name w:val="No List111111"/>
    <w:next w:val="NoList"/>
    <w:uiPriority w:val="99"/>
    <w:semiHidden/>
    <w:unhideWhenUsed/>
    <w:rsid w:val="001B3B52"/>
  </w:style>
  <w:style w:type="numbering" w:customStyle="1" w:styleId="NoList1111111">
    <w:name w:val="No List1111111"/>
    <w:next w:val="NoList"/>
    <w:uiPriority w:val="99"/>
    <w:semiHidden/>
    <w:unhideWhenUsed/>
    <w:rsid w:val="001B3B52"/>
  </w:style>
  <w:style w:type="numbering" w:customStyle="1" w:styleId="NoList11111111">
    <w:name w:val="No List11111111"/>
    <w:next w:val="NoList"/>
    <w:uiPriority w:val="99"/>
    <w:semiHidden/>
    <w:unhideWhenUsed/>
    <w:rsid w:val="001B3B52"/>
  </w:style>
  <w:style w:type="numbering" w:customStyle="1" w:styleId="NoList111111111">
    <w:name w:val="No List111111111"/>
    <w:next w:val="NoList"/>
    <w:uiPriority w:val="99"/>
    <w:semiHidden/>
    <w:unhideWhenUsed/>
    <w:rsid w:val="001B3B52"/>
  </w:style>
  <w:style w:type="numbering" w:customStyle="1" w:styleId="NoList1111111111">
    <w:name w:val="No List1111111111"/>
    <w:next w:val="NoList"/>
    <w:uiPriority w:val="99"/>
    <w:semiHidden/>
    <w:unhideWhenUsed/>
    <w:rsid w:val="001B3B52"/>
  </w:style>
  <w:style w:type="numbering" w:customStyle="1" w:styleId="NoList11111111111">
    <w:name w:val="No List11111111111"/>
    <w:next w:val="NoList"/>
    <w:uiPriority w:val="99"/>
    <w:semiHidden/>
    <w:unhideWhenUsed/>
    <w:rsid w:val="001B3B52"/>
  </w:style>
  <w:style w:type="numbering" w:customStyle="1" w:styleId="NoList111111111111">
    <w:name w:val="No List111111111111"/>
    <w:next w:val="NoList"/>
    <w:uiPriority w:val="99"/>
    <w:semiHidden/>
    <w:unhideWhenUsed/>
    <w:rsid w:val="001B3B52"/>
  </w:style>
  <w:style w:type="numbering" w:customStyle="1" w:styleId="NoList1111111111111">
    <w:name w:val="No List1111111111111"/>
    <w:next w:val="NoList"/>
    <w:uiPriority w:val="99"/>
    <w:semiHidden/>
    <w:unhideWhenUsed/>
    <w:rsid w:val="001B3B52"/>
  </w:style>
  <w:style w:type="numbering" w:customStyle="1" w:styleId="NoList11111111111111">
    <w:name w:val="No List11111111111111"/>
    <w:next w:val="NoList"/>
    <w:uiPriority w:val="99"/>
    <w:semiHidden/>
    <w:unhideWhenUsed/>
    <w:rsid w:val="001B3B52"/>
  </w:style>
  <w:style w:type="numbering" w:customStyle="1" w:styleId="NoList111111111111111">
    <w:name w:val="No List111111111111111"/>
    <w:next w:val="NoList"/>
    <w:uiPriority w:val="99"/>
    <w:semiHidden/>
    <w:unhideWhenUsed/>
    <w:rsid w:val="001B3B52"/>
  </w:style>
  <w:style w:type="numbering" w:customStyle="1" w:styleId="NoList1111111111111111">
    <w:name w:val="No List1111111111111111"/>
    <w:next w:val="NoList"/>
    <w:uiPriority w:val="99"/>
    <w:semiHidden/>
    <w:unhideWhenUsed/>
    <w:rsid w:val="001B3B52"/>
  </w:style>
  <w:style w:type="numbering" w:customStyle="1" w:styleId="NoList11111111111111111">
    <w:name w:val="No List11111111111111111"/>
    <w:next w:val="NoList"/>
    <w:uiPriority w:val="99"/>
    <w:semiHidden/>
    <w:unhideWhenUsed/>
    <w:rsid w:val="001B3B52"/>
  </w:style>
  <w:style w:type="character" w:customStyle="1" w:styleId="FontStyle220">
    <w:name w:val="Font Style220"/>
    <w:basedOn w:val="DefaultParagraphFont"/>
    <w:uiPriority w:val="99"/>
    <w:rsid w:val="001B3B52"/>
    <w:rPr>
      <w:rFonts w:ascii="Candara" w:hAnsi="Candara" w:cs="Candara" w:hint="default"/>
      <w:i/>
      <w:iCs/>
      <w:sz w:val="18"/>
      <w:szCs w:val="18"/>
    </w:rPr>
  </w:style>
  <w:style w:type="character" w:customStyle="1" w:styleId="FontStyle290">
    <w:name w:val="Font Style290"/>
    <w:basedOn w:val="DefaultParagraphFont"/>
    <w:uiPriority w:val="99"/>
    <w:rsid w:val="001B3B5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B3B52"/>
    <w:rPr>
      <w:rFonts w:ascii="Arial" w:hAnsi="Arial" w:cs="Arial"/>
      <w:b/>
      <w:bCs/>
      <w:sz w:val="16"/>
      <w:szCs w:val="16"/>
    </w:rPr>
  </w:style>
  <w:style w:type="paragraph" w:customStyle="1" w:styleId="articlebodynormaltext">
    <w:name w:val="articlebody_normaltext"/>
    <w:basedOn w:val="Normal"/>
    <w:rsid w:val="001B3B52"/>
    <w:pPr>
      <w:spacing w:before="100" w:beforeAutospacing="1" w:after="100" w:afterAutospacing="1"/>
    </w:pPr>
    <w:rPr>
      <w:rFonts w:ascii="Georgia" w:hAnsi="Georgia"/>
    </w:rPr>
  </w:style>
  <w:style w:type="character" w:customStyle="1" w:styleId="Bodytext21">
    <w:name w:val="Body text (2)_"/>
    <w:basedOn w:val="DefaultParagraphFont"/>
    <w:link w:val="Bodytext22"/>
    <w:rsid w:val="001B3B5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B3B5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B3B52"/>
    <w:rPr>
      <w:color w:val="000000"/>
      <w:sz w:val="28"/>
      <w:szCs w:val="28"/>
    </w:rPr>
  </w:style>
  <w:style w:type="character" w:customStyle="1" w:styleId="Style9ptItalicUnderline">
    <w:name w:val="Style 9 pt Italic Underline"/>
    <w:rsid w:val="001B3B52"/>
    <w:rPr>
      <w:i/>
      <w:iCs/>
      <w:sz w:val="20"/>
      <w:u w:val="single"/>
    </w:rPr>
  </w:style>
  <w:style w:type="paragraph" w:customStyle="1" w:styleId="StyleHeading4TagsmalltextBigcardbodyNormalTagNotBold">
    <w:name w:val="Style Heading 4Tagsmall textBig cardbodyNormal Tag + Not Bold"/>
    <w:basedOn w:val="Heading4"/>
    <w:rsid w:val="001B3B52"/>
    <w:rPr>
      <w:bCs w:val="0"/>
      <w:sz w:val="22"/>
      <w:szCs w:val="22"/>
    </w:rPr>
  </w:style>
  <w:style w:type="character" w:customStyle="1" w:styleId="StyleBox12ptBold">
    <w:name w:val="Style Box + 12 pt Bold"/>
    <w:basedOn w:val="DefaultParagraphFont"/>
    <w:rsid w:val="001B3B52"/>
    <w:rPr>
      <w:rFonts w:ascii="Georgia" w:hAnsi="Georgia"/>
      <w:b/>
      <w:bCs/>
      <w:sz w:val="22"/>
      <w:u w:val="single"/>
      <w:bdr w:val="none" w:sz="0" w:space="0" w:color="auto"/>
    </w:rPr>
  </w:style>
  <w:style w:type="character" w:customStyle="1" w:styleId="StyleBox12pt">
    <w:name w:val="Style Box + 12 pt"/>
    <w:basedOn w:val="DefaultParagraphFont"/>
    <w:rsid w:val="001B3B5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B3B5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B3B52"/>
    <w:rPr>
      <w:bCs w:val="0"/>
      <w:szCs w:val="22"/>
    </w:rPr>
  </w:style>
  <w:style w:type="character" w:customStyle="1" w:styleId="StyleGaramondText1">
    <w:name w:val="Style Garamond Text 1"/>
    <w:basedOn w:val="DefaultParagraphFont"/>
    <w:rsid w:val="001B3B52"/>
    <w:rPr>
      <w:rFonts w:ascii="Georgia" w:hAnsi="Georgia"/>
      <w:color w:val="0D0D0D" w:themeColor="text1" w:themeTint="F2"/>
      <w:sz w:val="22"/>
    </w:rPr>
  </w:style>
  <w:style w:type="character" w:customStyle="1" w:styleId="StyleGaramondText1Underline">
    <w:name w:val="Style Garamond Text 1 Underline"/>
    <w:basedOn w:val="DefaultParagraphFont"/>
    <w:rsid w:val="001B3B5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B3B5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B3B5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B3B52"/>
    <w:rPr>
      <w:b w:val="0"/>
      <w:bCs w:val="0"/>
      <w:sz w:val="14"/>
      <w:u w:val="none"/>
    </w:rPr>
  </w:style>
  <w:style w:type="character" w:customStyle="1" w:styleId="Style7ptBold">
    <w:name w:val="Style 7 pt Bold"/>
    <w:basedOn w:val="DefaultParagraphFont"/>
    <w:rsid w:val="001B3B52"/>
    <w:rPr>
      <w:b w:val="0"/>
      <w:bCs/>
      <w:sz w:val="14"/>
    </w:rPr>
  </w:style>
  <w:style w:type="paragraph" w:customStyle="1" w:styleId="Stylecardtext8pt">
    <w:name w:val="Style card text + 8 pt"/>
    <w:basedOn w:val="Normal"/>
    <w:rsid w:val="001B3B52"/>
    <w:pPr>
      <w:ind w:right="288"/>
    </w:pPr>
    <w:rPr>
      <w:sz w:val="16"/>
    </w:rPr>
  </w:style>
  <w:style w:type="paragraph" w:customStyle="1" w:styleId="Stylecardtext5pt">
    <w:name w:val="Style card text + 5 pt"/>
    <w:basedOn w:val="Normal"/>
    <w:rsid w:val="001B3B52"/>
    <w:pPr>
      <w:ind w:right="288"/>
    </w:pPr>
    <w:rPr>
      <w:sz w:val="10"/>
    </w:rPr>
  </w:style>
  <w:style w:type="character" w:customStyle="1" w:styleId="StyleStyleBoldUnderlineUnderlineIntenseEmphasis1apple-style-">
    <w:name w:val="Style Style Bold UnderlineUnderlineIntense Emphasis1apple-style-..."/>
    <w:basedOn w:val="DefaultParagraphFont"/>
    <w:rsid w:val="001B3B5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B3B5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B3B52"/>
    <w:rPr>
      <w:rFonts w:ascii="Georgia" w:hAnsi="Georgia"/>
      <w:u w:val="single"/>
    </w:rPr>
  </w:style>
  <w:style w:type="paragraph" w:customStyle="1" w:styleId="StyleCardsGeorgia12ptBoldThickunderlineBorderSin">
    <w:name w:val="Style Cards + Georgia 12 pt Bold Thick underline Border: : (Sin..."/>
    <w:basedOn w:val="Normal"/>
    <w:rsid w:val="001B3B5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B3B52"/>
    <w:rPr>
      <w:rFonts w:ascii="Georgia" w:hAnsi="Georgia"/>
      <w:sz w:val="24"/>
      <w:u w:val="single"/>
    </w:rPr>
  </w:style>
  <w:style w:type="paragraph" w:customStyle="1" w:styleId="StyleCardsGeorgia">
    <w:name w:val="Style Cards + Georgia"/>
    <w:basedOn w:val="Normal"/>
    <w:rsid w:val="001B3B5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B3B5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B3B52"/>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B3B52"/>
    <w:rPr>
      <w:rFonts w:eastAsia="Times New Roman"/>
      <w:i/>
      <w:iCs/>
    </w:rPr>
  </w:style>
  <w:style w:type="character" w:customStyle="1" w:styleId="HTMLAddressChar">
    <w:name w:val="HTML Address Char"/>
    <w:basedOn w:val="DefaultParagraphFont"/>
    <w:link w:val="HTMLAddress"/>
    <w:uiPriority w:val="99"/>
    <w:rsid w:val="001B3B52"/>
    <w:rPr>
      <w:rFonts w:ascii="Calibri" w:eastAsia="Times New Roman" w:hAnsi="Calibri"/>
      <w:i/>
      <w:iCs/>
      <w:sz w:val="22"/>
    </w:rPr>
  </w:style>
  <w:style w:type="paragraph" w:styleId="Index1">
    <w:name w:val="index 1"/>
    <w:basedOn w:val="Normal"/>
    <w:next w:val="Normal"/>
    <w:autoRedefine/>
    <w:unhideWhenUsed/>
    <w:rsid w:val="001B3B52"/>
    <w:pPr>
      <w:ind w:left="220" w:hanging="220"/>
    </w:pPr>
  </w:style>
  <w:style w:type="character" w:customStyle="1" w:styleId="CardsFont6ptChar1">
    <w:name w:val="Cards + Font: 6 pt Char1"/>
    <w:link w:val="CardsFont6pt"/>
    <w:locked/>
    <w:rsid w:val="001B3B52"/>
    <w:rPr>
      <w:rFonts w:ascii="Calibri" w:eastAsia="Times New Roman" w:hAnsi="Calibri" w:cs="Times New Roman"/>
      <w:sz w:val="12"/>
      <w:szCs w:val="20"/>
    </w:rPr>
  </w:style>
  <w:style w:type="paragraph" w:customStyle="1" w:styleId="Quote2">
    <w:name w:val="Quote2"/>
    <w:basedOn w:val="Default"/>
    <w:next w:val="Default"/>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B3B5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B3B52"/>
    <w:pPr>
      <w:keepNext/>
      <w:keepLines/>
      <w:spacing w:before="200"/>
      <w:outlineLvl w:val="3"/>
    </w:pPr>
    <w:rPr>
      <w:rFonts w:eastAsia="Times New Roman"/>
      <w:b/>
      <w:bCs/>
      <w:iCs/>
      <w:sz w:val="26"/>
    </w:rPr>
  </w:style>
  <w:style w:type="paragraph" w:customStyle="1" w:styleId="post-subtitle">
    <w:name w:val="post-subtitle"/>
    <w:basedOn w:val="Normal"/>
    <w:rsid w:val="001B3B52"/>
    <w:pPr>
      <w:spacing w:before="100" w:beforeAutospacing="1" w:after="100" w:afterAutospacing="1"/>
    </w:pPr>
    <w:rPr>
      <w:rFonts w:eastAsia="Times New Roman"/>
    </w:rPr>
  </w:style>
  <w:style w:type="paragraph" w:customStyle="1" w:styleId="Pa0">
    <w:name w:val="Pa0"/>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B3B52"/>
    <w:pPr>
      <w:spacing w:before="100" w:beforeAutospacing="1" w:after="100" w:afterAutospacing="1"/>
    </w:pPr>
    <w:rPr>
      <w:rFonts w:eastAsia="Times New Roman"/>
    </w:rPr>
  </w:style>
  <w:style w:type="paragraph" w:customStyle="1" w:styleId="tagline1">
    <w:name w:val="tagline"/>
    <w:basedOn w:val="Normal"/>
    <w:rsid w:val="001B3B52"/>
    <w:pPr>
      <w:spacing w:before="100" w:beforeAutospacing="1" w:after="100" w:afterAutospacing="1"/>
    </w:pPr>
    <w:rPr>
      <w:rFonts w:eastAsia="Times New Roman"/>
    </w:rPr>
  </w:style>
  <w:style w:type="paragraph" w:customStyle="1" w:styleId="Block1">
    <w:name w:val="Block1"/>
    <w:basedOn w:val="Normal"/>
    <w:next w:val="Normal"/>
    <w:uiPriority w:val="3"/>
    <w:qFormat/>
    <w:rsid w:val="001B3B5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B3B5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B3B52"/>
    <w:rPr>
      <w:sz w:val="10"/>
    </w:rPr>
  </w:style>
  <w:style w:type="paragraph" w:customStyle="1" w:styleId="ReallySamllText">
    <w:name w:val="ReallySamllText"/>
    <w:basedOn w:val="Normal"/>
    <w:link w:val="ReallySamllTextChar"/>
    <w:autoRedefine/>
    <w:rsid w:val="001B3B52"/>
    <w:rPr>
      <w:rFonts w:asciiTheme="minorHAnsi" w:hAnsiTheme="minorHAnsi"/>
      <w:sz w:val="10"/>
    </w:rPr>
  </w:style>
  <w:style w:type="paragraph" w:customStyle="1" w:styleId="CardCites">
    <w:name w:val="Card Cites"/>
    <w:basedOn w:val="Normal"/>
    <w:next w:val="Normal"/>
    <w:qFormat/>
    <w:rsid w:val="001B3B52"/>
    <w:rPr>
      <w:rFonts w:eastAsia="Times New Roman"/>
      <w:b/>
      <w:sz w:val="20"/>
    </w:rPr>
  </w:style>
  <w:style w:type="paragraph" w:customStyle="1" w:styleId="NormalWeb3">
    <w:name w:val="Normal (Web)3"/>
    <w:basedOn w:val="Normal"/>
    <w:rsid w:val="001B3B5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B3B52"/>
    <w:pPr>
      <w:ind w:left="400"/>
    </w:pPr>
    <w:rPr>
      <w:rFonts w:eastAsia="Times New Roman"/>
    </w:rPr>
  </w:style>
  <w:style w:type="paragraph" w:customStyle="1" w:styleId="TagCiteChar2">
    <w:name w:val="Tag / Cite Char"/>
    <w:basedOn w:val="Normal"/>
    <w:rsid w:val="001B3B52"/>
    <w:rPr>
      <w:rFonts w:eastAsia="Times New Roman"/>
      <w:b/>
      <w:color w:val="000000"/>
    </w:rPr>
  </w:style>
  <w:style w:type="paragraph" w:customStyle="1" w:styleId="PageNumber2">
    <w:name w:val="Page Number2"/>
    <w:basedOn w:val="Normal"/>
    <w:next w:val="Normal"/>
    <w:rsid w:val="001B3B52"/>
    <w:rPr>
      <w:rFonts w:eastAsia="Times New Roman"/>
      <w:sz w:val="20"/>
    </w:rPr>
  </w:style>
  <w:style w:type="paragraph" w:customStyle="1" w:styleId="HeaderFooter">
    <w:name w:val="Header &amp; Footer"/>
    <w:rsid w:val="001B3B52"/>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B3B52"/>
    <w:rPr>
      <w:rFonts w:ascii="Arial Narrow" w:eastAsia="Times New Roman" w:hAnsi="Arial Narrow"/>
      <w:color w:val="000000"/>
      <w:sz w:val="16"/>
    </w:rPr>
  </w:style>
  <w:style w:type="paragraph" w:customStyle="1" w:styleId="CardTextUnderlined">
    <w:name w:val="Card Text Underlined"/>
    <w:basedOn w:val="Normal"/>
    <w:rsid w:val="001B3B52"/>
    <w:rPr>
      <w:rFonts w:ascii="Arial Narrow" w:eastAsia="Times New Roman" w:hAnsi="Arial Narrow"/>
      <w:u w:val="single"/>
    </w:rPr>
  </w:style>
  <w:style w:type="paragraph" w:customStyle="1" w:styleId="HeaderDebate">
    <w:name w:val="Header Debate"/>
    <w:basedOn w:val="Normal"/>
    <w:rsid w:val="001B3B52"/>
    <w:pPr>
      <w:jc w:val="center"/>
      <w:outlineLvl w:val="0"/>
    </w:pPr>
    <w:rPr>
      <w:rFonts w:eastAsia="Times New Roman"/>
      <w:b/>
      <w:sz w:val="48"/>
      <w:u w:val="words"/>
    </w:rPr>
  </w:style>
  <w:style w:type="paragraph" w:customStyle="1" w:styleId="NormalWeb1">
    <w:name w:val="Normal (Web)1"/>
    <w:basedOn w:val="Normal"/>
    <w:rsid w:val="001B3B52"/>
    <w:pPr>
      <w:spacing w:before="100" w:beforeAutospacing="1" w:after="100" w:afterAutospacing="1"/>
    </w:pPr>
    <w:rPr>
      <w:rFonts w:eastAsia="Times New Roman"/>
      <w:sz w:val="20"/>
      <w:szCs w:val="20"/>
    </w:rPr>
  </w:style>
  <w:style w:type="paragraph" w:customStyle="1" w:styleId="CardTagCharChar">
    <w:name w:val="Card Tag Char Char"/>
    <w:basedOn w:val="Normal"/>
    <w:rsid w:val="001B3B52"/>
    <w:rPr>
      <w:rFonts w:eastAsia="Times New Roman"/>
      <w:b/>
    </w:rPr>
  </w:style>
  <w:style w:type="paragraph" w:customStyle="1" w:styleId="fixed">
    <w:name w:val="fixed"/>
    <w:basedOn w:val="Normal"/>
    <w:rsid w:val="001B3B5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B3B52"/>
    <w:pPr>
      <w:spacing w:before="100" w:beforeAutospacing="1" w:after="100" w:afterAutospacing="1"/>
    </w:pPr>
    <w:rPr>
      <w:rFonts w:eastAsia="Times New Roman"/>
    </w:rPr>
  </w:style>
  <w:style w:type="paragraph" w:customStyle="1" w:styleId="ExecutiveSummarytext">
    <w:name w:val="Executive Summary text"/>
    <w:basedOn w:val="Normal"/>
    <w:next w:val="Normal"/>
    <w:rsid w:val="001B3B52"/>
    <w:pPr>
      <w:autoSpaceDE w:val="0"/>
      <w:autoSpaceDN w:val="0"/>
      <w:adjustRightInd w:val="0"/>
    </w:pPr>
    <w:rPr>
      <w:rFonts w:ascii="Arial" w:eastAsia="Times New Roman" w:hAnsi="Arial"/>
    </w:rPr>
  </w:style>
  <w:style w:type="character" w:customStyle="1" w:styleId="NormalUnderlineChar1">
    <w:name w:val="Normal Underline Char1"/>
    <w:locked/>
    <w:rsid w:val="001B3B52"/>
    <w:rPr>
      <w:u w:val="single"/>
    </w:rPr>
  </w:style>
  <w:style w:type="character" w:customStyle="1" w:styleId="CardUpSize-LightChar">
    <w:name w:val="CardUpSize - Light Char"/>
    <w:link w:val="CardUpSize-Light"/>
    <w:locked/>
    <w:rsid w:val="001B3B52"/>
    <w:rPr>
      <w:rFonts w:ascii="Times New Roman" w:eastAsia="Times New Roman" w:hAnsi="Times New Roman"/>
      <w:szCs w:val="32"/>
      <w:u w:val="single"/>
    </w:rPr>
  </w:style>
  <w:style w:type="paragraph" w:customStyle="1" w:styleId="CardUpSize-Light">
    <w:name w:val="CardUpSize - Light"/>
    <w:basedOn w:val="Normal"/>
    <w:link w:val="CardUpSize-LightChar"/>
    <w:rsid w:val="001B3B52"/>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1B3B5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B3B52"/>
    <w:pPr>
      <w:jc w:val="both"/>
    </w:pPr>
    <w:rPr>
      <w:rFonts w:ascii="Times New Roman" w:eastAsia="Times New Roman" w:hAnsi="Times New Roman"/>
      <w:b/>
      <w:sz w:val="24"/>
      <w:szCs w:val="32"/>
      <w:u w:val="single"/>
    </w:rPr>
  </w:style>
  <w:style w:type="paragraph" w:customStyle="1" w:styleId="SmallCite">
    <w:name w:val="Small Cite"/>
    <w:basedOn w:val="Normal"/>
    <w:rsid w:val="001B3B52"/>
    <w:rPr>
      <w:rFonts w:ascii="Verdana" w:eastAsia="Times New Roman" w:hAnsi="Verdana"/>
      <w:sz w:val="16"/>
    </w:rPr>
  </w:style>
  <w:style w:type="paragraph" w:customStyle="1" w:styleId="clearformatting">
    <w:name w:val="clear formatting"/>
    <w:basedOn w:val="Heading2"/>
    <w:rsid w:val="001B3B5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B3B5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B3B52"/>
    <w:pPr>
      <w:spacing w:after="240" w:line="360" w:lineRule="atLeast"/>
    </w:pPr>
    <w:rPr>
      <w:rFonts w:eastAsia="Times New Roman"/>
      <w:b/>
      <w:bCs/>
      <w:sz w:val="16"/>
      <w:szCs w:val="16"/>
    </w:rPr>
  </w:style>
  <w:style w:type="paragraph" w:customStyle="1" w:styleId="PlaceholderText1">
    <w:name w:val="Placeholder Text1"/>
    <w:basedOn w:val="Normal"/>
    <w:rsid w:val="001B3B52"/>
    <w:pPr>
      <w:keepNext/>
      <w:numPr>
        <w:numId w:val="14"/>
      </w:numPr>
      <w:outlineLvl w:val="0"/>
    </w:pPr>
    <w:rPr>
      <w:rFonts w:eastAsia="MS Gothic"/>
    </w:rPr>
  </w:style>
  <w:style w:type="character" w:customStyle="1" w:styleId="ImportantTextChar">
    <w:name w:val="Important Text Char"/>
    <w:link w:val="ImportantText"/>
    <w:locked/>
    <w:rsid w:val="001B3B5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B3B5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B3B52"/>
    <w:rPr>
      <w:rFonts w:ascii="HNKAOE+Arial" w:hAnsi="HNKAOE+Arial"/>
    </w:rPr>
  </w:style>
  <w:style w:type="paragraph" w:customStyle="1" w:styleId="StyleBodyText11ptBlackUnderline">
    <w:name w:val="Style Body Text + 11 pt Black Underline"/>
    <w:basedOn w:val="BodyText"/>
    <w:link w:val="StyleBodyText11ptBlackUnderlineChar"/>
    <w:rsid w:val="001B3B52"/>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1B3B52"/>
    <w:rPr>
      <w:rFonts w:ascii="HNKAOE+Arial" w:hAnsi="HNKAOE+Arial"/>
    </w:rPr>
  </w:style>
  <w:style w:type="paragraph" w:customStyle="1" w:styleId="StyleBodyText11ptBoldBlack">
    <w:name w:val="Style Body Text + 11 pt Bold Black"/>
    <w:basedOn w:val="BodyText"/>
    <w:link w:val="StyleBodyText11ptBoldBlackChar"/>
    <w:rsid w:val="001B3B52"/>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1B3B52"/>
    <w:rPr>
      <w:rFonts w:ascii="Times New Roman" w:eastAsia="Malgun Gothic" w:hAnsi="Times New Roman"/>
      <w:bCs/>
    </w:rPr>
  </w:style>
  <w:style w:type="paragraph" w:customStyle="1" w:styleId="StyletinyBold">
    <w:name w:val="Style tiny + Bold"/>
    <w:basedOn w:val="tiny"/>
    <w:link w:val="StyletinyBoldChar"/>
    <w:rsid w:val="001B3B52"/>
    <w:rPr>
      <w:rFonts w:cstheme="minorBidi"/>
      <w:bCs/>
      <w:sz w:val="24"/>
    </w:rPr>
  </w:style>
  <w:style w:type="character" w:customStyle="1" w:styleId="Heading5SizeDownChar">
    <w:name w:val="Heading 5 Size Down Char"/>
    <w:link w:val="Heading5SizeDown"/>
    <w:locked/>
    <w:rsid w:val="001B3B52"/>
    <w:rPr>
      <w:rFonts w:ascii="Times New Roman" w:eastAsia="Times New Roman" w:hAnsi="Times New Roman"/>
      <w:szCs w:val="16"/>
    </w:rPr>
  </w:style>
  <w:style w:type="paragraph" w:customStyle="1" w:styleId="Heading5SizeDown">
    <w:name w:val="Heading 5 Size Down"/>
    <w:basedOn w:val="Normal"/>
    <w:link w:val="Heading5SizeDownChar"/>
    <w:autoRedefine/>
    <w:rsid w:val="001B3B52"/>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1B3B52"/>
    <w:rPr>
      <w:rFonts w:ascii="Times New Roman" w:eastAsia="Times New Roman" w:hAnsi="Times New Roman" w:cs="Arial"/>
      <w:b/>
      <w:szCs w:val="44"/>
    </w:rPr>
  </w:style>
  <w:style w:type="paragraph" w:customStyle="1" w:styleId="Normal2Bold">
    <w:name w:val="Normal2 + Bold"/>
    <w:basedOn w:val="Normal"/>
    <w:link w:val="Normal2BoldChar"/>
    <w:rsid w:val="001B3B52"/>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B3B52"/>
    <w:rPr>
      <w:rFonts w:ascii="Times New Roman" w:eastAsia="Times New Roman" w:hAnsi="Times New Roman"/>
      <w:lang w:eastAsia="ar-SA"/>
    </w:rPr>
  </w:style>
  <w:style w:type="paragraph" w:customStyle="1" w:styleId="ListContents">
    <w:name w:val="List Contents"/>
    <w:basedOn w:val="Normal"/>
    <w:link w:val="ListContentsChar"/>
    <w:rsid w:val="001B3B52"/>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B3B5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B3B5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B3B52"/>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B3B5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B3B52"/>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1B3B52"/>
    <w:rPr>
      <w:rFonts w:ascii="Arial" w:eastAsia="Times New Roman" w:hAnsi="Arial"/>
      <w:sz w:val="12"/>
    </w:rPr>
  </w:style>
  <w:style w:type="paragraph" w:customStyle="1" w:styleId="Unimportant">
    <w:name w:val="Unimportant"/>
    <w:basedOn w:val="Normal"/>
    <w:link w:val="UnimportantCharChar"/>
    <w:rsid w:val="001B3B52"/>
    <w:pPr>
      <w:jc w:val="both"/>
    </w:pPr>
    <w:rPr>
      <w:rFonts w:ascii="Arial" w:eastAsia="Times New Roman" w:hAnsi="Arial"/>
      <w:sz w:val="12"/>
    </w:rPr>
  </w:style>
  <w:style w:type="character" w:customStyle="1" w:styleId="TagCiteChar3">
    <w:name w:val="Tag &amp; Cite Char"/>
    <w:link w:val="TagCite2"/>
    <w:locked/>
    <w:rsid w:val="001B3B52"/>
    <w:rPr>
      <w:rFonts w:ascii="Arial" w:eastAsia="Times New Roman" w:hAnsi="Arial"/>
      <w:b/>
    </w:rPr>
  </w:style>
  <w:style w:type="paragraph" w:customStyle="1" w:styleId="TagCite2">
    <w:name w:val="Tag &amp; Cite"/>
    <w:basedOn w:val="Normal"/>
    <w:link w:val="TagCiteChar3"/>
    <w:rsid w:val="001B3B52"/>
    <w:pPr>
      <w:jc w:val="both"/>
    </w:pPr>
    <w:rPr>
      <w:rFonts w:ascii="Arial" w:eastAsia="Times New Roman" w:hAnsi="Arial"/>
      <w:b/>
      <w:sz w:val="24"/>
    </w:rPr>
  </w:style>
  <w:style w:type="character" w:customStyle="1" w:styleId="HighlightedTextChar">
    <w:name w:val="Highlighted Text Char"/>
    <w:link w:val="HighlightedText"/>
    <w:locked/>
    <w:rsid w:val="001B3B52"/>
    <w:rPr>
      <w:rFonts w:ascii="Arial" w:eastAsia="Times New Roman" w:hAnsi="Arial"/>
      <w:b/>
      <w:u w:val="thick"/>
    </w:rPr>
  </w:style>
  <w:style w:type="paragraph" w:customStyle="1" w:styleId="HighlightedText">
    <w:name w:val="Highlighted Text"/>
    <w:basedOn w:val="Normal"/>
    <w:link w:val="HighlightedTextChar"/>
    <w:rsid w:val="001B3B52"/>
    <w:pPr>
      <w:jc w:val="both"/>
    </w:pPr>
    <w:rPr>
      <w:rFonts w:ascii="Arial" w:eastAsia="Times New Roman" w:hAnsi="Arial"/>
      <w:b/>
      <w:sz w:val="24"/>
      <w:u w:val="thick"/>
    </w:rPr>
  </w:style>
  <w:style w:type="paragraph" w:customStyle="1" w:styleId="StyleHeading1Justified">
    <w:name w:val="Style Heading 1 + Justified"/>
    <w:basedOn w:val="Normal"/>
    <w:next w:val="Normal"/>
    <w:rsid w:val="001B3B52"/>
    <w:rPr>
      <w:rFonts w:ascii="Arial" w:eastAsia="Times New Roman" w:hAnsi="Arial"/>
      <w:sz w:val="20"/>
      <w:szCs w:val="20"/>
    </w:rPr>
  </w:style>
  <w:style w:type="paragraph" w:customStyle="1" w:styleId="textunderline0">
    <w:name w:val="text underline"/>
    <w:basedOn w:val="Normal"/>
    <w:link w:val="textunderlineChar0"/>
    <w:autoRedefine/>
    <w:rsid w:val="001B3B52"/>
    <w:rPr>
      <w:rFonts w:asciiTheme="minorHAnsi" w:hAnsiTheme="minorHAnsi"/>
      <w:sz w:val="24"/>
      <w:u w:val="thick"/>
    </w:rPr>
  </w:style>
  <w:style w:type="character" w:customStyle="1" w:styleId="DebateTagChar">
    <w:name w:val="Debate Tag Char"/>
    <w:link w:val="DebateTag"/>
    <w:locked/>
    <w:rsid w:val="001B3B52"/>
    <w:rPr>
      <w:rFonts w:ascii="Garamond" w:hAnsi="Garamond"/>
      <w:b/>
    </w:rPr>
  </w:style>
  <w:style w:type="paragraph" w:customStyle="1" w:styleId="DebateTag">
    <w:name w:val="Debate Tag"/>
    <w:basedOn w:val="Normal"/>
    <w:link w:val="DebateTagChar"/>
    <w:autoRedefine/>
    <w:rsid w:val="001B3B52"/>
    <w:pPr>
      <w:tabs>
        <w:tab w:val="left" w:pos="270"/>
      </w:tabs>
    </w:pPr>
    <w:rPr>
      <w:rFonts w:ascii="Garamond" w:hAnsi="Garamond"/>
      <w:b/>
      <w:sz w:val="24"/>
    </w:rPr>
  </w:style>
  <w:style w:type="paragraph" w:customStyle="1" w:styleId="DebateCite">
    <w:name w:val="Debate Cite"/>
    <w:basedOn w:val="Normal"/>
    <w:autoRedefine/>
    <w:rsid w:val="001B3B52"/>
    <w:pPr>
      <w:tabs>
        <w:tab w:val="left" w:pos="270"/>
      </w:tabs>
    </w:pPr>
    <w:rPr>
      <w:rFonts w:eastAsia="Times New Roman"/>
      <w:sz w:val="20"/>
    </w:rPr>
  </w:style>
  <w:style w:type="paragraph" w:customStyle="1" w:styleId="BlockTitle10">
    <w:name w:val="Block Title #1"/>
    <w:basedOn w:val="Heading1"/>
    <w:rsid w:val="001B3B5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B3B52"/>
    <w:pPr>
      <w:widowControl w:val="0"/>
      <w:suppressAutoHyphens/>
    </w:pPr>
    <w:rPr>
      <w:rFonts w:ascii="Courier New" w:eastAsia="Courier New" w:hAnsi="Courier New"/>
      <w:sz w:val="20"/>
      <w:szCs w:val="20"/>
    </w:rPr>
  </w:style>
  <w:style w:type="paragraph" w:customStyle="1" w:styleId="MaggieTag">
    <w:name w:val="MaggieTag"/>
    <w:basedOn w:val="Heading2"/>
    <w:rsid w:val="001B3B5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B3B52"/>
    <w:rPr>
      <w:rFonts w:ascii="Times New Roman" w:eastAsia="Times New Roman" w:hAnsi="Times New Roman"/>
    </w:rPr>
  </w:style>
  <w:style w:type="paragraph" w:customStyle="1" w:styleId="Heading4Cite">
    <w:name w:val="Heading 4 Cite"/>
    <w:basedOn w:val="Normal"/>
    <w:link w:val="Heading4CiteChar"/>
    <w:autoRedefine/>
    <w:rsid w:val="001B3B52"/>
    <w:rPr>
      <w:rFonts w:ascii="Times New Roman" w:eastAsia="Times New Roman" w:hAnsi="Times New Roman"/>
      <w:sz w:val="24"/>
    </w:rPr>
  </w:style>
  <w:style w:type="paragraph" w:customStyle="1" w:styleId="4">
    <w:name w:val="4"/>
    <w:basedOn w:val="Normal"/>
    <w:rsid w:val="001B3B52"/>
    <w:rPr>
      <w:rFonts w:eastAsia="Times New Roman"/>
      <w:sz w:val="20"/>
    </w:rPr>
  </w:style>
  <w:style w:type="character" w:customStyle="1" w:styleId="UnunderlinedTextChar">
    <w:name w:val="Ununderlined Text Char"/>
    <w:link w:val="UnunderlinedText"/>
    <w:locked/>
    <w:rsid w:val="001B3B52"/>
    <w:rPr>
      <w:rFonts w:eastAsia="Times New Roman"/>
      <w:bCs/>
      <w:sz w:val="12"/>
    </w:rPr>
  </w:style>
  <w:style w:type="paragraph" w:customStyle="1" w:styleId="UnunderlinedText">
    <w:name w:val="Ununderlined Text"/>
    <w:basedOn w:val="Normal"/>
    <w:link w:val="UnunderlinedTextChar"/>
    <w:autoRedefine/>
    <w:rsid w:val="001B3B52"/>
    <w:pPr>
      <w:spacing w:after="200" w:line="276" w:lineRule="auto"/>
    </w:pPr>
    <w:rPr>
      <w:rFonts w:asciiTheme="minorHAnsi" w:eastAsia="Times New Roman" w:hAnsiTheme="minorHAnsi"/>
      <w:bCs/>
      <w:sz w:val="12"/>
    </w:rPr>
  </w:style>
  <w:style w:type="paragraph" w:customStyle="1" w:styleId="card2">
    <w:name w:val="%card"/>
    <w:basedOn w:val="Normal"/>
    <w:autoRedefine/>
    <w:rsid w:val="001B3B52"/>
    <w:pPr>
      <w:spacing w:after="200" w:line="276" w:lineRule="auto"/>
      <w:ind w:left="288" w:right="288"/>
    </w:pPr>
    <w:rPr>
      <w:rFonts w:eastAsia="Times New Roman"/>
      <w:bCs/>
    </w:rPr>
  </w:style>
  <w:style w:type="paragraph" w:customStyle="1" w:styleId="BlockTitle4">
    <w:name w:val="%Block Title"/>
    <w:basedOn w:val="Heading1"/>
    <w:rsid w:val="001B3B5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B3B52"/>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1B3B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1B3B5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B3B52"/>
    <w:rPr>
      <w:rFonts w:ascii="Century Gothic" w:eastAsia="Cambria" w:hAnsi="Century Gothic"/>
      <w:u w:val="thick"/>
    </w:rPr>
  </w:style>
  <w:style w:type="paragraph" w:customStyle="1" w:styleId="Card-Underline0">
    <w:name w:val="Card-Underline"/>
    <w:basedOn w:val="Normal"/>
    <w:link w:val="Card-UnderlineChar"/>
    <w:qFormat/>
    <w:rsid w:val="001B3B52"/>
    <w:rPr>
      <w:rFonts w:ascii="Century Gothic" w:eastAsia="Cambria" w:hAnsi="Century Gothic"/>
      <w:sz w:val="24"/>
      <w:u w:val="thick"/>
    </w:rPr>
  </w:style>
  <w:style w:type="paragraph" w:customStyle="1" w:styleId="PageNumber3">
    <w:name w:val="Page Number3"/>
    <w:basedOn w:val="Normal"/>
    <w:next w:val="Normal"/>
    <w:rsid w:val="001B3B52"/>
    <w:rPr>
      <w:rFonts w:eastAsia="Times New Roman"/>
      <w:sz w:val="20"/>
    </w:rPr>
  </w:style>
  <w:style w:type="paragraph" w:customStyle="1" w:styleId="PageNumber4">
    <w:name w:val="Page Number4"/>
    <w:basedOn w:val="Normal"/>
    <w:next w:val="Normal"/>
    <w:rsid w:val="001B3B52"/>
    <w:rPr>
      <w:rFonts w:eastAsia="Times New Roman"/>
      <w:sz w:val="20"/>
    </w:rPr>
  </w:style>
  <w:style w:type="paragraph" w:customStyle="1" w:styleId="PageNumber5">
    <w:name w:val="Page Number5"/>
    <w:basedOn w:val="Normal"/>
    <w:next w:val="Normal"/>
    <w:rsid w:val="001B3B52"/>
    <w:rPr>
      <w:rFonts w:eastAsia="Times New Roman"/>
      <w:sz w:val="20"/>
    </w:rPr>
  </w:style>
  <w:style w:type="paragraph" w:customStyle="1" w:styleId="smalltext1">
    <w:name w:val="small text1"/>
    <w:basedOn w:val="Normal"/>
    <w:next w:val="Normal"/>
    <w:uiPriority w:val="4"/>
    <w:qFormat/>
    <w:rsid w:val="001B3B52"/>
    <w:pPr>
      <w:keepNext/>
      <w:keepLines/>
      <w:spacing w:before="200"/>
      <w:outlineLvl w:val="3"/>
    </w:pPr>
    <w:rPr>
      <w:rFonts w:eastAsia="Times New Roman"/>
      <w:b/>
      <w:bCs/>
      <w:iCs/>
      <w:sz w:val="26"/>
    </w:rPr>
  </w:style>
  <w:style w:type="character" w:customStyle="1" w:styleId="CircleChar">
    <w:name w:val="Circle Char"/>
    <w:link w:val="Circle"/>
    <w:locked/>
    <w:rsid w:val="001B3B52"/>
    <w:rPr>
      <w:rFonts w:ascii="Times New Roman" w:eastAsia="Times New Roman" w:hAnsi="Times New Roman"/>
      <w:b/>
      <w:u w:val="words"/>
    </w:rPr>
  </w:style>
  <w:style w:type="paragraph" w:customStyle="1" w:styleId="Circle">
    <w:name w:val="Circle"/>
    <w:basedOn w:val="Normal"/>
    <w:link w:val="CircleChar"/>
    <w:rsid w:val="001B3B52"/>
    <w:rPr>
      <w:rFonts w:ascii="Times New Roman" w:eastAsia="Times New Roman" w:hAnsi="Times New Roman"/>
      <w:b/>
      <w:sz w:val="24"/>
      <w:u w:val="words"/>
    </w:rPr>
  </w:style>
  <w:style w:type="paragraph" w:customStyle="1" w:styleId="PageNumber6">
    <w:name w:val="Page Number6"/>
    <w:basedOn w:val="Normal"/>
    <w:next w:val="Normal"/>
    <w:rsid w:val="001B3B52"/>
    <w:rPr>
      <w:rFonts w:eastAsia="Times New Roman"/>
      <w:sz w:val="20"/>
    </w:rPr>
  </w:style>
  <w:style w:type="paragraph" w:customStyle="1" w:styleId="user">
    <w:name w:val="user"/>
    <w:basedOn w:val="Normal"/>
    <w:rsid w:val="001B3B5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B3B5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B3B5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B3B5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B3B5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B3B5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B3B52"/>
    <w:rPr>
      <w:rFonts w:eastAsia="Times New Roman"/>
      <w:sz w:val="20"/>
    </w:rPr>
  </w:style>
  <w:style w:type="paragraph" w:customStyle="1" w:styleId="DebateTag0">
    <w:name w:val="DebateTag"/>
    <w:basedOn w:val="Normal"/>
    <w:qFormat/>
    <w:rsid w:val="001B3B52"/>
    <w:rPr>
      <w:b/>
    </w:rPr>
  </w:style>
  <w:style w:type="paragraph" w:customStyle="1" w:styleId="date-comments">
    <w:name w:val="date-comments"/>
    <w:basedOn w:val="Normal"/>
    <w:uiPriority w:val="99"/>
    <w:rsid w:val="001B3B5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B3B52"/>
    <w:rPr>
      <w:rFonts w:ascii="Garamond" w:eastAsia="Calibri" w:hAnsi="Garamond" w:hint="default"/>
      <w:sz w:val="16"/>
      <w:szCs w:val="22"/>
    </w:rPr>
  </w:style>
  <w:style w:type="character" w:customStyle="1" w:styleId="message-item">
    <w:name w:val="message-item"/>
    <w:rsid w:val="001B3B52"/>
  </w:style>
  <w:style w:type="character" w:customStyle="1" w:styleId="lightheader">
    <w:name w:val="lightheader"/>
    <w:rsid w:val="001B3B52"/>
  </w:style>
  <w:style w:type="character" w:customStyle="1" w:styleId="datestamp">
    <w:name w:val="datestamp"/>
    <w:rsid w:val="001B3B52"/>
  </w:style>
  <w:style w:type="character" w:customStyle="1" w:styleId="i">
    <w:name w:val="i"/>
    <w:uiPriority w:val="99"/>
    <w:rsid w:val="001B3B52"/>
  </w:style>
  <w:style w:type="character" w:customStyle="1" w:styleId="forenames">
    <w:name w:val="forenames"/>
    <w:rsid w:val="001B3B52"/>
  </w:style>
  <w:style w:type="character" w:customStyle="1" w:styleId="surname">
    <w:name w:val="surname"/>
    <w:rsid w:val="001B3B52"/>
  </w:style>
  <w:style w:type="character" w:customStyle="1" w:styleId="medium-font">
    <w:name w:val="medium-font"/>
    <w:rsid w:val="001B3B52"/>
  </w:style>
  <w:style w:type="character" w:customStyle="1" w:styleId="title-link-wrapper">
    <w:name w:val="title-link-wrapper"/>
    <w:rsid w:val="001B3B52"/>
  </w:style>
  <w:style w:type="character" w:customStyle="1" w:styleId="refpreview">
    <w:name w:val="refpreview"/>
    <w:rsid w:val="001B3B52"/>
  </w:style>
  <w:style w:type="character" w:customStyle="1" w:styleId="loose1">
    <w:name w:val="loose1"/>
    <w:rsid w:val="001B3B52"/>
  </w:style>
  <w:style w:type="character" w:customStyle="1" w:styleId="email">
    <w:name w:val="email"/>
    <w:rsid w:val="001B3B52"/>
  </w:style>
  <w:style w:type="character" w:customStyle="1" w:styleId="gsa">
    <w:name w:val="gs_a"/>
    <w:rsid w:val="001B3B52"/>
  </w:style>
  <w:style w:type="character" w:customStyle="1" w:styleId="goohl1">
    <w:name w:val="goohl1"/>
    <w:rsid w:val="001B3B52"/>
  </w:style>
  <w:style w:type="character" w:customStyle="1" w:styleId="mainarttitle">
    <w:name w:val="mainarttitle"/>
    <w:rsid w:val="001B3B52"/>
  </w:style>
  <w:style w:type="character" w:customStyle="1" w:styleId="mainartauthor">
    <w:name w:val="mainartauthor"/>
    <w:rsid w:val="001B3B52"/>
  </w:style>
  <w:style w:type="character" w:customStyle="1" w:styleId="mainartdate">
    <w:name w:val="mainartdate"/>
    <w:rsid w:val="001B3B52"/>
  </w:style>
  <w:style w:type="character" w:customStyle="1" w:styleId="gsggs">
    <w:name w:val="gs_ggs"/>
    <w:rsid w:val="001B3B52"/>
  </w:style>
  <w:style w:type="character" w:customStyle="1" w:styleId="ahead">
    <w:name w:val="a_head"/>
    <w:rsid w:val="001B3B52"/>
  </w:style>
  <w:style w:type="character" w:customStyle="1" w:styleId="articleauthor">
    <w:name w:val="articleauthor"/>
    <w:rsid w:val="001B3B52"/>
  </w:style>
  <w:style w:type="character" w:customStyle="1" w:styleId="footnote">
    <w:name w:val="footnote"/>
    <w:rsid w:val="001B3B52"/>
  </w:style>
  <w:style w:type="character" w:customStyle="1" w:styleId="docbody">
    <w:name w:val="docbody"/>
    <w:rsid w:val="001B3B52"/>
  </w:style>
  <w:style w:type="character" w:customStyle="1" w:styleId="superscript">
    <w:name w:val="superscript"/>
    <w:rsid w:val="001B3B52"/>
  </w:style>
  <w:style w:type="character" w:customStyle="1" w:styleId="citeChar2">
    <w:name w:val="cite Char"/>
    <w:locked/>
    <w:rsid w:val="001B3B52"/>
    <w:rPr>
      <w:b/>
      <w:bCs w:val="0"/>
      <w:u w:val="single"/>
    </w:rPr>
  </w:style>
  <w:style w:type="character" w:customStyle="1" w:styleId="StyleUnderlineChar">
    <w:name w:val="Style Underline Char"/>
    <w:locked/>
    <w:rsid w:val="001B3B52"/>
    <w:rPr>
      <w:u w:val="single"/>
    </w:rPr>
  </w:style>
  <w:style w:type="character" w:customStyle="1" w:styleId="CitesCharChar">
    <w:name w:val="Cites Char Char"/>
    <w:locked/>
    <w:rsid w:val="001B3B52"/>
    <w:rPr>
      <w:b/>
      <w:bCs/>
    </w:rPr>
  </w:style>
  <w:style w:type="character" w:customStyle="1" w:styleId="bwxsm">
    <w:name w:val="b w xsm"/>
    <w:rsid w:val="001B3B52"/>
  </w:style>
  <w:style w:type="character" w:customStyle="1" w:styleId="fstd">
    <w:name w:val="f std"/>
    <w:rsid w:val="001B3B52"/>
  </w:style>
  <w:style w:type="character" w:customStyle="1" w:styleId="gl">
    <w:name w:val="gl"/>
    <w:rsid w:val="001B3B52"/>
  </w:style>
  <w:style w:type="character" w:customStyle="1" w:styleId="heading2char2charchar1">
    <w:name w:val="heading2char2charchar1"/>
    <w:rsid w:val="001B3B52"/>
  </w:style>
  <w:style w:type="character" w:customStyle="1" w:styleId="charchar60">
    <w:name w:val="charchar6"/>
    <w:rsid w:val="001B3B52"/>
  </w:style>
  <w:style w:type="character" w:customStyle="1" w:styleId="bio1">
    <w:name w:val="bio1"/>
    <w:rsid w:val="001B3B52"/>
    <w:rPr>
      <w:rFonts w:ascii="Arial" w:hAnsi="Arial" w:cs="Arial" w:hint="default"/>
      <w:i/>
      <w:iCs/>
      <w:color w:val="000000"/>
      <w:sz w:val="20"/>
      <w:szCs w:val="20"/>
    </w:rPr>
  </w:style>
  <w:style w:type="character" w:customStyle="1" w:styleId="cardCharCharCharCharCharChar">
    <w:name w:val="card Char Char Char Char Char Char"/>
    <w:rsid w:val="001B3B52"/>
    <w:rPr>
      <w:sz w:val="24"/>
      <w:szCs w:val="24"/>
      <w:lang w:val="en-US" w:eastAsia="en-US" w:bidi="ar-SA"/>
    </w:rPr>
  </w:style>
  <w:style w:type="character" w:customStyle="1" w:styleId="Style24ptBoldUnderlineCenteredCharChar">
    <w:name w:val="Style 24 pt Bold Underline Centered Char Char"/>
    <w:rsid w:val="001B3B52"/>
    <w:rPr>
      <w:b/>
      <w:bCs/>
      <w:sz w:val="48"/>
      <w:szCs w:val="24"/>
      <w:u w:val="single"/>
      <w:lang w:val="en-US" w:eastAsia="en-US" w:bidi="ar-SA"/>
    </w:rPr>
  </w:style>
  <w:style w:type="character" w:customStyle="1" w:styleId="TagCiteCharChar0">
    <w:name w:val="Tag / Cite Char Char"/>
    <w:rsid w:val="001B3B52"/>
    <w:rPr>
      <w:b/>
      <w:bCs w:val="0"/>
      <w:color w:val="000000"/>
      <w:sz w:val="24"/>
      <w:szCs w:val="24"/>
      <w:lang w:val="en-US" w:eastAsia="en-US" w:bidi="ar-SA"/>
    </w:rPr>
  </w:style>
  <w:style w:type="character" w:customStyle="1" w:styleId="CardTextUnderlinedCharChar">
    <w:name w:val="Card Text Underlined Char Char"/>
    <w:rsid w:val="001B3B52"/>
    <w:rPr>
      <w:rFonts w:ascii="Arial Narrow" w:hAnsi="Arial Narrow" w:hint="default"/>
      <w:szCs w:val="24"/>
      <w:u w:val="single"/>
      <w:lang w:val="en-US" w:eastAsia="en-US" w:bidi="ar-SA"/>
    </w:rPr>
  </w:style>
  <w:style w:type="character" w:customStyle="1" w:styleId="CardTagCharCharChar">
    <w:name w:val="Card Tag Char Char Char"/>
    <w:rsid w:val="001B3B52"/>
    <w:rPr>
      <w:b/>
      <w:bCs w:val="0"/>
      <w:sz w:val="24"/>
      <w:szCs w:val="24"/>
      <w:lang w:val="en-US" w:eastAsia="en-US" w:bidi="ar-SA"/>
    </w:rPr>
  </w:style>
  <w:style w:type="character" w:customStyle="1" w:styleId="mainbody">
    <w:name w:val="mainbody"/>
    <w:rsid w:val="001B3B52"/>
  </w:style>
  <w:style w:type="character" w:customStyle="1" w:styleId="UnderlineStyleChar2">
    <w:name w:val="Underline Style Char2"/>
    <w:rsid w:val="001B3B52"/>
    <w:rPr>
      <w:rFonts w:ascii="Garamond" w:hAnsi="Garamond" w:hint="default"/>
      <w:sz w:val="22"/>
      <w:szCs w:val="24"/>
      <w:u w:val="single"/>
      <w:lang w:val="en-US" w:eastAsia="en-US" w:bidi="ar-SA"/>
    </w:rPr>
  </w:style>
  <w:style w:type="character" w:customStyle="1" w:styleId="Style1Char2">
    <w:name w:val="Style1 Char2"/>
    <w:rsid w:val="001B3B52"/>
    <w:rPr>
      <w:szCs w:val="24"/>
    </w:rPr>
  </w:style>
  <w:style w:type="character" w:customStyle="1" w:styleId="t13">
    <w:name w:val="t13"/>
    <w:rsid w:val="001B3B52"/>
  </w:style>
  <w:style w:type="character" w:customStyle="1" w:styleId="lead">
    <w:name w:val="lead"/>
    <w:rsid w:val="001B3B52"/>
  </w:style>
  <w:style w:type="paragraph" w:customStyle="1" w:styleId="CardDownx1">
    <w:name w:val="CardDown x1"/>
    <w:basedOn w:val="Normal"/>
    <w:link w:val="CardDownx1Char"/>
    <w:rsid w:val="001B3B52"/>
  </w:style>
  <w:style w:type="character" w:customStyle="1" w:styleId="CardDownx1Char">
    <w:name w:val="CardDown x1 Char"/>
    <w:link w:val="CardDownx1"/>
    <w:locked/>
    <w:rsid w:val="001B3B52"/>
    <w:rPr>
      <w:rFonts w:ascii="Calibri" w:hAnsi="Calibri"/>
      <w:sz w:val="22"/>
    </w:rPr>
  </w:style>
  <w:style w:type="character" w:customStyle="1" w:styleId="CharChar17">
    <w:name w:val="Char Char17"/>
    <w:locked/>
    <w:rsid w:val="001B3B52"/>
    <w:rPr>
      <w:rFonts w:ascii="Arial" w:hAnsi="Arial" w:cs="Arial" w:hint="default"/>
      <w:b/>
      <w:bCs/>
      <w:sz w:val="26"/>
      <w:szCs w:val="26"/>
    </w:rPr>
  </w:style>
  <w:style w:type="character" w:customStyle="1" w:styleId="address">
    <w:name w:val="address"/>
    <w:rsid w:val="001B3B52"/>
  </w:style>
  <w:style w:type="character" w:customStyle="1" w:styleId="ilspan">
    <w:name w:val="il_span"/>
    <w:rsid w:val="001B3B52"/>
  </w:style>
  <w:style w:type="character" w:customStyle="1" w:styleId="articletitle1">
    <w:name w:val="articletitle1"/>
    <w:rsid w:val="001B3B52"/>
    <w:rPr>
      <w:rFonts w:ascii="Times New Roman" w:hAnsi="Times New Roman" w:cs="Times New Roman" w:hint="default"/>
      <w:b/>
      <w:bCs/>
      <w:sz w:val="36"/>
      <w:szCs w:val="36"/>
    </w:rPr>
  </w:style>
  <w:style w:type="character" w:customStyle="1" w:styleId="leftidx1">
    <w:name w:val="leftidx1"/>
    <w:rsid w:val="001B3B52"/>
    <w:rPr>
      <w:rFonts w:ascii="Verdana" w:hAnsi="Verdana" w:hint="default"/>
      <w:sz w:val="22"/>
      <w:szCs w:val="22"/>
    </w:rPr>
  </w:style>
  <w:style w:type="character" w:customStyle="1" w:styleId="blue1">
    <w:name w:val="blue1"/>
    <w:rsid w:val="001B3B52"/>
    <w:rPr>
      <w:color w:val="0000FF"/>
    </w:rPr>
  </w:style>
  <w:style w:type="character" w:customStyle="1" w:styleId="author-link1">
    <w:name w:val="author-link1"/>
    <w:rsid w:val="001B3B52"/>
    <w:rPr>
      <w:b w:val="0"/>
      <w:bCs w:val="0"/>
    </w:rPr>
  </w:style>
  <w:style w:type="character" w:customStyle="1" w:styleId="black1">
    <w:name w:val="black1"/>
    <w:rsid w:val="001B3B52"/>
    <w:rPr>
      <w:color w:val="000000"/>
    </w:rPr>
  </w:style>
  <w:style w:type="character" w:customStyle="1" w:styleId="StyleunderlinedCharBold">
    <w:name w:val="Style underlined Char + Bold"/>
    <w:rsid w:val="001B3B52"/>
    <w:rPr>
      <w:rFonts w:ascii="Times New Roman" w:hAnsi="Times New Roman" w:cs="Times New Roman" w:hint="default"/>
      <w:b/>
      <w:bCs/>
      <w:sz w:val="21"/>
      <w:szCs w:val="24"/>
      <w:u w:val="single"/>
    </w:rPr>
  </w:style>
  <w:style w:type="character" w:customStyle="1" w:styleId="ThickUnderlineCharChar">
    <w:name w:val="Thick Underline Char Char"/>
    <w:rsid w:val="001B3B52"/>
    <w:rPr>
      <w:rFonts w:ascii="Calibri" w:eastAsia="Calibri" w:hAnsi="Calibri" w:hint="default"/>
    </w:rPr>
  </w:style>
  <w:style w:type="character" w:customStyle="1" w:styleId="CardUnderline">
    <w:name w:val="Card Underline"/>
    <w:rsid w:val="001B3B52"/>
    <w:rPr>
      <w:rFonts w:ascii="Times New Roman" w:hAnsi="Times New Roman" w:cs="Times New Roman" w:hint="default"/>
      <w:sz w:val="20"/>
      <w:u w:val="single"/>
    </w:rPr>
  </w:style>
  <w:style w:type="character" w:customStyle="1" w:styleId="lingoregion">
    <w:name w:val="lingo_region"/>
    <w:rsid w:val="001B3B52"/>
  </w:style>
  <w:style w:type="character" w:customStyle="1" w:styleId="cite0">
    <w:name w:val="%cite"/>
    <w:rsid w:val="001B3B52"/>
    <w:rPr>
      <w:rFonts w:ascii="Times New Roman" w:hAnsi="Times New Roman" w:cs="Times New Roman" w:hint="default"/>
      <w:b/>
      <w:bCs w:val="0"/>
      <w:sz w:val="24"/>
    </w:rPr>
  </w:style>
  <w:style w:type="character" w:customStyle="1" w:styleId="Emphasis21">
    <w:name w:val="%Emphasis2"/>
    <w:rsid w:val="001B3B52"/>
    <w:rPr>
      <w:rFonts w:ascii="Cooper Black" w:hAnsi="Cooper Black" w:hint="default"/>
      <w:iCs/>
      <w:u w:val="single"/>
    </w:rPr>
  </w:style>
  <w:style w:type="character" w:customStyle="1" w:styleId="bodycontentlink">
    <w:name w:val="bodycontentlink"/>
    <w:rsid w:val="001B3B52"/>
  </w:style>
  <w:style w:type="character" w:customStyle="1" w:styleId="AAAcite">
    <w:name w:val="AAAcite"/>
    <w:rsid w:val="001B3B52"/>
    <w:rPr>
      <w:rFonts w:ascii="Times New Roman" w:hAnsi="Times New Roman" w:cs="Times New Roman" w:hint="default"/>
      <w:b/>
      <w:bCs w:val="0"/>
      <w:sz w:val="24"/>
    </w:rPr>
  </w:style>
  <w:style w:type="character" w:customStyle="1" w:styleId="tmplheaderlink">
    <w:name w:val="tmplheaderlink"/>
    <w:rsid w:val="001B3B52"/>
    <w:rPr>
      <w:rFonts w:ascii="Times New Roman" w:hAnsi="Times New Roman" w:cs="Times New Roman" w:hint="default"/>
    </w:rPr>
  </w:style>
  <w:style w:type="character" w:customStyle="1" w:styleId="UnderlinedEvidenceCharChar">
    <w:name w:val="Underlined Evidence Char Char"/>
    <w:rsid w:val="001B3B52"/>
    <w:rPr>
      <w:rFonts w:ascii="Verdana" w:hAnsi="Verdana" w:hint="default"/>
      <w:sz w:val="21"/>
      <w:szCs w:val="21"/>
      <w:u w:val="thick"/>
      <w:lang w:val="en-US" w:eastAsia="en-US" w:bidi="ar-SA"/>
    </w:rPr>
  </w:style>
  <w:style w:type="character" w:customStyle="1" w:styleId="role">
    <w:name w:val="role"/>
    <w:rsid w:val="001B3B52"/>
  </w:style>
  <w:style w:type="character" w:customStyle="1" w:styleId="pagination">
    <w:name w:val="pagination"/>
    <w:rsid w:val="001B3B52"/>
  </w:style>
  <w:style w:type="character" w:customStyle="1" w:styleId="doi">
    <w:name w:val="doi"/>
    <w:rsid w:val="001B3B52"/>
  </w:style>
  <w:style w:type="character" w:customStyle="1" w:styleId="bodycontents">
    <w:name w:val="bodycontents"/>
    <w:rsid w:val="001B3B52"/>
  </w:style>
  <w:style w:type="character" w:customStyle="1" w:styleId="comma">
    <w:name w:val="comma"/>
    <w:rsid w:val="001B3B52"/>
  </w:style>
  <w:style w:type="character" w:customStyle="1" w:styleId="pad5right">
    <w:name w:val="pad5right"/>
    <w:rsid w:val="001B3B52"/>
  </w:style>
  <w:style w:type="character" w:customStyle="1" w:styleId="entry-date">
    <w:name w:val="entry-date"/>
    <w:rsid w:val="001B3B52"/>
  </w:style>
  <w:style w:type="character" w:customStyle="1" w:styleId="desc">
    <w:name w:val="desc"/>
    <w:rsid w:val="001B3B52"/>
  </w:style>
  <w:style w:type="character" w:customStyle="1" w:styleId="divider">
    <w:name w:val="divider"/>
    <w:rsid w:val="001B3B52"/>
  </w:style>
  <w:style w:type="character" w:customStyle="1" w:styleId="blogdate">
    <w:name w:val="blogdate"/>
    <w:rsid w:val="001B3B52"/>
  </w:style>
  <w:style w:type="character" w:customStyle="1" w:styleId="ticker">
    <w:name w:val="ticker"/>
    <w:rsid w:val="001B3B52"/>
  </w:style>
  <w:style w:type="character" w:customStyle="1" w:styleId="posted">
    <w:name w:val="posted"/>
    <w:rsid w:val="001B3B52"/>
  </w:style>
  <w:style w:type="character" w:customStyle="1" w:styleId="time">
    <w:name w:val="time"/>
    <w:rsid w:val="001B3B52"/>
  </w:style>
  <w:style w:type="character" w:customStyle="1" w:styleId="dot">
    <w:name w:val="dot"/>
    <w:rsid w:val="001B3B52"/>
  </w:style>
  <w:style w:type="character" w:customStyle="1" w:styleId="hn-date">
    <w:name w:val="hn-date"/>
    <w:rsid w:val="001B3B52"/>
  </w:style>
  <w:style w:type="character" w:customStyle="1" w:styleId="location">
    <w:name w:val="location"/>
    <w:rsid w:val="001B3B52"/>
  </w:style>
  <w:style w:type="character" w:customStyle="1" w:styleId="arial11">
    <w:name w:val="arial_11"/>
    <w:rsid w:val="001B3B52"/>
  </w:style>
  <w:style w:type="character" w:customStyle="1" w:styleId="dropcap-letter">
    <w:name w:val="dropcap-letter"/>
    <w:rsid w:val="001B3B52"/>
  </w:style>
  <w:style w:type="character" w:customStyle="1" w:styleId="offscreen">
    <w:name w:val="offscreen"/>
    <w:rsid w:val="001B3B52"/>
  </w:style>
  <w:style w:type="character" w:customStyle="1" w:styleId="linked-in">
    <w:name w:val="linked-in"/>
    <w:rsid w:val="001B3B52"/>
  </w:style>
  <w:style w:type="character" w:customStyle="1" w:styleId="in-widget">
    <w:name w:val="in-widget"/>
    <w:rsid w:val="001B3B52"/>
  </w:style>
  <w:style w:type="character" w:customStyle="1" w:styleId="in-right">
    <w:name w:val="in-right"/>
    <w:rsid w:val="001B3B52"/>
  </w:style>
  <w:style w:type="character" w:customStyle="1" w:styleId="tickerwrap">
    <w:name w:val="ticker_wrap"/>
    <w:rsid w:val="001B3B52"/>
  </w:style>
  <w:style w:type="character" w:customStyle="1" w:styleId="divs">
    <w:name w:val="divs"/>
    <w:rsid w:val="001B3B52"/>
  </w:style>
  <w:style w:type="character" w:customStyle="1" w:styleId="in-top">
    <w:name w:val="in-top"/>
    <w:rsid w:val="001B3B52"/>
  </w:style>
  <w:style w:type="character" w:customStyle="1" w:styleId="article-date">
    <w:name w:val="article-date"/>
    <w:rsid w:val="001B3B52"/>
  </w:style>
  <w:style w:type="character" w:customStyle="1" w:styleId="bodysubtoc">
    <w:name w:val="bodysubtoc"/>
    <w:rsid w:val="001B3B52"/>
  </w:style>
  <w:style w:type="character" w:customStyle="1" w:styleId="lefttitlesmaller">
    <w:name w:val="lefttitlesmaller"/>
    <w:rsid w:val="001B3B52"/>
  </w:style>
  <w:style w:type="character" w:customStyle="1" w:styleId="mb">
    <w:name w:val="mb"/>
    <w:rsid w:val="001B3B52"/>
  </w:style>
  <w:style w:type="character" w:customStyle="1" w:styleId="field-content">
    <w:name w:val="field-content"/>
    <w:rsid w:val="001B3B52"/>
  </w:style>
  <w:style w:type="character" w:customStyle="1" w:styleId="submitted-date">
    <w:name w:val="submitted-date"/>
    <w:rsid w:val="001B3B52"/>
  </w:style>
  <w:style w:type="character" w:customStyle="1" w:styleId="submitted-time">
    <w:name w:val="submitted-time"/>
    <w:rsid w:val="001B3B52"/>
  </w:style>
  <w:style w:type="character" w:customStyle="1" w:styleId="A2">
    <w:name w:val="A2"/>
    <w:uiPriority w:val="99"/>
    <w:rsid w:val="001B3B52"/>
    <w:rPr>
      <w:rFonts w:ascii="Sabon LT Std" w:hAnsi="Sabon LT Std" w:cs="Sabon LT Std" w:hint="default"/>
      <w:color w:val="000000"/>
      <w:sz w:val="15"/>
      <w:szCs w:val="15"/>
    </w:rPr>
  </w:style>
  <w:style w:type="character" w:customStyle="1" w:styleId="searchword">
    <w:name w:val="searchword"/>
    <w:rsid w:val="001B3B52"/>
  </w:style>
  <w:style w:type="character" w:customStyle="1" w:styleId="meta-prep">
    <w:name w:val="meta-prep"/>
    <w:rsid w:val="001B3B52"/>
  </w:style>
  <w:style w:type="numbering" w:customStyle="1" w:styleId="1ai1">
    <w:name w:val="1 / a / i1"/>
    <w:rsid w:val="001B3B52"/>
    <w:pPr>
      <w:numPr>
        <w:numId w:val="14"/>
      </w:numPr>
    </w:pPr>
  </w:style>
  <w:style w:type="numbering" w:styleId="1ai">
    <w:name w:val="Outline List 1"/>
    <w:basedOn w:val="NoList"/>
    <w:unhideWhenUsed/>
    <w:rsid w:val="001B3B52"/>
    <w:pPr>
      <w:numPr>
        <w:numId w:val="15"/>
      </w:numPr>
    </w:pPr>
  </w:style>
  <w:style w:type="character" w:customStyle="1" w:styleId="FontStyle310">
    <w:name w:val="Font Style310"/>
    <w:uiPriority w:val="99"/>
    <w:rsid w:val="001B3B52"/>
    <w:rPr>
      <w:rFonts w:ascii="Times New Roman" w:hAnsi="Times New Roman" w:cs="Times New Roman"/>
      <w:b/>
      <w:bCs/>
      <w:i/>
      <w:iCs/>
      <w:spacing w:val="-10"/>
      <w:sz w:val="18"/>
      <w:szCs w:val="18"/>
    </w:rPr>
  </w:style>
  <w:style w:type="character" w:customStyle="1" w:styleId="FontStyle329">
    <w:name w:val="Font Style329"/>
    <w:uiPriority w:val="99"/>
    <w:rsid w:val="001B3B52"/>
    <w:rPr>
      <w:rFonts w:ascii="Times New Roman" w:hAnsi="Times New Roman" w:cs="Times New Roman"/>
      <w:b/>
      <w:bCs/>
      <w:spacing w:val="-10"/>
      <w:sz w:val="18"/>
      <w:szCs w:val="18"/>
    </w:rPr>
  </w:style>
  <w:style w:type="character" w:customStyle="1" w:styleId="FontStyle370">
    <w:name w:val="Font Style370"/>
    <w:uiPriority w:val="99"/>
    <w:rsid w:val="001B3B52"/>
    <w:rPr>
      <w:rFonts w:ascii="Cambria" w:hAnsi="Cambria" w:cs="Cambria"/>
      <w:b/>
      <w:bCs/>
      <w:spacing w:val="-10"/>
      <w:sz w:val="18"/>
      <w:szCs w:val="18"/>
    </w:rPr>
  </w:style>
  <w:style w:type="character" w:customStyle="1" w:styleId="FontStyle302">
    <w:name w:val="Font Style302"/>
    <w:uiPriority w:val="99"/>
    <w:rsid w:val="001B3B52"/>
    <w:rPr>
      <w:rFonts w:ascii="Times New Roman" w:hAnsi="Times New Roman" w:cs="Times New Roman"/>
      <w:b/>
      <w:bCs/>
      <w:sz w:val="22"/>
      <w:szCs w:val="22"/>
    </w:rPr>
  </w:style>
  <w:style w:type="character" w:customStyle="1" w:styleId="FontStyle347">
    <w:name w:val="Font Style347"/>
    <w:uiPriority w:val="99"/>
    <w:rsid w:val="001B3B52"/>
    <w:rPr>
      <w:rFonts w:ascii="Times New Roman" w:hAnsi="Times New Roman" w:cs="Times New Roman"/>
      <w:b/>
      <w:bCs/>
      <w:spacing w:val="-10"/>
      <w:sz w:val="20"/>
      <w:szCs w:val="20"/>
    </w:rPr>
  </w:style>
  <w:style w:type="paragraph" w:customStyle="1" w:styleId="Style27">
    <w:name w:val="Style27"/>
    <w:basedOn w:val="Normal"/>
    <w:uiPriority w:val="99"/>
    <w:rsid w:val="001B3B5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B3B5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B3B52"/>
    <w:rPr>
      <w:rFonts w:ascii="Times New Roman" w:hAnsi="Times New Roman" w:cs="Times New Roman"/>
      <w:spacing w:val="-10"/>
      <w:sz w:val="18"/>
      <w:szCs w:val="18"/>
    </w:rPr>
  </w:style>
  <w:style w:type="character" w:customStyle="1" w:styleId="FontStyle312">
    <w:name w:val="Font Style312"/>
    <w:uiPriority w:val="99"/>
    <w:rsid w:val="001B3B52"/>
    <w:rPr>
      <w:rFonts w:ascii="Times New Roman" w:hAnsi="Times New Roman" w:cs="Times New Roman"/>
      <w:b/>
      <w:bCs/>
      <w:spacing w:val="-10"/>
      <w:sz w:val="16"/>
      <w:szCs w:val="16"/>
    </w:rPr>
  </w:style>
  <w:style w:type="character" w:customStyle="1" w:styleId="FontStyle346">
    <w:name w:val="Font Style346"/>
    <w:uiPriority w:val="99"/>
    <w:rsid w:val="001B3B52"/>
    <w:rPr>
      <w:rFonts w:ascii="Times New Roman" w:hAnsi="Times New Roman" w:cs="Times New Roman"/>
      <w:b/>
      <w:bCs/>
      <w:spacing w:val="-10"/>
      <w:sz w:val="18"/>
      <w:szCs w:val="18"/>
    </w:rPr>
  </w:style>
  <w:style w:type="character" w:customStyle="1" w:styleId="FontStyle330">
    <w:name w:val="Font Style330"/>
    <w:uiPriority w:val="99"/>
    <w:rsid w:val="001B3B52"/>
    <w:rPr>
      <w:rFonts w:ascii="Times New Roman" w:hAnsi="Times New Roman" w:cs="Times New Roman"/>
      <w:b/>
      <w:bCs/>
      <w:sz w:val="16"/>
      <w:szCs w:val="16"/>
    </w:rPr>
  </w:style>
  <w:style w:type="character" w:customStyle="1" w:styleId="FontStyle372">
    <w:name w:val="Font Style372"/>
    <w:uiPriority w:val="99"/>
    <w:rsid w:val="001B3B52"/>
    <w:rPr>
      <w:rFonts w:ascii="Times New Roman" w:hAnsi="Times New Roman" w:cs="Times New Roman"/>
      <w:b/>
      <w:bCs/>
      <w:sz w:val="16"/>
      <w:szCs w:val="16"/>
    </w:rPr>
  </w:style>
  <w:style w:type="paragraph" w:customStyle="1" w:styleId="Style59">
    <w:name w:val="Style59"/>
    <w:basedOn w:val="Normal"/>
    <w:uiPriority w:val="99"/>
    <w:rsid w:val="001B3B5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B3B52"/>
    <w:rPr>
      <w:rFonts w:ascii="Times New Roman" w:hAnsi="Times New Roman" w:cs="Times New Roman"/>
      <w:b/>
      <w:bCs/>
      <w:i/>
      <w:iCs/>
      <w:sz w:val="16"/>
      <w:szCs w:val="16"/>
    </w:rPr>
  </w:style>
  <w:style w:type="paragraph" w:customStyle="1" w:styleId="Style200">
    <w:name w:val="Style20"/>
    <w:basedOn w:val="Normal"/>
    <w:uiPriority w:val="99"/>
    <w:rsid w:val="001B3B5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B3B52"/>
    <w:rPr>
      <w:rFonts w:ascii="Times New Roman" w:hAnsi="Times New Roman" w:cs="Times New Roman"/>
      <w:smallCaps/>
      <w:sz w:val="14"/>
      <w:szCs w:val="14"/>
    </w:rPr>
  </w:style>
  <w:style w:type="paragraph" w:customStyle="1" w:styleId="Style89">
    <w:name w:val="Style89"/>
    <w:basedOn w:val="Normal"/>
    <w:uiPriority w:val="99"/>
    <w:rsid w:val="001B3B5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B3B52"/>
    <w:rPr>
      <w:rFonts w:ascii="Times New Roman" w:hAnsi="Times New Roman" w:cs="Times New Roman"/>
      <w:b/>
      <w:bCs/>
      <w:spacing w:val="-10"/>
      <w:sz w:val="22"/>
      <w:szCs w:val="22"/>
    </w:rPr>
  </w:style>
  <w:style w:type="character" w:customStyle="1" w:styleId="FontStyle320">
    <w:name w:val="Font Style320"/>
    <w:uiPriority w:val="99"/>
    <w:rsid w:val="001B3B52"/>
    <w:rPr>
      <w:rFonts w:ascii="Times New Roman" w:hAnsi="Times New Roman" w:cs="Times New Roman"/>
      <w:b/>
      <w:bCs/>
      <w:spacing w:val="-10"/>
      <w:sz w:val="22"/>
      <w:szCs w:val="22"/>
    </w:rPr>
  </w:style>
  <w:style w:type="character" w:customStyle="1" w:styleId="FontStyle352">
    <w:name w:val="Font Style352"/>
    <w:uiPriority w:val="99"/>
    <w:rsid w:val="001B3B52"/>
    <w:rPr>
      <w:rFonts w:ascii="Times New Roman" w:hAnsi="Times New Roman" w:cs="Times New Roman"/>
      <w:b/>
      <w:bCs/>
      <w:sz w:val="16"/>
      <w:szCs w:val="16"/>
    </w:rPr>
  </w:style>
  <w:style w:type="character" w:customStyle="1" w:styleId="FontStyle356">
    <w:name w:val="Font Style356"/>
    <w:uiPriority w:val="99"/>
    <w:rsid w:val="001B3B52"/>
    <w:rPr>
      <w:rFonts w:ascii="Times New Roman" w:hAnsi="Times New Roman" w:cs="Times New Roman"/>
      <w:b/>
      <w:bCs/>
      <w:spacing w:val="-10"/>
      <w:sz w:val="22"/>
      <w:szCs w:val="22"/>
    </w:rPr>
  </w:style>
  <w:style w:type="character" w:customStyle="1" w:styleId="FontStyle298">
    <w:name w:val="Font Style298"/>
    <w:uiPriority w:val="99"/>
    <w:rsid w:val="001B3B52"/>
    <w:rPr>
      <w:rFonts w:ascii="Times New Roman" w:hAnsi="Times New Roman" w:cs="Times New Roman"/>
      <w:sz w:val="18"/>
      <w:szCs w:val="18"/>
    </w:rPr>
  </w:style>
  <w:style w:type="character" w:customStyle="1" w:styleId="FontStyle311">
    <w:name w:val="Font Style311"/>
    <w:uiPriority w:val="99"/>
    <w:rsid w:val="001B3B52"/>
    <w:rPr>
      <w:rFonts w:ascii="Times New Roman" w:hAnsi="Times New Roman" w:cs="Times New Roman"/>
      <w:b/>
      <w:bCs/>
      <w:spacing w:val="-10"/>
      <w:sz w:val="18"/>
      <w:szCs w:val="18"/>
    </w:rPr>
  </w:style>
  <w:style w:type="character" w:customStyle="1" w:styleId="FontStyle332">
    <w:name w:val="Font Style332"/>
    <w:uiPriority w:val="99"/>
    <w:rsid w:val="001B3B52"/>
    <w:rPr>
      <w:rFonts w:ascii="Times New Roman" w:hAnsi="Times New Roman" w:cs="Times New Roman"/>
      <w:b/>
      <w:bCs/>
      <w:i/>
      <w:iCs/>
      <w:spacing w:val="-10"/>
      <w:sz w:val="20"/>
      <w:szCs w:val="20"/>
    </w:rPr>
  </w:style>
  <w:style w:type="character" w:customStyle="1" w:styleId="FontStyle371">
    <w:name w:val="Font Style371"/>
    <w:uiPriority w:val="99"/>
    <w:rsid w:val="001B3B52"/>
    <w:rPr>
      <w:rFonts w:ascii="Times New Roman" w:hAnsi="Times New Roman" w:cs="Times New Roman"/>
      <w:sz w:val="16"/>
      <w:szCs w:val="16"/>
    </w:rPr>
  </w:style>
  <w:style w:type="character" w:customStyle="1" w:styleId="FontStyle350">
    <w:name w:val="Font Style350"/>
    <w:uiPriority w:val="99"/>
    <w:rsid w:val="001B3B52"/>
    <w:rPr>
      <w:rFonts w:ascii="Times New Roman" w:hAnsi="Times New Roman" w:cs="Times New Roman"/>
      <w:b/>
      <w:bCs/>
      <w:i/>
      <w:iCs/>
      <w:sz w:val="20"/>
      <w:szCs w:val="20"/>
    </w:rPr>
  </w:style>
  <w:style w:type="paragraph" w:customStyle="1" w:styleId="Style8">
    <w:name w:val="Style8"/>
    <w:basedOn w:val="Normal"/>
    <w:uiPriority w:val="99"/>
    <w:rsid w:val="001B3B52"/>
    <w:pPr>
      <w:widowControl w:val="0"/>
      <w:autoSpaceDE w:val="0"/>
      <w:autoSpaceDN w:val="0"/>
      <w:adjustRightInd w:val="0"/>
    </w:pPr>
    <w:rPr>
      <w:rFonts w:eastAsia="Times New Roman"/>
      <w:sz w:val="24"/>
    </w:rPr>
  </w:style>
  <w:style w:type="paragraph" w:customStyle="1" w:styleId="Style5">
    <w:name w:val="Style5"/>
    <w:basedOn w:val="Normal"/>
    <w:uiPriority w:val="99"/>
    <w:rsid w:val="001B3B5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B3B52"/>
    <w:pPr>
      <w:widowControl w:val="0"/>
      <w:autoSpaceDE w:val="0"/>
      <w:autoSpaceDN w:val="0"/>
      <w:adjustRightInd w:val="0"/>
    </w:pPr>
    <w:rPr>
      <w:rFonts w:eastAsia="Times New Roman"/>
      <w:sz w:val="24"/>
    </w:rPr>
  </w:style>
  <w:style w:type="character" w:customStyle="1" w:styleId="FontStyle351">
    <w:name w:val="Font Style351"/>
    <w:uiPriority w:val="99"/>
    <w:rsid w:val="001B3B52"/>
    <w:rPr>
      <w:rFonts w:ascii="Times New Roman" w:hAnsi="Times New Roman" w:cs="Times New Roman"/>
      <w:b/>
      <w:bCs/>
      <w:sz w:val="22"/>
      <w:szCs w:val="22"/>
    </w:rPr>
  </w:style>
  <w:style w:type="paragraph" w:customStyle="1" w:styleId="Style10">
    <w:name w:val="Style10"/>
    <w:basedOn w:val="Normal"/>
    <w:uiPriority w:val="99"/>
    <w:rsid w:val="001B3B5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B3B52"/>
    <w:pPr>
      <w:widowControl w:val="0"/>
      <w:autoSpaceDE w:val="0"/>
      <w:autoSpaceDN w:val="0"/>
      <w:adjustRightInd w:val="0"/>
      <w:jc w:val="both"/>
    </w:pPr>
    <w:rPr>
      <w:rFonts w:eastAsia="Times New Roman"/>
      <w:sz w:val="24"/>
    </w:rPr>
  </w:style>
  <w:style w:type="character" w:customStyle="1" w:styleId="FontStyle369">
    <w:name w:val="Font Style369"/>
    <w:uiPriority w:val="99"/>
    <w:rsid w:val="001B3B52"/>
    <w:rPr>
      <w:rFonts w:ascii="Times New Roman" w:hAnsi="Times New Roman" w:cs="Times New Roman"/>
      <w:b/>
      <w:bCs/>
      <w:spacing w:val="-10"/>
      <w:sz w:val="20"/>
      <w:szCs w:val="20"/>
    </w:rPr>
  </w:style>
  <w:style w:type="character" w:customStyle="1" w:styleId="FontStyle357">
    <w:name w:val="Font Style357"/>
    <w:uiPriority w:val="99"/>
    <w:rsid w:val="001B3B52"/>
    <w:rPr>
      <w:rFonts w:ascii="Times New Roman" w:hAnsi="Times New Roman" w:cs="Times New Roman"/>
      <w:b/>
      <w:bCs/>
      <w:spacing w:val="-10"/>
      <w:sz w:val="22"/>
      <w:szCs w:val="22"/>
    </w:rPr>
  </w:style>
  <w:style w:type="paragraph" w:customStyle="1" w:styleId="Style67">
    <w:name w:val="Style67"/>
    <w:basedOn w:val="Normal"/>
    <w:uiPriority w:val="99"/>
    <w:rsid w:val="001B3B5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B3B52"/>
    <w:rPr>
      <w:rFonts w:ascii="Times New Roman" w:hAnsi="Times New Roman" w:cs="Times New Roman"/>
      <w:sz w:val="20"/>
      <w:szCs w:val="20"/>
    </w:rPr>
  </w:style>
  <w:style w:type="character" w:customStyle="1" w:styleId="FontStyle374">
    <w:name w:val="Font Style374"/>
    <w:uiPriority w:val="99"/>
    <w:rsid w:val="001B3B52"/>
    <w:rPr>
      <w:rFonts w:ascii="Times New Roman" w:hAnsi="Times New Roman" w:cs="Times New Roman"/>
      <w:b/>
      <w:bCs/>
      <w:spacing w:val="-10"/>
      <w:sz w:val="22"/>
      <w:szCs w:val="22"/>
    </w:rPr>
  </w:style>
  <w:style w:type="paragraph" w:customStyle="1" w:styleId="Style30">
    <w:name w:val="Style30"/>
    <w:basedOn w:val="Normal"/>
    <w:uiPriority w:val="99"/>
    <w:rsid w:val="001B3B5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B3B52"/>
    <w:rPr>
      <w:rFonts w:ascii="Times New Roman" w:hAnsi="Times New Roman" w:cs="Times New Roman"/>
      <w:smallCaps/>
      <w:sz w:val="16"/>
      <w:szCs w:val="16"/>
    </w:rPr>
  </w:style>
  <w:style w:type="paragraph" w:customStyle="1" w:styleId="Style93">
    <w:name w:val="Style93"/>
    <w:basedOn w:val="Normal"/>
    <w:uiPriority w:val="99"/>
    <w:rsid w:val="001B3B5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B3B5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B3B5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B3B52"/>
    <w:rPr>
      <w:u w:val="single"/>
    </w:rPr>
  </w:style>
  <w:style w:type="character" w:customStyle="1" w:styleId="SmalltextCharCharCharChar0">
    <w:name w:val="Small text Char Char Char Char"/>
    <w:rsid w:val="001B3B52"/>
    <w:rPr>
      <w:sz w:val="16"/>
      <w:szCs w:val="24"/>
      <w:lang w:val="en-US" w:eastAsia="en-US" w:bidi="ar-SA"/>
    </w:rPr>
  </w:style>
  <w:style w:type="paragraph" w:customStyle="1" w:styleId="boldcitation">
    <w:name w:val="bold citation"/>
    <w:basedOn w:val="Normal"/>
    <w:rsid w:val="001B3B52"/>
    <w:rPr>
      <w:rFonts w:ascii="Arial" w:eastAsia="Times New Roman" w:hAnsi="Arial"/>
      <w:b/>
      <w:sz w:val="28"/>
      <w:u w:val="thick"/>
    </w:rPr>
  </w:style>
  <w:style w:type="character" w:customStyle="1" w:styleId="underlinecardChar">
    <w:name w:val="underline card Char"/>
    <w:rsid w:val="001B3B52"/>
    <w:rPr>
      <w:rFonts w:ascii="Arial" w:hAnsi="Arial"/>
      <w:noProof w:val="0"/>
      <w:sz w:val="18"/>
      <w:szCs w:val="24"/>
      <w:u w:val="single"/>
      <w:lang w:val="en-US" w:eastAsia="en-US" w:bidi="ar-SA"/>
    </w:rPr>
  </w:style>
  <w:style w:type="character" w:customStyle="1" w:styleId="CardsCharCharChar">
    <w:name w:val="Cards Char Char Char"/>
    <w:rsid w:val="001B3B52"/>
    <w:rPr>
      <w:szCs w:val="24"/>
      <w:lang w:val="en-US" w:eastAsia="en-US" w:bidi="ar-SA"/>
    </w:rPr>
  </w:style>
  <w:style w:type="character" w:customStyle="1" w:styleId="HiddenBlockHeaderChar">
    <w:name w:val="Hidden Block Header Char"/>
    <w:link w:val="HiddenBlockHeader"/>
    <w:rsid w:val="001B3B52"/>
    <w:rPr>
      <w:rFonts w:ascii="Times New Roman" w:eastAsia="Times New Roman" w:hAnsi="Times New Roman" w:cs="Courier New"/>
      <w:b/>
      <w:bCs/>
      <w:sz w:val="28"/>
      <w:szCs w:val="22"/>
    </w:rPr>
  </w:style>
  <w:style w:type="paragraph" w:customStyle="1" w:styleId="NothingCharChar">
    <w:name w:val="Nothing Char Char"/>
    <w:link w:val="NothingCharCharChar"/>
    <w:rsid w:val="001B3B52"/>
    <w:pPr>
      <w:jc w:val="both"/>
    </w:pPr>
    <w:rPr>
      <w:rFonts w:ascii="Times New Roman" w:eastAsia="MS Mincho" w:hAnsi="Times New Roman" w:cs="Times New Roman"/>
    </w:rPr>
  </w:style>
  <w:style w:type="character" w:customStyle="1" w:styleId="NothingCharCharChar">
    <w:name w:val="Nothing Char Char Char"/>
    <w:link w:val="NothingCharChar"/>
    <w:rsid w:val="001B3B52"/>
    <w:rPr>
      <w:rFonts w:ascii="Times New Roman" w:eastAsia="MS Mincho" w:hAnsi="Times New Roman" w:cs="Times New Roman"/>
    </w:rPr>
  </w:style>
  <w:style w:type="character" w:customStyle="1" w:styleId="CardsCharChar">
    <w:name w:val="Cards Char Char"/>
    <w:rsid w:val="001B3B52"/>
    <w:rPr>
      <w:szCs w:val="24"/>
      <w:lang w:val="en-US" w:eastAsia="en-US" w:bidi="ar-SA"/>
    </w:rPr>
  </w:style>
  <w:style w:type="character" w:customStyle="1" w:styleId="CardsCharCharCharChar">
    <w:name w:val="Cards Char Char Char Char"/>
    <w:rsid w:val="001B3B52"/>
    <w:rPr>
      <w:szCs w:val="24"/>
      <w:lang w:val="en-US" w:eastAsia="en-US" w:bidi="ar-SA"/>
    </w:rPr>
  </w:style>
  <w:style w:type="character" w:customStyle="1" w:styleId="BlockHeadingsCharChar">
    <w:name w:val="Block Headings Char Char"/>
    <w:rsid w:val="001B3B52"/>
    <w:rPr>
      <w:b/>
      <w:sz w:val="36"/>
      <w:szCs w:val="24"/>
      <w:u w:val="single"/>
      <w:lang w:val="en-US" w:eastAsia="en-US" w:bidi="ar-SA"/>
    </w:rPr>
  </w:style>
  <w:style w:type="character" w:customStyle="1" w:styleId="NothingChar1">
    <w:name w:val="Nothing Char1"/>
    <w:rsid w:val="001B3B52"/>
    <w:rPr>
      <w:szCs w:val="24"/>
      <w:lang w:val="en-US" w:eastAsia="en-US" w:bidi="ar-SA"/>
    </w:rPr>
  </w:style>
  <w:style w:type="paragraph" w:customStyle="1" w:styleId="bloctitles">
    <w:name w:val="bloc titles"/>
    <w:basedOn w:val="Heading1"/>
    <w:next w:val="Normal"/>
    <w:link w:val="bloctitlesChar"/>
    <w:autoRedefine/>
    <w:rsid w:val="001B3B5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B3B52"/>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B3B5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B3B52"/>
  </w:style>
  <w:style w:type="character" w:customStyle="1" w:styleId="RegularChar">
    <w:name w:val="Regular Char"/>
    <w:link w:val="Regular"/>
    <w:rsid w:val="001B3B52"/>
    <w:rPr>
      <w:rFonts w:ascii="Garamond" w:eastAsia="Times New Roman" w:hAnsi="Garamond" w:cs="Arial"/>
      <w:bCs/>
      <w:kern w:val="20"/>
      <w:sz w:val="20"/>
      <w:szCs w:val="32"/>
    </w:rPr>
  </w:style>
  <w:style w:type="character" w:customStyle="1" w:styleId="StyleTimesNewRoman">
    <w:name w:val="Style Times New Roman"/>
    <w:rsid w:val="001B3B52"/>
    <w:rPr>
      <w:rFonts w:ascii="Garamond" w:hAnsi="Garamond"/>
    </w:rPr>
  </w:style>
  <w:style w:type="paragraph" w:customStyle="1" w:styleId="INDENTEDPARAGRAPH">
    <w:name w:val="INDENTED PARAGRAPH"/>
    <w:rsid w:val="001B3B52"/>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B3B52"/>
    <w:rPr>
      <w:rFonts w:cs="Arial"/>
      <w:bCs/>
      <w:caps/>
      <w:color w:val="FFFFFF"/>
      <w:sz w:val="2"/>
      <w:szCs w:val="2"/>
      <w:lang w:val="en-US" w:eastAsia="en-US" w:bidi="ar-SA"/>
    </w:rPr>
  </w:style>
  <w:style w:type="paragraph" w:customStyle="1" w:styleId="Numbering">
    <w:name w:val="Numbering"/>
    <w:basedOn w:val="Normal"/>
    <w:next w:val="Normal"/>
    <w:rsid w:val="001B3B52"/>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1B3B5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B3B52"/>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B3B52"/>
    <w:pPr>
      <w:numPr>
        <w:numId w:val="18"/>
      </w:numPr>
    </w:pPr>
  </w:style>
  <w:style w:type="paragraph" w:customStyle="1" w:styleId="Lettering">
    <w:name w:val="Lettering"/>
    <w:basedOn w:val="Numbering"/>
    <w:next w:val="Normal"/>
    <w:rsid w:val="001B3B52"/>
    <w:pPr>
      <w:numPr>
        <w:numId w:val="16"/>
      </w:numPr>
    </w:pPr>
    <w:rPr>
      <w:szCs w:val="22"/>
    </w:rPr>
  </w:style>
  <w:style w:type="paragraph" w:customStyle="1" w:styleId="FileName">
    <w:name w:val="File Name"/>
    <w:basedOn w:val="Normal"/>
    <w:next w:val="Normal"/>
    <w:rsid w:val="001B3B52"/>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B3B5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B3B52"/>
    <w:pPr>
      <w:numPr>
        <w:numId w:val="19"/>
      </w:numPr>
      <w:tabs>
        <w:tab w:val="num" w:pos="360"/>
      </w:tabs>
      <w:ind w:left="360"/>
    </w:pPr>
  </w:style>
  <w:style w:type="paragraph" w:customStyle="1" w:styleId="CardContinued1">
    <w:name w:val="Card Continued 1"/>
    <w:basedOn w:val="Normal"/>
    <w:next w:val="Normal"/>
    <w:rsid w:val="001B3B52"/>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B3B52"/>
    <w:pPr>
      <w:numPr>
        <w:numId w:val="0"/>
      </w:numPr>
      <w:spacing w:before="0" w:after="120"/>
      <w:jc w:val="left"/>
    </w:pPr>
  </w:style>
  <w:style w:type="paragraph" w:customStyle="1" w:styleId="Clearformatting0">
    <w:name w:val="Clear formatting"/>
    <w:basedOn w:val="Normal"/>
    <w:rsid w:val="001B3B5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B3B52"/>
  </w:style>
  <w:style w:type="paragraph" w:customStyle="1" w:styleId="SmallCardText">
    <w:name w:val="Small Card Text"/>
    <w:rsid w:val="001B3B5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B3B52"/>
    <w:rPr>
      <w:sz w:val="16"/>
      <w:szCs w:val="16"/>
      <w:lang w:val="en-US" w:eastAsia="en-US" w:bidi="ar-SA"/>
    </w:rPr>
  </w:style>
  <w:style w:type="paragraph" w:customStyle="1" w:styleId="TAGFONT">
    <w:name w:val="TAG FONT"/>
    <w:basedOn w:val="Normal"/>
    <w:autoRedefine/>
    <w:rsid w:val="001B3B52"/>
    <w:rPr>
      <w:rFonts w:eastAsia="Times New Roman"/>
      <w:sz w:val="24"/>
    </w:rPr>
  </w:style>
  <w:style w:type="character" w:customStyle="1" w:styleId="mainarttxt">
    <w:name w:val="mainarttxt"/>
    <w:basedOn w:val="DefaultParagraphFont"/>
    <w:rsid w:val="001B3B52"/>
  </w:style>
  <w:style w:type="paragraph" w:customStyle="1" w:styleId="TagChar1CharCharCharChar">
    <w:name w:val="Tag Char1 Char Char Char Char"/>
    <w:basedOn w:val="Normal"/>
    <w:rsid w:val="001B3B5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B3B52"/>
    <w:rPr>
      <w:sz w:val="20"/>
    </w:rPr>
  </w:style>
  <w:style w:type="character" w:customStyle="1" w:styleId="highlightChar">
    <w:name w:val="highlight Char"/>
    <w:rsid w:val="001B3B5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B3B52"/>
    <w:rPr>
      <w:rFonts w:eastAsia="Batang" w:cs="Arial"/>
      <w:b/>
      <w:bCs/>
      <w:iCs/>
      <w:sz w:val="24"/>
      <w:szCs w:val="28"/>
      <w:lang w:val="en-US" w:eastAsia="en-US" w:bidi="ar-SA"/>
    </w:rPr>
  </w:style>
  <w:style w:type="paragraph" w:customStyle="1" w:styleId="formfldssel">
    <w:name w:val="formfldssel"/>
    <w:basedOn w:val="Normal"/>
    <w:rsid w:val="001B3B5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B3B5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B3B5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B3B52"/>
  </w:style>
  <w:style w:type="character" w:customStyle="1" w:styleId="StyleCardTextUnderline3Char">
    <w:name w:val="Style Card Text + Underline3 Char"/>
    <w:rsid w:val="001B3B52"/>
    <w:rPr>
      <w:rFonts w:eastAsia="SimSun"/>
      <w:szCs w:val="24"/>
      <w:u w:val="thick"/>
      <w:lang w:val="en-US" w:eastAsia="zh-CN" w:bidi="ar-SA"/>
    </w:rPr>
  </w:style>
  <w:style w:type="character" w:customStyle="1" w:styleId="BoldandUnderlineChar1Char2CharChar">
    <w:name w:val="Bold and Underline Char1 Char2 Char Char"/>
    <w:rsid w:val="001B3B52"/>
    <w:rPr>
      <w:b/>
      <w:noProof w:val="0"/>
      <w:szCs w:val="24"/>
      <w:u w:val="single"/>
      <w:lang w:val="en-US" w:eastAsia="en-US" w:bidi="ar-SA"/>
    </w:rPr>
  </w:style>
  <w:style w:type="character" w:customStyle="1" w:styleId="UnderlineChar1Char1">
    <w:name w:val="Underline Char1 Char1"/>
    <w:rsid w:val="001B3B52"/>
    <w:rPr>
      <w:noProof w:val="0"/>
      <w:szCs w:val="24"/>
      <w:u w:val="single"/>
      <w:lang w:val="en-US" w:eastAsia="en-US" w:bidi="ar-SA"/>
    </w:rPr>
  </w:style>
  <w:style w:type="paragraph" w:customStyle="1" w:styleId="Underlinestyle1">
    <w:name w:val="Underlinestyle"/>
    <w:basedOn w:val="Normal"/>
    <w:rsid w:val="001B3B52"/>
    <w:pPr>
      <w:tabs>
        <w:tab w:val="left" w:pos="720"/>
      </w:tabs>
      <w:ind w:left="720"/>
    </w:pPr>
    <w:rPr>
      <w:rFonts w:eastAsia="Times New Roman"/>
      <w:szCs w:val="20"/>
      <w:u w:val="single"/>
    </w:rPr>
  </w:style>
  <w:style w:type="character" w:customStyle="1" w:styleId="featurecontentgray1">
    <w:name w:val="featurecontentgray1"/>
    <w:rsid w:val="001B3B52"/>
    <w:rPr>
      <w:rFonts w:ascii="Arial" w:hAnsi="Arial" w:cs="Arial" w:hint="default"/>
      <w:color w:val="666666"/>
    </w:rPr>
  </w:style>
  <w:style w:type="character" w:customStyle="1" w:styleId="CardCharCharChar0">
    <w:name w:val="Card Char Char Char"/>
    <w:rsid w:val="001B3B52"/>
    <w:rPr>
      <w:rFonts w:ascii="Book Antiqua" w:hAnsi="Book Antiqua"/>
      <w:szCs w:val="24"/>
      <w:lang w:val="en-US" w:eastAsia="en-US" w:bidi="ar-SA"/>
    </w:rPr>
  </w:style>
  <w:style w:type="character" w:customStyle="1" w:styleId="big1">
    <w:name w:val="big1"/>
    <w:rsid w:val="001B3B52"/>
    <w:rPr>
      <w:sz w:val="28"/>
      <w:szCs w:val="28"/>
    </w:rPr>
  </w:style>
  <w:style w:type="character" w:customStyle="1" w:styleId="prodgeneral">
    <w:name w:val="prodgeneral"/>
    <w:basedOn w:val="DefaultParagraphFont"/>
    <w:rsid w:val="001B3B52"/>
  </w:style>
  <w:style w:type="character" w:customStyle="1" w:styleId="StyleUnderlineChar0">
    <w:name w:val="Style Underline + Char"/>
    <w:rsid w:val="001B3B52"/>
    <w:rPr>
      <w:rFonts w:eastAsia="SimSun" w:cs="Arial"/>
      <w:b/>
      <w:bCs/>
      <w:iCs/>
      <w:caps/>
      <w:sz w:val="24"/>
      <w:szCs w:val="24"/>
      <w:u w:val="single"/>
      <w:lang w:val="en-US" w:eastAsia="en-US" w:bidi="ar-SA"/>
    </w:rPr>
  </w:style>
  <w:style w:type="character" w:customStyle="1" w:styleId="StyleciteChar">
    <w:name w:val="Style cite + Char"/>
    <w:basedOn w:val="citeChar2"/>
    <w:rsid w:val="001B3B5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B3B52"/>
    <w:rPr>
      <w:rFonts w:eastAsia="Times New Roman"/>
      <w:b/>
      <w:sz w:val="24"/>
    </w:rPr>
  </w:style>
  <w:style w:type="paragraph" w:customStyle="1" w:styleId="RepeatHeader">
    <w:name w:val="Repeat Header"/>
    <w:basedOn w:val="HeaderDebate"/>
    <w:rsid w:val="001B3B52"/>
    <w:pPr>
      <w:outlineLvl w:val="1"/>
    </w:pPr>
    <w:rPr>
      <w:szCs w:val="48"/>
    </w:rPr>
  </w:style>
  <w:style w:type="character" w:customStyle="1" w:styleId="sectiontitle">
    <w:name w:val="sectiontitle"/>
    <w:basedOn w:val="DefaultParagraphFont"/>
    <w:rsid w:val="001B3B52"/>
  </w:style>
  <w:style w:type="character" w:customStyle="1" w:styleId="sectionsubtitle">
    <w:name w:val="sectionsubtitle"/>
    <w:basedOn w:val="DefaultParagraphFont"/>
    <w:rsid w:val="001B3B52"/>
  </w:style>
  <w:style w:type="character" w:customStyle="1" w:styleId="copyright">
    <w:name w:val="copyright"/>
    <w:basedOn w:val="DefaultParagraphFont"/>
    <w:rsid w:val="001B3B52"/>
  </w:style>
  <w:style w:type="character" w:customStyle="1" w:styleId="EvidenceTag">
    <w:name w:val="Evidence Tag"/>
    <w:rsid w:val="001B3B5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B3B5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B3B5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B3B5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B3B5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B3B52"/>
    <w:rPr>
      <w:rFonts w:eastAsia="Times New Roman"/>
      <w:sz w:val="16"/>
    </w:rPr>
  </w:style>
  <w:style w:type="paragraph" w:customStyle="1" w:styleId="citationunderline">
    <w:name w:val="citation/underline"/>
    <w:autoRedefine/>
    <w:rsid w:val="001B3B52"/>
    <w:rPr>
      <w:rFonts w:ascii="Times New Roman" w:eastAsia="Times New Roman" w:hAnsi="Times New Roman" w:cs="Times New Roman"/>
      <w:b/>
      <w:u w:val="single"/>
    </w:rPr>
  </w:style>
  <w:style w:type="character" w:customStyle="1" w:styleId="smcaps">
    <w:name w:val="smcaps"/>
    <w:basedOn w:val="DefaultParagraphFont"/>
    <w:rsid w:val="001B3B52"/>
  </w:style>
  <w:style w:type="character" w:customStyle="1" w:styleId="inside-head1">
    <w:name w:val="inside-head1"/>
    <w:rsid w:val="001B3B52"/>
    <w:rPr>
      <w:rFonts w:ascii="Arial" w:hAnsi="Arial" w:cs="Arial" w:hint="default"/>
      <w:b/>
      <w:bCs/>
      <w:color w:val="000000"/>
      <w:spacing w:val="-15"/>
      <w:sz w:val="45"/>
      <w:szCs w:val="45"/>
    </w:rPr>
  </w:style>
  <w:style w:type="character" w:customStyle="1" w:styleId="datestamp1">
    <w:name w:val="datestamp1"/>
    <w:rsid w:val="001B3B5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B3B5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B3B52"/>
  </w:style>
  <w:style w:type="paragraph" w:customStyle="1" w:styleId="links1">
    <w:name w:val="links1"/>
    <w:basedOn w:val="Normal"/>
    <w:rsid w:val="001B3B52"/>
    <w:pPr>
      <w:spacing w:before="100" w:beforeAutospacing="1" w:after="100" w:afterAutospacing="1"/>
    </w:pPr>
    <w:rPr>
      <w:rFonts w:eastAsia="Times New Roman"/>
      <w:color w:val="FFFFFF"/>
      <w:sz w:val="16"/>
      <w:szCs w:val="16"/>
    </w:rPr>
  </w:style>
  <w:style w:type="paragraph" w:customStyle="1" w:styleId="endtext">
    <w:name w:val="endtext"/>
    <w:basedOn w:val="Normal"/>
    <w:rsid w:val="001B3B5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B3B52"/>
    <w:rPr>
      <w:rFonts w:ascii="Verdana" w:hAnsi="Verdana" w:hint="default"/>
      <w:b/>
      <w:bCs/>
      <w:sz w:val="32"/>
      <w:szCs w:val="32"/>
    </w:rPr>
  </w:style>
  <w:style w:type="character" w:customStyle="1" w:styleId="storydeck31">
    <w:name w:val="storydeck31"/>
    <w:rsid w:val="001B3B52"/>
    <w:rPr>
      <w:rFonts w:ascii="Verdana" w:hAnsi="Verdana" w:hint="default"/>
      <w:i w:val="0"/>
      <w:iCs w:val="0"/>
      <w:sz w:val="21"/>
      <w:szCs w:val="21"/>
    </w:rPr>
  </w:style>
  <w:style w:type="character" w:customStyle="1" w:styleId="subtitle10">
    <w:name w:val="subtitle1"/>
    <w:rsid w:val="001B3B52"/>
    <w:rPr>
      <w:rFonts w:ascii="Verdana" w:hAnsi="Verdana" w:hint="default"/>
      <w:b w:val="0"/>
      <w:bCs w:val="0"/>
      <w:vanish w:val="0"/>
      <w:webHidden w:val="0"/>
      <w:color w:val="484848"/>
      <w:sz w:val="14"/>
      <w:szCs w:val="14"/>
      <w:specVanish w:val="0"/>
    </w:rPr>
  </w:style>
  <w:style w:type="paragraph" w:customStyle="1" w:styleId="g">
    <w:name w:val="g"/>
    <w:basedOn w:val="Normal"/>
    <w:rsid w:val="001B3B52"/>
    <w:pPr>
      <w:spacing w:before="240" w:after="240"/>
    </w:pPr>
    <w:rPr>
      <w:rFonts w:eastAsia="Times New Roman"/>
      <w:sz w:val="24"/>
    </w:rPr>
  </w:style>
  <w:style w:type="character" w:customStyle="1" w:styleId="clsbiolink">
    <w:name w:val="clsbiolink"/>
    <w:basedOn w:val="DefaultParagraphFont"/>
    <w:rsid w:val="001B3B52"/>
  </w:style>
  <w:style w:type="character" w:customStyle="1" w:styleId="clssmaller">
    <w:name w:val="clssmaller"/>
    <w:basedOn w:val="DefaultParagraphFont"/>
    <w:rsid w:val="001B3B52"/>
  </w:style>
  <w:style w:type="character" w:customStyle="1" w:styleId="sm1">
    <w:name w:val="sm1"/>
    <w:rsid w:val="001B3B52"/>
    <w:rPr>
      <w:rFonts w:ascii="Verdana" w:hAnsi="Verdana" w:hint="default"/>
      <w:i w:val="0"/>
      <w:iCs w:val="0"/>
      <w:smallCaps w:val="0"/>
      <w:color w:val="000000"/>
      <w:sz w:val="17"/>
      <w:szCs w:val="17"/>
    </w:rPr>
  </w:style>
  <w:style w:type="character" w:customStyle="1" w:styleId="noindentChar">
    <w:name w:val="noindent Char"/>
    <w:rsid w:val="001B3B52"/>
    <w:rPr>
      <w:rFonts w:ascii="Arial" w:hAnsi="Arial" w:cs="Arial"/>
      <w:sz w:val="24"/>
      <w:szCs w:val="24"/>
      <w:lang w:val="en-US" w:eastAsia="en-US" w:bidi="ar-SA"/>
    </w:rPr>
  </w:style>
  <w:style w:type="character" w:customStyle="1" w:styleId="SmallChar1">
    <w:name w:val="Small Char1"/>
    <w:rsid w:val="001B3B52"/>
    <w:rPr>
      <w:sz w:val="16"/>
      <w:szCs w:val="24"/>
      <w:lang w:val="en-US" w:eastAsia="en-US" w:bidi="ar-SA"/>
    </w:rPr>
  </w:style>
  <w:style w:type="character" w:customStyle="1" w:styleId="fullcite0">
    <w:name w:val="fullcite"/>
    <w:basedOn w:val="DefaultParagraphFont"/>
    <w:rsid w:val="001B3B52"/>
  </w:style>
  <w:style w:type="character" w:customStyle="1" w:styleId="Style9ptThickunderline">
    <w:name w:val="Style 9 pt Thick underline"/>
    <w:rsid w:val="001B3B52"/>
    <w:rPr>
      <w:sz w:val="24"/>
      <w:u w:val="thick"/>
    </w:rPr>
  </w:style>
  <w:style w:type="paragraph" w:customStyle="1" w:styleId="Repeatheader0">
    <w:name w:val="Repeat header"/>
    <w:basedOn w:val="Normal"/>
    <w:autoRedefine/>
    <w:rsid w:val="001B3B5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B3B52"/>
    <w:rPr>
      <w:rFonts w:ascii="Times New Roman" w:hAnsi="Times New Roman" w:cs="Calibri"/>
      <w:sz w:val="16"/>
    </w:rPr>
  </w:style>
  <w:style w:type="character" w:customStyle="1" w:styleId="CardNotUnderlinedChar">
    <w:name w:val="Card Not Underlined Char"/>
    <w:rsid w:val="001B3B52"/>
    <w:rPr>
      <w:sz w:val="16"/>
      <w:lang w:val="en-US" w:eastAsia="en-US" w:bidi="ar-SA"/>
    </w:rPr>
  </w:style>
  <w:style w:type="paragraph" w:customStyle="1" w:styleId="CardNotUnderlined3">
    <w:name w:val="Card Not Underlined 3"/>
    <w:basedOn w:val="CardNotUnderlined"/>
    <w:rsid w:val="001B3B52"/>
    <w:rPr>
      <w:rFonts w:ascii="Times New Roman" w:hAnsi="Times New Roman" w:cs="Calibri"/>
    </w:rPr>
  </w:style>
  <w:style w:type="paragraph" w:customStyle="1" w:styleId="CardNotUnderlinedFinal">
    <w:name w:val="Card Not Underlined Final"/>
    <w:basedOn w:val="CardNotUnderlined3"/>
    <w:rsid w:val="001B3B52"/>
    <w:rPr>
      <w:sz w:val="20"/>
    </w:rPr>
  </w:style>
  <w:style w:type="character" w:customStyle="1" w:styleId="tagChar3">
    <w:name w:val="tag Char3"/>
    <w:rsid w:val="001B3B52"/>
    <w:rPr>
      <w:b/>
      <w:sz w:val="24"/>
      <w:szCs w:val="24"/>
      <w:lang w:val="en-US" w:eastAsia="en-US" w:bidi="ar-SA"/>
    </w:rPr>
  </w:style>
  <w:style w:type="character" w:customStyle="1" w:styleId="link-mailto">
    <w:name w:val="link-mailto"/>
    <w:basedOn w:val="DefaultParagraphFont"/>
    <w:rsid w:val="001B3B52"/>
  </w:style>
  <w:style w:type="character" w:customStyle="1" w:styleId="StyleUnderlineUnderlineChar">
    <w:name w:val="Style Underline + Underline Char"/>
    <w:rsid w:val="001B3B52"/>
    <w:rPr>
      <w:rFonts w:ascii="Trebuchet MS" w:hAnsi="Trebuchet MS"/>
      <w:szCs w:val="18"/>
      <w:u w:val="single"/>
      <w:lang w:val="en-US" w:eastAsia="en-US" w:bidi="ar-SA"/>
    </w:rPr>
  </w:style>
  <w:style w:type="paragraph" w:customStyle="1" w:styleId="formfld">
    <w:name w:val="formfld"/>
    <w:basedOn w:val="Normal"/>
    <w:rsid w:val="001B3B5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1B3B52"/>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B3B5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B3B52"/>
    <w:rPr>
      <w:rFonts w:ascii="Times New Roman" w:eastAsia="Times New Roman" w:hAnsi="Times New Roman" w:cs="Times New Roman"/>
      <w:sz w:val="20"/>
      <w:u w:val="thick"/>
    </w:rPr>
  </w:style>
  <w:style w:type="paragraph" w:customStyle="1" w:styleId="SmallCards">
    <w:name w:val="Small Cards"/>
    <w:basedOn w:val="Cards"/>
    <w:link w:val="SmallCardsChar"/>
    <w:rsid w:val="001B3B5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B3B52"/>
    <w:rPr>
      <w:rFonts w:ascii="Times New Roman" w:eastAsia="Times New Roman" w:hAnsi="Times New Roman" w:cs="Times New Roman"/>
      <w:sz w:val="14"/>
    </w:rPr>
  </w:style>
  <w:style w:type="paragraph" w:customStyle="1" w:styleId="ReadingCites">
    <w:name w:val="Reading Cites"/>
    <w:basedOn w:val="Normal"/>
    <w:link w:val="ReadingCitesChar"/>
    <w:rsid w:val="001B3B52"/>
    <w:rPr>
      <w:rFonts w:eastAsia="Times New Roman"/>
      <w:b/>
      <w:sz w:val="20"/>
      <w:szCs w:val="20"/>
    </w:rPr>
  </w:style>
  <w:style w:type="character" w:customStyle="1" w:styleId="ReadingCitesChar">
    <w:name w:val="Reading Cites Char"/>
    <w:link w:val="ReadingCites"/>
    <w:rsid w:val="001B3B52"/>
    <w:rPr>
      <w:rFonts w:ascii="Calibri" w:eastAsia="Times New Roman" w:hAnsi="Calibri"/>
      <w:b/>
      <w:sz w:val="20"/>
      <w:szCs w:val="20"/>
    </w:rPr>
  </w:style>
  <w:style w:type="paragraph" w:customStyle="1" w:styleId="ContentsHeading">
    <w:name w:val="Contents Heading"/>
    <w:basedOn w:val="Heading1"/>
    <w:next w:val="Normal"/>
    <w:rsid w:val="001B3B5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B3B52"/>
    <w:pPr>
      <w:spacing w:before="100" w:beforeAutospacing="1" w:after="100" w:afterAutospacing="1"/>
    </w:pPr>
    <w:rPr>
      <w:rFonts w:eastAsia="Times New Roman"/>
      <w:sz w:val="20"/>
    </w:rPr>
  </w:style>
  <w:style w:type="character" w:customStyle="1" w:styleId="CharacterStyle8">
    <w:name w:val="Character Style 8"/>
    <w:rsid w:val="001B3B52"/>
    <w:rPr>
      <w:sz w:val="22"/>
      <w:szCs w:val="22"/>
    </w:rPr>
  </w:style>
  <w:style w:type="paragraph" w:customStyle="1" w:styleId="Style110">
    <w:name w:val="Style 11"/>
    <w:rsid w:val="001B3B5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B3B5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1B3B52"/>
    <w:rPr>
      <w:b/>
      <w:sz w:val="24"/>
    </w:rPr>
  </w:style>
  <w:style w:type="character" w:customStyle="1" w:styleId="CardText1CharChar">
    <w:name w:val="Card Text 1 Char Char"/>
    <w:rsid w:val="001B3B52"/>
    <w:rPr>
      <w:rFonts w:ascii="Arial Narrow" w:hAnsi="Arial Narrow"/>
      <w:color w:val="000000"/>
      <w:sz w:val="22"/>
      <w:szCs w:val="22"/>
      <w:u w:val="single"/>
      <w:lang w:val="en-US" w:eastAsia="en-US" w:bidi="ar-SA"/>
    </w:rPr>
  </w:style>
  <w:style w:type="character" w:customStyle="1" w:styleId="CardText1Char1">
    <w:name w:val="Card Text 1 Char1"/>
    <w:rsid w:val="001B3B52"/>
    <w:rPr>
      <w:rFonts w:ascii="Arial Narrow" w:hAnsi="Arial Narrow"/>
      <w:color w:val="000000"/>
      <w:sz w:val="22"/>
      <w:szCs w:val="22"/>
      <w:u w:val="single"/>
      <w:lang w:val="en-US" w:eastAsia="en-US" w:bidi="ar-SA"/>
    </w:rPr>
  </w:style>
  <w:style w:type="paragraph" w:customStyle="1" w:styleId="Style70">
    <w:name w:val="Style 7"/>
    <w:rsid w:val="001B3B52"/>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1B3B5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B3B5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B3B52"/>
  </w:style>
  <w:style w:type="paragraph" w:customStyle="1" w:styleId="Header1">
    <w:name w:val="Header1"/>
    <w:aliases w:val="Header Char Char,Header Char Char Char Char Char Char Char Cha,Char Char Char Cha"/>
    <w:basedOn w:val="Heading1"/>
    <w:next w:val="Heading1"/>
    <w:qFormat/>
    <w:rsid w:val="001B3B5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B3B52"/>
    <w:rPr>
      <w:b/>
      <w:bCs/>
      <w:color w:val="695B54"/>
    </w:rPr>
  </w:style>
  <w:style w:type="paragraph" w:customStyle="1" w:styleId="Heading11">
    <w:name w:val="Heading 11"/>
    <w:basedOn w:val="Normal"/>
    <w:next w:val="Normal"/>
    <w:rsid w:val="001B3B52"/>
    <w:pPr>
      <w:keepNext/>
      <w:widowControl w:val="0"/>
      <w:suppressAutoHyphens/>
      <w:jc w:val="center"/>
    </w:pPr>
    <w:rPr>
      <w:rFonts w:eastAsia="Tahoma"/>
      <w:b/>
      <w:sz w:val="48"/>
      <w:szCs w:val="32"/>
      <w:u w:val="single"/>
    </w:rPr>
  </w:style>
  <w:style w:type="paragraph" w:customStyle="1" w:styleId="TextHeading">
    <w:name w:val="Text Heading"/>
    <w:basedOn w:val="Heading3"/>
    <w:rsid w:val="001B3B52"/>
    <w:pPr>
      <w:keepLines w:val="0"/>
      <w:pageBreakBefore w:val="0"/>
      <w:spacing w:before="0"/>
      <w:jc w:val="left"/>
    </w:pPr>
    <w:rPr>
      <w:rFonts w:eastAsia="Times New Roman" w:cs="Arial"/>
      <w:bCs w:val="0"/>
      <w:sz w:val="22"/>
      <w:szCs w:val="26"/>
    </w:rPr>
  </w:style>
  <w:style w:type="character" w:customStyle="1" w:styleId="TextHeadingChar">
    <w:name w:val="Text Heading Char"/>
    <w:rsid w:val="001B3B52"/>
    <w:rPr>
      <w:rFonts w:cs="Arial"/>
      <w:b/>
      <w:bCs/>
      <w:sz w:val="22"/>
      <w:szCs w:val="26"/>
      <w:u w:val="single"/>
      <w:lang w:val="en-US" w:eastAsia="en-US" w:bidi="ar-SA"/>
    </w:rPr>
  </w:style>
  <w:style w:type="character" w:customStyle="1" w:styleId="FootnoteCharacters">
    <w:name w:val="Footnote Characters"/>
    <w:rsid w:val="001B3B52"/>
    <w:rPr>
      <w:vertAlign w:val="superscript"/>
    </w:rPr>
  </w:style>
  <w:style w:type="paragraph" w:customStyle="1" w:styleId="StyleHeading1BlockTitleHeading1Char1ALEXHeadingBrief-He2">
    <w:name w:val="Style Heading 1Block TitleHeading 1 Char1ALEXHeadingBrief - He...2"/>
    <w:basedOn w:val="Heading1"/>
    <w:autoRedefine/>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B3B5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B3B52"/>
    <w:rPr>
      <w:rFonts w:ascii="Arial" w:eastAsia="Times New Roman" w:hAnsi="Arial"/>
      <w:smallCaps/>
    </w:rPr>
  </w:style>
  <w:style w:type="paragraph" w:customStyle="1" w:styleId="DebateBody">
    <w:name w:val="Debate Body"/>
    <w:basedOn w:val="Normal"/>
    <w:qFormat/>
    <w:rsid w:val="001B3B52"/>
    <w:rPr>
      <w:rFonts w:ascii="Cambria" w:eastAsia="Cambria" w:hAnsi="Cambria"/>
      <w:b/>
      <w:caps/>
      <w:sz w:val="24"/>
    </w:rPr>
  </w:style>
  <w:style w:type="paragraph" w:customStyle="1" w:styleId="StyleDebateBodyBefore12pt">
    <w:name w:val="Style Debate Body + Before:  12 pt"/>
    <w:basedOn w:val="Normal"/>
    <w:next w:val="Normal"/>
    <w:rsid w:val="001B3B52"/>
    <w:pPr>
      <w:spacing w:before="240"/>
    </w:pPr>
    <w:rPr>
      <w:rFonts w:eastAsia="Times New Roman"/>
      <w:bCs/>
      <w:sz w:val="20"/>
      <w:szCs w:val="20"/>
    </w:rPr>
  </w:style>
  <w:style w:type="paragraph" w:customStyle="1" w:styleId="StyleDebateBodyBefore12pt1">
    <w:name w:val="Style Debate Body + Before:  12 pt1"/>
    <w:basedOn w:val="Normal"/>
    <w:rsid w:val="001B3B52"/>
    <w:pPr>
      <w:spacing w:before="240"/>
    </w:pPr>
    <w:rPr>
      <w:rFonts w:eastAsia="Times New Roman"/>
      <w:bCs/>
      <w:sz w:val="20"/>
      <w:szCs w:val="20"/>
    </w:rPr>
  </w:style>
  <w:style w:type="character" w:customStyle="1" w:styleId="10ptnotbold">
    <w:name w:val="10ptnotbold"/>
    <w:rsid w:val="001B3B52"/>
    <w:rPr>
      <w:sz w:val="20"/>
    </w:rPr>
  </w:style>
  <w:style w:type="paragraph" w:customStyle="1" w:styleId="PageNumber11">
    <w:name w:val="Page Number11"/>
    <w:basedOn w:val="Normal"/>
    <w:next w:val="Normal"/>
    <w:rsid w:val="001B3B52"/>
    <w:rPr>
      <w:rFonts w:eastAsia="Times New Roman"/>
      <w:sz w:val="20"/>
    </w:rPr>
  </w:style>
  <w:style w:type="character" w:customStyle="1" w:styleId="Heading2CharCharCharCharCharCharCharCharCharCharCharCharCharChar1">
    <w:name w:val="Heading 2 Char Char Char Char Char Char Char Char Char Char Char Char Char Char1"/>
    <w:rsid w:val="001B3B52"/>
    <w:rPr>
      <w:rFonts w:eastAsia="SimSun" w:cs="Arial"/>
      <w:b/>
      <w:bCs/>
      <w:iCs/>
      <w:sz w:val="24"/>
      <w:szCs w:val="28"/>
      <w:lang w:val="en-US" w:eastAsia="zh-CN" w:bidi="ar-SA"/>
    </w:rPr>
  </w:style>
  <w:style w:type="character" w:customStyle="1" w:styleId="Char31">
    <w:name w:val="Char31"/>
    <w:rsid w:val="001B3B52"/>
    <w:rPr>
      <w:rFonts w:cs="Arial"/>
      <w:bCs/>
      <w:u w:val="thick"/>
      <w:lang w:val="en-US" w:eastAsia="en-US" w:bidi="ar-SA"/>
    </w:rPr>
  </w:style>
  <w:style w:type="paragraph" w:customStyle="1" w:styleId="StyleHeading1Centered">
    <w:name w:val="Style Heading 1 + Centered"/>
    <w:basedOn w:val="Heading1"/>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B3B52"/>
    <w:pPr>
      <w:spacing w:before="120"/>
    </w:pPr>
    <w:rPr>
      <w:rFonts w:eastAsia="Times New Roman"/>
      <w:sz w:val="20"/>
    </w:rPr>
  </w:style>
  <w:style w:type="character" w:customStyle="1" w:styleId="underliningChar0">
    <w:name w:val="underlining Char"/>
    <w:rsid w:val="001B3B52"/>
    <w:rPr>
      <w:b/>
      <w:szCs w:val="24"/>
      <w:u w:val="single"/>
      <w:lang w:val="en-US" w:eastAsia="en-US" w:bidi="ar-SA"/>
    </w:rPr>
  </w:style>
  <w:style w:type="character" w:customStyle="1" w:styleId="notreadChar">
    <w:name w:val="not read Char"/>
    <w:rsid w:val="001B3B52"/>
    <w:rPr>
      <w:sz w:val="18"/>
      <w:szCs w:val="24"/>
      <w:lang w:val="en-US" w:eastAsia="en-US" w:bidi="ar-SA"/>
    </w:rPr>
  </w:style>
  <w:style w:type="paragraph" w:customStyle="1" w:styleId="StyleStrong10ptNotBold">
    <w:name w:val="Style Strong + 10 pt Not Bold"/>
    <w:basedOn w:val="Normal"/>
    <w:autoRedefine/>
    <w:rsid w:val="001B3B52"/>
    <w:pPr>
      <w:ind w:left="720" w:hanging="360"/>
    </w:pPr>
    <w:rPr>
      <w:rFonts w:eastAsia="Times New Roman"/>
      <w:sz w:val="26"/>
      <w:szCs w:val="26"/>
    </w:rPr>
  </w:style>
  <w:style w:type="character" w:customStyle="1" w:styleId="prbodytext1">
    <w:name w:val="pr_bodytext1"/>
    <w:rsid w:val="001B3B52"/>
    <w:rPr>
      <w:rFonts w:ascii="Arial" w:hAnsi="Arial" w:cs="Arial" w:hint="default"/>
      <w:sz w:val="20"/>
      <w:szCs w:val="20"/>
    </w:rPr>
  </w:style>
  <w:style w:type="character" w:customStyle="1" w:styleId="smallCharChar">
    <w:name w:val="small Char Char"/>
    <w:rsid w:val="001B3B52"/>
    <w:rPr>
      <w:rFonts w:ascii="Times New Roman" w:eastAsia="Times New Roman" w:hAnsi="Times New Roman" w:cs="Times New Roman"/>
      <w:sz w:val="12"/>
      <w:szCs w:val="16"/>
    </w:rPr>
  </w:style>
  <w:style w:type="character" w:customStyle="1" w:styleId="Undlerine">
    <w:name w:val="Undlerine"/>
    <w:qFormat/>
    <w:rsid w:val="001B3B52"/>
    <w:rPr>
      <w:rFonts w:ascii="Times New Roman" w:hAnsi="Times New Roman"/>
      <w:w w:val="110"/>
      <w:sz w:val="20"/>
      <w:szCs w:val="20"/>
      <w:u w:val="single"/>
      <w:bdr w:val="none" w:sz="0" w:space="0" w:color="auto"/>
      <w:lang w:bidi="he-IL"/>
    </w:rPr>
  </w:style>
  <w:style w:type="character" w:customStyle="1" w:styleId="Aunderline1">
    <w:name w:val="Aunderline"/>
    <w:qFormat/>
    <w:rsid w:val="001B3B52"/>
    <w:rPr>
      <w:rFonts w:ascii="Times New Roman" w:hAnsi="Times New Roman"/>
      <w:sz w:val="20"/>
      <w:u w:val="single"/>
    </w:rPr>
  </w:style>
  <w:style w:type="paragraph" w:customStyle="1" w:styleId="NormalUnderline0">
    <w:name w:val="Normal + Underline"/>
    <w:basedOn w:val="Normal"/>
    <w:link w:val="NormalUnderlineChar0"/>
    <w:rsid w:val="001B3B52"/>
    <w:pPr>
      <w:ind w:left="720"/>
    </w:pPr>
    <w:rPr>
      <w:rFonts w:eastAsia="Times New Roman"/>
      <w:b/>
      <w:sz w:val="20"/>
      <w:u w:val="single"/>
      <w:lang w:val="x-none" w:eastAsia="x-none"/>
    </w:rPr>
  </w:style>
  <w:style w:type="character" w:customStyle="1" w:styleId="NormalUnderlineChar0">
    <w:name w:val="Normal + Underline Char"/>
    <w:link w:val="NormalUnderline0"/>
    <w:rsid w:val="001B3B52"/>
    <w:rPr>
      <w:rFonts w:ascii="Calibri" w:eastAsia="Times New Roman" w:hAnsi="Calibri"/>
      <w:b/>
      <w:sz w:val="20"/>
      <w:u w:val="single"/>
      <w:lang w:val="x-none" w:eastAsia="x-none"/>
    </w:rPr>
  </w:style>
  <w:style w:type="character" w:customStyle="1" w:styleId="Boxes">
    <w:name w:val="Boxes"/>
    <w:qFormat/>
    <w:rsid w:val="001B3B52"/>
    <w:rPr>
      <w:rFonts w:ascii="Times New Roman" w:hAnsi="Times New Roman"/>
      <w:sz w:val="20"/>
      <w:u w:val="single"/>
      <w:bdr w:val="single" w:sz="4" w:space="0" w:color="auto"/>
    </w:rPr>
  </w:style>
  <w:style w:type="character" w:customStyle="1" w:styleId="tim">
    <w:name w:val="tim"/>
    <w:qFormat/>
    <w:rsid w:val="001B3B52"/>
    <w:rPr>
      <w:rFonts w:ascii="Times New Roman" w:hAnsi="Times New Roman"/>
      <w:sz w:val="20"/>
      <w:u w:val="single"/>
    </w:rPr>
  </w:style>
  <w:style w:type="character" w:customStyle="1" w:styleId="hl">
    <w:name w:val="hl"/>
    <w:basedOn w:val="DefaultParagraphFont"/>
    <w:rsid w:val="001B3B52"/>
  </w:style>
  <w:style w:type="character" w:customStyle="1" w:styleId="clock1">
    <w:name w:val="clock1"/>
    <w:rsid w:val="001B3B52"/>
    <w:rPr>
      <w:color w:val="B51B1B"/>
    </w:rPr>
  </w:style>
  <w:style w:type="character" w:customStyle="1" w:styleId="smallChar10">
    <w:name w:val="small Char1"/>
    <w:rsid w:val="001B3B52"/>
    <w:rPr>
      <w:sz w:val="12"/>
      <w:szCs w:val="16"/>
      <w:lang w:val="en-US" w:eastAsia="en-US" w:bidi="ar-SA"/>
    </w:rPr>
  </w:style>
  <w:style w:type="character" w:customStyle="1" w:styleId="SmallCardsCharChar">
    <w:name w:val="Small Cards Char Char"/>
    <w:rsid w:val="001B3B52"/>
    <w:rPr>
      <w:sz w:val="14"/>
      <w:szCs w:val="24"/>
      <w:lang w:val="en-US" w:eastAsia="en-US" w:bidi="ar-SA"/>
    </w:rPr>
  </w:style>
  <w:style w:type="paragraph" w:customStyle="1" w:styleId="NormalCards">
    <w:name w:val="Normal Cards"/>
    <w:basedOn w:val="Normal"/>
    <w:rsid w:val="001B3B52"/>
    <w:pPr>
      <w:ind w:left="288"/>
    </w:pPr>
    <w:rPr>
      <w:rFonts w:eastAsia="Times New Roman"/>
      <w:sz w:val="20"/>
    </w:rPr>
  </w:style>
  <w:style w:type="character" w:customStyle="1" w:styleId="iniciales">
    <w:name w:val="iniciales"/>
    <w:basedOn w:val="DefaultParagraphFont"/>
    <w:rsid w:val="001B3B52"/>
  </w:style>
  <w:style w:type="character" w:customStyle="1" w:styleId="Style10ptBoldUnderline">
    <w:name w:val="Style 10 pt Bold Underline"/>
    <w:rsid w:val="001B3B52"/>
    <w:rPr>
      <w:b/>
      <w:bCs/>
      <w:sz w:val="20"/>
      <w:u w:val="single"/>
    </w:rPr>
  </w:style>
  <w:style w:type="paragraph" w:customStyle="1" w:styleId="outdent">
    <w:name w:val="outdent"/>
    <w:basedOn w:val="Normal"/>
    <w:rsid w:val="001B3B5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B3B52"/>
    <w:pPr>
      <w:spacing w:before="100" w:beforeAutospacing="1" w:after="100" w:afterAutospacing="1"/>
    </w:pPr>
    <w:rPr>
      <w:rFonts w:eastAsia="Times New Roman"/>
      <w:sz w:val="24"/>
    </w:rPr>
  </w:style>
  <w:style w:type="paragraph" w:customStyle="1" w:styleId="separator">
    <w:name w:val="separator"/>
    <w:basedOn w:val="Normal"/>
    <w:rsid w:val="001B3B52"/>
    <w:pPr>
      <w:spacing w:before="100" w:beforeAutospacing="1" w:after="100" w:afterAutospacing="1"/>
    </w:pPr>
    <w:rPr>
      <w:rFonts w:eastAsia="Times New Roman"/>
      <w:sz w:val="24"/>
    </w:rPr>
  </w:style>
  <w:style w:type="paragraph" w:customStyle="1" w:styleId="bulletfollow">
    <w:name w:val="bulletfollow"/>
    <w:basedOn w:val="Normal"/>
    <w:rsid w:val="001B3B52"/>
    <w:pPr>
      <w:spacing w:before="100" w:beforeAutospacing="1" w:after="100" w:afterAutospacing="1"/>
    </w:pPr>
    <w:rPr>
      <w:rFonts w:eastAsia="Times New Roman"/>
      <w:sz w:val="24"/>
    </w:rPr>
  </w:style>
  <w:style w:type="paragraph" w:customStyle="1" w:styleId="bulleted">
    <w:name w:val="bulleted"/>
    <w:basedOn w:val="Normal"/>
    <w:rsid w:val="001B3B5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B3B52"/>
    <w:rPr>
      <w:rFonts w:ascii="Times New Roman" w:eastAsia="Times New Roman" w:hAnsi="Times New Roman" w:cs="Times New Roman"/>
      <w:strike/>
      <w:sz w:val="20"/>
      <w:szCs w:val="20"/>
    </w:rPr>
  </w:style>
  <w:style w:type="character" w:customStyle="1" w:styleId="StrikethroughChar">
    <w:name w:val="Strikethrough Char"/>
    <w:link w:val="Strikethrough0"/>
    <w:rsid w:val="001B3B52"/>
    <w:rPr>
      <w:rFonts w:ascii="Times New Roman" w:eastAsia="Times New Roman" w:hAnsi="Times New Roman" w:cs="Times New Roman"/>
      <w:strike/>
      <w:sz w:val="20"/>
      <w:szCs w:val="20"/>
    </w:rPr>
  </w:style>
  <w:style w:type="character" w:customStyle="1" w:styleId="UnderlineCardsCharChar">
    <w:name w:val="Underline Cards Char Char"/>
    <w:rsid w:val="001B3B52"/>
    <w:rPr>
      <w:rFonts w:eastAsia="SimSun"/>
      <w:szCs w:val="24"/>
      <w:u w:val="thick"/>
      <w:lang w:val="en-US" w:eastAsia="en-US" w:bidi="ar-SA"/>
    </w:rPr>
  </w:style>
  <w:style w:type="character" w:customStyle="1" w:styleId="head">
    <w:name w:val="head"/>
    <w:basedOn w:val="DefaultParagraphFont"/>
    <w:rsid w:val="001B3B52"/>
  </w:style>
  <w:style w:type="paragraph" w:customStyle="1" w:styleId="authorgroup">
    <w:name w:val="authorgroup"/>
    <w:basedOn w:val="Normal"/>
    <w:rsid w:val="001B3B52"/>
    <w:pPr>
      <w:spacing w:before="100" w:beforeAutospacing="1" w:after="100" w:afterAutospacing="1"/>
    </w:pPr>
    <w:rPr>
      <w:rFonts w:eastAsia="Calibri"/>
      <w:sz w:val="24"/>
    </w:rPr>
  </w:style>
  <w:style w:type="paragraph" w:customStyle="1" w:styleId="affiliation1">
    <w:name w:val="affiliation1"/>
    <w:basedOn w:val="Normal"/>
    <w:rsid w:val="001B3B52"/>
    <w:pPr>
      <w:spacing w:before="100" w:beforeAutospacing="1" w:after="100" w:afterAutospacing="1"/>
    </w:pPr>
    <w:rPr>
      <w:rFonts w:eastAsia="Calibri"/>
      <w:sz w:val="24"/>
    </w:rPr>
  </w:style>
  <w:style w:type="paragraph" w:customStyle="1" w:styleId="norm">
    <w:name w:val="norm"/>
    <w:basedOn w:val="Normal"/>
    <w:rsid w:val="001B3B52"/>
    <w:pPr>
      <w:spacing w:before="100" w:beforeAutospacing="1" w:after="100" w:afterAutospacing="1"/>
    </w:pPr>
    <w:rPr>
      <w:rFonts w:eastAsia="Calibri"/>
      <w:sz w:val="24"/>
    </w:rPr>
  </w:style>
  <w:style w:type="character" w:customStyle="1" w:styleId="smallcapitals">
    <w:name w:val="smallcapitals"/>
    <w:basedOn w:val="DefaultParagraphFont"/>
    <w:rsid w:val="001B3B52"/>
  </w:style>
  <w:style w:type="character" w:customStyle="1" w:styleId="number0">
    <w:name w:val="number"/>
    <w:basedOn w:val="DefaultParagraphFont"/>
    <w:rsid w:val="001B3B52"/>
  </w:style>
  <w:style w:type="character" w:customStyle="1" w:styleId="swauthor">
    <w:name w:val="sw_author"/>
    <w:rsid w:val="001B3B52"/>
  </w:style>
  <w:style w:type="character" w:customStyle="1" w:styleId="articlebody1">
    <w:name w:val="articlebody1"/>
    <w:rsid w:val="001B3B52"/>
  </w:style>
  <w:style w:type="character" w:customStyle="1" w:styleId="small1">
    <w:name w:val="small1"/>
    <w:rsid w:val="001B3B52"/>
  </w:style>
  <w:style w:type="paragraph" w:customStyle="1" w:styleId="AuthorDate2">
    <w:name w:val="Author/Date"/>
    <w:basedOn w:val="Normal"/>
    <w:link w:val="AuthorDateChar1"/>
    <w:rsid w:val="001B3B52"/>
    <w:rPr>
      <w:rFonts w:eastAsia="Times New Roman"/>
      <w:b/>
      <w:sz w:val="24"/>
      <w:u w:val="single"/>
    </w:rPr>
  </w:style>
  <w:style w:type="character" w:customStyle="1" w:styleId="AuthorDateChar1">
    <w:name w:val="Author/Date Char1"/>
    <w:link w:val="AuthorDate2"/>
    <w:rsid w:val="001B3B52"/>
    <w:rPr>
      <w:rFonts w:ascii="Calibri" w:eastAsia="Times New Roman" w:hAnsi="Calibri"/>
      <w:b/>
      <w:u w:val="single"/>
    </w:rPr>
  </w:style>
  <w:style w:type="character" w:customStyle="1" w:styleId="Shortcite">
    <w:name w:val="Shortcite"/>
    <w:basedOn w:val="DefaultParagraphFont"/>
    <w:rsid w:val="001B3B52"/>
    <w:rPr>
      <w:rFonts w:ascii="Times New Roman" w:hAnsi="Times New Roman"/>
      <w:b/>
      <w:bCs/>
      <w:sz w:val="20"/>
    </w:rPr>
  </w:style>
  <w:style w:type="character" w:customStyle="1" w:styleId="Longcite">
    <w:name w:val="Longcite"/>
    <w:basedOn w:val="DefaultParagraphFont"/>
    <w:rsid w:val="001B3B52"/>
    <w:rPr>
      <w:sz w:val="16"/>
    </w:rPr>
  </w:style>
  <w:style w:type="paragraph" w:customStyle="1" w:styleId="analytic0">
    <w:name w:val="analytic"/>
    <w:basedOn w:val="Normal"/>
    <w:link w:val="analyticChar0"/>
    <w:uiPriority w:val="4"/>
    <w:qFormat/>
    <w:rsid w:val="001B3B52"/>
    <w:pPr>
      <w:spacing w:before="120"/>
    </w:pPr>
    <w:rPr>
      <w:rFonts w:ascii="Arial" w:hAnsi="Arial"/>
      <w:b/>
      <w:sz w:val="20"/>
    </w:rPr>
  </w:style>
  <w:style w:type="character" w:customStyle="1" w:styleId="analyticChar0">
    <w:name w:val="analytic Char"/>
    <w:basedOn w:val="DefaultParagraphFont"/>
    <w:link w:val="analytic0"/>
    <w:uiPriority w:val="4"/>
    <w:rsid w:val="001B3B52"/>
    <w:rPr>
      <w:rFonts w:ascii="Arial" w:hAnsi="Arial"/>
      <w:b/>
      <w:sz w:val="20"/>
    </w:rPr>
  </w:style>
  <w:style w:type="character" w:customStyle="1" w:styleId="Heading3CharCharCharChar">
    <w:name w:val="Heading 3 Char Char Char Char"/>
    <w:rsid w:val="001B3B52"/>
    <w:rPr>
      <w:rFonts w:cs="Arial"/>
      <w:b/>
      <w:bCs/>
      <w:szCs w:val="26"/>
      <w:lang w:val="en-US" w:eastAsia="en-US" w:bidi="ar-SA"/>
    </w:rPr>
  </w:style>
  <w:style w:type="character" w:customStyle="1" w:styleId="Normal30">
    <w:name w:val="Normal3"/>
    <w:basedOn w:val="DefaultParagraphFont"/>
    <w:rsid w:val="001B3B52"/>
  </w:style>
  <w:style w:type="paragraph" w:customStyle="1" w:styleId="PageNumber8">
    <w:name w:val="Page Number8"/>
    <w:basedOn w:val="Normal"/>
    <w:next w:val="Normal"/>
    <w:rsid w:val="001B3B52"/>
    <w:pPr>
      <w:spacing w:after="0" w:line="240" w:lineRule="auto"/>
    </w:pPr>
    <w:rPr>
      <w:rFonts w:ascii="Times New Roman" w:eastAsia="Times New Roman" w:hAnsi="Times New Roman"/>
      <w:sz w:val="20"/>
    </w:rPr>
  </w:style>
  <w:style w:type="paragraph" w:customStyle="1" w:styleId="Header2">
    <w:name w:val="Header2"/>
    <w:basedOn w:val="Heading1"/>
    <w:next w:val="Heading1"/>
    <w:rsid w:val="001B3B52"/>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1B3B52"/>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1B3B52"/>
    <w:rPr>
      <w:rFonts w:cs="New Baskerville"/>
      <w:color w:val="000000"/>
    </w:rPr>
  </w:style>
  <w:style w:type="character" w:customStyle="1" w:styleId="postauthor">
    <w:name w:val="postauthor"/>
    <w:basedOn w:val="DefaultParagraphFont"/>
    <w:rsid w:val="001B3B52"/>
  </w:style>
  <w:style w:type="paragraph" w:customStyle="1" w:styleId="notes-source-hasnotes">
    <w:name w:val="notes-source-hasnotes"/>
    <w:basedOn w:val="Normal"/>
    <w:rsid w:val="001B3B52"/>
    <w:pPr>
      <w:spacing w:before="100" w:beforeAutospacing="1" w:after="100" w:afterAutospacing="1"/>
    </w:pPr>
    <w:rPr>
      <w:rFonts w:ascii="Times" w:hAnsi="Times"/>
      <w:sz w:val="20"/>
      <w:szCs w:val="20"/>
    </w:rPr>
  </w:style>
  <w:style w:type="character" w:customStyle="1" w:styleId="span">
    <w:name w:val="span"/>
    <w:basedOn w:val="DefaultParagraphFont"/>
    <w:rsid w:val="001B3B52"/>
  </w:style>
  <w:style w:type="character" w:customStyle="1" w:styleId="maintitle">
    <w:name w:val="maintitle"/>
    <w:basedOn w:val="DefaultParagraphFont"/>
    <w:rsid w:val="001B3B52"/>
  </w:style>
  <w:style w:type="character" w:customStyle="1" w:styleId="thirdparty-logo">
    <w:name w:val="thirdparty-logo"/>
    <w:basedOn w:val="DefaultParagraphFont"/>
    <w:rsid w:val="001B3B52"/>
  </w:style>
  <w:style w:type="paragraph" w:customStyle="1" w:styleId="articlemeta">
    <w:name w:val="articlemeta"/>
    <w:basedOn w:val="Normal"/>
    <w:rsid w:val="001B3B52"/>
    <w:pPr>
      <w:spacing w:before="100" w:beforeAutospacing="1" w:after="100" w:afterAutospacing="1"/>
    </w:pPr>
    <w:rPr>
      <w:rFonts w:ascii="Times" w:hAnsi="Times"/>
      <w:sz w:val="20"/>
      <w:szCs w:val="20"/>
    </w:rPr>
  </w:style>
  <w:style w:type="character" w:customStyle="1" w:styleId="vcard">
    <w:name w:val="vcard"/>
    <w:basedOn w:val="DefaultParagraphFont"/>
    <w:rsid w:val="001B3B52"/>
  </w:style>
  <w:style w:type="character" w:customStyle="1" w:styleId="print-footnote">
    <w:name w:val="print-footnote"/>
    <w:basedOn w:val="DefaultParagraphFont"/>
    <w:rsid w:val="001B3B52"/>
  </w:style>
  <w:style w:type="character" w:customStyle="1" w:styleId="datestring">
    <w:name w:val="datestring"/>
    <w:basedOn w:val="DefaultParagraphFont"/>
    <w:rsid w:val="001B3B52"/>
  </w:style>
  <w:style w:type="paragraph" w:customStyle="1" w:styleId="left">
    <w:name w:val="left"/>
    <w:basedOn w:val="Normal"/>
    <w:rsid w:val="001B3B52"/>
    <w:pPr>
      <w:spacing w:before="100" w:beforeAutospacing="1" w:after="100" w:afterAutospacing="1"/>
    </w:pPr>
    <w:rPr>
      <w:rFonts w:ascii="Times" w:hAnsi="Times"/>
      <w:sz w:val="20"/>
      <w:szCs w:val="20"/>
    </w:rPr>
  </w:style>
  <w:style w:type="paragraph" w:customStyle="1" w:styleId="right">
    <w:name w:val="right"/>
    <w:basedOn w:val="Normal"/>
    <w:rsid w:val="001B3B52"/>
    <w:pPr>
      <w:spacing w:before="100" w:beforeAutospacing="1" w:after="100" w:afterAutospacing="1"/>
    </w:pPr>
    <w:rPr>
      <w:rFonts w:ascii="Times" w:hAnsi="Times"/>
      <w:sz w:val="20"/>
      <w:szCs w:val="20"/>
    </w:rPr>
  </w:style>
  <w:style w:type="character" w:customStyle="1" w:styleId="gptad">
    <w:name w:val="gptad"/>
    <w:basedOn w:val="DefaultParagraphFont"/>
    <w:rsid w:val="001B3B52"/>
  </w:style>
  <w:style w:type="paragraph" w:customStyle="1" w:styleId="creditpostedmodified">
    <w:name w:val="credit_posted_modified"/>
    <w:basedOn w:val="Normal"/>
    <w:rsid w:val="001B3B52"/>
    <w:pPr>
      <w:spacing w:before="100" w:beforeAutospacing="1" w:after="100" w:afterAutospacing="1"/>
    </w:pPr>
    <w:rPr>
      <w:rFonts w:ascii="Times" w:hAnsi="Times"/>
      <w:sz w:val="20"/>
      <w:szCs w:val="20"/>
    </w:rPr>
  </w:style>
  <w:style w:type="character" w:customStyle="1" w:styleId="creditline">
    <w:name w:val="creditline"/>
    <w:basedOn w:val="DefaultParagraphFont"/>
    <w:rsid w:val="001B3B52"/>
  </w:style>
  <w:style w:type="character" w:customStyle="1" w:styleId="grd">
    <w:name w:val="grd"/>
    <w:basedOn w:val="DefaultParagraphFont"/>
    <w:rsid w:val="001B3B52"/>
  </w:style>
  <w:style w:type="paragraph" w:customStyle="1" w:styleId="hs-text-container">
    <w:name w:val="hs-text-container"/>
    <w:basedOn w:val="Normal"/>
    <w:rsid w:val="001B3B52"/>
    <w:pPr>
      <w:spacing w:before="100" w:beforeAutospacing="1" w:after="100" w:afterAutospacing="1"/>
    </w:pPr>
    <w:rPr>
      <w:rFonts w:ascii="Times" w:hAnsi="Times"/>
      <w:sz w:val="20"/>
      <w:szCs w:val="20"/>
    </w:rPr>
  </w:style>
  <w:style w:type="character" w:customStyle="1" w:styleId="created">
    <w:name w:val="created"/>
    <w:basedOn w:val="DefaultParagraphFont"/>
    <w:rsid w:val="001B3B52"/>
  </w:style>
  <w:style w:type="character" w:customStyle="1" w:styleId="changed">
    <w:name w:val="changed"/>
    <w:basedOn w:val="DefaultParagraphFont"/>
    <w:rsid w:val="001B3B52"/>
  </w:style>
  <w:style w:type="character" w:customStyle="1" w:styleId="article-author-name">
    <w:name w:val="article-author-name"/>
    <w:basedOn w:val="DefaultParagraphFont"/>
    <w:rsid w:val="001B3B52"/>
  </w:style>
  <w:style w:type="character" w:customStyle="1" w:styleId="bioexcerpt">
    <w:name w:val="bio_excerpt"/>
    <w:basedOn w:val="DefaultParagraphFont"/>
    <w:rsid w:val="001B3B52"/>
  </w:style>
  <w:style w:type="character" w:customStyle="1" w:styleId="commentcount">
    <w:name w:val="comment_count"/>
    <w:basedOn w:val="DefaultParagraphFont"/>
    <w:rsid w:val="001B3B52"/>
  </w:style>
  <w:style w:type="character" w:customStyle="1" w:styleId="searchtermshighlighted">
    <w:name w:val="searchtermshighlighted"/>
    <w:basedOn w:val="DefaultParagraphFont"/>
    <w:rsid w:val="001B3B52"/>
  </w:style>
  <w:style w:type="character" w:customStyle="1" w:styleId="contributornametrigger">
    <w:name w:val="contributornametrigger"/>
    <w:basedOn w:val="DefaultParagraphFont"/>
    <w:rsid w:val="001B3B52"/>
  </w:style>
  <w:style w:type="character" w:customStyle="1" w:styleId="bylinepipe">
    <w:name w:val="bylinepipe"/>
    <w:basedOn w:val="DefaultParagraphFont"/>
    <w:rsid w:val="001B3B52"/>
  </w:style>
  <w:style w:type="character" w:customStyle="1" w:styleId="lucenesearchresulturlb">
    <w:name w:val="lucene_search_result_url_b"/>
    <w:basedOn w:val="DefaultParagraphFont"/>
    <w:rsid w:val="001B3B52"/>
  </w:style>
  <w:style w:type="character" w:customStyle="1" w:styleId="faculty-title">
    <w:name w:val="faculty-title"/>
    <w:basedOn w:val="DefaultParagraphFont"/>
    <w:rsid w:val="001B3B52"/>
  </w:style>
  <w:style w:type="character" w:customStyle="1" w:styleId="count">
    <w:name w:val="count"/>
    <w:basedOn w:val="DefaultParagraphFont"/>
    <w:rsid w:val="001B3B52"/>
  </w:style>
  <w:style w:type="character" w:customStyle="1" w:styleId="volume">
    <w:name w:val="volume"/>
    <w:basedOn w:val="DefaultParagraphFont"/>
    <w:rsid w:val="001B3B52"/>
  </w:style>
  <w:style w:type="character" w:customStyle="1" w:styleId="issue">
    <w:name w:val="issue"/>
    <w:basedOn w:val="DefaultParagraphFont"/>
    <w:rsid w:val="001B3B52"/>
  </w:style>
  <w:style w:type="character" w:customStyle="1" w:styleId="pages">
    <w:name w:val="pages"/>
    <w:basedOn w:val="DefaultParagraphFont"/>
    <w:rsid w:val="001B3B52"/>
  </w:style>
  <w:style w:type="character" w:customStyle="1" w:styleId="person">
    <w:name w:val="person"/>
    <w:basedOn w:val="DefaultParagraphFont"/>
    <w:rsid w:val="001B3B52"/>
  </w:style>
  <w:style w:type="character" w:customStyle="1" w:styleId="corresponding">
    <w:name w:val="corresponding"/>
    <w:basedOn w:val="DefaultParagraphFont"/>
    <w:rsid w:val="001B3B52"/>
  </w:style>
  <w:style w:type="paragraph" w:customStyle="1" w:styleId="entry-meta">
    <w:name w:val="entry-meta"/>
    <w:basedOn w:val="Normal"/>
    <w:rsid w:val="001B3B52"/>
    <w:pPr>
      <w:spacing w:before="100" w:beforeAutospacing="1" w:after="100" w:afterAutospacing="1"/>
    </w:pPr>
    <w:rPr>
      <w:rFonts w:ascii="Times" w:hAnsi="Times"/>
      <w:sz w:val="20"/>
      <w:szCs w:val="20"/>
    </w:rPr>
  </w:style>
  <w:style w:type="character" w:customStyle="1" w:styleId="post-time">
    <w:name w:val="post-time"/>
    <w:basedOn w:val="DefaultParagraphFont"/>
    <w:rsid w:val="001B3B52"/>
  </w:style>
  <w:style w:type="character" w:customStyle="1" w:styleId="post-category">
    <w:name w:val="post-category"/>
    <w:basedOn w:val="DefaultParagraphFont"/>
    <w:rsid w:val="001B3B52"/>
  </w:style>
  <w:style w:type="character" w:customStyle="1" w:styleId="post-author">
    <w:name w:val="post-author"/>
    <w:basedOn w:val="DefaultParagraphFont"/>
    <w:rsid w:val="001B3B52"/>
  </w:style>
  <w:style w:type="character" w:customStyle="1" w:styleId="A10">
    <w:name w:val="A10"/>
    <w:uiPriority w:val="99"/>
    <w:rsid w:val="001B3B52"/>
    <w:rPr>
      <w:rFonts w:cs="Trebuchet MS"/>
      <w:color w:val="000000"/>
      <w:sz w:val="11"/>
      <w:szCs w:val="11"/>
    </w:rPr>
  </w:style>
  <w:style w:type="paragraph" w:customStyle="1" w:styleId="Pa10">
    <w:name w:val="Pa10"/>
    <w:basedOn w:val="Default"/>
    <w:next w:val="Default"/>
    <w:uiPriority w:val="99"/>
    <w:rsid w:val="001B3B5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B3B5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B3B52"/>
  </w:style>
  <w:style w:type="paragraph" w:customStyle="1" w:styleId="aff">
    <w:name w:val="aff"/>
    <w:basedOn w:val="Normal"/>
    <w:rsid w:val="001B3B52"/>
    <w:pPr>
      <w:spacing w:before="100" w:beforeAutospacing="1" w:after="100" w:afterAutospacing="1"/>
    </w:pPr>
    <w:rPr>
      <w:rFonts w:ascii="Times" w:hAnsi="Times"/>
      <w:sz w:val="20"/>
      <w:szCs w:val="20"/>
    </w:rPr>
  </w:style>
  <w:style w:type="character" w:customStyle="1" w:styleId="entry-author">
    <w:name w:val="entry-author"/>
    <w:basedOn w:val="DefaultParagraphFont"/>
    <w:rsid w:val="001B3B52"/>
  </w:style>
  <w:style w:type="character" w:customStyle="1" w:styleId="entry-author-name">
    <w:name w:val="entry-author-name"/>
    <w:basedOn w:val="DefaultParagraphFont"/>
    <w:rsid w:val="001B3B52"/>
  </w:style>
  <w:style w:type="character" w:customStyle="1" w:styleId="contrib-degrees">
    <w:name w:val="contrib-degrees"/>
    <w:basedOn w:val="DefaultParagraphFont"/>
    <w:rsid w:val="001B3B52"/>
  </w:style>
  <w:style w:type="character" w:customStyle="1" w:styleId="contrib-on-behalf-of">
    <w:name w:val="contrib-on-behalf-of"/>
    <w:basedOn w:val="DefaultParagraphFont"/>
    <w:rsid w:val="001B3B52"/>
  </w:style>
  <w:style w:type="character" w:customStyle="1" w:styleId="pubtime">
    <w:name w:val="pubtime"/>
    <w:basedOn w:val="DefaultParagraphFont"/>
    <w:rsid w:val="001B3B52"/>
  </w:style>
  <w:style w:type="character" w:customStyle="1" w:styleId="fbcommentscount">
    <w:name w:val="fb_comments_count"/>
    <w:basedOn w:val="DefaultParagraphFont"/>
    <w:rsid w:val="001B3B52"/>
  </w:style>
  <w:style w:type="character" w:customStyle="1" w:styleId="stsharethiscustom">
    <w:name w:val="st_sharethis_custom"/>
    <w:basedOn w:val="DefaultParagraphFont"/>
    <w:rsid w:val="001B3B52"/>
  </w:style>
  <w:style w:type="paragraph" w:customStyle="1" w:styleId="permalinkable">
    <w:name w:val="permalinkable"/>
    <w:basedOn w:val="Normal"/>
    <w:rsid w:val="001B3B52"/>
    <w:pPr>
      <w:spacing w:before="100" w:beforeAutospacing="1" w:after="100" w:afterAutospacing="1"/>
    </w:pPr>
    <w:rPr>
      <w:rFonts w:ascii="Times" w:hAnsi="Times"/>
      <w:sz w:val="20"/>
      <w:szCs w:val="20"/>
    </w:rPr>
  </w:style>
  <w:style w:type="character" w:customStyle="1" w:styleId="post-date">
    <w:name w:val="post-date"/>
    <w:basedOn w:val="DefaultParagraphFont"/>
    <w:rsid w:val="001B3B52"/>
  </w:style>
  <w:style w:type="character" w:customStyle="1" w:styleId="link-external">
    <w:name w:val="link-external"/>
    <w:basedOn w:val="DefaultParagraphFont"/>
    <w:rsid w:val="001B3B52"/>
  </w:style>
  <w:style w:type="character" w:customStyle="1" w:styleId="articleauthor0">
    <w:name w:val="article_author"/>
    <w:basedOn w:val="DefaultParagraphFont"/>
    <w:rsid w:val="001B3B52"/>
  </w:style>
  <w:style w:type="character" w:customStyle="1" w:styleId="articleissue">
    <w:name w:val="article_issue"/>
    <w:basedOn w:val="DefaultParagraphFont"/>
    <w:rsid w:val="001B3B52"/>
  </w:style>
  <w:style w:type="character" w:customStyle="1" w:styleId="a-size-large">
    <w:name w:val="a-size-large"/>
    <w:basedOn w:val="DefaultParagraphFont"/>
    <w:rsid w:val="001B3B52"/>
  </w:style>
  <w:style w:type="character" w:customStyle="1" w:styleId="a-size-medium">
    <w:name w:val="a-size-medium"/>
    <w:basedOn w:val="DefaultParagraphFont"/>
    <w:rsid w:val="001B3B52"/>
  </w:style>
  <w:style w:type="character" w:customStyle="1" w:styleId="contribution">
    <w:name w:val="contribution"/>
    <w:basedOn w:val="DefaultParagraphFont"/>
    <w:rsid w:val="001B3B52"/>
  </w:style>
  <w:style w:type="character" w:customStyle="1" w:styleId="a-color-secondary">
    <w:name w:val="a-color-secondary"/>
    <w:basedOn w:val="DefaultParagraphFont"/>
    <w:rsid w:val="001B3B52"/>
  </w:style>
  <w:style w:type="paragraph" w:customStyle="1" w:styleId="sbyline">
    <w:name w:val="sbyline"/>
    <w:basedOn w:val="Normal"/>
    <w:rsid w:val="001B3B52"/>
    <w:pPr>
      <w:spacing w:before="100" w:beforeAutospacing="1" w:after="100" w:afterAutospacing="1"/>
    </w:pPr>
    <w:rPr>
      <w:rFonts w:ascii="Times" w:hAnsi="Times"/>
      <w:sz w:val="20"/>
      <w:szCs w:val="20"/>
    </w:rPr>
  </w:style>
  <w:style w:type="character" w:customStyle="1" w:styleId="ui-author">
    <w:name w:val="ui-author"/>
    <w:basedOn w:val="DefaultParagraphFont"/>
    <w:rsid w:val="001B3B52"/>
  </w:style>
  <w:style w:type="character" w:customStyle="1" w:styleId="ui-staffline">
    <w:name w:val="ui-staffline"/>
    <w:basedOn w:val="DefaultParagraphFont"/>
    <w:rsid w:val="001B3B52"/>
  </w:style>
  <w:style w:type="paragraph" w:customStyle="1" w:styleId="promotion-tag-p">
    <w:name w:val="promotion-tag-p"/>
    <w:basedOn w:val="Normal"/>
    <w:rsid w:val="001B3B52"/>
    <w:pPr>
      <w:spacing w:before="100" w:beforeAutospacing="1" w:after="100" w:afterAutospacing="1"/>
    </w:pPr>
    <w:rPr>
      <w:rFonts w:ascii="Times" w:hAnsi="Times"/>
      <w:sz w:val="20"/>
      <w:szCs w:val="20"/>
    </w:rPr>
  </w:style>
  <w:style w:type="paragraph" w:customStyle="1" w:styleId="heading">
    <w:name w:val="heading"/>
    <w:basedOn w:val="Normal"/>
    <w:rsid w:val="001B3B52"/>
    <w:pPr>
      <w:spacing w:before="100" w:beforeAutospacing="1" w:after="100" w:afterAutospacing="1"/>
    </w:pPr>
    <w:rPr>
      <w:rFonts w:ascii="Times" w:hAnsi="Times"/>
      <w:sz w:val="20"/>
      <w:szCs w:val="20"/>
    </w:rPr>
  </w:style>
  <w:style w:type="character" w:customStyle="1" w:styleId="value">
    <w:name w:val="value"/>
    <w:basedOn w:val="DefaultParagraphFont"/>
    <w:rsid w:val="001B3B52"/>
  </w:style>
  <w:style w:type="character" w:customStyle="1" w:styleId="specialissuelabel">
    <w:name w:val="specialissuelabel"/>
    <w:basedOn w:val="DefaultParagraphFont"/>
    <w:rsid w:val="001B3B52"/>
  </w:style>
  <w:style w:type="character" w:customStyle="1" w:styleId="referencediv">
    <w:name w:val="referencediv"/>
    <w:basedOn w:val="DefaultParagraphFont"/>
    <w:rsid w:val="001B3B52"/>
  </w:style>
  <w:style w:type="character" w:customStyle="1" w:styleId="wp-smiley">
    <w:name w:val="wp-smiley"/>
    <w:basedOn w:val="DefaultParagraphFont"/>
    <w:rsid w:val="001B3B52"/>
  </w:style>
  <w:style w:type="character" w:customStyle="1" w:styleId="artjournal">
    <w:name w:val="art_journal"/>
    <w:basedOn w:val="DefaultParagraphFont"/>
    <w:rsid w:val="001B3B52"/>
  </w:style>
  <w:style w:type="character" w:customStyle="1" w:styleId="artdatevolumeissuepart">
    <w:name w:val="art_datevolumeissuepart"/>
    <w:basedOn w:val="DefaultParagraphFont"/>
    <w:rsid w:val="001B3B52"/>
  </w:style>
  <w:style w:type="character" w:customStyle="1" w:styleId="artpages">
    <w:name w:val="art_pages"/>
    <w:basedOn w:val="DefaultParagraphFont"/>
    <w:rsid w:val="001B3B52"/>
  </w:style>
  <w:style w:type="character" w:customStyle="1" w:styleId="singlehighlightclass">
    <w:name w:val="single_highlight_class"/>
    <w:basedOn w:val="DefaultParagraphFont"/>
    <w:rsid w:val="001B3B52"/>
  </w:style>
  <w:style w:type="character" w:customStyle="1" w:styleId="degree">
    <w:name w:val="degree"/>
    <w:basedOn w:val="DefaultParagraphFont"/>
    <w:rsid w:val="001B3B52"/>
  </w:style>
  <w:style w:type="character" w:customStyle="1" w:styleId="major">
    <w:name w:val="major"/>
    <w:basedOn w:val="DefaultParagraphFont"/>
    <w:rsid w:val="001B3B52"/>
  </w:style>
  <w:style w:type="character" w:customStyle="1" w:styleId="authors">
    <w:name w:val="authors"/>
    <w:basedOn w:val="DefaultParagraphFont"/>
    <w:rsid w:val="001B3B52"/>
  </w:style>
  <w:style w:type="character" w:customStyle="1" w:styleId="views">
    <w:name w:val="views"/>
    <w:basedOn w:val="DefaultParagraphFont"/>
    <w:rsid w:val="001B3B52"/>
  </w:style>
  <w:style w:type="character" w:customStyle="1" w:styleId="stmainservices">
    <w:name w:val="stmainservices"/>
    <w:basedOn w:val="DefaultParagraphFont"/>
    <w:rsid w:val="001B3B52"/>
  </w:style>
  <w:style w:type="character" w:customStyle="1" w:styleId="stbubblehcount">
    <w:name w:val="stbubble_hcount"/>
    <w:basedOn w:val="DefaultParagraphFont"/>
    <w:rsid w:val="001B3B52"/>
  </w:style>
  <w:style w:type="paragraph" w:customStyle="1" w:styleId="Document">
    <w:name w:val="_Document"/>
    <w:basedOn w:val="Default"/>
    <w:next w:val="Default"/>
    <w:uiPriority w:val="99"/>
    <w:rsid w:val="001B3B5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B3B5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B3B52"/>
    <w:pPr>
      <w:widowControl w:val="0"/>
    </w:pPr>
    <w:rPr>
      <w:rFonts w:ascii="New Baskerville" w:eastAsiaTheme="minorEastAsia" w:hAnsi="New Baskerville"/>
      <w:color w:val="auto"/>
    </w:rPr>
  </w:style>
  <w:style w:type="paragraph" w:customStyle="1" w:styleId="collapsed-hide">
    <w:name w:val="collapsed-hide"/>
    <w:basedOn w:val="Normal"/>
    <w:rsid w:val="001B3B5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B3B52"/>
    <w:pPr>
      <w:widowControl w:val="0"/>
      <w:spacing w:line="211" w:lineRule="atLeast"/>
    </w:pPr>
    <w:rPr>
      <w:rFonts w:ascii="Mokka" w:eastAsiaTheme="minorEastAsia" w:hAnsi="Mokka"/>
      <w:color w:val="auto"/>
    </w:rPr>
  </w:style>
  <w:style w:type="paragraph" w:customStyle="1" w:styleId="odd">
    <w:name w:val="odd"/>
    <w:basedOn w:val="Normal"/>
    <w:rsid w:val="001B3B5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B3B52"/>
  </w:style>
  <w:style w:type="character" w:customStyle="1" w:styleId="tolocaltime">
    <w:name w:val="tolocaltime"/>
    <w:basedOn w:val="DefaultParagraphFont"/>
    <w:rsid w:val="001B3B52"/>
  </w:style>
  <w:style w:type="character" w:customStyle="1" w:styleId="pb-byline">
    <w:name w:val="pb-byline"/>
    <w:basedOn w:val="DefaultParagraphFont"/>
    <w:rsid w:val="001B3B52"/>
  </w:style>
  <w:style w:type="character" w:customStyle="1" w:styleId="pb-timestamp">
    <w:name w:val="pb-timestamp"/>
    <w:basedOn w:val="DefaultParagraphFont"/>
    <w:rsid w:val="001B3B52"/>
  </w:style>
  <w:style w:type="character" w:customStyle="1" w:styleId="posted-on">
    <w:name w:val="posted-on"/>
    <w:basedOn w:val="DefaultParagraphFont"/>
    <w:rsid w:val="001B3B52"/>
  </w:style>
  <w:style w:type="character" w:customStyle="1" w:styleId="even">
    <w:name w:val="even"/>
    <w:basedOn w:val="DefaultParagraphFont"/>
    <w:rsid w:val="001B3B52"/>
  </w:style>
  <w:style w:type="paragraph" w:customStyle="1" w:styleId="volissue">
    <w:name w:val="volissue"/>
    <w:basedOn w:val="Normal"/>
    <w:rsid w:val="001B3B5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B3B52"/>
  </w:style>
  <w:style w:type="character" w:customStyle="1" w:styleId="articledate">
    <w:name w:val="articledate"/>
    <w:basedOn w:val="DefaultParagraphFont"/>
    <w:rsid w:val="001B3B52"/>
  </w:style>
  <w:style w:type="character" w:customStyle="1" w:styleId="post-byline">
    <w:name w:val="post-byline"/>
    <w:basedOn w:val="DefaultParagraphFont"/>
    <w:rsid w:val="001B3B52"/>
  </w:style>
  <w:style w:type="character" w:customStyle="1" w:styleId="metadate">
    <w:name w:val="meta_date"/>
    <w:basedOn w:val="DefaultParagraphFont"/>
    <w:rsid w:val="001B3B52"/>
  </w:style>
  <w:style w:type="character" w:customStyle="1" w:styleId="fa">
    <w:name w:val="fa"/>
    <w:basedOn w:val="DefaultParagraphFont"/>
    <w:rsid w:val="001B3B52"/>
  </w:style>
  <w:style w:type="character" w:customStyle="1" w:styleId="longname">
    <w:name w:val="longname"/>
    <w:basedOn w:val="DefaultParagraphFont"/>
    <w:rsid w:val="001B3B52"/>
  </w:style>
  <w:style w:type="character" w:customStyle="1" w:styleId="echocontainer">
    <w:name w:val="echo_container"/>
    <w:basedOn w:val="DefaultParagraphFont"/>
    <w:rsid w:val="001B3B52"/>
  </w:style>
  <w:style w:type="character" w:customStyle="1" w:styleId="comment-display">
    <w:name w:val="comment-display"/>
    <w:basedOn w:val="DefaultParagraphFont"/>
    <w:rsid w:val="001B3B52"/>
  </w:style>
  <w:style w:type="paragraph" w:customStyle="1" w:styleId="comment-count-label">
    <w:name w:val="comment-count-label"/>
    <w:basedOn w:val="Normal"/>
    <w:rsid w:val="001B3B52"/>
    <w:pPr>
      <w:spacing w:before="100" w:beforeAutospacing="1" w:after="100" w:afterAutospacing="1"/>
    </w:pPr>
    <w:rPr>
      <w:rFonts w:ascii="Times" w:hAnsi="Times"/>
      <w:sz w:val="20"/>
      <w:szCs w:val="20"/>
    </w:rPr>
  </w:style>
  <w:style w:type="character" w:customStyle="1" w:styleId="echo-counter">
    <w:name w:val="echo-counter"/>
    <w:basedOn w:val="DefaultParagraphFont"/>
    <w:rsid w:val="001B3B52"/>
  </w:style>
  <w:style w:type="character" w:customStyle="1" w:styleId="discussion-policy">
    <w:name w:val="discussion-policy"/>
    <w:basedOn w:val="DefaultParagraphFont"/>
    <w:rsid w:val="001B3B52"/>
  </w:style>
  <w:style w:type="character" w:customStyle="1" w:styleId="echo-apps-conversations-streamcaption">
    <w:name w:val="echo-apps-conversations-streamcaption"/>
    <w:basedOn w:val="DefaultParagraphFont"/>
    <w:rsid w:val="001B3B52"/>
  </w:style>
  <w:style w:type="character" w:customStyle="1" w:styleId="echo-streamserver-controls-stream-item-text">
    <w:name w:val="echo-streamserver-controls-stream-item-text"/>
    <w:basedOn w:val="DefaultParagraphFont"/>
    <w:rsid w:val="001B3B52"/>
  </w:style>
  <w:style w:type="character" w:customStyle="1" w:styleId="echo-streamserver-controls-facepile-more">
    <w:name w:val="echo-streamserver-controls-facepile-more"/>
    <w:basedOn w:val="DefaultParagraphFont"/>
    <w:rsid w:val="001B3B52"/>
  </w:style>
  <w:style w:type="character" w:customStyle="1" w:styleId="echo-primaryfont">
    <w:name w:val="echo-primaryfont"/>
    <w:basedOn w:val="DefaultParagraphFont"/>
    <w:rsid w:val="001B3B52"/>
  </w:style>
  <w:style w:type="character" w:customStyle="1" w:styleId="section">
    <w:name w:val="section"/>
    <w:basedOn w:val="DefaultParagraphFont"/>
    <w:rsid w:val="001B3B52"/>
  </w:style>
  <w:style w:type="character" w:customStyle="1" w:styleId="wpsr-txt-headline">
    <w:name w:val="wpsr-txt-headline"/>
    <w:basedOn w:val="DefaultParagraphFont"/>
    <w:rsid w:val="001B3B52"/>
  </w:style>
  <w:style w:type="character" w:customStyle="1" w:styleId="asset-metabar-author">
    <w:name w:val="asset-metabar-author"/>
    <w:basedOn w:val="DefaultParagraphFont"/>
    <w:rsid w:val="001B3B52"/>
  </w:style>
  <w:style w:type="character" w:customStyle="1" w:styleId="eza-dateline">
    <w:name w:val="eza-dateline"/>
    <w:basedOn w:val="DefaultParagraphFont"/>
    <w:rsid w:val="001B3B52"/>
  </w:style>
  <w:style w:type="character" w:customStyle="1" w:styleId="eza-authors">
    <w:name w:val="eza-authors"/>
    <w:basedOn w:val="DefaultParagraphFont"/>
    <w:rsid w:val="001B3B52"/>
  </w:style>
  <w:style w:type="character" w:customStyle="1" w:styleId="csmstaff">
    <w:name w:val="csm_staff"/>
    <w:basedOn w:val="DefaultParagraphFont"/>
    <w:rsid w:val="001B3B52"/>
  </w:style>
  <w:style w:type="paragraph" w:customStyle="1" w:styleId="mol-para-with-font">
    <w:name w:val="mol-para-with-font"/>
    <w:basedOn w:val="Normal"/>
    <w:rsid w:val="001B3B5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B3B52"/>
  </w:style>
  <w:style w:type="character" w:customStyle="1" w:styleId="byline-text">
    <w:name w:val="byline-text"/>
    <w:basedOn w:val="DefaultParagraphFont"/>
    <w:rsid w:val="001B3B52"/>
  </w:style>
  <w:style w:type="character" w:customStyle="1" w:styleId="itemauthor">
    <w:name w:val="itemauthor"/>
    <w:basedOn w:val="DefaultParagraphFont"/>
    <w:rsid w:val="001B3B52"/>
  </w:style>
  <w:style w:type="character" w:customStyle="1" w:styleId="itemdatecreated">
    <w:name w:val="itemdatecreated"/>
    <w:basedOn w:val="DefaultParagraphFont"/>
    <w:rsid w:val="001B3B52"/>
  </w:style>
  <w:style w:type="character" w:customStyle="1" w:styleId="slug-metadata-note">
    <w:name w:val="slug-metadata-note"/>
    <w:basedOn w:val="DefaultParagraphFont"/>
    <w:rsid w:val="001B3B52"/>
  </w:style>
  <w:style w:type="character" w:customStyle="1" w:styleId="drop-capped">
    <w:name w:val="drop-capped"/>
    <w:basedOn w:val="DefaultParagraphFont"/>
    <w:rsid w:val="001B3B52"/>
  </w:style>
  <w:style w:type="character" w:customStyle="1" w:styleId="published">
    <w:name w:val="published"/>
    <w:basedOn w:val="DefaultParagraphFont"/>
    <w:rsid w:val="001B3B52"/>
  </w:style>
  <w:style w:type="paragraph" w:customStyle="1" w:styleId="articleopinion-standfirst">
    <w:name w:val="articleopinion-standfirst"/>
    <w:basedOn w:val="Normal"/>
    <w:rsid w:val="001B3B52"/>
    <w:pPr>
      <w:spacing w:before="100" w:beforeAutospacing="1" w:after="100" w:afterAutospacing="1"/>
    </w:pPr>
    <w:rPr>
      <w:rFonts w:ascii="Times" w:hAnsi="Times"/>
      <w:sz w:val="20"/>
      <w:szCs w:val="20"/>
    </w:rPr>
  </w:style>
  <w:style w:type="paragraph" w:customStyle="1" w:styleId="snippet">
    <w:name w:val="snippet"/>
    <w:basedOn w:val="Normal"/>
    <w:rsid w:val="001B3B52"/>
    <w:pPr>
      <w:spacing w:before="100" w:beforeAutospacing="1" w:after="100" w:afterAutospacing="1"/>
    </w:pPr>
    <w:rPr>
      <w:rFonts w:ascii="Times" w:hAnsi="Times"/>
      <w:sz w:val="20"/>
      <w:szCs w:val="20"/>
    </w:rPr>
  </w:style>
  <w:style w:type="character" w:customStyle="1" w:styleId="thetitle">
    <w:name w:val="the_title"/>
    <w:basedOn w:val="DefaultParagraphFont"/>
    <w:rsid w:val="001B3B52"/>
  </w:style>
  <w:style w:type="character" w:customStyle="1" w:styleId="view-count">
    <w:name w:val="view-count"/>
    <w:basedOn w:val="DefaultParagraphFont"/>
    <w:rsid w:val="001B3B52"/>
  </w:style>
  <w:style w:type="character" w:customStyle="1" w:styleId="rupee">
    <w:name w:val="rupee"/>
    <w:basedOn w:val="DefaultParagraphFont"/>
    <w:rsid w:val="001B3B52"/>
  </w:style>
  <w:style w:type="character" w:customStyle="1" w:styleId="grey1">
    <w:name w:val="grey1"/>
    <w:basedOn w:val="DefaultParagraphFont"/>
    <w:rsid w:val="001B3B52"/>
  </w:style>
  <w:style w:type="paragraph" w:customStyle="1" w:styleId="Pa13">
    <w:name w:val="Pa13"/>
    <w:basedOn w:val="Default"/>
    <w:next w:val="Default"/>
    <w:uiPriority w:val="99"/>
    <w:rsid w:val="001B3B52"/>
    <w:pPr>
      <w:widowControl w:val="0"/>
      <w:spacing w:line="201" w:lineRule="atLeast"/>
    </w:pPr>
    <w:rPr>
      <w:rFonts w:eastAsiaTheme="minorEastAsia"/>
      <w:color w:val="auto"/>
    </w:rPr>
  </w:style>
  <w:style w:type="paragraph" w:customStyle="1" w:styleId="Pa14">
    <w:name w:val="Pa14"/>
    <w:basedOn w:val="Default"/>
    <w:next w:val="Default"/>
    <w:uiPriority w:val="99"/>
    <w:rsid w:val="001B3B52"/>
    <w:pPr>
      <w:widowControl w:val="0"/>
      <w:spacing w:line="241" w:lineRule="atLeast"/>
    </w:pPr>
    <w:rPr>
      <w:rFonts w:eastAsiaTheme="minorEastAsia"/>
      <w:color w:val="auto"/>
    </w:rPr>
  </w:style>
  <w:style w:type="paragraph" w:customStyle="1" w:styleId="Pa9">
    <w:name w:val="Pa9"/>
    <w:basedOn w:val="Default"/>
    <w:next w:val="Default"/>
    <w:uiPriority w:val="99"/>
    <w:rsid w:val="001B3B5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B3B52"/>
  </w:style>
  <w:style w:type="character" w:customStyle="1" w:styleId="reporttitle">
    <w:name w:val="report_title"/>
    <w:basedOn w:val="DefaultParagraphFont"/>
    <w:rsid w:val="001B3B52"/>
  </w:style>
  <w:style w:type="character" w:customStyle="1" w:styleId="documenttype-longreleases">
    <w:name w:val="document_type_-_long_releases"/>
    <w:basedOn w:val="DefaultParagraphFont"/>
    <w:rsid w:val="001B3B52"/>
  </w:style>
  <w:style w:type="character" w:customStyle="1" w:styleId="alt-date">
    <w:name w:val="alt-date"/>
    <w:basedOn w:val="DefaultParagraphFont"/>
    <w:rsid w:val="001B3B52"/>
  </w:style>
  <w:style w:type="character" w:customStyle="1" w:styleId="entry-byline">
    <w:name w:val="entry-byline"/>
    <w:basedOn w:val="DefaultParagraphFont"/>
    <w:rsid w:val="001B3B52"/>
  </w:style>
  <w:style w:type="character" w:customStyle="1" w:styleId="taglinecontrib">
    <w:name w:val="tagline_contrib"/>
    <w:basedOn w:val="DefaultParagraphFont"/>
    <w:rsid w:val="001B3B52"/>
  </w:style>
  <w:style w:type="character" w:customStyle="1" w:styleId="articledate0">
    <w:name w:val="article_date"/>
    <w:basedOn w:val="DefaultParagraphFont"/>
    <w:rsid w:val="001B3B52"/>
  </w:style>
  <w:style w:type="paragraph" w:customStyle="1" w:styleId="hg-daily">
    <w:name w:val="hg-daily"/>
    <w:basedOn w:val="Normal"/>
    <w:rsid w:val="001B3B52"/>
    <w:pPr>
      <w:spacing w:before="100" w:beforeAutospacing="1" w:after="100" w:afterAutospacing="1"/>
    </w:pPr>
    <w:rPr>
      <w:rFonts w:ascii="Times" w:hAnsi="Times"/>
      <w:sz w:val="20"/>
      <w:szCs w:val="20"/>
    </w:rPr>
  </w:style>
  <w:style w:type="character" w:customStyle="1" w:styleId="cit">
    <w:name w:val="cit"/>
    <w:basedOn w:val="DefaultParagraphFont"/>
    <w:rsid w:val="001B3B52"/>
  </w:style>
  <w:style w:type="paragraph" w:customStyle="1" w:styleId="buttonheading">
    <w:name w:val="buttonheading"/>
    <w:basedOn w:val="Normal"/>
    <w:rsid w:val="001B3B52"/>
    <w:pPr>
      <w:spacing w:before="100" w:beforeAutospacing="1" w:after="100" w:afterAutospacing="1"/>
    </w:pPr>
    <w:rPr>
      <w:rFonts w:ascii="Times" w:hAnsi="Times"/>
      <w:sz w:val="20"/>
      <w:szCs w:val="20"/>
    </w:rPr>
  </w:style>
  <w:style w:type="character" w:customStyle="1" w:styleId="createdate">
    <w:name w:val="createdate"/>
    <w:basedOn w:val="DefaultParagraphFont"/>
    <w:rsid w:val="001B3B52"/>
  </w:style>
  <w:style w:type="character" w:customStyle="1" w:styleId="text-label">
    <w:name w:val="text-label"/>
    <w:basedOn w:val="DefaultParagraphFont"/>
    <w:rsid w:val="001B3B52"/>
  </w:style>
  <w:style w:type="paragraph" w:customStyle="1" w:styleId="TOC3Char">
    <w:name w:val="TOC 3 Char"/>
    <w:basedOn w:val="Normal"/>
    <w:next w:val="Normal"/>
    <w:rsid w:val="001B3B52"/>
    <w:rPr>
      <w:rFonts w:eastAsia="Times New Roman"/>
      <w:sz w:val="24"/>
      <w:szCs w:val="20"/>
    </w:rPr>
  </w:style>
  <w:style w:type="paragraph" w:customStyle="1" w:styleId="TOC1Char">
    <w:name w:val="TOC 1 Char"/>
    <w:basedOn w:val="Normal"/>
    <w:next w:val="Normal"/>
    <w:rsid w:val="001B3B52"/>
    <w:rPr>
      <w:rFonts w:eastAsia="Times New Roman"/>
      <w:b/>
      <w:sz w:val="24"/>
      <w:szCs w:val="20"/>
    </w:rPr>
  </w:style>
  <w:style w:type="character" w:customStyle="1" w:styleId="StyleCardtextChar10pt">
    <w:name w:val="Style Card text Char + 10 pt"/>
    <w:rsid w:val="001B3B52"/>
    <w:rPr>
      <w:rFonts w:ascii="Georgia" w:eastAsia="Calibri" w:hAnsi="Georgia"/>
      <w:sz w:val="20"/>
      <w:u w:val="single"/>
      <w:lang w:bidi="ar-SA"/>
    </w:rPr>
  </w:style>
  <w:style w:type="paragraph" w:customStyle="1" w:styleId="ColorfulList-Accent11">
    <w:name w:val="Colorful List - Accent 11"/>
    <w:basedOn w:val="Normal"/>
    <w:uiPriority w:val="34"/>
    <w:qFormat/>
    <w:rsid w:val="001B3B52"/>
    <w:pPr>
      <w:ind w:left="720"/>
      <w:contextualSpacing/>
      <w:jc w:val="both"/>
    </w:pPr>
    <w:rPr>
      <w:rFonts w:eastAsia="Times New Roman"/>
      <w:sz w:val="20"/>
      <w:szCs w:val="20"/>
    </w:rPr>
  </w:style>
  <w:style w:type="paragraph" w:customStyle="1" w:styleId="NoteLevel11">
    <w:name w:val="Note Level 11"/>
    <w:basedOn w:val="Normal"/>
    <w:uiPriority w:val="99"/>
    <w:rsid w:val="001B3B5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B3B52"/>
    <w:pPr>
      <w:keepNext/>
      <w:tabs>
        <w:tab w:val="num" w:pos="1440"/>
      </w:tabs>
      <w:ind w:left="1800" w:hanging="360"/>
      <w:outlineLvl w:val="2"/>
    </w:pPr>
    <w:rPr>
      <w:rFonts w:eastAsia="MS Gothic"/>
    </w:rPr>
  </w:style>
  <w:style w:type="paragraph" w:customStyle="1" w:styleId="NoteLevel41">
    <w:name w:val="Note Level 41"/>
    <w:basedOn w:val="Normal"/>
    <w:rsid w:val="001B3B52"/>
    <w:pPr>
      <w:keepNext/>
      <w:tabs>
        <w:tab w:val="num" w:pos="2160"/>
      </w:tabs>
      <w:ind w:left="2520" w:hanging="360"/>
      <w:outlineLvl w:val="3"/>
    </w:pPr>
    <w:rPr>
      <w:rFonts w:eastAsia="MS Gothic"/>
    </w:rPr>
  </w:style>
  <w:style w:type="paragraph" w:customStyle="1" w:styleId="NoteLevel51">
    <w:name w:val="Note Level 51"/>
    <w:basedOn w:val="Normal"/>
    <w:rsid w:val="001B3B52"/>
    <w:pPr>
      <w:keepNext/>
      <w:tabs>
        <w:tab w:val="num" w:pos="2880"/>
      </w:tabs>
      <w:ind w:left="3240" w:hanging="360"/>
      <w:outlineLvl w:val="4"/>
    </w:pPr>
    <w:rPr>
      <w:rFonts w:eastAsia="MS Gothic"/>
    </w:rPr>
  </w:style>
  <w:style w:type="paragraph" w:customStyle="1" w:styleId="NoteLevel61">
    <w:name w:val="Note Level 61"/>
    <w:basedOn w:val="Normal"/>
    <w:rsid w:val="001B3B52"/>
    <w:pPr>
      <w:keepNext/>
      <w:tabs>
        <w:tab w:val="num" w:pos="3600"/>
      </w:tabs>
      <w:ind w:left="3960" w:hanging="360"/>
      <w:outlineLvl w:val="5"/>
    </w:pPr>
    <w:rPr>
      <w:rFonts w:eastAsia="MS Gothic"/>
    </w:rPr>
  </w:style>
  <w:style w:type="paragraph" w:customStyle="1" w:styleId="NoteLevel71">
    <w:name w:val="Note Level 71"/>
    <w:basedOn w:val="Normal"/>
    <w:rsid w:val="001B3B52"/>
    <w:pPr>
      <w:keepNext/>
      <w:tabs>
        <w:tab w:val="num" w:pos="4320"/>
      </w:tabs>
      <w:ind w:left="4680" w:hanging="360"/>
      <w:outlineLvl w:val="6"/>
    </w:pPr>
    <w:rPr>
      <w:rFonts w:eastAsia="MS Gothic"/>
    </w:rPr>
  </w:style>
  <w:style w:type="paragraph" w:customStyle="1" w:styleId="NoteLevel81">
    <w:name w:val="Note Level 81"/>
    <w:basedOn w:val="Normal"/>
    <w:rsid w:val="001B3B52"/>
    <w:pPr>
      <w:keepNext/>
      <w:tabs>
        <w:tab w:val="num" w:pos="5040"/>
      </w:tabs>
      <w:ind w:left="5400" w:hanging="360"/>
      <w:outlineLvl w:val="7"/>
    </w:pPr>
    <w:rPr>
      <w:rFonts w:eastAsia="MS Gothic"/>
    </w:rPr>
  </w:style>
  <w:style w:type="paragraph" w:customStyle="1" w:styleId="NoteLevel91">
    <w:name w:val="Note Level 91"/>
    <w:basedOn w:val="Normal"/>
    <w:rsid w:val="001B3B52"/>
    <w:pPr>
      <w:keepNext/>
      <w:tabs>
        <w:tab w:val="num" w:pos="5760"/>
      </w:tabs>
      <w:ind w:left="6120" w:hanging="360"/>
      <w:outlineLvl w:val="8"/>
    </w:pPr>
    <w:rPr>
      <w:rFonts w:eastAsia="MS Gothic"/>
    </w:rPr>
  </w:style>
  <w:style w:type="paragraph" w:styleId="Index2">
    <w:name w:val="index 2"/>
    <w:basedOn w:val="Normal"/>
    <w:next w:val="Normal"/>
    <w:autoRedefine/>
    <w:rsid w:val="001B3B52"/>
    <w:pPr>
      <w:spacing w:after="200" w:line="276" w:lineRule="auto"/>
      <w:ind w:left="400" w:hanging="200"/>
    </w:pPr>
    <w:rPr>
      <w:rFonts w:eastAsia="Times New Roman"/>
      <w:bCs/>
    </w:rPr>
  </w:style>
  <w:style w:type="paragraph" w:styleId="Index3">
    <w:name w:val="index 3"/>
    <w:basedOn w:val="Normal"/>
    <w:next w:val="Normal"/>
    <w:autoRedefine/>
    <w:rsid w:val="001B3B52"/>
    <w:pPr>
      <w:spacing w:after="200" w:line="276" w:lineRule="auto"/>
      <w:ind w:left="600" w:hanging="200"/>
    </w:pPr>
    <w:rPr>
      <w:rFonts w:eastAsia="Times New Roman"/>
      <w:bCs/>
    </w:rPr>
  </w:style>
  <w:style w:type="paragraph" w:styleId="Index4">
    <w:name w:val="index 4"/>
    <w:basedOn w:val="Normal"/>
    <w:next w:val="Normal"/>
    <w:autoRedefine/>
    <w:rsid w:val="001B3B52"/>
    <w:pPr>
      <w:spacing w:after="200" w:line="276" w:lineRule="auto"/>
      <w:ind w:left="800" w:hanging="200"/>
    </w:pPr>
    <w:rPr>
      <w:rFonts w:eastAsia="Times New Roman"/>
      <w:bCs/>
    </w:rPr>
  </w:style>
  <w:style w:type="paragraph" w:styleId="Index5">
    <w:name w:val="index 5"/>
    <w:basedOn w:val="Normal"/>
    <w:next w:val="Normal"/>
    <w:autoRedefine/>
    <w:rsid w:val="001B3B52"/>
    <w:pPr>
      <w:spacing w:after="200" w:line="276" w:lineRule="auto"/>
      <w:ind w:left="1000" w:hanging="200"/>
    </w:pPr>
    <w:rPr>
      <w:rFonts w:eastAsia="Times New Roman"/>
      <w:bCs/>
    </w:rPr>
  </w:style>
  <w:style w:type="paragraph" w:styleId="Index6">
    <w:name w:val="index 6"/>
    <w:basedOn w:val="Normal"/>
    <w:next w:val="Normal"/>
    <w:autoRedefine/>
    <w:rsid w:val="001B3B52"/>
    <w:pPr>
      <w:spacing w:after="200" w:line="276" w:lineRule="auto"/>
      <w:ind w:left="1200" w:hanging="200"/>
    </w:pPr>
    <w:rPr>
      <w:rFonts w:eastAsia="Times New Roman"/>
      <w:bCs/>
    </w:rPr>
  </w:style>
  <w:style w:type="paragraph" w:styleId="Index7">
    <w:name w:val="index 7"/>
    <w:basedOn w:val="Normal"/>
    <w:next w:val="Normal"/>
    <w:autoRedefine/>
    <w:rsid w:val="001B3B52"/>
    <w:pPr>
      <w:spacing w:after="200" w:line="276" w:lineRule="auto"/>
      <w:ind w:left="1400" w:hanging="200"/>
    </w:pPr>
    <w:rPr>
      <w:rFonts w:eastAsia="Times New Roman"/>
      <w:bCs/>
    </w:rPr>
  </w:style>
  <w:style w:type="paragraph" w:styleId="Index8">
    <w:name w:val="index 8"/>
    <w:basedOn w:val="Normal"/>
    <w:next w:val="Normal"/>
    <w:autoRedefine/>
    <w:rsid w:val="001B3B52"/>
    <w:pPr>
      <w:spacing w:after="200" w:line="276" w:lineRule="auto"/>
      <w:ind w:left="1600" w:hanging="200"/>
    </w:pPr>
    <w:rPr>
      <w:rFonts w:eastAsia="Times New Roman"/>
      <w:bCs/>
    </w:rPr>
  </w:style>
  <w:style w:type="paragraph" w:styleId="Index9">
    <w:name w:val="index 9"/>
    <w:basedOn w:val="Normal"/>
    <w:next w:val="Normal"/>
    <w:autoRedefine/>
    <w:rsid w:val="001B3B52"/>
    <w:pPr>
      <w:spacing w:after="200" w:line="276" w:lineRule="auto"/>
      <w:ind w:left="1800" w:hanging="200"/>
    </w:pPr>
    <w:rPr>
      <w:rFonts w:eastAsia="Times New Roman"/>
      <w:bCs/>
    </w:rPr>
  </w:style>
  <w:style w:type="paragraph" w:styleId="IndexHeading">
    <w:name w:val="index heading"/>
    <w:basedOn w:val="Normal"/>
    <w:next w:val="Index1"/>
    <w:rsid w:val="001B3B5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B3B52"/>
    <w:pPr>
      <w:jc w:val="both"/>
    </w:pPr>
    <w:rPr>
      <w:rFonts w:eastAsia="Times New Roman"/>
      <w:i/>
      <w:iCs/>
      <w:color w:val="000000"/>
      <w:sz w:val="20"/>
    </w:rPr>
  </w:style>
  <w:style w:type="character" w:customStyle="1" w:styleId="MediumGrid11">
    <w:name w:val="Medium Grid 11"/>
    <w:uiPriority w:val="99"/>
    <w:rsid w:val="001B3B52"/>
    <w:rPr>
      <w:color w:val="808080"/>
    </w:rPr>
  </w:style>
  <w:style w:type="numbering" w:customStyle="1" w:styleId="NoList8">
    <w:name w:val="No List8"/>
    <w:next w:val="NoList"/>
    <w:semiHidden/>
    <w:unhideWhenUsed/>
    <w:rsid w:val="001B3B52"/>
  </w:style>
  <w:style w:type="numbering" w:customStyle="1" w:styleId="NoList9">
    <w:name w:val="No List9"/>
    <w:next w:val="NoList"/>
    <w:semiHidden/>
    <w:unhideWhenUsed/>
    <w:rsid w:val="001B3B52"/>
  </w:style>
  <w:style w:type="numbering" w:customStyle="1" w:styleId="NoList10">
    <w:name w:val="No List10"/>
    <w:next w:val="NoList"/>
    <w:semiHidden/>
    <w:unhideWhenUsed/>
    <w:rsid w:val="001B3B52"/>
  </w:style>
  <w:style w:type="numbering" w:customStyle="1" w:styleId="NoList12">
    <w:name w:val="No List12"/>
    <w:next w:val="NoList"/>
    <w:semiHidden/>
    <w:unhideWhenUsed/>
    <w:rsid w:val="001B3B52"/>
  </w:style>
  <w:style w:type="numbering" w:customStyle="1" w:styleId="NoList13">
    <w:name w:val="No List13"/>
    <w:next w:val="NoList"/>
    <w:semiHidden/>
    <w:unhideWhenUsed/>
    <w:rsid w:val="001B3B52"/>
  </w:style>
  <w:style w:type="numbering" w:customStyle="1" w:styleId="NoList14">
    <w:name w:val="No List14"/>
    <w:next w:val="NoList"/>
    <w:semiHidden/>
    <w:unhideWhenUsed/>
    <w:rsid w:val="001B3B52"/>
  </w:style>
  <w:style w:type="numbering" w:customStyle="1" w:styleId="NoList15">
    <w:name w:val="No List15"/>
    <w:next w:val="NoList"/>
    <w:uiPriority w:val="99"/>
    <w:semiHidden/>
    <w:unhideWhenUsed/>
    <w:rsid w:val="001B3B52"/>
  </w:style>
  <w:style w:type="numbering" w:customStyle="1" w:styleId="NoList16">
    <w:name w:val="No List16"/>
    <w:next w:val="NoList"/>
    <w:uiPriority w:val="99"/>
    <w:semiHidden/>
    <w:unhideWhenUsed/>
    <w:rsid w:val="001B3B52"/>
  </w:style>
  <w:style w:type="numbering" w:customStyle="1" w:styleId="NoList17">
    <w:name w:val="No List17"/>
    <w:next w:val="NoList"/>
    <w:semiHidden/>
    <w:unhideWhenUsed/>
    <w:rsid w:val="001B3B52"/>
  </w:style>
  <w:style w:type="numbering" w:customStyle="1" w:styleId="NoList18">
    <w:name w:val="No List18"/>
    <w:next w:val="NoList"/>
    <w:uiPriority w:val="99"/>
    <w:semiHidden/>
    <w:unhideWhenUsed/>
    <w:rsid w:val="001B3B52"/>
  </w:style>
  <w:style w:type="numbering" w:customStyle="1" w:styleId="NoList19">
    <w:name w:val="No List19"/>
    <w:next w:val="NoList"/>
    <w:uiPriority w:val="99"/>
    <w:semiHidden/>
    <w:unhideWhenUsed/>
    <w:rsid w:val="001B3B52"/>
  </w:style>
  <w:style w:type="numbering" w:customStyle="1" w:styleId="NoList20">
    <w:name w:val="No List20"/>
    <w:next w:val="NoList"/>
    <w:semiHidden/>
    <w:unhideWhenUsed/>
    <w:rsid w:val="001B3B52"/>
  </w:style>
  <w:style w:type="numbering" w:customStyle="1" w:styleId="NoList21">
    <w:name w:val="No List21"/>
    <w:next w:val="NoList"/>
    <w:semiHidden/>
    <w:unhideWhenUsed/>
    <w:rsid w:val="001B3B52"/>
  </w:style>
  <w:style w:type="paragraph" w:customStyle="1" w:styleId="PlaceholderText2">
    <w:name w:val="Placeholder Text2"/>
    <w:basedOn w:val="Normal"/>
    <w:uiPriority w:val="99"/>
    <w:rsid w:val="001B3B5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B3B52"/>
    <w:pPr>
      <w:keepNext/>
      <w:tabs>
        <w:tab w:val="num" w:pos="1440"/>
      </w:tabs>
      <w:ind w:left="1800" w:hanging="360"/>
      <w:outlineLvl w:val="2"/>
    </w:pPr>
    <w:rPr>
      <w:rFonts w:eastAsia="MS Gothic"/>
      <w:sz w:val="24"/>
    </w:rPr>
  </w:style>
  <w:style w:type="paragraph" w:customStyle="1" w:styleId="LightList1">
    <w:name w:val="Light List1"/>
    <w:basedOn w:val="Normal"/>
    <w:rsid w:val="001B3B52"/>
    <w:pPr>
      <w:keepNext/>
      <w:tabs>
        <w:tab w:val="num" w:pos="2160"/>
      </w:tabs>
      <w:ind w:left="2520" w:hanging="360"/>
      <w:outlineLvl w:val="3"/>
    </w:pPr>
    <w:rPr>
      <w:rFonts w:eastAsia="MS Gothic"/>
      <w:sz w:val="24"/>
    </w:rPr>
  </w:style>
  <w:style w:type="paragraph" w:customStyle="1" w:styleId="LightGrid1">
    <w:name w:val="Light Grid1"/>
    <w:basedOn w:val="Normal"/>
    <w:rsid w:val="001B3B52"/>
    <w:pPr>
      <w:keepNext/>
      <w:tabs>
        <w:tab w:val="num" w:pos="2880"/>
      </w:tabs>
      <w:ind w:left="3240" w:hanging="360"/>
      <w:outlineLvl w:val="4"/>
    </w:pPr>
    <w:rPr>
      <w:rFonts w:eastAsia="MS Gothic"/>
      <w:sz w:val="24"/>
    </w:rPr>
  </w:style>
  <w:style w:type="paragraph" w:customStyle="1" w:styleId="MediumShading11">
    <w:name w:val="Medium Shading 11"/>
    <w:basedOn w:val="Normal"/>
    <w:rsid w:val="001B3B52"/>
    <w:pPr>
      <w:keepNext/>
      <w:tabs>
        <w:tab w:val="num" w:pos="3600"/>
      </w:tabs>
      <w:ind w:left="3960" w:hanging="360"/>
      <w:outlineLvl w:val="5"/>
    </w:pPr>
    <w:rPr>
      <w:rFonts w:eastAsia="MS Gothic"/>
      <w:sz w:val="24"/>
    </w:rPr>
  </w:style>
  <w:style w:type="paragraph" w:customStyle="1" w:styleId="MediumShading21">
    <w:name w:val="Medium Shading 21"/>
    <w:basedOn w:val="Normal"/>
    <w:rsid w:val="001B3B52"/>
    <w:pPr>
      <w:keepNext/>
      <w:tabs>
        <w:tab w:val="num" w:pos="4320"/>
      </w:tabs>
      <w:ind w:left="4680" w:hanging="360"/>
      <w:outlineLvl w:val="6"/>
    </w:pPr>
    <w:rPr>
      <w:rFonts w:eastAsia="MS Gothic"/>
      <w:sz w:val="24"/>
    </w:rPr>
  </w:style>
  <w:style w:type="paragraph" w:customStyle="1" w:styleId="MediumList11">
    <w:name w:val="Medium List 11"/>
    <w:basedOn w:val="Normal"/>
    <w:rsid w:val="001B3B52"/>
    <w:pPr>
      <w:keepNext/>
      <w:tabs>
        <w:tab w:val="num" w:pos="5040"/>
      </w:tabs>
      <w:ind w:left="5400" w:hanging="360"/>
      <w:outlineLvl w:val="7"/>
    </w:pPr>
    <w:rPr>
      <w:rFonts w:eastAsia="MS Gothic"/>
      <w:sz w:val="24"/>
    </w:rPr>
  </w:style>
  <w:style w:type="paragraph" w:customStyle="1" w:styleId="MediumList21">
    <w:name w:val="Medium List 21"/>
    <w:basedOn w:val="Normal"/>
    <w:rsid w:val="001B3B5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B3B52"/>
    <w:rPr>
      <w:sz w:val="17"/>
      <w:szCs w:val="24"/>
      <w:lang w:val="en-US" w:eastAsia="en-US" w:bidi="ar-SA"/>
    </w:rPr>
  </w:style>
  <w:style w:type="paragraph" w:customStyle="1" w:styleId="TagsFutura">
    <w:name w:val="TagsFutura"/>
    <w:basedOn w:val="Normal"/>
    <w:next w:val="Cites"/>
    <w:rsid w:val="001B3B52"/>
    <w:rPr>
      <w:rFonts w:ascii="Futura" w:eastAsia="Times" w:hAnsi="Futura"/>
      <w:b/>
      <w:caps/>
      <w:sz w:val="18"/>
      <w:szCs w:val="20"/>
    </w:rPr>
  </w:style>
  <w:style w:type="character" w:customStyle="1" w:styleId="italics">
    <w:name w:val="italics"/>
    <w:basedOn w:val="DefaultParagraphFont"/>
    <w:rsid w:val="001B3B52"/>
  </w:style>
  <w:style w:type="character" w:customStyle="1" w:styleId="m-3583723223135346788gmail-style13ptbold">
    <w:name w:val="m_-3583723223135346788gmail-style13ptbold"/>
    <w:basedOn w:val="DefaultParagraphFont"/>
    <w:rsid w:val="001B3B52"/>
  </w:style>
  <w:style w:type="character" w:customStyle="1" w:styleId="m-3583723223135346788gmail-styleunderline">
    <w:name w:val="m_-3583723223135346788gmail-styleunderline"/>
    <w:basedOn w:val="DefaultParagraphFont"/>
    <w:rsid w:val="001B3B52"/>
  </w:style>
  <w:style w:type="paragraph" w:customStyle="1" w:styleId="speakable">
    <w:name w:val="speakable"/>
    <w:basedOn w:val="Normal"/>
    <w:uiPriority w:val="99"/>
    <w:qFormat/>
    <w:rsid w:val="001B3B52"/>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1B3B52"/>
    <w:rPr>
      <w:b/>
      <w:u w:val="single"/>
    </w:rPr>
  </w:style>
  <w:style w:type="character" w:customStyle="1" w:styleId="UnresolvedMention3">
    <w:name w:val="Unresolved Mention3"/>
    <w:basedOn w:val="DefaultParagraphFont"/>
    <w:uiPriority w:val="99"/>
    <w:semiHidden/>
    <w:unhideWhenUsed/>
    <w:rsid w:val="001B3B52"/>
    <w:rPr>
      <w:color w:val="808080"/>
      <w:shd w:val="clear" w:color="auto" w:fill="E6E6E6"/>
    </w:rPr>
  </w:style>
  <w:style w:type="character" w:customStyle="1" w:styleId="TagsChar">
    <w:name w:val="Tags Char"/>
    <w:rsid w:val="001B3B52"/>
    <w:rPr>
      <w:rFonts w:ascii="Times New Roman" w:hAnsi="Times New Roman"/>
      <w:b/>
      <w:sz w:val="24"/>
    </w:rPr>
  </w:style>
  <w:style w:type="paragraph" w:customStyle="1" w:styleId="useless">
    <w:name w:val="useless"/>
    <w:basedOn w:val="Normal"/>
    <w:uiPriority w:val="99"/>
    <w:qFormat/>
    <w:rsid w:val="001B3B52"/>
    <w:rPr>
      <w:rFonts w:eastAsia="Times New Roman"/>
      <w:sz w:val="12"/>
    </w:rPr>
  </w:style>
  <w:style w:type="character" w:customStyle="1" w:styleId="tagCharCharCharChar">
    <w:name w:val="tag Char Char Char Char"/>
    <w:rsid w:val="001B3B52"/>
    <w:rPr>
      <w:b/>
      <w:sz w:val="24"/>
      <w:szCs w:val="24"/>
      <w:lang w:val="en-US" w:eastAsia="en-US" w:bidi="ar-SA"/>
    </w:rPr>
  </w:style>
  <w:style w:type="character" w:customStyle="1" w:styleId="DebateUnderlined">
    <w:name w:val="Debate Underlined"/>
    <w:rsid w:val="001B3B52"/>
    <w:rPr>
      <w:rFonts w:ascii="Helvetica" w:hAnsi="Helvetica"/>
      <w:sz w:val="20"/>
      <w:u w:val="single"/>
    </w:rPr>
  </w:style>
  <w:style w:type="character" w:styleId="PlaceholderText">
    <w:name w:val="Placeholder Text"/>
    <w:basedOn w:val="DefaultParagraphFont"/>
    <w:uiPriority w:val="99"/>
    <w:rsid w:val="001B3B52"/>
    <w:rPr>
      <w:color w:val="808080"/>
    </w:rPr>
  </w:style>
  <w:style w:type="character" w:customStyle="1" w:styleId="byl">
    <w:name w:val="byl"/>
    <w:rsid w:val="001B3B52"/>
  </w:style>
  <w:style w:type="paragraph" w:customStyle="1" w:styleId="css-xhhu0i">
    <w:name w:val="css-xhhu0i"/>
    <w:basedOn w:val="Normal"/>
    <w:rsid w:val="001B3B52"/>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1B3B52"/>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1B3B52"/>
  </w:style>
  <w:style w:type="character" w:customStyle="1" w:styleId="m-8878800405382358272gmail-styleunderline">
    <w:name w:val="m_-8878800405382358272gmail-styleunderline"/>
    <w:basedOn w:val="DefaultParagraphFont"/>
    <w:rsid w:val="001B3B52"/>
  </w:style>
  <w:style w:type="character" w:customStyle="1" w:styleId="m-5498913268213319940gmail-styleunderline">
    <w:name w:val="m_-5498913268213319940gmail-styleunderline"/>
    <w:basedOn w:val="DefaultParagraphFont"/>
    <w:rsid w:val="001B3B52"/>
  </w:style>
  <w:style w:type="character" w:customStyle="1" w:styleId="overlay">
    <w:name w:val="overlay"/>
    <w:basedOn w:val="DefaultParagraphFont"/>
    <w:rsid w:val="001B3B52"/>
  </w:style>
  <w:style w:type="character" w:customStyle="1" w:styleId="TagCharCharCharChar0">
    <w:name w:val="Tag Char Char Char Char"/>
    <w:basedOn w:val="DefaultParagraphFont"/>
    <w:rsid w:val="001B3B52"/>
    <w:rPr>
      <w:rFonts w:ascii="Calibri" w:hAnsi="Calibri" w:cs="Calibri"/>
      <w:b/>
      <w:sz w:val="24"/>
    </w:rPr>
  </w:style>
  <w:style w:type="paragraph" w:customStyle="1" w:styleId="g-body">
    <w:name w:val="g-body"/>
    <w:basedOn w:val="Normal"/>
    <w:uiPriority w:val="99"/>
    <w:qFormat/>
    <w:rsid w:val="001B3B52"/>
    <w:pPr>
      <w:spacing w:before="100" w:beforeAutospacing="1" w:after="100" w:afterAutospacing="1"/>
    </w:pPr>
    <w:rPr>
      <w:rFonts w:eastAsia="Times New Roman"/>
      <w:sz w:val="24"/>
    </w:rPr>
  </w:style>
  <w:style w:type="paragraph" w:customStyle="1" w:styleId="g-pstyle0">
    <w:name w:val="g-pstyle0"/>
    <w:basedOn w:val="Normal"/>
    <w:uiPriority w:val="99"/>
    <w:qFormat/>
    <w:rsid w:val="001B3B52"/>
    <w:pPr>
      <w:spacing w:before="100" w:beforeAutospacing="1" w:after="100" w:afterAutospacing="1"/>
    </w:pPr>
    <w:rPr>
      <w:rFonts w:eastAsia="Times New Roman"/>
      <w:sz w:val="24"/>
    </w:rPr>
  </w:style>
  <w:style w:type="paragraph" w:customStyle="1" w:styleId="g-pstyle1">
    <w:name w:val="g-pstyle1"/>
    <w:basedOn w:val="Normal"/>
    <w:uiPriority w:val="99"/>
    <w:qFormat/>
    <w:rsid w:val="001B3B52"/>
    <w:pPr>
      <w:spacing w:before="100" w:beforeAutospacing="1" w:after="100" w:afterAutospacing="1"/>
    </w:pPr>
    <w:rPr>
      <w:rFonts w:eastAsia="Times New Roman"/>
      <w:sz w:val="24"/>
    </w:rPr>
  </w:style>
  <w:style w:type="paragraph" w:customStyle="1" w:styleId="g-asset-hed">
    <w:name w:val="g-asset-hed"/>
    <w:basedOn w:val="Normal"/>
    <w:uiPriority w:val="99"/>
    <w:qFormat/>
    <w:rsid w:val="001B3B5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B3B52"/>
    <w:pPr>
      <w:spacing w:before="100" w:beforeAutospacing="1" w:after="100" w:afterAutospacing="1"/>
    </w:pPr>
    <w:rPr>
      <w:rFonts w:ascii="Arial" w:hAnsi="Arial"/>
      <w:sz w:val="24"/>
    </w:rPr>
  </w:style>
  <w:style w:type="paragraph" w:customStyle="1" w:styleId="speech">
    <w:name w:val="speech"/>
    <w:basedOn w:val="Normal"/>
    <w:uiPriority w:val="99"/>
    <w:qFormat/>
    <w:rsid w:val="001B3B52"/>
    <w:pPr>
      <w:spacing w:before="100" w:beforeAutospacing="1" w:after="100" w:afterAutospacing="1"/>
    </w:pPr>
    <w:rPr>
      <w:sz w:val="24"/>
    </w:rPr>
  </w:style>
  <w:style w:type="character" w:customStyle="1" w:styleId="adtext">
    <w:name w:val="adtext"/>
    <w:basedOn w:val="DefaultParagraphFont"/>
    <w:rsid w:val="001B3B52"/>
  </w:style>
  <w:style w:type="character" w:customStyle="1" w:styleId="UL-Bold">
    <w:name w:val="UL-Bold"/>
    <w:basedOn w:val="DefaultParagraphFont"/>
    <w:rsid w:val="001B3B52"/>
    <w:rPr>
      <w:u w:val="thick"/>
    </w:rPr>
  </w:style>
  <w:style w:type="character" w:customStyle="1" w:styleId="UL-None">
    <w:name w:val="UL-None"/>
    <w:basedOn w:val="DefaultParagraphFont"/>
    <w:rsid w:val="001B3B52"/>
    <w:rPr>
      <w:strike w:val="0"/>
      <w:dstrike w:val="0"/>
      <w:u w:val="none"/>
      <w:effect w:val="none"/>
    </w:rPr>
  </w:style>
  <w:style w:type="character" w:customStyle="1" w:styleId="qu730rj69h">
    <w:name w:val="qu730rj69h"/>
    <w:basedOn w:val="DefaultParagraphFont"/>
    <w:rsid w:val="001B3B52"/>
  </w:style>
  <w:style w:type="paragraph" w:customStyle="1" w:styleId="optext">
    <w:name w:val="optext"/>
    <w:basedOn w:val="Normal"/>
    <w:uiPriority w:val="99"/>
    <w:qFormat/>
    <w:rsid w:val="001B3B52"/>
    <w:pPr>
      <w:spacing w:before="100" w:beforeAutospacing="1" w:after="100" w:afterAutospacing="1"/>
    </w:pPr>
    <w:rPr>
      <w:sz w:val="24"/>
    </w:rPr>
  </w:style>
  <w:style w:type="character" w:customStyle="1" w:styleId="lmy74qr12z">
    <w:name w:val="lmy74qr12z"/>
    <w:basedOn w:val="DefaultParagraphFont"/>
    <w:rsid w:val="001B3B52"/>
  </w:style>
  <w:style w:type="character" w:customStyle="1" w:styleId="icr880">
    <w:name w:val="icr880"/>
    <w:basedOn w:val="DefaultParagraphFont"/>
    <w:rsid w:val="001B3B52"/>
  </w:style>
  <w:style w:type="character" w:customStyle="1" w:styleId="hx23q54">
    <w:name w:val="hx23q54"/>
    <w:basedOn w:val="DefaultParagraphFont"/>
    <w:rsid w:val="001B3B52"/>
  </w:style>
  <w:style w:type="character" w:customStyle="1" w:styleId="m-5348258726587825636gmail-style13ptbold">
    <w:name w:val="m_-5348258726587825636gmail-style13ptbold"/>
    <w:basedOn w:val="DefaultParagraphFont"/>
    <w:rsid w:val="001B3B52"/>
  </w:style>
  <w:style w:type="character" w:customStyle="1" w:styleId="m-5348258726587825636gmail-styleunderline">
    <w:name w:val="m_-5348258726587825636gmail-styleunderline"/>
    <w:basedOn w:val="DefaultParagraphFont"/>
    <w:rsid w:val="001B3B52"/>
  </w:style>
  <w:style w:type="paragraph" w:customStyle="1" w:styleId="NoteLevel2">
    <w:name w:val="Note Level 2"/>
    <w:basedOn w:val="Normal"/>
    <w:next w:val="Normal"/>
    <w:uiPriority w:val="99"/>
    <w:qFormat/>
    <w:rsid w:val="001B3B52"/>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1B3B52"/>
  </w:style>
  <w:style w:type="character" w:customStyle="1" w:styleId="DDIUnderline">
    <w:name w:val="DDI Underline"/>
    <w:qFormat/>
    <w:rsid w:val="001B3B52"/>
    <w:rPr>
      <w:rFonts w:ascii="Times New Roman" w:hAnsi="Times New Roman"/>
      <w:sz w:val="24"/>
      <w:u w:val="single"/>
    </w:rPr>
  </w:style>
  <w:style w:type="paragraph" w:customStyle="1" w:styleId="ALLCAPS">
    <w:name w:val="ALL CAPS"/>
    <w:basedOn w:val="Normal"/>
    <w:link w:val="ALLCAPSChar"/>
    <w:qFormat/>
    <w:rsid w:val="001B3B52"/>
    <w:rPr>
      <w:rFonts w:eastAsia="Times New Roman"/>
      <w:b/>
      <w:caps/>
    </w:rPr>
  </w:style>
  <w:style w:type="character" w:customStyle="1" w:styleId="ALLCAPSChar">
    <w:name w:val="ALL CAPS Char"/>
    <w:basedOn w:val="DefaultParagraphFont"/>
    <w:link w:val="ALLCAPS"/>
    <w:rsid w:val="001B3B52"/>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1B3B5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B3B52"/>
    <w:rPr>
      <w:rFonts w:ascii="Calibri" w:eastAsia="Times New Roman" w:hAnsi="Calibri"/>
      <w:b/>
    </w:rPr>
  </w:style>
  <w:style w:type="character" w:customStyle="1" w:styleId="Cites-AuthorDate">
    <w:name w:val="Cites-Author/Date"/>
    <w:rsid w:val="001B3B52"/>
    <w:rPr>
      <w:rFonts w:ascii="Helvetica" w:hAnsi="Helvetica"/>
      <w:b/>
      <w:sz w:val="22"/>
      <w:szCs w:val="24"/>
      <w:u w:val="thick"/>
    </w:rPr>
  </w:style>
  <w:style w:type="paragraph" w:customStyle="1" w:styleId="CiteTag">
    <w:name w:val="Cite/Tag"/>
    <w:basedOn w:val="Normal"/>
    <w:uiPriority w:val="99"/>
    <w:qFormat/>
    <w:rsid w:val="001B3B52"/>
    <w:rPr>
      <w:rFonts w:eastAsia="Cambria"/>
      <w:b/>
    </w:rPr>
  </w:style>
  <w:style w:type="character" w:customStyle="1" w:styleId="m489902567989944824gmail-style13ptbold">
    <w:name w:val="m_489902567989944824gmail-style13ptbold"/>
    <w:basedOn w:val="DefaultParagraphFont"/>
    <w:rsid w:val="001B3B52"/>
  </w:style>
  <w:style w:type="character" w:customStyle="1" w:styleId="m489902567989944824gmail-styleunderline">
    <w:name w:val="m_489902567989944824gmail-styleunderline"/>
    <w:basedOn w:val="DefaultParagraphFont"/>
    <w:rsid w:val="001B3B52"/>
  </w:style>
  <w:style w:type="character" w:customStyle="1" w:styleId="UnderlineCharChar3">
    <w:name w:val="Underline Char Char3"/>
    <w:rsid w:val="001B3B52"/>
    <w:rPr>
      <w:szCs w:val="24"/>
      <w:u w:val="single"/>
      <w:lang w:val="en-US" w:eastAsia="en-US" w:bidi="ar-SA"/>
    </w:rPr>
  </w:style>
  <w:style w:type="character" w:customStyle="1" w:styleId="tl8wme">
    <w:name w:val="tl8wme"/>
    <w:basedOn w:val="DefaultParagraphFont"/>
    <w:rsid w:val="001B3B52"/>
  </w:style>
  <w:style w:type="character" w:customStyle="1" w:styleId="Mention3">
    <w:name w:val="Mention3"/>
    <w:basedOn w:val="DefaultParagraphFont"/>
    <w:uiPriority w:val="99"/>
    <w:semiHidden/>
    <w:unhideWhenUsed/>
    <w:rsid w:val="001B3B52"/>
    <w:rPr>
      <w:color w:val="2B579A"/>
      <w:shd w:val="clear" w:color="auto" w:fill="E6E6E6"/>
    </w:rPr>
  </w:style>
  <w:style w:type="character" w:customStyle="1" w:styleId="m-5251091010484660064gmail-style13ptbold">
    <w:name w:val="m_-5251091010484660064gmail-style13ptbold"/>
    <w:basedOn w:val="DefaultParagraphFont"/>
    <w:rsid w:val="001B3B52"/>
  </w:style>
  <w:style w:type="character" w:customStyle="1" w:styleId="m-5251091010484660064gmail-styleunderline">
    <w:name w:val="m_-5251091010484660064gmail-styleunderline"/>
    <w:basedOn w:val="DefaultParagraphFont"/>
    <w:rsid w:val="001B3B52"/>
  </w:style>
  <w:style w:type="character" w:customStyle="1" w:styleId="tablecaption">
    <w:name w:val="tablecaption"/>
    <w:basedOn w:val="DefaultParagraphFont"/>
    <w:rsid w:val="001B3B52"/>
  </w:style>
  <w:style w:type="character" w:customStyle="1" w:styleId="StyleLatinHelvetica105ptBlack">
    <w:name w:val="Style (Latin) Helvetica 10.5 pt Black"/>
    <w:basedOn w:val="DefaultParagraphFont"/>
    <w:rsid w:val="001B3B52"/>
    <w:rPr>
      <w:rFonts w:ascii="Times New Roman" w:hAnsi="Times New Roman"/>
      <w:color w:val="000000"/>
      <w:sz w:val="21"/>
    </w:rPr>
  </w:style>
  <w:style w:type="character" w:customStyle="1" w:styleId="Quotation">
    <w:name w:val="Quotation"/>
    <w:qFormat/>
    <w:rsid w:val="001B3B52"/>
    <w:rPr>
      <w:rFonts w:ascii="Arial" w:hAnsi="Arial"/>
      <w:b/>
      <w:i/>
      <w:iCs/>
      <w:sz w:val="24"/>
      <w:u w:val="single"/>
    </w:rPr>
  </w:style>
  <w:style w:type="paragraph" w:customStyle="1" w:styleId="DateTime">
    <w:name w:val="DateTime"/>
    <w:basedOn w:val="Normal"/>
    <w:link w:val="DateTimeChar"/>
    <w:autoRedefine/>
    <w:uiPriority w:val="4"/>
    <w:qFormat/>
    <w:rsid w:val="001B3B52"/>
  </w:style>
  <w:style w:type="character" w:customStyle="1" w:styleId="DateTimeChar">
    <w:name w:val="DateTime Char"/>
    <w:basedOn w:val="DefaultParagraphFont"/>
    <w:link w:val="DateTime"/>
    <w:uiPriority w:val="4"/>
    <w:rsid w:val="001B3B52"/>
    <w:rPr>
      <w:rFonts w:ascii="Calibri" w:hAnsi="Calibri"/>
      <w:sz w:val="22"/>
    </w:rPr>
  </w:style>
  <w:style w:type="paragraph" w:customStyle="1" w:styleId="Lecture">
    <w:name w:val="Lecture"/>
    <w:next w:val="BodyText"/>
    <w:link w:val="LectureChar"/>
    <w:autoRedefine/>
    <w:uiPriority w:val="4"/>
    <w:qFormat/>
    <w:rsid w:val="001B3B5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B3B52"/>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1B3B52"/>
  </w:style>
  <w:style w:type="character" w:customStyle="1" w:styleId="m-413333960618644972gmail-styleunderline">
    <w:name w:val="m_-413333960618644972gmail-styleunderline"/>
    <w:basedOn w:val="DefaultParagraphFont"/>
    <w:rsid w:val="001B3B52"/>
  </w:style>
  <w:style w:type="character" w:customStyle="1" w:styleId="m8314098763611656848gmail-stylestylebold12pt">
    <w:name w:val="m_8314098763611656848gmail-stylestylebold12pt"/>
    <w:basedOn w:val="DefaultParagraphFont"/>
    <w:rsid w:val="001B3B52"/>
  </w:style>
  <w:style w:type="character" w:customStyle="1" w:styleId="m8314098763611656848gmail-styleboldunderline">
    <w:name w:val="m_8314098763611656848gmail-styleboldunderline"/>
    <w:basedOn w:val="DefaultParagraphFont"/>
    <w:rsid w:val="001B3B52"/>
  </w:style>
  <w:style w:type="paragraph" w:customStyle="1" w:styleId="Spacer">
    <w:name w:val="Spacer"/>
    <w:basedOn w:val="Heading1"/>
    <w:link w:val="SpacerChar"/>
    <w:autoRedefine/>
    <w:uiPriority w:val="4"/>
    <w:qFormat/>
    <w:rsid w:val="001B3B5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B3B52"/>
    <w:rPr>
      <w:rFonts w:ascii="Georgia" w:eastAsiaTheme="majorEastAsia" w:hAnsi="Georgia" w:cstheme="majorBidi"/>
      <w:b/>
      <w:bCs/>
      <w:szCs w:val="32"/>
    </w:rPr>
  </w:style>
  <w:style w:type="paragraph" w:customStyle="1" w:styleId="msonormal0">
    <w:name w:val="msonormal"/>
    <w:basedOn w:val="Normal"/>
    <w:rsid w:val="001B3B52"/>
    <w:pPr>
      <w:spacing w:before="100" w:beforeAutospacing="1" w:after="100" w:afterAutospacing="1"/>
    </w:pPr>
    <w:rPr>
      <w:rFonts w:eastAsia="Times New Roman"/>
      <w:sz w:val="24"/>
    </w:rPr>
  </w:style>
  <w:style w:type="paragraph" w:customStyle="1" w:styleId="TxBr41p1">
    <w:name w:val="TxBr_41p1"/>
    <w:basedOn w:val="Normal"/>
    <w:qFormat/>
    <w:rsid w:val="001B3B5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B3B52"/>
    <w:rPr>
      <w:rFonts w:ascii="Georgia" w:eastAsia="Times New Roman" w:hAnsi="Georgia" w:cs="Arial" w:hint="default"/>
      <w:b/>
      <w:bCs/>
      <w:kern w:val="32"/>
      <w:sz w:val="28"/>
      <w:szCs w:val="32"/>
    </w:rPr>
  </w:style>
  <w:style w:type="character" w:customStyle="1" w:styleId="CiteReal0">
    <w:name w:val="CiteReal"/>
    <w:uiPriority w:val="1"/>
    <w:qFormat/>
    <w:rsid w:val="001B3B52"/>
    <w:rPr>
      <w:rFonts w:ascii="Arial" w:hAnsi="Arial"/>
      <w:b/>
      <w:sz w:val="24"/>
      <w:u w:val="single"/>
    </w:rPr>
  </w:style>
  <w:style w:type="character" w:customStyle="1" w:styleId="dropcap1">
    <w:name w:val="dropcap1"/>
    <w:rsid w:val="001B3B52"/>
  </w:style>
  <w:style w:type="paragraph" w:customStyle="1" w:styleId="Style42">
    <w:name w:val="Style42"/>
    <w:basedOn w:val="Normal"/>
    <w:uiPriority w:val="99"/>
    <w:rsid w:val="001B3B52"/>
    <w:pPr>
      <w:spacing w:line="202" w:lineRule="exact"/>
      <w:jc w:val="both"/>
    </w:pPr>
    <w:rPr>
      <w:rFonts w:ascii="Palatino Linotype" w:hAnsi="Palatino Linotype" w:cs="Palatino Linotype"/>
    </w:rPr>
  </w:style>
  <w:style w:type="character" w:customStyle="1" w:styleId="FontStyle72">
    <w:name w:val="Font Style72"/>
    <w:uiPriority w:val="99"/>
    <w:rsid w:val="001B3B52"/>
    <w:rPr>
      <w:rFonts w:ascii="Cambria" w:hAnsi="Cambria" w:cs="Cambria" w:hint="default"/>
      <w:sz w:val="16"/>
      <w:szCs w:val="16"/>
    </w:rPr>
  </w:style>
  <w:style w:type="character" w:customStyle="1" w:styleId="FontStyle73">
    <w:name w:val="Font Style73"/>
    <w:uiPriority w:val="99"/>
    <w:rsid w:val="001B3B52"/>
    <w:rPr>
      <w:rFonts w:ascii="Cambria" w:hAnsi="Cambria" w:cs="Cambria" w:hint="default"/>
      <w:i/>
      <w:iCs/>
      <w:sz w:val="16"/>
      <w:szCs w:val="16"/>
    </w:rPr>
  </w:style>
  <w:style w:type="character" w:customStyle="1" w:styleId="UnderlinestyleChar20">
    <w:name w:val="Underline style Char2"/>
    <w:rsid w:val="001B3B52"/>
    <w:rPr>
      <w:sz w:val="22"/>
      <w:szCs w:val="24"/>
      <w:u w:val="single"/>
      <w:lang w:val="en-US" w:eastAsia="en-US" w:bidi="ar-SA"/>
    </w:rPr>
  </w:style>
  <w:style w:type="character" w:customStyle="1" w:styleId="FontStyle49">
    <w:name w:val="Font Style49"/>
    <w:uiPriority w:val="99"/>
    <w:rsid w:val="001B3B52"/>
    <w:rPr>
      <w:rFonts w:ascii="Cambria" w:hAnsi="Cambria" w:cs="Cambria"/>
      <w:sz w:val="20"/>
      <w:szCs w:val="20"/>
    </w:rPr>
  </w:style>
  <w:style w:type="character" w:customStyle="1" w:styleId="FontStyle50">
    <w:name w:val="Font Style50"/>
    <w:uiPriority w:val="99"/>
    <w:rsid w:val="001B3B5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B3B5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B3B52"/>
    <w:rPr>
      <w:rFonts w:ascii="Cambria" w:eastAsia="Cambria" w:hAnsi="Cambria" w:cs="Cambria"/>
      <w:spacing w:val="-3"/>
      <w:sz w:val="22"/>
      <w:szCs w:val="20"/>
    </w:rPr>
  </w:style>
  <w:style w:type="character" w:customStyle="1" w:styleId="kn">
    <w:name w:val="kn"/>
    <w:basedOn w:val="DefaultParagraphFont"/>
    <w:rsid w:val="001B3B52"/>
  </w:style>
  <w:style w:type="character" w:customStyle="1" w:styleId="StyleStyleUnderlineUnderlineStyleBoldUnderlineIntenseEmphas">
    <w:name w:val="Style Style UnderlineUnderlineStyle Bold UnderlineIntense Emphas..."/>
    <w:basedOn w:val="DefaultParagraphFont"/>
    <w:rsid w:val="001B3B52"/>
    <w:rPr>
      <w:b/>
      <w:bCs/>
      <w:sz w:val="26"/>
      <w:u w:val="single"/>
    </w:rPr>
  </w:style>
  <w:style w:type="character" w:customStyle="1" w:styleId="articoloinside">
    <w:name w:val="articolo_inside"/>
    <w:rsid w:val="001B3B52"/>
  </w:style>
  <w:style w:type="paragraph" w:customStyle="1" w:styleId="pagetools">
    <w:name w:val="pagetools"/>
    <w:basedOn w:val="Normal"/>
    <w:rsid w:val="001B3B52"/>
    <w:pPr>
      <w:spacing w:before="100" w:beforeAutospacing="1" w:after="100" w:afterAutospacing="1"/>
    </w:pPr>
    <w:rPr>
      <w:rFonts w:ascii="Cambria" w:eastAsia="Cambria" w:hAnsi="Cambria"/>
      <w:sz w:val="24"/>
    </w:rPr>
  </w:style>
  <w:style w:type="character" w:customStyle="1" w:styleId="job">
    <w:name w:val="job"/>
    <w:basedOn w:val="DefaultParagraphFont"/>
    <w:rsid w:val="001B3B52"/>
  </w:style>
  <w:style w:type="character" w:customStyle="1" w:styleId="publisher">
    <w:name w:val="publisher"/>
    <w:basedOn w:val="DefaultParagraphFont"/>
    <w:rsid w:val="001B3B52"/>
  </w:style>
  <w:style w:type="character" w:customStyle="1" w:styleId="pubyear">
    <w:name w:val="pubyear"/>
    <w:basedOn w:val="DefaultParagraphFont"/>
    <w:rsid w:val="001B3B52"/>
  </w:style>
  <w:style w:type="character" w:customStyle="1" w:styleId="pubcity">
    <w:name w:val="pubcity"/>
    <w:basedOn w:val="DefaultParagraphFont"/>
    <w:rsid w:val="001B3B52"/>
  </w:style>
  <w:style w:type="paragraph" w:customStyle="1" w:styleId="C-Text">
    <w:name w:val="C-Text"/>
    <w:basedOn w:val="Normal"/>
    <w:rsid w:val="001B3B52"/>
    <w:pPr>
      <w:tabs>
        <w:tab w:val="num" w:pos="720"/>
      </w:tabs>
      <w:ind w:left="720" w:hanging="360"/>
    </w:pPr>
    <w:rPr>
      <w:rFonts w:ascii="Book Antiqua" w:hAnsi="Book Antiqua"/>
      <w:sz w:val="24"/>
    </w:rPr>
  </w:style>
  <w:style w:type="character" w:customStyle="1" w:styleId="ecdate">
    <w:name w:val="ec_date"/>
    <w:basedOn w:val="DefaultParagraphFont"/>
    <w:rsid w:val="001B3B52"/>
    <w:rPr>
      <w:rFonts w:ascii="Symbol" w:hAnsi="Symbol" w:hint="default"/>
      <w:sz w:val="20"/>
      <w:szCs w:val="20"/>
      <w:shd w:val="clear" w:color="auto" w:fill="FFFFFF"/>
    </w:rPr>
  </w:style>
  <w:style w:type="paragraph" w:customStyle="1" w:styleId="ecmsonormal">
    <w:name w:val="ec_msonormal"/>
    <w:basedOn w:val="Normal"/>
    <w:rsid w:val="001B3B5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B3B52"/>
  </w:style>
  <w:style w:type="character" w:customStyle="1" w:styleId="articleheadline">
    <w:name w:val="articleheadline"/>
    <w:basedOn w:val="DefaultParagraphFont"/>
    <w:rsid w:val="001B3B52"/>
  </w:style>
  <w:style w:type="paragraph" w:customStyle="1" w:styleId="u-intro">
    <w:name w:val="u-intro"/>
    <w:basedOn w:val="Normal"/>
    <w:rsid w:val="001B3B52"/>
    <w:pPr>
      <w:spacing w:before="100" w:beforeAutospacing="1" w:after="100" w:afterAutospacing="1"/>
    </w:pPr>
    <w:rPr>
      <w:rFonts w:ascii="Georgia" w:hAnsi="Georgia"/>
      <w:sz w:val="24"/>
    </w:rPr>
  </w:style>
  <w:style w:type="character" w:customStyle="1" w:styleId="u-byline">
    <w:name w:val="u-byline"/>
    <w:basedOn w:val="DefaultParagraphFont"/>
    <w:rsid w:val="001B3B52"/>
  </w:style>
  <w:style w:type="character" w:customStyle="1" w:styleId="articlebya">
    <w:name w:val="articleby_a"/>
    <w:basedOn w:val="DefaultParagraphFont"/>
    <w:rsid w:val="001B3B52"/>
  </w:style>
  <w:style w:type="character" w:customStyle="1" w:styleId="popupwinby">
    <w:name w:val="popupwinby"/>
    <w:basedOn w:val="DefaultParagraphFont"/>
    <w:rsid w:val="001B3B52"/>
  </w:style>
  <w:style w:type="character" w:customStyle="1" w:styleId="storyheader">
    <w:name w:val="storyheader"/>
    <w:basedOn w:val="DefaultParagraphFont"/>
    <w:rsid w:val="001B3B52"/>
  </w:style>
  <w:style w:type="character" w:customStyle="1" w:styleId="marron">
    <w:name w:val="marron"/>
    <w:basedOn w:val="DefaultParagraphFont"/>
    <w:rsid w:val="001B3B52"/>
  </w:style>
  <w:style w:type="paragraph" w:customStyle="1" w:styleId="StyleNormalWeb10pt">
    <w:name w:val="Style Normal (Web) + 10 pt"/>
    <w:basedOn w:val="NormalWeb"/>
    <w:next w:val="Normal"/>
    <w:rsid w:val="001B3B5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B3B52"/>
    <w:rPr>
      <w:szCs w:val="24"/>
      <w:lang w:val="en-US" w:eastAsia="en-US" w:bidi="ar-SA"/>
    </w:rPr>
  </w:style>
  <w:style w:type="paragraph" w:customStyle="1" w:styleId="TagCiteShells">
    <w:name w:val="Tag/Cite/Shells"/>
    <w:basedOn w:val="Normal"/>
    <w:rsid w:val="001B3B52"/>
    <w:rPr>
      <w:rFonts w:ascii="Georgia" w:hAnsi="Georgia"/>
      <w:b/>
    </w:rPr>
  </w:style>
  <w:style w:type="paragraph" w:customStyle="1" w:styleId="DefinitionTerm">
    <w:name w:val="Definition Term"/>
    <w:basedOn w:val="Normal"/>
    <w:next w:val="Normal"/>
    <w:rsid w:val="001B3B52"/>
    <w:rPr>
      <w:rFonts w:ascii="Georgia" w:hAnsi="Georgia"/>
      <w:snapToGrid w:val="0"/>
      <w:sz w:val="24"/>
    </w:rPr>
  </w:style>
  <w:style w:type="character" w:customStyle="1" w:styleId="Style3CharChar">
    <w:name w:val="Style3 Char Char"/>
    <w:basedOn w:val="DefaultParagraphFont"/>
    <w:rsid w:val="001B3B5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B3B52"/>
    <w:pPr>
      <w:spacing w:after="60"/>
    </w:pPr>
    <w:rPr>
      <w:rFonts w:ascii="Georgia" w:eastAsia="Segoe UI" w:hAnsi="Georgia" w:cs="Cambria"/>
      <w:caps/>
      <w:sz w:val="20"/>
      <w:lang w:eastAsia="zh-CN"/>
    </w:rPr>
  </w:style>
  <w:style w:type="character" w:customStyle="1" w:styleId="NormalChar0">
    <w:name w:val="Normal Char"/>
    <w:basedOn w:val="DefaultParagraphFont"/>
    <w:rsid w:val="001B3B52"/>
    <w:rPr>
      <w:lang w:eastAsia="en-US"/>
    </w:rPr>
  </w:style>
  <w:style w:type="character" w:customStyle="1" w:styleId="BoldUnderlineChar2">
    <w:name w:val="Bold + Underline Char"/>
    <w:basedOn w:val="DefaultParagraphFont"/>
    <w:rsid w:val="001B3B5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B3B52"/>
  </w:style>
  <w:style w:type="character" w:customStyle="1" w:styleId="CharacterStyle7">
    <w:name w:val="Character Style 7"/>
    <w:rsid w:val="001B3B52"/>
    <w:rPr>
      <w:rFonts w:ascii="Trebuchet MS" w:hAnsi="Trebuchet MS" w:cs="Trebuchet MS"/>
      <w:sz w:val="20"/>
      <w:szCs w:val="20"/>
      <w:u w:val="single"/>
    </w:rPr>
  </w:style>
  <w:style w:type="character" w:customStyle="1" w:styleId="StyleStyle4Char">
    <w:name w:val="Style Style4 + Char"/>
    <w:basedOn w:val="DefaultParagraphFont"/>
    <w:rsid w:val="001B3B5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B3B5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B3B52"/>
    <w:rPr>
      <w:rFonts w:ascii="Symbol" w:hAnsi="Symbol"/>
      <w:sz w:val="21"/>
      <w:szCs w:val="21"/>
      <w:u w:val="thick"/>
    </w:rPr>
  </w:style>
  <w:style w:type="paragraph" w:customStyle="1" w:styleId="Cite8">
    <w:name w:val="Cite8"/>
    <w:basedOn w:val="Normal"/>
    <w:autoRedefine/>
    <w:qFormat/>
    <w:rsid w:val="001B3B52"/>
    <w:rPr>
      <w:rFonts w:ascii="Trebuchet MS" w:eastAsia="Verdana" w:hAnsi="Trebuchet MS" w:cs="Cambria"/>
      <w:sz w:val="16"/>
    </w:rPr>
  </w:style>
  <w:style w:type="paragraph" w:customStyle="1" w:styleId="8font">
    <w:name w:val="8font"/>
    <w:basedOn w:val="Normal"/>
    <w:next w:val="Normal"/>
    <w:autoRedefine/>
    <w:qFormat/>
    <w:rsid w:val="001B3B52"/>
    <w:rPr>
      <w:rFonts w:ascii="Georgia" w:eastAsia="Cambria Math" w:hAnsi="Georgia" w:cs="Cambria"/>
      <w:sz w:val="16"/>
      <w:szCs w:val="16"/>
    </w:rPr>
  </w:style>
  <w:style w:type="paragraph" w:customStyle="1" w:styleId="BoldUnderlineChar20">
    <w:name w:val="BoldUnderline Char2"/>
    <w:link w:val="BoldUnderlineChar2Char"/>
    <w:rsid w:val="001B3B5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B3B52"/>
    <w:rPr>
      <w:rFonts w:ascii="Times New Roman" w:eastAsia="Times New Roman" w:hAnsi="Times New Roman" w:cs="Times New Roman"/>
      <w:b/>
      <w:sz w:val="20"/>
      <w:u w:val="single"/>
    </w:rPr>
  </w:style>
  <w:style w:type="character" w:customStyle="1" w:styleId="UnderlineCharChar4">
    <w:name w:val="Underline Char Char4"/>
    <w:rsid w:val="001B3B52"/>
    <w:rPr>
      <w:szCs w:val="24"/>
      <w:u w:val="single"/>
      <w:lang w:val="en-US" w:eastAsia="en-US" w:bidi="ar-SA"/>
    </w:rPr>
  </w:style>
  <w:style w:type="character" w:customStyle="1" w:styleId="BoldUnderlineCharChar3">
    <w:name w:val="BoldUnderline Char Char3"/>
    <w:rsid w:val="001B3B52"/>
    <w:rPr>
      <w:b/>
      <w:szCs w:val="24"/>
      <w:u w:val="single"/>
      <w:lang w:val="en-US" w:eastAsia="en-US" w:bidi="ar-SA"/>
    </w:rPr>
  </w:style>
  <w:style w:type="character" w:customStyle="1" w:styleId="BoldUnderlineCharChar2">
    <w:name w:val="BoldUnderline Char Char2"/>
    <w:rsid w:val="001B3B52"/>
    <w:rPr>
      <w:b/>
      <w:szCs w:val="24"/>
      <w:u w:val="single"/>
      <w:lang w:val="en-US" w:eastAsia="en-US" w:bidi="ar-SA"/>
    </w:rPr>
  </w:style>
  <w:style w:type="paragraph" w:customStyle="1" w:styleId="UnderlineCard0">
    <w:name w:val="UnderlineCard"/>
    <w:basedOn w:val="Heading3"/>
    <w:link w:val="UnderlineCardChar0"/>
    <w:qFormat/>
    <w:rsid w:val="001B3B52"/>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B3B52"/>
    <w:rPr>
      <w:rFonts w:ascii="Georgia" w:eastAsia="Calibri" w:hAnsi="Georgia" w:cs="Times New Roman"/>
      <w:sz w:val="20"/>
      <w:szCs w:val="20"/>
      <w:u w:val="single"/>
      <w:lang w:val="x-none" w:eastAsia="x-none"/>
    </w:rPr>
  </w:style>
  <w:style w:type="character" w:customStyle="1" w:styleId="5Notunderlined">
    <w:name w:val="5 Not underlined"/>
    <w:rsid w:val="001B3B52"/>
    <w:rPr>
      <w:rFonts w:ascii="Times New Roman" w:hAnsi="Times New Roman"/>
      <w:sz w:val="16"/>
    </w:rPr>
  </w:style>
  <w:style w:type="character" w:customStyle="1" w:styleId="volume-issue">
    <w:name w:val="volume-issue"/>
    <w:rsid w:val="001B3B52"/>
    <w:rPr>
      <w:rFonts w:cs="Times New Roman"/>
    </w:rPr>
  </w:style>
  <w:style w:type="character" w:customStyle="1" w:styleId="storytext">
    <w:name w:val="storytext"/>
    <w:basedOn w:val="DefaultParagraphFont"/>
    <w:rsid w:val="001B3B52"/>
  </w:style>
  <w:style w:type="character" w:customStyle="1" w:styleId="boldness1">
    <w:name w:val="boldness1"/>
    <w:rsid w:val="001B3B52"/>
  </w:style>
  <w:style w:type="paragraph" w:customStyle="1" w:styleId="Cardd">
    <w:name w:val="Cardd"/>
    <w:basedOn w:val="Normal"/>
    <w:uiPriority w:val="4"/>
    <w:qFormat/>
    <w:rsid w:val="001B3B52"/>
    <w:pPr>
      <w:ind w:left="288" w:right="288"/>
    </w:pPr>
    <w:rPr>
      <w:rFonts w:ascii="Georgia" w:hAnsi="Georgia"/>
    </w:rPr>
  </w:style>
  <w:style w:type="paragraph" w:customStyle="1" w:styleId="document0">
    <w:name w:val="document"/>
    <w:basedOn w:val="Normal"/>
    <w:rsid w:val="001B3B5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B3B52"/>
  </w:style>
  <w:style w:type="character" w:customStyle="1" w:styleId="aa">
    <w:name w:val="_"/>
    <w:basedOn w:val="DefaultParagraphFont"/>
    <w:rsid w:val="001B3B52"/>
  </w:style>
  <w:style w:type="paragraph" w:customStyle="1" w:styleId="Shrink6">
    <w:name w:val="Shrink 6"/>
    <w:basedOn w:val="Normal"/>
    <w:qFormat/>
    <w:rsid w:val="001B3B52"/>
    <w:rPr>
      <w:rFonts w:ascii="Georgia" w:eastAsia="Calibri" w:hAnsi="Georgia"/>
      <w:sz w:val="12"/>
    </w:rPr>
  </w:style>
  <w:style w:type="character" w:customStyle="1" w:styleId="messagecontent">
    <w:name w:val="message_content"/>
    <w:rsid w:val="001B3B52"/>
  </w:style>
  <w:style w:type="paragraph" w:customStyle="1" w:styleId="BriefTitleWorks">
    <w:name w:val="Brief Title Works"/>
    <w:basedOn w:val="Heading1"/>
    <w:link w:val="BriefTitleWorksChar"/>
    <w:rsid w:val="001B3B5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B3B52"/>
    <w:rPr>
      <w:rFonts w:ascii="Georgia" w:eastAsia="Times New Roman" w:hAnsi="Georgia" w:cs="Arial"/>
      <w:b/>
      <w:bCs/>
      <w:kern w:val="32"/>
      <w:szCs w:val="32"/>
      <w:u w:val="single"/>
    </w:rPr>
  </w:style>
  <w:style w:type="character" w:customStyle="1" w:styleId="twelptblackblack1">
    <w:name w:val="twelptblackblack1"/>
    <w:basedOn w:val="DefaultParagraphFont"/>
    <w:rsid w:val="001B3B52"/>
    <w:rPr>
      <w:rFonts w:ascii="Verdana" w:hAnsi="Verdana" w:hint="default"/>
      <w:color w:val="000000"/>
      <w:sz w:val="16"/>
      <w:szCs w:val="16"/>
    </w:rPr>
  </w:style>
  <w:style w:type="character" w:customStyle="1" w:styleId="Heading3CharCharCharChar1">
    <w:name w:val="Heading 3 Char Char Char Char1"/>
    <w:rsid w:val="001B3B52"/>
    <w:rPr>
      <w:rFonts w:cs="Arial"/>
      <w:bCs/>
      <w:szCs w:val="26"/>
      <w:u w:val="single"/>
      <w:lang w:val="en-US" w:eastAsia="en-US" w:bidi="ar-SA"/>
    </w:rPr>
  </w:style>
  <w:style w:type="paragraph" w:customStyle="1" w:styleId="conintrotext">
    <w:name w:val="conintrotext"/>
    <w:basedOn w:val="Normal"/>
    <w:uiPriority w:val="99"/>
    <w:rsid w:val="001B3B52"/>
    <w:pPr>
      <w:spacing w:before="100" w:beforeAutospacing="1" w:after="100" w:afterAutospacing="1"/>
    </w:pPr>
    <w:rPr>
      <w:rFonts w:ascii="Georgia" w:eastAsia="Times New Roman" w:hAnsi="Georgia"/>
      <w:sz w:val="24"/>
    </w:rPr>
  </w:style>
  <w:style w:type="character" w:customStyle="1" w:styleId="comment-body">
    <w:name w:val="comment-body"/>
    <w:rsid w:val="001B3B52"/>
  </w:style>
  <w:style w:type="character" w:customStyle="1" w:styleId="UnderlineCharCharChar1">
    <w:name w:val="Underline Char Char Char1"/>
    <w:rsid w:val="001B3B5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B3B5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B3B52"/>
    <w:rPr>
      <w:rFonts w:asciiTheme="minorHAnsi" w:eastAsia="MS Mincho" w:hAnsiTheme="minorHAnsi"/>
      <w:b/>
      <w:sz w:val="24"/>
      <w:u w:val="single"/>
    </w:rPr>
  </w:style>
  <w:style w:type="character" w:customStyle="1" w:styleId="mw-headline">
    <w:name w:val="mw-headline"/>
    <w:rsid w:val="001B3B52"/>
  </w:style>
  <w:style w:type="character" w:customStyle="1" w:styleId="flagicon">
    <w:name w:val="flagicon"/>
    <w:rsid w:val="001B3B52"/>
  </w:style>
  <w:style w:type="paragraph" w:customStyle="1" w:styleId="assert">
    <w:name w:val="assert"/>
    <w:basedOn w:val="Normal"/>
    <w:uiPriority w:val="99"/>
    <w:rsid w:val="001B3B52"/>
    <w:pPr>
      <w:spacing w:before="100" w:beforeAutospacing="1" w:after="100" w:afterAutospacing="1"/>
    </w:pPr>
    <w:rPr>
      <w:rFonts w:ascii="Georgia" w:eastAsia="Times New Roman" w:hAnsi="Georgia"/>
      <w:sz w:val="24"/>
    </w:rPr>
  </w:style>
  <w:style w:type="character" w:customStyle="1" w:styleId="apturelink">
    <w:name w:val="apturelink"/>
    <w:rsid w:val="001B3B52"/>
  </w:style>
  <w:style w:type="character" w:customStyle="1" w:styleId="apturelinkicon">
    <w:name w:val="apturelinkicon"/>
    <w:rsid w:val="001B3B52"/>
  </w:style>
  <w:style w:type="paragraph" w:customStyle="1" w:styleId="Default1">
    <w:name w:val="Default1"/>
    <w:basedOn w:val="Default"/>
    <w:next w:val="Default"/>
    <w:uiPriority w:val="99"/>
    <w:rsid w:val="001B3B52"/>
    <w:rPr>
      <w:color w:val="auto"/>
    </w:rPr>
  </w:style>
  <w:style w:type="paragraph" w:customStyle="1" w:styleId="center">
    <w:name w:val="center"/>
    <w:basedOn w:val="Normal"/>
    <w:uiPriority w:val="99"/>
    <w:rsid w:val="001B3B52"/>
    <w:pPr>
      <w:spacing w:before="100" w:beforeAutospacing="1" w:after="100" w:afterAutospacing="1"/>
    </w:pPr>
    <w:rPr>
      <w:rFonts w:ascii="Georgia" w:eastAsia="Times New Roman" w:hAnsi="Georgia"/>
      <w:sz w:val="24"/>
    </w:rPr>
  </w:style>
  <w:style w:type="character" w:customStyle="1" w:styleId="LittleChar">
    <w:name w:val="Little Char"/>
    <w:link w:val="Little"/>
    <w:rsid w:val="001B3B52"/>
    <w:rPr>
      <w:rFonts w:ascii="Calibri" w:eastAsia="Times New Roman" w:hAnsi="Calibri"/>
      <w:sz w:val="16"/>
    </w:rPr>
  </w:style>
  <w:style w:type="character" w:customStyle="1" w:styleId="UnderlineChar1Char">
    <w:name w:val="Underline Char1 Char"/>
    <w:rsid w:val="001B3B5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B3B5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B3B5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B3B5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B3B5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B3B5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B3B52"/>
    <w:rPr>
      <w:rFonts w:asciiTheme="minorHAnsi" w:eastAsia="MS Mincho" w:hAnsiTheme="minorHAnsi"/>
      <w:b/>
      <w:sz w:val="24"/>
      <w:u w:val="single"/>
    </w:rPr>
  </w:style>
  <w:style w:type="paragraph" w:customStyle="1" w:styleId="CardBody">
    <w:name w:val="Card Body"/>
    <w:basedOn w:val="Normal"/>
    <w:link w:val="CardBodyChar"/>
    <w:rsid w:val="001B3B52"/>
    <w:rPr>
      <w:rFonts w:ascii="Georgia" w:eastAsia="Times New Roman" w:hAnsi="Georgia"/>
      <w:sz w:val="16"/>
    </w:rPr>
  </w:style>
  <w:style w:type="character" w:customStyle="1" w:styleId="CardBodyChar">
    <w:name w:val="Card Body Char"/>
    <w:link w:val="CardBody"/>
    <w:rsid w:val="001B3B52"/>
    <w:rPr>
      <w:rFonts w:ascii="Georgia" w:eastAsia="Times New Roman" w:hAnsi="Georgia"/>
      <w:sz w:val="16"/>
    </w:rPr>
  </w:style>
  <w:style w:type="character" w:customStyle="1" w:styleId="ptitleinside">
    <w:name w:val="p_title_inside"/>
    <w:rsid w:val="001B3B52"/>
  </w:style>
  <w:style w:type="paragraph" w:customStyle="1" w:styleId="StyleBoldandUnderlineChar11ptBorderSinglesolidline">
    <w:name w:val="Style Bold and Underline Char + 11 pt Border: : (Single solid line..."/>
    <w:link w:val="StyleBoldandUnderlineChar11ptBorderSinglesolidlineChar"/>
    <w:rsid w:val="001B3B5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B3B52"/>
    <w:rPr>
      <w:rFonts w:eastAsia="Times New Roman"/>
      <w:b/>
      <w:bCs/>
      <w:sz w:val="22"/>
      <w:szCs w:val="20"/>
      <w:u w:val="single"/>
      <w:bdr w:val="single" w:sz="4" w:space="0" w:color="auto"/>
    </w:rPr>
  </w:style>
  <w:style w:type="paragraph" w:customStyle="1" w:styleId="Indentation">
    <w:name w:val="Indentation"/>
    <w:basedOn w:val="Normal"/>
    <w:uiPriority w:val="99"/>
    <w:rsid w:val="001B3B52"/>
    <w:pPr>
      <w:ind w:left="288" w:right="288"/>
    </w:pPr>
    <w:rPr>
      <w:rFonts w:ascii="Georgia" w:hAnsi="Georgia"/>
    </w:rPr>
  </w:style>
  <w:style w:type="character" w:customStyle="1" w:styleId="StyleUnderlineCharChar9ptBold">
    <w:name w:val="Style Underline Char Char + 9 pt Bold"/>
    <w:rsid w:val="001B3B5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B3B52"/>
    <w:rPr>
      <w:rFonts w:ascii="Georgia" w:eastAsia="Times New Roman" w:hAnsi="Georgia"/>
      <w:u w:val="single"/>
    </w:rPr>
  </w:style>
  <w:style w:type="character" w:customStyle="1" w:styleId="StyleStyle4ArialNarrow9ptChar">
    <w:name w:val="Style Style4 + Arial Narrow 9 pt Char"/>
    <w:link w:val="StyleStyle4ArialNarrow9pt"/>
    <w:rsid w:val="001B3B52"/>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B3B5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B3B52"/>
    <w:rPr>
      <w:rFonts w:ascii="Georgia" w:eastAsia="Times New Roman" w:hAnsi="Georgia"/>
      <w:b/>
      <w:bCs/>
      <w:sz w:val="22"/>
      <w:u w:val="single"/>
    </w:rPr>
  </w:style>
  <w:style w:type="character" w:customStyle="1" w:styleId="StyleBoldandUnderlineCharChar29pt">
    <w:name w:val="Style Bold and Underline Char Char2 + 9 pt"/>
    <w:rsid w:val="001B3B52"/>
    <w:rPr>
      <w:rFonts w:ascii="Times New Roman" w:hAnsi="Times New Roman"/>
      <w:b/>
      <w:bCs/>
      <w:noProof w:val="0"/>
      <w:sz w:val="20"/>
      <w:u w:val="single"/>
    </w:rPr>
  </w:style>
  <w:style w:type="character" w:customStyle="1" w:styleId="StyleUnderlineCharChar19pt">
    <w:name w:val="Style Underline Char Char1 + 9 pt"/>
    <w:rsid w:val="001B3B5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B3B5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B3B52"/>
    <w:rPr>
      <w:rFonts w:ascii="Georgia" w:eastAsia="Times New Roman" w:hAnsi="Georgia"/>
      <w:b/>
      <w:smallCaps/>
      <w:sz w:val="24"/>
      <w:szCs w:val="24"/>
      <w:u w:val="single"/>
    </w:rPr>
  </w:style>
  <w:style w:type="character" w:customStyle="1" w:styleId="CardTextCharChar">
    <w:name w:val="Card Text Char Char"/>
    <w:rsid w:val="001B3B5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B3B5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B3B5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1B3B52"/>
    <w:rPr>
      <w:rFonts w:ascii="Times New Roman" w:hAnsi="Times New Roman"/>
      <w:sz w:val="24"/>
      <w:u w:val="single"/>
      <w:bdr w:val="none" w:sz="0" w:space="0" w:color="auto"/>
      <w:shd w:val="clear" w:color="auto" w:fill="auto"/>
    </w:rPr>
  </w:style>
  <w:style w:type="character" w:customStyle="1" w:styleId="FifthChar">
    <w:name w:val="Fifth Char"/>
    <w:link w:val="Fifth"/>
    <w:rsid w:val="001B3B52"/>
    <w:rPr>
      <w:rFonts w:ascii="Arial" w:eastAsia="Calibri" w:hAnsi="Arial"/>
      <w:sz w:val="22"/>
    </w:rPr>
  </w:style>
  <w:style w:type="paragraph" w:customStyle="1" w:styleId="Third">
    <w:name w:val="Third"/>
    <w:basedOn w:val="Normal"/>
    <w:link w:val="ThirdChar"/>
    <w:rsid w:val="001B3B52"/>
    <w:rPr>
      <w:rFonts w:ascii="Georgia" w:eastAsia="Times New Roman" w:hAnsi="Georgia"/>
      <w:b/>
      <w:u w:val="single"/>
      <w:lang w:val="x-none" w:eastAsia="x-none"/>
    </w:rPr>
  </w:style>
  <w:style w:type="character" w:customStyle="1" w:styleId="ThirdChar">
    <w:name w:val="Third Char"/>
    <w:link w:val="Third"/>
    <w:rsid w:val="001B3B52"/>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1B3B52"/>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B3B52"/>
  </w:style>
  <w:style w:type="paragraph" w:customStyle="1" w:styleId="DebateUnderlineBoldChar">
    <w:name w:val="Debate Underline Bold Char"/>
    <w:basedOn w:val="Normal"/>
    <w:link w:val="DebateUnderlineBoldCharChar"/>
    <w:rsid w:val="001B3B52"/>
    <w:pPr>
      <w:jc w:val="both"/>
    </w:pPr>
    <w:rPr>
      <w:rFonts w:ascii="Georgia" w:eastAsia="Times New Roman" w:hAnsi="Georgia"/>
      <w:b/>
      <w:u w:val="thick"/>
    </w:rPr>
  </w:style>
  <w:style w:type="character" w:customStyle="1" w:styleId="DebateUnderlineBoldCharChar">
    <w:name w:val="Debate Underline Bold Char Char"/>
    <w:link w:val="DebateUnderlineBoldChar"/>
    <w:rsid w:val="001B3B52"/>
    <w:rPr>
      <w:rFonts w:ascii="Georgia" w:eastAsia="Times New Roman" w:hAnsi="Georgia"/>
      <w:b/>
      <w:sz w:val="22"/>
      <w:u w:val="thick"/>
    </w:rPr>
  </w:style>
  <w:style w:type="character" w:customStyle="1" w:styleId="bloctitlesChar">
    <w:name w:val="bloc titles Char"/>
    <w:link w:val="bloctitles"/>
    <w:rsid w:val="001B3B52"/>
    <w:rPr>
      <w:rFonts w:ascii="Calibri" w:eastAsia="Malgun Gothic" w:hAnsi="Calibri" w:cs="Arial"/>
      <w:b/>
      <w:kern w:val="32"/>
      <w:sz w:val="32"/>
      <w:szCs w:val="32"/>
      <w:u w:val="single"/>
    </w:rPr>
  </w:style>
  <w:style w:type="paragraph" w:customStyle="1" w:styleId="CiteSmallText">
    <w:name w:val="Cite Small Text"/>
    <w:basedOn w:val="Normal"/>
    <w:uiPriority w:val="99"/>
    <w:rsid w:val="001B3B52"/>
    <w:pPr>
      <w:widowControl w:val="0"/>
      <w:spacing w:after="200"/>
    </w:pPr>
    <w:rPr>
      <w:rFonts w:ascii="Helvetica Neue" w:hAnsi="Helvetica Neue"/>
      <w:b/>
      <w:sz w:val="18"/>
    </w:rPr>
  </w:style>
  <w:style w:type="character" w:customStyle="1" w:styleId="3TagCite">
    <w:name w:val="3 Tag/Cite"/>
    <w:rsid w:val="001B3B52"/>
    <w:rPr>
      <w:rFonts w:ascii="Times New Roman" w:hAnsi="Times New Roman"/>
      <w:b/>
    </w:rPr>
  </w:style>
  <w:style w:type="character" w:customStyle="1" w:styleId="4Qualifications">
    <w:name w:val="4 Qualifications"/>
    <w:rsid w:val="001B3B52"/>
    <w:rPr>
      <w:rFonts w:ascii="Times New Roman" w:hAnsi="Times New Roman"/>
      <w:sz w:val="19"/>
    </w:rPr>
  </w:style>
  <w:style w:type="character" w:customStyle="1" w:styleId="6Underlined">
    <w:name w:val="6 Underlined"/>
    <w:rsid w:val="001B3B52"/>
    <w:rPr>
      <w:rFonts w:ascii="Times New Roman" w:hAnsi="Times New Roman"/>
      <w:b/>
      <w:sz w:val="21"/>
      <w:u w:val="single"/>
    </w:rPr>
  </w:style>
  <w:style w:type="paragraph" w:customStyle="1" w:styleId="Cards1CharChar">
    <w:name w:val="Cards1 Char Char"/>
    <w:basedOn w:val="Normal"/>
    <w:link w:val="Cards1CharCharChar"/>
    <w:rsid w:val="001B3B5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B3B52"/>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1B3B52"/>
    <w:rPr>
      <w:rFonts w:asciiTheme="minorHAnsi" w:hAnsiTheme="minorHAnsi"/>
      <w:sz w:val="24"/>
      <w:u w:val="single"/>
    </w:rPr>
  </w:style>
  <w:style w:type="character" w:customStyle="1" w:styleId="CitesCharCharChar">
    <w:name w:val="Cites Char Char Char"/>
    <w:rsid w:val="001B3B52"/>
    <w:rPr>
      <w:rFonts w:ascii="Times New Roman" w:eastAsia="Times New Roman" w:hAnsi="Times New Roman" w:cs="Times New Roman"/>
      <w:sz w:val="20"/>
      <w:szCs w:val="24"/>
    </w:rPr>
  </w:style>
  <w:style w:type="character" w:customStyle="1" w:styleId="nohighlighting">
    <w:name w:val="no highlighting"/>
    <w:rsid w:val="001B3B5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B3B52"/>
    <w:rPr>
      <w:rFonts w:ascii="Cambria" w:hAnsi="Cambria" w:hint="default"/>
      <w:sz w:val="21"/>
      <w:u w:val="single"/>
    </w:rPr>
  </w:style>
  <w:style w:type="paragraph" w:customStyle="1" w:styleId="Swag">
    <w:name w:val="Swag"/>
    <w:basedOn w:val="Normal"/>
    <w:link w:val="SwagChar"/>
    <w:qFormat/>
    <w:rsid w:val="001B3B52"/>
    <w:rPr>
      <w:rFonts w:ascii="Georgia" w:hAnsi="Georgia"/>
      <w:color w:val="0000FF"/>
      <w:sz w:val="12"/>
      <w:u w:val="single"/>
    </w:rPr>
  </w:style>
  <w:style w:type="character" w:customStyle="1" w:styleId="SwagChar">
    <w:name w:val="Swag Char"/>
    <w:link w:val="Swag"/>
    <w:rsid w:val="001B3B52"/>
    <w:rPr>
      <w:rFonts w:ascii="Georgia" w:hAnsi="Georgia"/>
      <w:color w:val="0000FF"/>
      <w:sz w:val="12"/>
      <w:u w:val="single"/>
    </w:rPr>
  </w:style>
  <w:style w:type="paragraph" w:customStyle="1" w:styleId="StyleUnderlineTimesNewRoman1">
    <w:name w:val="Style Underline + Times New Roman1"/>
    <w:link w:val="StyleUnderlineTimesNewRoman1Char"/>
    <w:rsid w:val="001B3B5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B3B5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B3B5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B3B5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B3B52"/>
    <w:rPr>
      <w:rFonts w:eastAsia="MS Mincho"/>
    </w:rPr>
  </w:style>
  <w:style w:type="character" w:customStyle="1" w:styleId="StyleStyleCardTextLeft-075Right0Char">
    <w:name w:val="Style Style Card Text + Left:  -0.75&quot; + Right:  0&quot; Char"/>
    <w:link w:val="StyleStyleCardTextLeft-075Right0"/>
    <w:rsid w:val="001B3B52"/>
    <w:rPr>
      <w:rFonts w:ascii="Calibri" w:eastAsia="MS Mincho" w:hAnsi="Calibri"/>
      <w:sz w:val="22"/>
    </w:rPr>
  </w:style>
  <w:style w:type="character" w:customStyle="1" w:styleId="CharChar61">
    <w:name w:val="Char Char61"/>
    <w:rsid w:val="001B3B52"/>
    <w:rPr>
      <w:rFonts w:cs="Arial"/>
      <w:bCs/>
      <w:sz w:val="16"/>
      <w:szCs w:val="26"/>
      <w:lang w:val="en-US" w:eastAsia="en-US" w:bidi="ar-SA"/>
    </w:rPr>
  </w:style>
  <w:style w:type="character" w:customStyle="1" w:styleId="ListBulletChar">
    <w:name w:val="List Bullet Char"/>
    <w:link w:val="ListBullet"/>
    <w:uiPriority w:val="99"/>
    <w:rsid w:val="001B3B52"/>
    <w:rPr>
      <w:rFonts w:ascii="Calibri" w:eastAsia="Calibri" w:hAnsi="Calibri"/>
      <w:sz w:val="22"/>
    </w:rPr>
  </w:style>
  <w:style w:type="paragraph" w:customStyle="1" w:styleId="subhead10">
    <w:name w:val="subhead1"/>
    <w:basedOn w:val="Normal"/>
    <w:uiPriority w:val="99"/>
    <w:rsid w:val="001B3B52"/>
    <w:pPr>
      <w:spacing w:before="100" w:beforeAutospacing="1" w:after="100" w:afterAutospacing="1"/>
    </w:pPr>
    <w:rPr>
      <w:rFonts w:ascii="Georgia" w:eastAsia="Times New Roman" w:hAnsi="Georgia"/>
      <w:sz w:val="24"/>
    </w:rPr>
  </w:style>
  <w:style w:type="character" w:customStyle="1" w:styleId="styledate0">
    <w:name w:val="styledate"/>
    <w:rsid w:val="001B3B52"/>
  </w:style>
  <w:style w:type="character" w:customStyle="1" w:styleId="BoldandUnderlineChar1">
    <w:name w:val="Bold and Underline Char1"/>
    <w:rsid w:val="001B3B52"/>
    <w:rPr>
      <w:b/>
      <w:szCs w:val="24"/>
      <w:u w:val="single"/>
      <w:lang w:val="en-US" w:eastAsia="en-US" w:bidi="ar-SA"/>
    </w:rPr>
  </w:style>
  <w:style w:type="character" w:customStyle="1" w:styleId="BoldandUnderlineChar1Char2">
    <w:name w:val="Bold and Underline Char1 Char2"/>
    <w:rsid w:val="001B3B52"/>
    <w:rPr>
      <w:b/>
      <w:szCs w:val="24"/>
      <w:u w:val="single"/>
      <w:lang w:val="en-US" w:eastAsia="en-US" w:bidi="ar-SA"/>
    </w:rPr>
  </w:style>
  <w:style w:type="character" w:customStyle="1" w:styleId="BoldandUnderlineCharChar1">
    <w:name w:val="Bold and Underline Char Char1"/>
    <w:rsid w:val="001B3B52"/>
    <w:rPr>
      <w:b/>
      <w:szCs w:val="24"/>
      <w:u w:val="single"/>
      <w:lang w:val="en-US" w:eastAsia="en-US" w:bidi="ar-SA"/>
    </w:rPr>
  </w:style>
  <w:style w:type="character" w:customStyle="1" w:styleId="BoldandUnderlineChar6">
    <w:name w:val="Bold and Underline Char6"/>
    <w:rsid w:val="001B3B52"/>
    <w:rPr>
      <w:b/>
      <w:szCs w:val="24"/>
      <w:u w:val="single"/>
      <w:lang w:val="en-US" w:eastAsia="en-US" w:bidi="ar-SA"/>
    </w:rPr>
  </w:style>
  <w:style w:type="paragraph" w:customStyle="1" w:styleId="abstract">
    <w:name w:val="abstract"/>
    <w:basedOn w:val="Normal"/>
    <w:uiPriority w:val="99"/>
    <w:rsid w:val="001B3B5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B3B52"/>
    <w:rPr>
      <w:rFonts w:ascii="Georgia" w:eastAsia="Times New Roman" w:hAnsi="Georgia"/>
      <w:b/>
      <w:bCs/>
      <w:u w:val="single"/>
    </w:rPr>
  </w:style>
  <w:style w:type="character" w:customStyle="1" w:styleId="StyleUnderlineChar11ptBold2Char">
    <w:name w:val="Style Underline Char + 11 pt Bold2 Char"/>
    <w:link w:val="StyleUnderlineChar11ptBold2"/>
    <w:rsid w:val="001B3B52"/>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1B3B5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B3B52"/>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B3B5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B3B52"/>
    <w:rPr>
      <w:rFonts w:ascii="Georgia" w:eastAsia="Times New Roman" w:hAnsi="Georgia"/>
      <w:sz w:val="22"/>
      <w:u w:val="single"/>
    </w:rPr>
  </w:style>
  <w:style w:type="character" w:customStyle="1" w:styleId="style13">
    <w:name w:val="style1"/>
    <w:rsid w:val="001B3B52"/>
  </w:style>
  <w:style w:type="character" w:customStyle="1" w:styleId="pmtermsel">
    <w:name w:val="pmtermsel"/>
    <w:rsid w:val="001B3B52"/>
  </w:style>
  <w:style w:type="character" w:customStyle="1" w:styleId="showipapr">
    <w:name w:val="show_ipapr"/>
    <w:rsid w:val="001B3B52"/>
  </w:style>
  <w:style w:type="character" w:customStyle="1" w:styleId="dnindex">
    <w:name w:val="dnindex"/>
    <w:rsid w:val="001B3B52"/>
  </w:style>
  <w:style w:type="character" w:customStyle="1" w:styleId="23">
    <w:name w:val="23"/>
    <w:rsid w:val="001B3B52"/>
    <w:rPr>
      <w:rFonts w:ascii="Times New Roman" w:hAnsi="Times New Roman" w:cs="Arial"/>
      <w:bCs/>
      <w:sz w:val="20"/>
      <w:u w:val="single"/>
      <w:lang w:val="en-US" w:eastAsia="en-US" w:bidi="ar-SA"/>
    </w:rPr>
  </w:style>
  <w:style w:type="character" w:customStyle="1" w:styleId="33">
    <w:name w:val="33"/>
    <w:rsid w:val="001B3B52"/>
    <w:rPr>
      <w:rFonts w:ascii="Times New Roman" w:hAnsi="Times New Roman" w:cs="Arial"/>
      <w:b/>
      <w:bCs/>
      <w:sz w:val="20"/>
      <w:u w:val="single"/>
      <w:lang w:val="en-US" w:eastAsia="en-US" w:bidi="ar-SA"/>
    </w:rPr>
  </w:style>
  <w:style w:type="character" w:customStyle="1" w:styleId="55">
    <w:name w:val="55"/>
    <w:rsid w:val="001B3B52"/>
    <w:rPr>
      <w:rFonts w:cs="Arial"/>
      <w:bCs/>
      <w:sz w:val="20"/>
      <w:u w:val="single"/>
      <w:lang w:val="en-US" w:eastAsia="en-US" w:bidi="ar-SA"/>
    </w:rPr>
  </w:style>
  <w:style w:type="character" w:customStyle="1" w:styleId="authoraffil">
    <w:name w:val="authoraffil"/>
    <w:rsid w:val="001B3B52"/>
  </w:style>
  <w:style w:type="character" w:customStyle="1" w:styleId="CharChar8">
    <w:name w:val="Char Char8"/>
    <w:rsid w:val="001B3B52"/>
    <w:rPr>
      <w:rFonts w:ascii="Georgia" w:eastAsia="Times New Roman" w:hAnsi="Georgia"/>
      <w:b/>
      <w:bCs/>
      <w:sz w:val="30"/>
      <w:szCs w:val="28"/>
      <w:u w:val="single"/>
    </w:rPr>
  </w:style>
  <w:style w:type="character" w:customStyle="1" w:styleId="FontStyle13">
    <w:name w:val="Font Style13"/>
    <w:uiPriority w:val="99"/>
    <w:rsid w:val="001B3B52"/>
    <w:rPr>
      <w:rFonts w:ascii="Constantia" w:hAnsi="Constantia" w:cs="Constantia"/>
      <w:sz w:val="18"/>
      <w:szCs w:val="18"/>
    </w:rPr>
  </w:style>
  <w:style w:type="character" w:customStyle="1" w:styleId="TagsCharCharCharChar">
    <w:name w:val="Tags Char Char Char Char"/>
    <w:rsid w:val="001B3B52"/>
    <w:rPr>
      <w:rFonts w:ascii="Times New Roman" w:eastAsia="Times New Roman" w:hAnsi="Times New Roman" w:cs="Times New Roman"/>
      <w:b/>
      <w:sz w:val="24"/>
      <w:szCs w:val="24"/>
    </w:rPr>
  </w:style>
  <w:style w:type="character" w:customStyle="1" w:styleId="Citation1Char">
    <w:name w:val="Citation1 Char"/>
    <w:link w:val="Citation10"/>
    <w:locked/>
    <w:rsid w:val="001B3B52"/>
    <w:rPr>
      <w:rFonts w:ascii="Georgia" w:hAnsi="Georgia"/>
      <w:b/>
      <w:u w:val="single"/>
    </w:rPr>
  </w:style>
  <w:style w:type="paragraph" w:customStyle="1" w:styleId="Citation10">
    <w:name w:val="Citation1"/>
    <w:basedOn w:val="Normal"/>
    <w:link w:val="Citation1Char"/>
    <w:qFormat/>
    <w:rsid w:val="001B3B52"/>
    <w:rPr>
      <w:rFonts w:ascii="Georgia" w:hAnsi="Georgia"/>
      <w:b/>
      <w:sz w:val="24"/>
      <w:u w:val="single"/>
    </w:rPr>
  </w:style>
  <w:style w:type="character" w:customStyle="1" w:styleId="TaglineChar">
    <w:name w:val="Tagline Char"/>
    <w:link w:val="Tagline2"/>
    <w:locked/>
    <w:rsid w:val="001B3B52"/>
    <w:rPr>
      <w:rFonts w:ascii="Georgia" w:hAnsi="Georgia"/>
      <w:b/>
    </w:rPr>
  </w:style>
  <w:style w:type="paragraph" w:customStyle="1" w:styleId="Tagline2">
    <w:name w:val="Tagline"/>
    <w:basedOn w:val="Normal"/>
    <w:link w:val="TaglineChar"/>
    <w:qFormat/>
    <w:rsid w:val="001B3B52"/>
    <w:rPr>
      <w:rFonts w:ascii="Georgia" w:hAnsi="Georgia"/>
      <w:b/>
      <w:sz w:val="24"/>
    </w:rPr>
  </w:style>
  <w:style w:type="paragraph" w:customStyle="1" w:styleId="StyleLeft021">
    <w:name w:val="Style Left:  0.2&quot;1"/>
    <w:basedOn w:val="Normal"/>
    <w:uiPriority w:val="99"/>
    <w:rsid w:val="001B3B5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B3B5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B3B52"/>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B3B5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B3B52"/>
    <w:rPr>
      <w:rFonts w:ascii="Georgia" w:eastAsia="Times New Roman" w:hAnsi="Georgia"/>
      <w:sz w:val="22"/>
      <w:u w:val="single"/>
      <w:bdr w:val="single" w:sz="4" w:space="0" w:color="auto"/>
    </w:rPr>
  </w:style>
  <w:style w:type="character" w:customStyle="1" w:styleId="boldcitationChar">
    <w:name w:val="bold citation Char"/>
    <w:rsid w:val="001B3B52"/>
    <w:rPr>
      <w:rFonts w:ascii="Arial" w:hAnsi="Arial"/>
      <w:b/>
      <w:sz w:val="28"/>
      <w:szCs w:val="24"/>
      <w:u w:val="thick"/>
      <w:lang w:val="en-US" w:eastAsia="en-US" w:bidi="ar-SA"/>
    </w:rPr>
  </w:style>
  <w:style w:type="paragraph" w:customStyle="1" w:styleId="BlockTitle20">
    <w:name w:val="Block Title #2"/>
    <w:basedOn w:val="Normal"/>
    <w:uiPriority w:val="99"/>
    <w:rsid w:val="001B3B5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B3B52"/>
    <w:rPr>
      <w:rFonts w:ascii="Georgia" w:hAnsi="Georgia"/>
      <w:b/>
    </w:rPr>
  </w:style>
  <w:style w:type="character" w:customStyle="1" w:styleId="BoldunderlineChar3">
    <w:name w:val="Bold/underline Char"/>
    <w:rsid w:val="001B3B52"/>
    <w:rPr>
      <w:rFonts w:eastAsia="SimSun"/>
      <w:b/>
      <w:noProof w:val="0"/>
      <w:sz w:val="24"/>
      <w:szCs w:val="24"/>
      <w:u w:val="single"/>
      <w:lang w:val="en-US" w:eastAsia="zh-CN" w:bidi="ar-SA"/>
    </w:rPr>
  </w:style>
  <w:style w:type="character" w:customStyle="1" w:styleId="underlinetextchar0">
    <w:name w:val="underlinetextchar"/>
    <w:rsid w:val="001B3B52"/>
  </w:style>
  <w:style w:type="character" w:customStyle="1" w:styleId="boldciteChar1">
    <w:name w:val="bold cite Char1"/>
    <w:rsid w:val="001B3B52"/>
    <w:rPr>
      <w:b/>
      <w:sz w:val="28"/>
      <w:u w:val="thick" w:color="000000"/>
    </w:rPr>
  </w:style>
  <w:style w:type="character" w:customStyle="1" w:styleId="tagCharCharChar1">
    <w:name w:val="tag Char Char Char1"/>
    <w:rsid w:val="001B3B5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B3B5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B3B52"/>
    <w:rPr>
      <w:rFonts w:ascii="Times New Roman" w:hAnsi="Times New Roman" w:cs="Times New Roman"/>
      <w:sz w:val="18"/>
      <w:szCs w:val="18"/>
    </w:rPr>
  </w:style>
  <w:style w:type="character" w:customStyle="1" w:styleId="bylines">
    <w:name w:val="bylines"/>
    <w:basedOn w:val="DefaultParagraphFont"/>
    <w:rsid w:val="001B3B52"/>
  </w:style>
  <w:style w:type="character" w:customStyle="1" w:styleId="StyleStyleBoldUnderlineUnderlineIntenseEmphasis1apple-style-2">
    <w:name w:val="Style Style Bold UnderlineUnderlineIntense Emphasis1apple-style-...2"/>
    <w:basedOn w:val="DefaultParagraphFont"/>
    <w:rsid w:val="001B3B52"/>
    <w:rPr>
      <w:b w:val="0"/>
      <w:bCs/>
      <w:sz w:val="22"/>
      <w:u w:val="single"/>
    </w:rPr>
  </w:style>
  <w:style w:type="character" w:customStyle="1" w:styleId="FontStyle57">
    <w:name w:val="Font Style57"/>
    <w:rsid w:val="001B3B52"/>
    <w:rPr>
      <w:rFonts w:ascii="Georgia" w:hAnsi="Georgia" w:cs="Georgia"/>
      <w:b/>
      <w:bCs/>
      <w:sz w:val="14"/>
      <w:szCs w:val="14"/>
    </w:rPr>
  </w:style>
  <w:style w:type="character" w:customStyle="1" w:styleId="FontStyle89">
    <w:name w:val="Font Style89"/>
    <w:rsid w:val="001B3B52"/>
    <w:rPr>
      <w:rFonts w:ascii="Times New Roman" w:hAnsi="Times New Roman" w:cs="Times New Roman"/>
      <w:b/>
      <w:bCs/>
      <w:smallCaps/>
      <w:spacing w:val="40"/>
      <w:sz w:val="16"/>
      <w:szCs w:val="16"/>
    </w:rPr>
  </w:style>
  <w:style w:type="character" w:customStyle="1" w:styleId="style3Char0">
    <w:name w:val="style 3 Char"/>
    <w:rsid w:val="001B3B52"/>
    <w:rPr>
      <w:sz w:val="18"/>
      <w:szCs w:val="24"/>
      <w:lang w:val="en-US" w:eastAsia="en-US" w:bidi="ar-SA"/>
    </w:rPr>
  </w:style>
  <w:style w:type="paragraph" w:customStyle="1" w:styleId="003Cite">
    <w:name w:val="003Cite"/>
    <w:basedOn w:val="Normal"/>
    <w:qFormat/>
    <w:rsid w:val="001B3B52"/>
    <w:rPr>
      <w:rFonts w:eastAsia="Calibri"/>
      <w:sz w:val="16"/>
      <w:szCs w:val="16"/>
    </w:rPr>
  </w:style>
  <w:style w:type="paragraph" w:customStyle="1" w:styleId="NormalBold">
    <w:name w:val="Normal + Bold"/>
    <w:aliases w:val="Double Underline"/>
    <w:basedOn w:val="Normal"/>
    <w:link w:val="NormalBoldChar"/>
    <w:rsid w:val="001B3B5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B3B52"/>
    <w:rPr>
      <w:rFonts w:ascii="Georgia" w:hAnsi="Georgia"/>
      <w:b/>
      <w:color w:val="000000"/>
      <w:sz w:val="22"/>
      <w:u w:val="single"/>
    </w:rPr>
  </w:style>
  <w:style w:type="character" w:customStyle="1" w:styleId="BlockHeadingsChar1">
    <w:name w:val="Block Headings Char1"/>
    <w:rsid w:val="001B3B52"/>
    <w:rPr>
      <w:b/>
      <w:caps/>
    </w:rPr>
  </w:style>
  <w:style w:type="character" w:customStyle="1" w:styleId="FontStyle170">
    <w:name w:val="Font Style170"/>
    <w:uiPriority w:val="99"/>
    <w:rsid w:val="001B3B52"/>
    <w:rPr>
      <w:rFonts w:ascii="Bookman Old Style" w:hAnsi="Bookman Old Style" w:cs="Bookman Old Style"/>
      <w:sz w:val="16"/>
      <w:szCs w:val="16"/>
    </w:rPr>
  </w:style>
  <w:style w:type="character" w:customStyle="1" w:styleId="FontStyle17">
    <w:name w:val="Font Style17"/>
    <w:uiPriority w:val="99"/>
    <w:rsid w:val="001B3B52"/>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st.com/news/leaders/21707926-globalisations-critics-say-it-benefits-only-elite-fact-less-open-world-would-hur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8-02-13/post-american-world-econom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ebate.uvm.edu/Library/DebateTheoryLibrary/Roskoski&amp;Peabody-LangCritiques" TargetMode="External"/><Relationship Id="rId5" Type="http://schemas.openxmlformats.org/officeDocument/2006/relationships/numbering" Target="numbering.xml"/><Relationship Id="rId15" Type="http://schemas.openxmlformats.org/officeDocument/2006/relationships/hyperlink" Target="https://www.heartland.org/sites/default/files/12-04-15_why_scientists_disagree.pdf" TargetMode="External"/><Relationship Id="rId10" Type="http://schemas.openxmlformats.org/officeDocument/2006/relationships/hyperlink" Target="https://www.gwern.net/docs/philosophy/ethics/2007-greene.pdf"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 Id="rId14" Type="http://schemas.openxmlformats.org/officeDocument/2006/relationships/hyperlink" Target="https://fcpp.org/sites/default/files/documents/Moore%20-%20Positive%20Impact%20of%20Human%20CO2%20Emis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20951</Words>
  <Characters>119423</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31</cp:revision>
  <dcterms:created xsi:type="dcterms:W3CDTF">2021-11-20T16:01:00Z</dcterms:created>
  <dcterms:modified xsi:type="dcterms:W3CDTF">2021-11-20T16:23:00Z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