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DAE16" w14:textId="2A80A801" w:rsidR="00B30595" w:rsidRPr="00051B41" w:rsidRDefault="00AC5637" w:rsidP="00B30595">
      <w:pPr>
        <w:pStyle w:val="Heading3"/>
        <w:rPr>
          <w:rFonts w:cs="Calibri"/>
        </w:rPr>
      </w:pPr>
      <w:r>
        <w:rPr>
          <w:rFonts w:cs="Calibri"/>
        </w:rPr>
        <w:t>1NC</w:t>
      </w:r>
    </w:p>
    <w:p w14:paraId="4C9C6A11" w14:textId="77777777" w:rsidR="00B30595" w:rsidRPr="00051B41" w:rsidRDefault="00B30595" w:rsidP="00B30595">
      <w:pPr>
        <w:pStyle w:val="Heading4"/>
        <w:rPr>
          <w:rFonts w:cs="Calibri"/>
        </w:rPr>
      </w:pPr>
      <w:r w:rsidRPr="00051B41">
        <w:rPr>
          <w:rFonts w:cs="Calibri"/>
        </w:rPr>
        <w:t>Interpretation: “the appropriation of outer space” is a generic indefinite singular. The aff may not defend a subset of appropriation of outer space by private entities being unjust.</w:t>
      </w:r>
    </w:p>
    <w:p w14:paraId="279DF38E" w14:textId="77777777" w:rsidR="00B30595" w:rsidRPr="00051B41" w:rsidRDefault="00B30595" w:rsidP="00B30595">
      <w:pPr>
        <w:pStyle w:val="Heading4"/>
        <w:rPr>
          <w:rFonts w:cs="Calibri"/>
        </w:rPr>
      </w:pPr>
      <w:bookmarkStart w:id="0" w:name="_Hlk49427414"/>
      <w:bookmarkStart w:id="1" w:name="_Hlk49426946"/>
      <w:r w:rsidRPr="00051B41">
        <w:rPr>
          <w:rFonts w:cs="Calibri"/>
        </w:rPr>
        <w:t>The definite article “the” makes the rez a definite singular – it’s generic</w:t>
      </w:r>
    </w:p>
    <w:p w14:paraId="71955F35" w14:textId="77777777" w:rsidR="00B30595" w:rsidRPr="00051B41" w:rsidRDefault="00B30595" w:rsidP="00B30595">
      <w:bookmarkStart w:id="2" w:name="_Hlk49427914"/>
      <w:bookmarkEnd w:id="0"/>
      <w:r w:rsidRPr="00051B41">
        <w:rPr>
          <w:rStyle w:val="Style13ptBold"/>
        </w:rPr>
        <w:t>CCC n.d.</w:t>
      </w:r>
      <w:r w:rsidRPr="00051B41">
        <w:t xml:space="preserve"> [</w:t>
      </w:r>
      <w:r w:rsidRPr="00051B41">
        <w:rPr>
          <w:szCs w:val="16"/>
        </w:rPr>
        <w:t xml:space="preserve">Capital Community College, a nonprofit 501 c-3 organization that supports scholarships, faculty development, and curriculum innovation.] “Articles, Determiners, and Quantifiers.” Capital Community College. </w:t>
      </w:r>
      <w:hyperlink r:id="rId9" w:anchor="articles" w:history="1">
        <w:r w:rsidRPr="00051B41">
          <w:rPr>
            <w:rStyle w:val="Hyperlink"/>
            <w:szCs w:val="16"/>
          </w:rPr>
          <w:t>http://grammar.ccc.commnet.edu/grammar/determiners/determiners.htm#articles</w:t>
        </w:r>
      </w:hyperlink>
      <w:r w:rsidRPr="00051B41">
        <w:rPr>
          <w:rStyle w:val="Hyperlink"/>
          <w:szCs w:val="16"/>
        </w:rPr>
        <w:t xml:space="preserve"> TG</w:t>
      </w:r>
    </w:p>
    <w:p w14:paraId="0A725F2E" w14:textId="77777777" w:rsidR="00B30595" w:rsidRPr="00051B41" w:rsidRDefault="00B30595" w:rsidP="00B30595">
      <w:bookmarkStart w:id="3" w:name="_Hlk49428306"/>
      <w:bookmarkEnd w:id="2"/>
      <w:r w:rsidRPr="00051B41">
        <w:t xml:space="preserve">The three articles — a, an, the — are a kind of adjective. </w:t>
      </w:r>
      <w:r w:rsidRPr="00051B41">
        <w:rPr>
          <w:rStyle w:val="StyleUnderline"/>
          <w:highlight w:val="green"/>
        </w:rPr>
        <w:t>The is</w:t>
      </w:r>
      <w:r w:rsidRPr="00051B41">
        <w:rPr>
          <w:rStyle w:val="StyleUnderline"/>
        </w:rPr>
        <w:t xml:space="preserve"> called </w:t>
      </w:r>
      <w:r w:rsidRPr="00051B41">
        <w:rPr>
          <w:rStyle w:val="StyleUnderline"/>
          <w:highlight w:val="green"/>
        </w:rPr>
        <w:t>the definite article</w:t>
      </w:r>
      <w:r w:rsidRPr="00051B41">
        <w:t xml:space="preserv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051B41">
        <w:rPr>
          <w:rStyle w:val="StyleUnderline"/>
        </w:rPr>
        <w:t xml:space="preserve">We can </w:t>
      </w:r>
      <w:r w:rsidRPr="00051B41">
        <w:rPr>
          <w:rStyle w:val="StyleUnderline"/>
          <w:highlight w:val="green"/>
        </w:rPr>
        <w:t>refer to something in a generic way</w:t>
      </w:r>
      <w:r w:rsidRPr="00051B41">
        <w:rPr>
          <w:rStyle w:val="StyleUnderline"/>
        </w:rPr>
        <w:t xml:space="preserve"> by using any of the three articles</w:t>
      </w:r>
      <w:r w:rsidRPr="00051B41">
        <w:t xml:space="preserve">. We can do the same thing by omitting the article altogether. A beagle makes a great hunting dog and family companion. An airedale is sometimes a rather skittish animal. </w:t>
      </w:r>
      <w:r w:rsidRPr="00051B41">
        <w:rPr>
          <w:rStyle w:val="StyleUnderline"/>
          <w:highlight w:val="green"/>
        </w:rPr>
        <w:t>The golden retriever is a marvelous pet</w:t>
      </w:r>
      <w:r w:rsidRPr="00051B41">
        <w:rPr>
          <w:rStyle w:val="StyleUnderline"/>
        </w:rPr>
        <w:t xml:space="preserve"> for children</w:t>
      </w:r>
      <w:r w:rsidRPr="00051B41">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bookmarkEnd w:id="1"/>
    <w:bookmarkEnd w:id="3"/>
    <w:p w14:paraId="1527291E" w14:textId="77777777" w:rsidR="00B30595" w:rsidRPr="00051B41" w:rsidRDefault="00B30595" w:rsidP="00B30595">
      <w:pPr>
        <w:pStyle w:val="Heading4"/>
        <w:rPr>
          <w:rFonts w:cs="Calibri"/>
          <w:bCs w:val="0"/>
        </w:rPr>
      </w:pPr>
      <w:r w:rsidRPr="00051B41">
        <w:rPr>
          <w:rStyle w:val="Emphasis"/>
          <w:u w:val="none"/>
        </w:rPr>
        <w:t>Violation – they only defend ____</w:t>
      </w:r>
    </w:p>
    <w:p w14:paraId="1A611C9F" w14:textId="77777777" w:rsidR="00B30595" w:rsidRPr="00051B41" w:rsidRDefault="00B30595" w:rsidP="00B30595"/>
    <w:p w14:paraId="1A93C67F" w14:textId="77777777" w:rsidR="00B30595" w:rsidRPr="00051B41" w:rsidRDefault="00B30595" w:rsidP="00B30595">
      <w:pPr>
        <w:pStyle w:val="Heading4"/>
        <w:rPr>
          <w:rFonts w:cs="Calibri"/>
        </w:rPr>
      </w:pPr>
      <w:r w:rsidRPr="00051B41">
        <w:rPr>
          <w:rFonts w:cs="Calibri"/>
        </w:rPr>
        <w:t>Vote neg:</w:t>
      </w:r>
    </w:p>
    <w:p w14:paraId="3232BB99" w14:textId="047D70F0" w:rsidR="00B30595" w:rsidRPr="00051B41" w:rsidRDefault="00B30595" w:rsidP="00B30595">
      <w:pPr>
        <w:pStyle w:val="Heading4"/>
        <w:rPr>
          <w:rFonts w:cs="Calibri"/>
          <w:color w:val="000000" w:themeColor="text1"/>
        </w:rPr>
      </w:pPr>
      <w:r w:rsidRPr="00051B41">
        <w:rPr>
          <w:rFonts w:cs="Calibri"/>
        </w:rPr>
        <w:t>1] Limits – they can pick any form of appropriation from internet satellites to asteroid mining to moon basing to Mars colonization and there’s no universal disad since they’re all different and require different uses space – explodes neg prep and leads to random appropriation of the week affs which makes cutting stable neg links impossible. PICs don’t solve – it’s absurd to say</w:t>
      </w:r>
      <w:r w:rsidRPr="00051B41">
        <w:rPr>
          <w:rFonts w:cs="Calibri"/>
          <w:color w:val="000000" w:themeColor="text1"/>
        </w:rPr>
        <w:t xml:space="preserve"> neg potential abuse justifies the aff being flat out not T, which leads to a race towards abuse. L</w:t>
      </w:r>
      <w:r w:rsidRPr="00051B41">
        <w:rPr>
          <w:rFonts w:cs="Calibri"/>
        </w:rPr>
        <w:t xml:space="preserve">imits key to reciprocal engagement since they create a caselist for neg prep. </w:t>
      </w:r>
      <w:r w:rsidR="0033627D">
        <w:rPr>
          <w:rFonts w:cs="Calibri"/>
        </w:rPr>
        <w:t>DTD on topicality, it’s a constitutve burden</w:t>
      </w:r>
    </w:p>
    <w:p w14:paraId="25FAE7E8" w14:textId="77777777" w:rsidR="00B30595" w:rsidRDefault="00B30595" w:rsidP="00B30595"/>
    <w:p w14:paraId="4AECD756" w14:textId="6CEBFC53" w:rsidR="00355414" w:rsidRDefault="00D05E1E" w:rsidP="00355414">
      <w:pPr>
        <w:pStyle w:val="Heading3"/>
      </w:pPr>
      <w:r>
        <w:t>1</w:t>
      </w:r>
      <w:r w:rsidR="00355414">
        <w:t xml:space="preserve">NC </w:t>
      </w:r>
    </w:p>
    <w:p w14:paraId="199B6EB4" w14:textId="77777777" w:rsidR="00283928" w:rsidRDefault="00D67233" w:rsidP="00283928">
      <w:pPr>
        <w:pStyle w:val="Heading4"/>
      </w:pPr>
      <w:r>
        <w:t xml:space="preserve">CP: </w:t>
      </w:r>
      <w:r w:rsidR="00355414">
        <w:t>States ought to</w:t>
      </w:r>
      <w:r w:rsidR="00355414">
        <w:t xml:space="preserve"> </w:t>
      </w:r>
      <w:r w:rsidR="00355414">
        <w:t>give</w:t>
      </w:r>
      <w:r w:rsidR="00355414">
        <w:t xml:space="preserve"> significant subsidies</w:t>
      </w:r>
      <w:r w:rsidR="00355414">
        <w:t xml:space="preserve"> to private entities to</w:t>
      </w:r>
      <w:r w:rsidR="00355414">
        <w:t xml:space="preserve"> create terrestrially accessible blockchain verification computing centers and cryptocurrency mining centers on </w:t>
      </w:r>
      <w:r w:rsidR="00355414">
        <w:t>lunar heritage sites</w:t>
      </w:r>
      <w:r w:rsidR="00222098">
        <w:t xml:space="preserve">. Private entities ought to appropriate lunar heritage sites for the purposes of </w:t>
      </w:r>
      <w:r w:rsidR="00222098">
        <w:t>terrestrially accessible blockchain verification computing centers and cryptocurrency mining centers</w:t>
      </w:r>
      <w:r w:rsidR="00222098">
        <w:t xml:space="preserve"> and end all other measures of appropriation.</w:t>
      </w:r>
      <w:r w:rsidR="00283928">
        <w:t xml:space="preserve"> </w:t>
      </w:r>
      <w:r w:rsidR="00283928">
        <w:t>Spacefaring nations should establish and fully fund a program to cover 4.5 million square kilometers around the L1 Lagrange point with 16 trillion structures, one foot in diameter, of one micron-thick glass mirrors.</w:t>
      </w:r>
    </w:p>
    <w:p w14:paraId="47ADE014" w14:textId="77777777" w:rsidR="00097399" w:rsidRPr="0096062C" w:rsidRDefault="00097399" w:rsidP="00097399">
      <w:pPr>
        <w:pStyle w:val="Heading4"/>
      </w:pPr>
      <w:r w:rsidRPr="0096062C">
        <w:t>A sunshade at the L1 lagrange point solves warming</w:t>
      </w:r>
    </w:p>
    <w:p w14:paraId="747A3116" w14:textId="77777777" w:rsidR="00097399" w:rsidRPr="0096062C" w:rsidRDefault="00097399" w:rsidP="00097399">
      <w:r w:rsidRPr="0096062C">
        <w:rPr>
          <w:rStyle w:val="Style13ptBold"/>
        </w:rPr>
        <w:t>Siegel 20</w:t>
      </w:r>
      <w:r w:rsidRPr="0096062C">
        <w:t xml:space="preserve"> (Ethan Siegel, theoretical astrophysics and science writer, former professor at Lewis and Clark, B.A. in physics from Northwestern University, Ph.D. in astrophysics from the University of Florida, “Ask Ethan: Could We Just Build A 'Space Sunshade' To Counteract Global Warming?,” 1-4-20, </w:t>
      </w:r>
      <w:r w:rsidRPr="0096062C">
        <w:rPr>
          <w:i/>
          <w:iCs/>
        </w:rPr>
        <w:t>Forbes</w:t>
      </w:r>
      <w:r w:rsidRPr="0096062C">
        <w:t xml:space="preserve">, </w:t>
      </w:r>
      <w:hyperlink r:id="rId10" w:history="1">
        <w:r w:rsidRPr="0096062C">
          <w:rPr>
            <w:rStyle w:val="Hyperlink"/>
          </w:rPr>
          <w:t>https://www.forbes.com/sites/startswithabang/2020/01/04/ask-ethan-could-we-just-build-a-space-shade-to-counteract-global-warming/?sh=688381ce43bc</w:t>
        </w:r>
      </w:hyperlink>
      <w:r w:rsidRPr="0096062C">
        <w:t>)</w:t>
      </w:r>
    </w:p>
    <w:p w14:paraId="5D300EE9" w14:textId="0755DAA7" w:rsidR="00355414" w:rsidRDefault="00097399" w:rsidP="005A1E23">
      <w:pPr>
        <w:rPr>
          <w:sz w:val="16"/>
        </w:rPr>
      </w:pPr>
      <w:r w:rsidRPr="0096062C">
        <w:rPr>
          <w:sz w:val="16"/>
        </w:rPr>
        <w:t xml:space="preserve">It's 2020, and not only is the Earth warmer than it has been in over 100,000 years, but the concentration of greenhouse gases that drives this warming continues to increase unabated. If we want to cool the Earth down, </w:t>
      </w:r>
      <w:r w:rsidRPr="0096062C">
        <w:rPr>
          <w:rStyle w:val="StyleUnderline"/>
        </w:rPr>
        <w:t>perhaps it's time to look beyond simply advocating for clean, green energy and an end to reliance on fossil fuels</w:t>
      </w:r>
      <w:r w:rsidRPr="0096062C">
        <w:rPr>
          <w:sz w:val="16"/>
        </w:rPr>
        <w:t xml:space="preserve">. Perhaps, instead, we should be thinking about geoengineering solutions, like going to space and intercepting some of the Sun's light before it ever reaches us. That's Dan Goerke's idea, as he asks: [A]s a fan of terraforming options in the solar system, especially Mars, I thought that I would leverage my knowledge to assuage the fears of innocents. In this case, I thought to myself "If global warming is such a critical issue, </w:t>
      </w:r>
      <w:r w:rsidRPr="001268CC">
        <w:rPr>
          <w:rStyle w:val="StyleUnderline"/>
          <w:highlight w:val="cyan"/>
        </w:rPr>
        <w:t>why don't we do something 'cheap' and 'simple' like building a solar shade at a Lagrange point</w:t>
      </w:r>
      <w:r w:rsidRPr="0096062C">
        <w:rPr>
          <w:sz w:val="16"/>
        </w:rPr>
        <w:t xml:space="preserve">?" It's a clever idea with a lot of potential. Let's take a closer look. Earth energy budget diagram, with incoming and outgoing radiation (values are shown in W/m^2).... [+] Satellite instruments (CERES) measure the reflected solar, aend emitted infrared radiation fluxes. The energy balance determines Earth's climate. Earth energy budget diagram, with incoming and outgoing radiation (values are shown in W/m^2).... [+] NASA The first step is to understand why Earth's temperature is what it is. You might think that it's the Sun that gives us our warmth, but that's only mostly correct. If you were to apply the most straightforward method for estimating Earth's average temperature, you would: determine the total average solar irrandiance produced by the Sun, measure the Earth-Sun distance to determine the amount of sunlight arriving at Earth, figure out the albedo, or reflectivity, of the Earth in order to determine how much energy is absorbed vs. reflected, and then put all of these components together to calculate Earth's average temperature. That calculation is pretty straightforward from a physics perspective, and gives an answer of 255 K, which works out to either -18 °C or 0 °F in more familiar units. Although various components of the Earth's surface display huge variable ranges in the amount of... [+] light they absorb or reflect, the global average reflectance/absorption of Earth, known as albedo, has remained constant at ~31%. Although various components of the Earth's surface display huge variable ranges in the amount of... [+] KEN GOULD, NEW YORK STATE REGENTS EARTH SCIENCE This value, unfortunately, doesn't even come close to matching reality. The mean temperature of Earth is much warmer than that </w:t>
      </w:r>
      <w:r w:rsidRPr="0096062C">
        <w:rPr>
          <w:rFonts w:ascii="Tahoma" w:hAnsi="Tahoma" w:cs="Tahoma"/>
          <w:sz w:val="16"/>
        </w:rPr>
        <w:t>⁠</w:t>
      </w:r>
      <w:r w:rsidRPr="0096062C">
        <w:rPr>
          <w:sz w:val="16"/>
        </w:rPr>
        <w:t xml:space="preserve">— by 33 °C or 59 °F, in familiar terms </w:t>
      </w:r>
      <w:r w:rsidRPr="0096062C">
        <w:rPr>
          <w:rFonts w:ascii="Tahoma" w:hAnsi="Tahoma" w:cs="Tahoma"/>
          <w:sz w:val="16"/>
        </w:rPr>
        <w:t>⁠</w:t>
      </w:r>
      <w:r w:rsidRPr="0096062C">
        <w:rPr>
          <w:sz w:val="16"/>
        </w:rPr>
        <w:t xml:space="preserve">— and it's for reasons that have nothing to do with the Sun at all. Instead, this extra bump in temperature is due to the insulating effects of Earth's atmosphere, which doesn't just reflect or transmit incoming radiation from the Sun, but outgoing radiation emanating from Earth's surface. Without an atmosphere, sunlight comes in, gets either reflected or absorbed, and then the absorbed heat gets re-radiated as infrared light. But with an atmosphere, some of that </w:t>
      </w:r>
      <w:r w:rsidRPr="001268CC">
        <w:rPr>
          <w:rStyle w:val="StyleUnderline"/>
          <w:highlight w:val="cyan"/>
        </w:rPr>
        <w:t>infrared light gets absorbed or re-reflected</w:t>
      </w:r>
      <w:r w:rsidRPr="0096062C">
        <w:rPr>
          <w:rStyle w:val="StyleUnderline"/>
        </w:rPr>
        <w:t xml:space="preserve"> back down to Earth's surface</w:t>
      </w:r>
      <w:r w:rsidRPr="0096062C">
        <w:rPr>
          <w:sz w:val="16"/>
        </w:rPr>
        <w:t xml:space="preserve">, particularly </w:t>
      </w:r>
      <w:r w:rsidRPr="0096062C">
        <w:rPr>
          <w:rStyle w:val="StyleUnderline"/>
        </w:rPr>
        <w:t>due to the presence of water vapor, carbon dioxide, and methane.</w:t>
      </w:r>
      <w:r w:rsidRPr="0096062C">
        <w:rPr>
          <w:sz w:val="16"/>
        </w:rPr>
        <w:t xml:space="preserve"> All three of these </w:t>
      </w:r>
      <w:r w:rsidRPr="0096062C">
        <w:rPr>
          <w:rStyle w:val="StyleUnderline"/>
        </w:rPr>
        <w:t>gases act like a blanket for the entire planet: they restrict the ability of Earth's heat to escape into space</w:t>
      </w:r>
      <w:r w:rsidRPr="0096062C">
        <w:rPr>
          <w:sz w:val="16"/>
        </w:rPr>
        <w:t xml:space="preserve">. The concentration of carbon dioxide in Earth's atmosphere can be determined from both ice core... [+] measurements, which easily go back hundreds of thousands of years, and by atmospheric monitoring stations, like those atop Mauna Loa. The increase in atmospheric CO2 since the mid-1700s is staggering, and continues unabated. The concentration of carbon dioxide in Earth's atmosphere can be determined from both ice core... [+] NASA / NOAA Since the dawn of the industrial revolution, humanity has caused Earth's carbon dioxide concentration to skyrocket; it is currently just over 50% higher than it was in the mid-18th century. While many other complex effects are also at play in determining Earth's temperature, these two basic ones </w:t>
      </w:r>
      <w:r w:rsidRPr="0096062C">
        <w:rPr>
          <w:rFonts w:ascii="Tahoma" w:hAnsi="Tahoma" w:cs="Tahoma"/>
          <w:sz w:val="16"/>
        </w:rPr>
        <w:t>⁠</w:t>
      </w:r>
      <w:r w:rsidRPr="0096062C">
        <w:rPr>
          <w:sz w:val="16"/>
        </w:rPr>
        <w:t xml:space="preserve">— the Sun's energy arriving at Earth and the Earth's ability to retain it due (mostly) to its atmosphere </w:t>
      </w:r>
      <w:r w:rsidRPr="0096062C">
        <w:rPr>
          <w:rFonts w:ascii="Tahoma" w:hAnsi="Tahoma" w:cs="Tahoma"/>
          <w:sz w:val="16"/>
        </w:rPr>
        <w:t>⁠</w:t>
      </w:r>
      <w:r w:rsidRPr="0096062C">
        <w:rPr>
          <w:sz w:val="16"/>
        </w:rPr>
        <w:t xml:space="preserve">— are by far the most important. For more than 40 years, scientists have understood that human-caused increased concentrations of greenhouse gases are what's driving global warming and climate change, but efforts to curtail these emissions have not been successful. It's now 2020, and our collective climate inaction is leading many to consider geoengineering solutions. While most geoengineering ideas involve altering Earth's atmosphere or surface, the option with the least risk is what Dan proposes: to intercept a portion of the Sun's light before it ever arrives on Earth. Normally, structures like IKAROS, shown here, are viewed as potential sails in space. However, if a... [+] large-area object were placed between the Earth and the Sun, it could reduce the total irradiance received at the top of our atmosphere, potentially combating global warming. The </w:t>
      </w:r>
      <w:r w:rsidRPr="001268CC">
        <w:rPr>
          <w:rStyle w:val="StyleUnderline"/>
          <w:highlight w:val="cyan"/>
        </w:rPr>
        <w:t>simplest way</w:t>
      </w:r>
      <w:r w:rsidRPr="0096062C">
        <w:rPr>
          <w:rStyle w:val="StyleUnderline"/>
        </w:rPr>
        <w:t xml:space="preserve"> to do this </w:t>
      </w:r>
      <w:r w:rsidRPr="001268CC">
        <w:rPr>
          <w:rStyle w:val="StyleUnderline"/>
          <w:highlight w:val="cyan"/>
        </w:rPr>
        <w:t>is to launch something</w:t>
      </w:r>
      <w:r w:rsidRPr="0096062C">
        <w:rPr>
          <w:rStyle w:val="StyleUnderline"/>
        </w:rPr>
        <w:t xml:space="preserve"> up </w:t>
      </w:r>
      <w:r w:rsidRPr="001268CC">
        <w:rPr>
          <w:rStyle w:val="StyleUnderline"/>
          <w:highlight w:val="cyan"/>
        </w:rPr>
        <w:t>into space,</w:t>
      </w:r>
      <w:r w:rsidRPr="0096062C">
        <w:rPr>
          <w:rStyle w:val="StyleUnderline"/>
        </w:rPr>
        <w:t xml:space="preserve"> far from Earth but in between our planet and the Sun, </w:t>
      </w:r>
      <w:r w:rsidRPr="001268CC">
        <w:rPr>
          <w:rStyle w:val="StyleUnderline"/>
          <w:highlight w:val="cyan"/>
        </w:rPr>
        <w:t xml:space="preserve">that </w:t>
      </w:r>
      <w:r w:rsidRPr="001268CC">
        <w:rPr>
          <w:rStyle w:val="Emphasis"/>
          <w:highlight w:val="cyan"/>
        </w:rPr>
        <w:t>prevents a portion</w:t>
      </w:r>
      <w:r w:rsidRPr="001268CC">
        <w:rPr>
          <w:rStyle w:val="StyleUnderline"/>
          <w:highlight w:val="cyan"/>
        </w:rPr>
        <w:t xml:space="preserve"> of the </w:t>
      </w:r>
      <w:r w:rsidRPr="001268CC">
        <w:rPr>
          <w:rStyle w:val="Emphasis"/>
          <w:highlight w:val="cyan"/>
        </w:rPr>
        <w:t>incoming sunlight</w:t>
      </w:r>
      <w:r w:rsidRPr="001268CC">
        <w:rPr>
          <w:rStyle w:val="StyleUnderline"/>
          <w:highlight w:val="cyan"/>
        </w:rPr>
        <w:t xml:space="preserve"> from impacting the Earth. With a </w:t>
      </w:r>
      <w:r w:rsidRPr="001268CC">
        <w:rPr>
          <w:rStyle w:val="Emphasis"/>
          <w:highlight w:val="cyan"/>
        </w:rPr>
        <w:t>lower solar irradiance</w:t>
      </w:r>
      <w:r w:rsidRPr="0096062C">
        <w:rPr>
          <w:rStyle w:val="Emphasis"/>
        </w:rPr>
        <w:t xml:space="preserve"> on</w:t>
      </w:r>
      <w:r w:rsidRPr="0096062C">
        <w:rPr>
          <w:rStyle w:val="StyleUnderline"/>
        </w:rPr>
        <w:t xml:space="preserve"> our world, </w:t>
      </w:r>
      <w:r w:rsidRPr="001268CC">
        <w:rPr>
          <w:rStyle w:val="Emphasis"/>
          <w:highlight w:val="cyan"/>
        </w:rPr>
        <w:t>temperatures can be controlled</w:t>
      </w:r>
      <w:r w:rsidRPr="001268CC">
        <w:rPr>
          <w:rStyle w:val="StyleUnderline"/>
          <w:highlight w:val="cyan"/>
        </w:rPr>
        <w:t>,</w:t>
      </w:r>
      <w:r w:rsidRPr="0096062C">
        <w:rPr>
          <w:rStyle w:val="StyleUnderline"/>
        </w:rPr>
        <w:t xml:space="preserve"> </w:t>
      </w:r>
      <w:r w:rsidRPr="001268CC">
        <w:rPr>
          <w:rStyle w:val="StyleUnderline"/>
          <w:highlight w:val="cyan"/>
        </w:rPr>
        <w:t>even with</w:t>
      </w:r>
      <w:r w:rsidRPr="0096062C">
        <w:rPr>
          <w:rStyle w:val="StyleUnderline"/>
        </w:rPr>
        <w:t xml:space="preserve"> the currently </w:t>
      </w:r>
      <w:r w:rsidRPr="001268CC">
        <w:rPr>
          <w:rStyle w:val="StyleUnderline"/>
          <w:highlight w:val="cyan"/>
        </w:rPr>
        <w:t>elevated</w:t>
      </w:r>
      <w:r w:rsidRPr="0096062C">
        <w:rPr>
          <w:rStyle w:val="StyleUnderline"/>
        </w:rPr>
        <w:t xml:space="preserve"> (and still rising) </w:t>
      </w:r>
      <w:r w:rsidRPr="001268CC">
        <w:rPr>
          <w:rStyle w:val="StyleUnderline"/>
          <w:highlight w:val="cyan"/>
        </w:rPr>
        <w:t>g</w:t>
      </w:r>
      <w:r w:rsidRPr="0096062C">
        <w:rPr>
          <w:rStyle w:val="StyleUnderline"/>
        </w:rPr>
        <w:t>reen</w:t>
      </w:r>
      <w:r w:rsidRPr="001268CC">
        <w:rPr>
          <w:rStyle w:val="StyleUnderline"/>
          <w:highlight w:val="cyan"/>
        </w:rPr>
        <w:t>h</w:t>
      </w:r>
      <w:r w:rsidRPr="0096062C">
        <w:rPr>
          <w:rStyle w:val="StyleUnderline"/>
        </w:rPr>
        <w:t xml:space="preserve">ouse </w:t>
      </w:r>
      <w:r w:rsidRPr="001268CC">
        <w:rPr>
          <w:rStyle w:val="StyleUnderline"/>
          <w:highlight w:val="cyan"/>
        </w:rPr>
        <w:t>g</w:t>
      </w:r>
      <w:r w:rsidRPr="0096062C">
        <w:rPr>
          <w:rStyle w:val="StyleUnderline"/>
        </w:rPr>
        <w:t>a</w:t>
      </w:r>
      <w:r w:rsidRPr="001268CC">
        <w:rPr>
          <w:rStyle w:val="StyleUnderline"/>
          <w:highlight w:val="cyan"/>
        </w:rPr>
        <w:t>s</w:t>
      </w:r>
      <w:r w:rsidRPr="0096062C">
        <w:rPr>
          <w:rStyle w:val="StyleUnderline"/>
        </w:rPr>
        <w:t xml:space="preserve"> concentrations</w:t>
      </w:r>
      <w:r w:rsidRPr="0096062C">
        <w:rPr>
          <w:sz w:val="16"/>
        </w:rPr>
        <w:t xml:space="preserve">. Sure, </w:t>
      </w:r>
      <w:r w:rsidRPr="0096062C">
        <w:rPr>
          <w:rStyle w:val="StyleUnderline"/>
        </w:rPr>
        <w:t>Earth's atmosphere will continue to trap more heat as time goes on, acting like a progressively thicker and thicker blanket as our greenhouse gas emissions continue unabated</w:t>
      </w:r>
      <w:r w:rsidRPr="0096062C">
        <w:rPr>
          <w:sz w:val="16"/>
        </w:rPr>
        <w:t xml:space="preserve">. But just as you need more/thicker blankets to maintain the same comfortable temperature when the ambient temperature is colder, it </w:t>
      </w:r>
      <w:r w:rsidRPr="0096062C">
        <w:rPr>
          <w:rStyle w:val="StyleUnderline"/>
        </w:rPr>
        <w:t>stands to reason that if we know what the blanket situation is but can control the ambient temperature, maybe we should</w:t>
      </w:r>
      <w:r w:rsidRPr="0096062C">
        <w:rPr>
          <w:sz w:val="16"/>
        </w:rPr>
        <w:t xml:space="preserve">. Solar eclipses are possible on Earth, and occur whenever the Moon aligns with the Earth-Sun plane... [+] during a new Moon. This is perhaps the most famous instance of an astronomical object blocking sunlight from reaching Earth. However, an object could be either smaller or more distant, where it would cast no shadow onto our planet, yet still it would reduce the amount of sunlight striking our world. </w:t>
      </w:r>
      <w:r w:rsidRPr="0096062C">
        <w:rPr>
          <w:rStyle w:val="StyleUnderline"/>
        </w:rPr>
        <w:t xml:space="preserve">If we wanted to completely counteract the cumulative effects of human-caused global warming to date, </w:t>
      </w:r>
      <w:r w:rsidRPr="001268CC">
        <w:rPr>
          <w:rStyle w:val="StyleUnderline"/>
          <w:highlight w:val="cyan"/>
        </w:rPr>
        <w:t>we'd only need to bloc</w:t>
      </w:r>
      <w:r w:rsidRPr="0096062C">
        <w:rPr>
          <w:rStyle w:val="StyleUnderline"/>
        </w:rPr>
        <w:t xml:space="preserve">k out approximately </w:t>
      </w:r>
      <w:r w:rsidRPr="001268CC">
        <w:rPr>
          <w:rStyle w:val="Emphasis"/>
          <w:highlight w:val="cyan"/>
        </w:rPr>
        <w:t>2% of</w:t>
      </w:r>
      <w:r w:rsidRPr="0096062C">
        <w:rPr>
          <w:rStyle w:val="Emphasis"/>
        </w:rPr>
        <w:t xml:space="preserve"> the </w:t>
      </w:r>
      <w:r w:rsidRPr="001268CC">
        <w:rPr>
          <w:rStyle w:val="Emphasis"/>
          <w:highlight w:val="cyan"/>
        </w:rPr>
        <w:t>Sun's light</w:t>
      </w:r>
      <w:r w:rsidRPr="0096062C">
        <w:rPr>
          <w:rStyle w:val="StyleUnderline"/>
        </w:rPr>
        <w:t xml:space="preserve"> that would normally arrive at Earth on a continuous basis</w:t>
      </w:r>
      <w:r w:rsidRPr="0096062C">
        <w:rPr>
          <w:sz w:val="16"/>
        </w:rPr>
        <w:t xml:space="preserve">. While that sounds like (and, in actuality, is) an enormous amount of energy, there's some help that the Universe gives us — for free — in implementing either a blocking or deflecting of sunlight as a climate solution. </w:t>
      </w:r>
      <w:r w:rsidRPr="0096062C">
        <w:rPr>
          <w:rStyle w:val="StyleUnderline"/>
        </w:rPr>
        <w:t>In between the Earth and the Sun, there's a gravitationally quasi-stable point where the combined gravitational forces of the Earth and the Sun cause any object located there to remain at the same relative Earth-Sun position all year round: a Lagrange point</w:t>
      </w:r>
      <w:r w:rsidRPr="0096062C">
        <w:rPr>
          <w:sz w:val="16"/>
        </w:rPr>
        <w:t xml:space="preserve">. While there are 5 total Lagrange points in practice, the </w:t>
      </w:r>
      <w:r w:rsidRPr="0096062C">
        <w:rPr>
          <w:rStyle w:val="StyleUnderline"/>
        </w:rPr>
        <w:t xml:space="preserve">L1 point is most interesting, as </w:t>
      </w:r>
      <w:r w:rsidRPr="001268CC">
        <w:rPr>
          <w:rStyle w:val="Emphasis"/>
          <w:highlight w:val="cyan"/>
        </w:rPr>
        <w:t>an object placed at L1 will always remain between the Earth and Sun,</w:t>
      </w:r>
      <w:r w:rsidRPr="0096062C">
        <w:rPr>
          <w:rStyle w:val="StyleUnderline"/>
        </w:rPr>
        <w:t xml:space="preserve"> intercepting a portion of the emitted sunlight that would otherwise arrive at Earth.</w:t>
      </w:r>
      <w:r w:rsidRPr="0096062C">
        <w:rPr>
          <w:sz w:val="16"/>
        </w:rPr>
        <w:t xml:space="preserve"> A contour plot of the effective potential of the Earth-Sun system. Objects can be in a stable,... [+] lunar-like orbit around the Earth or a quasi-stable orbit leading-or-trailing (or alternating between both both) the Earth. The L1, L2, and L3 points are points of unstable equilibrium, but an object in orbit around the L4 or L5 point can remain stable indefinitely. A contour plot of the effective potential of the Earth-Sun system. Objects can be in a stable,... [+] NASA The physical location of L1 is quite distant: 1,500,000 kilometers away from the Earth. This is approximately four times the average Earth-Moon distance, meaning you'd need a physical object larger than the size of our planet to cast a shadow on Earth and block out the Sun's light completely. But </w:t>
      </w:r>
      <w:r w:rsidRPr="001268CC">
        <w:rPr>
          <w:rStyle w:val="Emphasis"/>
          <w:highlight w:val="cyan"/>
        </w:rPr>
        <w:t>even a series of small objects that</w:t>
      </w:r>
      <w:r w:rsidRPr="0096062C">
        <w:rPr>
          <w:rStyle w:val="StyleUnderline"/>
        </w:rPr>
        <w:t xml:space="preserve"> either </w:t>
      </w:r>
      <w:r w:rsidRPr="001268CC">
        <w:rPr>
          <w:rStyle w:val="Emphasis"/>
          <w:highlight w:val="cyan"/>
        </w:rPr>
        <w:t>blocked</w:t>
      </w:r>
      <w:r w:rsidRPr="0096062C">
        <w:rPr>
          <w:rStyle w:val="StyleUnderline"/>
        </w:rPr>
        <w:t xml:space="preserve"> or deflected the incoming </w:t>
      </w:r>
      <w:r w:rsidRPr="001268CC">
        <w:rPr>
          <w:rStyle w:val="Emphasis"/>
          <w:highlight w:val="cyan"/>
        </w:rPr>
        <w:t>sunlight</w:t>
      </w:r>
      <w:r w:rsidRPr="0096062C">
        <w:rPr>
          <w:rStyle w:val="StyleUnderline"/>
        </w:rPr>
        <w:t xml:space="preserve">, so long as the total reduction added up to 2%, </w:t>
      </w:r>
      <w:r w:rsidRPr="001268CC">
        <w:rPr>
          <w:rStyle w:val="Emphasis"/>
          <w:highlight w:val="cyan"/>
        </w:rPr>
        <w:t>would do the job</w:t>
      </w:r>
      <w:r w:rsidRPr="0096062C">
        <w:rPr>
          <w:sz w:val="16"/>
        </w:rPr>
        <w:t xml:space="preserve">. How practical is this? In order to reduce the sunlight we receive at Earth's surface by 2%, we'd have to stop approximately 2% of the sunlight headed towards Earth at or near the L1 Lagrange point. That corresponds to about 1 million square kilometers, or an area comparable to the disk of the full Moon: an enormous amount to cover. However, there are two brilliant ideas that could accomplish exactly this. This graphic shows an illustration of Angel's 2 foot-diameter flyers at L1. They are transparent,... [+] but blur out transmitted light into a donut, as shown for the background stars. The transmitted sunlight is also spread out, so it misses the Earth. This way of removing the light avoids radiation pressure, which would otherwise degrade the L1 orbit quite rapidly. This graphic shows an illustration of Angel's 2 foot-diameter flyers at L1. They are transparent,... [+] UNIVERSITY OF ARIZONA / STEWARD OBSERVATORY </w:t>
      </w:r>
      <w:r w:rsidRPr="0096062C">
        <w:rPr>
          <w:rStyle w:val="StyleUnderline"/>
        </w:rPr>
        <w:t xml:space="preserve">1.) Place an enormous constellation of small spacecrafts at L1. Proposed by astronomer Roger Angel, an array of lightweight, thin circles approximately 1 foot (30 cm) in radius could significantly reduce the amount of sunlight reaching Earth, if there were enough of them. </w:t>
      </w:r>
      <w:r w:rsidRPr="0096062C">
        <w:rPr>
          <w:sz w:val="16"/>
        </w:rPr>
        <w:t xml:space="preserve">Instead of reflecting light like a mirror (where they'd experience significant radiation pressure) or absorbing the sunlight directly (which would degrade the quasi-stable orbit at L1), </w:t>
      </w:r>
      <w:r w:rsidRPr="001268CC">
        <w:rPr>
          <w:rStyle w:val="StyleUnderline"/>
          <w:highlight w:val="cyan"/>
        </w:rPr>
        <w:t>these circles would</w:t>
      </w:r>
      <w:r w:rsidRPr="0096062C">
        <w:rPr>
          <w:rStyle w:val="StyleUnderline"/>
        </w:rPr>
        <w:t xml:space="preserve"> simply </w:t>
      </w:r>
      <w:r w:rsidRPr="001268CC">
        <w:rPr>
          <w:rStyle w:val="StyleUnderline"/>
          <w:highlight w:val="cyan"/>
        </w:rPr>
        <w:t>blur any sunlight</w:t>
      </w:r>
      <w:r w:rsidRPr="0096062C">
        <w:rPr>
          <w:rStyle w:val="StyleUnderline"/>
        </w:rPr>
        <w:t xml:space="preserve"> that was transmitted through it. Most of the transmitted light would then miss the Earth, reducing the total irradiance proportionally</w:t>
      </w:r>
      <w:r w:rsidRPr="0096062C">
        <w:rPr>
          <w:sz w:val="16"/>
        </w:rPr>
        <w:t xml:space="preserve">. The big downside is that we'd need a lot of them: 16 trillion, to be specific, </w:t>
      </w:r>
      <w:r w:rsidRPr="00AB3626">
        <w:rPr>
          <w:rStyle w:val="StyleUnderline"/>
          <w:highlight w:val="cyan"/>
        </w:rPr>
        <w:t>to achieve the reduction</w:t>
      </w:r>
      <w:r w:rsidRPr="00AB3626">
        <w:rPr>
          <w:rStyle w:val="StyleUnderline"/>
        </w:rPr>
        <w:t xml:space="preserve"> </w:t>
      </w:r>
      <w:r w:rsidRPr="0096062C">
        <w:rPr>
          <w:sz w:val="16"/>
        </w:rPr>
        <w:t xml:space="preserve">that we'd want, which </w:t>
      </w:r>
      <w:r w:rsidRPr="00AB3626">
        <w:rPr>
          <w:rStyle w:val="StyleUnderline"/>
          <w:highlight w:val="cyan"/>
        </w:rPr>
        <w:t>would require covering 4.5 million square kilometers</w:t>
      </w:r>
      <w:r w:rsidRPr="0096062C">
        <w:rPr>
          <w:sz w:val="16"/>
        </w:rPr>
        <w:t xml:space="preserve"> (4.5 × 1012 m2). However, if we wanted to require less surface area, we could go with an alternate proposal. This illustration, with wildly incorrect distance scales, shows the principle of a space lens. The... [+] basic function of a space lens is to mitigate global warming, refracting sunlight away from the Earth. The actual lens needed would be smaller and thinner than what's shown here, and could be accomplished with a large array of small lenses instead of one enormous one. This illustration, with wildly incorrect distance scales, shows the principle of a space lens. The... [+] MIKAEL HÄGGSTRÖM / WIKIMEDIA COMMONS </w:t>
      </w:r>
      <w:r w:rsidRPr="0096062C">
        <w:rPr>
          <w:rStyle w:val="StyleUnderline"/>
        </w:rPr>
        <w:t xml:space="preserve">2.) Place a large space lens (or a series of smaller lenses) in orbit at L1. </w:t>
      </w:r>
      <w:r w:rsidRPr="0096062C">
        <w:rPr>
          <w:sz w:val="16"/>
        </w:rPr>
        <w:t xml:space="preserve">Proposed way back in 1989 by James Early, a </w:t>
      </w:r>
      <w:r w:rsidRPr="0096062C">
        <w:rPr>
          <w:rStyle w:val="StyleUnderline"/>
        </w:rPr>
        <w:t>device as simple as a glass shield a few millimeters thick could act as a lens, which would diffuse a large amount of sunlight away from the Earth. Because of how efficiently lenses can cause the Sun's parallel rays to diverge</w:t>
      </w:r>
      <w:r w:rsidRPr="0096062C">
        <w:rPr>
          <w:sz w:val="16"/>
        </w:rPr>
        <w:t xml:space="preserve"> (or converge for a brief while and then diverge), </w:t>
      </w:r>
      <w:r w:rsidRPr="0096062C">
        <w:rPr>
          <w:rStyle w:val="StyleUnderline"/>
        </w:rPr>
        <w:t>only about 1 million square kilometers</w:t>
      </w:r>
      <w:r w:rsidRPr="0096062C">
        <w:rPr>
          <w:sz w:val="16"/>
        </w:rPr>
        <w:t xml:space="preserve"> (1 × 1012 m2) of coverage would do the job. It wouldn't have to be one single lens, either, as an </w:t>
      </w:r>
      <w:r w:rsidRPr="0096062C">
        <w:rPr>
          <w:rStyle w:val="StyleUnderline"/>
        </w:rPr>
        <w:t xml:space="preserve">array of smaller space lenses could accomplish the same goal. </w:t>
      </w:r>
      <w:r w:rsidRPr="0096062C">
        <w:rPr>
          <w:sz w:val="16"/>
        </w:rPr>
        <w:t xml:space="preserve">The smaller the lenses, the more of them you'd need, but it's a low-risk, high-reward option, as the danger to Earth from anything going awry is practically nil. The very first launch of the Falcon Heavy, on February 6, 2018, was a tremendous success. The rocket... [+] reached low-Earth-orbit, deployed its payload successfully, and the main boosters returned to Cape Kennedy, where they landed successfully. The promise of a reusable heavy-lift vehicle is now a reality, and could lower launch costs to ~$1000/pound. As costs continue to drop, extensive space infrastructure becomes a more realistic possibility. The very first launch of the Falcon Heavy, on February 6, 2018, was a tremendous success. The rocket... [+] JIM WATSON/AFP/GETTY IMAGES However, both of these potential solutions have some drawbacks: they're very expensive and the solution is temporary. We have experience launching objects to L1, as the majority of our Sun-observing satellites are located there. But it's very difficult to send large quantities of mass to space, and that's what would be required here. If we considered the lighter proposal of a series of thin film circles, with each one just 1/5000th of an inch this and weighing just 1 gram, that would still add up to ~20 million tonnes of mass. With present-day launch costs, we'd be spending trillions of dollars to launch an array to L1. There are reasons to hope that as reusable launch technology becomes more reliable, this might decrease launch costs to under a trillion by the end of the 2020s, making it more feasible than many of the current proposals to combat climate change terrestrially. Once we get these spacecraft to L1, however, there's another problem: their orbits will decay. NASA conceived of a Solar Power Satellite back in the 1970s. If a series of solar power satellites... [+] were placed at L1, they could not only block some of the sunlight, but could provide usable power for other purposes. L1, however, is not a stable point, and satellites placed there must either be continuously boosted or will see their orbits chaotically decay. NASA conceived of a Solar Power Satellite back in the 1970s. If a series of solar power satellites... [+] NASA Whereas satellites launched to L4 or L5 will be in stable orbits that can last for aeons, satellites launched to L1, L2 or L3 are in quasi-stable orbits. Without any intervention, even with ideal orbital insertion, they will drift away and out of their ideal positions on timescales of just a few years. The only way to maintain them is to either: </w:t>
      </w:r>
      <w:r w:rsidRPr="0096062C">
        <w:rPr>
          <w:rStyle w:val="StyleUnderline"/>
        </w:rPr>
        <w:t>boost them, which requires outfitting them with self-propulsion technologies, service them, requiring maintenance launches to go up and re-adjust their orbits, or to simply replace them</w:t>
      </w:r>
      <w:r w:rsidRPr="0096062C">
        <w:rPr>
          <w:sz w:val="16"/>
        </w:rPr>
        <w:t xml:space="preserve">, meaning that we'd need to continuously launch new ones to replace the ones that drift away. It would be a remarkable feat if we could counteract global climate change with a one-time investment in space, but due to the way gravitation works, even the idea of blocking sunlight before it arrives will require enormous ongoing investments in maintenance. At an average warming rate of 0.07º C per decade for as long as temperature records exist, the... [+] Earth's temperature has not only increased, but continues to increase without any relief in sight. Unless we significantly and rapidly curtail our emissions of greenhouse gases, we may be forced to adopt geoengineering solutions to climate change. At an average warming rate of 0.07º C per decade for as long as temperature records exist, the... [+] NOAA NATIONAL CENTERS FOR ENVIRONMENTAL INFORMATION, CLIMATE AT A GLANCE: GLOBAL TIME SERIES And yet still, for all of it, this might be the </w:t>
      </w:r>
      <w:r w:rsidRPr="0096062C">
        <w:rPr>
          <w:rStyle w:val="StyleUnderline"/>
        </w:rPr>
        <w:t>most economical solution to the problem of global warming.</w:t>
      </w:r>
      <w:r w:rsidRPr="0096062C">
        <w:rPr>
          <w:sz w:val="16"/>
        </w:rPr>
        <w:t xml:space="preserve"> As launch costs continue to drop, as we get better at placing our satellites in their ideal orbits on the first try, and as we develop artificial intelligence and new in-space technologies like ion drives and solar sails, </w:t>
      </w:r>
      <w:r w:rsidRPr="001268CC">
        <w:rPr>
          <w:rStyle w:val="StyleUnderline"/>
          <w:highlight w:val="cyan"/>
        </w:rPr>
        <w:t>we could</w:t>
      </w:r>
      <w:r w:rsidRPr="0096062C">
        <w:rPr>
          <w:rStyle w:val="StyleUnderline"/>
        </w:rPr>
        <w:t xml:space="preserve"> conceivably </w:t>
      </w:r>
      <w:r w:rsidRPr="001268CC">
        <w:rPr>
          <w:rStyle w:val="StyleUnderline"/>
          <w:highlight w:val="cyan"/>
        </w:rPr>
        <w:t>mitigate</w:t>
      </w:r>
      <w:r w:rsidRPr="0096062C">
        <w:rPr>
          <w:rStyle w:val="StyleUnderline"/>
        </w:rPr>
        <w:t xml:space="preserve"> the ill effects of global </w:t>
      </w:r>
      <w:r w:rsidRPr="001268CC">
        <w:rPr>
          <w:rStyle w:val="StyleUnderline"/>
          <w:highlight w:val="cyan"/>
        </w:rPr>
        <w:t>warming</w:t>
      </w:r>
      <w:r w:rsidRPr="0096062C">
        <w:rPr>
          <w:rStyle w:val="StyleUnderline"/>
        </w:rPr>
        <w:t xml:space="preserve"> for just a few trillion dollars per decade. </w:t>
      </w:r>
      <w:r w:rsidRPr="0096062C">
        <w:rPr>
          <w:sz w:val="16"/>
        </w:rPr>
        <w:t xml:space="preserve">Moreover, the solution of intercepting and deflecting incoming sunlight is the one geoengineering idea that </w:t>
      </w:r>
      <w:r w:rsidRPr="001268CC">
        <w:rPr>
          <w:rStyle w:val="StyleUnderline"/>
          <w:highlight w:val="cyan"/>
        </w:rPr>
        <w:t>would have no long-term</w:t>
      </w:r>
      <w:r w:rsidRPr="0096062C">
        <w:rPr>
          <w:rStyle w:val="StyleUnderline"/>
        </w:rPr>
        <w:t xml:space="preserve"> negative </w:t>
      </w:r>
      <w:r w:rsidRPr="001268CC">
        <w:rPr>
          <w:rStyle w:val="StyleUnderline"/>
          <w:highlight w:val="cyan"/>
        </w:rPr>
        <w:t>environmental effects</w:t>
      </w:r>
      <w:r w:rsidRPr="0096062C">
        <w:rPr>
          <w:rStyle w:val="StyleUnderline"/>
        </w:rPr>
        <w:t xml:space="preserve"> for Earth</w:t>
      </w:r>
      <w:r w:rsidRPr="0096062C">
        <w:rPr>
          <w:sz w:val="16"/>
        </w:rPr>
        <w:t>. Unlike adding chemicals to the atmosphere, strategically injecting particulates or cloud nucleation sites into the skies or oceans, or placing satellites in low-Earth orbit, this won't alter the Earth itself, just the incoming sunlight before it arrives. As the planet continues to warm and greenhouse gas levels continue to rise, many are lamenting the lack of effective strategies to combat the effects of climate change. While ocean acidification and other problems arising from the increased greenhouse gases won't be helped, a solution to the warming problem may lie with a Space Sunshade, an idea whose costs are literally astronomical but continue to drop with time. The longer we wait to act, the more compelling the case becomes for this unique geoengineering solution.</w:t>
      </w:r>
    </w:p>
    <w:p w14:paraId="5D38880A" w14:textId="77777777" w:rsidR="009647FA" w:rsidRDefault="009647FA" w:rsidP="009647FA">
      <w:pPr>
        <w:pStyle w:val="Heading4"/>
      </w:pPr>
      <w:r>
        <w:t xml:space="preserve">Colonizing part of moon = appropriation </w:t>
      </w:r>
    </w:p>
    <w:p w14:paraId="5CC7E07E" w14:textId="77777777" w:rsidR="009647FA" w:rsidRPr="00F72523" w:rsidRDefault="009647FA" w:rsidP="009647FA">
      <w:r w:rsidRPr="00F72523">
        <w:rPr>
          <w:rStyle w:val="Style13ptBold"/>
        </w:rPr>
        <w:t>Futurism 16</w:t>
      </w:r>
      <w:r>
        <w:t xml:space="preserve"> "Making a Lunar Colony: Can You Own Land on The Moon?" Futurism, 10. 12. 16, futurism.com/can-your-own-land-on-the-moon.</w:t>
      </w:r>
    </w:p>
    <w:p w14:paraId="7AFC1B16" w14:textId="77777777" w:rsidR="009647FA" w:rsidRPr="00F72523" w:rsidRDefault="009647FA" w:rsidP="009647FA">
      <w:pPr>
        <w:rPr>
          <w:rStyle w:val="StyleUnderline"/>
        </w:rPr>
      </w:pPr>
      <w:r w:rsidRPr="00F72523">
        <w:rPr>
          <w:sz w:val="16"/>
        </w:rPr>
        <w:t xml:space="preserve">Despite clearly saying that </w:t>
      </w:r>
      <w:r w:rsidRPr="00F72523">
        <w:rPr>
          <w:rStyle w:val="StyleUnderline"/>
          <w:highlight w:val="cyan"/>
        </w:rPr>
        <w:t>Outer Space</w:t>
      </w:r>
      <w:r w:rsidRPr="00F72523">
        <w:rPr>
          <w:rStyle w:val="StyleUnderline"/>
        </w:rPr>
        <w:t xml:space="preserve"> is</w:t>
      </w:r>
      <w:r w:rsidRPr="00F72523">
        <w:rPr>
          <w:sz w:val="16"/>
        </w:rPr>
        <w:t xml:space="preserve"> the property of all humanity, and can only be used for the good of all, </w:t>
      </w:r>
      <w:r w:rsidRPr="00F72523">
        <w:rPr>
          <w:rStyle w:val="StyleUnderline"/>
        </w:rPr>
        <w:t xml:space="preserve">the </w:t>
      </w:r>
      <w:r w:rsidRPr="00F72523">
        <w:rPr>
          <w:rStyle w:val="StyleUnderline"/>
          <w:highlight w:val="cyan"/>
        </w:rPr>
        <w:t>language is specific to national ownership</w:t>
      </w:r>
      <w:r w:rsidRPr="00F72523">
        <w:rPr>
          <w:sz w:val="16"/>
        </w:rPr>
        <w:t xml:space="preserve">. As a result, there is no legal consensus on whether or not the treaty’s prohibition are also valid as far as </w:t>
      </w:r>
      <w:r w:rsidRPr="00F72523">
        <w:rPr>
          <w:rStyle w:val="Emphasis"/>
          <w:highlight w:val="cyan"/>
        </w:rPr>
        <w:t>private appropriation</w:t>
      </w:r>
      <w:r w:rsidRPr="00F72523">
        <w:rPr>
          <w:sz w:val="16"/>
        </w:rPr>
        <w:t xml:space="preserve"> is concerned. However, Article II addresses only the issue of national ownership, and contains no specific language about the rights of private individuals or bodies in owning anything in outer space. Because of this, there are some who have argued that property rights should be recognized on the basis of jurisdiction rather than territorial sovereignty. Looking to Article VI though, it states that governments are responsible for the actions of any party therein. So it is clear that the spirit of the treaty is meant to apply to all entities, be they public or private. As it states: “States Parties to the Treaty shall bear international responsibility for national activities in outer space, including the moon and other celestial bodies, whether such activities are carried on by governmental agencies or by non-governmental entities, and for assuring that national activities are carried out in conformity with the provisions set forth in the present Treaty.The activities of non-governmental entities in outer space, including the moon and other celestial bodies, shall require authorization and continuing supervision by the appropriate State Party to the Treaty.” In other words, </w:t>
      </w:r>
      <w:r w:rsidRPr="00F72523">
        <w:rPr>
          <w:rStyle w:val="StyleUnderline"/>
          <w:highlight w:val="cyan"/>
        </w:rPr>
        <w:t>any</w:t>
      </w:r>
      <w:r w:rsidRPr="00F72523">
        <w:rPr>
          <w:sz w:val="16"/>
        </w:rPr>
        <w:t xml:space="preserve"> person, </w:t>
      </w:r>
      <w:r w:rsidRPr="00F72523">
        <w:rPr>
          <w:rStyle w:val="StyleUnderline"/>
          <w:highlight w:val="cyan"/>
        </w:rPr>
        <w:t>organization</w:t>
      </w:r>
      <w:r w:rsidRPr="00F72523">
        <w:rPr>
          <w:sz w:val="16"/>
        </w:rPr>
        <w:t xml:space="preserve"> or company </w:t>
      </w:r>
      <w:r w:rsidRPr="00F72523">
        <w:rPr>
          <w:rStyle w:val="StyleUnderline"/>
        </w:rPr>
        <w:t xml:space="preserve">operating in space </w:t>
      </w:r>
      <w:r w:rsidRPr="00F72523">
        <w:rPr>
          <w:rStyle w:val="StyleUnderline"/>
          <w:highlight w:val="cyan"/>
        </w:rPr>
        <w:t>is answerable to</w:t>
      </w:r>
      <w:r w:rsidRPr="00F72523">
        <w:rPr>
          <w:rStyle w:val="StyleUnderline"/>
        </w:rPr>
        <w:t xml:space="preserve"> their respective </w:t>
      </w:r>
      <w:r w:rsidRPr="00F72523">
        <w:rPr>
          <w:rStyle w:val="StyleUnderline"/>
          <w:highlight w:val="cyan"/>
        </w:rPr>
        <w:t>government</w:t>
      </w:r>
      <w:r w:rsidRPr="00F72523">
        <w:rPr>
          <w:rStyle w:val="StyleUnderline"/>
        </w:rPr>
        <w:t xml:space="preserve">. </w:t>
      </w:r>
      <w:r w:rsidRPr="00F72523">
        <w:rPr>
          <w:rStyle w:val="StyleUnderline"/>
          <w:highlight w:val="cyan"/>
        </w:rPr>
        <w:t>But</w:t>
      </w:r>
      <w:r w:rsidRPr="00F72523">
        <w:rPr>
          <w:rStyle w:val="StyleUnderline"/>
        </w:rPr>
        <w:t xml:space="preserve"> since </w:t>
      </w:r>
      <w:r w:rsidRPr="00F72523">
        <w:rPr>
          <w:rStyle w:val="StyleUnderline"/>
          <w:highlight w:val="cyan"/>
        </w:rPr>
        <w:t>no specific mention is made of private ownership</w:t>
      </w:r>
      <w:r w:rsidRPr="00F72523">
        <w:rPr>
          <w:rStyle w:val="StyleUnderline"/>
        </w:rPr>
        <w:t xml:space="preserve">, </w:t>
      </w:r>
      <w:r w:rsidRPr="00F72523">
        <w:rPr>
          <w:rStyle w:val="Emphasis"/>
        </w:rPr>
        <w:t xml:space="preserve">there are those </w:t>
      </w:r>
      <w:r w:rsidRPr="00EE2896">
        <w:rPr>
          <w:rStyle w:val="Emphasis"/>
        </w:rPr>
        <w:t>who claim that</w:t>
      </w:r>
      <w:r w:rsidRPr="00F72523">
        <w:rPr>
          <w:rStyle w:val="Emphasis"/>
        </w:rPr>
        <w:t xml:space="preserve"> </w:t>
      </w:r>
      <w:r w:rsidRPr="00F72523">
        <w:rPr>
          <w:rStyle w:val="Emphasis"/>
          <w:highlight w:val="cyan"/>
        </w:rPr>
        <w:t>this</w:t>
      </w:r>
      <w:r w:rsidRPr="00F72523">
        <w:rPr>
          <w:rStyle w:val="Emphasis"/>
        </w:rPr>
        <w:t xml:space="preserve"> </w:t>
      </w:r>
      <w:r w:rsidRPr="00F72523">
        <w:rPr>
          <w:rStyle w:val="Emphasis"/>
          <w:highlight w:val="cyan"/>
        </w:rPr>
        <w:t>represents</w:t>
      </w:r>
      <w:r w:rsidRPr="00F72523">
        <w:rPr>
          <w:rStyle w:val="Emphasis"/>
        </w:rPr>
        <w:t xml:space="preserve"> </w:t>
      </w:r>
      <w:r w:rsidRPr="00F72523">
        <w:rPr>
          <w:rStyle w:val="Emphasis"/>
          <w:highlight w:val="cyan"/>
        </w:rPr>
        <w:t>a “loophole” in the treaty which allows them to claim</w:t>
      </w:r>
      <w:r w:rsidRPr="00F72523">
        <w:rPr>
          <w:rStyle w:val="Emphasis"/>
        </w:rPr>
        <w:t xml:space="preserve"> </w:t>
      </w:r>
      <w:r w:rsidRPr="00F72523">
        <w:rPr>
          <w:rStyle w:val="Emphasis"/>
          <w:highlight w:val="cyan"/>
        </w:rPr>
        <w:t>and sell land on the Moon</w:t>
      </w:r>
      <w:r w:rsidRPr="00F72523">
        <w:rPr>
          <w:rStyle w:val="Emphasis"/>
        </w:rPr>
        <w:t xml:space="preserve"> at this time.</w:t>
      </w:r>
      <w:r w:rsidRPr="00F72523">
        <w:rPr>
          <w:rStyle w:val="StyleUnderline"/>
        </w:rPr>
        <w:t xml:space="preserve"> Because of this ambiguity, there have been attempts to augment the Outer Space Treaty.</w:t>
      </w:r>
    </w:p>
    <w:p w14:paraId="16291E02" w14:textId="77777777" w:rsidR="00FF3143" w:rsidRPr="006A041E" w:rsidRDefault="00FF3143" w:rsidP="00FF3143">
      <w:pPr>
        <w:pStyle w:val="Heading4"/>
        <w:rPr>
          <w:rFonts w:asciiTheme="minorHAnsi" w:hAnsiTheme="minorHAnsi" w:cstheme="minorHAnsi"/>
        </w:rPr>
      </w:pPr>
      <w:r w:rsidRPr="006A041E">
        <w:rPr>
          <w:rFonts w:asciiTheme="minorHAnsi" w:hAnsiTheme="minorHAnsi" w:cstheme="minorHAnsi"/>
        </w:rPr>
        <w:t xml:space="preserve">Appropriation means use, exploitation, or occupation that is permanent and to the exclusion of others </w:t>
      </w:r>
    </w:p>
    <w:p w14:paraId="4270FBEF" w14:textId="77777777" w:rsidR="00FF3143" w:rsidRPr="006A041E" w:rsidRDefault="00FF3143" w:rsidP="00FF3143">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Cente. Babcock, Hope M. "The Public Trust Doctrine, Outer Space, and the Global Commons: Time to Call Home ET." Syracuse L. Rev. 69 (2019): 191.</w:t>
      </w:r>
    </w:p>
    <w:p w14:paraId="037DC510" w14:textId="77777777" w:rsidR="00FF3143" w:rsidRDefault="00FF3143" w:rsidP="00FF3143">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xml:space="preserve">, including the [m]oon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the OS</w:t>
      </w:r>
      <w:r w:rsidRPr="006A041E">
        <w:rPr>
          <w:rStyle w:val="StyleUnderline"/>
          <w:rFonts w:asciiTheme="minorHAnsi" w:hAnsiTheme="minorHAnsi" w:cstheme="minorHAnsi"/>
        </w:rPr>
        <w:t xml:space="preserve">T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6A041E">
        <w:rPr>
          <w:rFonts w:asciiTheme="minorHAnsi" w:hAnsiTheme="minorHAnsi" w:cstheme="minorHAnsi"/>
          <w:highlight w:val="cyan"/>
        </w:rPr>
        <w:t xml:space="preserve">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6A041E">
        <w:rPr>
          <w:rStyle w:val="Emphasis"/>
          <w:rFonts w:asciiTheme="minorHAnsi" w:hAnsiTheme="minorHAnsi" w:cstheme="minorHAnsi"/>
          <w:highlight w:val="cyan"/>
        </w:rPr>
        <w:t>and permanent occupation, to the exclusion of all others</w:t>
      </w:r>
      <w:r w:rsidRPr="006A041E">
        <w:rPr>
          <w:rFonts w:asciiTheme="minorHAnsi" w:hAnsiTheme="minorHAnsi" w:cstheme="minorHAnsi"/>
        </w:rPr>
        <w:t>.”151</w:t>
      </w:r>
    </w:p>
    <w:p w14:paraId="0AFDA3FF" w14:textId="77777777" w:rsidR="00FF3143" w:rsidRDefault="00FF3143" w:rsidP="00FF3143">
      <w:pPr>
        <w:pStyle w:val="Heading4"/>
      </w:pPr>
      <w:r>
        <w:t xml:space="preserve">Moon computing center is that – all resources in the land of the computer would be excluded to other actors – and water usage which is required to cool the centers </w:t>
      </w:r>
    </w:p>
    <w:p w14:paraId="03B1F60A" w14:textId="77777777" w:rsidR="009647FA" w:rsidRPr="005A1E23" w:rsidRDefault="009647FA" w:rsidP="005A1E23">
      <w:pPr>
        <w:rPr>
          <w:sz w:val="16"/>
        </w:rPr>
      </w:pPr>
    </w:p>
    <w:p w14:paraId="17B8F41D" w14:textId="77777777" w:rsidR="00355414" w:rsidRDefault="00355414" w:rsidP="00355414">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2D79AC7E" w14:textId="77777777" w:rsidR="00355414" w:rsidRPr="0081599A" w:rsidRDefault="00355414" w:rsidP="00355414">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2FDB1AD7" w14:textId="77777777" w:rsidR="00355414" w:rsidRPr="006C79D9" w:rsidRDefault="00355414" w:rsidP="00355414">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03A1855F" w14:textId="72818C05" w:rsidR="00355414" w:rsidRPr="00105E8F" w:rsidRDefault="00210D5A" w:rsidP="00355414">
      <w:pPr>
        <w:pStyle w:val="Heading4"/>
      </w:pPr>
      <w:r>
        <w:t>Mining</w:t>
      </w:r>
      <w:r w:rsidR="00355414">
        <w:t xml:space="preserve"> reach a </w:t>
      </w:r>
      <w:r w:rsidR="00355414">
        <w:rPr>
          <w:u w:val="single"/>
        </w:rPr>
        <w:t>wide</w:t>
      </w:r>
      <w:r w:rsidR="00355414">
        <w:t xml:space="preserve"> rollout---that builds </w:t>
      </w:r>
      <w:r w:rsidR="00355414">
        <w:rPr>
          <w:u w:val="single"/>
        </w:rPr>
        <w:t>resilience</w:t>
      </w:r>
      <w:r w:rsidR="00355414">
        <w:t xml:space="preserve"> to </w:t>
      </w:r>
      <w:r w:rsidR="00355414">
        <w:rPr>
          <w:u w:val="single"/>
        </w:rPr>
        <w:t>survive</w:t>
      </w:r>
      <w:r w:rsidR="00355414">
        <w:t xml:space="preserve"> inevitable </w:t>
      </w:r>
      <w:r w:rsidR="00355414">
        <w:rPr>
          <w:u w:val="single"/>
        </w:rPr>
        <w:t>existential filters</w:t>
      </w:r>
      <w:r w:rsidR="00355414">
        <w:t>.</w:t>
      </w:r>
    </w:p>
    <w:p w14:paraId="66864A20" w14:textId="77777777" w:rsidR="00355414" w:rsidRDefault="00355414" w:rsidP="00355414">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48D6ABCE" w14:textId="77777777" w:rsidR="00355414" w:rsidRPr="00B854A5" w:rsidRDefault="00355414" w:rsidP="00355414">
      <w:pPr>
        <w:rPr>
          <w:sz w:val="16"/>
        </w:rPr>
      </w:pPr>
      <w:r w:rsidRPr="00B854A5">
        <w:rPr>
          <w:sz w:val="16"/>
        </w:rPr>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6E89D32D" w14:textId="77777777" w:rsidR="00355414" w:rsidRPr="00B854A5" w:rsidRDefault="00355414" w:rsidP="00355414">
      <w:pPr>
        <w:rPr>
          <w:sz w:val="16"/>
        </w:rPr>
      </w:pPr>
      <w:r w:rsidRPr="00B854A5">
        <w:rPr>
          <w:sz w:val="16"/>
        </w:rPr>
        <w:t>EXTERNAL NON-ANTHROPOGENIC</w:t>
      </w:r>
    </w:p>
    <w:p w14:paraId="38776148" w14:textId="77777777" w:rsidR="00355414" w:rsidRPr="00B854A5" w:rsidRDefault="00355414" w:rsidP="00355414">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56DBCB6A" w14:textId="77777777" w:rsidR="00355414" w:rsidRPr="00B854A5" w:rsidRDefault="00355414" w:rsidP="00355414">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49178D8E" w14:textId="77777777" w:rsidR="00355414" w:rsidRPr="00B854A5" w:rsidRDefault="00355414" w:rsidP="00355414">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279E5794" w14:textId="77777777" w:rsidR="00355414" w:rsidRPr="002D078B" w:rsidRDefault="00355414" w:rsidP="00355414">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00929E30" w14:textId="77777777" w:rsidR="00355414" w:rsidRPr="002D078B" w:rsidRDefault="00355414" w:rsidP="00355414">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13CB4D9D" w14:textId="77777777" w:rsidR="00355414" w:rsidRPr="002D078B" w:rsidRDefault="00355414" w:rsidP="00355414">
      <w:pPr>
        <w:rPr>
          <w:sz w:val="16"/>
        </w:rPr>
      </w:pP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796D4006" w14:textId="77777777" w:rsidR="00355414" w:rsidRPr="002D078B" w:rsidRDefault="00355414" w:rsidP="00355414">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6F3E102A" w14:textId="77777777" w:rsidR="00355414" w:rsidRPr="002D078B" w:rsidRDefault="00355414" w:rsidP="00355414">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p>
    <w:p w14:paraId="3AFF05BB" w14:textId="77777777" w:rsidR="00355414" w:rsidRPr="002D078B" w:rsidRDefault="00355414" w:rsidP="00355414">
      <w:pPr>
        <w:rPr>
          <w:sz w:val="16"/>
        </w:rPr>
      </w:pPr>
      <w:r w:rsidRPr="002D078B">
        <w:rPr>
          <w:sz w:val="16"/>
        </w:rPr>
        <w:t>INTERNAL ANTHROPOGENIC</w:t>
      </w:r>
    </w:p>
    <w:p w14:paraId="648BB51E" w14:textId="77777777" w:rsidR="00355414" w:rsidRPr="002D078B" w:rsidRDefault="00355414" w:rsidP="00355414">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5EB02619" w14:textId="77777777" w:rsidR="00355414" w:rsidRPr="002D078B" w:rsidRDefault="00355414" w:rsidP="00355414">
      <w:pPr>
        <w:rPr>
          <w:sz w:val="16"/>
        </w:rPr>
      </w:pPr>
      <w:r w:rsidRPr="002D078B">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26B283FF" w14:textId="77777777" w:rsidR="00355414" w:rsidRPr="002D078B" w:rsidRDefault="00355414" w:rsidP="00355414">
      <w:pPr>
        <w:rPr>
          <w:sz w:val="16"/>
        </w:rPr>
      </w:pPr>
      <w:r w:rsidRPr="002D078B">
        <w:rPr>
          <w:sz w:val="16"/>
        </w:rPr>
        <w:t>So what has this got to do with Bitcoin?</w:t>
      </w:r>
    </w:p>
    <w:p w14:paraId="297E8B3B" w14:textId="77777777" w:rsidR="00355414" w:rsidRPr="002D078B" w:rsidRDefault="00355414" w:rsidP="00355414">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76B015BF" w14:textId="77777777" w:rsidR="00355414" w:rsidRPr="002D078B" w:rsidRDefault="00355414" w:rsidP="00355414">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5C3F2CE2" w14:textId="77777777" w:rsidR="00355414" w:rsidRPr="002D078B" w:rsidRDefault="00355414" w:rsidP="00355414">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7EA9B489" w14:textId="77777777" w:rsidR="00355414" w:rsidRPr="002D078B" w:rsidRDefault="00355414" w:rsidP="00355414">
      <w:pPr>
        <w:rPr>
          <w:sz w:val="16"/>
        </w:rPr>
      </w:pPr>
      <w:r w:rsidRPr="002D078B">
        <w:rPr>
          <w:sz w:val="16"/>
        </w:rPr>
        <w:t>INTERNAL NON-ANTHROPOGENIC</w:t>
      </w:r>
    </w:p>
    <w:p w14:paraId="4F7FF530" w14:textId="77777777" w:rsidR="00355414" w:rsidRPr="002D078B" w:rsidRDefault="00355414" w:rsidP="00355414">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7AEE115E" w14:textId="77777777" w:rsidR="00355414" w:rsidRPr="002D078B" w:rsidRDefault="00355414" w:rsidP="00355414">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1A1D48AC" w14:textId="77777777" w:rsidR="00355414" w:rsidRPr="002D078B" w:rsidRDefault="00355414" w:rsidP="00355414">
      <w:pPr>
        <w:rPr>
          <w:sz w:val="16"/>
        </w:rPr>
      </w:pPr>
      <w:r w:rsidRPr="002D078B">
        <w:rPr>
          <w:sz w:val="16"/>
        </w:rPr>
        <w:t>EXTERNAL ANTHROPOGENIC</w:t>
      </w:r>
    </w:p>
    <w:p w14:paraId="7079BC55" w14:textId="77777777" w:rsidR="00355414" w:rsidRPr="002D078B" w:rsidRDefault="00355414" w:rsidP="00355414">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093AFE85" w14:textId="77777777" w:rsidR="00355414" w:rsidRPr="002D078B" w:rsidRDefault="00355414" w:rsidP="00355414">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3742EEB0" w14:textId="77777777" w:rsidR="00355414" w:rsidRPr="002D078B" w:rsidRDefault="00355414" w:rsidP="00355414">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1DCB9C86" w14:textId="77777777" w:rsidR="00355414" w:rsidRPr="002D078B" w:rsidRDefault="00355414" w:rsidP="00355414">
      <w:pPr>
        <w:rPr>
          <w:sz w:val="16"/>
        </w:rPr>
      </w:pP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27407834" w14:textId="77777777" w:rsidR="00355414" w:rsidRPr="002D078B" w:rsidRDefault="00355414" w:rsidP="00355414">
      <w:pPr>
        <w:rPr>
          <w:sz w:val="16"/>
        </w:rPr>
      </w:pP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6F502D38" w14:textId="77777777" w:rsidR="00355414" w:rsidRPr="002D078B" w:rsidRDefault="00355414" w:rsidP="00355414">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71E39E60" w14:textId="4BF1D7B1" w:rsidR="00355414" w:rsidRDefault="00355414" w:rsidP="00355414">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6659A474" w14:textId="3A19F8B3" w:rsidR="007064AD" w:rsidRDefault="007064AD" w:rsidP="007064AD">
      <w:pPr>
        <w:pStyle w:val="Heading4"/>
        <w:spacing w:before="30" w:line="235" w:lineRule="atLeast"/>
        <w:rPr>
          <w:rFonts w:ascii="Times New Roman" w:hAnsi="Times New Roman" w:cs="Times New Roman"/>
        </w:rPr>
      </w:pPr>
      <w:r>
        <w:t>secures missile siloes and radar facilities from malware---that stops nuclear war</w:t>
      </w:r>
    </w:p>
    <w:p w14:paraId="1806F30D" w14:textId="77777777" w:rsidR="007064AD" w:rsidRDefault="007064AD" w:rsidP="007064AD">
      <w:pPr>
        <w:spacing w:after="120" w:line="235" w:lineRule="atLeast"/>
      </w:pPr>
      <w:r>
        <w:t xml:space="preserve">Matt </w:t>
      </w:r>
      <w:r>
        <w:rPr>
          <w:b/>
          <w:bCs/>
          <w:sz w:val="26"/>
          <w:szCs w:val="26"/>
        </w:rPr>
        <w:t>Culbertson 18</w:t>
      </w:r>
      <w:r>
        <w:t>, Vice President at BCW Global, BA from Arizona State University, “Blockchain, Nuclear War, and Artificial Intelligence: 2018’s Most Extreme Cybersecurity Forecasts”, LinkedIn, 3/13/2018, https://www.linkedin.com/pulse/blockchain-nuclear-war-artificial-intelligence-2018s-most-culbertson/</w:t>
      </w:r>
    </w:p>
    <w:p w14:paraId="5DA6E554" w14:textId="77777777" w:rsidR="007064AD" w:rsidRDefault="007064AD" w:rsidP="007064AD">
      <w:pPr>
        <w:spacing w:line="235" w:lineRule="atLeast"/>
      </w:pPr>
      <w:r>
        <w:rPr>
          <w:u w:val="single"/>
        </w:rPr>
        <w:t>Start</w:t>
      </w:r>
      <w:r>
        <w:t xml:space="preserve"> </w:t>
      </w:r>
      <w:r>
        <w:rPr>
          <w:u w:val="single"/>
          <w:shd w:val="clear" w:color="auto" w:fill="00FFFF"/>
        </w:rPr>
        <w:t>with</w:t>
      </w:r>
      <w:r>
        <w:t xml:space="preserve"> the hype around </w:t>
      </w:r>
      <w:r>
        <w:rPr>
          <w:b/>
          <w:bCs/>
          <w:u w:val="single"/>
          <w:shd w:val="clear" w:color="auto" w:fill="00FFFF"/>
        </w:rPr>
        <w:t>blockchain</w:t>
      </w:r>
      <w:r>
        <w:t xml:space="preserve"> this year, and why Wall Street has been so excited around these emerging technologies. </w:t>
      </w:r>
      <w:r>
        <w:rPr>
          <w:u w:val="single"/>
          <w:shd w:val="clear" w:color="auto" w:fill="00FFFF"/>
        </w:rPr>
        <w:t>A</w:t>
      </w:r>
      <w:r>
        <w:t xml:space="preserve"> </w:t>
      </w:r>
      <w:r>
        <w:rPr>
          <w:u w:val="single"/>
        </w:rPr>
        <w:t>major</w:t>
      </w:r>
      <w:r>
        <w:t xml:space="preserve"> </w:t>
      </w:r>
      <w:r>
        <w:rPr>
          <w:u w:val="single"/>
          <w:shd w:val="clear" w:color="auto" w:fill="00FFFF"/>
        </w:rPr>
        <w:t>reason for</w:t>
      </w:r>
      <w:r>
        <w:t xml:space="preserve"> </w:t>
      </w:r>
      <w:r>
        <w:rPr>
          <w:u w:val="single"/>
        </w:rPr>
        <w:t>the</w:t>
      </w:r>
      <w:r>
        <w:t xml:space="preserve"> </w:t>
      </w:r>
      <w:r>
        <w:rPr>
          <w:u w:val="single"/>
          <w:shd w:val="clear" w:color="auto" w:fill="00FFFF"/>
        </w:rPr>
        <w:t>hype is</w:t>
      </w:r>
      <w:r>
        <w:t xml:space="preserve"> </w:t>
      </w:r>
      <w:r>
        <w:rPr>
          <w:b/>
          <w:bCs/>
          <w:u w:val="single"/>
          <w:shd w:val="clear" w:color="auto" w:fill="00FFFF"/>
        </w:rPr>
        <w:t>security</w:t>
      </w:r>
      <w:r>
        <w:rPr>
          <w:u w:val="single"/>
        </w:rPr>
        <w:t>. Imagine blockchain as a giant</w:t>
      </w:r>
      <w:r>
        <w:t xml:space="preserve"> </w:t>
      </w:r>
      <w:r>
        <w:rPr>
          <w:b/>
          <w:bCs/>
          <w:u w:val="single"/>
        </w:rPr>
        <w:t>tower of math</w:t>
      </w:r>
      <w:r>
        <w:t xml:space="preserve">, with any transaction affecting the entire system. The idea of </w:t>
      </w:r>
      <w:r>
        <w:rPr>
          <w:u w:val="single"/>
        </w:rPr>
        <w:t>committing</w:t>
      </w:r>
      <w:r>
        <w:t xml:space="preserve"> </w:t>
      </w:r>
      <w:r>
        <w:rPr>
          <w:u w:val="single"/>
          <w:shd w:val="clear" w:color="auto" w:fill="00FFFF"/>
        </w:rPr>
        <w:t>fraud</w:t>
      </w:r>
      <w:r>
        <w:t xml:space="preserve"> for many cryptocurrencies and other blockchain applications, such as supply chain management, </w:t>
      </w:r>
      <w:r>
        <w:rPr>
          <w:u w:val="single"/>
        </w:rPr>
        <w:t>would</w:t>
      </w:r>
      <w:r>
        <w:t xml:space="preserve"> </w:t>
      </w:r>
      <w:r>
        <w:rPr>
          <w:u w:val="single"/>
          <w:shd w:val="clear" w:color="auto" w:fill="00FFFF"/>
        </w:rPr>
        <w:t>require fooling the</w:t>
      </w:r>
      <w:r>
        <w:t xml:space="preserve"> </w:t>
      </w:r>
      <w:r>
        <w:rPr>
          <w:b/>
          <w:bCs/>
          <w:u w:val="single"/>
          <w:shd w:val="clear" w:color="auto" w:fill="00FFFF"/>
        </w:rPr>
        <w:t>entire ecosystem</w:t>
      </w:r>
      <w:r>
        <w:rPr>
          <w:u w:val="single"/>
        </w:rPr>
        <w:t>. It’s as if you tried to insert an oversized Jenga block into a</w:t>
      </w:r>
      <w:r>
        <w:t xml:space="preserve"> </w:t>
      </w:r>
      <w:r>
        <w:rPr>
          <w:b/>
          <w:bCs/>
          <w:u w:val="single"/>
        </w:rPr>
        <w:t>virtually unshakable 30,000 foot Jenga tower</w:t>
      </w:r>
      <w:r>
        <w:rPr>
          <w:u w:val="single"/>
        </w:rPr>
        <w:t>—there’s</w:t>
      </w:r>
      <w:r>
        <w:t xml:space="preserve"> </w:t>
      </w:r>
      <w:r>
        <w:rPr>
          <w:b/>
          <w:bCs/>
          <w:u w:val="single"/>
          <w:shd w:val="clear" w:color="auto" w:fill="00FFFF"/>
        </w:rPr>
        <w:t>no way</w:t>
      </w:r>
      <w:r>
        <w:t xml:space="preserve"> </w:t>
      </w:r>
      <w:r>
        <w:rPr>
          <w:u w:val="single"/>
        </w:rPr>
        <w:t>to make the block fit without the entire system rejecting it</w:t>
      </w:r>
      <w:r>
        <w:t>. We’ve simplified this example obviously. (Of note: In the lead-up to last year’s Black Report, Chris Pogue broke the news that many U.S. law firms have stockpiled bitcoin in order to pay off clients’ ransomware attackers.)</w:t>
      </w:r>
    </w:p>
    <w:p w14:paraId="66B8BCC7" w14:textId="77777777" w:rsidR="007064AD" w:rsidRDefault="007064AD" w:rsidP="007064AD">
      <w:pPr>
        <w:spacing w:line="235" w:lineRule="atLeast"/>
      </w:pPr>
      <w:r>
        <w:t>For years, there’s been far-fetched talk in Silicon Valley of starting over and re-inventing the internet. Blockchain technology is perhaps the most dominant proof of concept for this. As the theory goes, the internet was designed by naïve academics and never built for security. Right now, computer networks are like the human immune system: You can eat well and exercise (patch your software), but you’ll never be completely immune to viruses or breaches—for example, all it takes is a rogue employee. Research suggests half of data losses are due to insider threats.</w:t>
      </w:r>
    </w:p>
    <w:p w14:paraId="582F0265" w14:textId="77777777" w:rsidR="007064AD" w:rsidRDefault="007064AD" w:rsidP="007064AD">
      <w:pPr>
        <w:spacing w:line="235" w:lineRule="atLeast"/>
      </w:pPr>
      <w:r>
        <w:t>Expect things to get worse before they get better. According to our research, most hackers could completely compromise a system in less than 15 hours, yet the average time to discover a breach is 250–300 days. In some cases, an organization can be years behind an attacker before they discover a beach.</w:t>
      </w:r>
    </w:p>
    <w:p w14:paraId="1E7BD04F" w14:textId="77777777" w:rsidR="007064AD" w:rsidRDefault="007064AD" w:rsidP="007064AD">
      <w:pPr>
        <w:spacing w:line="235" w:lineRule="atLeast"/>
      </w:pPr>
      <w:r>
        <w:t>Could Cybersecurity Flaws Lead to an Extinction-level Event?</w:t>
      </w:r>
    </w:p>
    <w:p w14:paraId="0EF32498" w14:textId="77777777" w:rsidR="007064AD" w:rsidRDefault="007064AD" w:rsidP="007064AD">
      <w:pPr>
        <w:spacing w:line="235" w:lineRule="atLeast"/>
      </w:pPr>
      <w:r>
        <w:t xml:space="preserve">There’s no shortage of highly funded </w:t>
      </w:r>
      <w:r>
        <w:rPr>
          <w:u w:val="single"/>
        </w:rPr>
        <w:t>think tanks</w:t>
      </w:r>
      <w:r>
        <w:t xml:space="preserve"> </w:t>
      </w:r>
      <w:r>
        <w:rPr>
          <w:b/>
          <w:bCs/>
          <w:u w:val="single"/>
          <w:shd w:val="clear" w:color="auto" w:fill="00FFFF"/>
        </w:rPr>
        <w:t>predict</w:t>
      </w:r>
      <w:r>
        <w:t xml:space="preserve">ing </w:t>
      </w:r>
      <w:r>
        <w:rPr>
          <w:u w:val="single"/>
          <w:shd w:val="clear" w:color="auto" w:fill="00FFFF"/>
        </w:rPr>
        <w:t>the biggest</w:t>
      </w:r>
      <w:r>
        <w:t xml:space="preserve"> </w:t>
      </w:r>
      <w:r>
        <w:rPr>
          <w:b/>
          <w:bCs/>
          <w:u w:val="single"/>
          <w:shd w:val="clear" w:color="auto" w:fill="00FFFF"/>
        </w:rPr>
        <w:t>threats to humanity</w:t>
      </w:r>
      <w:r>
        <w:t xml:space="preserve"> and the world order: </w:t>
      </w:r>
      <w:r>
        <w:rPr>
          <w:u w:val="single"/>
          <w:shd w:val="clear" w:color="auto" w:fill="00FFFF"/>
        </w:rPr>
        <w:t>war,</w:t>
      </w:r>
      <w:r>
        <w:t xml:space="preserve"> </w:t>
      </w:r>
      <w:r>
        <w:rPr>
          <w:b/>
          <w:bCs/>
          <w:u w:val="single"/>
          <w:shd w:val="clear" w:color="auto" w:fill="00FFFF"/>
        </w:rPr>
        <w:t>nanot</w:t>
      </w:r>
      <w:r>
        <w:rPr>
          <w:b/>
          <w:bCs/>
          <w:u w:val="single"/>
        </w:rPr>
        <w:t>ech</w:t>
      </w:r>
      <w:r>
        <w:t xml:space="preserve">nology, </w:t>
      </w:r>
      <w:r>
        <w:rPr>
          <w:b/>
          <w:bCs/>
          <w:u w:val="single"/>
          <w:shd w:val="clear" w:color="auto" w:fill="00FFFF"/>
        </w:rPr>
        <w:t>super-viruses</w:t>
      </w:r>
      <w:r>
        <w:rPr>
          <w:u w:val="single"/>
        </w:rPr>
        <w:t>, and</w:t>
      </w:r>
      <w:r>
        <w:t xml:space="preserve"> </w:t>
      </w:r>
      <w:r>
        <w:rPr>
          <w:b/>
          <w:bCs/>
          <w:u w:val="single"/>
          <w:shd w:val="clear" w:color="auto" w:fill="00FFFF"/>
        </w:rPr>
        <w:t>a</w:t>
      </w:r>
      <w:r>
        <w:t xml:space="preserve">rtificial </w:t>
      </w:r>
      <w:r>
        <w:rPr>
          <w:b/>
          <w:bCs/>
          <w:u w:val="single"/>
          <w:shd w:val="clear" w:color="auto" w:fill="00FFFF"/>
        </w:rPr>
        <w:t>i</w:t>
      </w:r>
      <w:r>
        <w:t>ntelligence. For years, major tech executives and scientists like Elon Musk, Stephen Hawking, and Bill Gates have been raising public attention to the risk of the latter.</w:t>
      </w:r>
    </w:p>
    <w:p w14:paraId="20CF900C" w14:textId="77777777" w:rsidR="007064AD" w:rsidRDefault="007064AD" w:rsidP="007064AD">
      <w:pPr>
        <w:spacing w:line="235" w:lineRule="atLeast"/>
      </w:pPr>
      <w:r>
        <w:t>Some experts estimate 50-50 chances of a conflict with North Korea in 2018—though many similar claims are purposefully overhyped. More grounded estimates show the extraordinary difficulty of predicting a nuclear event. For instance, the Global Catastrophic Risk Institute cites research with a probability of nuclear conflict ranging from “once per 14 years to once per 100,000 years.” For perspective: during the Cuban Missile Crisis, President John F. Kennedy saw the chances of nuclear war as being as high as 50 percent—considerably worse than Russian Roulette.</w:t>
      </w:r>
    </w:p>
    <w:p w14:paraId="55D5D202" w14:textId="77777777" w:rsidR="007064AD" w:rsidRDefault="007064AD" w:rsidP="007064AD">
      <w:pPr>
        <w:spacing w:line="235" w:lineRule="atLeast"/>
      </w:pPr>
      <w:r>
        <w:rPr>
          <w:u w:val="single"/>
          <w:shd w:val="clear" w:color="auto" w:fill="00FFFF"/>
        </w:rPr>
        <w:t>In</w:t>
      </w:r>
      <w:r>
        <w:t xml:space="preserve"> </w:t>
      </w:r>
      <w:r>
        <w:rPr>
          <w:b/>
          <w:bCs/>
          <w:u w:val="single"/>
          <w:shd w:val="clear" w:color="auto" w:fill="00FFFF"/>
        </w:rPr>
        <w:t>most</w:t>
      </w:r>
      <w:r>
        <w:t xml:space="preserve"> of the think tanks’ </w:t>
      </w:r>
      <w:r>
        <w:rPr>
          <w:b/>
          <w:bCs/>
          <w:u w:val="single"/>
          <w:shd w:val="clear" w:color="auto" w:fill="00FFFF"/>
        </w:rPr>
        <w:t>scenarios</w:t>
      </w:r>
      <w:r>
        <w:t xml:space="preserve"> </w:t>
      </w:r>
      <w:r>
        <w:rPr>
          <w:u w:val="single"/>
          <w:shd w:val="clear" w:color="auto" w:fill="00FFFF"/>
        </w:rPr>
        <w:t>for</w:t>
      </w:r>
      <w:r>
        <w:t xml:space="preserve"> </w:t>
      </w:r>
      <w:r>
        <w:rPr>
          <w:b/>
          <w:bCs/>
          <w:u w:val="single"/>
          <w:shd w:val="clear" w:color="auto" w:fill="00FFFF"/>
        </w:rPr>
        <w:t>extinction</w:t>
      </w:r>
      <w:r>
        <w:rPr>
          <w:b/>
          <w:bCs/>
          <w:u w:val="single"/>
        </w:rPr>
        <w:t>-level</w:t>
      </w:r>
      <w:r>
        <w:t xml:space="preserve"> </w:t>
      </w:r>
      <w:r>
        <w:rPr>
          <w:u w:val="single"/>
        </w:rPr>
        <w:t>scenarios,</w:t>
      </w:r>
      <w:r>
        <w:t xml:space="preserve"> </w:t>
      </w:r>
      <w:r>
        <w:rPr>
          <w:u w:val="single"/>
          <w:shd w:val="clear" w:color="auto" w:fill="00FFFF"/>
        </w:rPr>
        <w:t>poor</w:t>
      </w:r>
      <w:r>
        <w:t xml:space="preserve"> </w:t>
      </w:r>
      <w:r>
        <w:rPr>
          <w:b/>
          <w:bCs/>
          <w:u w:val="single"/>
          <w:shd w:val="clear" w:color="auto" w:fill="00FFFF"/>
        </w:rPr>
        <w:t>cybersecurity</w:t>
      </w:r>
      <w:r>
        <w:t xml:space="preserve"> hygiene or failure of imagination around risks </w:t>
      </w:r>
      <w:r>
        <w:rPr>
          <w:u w:val="single"/>
          <w:shd w:val="clear" w:color="auto" w:fill="00FFFF"/>
        </w:rPr>
        <w:t>is a</w:t>
      </w:r>
      <w:r>
        <w:t xml:space="preserve"> </w:t>
      </w:r>
      <w:r>
        <w:rPr>
          <w:b/>
          <w:bCs/>
          <w:u w:val="single"/>
          <w:shd w:val="clear" w:color="auto" w:fill="00FFFF"/>
        </w:rPr>
        <w:t>leading probability</w:t>
      </w:r>
      <w:r>
        <w:t xml:space="preserve"> </w:t>
      </w:r>
      <w:r>
        <w:rPr>
          <w:u w:val="single"/>
          <w:shd w:val="clear" w:color="auto" w:fill="00FFFF"/>
        </w:rPr>
        <w:t>for</w:t>
      </w:r>
      <w:r>
        <w:t xml:space="preserve"> </w:t>
      </w:r>
      <w:r>
        <w:rPr>
          <w:b/>
          <w:bCs/>
          <w:u w:val="single"/>
          <w:shd w:val="clear" w:color="auto" w:fill="00FFFF"/>
        </w:rPr>
        <w:t>sparking</w:t>
      </w:r>
      <w:r>
        <w:t xml:space="preserve"> </w:t>
      </w:r>
      <w:r>
        <w:rPr>
          <w:u w:val="single"/>
          <w:shd w:val="clear" w:color="auto" w:fill="00FFFF"/>
        </w:rPr>
        <w:t>the event. Consider</w:t>
      </w:r>
      <w:r>
        <w:t xml:space="preserve"> </w:t>
      </w:r>
      <w:r>
        <w:rPr>
          <w:u w:val="single"/>
        </w:rPr>
        <w:t>the risk of</w:t>
      </w:r>
      <w:r>
        <w:t xml:space="preserve"> </w:t>
      </w:r>
      <w:r>
        <w:rPr>
          <w:u w:val="single"/>
          <w:shd w:val="clear" w:color="auto" w:fill="00FFFF"/>
        </w:rPr>
        <w:t>a</w:t>
      </w:r>
      <w:r>
        <w:t xml:space="preserve"> </w:t>
      </w:r>
      <w:r>
        <w:rPr>
          <w:b/>
          <w:bCs/>
          <w:u w:val="single"/>
          <w:shd w:val="clear" w:color="auto" w:fill="00FFFF"/>
        </w:rPr>
        <w:t>nuclear incident</w:t>
      </w:r>
      <w:r>
        <w:t xml:space="preserve"> </w:t>
      </w:r>
      <w:r>
        <w:rPr>
          <w:u w:val="single"/>
          <w:shd w:val="clear" w:color="auto" w:fill="00FFFF"/>
        </w:rPr>
        <w:t>from</w:t>
      </w:r>
      <w:r>
        <w:t xml:space="preserve"> any number of scenarios when </w:t>
      </w:r>
      <w:r>
        <w:rPr>
          <w:u w:val="single"/>
          <w:shd w:val="clear" w:color="auto" w:fill="00FFFF"/>
        </w:rPr>
        <w:t>malware attacks a</w:t>
      </w:r>
      <w:r>
        <w:t xml:space="preserve"> </w:t>
      </w:r>
      <w:r>
        <w:rPr>
          <w:u w:val="single"/>
        </w:rPr>
        <w:t>nuclear missile</w:t>
      </w:r>
      <w:r>
        <w:t xml:space="preserve"> </w:t>
      </w:r>
      <w:r>
        <w:rPr>
          <w:b/>
          <w:bCs/>
          <w:u w:val="single"/>
          <w:shd w:val="clear" w:color="auto" w:fill="00FFFF"/>
        </w:rPr>
        <w:t>silo</w:t>
      </w:r>
      <w:r>
        <w:t xml:space="preserve"> </w:t>
      </w:r>
      <w:r>
        <w:rPr>
          <w:u w:val="single"/>
          <w:shd w:val="clear" w:color="auto" w:fill="00FFFF"/>
        </w:rPr>
        <w:t>or</w:t>
      </w:r>
      <w:r>
        <w:t xml:space="preserve"> </w:t>
      </w:r>
      <w:r>
        <w:rPr>
          <w:b/>
          <w:bCs/>
          <w:u w:val="single"/>
          <w:shd w:val="clear" w:color="auto" w:fill="00FFFF"/>
        </w:rPr>
        <w:t>radar facility</w:t>
      </w:r>
      <w:r>
        <w:t>.</w:t>
      </w:r>
    </w:p>
    <w:p w14:paraId="06E672AB" w14:textId="77777777" w:rsidR="007064AD" w:rsidRDefault="007064AD" w:rsidP="007064AD">
      <w:pPr>
        <w:spacing w:line="235" w:lineRule="atLeast"/>
      </w:pPr>
      <w:r>
        <w:rPr>
          <w:u w:val="single"/>
          <w:shd w:val="clear" w:color="auto" w:fill="00FFFF"/>
        </w:rPr>
        <w:t>In</w:t>
      </w:r>
      <w:r>
        <w:t xml:space="preserve"> 19</w:t>
      </w:r>
      <w:r>
        <w:rPr>
          <w:b/>
          <w:bCs/>
          <w:u w:val="single"/>
          <w:shd w:val="clear" w:color="auto" w:fill="00FFFF"/>
        </w:rPr>
        <w:t>83</w:t>
      </w:r>
      <w:r>
        <w:t xml:space="preserve">, Soviet Lieutenant Colonel Stanislav </w:t>
      </w:r>
      <w:r>
        <w:rPr>
          <w:u w:val="single"/>
          <w:shd w:val="clear" w:color="auto" w:fill="00FFFF"/>
        </w:rPr>
        <w:t>Petrov</w:t>
      </w:r>
      <w:r>
        <w:t xml:space="preserve"> may have </w:t>
      </w:r>
      <w:r>
        <w:rPr>
          <w:u w:val="single"/>
          <w:shd w:val="clear" w:color="auto" w:fill="00FFFF"/>
        </w:rPr>
        <w:t>prevented</w:t>
      </w:r>
      <w:r>
        <w:t xml:space="preserve"> </w:t>
      </w:r>
      <w:r>
        <w:rPr>
          <w:u w:val="single"/>
        </w:rPr>
        <w:t>a</w:t>
      </w:r>
      <w:r>
        <w:t xml:space="preserve"> </w:t>
      </w:r>
      <w:r>
        <w:rPr>
          <w:b/>
          <w:bCs/>
          <w:u w:val="single"/>
          <w:shd w:val="clear" w:color="auto" w:fill="00FFFF"/>
        </w:rPr>
        <w:t>nuc</w:t>
      </w:r>
      <w:r>
        <w:rPr>
          <w:u w:val="single"/>
        </w:rPr>
        <w:t>lear</w:t>
      </w:r>
      <w:r>
        <w:t xml:space="preserve"> </w:t>
      </w:r>
      <w:r>
        <w:rPr>
          <w:b/>
          <w:bCs/>
          <w:u w:val="single"/>
          <w:shd w:val="clear" w:color="auto" w:fill="00FFFF"/>
        </w:rPr>
        <w:t>war</w:t>
      </w:r>
      <w:r>
        <w:t xml:space="preserve"> between the US and USSR </w:t>
      </w:r>
      <w:r>
        <w:rPr>
          <w:u w:val="single"/>
        </w:rPr>
        <w:t>by</w:t>
      </w:r>
      <w:r>
        <w:t xml:space="preserve"> simply </w:t>
      </w:r>
      <w:r>
        <w:rPr>
          <w:u w:val="single"/>
        </w:rPr>
        <w:t>ignoring false</w:t>
      </w:r>
      <w:r>
        <w:t xml:space="preserve"> computer </w:t>
      </w:r>
      <w:r>
        <w:rPr>
          <w:u w:val="single"/>
        </w:rPr>
        <w:t>warnings</w:t>
      </w:r>
      <w:r>
        <w:t xml:space="preserve"> of a US nuclear strike. The radar readings of an imminent attack were the result of a malfunction. </w:t>
      </w:r>
      <w:r>
        <w:rPr>
          <w:u w:val="single"/>
          <w:shd w:val="clear" w:color="auto" w:fill="00FFFF"/>
        </w:rPr>
        <w:t>Picture an</w:t>
      </w:r>
      <w:r>
        <w:t xml:space="preserve"> </w:t>
      </w:r>
      <w:r>
        <w:rPr>
          <w:b/>
          <w:bCs/>
          <w:u w:val="single"/>
          <w:shd w:val="clear" w:color="auto" w:fill="00FFFF"/>
        </w:rPr>
        <w:t>alternate</w:t>
      </w:r>
      <w:r>
        <w:t xml:space="preserve"> </w:t>
      </w:r>
      <w:r>
        <w:rPr>
          <w:u w:val="single"/>
        </w:rPr>
        <w:t>version</w:t>
      </w:r>
      <w:r>
        <w:t xml:space="preserve"> of history </w:t>
      </w:r>
      <w:r>
        <w:rPr>
          <w:u w:val="single"/>
        </w:rPr>
        <w:t>where it was a</w:t>
      </w:r>
      <w:r>
        <w:t xml:space="preserve"> </w:t>
      </w:r>
      <w:r>
        <w:rPr>
          <w:b/>
          <w:bCs/>
          <w:u w:val="single"/>
          <w:shd w:val="clear" w:color="auto" w:fill="00FFFF"/>
        </w:rPr>
        <w:t>hack</w:t>
      </w:r>
      <w:r>
        <w:t xml:space="preserve"> instead: In January, international policy think tank Chatham House reported US, UK, and other </w:t>
      </w:r>
      <w:r>
        <w:rPr>
          <w:b/>
          <w:bCs/>
          <w:u w:val="single"/>
          <w:shd w:val="clear" w:color="auto" w:fill="00FFFF"/>
        </w:rPr>
        <w:t>nuc</w:t>
      </w:r>
      <w:r>
        <w:rPr>
          <w:u w:val="single"/>
        </w:rPr>
        <w:t>lear weapon</w:t>
      </w:r>
      <w:r>
        <w:rPr>
          <w:b/>
          <w:bCs/>
          <w:u w:val="single"/>
          <w:shd w:val="clear" w:color="auto" w:fill="00FFFF"/>
        </w:rPr>
        <w:t>s</w:t>
      </w:r>
      <w:r>
        <w:t xml:space="preserve"> </w:t>
      </w:r>
      <w:r>
        <w:rPr>
          <w:u w:val="single"/>
        </w:rPr>
        <w:t>programs</w:t>
      </w:r>
      <w:r>
        <w:t xml:space="preserve"> </w:t>
      </w:r>
      <w:r>
        <w:rPr>
          <w:u w:val="single"/>
          <w:shd w:val="clear" w:color="auto" w:fill="00FFFF"/>
        </w:rPr>
        <w:t>are</w:t>
      </w:r>
      <w:r>
        <w:t xml:space="preserve"> </w:t>
      </w:r>
      <w:r>
        <w:rPr>
          <w:b/>
          <w:bCs/>
          <w:u w:val="single"/>
          <w:shd w:val="clear" w:color="auto" w:fill="00FFFF"/>
        </w:rPr>
        <w:t>increasingly vulnerable</w:t>
      </w:r>
      <w:r>
        <w:t xml:space="preserve"> </w:t>
      </w:r>
      <w:r>
        <w:rPr>
          <w:u w:val="single"/>
          <w:shd w:val="clear" w:color="auto" w:fill="00FFFF"/>
        </w:rPr>
        <w:t>to</w:t>
      </w:r>
      <w:r>
        <w:t xml:space="preserve"> </w:t>
      </w:r>
      <w:r>
        <w:rPr>
          <w:b/>
          <w:bCs/>
          <w:u w:val="single"/>
          <w:shd w:val="clear" w:color="auto" w:fill="00FFFF"/>
        </w:rPr>
        <w:t>cyberthreats</w:t>
      </w:r>
      <w:r>
        <w:t>.</w:t>
      </w:r>
    </w:p>
    <w:p w14:paraId="17EC7BE4" w14:textId="77777777" w:rsidR="007064AD" w:rsidRDefault="007064AD" w:rsidP="00355414">
      <w:pPr>
        <w:rPr>
          <w:sz w:val="16"/>
        </w:rPr>
      </w:pPr>
    </w:p>
    <w:p w14:paraId="5D6638EE" w14:textId="77777777" w:rsidR="009A6967" w:rsidRPr="00DC74CA" w:rsidRDefault="009A6967" w:rsidP="009A6967">
      <w:pPr>
        <w:pStyle w:val="Heading4"/>
      </w:pPr>
      <w:r>
        <w:t>They get theory but it’s not DTD- 1ar time advantage- that was above, abuse is self-imposed b/c they could always better develop the shell in the 1ar, over-punishment- reading theory cancels out the abuse, and no reason short speech means drop the debater- just get more efficient, short shells already force 2n split. Evaluate the theory debate after the 2NR – if the aff didn’t include weighing in the 1AR, that’s their fault B] dropping the argument minimizes the chance the round is decided unfairly C] if intervention will happen on theory debates, then judges should intervene in a way that decreases the asinine nature of LD theory</w:t>
      </w:r>
    </w:p>
    <w:p w14:paraId="1D5688CA" w14:textId="77777777" w:rsidR="00E56CD3" w:rsidRPr="00051B41" w:rsidRDefault="00E56CD3" w:rsidP="00E56CD3">
      <w:pPr>
        <w:pStyle w:val="Heading3"/>
        <w:rPr>
          <w:rFonts w:cs="Calibri"/>
        </w:rPr>
      </w:pPr>
      <w:r>
        <w:rPr>
          <w:rFonts w:cs="Calibri"/>
        </w:rPr>
        <w:t>1NC</w:t>
      </w:r>
    </w:p>
    <w:p w14:paraId="151204B2" w14:textId="2DBB3C35" w:rsidR="00E56CD3" w:rsidRDefault="00E56CD3" w:rsidP="00E56CD3">
      <w:pPr>
        <w:pStyle w:val="Heading4"/>
      </w:pPr>
      <w:r>
        <w:t xml:space="preserve">Counterplan: </w:t>
      </w:r>
      <w:r>
        <w:t>Private entities, with the exception of Chinese private entities, ought not appropriate lunar heritage sites.</w:t>
      </w:r>
    </w:p>
    <w:p w14:paraId="10FB6119" w14:textId="77777777" w:rsidR="004B75D1" w:rsidRPr="000C44E2" w:rsidRDefault="004B75D1" w:rsidP="004B75D1">
      <w:pPr>
        <w:pStyle w:val="Heading4"/>
      </w:pPr>
      <w:r w:rsidRPr="000C44E2">
        <w:t xml:space="preserve">CCP legitimacy high now </w:t>
      </w:r>
    </w:p>
    <w:p w14:paraId="16C8C4C4" w14:textId="77777777" w:rsidR="004B75D1" w:rsidRPr="000C44E2" w:rsidRDefault="004B75D1" w:rsidP="004B75D1">
      <w:pPr>
        <w:rPr>
          <w:rStyle w:val="Style13ptBold"/>
          <w:rFonts w:cs="Calibri"/>
          <w:b w:val="0"/>
          <w:bCs/>
        </w:rPr>
      </w:pPr>
      <w:r w:rsidRPr="000C44E2">
        <w:rPr>
          <w:rStyle w:val="Style13ptBold"/>
          <w:rFonts w:cs="Calibri"/>
          <w:b w:val="0"/>
          <w:bCs/>
        </w:rPr>
        <w:t xml:space="preserve">Yvonne </w:t>
      </w:r>
      <w:r w:rsidRPr="00592960">
        <w:rPr>
          <w:rStyle w:val="Style13ptBold"/>
        </w:rPr>
        <w:t>Murray 22</w:t>
      </w:r>
      <w:r w:rsidRPr="000C44E2">
        <w:rPr>
          <w:rStyle w:val="Style13ptBold"/>
          <w:rFonts w:cs="Calibri"/>
          <w:b w:val="0"/>
          <w:bCs/>
        </w:rPr>
        <w:t xml:space="preserve">, “2021 saw China's Xi Jinping tighten grip on power,” 1/4/22, RTE (Ireland's National Public Service Media), https://www.rte.ie/news/2021/1231/1269202-china-year-in-review/ </w:t>
      </w:r>
    </w:p>
    <w:p w14:paraId="2F314E06" w14:textId="77777777" w:rsidR="004B75D1" w:rsidRPr="000C44E2" w:rsidRDefault="004B75D1" w:rsidP="004B75D1">
      <w:pPr>
        <w:rPr>
          <w:rStyle w:val="StyleUnderline"/>
          <w:rFonts w:cs="Calibri"/>
        </w:rPr>
      </w:pPr>
      <w:r w:rsidRPr="000C44E2">
        <w:rPr>
          <w:rStyle w:val="StyleUnderline"/>
          <w:rFonts w:cs="Calibri"/>
        </w:rPr>
        <w:t xml:space="preserve">In </w:t>
      </w:r>
      <w:r w:rsidRPr="000C44E2">
        <w:rPr>
          <w:rStyle w:val="StyleUnderline"/>
          <w:rFonts w:cs="Calibri"/>
          <w:highlight w:val="yellow"/>
        </w:rPr>
        <w:t>2021</w:t>
      </w:r>
      <w:r w:rsidRPr="000C44E2">
        <w:rPr>
          <w:rStyle w:val="StyleUnderline"/>
          <w:rFonts w:cs="Calibri"/>
        </w:rPr>
        <w:t>, while most of the world struggled to contain the virus, China kept its borders sealed, stamped out outbreaks with ruthless efficiency and in its zero-Covid bubble, set about turbo charging internal reforms.</w:t>
      </w:r>
    </w:p>
    <w:p w14:paraId="118B0636" w14:textId="77777777" w:rsidR="004B75D1" w:rsidRPr="000C44E2" w:rsidRDefault="004B75D1" w:rsidP="004B75D1">
      <w:pPr>
        <w:rPr>
          <w:rFonts w:cs="Calibri"/>
          <w:sz w:val="24"/>
        </w:rPr>
      </w:pPr>
    </w:p>
    <w:p w14:paraId="1D7A0AC7" w14:textId="77777777" w:rsidR="004B75D1" w:rsidRPr="000C44E2" w:rsidRDefault="004B75D1" w:rsidP="004B75D1">
      <w:pPr>
        <w:rPr>
          <w:rStyle w:val="StyleUnderline"/>
          <w:rFonts w:cs="Calibri"/>
        </w:rPr>
      </w:pPr>
      <w:r w:rsidRPr="000C44E2">
        <w:rPr>
          <w:rStyle w:val="StyleUnderline"/>
          <w:rFonts w:cs="Calibri"/>
        </w:rPr>
        <w:t xml:space="preserve">It was </w:t>
      </w:r>
      <w:r w:rsidRPr="000C44E2">
        <w:rPr>
          <w:rStyle w:val="StyleUnderline"/>
          <w:rFonts w:cs="Calibri"/>
          <w:highlight w:val="yellow"/>
        </w:rPr>
        <w:t>the year</w:t>
      </w:r>
      <w:r w:rsidRPr="000C44E2">
        <w:rPr>
          <w:rStyle w:val="StyleUnderline"/>
          <w:rFonts w:cs="Calibri"/>
        </w:rPr>
        <w:t xml:space="preserve">, the Chinese leader, </w:t>
      </w:r>
      <w:r w:rsidRPr="000C44E2">
        <w:rPr>
          <w:rStyle w:val="StyleUnderline"/>
          <w:rFonts w:cs="Calibri"/>
          <w:highlight w:val="yellow"/>
        </w:rPr>
        <w:t xml:space="preserve">Xi </w:t>
      </w:r>
      <w:r w:rsidRPr="000C44E2">
        <w:rPr>
          <w:rStyle w:val="StyleUnderline"/>
          <w:rFonts w:cs="Calibri"/>
        </w:rPr>
        <w:t xml:space="preserve">Jinping, </w:t>
      </w:r>
      <w:r w:rsidRPr="000C44E2">
        <w:rPr>
          <w:rStyle w:val="StyleUnderline"/>
          <w:rFonts w:cs="Calibri"/>
          <w:highlight w:val="yellow"/>
        </w:rPr>
        <w:t>declared "the east is rising and the west is in decline</w:t>
      </w:r>
      <w:r w:rsidRPr="000C44E2">
        <w:rPr>
          <w:rStyle w:val="StyleUnderline"/>
          <w:rFonts w:cs="Calibri"/>
        </w:rPr>
        <w:t xml:space="preserve">". But </w:t>
      </w:r>
      <w:r w:rsidRPr="000C44E2">
        <w:rPr>
          <w:rStyle w:val="StyleUnderline"/>
          <w:rFonts w:cs="Calibri"/>
          <w:highlight w:val="yellow"/>
        </w:rPr>
        <w:t>his confidence was cautious</w:t>
      </w:r>
      <w:r w:rsidRPr="000C44E2">
        <w:rPr>
          <w:rStyle w:val="StyleUnderline"/>
          <w:rFonts w:cs="Calibri"/>
        </w:rPr>
        <w:t>, warning officials not to write off their main rival, the United States.</w:t>
      </w:r>
    </w:p>
    <w:p w14:paraId="6DFC40DE" w14:textId="77777777" w:rsidR="004B75D1" w:rsidRPr="000C44E2" w:rsidRDefault="004B75D1" w:rsidP="004B75D1">
      <w:pPr>
        <w:rPr>
          <w:rFonts w:cs="Calibri"/>
          <w:sz w:val="24"/>
        </w:rPr>
      </w:pPr>
    </w:p>
    <w:p w14:paraId="015176EB" w14:textId="77777777" w:rsidR="004B75D1" w:rsidRPr="000C44E2" w:rsidRDefault="004B75D1" w:rsidP="004B75D1">
      <w:pPr>
        <w:rPr>
          <w:rFonts w:cs="Calibri"/>
          <w:sz w:val="24"/>
        </w:rPr>
      </w:pPr>
      <w:r w:rsidRPr="000C44E2">
        <w:rPr>
          <w:rFonts w:cs="Calibri"/>
          <w:sz w:val="24"/>
        </w:rPr>
        <w:t>And as this superpower rivalry deepened, taking on what other countries feared was a distinctly Cold War hue, Taiwan took centre stage.</w:t>
      </w:r>
    </w:p>
    <w:p w14:paraId="2D4BC900" w14:textId="77777777" w:rsidR="004B75D1" w:rsidRPr="000C44E2" w:rsidRDefault="004B75D1" w:rsidP="004B75D1">
      <w:pPr>
        <w:rPr>
          <w:rFonts w:cs="Calibri"/>
          <w:sz w:val="24"/>
        </w:rPr>
      </w:pPr>
    </w:p>
    <w:p w14:paraId="4F6ABE3F" w14:textId="77777777" w:rsidR="004B75D1" w:rsidRPr="000C44E2" w:rsidRDefault="004B75D1" w:rsidP="004B75D1">
      <w:pPr>
        <w:rPr>
          <w:rFonts w:cs="Calibri"/>
          <w:sz w:val="24"/>
        </w:rPr>
      </w:pPr>
      <w:r w:rsidRPr="000C44E2">
        <w:rPr>
          <w:rFonts w:cs="Calibri"/>
          <w:sz w:val="24"/>
        </w:rPr>
        <w:t>The US President Joe Biden appeared to break with Washington's long-held policy of "strategic ambiguity" (which is meant to keep everyone in the dark as to whether the US would defend Taiwan) by stating the US would indeed come to the island’s defence. His aides later back-pedalled on his comments.</w:t>
      </w:r>
    </w:p>
    <w:p w14:paraId="4D115389" w14:textId="77777777" w:rsidR="004B75D1" w:rsidRPr="000C44E2" w:rsidRDefault="004B75D1" w:rsidP="004B75D1">
      <w:pPr>
        <w:rPr>
          <w:rFonts w:cs="Calibri"/>
          <w:sz w:val="24"/>
        </w:rPr>
      </w:pPr>
    </w:p>
    <w:p w14:paraId="2CBE8C6E" w14:textId="77777777" w:rsidR="004B75D1" w:rsidRPr="000C44E2" w:rsidRDefault="004B75D1" w:rsidP="004B75D1">
      <w:pPr>
        <w:rPr>
          <w:rFonts w:cs="Calibri"/>
          <w:sz w:val="24"/>
        </w:rPr>
      </w:pPr>
      <w:r w:rsidRPr="000C44E2">
        <w:rPr>
          <w:rFonts w:cs="Calibri"/>
          <w:sz w:val="24"/>
        </w:rPr>
        <w:t>When an unprecedented number of Chinese warplanes flew past Taiwan amid Beijing’s threats to take the island, many speculated the invasion was nigh.</w:t>
      </w:r>
    </w:p>
    <w:p w14:paraId="251E33C0" w14:textId="77777777" w:rsidR="004B75D1" w:rsidRPr="000C44E2" w:rsidRDefault="004B75D1" w:rsidP="004B75D1">
      <w:pPr>
        <w:rPr>
          <w:rFonts w:cs="Calibri"/>
          <w:sz w:val="24"/>
        </w:rPr>
      </w:pPr>
    </w:p>
    <w:p w14:paraId="12B413C9" w14:textId="77777777" w:rsidR="004B75D1" w:rsidRPr="000C44E2" w:rsidRDefault="004B75D1" w:rsidP="004B75D1">
      <w:pPr>
        <w:rPr>
          <w:rStyle w:val="StyleUnderline"/>
          <w:rFonts w:cs="Calibri"/>
        </w:rPr>
      </w:pPr>
      <w:r w:rsidRPr="000C44E2">
        <w:rPr>
          <w:rStyle w:val="StyleUnderline"/>
          <w:rFonts w:cs="Calibri"/>
        </w:rPr>
        <w:t xml:space="preserve">And while </w:t>
      </w:r>
      <w:r w:rsidRPr="000C44E2">
        <w:rPr>
          <w:rStyle w:val="StyleUnderline"/>
          <w:rFonts w:cs="Calibri"/>
          <w:highlight w:val="yellow"/>
        </w:rPr>
        <w:t>China continued to look for parity of esteem for its authoritarian form of governance</w:t>
      </w:r>
      <w:r w:rsidRPr="000C44E2">
        <w:rPr>
          <w:rStyle w:val="StyleUnderline"/>
          <w:rFonts w:cs="Calibri"/>
        </w:rPr>
        <w:t>, especially in international institutions built on democratic norms, Taiwan became the touchstone in a global clash of values.</w:t>
      </w:r>
    </w:p>
    <w:p w14:paraId="2167C0FE" w14:textId="77777777" w:rsidR="004B75D1" w:rsidRPr="000C44E2" w:rsidRDefault="004B75D1" w:rsidP="004B75D1">
      <w:pPr>
        <w:rPr>
          <w:rFonts w:cs="Calibri"/>
          <w:sz w:val="24"/>
        </w:rPr>
      </w:pPr>
      <w:r w:rsidRPr="000C44E2">
        <w:rPr>
          <w:rFonts w:cs="Calibri"/>
          <w:sz w:val="24"/>
        </w:rPr>
        <w:t>Democracy versus authoritarianism</w:t>
      </w:r>
    </w:p>
    <w:p w14:paraId="246381E1" w14:textId="77777777" w:rsidR="004B75D1" w:rsidRPr="000C44E2" w:rsidRDefault="004B75D1" w:rsidP="004B75D1">
      <w:pPr>
        <w:rPr>
          <w:rFonts w:cs="Calibri"/>
          <w:sz w:val="24"/>
        </w:rPr>
      </w:pPr>
    </w:p>
    <w:p w14:paraId="187A51A8" w14:textId="77777777" w:rsidR="004B75D1" w:rsidRPr="000C44E2" w:rsidRDefault="004B75D1" w:rsidP="004B75D1">
      <w:pPr>
        <w:rPr>
          <w:rFonts w:cs="Calibri"/>
          <w:sz w:val="24"/>
        </w:rPr>
      </w:pPr>
      <w:r w:rsidRPr="000C44E2">
        <w:rPr>
          <w:rStyle w:val="StyleUnderline"/>
          <w:rFonts w:cs="Calibri"/>
        </w:rPr>
        <w:t xml:space="preserve">The clashes came thick and fast. In the Spring, politicians in Europe, who had criticised human rights abuses in Xinjiang, were hit with sanctions by Beijing. </w:t>
      </w:r>
      <w:r w:rsidRPr="000C44E2">
        <w:rPr>
          <w:rFonts w:cs="Calibri"/>
          <w:sz w:val="24"/>
        </w:rPr>
        <w:t>The shelving of the China Investment Agreement as a result, was a clear sign that Sino-European relations had taken a nosedive. In the autumn, Beijing lost a good friend with the exit of Germany’s Chancellor, Angela Merkel.</w:t>
      </w:r>
    </w:p>
    <w:p w14:paraId="279B675C" w14:textId="77777777" w:rsidR="004B75D1" w:rsidRPr="000C44E2" w:rsidRDefault="004B75D1" w:rsidP="004B75D1">
      <w:pPr>
        <w:rPr>
          <w:rFonts w:cs="Calibri"/>
          <w:sz w:val="24"/>
        </w:rPr>
      </w:pPr>
    </w:p>
    <w:p w14:paraId="0FD8F949" w14:textId="77777777" w:rsidR="004B75D1" w:rsidRPr="000C44E2" w:rsidRDefault="004B75D1" w:rsidP="004B75D1">
      <w:pPr>
        <w:rPr>
          <w:rFonts w:cs="Calibri"/>
          <w:sz w:val="24"/>
        </w:rPr>
      </w:pPr>
      <w:r w:rsidRPr="000C44E2">
        <w:rPr>
          <w:rFonts w:cs="Calibri"/>
          <w:sz w:val="24"/>
        </w:rPr>
        <w:t>Then the decision by an EU country, Lithuania, to allow Taiwan to open a representative office under its own name, drew fury from Beijing, culminating in the sudden flight of Lithuanian diplomats out of China.</w:t>
      </w:r>
    </w:p>
    <w:p w14:paraId="11E0163A" w14:textId="77777777" w:rsidR="004B75D1" w:rsidRPr="000C44E2" w:rsidRDefault="004B75D1" w:rsidP="004B75D1">
      <w:pPr>
        <w:rPr>
          <w:rFonts w:cs="Calibri"/>
          <w:sz w:val="24"/>
        </w:rPr>
      </w:pPr>
    </w:p>
    <w:p w14:paraId="5CC16518" w14:textId="77777777" w:rsidR="004B75D1" w:rsidRPr="000C44E2" w:rsidRDefault="004B75D1" w:rsidP="004B75D1">
      <w:pPr>
        <w:rPr>
          <w:rFonts w:cs="Calibri"/>
          <w:sz w:val="24"/>
        </w:rPr>
      </w:pPr>
      <w:r w:rsidRPr="000C44E2">
        <w:rPr>
          <w:rFonts w:cs="Calibri"/>
          <w:sz w:val="24"/>
        </w:rPr>
        <w:t>In another dramatic diplomatic incident, Huawei’s senior executive, Meng Wanzhou, reached a deal with US prosecutors in her extradition case, allowing her to return to China.</w:t>
      </w:r>
    </w:p>
    <w:p w14:paraId="02502223" w14:textId="77777777" w:rsidR="004B75D1" w:rsidRPr="000C44E2" w:rsidRDefault="004B75D1" w:rsidP="004B75D1">
      <w:pPr>
        <w:rPr>
          <w:rFonts w:cs="Calibri"/>
          <w:sz w:val="24"/>
        </w:rPr>
      </w:pPr>
    </w:p>
    <w:p w14:paraId="573A5914" w14:textId="77777777" w:rsidR="004B75D1" w:rsidRPr="000C44E2" w:rsidRDefault="004B75D1" w:rsidP="004B75D1">
      <w:pPr>
        <w:rPr>
          <w:rFonts w:cs="Calibri"/>
          <w:sz w:val="24"/>
        </w:rPr>
      </w:pPr>
      <w:r w:rsidRPr="000C44E2">
        <w:rPr>
          <w:rFonts w:cs="Calibri"/>
          <w:sz w:val="24"/>
        </w:rPr>
        <w:t>Within hours, the two Canadian citizens, Michael Kovrig and Michael Spavor, detained on spying charges in China were suddenly released - Beijing appearing to make no secret of its hostage diplomacy. Irish businessman Richard O’Halloran, meanwhile, remained detained without charge in Shanghai.</w:t>
      </w:r>
    </w:p>
    <w:p w14:paraId="74782F3A" w14:textId="77777777" w:rsidR="004B75D1" w:rsidRPr="000C44E2" w:rsidRDefault="004B75D1" w:rsidP="004B75D1">
      <w:pPr>
        <w:rPr>
          <w:rStyle w:val="StyleUnderline"/>
          <w:rFonts w:cs="Calibri"/>
        </w:rPr>
      </w:pPr>
      <w:r w:rsidRPr="000C44E2">
        <w:rPr>
          <w:rStyle w:val="StyleUnderline"/>
          <w:rFonts w:cs="Calibri"/>
        </w:rPr>
        <w:t xml:space="preserve">At the same time, the </w:t>
      </w:r>
      <w:r w:rsidRPr="000C44E2">
        <w:rPr>
          <w:rStyle w:val="StyleUnderline"/>
          <w:rFonts w:cs="Calibri"/>
          <w:highlight w:val="yellow"/>
        </w:rPr>
        <w:t>number of foreign journalists inside China, dwindled further.</w:t>
      </w:r>
      <w:r w:rsidRPr="000C44E2">
        <w:rPr>
          <w:rStyle w:val="StyleUnderline"/>
          <w:rFonts w:cs="Calibri"/>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41B8C88B" w14:textId="77777777" w:rsidR="004B75D1" w:rsidRPr="000C44E2" w:rsidRDefault="004B75D1" w:rsidP="004B75D1">
      <w:pPr>
        <w:rPr>
          <w:rStyle w:val="StyleUnderline"/>
          <w:rFonts w:cs="Calibri"/>
        </w:rPr>
      </w:pPr>
    </w:p>
    <w:p w14:paraId="68F25BBA" w14:textId="77777777" w:rsidR="004B75D1" w:rsidRPr="000C44E2" w:rsidRDefault="004B75D1" w:rsidP="004B75D1">
      <w:pPr>
        <w:rPr>
          <w:rFonts w:cs="Calibri"/>
          <w:sz w:val="24"/>
        </w:rPr>
      </w:pPr>
      <w:r w:rsidRPr="000C44E2">
        <w:rPr>
          <w:rFonts w:cs="Calibri"/>
          <w:sz w:val="24"/>
        </w:rPr>
        <w:t>When I fled Beijing with my family in March after years of intimidation and harassment by the authorities, there were no Irish journalists, reporting for Irish outlets, left in China.</w:t>
      </w:r>
    </w:p>
    <w:p w14:paraId="34B5E99B" w14:textId="77777777" w:rsidR="004B75D1" w:rsidRPr="000C44E2" w:rsidRDefault="004B75D1" w:rsidP="004B75D1">
      <w:pPr>
        <w:rPr>
          <w:rFonts w:cs="Calibri"/>
          <w:sz w:val="24"/>
        </w:rPr>
      </w:pPr>
    </w:p>
    <w:p w14:paraId="41CF9C86" w14:textId="77777777" w:rsidR="004B75D1" w:rsidRPr="000C44E2" w:rsidRDefault="004B75D1" w:rsidP="004B75D1">
      <w:pPr>
        <w:rPr>
          <w:rFonts w:cs="Calibri"/>
          <w:sz w:val="24"/>
        </w:rPr>
      </w:pPr>
      <w:r w:rsidRPr="000C44E2">
        <w:rPr>
          <w:rFonts w:cs="Calibri"/>
          <w:sz w:val="24"/>
        </w:rPr>
        <w:t>In our Taipei exile, we joined a burgeoning number of China correspondents forced to cover the superpower from a distance.</w:t>
      </w:r>
    </w:p>
    <w:p w14:paraId="54B4A9E1" w14:textId="77777777" w:rsidR="004B75D1" w:rsidRPr="000C44E2" w:rsidRDefault="004B75D1" w:rsidP="004B75D1">
      <w:pPr>
        <w:rPr>
          <w:rFonts w:cs="Calibri"/>
          <w:sz w:val="24"/>
        </w:rPr>
      </w:pPr>
    </w:p>
    <w:p w14:paraId="31E5F77A" w14:textId="77777777" w:rsidR="004B75D1" w:rsidRPr="000C44E2" w:rsidRDefault="004B75D1" w:rsidP="004B75D1">
      <w:pPr>
        <w:rPr>
          <w:rStyle w:val="StyleUnderline"/>
          <w:rFonts w:cs="Calibri"/>
        </w:rPr>
      </w:pPr>
      <w:r w:rsidRPr="000C44E2">
        <w:rPr>
          <w:rStyle w:val="StyleUnderline"/>
          <w:rFonts w:cs="Calibri"/>
        </w:rPr>
        <w:t xml:space="preserve">In 2021, it seemed the </w:t>
      </w:r>
      <w:r w:rsidRPr="000C44E2">
        <w:rPr>
          <w:rStyle w:val="StyleUnderline"/>
          <w:rFonts w:cs="Calibri"/>
          <w:highlight w:val="yellow"/>
        </w:rPr>
        <w:t xml:space="preserve">chasm between China and much of the rest of the world </w:t>
      </w:r>
      <w:r w:rsidRPr="000C44E2">
        <w:rPr>
          <w:rStyle w:val="StyleUnderline"/>
          <w:rFonts w:cs="Calibri"/>
        </w:rPr>
        <w:t xml:space="preserve">- or to use Chairman Xi’s framing "east and west" - </w:t>
      </w:r>
      <w:r w:rsidRPr="000C44E2">
        <w:rPr>
          <w:rStyle w:val="StyleUnderline"/>
          <w:rFonts w:cs="Calibri"/>
          <w:highlight w:val="yellow"/>
        </w:rPr>
        <w:t>yawned wider.</w:t>
      </w:r>
    </w:p>
    <w:p w14:paraId="5E53DBE2" w14:textId="77777777" w:rsidR="004B75D1" w:rsidRPr="000C44E2" w:rsidRDefault="004B75D1" w:rsidP="004B75D1">
      <w:pPr>
        <w:rPr>
          <w:rFonts w:cs="Calibri"/>
          <w:sz w:val="24"/>
        </w:rPr>
      </w:pPr>
    </w:p>
    <w:p w14:paraId="522761C4" w14:textId="77777777" w:rsidR="004B75D1" w:rsidRPr="000C44E2" w:rsidRDefault="004B75D1" w:rsidP="004B75D1">
      <w:pPr>
        <w:rPr>
          <w:rFonts w:cs="Calibri"/>
          <w:sz w:val="24"/>
        </w:rPr>
      </w:pPr>
      <w:r w:rsidRPr="000C44E2">
        <w:rPr>
          <w:rFonts w:cs="Calibri"/>
          <w:sz w:val="24"/>
        </w:rPr>
        <w:t>The home front</w:t>
      </w:r>
    </w:p>
    <w:p w14:paraId="4BDE6EEC" w14:textId="77777777" w:rsidR="004B75D1" w:rsidRPr="000C44E2" w:rsidRDefault="004B75D1" w:rsidP="004B75D1">
      <w:pPr>
        <w:rPr>
          <w:rFonts w:cs="Calibri"/>
          <w:sz w:val="24"/>
        </w:rPr>
      </w:pPr>
    </w:p>
    <w:p w14:paraId="2F5241F5" w14:textId="77777777" w:rsidR="004B75D1" w:rsidRPr="000C44E2" w:rsidRDefault="004B75D1" w:rsidP="004B75D1">
      <w:pPr>
        <w:rPr>
          <w:rStyle w:val="StyleUnderline"/>
          <w:rFonts w:cs="Calibri"/>
        </w:rPr>
      </w:pPr>
      <w:r w:rsidRPr="000C44E2">
        <w:rPr>
          <w:rStyle w:val="StyleUnderline"/>
          <w:rFonts w:cs="Calibri"/>
        </w:rPr>
        <w:t xml:space="preserve">But despite the chilly geopolitical atmosphere, on home turf this year </w:t>
      </w:r>
      <w:r w:rsidRPr="000C44E2">
        <w:rPr>
          <w:rStyle w:val="StyleUnderline"/>
          <w:rFonts w:cs="Calibri"/>
          <w:highlight w:val="yellow"/>
        </w:rPr>
        <w:t xml:space="preserve">the leadership was in a celebratory mood. Pomp and pageantry marked 100 years of the Communist Party </w:t>
      </w:r>
      <w:r w:rsidRPr="000C44E2">
        <w:rPr>
          <w:rStyle w:val="StyleUnderline"/>
          <w:rFonts w:cs="Calibri"/>
        </w:rPr>
        <w:t>in July and the party leader, Xi Jinping, used the moment to deliver a colourful message to his own people and more pointedly to the outside world.</w:t>
      </w:r>
    </w:p>
    <w:p w14:paraId="01B90EE7" w14:textId="77777777" w:rsidR="004B75D1" w:rsidRPr="000C44E2" w:rsidRDefault="004B75D1" w:rsidP="004B75D1">
      <w:pPr>
        <w:rPr>
          <w:rFonts w:cs="Calibri"/>
          <w:sz w:val="24"/>
        </w:rPr>
      </w:pPr>
    </w:p>
    <w:p w14:paraId="337D5E8E" w14:textId="77777777" w:rsidR="004B75D1" w:rsidRPr="000C44E2" w:rsidRDefault="004B75D1" w:rsidP="004B75D1">
      <w:pPr>
        <w:rPr>
          <w:rStyle w:val="StyleUnderline"/>
          <w:rFonts w:cs="Calibri"/>
        </w:rPr>
      </w:pPr>
      <w:r w:rsidRPr="000C44E2">
        <w:rPr>
          <w:rStyle w:val="StyleUnderline"/>
          <w:rFonts w:cs="Calibri"/>
        </w:rPr>
        <w:t>"We will never allow anyone to bully, oppress or subjugate China," he said, to whoops and cheers in Tiananmen Square.</w:t>
      </w:r>
    </w:p>
    <w:p w14:paraId="6BA12EA0" w14:textId="77777777" w:rsidR="004B75D1" w:rsidRPr="000C44E2" w:rsidRDefault="004B75D1" w:rsidP="004B75D1">
      <w:pPr>
        <w:rPr>
          <w:rStyle w:val="StyleUnderline"/>
          <w:rFonts w:cs="Calibri"/>
        </w:rPr>
      </w:pPr>
    </w:p>
    <w:p w14:paraId="21869415" w14:textId="77777777" w:rsidR="004B75D1" w:rsidRPr="000C44E2" w:rsidRDefault="004B75D1" w:rsidP="004B75D1">
      <w:pPr>
        <w:rPr>
          <w:rStyle w:val="StyleUnderline"/>
          <w:rFonts w:cs="Calibri"/>
        </w:rPr>
      </w:pPr>
      <w:r w:rsidRPr="000C44E2">
        <w:rPr>
          <w:rStyle w:val="StyleUnderline"/>
          <w:rFonts w:cs="Calibri"/>
        </w:rPr>
        <w:t>"Anyone who dares try to do that will have their heads bashed bloody against the Great Wall of Steel forged by over 1.4 billion Chinese people," he said.</w:t>
      </w:r>
    </w:p>
    <w:p w14:paraId="42EBA918" w14:textId="77777777" w:rsidR="004B75D1" w:rsidRPr="000C44E2" w:rsidRDefault="004B75D1" w:rsidP="004B75D1">
      <w:pPr>
        <w:rPr>
          <w:rStyle w:val="StyleUnderline"/>
          <w:rFonts w:cs="Calibri"/>
        </w:rPr>
      </w:pPr>
    </w:p>
    <w:p w14:paraId="65C2D1C9" w14:textId="77777777" w:rsidR="004B75D1" w:rsidRPr="000C44E2" w:rsidRDefault="004B75D1" w:rsidP="004B75D1">
      <w:pPr>
        <w:rPr>
          <w:rStyle w:val="StyleUnderline"/>
          <w:rFonts w:cs="Calibri"/>
        </w:rPr>
      </w:pPr>
      <w:r w:rsidRPr="000C44E2">
        <w:rPr>
          <w:rStyle w:val="StyleUnderline"/>
          <w:rFonts w:cs="Calibri"/>
        </w:rPr>
        <w:t xml:space="preserve">Domestically, there is no doubt that the </w:t>
      </w:r>
      <w:r w:rsidRPr="000C44E2">
        <w:rPr>
          <w:rStyle w:val="StyleUnderline"/>
          <w:rFonts w:cs="Calibri"/>
          <w:highlight w:val="yellow"/>
        </w:rPr>
        <w:t>pandemic delivered a massive boost for the leadership</w:t>
      </w:r>
      <w:r w:rsidRPr="000C44E2">
        <w:rPr>
          <w:rStyle w:val="StyleUnderline"/>
          <w:rFonts w:cs="Calibri"/>
        </w:rPr>
        <w:t xml:space="preserve">. The Chinese public, looking at the infection and death rates in advanced democracies, felt a </w:t>
      </w:r>
      <w:r w:rsidRPr="000C44E2">
        <w:rPr>
          <w:rStyle w:val="StyleUnderline"/>
          <w:rFonts w:cs="Calibri"/>
          <w:highlight w:val="yellow"/>
        </w:rPr>
        <w:t xml:space="preserve">sense of national pride that China </w:t>
      </w:r>
      <w:r w:rsidRPr="000C44E2">
        <w:rPr>
          <w:rStyle w:val="StyleUnderline"/>
          <w:rFonts w:cs="Calibri"/>
        </w:rPr>
        <w:t xml:space="preserve">had to a large extent </w:t>
      </w:r>
      <w:r w:rsidRPr="000C44E2">
        <w:rPr>
          <w:rStyle w:val="StyleUnderline"/>
          <w:rFonts w:cs="Calibri"/>
          <w:highlight w:val="yellow"/>
        </w:rPr>
        <w:t>remained Covid-free</w:t>
      </w:r>
      <w:r w:rsidRPr="000C44E2">
        <w:rPr>
          <w:rStyle w:val="StyleUnderline"/>
          <w:rFonts w:cs="Calibri"/>
        </w:rPr>
        <w:t>, and the downsides of the policies, such as impact on mental health, received little attention.</w:t>
      </w:r>
    </w:p>
    <w:p w14:paraId="7DF70493" w14:textId="77777777" w:rsidR="004B75D1" w:rsidRPr="000C44E2" w:rsidRDefault="004B75D1" w:rsidP="004B75D1">
      <w:pPr>
        <w:rPr>
          <w:rFonts w:cs="Calibri"/>
          <w:sz w:val="24"/>
        </w:rPr>
      </w:pPr>
      <w:r w:rsidRPr="000C44E2">
        <w:rPr>
          <w:rStyle w:val="StyleUnderline"/>
          <w:rFonts w:cs="Calibri"/>
        </w:rPr>
        <w:t xml:space="preserve">However, those Chinese </w:t>
      </w:r>
      <w:r w:rsidRPr="000C44E2">
        <w:rPr>
          <w:rStyle w:val="StyleUnderline"/>
          <w:rFonts w:cs="Calibri"/>
          <w:highlight w:val="yellow"/>
        </w:rPr>
        <w:t xml:space="preserve">people who tried to document the chaos of the early response </w:t>
      </w:r>
      <w:r w:rsidRPr="000C44E2">
        <w:rPr>
          <w:rStyle w:val="StyleUnderline"/>
          <w:rFonts w:cs="Calibri"/>
        </w:rPr>
        <w:t xml:space="preserve">to the virus </w:t>
      </w:r>
      <w:r w:rsidRPr="000C44E2">
        <w:rPr>
          <w:rStyle w:val="StyleUnderline"/>
          <w:rFonts w:cs="Calibri"/>
          <w:highlight w:val="yellow"/>
        </w:rPr>
        <w:t>were forgotten</w:t>
      </w:r>
      <w:r w:rsidRPr="000C44E2">
        <w:rPr>
          <w:rFonts w:cs="Calibri"/>
          <w:sz w:val="24"/>
        </w:rPr>
        <w:t>. One citizen journalist, Zhang Zhan, is now dying in prison for attempting to report the reality of the Wuhan lockdown, countering the official propaganda. Others simply disappeared.</w:t>
      </w:r>
    </w:p>
    <w:p w14:paraId="08778593" w14:textId="77777777" w:rsidR="004B75D1" w:rsidRPr="000C44E2" w:rsidRDefault="004B75D1" w:rsidP="004B75D1">
      <w:pPr>
        <w:rPr>
          <w:rFonts w:cs="Calibri"/>
          <w:sz w:val="24"/>
        </w:rPr>
      </w:pPr>
    </w:p>
    <w:p w14:paraId="6C4C09C7" w14:textId="77777777" w:rsidR="004B75D1" w:rsidRPr="000C44E2" w:rsidRDefault="004B75D1" w:rsidP="004B75D1">
      <w:pPr>
        <w:rPr>
          <w:rStyle w:val="StyleUnderline"/>
          <w:rFonts w:cs="Calibri"/>
        </w:rPr>
      </w:pPr>
      <w:r w:rsidRPr="000C44E2">
        <w:rPr>
          <w:rStyle w:val="StyleUnderline"/>
          <w:rFonts w:cs="Calibri"/>
        </w:rPr>
        <w:t xml:space="preserve">The </w:t>
      </w:r>
      <w:r w:rsidRPr="000C44E2">
        <w:rPr>
          <w:rStyle w:val="StyleUnderline"/>
          <w:rFonts w:cs="Calibri"/>
          <w:highlight w:val="yellow"/>
        </w:rPr>
        <w:t xml:space="preserve">government </w:t>
      </w:r>
      <w:r w:rsidRPr="000C44E2">
        <w:rPr>
          <w:rStyle w:val="StyleUnderline"/>
          <w:rFonts w:cs="Calibri"/>
        </w:rPr>
        <w:t xml:space="preserve">continued to </w:t>
      </w:r>
      <w:r w:rsidRPr="000C44E2">
        <w:rPr>
          <w:rStyle w:val="StyleUnderline"/>
          <w:rFonts w:cs="Calibri"/>
          <w:highlight w:val="yellow"/>
        </w:rPr>
        <w:t xml:space="preserve">push their own narratives on the origins of the virus, </w:t>
      </w:r>
      <w:r w:rsidRPr="000C44E2">
        <w:rPr>
          <w:rStyle w:val="StyleUnderline"/>
          <w:rFonts w:cs="Calibri"/>
        </w:rPr>
        <w:t>suggesting, alternately, that it came in on frozen food imports from Europe or it was manufactured in a US laboratory - both widely accepted by Chinese citizens and promoted by officials on international social media platforms.</w:t>
      </w:r>
    </w:p>
    <w:p w14:paraId="3C200C08" w14:textId="77777777" w:rsidR="004B75D1" w:rsidRPr="000C44E2" w:rsidRDefault="004B75D1" w:rsidP="004B75D1">
      <w:pPr>
        <w:rPr>
          <w:rFonts w:cs="Calibri"/>
          <w:sz w:val="24"/>
        </w:rPr>
      </w:pPr>
    </w:p>
    <w:p w14:paraId="347A68BF" w14:textId="77777777" w:rsidR="004B75D1" w:rsidRPr="000C44E2" w:rsidRDefault="004B75D1" w:rsidP="004B75D1">
      <w:pPr>
        <w:rPr>
          <w:rStyle w:val="StyleUnderline"/>
          <w:rFonts w:cs="Calibri"/>
        </w:rPr>
      </w:pPr>
      <w:r w:rsidRPr="000C44E2">
        <w:rPr>
          <w:rStyle w:val="StyleUnderline"/>
          <w:rFonts w:cs="Calibri"/>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5711390F" w14:textId="77777777" w:rsidR="004B75D1" w:rsidRPr="000C44E2" w:rsidRDefault="004B75D1" w:rsidP="004B75D1">
      <w:pPr>
        <w:rPr>
          <w:rFonts w:cs="Calibri"/>
          <w:sz w:val="24"/>
        </w:rPr>
      </w:pPr>
    </w:p>
    <w:p w14:paraId="4AC6CDD7" w14:textId="77777777" w:rsidR="004B75D1" w:rsidRPr="000C44E2" w:rsidRDefault="004B75D1" w:rsidP="004B75D1">
      <w:pPr>
        <w:rPr>
          <w:rFonts w:cs="Calibri"/>
          <w:sz w:val="24"/>
        </w:rPr>
      </w:pPr>
      <w:r w:rsidRPr="000C44E2">
        <w:rPr>
          <w:rFonts w:cs="Calibri"/>
          <w:sz w:val="24"/>
        </w:rPr>
        <w:t>Common prosperity</w:t>
      </w:r>
    </w:p>
    <w:p w14:paraId="47D37F55" w14:textId="77777777" w:rsidR="004B75D1" w:rsidRPr="000C44E2" w:rsidRDefault="004B75D1" w:rsidP="004B75D1">
      <w:pPr>
        <w:rPr>
          <w:rFonts w:cs="Calibri"/>
          <w:sz w:val="24"/>
        </w:rPr>
      </w:pPr>
    </w:p>
    <w:p w14:paraId="17C8ABA2" w14:textId="77777777" w:rsidR="004B75D1" w:rsidRPr="000C44E2" w:rsidRDefault="004B75D1" w:rsidP="004B75D1">
      <w:pPr>
        <w:rPr>
          <w:rFonts w:cs="Calibri"/>
          <w:sz w:val="24"/>
        </w:rPr>
      </w:pPr>
      <w:r w:rsidRPr="000C44E2">
        <w:rPr>
          <w:rFonts w:cs="Calibri"/>
          <w:sz w:val="24"/>
        </w:rPr>
        <w:t>But behind the outward confidence, China’s leaders spoke of major internal challenges: a demographic crisis, pressing energy and food security issues as well as an unsustainable wealth gap which makes China one of the most unequal societies in the world.</w:t>
      </w:r>
    </w:p>
    <w:p w14:paraId="086D31D5" w14:textId="77777777" w:rsidR="004B75D1" w:rsidRPr="000C44E2" w:rsidRDefault="004B75D1" w:rsidP="004B75D1">
      <w:pPr>
        <w:rPr>
          <w:rFonts w:cs="Calibri"/>
          <w:sz w:val="24"/>
        </w:rPr>
      </w:pPr>
    </w:p>
    <w:p w14:paraId="601D72E5" w14:textId="77777777" w:rsidR="004B75D1" w:rsidRPr="000C44E2" w:rsidRDefault="004B75D1" w:rsidP="004B75D1">
      <w:pPr>
        <w:rPr>
          <w:rFonts w:cs="Calibri"/>
          <w:sz w:val="24"/>
        </w:rPr>
      </w:pPr>
      <w:r w:rsidRPr="000C44E2">
        <w:rPr>
          <w:rFonts w:cs="Calibri"/>
          <w:sz w:val="24"/>
        </w:rPr>
        <w:t>They know that the Party’s social contract with its citizens (to stay out of politics while leaders deliver growth and jobs) could suffer in a slowing economy, damaging their legitimacy.</w:t>
      </w:r>
    </w:p>
    <w:p w14:paraId="64CDB612" w14:textId="77777777" w:rsidR="004B75D1" w:rsidRPr="000C44E2" w:rsidRDefault="004B75D1" w:rsidP="004B75D1">
      <w:pPr>
        <w:rPr>
          <w:rFonts w:cs="Calibri"/>
          <w:sz w:val="24"/>
        </w:rPr>
      </w:pPr>
    </w:p>
    <w:p w14:paraId="42CECC8C" w14:textId="77777777" w:rsidR="004B75D1" w:rsidRPr="000C44E2" w:rsidRDefault="004B75D1" w:rsidP="004B75D1">
      <w:pPr>
        <w:rPr>
          <w:rFonts w:cs="Calibri"/>
          <w:sz w:val="24"/>
        </w:rPr>
      </w:pPr>
      <w:r w:rsidRPr="000C44E2">
        <w:rPr>
          <w:rFonts w:cs="Calibri"/>
          <w:sz w:val="24"/>
        </w:rPr>
        <w:t>2021 was in many ways a dress rehearsal for 2022</w:t>
      </w:r>
    </w:p>
    <w:p w14:paraId="1289E1F1" w14:textId="77777777" w:rsidR="004B75D1" w:rsidRPr="000C44E2" w:rsidRDefault="004B75D1" w:rsidP="004B75D1">
      <w:pPr>
        <w:rPr>
          <w:rFonts w:cs="Calibri"/>
          <w:sz w:val="24"/>
        </w:rPr>
      </w:pPr>
    </w:p>
    <w:p w14:paraId="4EAD8E2D" w14:textId="77777777" w:rsidR="004B75D1" w:rsidRPr="000C44E2" w:rsidRDefault="004B75D1" w:rsidP="004B75D1">
      <w:pPr>
        <w:rPr>
          <w:rStyle w:val="StyleUnderline"/>
          <w:rFonts w:cs="Calibri"/>
        </w:rPr>
      </w:pPr>
      <w:r w:rsidRPr="000C44E2">
        <w:rPr>
          <w:rStyle w:val="StyleUnderline"/>
          <w:rFonts w:cs="Calibri"/>
        </w:rPr>
        <w:t xml:space="preserve">And so, </w:t>
      </w:r>
      <w:r w:rsidRPr="000C44E2">
        <w:rPr>
          <w:rStyle w:val="StyleUnderline"/>
          <w:rFonts w:cs="Calibri"/>
          <w:highlight w:val="yellow"/>
        </w:rPr>
        <w:t>under the banner of "common prosperity</w:t>
      </w:r>
      <w:r w:rsidRPr="000C44E2">
        <w:rPr>
          <w:rStyle w:val="StyleUnderline"/>
          <w:rFonts w:cs="Calibri"/>
        </w:rPr>
        <w:t xml:space="preserve">," the </w:t>
      </w:r>
      <w:r w:rsidRPr="000C44E2">
        <w:rPr>
          <w:rStyle w:val="StyleUnderline"/>
          <w:rFonts w:cs="Calibri"/>
          <w:highlight w:val="yellow"/>
        </w:rPr>
        <w:t xml:space="preserve">government enacted </w:t>
      </w:r>
      <w:r w:rsidRPr="000C44E2">
        <w:rPr>
          <w:rStyle w:val="StyleUnderline"/>
          <w:rFonts w:cs="Calibri"/>
        </w:rPr>
        <w:t xml:space="preserve">a series of </w:t>
      </w:r>
      <w:r w:rsidRPr="000C44E2">
        <w:rPr>
          <w:rStyle w:val="StyleUnderline"/>
          <w:rFonts w:cs="Calibri"/>
          <w:highlight w:val="yellow"/>
        </w:rPr>
        <w:t xml:space="preserve">crackdowns </w:t>
      </w:r>
      <w:r w:rsidRPr="000C44E2">
        <w:rPr>
          <w:rStyle w:val="StyleUnderline"/>
          <w:rFonts w:cs="Calibri"/>
        </w:rPr>
        <w:t xml:space="preserve">on technology companies, </w:t>
      </w:r>
      <w:r w:rsidRPr="000C44E2">
        <w:rPr>
          <w:rStyle w:val="StyleUnderline"/>
          <w:rFonts w:cs="Calibri"/>
          <w:highlight w:val="yellow"/>
        </w:rPr>
        <w:t xml:space="preserve">brought wealthy entrepreneurs to heel, banned </w:t>
      </w:r>
      <w:r w:rsidRPr="000C44E2">
        <w:rPr>
          <w:rStyle w:val="StyleUnderline"/>
          <w:rFonts w:cs="Calibri"/>
        </w:rPr>
        <w:t xml:space="preserve">expensive online </w:t>
      </w:r>
      <w:r w:rsidRPr="000C44E2">
        <w:rPr>
          <w:rStyle w:val="StyleUnderline"/>
          <w:rFonts w:cs="Calibri"/>
          <w:highlight w:val="yellow"/>
        </w:rPr>
        <w:t xml:space="preserve">education platforms </w:t>
      </w:r>
      <w:r w:rsidRPr="000C44E2">
        <w:rPr>
          <w:rStyle w:val="StyleUnderline"/>
          <w:rFonts w:cs="Calibri"/>
        </w:rPr>
        <w:t xml:space="preserve">and </w:t>
      </w:r>
      <w:r w:rsidRPr="000C44E2">
        <w:rPr>
          <w:rStyle w:val="StyleUnderline"/>
          <w:rFonts w:cs="Calibri"/>
          <w:highlight w:val="yellow"/>
        </w:rPr>
        <w:t xml:space="preserve">reined in </w:t>
      </w:r>
      <w:r w:rsidRPr="000C44E2">
        <w:rPr>
          <w:rStyle w:val="StyleUnderline"/>
          <w:rFonts w:cs="Calibri"/>
        </w:rPr>
        <w:t xml:space="preserve">the overheated </w:t>
      </w:r>
      <w:r w:rsidRPr="000C44E2">
        <w:rPr>
          <w:rStyle w:val="StyleUnderline"/>
          <w:rFonts w:cs="Calibri"/>
          <w:highlight w:val="yellow"/>
        </w:rPr>
        <w:t>real estate sector</w:t>
      </w:r>
      <w:r w:rsidRPr="000C44E2">
        <w:rPr>
          <w:rStyle w:val="StyleUnderline"/>
          <w:rFonts w:cs="Calibri"/>
        </w:rPr>
        <w:t>.</w:t>
      </w:r>
    </w:p>
    <w:p w14:paraId="733433F4" w14:textId="77777777" w:rsidR="004B75D1" w:rsidRPr="000C44E2" w:rsidRDefault="004B75D1" w:rsidP="004B75D1">
      <w:pPr>
        <w:rPr>
          <w:rFonts w:cs="Calibri"/>
          <w:sz w:val="24"/>
        </w:rPr>
      </w:pPr>
    </w:p>
    <w:p w14:paraId="34BA0F27" w14:textId="77777777" w:rsidR="004B75D1" w:rsidRPr="000C44E2" w:rsidRDefault="004B75D1" w:rsidP="004B75D1">
      <w:pPr>
        <w:rPr>
          <w:rFonts w:cs="Calibri"/>
          <w:sz w:val="24"/>
        </w:rPr>
      </w:pPr>
      <w:r w:rsidRPr="000C44E2">
        <w:rPr>
          <w:rFonts w:cs="Calibri"/>
          <w:sz w:val="24"/>
        </w:rPr>
        <w:t>The government also went after the online gaming industry, which state media labelled "spiritual opium," limiting playing time for teenagers and prompting the American makers of the game Fortnite to pull the plug on their China venture.</w:t>
      </w:r>
    </w:p>
    <w:p w14:paraId="60E41A37" w14:textId="77777777" w:rsidR="004B75D1" w:rsidRPr="000C44E2" w:rsidRDefault="004B75D1" w:rsidP="004B75D1">
      <w:pPr>
        <w:rPr>
          <w:rFonts w:cs="Calibri"/>
          <w:sz w:val="24"/>
        </w:rPr>
      </w:pPr>
    </w:p>
    <w:p w14:paraId="29CEA206" w14:textId="77777777" w:rsidR="004B75D1" w:rsidRPr="000C44E2" w:rsidRDefault="004B75D1" w:rsidP="004B75D1">
      <w:pPr>
        <w:rPr>
          <w:rStyle w:val="StyleUnderline"/>
          <w:rFonts w:cs="Calibri"/>
        </w:rPr>
      </w:pPr>
      <w:r w:rsidRPr="000C44E2">
        <w:rPr>
          <w:rStyle w:val="StyleUnderline"/>
          <w:rFonts w:cs="Calibri"/>
        </w:rPr>
        <w:t xml:space="preserve">With all this set to continue, </w:t>
      </w:r>
      <w:r w:rsidRPr="000C44E2">
        <w:rPr>
          <w:rStyle w:val="StyleUnderline"/>
          <w:rFonts w:cs="Calibri"/>
          <w:highlight w:val="yellow"/>
        </w:rPr>
        <w:t xml:space="preserve">2021 </w:t>
      </w:r>
      <w:r w:rsidRPr="000C44E2">
        <w:rPr>
          <w:rStyle w:val="StyleUnderline"/>
          <w:rFonts w:cs="Calibri"/>
        </w:rPr>
        <w:t xml:space="preserve">was in many ways </w:t>
      </w:r>
      <w:r w:rsidRPr="000C44E2">
        <w:rPr>
          <w:rStyle w:val="StyleUnderline"/>
          <w:rFonts w:cs="Calibri"/>
          <w:highlight w:val="yellow"/>
        </w:rPr>
        <w:t xml:space="preserve">a dress rehearsal for 2022 </w:t>
      </w:r>
      <w:r w:rsidRPr="000C44E2">
        <w:rPr>
          <w:rStyle w:val="StyleUnderline"/>
          <w:rFonts w:cs="Calibri"/>
        </w:rPr>
        <w:t>- the year in which Xi, often compared to Mao, is expected to enter an unprecedented third term as leader of an unapologetically authoritarian, deeply nationalistic and increasingly powerful regime.</w:t>
      </w:r>
    </w:p>
    <w:p w14:paraId="772A8530" w14:textId="77777777" w:rsidR="004B75D1" w:rsidRPr="00D82CB9" w:rsidRDefault="004B75D1" w:rsidP="004B75D1"/>
    <w:p w14:paraId="35446771" w14:textId="77777777" w:rsidR="004B75D1" w:rsidRDefault="004B75D1" w:rsidP="004B75D1">
      <w:pPr>
        <w:pStyle w:val="Heading4"/>
      </w:pPr>
      <w:r>
        <w:t>The plan alienates the PLA – they view space dominance as the linchpin of China’s legitimacy – specifically, public-private tech development is key</w:t>
      </w:r>
    </w:p>
    <w:p w14:paraId="1C412E33" w14:textId="77777777" w:rsidR="004B75D1" w:rsidRPr="00D25E3F" w:rsidRDefault="004B75D1" w:rsidP="004B75D1">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0B960D55" w14:textId="77777777" w:rsidR="004B75D1" w:rsidRPr="00A022B6" w:rsidRDefault="004B75D1" w:rsidP="004B75D1">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168A2F34" w14:textId="77777777" w:rsidR="004B75D1" w:rsidRPr="00A022B6" w:rsidRDefault="004B75D1" w:rsidP="004B75D1">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E418FA4" w14:textId="77777777" w:rsidR="004B75D1" w:rsidRPr="00A022B6" w:rsidRDefault="004B75D1" w:rsidP="004B75D1">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443077CB" w14:textId="77777777" w:rsidR="004B75D1" w:rsidRPr="00A022B6" w:rsidRDefault="004B75D1" w:rsidP="004B75D1">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12709232" w14:textId="77777777" w:rsidR="004B75D1" w:rsidRPr="00A022B6" w:rsidRDefault="004B75D1" w:rsidP="004B75D1">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03A54DC7" w14:textId="77777777" w:rsidR="004B75D1" w:rsidRPr="00A022B6" w:rsidRDefault="004B75D1" w:rsidP="004B75D1">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77A574F3" w14:textId="77777777" w:rsidR="004B75D1" w:rsidRPr="00A022B6" w:rsidRDefault="004B75D1" w:rsidP="004B75D1">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21848E2F" w14:textId="77777777" w:rsidR="004B75D1" w:rsidRPr="00A022B6" w:rsidRDefault="004B75D1" w:rsidP="004B75D1">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54F56F2" w14:textId="77777777" w:rsidR="004B75D1" w:rsidRPr="00A022B6" w:rsidRDefault="004B75D1" w:rsidP="004B75D1">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7FC772C1" w14:textId="77777777" w:rsidR="004B75D1" w:rsidRPr="00A022B6" w:rsidRDefault="004B75D1" w:rsidP="004B75D1">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18A453C" w14:textId="77777777" w:rsidR="004B75D1" w:rsidRPr="00A022B6" w:rsidRDefault="004B75D1" w:rsidP="004B75D1">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08ED0A8" w14:textId="77777777" w:rsidR="004B75D1" w:rsidRPr="00A022B6" w:rsidRDefault="004B75D1" w:rsidP="004B75D1">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11E7B046" w14:textId="77777777" w:rsidR="004B75D1" w:rsidRPr="00A022B6" w:rsidRDefault="004B75D1" w:rsidP="004B75D1">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00622ED9" w14:textId="77777777" w:rsidR="004B75D1" w:rsidRPr="00A022B6" w:rsidRDefault="004B75D1" w:rsidP="004B75D1">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1ABDDE6" w14:textId="77777777" w:rsidR="004B75D1" w:rsidRPr="00A022B6" w:rsidRDefault="004B75D1" w:rsidP="004B75D1">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496C9AB2" w14:textId="77777777" w:rsidR="004B75D1" w:rsidRPr="00A022B6" w:rsidRDefault="004B75D1" w:rsidP="004B75D1">
      <w:pPr>
        <w:rPr>
          <w:sz w:val="12"/>
          <w:szCs w:val="12"/>
        </w:rPr>
      </w:pPr>
      <w:r w:rsidRPr="00A022B6">
        <w:rPr>
          <w:sz w:val="12"/>
          <w:szCs w:val="12"/>
        </w:rPr>
        <w:t>Nonetheless, the report asserted that the US still assumed a technological lead in space.</w:t>
      </w:r>
    </w:p>
    <w:p w14:paraId="6677743B" w14:textId="77777777" w:rsidR="004B75D1" w:rsidRDefault="004B75D1" w:rsidP="004B75D1">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56CC338E" w14:textId="15781D71" w:rsidR="00B32DD7" w:rsidRPr="00154C1A" w:rsidRDefault="00B32DD7" w:rsidP="00B32DD7">
      <w:pPr>
        <w:pStyle w:val="Heading4"/>
      </w:pPr>
      <w:r>
        <w:t xml:space="preserve">The plan is perceived as a Kumbaya multilateral action with </w:t>
      </w:r>
      <w:r w:rsidR="007249CE">
        <w:t>US with private entities dissolving themselves together – PLA hates that</w:t>
      </w:r>
    </w:p>
    <w:p w14:paraId="72E2BD41" w14:textId="77777777" w:rsidR="00B32DD7" w:rsidRDefault="00B32DD7" w:rsidP="00B32DD7">
      <w:r>
        <w:t xml:space="preserve">Yawei </w:t>
      </w:r>
      <w:r w:rsidRPr="00441E45">
        <w:rPr>
          <w:rStyle w:val="Style13ptBold"/>
        </w:rPr>
        <w:t>Liu 14</w:t>
      </w:r>
      <w:r>
        <w:t>, director of the China Program at the Carter Center, adjunct professor of political science at Emory University and associate director of the China Research Center in Atlanta; and Justine Zheng Ren, Ph.D. in Political Science from the London School of Economics, March 2014, “An Emerging Consensus on the US Threat: the United States according to PLA officers,” Journal of Contemporary China, Vol. 23, No. 86</w:t>
      </w:r>
    </w:p>
    <w:p w14:paraId="7F834B50" w14:textId="77777777" w:rsidR="00B32DD7" w:rsidRPr="00764903" w:rsidRDefault="00B32DD7" w:rsidP="00B32DD7">
      <w:pPr>
        <w:rPr>
          <w:sz w:val="16"/>
        </w:rPr>
      </w:pPr>
      <w:r w:rsidRPr="00817422">
        <w:rPr>
          <w:rStyle w:val="StyleUnderline"/>
        </w:rPr>
        <w:t>Though</w:t>
      </w:r>
      <w:r w:rsidRPr="00764903">
        <w:rPr>
          <w:sz w:val="16"/>
        </w:rPr>
        <w:t xml:space="preserve"> the </w:t>
      </w:r>
      <w:r w:rsidRPr="00817422">
        <w:rPr>
          <w:rStyle w:val="StyleUnderline"/>
        </w:rPr>
        <w:t xml:space="preserve">PLA elite perceptions of the </w:t>
      </w:r>
      <w:r w:rsidRPr="00817422">
        <w:rPr>
          <w:rStyle w:val="Emphasis"/>
        </w:rPr>
        <w:t>U</w:t>
      </w:r>
      <w:r w:rsidRPr="00764903">
        <w:rPr>
          <w:sz w:val="16"/>
        </w:rPr>
        <w:t xml:space="preserve">nited </w:t>
      </w:r>
      <w:r w:rsidRPr="00817422">
        <w:rPr>
          <w:rStyle w:val="Emphasis"/>
        </w:rPr>
        <w:t>S</w:t>
      </w:r>
      <w:r w:rsidRPr="00764903">
        <w:rPr>
          <w:sz w:val="16"/>
        </w:rPr>
        <w:t xml:space="preserve">tates </w:t>
      </w:r>
      <w:r w:rsidRPr="00817422">
        <w:rPr>
          <w:rStyle w:val="StyleUnderline"/>
        </w:rPr>
        <w:t>have fluctuated</w:t>
      </w:r>
      <w:r w:rsidRPr="00764903">
        <w:rPr>
          <w:sz w:val="16"/>
        </w:rPr>
        <w:t xml:space="preserve"> over time, </w:t>
      </w:r>
      <w:r w:rsidRPr="00817422">
        <w:rPr>
          <w:rStyle w:val="StyleUnderline"/>
        </w:rPr>
        <w:t>there has been</w:t>
      </w:r>
      <w:r w:rsidRPr="00764903">
        <w:rPr>
          <w:sz w:val="16"/>
        </w:rPr>
        <w:t xml:space="preserve"> some </w:t>
      </w:r>
      <w:r w:rsidRPr="00817422">
        <w:rPr>
          <w:rStyle w:val="StyleUnderline"/>
        </w:rPr>
        <w:t>regularity in the evolution of their perceptions</w:t>
      </w:r>
      <w:r w:rsidRPr="00764903">
        <w:rPr>
          <w:sz w:val="16"/>
        </w:rPr>
        <w:t xml:space="preserve">. Comparing the dominant perceptions of the United States among different generations of Chinese military elites in the PRC, we find that the </w:t>
      </w:r>
      <w:r w:rsidRPr="00BE4AC5">
        <w:rPr>
          <w:rStyle w:val="StyleUnderline"/>
          <w:highlight w:val="green"/>
        </w:rPr>
        <w:t>PLA</w:t>
      </w:r>
      <w:r w:rsidRPr="00817422">
        <w:rPr>
          <w:rStyle w:val="StyleUnderline"/>
        </w:rPr>
        <w:t xml:space="preserve"> elite </w:t>
      </w:r>
      <w:r w:rsidRPr="00BE4AC5">
        <w:rPr>
          <w:rStyle w:val="StyleUnderline"/>
          <w:highlight w:val="green"/>
        </w:rPr>
        <w:t>perceptions of US intentions have been</w:t>
      </w:r>
      <w:r w:rsidRPr="00817422">
        <w:rPr>
          <w:rStyle w:val="StyleUnderline"/>
        </w:rPr>
        <w:t xml:space="preserve"> </w:t>
      </w:r>
      <w:r w:rsidRPr="00817422">
        <w:rPr>
          <w:rStyle w:val="Emphasis"/>
        </w:rPr>
        <w:t xml:space="preserve">foremost </w:t>
      </w:r>
      <w:r w:rsidRPr="00BE4AC5">
        <w:rPr>
          <w:rStyle w:val="Emphasis"/>
          <w:highlight w:val="green"/>
        </w:rPr>
        <w:t>influenced by China's strategic interest</w:t>
      </w:r>
      <w:r w:rsidRPr="00764903">
        <w:rPr>
          <w:sz w:val="16"/>
        </w:rPr>
        <w:t xml:space="preserve"> in a certain period, </w:t>
      </w:r>
      <w:r w:rsidRPr="00BE4AC5">
        <w:rPr>
          <w:rStyle w:val="Emphasis"/>
          <w:highlight w:val="green"/>
        </w:rPr>
        <w:t>rather than</w:t>
      </w:r>
      <w:r w:rsidRPr="00817422">
        <w:rPr>
          <w:rStyle w:val="Emphasis"/>
        </w:rPr>
        <w:t xml:space="preserve"> the </w:t>
      </w:r>
      <w:r w:rsidRPr="00BE4AC5">
        <w:rPr>
          <w:rStyle w:val="Emphasis"/>
          <w:highlight w:val="green"/>
        </w:rPr>
        <w:t>level</w:t>
      </w:r>
      <w:r w:rsidRPr="00817422">
        <w:rPr>
          <w:rStyle w:val="Emphasis"/>
        </w:rPr>
        <w:t xml:space="preserve"> and intensity </w:t>
      </w:r>
      <w:r w:rsidRPr="00BE4AC5">
        <w:rPr>
          <w:rStyle w:val="Emphasis"/>
          <w:highlight w:val="green"/>
        </w:rPr>
        <w:t>of bilateral exchanges</w:t>
      </w:r>
      <w:r w:rsidRPr="00817422">
        <w:rPr>
          <w:rStyle w:val="StyleUnderline"/>
        </w:rPr>
        <w:t xml:space="preserve"> at the time</w:t>
      </w:r>
      <w:r w:rsidRPr="00764903">
        <w:rPr>
          <w:sz w:val="16"/>
        </w:rPr>
        <w:t xml:space="preserve">. Using the case of US arms sales to Taiwan and the case of the South China Sea and the Diaoyu Islands, we try to assess how consistent and persistent PLA elite perceptions of the US have been in recent years. While we agree that these outspoken military men cannot be taken on the surface as indicative of China's national policies, we will also point out </w:t>
      </w:r>
      <w:r w:rsidRPr="00B42567">
        <w:rPr>
          <w:rStyle w:val="StyleUnderline"/>
        </w:rPr>
        <w:t xml:space="preserve">several </w:t>
      </w:r>
      <w:r w:rsidRPr="00BE4AC5">
        <w:rPr>
          <w:rStyle w:val="StyleUnderline"/>
          <w:highlight w:val="green"/>
        </w:rPr>
        <w:t>important dimensions</w:t>
      </w:r>
      <w:r w:rsidRPr="00764903">
        <w:rPr>
          <w:sz w:val="16"/>
        </w:rPr>
        <w:t xml:space="preserve"> that </w:t>
      </w:r>
      <w:r w:rsidRPr="00B42567">
        <w:rPr>
          <w:rStyle w:val="StyleUnderline"/>
        </w:rPr>
        <w:t xml:space="preserve">are likely to </w:t>
      </w:r>
      <w:r w:rsidRPr="00BE4AC5">
        <w:rPr>
          <w:rStyle w:val="StyleUnderline"/>
          <w:highlight w:val="green"/>
        </w:rPr>
        <w:t>allow the PLA</w:t>
      </w:r>
      <w:r w:rsidRPr="00B42567">
        <w:rPr>
          <w:rStyle w:val="StyleUnderline"/>
        </w:rPr>
        <w:t xml:space="preserve"> to play </w:t>
      </w:r>
      <w:r w:rsidRPr="00BE4AC5">
        <w:rPr>
          <w:rStyle w:val="StyleUnderline"/>
          <w:highlight w:val="green"/>
        </w:rPr>
        <w:t>a more influential role in setting the agenda</w:t>
      </w:r>
      <w:r w:rsidRPr="00B42567">
        <w:rPr>
          <w:rStyle w:val="StyleUnderline"/>
        </w:rPr>
        <w:t xml:space="preserve"> for China's strategic interest </w:t>
      </w:r>
      <w:r w:rsidRPr="00BE4AC5">
        <w:rPr>
          <w:rStyle w:val="StyleUnderline"/>
          <w:highlight w:val="green"/>
        </w:rPr>
        <w:t>in the era of Xi</w:t>
      </w:r>
      <w:r w:rsidRPr="00764903">
        <w:rPr>
          <w:sz w:val="16"/>
        </w:rPr>
        <w:t xml:space="preserve"> Jinping.</w:t>
      </w:r>
    </w:p>
    <w:p w14:paraId="6AED410F" w14:textId="77777777" w:rsidR="00B32DD7" w:rsidRPr="00764903" w:rsidRDefault="00B32DD7" w:rsidP="00B32DD7">
      <w:pPr>
        <w:rPr>
          <w:sz w:val="16"/>
        </w:rPr>
      </w:pPr>
      <w:r w:rsidRPr="00B42567">
        <w:rPr>
          <w:rStyle w:val="StyleUnderline"/>
        </w:rPr>
        <w:t xml:space="preserve">China's top civilian </w:t>
      </w:r>
      <w:r w:rsidRPr="00BE4AC5">
        <w:rPr>
          <w:rStyle w:val="StyleUnderline"/>
          <w:highlight w:val="green"/>
        </w:rPr>
        <w:t>leadership</w:t>
      </w:r>
      <w:r w:rsidRPr="00764903">
        <w:rPr>
          <w:sz w:val="16"/>
        </w:rPr>
        <w:t xml:space="preserve">, when talking about Sino–US relations </w:t>
      </w:r>
      <w:r w:rsidRPr="00BE4AC5">
        <w:rPr>
          <w:rStyle w:val="StyleUnderline"/>
          <w:highlight w:val="green"/>
        </w:rPr>
        <w:t>in</w:t>
      </w:r>
      <w:r w:rsidRPr="00B42567">
        <w:rPr>
          <w:rStyle w:val="StyleUnderline"/>
        </w:rPr>
        <w:t xml:space="preserve"> the era of </w:t>
      </w:r>
      <w:r w:rsidRPr="00BE4AC5">
        <w:rPr>
          <w:rStyle w:val="StyleUnderline"/>
          <w:highlight w:val="green"/>
        </w:rPr>
        <w:t>Jiang</w:t>
      </w:r>
      <w:r w:rsidRPr="00764903">
        <w:rPr>
          <w:sz w:val="16"/>
        </w:rPr>
        <w:t xml:space="preserve"> Zemin </w:t>
      </w:r>
      <w:r w:rsidRPr="00BE4AC5">
        <w:rPr>
          <w:rStyle w:val="StyleUnderline"/>
          <w:highlight w:val="green"/>
        </w:rPr>
        <w:t>and Hu</w:t>
      </w:r>
      <w:r w:rsidRPr="00764903">
        <w:rPr>
          <w:sz w:val="16"/>
        </w:rPr>
        <w:t xml:space="preserve"> Jintao, always </w:t>
      </w:r>
      <w:r w:rsidRPr="00BE4AC5">
        <w:rPr>
          <w:rStyle w:val="StyleUnderline"/>
          <w:highlight w:val="green"/>
        </w:rPr>
        <w:t>seems</w:t>
      </w:r>
      <w:r w:rsidRPr="00B42567">
        <w:rPr>
          <w:rStyle w:val="StyleUnderline"/>
        </w:rPr>
        <w:t xml:space="preserve"> to be </w:t>
      </w:r>
      <w:r w:rsidRPr="00BE4AC5">
        <w:rPr>
          <w:rStyle w:val="StyleUnderline"/>
          <w:highlight w:val="green"/>
        </w:rPr>
        <w:t>consolatory, emphasizing</w:t>
      </w:r>
      <w:r w:rsidRPr="00B42567">
        <w:rPr>
          <w:rStyle w:val="StyleUnderline"/>
        </w:rPr>
        <w:t xml:space="preserve"> the importance and mutual </w:t>
      </w:r>
      <w:r w:rsidRPr="00BE4AC5">
        <w:rPr>
          <w:rStyle w:val="StyleUnderline"/>
          <w:highlight w:val="green"/>
        </w:rPr>
        <w:t>benefits of</w:t>
      </w:r>
      <w:r w:rsidRPr="00B42567">
        <w:rPr>
          <w:rStyle w:val="StyleUnderline"/>
        </w:rPr>
        <w:t xml:space="preserve"> the bilateral </w:t>
      </w:r>
      <w:r w:rsidRPr="00BE4AC5">
        <w:rPr>
          <w:rStyle w:val="StyleUnderline"/>
          <w:highlight w:val="green"/>
        </w:rPr>
        <w:t>relations</w:t>
      </w:r>
      <w:r w:rsidRPr="00764903">
        <w:rPr>
          <w:sz w:val="16"/>
        </w:rPr>
        <w:t xml:space="preserve">. While they do not like certain aspects of US policies, such as selling arms to Taiwan, even their repudiation of Washington is always couched in very dry and non-inflammatory language. </w:t>
      </w:r>
      <w:r w:rsidRPr="00112C9E">
        <w:rPr>
          <w:rStyle w:val="StyleUnderline"/>
        </w:rPr>
        <w:t xml:space="preserve">The approach taken by </w:t>
      </w:r>
      <w:r w:rsidRPr="00BE4AC5">
        <w:rPr>
          <w:rStyle w:val="StyleUnderline"/>
          <w:highlight w:val="green"/>
        </w:rPr>
        <w:t>the</w:t>
      </w:r>
      <w:r w:rsidRPr="00764903">
        <w:rPr>
          <w:sz w:val="16"/>
        </w:rPr>
        <w:t xml:space="preserve"> People's Liberation Army (</w:t>
      </w:r>
      <w:r w:rsidRPr="00BE4AC5">
        <w:rPr>
          <w:rStyle w:val="StyleUnderline"/>
          <w:highlight w:val="green"/>
        </w:rPr>
        <w:t>PLA</w:t>
      </w:r>
      <w:r w:rsidRPr="00112C9E">
        <w:rPr>
          <w:rStyle w:val="StyleUnderline"/>
        </w:rPr>
        <w:t xml:space="preserve">) of </w:t>
      </w:r>
      <w:r w:rsidRPr="00BE4AC5">
        <w:rPr>
          <w:rStyle w:val="StyleUnderline"/>
          <w:highlight w:val="green"/>
        </w:rPr>
        <w:t>lashing out</w:t>
      </w:r>
      <w:r w:rsidRPr="00112C9E">
        <w:rPr>
          <w:rStyle w:val="StyleUnderline"/>
        </w:rPr>
        <w:t xml:space="preserve"> at the </w:t>
      </w:r>
      <w:r w:rsidRPr="00112C9E">
        <w:rPr>
          <w:rStyle w:val="Emphasis"/>
        </w:rPr>
        <w:t>U</w:t>
      </w:r>
      <w:r w:rsidRPr="00764903">
        <w:rPr>
          <w:sz w:val="16"/>
        </w:rPr>
        <w:t xml:space="preserve">nited </w:t>
      </w:r>
      <w:r w:rsidRPr="00112C9E">
        <w:rPr>
          <w:rStyle w:val="Emphasis"/>
        </w:rPr>
        <w:t>S</w:t>
      </w:r>
      <w:r w:rsidRPr="00764903">
        <w:rPr>
          <w:sz w:val="16"/>
        </w:rPr>
        <w:t xml:space="preserve">tates, however, </w:t>
      </w:r>
      <w:r w:rsidRPr="00BE4AC5">
        <w:rPr>
          <w:rStyle w:val="StyleUnderline"/>
          <w:highlight w:val="green"/>
        </w:rPr>
        <w:t>is</w:t>
      </w:r>
      <w:r w:rsidRPr="00112C9E">
        <w:rPr>
          <w:rStyle w:val="StyleUnderline"/>
        </w:rPr>
        <w:t xml:space="preserve"> vivid and </w:t>
      </w:r>
      <w:r w:rsidRPr="00BE4AC5">
        <w:rPr>
          <w:rStyle w:val="StyleUnderline"/>
          <w:highlight w:val="green"/>
        </w:rPr>
        <w:t>vehement</w:t>
      </w:r>
      <w:r w:rsidRPr="00764903">
        <w:rPr>
          <w:sz w:val="16"/>
        </w:rPr>
        <w:t>. In the first four years since President Obama came into office in 2009, Washington and Beijing have been trying to manage their volatile bilateral relations, but the rhetorical interventions by these PLA officers have made it hard for the Chinese leadership to present a coherent and cohesive policy towards the United States.[ 1]</w:t>
      </w:r>
    </w:p>
    <w:p w14:paraId="2AE5C62D" w14:textId="77777777" w:rsidR="00B32DD7" w:rsidRPr="00764903" w:rsidRDefault="00B32DD7" w:rsidP="00B32DD7">
      <w:pPr>
        <w:rPr>
          <w:sz w:val="16"/>
        </w:rPr>
      </w:pPr>
      <w:r w:rsidRPr="00BE4AC5">
        <w:rPr>
          <w:rStyle w:val="StyleUnderline"/>
          <w:highlight w:val="green"/>
        </w:rPr>
        <w:t>At the beginning</w:t>
      </w:r>
      <w:r w:rsidRPr="0044355F">
        <w:rPr>
          <w:rStyle w:val="StyleUnderline"/>
        </w:rPr>
        <w:t xml:space="preserve"> of </w:t>
      </w:r>
      <w:r w:rsidRPr="00BE4AC5">
        <w:rPr>
          <w:rStyle w:val="StyleUnderline"/>
          <w:highlight w:val="green"/>
        </w:rPr>
        <w:t>Xi</w:t>
      </w:r>
      <w:r w:rsidRPr="00764903">
        <w:rPr>
          <w:sz w:val="16"/>
        </w:rPr>
        <w:t xml:space="preserve"> Jinping</w:t>
      </w:r>
      <w:r w:rsidRPr="0044355F">
        <w:rPr>
          <w:rStyle w:val="StyleUnderline"/>
        </w:rPr>
        <w:t>'s era</w:t>
      </w:r>
      <w:r w:rsidRPr="00764903">
        <w:rPr>
          <w:sz w:val="16"/>
        </w:rPr>
        <w:t xml:space="preserve">, one of the first things </w:t>
      </w:r>
      <w:r w:rsidRPr="0044355F">
        <w:rPr>
          <w:rStyle w:val="StyleUnderline"/>
        </w:rPr>
        <w:t>this new secretary general</w:t>
      </w:r>
      <w:r w:rsidRPr="00764903">
        <w:rPr>
          <w:sz w:val="16"/>
        </w:rPr>
        <w:t xml:space="preserve"> of the Chinese Communist Party (CCP) </w:t>
      </w:r>
      <w:r w:rsidRPr="0044355F">
        <w:rPr>
          <w:rStyle w:val="StyleUnderline"/>
        </w:rPr>
        <w:t>did</w:t>
      </w:r>
      <w:r w:rsidRPr="00764903">
        <w:rPr>
          <w:sz w:val="16"/>
        </w:rPr>
        <w:t xml:space="preserve"> was to </w:t>
      </w:r>
      <w:r w:rsidRPr="00BE4AC5">
        <w:rPr>
          <w:rStyle w:val="Emphasis"/>
          <w:highlight w:val="green"/>
        </w:rPr>
        <w:t>impose tighter control of the PLA</w:t>
      </w:r>
      <w:r w:rsidRPr="0044355F">
        <w:rPr>
          <w:rStyle w:val="StyleUnderline"/>
        </w:rPr>
        <w:t xml:space="preserve"> and build his personal network of protégés in the military</w:t>
      </w:r>
      <w:r w:rsidRPr="00764903">
        <w:rPr>
          <w:sz w:val="16"/>
        </w:rPr>
        <w:t xml:space="preserve">. On 23 November 2012, just eight days after he became chairman of the Central Military Commission (CMC), Xi presided over a ceremony to add a third star to General Wei Fenghe, the new commander-in-chief of China's Second Artillery. All such ceremonies in the past were held in June or July of the year regardless of when a general was eligible. Xi's decision to convene this ceremony at this time appears to be a symbolic gesture. During his tour of Guangdong in December 2012, Xi inspected military units there and called upon the PLA to be prepared for wars.[ 2] In fact, </w:t>
      </w:r>
      <w:r w:rsidRPr="00BE4AC5">
        <w:rPr>
          <w:rStyle w:val="StyleUnderline"/>
          <w:highlight w:val="green"/>
        </w:rPr>
        <w:t>since</w:t>
      </w:r>
      <w:r w:rsidRPr="00764903">
        <w:rPr>
          <w:sz w:val="16"/>
        </w:rPr>
        <w:t xml:space="preserve"> the Bo Xilai scandal and the </w:t>
      </w:r>
      <w:r w:rsidRPr="00BE4AC5">
        <w:rPr>
          <w:rStyle w:val="StyleUnderline"/>
          <w:highlight w:val="green"/>
        </w:rPr>
        <w:t>assumption of power</w:t>
      </w:r>
      <w:r w:rsidRPr="00764903">
        <w:rPr>
          <w:rStyle w:val="StyleUnderline"/>
        </w:rPr>
        <w:t xml:space="preserve"> by Xi</w:t>
      </w:r>
      <w:r w:rsidRPr="00764903">
        <w:rPr>
          <w:sz w:val="16"/>
        </w:rPr>
        <w:t xml:space="preserve"> Jinping, </w:t>
      </w:r>
      <w:r w:rsidRPr="00BE4AC5">
        <w:rPr>
          <w:rStyle w:val="StyleUnderline"/>
          <w:highlight w:val="green"/>
        </w:rPr>
        <w:t xml:space="preserve">a </w:t>
      </w:r>
      <w:r w:rsidRPr="00BE4AC5">
        <w:rPr>
          <w:rStyle w:val="Emphasis"/>
          <w:highlight w:val="green"/>
        </w:rPr>
        <w:t>critical moment when new leadership needs to consolidate power</w:t>
      </w:r>
      <w:r w:rsidRPr="00BE4AC5">
        <w:rPr>
          <w:rStyle w:val="StyleUnderline"/>
          <w:highlight w:val="green"/>
        </w:rPr>
        <w:t>, the</w:t>
      </w:r>
      <w:r w:rsidRPr="00764903">
        <w:rPr>
          <w:rStyle w:val="StyleUnderline"/>
        </w:rPr>
        <w:t xml:space="preserve"> Chinese </w:t>
      </w:r>
      <w:r w:rsidRPr="00BE4AC5">
        <w:rPr>
          <w:rStyle w:val="StyleUnderline"/>
          <w:highlight w:val="green"/>
        </w:rPr>
        <w:t>military has been</w:t>
      </w:r>
      <w:r w:rsidRPr="00764903">
        <w:rPr>
          <w:rStyle w:val="StyleUnderline"/>
        </w:rPr>
        <w:t xml:space="preserve"> actively </w:t>
      </w:r>
      <w:r w:rsidRPr="00BE4AC5">
        <w:rPr>
          <w:rStyle w:val="StyleUnderline"/>
          <w:highlight w:val="green"/>
        </w:rPr>
        <w:t>called</w:t>
      </w:r>
      <w:r w:rsidRPr="00764903">
        <w:rPr>
          <w:rStyle w:val="StyleUnderline"/>
        </w:rPr>
        <w:t xml:space="preserve"> upon </w:t>
      </w:r>
      <w:r w:rsidRPr="00BE4AC5">
        <w:rPr>
          <w:rStyle w:val="StyleUnderline"/>
          <w:highlight w:val="green"/>
        </w:rPr>
        <w:t>to curtail</w:t>
      </w:r>
      <w:r w:rsidRPr="00764903">
        <w:rPr>
          <w:rStyle w:val="StyleUnderline"/>
        </w:rPr>
        <w:t xml:space="preserve"> internal </w:t>
      </w:r>
      <w:r w:rsidRPr="00BE4AC5">
        <w:rPr>
          <w:rStyle w:val="StyleUnderline"/>
          <w:highlight w:val="green"/>
        </w:rPr>
        <w:t>corruption and prepare for war</w:t>
      </w:r>
      <w:r w:rsidRPr="00764903">
        <w:rPr>
          <w:rStyle w:val="StyleUnderline"/>
        </w:rPr>
        <w:t xml:space="preserve"> over the rising tensions of the </w:t>
      </w:r>
      <w:r w:rsidRPr="00764903">
        <w:rPr>
          <w:rStyle w:val="Emphasis"/>
        </w:rPr>
        <w:t>E</w:t>
      </w:r>
      <w:r w:rsidRPr="00764903">
        <w:rPr>
          <w:sz w:val="16"/>
        </w:rPr>
        <w:t xml:space="preserve">ast China Sea </w:t>
      </w:r>
      <w:r w:rsidRPr="00764903">
        <w:rPr>
          <w:rStyle w:val="StyleUnderline"/>
        </w:rPr>
        <w:t>and</w:t>
      </w:r>
      <w:r w:rsidRPr="00764903">
        <w:rPr>
          <w:sz w:val="16"/>
        </w:rPr>
        <w:t xml:space="preserve"> the </w:t>
      </w:r>
      <w:r w:rsidRPr="00764903">
        <w:rPr>
          <w:rStyle w:val="Emphasis"/>
        </w:rPr>
        <w:t>S</w:t>
      </w:r>
      <w:r w:rsidRPr="00764903">
        <w:rPr>
          <w:sz w:val="16"/>
        </w:rPr>
        <w:t xml:space="preserve">outh </w:t>
      </w:r>
      <w:r w:rsidRPr="00764903">
        <w:rPr>
          <w:rStyle w:val="Emphasis"/>
        </w:rPr>
        <w:t>C</w:t>
      </w:r>
      <w:r w:rsidRPr="00764903">
        <w:rPr>
          <w:sz w:val="16"/>
        </w:rPr>
        <w:t xml:space="preserve">hina </w:t>
      </w:r>
      <w:r w:rsidRPr="00764903">
        <w:rPr>
          <w:rStyle w:val="Emphasis"/>
        </w:rPr>
        <w:t>S</w:t>
      </w:r>
      <w:r w:rsidRPr="00764903">
        <w:rPr>
          <w:sz w:val="16"/>
        </w:rPr>
        <w:t xml:space="preserve">ea. ThePLA Daily has also published editorials calling for absolute CCP control of the military. All these </w:t>
      </w:r>
      <w:r w:rsidRPr="00BE4AC5">
        <w:rPr>
          <w:rStyle w:val="StyleUnderline"/>
          <w:highlight w:val="green"/>
        </w:rPr>
        <w:t>attempts to</w:t>
      </w:r>
      <w:r w:rsidRPr="00764903">
        <w:rPr>
          <w:rStyle w:val="StyleUnderline"/>
        </w:rPr>
        <w:t xml:space="preserve"> have tighter </w:t>
      </w:r>
      <w:r w:rsidRPr="00BE4AC5">
        <w:rPr>
          <w:rStyle w:val="StyleUnderline"/>
          <w:highlight w:val="green"/>
        </w:rPr>
        <w:t>control</w:t>
      </w:r>
      <w:r w:rsidRPr="00764903">
        <w:rPr>
          <w:rStyle w:val="StyleUnderline"/>
        </w:rPr>
        <w:t xml:space="preserve"> over </w:t>
      </w:r>
      <w:r w:rsidRPr="00BE4AC5">
        <w:rPr>
          <w:rStyle w:val="StyleUnderline"/>
          <w:highlight w:val="green"/>
        </w:rPr>
        <w:t>the military reflect</w:t>
      </w:r>
      <w:r w:rsidRPr="00764903">
        <w:rPr>
          <w:rStyle w:val="StyleUnderline"/>
        </w:rPr>
        <w:t xml:space="preserve"> the fact </w:t>
      </w:r>
      <w:r w:rsidRPr="00BE4AC5">
        <w:rPr>
          <w:rStyle w:val="StyleUnderline"/>
          <w:highlight w:val="green"/>
        </w:rPr>
        <w:t>that, to</w:t>
      </w:r>
      <w:r w:rsidRPr="00764903">
        <w:rPr>
          <w:rStyle w:val="StyleUnderline"/>
        </w:rPr>
        <w:t xml:space="preserve"> the top leadership of </w:t>
      </w:r>
      <w:r w:rsidRPr="00BE4AC5">
        <w:rPr>
          <w:rStyle w:val="StyleUnderline"/>
          <w:highlight w:val="green"/>
        </w:rPr>
        <w:t xml:space="preserve">the CCP, the PLA is </w:t>
      </w:r>
      <w:r w:rsidRPr="00BE4AC5">
        <w:rPr>
          <w:rStyle w:val="Emphasis"/>
          <w:highlight w:val="green"/>
        </w:rPr>
        <w:t>not a</w:t>
      </w:r>
      <w:r w:rsidRPr="00764903">
        <w:rPr>
          <w:rStyle w:val="StyleUnderline"/>
        </w:rPr>
        <w:t xml:space="preserve"> uniformed</w:t>
      </w:r>
      <w:r w:rsidRPr="00764903">
        <w:rPr>
          <w:sz w:val="16"/>
        </w:rPr>
        <w:t xml:space="preserve"> and </w:t>
      </w:r>
      <w:r w:rsidRPr="00BE4AC5">
        <w:rPr>
          <w:rStyle w:val="Emphasis"/>
          <w:highlight w:val="green"/>
        </w:rPr>
        <w:t>subordinate organization</w:t>
      </w:r>
      <w:r w:rsidRPr="00BE4AC5">
        <w:rPr>
          <w:rStyle w:val="StyleUnderline"/>
          <w:highlight w:val="green"/>
        </w:rPr>
        <w:t xml:space="preserve"> that </w:t>
      </w:r>
      <w:r w:rsidRPr="00BE4AC5">
        <w:rPr>
          <w:rStyle w:val="Emphasis"/>
          <w:highlight w:val="green"/>
        </w:rPr>
        <w:t>unconditionally complies</w:t>
      </w:r>
      <w:r w:rsidRPr="00764903">
        <w:rPr>
          <w:rStyle w:val="StyleUnderline"/>
        </w:rPr>
        <w:t xml:space="preserve"> with the will of the leadership</w:t>
      </w:r>
      <w:r w:rsidRPr="00764903">
        <w:rPr>
          <w:sz w:val="16"/>
        </w:rPr>
        <w:t xml:space="preserve">. Instead, the </w:t>
      </w:r>
      <w:r w:rsidRPr="00764903">
        <w:rPr>
          <w:rStyle w:val="StyleUnderline"/>
        </w:rPr>
        <w:t xml:space="preserve">top </w:t>
      </w:r>
      <w:r w:rsidRPr="00BE4AC5">
        <w:rPr>
          <w:rStyle w:val="StyleUnderline"/>
          <w:highlight w:val="green"/>
        </w:rPr>
        <w:t xml:space="preserve">leadership </w:t>
      </w:r>
      <w:r w:rsidRPr="00BE4AC5">
        <w:rPr>
          <w:rStyle w:val="Emphasis"/>
          <w:highlight w:val="green"/>
        </w:rPr>
        <w:t>needs to use all available resources to keep the military in check</w:t>
      </w:r>
      <w:r w:rsidRPr="00764903">
        <w:rPr>
          <w:sz w:val="16"/>
        </w:rPr>
        <w:t>. Against this backdrop, we see it as an interesting and beneficial exercise to explore the changing perceptions of the US among the PLA elite and to examine their influence on the evolving relationship between China and the United States at the beginning of the Xi Jinping era, through their perceptions, statements and strategic ambitions towards the US.</w:t>
      </w:r>
    </w:p>
    <w:p w14:paraId="5B179D03" w14:textId="77777777" w:rsidR="004B75D1" w:rsidRDefault="004B75D1" w:rsidP="004B75D1">
      <w:pPr>
        <w:spacing w:line="240" w:lineRule="auto"/>
        <w:contextualSpacing/>
        <w:rPr>
          <w:sz w:val="16"/>
        </w:rPr>
      </w:pPr>
    </w:p>
    <w:p w14:paraId="33EF6630" w14:textId="77777777" w:rsidR="004B75D1" w:rsidRPr="003057A9" w:rsidRDefault="004B75D1" w:rsidP="004B75D1">
      <w:pPr>
        <w:pStyle w:val="Heading4"/>
        <w:rPr>
          <w:u w:val="single"/>
        </w:rPr>
      </w:pPr>
      <w:r>
        <w:t xml:space="preserve">That factionalizes the CCP and emboldens challenges to Xi – the PLA is increasingly powerful and </w:t>
      </w:r>
      <w:r w:rsidRPr="003057A9">
        <w:rPr>
          <w:u w:val="single"/>
        </w:rPr>
        <w:t>not unconditionally subservient</w:t>
      </w:r>
    </w:p>
    <w:p w14:paraId="02302113" w14:textId="77777777" w:rsidR="004B75D1" w:rsidRDefault="004B75D1" w:rsidP="004B75D1">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0B717D05" w14:textId="77777777" w:rsidR="004B75D1" w:rsidRPr="00DF7688" w:rsidRDefault="004B75D1" w:rsidP="004B75D1">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1BD5D541" w14:textId="77777777" w:rsidR="004B75D1" w:rsidRPr="00DF7688" w:rsidRDefault="004B75D1" w:rsidP="004B75D1">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562DE11" w14:textId="77777777" w:rsidR="004B75D1" w:rsidRPr="00DF7688" w:rsidRDefault="004B75D1" w:rsidP="004B75D1">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6CEE1D5C" w14:textId="77777777" w:rsidR="004B75D1" w:rsidRPr="00DF7688" w:rsidRDefault="004B75D1" w:rsidP="004B75D1">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05E9394D" w14:textId="77777777" w:rsidR="004B75D1" w:rsidRPr="00DF7688" w:rsidRDefault="004B75D1" w:rsidP="004B75D1">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F480195" w14:textId="77777777" w:rsidR="004B75D1" w:rsidRPr="00DF7688" w:rsidRDefault="004B75D1" w:rsidP="004B75D1">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68719D53" w14:textId="77777777" w:rsidR="004B75D1" w:rsidRPr="00DF7688" w:rsidRDefault="004B75D1" w:rsidP="004B75D1">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69AD5E14" w14:textId="77777777" w:rsidR="004B75D1" w:rsidRPr="00DF7688" w:rsidRDefault="004B75D1" w:rsidP="004B75D1">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AFF18CE" w14:textId="77777777" w:rsidR="004B75D1" w:rsidRPr="00DF7688" w:rsidRDefault="004B75D1" w:rsidP="004B75D1">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767741F" w14:textId="77777777" w:rsidR="004B75D1" w:rsidRPr="00DF7688" w:rsidRDefault="004B75D1" w:rsidP="004B75D1">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06DEA893" w14:textId="77777777" w:rsidR="004B75D1" w:rsidRPr="00DF7688" w:rsidRDefault="004B75D1" w:rsidP="004B75D1">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26F5C4AE" w14:textId="77777777" w:rsidR="004B75D1" w:rsidRPr="00DF7688" w:rsidRDefault="004B75D1" w:rsidP="004B75D1">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D87004F" w14:textId="77777777" w:rsidR="004B75D1" w:rsidRPr="00DF7688" w:rsidRDefault="004B75D1" w:rsidP="004B75D1">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7F2399E8" w14:textId="77777777" w:rsidR="004B75D1" w:rsidRPr="00ED4AF3" w:rsidRDefault="004B75D1" w:rsidP="004B75D1">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3D456DD" w14:textId="77777777" w:rsidR="004B75D1" w:rsidRDefault="004B75D1" w:rsidP="004B75D1">
      <w:pPr>
        <w:pStyle w:val="Heading4"/>
      </w:pPr>
      <w:r>
        <w:t>CCP instability collapses the international order – extinction</w:t>
      </w:r>
    </w:p>
    <w:p w14:paraId="5415203F" w14:textId="77777777" w:rsidR="004B75D1" w:rsidRPr="00770553" w:rsidRDefault="004B75D1" w:rsidP="004B75D1">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982E10F" w14:textId="77777777" w:rsidR="004B75D1" w:rsidRPr="00770553" w:rsidRDefault="004B75D1" w:rsidP="004B75D1">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3D00E3ED" w14:textId="77777777" w:rsidR="004B75D1" w:rsidRPr="00770553" w:rsidRDefault="004B75D1" w:rsidP="004B75D1">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6634CF04" w14:textId="77777777" w:rsidR="004B75D1" w:rsidRDefault="004B75D1" w:rsidP="004B75D1">
      <w:pPr>
        <w:pStyle w:val="Heading4"/>
      </w:pPr>
      <w:r>
        <w:t xml:space="preserve">Independently, Xi will lash out to preserve cred in the SCS – US draw-in ensures extinction </w:t>
      </w:r>
    </w:p>
    <w:p w14:paraId="12F6B714" w14:textId="77777777" w:rsidR="004B75D1" w:rsidRPr="00B0737B" w:rsidRDefault="004B75D1" w:rsidP="004B75D1">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1DDA3FF4" w14:textId="77777777" w:rsidR="004B75D1" w:rsidRPr="00F56426" w:rsidRDefault="004B75D1" w:rsidP="004B75D1">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58D42445" w14:textId="77777777" w:rsidR="004B75D1" w:rsidRPr="00F56426" w:rsidRDefault="004B75D1" w:rsidP="004B75D1">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5D80407C" w14:textId="77777777" w:rsidR="004B75D1" w:rsidRPr="00F56426" w:rsidRDefault="004B75D1" w:rsidP="004B75D1">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1C36B196" w14:textId="77777777" w:rsidR="004B75D1" w:rsidRDefault="004B75D1" w:rsidP="004B75D1">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273EEAA1" w14:textId="7C9C0037" w:rsidR="003F1B32" w:rsidRPr="00051B41" w:rsidRDefault="003F1B32" w:rsidP="003F1B32">
      <w:pPr>
        <w:pStyle w:val="Heading3"/>
        <w:rPr>
          <w:rFonts w:cs="Calibri"/>
        </w:rPr>
      </w:pPr>
      <w:r>
        <w:rPr>
          <w:rFonts w:cs="Calibri"/>
        </w:rPr>
        <w:t>1NC</w:t>
      </w:r>
      <w:r>
        <w:rPr>
          <w:rFonts w:cs="Calibri"/>
        </w:rPr>
        <w:t xml:space="preserve"> -- Prolif</w:t>
      </w:r>
    </w:p>
    <w:p w14:paraId="6C8FA04A" w14:textId="77777777" w:rsidR="0091490A" w:rsidRPr="00C91749" w:rsidRDefault="0091490A" w:rsidP="0091490A">
      <w:pPr>
        <w:pStyle w:val="Heading4"/>
        <w:rPr>
          <w:rFonts w:cs="Arial"/>
        </w:rPr>
      </w:pPr>
      <w:r w:rsidRPr="00C91749">
        <w:rPr>
          <w:rFonts w:cs="Arial"/>
        </w:rPr>
        <w:t xml:space="preserve">Nuclear prolif solves </w:t>
      </w:r>
      <w:r w:rsidRPr="00C91749">
        <w:rPr>
          <w:rFonts w:cs="Arial"/>
          <w:u w:val="single"/>
        </w:rPr>
        <w:t>peace</w:t>
      </w:r>
      <w:r w:rsidRPr="00C91749">
        <w:rPr>
          <w:rFonts w:cs="Arial"/>
        </w:rPr>
        <w:t xml:space="preserve"> – studies</w:t>
      </w:r>
    </w:p>
    <w:p w14:paraId="5D053297" w14:textId="77777777" w:rsidR="0091490A" w:rsidRPr="00C91749" w:rsidRDefault="0091490A" w:rsidP="0091490A">
      <w:r w:rsidRPr="00C91749">
        <w:rPr>
          <w:rStyle w:val="Style13ptBold"/>
        </w:rPr>
        <w:t>Suzuki 15</w:t>
      </w:r>
      <w:r w:rsidRPr="00C91749">
        <w:t xml:space="preserve"> [June 2015, Akisato, Researcher, Institute for International Conflict Resolution and Reconstruction, School of Law and Government, Dublin City University, MA in Violence, Terrorism and Security at Queen's University, “Is more better or worse? New empirics on nuclear proliferation and interstate conflict by Random Forests,” Research and Politics, SagePub]</w:t>
      </w:r>
    </w:p>
    <w:p w14:paraId="2B72A080" w14:textId="6BE57A30" w:rsidR="0091490A" w:rsidRDefault="0091490A" w:rsidP="0091490A">
      <w:pPr>
        <w:rPr>
          <w:sz w:val="14"/>
        </w:rPr>
      </w:pPr>
      <w:r w:rsidRPr="00C91749">
        <w:rPr>
          <w:sz w:val="14"/>
          <w:szCs w:val="10"/>
        </w:rPr>
        <w:t>Random Forests has three attractive and distinctive characteristics</w:t>
      </w:r>
      <w:r w:rsidRPr="00C91749">
        <w:rPr>
          <w:sz w:val="14"/>
        </w:rPr>
        <w:t xml:space="preserve"> for the purposes of this paper: first, the estimation of conditional variable importance and partial dependence plots enable conventional applied researchers to interpret non-parametric analysis in an intuitive way; second, </w:t>
      </w:r>
      <w:r w:rsidRPr="00C91749">
        <w:rPr>
          <w:rStyle w:val="StyleUnderline"/>
        </w:rPr>
        <w:t>Random Forests can examine non-linearity</w:t>
      </w:r>
      <w:r w:rsidRPr="00C91749">
        <w:rPr>
          <w:sz w:val="14"/>
        </w:rPr>
        <w:t xml:space="preserve"> (Strobl et al., 2009: 339–341), </w:t>
      </w:r>
      <w:r w:rsidRPr="00C91749">
        <w:rPr>
          <w:rStyle w:val="StyleUnderline"/>
        </w:rPr>
        <w:t>which is desirable because</w:t>
      </w:r>
      <w:r w:rsidRPr="00C91749">
        <w:rPr>
          <w:sz w:val="14"/>
        </w:rPr>
        <w:t xml:space="preserve">, as already noted, </w:t>
      </w:r>
      <w:r w:rsidRPr="00C91749">
        <w:rPr>
          <w:rStyle w:val="StyleUnderline"/>
        </w:rPr>
        <w:t>some theories expect non-linearity between nuclear proliferation and</w:t>
      </w:r>
      <w:r w:rsidRPr="00C91749">
        <w:rPr>
          <w:sz w:val="14"/>
        </w:rPr>
        <w:t xml:space="preserve"> a systemic </w:t>
      </w:r>
      <w:r w:rsidRPr="00C91749">
        <w:rPr>
          <w:rStyle w:val="StyleUnderline"/>
        </w:rPr>
        <w:t>propensity for conflict</w:t>
      </w:r>
      <w:r w:rsidRPr="00C91749">
        <w:rPr>
          <w:sz w:val="14"/>
        </w:rPr>
        <w:t xml:space="preserve">; and </w:t>
      </w:r>
      <w:r w:rsidRPr="00C91749">
        <w:rPr>
          <w:rStyle w:val="StyleUnderline"/>
        </w:rPr>
        <w:t>finally</w:t>
      </w:r>
      <w:r w:rsidRPr="00C91749">
        <w:rPr>
          <w:sz w:val="14"/>
        </w:rPr>
        <w:t xml:space="preserve">, </w:t>
      </w:r>
      <w:r w:rsidRPr="00C91749">
        <w:rPr>
          <w:rStyle w:val="StyleUnderline"/>
        </w:rPr>
        <w:t>it can cope with potential interactions and multicollinearity between regressors</w:t>
      </w:r>
      <w:r w:rsidRPr="00C91749">
        <w:rPr>
          <w:sz w:val="14"/>
        </w:rPr>
        <w:t xml:space="preserve"> (Strobl et al., 2009: 339–341; Strobl et al., 2008). As noted before, </w:t>
      </w:r>
      <w:r w:rsidRPr="00C91749">
        <w:rPr>
          <w:rStyle w:val="StyleUnderline"/>
        </w:rPr>
        <w:t>most</w:t>
      </w:r>
      <w:r w:rsidRPr="00C91749">
        <w:rPr>
          <w:sz w:val="14"/>
        </w:rPr>
        <w:t xml:space="preserve"> of the </w:t>
      </w:r>
      <w:r w:rsidRPr="00C91749">
        <w:rPr>
          <w:rStyle w:val="StyleUnderline"/>
        </w:rPr>
        <w:t>regressors here are highly correlated, and</w:t>
      </w:r>
      <w:r w:rsidRPr="00C91749">
        <w:rPr>
          <w:sz w:val="14"/>
        </w:rPr>
        <w:t xml:space="preserve"> also </w:t>
      </w:r>
      <w:r w:rsidRPr="00C91749">
        <w:rPr>
          <w:rStyle w:val="StyleUnderline"/>
        </w:rPr>
        <w:t>it is plausible to anticipate some interaction</w:t>
      </w:r>
      <w:r w:rsidRPr="00C91749">
        <w:rPr>
          <w:sz w:val="14"/>
        </w:rPr>
        <w:t xml:space="preserve"> effect between them (</w:t>
      </w:r>
      <w:r w:rsidRPr="00C91749">
        <w:rPr>
          <w:rStyle w:val="StyleUnderline"/>
        </w:rPr>
        <w:t>e.g.</w:t>
      </w:r>
      <w:r w:rsidRPr="00C91749">
        <w:rPr>
          <w:sz w:val="14"/>
        </w:rPr>
        <w:t xml:space="preserve"> the number of </w:t>
      </w:r>
      <w:r w:rsidRPr="00C91749">
        <w:rPr>
          <w:rStyle w:val="StyleUnderline"/>
        </w:rPr>
        <w:t>democratic states and</w:t>
      </w:r>
      <w:r w:rsidRPr="00C91749">
        <w:rPr>
          <w:sz w:val="14"/>
        </w:rPr>
        <w:t xml:space="preserve"> the </w:t>
      </w:r>
      <w:r w:rsidRPr="00C91749">
        <w:rPr>
          <w:rStyle w:val="Emphasis"/>
        </w:rPr>
        <w:t>g</w:t>
      </w:r>
      <w:r w:rsidRPr="00C91749">
        <w:rPr>
          <w:sz w:val="14"/>
        </w:rPr>
        <w:t xml:space="preserve">ross </w:t>
      </w:r>
      <w:r w:rsidRPr="00C91749">
        <w:rPr>
          <w:rStyle w:val="Emphasis"/>
        </w:rPr>
        <w:t>w</w:t>
      </w:r>
      <w:r w:rsidRPr="00C91749">
        <w:rPr>
          <w:sz w:val="14"/>
        </w:rPr>
        <w:t xml:space="preserve">orld </w:t>
      </w:r>
      <w:r w:rsidRPr="00C91749">
        <w:rPr>
          <w:rStyle w:val="Emphasis"/>
        </w:rPr>
        <w:t>p</w:t>
      </w:r>
      <w:r w:rsidRPr="00C91749">
        <w:rPr>
          <w:sz w:val="14"/>
        </w:rPr>
        <w:t xml:space="preserve">roduct). </w:t>
      </w:r>
      <w:r w:rsidRPr="00C91749">
        <w:rPr>
          <w:rStyle w:val="Emphasis"/>
        </w:rPr>
        <w:t>The specific capabilities of Random Forests are therefore essential</w:t>
      </w:r>
      <w:r w:rsidRPr="00C91749">
        <w:rPr>
          <w:sz w:val="14"/>
        </w:rPr>
        <w:t xml:space="preserve">. The estimation of conditional variable importance shows that the nuclear year counter has a negative importance score.7 Thus, the nuclear year counter is not important in explaining the dispute–state ratio. This suggests that the optimist theory is supported. The remaining regressors have an importance score higher than the absolute value of the importance score of the nuclear year counter, meaning that they are all important. Controlling for democratic peace, capitalist peace, and polarity, the number of nuclear states is still a significant predictor in explaining a systemic propensity for interstate conflict. 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C91749">
        <w:rPr>
          <w:rStyle w:val="Emphasis"/>
          <w:highlight w:val="green"/>
        </w:rPr>
        <w:t>the relationship is empirically non-linear</w:t>
      </w:r>
      <w:r w:rsidRPr="00C91749">
        <w:rPr>
          <w:sz w:val="14"/>
        </w:rPr>
        <w:t xml:space="preserve">, as Bueno de Mesquita and Riker (1982) and Intriligator and Brito (1981) expected in part. </w:t>
      </w:r>
      <w:r w:rsidRPr="00C91749">
        <w:rPr>
          <w:rStyle w:val="StyleUnderline"/>
        </w:rPr>
        <w:t>Overall</w:t>
      </w:r>
      <w:r w:rsidRPr="00C91749">
        <w:rPr>
          <w:sz w:val="14"/>
        </w:rPr>
        <w:t xml:space="preserve">, however, </w:t>
      </w:r>
      <w:r w:rsidRPr="00C91749">
        <w:rPr>
          <w:rStyle w:val="StyleUnderline"/>
          <w:highlight w:val="green"/>
        </w:rPr>
        <w:t xml:space="preserve">the optimist theory is </w:t>
      </w:r>
      <w:r w:rsidRPr="00C91749">
        <w:rPr>
          <w:rStyle w:val="Emphasis"/>
          <w:highlight w:val="green"/>
        </w:rPr>
        <w:t>supported</w:t>
      </w:r>
      <w:r w:rsidRPr="00C91749">
        <w:rPr>
          <w:rStyle w:val="StyleUnderline"/>
        </w:rPr>
        <w:t xml:space="preserve">, </w:t>
      </w:r>
      <w:r w:rsidRPr="00C91749">
        <w:rPr>
          <w:rStyle w:val="StyleUnderline"/>
          <w:highlight w:val="green"/>
        </w:rPr>
        <w:t>and</w:t>
      </w:r>
      <w:r w:rsidRPr="00C91749">
        <w:rPr>
          <w:rStyle w:val="StyleUnderline"/>
        </w:rPr>
        <w:t xml:space="preserve"> the </w:t>
      </w:r>
      <w:r w:rsidRPr="00C91749">
        <w:rPr>
          <w:rStyle w:val="StyleUnderline"/>
          <w:highlight w:val="green"/>
        </w:rPr>
        <w:t>change</w:t>
      </w:r>
      <w:r w:rsidRPr="00C91749">
        <w:rPr>
          <w:rStyle w:val="StyleUnderline"/>
        </w:rPr>
        <w:t xml:space="preserve"> from two nuclear states to nine nuclear states </w:t>
      </w:r>
      <w:r w:rsidRPr="00C91749">
        <w:rPr>
          <w:rStyle w:val="Emphasis"/>
          <w:highlight w:val="green"/>
        </w:rPr>
        <w:t>decreases the dispute–</w:t>
      </w:r>
      <w:r w:rsidRPr="00C91749">
        <w:rPr>
          <w:rStyle w:val="Emphasis"/>
        </w:rPr>
        <w:t xml:space="preserve">state </w:t>
      </w:r>
      <w:r w:rsidRPr="00C91749">
        <w:rPr>
          <w:rStyle w:val="Emphasis"/>
          <w:highlight w:val="green"/>
        </w:rPr>
        <w:t>ratio</w:t>
      </w:r>
      <w:r w:rsidRPr="00C91749">
        <w:rPr>
          <w:sz w:val="14"/>
        </w:rPr>
        <w:t xml:space="preserve"> approximately from 0.228 to 0.18. This means that, if there are 194 states in the system (as there were in 2009), </w:t>
      </w:r>
      <w:r w:rsidRPr="00C91749">
        <w:rPr>
          <w:rStyle w:val="StyleUnderline"/>
        </w:rPr>
        <w:t>the number of militarized interstate dispute onsets per system-year decreases</w:t>
      </w:r>
      <w:r w:rsidRPr="00C91749">
        <w:rPr>
          <w:sz w:val="14"/>
        </w:rPr>
        <w:t xml:space="preserve"> approximately from 44 to 35. </w:t>
      </w:r>
      <w:r w:rsidRPr="00C91749">
        <w:rPr>
          <w:rStyle w:val="Emphasis"/>
        </w:rPr>
        <w:t xml:space="preserve">This is a substantively significant decline. </w:t>
      </w:r>
      <w:r w:rsidRPr="00C91749">
        <w:rPr>
          <w:sz w:val="14"/>
        </w:rPr>
        <w:t xml:space="preserve">Second, the nuclear year counter shows a concave relationship with the dispute–state ratio, suggesting that new nuclear states are less prone to conflict than middle-aged nuclear states. Thus, </w:t>
      </w:r>
      <w:r w:rsidRPr="00C91749">
        <w:rPr>
          <w:rStyle w:val="Emphasis"/>
          <w:highlight w:val="green"/>
        </w:rPr>
        <w:t>the pessimist theory finds no support</w:t>
      </w:r>
      <w:r w:rsidRPr="00C91749">
        <w:rPr>
          <w:sz w:val="14"/>
        </w:rPr>
        <w:t xml:space="preserve"> </w:t>
      </w:r>
      <w:r w:rsidRPr="00C91749">
        <w:rPr>
          <w:rStyle w:val="StyleUnderline"/>
        </w:rPr>
        <w:t>from either</w:t>
      </w:r>
      <w:r w:rsidRPr="00C91749">
        <w:rPr>
          <w:sz w:val="14"/>
        </w:rPr>
        <w:t xml:space="preserve"> the </w:t>
      </w:r>
      <w:r w:rsidRPr="00C91749">
        <w:rPr>
          <w:rStyle w:val="StyleUnderline"/>
        </w:rPr>
        <w:t>variable importance estimation or the partial dependence plot</w:t>
      </w:r>
      <w:r w:rsidRPr="00C91749">
        <w:rPr>
          <w:sz w:val="14"/>
        </w:rPr>
        <w:t xml:space="preserve">. Finally, as for the control variables, the number of democratic states and the gross world product have a complex non-linear relationship with the dispute–state ratio, but </w:t>
      </w:r>
      <w:r w:rsidRPr="00C91749">
        <w:rPr>
          <w:rStyle w:val="StyleUnderline"/>
        </w:rPr>
        <w:t xml:space="preserve">if the number of democratic states and the </w:t>
      </w:r>
      <w:r w:rsidRPr="00C91749">
        <w:rPr>
          <w:rStyle w:val="Emphasis"/>
        </w:rPr>
        <w:t>g</w:t>
      </w:r>
      <w:r w:rsidRPr="00C91749">
        <w:rPr>
          <w:sz w:val="14"/>
        </w:rPr>
        <w:t xml:space="preserve">ross </w:t>
      </w:r>
      <w:r w:rsidRPr="00C91749">
        <w:rPr>
          <w:rStyle w:val="Emphasis"/>
        </w:rPr>
        <w:t>w</w:t>
      </w:r>
      <w:r w:rsidRPr="00C91749">
        <w:rPr>
          <w:sz w:val="14"/>
        </w:rPr>
        <w:t xml:space="preserve">orld </w:t>
      </w:r>
      <w:r w:rsidRPr="00C91749">
        <w:rPr>
          <w:rStyle w:val="Emphasis"/>
        </w:rPr>
        <w:t>p</w:t>
      </w:r>
      <w:r w:rsidRPr="00C91749">
        <w:rPr>
          <w:sz w:val="14"/>
        </w:rPr>
        <w:t xml:space="preserve">roduct </w:t>
      </w:r>
      <w:r w:rsidRPr="00C91749">
        <w:rPr>
          <w:rStyle w:val="StyleUnderline"/>
        </w:rPr>
        <w:t>are sufficiently large, they</w:t>
      </w:r>
      <w:r w:rsidRPr="00C91749">
        <w:rPr>
          <w:sz w:val="14"/>
        </w:rPr>
        <w:t xml:space="preserve"> tend to </w:t>
      </w:r>
      <w:r w:rsidRPr="00C91749">
        <w:rPr>
          <w:rStyle w:val="StyleUnderline"/>
        </w:rPr>
        <w:t>decrease the dispute–state ratio</w:t>
      </w:r>
      <w:r w:rsidRPr="00C91749">
        <w:rPr>
          <w:sz w:val="14"/>
        </w:rPr>
        <w:t xml:space="preserve">. </w:t>
      </w:r>
      <w:r w:rsidRPr="00C91749">
        <w:rPr>
          <w:rStyle w:val="StyleUnderline"/>
        </w:rPr>
        <w:t>Their</w:t>
      </w:r>
      <w:r w:rsidRPr="00C91749">
        <w:rPr>
          <w:sz w:val="14"/>
        </w:rPr>
        <w:t xml:space="preserve"> substantive </w:t>
      </w:r>
      <w:r w:rsidRPr="00C91749">
        <w:rPr>
          <w:rStyle w:val="StyleUnderline"/>
        </w:rPr>
        <w:t>effects are</w:t>
      </w:r>
      <w:r w:rsidRPr="00C91749">
        <w:rPr>
          <w:sz w:val="14"/>
        </w:rPr>
        <w:t xml:space="preserve"> also </w:t>
      </w:r>
      <w:r w:rsidRPr="00C91749">
        <w:rPr>
          <w:rStyle w:val="Emphasis"/>
        </w:rPr>
        <w:t>significant</w:t>
      </w:r>
      <w:r w:rsidRPr="00C91749">
        <w:rPr>
          <w:rStyle w:val="StyleUnderline"/>
        </w:rPr>
        <w:t xml:space="preserve">, though </w:t>
      </w:r>
      <w:r w:rsidRPr="00C91749">
        <w:rPr>
          <w:rStyle w:val="Emphasis"/>
        </w:rPr>
        <w:t>not as much as the number of nuclear states</w:t>
      </w:r>
      <w:r w:rsidRPr="00C91749">
        <w:rPr>
          <w:rStyle w:val="StyleUnderline"/>
        </w:rPr>
        <w:t>.</w:t>
      </w:r>
      <w:r w:rsidRPr="00C91749">
        <w:rPr>
          <w:sz w:val="14"/>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C91749">
        <w:rPr>
          <w:rStyle w:val="StyleUnderline"/>
        </w:rPr>
        <w:t>Unipolarity is also associated with a decline</w:t>
      </w:r>
      <w:r w:rsidRPr="00C91749">
        <w:rPr>
          <w:sz w:val="14"/>
        </w:rPr>
        <w:t xml:space="preserve"> in the dispute–state ratio, suggesting that unipolarity is better than bipolarity in terms of a systemic propensity for interstate conflict; </w:t>
      </w:r>
      <w:r w:rsidRPr="00C91749">
        <w:rPr>
          <w:rStyle w:val="Emphasis"/>
        </w:rPr>
        <w:t>however, its effect is negligible</w:t>
      </w:r>
      <w:r w:rsidRPr="00C91749">
        <w:rPr>
          <w:sz w:val="14"/>
        </w:rPr>
        <w:t xml:space="preserve">,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aforementioned points about them should be treated with caution. Discussion and concluding remarks </w:t>
      </w:r>
      <w:r w:rsidRPr="00C91749">
        <w:rPr>
          <w:rStyle w:val="Emphasis"/>
        </w:rPr>
        <w:t xml:space="preserve">The main findings reveal that </w:t>
      </w:r>
      <w:r w:rsidRPr="00C91749">
        <w:rPr>
          <w:rStyle w:val="Emphasis"/>
          <w:highlight w:val="green"/>
        </w:rPr>
        <w:t>the optimist expectation</w:t>
      </w:r>
      <w:r w:rsidRPr="00C91749">
        <w:rPr>
          <w:rStyle w:val="Emphasis"/>
        </w:rPr>
        <w:t xml:space="preserve"> of the relationship between nuclear proliferation and interstate conflict </w:t>
      </w:r>
      <w:r w:rsidRPr="00C91749">
        <w:rPr>
          <w:rStyle w:val="Emphasis"/>
          <w:highlight w:val="green"/>
        </w:rPr>
        <w:t>is empirically supported</w:t>
      </w:r>
      <w:r w:rsidRPr="00C91749">
        <w:rPr>
          <w:sz w:val="14"/>
        </w:rPr>
        <w:t xml:space="preserve">:9 first, a larger number of nuclear states on average decreases the systemic propensity for interstate conflict; and second, </w:t>
      </w:r>
      <w:r w:rsidRPr="00C91749">
        <w:rPr>
          <w:rStyle w:val="StyleUnderline"/>
          <w:highlight w:val="green"/>
        </w:rPr>
        <w:t xml:space="preserve">there is </w:t>
      </w:r>
      <w:r w:rsidRPr="00C91749">
        <w:rPr>
          <w:rStyle w:val="Emphasis"/>
          <w:highlight w:val="green"/>
        </w:rPr>
        <w:t>no</w:t>
      </w:r>
      <w:r w:rsidRPr="00C91749">
        <w:rPr>
          <w:rStyle w:val="Emphasis"/>
        </w:rPr>
        <w:t xml:space="preserve"> clear </w:t>
      </w:r>
      <w:r w:rsidRPr="00C91749">
        <w:rPr>
          <w:rStyle w:val="Emphasis"/>
          <w:highlight w:val="green"/>
        </w:rPr>
        <w:t>evidence</w:t>
      </w:r>
      <w:r w:rsidRPr="00C91749">
        <w:rPr>
          <w:rStyle w:val="StyleUnderline"/>
          <w:highlight w:val="green"/>
        </w:rPr>
        <w:t xml:space="preserve"> that</w:t>
      </w:r>
      <w:r w:rsidRPr="00C91749">
        <w:rPr>
          <w:rStyle w:val="StyleUnderline"/>
        </w:rPr>
        <w:t xml:space="preserve"> the emergence of </w:t>
      </w:r>
      <w:r w:rsidRPr="00C91749">
        <w:rPr>
          <w:rStyle w:val="StyleUnderline"/>
          <w:highlight w:val="green"/>
        </w:rPr>
        <w:t>new nuclear states increases</w:t>
      </w:r>
      <w:r w:rsidRPr="00C91749">
        <w:rPr>
          <w:rStyle w:val="StyleUnderline"/>
        </w:rPr>
        <w:t xml:space="preserve"> the systemic propensity for interstate </w:t>
      </w:r>
      <w:r w:rsidRPr="00C91749">
        <w:rPr>
          <w:rStyle w:val="StyleUnderline"/>
          <w:highlight w:val="green"/>
        </w:rPr>
        <w:t>conflict</w:t>
      </w:r>
      <w:r w:rsidRPr="00C91749">
        <w:rPr>
          <w:sz w:val="14"/>
        </w:rPr>
        <w:t xml:space="preserve">. Gartzke and Jo (2009) argue that </w:t>
      </w:r>
      <w:r w:rsidRPr="00C91749">
        <w:rPr>
          <w:rStyle w:val="Emphasis"/>
          <w:highlight w:val="green"/>
        </w:rPr>
        <w:t xml:space="preserve">nuclear weapons </w:t>
      </w:r>
      <w:r w:rsidRPr="00C91749">
        <w:rPr>
          <w:rStyle w:val="Emphasis"/>
        </w:rPr>
        <w:t xml:space="preserve">themselves </w:t>
      </w:r>
      <w:r w:rsidRPr="00C91749">
        <w:rPr>
          <w:rStyle w:val="Emphasis"/>
          <w:highlight w:val="green"/>
        </w:rPr>
        <w:t xml:space="preserve">have no exogenous effect </w:t>
      </w:r>
      <w:r w:rsidRPr="00C91749">
        <w:rPr>
          <w:rStyle w:val="Emphasis"/>
        </w:rPr>
        <w:t>on the probability of conflict</w:t>
      </w:r>
      <w:r w:rsidRPr="00C91749">
        <w:rPr>
          <w:sz w:val="14"/>
        </w:rPr>
        <w:t xml:space="preserve">, because when a state is engaged in or expects to engage in conflict, it may develop nuclear weapons to keep fighting, or to prepare for, that conflict. If this selection effect existed, </w:t>
      </w:r>
      <w:r w:rsidRPr="00C91749">
        <w:rPr>
          <w:rStyle w:val="StyleUnderline"/>
          <w:highlight w:val="green"/>
        </w:rPr>
        <w:t>the analysis</w:t>
      </w:r>
      <w:r w:rsidRPr="00C91749">
        <w:rPr>
          <w:rStyle w:val="StyleUnderline"/>
        </w:rPr>
        <w:t xml:space="preserve"> should </w:t>
      </w:r>
      <w:r w:rsidRPr="00C91749">
        <w:rPr>
          <w:rStyle w:val="Emphasis"/>
          <w:highlight w:val="green"/>
        </w:rPr>
        <w:t>overestimate</w:t>
      </w:r>
      <w:r w:rsidRPr="00C91749">
        <w:rPr>
          <w:rStyle w:val="StyleUnderline"/>
          <w:highlight w:val="green"/>
        </w:rPr>
        <w:t xml:space="preserve"> the </w:t>
      </w:r>
      <w:r w:rsidRPr="00C91749">
        <w:rPr>
          <w:rStyle w:val="StyleUnderline"/>
        </w:rPr>
        <w:t xml:space="preserve">conflict-provoking </w:t>
      </w:r>
      <w:r w:rsidRPr="00C91749">
        <w:rPr>
          <w:rStyle w:val="Emphasis"/>
          <w:highlight w:val="green"/>
        </w:rPr>
        <w:t>effect</w:t>
      </w:r>
      <w:r w:rsidRPr="00C91749">
        <w:rPr>
          <w:rStyle w:val="StyleUnderline"/>
          <w:highlight w:val="green"/>
        </w:rPr>
        <w:t xml:space="preserve"> of </w:t>
      </w:r>
      <w:r w:rsidRPr="00C91749">
        <w:rPr>
          <w:rStyle w:val="StyleUnderline"/>
        </w:rPr>
        <w:t xml:space="preserve">nuclear </w:t>
      </w:r>
      <w:r w:rsidRPr="00C91749">
        <w:rPr>
          <w:rStyle w:val="StyleUnderline"/>
          <w:highlight w:val="green"/>
        </w:rPr>
        <w:t>proliferation</w:t>
      </w:r>
      <w:r w:rsidRPr="00C91749">
        <w:rPr>
          <w:rStyle w:val="StyleUnderline"/>
        </w:rPr>
        <w:t xml:space="preserve"> in the above model</w:t>
      </w:r>
      <w:r w:rsidRPr="00C91749">
        <w:rPr>
          <w:sz w:val="14"/>
        </w:rPr>
        <w:t xml:space="preserve">. Still, the results indicate that a larger number of nuclear states are associated with fewer disputes in the system. </w:t>
      </w:r>
      <w:r w:rsidRPr="00C91749">
        <w:rPr>
          <w:rStyle w:val="StyleUnderline"/>
        </w:rPr>
        <w:t>This conclusion</w:t>
      </w:r>
      <w:r w:rsidRPr="00C91749">
        <w:rPr>
          <w:sz w:val="14"/>
        </w:rPr>
        <w:t xml:space="preserve">, however, </w:t>
      </w:r>
      <w:r w:rsidRPr="00C91749">
        <w:rPr>
          <w:rStyle w:val="StyleUnderline"/>
        </w:rPr>
        <w:t>raises questions about how to reconcile this study’s findings with those of a recent quantitative dyadic-level study</w:t>
      </w:r>
      <w:r w:rsidRPr="00C91749">
        <w:rPr>
          <w:sz w:val="14"/>
        </w:rPr>
        <w:t xml:space="preserve"> (</w:t>
      </w:r>
      <w:r w:rsidRPr="00C91749">
        <w:rPr>
          <w:rStyle w:val="Emphasis"/>
        </w:rPr>
        <w:t>Bell and Miller</w:t>
      </w:r>
      <w:r w:rsidRPr="00C91749">
        <w:rPr>
          <w:sz w:val="14"/>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C91749">
        <w:rPr>
          <w:rStyle w:val="StyleUnderline"/>
        </w:rPr>
        <w:t xml:space="preserve">It is possible that nuclear </w:t>
      </w:r>
      <w:r w:rsidRPr="00C91749">
        <w:rPr>
          <w:rStyle w:val="StyleUnderline"/>
          <w:highlight w:val="green"/>
        </w:rPr>
        <w:t xml:space="preserve">proliferation </w:t>
      </w:r>
      <w:r w:rsidRPr="00C91749">
        <w:rPr>
          <w:rStyle w:val="Emphasis"/>
          <w:highlight w:val="green"/>
        </w:rPr>
        <w:t>decreases conflict</w:t>
      </w:r>
      <w:r w:rsidRPr="00C91749">
        <w:rPr>
          <w:rStyle w:val="StyleUnderline"/>
          <w:highlight w:val="green"/>
        </w:rPr>
        <w:t xml:space="preserve"> through</w:t>
      </w:r>
      <w:r w:rsidRPr="00C91749">
        <w:rPr>
          <w:rStyle w:val="StyleUnderline"/>
        </w:rPr>
        <w:t xml:space="preserve"> the conflict-mitigating effects of extended nuclear </w:t>
      </w:r>
      <w:r w:rsidRPr="00C91749">
        <w:rPr>
          <w:rStyle w:val="Emphasis"/>
          <w:highlight w:val="green"/>
        </w:rPr>
        <w:t>deterrence</w:t>
      </w:r>
      <w:r w:rsidRPr="00C91749">
        <w:rPr>
          <w:rStyle w:val="StyleUnderline"/>
        </w:rPr>
        <w:t xml:space="preserve"> and/or fear of nuclear states’ intervention, to the extent that these effects overwhelm the conflict-provoking effect of nuclear–asymmetrical dyads</w:t>
      </w:r>
      <w:r w:rsidRPr="00C91749">
        <w:rPr>
          <w:sz w:val="14"/>
        </w:rPr>
        <w:t xml:space="preserve">. Thus, </w:t>
      </w:r>
      <w:r w:rsidRPr="00C91749">
        <w:rPr>
          <w:rStyle w:val="Emphasis"/>
          <w:highlight w:val="green"/>
        </w:rPr>
        <w:t>dyadic-level empirics cannot</w:t>
      </w:r>
      <w:r w:rsidRPr="00C91749">
        <w:rPr>
          <w:rStyle w:val="Emphasis"/>
        </w:rPr>
        <w:t xml:space="preserve"> solely </w:t>
      </w:r>
      <w:r w:rsidRPr="00C91749">
        <w:rPr>
          <w:rStyle w:val="Emphasis"/>
          <w:highlight w:val="green"/>
        </w:rPr>
        <w:t>be relied on</w:t>
      </w:r>
      <w:r w:rsidRPr="00C91749">
        <w:rPr>
          <w:sz w:val="14"/>
          <w:highlight w:val="green"/>
        </w:rPr>
        <w:t xml:space="preserve"> </w:t>
      </w:r>
      <w:r w:rsidRPr="00C91749">
        <w:rPr>
          <w:rStyle w:val="StyleUnderline"/>
          <w:highlight w:val="green"/>
        </w:rPr>
        <w:t xml:space="preserve">to infer </w:t>
      </w:r>
      <w:r w:rsidRPr="00C91749">
        <w:rPr>
          <w:rStyle w:val="Emphasis"/>
          <w:highlight w:val="green"/>
        </w:rPr>
        <w:t>causal links</w:t>
      </w:r>
      <w:r w:rsidRPr="00C91749">
        <w:rPr>
          <w:sz w:val="14"/>
        </w:rPr>
        <w:t xml:space="preserve"> between nuclear proliferation and a systemic propensity for conflict. The </w:t>
      </w:r>
      <w:r w:rsidRPr="00C91749">
        <w:rPr>
          <w:rStyle w:val="Emphasis"/>
          <w:highlight w:val="green"/>
        </w:rPr>
        <w:t>systemic</w:t>
      </w:r>
      <w:r w:rsidRPr="00C91749">
        <w:rPr>
          <w:rStyle w:val="Emphasis"/>
        </w:rPr>
        <w:t xml:space="preserve">-level </w:t>
      </w:r>
      <w:r w:rsidRPr="00C91749">
        <w:rPr>
          <w:rStyle w:val="Emphasis"/>
          <w:highlight w:val="green"/>
        </w:rPr>
        <w:t>empirics deserve attention</w:t>
      </w:r>
      <w:r w:rsidRPr="00C91749">
        <w:rPr>
          <w:sz w:val="14"/>
        </w:rPr>
        <w:t>.</w:t>
      </w:r>
    </w:p>
    <w:p w14:paraId="1403B5C0" w14:textId="77777777" w:rsidR="00901677" w:rsidRPr="00C91749" w:rsidRDefault="00901677" w:rsidP="00901677">
      <w:pPr>
        <w:pStyle w:val="Heading4"/>
        <w:rPr>
          <w:rFonts w:cs="Arial"/>
        </w:rPr>
      </w:pPr>
      <w:r w:rsidRPr="00C91749">
        <w:rPr>
          <w:rFonts w:cs="Arial"/>
        </w:rPr>
        <w:t xml:space="preserve">Even if we are wrong about </w:t>
      </w:r>
      <w:r w:rsidRPr="00C91749">
        <w:rPr>
          <w:rFonts w:cs="Arial"/>
          <w:u w:val="single"/>
        </w:rPr>
        <w:t>specific instances</w:t>
      </w:r>
      <w:r w:rsidRPr="00C91749">
        <w:rPr>
          <w:rFonts w:cs="Arial"/>
        </w:rPr>
        <w:t xml:space="preserve">, the </w:t>
      </w:r>
      <w:r w:rsidRPr="00C91749">
        <w:rPr>
          <w:rFonts w:cs="Arial"/>
          <w:u w:val="single"/>
        </w:rPr>
        <w:t>net effect</w:t>
      </w:r>
      <w:r w:rsidRPr="00C91749">
        <w:rPr>
          <w:rFonts w:cs="Arial"/>
        </w:rPr>
        <w:t xml:space="preserve"> is more peace – that </w:t>
      </w:r>
      <w:r w:rsidRPr="00C91749">
        <w:rPr>
          <w:rFonts w:cs="Arial"/>
          <w:u w:val="single"/>
        </w:rPr>
        <w:t>outweighs</w:t>
      </w:r>
      <w:r w:rsidRPr="00C91749">
        <w:rPr>
          <w:rFonts w:cs="Arial"/>
        </w:rPr>
        <w:t xml:space="preserve"> even a </w:t>
      </w:r>
      <w:r w:rsidRPr="00C91749">
        <w:rPr>
          <w:rFonts w:cs="Arial"/>
          <w:u w:val="single"/>
        </w:rPr>
        <w:t>99%</w:t>
      </w:r>
      <w:r w:rsidRPr="00C91749">
        <w:rPr>
          <w:rFonts w:cs="Arial"/>
        </w:rPr>
        <w:t xml:space="preserve"> risk of their impact</w:t>
      </w:r>
    </w:p>
    <w:p w14:paraId="6D60350E" w14:textId="77777777" w:rsidR="00901677" w:rsidRPr="00C91749" w:rsidRDefault="00901677" w:rsidP="00901677">
      <w:r w:rsidRPr="00C91749">
        <w:rPr>
          <w:rStyle w:val="Style13ptBold"/>
        </w:rPr>
        <w:t>Sechser 5</w:t>
      </w:r>
      <w:r w:rsidRPr="00C91749">
        <w:t xml:space="preserve"> [Todd, Assistant Prof. Politics specializing in International Security—Stanford U., “How Organizational Pathologies Could Make Nuclear Proliferation Safer”, Presented at the annual conference of the Midwest Political Science Association, 4-7]</w:t>
      </w:r>
    </w:p>
    <w:p w14:paraId="1EE03DAB" w14:textId="77777777" w:rsidR="00901677" w:rsidRPr="00C91749" w:rsidRDefault="00901677" w:rsidP="00901677">
      <w:pPr>
        <w:rPr>
          <w:sz w:val="16"/>
        </w:rPr>
      </w:pPr>
      <w:r w:rsidRPr="00C91749">
        <w:rPr>
          <w:rStyle w:val="StyleUnderline"/>
          <w:highlight w:val="green"/>
        </w:rPr>
        <w:t>A</w:t>
      </w:r>
      <w:r w:rsidRPr="00C91749">
        <w:rPr>
          <w:rStyle w:val="StyleUnderline"/>
        </w:rPr>
        <w:t xml:space="preserve"> second </w:t>
      </w:r>
      <w:r w:rsidRPr="00C91749">
        <w:rPr>
          <w:rStyle w:val="StyleUnderline"/>
          <w:highlight w:val="green"/>
        </w:rPr>
        <w:t>counterargument</w:t>
      </w:r>
      <w:r w:rsidRPr="00C91749">
        <w:rPr>
          <w:rStyle w:val="StyleUnderline"/>
        </w:rPr>
        <w:t xml:space="preserve"> to the optimist position </w:t>
      </w:r>
      <w:r w:rsidRPr="00C91749">
        <w:rPr>
          <w:rStyle w:val="StyleUnderline"/>
          <w:highlight w:val="green"/>
        </w:rPr>
        <w:t>is</w:t>
      </w:r>
      <w:r w:rsidRPr="00C91749">
        <w:rPr>
          <w:sz w:val="16"/>
        </w:rPr>
        <w:t xml:space="preserve"> the claim </w:t>
      </w:r>
      <w:r w:rsidRPr="00C91749">
        <w:rPr>
          <w:rStyle w:val="StyleUnderline"/>
        </w:rPr>
        <w:t>that</w:t>
      </w:r>
      <w:r w:rsidRPr="00C91749">
        <w:rPr>
          <w:sz w:val="16"/>
        </w:rPr>
        <w:t xml:space="preserve"> even if proliferation optimism enjoys greater theoretical tenability than previously thought, this does not make its position practically viable. Betts (1999: 65-66) writes that </w:t>
      </w:r>
      <w:r w:rsidRPr="00C91749">
        <w:rPr>
          <w:rStyle w:val="StyleUnderline"/>
        </w:rPr>
        <w:t>policy makers</w:t>
      </w:r>
      <w:r w:rsidRPr="00C91749">
        <w:rPr>
          <w:sz w:val="16"/>
        </w:rPr>
        <w:t xml:space="preserve"> “</w:t>
      </w:r>
      <w:r w:rsidRPr="00C91749">
        <w:rPr>
          <w:rStyle w:val="StyleUnderline"/>
        </w:rPr>
        <w:t>do not marvel at all the cases where nuclear weapons</w:t>
      </w:r>
      <w:r w:rsidRPr="00C91749">
        <w:rPr>
          <w:sz w:val="16"/>
        </w:rPr>
        <w:t xml:space="preserve"> will </w:t>
      </w:r>
      <w:r w:rsidRPr="00C91749">
        <w:rPr>
          <w:rStyle w:val="StyleUnderline"/>
        </w:rPr>
        <w:t>make the world safer, but worry about</w:t>
      </w:r>
      <w:r w:rsidRPr="00C91749">
        <w:rPr>
          <w:sz w:val="16"/>
        </w:rPr>
        <w:t xml:space="preserve"> </w:t>
      </w:r>
      <w:r w:rsidRPr="00C91749">
        <w:rPr>
          <w:rStyle w:val="StyleUnderline"/>
        </w:rPr>
        <w:t>the exceptions</w:t>
      </w:r>
      <w:r w:rsidRPr="00C91749">
        <w:rPr>
          <w:sz w:val="16"/>
        </w:rPr>
        <w:t xml:space="preserve"> where things will go wrong. . . </w:t>
      </w:r>
      <w:r w:rsidRPr="00C91749">
        <w:rPr>
          <w:rStyle w:val="StyleUnderline"/>
          <w:highlight w:val="green"/>
        </w:rPr>
        <w:t>one exception</w:t>
      </w:r>
      <w:r w:rsidRPr="00C91749">
        <w:rPr>
          <w:sz w:val="16"/>
        </w:rPr>
        <w:t xml:space="preserve"> to the rule </w:t>
      </w:r>
      <w:r w:rsidRPr="00C91749">
        <w:rPr>
          <w:rStyle w:val="StyleUnderline"/>
          <w:highlight w:val="green"/>
        </w:rPr>
        <w:t>may be too many</w:t>
      </w:r>
      <w:r w:rsidRPr="00C91749">
        <w:rPr>
          <w:sz w:val="16"/>
        </w:rPr>
        <w:t xml:space="preserve">.”13 Likewise, Feaver (1993: 162) argues that </w:t>
      </w:r>
      <w:r w:rsidRPr="00C91749">
        <w:rPr>
          <w:rStyle w:val="StyleUnderline"/>
          <w:highlight w:val="green"/>
        </w:rPr>
        <w:t>even 99.5%</w:t>
      </w:r>
      <w:r w:rsidRPr="00C91749">
        <w:rPr>
          <w:rStyle w:val="StyleUnderline"/>
        </w:rPr>
        <w:t xml:space="preserve"> prognostic </w:t>
      </w:r>
      <w:r w:rsidRPr="00C91749">
        <w:rPr>
          <w:rStyle w:val="StyleUnderline"/>
          <w:highlight w:val="green"/>
        </w:rPr>
        <w:t>accuracy would be insufficient</w:t>
      </w:r>
      <w:r w:rsidRPr="00C91749">
        <w:rPr>
          <w:sz w:val="16"/>
        </w:rPr>
        <w:t xml:space="preserve"> for proliferation optimism to mount a persuasive case: “At best, rational deterrence theory can predict that nuclear deterrence should assure peace most of the time. Most is not all.” And Sagan (2003b: 184) contends that until military organizations are “perfect,” there is sufficient reason to be pessimistic about the effects of proliferation.14 As long as there is a chance that proliferation might entail some negative effects, the argument holds, then why not play it safe? </w:t>
      </w:r>
      <w:r w:rsidRPr="00C91749">
        <w:rPr>
          <w:rStyle w:val="Emphasis"/>
          <w:highlight w:val="green"/>
        </w:rPr>
        <w:t>This</w:t>
      </w:r>
      <w:r w:rsidRPr="00C91749">
        <w:rPr>
          <w:rStyle w:val="StyleUnderline"/>
        </w:rPr>
        <w:t xml:space="preserve"> staggering </w:t>
      </w:r>
      <w:r w:rsidRPr="00C91749">
        <w:rPr>
          <w:rStyle w:val="Emphasis"/>
          <w:highlight w:val="green"/>
        </w:rPr>
        <w:t>burden of proof is flawed</w:t>
      </w:r>
      <w:r w:rsidRPr="00C91749">
        <w:rPr>
          <w:rStyle w:val="StyleUnderline"/>
        </w:rPr>
        <w:t xml:space="preserve"> for two reasons</w:t>
      </w:r>
      <w:r w:rsidRPr="00C91749">
        <w:rPr>
          <w:sz w:val="16"/>
        </w:rPr>
        <w:t xml:space="preserve">. </w:t>
      </w:r>
      <w:r w:rsidRPr="00C91749">
        <w:rPr>
          <w:rStyle w:val="StyleUnderline"/>
        </w:rPr>
        <w:t>First, obscures the cost-benefit analysis inherent in any policy deliberation.</w:t>
      </w:r>
      <w:r w:rsidRPr="00C91749">
        <w:rPr>
          <w:sz w:val="16"/>
        </w:rPr>
        <w:t xml:space="preserve"> </w:t>
      </w:r>
      <w:r w:rsidRPr="00C91749">
        <w:rPr>
          <w:rStyle w:val="StyleUnderline"/>
          <w:highlight w:val="green"/>
        </w:rPr>
        <w:t>The appropriate question is</w:t>
      </w:r>
      <w:r w:rsidRPr="00C91749">
        <w:rPr>
          <w:rStyle w:val="StyleUnderline"/>
        </w:rPr>
        <w:t xml:space="preserve"> </w:t>
      </w:r>
      <w:r w:rsidRPr="00C91749">
        <w:rPr>
          <w:sz w:val="16"/>
        </w:rPr>
        <w:t xml:space="preserve">not whether the spread of nuclear weapons will result in any nuclear disasters, but </w:t>
      </w:r>
      <w:r w:rsidRPr="00C91749">
        <w:rPr>
          <w:rStyle w:val="StyleUnderline"/>
          <w:highlight w:val="green"/>
        </w:rPr>
        <w:t>whether a world with proliferation would</w:t>
      </w:r>
      <w:r w:rsidRPr="00C91749">
        <w:rPr>
          <w:rStyle w:val="StyleUnderline"/>
        </w:rPr>
        <w:t xml:space="preserve"> on balance </w:t>
      </w:r>
      <w:r w:rsidRPr="00C91749">
        <w:rPr>
          <w:rStyle w:val="StyleUnderline"/>
          <w:highlight w:val="green"/>
        </w:rPr>
        <w:t>be more peaceful</w:t>
      </w:r>
      <w:r w:rsidRPr="00C91749">
        <w:rPr>
          <w:rStyle w:val="StyleUnderline"/>
        </w:rPr>
        <w:t xml:space="preserve"> and more stable</w:t>
      </w:r>
      <w:r w:rsidRPr="00C91749">
        <w:rPr>
          <w:sz w:val="16"/>
        </w:rPr>
        <w:t xml:space="preserve"> than a world without it. The issue is whether the benefits are likely to outweigh the costs. </w:t>
      </w:r>
      <w:r w:rsidRPr="00C91749">
        <w:rPr>
          <w:rStyle w:val="StyleUnderline"/>
          <w:highlight w:val="green"/>
        </w:rPr>
        <w:t>If one believes</w:t>
      </w:r>
      <w:r w:rsidRPr="00C91749">
        <w:rPr>
          <w:rStyle w:val="StyleUnderline"/>
        </w:rPr>
        <w:t xml:space="preserve">, for example, that </w:t>
      </w:r>
      <w:r w:rsidRPr="00C91749">
        <w:rPr>
          <w:rStyle w:val="StyleUnderline"/>
          <w:highlight w:val="green"/>
        </w:rPr>
        <w:t>nuclear proliferation would</w:t>
      </w:r>
      <w:r w:rsidRPr="00C91749">
        <w:rPr>
          <w:rStyle w:val="StyleUnderline"/>
        </w:rPr>
        <w:t xml:space="preserve"> eventually </w:t>
      </w:r>
      <w:r w:rsidRPr="00C91749">
        <w:rPr>
          <w:rStyle w:val="StyleUnderline"/>
          <w:highlight w:val="green"/>
        </w:rPr>
        <w:t xml:space="preserve">result in a preventive war </w:t>
      </w:r>
      <w:r w:rsidRPr="00C91749">
        <w:rPr>
          <w:rStyle w:val="StyleUnderline"/>
        </w:rPr>
        <w:t xml:space="preserve">somewhere </w:t>
      </w:r>
      <w:r w:rsidRPr="00C91749">
        <w:rPr>
          <w:rStyle w:val="StyleUnderline"/>
          <w:highlight w:val="green"/>
        </w:rPr>
        <w:t>but</w:t>
      </w:r>
      <w:r w:rsidRPr="00C91749">
        <w:rPr>
          <w:rStyle w:val="StyleUnderline"/>
        </w:rPr>
        <w:t xml:space="preserve"> that it would </w:t>
      </w:r>
      <w:r w:rsidRPr="00C91749">
        <w:rPr>
          <w:rStyle w:val="StyleUnderline"/>
          <w:highlight w:val="green"/>
        </w:rPr>
        <w:t>also deter</w:t>
      </w:r>
      <w:r w:rsidRPr="00C91749">
        <w:rPr>
          <w:rStyle w:val="StyleUnderline"/>
        </w:rPr>
        <w:t xml:space="preserve"> numerous </w:t>
      </w:r>
      <w:r w:rsidRPr="00C91749">
        <w:rPr>
          <w:rStyle w:val="StyleUnderline"/>
          <w:highlight w:val="green"/>
        </w:rPr>
        <w:t>conventional wars</w:t>
      </w:r>
      <w:r w:rsidRPr="00C91749">
        <w:rPr>
          <w:sz w:val="16"/>
        </w:rPr>
        <w:t xml:space="preserve">, then </w:t>
      </w:r>
      <w:r w:rsidRPr="00C91749">
        <w:rPr>
          <w:rStyle w:val="StyleUnderline"/>
          <w:highlight w:val="green"/>
        </w:rPr>
        <w:t>the net</w:t>
      </w:r>
      <w:r w:rsidRPr="00C91749">
        <w:rPr>
          <w:rStyle w:val="StyleUnderline"/>
        </w:rPr>
        <w:t xml:space="preserve"> overall </w:t>
      </w:r>
      <w:r w:rsidRPr="00C91749">
        <w:rPr>
          <w:rStyle w:val="StyleUnderline"/>
          <w:highlight w:val="green"/>
        </w:rPr>
        <w:t>benefit might justify a</w:t>
      </w:r>
      <w:r w:rsidRPr="00C91749">
        <w:rPr>
          <w:rStyle w:val="StyleUnderline"/>
        </w:rPr>
        <w:t xml:space="preserve"> more </w:t>
      </w:r>
      <w:r w:rsidRPr="00C91749">
        <w:rPr>
          <w:rStyle w:val="StyleUnderline"/>
          <w:highlight w:val="green"/>
        </w:rPr>
        <w:t>relaxed nonprolif</w:t>
      </w:r>
      <w:r w:rsidRPr="00C91749">
        <w:rPr>
          <w:rStyle w:val="StyleUnderline"/>
        </w:rPr>
        <w:t>eration policy</w:t>
      </w:r>
      <w:r w:rsidRPr="00C91749">
        <w:rPr>
          <w:sz w:val="16"/>
        </w:rPr>
        <w:t xml:space="preserve">. </w:t>
      </w:r>
      <w:r w:rsidRPr="00C91749">
        <w:rPr>
          <w:rStyle w:val="StyleUnderline"/>
          <w:highlight w:val="green"/>
        </w:rPr>
        <w:t>Second</w:t>
      </w:r>
      <w:r w:rsidRPr="00C91749">
        <w:rPr>
          <w:rStyle w:val="StyleUnderline"/>
        </w:rPr>
        <w:t xml:space="preserve">, the argument obscures the fact that </w:t>
      </w:r>
      <w:r w:rsidRPr="00C91749">
        <w:rPr>
          <w:rStyle w:val="StyleUnderline"/>
          <w:highlight w:val="green"/>
        </w:rPr>
        <w:t>prolif</w:t>
      </w:r>
      <w:r w:rsidRPr="00C91749">
        <w:rPr>
          <w:rStyle w:val="StyleUnderline"/>
        </w:rPr>
        <w:t xml:space="preserve">eration </w:t>
      </w:r>
      <w:r w:rsidRPr="00C91749">
        <w:rPr>
          <w:rStyle w:val="StyleUnderline"/>
          <w:highlight w:val="green"/>
        </w:rPr>
        <w:t>pessimism</w:t>
      </w:r>
      <w:r w:rsidRPr="00C91749">
        <w:rPr>
          <w:rStyle w:val="StyleUnderline"/>
        </w:rPr>
        <w:t xml:space="preserve"> to date </w:t>
      </w:r>
      <w:r w:rsidRPr="00C91749">
        <w:rPr>
          <w:rStyle w:val="StyleUnderline"/>
          <w:highlight w:val="green"/>
        </w:rPr>
        <w:t>does not possess a “99.5%” record of accuracy</w:t>
      </w:r>
      <w:r w:rsidRPr="00C91749">
        <w:rPr>
          <w:rStyle w:val="StyleUnderline"/>
        </w:rPr>
        <w:t xml:space="preserve">—rather, </w:t>
      </w:r>
      <w:r w:rsidRPr="00C91749">
        <w:rPr>
          <w:rStyle w:val="StyleUnderline"/>
          <w:highlight w:val="green"/>
        </w:rPr>
        <w:t>its record stands at 100%.</w:t>
      </w:r>
      <w:r w:rsidRPr="00C91749">
        <w:rPr>
          <w:sz w:val="16"/>
        </w:rPr>
        <w:t xml:space="preserve"> Of course, the absence of nuclear catastrophe in the past does not assure its absence in the future. But </w:t>
      </w:r>
      <w:r w:rsidRPr="00C91749">
        <w:rPr>
          <w:rStyle w:val="StyleUnderline"/>
        </w:rPr>
        <w:t>theories ultimately aim to predict outcomes,</w:t>
      </w:r>
      <w:r w:rsidRPr="00C91749">
        <w:rPr>
          <w:sz w:val="16"/>
        </w:rPr>
        <w:t xml:space="preserve"> and despite unearthing a trove of nuclear near-misses, the theory of </w:t>
      </w:r>
      <w:r w:rsidRPr="00C91749">
        <w:rPr>
          <w:rStyle w:val="StyleUnderline"/>
        </w:rPr>
        <w:t>proliferation pessimism has not succeeded in accomplishing this task</w:t>
      </w:r>
      <w:r w:rsidRPr="00C91749">
        <w:rPr>
          <w:sz w:val="16"/>
        </w:rPr>
        <w:t xml:space="preserve">. Existing research has successfully shown that the theory’s predicted causal mechanisms have operated in organizations that handle nu-clear weapons, but this is not the same as showing that these mechanisms generate the theory’s predicted outcomes. </w:t>
      </w:r>
      <w:r w:rsidRPr="00C91749">
        <w:rPr>
          <w:rStyle w:val="StyleUnderline"/>
        </w:rPr>
        <w:t>Even a major counterforce strike against a new nuclear power would not immediately vindicate pessimism</w:t>
      </w:r>
      <w:r w:rsidRPr="00C91749">
        <w:rPr>
          <w:sz w:val="16"/>
        </w:rPr>
        <w:t>—at least not until case study researchers were able to show that the causal mechanisms they specified (that is, preventive war pressures triggered by military biases) were indeed in operation.</w:t>
      </w:r>
    </w:p>
    <w:p w14:paraId="5D8D625F" w14:textId="77777777" w:rsidR="00901677" w:rsidRPr="00C91749" w:rsidRDefault="00901677" w:rsidP="0091490A">
      <w:pPr>
        <w:rPr>
          <w:sz w:val="16"/>
          <w:szCs w:val="16"/>
        </w:rPr>
      </w:pPr>
    </w:p>
    <w:p w14:paraId="67841993" w14:textId="77777777" w:rsidR="0091490A" w:rsidRPr="00C91749" w:rsidRDefault="0091490A" w:rsidP="0091490A">
      <w:pPr>
        <w:pStyle w:val="Heading4"/>
        <w:rPr>
          <w:rFonts w:cs="Arial"/>
        </w:rPr>
      </w:pPr>
      <w:r w:rsidRPr="00C91749">
        <w:rPr>
          <w:rFonts w:cs="Arial"/>
        </w:rPr>
        <w:t xml:space="preserve">But, stopping prolif causes </w:t>
      </w:r>
      <w:r w:rsidRPr="00C91749">
        <w:rPr>
          <w:rFonts w:cs="Arial"/>
          <w:u w:val="single"/>
        </w:rPr>
        <w:t>chemical and bio weapons</w:t>
      </w:r>
    </w:p>
    <w:p w14:paraId="51D61CC1" w14:textId="77777777" w:rsidR="0091490A" w:rsidRPr="00C91749" w:rsidRDefault="0091490A" w:rsidP="0091490A">
      <w:pPr>
        <w:rPr>
          <w:szCs w:val="16"/>
        </w:rPr>
      </w:pPr>
      <w:r w:rsidRPr="00C91749">
        <w:rPr>
          <w:rStyle w:val="Style13ptBold"/>
        </w:rPr>
        <w:t>Narang 16</w:t>
      </w:r>
      <w:r w:rsidRPr="00C91749">
        <w:t xml:space="preserve"> [Neil Narang, Assistant Professor in the Department of Political Science at the University of California, Santa Barbara, Senior Advisor in the Office of the Secretary of Defense for Policy on a Council on Foreign Relations International Affairs Fellowship, 4/6/2016 “All Together Now? Questioning WMDs as a Useful Analytical Unit for Understanding Chemical and Biological Weapons Proliferation,” The Nonproliferation Review. Volume 22. Issue 3-4. pp. 457-468. Taylor and Francis]</w:t>
      </w:r>
    </w:p>
    <w:p w14:paraId="1E19F7B9" w14:textId="77777777" w:rsidR="0091490A" w:rsidRPr="00C91749" w:rsidRDefault="0091490A" w:rsidP="0091490A">
      <w:pPr>
        <w:rPr>
          <w:sz w:val="16"/>
        </w:rPr>
      </w:pPr>
      <w:r w:rsidRPr="00C91749">
        <w:rPr>
          <w:sz w:val="16"/>
        </w:rPr>
        <w:t xml:space="preserve">The first inference that one may be tempted to draw from past findings is that </w:t>
      </w:r>
      <w:r w:rsidRPr="00C91749">
        <w:rPr>
          <w:rStyle w:val="StyleUnderline"/>
        </w:rPr>
        <w:t xml:space="preserve">a policy focused on achieving </w:t>
      </w:r>
      <w:r w:rsidRPr="00C91749">
        <w:rPr>
          <w:rStyle w:val="StyleUnderline"/>
          <w:highlight w:val="green"/>
        </w:rPr>
        <w:t>reductions in the</w:t>
      </w:r>
      <w:r w:rsidRPr="00C91749">
        <w:rPr>
          <w:rStyle w:val="StyleUnderline"/>
        </w:rPr>
        <w:t xml:space="preserve"> global </w:t>
      </w:r>
      <w:r w:rsidRPr="00C91749">
        <w:rPr>
          <w:rStyle w:val="StyleUnderline"/>
          <w:highlight w:val="green"/>
        </w:rPr>
        <w:t>nuclear stockpile</w:t>
      </w:r>
      <w:r w:rsidRPr="00C91749">
        <w:rPr>
          <w:rStyle w:val="StyleUnderline"/>
        </w:rPr>
        <w:t xml:space="preserve"> could </w:t>
      </w:r>
      <w:r w:rsidRPr="00C91749">
        <w:rPr>
          <w:rStyle w:val="StyleUnderline"/>
          <w:highlight w:val="green"/>
        </w:rPr>
        <w:t>cause</w:t>
      </w:r>
      <w:r w:rsidRPr="00C91749">
        <w:rPr>
          <w:rStyle w:val="StyleUnderline"/>
        </w:rPr>
        <w:t xml:space="preserve"> a rise in </w:t>
      </w:r>
      <w:r w:rsidRPr="00C91749">
        <w:rPr>
          <w:rStyle w:val="Emphasis"/>
          <w:highlight w:val="green"/>
        </w:rPr>
        <w:t>c</w:t>
      </w:r>
      <w:r w:rsidRPr="00C91749">
        <w:rPr>
          <w:sz w:val="16"/>
        </w:rPr>
        <w:t xml:space="preserve">hemical and </w:t>
      </w:r>
      <w:r w:rsidRPr="00C91749">
        <w:rPr>
          <w:rStyle w:val="Emphasis"/>
          <w:highlight w:val="green"/>
        </w:rPr>
        <w:t>b</w:t>
      </w:r>
      <w:r w:rsidRPr="00C91749">
        <w:rPr>
          <w:sz w:val="16"/>
        </w:rPr>
        <w:t xml:space="preserve">iological </w:t>
      </w:r>
      <w:r w:rsidRPr="00C91749">
        <w:rPr>
          <w:rStyle w:val="Emphasis"/>
          <w:highlight w:val="green"/>
        </w:rPr>
        <w:t>w</w:t>
      </w:r>
      <w:r w:rsidRPr="00C91749">
        <w:rPr>
          <w:sz w:val="16"/>
        </w:rPr>
        <w:t>eapons</w:t>
      </w:r>
      <w:r w:rsidRPr="00C91749">
        <w:rPr>
          <w:rStyle w:val="Emphasis"/>
          <w:highlight w:val="green"/>
        </w:rPr>
        <w:t xml:space="preserve"> proliferation</w:t>
      </w:r>
      <w:r w:rsidRPr="00C91749">
        <w:rPr>
          <w:rStyle w:val="StyleUnderline"/>
        </w:rPr>
        <w:t xml:space="preserve"> as more </w:t>
      </w:r>
      <w:r w:rsidRPr="00C91749">
        <w:rPr>
          <w:rStyle w:val="StyleUnderline"/>
          <w:highlight w:val="green"/>
        </w:rPr>
        <w:t xml:space="preserve">states view them as a </w:t>
      </w:r>
      <w:r w:rsidRPr="00C91749">
        <w:rPr>
          <w:rStyle w:val="StyleUnderline"/>
        </w:rPr>
        <w:t>“</w:t>
      </w:r>
      <w:r w:rsidRPr="00C91749">
        <w:rPr>
          <w:rStyle w:val="StyleUnderline"/>
          <w:highlight w:val="green"/>
        </w:rPr>
        <w:t>poor man's</w:t>
      </w:r>
      <w:r w:rsidRPr="00C91749">
        <w:rPr>
          <w:rStyle w:val="StyleUnderline"/>
        </w:rPr>
        <w:t xml:space="preserve"> atomic </w:t>
      </w:r>
      <w:r w:rsidRPr="00C91749">
        <w:rPr>
          <w:rStyle w:val="StyleUnderline"/>
          <w:highlight w:val="green"/>
        </w:rPr>
        <w:t>bomb</w:t>
      </w:r>
      <w:r w:rsidRPr="00C91749">
        <w:rPr>
          <w:rStyle w:val="StyleUnderline"/>
        </w:rPr>
        <w:t>.”</w:t>
      </w:r>
      <w:r w:rsidRPr="00C91749">
        <w:rPr>
          <w:sz w:val="16"/>
        </w:rPr>
        <w:t xml:space="preserve"> As noted above, our findings suggested that </w:t>
      </w:r>
      <w:r w:rsidRPr="00C91749">
        <w:rPr>
          <w:rStyle w:val="StyleUnderline"/>
        </w:rPr>
        <w:t>states appear to seek chemical and biological weapons for many of the same reasons as they pursue nuclear weapons</w:t>
      </w:r>
      <w:r w:rsidRPr="00C91749">
        <w:rPr>
          <w:sz w:val="16"/>
        </w:rPr>
        <w:t xml:space="preserve">. Furthermore, our findings also indicate that </w:t>
      </w:r>
      <w:r w:rsidRPr="00C91749">
        <w:rPr>
          <w:rStyle w:val="StyleUnderline"/>
        </w:rPr>
        <w:t>states that do not possess nuclear weapons appear to be systematically more likely to pursue chemical and biological weapons than states that do possess them.</w:t>
      </w:r>
      <w:r w:rsidRPr="00C91749">
        <w:rPr>
          <w:sz w:val="16"/>
        </w:rPr>
        <w:t xml:space="preserve"> When combined, it may seem reasonable to suppose that, conditional on some level of demand for one of these types of weapons, </w:t>
      </w:r>
      <w:r w:rsidRPr="00C91749">
        <w:rPr>
          <w:rStyle w:val="StyleUnderline"/>
          <w:highlight w:val="green"/>
        </w:rPr>
        <w:t xml:space="preserve">reductions </w:t>
      </w:r>
      <w:r w:rsidRPr="00C91749">
        <w:rPr>
          <w:rStyle w:val="StyleUnderline"/>
        </w:rPr>
        <w:t xml:space="preserve">in the global supply of nuclear weapons could </w:t>
      </w:r>
      <w:r w:rsidRPr="00C91749">
        <w:rPr>
          <w:rStyle w:val="StyleUnderline"/>
          <w:highlight w:val="green"/>
        </w:rPr>
        <w:t xml:space="preserve">cause </w:t>
      </w:r>
      <w:r w:rsidRPr="00C91749">
        <w:rPr>
          <w:rStyle w:val="StyleUnderline"/>
        </w:rPr>
        <w:t xml:space="preserve">some </w:t>
      </w:r>
      <w:r w:rsidRPr="00C91749">
        <w:rPr>
          <w:rStyle w:val="StyleUnderline"/>
          <w:highlight w:val="green"/>
        </w:rPr>
        <w:t xml:space="preserve">states to pursue </w:t>
      </w:r>
      <w:r w:rsidRPr="00C91749">
        <w:rPr>
          <w:rStyle w:val="Emphasis"/>
          <w:highlight w:val="green"/>
        </w:rPr>
        <w:t>c</w:t>
      </w:r>
      <w:r w:rsidRPr="00C91749">
        <w:rPr>
          <w:sz w:val="16"/>
        </w:rPr>
        <w:t xml:space="preserve">hemical and </w:t>
      </w:r>
      <w:r w:rsidRPr="00C91749">
        <w:rPr>
          <w:rStyle w:val="Emphasis"/>
          <w:highlight w:val="green"/>
        </w:rPr>
        <w:t>b</w:t>
      </w:r>
      <w:r w:rsidRPr="00C91749">
        <w:rPr>
          <w:sz w:val="16"/>
        </w:rPr>
        <w:t xml:space="preserve">iological </w:t>
      </w:r>
      <w:r w:rsidRPr="00C91749">
        <w:rPr>
          <w:rStyle w:val="Emphasis"/>
          <w:highlight w:val="green"/>
        </w:rPr>
        <w:t>w</w:t>
      </w:r>
      <w:r w:rsidRPr="00C91749">
        <w:rPr>
          <w:sz w:val="16"/>
        </w:rPr>
        <w:t xml:space="preserve">eapons </w:t>
      </w:r>
      <w:r w:rsidRPr="00C91749">
        <w:rPr>
          <w:rStyle w:val="StyleUnderline"/>
          <w:highlight w:val="green"/>
        </w:rPr>
        <w:t xml:space="preserve">as </w:t>
      </w:r>
      <w:r w:rsidRPr="00C91749">
        <w:rPr>
          <w:rStyle w:val="StyleUnderline"/>
        </w:rPr>
        <w:t xml:space="preserve">“imperfect </w:t>
      </w:r>
      <w:r w:rsidRPr="00C91749">
        <w:rPr>
          <w:rStyle w:val="StyleUnderline"/>
          <w:highlight w:val="green"/>
        </w:rPr>
        <w:t>substitutes</w:t>
      </w:r>
      <w:r w:rsidRPr="00C91749">
        <w:rPr>
          <w:rStyle w:val="StyleUnderline"/>
        </w:rPr>
        <w:t xml:space="preserve">” for the deterrence and compellence benefits of nuclear weapons. </w:t>
      </w:r>
      <w:r w:rsidRPr="00C91749">
        <w:rPr>
          <w:sz w:val="16"/>
        </w:rPr>
        <w:t xml:space="preserve">A second inference that one may be tempted to draw is that </w:t>
      </w:r>
      <w:r w:rsidRPr="00C91749">
        <w:rPr>
          <w:rStyle w:val="Emphasis"/>
          <w:highlight w:val="green"/>
        </w:rPr>
        <w:t>a strengthened NPT may increase the risk of c</w:t>
      </w:r>
      <w:r w:rsidRPr="00C91749">
        <w:rPr>
          <w:sz w:val="16"/>
        </w:rPr>
        <w:t xml:space="preserve">hemical and </w:t>
      </w:r>
      <w:r w:rsidRPr="00C91749">
        <w:rPr>
          <w:rStyle w:val="Emphasis"/>
          <w:highlight w:val="green"/>
        </w:rPr>
        <w:t>b</w:t>
      </w:r>
      <w:r w:rsidRPr="00C91749">
        <w:rPr>
          <w:sz w:val="16"/>
        </w:rPr>
        <w:t xml:space="preserve">iological </w:t>
      </w:r>
      <w:r w:rsidRPr="00C91749">
        <w:rPr>
          <w:rStyle w:val="Emphasis"/>
          <w:highlight w:val="green"/>
        </w:rPr>
        <w:t>w</w:t>
      </w:r>
      <w:r w:rsidRPr="00C91749">
        <w:rPr>
          <w:sz w:val="16"/>
        </w:rPr>
        <w:t xml:space="preserve">eapons </w:t>
      </w:r>
      <w:r w:rsidRPr="00C91749">
        <w:rPr>
          <w:rStyle w:val="Emphasis"/>
          <w:highlight w:val="green"/>
        </w:rPr>
        <w:t>proliferation</w:t>
      </w:r>
      <w:r w:rsidRPr="00C91749">
        <w:rPr>
          <w:sz w:val="16"/>
        </w:rPr>
        <w:t xml:space="preserve">. Understood in the terms of our study, </w:t>
      </w:r>
      <w:r w:rsidRPr="00C91749">
        <w:rPr>
          <w:rStyle w:val="StyleUnderline"/>
          <w:highlight w:val="green"/>
        </w:rPr>
        <w:t>policies</w:t>
      </w:r>
      <w:r w:rsidRPr="00C91749">
        <w:rPr>
          <w:rStyle w:val="StyleUnderline"/>
        </w:rPr>
        <w:t xml:space="preserve"> and institutions designed </w:t>
      </w:r>
      <w:r w:rsidRPr="00C91749">
        <w:rPr>
          <w:rStyle w:val="StyleUnderline"/>
          <w:highlight w:val="green"/>
        </w:rPr>
        <w:t>to monitor</w:t>
      </w:r>
      <w:r w:rsidRPr="00C91749">
        <w:rPr>
          <w:rStyle w:val="StyleUnderline"/>
        </w:rPr>
        <w:t xml:space="preserve"> and sanction the unilateral pursuit or dissemination of nuclear weapons </w:t>
      </w:r>
      <w:r w:rsidRPr="00C91749">
        <w:rPr>
          <w:rStyle w:val="StyleUnderline"/>
          <w:highlight w:val="green"/>
        </w:rPr>
        <w:t>material</w:t>
      </w:r>
      <w:r w:rsidRPr="00C91749">
        <w:rPr>
          <w:rStyle w:val="StyleUnderline"/>
        </w:rPr>
        <w:t xml:space="preserve"> and technical expertise</w:t>
      </w:r>
      <w:r w:rsidRPr="00C91749">
        <w:rPr>
          <w:sz w:val="16"/>
        </w:rPr>
        <w:t>—like the NPT or the Nuclear Suppliers Group—</w:t>
      </w:r>
      <w:r w:rsidRPr="00C91749">
        <w:rPr>
          <w:rStyle w:val="StyleUnderline"/>
          <w:highlight w:val="green"/>
        </w:rPr>
        <w:t>might be</w:t>
      </w:r>
      <w:r w:rsidRPr="00C91749">
        <w:rPr>
          <w:rStyle w:val="StyleUnderline"/>
        </w:rPr>
        <w:t xml:space="preserve"> understood as </w:t>
      </w:r>
      <w:r w:rsidRPr="00C91749">
        <w:rPr>
          <w:rStyle w:val="StyleUnderline"/>
          <w:highlight w:val="green"/>
        </w:rPr>
        <w:t>supply constraints that</w:t>
      </w:r>
      <w:r w:rsidRPr="00C91749">
        <w:rPr>
          <w:rStyle w:val="StyleUnderline"/>
        </w:rPr>
        <w:t xml:space="preserve"> effectively </w:t>
      </w:r>
      <w:r w:rsidRPr="00C91749">
        <w:rPr>
          <w:rStyle w:val="StyleUnderline"/>
          <w:highlight w:val="green"/>
        </w:rPr>
        <w:t>increase</w:t>
      </w:r>
      <w:r w:rsidRPr="00C91749">
        <w:rPr>
          <w:rStyle w:val="StyleUnderline"/>
        </w:rPr>
        <w:t xml:space="preserve"> the </w:t>
      </w:r>
      <w:r w:rsidRPr="00C91749">
        <w:rPr>
          <w:rStyle w:val="StyleUnderline"/>
          <w:highlight w:val="green"/>
        </w:rPr>
        <w:t>transaction costs</w:t>
      </w:r>
      <w:r w:rsidRPr="00C91749">
        <w:rPr>
          <w:rStyle w:val="StyleUnderline"/>
        </w:rPr>
        <w:t xml:space="preserve"> of nuclear weapons acquisition.</w:t>
      </w:r>
      <w:r w:rsidRPr="00C91749">
        <w:rPr>
          <w:sz w:val="16"/>
        </w:rPr>
        <w:t xml:space="preserve"> Furthermore, previous research has shown that the supply of sensitive nuclear assistance and civilian nuclear assistance are both positively associated with the risk of nuclear weapons pursuit and acquisition across states and over time.17 When combined, it may seem reasonable to suppose that, </w:t>
      </w:r>
      <w:r w:rsidRPr="00C91749">
        <w:rPr>
          <w:rStyle w:val="StyleUnderline"/>
        </w:rPr>
        <w:t xml:space="preserve">given some demand for a “weapon of mass destruction,” </w:t>
      </w:r>
      <w:r w:rsidRPr="00C91749">
        <w:rPr>
          <w:rStyle w:val="Emphasis"/>
          <w:highlight w:val="green"/>
        </w:rPr>
        <w:t>c</w:t>
      </w:r>
      <w:r w:rsidRPr="00C91749">
        <w:rPr>
          <w:sz w:val="16"/>
        </w:rPr>
        <w:t xml:space="preserve">hemical and </w:t>
      </w:r>
      <w:r w:rsidRPr="00C91749">
        <w:rPr>
          <w:rStyle w:val="Emphasis"/>
          <w:highlight w:val="green"/>
        </w:rPr>
        <w:t>b</w:t>
      </w:r>
      <w:r w:rsidRPr="00C91749">
        <w:rPr>
          <w:sz w:val="16"/>
        </w:rPr>
        <w:t xml:space="preserve">iological </w:t>
      </w:r>
      <w:r w:rsidRPr="00C91749">
        <w:rPr>
          <w:rStyle w:val="Emphasis"/>
          <w:highlight w:val="green"/>
        </w:rPr>
        <w:t>w</w:t>
      </w:r>
      <w:r w:rsidRPr="00C91749">
        <w:rPr>
          <w:sz w:val="16"/>
        </w:rPr>
        <w:t xml:space="preserve">eapons </w:t>
      </w:r>
      <w:r w:rsidRPr="00C91749">
        <w:rPr>
          <w:rStyle w:val="StyleUnderline"/>
          <w:highlight w:val="green"/>
        </w:rPr>
        <w:t>could seem</w:t>
      </w:r>
      <w:r w:rsidRPr="00C91749">
        <w:rPr>
          <w:rStyle w:val="StyleUnderline"/>
        </w:rPr>
        <w:t xml:space="preserve"> like relatively </w:t>
      </w:r>
      <w:r w:rsidRPr="00C91749">
        <w:rPr>
          <w:rStyle w:val="Emphasis"/>
          <w:highlight w:val="green"/>
        </w:rPr>
        <w:t>cheaper</w:t>
      </w:r>
      <w:r w:rsidRPr="00C91749">
        <w:rPr>
          <w:rStyle w:val="StyleUnderline"/>
        </w:rPr>
        <w:t xml:space="preserve"> pursuits under a more robust global nuclear nonproliferation regime that further regulates the supply of nuclear weapons</w:t>
      </w:r>
      <w:r w:rsidRPr="00C91749">
        <w:rPr>
          <w:sz w:val="16"/>
        </w:rPr>
        <w:t xml:space="preserve">. A third inference that one may be tempted to draw is that </w:t>
      </w:r>
      <w:r w:rsidRPr="00C91749">
        <w:rPr>
          <w:rStyle w:val="StyleUnderline"/>
          <w:highlight w:val="green"/>
        </w:rPr>
        <w:t>reductions in</w:t>
      </w:r>
      <w:r w:rsidRPr="00C91749">
        <w:rPr>
          <w:rStyle w:val="StyleUnderline"/>
        </w:rPr>
        <w:t xml:space="preserve"> the global supply of </w:t>
      </w:r>
      <w:r w:rsidRPr="00C91749">
        <w:rPr>
          <w:rStyle w:val="StyleUnderline"/>
          <w:highlight w:val="green"/>
        </w:rPr>
        <w:t>nuclear weapons</w:t>
      </w:r>
      <w:r w:rsidRPr="00C91749">
        <w:rPr>
          <w:rStyle w:val="StyleUnderline"/>
        </w:rPr>
        <w:t xml:space="preserve"> and a </w:t>
      </w:r>
      <w:r w:rsidRPr="00C91749">
        <w:rPr>
          <w:rStyle w:val="Emphasis"/>
        </w:rPr>
        <w:t xml:space="preserve">strengthening of the nuclear nonproliferation regime could </w:t>
      </w:r>
      <w:r w:rsidRPr="00C91749">
        <w:rPr>
          <w:rStyle w:val="Emphasis"/>
          <w:highlight w:val="green"/>
        </w:rPr>
        <w:t>increase</w:t>
      </w:r>
      <w:r w:rsidRPr="00C91749">
        <w:rPr>
          <w:rStyle w:val="Emphasis"/>
        </w:rPr>
        <w:t xml:space="preserve"> the risk of </w:t>
      </w:r>
      <w:r w:rsidRPr="00C91749">
        <w:rPr>
          <w:rStyle w:val="Emphasis"/>
          <w:highlight w:val="green"/>
        </w:rPr>
        <w:t>c</w:t>
      </w:r>
      <w:r w:rsidRPr="00C91749">
        <w:rPr>
          <w:sz w:val="16"/>
        </w:rPr>
        <w:t xml:space="preserve">hemical and </w:t>
      </w:r>
      <w:r w:rsidRPr="00C91749">
        <w:rPr>
          <w:rStyle w:val="Emphasis"/>
          <w:highlight w:val="green"/>
        </w:rPr>
        <w:t>b</w:t>
      </w:r>
      <w:r w:rsidRPr="00C91749">
        <w:rPr>
          <w:sz w:val="16"/>
        </w:rPr>
        <w:t xml:space="preserve">iological </w:t>
      </w:r>
      <w:r w:rsidRPr="00C91749">
        <w:rPr>
          <w:rStyle w:val="Emphasis"/>
          <w:highlight w:val="green"/>
        </w:rPr>
        <w:t>w</w:t>
      </w:r>
      <w:r w:rsidRPr="00C91749">
        <w:rPr>
          <w:sz w:val="16"/>
        </w:rPr>
        <w:t xml:space="preserve">eapons </w:t>
      </w:r>
      <w:r w:rsidRPr="00C91749">
        <w:rPr>
          <w:rStyle w:val="Emphasis"/>
        </w:rPr>
        <w:t xml:space="preserve">pursuit </w:t>
      </w:r>
      <w:r w:rsidRPr="00C91749">
        <w:rPr>
          <w:rStyle w:val="Emphasis"/>
          <w:highlight w:val="green"/>
        </w:rPr>
        <w:t>by terrorist groups</w:t>
      </w:r>
      <w:r w:rsidRPr="00C91749">
        <w:rPr>
          <w:rStyle w:val="StyleUnderline"/>
        </w:rPr>
        <w:t>. If one is willing to assume terrorist groups aim to influence governments by threatening to impose costs in order to achieve concessions</w:t>
      </w:r>
      <w:r w:rsidRPr="00C91749">
        <w:rPr>
          <w:sz w:val="16"/>
        </w:rPr>
        <w:t xml:space="preserve">— whether this be through strategies like coercion, provocation, spoiling, or outbidding—then it may seem reasonable to suppose that </w:t>
      </w:r>
      <w:r w:rsidRPr="00C91749">
        <w:rPr>
          <w:rStyle w:val="Emphasis"/>
          <w:highlight w:val="green"/>
        </w:rPr>
        <w:t xml:space="preserve">limiting the availability of nuclear weapons </w:t>
      </w:r>
      <w:r w:rsidRPr="00C91749">
        <w:rPr>
          <w:rStyle w:val="Emphasis"/>
        </w:rPr>
        <w:t xml:space="preserve">might </w:t>
      </w:r>
      <w:r w:rsidRPr="00C91749">
        <w:rPr>
          <w:rStyle w:val="Emphasis"/>
          <w:highlight w:val="green"/>
        </w:rPr>
        <w:t>shift</w:t>
      </w:r>
      <w:r w:rsidRPr="00C91749">
        <w:rPr>
          <w:rStyle w:val="Emphasis"/>
        </w:rPr>
        <w:t xml:space="preserve"> the </w:t>
      </w:r>
      <w:r w:rsidRPr="00C91749">
        <w:rPr>
          <w:rStyle w:val="Emphasis"/>
          <w:highlight w:val="green"/>
        </w:rPr>
        <w:t>demand to</w:t>
      </w:r>
      <w:r w:rsidRPr="00C91749">
        <w:rPr>
          <w:rStyle w:val="Emphasis"/>
        </w:rPr>
        <w:t xml:space="preserve"> </w:t>
      </w:r>
      <w:r w:rsidRPr="00C91749">
        <w:rPr>
          <w:sz w:val="16"/>
        </w:rPr>
        <w:t>other coercive instruments such as chemical and biological weapons.18</w:t>
      </w:r>
    </w:p>
    <w:p w14:paraId="6541455A" w14:textId="77777777" w:rsidR="0091490A" w:rsidRPr="00C91749" w:rsidRDefault="0091490A" w:rsidP="0091490A">
      <w:pPr>
        <w:pStyle w:val="Heading4"/>
      </w:pPr>
      <w:r w:rsidRPr="00C91749">
        <w:t xml:space="preserve">The shift is </w:t>
      </w:r>
      <w:r w:rsidRPr="00C91749">
        <w:rPr>
          <w:u w:val="single"/>
        </w:rPr>
        <w:t>especially relevant</w:t>
      </w:r>
      <w:r w:rsidRPr="00C91749">
        <w:t xml:space="preserve"> in the Middle East – </w:t>
      </w:r>
      <w:r w:rsidRPr="00C91749">
        <w:rPr>
          <w:u w:val="single"/>
        </w:rPr>
        <w:t>data</w:t>
      </w:r>
      <w:r w:rsidRPr="00C91749">
        <w:t xml:space="preserve"> proves</w:t>
      </w:r>
    </w:p>
    <w:p w14:paraId="140E8309" w14:textId="77777777" w:rsidR="0091490A" w:rsidRPr="00C91749" w:rsidRDefault="0091490A" w:rsidP="0091490A">
      <w:r w:rsidRPr="00C91749">
        <w:rPr>
          <w:rStyle w:val="Style13ptBold"/>
        </w:rPr>
        <w:t>Rozsa</w:t>
      </w:r>
      <w:r w:rsidRPr="00C91749">
        <w:t xml:space="preserve"> November </w:t>
      </w:r>
      <w:r w:rsidRPr="00C91749">
        <w:rPr>
          <w:rStyle w:val="Style13ptBold"/>
        </w:rPr>
        <w:t>18</w:t>
      </w:r>
      <w:r w:rsidRPr="00C91749">
        <w:t xml:space="preserve"> [Erzsébet N. Rózsa is an external member of the Institute of Foreign Affairs and Trade (IFAT), Senior Research Fellow at the Institute of World Economics of the Hungarian Academy of Sciences, and Professor at the National University of Public Service, Budapest. WEAPONS OF MASS DESTRUCTION IN THE MIDDLE EAST AND NORTH AFRICA. November 2018. https://www.iai.it/sites/default/files/menara_wp_24.pdf]</w:t>
      </w:r>
    </w:p>
    <w:p w14:paraId="0BC5B4FB" w14:textId="77777777" w:rsidR="0091490A" w:rsidRPr="00C91749" w:rsidRDefault="0091490A" w:rsidP="0091490A">
      <w:pPr>
        <w:rPr>
          <w:sz w:val="16"/>
        </w:rPr>
      </w:pPr>
      <w:r w:rsidRPr="00C91749">
        <w:rPr>
          <w:highlight w:val="green"/>
          <w:u w:val="single"/>
        </w:rPr>
        <w:t>Strategists</w:t>
      </w:r>
      <w:r w:rsidRPr="00C91749">
        <w:rPr>
          <w:u w:val="single"/>
        </w:rPr>
        <w:t xml:space="preserve"> and</w:t>
      </w:r>
      <w:r w:rsidRPr="00C91749">
        <w:rPr>
          <w:sz w:val="16"/>
        </w:rPr>
        <w:t xml:space="preserve"> the </w:t>
      </w:r>
      <w:r w:rsidRPr="00C91749">
        <w:rPr>
          <w:u w:val="single"/>
        </w:rPr>
        <w:t xml:space="preserve">WMD non-proliferation and disarmament community </w:t>
      </w:r>
      <w:r w:rsidRPr="00C91749">
        <w:rPr>
          <w:highlight w:val="green"/>
          <w:u w:val="single"/>
        </w:rPr>
        <w:t>have</w:t>
      </w:r>
      <w:r w:rsidRPr="00C91749">
        <w:rPr>
          <w:sz w:val="16"/>
        </w:rPr>
        <w:t xml:space="preserve"> frequently </w:t>
      </w:r>
      <w:r w:rsidRPr="00C91749">
        <w:rPr>
          <w:highlight w:val="green"/>
          <w:u w:val="single"/>
        </w:rPr>
        <w:t>debated</w:t>
      </w:r>
      <w:r w:rsidRPr="00C91749">
        <w:rPr>
          <w:sz w:val="16"/>
        </w:rPr>
        <w:t xml:space="preserve"> whether </w:t>
      </w:r>
      <w:r w:rsidRPr="00C91749">
        <w:rPr>
          <w:highlight w:val="green"/>
          <w:u w:val="single"/>
        </w:rPr>
        <w:t>the</w:t>
      </w:r>
      <w:r w:rsidRPr="00C91749">
        <w:rPr>
          <w:sz w:val="16"/>
        </w:rPr>
        <w:t xml:space="preserve">re was a </w:t>
      </w:r>
      <w:r w:rsidRPr="00C91749">
        <w:rPr>
          <w:rStyle w:val="Emphasis"/>
          <w:highlight w:val="green"/>
        </w:rPr>
        <w:t>causative link</w:t>
      </w:r>
      <w:r w:rsidRPr="00C91749">
        <w:rPr>
          <w:highlight w:val="green"/>
          <w:u w:val="single"/>
        </w:rPr>
        <w:t xml:space="preserve"> between</w:t>
      </w:r>
      <w:r w:rsidRPr="00C91749">
        <w:rPr>
          <w:u w:val="single"/>
        </w:rPr>
        <w:t xml:space="preserve"> the </w:t>
      </w:r>
      <w:r w:rsidRPr="00C91749">
        <w:rPr>
          <w:rStyle w:val="Emphasis"/>
          <w:highlight w:val="green"/>
        </w:rPr>
        <w:t>inability</w:t>
      </w:r>
      <w:r w:rsidRPr="00C91749">
        <w:rPr>
          <w:sz w:val="16"/>
          <w:highlight w:val="green"/>
        </w:rPr>
        <w:t xml:space="preserve"> (</w:t>
      </w:r>
      <w:r w:rsidRPr="00C91749">
        <w:rPr>
          <w:rStyle w:val="Emphasis"/>
          <w:highlight w:val="green"/>
        </w:rPr>
        <w:t>for any reason</w:t>
      </w:r>
      <w:r w:rsidRPr="00C91749">
        <w:rPr>
          <w:sz w:val="16"/>
          <w:highlight w:val="green"/>
        </w:rPr>
        <w:t xml:space="preserve">) </w:t>
      </w:r>
      <w:r w:rsidRPr="00C91749">
        <w:rPr>
          <w:highlight w:val="green"/>
          <w:u w:val="single"/>
        </w:rPr>
        <w:t xml:space="preserve">to </w:t>
      </w:r>
      <w:r w:rsidRPr="00C91749">
        <w:rPr>
          <w:rStyle w:val="Emphasis"/>
          <w:highlight w:val="green"/>
        </w:rPr>
        <w:t>acquire nuclear weapons</w:t>
      </w:r>
      <w:r w:rsidRPr="00C91749">
        <w:rPr>
          <w:highlight w:val="green"/>
          <w:u w:val="single"/>
        </w:rPr>
        <w:t xml:space="preserve"> and</w:t>
      </w:r>
      <w:r w:rsidRPr="00C91749">
        <w:rPr>
          <w:u w:val="single"/>
        </w:rPr>
        <w:t xml:space="preserve"> the </w:t>
      </w:r>
      <w:r w:rsidRPr="00C91749">
        <w:rPr>
          <w:highlight w:val="green"/>
          <w:u w:val="single"/>
        </w:rPr>
        <w:t xml:space="preserve">decision to go for </w:t>
      </w:r>
      <w:r w:rsidRPr="00C91749">
        <w:rPr>
          <w:rStyle w:val="Emphasis"/>
          <w:highlight w:val="green"/>
        </w:rPr>
        <w:t>chemical</w:t>
      </w:r>
      <w:r w:rsidRPr="00C91749">
        <w:rPr>
          <w:highlight w:val="green"/>
          <w:u w:val="single"/>
        </w:rPr>
        <w:t xml:space="preserve"> (and</w:t>
      </w:r>
      <w:r w:rsidRPr="00C91749">
        <w:rPr>
          <w:sz w:val="16"/>
        </w:rPr>
        <w:t xml:space="preserve"> eventually </w:t>
      </w:r>
      <w:r w:rsidRPr="00C91749">
        <w:rPr>
          <w:rStyle w:val="Emphasis"/>
          <w:highlight w:val="green"/>
        </w:rPr>
        <w:t>biological</w:t>
      </w:r>
      <w:r w:rsidRPr="00C91749">
        <w:rPr>
          <w:u w:val="single"/>
        </w:rPr>
        <w:t>) weapons</w:t>
      </w:r>
      <w:r w:rsidRPr="00C91749">
        <w:rPr>
          <w:sz w:val="16"/>
        </w:rPr>
        <w:t xml:space="preserve">, with some claiming that </w:t>
      </w:r>
      <w:r w:rsidRPr="00C91749">
        <w:rPr>
          <w:highlight w:val="green"/>
          <w:u w:val="single"/>
        </w:rPr>
        <w:t>chemical weapons were “the poor’s atomic bomb</w:t>
      </w:r>
      <w:r w:rsidRPr="00C91749">
        <w:rPr>
          <w:sz w:val="16"/>
        </w:rPr>
        <w:t xml:space="preserve">”. </w:t>
      </w:r>
      <w:r w:rsidRPr="00C91749">
        <w:rPr>
          <w:highlight w:val="green"/>
          <w:u w:val="single"/>
        </w:rPr>
        <w:t>While this</w:t>
      </w:r>
      <w:r w:rsidRPr="00C91749">
        <w:rPr>
          <w:u w:val="single"/>
        </w:rPr>
        <w:t xml:space="preserve"> question </w:t>
      </w:r>
      <w:r w:rsidRPr="00C91749">
        <w:rPr>
          <w:highlight w:val="green"/>
          <w:u w:val="single"/>
        </w:rPr>
        <w:t xml:space="preserve">has subsided with the </w:t>
      </w:r>
      <w:r w:rsidRPr="00C91749">
        <w:rPr>
          <w:rStyle w:val="Emphasis"/>
          <w:highlight w:val="green"/>
        </w:rPr>
        <w:t>universalizing norm</w:t>
      </w:r>
      <w:r w:rsidRPr="00C91749">
        <w:rPr>
          <w:sz w:val="16"/>
        </w:rPr>
        <w:t xml:space="preserve"> (and pressure) </w:t>
      </w:r>
      <w:r w:rsidRPr="00C91749">
        <w:rPr>
          <w:highlight w:val="green"/>
          <w:u w:val="single"/>
        </w:rPr>
        <w:t>of</w:t>
      </w:r>
      <w:r w:rsidRPr="00C91749">
        <w:rPr>
          <w:u w:val="single"/>
        </w:rPr>
        <w:t xml:space="preserve"> adhering to the multilateral </w:t>
      </w:r>
      <w:r w:rsidRPr="00C91749">
        <w:rPr>
          <w:highlight w:val="green"/>
          <w:u w:val="single"/>
        </w:rPr>
        <w:t>WMD treaties</w:t>
      </w:r>
      <w:r w:rsidRPr="00C91749">
        <w:rPr>
          <w:sz w:val="16"/>
        </w:rPr>
        <w:t xml:space="preserve">, </w:t>
      </w:r>
      <w:r w:rsidRPr="00C91749">
        <w:rPr>
          <w:rStyle w:val="Emphasis"/>
          <w:highlight w:val="green"/>
        </w:rPr>
        <w:t>such considerations cannot</w:t>
      </w:r>
      <w:r w:rsidRPr="00C91749">
        <w:rPr>
          <w:u w:val="single"/>
        </w:rPr>
        <w:t xml:space="preserve"> simply </w:t>
      </w:r>
      <w:r w:rsidRPr="00C91749">
        <w:rPr>
          <w:highlight w:val="green"/>
          <w:u w:val="single"/>
        </w:rPr>
        <w:t xml:space="preserve">be </w:t>
      </w:r>
      <w:r w:rsidRPr="00C91749">
        <w:rPr>
          <w:rStyle w:val="Emphasis"/>
          <w:highlight w:val="green"/>
        </w:rPr>
        <w:t>set aside</w:t>
      </w:r>
      <w:r w:rsidRPr="00C91749">
        <w:rPr>
          <w:highlight w:val="green"/>
          <w:u w:val="single"/>
        </w:rPr>
        <w:t xml:space="preserve">, </w:t>
      </w:r>
      <w:r w:rsidRPr="00C91749">
        <w:rPr>
          <w:rStyle w:val="Emphasis"/>
          <w:highlight w:val="green"/>
        </w:rPr>
        <w:t>especially</w:t>
      </w:r>
      <w:r w:rsidRPr="00C91749">
        <w:rPr>
          <w:highlight w:val="green"/>
          <w:u w:val="single"/>
        </w:rPr>
        <w:t xml:space="preserve"> in the </w:t>
      </w:r>
      <w:r w:rsidRPr="00C91749">
        <w:rPr>
          <w:rStyle w:val="Emphasis"/>
          <w:highlight w:val="green"/>
        </w:rPr>
        <w:t>Middle East</w:t>
      </w:r>
      <w:r w:rsidRPr="00C91749">
        <w:rPr>
          <w:highlight w:val="green"/>
          <w:u w:val="single"/>
        </w:rPr>
        <w:t xml:space="preserve"> and </w:t>
      </w:r>
      <w:r w:rsidRPr="00C91749">
        <w:rPr>
          <w:rStyle w:val="Emphasis"/>
          <w:highlight w:val="green"/>
        </w:rPr>
        <w:t>North Africa</w:t>
      </w:r>
      <w:r w:rsidRPr="00C91749">
        <w:rPr>
          <w:sz w:val="16"/>
        </w:rPr>
        <w:t xml:space="preserve">. Nevertheless, </w:t>
      </w:r>
      <w:r w:rsidRPr="00C91749">
        <w:rPr>
          <w:rStyle w:val="Emphasis"/>
          <w:highlight w:val="green"/>
        </w:rPr>
        <w:t>data</w:t>
      </w:r>
      <w:r w:rsidRPr="00C91749">
        <w:rPr>
          <w:u w:val="single"/>
        </w:rPr>
        <w:t xml:space="preserve"> </w:t>
      </w:r>
      <w:r w:rsidRPr="00C91749">
        <w:rPr>
          <w:highlight w:val="green"/>
          <w:u w:val="single"/>
        </w:rPr>
        <w:t>regarding</w:t>
      </w:r>
      <w:r w:rsidRPr="00C91749">
        <w:rPr>
          <w:u w:val="single"/>
        </w:rPr>
        <w:t xml:space="preserve"> the different </w:t>
      </w:r>
      <w:r w:rsidRPr="00C91749">
        <w:rPr>
          <w:rStyle w:val="Emphasis"/>
        </w:rPr>
        <w:t xml:space="preserve">WMD </w:t>
      </w:r>
      <w:r w:rsidRPr="00C91749">
        <w:rPr>
          <w:rStyle w:val="Emphasis"/>
          <w:highlight w:val="green"/>
        </w:rPr>
        <w:t>programmes</w:t>
      </w:r>
      <w:r w:rsidRPr="00C91749">
        <w:rPr>
          <w:highlight w:val="green"/>
          <w:u w:val="single"/>
        </w:rPr>
        <w:t xml:space="preserve"> in the region show</w:t>
      </w:r>
      <w:r w:rsidRPr="00C91749">
        <w:rPr>
          <w:u w:val="single"/>
        </w:rPr>
        <w:t xml:space="preserve"> that those (</w:t>
      </w:r>
      <w:r w:rsidRPr="00C91749">
        <w:rPr>
          <w:rStyle w:val="Emphasis"/>
          <w:highlight w:val="green"/>
        </w:rPr>
        <w:t>Arab) states</w:t>
      </w:r>
      <w:r w:rsidRPr="00C91749">
        <w:rPr>
          <w:highlight w:val="green"/>
          <w:u w:val="single"/>
        </w:rPr>
        <w:t xml:space="preserve"> that considered but </w:t>
      </w:r>
      <w:r w:rsidRPr="00C91749">
        <w:rPr>
          <w:rStyle w:val="Emphasis"/>
          <w:highlight w:val="green"/>
        </w:rPr>
        <w:t>failed to develop</w:t>
      </w:r>
      <w:r w:rsidRPr="00C91749">
        <w:rPr>
          <w:highlight w:val="green"/>
          <w:u w:val="single"/>
        </w:rPr>
        <w:t xml:space="preserve"> a</w:t>
      </w:r>
      <w:r w:rsidRPr="00C91749">
        <w:rPr>
          <w:u w:val="single"/>
        </w:rPr>
        <w:t xml:space="preserve"> military </w:t>
      </w:r>
      <w:r w:rsidRPr="00C91749">
        <w:rPr>
          <w:rStyle w:val="Emphasis"/>
          <w:highlight w:val="green"/>
        </w:rPr>
        <w:t>nuclear programme</w:t>
      </w:r>
      <w:r w:rsidRPr="00C91749">
        <w:rPr>
          <w:highlight w:val="green"/>
          <w:u w:val="single"/>
        </w:rPr>
        <w:t xml:space="preserve"> </w:t>
      </w:r>
      <w:r w:rsidRPr="00C91749">
        <w:rPr>
          <w:rStyle w:val="Emphasis"/>
          <w:highlight w:val="green"/>
        </w:rPr>
        <w:t>did</w:t>
      </w:r>
      <w:r w:rsidRPr="00C91749">
        <w:rPr>
          <w:highlight w:val="green"/>
          <w:u w:val="single"/>
        </w:rPr>
        <w:t xml:space="preserve"> develop </w:t>
      </w:r>
      <w:r w:rsidRPr="00C91749">
        <w:rPr>
          <w:rStyle w:val="Emphasis"/>
          <w:highlight w:val="green"/>
        </w:rPr>
        <w:t>chemical (and biological)</w:t>
      </w:r>
      <w:r w:rsidRPr="00C91749">
        <w:rPr>
          <w:u w:val="single"/>
        </w:rPr>
        <w:t xml:space="preserve"> programmes, in an attempt </w:t>
      </w:r>
      <w:r w:rsidRPr="00C91749">
        <w:rPr>
          <w:highlight w:val="green"/>
          <w:u w:val="single"/>
        </w:rPr>
        <w:t xml:space="preserve">to </w:t>
      </w:r>
      <w:r w:rsidRPr="00C91749">
        <w:rPr>
          <w:rStyle w:val="Emphasis"/>
          <w:highlight w:val="green"/>
        </w:rPr>
        <w:t>achieve parity</w:t>
      </w:r>
      <w:r w:rsidRPr="00C91749">
        <w:rPr>
          <w:sz w:val="16"/>
        </w:rPr>
        <w:t xml:space="preserve"> with Israel (i.e., the Israeli nuclear capability). Although it cannot be said that this was their only aim (e.g., Iraq used chemical weapons in the Iraq–Iran War against Iran), </w:t>
      </w:r>
      <w:r w:rsidRPr="00C91749">
        <w:rPr>
          <w:highlight w:val="green"/>
          <w:u w:val="single"/>
        </w:rPr>
        <w:t>the fact that it could serve as an “</w:t>
      </w:r>
      <w:r w:rsidRPr="00C91749">
        <w:rPr>
          <w:rStyle w:val="Emphasis"/>
          <w:highlight w:val="green"/>
        </w:rPr>
        <w:t>excuse</w:t>
      </w:r>
      <w:r w:rsidRPr="00C91749">
        <w:rPr>
          <w:highlight w:val="green"/>
          <w:u w:val="single"/>
        </w:rPr>
        <w:t>” for</w:t>
      </w:r>
      <w:r w:rsidRPr="00C91749">
        <w:rPr>
          <w:u w:val="single"/>
        </w:rPr>
        <w:t xml:space="preserve"> such </w:t>
      </w:r>
      <w:r w:rsidRPr="00C91749">
        <w:rPr>
          <w:highlight w:val="green"/>
          <w:u w:val="single"/>
        </w:rPr>
        <w:t>WMD programmes</w:t>
      </w:r>
      <w:r w:rsidRPr="00C91749">
        <w:rPr>
          <w:u w:val="single"/>
        </w:rPr>
        <w:t xml:space="preserve"> and </w:t>
      </w:r>
      <w:r w:rsidRPr="00C91749">
        <w:rPr>
          <w:highlight w:val="green"/>
          <w:u w:val="single"/>
        </w:rPr>
        <w:t>was</w:t>
      </w:r>
      <w:r w:rsidRPr="00C91749">
        <w:rPr>
          <w:u w:val="single"/>
        </w:rPr>
        <w:t xml:space="preserve"> at times </w:t>
      </w:r>
      <w:r w:rsidRPr="00C91749">
        <w:rPr>
          <w:highlight w:val="green"/>
          <w:u w:val="single"/>
        </w:rPr>
        <w:t>considered</w:t>
      </w:r>
      <w:r w:rsidRPr="00C91749">
        <w:rPr>
          <w:u w:val="single"/>
        </w:rPr>
        <w:t xml:space="preserve"> as potential </w:t>
      </w:r>
      <w:r w:rsidRPr="00C91749">
        <w:rPr>
          <w:rStyle w:val="Emphasis"/>
          <w:highlight w:val="green"/>
        </w:rPr>
        <w:t>leverage</w:t>
      </w:r>
      <w:r w:rsidRPr="00C91749">
        <w:rPr>
          <w:u w:val="single"/>
        </w:rPr>
        <w:t xml:space="preserve"> was manifest in the ACRS negotiations</w:t>
      </w:r>
      <w:r w:rsidRPr="00C91749">
        <w:rPr>
          <w:sz w:val="16"/>
        </w:rPr>
        <w:t>.</w:t>
      </w:r>
    </w:p>
    <w:p w14:paraId="3ABCCA50" w14:textId="77777777" w:rsidR="0091490A" w:rsidRPr="00C91749" w:rsidRDefault="0091490A" w:rsidP="0091490A">
      <w:pPr>
        <w:pStyle w:val="Heading4"/>
      </w:pPr>
      <w:r w:rsidRPr="00C91749">
        <w:t xml:space="preserve">They’re </w:t>
      </w:r>
      <w:r w:rsidRPr="00C91749">
        <w:rPr>
          <w:u w:val="single"/>
        </w:rPr>
        <w:t>more dangerous</w:t>
      </w:r>
      <w:r w:rsidRPr="00C91749">
        <w:t xml:space="preserve"> that </w:t>
      </w:r>
      <w:r w:rsidRPr="00C91749">
        <w:rPr>
          <w:u w:val="single"/>
        </w:rPr>
        <w:t>nuke war</w:t>
      </w:r>
      <w:r w:rsidRPr="00C91749">
        <w:t xml:space="preserve"> </w:t>
      </w:r>
    </w:p>
    <w:p w14:paraId="77AA43B0" w14:textId="77777777" w:rsidR="0091490A" w:rsidRPr="00C91749" w:rsidRDefault="0091490A" w:rsidP="0091490A">
      <w:r w:rsidRPr="00C91749">
        <w:rPr>
          <w:rStyle w:val="Style13ptBold"/>
        </w:rPr>
        <w:t>Kortunov 18</w:t>
      </w:r>
      <w:r w:rsidRPr="00C91749">
        <w:t xml:space="preserve"> [Director General of the Russian International Affairs Council, RIAC member. Why Chemical Weapon Is More Dangerous Than Nuclear. May 11, 2018. russiancouncil.ru/en/analytics-and-comments/analytics/why-chemical-weapon-is-more-dangerous-than-nuclear/] </w:t>
      </w:r>
      <w:r w:rsidRPr="00C91749">
        <w:rPr>
          <w:b/>
        </w:rPr>
        <w:t>**Added a bracketed term to fix an obvious translation issue – MMG</w:t>
      </w:r>
    </w:p>
    <w:p w14:paraId="59F3B4F7" w14:textId="77777777" w:rsidR="0091490A" w:rsidRPr="00C91749" w:rsidRDefault="0091490A" w:rsidP="0091490A">
      <w:pPr>
        <w:rPr>
          <w:sz w:val="14"/>
        </w:rPr>
      </w:pPr>
      <w:r w:rsidRPr="00C91749">
        <w:rPr>
          <w:sz w:val="14"/>
        </w:rPr>
        <w:t xml:space="preserve">Nevertheless, </w:t>
      </w:r>
      <w:r w:rsidRPr="00C91749">
        <w:rPr>
          <w:highlight w:val="green"/>
          <w:u w:val="single"/>
        </w:rPr>
        <w:t xml:space="preserve">there is a </w:t>
      </w:r>
      <w:r w:rsidRPr="00C91749">
        <w:rPr>
          <w:rStyle w:val="Emphasis"/>
        </w:rPr>
        <w:t xml:space="preserve">popular </w:t>
      </w:r>
      <w:r w:rsidRPr="00C91749">
        <w:rPr>
          <w:rStyle w:val="Emphasis"/>
          <w:highlight w:val="green"/>
        </w:rPr>
        <w:t>opinion</w:t>
      </w:r>
      <w:r w:rsidRPr="00C91749">
        <w:rPr>
          <w:sz w:val="14"/>
        </w:rPr>
        <w:t xml:space="preserve"> today </w:t>
      </w:r>
      <w:r w:rsidRPr="00C91749">
        <w:rPr>
          <w:u w:val="single"/>
        </w:rPr>
        <w:t xml:space="preserve">that </w:t>
      </w:r>
      <w:r w:rsidRPr="00C91749">
        <w:rPr>
          <w:highlight w:val="green"/>
          <w:u w:val="single"/>
        </w:rPr>
        <w:t>chemical</w:t>
      </w:r>
      <w:r w:rsidRPr="00C91749">
        <w:rPr>
          <w:u w:val="single"/>
        </w:rPr>
        <w:t xml:space="preserve"> </w:t>
      </w:r>
      <w:r w:rsidRPr="00C91749">
        <w:rPr>
          <w:highlight w:val="green"/>
          <w:u w:val="single"/>
        </w:rPr>
        <w:t>agents are less dangerous</w:t>
      </w:r>
      <w:r w:rsidRPr="00C91749">
        <w:rPr>
          <w:u w:val="single"/>
        </w:rPr>
        <w:t xml:space="preserve"> and under greater control </w:t>
      </w:r>
      <w:r w:rsidRPr="00C91749">
        <w:rPr>
          <w:highlight w:val="green"/>
          <w:u w:val="single"/>
        </w:rPr>
        <w:t xml:space="preserve">than </w:t>
      </w:r>
      <w:r w:rsidRPr="00C91749">
        <w:rPr>
          <w:rStyle w:val="Emphasis"/>
          <w:highlight w:val="green"/>
        </w:rPr>
        <w:t xml:space="preserve">nuclear </w:t>
      </w:r>
      <w:r w:rsidRPr="00C91749">
        <w:rPr>
          <w:rStyle w:val="Emphasis"/>
        </w:rPr>
        <w:t>weapons</w:t>
      </w:r>
      <w:r w:rsidRPr="00C91749">
        <w:rPr>
          <w:sz w:val="14"/>
        </w:rPr>
        <w:t>. This view results from the obvious fact that the world reached a breakthrough in chemical disarmament for last 25 years. Almost 200 countries joined the 1993 Chemical Weapons Convention, which is about 98 percent of the planet. The Organization for the Prohibition of the Chemical Weapons (OPCW) was based on this convention and has already become a watchdog for the liquidation of more than 92 percent of chemical agents and inspected almost five thousands chemical facilities globally. It seemed that the world should make one more decisive step forward to finish the full and overall chemical disarmament. In 2013, the OPCW was fairly awarded the Nobel Peace Prize.</w:t>
      </w:r>
    </w:p>
    <w:p w14:paraId="757255A6" w14:textId="77777777" w:rsidR="0091490A" w:rsidRPr="00C91749" w:rsidRDefault="0091490A" w:rsidP="0091490A">
      <w:pPr>
        <w:rPr>
          <w:sz w:val="14"/>
        </w:rPr>
      </w:pPr>
      <w:r w:rsidRPr="00C91749">
        <w:rPr>
          <w:sz w:val="14"/>
        </w:rPr>
        <w:t xml:space="preserve">However, recent events in the UK’s Salisbury (the poisoning of the ex-Russia spy Sergei Skripal and his daughter as well as the following accusations of the Kremlin of committing the crime) and Syrian city of Duma (another use of chemical weapons against Syrian citizens) make one reassess the problem of chemical weapons. The full and overall disarmament is postponed to an uncertain term. On the contrary, </w:t>
      </w:r>
      <w:r w:rsidRPr="00C91749">
        <w:rPr>
          <w:u w:val="single"/>
        </w:rPr>
        <w:t xml:space="preserve">the problem of chemical weapons seems to be </w:t>
      </w:r>
      <w:r w:rsidRPr="00C91749">
        <w:rPr>
          <w:rStyle w:val="Emphasis"/>
        </w:rPr>
        <w:t>aggravating</w:t>
      </w:r>
      <w:r w:rsidRPr="00C91749">
        <w:rPr>
          <w:sz w:val="14"/>
        </w:rPr>
        <w:t xml:space="preserve">. There is a reason to believe that </w:t>
      </w:r>
      <w:r w:rsidRPr="00C91749">
        <w:rPr>
          <w:highlight w:val="green"/>
          <w:u w:val="single"/>
        </w:rPr>
        <w:t>chemical weapons pose a</w:t>
      </w:r>
      <w:r w:rsidRPr="00C91749">
        <w:rPr>
          <w:u w:val="single"/>
        </w:rPr>
        <w:t xml:space="preserve"> </w:t>
      </w:r>
      <w:r w:rsidRPr="00C91749">
        <w:rPr>
          <w:rStyle w:val="Emphasis"/>
        </w:rPr>
        <w:t>more obvious</w:t>
      </w:r>
      <w:r w:rsidRPr="00C91749">
        <w:rPr>
          <w:u w:val="single"/>
        </w:rPr>
        <w:t xml:space="preserve"> and potentially </w:t>
      </w:r>
      <w:r w:rsidRPr="00C91749">
        <w:rPr>
          <w:rStyle w:val="Emphasis"/>
          <w:highlight w:val="green"/>
        </w:rPr>
        <w:t>more dangerous threat</w:t>
      </w:r>
      <w:r w:rsidRPr="00C91749">
        <w:rPr>
          <w:highlight w:val="green"/>
          <w:u w:val="single"/>
        </w:rPr>
        <w:t xml:space="preserve"> </w:t>
      </w:r>
      <w:r w:rsidRPr="00C91749">
        <w:rPr>
          <w:u w:val="single"/>
        </w:rPr>
        <w:t xml:space="preserve">to the humanity </w:t>
      </w:r>
      <w:r w:rsidRPr="00C91749">
        <w:rPr>
          <w:highlight w:val="green"/>
          <w:u w:val="single"/>
        </w:rPr>
        <w:t>than</w:t>
      </w:r>
      <w:r w:rsidRPr="00C91749">
        <w:rPr>
          <w:u w:val="single"/>
        </w:rPr>
        <w:t xml:space="preserve"> even </w:t>
      </w:r>
      <w:r w:rsidRPr="00C91749">
        <w:rPr>
          <w:rStyle w:val="Emphasis"/>
          <w:highlight w:val="green"/>
        </w:rPr>
        <w:t xml:space="preserve">nuclear </w:t>
      </w:r>
      <w:r w:rsidRPr="00C91749">
        <w:rPr>
          <w:rStyle w:val="Emphasis"/>
        </w:rPr>
        <w:t>weapons</w:t>
      </w:r>
      <w:r w:rsidRPr="00C91749">
        <w:rPr>
          <w:u w:val="single"/>
        </w:rPr>
        <w:t>. There are at lest four reasons for these concerns</w:t>
      </w:r>
      <w:r w:rsidRPr="00C91749">
        <w:rPr>
          <w:sz w:val="14"/>
        </w:rPr>
        <w:t>.</w:t>
      </w:r>
    </w:p>
    <w:p w14:paraId="3E4CAD0D" w14:textId="77777777" w:rsidR="0091490A" w:rsidRPr="00C91749" w:rsidRDefault="0091490A" w:rsidP="0091490A">
      <w:pPr>
        <w:rPr>
          <w:sz w:val="16"/>
          <w:szCs w:val="16"/>
        </w:rPr>
      </w:pPr>
      <w:r w:rsidRPr="00C91749">
        <w:rPr>
          <w:sz w:val="16"/>
          <w:szCs w:val="16"/>
        </w:rPr>
        <w:t>Four reasons</w:t>
      </w:r>
    </w:p>
    <w:p w14:paraId="1E97AD5B" w14:textId="77777777" w:rsidR="0091490A" w:rsidRPr="00C91749" w:rsidRDefault="0091490A" w:rsidP="0091490A">
      <w:pPr>
        <w:rPr>
          <w:sz w:val="14"/>
        </w:rPr>
      </w:pPr>
      <w:r w:rsidRPr="00C91749">
        <w:rPr>
          <w:rStyle w:val="Emphasis"/>
        </w:rPr>
        <w:t>First</w:t>
      </w:r>
      <w:r w:rsidRPr="00C91749">
        <w:rPr>
          <w:u w:val="single"/>
        </w:rPr>
        <w:t xml:space="preserve">, </w:t>
      </w:r>
      <w:r w:rsidRPr="00C91749">
        <w:rPr>
          <w:rStyle w:val="Emphasis"/>
        </w:rPr>
        <w:t>poor groups</w:t>
      </w:r>
      <w:r w:rsidRPr="00C91749">
        <w:rPr>
          <w:u w:val="single"/>
        </w:rPr>
        <w:t xml:space="preserve"> use chemical weapons</w:t>
      </w:r>
      <w:r w:rsidRPr="00C91749">
        <w:rPr>
          <w:sz w:val="14"/>
        </w:rPr>
        <w:t xml:space="preserve">. </w:t>
      </w:r>
      <w:r w:rsidRPr="00C91749">
        <w:rPr>
          <w:u w:val="single"/>
        </w:rPr>
        <w:t xml:space="preserve">Those who possess nuclear arsenal are belonged to the </w:t>
      </w:r>
      <w:r w:rsidRPr="00C91749">
        <w:rPr>
          <w:rStyle w:val="Emphasis"/>
        </w:rPr>
        <w:t>privileged club</w:t>
      </w:r>
      <w:r w:rsidRPr="00C91749">
        <w:rPr>
          <w:u w:val="single"/>
        </w:rPr>
        <w:t xml:space="preserve"> in the </w:t>
      </w:r>
      <w:r w:rsidRPr="00C91749">
        <w:rPr>
          <w:rStyle w:val="Emphasis"/>
        </w:rPr>
        <w:t>global politics</w:t>
      </w:r>
      <w:r w:rsidRPr="00C91749">
        <w:rPr>
          <w:sz w:val="14"/>
        </w:rPr>
        <w:t xml:space="preserve">. All </w:t>
      </w:r>
      <w:r w:rsidRPr="00C91749">
        <w:rPr>
          <w:u w:val="single"/>
        </w:rPr>
        <w:t>of them are technologically advanced countries. Every member of the nuclear club had to invest a great deal of energy, resources and time to create nuclear weapons</w:t>
      </w:r>
      <w:r w:rsidRPr="00C91749">
        <w:rPr>
          <w:sz w:val="14"/>
        </w:rPr>
        <w:t xml:space="preserve">. The nuclear powers are highly reluctant to accept new members in their club, and the entire global community supports this reluctance. In contrast, </w:t>
      </w:r>
      <w:r w:rsidRPr="00C91749">
        <w:rPr>
          <w:highlight w:val="green"/>
          <w:u w:val="single"/>
        </w:rPr>
        <w:t>chemical weapons can be created</w:t>
      </w:r>
      <w:r w:rsidRPr="00C91749">
        <w:rPr>
          <w:u w:val="single"/>
        </w:rPr>
        <w:t xml:space="preserve"> </w:t>
      </w:r>
      <w:r w:rsidRPr="00C91749">
        <w:rPr>
          <w:highlight w:val="green"/>
          <w:u w:val="single"/>
        </w:rPr>
        <w:t xml:space="preserve">within the </w:t>
      </w:r>
      <w:r w:rsidRPr="00C91749">
        <w:rPr>
          <w:rStyle w:val="Emphasis"/>
          <w:highlight w:val="green"/>
        </w:rPr>
        <w:t>shortest terms</w:t>
      </w:r>
      <w:r w:rsidRPr="00C91749">
        <w:rPr>
          <w:sz w:val="14"/>
          <w:highlight w:val="green"/>
        </w:rPr>
        <w:t xml:space="preserve">, </w:t>
      </w:r>
      <w:r w:rsidRPr="00C91749">
        <w:rPr>
          <w:highlight w:val="green"/>
          <w:u w:val="single"/>
        </w:rPr>
        <w:t>in</w:t>
      </w:r>
      <w:r w:rsidRPr="00C91749">
        <w:rPr>
          <w:u w:val="single"/>
        </w:rPr>
        <w:t xml:space="preserve"> the </w:t>
      </w:r>
      <w:r w:rsidRPr="00C91749">
        <w:rPr>
          <w:highlight w:val="green"/>
          <w:u w:val="single"/>
        </w:rPr>
        <w:t>countries with</w:t>
      </w:r>
      <w:r w:rsidRPr="00C91749">
        <w:rPr>
          <w:u w:val="single"/>
        </w:rPr>
        <w:t xml:space="preserve"> very </w:t>
      </w:r>
      <w:r w:rsidRPr="00C91749">
        <w:rPr>
          <w:highlight w:val="green"/>
          <w:u w:val="single"/>
        </w:rPr>
        <w:t>limited</w:t>
      </w:r>
      <w:r w:rsidRPr="00C91749">
        <w:rPr>
          <w:u w:val="single"/>
        </w:rPr>
        <w:t xml:space="preserve"> financial, </w:t>
      </w:r>
      <w:r w:rsidRPr="00C91749">
        <w:rPr>
          <w:rStyle w:val="Emphasis"/>
          <w:highlight w:val="green"/>
        </w:rPr>
        <w:t>econ</w:t>
      </w:r>
      <w:r w:rsidRPr="00C91749">
        <w:rPr>
          <w:u w:val="single"/>
        </w:rPr>
        <w:t xml:space="preserve">omic </w:t>
      </w:r>
      <w:r w:rsidRPr="00C91749">
        <w:rPr>
          <w:highlight w:val="green"/>
          <w:u w:val="single"/>
        </w:rPr>
        <w:t xml:space="preserve">and </w:t>
      </w:r>
      <w:r w:rsidRPr="00C91749">
        <w:rPr>
          <w:rStyle w:val="Emphasis"/>
          <w:highlight w:val="green"/>
        </w:rPr>
        <w:t>tech</w:t>
      </w:r>
      <w:r w:rsidRPr="00C91749">
        <w:rPr>
          <w:u w:val="single"/>
        </w:rPr>
        <w:t>nological opportunities</w:t>
      </w:r>
      <w:r w:rsidRPr="00C91749">
        <w:rPr>
          <w:sz w:val="14"/>
        </w:rPr>
        <w:t xml:space="preserve">. Most importantly, unlike a nuclear weapon, a </w:t>
      </w:r>
      <w:r w:rsidRPr="00C91749">
        <w:rPr>
          <w:highlight w:val="green"/>
          <w:u w:val="single"/>
        </w:rPr>
        <w:t>chemical</w:t>
      </w:r>
      <w:r w:rsidRPr="00C91749">
        <w:rPr>
          <w:u w:val="single"/>
        </w:rPr>
        <w:t xml:space="preserve"> one </w:t>
      </w:r>
      <w:r w:rsidRPr="00C91749">
        <w:rPr>
          <w:highlight w:val="green"/>
          <w:u w:val="single"/>
        </w:rPr>
        <w:t>could be more available to</w:t>
      </w:r>
      <w:r w:rsidRPr="00C91749">
        <w:rPr>
          <w:u w:val="single"/>
        </w:rPr>
        <w:t xml:space="preserve"> non-state actors (</w:t>
      </w:r>
      <w:r w:rsidRPr="00C91749">
        <w:rPr>
          <w:rStyle w:val="Emphasis"/>
          <w:highlight w:val="green"/>
        </w:rPr>
        <w:t>terrorists</w:t>
      </w:r>
      <w:r w:rsidRPr="00C91749">
        <w:rPr>
          <w:u w:val="single"/>
        </w:rPr>
        <w:t>)</w:t>
      </w:r>
      <w:r w:rsidRPr="00C91749">
        <w:rPr>
          <w:sz w:val="14"/>
        </w:rPr>
        <w:t>, provided enough desire and minimal material resources. That’s why chemical agents could be seen as an ideal weapon for terrorist acts (such as the one, conducted by the cult movement Aum Shinrikyo in the Tokyo subway in March 1995) or separate campaigns during a civil war (such as the Syrian war).</w:t>
      </w:r>
    </w:p>
    <w:p w14:paraId="3BE24989" w14:textId="77777777" w:rsidR="0091490A" w:rsidRPr="00C91749" w:rsidRDefault="0091490A" w:rsidP="0091490A">
      <w:pPr>
        <w:rPr>
          <w:sz w:val="14"/>
        </w:rPr>
      </w:pPr>
      <w:r w:rsidRPr="00C91749">
        <w:rPr>
          <w:rStyle w:val="Emphasis"/>
        </w:rPr>
        <w:t>Second</w:t>
      </w:r>
      <w:r w:rsidRPr="00C91749">
        <w:rPr>
          <w:sz w:val="14"/>
        </w:rPr>
        <w:t xml:space="preserve">, the fact of </w:t>
      </w:r>
      <w:r w:rsidRPr="00C91749">
        <w:rPr>
          <w:u w:val="single"/>
        </w:rPr>
        <w:t xml:space="preserve">the </w:t>
      </w:r>
      <w:r w:rsidRPr="00C91749">
        <w:rPr>
          <w:rStyle w:val="Emphasis"/>
          <w:highlight w:val="green"/>
        </w:rPr>
        <w:t>possession</w:t>
      </w:r>
      <w:r w:rsidRPr="00C91749">
        <w:rPr>
          <w:u w:val="single"/>
        </w:rPr>
        <w:t xml:space="preserve"> of </w:t>
      </w:r>
      <w:r w:rsidRPr="00C91749">
        <w:rPr>
          <w:rStyle w:val="Emphasis"/>
        </w:rPr>
        <w:t>chemical weapons</w:t>
      </w:r>
      <w:r w:rsidRPr="00C91749">
        <w:rPr>
          <w:sz w:val="14"/>
        </w:rPr>
        <w:t xml:space="preserve"> (as well as it annihilation) </w:t>
      </w:r>
      <w:r w:rsidRPr="00C91749">
        <w:rPr>
          <w:highlight w:val="green"/>
          <w:u w:val="single"/>
        </w:rPr>
        <w:t xml:space="preserve">is </w:t>
      </w:r>
      <w:r w:rsidRPr="00C91749">
        <w:rPr>
          <w:rStyle w:val="Emphasis"/>
        </w:rPr>
        <w:t xml:space="preserve">much more </w:t>
      </w:r>
      <w:r w:rsidRPr="00C91749">
        <w:rPr>
          <w:rStyle w:val="Emphasis"/>
          <w:highlight w:val="green"/>
        </w:rPr>
        <w:t>[difficult] to verify</w:t>
      </w:r>
      <w:r w:rsidRPr="00C91749">
        <w:rPr>
          <w:highlight w:val="green"/>
          <w:u w:val="single"/>
        </w:rPr>
        <w:t xml:space="preserve"> than</w:t>
      </w:r>
      <w:r w:rsidRPr="00C91749">
        <w:rPr>
          <w:u w:val="single"/>
        </w:rPr>
        <w:t xml:space="preserve"> in the case of </w:t>
      </w:r>
      <w:r w:rsidRPr="00C91749">
        <w:rPr>
          <w:rStyle w:val="Emphasis"/>
          <w:highlight w:val="green"/>
        </w:rPr>
        <w:t xml:space="preserve">nuclear </w:t>
      </w:r>
      <w:r w:rsidRPr="00C91749">
        <w:rPr>
          <w:rStyle w:val="Emphasis"/>
        </w:rPr>
        <w:t>weapons</w:t>
      </w:r>
      <w:r w:rsidRPr="00C91749">
        <w:rPr>
          <w:sz w:val="14"/>
        </w:rPr>
        <w:t>. One could remember the beginning of the American invasion in Iraq in March 2003, which eventually destabilized the entire Middle Eastern region for years. Before the invasion, then-U.S. State Secretary Collin Powell accused the regime of the Iraqi President Saddam Hussein of producing chemical weapons secretly and refusing from chemical disarmament. These accusations turn out to have been false. Ten years later, in September 2013, Russia, the U.S. and Syria signed an agreement on the liquidation of chemical weapons, and its stores were moved from Syria and subsequently liquidated under the OPCW control.</w:t>
      </w:r>
    </w:p>
    <w:p w14:paraId="732BDF90" w14:textId="77777777" w:rsidR="0091490A" w:rsidRPr="00C91749" w:rsidRDefault="0091490A" w:rsidP="0091490A">
      <w:pPr>
        <w:rPr>
          <w:sz w:val="14"/>
        </w:rPr>
      </w:pPr>
      <w:r w:rsidRPr="00C91749">
        <w:rPr>
          <w:rStyle w:val="Emphasis"/>
        </w:rPr>
        <w:t>Third</w:t>
      </w:r>
      <w:r w:rsidRPr="00C91749">
        <w:rPr>
          <w:sz w:val="14"/>
        </w:rPr>
        <w:t xml:space="preserve">, </w:t>
      </w:r>
      <w:r w:rsidRPr="00C91749">
        <w:rPr>
          <w:highlight w:val="green"/>
          <w:u w:val="single"/>
        </w:rPr>
        <w:t xml:space="preserve">nuclear </w:t>
      </w:r>
      <w:r w:rsidRPr="00C91749">
        <w:rPr>
          <w:u w:val="single"/>
        </w:rPr>
        <w:t xml:space="preserve">weapons </w:t>
      </w:r>
      <w:r w:rsidRPr="00C91749">
        <w:rPr>
          <w:highlight w:val="green"/>
          <w:u w:val="single"/>
        </w:rPr>
        <w:t>were</w:t>
      </w:r>
      <w:r w:rsidRPr="00C91749">
        <w:rPr>
          <w:u w:val="single"/>
        </w:rPr>
        <w:t xml:space="preserve"> initially </w:t>
      </w:r>
      <w:r w:rsidRPr="00C91749">
        <w:rPr>
          <w:rStyle w:val="Emphasis"/>
          <w:highlight w:val="green"/>
        </w:rPr>
        <w:t>created</w:t>
      </w:r>
      <w:r w:rsidRPr="00C91749">
        <w:rPr>
          <w:u w:val="single"/>
        </w:rPr>
        <w:t xml:space="preserve"> and deployed </w:t>
      </w:r>
      <w:r w:rsidRPr="00C91749">
        <w:rPr>
          <w:rStyle w:val="Emphasis"/>
          <w:highlight w:val="green"/>
        </w:rPr>
        <w:t>to intimidate</w:t>
      </w:r>
      <w:r w:rsidRPr="00C91749">
        <w:rPr>
          <w:highlight w:val="green"/>
          <w:u w:val="single"/>
        </w:rPr>
        <w:t xml:space="preserve">, </w:t>
      </w:r>
      <w:r w:rsidRPr="00C91749">
        <w:rPr>
          <w:rStyle w:val="Emphasis"/>
          <w:highlight w:val="green"/>
        </w:rPr>
        <w:t>not</w:t>
      </w:r>
      <w:r w:rsidRPr="00C91749">
        <w:rPr>
          <w:u w:val="single"/>
        </w:rPr>
        <w:t xml:space="preserve"> to </w:t>
      </w:r>
      <w:r w:rsidRPr="00C91749">
        <w:rPr>
          <w:rStyle w:val="Emphasis"/>
          <w:highlight w:val="green"/>
        </w:rPr>
        <w:t>use</w:t>
      </w:r>
      <w:r w:rsidRPr="00C91749">
        <w:rPr>
          <w:u w:val="single"/>
        </w:rPr>
        <w:t xml:space="preserve"> during a battlefield</w:t>
      </w:r>
      <w:r w:rsidRPr="00C91749">
        <w:rPr>
          <w:sz w:val="14"/>
        </w:rPr>
        <w:t xml:space="preserve">. Seventy years after the Hiroshima and Nagasaki bombing, </w:t>
      </w:r>
      <w:r w:rsidRPr="00C91749">
        <w:rPr>
          <w:rStyle w:val="Emphasis"/>
        </w:rPr>
        <w:t>none</w:t>
      </w:r>
      <w:r w:rsidRPr="00C91749">
        <w:rPr>
          <w:u w:val="single"/>
        </w:rPr>
        <w:t xml:space="preserve"> of </w:t>
      </w:r>
      <w:r w:rsidRPr="00C91749">
        <w:rPr>
          <w:rStyle w:val="Emphasis"/>
        </w:rPr>
        <w:t>nuclear powers</w:t>
      </w:r>
      <w:r w:rsidRPr="00C91749">
        <w:rPr>
          <w:u w:val="single"/>
        </w:rPr>
        <w:t xml:space="preserve"> were insane to start a nuclear war. </w:t>
      </w:r>
      <w:r w:rsidRPr="00C91749">
        <w:rPr>
          <w:highlight w:val="green"/>
          <w:u w:val="single"/>
        </w:rPr>
        <w:t xml:space="preserve">Even during </w:t>
      </w:r>
      <w:r w:rsidRPr="00C91749">
        <w:rPr>
          <w:u w:val="single"/>
        </w:rPr>
        <w:t xml:space="preserve">the </w:t>
      </w:r>
      <w:r w:rsidRPr="00C91749">
        <w:rPr>
          <w:rStyle w:val="Emphasis"/>
        </w:rPr>
        <w:t xml:space="preserve">most </w:t>
      </w:r>
      <w:r w:rsidRPr="00C91749">
        <w:rPr>
          <w:rStyle w:val="Emphasis"/>
          <w:highlight w:val="green"/>
        </w:rPr>
        <w:t xml:space="preserve">critical moments </w:t>
      </w:r>
      <w:r w:rsidRPr="00C91749">
        <w:rPr>
          <w:rStyle w:val="Emphasis"/>
        </w:rPr>
        <w:t>of history</w:t>
      </w:r>
      <w:r w:rsidRPr="00C91749">
        <w:rPr>
          <w:sz w:val="14"/>
        </w:rPr>
        <w:t xml:space="preserve"> (such as the 1962 Cuban Missile Crisis), </w:t>
      </w:r>
      <w:r w:rsidRPr="00C91749">
        <w:rPr>
          <w:u w:val="single"/>
        </w:rPr>
        <w:t xml:space="preserve">the </w:t>
      </w:r>
      <w:r w:rsidRPr="00C91749">
        <w:rPr>
          <w:highlight w:val="green"/>
          <w:u w:val="single"/>
        </w:rPr>
        <w:t xml:space="preserve">opponents were </w:t>
      </w:r>
      <w:r w:rsidRPr="00C91749">
        <w:rPr>
          <w:rStyle w:val="Emphasis"/>
          <w:highlight w:val="green"/>
        </w:rPr>
        <w:t>patient</w:t>
      </w:r>
      <w:r w:rsidRPr="00C91749">
        <w:rPr>
          <w:highlight w:val="green"/>
          <w:u w:val="single"/>
        </w:rPr>
        <w:t xml:space="preserve"> and </w:t>
      </w:r>
      <w:r w:rsidRPr="00C91749">
        <w:rPr>
          <w:rStyle w:val="Emphasis"/>
          <w:highlight w:val="green"/>
        </w:rPr>
        <w:t>reasonable</w:t>
      </w:r>
      <w:r w:rsidRPr="00C91749">
        <w:rPr>
          <w:u w:val="single"/>
        </w:rPr>
        <w:t xml:space="preserve"> enough not to cross the line</w:t>
      </w:r>
      <w:r w:rsidRPr="00C91749">
        <w:rPr>
          <w:sz w:val="14"/>
        </w:rPr>
        <w:t xml:space="preserve">, </w:t>
      </w:r>
      <w:r w:rsidRPr="00C91749">
        <w:rPr>
          <w:u w:val="single"/>
        </w:rPr>
        <w:t>which separated the humanity from a nuclear apocalypse</w:t>
      </w:r>
      <w:r w:rsidRPr="00C91749">
        <w:rPr>
          <w:sz w:val="14"/>
        </w:rPr>
        <w:t xml:space="preserve">. Yet </w:t>
      </w:r>
      <w:r w:rsidRPr="00C91749">
        <w:rPr>
          <w:u w:val="single"/>
        </w:rPr>
        <w:t>chemical weapons have never been viewed as a weapon of the Judgment Day, which was capable to destroy the life on our planet</w:t>
      </w:r>
      <w:r w:rsidRPr="00C91749">
        <w:rPr>
          <w:sz w:val="14"/>
        </w:rPr>
        <w:t xml:space="preserve">. Nobody knows exactly how many times chemical agents have been used in a battlefield or against the civilian population throughout the last century, yet everybody knows that it was used hundreds or even thousands of times. One can safely say that </w:t>
      </w:r>
      <w:r w:rsidRPr="00C91749">
        <w:rPr>
          <w:highlight w:val="green"/>
          <w:u w:val="single"/>
        </w:rPr>
        <w:t>there have been</w:t>
      </w:r>
      <w:r w:rsidRPr="00C91749">
        <w:rPr>
          <w:u w:val="single"/>
        </w:rPr>
        <w:t xml:space="preserve"> much </w:t>
      </w:r>
      <w:r w:rsidRPr="00C91749">
        <w:rPr>
          <w:highlight w:val="green"/>
          <w:u w:val="single"/>
        </w:rPr>
        <w:t>more victims from chem</w:t>
      </w:r>
      <w:r w:rsidRPr="00C91749">
        <w:rPr>
          <w:u w:val="single"/>
        </w:rPr>
        <w:t xml:space="preserve">ical attacks historically </w:t>
      </w:r>
      <w:r w:rsidRPr="00C91749">
        <w:rPr>
          <w:highlight w:val="green"/>
          <w:u w:val="single"/>
        </w:rPr>
        <w:t>than</w:t>
      </w:r>
      <w:r w:rsidRPr="00C91749">
        <w:rPr>
          <w:sz w:val="14"/>
        </w:rPr>
        <w:t xml:space="preserve"> it was in the case of the 1945 </w:t>
      </w:r>
      <w:r w:rsidRPr="00C91749">
        <w:rPr>
          <w:highlight w:val="green"/>
          <w:u w:val="single"/>
        </w:rPr>
        <w:t>Hiroshima and Nagasaki</w:t>
      </w:r>
      <w:r w:rsidRPr="00C91749">
        <w:rPr>
          <w:sz w:val="14"/>
        </w:rPr>
        <w:t xml:space="preserve"> bombings.</w:t>
      </w:r>
    </w:p>
    <w:p w14:paraId="0C523C0C" w14:textId="77777777" w:rsidR="0091490A" w:rsidRPr="00C91749" w:rsidRDefault="0091490A" w:rsidP="0091490A">
      <w:pPr>
        <w:pStyle w:val="Heading4"/>
        <w:rPr>
          <w:rFonts w:cs="Arial"/>
          <w:u w:val="single"/>
        </w:rPr>
      </w:pPr>
      <w:r w:rsidRPr="00C91749">
        <w:rPr>
          <w:rFonts w:cs="Arial"/>
        </w:rPr>
        <w:t xml:space="preserve">Prolif solves </w:t>
      </w:r>
      <w:r w:rsidRPr="00C91749">
        <w:rPr>
          <w:rFonts w:cs="Arial"/>
          <w:u w:val="single"/>
        </w:rPr>
        <w:t>conventional war</w:t>
      </w:r>
      <w:r w:rsidRPr="00C91749">
        <w:rPr>
          <w:rFonts w:cs="Arial"/>
        </w:rPr>
        <w:t xml:space="preserve">, which is </w:t>
      </w:r>
      <w:r w:rsidRPr="00C91749">
        <w:rPr>
          <w:rFonts w:cs="Arial"/>
          <w:u w:val="single"/>
        </w:rPr>
        <w:t>worse</w:t>
      </w:r>
      <w:r w:rsidRPr="00C91749">
        <w:rPr>
          <w:rFonts w:cs="Arial"/>
        </w:rPr>
        <w:t xml:space="preserve"> because it’s </w:t>
      </w:r>
      <w:r w:rsidRPr="00C91749">
        <w:rPr>
          <w:rFonts w:cs="Arial"/>
          <w:u w:val="single"/>
        </w:rPr>
        <w:t>easier to start</w:t>
      </w:r>
      <w:r w:rsidRPr="00C91749">
        <w:rPr>
          <w:rFonts w:cs="Arial"/>
        </w:rPr>
        <w:t xml:space="preserve"> and escalates to </w:t>
      </w:r>
      <w:r w:rsidRPr="00C91749">
        <w:rPr>
          <w:rFonts w:cs="Arial"/>
          <w:u w:val="single"/>
        </w:rPr>
        <w:t>great powers</w:t>
      </w:r>
      <w:r w:rsidRPr="00C91749">
        <w:rPr>
          <w:rFonts w:cs="Arial"/>
        </w:rPr>
        <w:t xml:space="preserve"> which are </w:t>
      </w:r>
      <w:r w:rsidRPr="00C91749">
        <w:rPr>
          <w:rFonts w:cs="Arial"/>
          <w:u w:val="single"/>
        </w:rPr>
        <w:t>already nuclear</w:t>
      </w:r>
    </w:p>
    <w:p w14:paraId="49D64278" w14:textId="77777777" w:rsidR="0091490A" w:rsidRPr="00C91749" w:rsidRDefault="0091490A" w:rsidP="0091490A">
      <w:pPr>
        <w:rPr>
          <w:szCs w:val="16"/>
        </w:rPr>
      </w:pPr>
      <w:r w:rsidRPr="00C91749">
        <w:rPr>
          <w:rStyle w:val="Style13ptBold"/>
        </w:rPr>
        <w:t>Leah &amp; Lowther 17</w:t>
      </w:r>
      <w:r w:rsidRPr="00C91749">
        <w:t xml:space="preserve"> [Christine Leah, Former Chauncey Postdoctoral Fellow in Grand Strategy at Yale University and Adam B Lowther, Director, School of Advanced Nuclear Deterrence Studies Spring 2017. “Conventional Arms and Nuclear Peace,” Strategic Studies Quarterly. Volume 11. Issue 1. pg. 14-24. http://www.airuniversity.af.mil/Portals/10/SSQ/documents/Volume-11_Issue-1/Leah.pdf]</w:t>
      </w:r>
    </w:p>
    <w:p w14:paraId="3BC0D295" w14:textId="77777777" w:rsidR="0091490A" w:rsidRPr="00C91749" w:rsidRDefault="0091490A" w:rsidP="0091490A">
      <w:pPr>
        <w:rPr>
          <w:b/>
          <w:iCs/>
          <w:u w:val="single"/>
          <w:bdr w:val="single" w:sz="12" w:space="0" w:color="auto"/>
        </w:rPr>
      </w:pPr>
      <w:r w:rsidRPr="00C91749">
        <w:rPr>
          <w:sz w:val="16"/>
        </w:rPr>
        <w:t xml:space="preserve">The </w:t>
      </w:r>
      <w:r w:rsidRPr="00C91749">
        <w:rPr>
          <w:rStyle w:val="StyleUnderline"/>
        </w:rPr>
        <w:t>acquisition of nuclear weapons</w:t>
      </w:r>
      <w:r w:rsidRPr="00C91749">
        <w:rPr>
          <w:sz w:val="16"/>
        </w:rPr>
        <w:t xml:space="preserve"> </w:t>
      </w:r>
      <w:r w:rsidRPr="00C91749">
        <w:rPr>
          <w:rStyle w:val="StyleUnderline"/>
        </w:rPr>
        <w:t>by a weaker state significantly complicates the decision-making calculus of a militarily superior state.</w:t>
      </w:r>
      <w:r w:rsidRPr="00C91749">
        <w:rPr>
          <w:sz w:val="16"/>
        </w:rPr>
        <w:t xml:space="preserve"> For these reasons, </w:t>
      </w:r>
      <w:r w:rsidRPr="00C91749">
        <w:rPr>
          <w:rStyle w:val="StyleUnderline"/>
        </w:rPr>
        <w:t>power-projecting states fear nuclear proliferation</w:t>
      </w:r>
      <w:r w:rsidRPr="00C91749">
        <w:rPr>
          <w:sz w:val="16"/>
        </w:rPr>
        <w:t xml:space="preserve"> to both allied and enemy states.5 </w:t>
      </w:r>
      <w:r w:rsidRPr="00C91749">
        <w:rPr>
          <w:rStyle w:val="StyleUnderline"/>
        </w:rPr>
        <w:t>This</w:t>
      </w:r>
      <w:r w:rsidRPr="00C91749">
        <w:rPr>
          <w:sz w:val="16"/>
        </w:rPr>
        <w:t xml:space="preserve"> is a point worth underscoring and one that </w:t>
      </w:r>
      <w:r w:rsidRPr="00C91749">
        <w:rPr>
          <w:rStyle w:val="StyleUnderline"/>
        </w:rPr>
        <w:t>is often overlooked when nonproliferation is discussed</w:t>
      </w:r>
      <w:r w:rsidRPr="00C91749">
        <w:rPr>
          <w:sz w:val="16"/>
        </w:rPr>
        <w:t xml:space="preserve"> and its rationale and purposes debated. </w:t>
      </w:r>
      <w:r w:rsidRPr="00C91749">
        <w:rPr>
          <w:rStyle w:val="Emphasis"/>
        </w:rPr>
        <w:t>These factors demonstrate that the “more may be better” view of nuclear weapons</w:t>
      </w:r>
      <w:r w:rsidRPr="00C91749">
        <w:rPr>
          <w:rStyle w:val="StyleUnderline"/>
        </w:rPr>
        <w:t xml:space="preserve"> </w:t>
      </w:r>
      <w:r w:rsidRPr="00C91749">
        <w:rPr>
          <w:sz w:val="16"/>
        </w:rPr>
        <w:t xml:space="preserve">proffered by political scientist Kenneth Waltz </w:t>
      </w:r>
      <w:r w:rsidRPr="00C91749">
        <w:rPr>
          <w:rStyle w:val="StyleUnderline"/>
        </w:rPr>
        <w:t>is entirely relevant and accurate</w:t>
      </w:r>
      <w:r w:rsidRPr="00C91749">
        <w:rPr>
          <w:sz w:val="16"/>
        </w:rPr>
        <w:t xml:space="preserve">.6 Waltz famously argued that </w:t>
      </w:r>
      <w:r w:rsidRPr="00C91749">
        <w:rPr>
          <w:rStyle w:val="Emphasis"/>
          <w:highlight w:val="green"/>
        </w:rPr>
        <w:t>more nuclear weapons</w:t>
      </w:r>
      <w:r w:rsidRPr="00C91749">
        <w:rPr>
          <w:rStyle w:val="Emphasis"/>
        </w:rPr>
        <w:t xml:space="preserve"> in the world would tend to </w:t>
      </w:r>
      <w:r w:rsidRPr="00C91749">
        <w:rPr>
          <w:rStyle w:val="Emphasis"/>
          <w:highlight w:val="green"/>
        </w:rPr>
        <w:t xml:space="preserve">increase deterrence </w:t>
      </w:r>
      <w:r w:rsidRPr="00C91749">
        <w:rPr>
          <w:rStyle w:val="Emphasis"/>
        </w:rPr>
        <w:t>among states</w:t>
      </w:r>
      <w:r w:rsidRPr="00C91749">
        <w:rPr>
          <w:rStyle w:val="StyleUnderline"/>
        </w:rPr>
        <w:t>. That</w:t>
      </w:r>
      <w:r w:rsidRPr="00C91749">
        <w:rPr>
          <w:sz w:val="16"/>
        </w:rPr>
        <w:t xml:space="preserve"> logic </w:t>
      </w:r>
      <w:r w:rsidRPr="00C91749">
        <w:rPr>
          <w:rStyle w:val="StyleUnderline"/>
        </w:rPr>
        <w:t xml:space="preserve">is turned on its head in a world with far </w:t>
      </w:r>
      <w:r w:rsidRPr="00C91749">
        <w:rPr>
          <w:rStyle w:val="StyleUnderline"/>
          <w:highlight w:val="green"/>
        </w:rPr>
        <w:t>fewer</w:t>
      </w:r>
      <w:r w:rsidRPr="00C91749">
        <w:rPr>
          <w:rStyle w:val="StyleUnderline"/>
        </w:rPr>
        <w:t xml:space="preserve"> nuclear </w:t>
      </w:r>
      <w:r w:rsidRPr="00C91749">
        <w:rPr>
          <w:rStyle w:val="StyleUnderline"/>
          <w:highlight w:val="green"/>
        </w:rPr>
        <w:t>weapons and</w:t>
      </w:r>
      <w:r w:rsidRPr="00C91749">
        <w:rPr>
          <w:rStyle w:val="StyleUnderline"/>
        </w:rPr>
        <w:t xml:space="preserve"> a greater </w:t>
      </w:r>
      <w:r w:rsidRPr="00C91749">
        <w:rPr>
          <w:rStyle w:val="StyleUnderline"/>
          <w:highlight w:val="green"/>
        </w:rPr>
        <w:t>reliance on conventional systems</w:t>
      </w:r>
      <w:r w:rsidRPr="00C91749">
        <w:rPr>
          <w:rStyle w:val="StyleUnderline"/>
        </w:rPr>
        <w:t xml:space="preserve">, which </w:t>
      </w:r>
      <w:r w:rsidRPr="00C91749">
        <w:rPr>
          <w:rStyle w:val="StyleUnderline"/>
          <w:highlight w:val="green"/>
        </w:rPr>
        <w:t>may</w:t>
      </w:r>
      <w:r w:rsidRPr="00C91749">
        <w:rPr>
          <w:sz w:val="16"/>
          <w:highlight w:val="green"/>
        </w:rPr>
        <w:t xml:space="preserve"> </w:t>
      </w:r>
      <w:r w:rsidRPr="00C91749">
        <w:rPr>
          <w:sz w:val="16"/>
        </w:rPr>
        <w:t xml:space="preserve">actually </w:t>
      </w:r>
      <w:r w:rsidRPr="00C91749">
        <w:rPr>
          <w:rStyle w:val="StyleUnderline"/>
          <w:highlight w:val="green"/>
        </w:rPr>
        <w:t xml:space="preserve">be </w:t>
      </w:r>
      <w:r w:rsidRPr="00C91749">
        <w:rPr>
          <w:rStyle w:val="Emphasis"/>
          <w:highlight w:val="green"/>
        </w:rPr>
        <w:t>destabilizing</w:t>
      </w:r>
      <w:r w:rsidRPr="00C91749">
        <w:rPr>
          <w:sz w:val="16"/>
        </w:rPr>
        <w:t xml:space="preserve">. This was true even before the advent of the atomic bomb. The awesome destructive power of nuclear weapons tended to overshadow the failure of conventional deterrence in the decades and centuries preceding the first use of nuclear weapons.7 Thomas </w:t>
      </w:r>
      <w:r w:rsidRPr="00C91749">
        <w:rPr>
          <w:rStyle w:val="StyleUnderline"/>
        </w:rPr>
        <w:t>Schelling, an economist and foreign policy scholar</w:t>
      </w:r>
      <w:r w:rsidRPr="00C91749">
        <w:rPr>
          <w:sz w:val="16"/>
        </w:rPr>
        <w:t xml:space="preserve">, also </w:t>
      </w:r>
      <w:r w:rsidRPr="00C91749">
        <w:rPr>
          <w:rStyle w:val="StyleUnderline"/>
        </w:rPr>
        <w:t xml:space="preserve">argued very specifically that </w:t>
      </w:r>
      <w:r w:rsidRPr="00C91749">
        <w:rPr>
          <w:rStyle w:val="Emphasis"/>
          <w:highlight w:val="green"/>
        </w:rPr>
        <w:t>more nuclear weapons</w:t>
      </w:r>
      <w:r w:rsidRPr="00C91749">
        <w:rPr>
          <w:rStyle w:val="Emphasis"/>
        </w:rPr>
        <w:t xml:space="preserve"> might </w:t>
      </w:r>
      <w:r w:rsidRPr="00C91749">
        <w:rPr>
          <w:rStyle w:val="Emphasis"/>
          <w:highlight w:val="green"/>
        </w:rPr>
        <w:t>enhance strategic stability by increasing</w:t>
      </w:r>
      <w:r w:rsidRPr="00C91749">
        <w:rPr>
          <w:rStyle w:val="Emphasis"/>
        </w:rPr>
        <w:t xml:space="preserve"> the </w:t>
      </w:r>
      <w:r w:rsidRPr="00C91749">
        <w:rPr>
          <w:rStyle w:val="Emphasis"/>
          <w:highlight w:val="green"/>
        </w:rPr>
        <w:t>survivability</w:t>
      </w:r>
      <w:r w:rsidRPr="00C91749">
        <w:rPr>
          <w:rStyle w:val="Emphasis"/>
        </w:rPr>
        <w:t xml:space="preserve"> of a nation’s nuclear forces</w:t>
      </w:r>
      <w:r w:rsidRPr="00C91749">
        <w:rPr>
          <w:rStyle w:val="StyleUnderline"/>
        </w:rPr>
        <w:t>.</w:t>
      </w:r>
      <w:r w:rsidRPr="00C91749">
        <w:rPr>
          <w:sz w:val="16"/>
        </w:rPr>
        <w:t xml:space="preserve">8 </w:t>
      </w:r>
      <w:r w:rsidRPr="00C91749">
        <w:rPr>
          <w:rStyle w:val="StyleUnderline"/>
        </w:rPr>
        <w:t xml:space="preserve">Because </w:t>
      </w:r>
      <w:r w:rsidRPr="00C91749">
        <w:rPr>
          <w:rStyle w:val="StyleUnderline"/>
          <w:highlight w:val="green"/>
        </w:rPr>
        <w:t xml:space="preserve">states might be more risk acceptant with conventional forces </w:t>
      </w:r>
      <w:r w:rsidRPr="00C91749">
        <w:rPr>
          <w:rStyle w:val="StyleUnderline"/>
        </w:rPr>
        <w:t xml:space="preserve">and concepts of first and second strikes are much less well defined </w:t>
      </w:r>
      <w:r w:rsidRPr="00C91749">
        <w:rPr>
          <w:sz w:val="16"/>
        </w:rPr>
        <w:t xml:space="preserve">in the conventional realm, </w:t>
      </w:r>
      <w:r w:rsidRPr="00C91749">
        <w:rPr>
          <w:rStyle w:val="StyleUnderline"/>
        </w:rPr>
        <w:t>stability was much more fragile in the pre-nuclear age and would likely prove fragile in a world with fewer</w:t>
      </w:r>
      <w:r w:rsidRPr="00C91749">
        <w:rPr>
          <w:sz w:val="16"/>
        </w:rPr>
        <w:t xml:space="preserve">, or zero, </w:t>
      </w:r>
      <w:r w:rsidRPr="00C91749">
        <w:rPr>
          <w:rStyle w:val="StyleUnderline"/>
        </w:rPr>
        <w:t xml:space="preserve">nuclear </w:t>
      </w:r>
      <w:r w:rsidRPr="00C91749">
        <w:rPr>
          <w:rStyle w:val="StyleUnderline"/>
          <w:highlight w:val="green"/>
        </w:rPr>
        <w:t>weapons</w:t>
      </w:r>
      <w:r w:rsidRPr="00C91749">
        <w:rPr>
          <w:sz w:val="16"/>
        </w:rPr>
        <w:t xml:space="preserve">. Advocates of a world free of nuclear weapons often overlook this point. </w:t>
      </w:r>
      <w:r w:rsidRPr="00C91749">
        <w:rPr>
          <w:rStyle w:val="StyleUnderline"/>
        </w:rPr>
        <w:t xml:space="preserve">A world with </w:t>
      </w:r>
      <w:r w:rsidRPr="00C91749">
        <w:rPr>
          <w:rStyle w:val="StyleUnderline"/>
          <w:highlight w:val="green"/>
        </w:rPr>
        <w:t>fewer nuclear</w:t>
      </w:r>
      <w:r w:rsidRPr="00C91749">
        <w:rPr>
          <w:rStyle w:val="StyleUnderline"/>
        </w:rPr>
        <w:t xml:space="preserve">, </w:t>
      </w:r>
      <w:r w:rsidRPr="00C91749">
        <w:rPr>
          <w:rStyle w:val="StyleUnderline"/>
          <w:highlight w:val="green"/>
        </w:rPr>
        <w:t>but more conventional</w:t>
      </w:r>
      <w:r w:rsidRPr="00C91749">
        <w:rPr>
          <w:rStyle w:val="StyleUnderline"/>
        </w:rPr>
        <w:t xml:space="preserve">, </w:t>
      </w:r>
      <w:r w:rsidRPr="00C91749">
        <w:rPr>
          <w:rStyle w:val="StyleUnderline"/>
          <w:highlight w:val="green"/>
        </w:rPr>
        <w:t>forces</w:t>
      </w:r>
      <w:r w:rsidRPr="00C91749">
        <w:rPr>
          <w:rStyle w:val="StyleUnderline"/>
        </w:rPr>
        <w:t xml:space="preserve"> is likely to </w:t>
      </w:r>
      <w:r w:rsidRPr="00C91749">
        <w:rPr>
          <w:rStyle w:val="StyleUnderline"/>
          <w:highlight w:val="green"/>
        </w:rPr>
        <w:t>bring forth</w:t>
      </w:r>
      <w:r w:rsidRPr="00C91749">
        <w:rPr>
          <w:rStyle w:val="StyleUnderline"/>
        </w:rPr>
        <w:t xml:space="preserve"> new dynamics for </w:t>
      </w:r>
      <w:r w:rsidRPr="00C91749">
        <w:rPr>
          <w:rStyle w:val="StyleUnderline"/>
          <w:highlight w:val="green"/>
        </w:rPr>
        <w:t>arms races</w:t>
      </w:r>
      <w:r w:rsidRPr="00C91749">
        <w:rPr>
          <w:rStyle w:val="StyleUnderline"/>
        </w:rPr>
        <w:t xml:space="preserve">, </w:t>
      </w:r>
      <w:r w:rsidRPr="00C91749">
        <w:rPr>
          <w:rStyle w:val="Emphasis"/>
          <w:highlight w:val="green"/>
        </w:rPr>
        <w:t>which increase the likelihood of disputes and wars.</w:t>
      </w:r>
      <w:r w:rsidRPr="00C91749">
        <w:rPr>
          <w:sz w:val="16"/>
        </w:rPr>
        <w:t xml:space="preserve">9 Reducing or eliminating nuclear weapons does not remove proliferation problems from the agenda. Might we fear arms races in the second conventional age less because of the subnuclear consequences of an advanced conventional missile system, or should we fear it more because of the lower threshold to the use of armed force that might be involved? A world not anxious about nuclear proliferation is more likely to be anxious about the proliferation of advanced conventional systems. In that world, the knowledge that war might escalate to the use of an immediate and devastating nuclear strike is gone. This also raises new issues influencing the extent to which a conventional war may be more controllable than a nuclear one. As Lawrence Freedman, the doyen of British strategic studies, writes, “In principle, denial is a more reliable strategy than punishment because, if the threats have to be implemented, it offers control rather than continuing coercion. With punishment, the [adversary] is left to decide how much more to take. With denial, the choice is removed.”10 Nuclear Reductions, Nonproliferation, and Disarmament Nuclear abolitionists have very different views on the nature of deterrence. Their efforts are based largely on a fundamental ideological dislike of nuclear weapons rather than a deep understanding or appreciation of them. Global nuclear disarmament, if considered in a vacuum, would make the world safer for US conventional power projection but would not necessarily promote strategic stability. This observation is made repeatedly by Russian and Chinese analysts, who clearly understand American conventional superiority. On this basis an argument can indeed be made that global disarmament disproportionately benefits the United States, not regional or global competitors like Russia and China. The effects of conventional capabilities are certainly a neglected topic when compared to the focus on nuclear arms control over the past seven years. They are generally said to bear, or lack, significance in comparison to WMDs. But does this argument still hold in a world with no nuclear weapons? A great deal of analysis is still needed to assess whether and how reductions could be managed to the point that no nuclear-armed state has more than a minimum deterrent. For even further reductions to occur, the process would necessarily have to be multilateral, including China, India, and Pakistan. While China and other states have indicated that they would potentially be willing to enter into negotiations once the United States and Russia reduce their arsenals, they have not specified at what level of forces this might conceivably take place. In any case, the process would involve complex calculations of deterrence equations involving changing sets of multiple actors as well as conventional imbalances that are, again, a major source of concern for many countries that may find themselves at odds with the United States. For the “P5” nuclear weapons states (those with permanent seats on the United Nations’ Security Council) such as Russia and China who are members of the Nuclear Nonproliferation Treaty (NPT), the issue of conventional imbalance compounds the difficulty they face in shaping the perception of some states who suggest that the P5 failed to take significant steps toward nuclear disarmament. Pakistan, for instance, has recently accused the United States and other countries of nuclear hypocrisy, with the Pakistani ambassador to the United Nations saying that a handful of nuclear-weapon states advocate abstinence for others but are unwilling to give up their large inventories of nuclear weapons or cease modernization efforts. The ambassador also stressed that double standards were not only evident on nuclear issues but also in the area of conventional arms: “While professing strict adherence to responsible arms transfers, some powerful states continue to supply increasing numbers of conventional weapons in our region, thereby aggravating instability in South Asia.”11 Indeed, from the Pakistani perspective, the international community does not give enough attention to the issue of vertical proliferation (arms buildup). Certainly, it should come as no surprise that Pakistan continues to stress the importance of nuclear weapons in acting as a deterrent to perceived Indian conventional military superiority.12 Pakistan has made efforts at addressing issues of conventional force imbalances with India in the past, but New Delhi has traditionally dismissed these efforts, instead focusing on its larger regional competitor, China.13 The problem in South Asia is therefore at least a trilateral one. However, the issue speaks to a much larger problem, and that is multilateral conventional arms control. If the India-Pakistan strategic situation offers any lesson, it is that weaker states (such as Pakistan) may desire to develop a “great equalizer” to achieve the security that they cannot find through traditional (conventional) means. With the United States and Russia undertaking a 90 percent reduction in their nuclear arsenals since the end of the Cold War, it is fair to say that these efforts have promoted neither goodwill nor a peaceful posture in countries like China or North Korea. We are not suggesting that American nuclear force reductions have pushed Beijing to expand its antiship ballistic missile inventory, place multiple warheads on its DF-41 ballistic missiles, build artificial islands with deployed military capabilities, or build bases in northern Africa. Nevertheless, it does show that there is little evidence to suggest that nuclear cuts necessarily lead to a more peaceful security environment. If anything, regional and global security evolve independently of the size and shape of one country’s nuclear arsenal. North Korea, in particular, has pursued a nuclear weapons program as a means of countering American conventional superiority, paying little or no attention to the United States’ declining nuclear arsenal. Conventional Arsenals, Crisis Stability, and Arms Race Stability Nuclear reductions have important consequences for both crisis stability and arms race stability. Conventional forces differ tremendously from nuclear forces in the way they are organized and operate and in their destructiveness. These distinctions influence the way in which arms-control arrangements aimed at conventional arms-race stability and crisis stability must be conceptualized in a world free of nuclear weapons but safe for conventional conflict. To be highly destructive, conventional forces need to be used en masse. Their successful application requires well-organized cooperation between many military units, often between different types of military forces (land, air, naval, cyber, and space), and, due to the globalization of conflict, also the participation of several allied states granting military support and access. Conventional forces most often seek military victory, which requires they first defeat adversarial forces before the political objectives of the conflict can be achieved. Also, to be militarily effective, conventional forces need upto-date technology and well-trained troops that are capable of effectively employing weapons of war. Crisis stability is a term that was perfected in its use during the nuclear age. </w:t>
      </w:r>
      <w:r w:rsidRPr="00C91749">
        <w:rPr>
          <w:rStyle w:val="StyleUnderline"/>
        </w:rPr>
        <w:t>Crisis stability aims at developing incentives for using the lowest level of military force possible</w:t>
      </w:r>
      <w:r w:rsidRPr="00C91749">
        <w:rPr>
          <w:sz w:val="16"/>
        </w:rPr>
        <w:t xml:space="preserve">—all while seeking </w:t>
      </w:r>
      <w:r w:rsidRPr="00C91749">
        <w:rPr>
          <w:rStyle w:val="StyleUnderline"/>
        </w:rPr>
        <w:t>to prevent escalation</w:t>
      </w:r>
      <w:r w:rsidRPr="00C91749">
        <w:rPr>
          <w:sz w:val="16"/>
        </w:rPr>
        <w:t xml:space="preserve">. It also seeks to control the emotions that are prevalent in conflict, providing procedures to cope with a crisis. </w:t>
      </w:r>
      <w:r w:rsidRPr="00C91749">
        <w:rPr>
          <w:rStyle w:val="StyleUnderline"/>
          <w:highlight w:val="green"/>
        </w:rPr>
        <w:t>Nuclear reductions</w:t>
      </w:r>
      <w:r w:rsidRPr="00C91749">
        <w:rPr>
          <w:sz w:val="16"/>
          <w:highlight w:val="green"/>
        </w:rPr>
        <w:t xml:space="preserve"> </w:t>
      </w:r>
      <w:r w:rsidRPr="00C91749">
        <w:rPr>
          <w:sz w:val="16"/>
        </w:rPr>
        <w:t xml:space="preserve">and disarmament may </w:t>
      </w:r>
      <w:r w:rsidRPr="00C91749">
        <w:rPr>
          <w:rStyle w:val="StyleUnderline"/>
          <w:highlight w:val="green"/>
        </w:rPr>
        <w:t>make</w:t>
      </w:r>
      <w:r w:rsidRPr="00C91749">
        <w:rPr>
          <w:sz w:val="16"/>
          <w:highlight w:val="green"/>
        </w:rPr>
        <w:t xml:space="preserve"> </w:t>
      </w:r>
      <w:r w:rsidRPr="00C91749">
        <w:rPr>
          <w:rStyle w:val="StyleUnderline"/>
          <w:highlight w:val="green"/>
        </w:rPr>
        <w:t>a</w:t>
      </w:r>
      <w:r w:rsidRPr="00C91749">
        <w:rPr>
          <w:rStyle w:val="StyleUnderline"/>
        </w:rPr>
        <w:t xml:space="preserve"> paradoxical</w:t>
      </w:r>
      <w:r w:rsidRPr="00C91749">
        <w:rPr>
          <w:sz w:val="16"/>
        </w:rPr>
        <w:t xml:space="preserve"> and </w:t>
      </w:r>
      <w:r w:rsidRPr="00C91749">
        <w:rPr>
          <w:rStyle w:val="Emphasis"/>
          <w:highlight w:val="green"/>
        </w:rPr>
        <w:t>undesired contribution</w:t>
      </w:r>
      <w:r w:rsidRPr="00C91749">
        <w:rPr>
          <w:sz w:val="16"/>
        </w:rPr>
        <w:t xml:space="preserve">; </w:t>
      </w:r>
      <w:r w:rsidRPr="00C91749">
        <w:rPr>
          <w:rStyle w:val="StyleUnderline"/>
          <w:highlight w:val="green"/>
        </w:rPr>
        <w:t>reducing</w:t>
      </w:r>
      <w:r w:rsidRPr="00C91749">
        <w:rPr>
          <w:rStyle w:val="StyleUnderline"/>
        </w:rPr>
        <w:t xml:space="preserve"> expected </w:t>
      </w:r>
      <w:r w:rsidRPr="00C91749">
        <w:rPr>
          <w:rStyle w:val="StyleUnderline"/>
          <w:highlight w:val="green"/>
        </w:rPr>
        <w:t xml:space="preserve">levels of death </w:t>
      </w:r>
      <w:r w:rsidRPr="00C91749">
        <w:rPr>
          <w:rStyle w:val="StyleUnderline"/>
        </w:rPr>
        <w:t xml:space="preserve">and destruction if war comes might actually </w:t>
      </w:r>
      <w:r w:rsidRPr="00C91749">
        <w:rPr>
          <w:rStyle w:val="Emphasis"/>
          <w:highlight w:val="green"/>
        </w:rPr>
        <w:t>increase the probability of</w:t>
      </w:r>
      <w:r w:rsidRPr="00C91749">
        <w:rPr>
          <w:rStyle w:val="Emphasis"/>
        </w:rPr>
        <w:t xml:space="preserve"> the onset of </w:t>
      </w:r>
      <w:r w:rsidRPr="00C91749">
        <w:rPr>
          <w:rStyle w:val="Emphasis"/>
          <w:highlight w:val="green"/>
        </w:rPr>
        <w:t>war</w:t>
      </w:r>
      <w:r w:rsidRPr="00C91749">
        <w:rPr>
          <w:sz w:val="16"/>
        </w:rPr>
        <w:t xml:space="preserve">. </w:t>
      </w:r>
      <w:r w:rsidRPr="00C91749">
        <w:rPr>
          <w:rStyle w:val="Emphasis"/>
        </w:rPr>
        <w:t xml:space="preserve">Even </w:t>
      </w:r>
      <w:r w:rsidRPr="00C91749">
        <w:rPr>
          <w:rStyle w:val="Emphasis"/>
          <w:highlight w:val="green"/>
        </w:rPr>
        <w:t>if two states went to war</w:t>
      </w:r>
      <w:r w:rsidRPr="00C91749">
        <w:rPr>
          <w:sz w:val="16"/>
        </w:rPr>
        <w:t xml:space="preserve">, </w:t>
      </w:r>
      <w:r w:rsidRPr="00C91749">
        <w:rPr>
          <w:rStyle w:val="StyleUnderline"/>
        </w:rPr>
        <w:t xml:space="preserve">one would expect </w:t>
      </w:r>
      <w:r w:rsidRPr="00C91749">
        <w:rPr>
          <w:rStyle w:val="StyleUnderline"/>
          <w:highlight w:val="green"/>
        </w:rPr>
        <w:t>the nuclear sword</w:t>
      </w:r>
      <w:r w:rsidRPr="00C91749">
        <w:rPr>
          <w:rStyle w:val="StyleUnderline"/>
        </w:rPr>
        <w:t xml:space="preserve"> of Damocles to </w:t>
      </w:r>
      <w:r w:rsidRPr="00C91749">
        <w:rPr>
          <w:rStyle w:val="StyleUnderline"/>
          <w:highlight w:val="green"/>
        </w:rPr>
        <w:t>incentivize them to end the conflict</w:t>
      </w:r>
      <w:r w:rsidRPr="00C91749">
        <w:rPr>
          <w:rStyle w:val="StyleUnderline"/>
        </w:rPr>
        <w:t xml:space="preserve"> as soon as possible</w:t>
      </w:r>
      <w:r w:rsidRPr="00C91749">
        <w:rPr>
          <w:sz w:val="16"/>
        </w:rPr>
        <w:t xml:space="preserve">. In addition, </w:t>
      </w:r>
      <w:r w:rsidRPr="00C91749">
        <w:rPr>
          <w:rStyle w:val="Emphasis"/>
        </w:rPr>
        <w:t xml:space="preserve">the </w:t>
      </w:r>
      <w:r w:rsidRPr="00C91749">
        <w:rPr>
          <w:rStyle w:val="Emphasis"/>
          <w:highlight w:val="green"/>
        </w:rPr>
        <w:t>historical record</w:t>
      </w:r>
      <w:r w:rsidRPr="00C91749">
        <w:rPr>
          <w:rStyle w:val="Emphasis"/>
        </w:rPr>
        <w:t xml:space="preserve"> clearly </w:t>
      </w:r>
      <w:r w:rsidRPr="00C91749">
        <w:rPr>
          <w:rStyle w:val="Emphasis"/>
          <w:highlight w:val="green"/>
        </w:rPr>
        <w:t>shows there is not the same taboo</w:t>
      </w:r>
      <w:r w:rsidRPr="00C91749">
        <w:rPr>
          <w:rStyle w:val="Emphasis"/>
        </w:rPr>
        <w:t xml:space="preserve"> or norm </w:t>
      </w:r>
      <w:r w:rsidRPr="00C91749">
        <w:rPr>
          <w:rStyle w:val="Emphasis"/>
          <w:highlight w:val="green"/>
        </w:rPr>
        <w:t>against using conventional missiles</w:t>
      </w:r>
      <w:r w:rsidRPr="00C91749">
        <w:rPr>
          <w:rStyle w:val="Emphasis"/>
        </w:rPr>
        <w:t xml:space="preserve"> and bombers </w:t>
      </w:r>
      <w:r w:rsidRPr="00C91749">
        <w:rPr>
          <w:rStyle w:val="Emphasis"/>
          <w:highlight w:val="green"/>
        </w:rPr>
        <w:t>as</w:t>
      </w:r>
      <w:r w:rsidRPr="00C91749">
        <w:rPr>
          <w:rStyle w:val="Emphasis"/>
        </w:rPr>
        <w:t xml:space="preserve"> there is against using </w:t>
      </w:r>
      <w:r w:rsidRPr="00C91749">
        <w:rPr>
          <w:rStyle w:val="Emphasis"/>
          <w:highlight w:val="green"/>
        </w:rPr>
        <w:t>an atomic version</w:t>
      </w:r>
      <w:r w:rsidRPr="00C91749">
        <w:rPr>
          <w:sz w:val="16"/>
        </w:rPr>
        <w:t xml:space="preserve">.14 </w:t>
      </w:r>
      <w:r w:rsidRPr="00C91749">
        <w:rPr>
          <w:rStyle w:val="Emphasis"/>
        </w:rPr>
        <w:t>Not a single nuclear warhead has been delivered by any delivery system since 1945</w:t>
      </w:r>
      <w:r w:rsidRPr="00C91749">
        <w:rPr>
          <w:sz w:val="16"/>
        </w:rPr>
        <w:t xml:space="preserve">. By contrast, </w:t>
      </w:r>
      <w:r w:rsidRPr="00C91749">
        <w:rPr>
          <w:rStyle w:val="StyleUnderline"/>
        </w:rPr>
        <w:t>over the past 45 years, ballistic missiles were employed in at least six different conflicts</w:t>
      </w:r>
      <w:r w:rsidRPr="00C91749">
        <w:rPr>
          <w:sz w:val="16"/>
        </w:rPr>
        <w:t>: the Egyptian and Syrian missile attacks on Israel in the 1973 Yom Kippur War, the 1980–88 war between Iraq and Iran, the Afghan civil war of 1988–91, the 1991 Persian Gulf War, the Yemen civil war of 1994, and the 2003 US-led invasion of Iraq. Indeed</w:t>
      </w:r>
      <w:r w:rsidRPr="00C91749">
        <w:rPr>
          <w:rStyle w:val="StyleUnderline"/>
        </w:rPr>
        <w:t xml:space="preserve"> the duration and controllability of a war becomes important here.</w:t>
      </w:r>
      <w:r w:rsidRPr="00C91749">
        <w:rPr>
          <w:sz w:val="16"/>
        </w:rPr>
        <w:t xml:space="preserve"> As antinuclear advocate Randall Forsberg admits, </w:t>
      </w:r>
      <w:r w:rsidRPr="00C91749">
        <w:rPr>
          <w:rStyle w:val="StyleUnderline"/>
        </w:rPr>
        <w:t xml:space="preserve">The main role of </w:t>
      </w:r>
      <w:r w:rsidRPr="00C91749">
        <w:rPr>
          <w:rStyle w:val="StyleUnderline"/>
          <w:highlight w:val="green"/>
        </w:rPr>
        <w:t>nuclear weapons</w:t>
      </w:r>
      <w:r w:rsidRPr="00C91749">
        <w:rPr>
          <w:rStyle w:val="StyleUnderline"/>
        </w:rPr>
        <w:t xml:space="preserve"> has always been to </w:t>
      </w:r>
      <w:r w:rsidRPr="00C91749">
        <w:rPr>
          <w:rStyle w:val="StyleUnderline"/>
          <w:highlight w:val="green"/>
        </w:rPr>
        <w:t>deter conventional war among</w:t>
      </w:r>
      <w:r w:rsidRPr="00C91749">
        <w:rPr>
          <w:rStyle w:val="StyleUnderline"/>
        </w:rPr>
        <w:t xml:space="preserve"> the world’s </w:t>
      </w:r>
      <w:r w:rsidRPr="00C91749">
        <w:rPr>
          <w:rStyle w:val="StyleUnderline"/>
          <w:highlight w:val="green"/>
        </w:rPr>
        <w:t>“big powers”</w:t>
      </w:r>
      <w:r w:rsidRPr="00C91749">
        <w:rPr>
          <w:sz w:val="16"/>
        </w:rPr>
        <w:t xml:space="preserve"> (the USA, the USSR, the UK, France, West Germany, China, and Japan) by posing a clear risk that such a war would escalate to nuclear war. If ballistic missiles were abolished, raising again the prime strategic question of the 1950s—could a conventional war be fought without going nuclear, and if it went nuclear, could it be won?—it would diminish nuclear deterrence of conventional war.15 (emphasis in original) </w:t>
      </w:r>
      <w:r w:rsidRPr="00C91749">
        <w:rPr>
          <w:rStyle w:val="Emphasis"/>
          <w:highlight w:val="green"/>
        </w:rPr>
        <w:t>The fog of war could become</w:t>
      </w:r>
      <w:r w:rsidRPr="00C91749">
        <w:rPr>
          <w:rStyle w:val="Emphasis"/>
        </w:rPr>
        <w:t xml:space="preserve"> much </w:t>
      </w:r>
      <w:r w:rsidRPr="00C91749">
        <w:rPr>
          <w:rStyle w:val="Emphasis"/>
          <w:highlight w:val="green"/>
        </w:rPr>
        <w:t>thicker</w:t>
      </w:r>
      <w:r w:rsidRPr="00C91749">
        <w:rPr>
          <w:sz w:val="16"/>
        </w:rPr>
        <w:t xml:space="preserve">. Even if lower-yield nuclear weapons were used, they could still significantly disrupt command, control, communication, and intelligence. </w:t>
      </w:r>
      <w:r w:rsidRPr="00C91749">
        <w:rPr>
          <w:rStyle w:val="StyleUnderline"/>
        </w:rPr>
        <w:t>In the conventional world this would be less of an issue because of the smaller level of destruction, over a much more protracted amount of time, thus enabling more time to react</w:t>
      </w:r>
      <w:r w:rsidRPr="00C91749">
        <w:rPr>
          <w:sz w:val="16"/>
        </w:rPr>
        <w:t xml:space="preserve">. In the nuclear age, time becomes much more compressed. Moreover, assuming that deterrence was still desirable, states would have to rethink how to reorient their forces toward achieving a conventional second-strike capability. </w:t>
      </w:r>
      <w:r w:rsidRPr="00C91749">
        <w:rPr>
          <w:rStyle w:val="Emphasis"/>
        </w:rPr>
        <w:t>This might lead to a different type of arms race</w:t>
      </w:r>
      <w:r w:rsidRPr="00C91749">
        <w:rPr>
          <w:sz w:val="16"/>
        </w:rPr>
        <w:t xml:space="preserve">. </w:t>
      </w:r>
      <w:r w:rsidRPr="00C91749">
        <w:rPr>
          <w:rStyle w:val="StyleUnderline"/>
        </w:rPr>
        <w:t>This concept was already present before the advent of the bomb, in discussions about the importance of airpower and having enough aircraft to deter aggression among European states</w:t>
      </w:r>
      <w:r w:rsidRPr="00C91749">
        <w:rPr>
          <w:sz w:val="16"/>
        </w:rPr>
        <w:t xml:space="preserve">.16 All these issues raise the importance of focusing on conventional arms control as much as nuclear reductions, especially in the Asia-Pacific. Arms race stability aims at lowering incentives to further build up military forces. Thus we might conceivably ask: if the United States and Russia reduce their nuclear arsenals to a few hundred warheads each— and other nations to a few dozen—might we see a nonnuclear arms race to fill a nuclear void?17 As the 2010 Nuclear Posture Review states, “fundamental changes in the international security environment in recent years—including the growth of unrivaled US conventional military capabilities [and] major improvements in missile defenses . . . enable us to fulfill . . . objectives at significantly lower nuclear force levels and with reduced reliance on nuclear weapons . . . without jeopardizing our traditional deterrence and reassurance goals.18 If one accepts this statement, and if opponents of nuclear modernization are truly concerned about reducing global instability, they should be urging the administration to cancel and eliminate a number of conventional capabilities that are far more concerning to our adversaries. Granted, such a position is irrational, but if stability is the key then this is the logical position to hold. Indeed, even with successful elimination of nuclear weapons, the tasks of strategic deterrence, extended deterrence, and arms control do not go away. Instead, they become more difficult to manage. This is especially true for conventional arms control, because </w:t>
      </w:r>
      <w:r w:rsidRPr="00C91749">
        <w:rPr>
          <w:rStyle w:val="Emphasis"/>
        </w:rPr>
        <w:t>nuclear weapons tend to make deterrence much easier</w:t>
      </w:r>
      <w:r w:rsidRPr="00C91749">
        <w:rPr>
          <w:sz w:val="16"/>
        </w:rPr>
        <w:t xml:space="preserve">, or so the historical record would seem to indicate. If one argues for further nuclear reductions and nuclear disarmament, then one needs to be responsible and also think seriously about conventional arms control. Conventional imbalances and any remaining system of deterrence would increasingly become the focus of deterrence and would serve as the source of instability.19 This is especially true because, in many instances, the imbalance and insecurity of a conventional-only world have remained obscured during the nuclear age.20 </w:t>
      </w:r>
      <w:r w:rsidRPr="00C91749">
        <w:rPr>
          <w:rStyle w:val="StyleUnderline"/>
        </w:rPr>
        <w:t>With</w:t>
      </w:r>
      <w:r w:rsidRPr="00C91749">
        <w:rPr>
          <w:sz w:val="16"/>
        </w:rPr>
        <w:t xml:space="preserve"> </w:t>
      </w:r>
      <w:r w:rsidRPr="00C91749">
        <w:rPr>
          <w:rStyle w:val="StyleUnderline"/>
        </w:rPr>
        <w:t>Article VI of</w:t>
      </w:r>
      <w:r w:rsidRPr="00C91749">
        <w:rPr>
          <w:sz w:val="16"/>
        </w:rPr>
        <w:t xml:space="preserve"> </w:t>
      </w:r>
      <w:r w:rsidRPr="00C91749">
        <w:rPr>
          <w:rStyle w:val="StyleUnderline"/>
        </w:rPr>
        <w:t>the</w:t>
      </w:r>
      <w:r w:rsidRPr="00C91749">
        <w:rPr>
          <w:sz w:val="16"/>
        </w:rPr>
        <w:t xml:space="preserve"> </w:t>
      </w:r>
      <w:r w:rsidRPr="00C91749">
        <w:rPr>
          <w:rStyle w:val="StyleUnderline"/>
        </w:rPr>
        <w:t>NPT</w:t>
      </w:r>
      <w:r w:rsidRPr="00C91749">
        <w:rPr>
          <w:sz w:val="16"/>
        </w:rPr>
        <w:t xml:space="preserve"> </w:t>
      </w:r>
      <w:r w:rsidRPr="00C91749">
        <w:rPr>
          <w:rStyle w:val="StyleUnderline"/>
        </w:rPr>
        <w:t>obliging</w:t>
      </w:r>
      <w:r w:rsidRPr="00C91749">
        <w:rPr>
          <w:sz w:val="16"/>
        </w:rPr>
        <w:t xml:space="preserve"> nuclear-weapon states to work toward general and </w:t>
      </w:r>
      <w:r w:rsidRPr="00C91749">
        <w:rPr>
          <w:rStyle w:val="StyleUnderline"/>
        </w:rPr>
        <w:t xml:space="preserve">complete disarmament </w:t>
      </w:r>
      <w:r w:rsidRPr="00C91749">
        <w:rPr>
          <w:sz w:val="16"/>
        </w:rPr>
        <w:t xml:space="preserve">of nuclear weapons, would such a treaty be required or feasible in a conventional world? This possibility raises an important question: to what extent should nuclearweapon states focus on reducing their arsenals as a precondition for conventional disarmament? We have tended to think that it would first be a good idea to reduce nuclear weapons before reducing conventional forces. However, </w:t>
      </w:r>
      <w:r w:rsidRPr="00C91749">
        <w:rPr>
          <w:rStyle w:val="StyleUnderline"/>
        </w:rPr>
        <w:t>nuclear weapons are but one component of the overall military balance among states</w:t>
      </w:r>
      <w:r w:rsidRPr="00C91749">
        <w:rPr>
          <w:sz w:val="16"/>
        </w:rPr>
        <w:t xml:space="preserve">. In an age </w:t>
      </w:r>
      <w:r w:rsidRPr="00C91749">
        <w:rPr>
          <w:rStyle w:val="Emphasis"/>
          <w:highlight w:val="green"/>
        </w:rPr>
        <w:t>without nuclear weapons</w:t>
      </w:r>
      <w:r w:rsidRPr="00C91749">
        <w:rPr>
          <w:rStyle w:val="Emphasis"/>
        </w:rPr>
        <w:t xml:space="preserve">, it is also conceivable that </w:t>
      </w:r>
      <w:r w:rsidRPr="00C91749">
        <w:rPr>
          <w:rStyle w:val="Emphasis"/>
          <w:highlight w:val="green"/>
        </w:rPr>
        <w:t>deterrence</w:t>
      </w:r>
      <w:r w:rsidRPr="00C91749">
        <w:rPr>
          <w:rStyle w:val="Emphasis"/>
        </w:rPr>
        <w:t xml:space="preserve"> relationships </w:t>
      </w:r>
      <w:r w:rsidRPr="00C91749">
        <w:rPr>
          <w:rStyle w:val="Emphasis"/>
          <w:highlight w:val="green"/>
        </w:rPr>
        <w:t xml:space="preserve">will </w:t>
      </w:r>
      <w:r w:rsidRPr="00C91749">
        <w:rPr>
          <w:rStyle w:val="Emphasis"/>
        </w:rPr>
        <w:t xml:space="preserve">simply </w:t>
      </w:r>
      <w:r w:rsidRPr="00C91749">
        <w:rPr>
          <w:rStyle w:val="Emphasis"/>
          <w:highlight w:val="green"/>
        </w:rPr>
        <w:t>not work without boosting</w:t>
      </w:r>
      <w:r w:rsidRPr="00C91749">
        <w:rPr>
          <w:rStyle w:val="Emphasis"/>
        </w:rPr>
        <w:t xml:space="preserve"> some aspects of </w:t>
      </w:r>
      <w:r w:rsidRPr="00C91749">
        <w:rPr>
          <w:rStyle w:val="Emphasis"/>
          <w:highlight w:val="green"/>
        </w:rPr>
        <w:t>conventional arsenals</w:t>
      </w:r>
      <w:r w:rsidRPr="00C91749">
        <w:rPr>
          <w:sz w:val="16"/>
        </w:rPr>
        <w:t xml:space="preserve">. The more-maybe-better logic that Schelling (and others) applied to nuclear weapons may also carry into an entirely conventional era. That is, </w:t>
      </w:r>
      <w:r w:rsidRPr="00C91749">
        <w:rPr>
          <w:rStyle w:val="StyleUnderline"/>
        </w:rPr>
        <w:t>fewer</w:t>
      </w:r>
      <w:r w:rsidRPr="00C91749">
        <w:rPr>
          <w:sz w:val="16"/>
        </w:rPr>
        <w:t xml:space="preserve"> nuclear </w:t>
      </w:r>
      <w:r w:rsidRPr="00C91749">
        <w:rPr>
          <w:rStyle w:val="StyleUnderline"/>
        </w:rPr>
        <w:t>weapons</w:t>
      </w:r>
      <w:r w:rsidRPr="00C91749">
        <w:rPr>
          <w:sz w:val="16"/>
        </w:rPr>
        <w:t xml:space="preserve"> in the world </w:t>
      </w:r>
      <w:r w:rsidRPr="00C91749">
        <w:rPr>
          <w:rStyle w:val="StyleUnderline"/>
        </w:rPr>
        <w:t>would</w:t>
      </w:r>
      <w:r w:rsidRPr="00C91749">
        <w:rPr>
          <w:sz w:val="16"/>
        </w:rPr>
        <w:t xml:space="preserve"> likely </w:t>
      </w:r>
      <w:r w:rsidRPr="00C91749">
        <w:rPr>
          <w:rStyle w:val="StyleUnderline"/>
        </w:rPr>
        <w:t>entail</w:t>
      </w:r>
      <w:r w:rsidRPr="00C91749">
        <w:rPr>
          <w:sz w:val="16"/>
        </w:rPr>
        <w:t xml:space="preserve"> </w:t>
      </w:r>
      <w:r w:rsidRPr="00C91749">
        <w:rPr>
          <w:rStyle w:val="StyleUnderline"/>
        </w:rPr>
        <w:t>more</w:t>
      </w:r>
      <w:r w:rsidRPr="00C91749">
        <w:rPr>
          <w:sz w:val="16"/>
        </w:rPr>
        <w:t xml:space="preserve"> </w:t>
      </w:r>
      <w:r w:rsidRPr="00C91749">
        <w:rPr>
          <w:rStyle w:val="StyleUnderline"/>
        </w:rPr>
        <w:t>conventional</w:t>
      </w:r>
      <w:r w:rsidRPr="00C91749">
        <w:rPr>
          <w:sz w:val="16"/>
        </w:rPr>
        <w:t xml:space="preserve"> </w:t>
      </w:r>
      <w:r w:rsidRPr="00C91749">
        <w:rPr>
          <w:rStyle w:val="StyleUnderline"/>
        </w:rPr>
        <w:t>forces</w:t>
      </w:r>
      <w:r w:rsidRPr="00C91749">
        <w:rPr>
          <w:sz w:val="16"/>
        </w:rPr>
        <w:t xml:space="preserve"> </w:t>
      </w:r>
      <w:r w:rsidRPr="00C91749">
        <w:rPr>
          <w:rStyle w:val="StyleUnderline"/>
        </w:rPr>
        <w:t>to</w:t>
      </w:r>
      <w:r w:rsidRPr="00C91749">
        <w:rPr>
          <w:sz w:val="16"/>
        </w:rPr>
        <w:t xml:space="preserve"> </w:t>
      </w:r>
      <w:r w:rsidRPr="00C91749">
        <w:rPr>
          <w:rStyle w:val="StyleUnderline"/>
        </w:rPr>
        <w:t>compensate</w:t>
      </w:r>
      <w:r w:rsidRPr="00C91749">
        <w:rPr>
          <w:sz w:val="16"/>
        </w:rPr>
        <w:t xml:space="preserve">, </w:t>
      </w:r>
      <w:r w:rsidRPr="00C91749">
        <w:rPr>
          <w:rStyle w:val="Emphasis"/>
          <w:highlight w:val="green"/>
        </w:rPr>
        <w:t>which would not</w:t>
      </w:r>
      <w:r w:rsidRPr="00C91749">
        <w:rPr>
          <w:rStyle w:val="Emphasis"/>
        </w:rPr>
        <w:t xml:space="preserve"> necessarily </w:t>
      </w:r>
      <w:r w:rsidRPr="00C91749">
        <w:rPr>
          <w:rStyle w:val="Emphasis"/>
          <w:highlight w:val="green"/>
        </w:rPr>
        <w:t>be</w:t>
      </w:r>
      <w:r w:rsidRPr="00C91749">
        <w:rPr>
          <w:rStyle w:val="Emphasis"/>
        </w:rPr>
        <w:t xml:space="preserve"> a </w:t>
      </w:r>
      <w:r w:rsidRPr="00C91749">
        <w:rPr>
          <w:rStyle w:val="Emphasis"/>
          <w:highlight w:val="green"/>
        </w:rPr>
        <w:t xml:space="preserve">stabilizing </w:t>
      </w:r>
      <w:r w:rsidRPr="00C91749">
        <w:rPr>
          <w:rStyle w:val="Emphasis"/>
        </w:rPr>
        <w:t>development.</w:t>
      </w:r>
      <w:r w:rsidRPr="00C91749">
        <w:rPr>
          <w:sz w:val="16"/>
        </w:rPr>
        <w:t xml:space="preserve"> For advocates of “global zero,” the implications of a world free of nuclear weapons are assumed to be inherently positive. However, the reality of such a world may be far less positive because the psychological effect achieved by the understood destructive power of nuclear weapons will no longer push risk-acceptant national leaders to allow caution to prevail. Given that no current leader of a nuclear-weapon state was even alive prior to the development of the atomic bomb, the security and stability of a nuclear-free world should not be taken for granted. Instead, much more work is required to understand the implications of such a fundamental change to a proven and stable approach to constraining great-power conflict. Conclusion If the past offers any lessons for the future, it is not unreasonable to believe that a world free of nuclear weapons is a world in which standing armies grow larger, defense expenditures (as a percentage of gross domestic product) increase, and conflict becomes more frequent as the perceived risks to a nation and its leaders decline. National leaders are not always rational, because they do not effectively weigh costs and benefits or risks and rewards, which would lead them to overvalue the prospect of a loss and undervalue the prospect of a gain. </w:t>
      </w:r>
      <w:r w:rsidRPr="00C91749">
        <w:rPr>
          <w:rStyle w:val="StyleUnderline"/>
        </w:rPr>
        <w:t xml:space="preserve">The </w:t>
      </w:r>
      <w:r w:rsidRPr="00C91749">
        <w:rPr>
          <w:rStyle w:val="StyleUnderline"/>
          <w:highlight w:val="green"/>
        </w:rPr>
        <w:t>certain</w:t>
      </w:r>
      <w:r w:rsidRPr="00C91749">
        <w:rPr>
          <w:sz w:val="16"/>
        </w:rPr>
        <w:t xml:space="preserve"> </w:t>
      </w:r>
      <w:r w:rsidRPr="00C91749">
        <w:rPr>
          <w:rStyle w:val="StyleUnderline"/>
          <w:highlight w:val="green"/>
        </w:rPr>
        <w:t>loss caused by</w:t>
      </w:r>
      <w:r w:rsidRPr="00C91749">
        <w:rPr>
          <w:rStyle w:val="StyleUnderline"/>
        </w:rPr>
        <w:t xml:space="preserve"> any prospective </w:t>
      </w:r>
      <w:r w:rsidRPr="00C91749">
        <w:rPr>
          <w:rStyle w:val="StyleUnderline"/>
          <w:highlight w:val="green"/>
        </w:rPr>
        <w:t>use of nuclear weapons</w:t>
      </w:r>
      <w:r w:rsidRPr="00C91749">
        <w:rPr>
          <w:sz w:val="16"/>
        </w:rPr>
        <w:t xml:space="preserve"> </w:t>
      </w:r>
      <w:r w:rsidRPr="00C91749">
        <w:rPr>
          <w:rStyle w:val="Emphasis"/>
        </w:rPr>
        <w:t xml:space="preserve">has </w:t>
      </w:r>
      <w:r w:rsidRPr="00C91749">
        <w:rPr>
          <w:rStyle w:val="Emphasis"/>
          <w:highlight w:val="green"/>
        </w:rPr>
        <w:t>caused</w:t>
      </w:r>
      <w:r w:rsidRPr="00C91749">
        <w:rPr>
          <w:rStyle w:val="Emphasis"/>
        </w:rPr>
        <w:t xml:space="preserve"> decision makers to exercise </w:t>
      </w:r>
      <w:r w:rsidRPr="00C91749">
        <w:rPr>
          <w:rStyle w:val="Emphasis"/>
          <w:highlight w:val="green"/>
        </w:rPr>
        <w:t>great restraint when contemplating</w:t>
      </w:r>
      <w:r w:rsidRPr="00C91749">
        <w:rPr>
          <w:rStyle w:val="Emphasis"/>
        </w:rPr>
        <w:t xml:space="preserve"> the prospective </w:t>
      </w:r>
      <w:r w:rsidRPr="00C91749">
        <w:rPr>
          <w:rStyle w:val="Emphasis"/>
          <w:highlight w:val="green"/>
        </w:rPr>
        <w:t>use of force</w:t>
      </w:r>
      <w:r w:rsidRPr="00C91749">
        <w:rPr>
          <w:sz w:val="16"/>
        </w:rPr>
        <w:t xml:space="preserve">.21 History appears to suggest that, to some degree, </w:t>
      </w:r>
      <w:r w:rsidRPr="00C91749">
        <w:rPr>
          <w:rStyle w:val="StyleUnderline"/>
        </w:rPr>
        <w:t xml:space="preserve">nuclear weapons do cause decision makers to see the use of nuclear weapons as ensuring losses, with few gains—causing restraint. </w:t>
      </w:r>
      <w:r w:rsidRPr="00C91749">
        <w:rPr>
          <w:sz w:val="16"/>
        </w:rPr>
        <w:t xml:space="preserve">Thus, eliminating nuclear weapons may well reduce perceived risks and increase perceived gains from fighting—making the world safe for conventional conflict. Such a state of affairs would not have the same absolute risk associated with it that nuclear warfare poses (that of total annihilation), but </w:t>
      </w:r>
      <w:r w:rsidRPr="00C91749">
        <w:rPr>
          <w:rStyle w:val="Emphasis"/>
          <w:highlight w:val="green"/>
        </w:rPr>
        <w:t>it would increase</w:t>
      </w:r>
      <w:r w:rsidRPr="00C91749">
        <w:rPr>
          <w:rStyle w:val="Emphasis"/>
        </w:rPr>
        <w:t xml:space="preserve"> the risks of proliferating </w:t>
      </w:r>
      <w:r w:rsidRPr="00C91749">
        <w:rPr>
          <w:rStyle w:val="Emphasis"/>
          <w:highlight w:val="green"/>
        </w:rPr>
        <w:t>conflict</w:t>
      </w:r>
      <w:r w:rsidRPr="00C91749">
        <w:rPr>
          <w:rStyle w:val="Emphasis"/>
        </w:rPr>
        <w:t>, which may lead to a dramatic increase in conflict-related casualties.</w:t>
      </w:r>
    </w:p>
    <w:p w14:paraId="6F5B6190" w14:textId="77777777" w:rsidR="0091490A" w:rsidRPr="00C91749" w:rsidRDefault="0091490A" w:rsidP="0091490A">
      <w:pPr>
        <w:pStyle w:val="Heading4"/>
        <w:rPr>
          <w:rFonts w:cs="Arial"/>
          <w:u w:val="single"/>
        </w:rPr>
      </w:pPr>
      <w:r w:rsidRPr="00C91749">
        <w:rPr>
          <w:rFonts w:cs="Arial"/>
        </w:rPr>
        <w:t>Conventional conflict escalates because of</w:t>
      </w:r>
      <w:r>
        <w:rPr>
          <w:rFonts w:cs="Arial"/>
        </w:rPr>
        <w:t xml:space="preserve"> AI and</w:t>
      </w:r>
      <w:r w:rsidRPr="00C91749">
        <w:rPr>
          <w:rFonts w:cs="Arial"/>
        </w:rPr>
        <w:t xml:space="preserve"> </w:t>
      </w:r>
      <w:r w:rsidRPr="00C91749">
        <w:rPr>
          <w:rFonts w:cs="Arial"/>
          <w:u w:val="single"/>
        </w:rPr>
        <w:t>non-nuclear emerging technologies</w:t>
      </w:r>
      <w:r w:rsidRPr="00C91749">
        <w:rPr>
          <w:rFonts w:cs="Arial"/>
        </w:rPr>
        <w:t xml:space="preserve"> – independently extinction but also </w:t>
      </w:r>
      <w:r w:rsidRPr="00C91749">
        <w:rPr>
          <w:rFonts w:cs="Arial"/>
          <w:u w:val="single"/>
        </w:rPr>
        <w:t>turns nuke war</w:t>
      </w:r>
    </w:p>
    <w:p w14:paraId="1FBABD70" w14:textId="77777777" w:rsidR="0091490A" w:rsidRPr="00C91749" w:rsidRDefault="0091490A" w:rsidP="0091490A">
      <w:pPr>
        <w:rPr>
          <w:rStyle w:val="Style13ptBold"/>
          <w:b w:val="0"/>
          <w:bCs/>
          <w:sz w:val="16"/>
        </w:rPr>
      </w:pPr>
      <w:r w:rsidRPr="00C91749">
        <w:rPr>
          <w:rStyle w:val="Style13ptBold"/>
        </w:rPr>
        <w:t>Klare 18</w:t>
      </w:r>
      <w:r w:rsidRPr="00C91749">
        <w:t xml:space="preserve"> [Michael T. Klare, professor emeritus of peace and world security studies at Hampshire College and senior visiting fellow at the Arms Control Association (“The Challenges of Emerging Technologies,” </w:t>
      </w:r>
      <w:r w:rsidRPr="00C91749">
        <w:rPr>
          <w:i/>
        </w:rPr>
        <w:t>Arms Control Association</w:t>
      </w:r>
      <w:r w:rsidRPr="00C91749">
        <w:t>, December 2018, https://www.armscontrol.org/act/2018-12/features/challenges-emerging-technologies]</w:t>
      </w:r>
    </w:p>
    <w:p w14:paraId="5A02295C" w14:textId="77777777" w:rsidR="0091490A" w:rsidRPr="00C91749" w:rsidRDefault="0091490A" w:rsidP="0091490A">
      <w:r w:rsidRPr="00C91749">
        <w:rPr>
          <w:rStyle w:val="StyleUnderline"/>
        </w:rPr>
        <w:t xml:space="preserve">Today, a </w:t>
      </w:r>
      <w:r w:rsidRPr="00C91749">
        <w:rPr>
          <w:rStyle w:val="Emphasis"/>
        </w:rPr>
        <w:t>whole new array of technologies</w:t>
      </w:r>
      <w:r w:rsidRPr="00C91749">
        <w:rPr>
          <w:sz w:val="16"/>
        </w:rPr>
        <w:t>—artificial intelligence (</w:t>
      </w:r>
      <w:r w:rsidRPr="00C91749">
        <w:rPr>
          <w:rStyle w:val="Emphasis"/>
          <w:highlight w:val="green"/>
        </w:rPr>
        <w:t>AI</w:t>
      </w:r>
      <w:r w:rsidRPr="00C91749">
        <w:rPr>
          <w:sz w:val="16"/>
        </w:rPr>
        <w:t xml:space="preserve">), </w:t>
      </w:r>
      <w:r w:rsidRPr="00C91749">
        <w:rPr>
          <w:rStyle w:val="Emphasis"/>
          <w:highlight w:val="green"/>
        </w:rPr>
        <w:t>robotics</w:t>
      </w:r>
      <w:r w:rsidRPr="00C91749">
        <w:rPr>
          <w:sz w:val="16"/>
        </w:rPr>
        <w:t xml:space="preserve">, hypersonics, </w:t>
      </w:r>
      <w:r w:rsidRPr="00C91749">
        <w:rPr>
          <w:rStyle w:val="StyleUnderline"/>
          <w:highlight w:val="green"/>
        </w:rPr>
        <w:t>and</w:t>
      </w:r>
      <w:r w:rsidRPr="00C91749">
        <w:rPr>
          <w:sz w:val="16"/>
        </w:rPr>
        <w:t xml:space="preserve"> </w:t>
      </w:r>
      <w:r w:rsidRPr="00C91749">
        <w:rPr>
          <w:rStyle w:val="Emphasis"/>
          <w:highlight w:val="green"/>
        </w:rPr>
        <w:t>cybertechnology</w:t>
      </w:r>
      <w:r w:rsidRPr="00C91749">
        <w:rPr>
          <w:sz w:val="16"/>
        </w:rPr>
        <w:t>, among others—</w:t>
      </w:r>
      <w:r w:rsidRPr="00C91749">
        <w:rPr>
          <w:rStyle w:val="StyleUnderline"/>
          <w:highlight w:val="green"/>
        </w:rPr>
        <w:t>is being applied to military use</w:t>
      </w:r>
      <w:r w:rsidRPr="00C91749">
        <w:rPr>
          <w:sz w:val="16"/>
        </w:rPr>
        <w:t xml:space="preserve">, </w:t>
      </w:r>
      <w:r w:rsidRPr="00C91749">
        <w:rPr>
          <w:rStyle w:val="StyleUnderline"/>
        </w:rPr>
        <w:t>with</w:t>
      </w:r>
      <w:r w:rsidRPr="00C91749">
        <w:rPr>
          <w:sz w:val="16"/>
        </w:rPr>
        <w:t xml:space="preserve"> potentially </w:t>
      </w:r>
      <w:r w:rsidRPr="00C91749">
        <w:rPr>
          <w:rStyle w:val="Emphasis"/>
        </w:rPr>
        <w:t>far-ranging consequences</w:t>
      </w:r>
      <w:r w:rsidRPr="00C91749">
        <w:rPr>
          <w:sz w:val="16"/>
        </w:rPr>
        <w:t xml:space="preserve">. Although the risks and ramifications of these weapons are not yet widely recognized, </w:t>
      </w:r>
      <w:r w:rsidRPr="00C91749">
        <w:rPr>
          <w:rStyle w:val="StyleUnderline"/>
          <w:highlight w:val="green"/>
        </w:rPr>
        <w:t>policymakers will be compelled to address</w:t>
      </w:r>
      <w:r w:rsidRPr="00C91749">
        <w:rPr>
          <w:rStyle w:val="StyleUnderline"/>
        </w:rPr>
        <w:t xml:space="preserve"> the </w:t>
      </w:r>
      <w:r w:rsidRPr="00C91749">
        <w:rPr>
          <w:rStyle w:val="Emphasis"/>
          <w:highlight w:val="green"/>
        </w:rPr>
        <w:t>dangers posed</w:t>
      </w:r>
      <w:r w:rsidRPr="00C91749">
        <w:rPr>
          <w:rStyle w:val="StyleUnderline"/>
          <w:highlight w:val="green"/>
        </w:rPr>
        <w:t xml:space="preserve"> by </w:t>
      </w:r>
      <w:r w:rsidRPr="00C91749">
        <w:rPr>
          <w:rStyle w:val="Emphasis"/>
          <w:highlight w:val="green"/>
        </w:rPr>
        <w:t>innovative</w:t>
      </w:r>
      <w:r w:rsidRPr="00C91749">
        <w:rPr>
          <w:rStyle w:val="Emphasis"/>
        </w:rPr>
        <w:t xml:space="preserve"> weapons </w:t>
      </w:r>
      <w:r w:rsidRPr="00C91749">
        <w:rPr>
          <w:rStyle w:val="Emphasis"/>
          <w:highlight w:val="green"/>
        </w:rPr>
        <w:t>technologies</w:t>
      </w:r>
      <w:r w:rsidRPr="00C91749">
        <w:rPr>
          <w:sz w:val="16"/>
        </w:rPr>
        <w:t xml:space="preserve"> and to devise international arrangements to regulate or curb their use. Although some early efforts have been undertaken in this direction, most notably, in attempting to prohibit the deployment of fully autonomous weapons systems, far more work is needed to gauge the impacts of these technologies and to forge new or revised control mechanisms as deemed appropriate. Tackling the arms control implications of emerging technologies now is becoming a matter of ever-increasing urgency as the pace of their development is accelerating and their potential applications to warfare are multiplying. Many analysts believe that the utilization of </w:t>
      </w:r>
      <w:r w:rsidRPr="00C91749">
        <w:rPr>
          <w:rStyle w:val="Emphasis"/>
          <w:highlight w:val="green"/>
        </w:rPr>
        <w:t>AI and robotics</w:t>
      </w:r>
      <w:r w:rsidRPr="00C91749">
        <w:rPr>
          <w:sz w:val="16"/>
        </w:rPr>
        <w:t xml:space="preserve"> </w:t>
      </w:r>
      <w:r w:rsidRPr="00C91749">
        <w:rPr>
          <w:rStyle w:val="StyleUnderline"/>
        </w:rPr>
        <w:t>will</w:t>
      </w:r>
      <w:r w:rsidRPr="00C91749">
        <w:rPr>
          <w:sz w:val="16"/>
        </w:rPr>
        <w:t xml:space="preserve"> utterly </w:t>
      </w:r>
      <w:r w:rsidRPr="00C91749">
        <w:rPr>
          <w:rStyle w:val="Emphasis"/>
          <w:highlight w:val="green"/>
        </w:rPr>
        <w:t>revolutionize warfare</w:t>
      </w:r>
      <w:r w:rsidRPr="00C91749">
        <w:rPr>
          <w:sz w:val="16"/>
        </w:rPr>
        <w:t>, much as the introduction of tanks, airplanes, and nuclear weapons transformed the battlefields of each world war. “</w:t>
      </w:r>
      <w:r w:rsidRPr="00C91749">
        <w:rPr>
          <w:rStyle w:val="StyleUnderline"/>
        </w:rPr>
        <w:t>We are in the midst of an</w:t>
      </w:r>
      <w:r w:rsidRPr="00C91749">
        <w:rPr>
          <w:sz w:val="16"/>
        </w:rPr>
        <w:t xml:space="preserve"> ever </w:t>
      </w:r>
      <w:r w:rsidRPr="00C91749">
        <w:rPr>
          <w:rStyle w:val="Emphasis"/>
        </w:rPr>
        <w:t>accelerating and expanding global revolution</w:t>
      </w:r>
      <w:r w:rsidRPr="00C91749">
        <w:rPr>
          <w:sz w:val="16"/>
        </w:rPr>
        <w:t xml:space="preserve"> </w:t>
      </w:r>
      <w:r w:rsidRPr="00C91749">
        <w:rPr>
          <w:rStyle w:val="StyleUnderline"/>
        </w:rPr>
        <w:t>in</w:t>
      </w:r>
      <w:r w:rsidRPr="00C91749">
        <w:rPr>
          <w:sz w:val="16"/>
        </w:rPr>
        <w:t xml:space="preserve"> [</w:t>
      </w:r>
      <w:r w:rsidRPr="00C91749">
        <w:rPr>
          <w:rStyle w:val="Emphasis"/>
        </w:rPr>
        <w:t>AI</w:t>
      </w:r>
      <w:r w:rsidRPr="00C91749">
        <w:rPr>
          <w:sz w:val="16"/>
        </w:rPr>
        <w:t xml:space="preserve">] </w:t>
      </w:r>
      <w:r w:rsidRPr="00C91749">
        <w:rPr>
          <w:rStyle w:val="StyleUnderline"/>
        </w:rPr>
        <w:t>and</w:t>
      </w:r>
      <w:r w:rsidRPr="00C91749">
        <w:rPr>
          <w:sz w:val="16"/>
        </w:rPr>
        <w:t xml:space="preserve"> </w:t>
      </w:r>
      <w:r w:rsidRPr="00C91749">
        <w:rPr>
          <w:rStyle w:val="Emphasis"/>
        </w:rPr>
        <w:t>machine learning</w:t>
      </w:r>
      <w:r w:rsidRPr="00C91749">
        <w:rPr>
          <w:sz w:val="16"/>
        </w:rPr>
        <w:t xml:space="preserve">, with enormous implications for future economic and military competitiveness,” declared former U.S. Deputy Secretary of Defense Robert Work, a prominent advocate for Pentagon utilization of the new technologies.1 The Department of Defense is spending billions of dollars on AI, robotics, and other cutting-edge technologies, contending that the United States must maintain leadership in the development and utilization of those technologies lest its rivals use them to secure a future military advantage. China and Russia are assumed to be spending equivalent sums, indicating the initiation of a vigorous arms race in emerging technologies. “Our adversaries are presenting us today with a renewed challenge of a sophisticated, evolving threat,” Michael Griffin, U.S. undersecretary of defense for research and engineering, told Congress in April. “We are in turn preparing to meet that challenge and to restore the technical overmatch of the United States armed forces that we have traditionally held.”2 In accordance with this dynamic, the United States and its </w:t>
      </w:r>
      <w:r w:rsidRPr="00C91749">
        <w:rPr>
          <w:rStyle w:val="StyleUnderline"/>
          <w:highlight w:val="green"/>
        </w:rPr>
        <w:t>rivals are pursuing</w:t>
      </w:r>
      <w:r w:rsidRPr="00C91749">
        <w:rPr>
          <w:rStyle w:val="StyleUnderline"/>
        </w:rPr>
        <w:t xml:space="preserve"> multiple </w:t>
      </w:r>
      <w:r w:rsidRPr="00C91749">
        <w:rPr>
          <w:rStyle w:val="StyleUnderline"/>
          <w:highlight w:val="green"/>
        </w:rPr>
        <w:t>weapons systems</w:t>
      </w:r>
      <w:r w:rsidRPr="00C91749">
        <w:rPr>
          <w:rStyle w:val="StyleUnderline"/>
        </w:rPr>
        <w:t xml:space="preserve"> </w:t>
      </w:r>
      <w:r w:rsidRPr="00C91749">
        <w:rPr>
          <w:rStyle w:val="StyleUnderline"/>
          <w:highlight w:val="green"/>
        </w:rPr>
        <w:t>employing</w:t>
      </w:r>
      <w:r w:rsidRPr="00C91749">
        <w:rPr>
          <w:sz w:val="16"/>
        </w:rPr>
        <w:t xml:space="preserve"> various combinations of </w:t>
      </w:r>
      <w:r w:rsidRPr="00C91749">
        <w:rPr>
          <w:rStyle w:val="Emphasis"/>
        </w:rPr>
        <w:t>AI, autonomy, and</w:t>
      </w:r>
      <w:r w:rsidRPr="00C91749">
        <w:rPr>
          <w:sz w:val="16"/>
        </w:rPr>
        <w:t xml:space="preserve"> other </w:t>
      </w:r>
      <w:r w:rsidRPr="00C91749">
        <w:rPr>
          <w:rStyle w:val="Emphasis"/>
          <w:highlight w:val="green"/>
        </w:rPr>
        <w:t>emerging technologies</w:t>
      </w:r>
      <w:r w:rsidRPr="00C91749">
        <w:rPr>
          <w:sz w:val="16"/>
        </w:rPr>
        <w:t xml:space="preserve">. These include, for example, unmanned aerial vehicles (UAVs) and unmanned surface and subsurface naval vessels capable of being assembled in swarms, or “wolfpacks,” to locate enemy assets such as tanks, missile launchers, submarines and, if communications are lost with their human operators, decide to strike them on their own. The Defense Department also has funded the development of two advanced weapons systems employing hypersonic technology: a hypersonic air-launched cruise missile and the Tactical Boost Glide (TBG) system, encompassing a hypersonic rocket for initial momentum and an unpowered payload that glides to its destination. In the cyberspace realm, a variety of offensive and retaliatory cyberweapons are being developed by the U.S. Cyber Command for use against hostile states found to be using cyberspace to endanger U.S. national security. The introduction of </w:t>
      </w:r>
      <w:r w:rsidRPr="00C91749">
        <w:rPr>
          <w:rStyle w:val="StyleUnderline"/>
          <w:highlight w:val="green"/>
        </w:rPr>
        <w:t>these</w:t>
      </w:r>
      <w:r w:rsidRPr="00C91749">
        <w:rPr>
          <w:sz w:val="16"/>
        </w:rPr>
        <w:t xml:space="preserve"> and other such </w:t>
      </w:r>
      <w:r w:rsidRPr="00C91749">
        <w:rPr>
          <w:rStyle w:val="StyleUnderline"/>
        </w:rPr>
        <w:t>weapons</w:t>
      </w:r>
      <w:r w:rsidRPr="00C91749">
        <w:rPr>
          <w:sz w:val="16"/>
        </w:rPr>
        <w:t xml:space="preserve"> on future battlefields </w:t>
      </w:r>
      <w:r w:rsidRPr="00C91749">
        <w:rPr>
          <w:rStyle w:val="StyleUnderline"/>
          <w:highlight w:val="green"/>
        </w:rPr>
        <w:t>will</w:t>
      </w:r>
      <w:r w:rsidRPr="00C91749">
        <w:rPr>
          <w:sz w:val="16"/>
          <w:highlight w:val="green"/>
        </w:rPr>
        <w:t xml:space="preserve"> </w:t>
      </w:r>
      <w:r w:rsidRPr="00C91749">
        <w:rPr>
          <w:rStyle w:val="Emphasis"/>
          <w:highlight w:val="green"/>
        </w:rPr>
        <w:t>transform</w:t>
      </w:r>
      <w:r w:rsidRPr="00C91749">
        <w:rPr>
          <w:rStyle w:val="Emphasis"/>
        </w:rPr>
        <w:t xml:space="preserve"> every aspect of </w:t>
      </w:r>
      <w:r w:rsidRPr="00C91749">
        <w:rPr>
          <w:rStyle w:val="Emphasis"/>
          <w:highlight w:val="green"/>
        </w:rPr>
        <w:t>combat</w:t>
      </w:r>
      <w:r w:rsidRPr="00C91749">
        <w:rPr>
          <w:sz w:val="16"/>
        </w:rPr>
        <w:t xml:space="preserve"> and raise a host of challenges for advocates of responsible arms control. The use of fully autonomous weapons in combat, for example, automatically raises questions about the military’s ability to comply with the laws of war and international humanitarian law, which require belligerents to distinguish between enemy combatants and civilian bystanders. It is on this basis that opponents of such systems are seeking to negotiate a binding international ban on their deployment. Even more worrisome, </w:t>
      </w:r>
      <w:r w:rsidRPr="00C91749">
        <w:rPr>
          <w:rStyle w:val="StyleUnderline"/>
        </w:rPr>
        <w:t>some of the weapons</w:t>
      </w:r>
      <w:r w:rsidRPr="00C91749">
        <w:rPr>
          <w:sz w:val="16"/>
        </w:rPr>
        <w:t xml:space="preserve"> now in development, such as unmanned anti-submarine wolfpacks and the TBG system, </w:t>
      </w:r>
      <w:r w:rsidRPr="00C91749">
        <w:rPr>
          <w:rStyle w:val="StyleUnderline"/>
        </w:rPr>
        <w:t>could</w:t>
      </w:r>
      <w:r w:rsidRPr="00C91749">
        <w:rPr>
          <w:sz w:val="16"/>
        </w:rPr>
        <w:t xml:space="preserve"> theoretically </w:t>
      </w:r>
      <w:r w:rsidRPr="00C91749">
        <w:rPr>
          <w:rStyle w:val="Emphasis"/>
          <w:highlight w:val="green"/>
        </w:rPr>
        <w:t>endanger the</w:t>
      </w:r>
      <w:r w:rsidRPr="00C91749">
        <w:rPr>
          <w:rStyle w:val="Emphasis"/>
        </w:rPr>
        <w:t xml:space="preserve"> current </w:t>
      </w:r>
      <w:r w:rsidRPr="00C91749">
        <w:rPr>
          <w:rStyle w:val="Emphasis"/>
          <w:highlight w:val="green"/>
        </w:rPr>
        <w:t>equilibrium in nuclear relations</w:t>
      </w:r>
      <w:r w:rsidRPr="00C91749">
        <w:rPr>
          <w:sz w:val="16"/>
        </w:rPr>
        <w:t xml:space="preserve"> among the major powers, which rests on the threat of assured retaliation by invulnerable second-strike forces, by opening or seeming to open various first-strike options. </w:t>
      </w:r>
      <w:r w:rsidRPr="00C91749">
        <w:rPr>
          <w:rStyle w:val="StyleUnderline"/>
          <w:highlight w:val="green"/>
        </w:rPr>
        <w:t>Warfare in cyberspace could</w:t>
      </w:r>
      <w:r w:rsidRPr="00C91749">
        <w:rPr>
          <w:rStyle w:val="StyleUnderline"/>
        </w:rPr>
        <w:t xml:space="preserve"> also </w:t>
      </w:r>
      <w:r w:rsidRPr="00C91749">
        <w:rPr>
          <w:rStyle w:val="Emphasis"/>
          <w:highlight w:val="green"/>
        </w:rPr>
        <w:t>threaten nuclear stability</w:t>
      </w:r>
      <w:r w:rsidRPr="00C91749">
        <w:rPr>
          <w:sz w:val="16"/>
        </w:rPr>
        <w:t xml:space="preserve"> by exposing critical early-warning and communications systems to paralyzing attacks and prompting anxious leaders to authorize the early launch of nuclear weapons. These are only some of the challenges to global security and arms control that are likely to be posed by the weaponization of new technologies. Observers of these developments, including many who have studied them closely, warn that the development and weaponization of AI and other emerging technologies is occurring faster than efforts to understand their impacts or devise appropriate safeguards. “Unfortunately,” said former U.S. Secretary of the Navy Richard Danzig, “</w:t>
      </w:r>
      <w:r w:rsidRPr="00C91749">
        <w:rPr>
          <w:rStyle w:val="StyleUnderline"/>
        </w:rPr>
        <w:t>the uncertainties surrounding</w:t>
      </w:r>
      <w:r w:rsidRPr="00C91749">
        <w:rPr>
          <w:sz w:val="16"/>
        </w:rPr>
        <w:t xml:space="preserve"> the use and interaction of </w:t>
      </w:r>
      <w:r w:rsidRPr="00C91749">
        <w:rPr>
          <w:rStyle w:val="Emphasis"/>
          <w:highlight w:val="green"/>
        </w:rPr>
        <w:t>new military technologies</w:t>
      </w:r>
      <w:r w:rsidRPr="00C91749">
        <w:rPr>
          <w:sz w:val="16"/>
          <w:highlight w:val="green"/>
        </w:rPr>
        <w:t xml:space="preserve"> </w:t>
      </w:r>
      <w:r w:rsidRPr="00C91749">
        <w:rPr>
          <w:rStyle w:val="StyleUnderline"/>
          <w:highlight w:val="green"/>
        </w:rPr>
        <w:t>are not subject to</w:t>
      </w:r>
      <w:r w:rsidRPr="00C91749">
        <w:rPr>
          <w:sz w:val="16"/>
        </w:rPr>
        <w:t xml:space="preserve"> </w:t>
      </w:r>
      <w:r w:rsidRPr="00C91749">
        <w:rPr>
          <w:rStyle w:val="Emphasis"/>
        </w:rPr>
        <w:t xml:space="preserve">confident </w:t>
      </w:r>
      <w:r w:rsidRPr="00C91749">
        <w:rPr>
          <w:rStyle w:val="Emphasis"/>
          <w:highlight w:val="green"/>
        </w:rPr>
        <w:t>calculation or control</w:t>
      </w:r>
      <w:r w:rsidRPr="00C91749">
        <w:rPr>
          <w:sz w:val="16"/>
        </w:rPr>
        <w:t xml:space="preserve">.”3 Given the enormity of the risks involved, this lack of attention and oversight must be overcome. Mapping out the implications of the new technologies for warfare and arms control and devising effective mechanisms for their control are a mammoth undertaking that requires the efforts of many analysts and policymakers around the world. This piece, an overview of the issues, is the first in a series for Arms Control Today (ACT) that will assess some of the most disruptive emerging technologies and their war-fighting and arms control implications. Future installments will look in greater depth at four especially problematic technologies: AI, autonomous weaponry, hypersonics, and cyberwarfare. These four have been chosen for close examination because, at this time, they appear to be the furthest along in terms of conversion into military systems and pose immediate challenges for international peace and stability. Artificial Intelligence AI is a generic term used to describe a variety of techniques for investing machines with an ability to monitor their surroundings in the physical world or cyberspace and to take independent action in response to various stimuli. To invest machines with these capacities, engineers have developed complex algorithms, or computer-based sets of rules, to govern their operations. An AI-equipped aerial drone, for example, could be equipped with sensors to distinguish enemy tanks from other vehicles on a crowded battlefield and, when some are spotted, choose on its own to fire at them with its onboard missiles. </w:t>
      </w:r>
      <w:r w:rsidRPr="00C91749">
        <w:rPr>
          <w:rStyle w:val="StyleUnderline"/>
        </w:rPr>
        <w:t>AI can also be employed in cyberspace</w:t>
      </w:r>
      <w:r w:rsidRPr="00C91749">
        <w:rPr>
          <w:sz w:val="16"/>
        </w:rPr>
        <w:t xml:space="preserve">, for example </w:t>
      </w:r>
      <w:r w:rsidRPr="00C91749">
        <w:rPr>
          <w:rStyle w:val="StyleUnderline"/>
        </w:rPr>
        <w:t>to watch for</w:t>
      </w:r>
      <w:r w:rsidRPr="00C91749">
        <w:rPr>
          <w:sz w:val="16"/>
        </w:rPr>
        <w:t xml:space="preserve"> enemy </w:t>
      </w:r>
      <w:r w:rsidRPr="00C91749">
        <w:rPr>
          <w:rStyle w:val="StyleUnderline"/>
        </w:rPr>
        <w:t>cyberattacks and counter them with a barrage of counterstrikes</w:t>
      </w:r>
      <w:r w:rsidRPr="00C91749">
        <w:rPr>
          <w:sz w:val="16"/>
        </w:rPr>
        <w:t xml:space="preserve">. In the future, AI-invested machines may be empowered to determine if a nuclear attack is underway and, if so, initiate a retaliatory strike.4 In this sense, </w:t>
      </w:r>
      <w:r w:rsidRPr="00C91749">
        <w:rPr>
          <w:rStyle w:val="Emphasis"/>
          <w:highlight w:val="green"/>
        </w:rPr>
        <w:t>AI is an “omni-use” technology</w:t>
      </w:r>
      <w:r w:rsidRPr="00C91749">
        <w:rPr>
          <w:sz w:val="16"/>
        </w:rPr>
        <w:t xml:space="preserve">, </w:t>
      </w:r>
      <w:r w:rsidRPr="00C91749">
        <w:rPr>
          <w:rStyle w:val="StyleUnderline"/>
        </w:rPr>
        <w:t xml:space="preserve">with multiple implications </w:t>
      </w:r>
      <w:r w:rsidRPr="00C91749">
        <w:rPr>
          <w:rStyle w:val="StyleUnderline"/>
          <w:highlight w:val="green"/>
        </w:rPr>
        <w:t xml:space="preserve">for </w:t>
      </w:r>
      <w:r w:rsidRPr="00C91749">
        <w:rPr>
          <w:rStyle w:val="Emphasis"/>
          <w:highlight w:val="green"/>
        </w:rPr>
        <w:t>war-fighting</w:t>
      </w:r>
      <w:r w:rsidRPr="00C91749">
        <w:rPr>
          <w:sz w:val="16"/>
        </w:rPr>
        <w:t xml:space="preserve"> and arms control.5 Many analysts believe that AI will revolutionize warfare by allowing military commanders to bolster or, in some cases, replace their personnel with a wide variety of “smart” machines. Intelligent systems are prized for the speed with which they can detect a potential threat and their ability to calculate the best course of action to neutralize that peril. As warfare among the major powers grows increasingly rapid and multidimensional, including in the cyberspace and outer space domains, commanders may choose to place ever-greater reliance on intelligent machines for monitoring enemy actions and initiating appropriate countermeasures. This could provide an advantage on the battlefield, where rapid and informed action could prove the key to success, but also raises numerous concerns, especially regarding nuclear “crisis stability.” Analysts worry that </w:t>
      </w:r>
      <w:r w:rsidRPr="00C91749">
        <w:rPr>
          <w:rStyle w:val="Emphasis"/>
        </w:rPr>
        <w:t>machines will accelerate the pace of fighting</w:t>
      </w:r>
      <w:r w:rsidRPr="00C91749">
        <w:rPr>
          <w:sz w:val="16"/>
        </w:rPr>
        <w:t xml:space="preserve"> beyond human comprehension and possibly take actions that result in the unintended escalation of hostilities, even leading to use of nuclear weapons. </w:t>
      </w:r>
      <w:r w:rsidRPr="00C91749">
        <w:rPr>
          <w:rStyle w:val="StyleUnderline"/>
          <w:highlight w:val="green"/>
        </w:rPr>
        <w:t>Not only are AI</w:t>
      </w:r>
      <w:r w:rsidRPr="00C91749">
        <w:rPr>
          <w:rStyle w:val="StyleUnderline"/>
        </w:rPr>
        <w:t xml:space="preserve">-equipped machines </w:t>
      </w:r>
      <w:r w:rsidRPr="00C91749">
        <w:rPr>
          <w:rStyle w:val="Emphasis"/>
          <w:highlight w:val="green"/>
        </w:rPr>
        <w:t>vulnerable to error and sabotage</w:t>
      </w:r>
      <w:r w:rsidRPr="00C91749">
        <w:rPr>
          <w:sz w:val="16"/>
        </w:rPr>
        <w:t xml:space="preserve">, </w:t>
      </w:r>
      <w:r w:rsidRPr="00C91749">
        <w:rPr>
          <w:rStyle w:val="StyleUnderline"/>
          <w:highlight w:val="green"/>
        </w:rPr>
        <w:t>they</w:t>
      </w:r>
      <w:r w:rsidRPr="00C91749">
        <w:rPr>
          <w:sz w:val="16"/>
        </w:rPr>
        <w:t xml:space="preserve"> lack an ability to assess the context of events and </w:t>
      </w:r>
      <w:r w:rsidRPr="00C91749">
        <w:rPr>
          <w:rStyle w:val="StyleUnderline"/>
        </w:rPr>
        <w:t xml:space="preserve">may </w:t>
      </w:r>
      <w:r w:rsidRPr="00C91749">
        <w:rPr>
          <w:rStyle w:val="StyleUnderline"/>
          <w:highlight w:val="green"/>
        </w:rPr>
        <w:t>initiate</w:t>
      </w:r>
      <w:r w:rsidRPr="00C91749">
        <w:rPr>
          <w:sz w:val="16"/>
        </w:rPr>
        <w:t xml:space="preserve"> inappropriate or </w:t>
      </w:r>
      <w:r w:rsidRPr="00C91749">
        <w:rPr>
          <w:rStyle w:val="Emphasis"/>
        </w:rPr>
        <w:t xml:space="preserve">unjustified </w:t>
      </w:r>
      <w:r w:rsidRPr="00C91749">
        <w:rPr>
          <w:rStyle w:val="Emphasis"/>
          <w:highlight w:val="green"/>
        </w:rPr>
        <w:t>escalatory steps</w:t>
      </w:r>
      <w:r w:rsidRPr="00C91749">
        <w:rPr>
          <w:sz w:val="16"/>
        </w:rPr>
        <w:t xml:space="preserve"> that occur too rapidly for humans to correct. “Even if everything functioned properly, policymakers could nevertheless effectively lose the ability to control escalation as the speed of action on the battlefield begins to eclipse their speed of decision-making,” writes Paul Scharre, who is director of the technology and national security program at the Center for a New American Security.6 As AI-equipped machines assume an ever-growing number and range of military functions, policymakers will have to determine what safeguards are needed to prevent unintended, possibly catastrophic consequences of the sort suggested by Scharre and many others. Conceivably, AI could bolster nuclear stability by providing enhanced intelligence about enemy intentions and reducing the risk of misperception and miscalculation; such options also deserve attention. In the near term, however, control efforts will largely be focused on one particular application of AI: fully autonomous weapons systems. Autonomous Weapons Systems Autonomous weapons systems, sometimes called lethal autonomous weapons systems, or “</w:t>
      </w:r>
      <w:r w:rsidRPr="00C91749">
        <w:rPr>
          <w:rStyle w:val="Emphasis"/>
          <w:highlight w:val="green"/>
        </w:rPr>
        <w:t>killer robots</w:t>
      </w:r>
      <w:r w:rsidRPr="00C91749">
        <w:rPr>
          <w:sz w:val="16"/>
        </w:rPr>
        <w:t xml:space="preserve">,” </w:t>
      </w:r>
      <w:r w:rsidRPr="00C91749">
        <w:rPr>
          <w:rStyle w:val="StyleUnderline"/>
        </w:rPr>
        <w:t>combine AI and drone technology</w:t>
      </w:r>
      <w:r w:rsidRPr="00C91749">
        <w:rPr>
          <w:sz w:val="16"/>
        </w:rPr>
        <w:t xml:space="preserve"> in machines equipped to identify, track, and attack enemy assets on their own. As defined by the U.S. Defense Department, such a device is “a weapons system that, once activated, can select and engage targets without further intervention by a human operator.”7 Some such systems have already been put to military use. The Navy’s Aegis air defense system, for example, is empowered to track enemy planes and missiles within a certain radius of a ship at sea and, if it identifies an imminent threat, to fire missiles against it. Similarly, Israel’s Harpy UAV can search for enemy radar systems over a designated area and, when it locates one, strike it on its own. Many other such munitions are now in development, including undersea drones intended for anti-submarine warfare and entire fleets of UAVs designed for use in “swarms,” or flocks of armed drones that twist and turn above the battlefield in coordinated maneuvers that are difficult to follow.8 </w:t>
      </w:r>
      <w:r w:rsidRPr="00C91749">
        <w:rPr>
          <w:rStyle w:val="StyleUnderline"/>
        </w:rPr>
        <w:t>The deployment of</w:t>
      </w:r>
      <w:r w:rsidRPr="00C91749">
        <w:rPr>
          <w:sz w:val="16"/>
        </w:rPr>
        <w:t xml:space="preserve"> </w:t>
      </w:r>
      <w:r w:rsidRPr="00C91749">
        <w:rPr>
          <w:rStyle w:val="Emphasis"/>
        </w:rPr>
        <w:t>fully autonomous</w:t>
      </w:r>
      <w:r w:rsidRPr="00C91749">
        <w:rPr>
          <w:sz w:val="16"/>
        </w:rPr>
        <w:t xml:space="preserve"> weapons </w:t>
      </w:r>
      <w:r w:rsidRPr="00C91749">
        <w:rPr>
          <w:rStyle w:val="Emphasis"/>
        </w:rPr>
        <w:t>systems</w:t>
      </w:r>
      <w:r w:rsidRPr="00C91749">
        <w:rPr>
          <w:sz w:val="16"/>
        </w:rPr>
        <w:t xml:space="preserve"> </w:t>
      </w:r>
      <w:r w:rsidRPr="00C91749">
        <w:rPr>
          <w:rStyle w:val="StyleUnderline"/>
          <w:highlight w:val="green"/>
        </w:rPr>
        <w:t>poses numerous challenges to</w:t>
      </w:r>
      <w:r w:rsidRPr="00C91749">
        <w:rPr>
          <w:rStyle w:val="StyleUnderline"/>
        </w:rPr>
        <w:t xml:space="preserve"> international </w:t>
      </w:r>
      <w:r w:rsidRPr="00C91749">
        <w:rPr>
          <w:rStyle w:val="StyleUnderline"/>
          <w:highlight w:val="green"/>
        </w:rPr>
        <w:t>security</w:t>
      </w:r>
      <w:r w:rsidRPr="00C91749">
        <w:rPr>
          <w:sz w:val="16"/>
        </w:rPr>
        <w:t xml:space="preserve"> and arms control, beginning with a potentially insuperable threat to the laws of war and international humanitarian law. Under these norms, armed belligerents are obligated to distinguish between enemy combatants and civilians on the battlefield and to avoid unnecessary harm to the latter. In addition, any civilian casualties that do occur in battle should not be disproportionate to the military necessity of attacking that position. Opponents of lethal autonomous weapons systems argue that only humans possess the necessary judgment to make such fine distinctions in the heat of battle and that machines will never be made intelligent enough to do so and thus should be banned from deployment.9 At this point, some 25 countries have endorsed steps to enact such a ban in the form of a protocol to the Convention on Certain Conventional Weapons (CCW). Several other nations, including the United States and Russia, oppose a ban on lethal autonomous weapons systems, saying they can be made compliant with international humanitarian law.10 Looking further into the future, autonomous weapons systems could pose a potential threat to nuclear stability by investing their owners with a capacity to detect, track, and destroy enemy submarines and mobile missile launchers. Today’s stability, which can be seen as an uneasy nuclear balance of terror, rests on the belief that each major power possesses at least some devastating second-strike, or retaliatory, capability, whether mobile launchers for intercontinental ballistic missiles (ICBMs), submarine-launched ballistic missiles (SLBMs), or both, that are immune to real-time detection and safe from a first strike. Yet, a nuclear-armed belligerent might someday undermine the deterrence equation by employing undersea drones to pursue and destroy enemy ballistic missile submarines along with swarms of UAVs to hunt and attack enemy mobile ICBM launchers. Even the mere existence of such weapons could jeopardize stability by encouraging an opponent in a crisis to launch a nuclear first strike rather than risk losing its deterrent capability to an enemy attack. Such an environment would erode the underlying logic of today’s strategic nuclear arms control measures, that is, the preservation of deterrence and stability with ever-diminishing numbers of warheads and launchers, and would require new or revised approaches to war prevention and disarmament.11 Hypersonic Weapons Proposed hypersonic weapons, which can travel at a speed of more than five time the speed of sound, or more than 5,000 kilometers per hour, generally fall into two categories: hypersonic glide vehicles and hypersonic cruise missiles, either of which could be armed with nuclear or conventional warheads. With hypersonic glide vehicle systems, a rocket carries the unpowered glide vehicle into space, where it detaches and flies to its target by gliding along the upper atmosphere. Hypersonic cruise missiles are self-powered missiles, utilizing advanced rocket technology to achieve extraordinary speed and maneuverability. No such munitions currently exist, but China, Russia, and the United States are developing hypersonic weapons of various types. The U.S. Defense Department, for example, is testing the components of a hypersonic glide vehicle system under its Tactical Boost Glide project and recently awarded a $928 million contract to Lockheed Martin Corp. for the full-scale development of a hypersonic air-launched cruise missile, tentatively called the Hypersonic Conventional Strike Weapon.12 Russia, for its part, is developing a hypersonic glide vehicle it calls the Avangard, which it claims will be ready for deployment by the end of 2019, and China in August announced a successful test of the Starry Sky-2 hypersonic glide vehicle described as capable of carrying a nuclear weapon.13 Whether armed with conventional or nuclear warheads, hypersonic weapons pose a variety of challenges to international stability and arms control. At the heart of such concerns is these weapons’ exceptional speed and agility. Anti-missile systems that may work against existing threats might not be able to track and engage hypersonic vehicles, potentially allowing an aggressor to contemplate first-strike disarming attacks on nuclear or conventional forces while impelling vulnerable defenders to adopt a launch-on-warning policy.14 Some analysts warn that the mere acquisition of such weapons could “increase the expectation of a disarming attack.” Such expectations “encourage the threatened nations to take such actions as devolution of command-and-control of strategic forces, wider dispersion of such forces, a launch-on-warning posture, or a policy of preemption during a crisis.” In short, “hypersonic threats encourage hair-trigger tactics that would increase crisis instability.”15 The development of hypersonic weaponry poses a significant threat to the core principle of assured retaliation, on which today’s nuclear strategies and arms control measures largely rest. Overcoming that danger will require commitments on the part of the major powers jointly to consider the risks posed by such weapons and what steps might be necessary to curb their destabilizing effects. The development of hypersonic munitions also introduces added problems of proliferation. Although the bulk of research on such weapons is now being conducted by China, Russia, and the United States, other nations are exploring the technologies involved and eventually could produce such munitions on their own eventually. In a world of widely disseminated hypersonic weapons, vulnerable states would fear being attacked with little or no warning time, possibly impelling them to conduct pre-emptive strikes on enemy capabilities or to commence hostilities at the earliest indication of an incoming missile. Accordingly, the adoption of fresh nonproliferation measures also belongs on the agenda of major world leaders.16 Cyberattack Secure operations in cyberspace, the global web of information streams tied to the internet, has become essential for the continued functioning of the international economy and much else besides. An extraordinary tool for many purposes, the internet is also vulnerable to attack by hostile intruders, whether to spread misinformation, disrupt vital infrastructure, or steal valuable data. Most of those malicious activities are conducted by individuals or groups of individuals seeking to enrich themselves or sway public opinion. It is increasingly evident, however, that governmental bodies, often working in conjunction with some of those individuals, are employing cyberweapons to weaken their enemies by sowing distrust or sabotaging key institutions or to bolster their own defenses by stealing militarily relevant technological know-how. Moreover, in the event of a crisis or approaching hostilities, </w:t>
      </w:r>
      <w:r w:rsidRPr="00C91749">
        <w:rPr>
          <w:rStyle w:val="Emphasis"/>
          <w:highlight w:val="green"/>
        </w:rPr>
        <w:t>cyberattacks</w:t>
      </w:r>
      <w:r w:rsidRPr="00C91749">
        <w:rPr>
          <w:rStyle w:val="Emphasis"/>
        </w:rPr>
        <w:t xml:space="preserve"> could be launched</w:t>
      </w:r>
      <w:r w:rsidRPr="00C91749">
        <w:rPr>
          <w:sz w:val="16"/>
        </w:rPr>
        <w:t xml:space="preserve"> </w:t>
      </w:r>
      <w:r w:rsidRPr="00C91749">
        <w:rPr>
          <w:rStyle w:val="StyleUnderline"/>
          <w:highlight w:val="green"/>
        </w:rPr>
        <w:t>on</w:t>
      </w:r>
      <w:r w:rsidRPr="00C91749">
        <w:rPr>
          <w:sz w:val="16"/>
        </w:rPr>
        <w:t xml:space="preserve"> an adversary’s </w:t>
      </w:r>
      <w:r w:rsidRPr="00C91749">
        <w:rPr>
          <w:rStyle w:val="StyleUnderline"/>
          <w:highlight w:val="green"/>
        </w:rPr>
        <w:t>early-warning</w:t>
      </w:r>
      <w:r w:rsidRPr="00C91749">
        <w:rPr>
          <w:rStyle w:val="StyleUnderline"/>
        </w:rPr>
        <w:t xml:space="preserve">, </w:t>
      </w:r>
      <w:r w:rsidRPr="00C91749">
        <w:rPr>
          <w:rStyle w:val="StyleUnderline"/>
          <w:highlight w:val="green"/>
        </w:rPr>
        <w:t>communications</w:t>
      </w:r>
      <w:r w:rsidRPr="00C91749">
        <w:rPr>
          <w:rStyle w:val="StyleUnderline"/>
        </w:rPr>
        <w:t xml:space="preserve">, and command </w:t>
      </w:r>
      <w:r w:rsidRPr="00C91749">
        <w:rPr>
          <w:rStyle w:val="StyleUnderline"/>
          <w:highlight w:val="green"/>
        </w:rPr>
        <w:t>and control</w:t>
      </w:r>
      <w:r w:rsidRPr="00C91749">
        <w:rPr>
          <w:sz w:val="16"/>
        </w:rPr>
        <w:t xml:space="preserve"> systems, significantly </w:t>
      </w:r>
      <w:r w:rsidRPr="00C91749">
        <w:rPr>
          <w:rStyle w:val="Emphasis"/>
          <w:highlight w:val="green"/>
        </w:rPr>
        <w:t>impairing</w:t>
      </w:r>
      <w:r w:rsidRPr="00C91749">
        <w:rPr>
          <w:rStyle w:val="Emphasis"/>
        </w:rPr>
        <w:t xml:space="preserve"> its </w:t>
      </w:r>
      <w:r w:rsidRPr="00C91749">
        <w:rPr>
          <w:rStyle w:val="Emphasis"/>
          <w:highlight w:val="green"/>
        </w:rPr>
        <w:t>response</w:t>
      </w:r>
      <w:r w:rsidRPr="00C91749">
        <w:rPr>
          <w:rStyle w:val="Emphasis"/>
        </w:rPr>
        <w:t xml:space="preserve"> capabilities</w:t>
      </w:r>
      <w:r w:rsidRPr="00C91749">
        <w:rPr>
          <w:sz w:val="16"/>
        </w:rPr>
        <w:t>.17 For all these reasons, cybersecurity, or the protection of cyberspace from malicious attack, has become a major national security priority.18</w:t>
      </w:r>
    </w:p>
    <w:p w14:paraId="7D76341B" w14:textId="77777777" w:rsidR="003F1A31" w:rsidRDefault="003F1A31" w:rsidP="003F1A31">
      <w:pPr>
        <w:pStyle w:val="Heading4"/>
      </w:pPr>
      <w:r>
        <w:t xml:space="preserve">Use or lose relies on a false dichotomy. Nuclear war is never guaranteed, and they’d always have more to lose </w:t>
      </w:r>
    </w:p>
    <w:p w14:paraId="3AB9E586" w14:textId="77777777" w:rsidR="003F1A31" w:rsidRPr="00840E94" w:rsidRDefault="003F1A31" w:rsidP="003F1A31">
      <w:pPr>
        <w:rPr>
          <w:rStyle w:val="Style13ptBold"/>
        </w:rPr>
      </w:pPr>
      <w:r>
        <w:rPr>
          <w:rStyle w:val="Style13ptBold"/>
        </w:rPr>
        <w:t>Kroenig 18</w:t>
      </w:r>
    </w:p>
    <w:p w14:paraId="08A706F2" w14:textId="77777777" w:rsidR="003F1A31" w:rsidRDefault="003F1A31" w:rsidP="003F1A31">
      <w:r>
        <w:t>Matthew Kroenig, Associate Professor in the Department of Government and the Edmund A. Walsh School of Foreign Service at Georgetown, The Logic of American Nuclear Strategy: Why Strategic Superiority Matters, Oxford UPress, pp. 137-142</w:t>
      </w:r>
    </w:p>
    <w:p w14:paraId="0AC22D69" w14:textId="77777777" w:rsidR="003F1A31" w:rsidRDefault="003F1A31" w:rsidP="003F1A31"/>
    <w:p w14:paraId="5654D129" w14:textId="77777777" w:rsidR="003F1A31" w:rsidRPr="00132664" w:rsidRDefault="003F1A31" w:rsidP="003F1A31">
      <w:pPr>
        <w:rPr>
          <w:rStyle w:val="Emphasis"/>
        </w:rPr>
      </w:pPr>
      <w:r>
        <w:t xml:space="preserve">Furthermore, </w:t>
      </w:r>
      <w:r w:rsidRPr="00132664">
        <w:rPr>
          <w:rStyle w:val="StyleUnderline"/>
        </w:rPr>
        <w:t>UELE arguments are unpersuasive for a second reason</w:t>
      </w:r>
      <w:r>
        <w:t xml:space="preserve">. </w:t>
      </w:r>
      <w:r w:rsidRPr="00132664">
        <w:rPr>
          <w:rStyle w:val="StyleUnderline"/>
        </w:rPr>
        <w:t xml:space="preserve">These arguments overlook the fact that </w:t>
      </w:r>
      <w:r w:rsidRPr="00C5420C">
        <w:rPr>
          <w:rStyle w:val="StyleUnderline"/>
          <w:highlight w:val="cyan"/>
        </w:rPr>
        <w:t>the inferior state has a</w:t>
      </w:r>
      <w:r w:rsidRPr="00132664">
        <w:rPr>
          <w:rStyle w:val="StyleUnderline"/>
        </w:rPr>
        <w:t xml:space="preserve"> </w:t>
      </w:r>
      <w:r w:rsidRPr="00C5420C">
        <w:rPr>
          <w:rStyle w:val="StyleUnderline"/>
          <w:highlight w:val="cyan"/>
        </w:rPr>
        <w:t>more attractive option</w:t>
      </w:r>
      <w:r w:rsidRPr="00132664">
        <w:rPr>
          <w:rStyle w:val="StyleUnderline"/>
        </w:rPr>
        <w:t xml:space="preserve"> at each stage of the crisis: </w:t>
      </w:r>
      <w:r w:rsidRPr="00C5420C">
        <w:rPr>
          <w:rStyle w:val="Emphasis"/>
          <w:highlight w:val="cyan"/>
        </w:rPr>
        <w:t xml:space="preserve">backing down and living </w:t>
      </w:r>
      <w:r w:rsidRPr="00003188">
        <w:rPr>
          <w:rStyle w:val="Emphasis"/>
        </w:rPr>
        <w:t xml:space="preserve">to fight </w:t>
      </w:r>
      <w:r w:rsidRPr="00C5420C">
        <w:rPr>
          <w:rStyle w:val="Emphasis"/>
          <w:highlight w:val="cyan"/>
        </w:rPr>
        <w:t>another day</w:t>
      </w:r>
      <w:r w:rsidRPr="00C5420C">
        <w:rPr>
          <w:highlight w:val="cyan"/>
        </w:rPr>
        <w:t xml:space="preserve">. </w:t>
      </w:r>
      <w:r w:rsidRPr="00C5420C">
        <w:rPr>
          <w:rStyle w:val="StyleUnderline"/>
          <w:highlight w:val="cyan"/>
        </w:rPr>
        <w:t>A state in a position of inferiority</w:t>
      </w:r>
      <w:r>
        <w:t xml:space="preserve"> involved </w:t>
      </w:r>
      <w:r w:rsidRPr="00132664">
        <w:rPr>
          <w:rStyle w:val="StyleUnderline"/>
        </w:rPr>
        <w:t xml:space="preserve">in a high-stakes crisis always </w:t>
      </w:r>
      <w:r w:rsidRPr="00C5420C">
        <w:rPr>
          <w:rStyle w:val="StyleUnderline"/>
          <w:highlight w:val="cyan"/>
        </w:rPr>
        <w:t>has a choice</w:t>
      </w:r>
      <w:r w:rsidRPr="00132664">
        <w:rPr>
          <w:rStyle w:val="StyleUnderline"/>
        </w:rPr>
        <w:t xml:space="preserve"> between three options: (1) intentionally launching a nuclear first strike in </w:t>
      </w:r>
      <w:r w:rsidRPr="00C5420C">
        <w:rPr>
          <w:rStyle w:val="StyleUnderline"/>
          <w:highlight w:val="cyan"/>
        </w:rPr>
        <w:t>a</w:t>
      </w:r>
      <w:r w:rsidRPr="00132664">
        <w:rPr>
          <w:rStyle w:val="StyleUnderline"/>
        </w:rPr>
        <w:t xml:space="preserve"> </w:t>
      </w:r>
      <w:r w:rsidRPr="00C5420C">
        <w:rPr>
          <w:rStyle w:val="Emphasis"/>
          <w:highlight w:val="cyan"/>
        </w:rPr>
        <w:t>devastating nuclear war</w:t>
      </w:r>
      <w:r w:rsidRPr="00132664">
        <w:rPr>
          <w:rStyle w:val="StyleUnderline"/>
        </w:rPr>
        <w:t xml:space="preserve"> that </w:t>
      </w:r>
      <w:r w:rsidRPr="00C5420C">
        <w:rPr>
          <w:rStyle w:val="StyleUnderline"/>
          <w:highlight w:val="cyan"/>
        </w:rPr>
        <w:t>it will</w:t>
      </w:r>
      <w:r>
        <w:t xml:space="preserve"> almost </w:t>
      </w:r>
      <w:r w:rsidRPr="00132664">
        <w:rPr>
          <w:rStyle w:val="Emphasis"/>
        </w:rPr>
        <w:t xml:space="preserve">certainly </w:t>
      </w:r>
      <w:r w:rsidRPr="00C5420C">
        <w:rPr>
          <w:rStyle w:val="Emphasis"/>
          <w:highlight w:val="cyan"/>
        </w:rPr>
        <w:t>lose</w:t>
      </w:r>
      <w:r>
        <w:t xml:space="preserve">; </w:t>
      </w:r>
      <w:r w:rsidRPr="00132664">
        <w:rPr>
          <w:rStyle w:val="StyleUnderline"/>
        </w:rPr>
        <w:t>(2</w:t>
      </w:r>
      <w:r w:rsidRPr="00003188">
        <w:rPr>
          <w:rStyle w:val="StyleUnderline"/>
        </w:rPr>
        <w:t>) playing brinkmanship</w:t>
      </w:r>
      <w:r w:rsidRPr="00003188">
        <w:t xml:space="preserve">, </w:t>
      </w:r>
      <w:r w:rsidRPr="00003188">
        <w:rPr>
          <w:rStyle w:val="StyleUnderline"/>
        </w:rPr>
        <w:t>escalating</w:t>
      </w:r>
      <w:r w:rsidRPr="00003188">
        <w:t xml:space="preserve"> the crisis, </w:t>
      </w:r>
      <w:r w:rsidRPr="00003188">
        <w:rPr>
          <w:rStyle w:val="StyleUnderline"/>
        </w:rPr>
        <w:t xml:space="preserve">and raising the risk of nuclear war in a contest that it is </w:t>
      </w:r>
      <w:r w:rsidRPr="00003188">
        <w:rPr>
          <w:rStyle w:val="Emphasis"/>
        </w:rPr>
        <w:t>also likely to lose</w:t>
      </w:r>
      <w:r w:rsidRPr="00003188">
        <w:t>;</w:t>
      </w:r>
      <w:r w:rsidRPr="00C5420C">
        <w:rPr>
          <w:highlight w:val="cyan"/>
        </w:rPr>
        <w:t xml:space="preserve"> </w:t>
      </w:r>
      <w:r w:rsidRPr="00C5420C">
        <w:rPr>
          <w:rStyle w:val="StyleUnderline"/>
          <w:highlight w:val="cyan"/>
        </w:rPr>
        <w:t>or</w:t>
      </w:r>
      <w:r w:rsidRPr="00132664">
        <w:rPr>
          <w:rStyle w:val="StyleUnderline"/>
        </w:rPr>
        <w:t xml:space="preserve"> (3) </w:t>
      </w:r>
      <w:r w:rsidRPr="00C5420C">
        <w:rPr>
          <w:rStyle w:val="Emphasis"/>
          <w:highlight w:val="cyan"/>
        </w:rPr>
        <w:t>simply de-escalating</w:t>
      </w:r>
      <w:r w:rsidRPr="00132664">
        <w:rPr>
          <w:rStyle w:val="Emphasis"/>
        </w:rPr>
        <w:t xml:space="preserve"> the crisis and avoiding</w:t>
      </w:r>
      <w:r>
        <w:t xml:space="preserve"> any further </w:t>
      </w:r>
      <w:r w:rsidRPr="00132664">
        <w:rPr>
          <w:rStyle w:val="Emphasis"/>
        </w:rPr>
        <w:t>danger</w:t>
      </w:r>
      <w:r>
        <w:t xml:space="preserve">. Faced with this menu, </w:t>
      </w:r>
      <w:r w:rsidRPr="00132664">
        <w:rPr>
          <w:rStyle w:val="Emphasis"/>
        </w:rPr>
        <w:t>option 1 is by far the least attractive</w:t>
      </w:r>
      <w:r>
        <w:t xml:space="preserve">, </w:t>
      </w:r>
      <w:r w:rsidRPr="00132664">
        <w:rPr>
          <w:rStyle w:val="Emphasis"/>
        </w:rPr>
        <w:t>but this is precisely the option we must believe leaders will purposely choose in order for the UELE logic to hold. This is untenable</w:t>
      </w:r>
      <w:r>
        <w:t xml:space="preserve">. </w:t>
      </w:r>
      <w:r w:rsidRPr="00132664">
        <w:rPr>
          <w:rStyle w:val="Emphasis"/>
        </w:rPr>
        <w:t>Indeed</w:t>
      </w:r>
      <w:r>
        <w:t xml:space="preserve">, much of </w:t>
      </w:r>
      <w:r w:rsidRPr="00C5420C">
        <w:rPr>
          <w:rStyle w:val="Emphasis"/>
          <w:highlight w:val="cyan"/>
        </w:rPr>
        <w:t>nuclear deterrence theory</w:t>
      </w:r>
      <w:r w:rsidRPr="00132664">
        <w:rPr>
          <w:rStyle w:val="Emphasis"/>
        </w:rPr>
        <w:t xml:space="preserve"> and strategy as it </w:t>
      </w:r>
      <w:r w:rsidRPr="00C5420C">
        <w:rPr>
          <w:rStyle w:val="Emphasis"/>
          <w:highlight w:val="cyan"/>
        </w:rPr>
        <w:t>has developed over</w:t>
      </w:r>
      <w:r w:rsidRPr="00132664">
        <w:rPr>
          <w:rStyle w:val="Emphasis"/>
        </w:rPr>
        <w:t xml:space="preserve"> the past </w:t>
      </w:r>
      <w:r w:rsidRPr="00C5420C">
        <w:rPr>
          <w:rStyle w:val="Emphasis"/>
          <w:highlight w:val="cyan"/>
        </w:rPr>
        <w:t>70 years is based on the premise that option 1 is</w:t>
      </w:r>
      <w:r w:rsidRPr="00132664">
        <w:rPr>
          <w:rStyle w:val="Emphasis"/>
        </w:rPr>
        <w:t xml:space="preserve"> simply </w:t>
      </w:r>
      <w:r w:rsidRPr="00C5420C">
        <w:rPr>
          <w:rStyle w:val="Emphasis"/>
          <w:highlight w:val="cyan"/>
        </w:rPr>
        <w:t>unacceptable</w:t>
      </w:r>
      <w:r w:rsidRPr="00132664">
        <w:rPr>
          <w:rStyle w:val="Emphasis"/>
        </w:rPr>
        <w:t xml:space="preserve">. Contrary to the claims of strategic stability theorists, therefore, </w:t>
      </w:r>
      <w:r w:rsidRPr="00C5420C">
        <w:rPr>
          <w:rStyle w:val="Emphasis"/>
        </w:rPr>
        <w:t>UELE does not pose a problem to strategic stability</w:t>
      </w:r>
      <w:r w:rsidRPr="00132664">
        <w:rPr>
          <w:rStyle w:val="Emphasis"/>
        </w:rPr>
        <w:t>.</w:t>
      </w:r>
    </w:p>
    <w:p w14:paraId="0EE8FEB2" w14:textId="77777777" w:rsidR="003F1A31" w:rsidRDefault="003F1A31" w:rsidP="003F1A31">
      <w:r>
        <w:t>To be sure</w:t>
      </w:r>
      <w:r w:rsidRPr="00003188">
        <w:t xml:space="preserve">, </w:t>
      </w:r>
      <w:r w:rsidRPr="00003188">
        <w:rPr>
          <w:rStyle w:val="StyleUnderline"/>
        </w:rPr>
        <w:t xml:space="preserve">if a nuclear war were preordained to occur with </w:t>
      </w:r>
      <w:r w:rsidRPr="00003188">
        <w:rPr>
          <w:rStyle w:val="Emphasis"/>
        </w:rPr>
        <w:t>100% certainty</w:t>
      </w:r>
      <w:r w:rsidRPr="00003188">
        <w:t xml:space="preserve">, </w:t>
      </w:r>
      <w:r w:rsidRPr="00003188">
        <w:rPr>
          <w:rStyle w:val="StyleUnderline"/>
        </w:rPr>
        <w:t>then an inferior state might have good reason to go first, but the risk</w:t>
      </w:r>
      <w:r w:rsidRPr="00132664">
        <w:rPr>
          <w:rStyle w:val="StyleUnderline"/>
        </w:rPr>
        <w:t xml:space="preserve"> of </w:t>
      </w:r>
      <w:r w:rsidRPr="00C5420C">
        <w:rPr>
          <w:rStyle w:val="StyleUnderline"/>
          <w:highlight w:val="cyan"/>
        </w:rPr>
        <w:t xml:space="preserve">nuclear war is </w:t>
      </w:r>
      <w:r w:rsidRPr="00C5420C">
        <w:rPr>
          <w:rStyle w:val="Emphasis"/>
          <w:highlight w:val="cyan"/>
        </w:rPr>
        <w:t>never certain</w:t>
      </w:r>
      <w:r>
        <w:t xml:space="preserve">. </w:t>
      </w:r>
      <w:r w:rsidRPr="00F12CE3">
        <w:rPr>
          <w:rStyle w:val="StyleUnderline"/>
        </w:rPr>
        <w:t>Indeed</w:t>
      </w:r>
      <w:r>
        <w:t xml:space="preserve">, </w:t>
      </w:r>
      <w:r w:rsidRPr="00F12CE3">
        <w:rPr>
          <w:rStyle w:val="Emphasis"/>
        </w:rPr>
        <w:t xml:space="preserve">the risk of </w:t>
      </w:r>
      <w:r w:rsidRPr="00C5420C">
        <w:rPr>
          <w:rStyle w:val="Emphasis"/>
          <w:highlight w:val="cyan"/>
        </w:rPr>
        <w:t>nuclear war is in the control of both states. To avoid any risk of</w:t>
      </w:r>
      <w:r w:rsidRPr="00F12CE3">
        <w:rPr>
          <w:rStyle w:val="Emphasis"/>
        </w:rPr>
        <w:t xml:space="preserve"> nuclear conflict, </w:t>
      </w:r>
      <w:r w:rsidRPr="00C5420C">
        <w:rPr>
          <w:rStyle w:val="Emphasis"/>
          <w:highlight w:val="cyan"/>
        </w:rPr>
        <w:t>all they must do is capitulate</w:t>
      </w:r>
      <w:r>
        <w:t xml:space="preserve">. </w:t>
      </w:r>
      <w:r w:rsidRPr="00F12CE3">
        <w:rPr>
          <w:rStyle w:val="StyleUnderline"/>
        </w:rPr>
        <w:t xml:space="preserve">While an unattractive option, </w:t>
      </w:r>
      <w:r w:rsidRPr="00C5420C">
        <w:rPr>
          <w:rStyle w:val="Emphasis"/>
          <w:highlight w:val="cyan"/>
        </w:rPr>
        <w:t>it is more desirable than intentionally launching a</w:t>
      </w:r>
      <w:r w:rsidRPr="00F12CE3">
        <w:rPr>
          <w:rStyle w:val="Emphasis"/>
        </w:rPr>
        <w:t xml:space="preserve"> devastating </w:t>
      </w:r>
      <w:r w:rsidRPr="00C5420C">
        <w:rPr>
          <w:rStyle w:val="Emphasis"/>
          <w:highlight w:val="cyan"/>
        </w:rPr>
        <w:t>nuclear war</w:t>
      </w:r>
      <w:r w:rsidRPr="00F12CE3">
        <w:rPr>
          <w:rStyle w:val="Emphasis"/>
        </w:rPr>
        <w:t xml:space="preserve"> that </w:t>
      </w:r>
      <w:r w:rsidRPr="00C5420C">
        <w:rPr>
          <w:rStyle w:val="Emphasis"/>
          <w:highlight w:val="cyan"/>
        </w:rPr>
        <w:t>it is bound to lose</w:t>
      </w:r>
      <w:r w:rsidRPr="00F12CE3">
        <w:rPr>
          <w:rStyle w:val="StyleUnderline"/>
        </w:rPr>
        <w:t>.</w:t>
      </w:r>
      <w:r>
        <w:t xml:space="preserve"> </w:t>
      </w:r>
      <w:r w:rsidRPr="00F12CE3">
        <w:rPr>
          <w:rStyle w:val="StyleUnderline"/>
        </w:rPr>
        <w:t>Indeed, even the highly stylized game theoretic model in chapter 1, which relies on a spontaneous risk of nuclear war, assumes that states can avoid any further risk of catastrophe by submitting at any stage</w:t>
      </w:r>
      <w:r>
        <w:t xml:space="preserve"> of the crisis.</w:t>
      </w:r>
    </w:p>
    <w:p w14:paraId="324E008C" w14:textId="77777777" w:rsidR="00854FCB" w:rsidRPr="00E17F4E" w:rsidRDefault="00854FCB" w:rsidP="00854FCB">
      <w:pPr>
        <w:keepNext/>
        <w:keepLines/>
        <w:spacing w:before="40" w:after="0"/>
        <w:outlineLvl w:val="3"/>
        <w:rPr>
          <w:rFonts w:eastAsiaTheme="majorEastAsia" w:cstheme="majorBidi"/>
          <w:b/>
          <w:iCs/>
        </w:rPr>
      </w:pPr>
      <w:bookmarkStart w:id="4" w:name="_Hlk29564993"/>
      <w:r w:rsidRPr="00E17F4E">
        <w:rPr>
          <w:rFonts w:eastAsiaTheme="majorEastAsia" w:cstheme="majorBidi"/>
          <w:b/>
          <w:iCs/>
        </w:rPr>
        <w:t>No nuke terror impact – no country will give them a bomb and carrying out an attack would be too complex.</w:t>
      </w:r>
    </w:p>
    <w:p w14:paraId="7577D991" w14:textId="77777777" w:rsidR="00854FCB" w:rsidRPr="00E17F4E" w:rsidRDefault="00854FCB" w:rsidP="00854FCB">
      <w:pPr>
        <w:rPr>
          <w:sz w:val="16"/>
        </w:rPr>
      </w:pPr>
      <w:r w:rsidRPr="00E17F4E">
        <w:rPr>
          <w:sz w:val="16"/>
        </w:rPr>
        <w:t xml:space="preserve">John </w:t>
      </w:r>
      <w:r w:rsidRPr="00E17F4E">
        <w:rPr>
          <w:b/>
          <w:bCs/>
          <w:u w:val="single"/>
        </w:rPr>
        <w:t>Mueller</w:t>
      </w:r>
      <w:r>
        <w:rPr>
          <w:b/>
          <w:bCs/>
          <w:u w:val="single"/>
        </w:rPr>
        <w:t>, PhD,</w:t>
      </w:r>
      <w:r w:rsidRPr="00E17F4E">
        <w:rPr>
          <w:b/>
          <w:bCs/>
          <w:u w:val="single"/>
        </w:rPr>
        <w:t xml:space="preserve"> 18</w:t>
      </w:r>
      <w:r w:rsidRPr="00E17F4E">
        <w:rPr>
          <w:sz w:val="16"/>
        </w:rPr>
        <w:t xml:space="preserve"> [PhD Political Science, Political Science @ THE Ohio State University, Woody Hayes Senior Research Scientist @ Mershon Center for International, Security Studies @ OSU], "Nuclear Weapons Don’t Matter," Foreign Affairs, 10-15-2018, </w:t>
      </w:r>
      <w:hyperlink r:id="rId11" w:history="1">
        <w:r w:rsidRPr="00E17F4E">
          <w:rPr>
            <w:sz w:val="16"/>
          </w:rPr>
          <w:t>https://www.foreignaffairs.com/articles/2018-10-15/nuclear-weapons-dont-matter</w:t>
        </w:r>
      </w:hyperlink>
      <w:r w:rsidRPr="00E17F4E">
        <w:rPr>
          <w:sz w:val="16"/>
        </w:rPr>
        <w:t xml:space="preserve"> C.VC</w:t>
      </w:r>
    </w:p>
    <w:p w14:paraId="11E2804C" w14:textId="77777777" w:rsidR="00854FCB" w:rsidRPr="00E17F4E" w:rsidRDefault="00854FCB" w:rsidP="00854FCB">
      <w:r w:rsidRPr="00E17F4E">
        <w:t xml:space="preserve">As for nuclear terrorism, ever since al Qaeda operatives used box cutters so effectively to hijack commercial airplanes, </w:t>
      </w:r>
      <w:r w:rsidRPr="00E17F4E">
        <w:rPr>
          <w:b/>
          <w:u w:val="single"/>
        </w:rPr>
        <w:t>alarmists have warned that radical Islamist terrorists would soon apply equal talents in science and engineering to make and deliver nuclear weapons so as to destroy various so-called infidels</w:t>
      </w:r>
      <w:r w:rsidRPr="00E17F4E">
        <w:t xml:space="preserve">. In practice, however, </w:t>
      </w:r>
      <w:r w:rsidRPr="00CE4A17">
        <w:rPr>
          <w:b/>
          <w:highlight w:val="yellow"/>
          <w:u w:val="single"/>
        </w:rPr>
        <w:t xml:space="preserve">terrorist groups have exhibited only a </w:t>
      </w:r>
      <w:r w:rsidRPr="00CE4A17">
        <w:rPr>
          <w:b/>
          <w:iCs/>
          <w:highlight w:val="yellow"/>
          <w:u w:val="single"/>
          <w:bdr w:val="single" w:sz="8" w:space="0" w:color="auto"/>
        </w:rPr>
        <w:t>limited desire</w:t>
      </w:r>
      <w:r w:rsidRPr="00CE4A17">
        <w:rPr>
          <w:b/>
          <w:highlight w:val="yellow"/>
          <w:u w:val="single"/>
        </w:rPr>
        <w:t xml:space="preserve"> to go nuclear and </w:t>
      </w:r>
      <w:r w:rsidRPr="00CE4A17">
        <w:rPr>
          <w:b/>
          <w:iCs/>
          <w:highlight w:val="yellow"/>
          <w:u w:val="single"/>
          <w:bdr w:val="single" w:sz="8" w:space="0" w:color="auto"/>
        </w:rPr>
        <w:t>even less progress</w:t>
      </w:r>
      <w:r w:rsidRPr="00E17F4E">
        <w:rPr>
          <w:b/>
          <w:u w:val="single"/>
        </w:rPr>
        <w:t xml:space="preserve"> in doing so</w:t>
      </w:r>
      <w:r w:rsidRPr="00E17F4E">
        <w:t xml:space="preserve">. Why? Probably because </w:t>
      </w:r>
      <w:r w:rsidRPr="00CE4A17">
        <w:rPr>
          <w:b/>
          <w:highlight w:val="yellow"/>
          <w:u w:val="single"/>
        </w:rPr>
        <w:t>developing one’s own bomb</w:t>
      </w:r>
      <w:r w:rsidRPr="00E17F4E">
        <w:rPr>
          <w:b/>
          <w:u w:val="single"/>
        </w:rPr>
        <w:t xml:space="preserve"> from scratch </w:t>
      </w:r>
      <w:r w:rsidRPr="00CE4A17">
        <w:rPr>
          <w:b/>
          <w:highlight w:val="yellow"/>
          <w:u w:val="single"/>
        </w:rPr>
        <w:t>requires</w:t>
      </w:r>
      <w:r w:rsidRPr="00E17F4E">
        <w:rPr>
          <w:b/>
          <w:u w:val="single"/>
        </w:rPr>
        <w:t xml:space="preserve"> a series of </w:t>
      </w:r>
      <w:r w:rsidRPr="00CE4A17">
        <w:rPr>
          <w:b/>
          <w:highlight w:val="yellow"/>
          <w:u w:val="single"/>
        </w:rPr>
        <w:t>risky actions</w:t>
      </w:r>
      <w:r w:rsidRPr="00E17F4E">
        <w:rPr>
          <w:b/>
          <w:u w:val="single"/>
        </w:rPr>
        <w:t xml:space="preserve">, all of which have to go right for the scheme to work. </w:t>
      </w:r>
      <w:r w:rsidRPr="00CE4A17">
        <w:rPr>
          <w:b/>
          <w:highlight w:val="yellow"/>
          <w:u w:val="single"/>
        </w:rPr>
        <w:t>This includes trusting foreign collaborators</w:t>
      </w:r>
      <w:r w:rsidRPr="00E17F4E">
        <w:rPr>
          <w:b/>
          <w:u w:val="single"/>
        </w:rPr>
        <w:t xml:space="preserve"> and other criminals; </w:t>
      </w:r>
      <w:r w:rsidRPr="00CE4A17">
        <w:rPr>
          <w:b/>
          <w:highlight w:val="yellow"/>
          <w:u w:val="single"/>
        </w:rPr>
        <w:t>acquiring and transporting highly guarded fissile material; establishing a sophisticated</w:t>
      </w:r>
      <w:r w:rsidRPr="00E17F4E">
        <w:rPr>
          <w:b/>
          <w:u w:val="single"/>
        </w:rPr>
        <w:t xml:space="preserve">, professional </w:t>
      </w:r>
      <w:r w:rsidRPr="00CE4A17">
        <w:rPr>
          <w:b/>
          <w:highlight w:val="yellow"/>
          <w:u w:val="single"/>
        </w:rPr>
        <w:t>machine shop; and moving a cumbersome</w:t>
      </w:r>
      <w:r w:rsidRPr="00E17F4E">
        <w:rPr>
          <w:b/>
          <w:u w:val="single"/>
        </w:rPr>
        <w:t xml:space="preserve">, untested </w:t>
      </w:r>
      <w:r w:rsidRPr="00CE4A17">
        <w:rPr>
          <w:b/>
          <w:highlight w:val="yellow"/>
          <w:u w:val="single"/>
        </w:rPr>
        <w:t>weapon into position for detonation</w:t>
      </w:r>
      <w:r w:rsidRPr="00E17F4E">
        <w:rPr>
          <w:b/>
          <w:u w:val="single"/>
        </w:rPr>
        <w:t xml:space="preserve">. And </w:t>
      </w:r>
      <w:r w:rsidRPr="00CE4A17">
        <w:rPr>
          <w:b/>
          <w:highlight w:val="yellow"/>
          <w:u w:val="single"/>
        </w:rPr>
        <w:t xml:space="preserve">all of this has to be done while hiding from a </w:t>
      </w:r>
      <w:r w:rsidRPr="00CE4A17">
        <w:rPr>
          <w:b/>
          <w:iCs/>
          <w:highlight w:val="yellow"/>
          <w:u w:val="single"/>
          <w:bdr w:val="single" w:sz="8" w:space="0" w:color="auto"/>
        </w:rPr>
        <w:t>vast global surveillance net</w:t>
      </w:r>
      <w:r w:rsidRPr="00E17F4E">
        <w:t xml:space="preserve"> looking for and trying to disrupt such activities.</w:t>
      </w:r>
    </w:p>
    <w:p w14:paraId="39609763" w14:textId="77777777" w:rsidR="00854FCB" w:rsidRPr="00E17F4E" w:rsidRDefault="00854FCB" w:rsidP="00854FCB">
      <w:r w:rsidRPr="00CE4A17">
        <w:rPr>
          <w:b/>
          <w:highlight w:val="yellow"/>
          <w:u w:val="single"/>
        </w:rPr>
        <w:t>Terrorists are unlikely to get a bomb from a</w:t>
      </w:r>
      <w:r w:rsidRPr="00E17F4E">
        <w:rPr>
          <w:b/>
          <w:u w:val="single"/>
        </w:rPr>
        <w:t xml:space="preserve"> generous, like-minded </w:t>
      </w:r>
      <w:r w:rsidRPr="00CE4A17">
        <w:rPr>
          <w:b/>
          <w:highlight w:val="yellow"/>
          <w:u w:val="single"/>
        </w:rPr>
        <w:t xml:space="preserve">nuclear patron, because </w:t>
      </w:r>
      <w:r w:rsidRPr="00CE4A17">
        <w:rPr>
          <w:b/>
          <w:iCs/>
          <w:highlight w:val="yellow"/>
          <w:u w:val="single"/>
          <w:bdr w:val="single" w:sz="8" w:space="0" w:color="auto"/>
        </w:rPr>
        <w:t>no country wants to run the risk of being blamed</w:t>
      </w:r>
      <w:r w:rsidRPr="00E17F4E">
        <w:t xml:space="preserve"> (and punished) </w:t>
      </w:r>
      <w:r w:rsidRPr="00CE4A17">
        <w:rPr>
          <w:b/>
          <w:highlight w:val="yellow"/>
          <w:u w:val="single"/>
        </w:rPr>
        <w:t>for a terrorist’s nuclear crimes. Nor are they likely to be able to steal one</w:t>
      </w:r>
      <w:r w:rsidRPr="00E17F4E">
        <w:t>. Notes Stephen Younger, the former head of nuclear weapons research and development at Los Alamos National Laboratory: “</w:t>
      </w:r>
      <w:r w:rsidRPr="00CE4A17">
        <w:rPr>
          <w:b/>
          <w:highlight w:val="yellow"/>
          <w:u w:val="single"/>
        </w:rPr>
        <w:t xml:space="preserve">All nuclear nations take the security of their weapons </w:t>
      </w:r>
      <w:r w:rsidRPr="00CE4A17">
        <w:rPr>
          <w:b/>
          <w:iCs/>
          <w:highlight w:val="yellow"/>
          <w:u w:val="single"/>
          <w:bdr w:val="single" w:sz="8" w:space="0" w:color="auto"/>
        </w:rPr>
        <w:t>very seriously</w:t>
      </w:r>
      <w:r w:rsidRPr="00E17F4E">
        <w:t>.”</w:t>
      </w:r>
    </w:p>
    <w:bookmarkEnd w:id="4"/>
    <w:p w14:paraId="12BA12B7" w14:textId="213E505B" w:rsidR="00854FCB" w:rsidRDefault="000B5A68" w:rsidP="00854FCB">
      <w:pPr>
        <w:pStyle w:val="Heading4"/>
      </w:pPr>
      <w:r>
        <w:t>No nuke terror impact</w:t>
      </w:r>
    </w:p>
    <w:p w14:paraId="076C9FD8" w14:textId="77777777" w:rsidR="00854FCB" w:rsidRPr="00B40DF8" w:rsidRDefault="00854FCB" w:rsidP="00854FCB">
      <w:pPr>
        <w:rPr>
          <w:sz w:val="16"/>
        </w:rPr>
      </w:pPr>
      <w:r w:rsidRPr="00B40DF8">
        <w:rPr>
          <w:rStyle w:val="Style13ptBold"/>
        </w:rPr>
        <w:t>McIntosh, PhD, and Storey, PhD, 18</w:t>
      </w:r>
      <w:r w:rsidRPr="00B40DF8">
        <w:rPr>
          <w:sz w:val="16"/>
        </w:rPr>
        <w:t xml:space="preserve"> – Christopher McIntosh [PhD Political Science from University of Chicago (Go Maroons!), Assistant Professor of Political Studies @ Bard] and Ian Storey [PhD Political Science from University of Chicago (Go Maroons!), Associate Fellow @ the Hannah Arendt Center for Politics and Humanities, Bard College], “Between Acquisition and Use: Assessing the Likelihood of Nuclear Terrorism,” International Studies Quarterly, Vol 62, 2018,  </w:t>
      </w:r>
      <w:hyperlink r:id="rId12" w:history="1">
        <w:r w:rsidRPr="00B40DF8">
          <w:rPr>
            <w:rStyle w:val="Hyperlink"/>
            <w:sz w:val="16"/>
          </w:rPr>
          <w:t>https://academic.oup.com/isq/article-abstract/62/2/289/4976557</w:t>
        </w:r>
      </w:hyperlink>
      <w:r w:rsidRPr="00B40DF8">
        <w:rPr>
          <w:sz w:val="16"/>
        </w:rPr>
        <w:t xml:space="preserve"> C.VC</w:t>
      </w:r>
    </w:p>
    <w:p w14:paraId="6D3CDF22" w14:textId="77777777" w:rsidR="00854FCB" w:rsidRPr="00F06A67" w:rsidRDefault="00854FCB" w:rsidP="00854FCB">
      <w:pPr>
        <w:rPr>
          <w:sz w:val="16"/>
        </w:rPr>
      </w:pPr>
      <w:r w:rsidRPr="00F06A67">
        <w:rPr>
          <w:sz w:val="16"/>
        </w:rPr>
        <w:t xml:space="preserve">Our approach offers a point of departure for strategically assessing the options, likely responses, and potential outcomes that could arise from the different paths available to a nuclear-armed non-state group. Too often </w:t>
      </w:r>
      <w:r w:rsidRPr="001A0B75">
        <w:rPr>
          <w:rStyle w:val="StyleUnderline"/>
        </w:rPr>
        <w:t xml:space="preserve">analysts treat the decision by such groups to use nuclear weapons as if it occurs </w:t>
      </w:r>
      <w:r w:rsidRPr="001A0B75">
        <w:rPr>
          <w:rStyle w:val="Emphasis"/>
        </w:rPr>
        <w:t>in a vacuum</w:t>
      </w:r>
      <w:r w:rsidRPr="00F06A67">
        <w:rPr>
          <w:sz w:val="16"/>
        </w:rPr>
        <w:t xml:space="preserve">. In practice, </w:t>
      </w:r>
      <w:r w:rsidRPr="00CE4A17">
        <w:rPr>
          <w:rStyle w:val="StyleUnderline"/>
          <w:highlight w:val="yellow"/>
        </w:rPr>
        <w:t>terrorist groups</w:t>
      </w:r>
      <w:r w:rsidRPr="00F06A67">
        <w:rPr>
          <w:rStyle w:val="StyleUnderline"/>
        </w:rPr>
        <w:t xml:space="preserve"> face many short-term and long-term considerations. They </w:t>
      </w:r>
      <w:r w:rsidRPr="005B3434">
        <w:rPr>
          <w:rStyle w:val="StyleUnderline"/>
        </w:rPr>
        <w:t xml:space="preserve">are </w:t>
      </w:r>
      <w:r w:rsidRPr="00CE4A17">
        <w:rPr>
          <w:rStyle w:val="StyleUnderline"/>
          <w:highlight w:val="yellow"/>
        </w:rPr>
        <w:t>influenced by</w:t>
      </w:r>
      <w:r w:rsidRPr="00F06A67">
        <w:rPr>
          <w:rStyle w:val="StyleUnderline"/>
        </w:rPr>
        <w:t xml:space="preserve"> factors both external and internal to their organization. These include the </w:t>
      </w:r>
      <w:r w:rsidRPr="00CE4A17">
        <w:rPr>
          <w:rStyle w:val="StyleUnderline"/>
          <w:highlight w:val="yellow"/>
        </w:rPr>
        <w:t xml:space="preserve">potential for </w:t>
      </w:r>
      <w:r w:rsidRPr="00CE4A17">
        <w:rPr>
          <w:rStyle w:val="Emphasis"/>
          <w:highlight w:val="yellow"/>
        </w:rPr>
        <w:t>backlash</w:t>
      </w:r>
      <w:r w:rsidRPr="00F06A67">
        <w:rPr>
          <w:rStyle w:val="StyleUnderline"/>
        </w:rPr>
        <w:t xml:space="preserve"> among</w:t>
      </w:r>
      <w:r w:rsidRPr="001A0B75">
        <w:rPr>
          <w:rStyle w:val="StyleUnderline"/>
        </w:rPr>
        <w:t xml:space="preserve"> supporters, </w:t>
      </w:r>
      <w:r w:rsidRPr="00CE4A17">
        <w:rPr>
          <w:rStyle w:val="Emphasis"/>
          <w:highlight w:val="yellow"/>
        </w:rPr>
        <w:t>internal factionalization</w:t>
      </w:r>
      <w:r w:rsidRPr="001A0B75">
        <w:rPr>
          <w:rStyle w:val="StyleUnderline"/>
        </w:rPr>
        <w:t xml:space="preserve"> over nuclear strategy and doctrine, </w:t>
      </w:r>
      <w:r w:rsidRPr="00E06E16">
        <w:rPr>
          <w:rStyle w:val="StyleUnderline"/>
        </w:rPr>
        <w:t xml:space="preserve">and an </w:t>
      </w:r>
      <w:r w:rsidRPr="005B3434">
        <w:rPr>
          <w:rStyle w:val="Emphasis"/>
          <w:highlight w:val="yellow"/>
        </w:rPr>
        <w:t>overwhelming response by</w:t>
      </w:r>
      <w:r w:rsidRPr="00E06E16">
        <w:rPr>
          <w:rStyle w:val="Emphasis"/>
        </w:rPr>
        <w:t xml:space="preserve"> the target state</w:t>
      </w:r>
      <w:r w:rsidRPr="00E06E16">
        <w:rPr>
          <w:rStyle w:val="StyleUnderline"/>
        </w:rPr>
        <w:t xml:space="preserve"> and</w:t>
      </w:r>
      <w:r w:rsidRPr="001A0B75">
        <w:rPr>
          <w:rStyle w:val="StyleUnderline"/>
        </w:rPr>
        <w:t xml:space="preserve"> the </w:t>
      </w:r>
      <w:r w:rsidRPr="005B3434">
        <w:rPr>
          <w:rStyle w:val="StyleUnderline"/>
          <w:highlight w:val="yellow"/>
        </w:rPr>
        <w:t>international community</w:t>
      </w:r>
      <w:r w:rsidRPr="00F06A67">
        <w:rPr>
          <w:sz w:val="16"/>
        </w:rPr>
        <w:t>.</w:t>
      </w:r>
    </w:p>
    <w:p w14:paraId="534907FF" w14:textId="77777777" w:rsidR="00854FCB" w:rsidRPr="00F06A67" w:rsidRDefault="00854FCB" w:rsidP="00854FCB">
      <w:pPr>
        <w:rPr>
          <w:sz w:val="16"/>
        </w:rPr>
      </w:pPr>
      <w:r w:rsidRPr="00F06A67">
        <w:rPr>
          <w:sz w:val="16"/>
        </w:rPr>
        <w:t xml:space="preserve">Moreover, we suggest a way to bring the recursivity of strategic choice into the account of terrorist organizational decision-making. </w:t>
      </w:r>
      <w:r w:rsidRPr="001A0B75">
        <w:rPr>
          <w:rStyle w:val="StyleUnderline"/>
        </w:rPr>
        <w:t>These organizations must consider the long-term effects of a nuclear attack</w:t>
      </w:r>
      <w:r w:rsidRPr="00F06A67">
        <w:rPr>
          <w:sz w:val="16"/>
        </w:rPr>
        <w:t xml:space="preserve">. An attack occurs in the context of an ongoing campaign by a well-established </w:t>
      </w:r>
      <w:r w:rsidRPr="00E06E16">
        <w:rPr>
          <w:sz w:val="16"/>
        </w:rPr>
        <w:t xml:space="preserve">organization. </w:t>
      </w:r>
      <w:r w:rsidRPr="00E06E16">
        <w:rPr>
          <w:rStyle w:val="StyleUnderline"/>
        </w:rPr>
        <w:t xml:space="preserve">Opportunity costs exist because escalating to nuclear attack </w:t>
      </w:r>
      <w:r w:rsidRPr="00E06E16">
        <w:rPr>
          <w:rStyle w:val="Emphasis"/>
        </w:rPr>
        <w:t>forecloses future options</w:t>
      </w:r>
      <w:r w:rsidRPr="00E06E16">
        <w:rPr>
          <w:sz w:val="16"/>
        </w:rPr>
        <w:t>. As well</w:t>
      </w:r>
      <w:r w:rsidRPr="00F06A67">
        <w:rPr>
          <w:sz w:val="16"/>
        </w:rPr>
        <w:t xml:space="preserve">, </w:t>
      </w:r>
      <w:r w:rsidRPr="00CE4A17">
        <w:rPr>
          <w:rStyle w:val="StyleUnderline"/>
          <w:highlight w:val="yellow"/>
        </w:rPr>
        <w:t xml:space="preserve">conducting </w:t>
      </w:r>
      <w:r w:rsidRPr="005B3434">
        <w:rPr>
          <w:rStyle w:val="StyleUnderline"/>
        </w:rPr>
        <w:t xml:space="preserve">an </w:t>
      </w:r>
      <w:r w:rsidRPr="00CE4A17">
        <w:rPr>
          <w:rStyle w:val="StyleUnderline"/>
          <w:highlight w:val="yellow"/>
        </w:rPr>
        <w:t xml:space="preserve">attack </w:t>
      </w:r>
      <w:r w:rsidRPr="005B3434">
        <w:rPr>
          <w:rStyle w:val="StyleUnderline"/>
        </w:rPr>
        <w:t>may</w:t>
      </w:r>
      <w:r w:rsidRPr="001A0B75">
        <w:rPr>
          <w:rStyle w:val="StyleUnderline"/>
        </w:rPr>
        <w:t xml:space="preserve"> not only </w:t>
      </w:r>
      <w:r w:rsidRPr="00CE4A17">
        <w:rPr>
          <w:rStyle w:val="StyleUnderline"/>
          <w:highlight w:val="yellow"/>
        </w:rPr>
        <w:t>preclude</w:t>
      </w:r>
      <w:r w:rsidRPr="001A0B75">
        <w:rPr>
          <w:rStyle w:val="StyleUnderline"/>
        </w:rPr>
        <w:t xml:space="preserve"> other strategies, but </w:t>
      </w:r>
      <w:r w:rsidRPr="005B3434">
        <w:rPr>
          <w:rStyle w:val="StyleUnderline"/>
        </w:rPr>
        <w:t xml:space="preserve">the </w:t>
      </w:r>
      <w:r w:rsidRPr="00CE4A17">
        <w:rPr>
          <w:rStyle w:val="Emphasis"/>
          <w:highlight w:val="yellow"/>
        </w:rPr>
        <w:t xml:space="preserve">continued existence of </w:t>
      </w:r>
      <w:r w:rsidRPr="005B3434">
        <w:rPr>
          <w:rStyle w:val="Emphasis"/>
        </w:rPr>
        <w:t xml:space="preserve">the </w:t>
      </w:r>
      <w:r w:rsidRPr="00CE4A17">
        <w:rPr>
          <w:rStyle w:val="Emphasis"/>
          <w:highlight w:val="yellow"/>
        </w:rPr>
        <w:t>group itself</w:t>
      </w:r>
      <w:r w:rsidRPr="00F06A67">
        <w:rPr>
          <w:sz w:val="16"/>
        </w:rPr>
        <w:t>. This changes the game significantly. In most cases, a nuclear attack must present not just an effective option for the moment, but the only strategic option worth pursuing going forward.</w:t>
      </w:r>
    </w:p>
    <w:p w14:paraId="33C4AA2A" w14:textId="77777777" w:rsidR="00854FCB" w:rsidRPr="00F06A67" w:rsidRDefault="00854FCB" w:rsidP="00854FCB">
      <w:pPr>
        <w:rPr>
          <w:sz w:val="16"/>
        </w:rPr>
      </w:pPr>
      <w:r w:rsidRPr="00F06A67">
        <w:rPr>
          <w:sz w:val="16"/>
        </w:rPr>
        <w:t xml:space="preserve">Once we take these considerations into account, the </w:t>
      </w:r>
      <w:r w:rsidRPr="00CE4A17">
        <w:rPr>
          <w:rStyle w:val="StyleUnderline"/>
          <w:highlight w:val="yellow"/>
        </w:rPr>
        <w:t>detonation</w:t>
      </w:r>
      <w:r w:rsidRPr="00303D52">
        <w:rPr>
          <w:rStyle w:val="StyleUnderline"/>
        </w:rPr>
        <w:t xml:space="preserve"> of a nuclear weapon generally </w:t>
      </w:r>
      <w:r w:rsidRPr="00CE4A17">
        <w:rPr>
          <w:rStyle w:val="StyleUnderline"/>
          <w:highlight w:val="yellow"/>
        </w:rPr>
        <w:t xml:space="preserve">appears </w:t>
      </w:r>
      <w:r w:rsidRPr="005B3434">
        <w:rPr>
          <w:rStyle w:val="StyleUnderline"/>
        </w:rPr>
        <w:t xml:space="preserve">the </w:t>
      </w:r>
      <w:r w:rsidRPr="00CE4A17">
        <w:rPr>
          <w:rStyle w:val="StyleUnderline"/>
          <w:highlight w:val="yellow"/>
        </w:rPr>
        <w:t>least strategi</w:t>
      </w:r>
      <w:r w:rsidRPr="005B3434">
        <w:rPr>
          <w:rStyle w:val="StyleUnderline"/>
        </w:rPr>
        <w:t>cally advantageous option</w:t>
      </w:r>
      <w:r w:rsidRPr="00F06A67">
        <w:rPr>
          <w:rStyle w:val="StyleUnderline"/>
        </w:rPr>
        <w:t xml:space="preserve"> for non-state groups</w:t>
      </w:r>
      <w:r w:rsidRPr="00F06A67">
        <w:rPr>
          <w:sz w:val="16"/>
        </w:rPr>
        <w:t xml:space="preserve">. Indeed, </w:t>
      </w:r>
      <w:r w:rsidRPr="00F06A67">
        <w:rPr>
          <w:rStyle w:val="StyleUnderline"/>
        </w:rPr>
        <w:t xml:space="preserve">the factors presented here are </w:t>
      </w:r>
      <w:r w:rsidRPr="00F06A67">
        <w:rPr>
          <w:rStyle w:val="Emphasis"/>
        </w:rPr>
        <w:t>analytically independent</w:t>
      </w:r>
      <w:r w:rsidRPr="00F06A67">
        <w:rPr>
          <w:rStyle w:val="StyleUnderline"/>
        </w:rPr>
        <w:t xml:space="preserve">, </w:t>
      </w:r>
      <w:r w:rsidRPr="00F06A67">
        <w:rPr>
          <w:rStyle w:val="Emphasis"/>
        </w:rPr>
        <w:t>adaptable</w:t>
      </w:r>
      <w:r w:rsidRPr="00F06A67">
        <w:rPr>
          <w:rStyle w:val="StyleUnderline"/>
        </w:rPr>
        <w:t xml:space="preserve">, and </w:t>
      </w:r>
      <w:r w:rsidRPr="00F06A67">
        <w:rPr>
          <w:rStyle w:val="Emphasis"/>
        </w:rPr>
        <w:t>scalable to particular threat contexts</w:t>
      </w:r>
      <w:r w:rsidRPr="00F06A67">
        <w:rPr>
          <w:sz w:val="16"/>
        </w:rPr>
        <w:t>. We can therefore use our framework to study the opportunities and constraints faced by specific future groups. It should therefore assist in the process of planning responses to potential nuclear acquisition by terrorist groups.</w:t>
      </w:r>
    </w:p>
    <w:p w14:paraId="1AC0CFA6" w14:textId="77777777" w:rsidR="00854FCB" w:rsidRPr="00F06A67" w:rsidRDefault="00854FCB" w:rsidP="00854FCB">
      <w:pPr>
        <w:rPr>
          <w:sz w:val="16"/>
        </w:rPr>
      </w:pPr>
      <w:r w:rsidRPr="00F06A67">
        <w:rPr>
          <w:sz w:val="16"/>
        </w:rPr>
        <w:t xml:space="preserve">Successive governments have now identified </w:t>
      </w:r>
      <w:r w:rsidRPr="00CE4A17">
        <w:rPr>
          <w:rStyle w:val="StyleUnderline"/>
          <w:highlight w:val="yellow"/>
        </w:rPr>
        <w:t>nuclear terror</w:t>
      </w:r>
      <w:r w:rsidRPr="005B3434">
        <w:rPr>
          <w:rStyle w:val="StyleUnderline"/>
        </w:rPr>
        <w:t>ism</w:t>
      </w:r>
      <w:r w:rsidRPr="00F06A67">
        <w:rPr>
          <w:sz w:val="16"/>
        </w:rPr>
        <w:t xml:space="preserve"> as a critical concern in the formulation of security policy. This line of thinking systematically underspecifies, or simply </w:t>
      </w:r>
      <w:r w:rsidRPr="00CE4A17">
        <w:rPr>
          <w:rStyle w:val="StyleUnderline"/>
          <w:highlight w:val="yellow"/>
        </w:rPr>
        <w:t>misunderstands, key considerations that</w:t>
      </w:r>
      <w:r w:rsidRPr="00434022">
        <w:rPr>
          <w:rStyle w:val="StyleUnderline"/>
        </w:rPr>
        <w:t xml:space="preserve"> terrorist </w:t>
      </w:r>
      <w:r w:rsidRPr="00CE4A17">
        <w:rPr>
          <w:rStyle w:val="StyleUnderline"/>
          <w:highlight w:val="yellow"/>
        </w:rPr>
        <w:t>organizations take into account</w:t>
      </w:r>
      <w:r w:rsidRPr="00434022">
        <w:rPr>
          <w:rStyle w:val="StyleUnderline"/>
        </w:rPr>
        <w:t xml:space="preserve">. These include the group’s organizational survival, opportunity costs, and the conflation of victory with the end of hostilities. </w:t>
      </w:r>
      <w:r w:rsidRPr="00CE4A17">
        <w:rPr>
          <w:rStyle w:val="StyleUnderline"/>
          <w:highlight w:val="yellow"/>
        </w:rPr>
        <w:t xml:space="preserve">Each factor presents </w:t>
      </w:r>
      <w:r w:rsidRPr="00CE4A17">
        <w:rPr>
          <w:rStyle w:val="Emphasis"/>
          <w:highlight w:val="yellow"/>
        </w:rPr>
        <w:t>strong disincentives to immediate nuclear attack</w:t>
      </w:r>
      <w:r w:rsidRPr="00F06A67">
        <w:rPr>
          <w:sz w:val="16"/>
        </w:rPr>
        <w:t>. A nuclear-armed terrorist group is exceedingly dangerous, but for different reasons than normally assumed. The options available to the group that fall short of detonation or attack remain considerable, albeit less spectacular and immediate.</w:t>
      </w:r>
    </w:p>
    <w:p w14:paraId="71EAC43B" w14:textId="77777777" w:rsidR="00854FCB" w:rsidRPr="00F06A67" w:rsidRDefault="00854FCB" w:rsidP="00854FCB">
      <w:pPr>
        <w:rPr>
          <w:sz w:val="16"/>
        </w:rPr>
      </w:pPr>
      <w:r w:rsidRPr="00F06A67">
        <w:rPr>
          <w:sz w:val="16"/>
        </w:rPr>
        <w:t>Just as scholars like Bunn et al. (2015) are careful to do, political actors and analysts should resist uncritically deploying the term “nuclear terrorism” in an umbrella fashion. This point goes beyond even the attempts at disaggregating “use” presented here. The threat of an attack involving an improvised nuclear device is vastly different than that of a “dirty bomb,” and both have little in common with the threat posed by an attack on a nuclear facility. Each deserves separate consideration when formulating policy, even if measures taken to address these concerns, such as controlling nuclear leakage, ultimately overlap. If any of the acquisition or threat scenarios we explore come to fruition, then potential target states will need strategies that potentially employ positive, as well as negative, incentives to lessen the attractiveness of nuclear attack. As we argue, a crisis involving a nuclear-armed terrorist group will be a negotiation— regardless of what the target state chooses to label it. Far from demonstrating weakness, employing threats while dangling the possibility of political concessions can widen internal divisions, heightening the overall organizational costs of escalating violence (Toros 2008; Cronin 2009).</w:t>
      </w:r>
    </w:p>
    <w:p w14:paraId="5676FCB9" w14:textId="77777777" w:rsidR="00854FCB" w:rsidRPr="00F06A67" w:rsidRDefault="00854FCB" w:rsidP="00854FCB">
      <w:pPr>
        <w:rPr>
          <w:sz w:val="16"/>
        </w:rPr>
      </w:pPr>
      <w:r w:rsidRPr="00F06A67">
        <w:rPr>
          <w:sz w:val="16"/>
        </w:rPr>
        <w:t>Finally, efforts designed to improve intelligence capabilities both prior to and post-attack remain vital. Signature analysis as a forensic measure has shown promise as a way of identifying the origin of nuclear material—in some cases it can identify whether or not it was provided by a state (Kristo and Tumey 2013). These efforts would be improved with a more widespread international commitment via the IAEA to placing signature markers in weapons and weaponizable material (Korbatov et al. 2015, 70; Findlay 2014, 6).</w:t>
      </w:r>
    </w:p>
    <w:p w14:paraId="2DCA37A0" w14:textId="049CE3DC" w:rsidR="00854FCB" w:rsidRDefault="00854FCB" w:rsidP="00854FCB">
      <w:pPr>
        <w:rPr>
          <w:sz w:val="16"/>
        </w:rPr>
      </w:pPr>
      <w:r w:rsidRPr="00F06A67">
        <w:rPr>
          <w:sz w:val="16"/>
        </w:rPr>
        <w:t xml:space="preserve">Ultimately, when it comes to the threat of a nuclear attack by a terrorist, </w:t>
      </w:r>
      <w:r w:rsidRPr="00CE4A17">
        <w:rPr>
          <w:rStyle w:val="StyleUnderline"/>
          <w:highlight w:val="yellow"/>
        </w:rPr>
        <w:t xml:space="preserve">presumption should lie squarely on the side of </w:t>
      </w:r>
      <w:r w:rsidRPr="00CE4A17">
        <w:rPr>
          <w:rStyle w:val="Emphasis"/>
          <w:highlight w:val="yellow"/>
        </w:rPr>
        <w:t>skepticism</w:t>
      </w:r>
      <w:r w:rsidRPr="00F06A67">
        <w:rPr>
          <w:rStyle w:val="StyleUnderline"/>
        </w:rPr>
        <w:t xml:space="preserve"> rather than inevitability</w:t>
      </w:r>
      <w:r w:rsidRPr="00F06A67">
        <w:rPr>
          <w:sz w:val="16"/>
        </w:rPr>
        <w:t xml:space="preserve">. While some terrorist organizations have some incentives for nuclear acquisition, paradoxically and thankfully, </w:t>
      </w:r>
      <w:r w:rsidRPr="00CE4A17">
        <w:rPr>
          <w:rStyle w:val="StyleUnderline"/>
          <w:highlight w:val="yellow"/>
        </w:rPr>
        <w:t xml:space="preserve">the most strategic uses of a nuclear weapon fall </w:t>
      </w:r>
      <w:r w:rsidRPr="00CE4A17">
        <w:rPr>
          <w:rStyle w:val="Emphasis"/>
          <w:highlight w:val="yellow"/>
        </w:rPr>
        <w:t>well short of actual nuclear attack</w:t>
      </w:r>
      <w:r w:rsidRPr="00F06A67">
        <w:rPr>
          <w:sz w:val="16"/>
        </w:rPr>
        <w:t>. From a scholarly perspective, as well as a political one, we need to start to think through how states would act in a world with nuclear-armed non-state actors. In doing so, we should avoid assumptions that fit neither with known nuclear strategy nor the empirical behavior of non-state organizations. Like most clichés, the post–Cold War trope that the threat of attack is higher now than it was during the US-USSR arms race (Litwak 2016) obscures much more than it reveals.</w:t>
      </w:r>
    </w:p>
    <w:p w14:paraId="7B2058BF" w14:textId="77777777" w:rsidR="00FC1950" w:rsidRPr="00C91749" w:rsidRDefault="00FC1950" w:rsidP="00FC1950">
      <w:pPr>
        <w:pStyle w:val="Heading4"/>
        <w:rPr>
          <w:u w:val="single"/>
        </w:rPr>
      </w:pPr>
      <w:r w:rsidRPr="00C91749">
        <w:t xml:space="preserve">Nukes are </w:t>
      </w:r>
      <w:r w:rsidRPr="00C91749">
        <w:rPr>
          <w:u w:val="single"/>
        </w:rPr>
        <w:t>weapons of the weak</w:t>
      </w:r>
      <w:r w:rsidRPr="00C91749">
        <w:t xml:space="preserve"> that </w:t>
      </w:r>
      <w:r w:rsidRPr="00C91749">
        <w:rPr>
          <w:u w:val="single"/>
        </w:rPr>
        <w:t>prevent conflict</w:t>
      </w:r>
      <w:r w:rsidRPr="00C91749">
        <w:t xml:space="preserve"> – aff evidence has an </w:t>
      </w:r>
      <w:r w:rsidRPr="00C91749">
        <w:rPr>
          <w:u w:val="single"/>
        </w:rPr>
        <w:t>imperial bias</w:t>
      </w:r>
      <w:r w:rsidRPr="00C91749">
        <w:t xml:space="preserve"> that is </w:t>
      </w:r>
      <w:r w:rsidRPr="00C91749">
        <w:rPr>
          <w:u w:val="single"/>
        </w:rPr>
        <w:t>short-sighted</w:t>
      </w:r>
    </w:p>
    <w:p w14:paraId="22F98456" w14:textId="77777777" w:rsidR="00FC1950" w:rsidRPr="00C91749" w:rsidRDefault="00FC1950" w:rsidP="00FC1950">
      <w:r w:rsidRPr="00C91749">
        <w:rPr>
          <w:rStyle w:val="Style13ptBold"/>
        </w:rPr>
        <w:t>Shellenberger 18</w:t>
      </w:r>
      <w:r w:rsidRPr="00C91749">
        <w:t xml:space="preserve"> [Michael Shellenberger is an American author, environmental policy writer, cofounder of Breakthrough Institute and founder of Environmental Progress. Who Are We To Deny Weak Nations The Nuclear Weapons They Need For Self-Defense? August 6, 2018. https://www.forbes.com/sites/michaelshellenberger/2018/08/06/who-are-we-to-deny-weak-nations-the-nuclear-weapons-they-need-for-self-defense/#40381393522f]</w:t>
      </w:r>
    </w:p>
    <w:p w14:paraId="7959B3B1" w14:textId="77777777" w:rsidR="006817E2" w:rsidRDefault="00FC1950" w:rsidP="00FC1950">
      <w:pPr>
        <w:rPr>
          <w:u w:val="single"/>
        </w:rPr>
      </w:pPr>
      <w:r w:rsidRPr="00C91749">
        <w:rPr>
          <w:highlight w:val="green"/>
          <w:u w:val="single"/>
        </w:rPr>
        <w:t>Nuclear Bombs As Weapons of the Weak</w:t>
      </w:r>
      <w:r w:rsidRPr="00C91749">
        <w:rPr>
          <w:u w:val="single"/>
        </w:rPr>
        <w:t xml:space="preserve"> How does a weak nation</w:t>
      </w:r>
      <w:r w:rsidRPr="00C91749">
        <w:rPr>
          <w:sz w:val="16"/>
        </w:rPr>
        <w:t xml:space="preserve">-state like France </w:t>
      </w:r>
      <w:r w:rsidRPr="00C91749">
        <w:rPr>
          <w:u w:val="single"/>
        </w:rPr>
        <w:t>level the playing field</w:t>
      </w:r>
      <w:r w:rsidRPr="00C91749">
        <w:rPr>
          <w:sz w:val="16"/>
        </w:rPr>
        <w:t xml:space="preserve"> with a more powerful adversary like Germany? </w:t>
      </w:r>
      <w:r w:rsidRPr="00C91749">
        <w:rPr>
          <w:u w:val="single"/>
        </w:rPr>
        <w:t>By obtaining a weapon capable of wiping out its major cities</w:t>
      </w:r>
      <w:r w:rsidRPr="00C91749">
        <w:rPr>
          <w:sz w:val="16"/>
        </w:rPr>
        <w:t xml:space="preserve">. Twice victimized and humiliated by its neighbor, France after World War II set off to build a nuclear bomb that, had it been available before 1940, would have deterred the German invasion. Can anyone blame France for getting the bomb? Of course not. After all, Germany’s war upon its neighbors resulted in the deaths of 50 million people. But that didn’t stop the U.S. government from trying to prevent France from building a nuclear weapon. Senior Kennedy administration officials in 1962 described France’s nuclear program as “foolish, or diabolical — or both.” How could the U.S. deny France the means with which to defend herself? By promising to protect France with its own nuclear weapons through what is called “extended deterrence.” French President Charles de Gaulle didn’t buy it. He felt that “the United States would not risk New York or Detroit to save Hamburg or Lyons,” noted the New York Times, “if faced with a choice between the destruction of Western Europe and a Soviet-American missile exchange.” A nuclear-armed France, U.S. officials warned, “could lead to a proliferation of nuclear powers,” reported Ronald Steel in Commentary, “that is, to demands by other allies, especially Germany, for nuclear status.” The identical argument was later made against China, India and Pakistan, and is now being made against allowing North Korea and Iran to possess nuclear weapons. The widespread assumption is that the more nations have nuclear weapons, the more dangerous the world will be. But is that really the case? I don’t ask this question lightly. I come from a long line of Christian pacifists and conscientious objectors and earned a degree in peace studies from a Quaker college. I have had nightmares about nuclear war since I was a boy and today live in California, which is more vulnerable to a North Korean missile than Washington, D.C. — at least for now. But it is impossible not to be struck by these facts: </w:t>
      </w:r>
      <w:r w:rsidRPr="00C91749">
        <w:rPr>
          <w:rStyle w:val="Emphasis"/>
          <w:highlight w:val="green"/>
        </w:rPr>
        <w:t>No nation</w:t>
      </w:r>
      <w:r w:rsidRPr="00C91749">
        <w:rPr>
          <w:highlight w:val="green"/>
          <w:u w:val="single"/>
        </w:rPr>
        <w:t xml:space="preserve"> with a </w:t>
      </w:r>
      <w:r w:rsidRPr="00C91749">
        <w:rPr>
          <w:rStyle w:val="Emphasis"/>
          <w:highlight w:val="green"/>
        </w:rPr>
        <w:t>nuclear weapon</w:t>
      </w:r>
      <w:r w:rsidRPr="00C91749">
        <w:rPr>
          <w:highlight w:val="green"/>
          <w:u w:val="single"/>
        </w:rPr>
        <w:t xml:space="preserve"> has </w:t>
      </w:r>
      <w:r w:rsidRPr="00C91749">
        <w:rPr>
          <w:rStyle w:val="Emphasis"/>
          <w:highlight w:val="green"/>
        </w:rPr>
        <w:t>ever been invaded</w:t>
      </w:r>
      <w:r w:rsidRPr="00C91749">
        <w:rPr>
          <w:u w:val="single"/>
        </w:rPr>
        <w:t xml:space="preserve"> by another nation</w:t>
      </w:r>
      <w:r w:rsidRPr="00C91749">
        <w:rPr>
          <w:sz w:val="16"/>
        </w:rPr>
        <w:t xml:space="preserve">. </w:t>
      </w:r>
      <w:r w:rsidRPr="00C91749">
        <w:rPr>
          <w:u w:val="single"/>
        </w:rPr>
        <w:t xml:space="preserve">The </w:t>
      </w:r>
      <w:r w:rsidRPr="00C91749">
        <w:rPr>
          <w:rStyle w:val="Emphasis"/>
          <w:highlight w:val="green"/>
        </w:rPr>
        <w:t>number of deaths</w:t>
      </w:r>
      <w:r w:rsidRPr="00C91749">
        <w:rPr>
          <w:highlight w:val="green"/>
          <w:u w:val="single"/>
        </w:rPr>
        <w:t xml:space="preserve"> in </w:t>
      </w:r>
      <w:r w:rsidRPr="00C91749">
        <w:rPr>
          <w:rStyle w:val="Emphasis"/>
          <w:highlight w:val="green"/>
        </w:rPr>
        <w:t>battle</w:t>
      </w:r>
      <w:r w:rsidRPr="00C91749">
        <w:rPr>
          <w:u w:val="single"/>
        </w:rPr>
        <w:t xml:space="preserve"> worldwide </w:t>
      </w:r>
      <w:r w:rsidRPr="00C91749">
        <w:rPr>
          <w:highlight w:val="green"/>
          <w:u w:val="single"/>
        </w:rPr>
        <w:t xml:space="preserve">has </w:t>
      </w:r>
      <w:r w:rsidRPr="00C91749">
        <w:rPr>
          <w:rStyle w:val="Emphasis"/>
          <w:highlight w:val="green"/>
        </w:rPr>
        <w:t>declined 95 percent</w:t>
      </w:r>
      <w:r w:rsidRPr="00C91749">
        <w:rPr>
          <w:highlight w:val="green"/>
          <w:u w:val="single"/>
        </w:rPr>
        <w:t xml:space="preserve"> in</w:t>
      </w:r>
      <w:r w:rsidRPr="00C91749">
        <w:rPr>
          <w:u w:val="single"/>
        </w:rPr>
        <w:t xml:space="preserve"> the </w:t>
      </w:r>
      <w:r w:rsidRPr="00C91749">
        <w:rPr>
          <w:rStyle w:val="Emphasis"/>
          <w:highlight w:val="green"/>
        </w:rPr>
        <w:t>70 years</w:t>
      </w:r>
      <w:r w:rsidRPr="00C91749">
        <w:rPr>
          <w:highlight w:val="green"/>
          <w:u w:val="single"/>
        </w:rPr>
        <w:t xml:space="preserve"> since the</w:t>
      </w:r>
      <w:r w:rsidRPr="00C91749">
        <w:rPr>
          <w:u w:val="single"/>
        </w:rPr>
        <w:t xml:space="preserve"> invention and </w:t>
      </w:r>
      <w:r w:rsidRPr="00C91749">
        <w:rPr>
          <w:rStyle w:val="Emphasis"/>
          <w:highlight w:val="green"/>
        </w:rPr>
        <w:t>spread of nuclear weapons</w:t>
      </w:r>
      <w:r w:rsidRPr="00C91749">
        <w:rPr>
          <w:sz w:val="16"/>
        </w:rPr>
        <w:t xml:space="preserve">; </w:t>
      </w:r>
      <w:r w:rsidRPr="00C91749">
        <w:rPr>
          <w:highlight w:val="green"/>
          <w:u w:val="single"/>
        </w:rPr>
        <w:t>The number of Indian and Pakistani</w:t>
      </w:r>
      <w:r w:rsidRPr="00C91749">
        <w:rPr>
          <w:u w:val="single"/>
        </w:rPr>
        <w:t xml:space="preserve"> civilian and security forces’ </w:t>
      </w:r>
      <w:r w:rsidRPr="00C91749">
        <w:rPr>
          <w:highlight w:val="green"/>
          <w:u w:val="single"/>
        </w:rPr>
        <w:t>deaths</w:t>
      </w:r>
      <w:r w:rsidRPr="00C91749">
        <w:rPr>
          <w:sz w:val="16"/>
        </w:rPr>
        <w:t xml:space="preserve"> in two disputed territories </w:t>
      </w:r>
      <w:r w:rsidRPr="00C91749">
        <w:rPr>
          <w:highlight w:val="green"/>
          <w:u w:val="single"/>
        </w:rPr>
        <w:t>declined 90 percent</w:t>
      </w:r>
      <w:r w:rsidRPr="00C91749">
        <w:rPr>
          <w:u w:val="single"/>
        </w:rPr>
        <w:t xml:space="preserve"> after Pakistan’s first nuclear weapons test</w:t>
      </w:r>
      <w:r w:rsidRPr="00C91749">
        <w:rPr>
          <w:sz w:val="16"/>
        </w:rPr>
        <w:t xml:space="preserve"> in 1998. In 1981, the late political scientist Kenneth Waltz published an essay titled, “The Spread of Nuclear Weapons: More May Be Better.” In it he argued that nuclear weapons are revolutionary in allowing weaker nations to protect themselves from more powerful ones. International relations is “a realm of anarchy as opposed to hierarchy… of self-help… you’re on your own,” Waltz explained. How do nuclear weapons work? Not “through the ability to defend but through the ability to punish...The message of a deterrent strategy is this,” explained Waltz. “‘Although we are defenceless, if you attack we will punish you to an extent that more than cancels your gains.’” Does anybody believe France should give up its nuclear weapons? Certainly not the French. After President Barack Obama in 2009 called for eliminating nuclear weapons, not a single other nuclear nation endorsed the idea. All of this raises the question: if nuclear weapons protect weak nations from foreign invasion, why shouldn’t North Korea and Iran get them? Why </w:t>
      </w:r>
      <w:r w:rsidRPr="00C91749">
        <w:rPr>
          <w:rStyle w:val="Emphasis"/>
        </w:rPr>
        <w:t>Nuclear Weapons</w:t>
      </w:r>
      <w:r w:rsidRPr="00C91749">
        <w:rPr>
          <w:u w:val="single"/>
        </w:rPr>
        <w:t xml:space="preserve"> Make Us </w:t>
      </w:r>
      <w:r w:rsidRPr="00C91749">
        <w:rPr>
          <w:rStyle w:val="Emphasis"/>
        </w:rPr>
        <w:t>Peaceful</w:t>
      </w:r>
      <w:r w:rsidRPr="00C91749">
        <w:rPr>
          <w:sz w:val="16"/>
        </w:rPr>
        <w:t xml:space="preserve"> On January 29, 2002, President George W. Bush denounced Iraq, Iran, and North Korea as an “axis of evil.” North Korea was “arming with missiles,” he said. Iran “aggressively pursues these weapons” and the “Iraqi regime has plotted to develop...nuclear weapons for over a decade.” One year later, the U.S. invaded and occupied Iraq. The ensuing conflict resulted in the deaths of over 450,000 people — about four times as many as were killed at Hiroshima — and a five-fold increase in terrorist killings in the Middle East and Africa. It all came at a cost of $2.4 trillion dollars. Now, 16 years later, U.S. officials insist that North Korea and Iran need not fear a U.S. invasion. But why would any nation — particularly North Korea and Iran — believe them? Not only did the U.S. overthrow Iraqi leader Saddam Hussein after he gave up his nuclear weapons program, it also helped overthrow Libyan President Muammar Gaddafi in 2011 after he too had given up the pursuit of a nuclear weapon. North Korean President Kim Jong-un may, quite understandably, see his own life at stake: Hussein was hanged and Gaddafi was tortured and killed. Both hawks and doves say North Korea and Iran must not be allowed to have a weapon because both regimes are brutal, but </w:t>
      </w:r>
      <w:r w:rsidRPr="00C91749">
        <w:rPr>
          <w:highlight w:val="green"/>
          <w:u w:val="single"/>
        </w:rPr>
        <w:t xml:space="preserve">nuclear weapons </w:t>
      </w:r>
      <w:r w:rsidRPr="00C91749">
        <w:rPr>
          <w:rStyle w:val="Emphasis"/>
          <w:highlight w:val="green"/>
        </w:rPr>
        <w:t>make nations more peaceful</w:t>
      </w:r>
      <w:r w:rsidRPr="00C91749">
        <w:rPr>
          <w:highlight w:val="green"/>
          <w:u w:val="single"/>
        </w:rPr>
        <w:t xml:space="preserve"> over time</w:t>
      </w:r>
      <w:r w:rsidRPr="00C91749">
        <w:rPr>
          <w:sz w:val="16"/>
        </w:rPr>
        <w:t xml:space="preserve">. There were three full-scale wars before India and Pakistan acquired the bomb and only far more limited conflicts since. And China became dramatically less bellicose after acquiring the bomb. Why? “History shows that when countries acquire the bomb, they feel increasingly vulnerable,” notes Waltz, “and become acutely aware that their nuclear weapons make them a potential target in the eyes of major powers. This awareness discourages nuclear states from bold and aggressive action.” Is it really so difficult to imagine that a nuclear-armed North Korea and Iran might follow the same path toward moderation as China, India, and Pakistan? </w:t>
      </w:r>
      <w:r w:rsidRPr="00C91749">
        <w:rPr>
          <w:highlight w:val="green"/>
          <w:u w:val="single"/>
        </w:rPr>
        <w:t>Nuclear weapons</w:t>
      </w:r>
      <w:r w:rsidRPr="00C91749">
        <w:rPr>
          <w:u w:val="single"/>
        </w:rPr>
        <w:t xml:space="preserve"> are revolutionary in that they </w:t>
      </w:r>
      <w:r w:rsidRPr="00C91749">
        <w:rPr>
          <w:rStyle w:val="Emphasis"/>
          <w:highlight w:val="green"/>
        </w:rPr>
        <w:t>require</w:t>
      </w:r>
      <w:r w:rsidRPr="00C91749">
        <w:rPr>
          <w:highlight w:val="green"/>
          <w:u w:val="single"/>
        </w:rPr>
        <w:t xml:space="preserve"> the </w:t>
      </w:r>
      <w:r w:rsidRPr="00C91749">
        <w:rPr>
          <w:rStyle w:val="Emphasis"/>
          <w:highlight w:val="green"/>
        </w:rPr>
        <w:t>ruling class</w:t>
      </w:r>
      <w:r w:rsidRPr="00C91749">
        <w:rPr>
          <w:highlight w:val="green"/>
          <w:u w:val="single"/>
        </w:rPr>
        <w:t xml:space="preserve"> to have </w:t>
      </w:r>
      <w:r w:rsidRPr="00C91749">
        <w:rPr>
          <w:rStyle w:val="Emphasis"/>
          <w:highlight w:val="green"/>
        </w:rPr>
        <w:t>skin in the game</w:t>
      </w:r>
      <w:r w:rsidRPr="00C91749">
        <w:rPr>
          <w:sz w:val="16"/>
        </w:rPr>
        <w:t xml:space="preserve">. </w:t>
      </w:r>
      <w:r w:rsidRPr="00C91749">
        <w:rPr>
          <w:highlight w:val="green"/>
          <w:u w:val="single"/>
        </w:rPr>
        <w:t>When facing</w:t>
      </w:r>
      <w:r w:rsidRPr="00C91749">
        <w:rPr>
          <w:u w:val="single"/>
        </w:rPr>
        <w:t xml:space="preserve"> off </w:t>
      </w:r>
      <w:r w:rsidRPr="00C91749">
        <w:rPr>
          <w:highlight w:val="green"/>
          <w:u w:val="single"/>
        </w:rPr>
        <w:t xml:space="preserve">against nuclear-armed nations, </w:t>
      </w:r>
      <w:r w:rsidRPr="00C91749">
        <w:rPr>
          <w:rStyle w:val="Emphasis"/>
          <w:highlight w:val="green"/>
        </w:rPr>
        <w:t>elites</w:t>
      </w:r>
      <w:r w:rsidRPr="00C91749">
        <w:rPr>
          <w:highlight w:val="green"/>
          <w:u w:val="single"/>
        </w:rPr>
        <w:t xml:space="preserve"> can </w:t>
      </w:r>
      <w:r w:rsidRPr="00C91749">
        <w:rPr>
          <w:rStyle w:val="Emphasis"/>
          <w:highlight w:val="green"/>
        </w:rPr>
        <w:t>no longer sacrifice</w:t>
      </w:r>
      <w:r w:rsidRPr="00C91749">
        <w:rPr>
          <w:highlight w:val="green"/>
          <w:u w:val="single"/>
        </w:rPr>
        <w:t xml:space="preserve"> the </w:t>
      </w:r>
      <w:r w:rsidRPr="00C91749">
        <w:rPr>
          <w:rStyle w:val="Emphasis"/>
          <w:highlight w:val="green"/>
        </w:rPr>
        <w:t>poor and weak</w:t>
      </w:r>
      <w:r w:rsidRPr="00C91749">
        <w:rPr>
          <w:rStyle w:val="Emphasis"/>
        </w:rPr>
        <w:t xml:space="preserve"> </w:t>
      </w:r>
      <w:r w:rsidRPr="00C91749">
        <w:rPr>
          <w:u w:val="single"/>
        </w:rPr>
        <w:t xml:space="preserve">in their own country </w:t>
      </w:r>
      <w:r w:rsidRPr="00C91749">
        <w:rPr>
          <w:highlight w:val="green"/>
          <w:u w:val="single"/>
        </w:rPr>
        <w:t>without risking their lives</w:t>
      </w:r>
      <w:r w:rsidRPr="00C91749">
        <w:rPr>
          <w:sz w:val="16"/>
        </w:rPr>
        <w:t xml:space="preserve">. </w:t>
      </w:r>
      <w:r w:rsidRPr="00C91749">
        <w:rPr>
          <w:highlight w:val="green"/>
          <w:u w:val="single"/>
        </w:rPr>
        <w:t xml:space="preserve">Had </w:t>
      </w:r>
      <w:r w:rsidRPr="00C91749">
        <w:rPr>
          <w:rStyle w:val="Emphasis"/>
          <w:highlight w:val="green"/>
        </w:rPr>
        <w:t>Iraq</w:t>
      </w:r>
      <w:r w:rsidRPr="00C91749">
        <w:rPr>
          <w:sz w:val="16"/>
        </w:rPr>
        <w:t xml:space="preserve"> in 2002 </w:t>
      </w:r>
      <w:r w:rsidRPr="00C91749">
        <w:rPr>
          <w:highlight w:val="green"/>
          <w:u w:val="single"/>
        </w:rPr>
        <w:t xml:space="preserve">been in possession of a nuclear weapon, the </w:t>
      </w:r>
      <w:r w:rsidRPr="00C91749">
        <w:rPr>
          <w:rStyle w:val="Emphasis"/>
          <w:highlight w:val="green"/>
        </w:rPr>
        <w:t>U.S. would never have invaded</w:t>
      </w:r>
      <w:r w:rsidRPr="00C91749">
        <w:rPr>
          <w:sz w:val="16"/>
        </w:rPr>
        <w:t xml:space="preserve">. As such, we should be glad that North Korea acquired the bomb since it guarantees the U.S. will never invade. The End of Extended Deterrence? In a 2012 cover story for Foreign Affairs, “Why Iran Should Get the Bomb,” Waltz notes that “nuclear balancing would mean stability.” Why? Because, “It is Israel’s nuclear arsenal, not Iran’s desire for one, that has contributed most to the current crisis.” Israeli air strikes destroyed an Iraqi nuclear reactor in 1981, and destroyed a Syrian reactor in 2007. Wrote Waltz: Israel's proven ability to strike potential nuclear rivals with impunity has inevitably made its enemies anxious to develop the means to prevent Israel from doing so again. In this way, the current tensions are best viewed not as the early stages of a relatively recent Iranian nuclear crisis but rather as the final stages of a decades-long Middle East nuclear crisis that will end only when a balance of military power is restored." Little surprise that Israeli hardliners responded with outrage to Waltz’s essay. “Some have even said that Iran with nuclear weapons would stabilize the Middle East,” Israeli Prime Minister Benjamin Netanyahu said after Foreign Affairs published Waltz’s article. “I think people who say this have set a new standard for human stupidity.” But was Israel stupid for acquiring the bomb in 1968 to protect itself from its neighbors? No doubt Netanyahu would say no. </w:t>
      </w:r>
      <w:r w:rsidRPr="00C91749">
        <w:rPr>
          <w:highlight w:val="green"/>
          <w:u w:val="single"/>
        </w:rPr>
        <w:t xml:space="preserve">How do </w:t>
      </w:r>
      <w:r w:rsidRPr="00C91749">
        <w:rPr>
          <w:rStyle w:val="Emphasis"/>
          <w:highlight w:val="green"/>
        </w:rPr>
        <w:t>nuclear</w:t>
      </w:r>
      <w:r w:rsidRPr="00C91749">
        <w:rPr>
          <w:rStyle w:val="Emphasis"/>
        </w:rPr>
        <w:t xml:space="preserve">-armed </w:t>
      </w:r>
      <w:r w:rsidRPr="00C91749">
        <w:rPr>
          <w:rStyle w:val="Emphasis"/>
          <w:highlight w:val="green"/>
        </w:rPr>
        <w:t>nations</w:t>
      </w:r>
      <w:r w:rsidRPr="00C91749">
        <w:rPr>
          <w:highlight w:val="green"/>
          <w:u w:val="single"/>
        </w:rPr>
        <w:t xml:space="preserve"> justify their </w:t>
      </w:r>
      <w:r w:rsidRPr="00C91749">
        <w:rPr>
          <w:rStyle w:val="Emphasis"/>
          <w:highlight w:val="green"/>
        </w:rPr>
        <w:t>double-standard</w:t>
      </w:r>
      <w:r w:rsidRPr="00C91749">
        <w:rPr>
          <w:u w:val="single"/>
        </w:rPr>
        <w:t xml:space="preserve"> on nuclear weapons? Mostly through </w:t>
      </w:r>
      <w:r w:rsidRPr="00C91749">
        <w:rPr>
          <w:rStyle w:val="Emphasis"/>
          <w:highlight w:val="green"/>
        </w:rPr>
        <w:t>fear-mongering</w:t>
      </w:r>
      <w:r w:rsidRPr="00C91749">
        <w:rPr>
          <w:sz w:val="16"/>
        </w:rPr>
        <w:t>. “</w:t>
      </w:r>
      <w:r w:rsidRPr="00C91749">
        <w:rPr>
          <w:highlight w:val="green"/>
          <w:u w:val="single"/>
        </w:rPr>
        <w:t>Those who dread a world with more nuclear states</w:t>
      </w:r>
      <w:r w:rsidRPr="00C91749">
        <w:rPr>
          <w:u w:val="single"/>
        </w:rPr>
        <w:t xml:space="preserve"> do little more than assert that more is worse</w:t>
      </w:r>
      <w:r w:rsidRPr="00C91749">
        <w:rPr>
          <w:sz w:val="16"/>
        </w:rPr>
        <w:t>,” noted Waltz, “</w:t>
      </w:r>
      <w:r w:rsidRPr="00C91749">
        <w:rPr>
          <w:u w:val="single"/>
        </w:rPr>
        <w:t xml:space="preserve">and </w:t>
      </w:r>
      <w:r w:rsidRPr="00C91749">
        <w:rPr>
          <w:rStyle w:val="Emphasis"/>
          <w:highlight w:val="green"/>
        </w:rPr>
        <w:t>claim without substantiation</w:t>
      </w:r>
      <w:r w:rsidRPr="00C91749">
        <w:rPr>
          <w:u w:val="single"/>
        </w:rPr>
        <w:t xml:space="preserve"> that </w:t>
      </w:r>
      <w:r w:rsidRPr="00C91749">
        <w:rPr>
          <w:rStyle w:val="Emphasis"/>
          <w:highlight w:val="green"/>
        </w:rPr>
        <w:t>new nuclear states</w:t>
      </w:r>
      <w:r w:rsidRPr="00C91749">
        <w:rPr>
          <w:highlight w:val="green"/>
          <w:u w:val="single"/>
        </w:rPr>
        <w:t xml:space="preserve"> will be </w:t>
      </w:r>
      <w:r w:rsidRPr="00C91749">
        <w:rPr>
          <w:rStyle w:val="Emphasis"/>
          <w:highlight w:val="green"/>
        </w:rPr>
        <w:t>less responsible</w:t>
      </w:r>
      <w:r w:rsidRPr="00C91749">
        <w:rPr>
          <w:u w:val="single"/>
        </w:rPr>
        <w:t xml:space="preserve"> and </w:t>
      </w:r>
      <w:r w:rsidRPr="00C91749">
        <w:rPr>
          <w:rStyle w:val="Emphasis"/>
        </w:rPr>
        <w:t>less capable</w:t>
      </w:r>
      <w:r w:rsidRPr="00C91749">
        <w:rPr>
          <w:u w:val="single"/>
        </w:rPr>
        <w:t xml:space="preserve"> of </w:t>
      </w:r>
      <w:r w:rsidRPr="00C91749">
        <w:rPr>
          <w:rStyle w:val="Emphasis"/>
        </w:rPr>
        <w:t>self-control</w:t>
      </w:r>
      <w:r w:rsidRPr="00C91749">
        <w:rPr>
          <w:sz w:val="16"/>
        </w:rPr>
        <w:t xml:space="preserve"> than the old ones have been.” Nuclear-armed nations perpetuate two fictions, the first of which is that they will give up their weapons. They point to the weak language in the 1968 nuclear non-proliferation treaty, which says treaty members will “pursue negotiations” to achieve the goal of “complete disarmament under strict and effective international control.” And yet no nuclear-armed nation in the world is pursuing negotiations with the goal of “complete disarmament.” Indeed, most nuclear-armed nations are upgrading, not downgrading their arsenals. The second fiction is that nuclear-armed nations will protect their unarmed allies with nuclear weapons. But ask yourself: would President Donald Trump risk New York for Montenegro (population 643,000) — the newest member of NATO? In July, Trump suggested he was would not, even though the US is obligated to under NATO rules. And why should Americans risk New York for Berlin when Germans won’t risk Berlin for New York? Just 40 percent of Germans believe they “should use military force to defend a NATO ally if it got into a serious military conflict with Russia,” while 65 percent believe “the U.S. would use military force to defend a NATO ally.” And they are correct. Sixty-two percent of Americans agree that the U.S. should use military force to defend a NATO ally in a conflict with Russia. But that commitment to NATO will likely weaken given the lack of European solidarity, Middle East war fatigue, and President Trump’s questioning of America’s role in the Alliance. Already, a growing number of vulnerable U.S. allies are asking whether they should acquire weapons of their own. In Germany, a prominent political scientist has called for his nation to get the bomb. “Trump-bashing will only further undermine the U.S. commitment to ‘extended deterrence,’” warned Dr. Christian Hacke, Professor of Political Science at the University of Bonn, in a major essay in Welt am Sonntag, the country’s largest Sunday newspaper (an English version can be read here). Germany is, for the first time since 1949, without nuclear protection provided by the United States, and thus defenseless in an extreme crisis. As such, Germany has no alternative but to rely on itself. A nuclear Germany would stabilize NATO and the security of the Western World. But if we cannot persuade our allies, then Germany should go it alone. It may be that just six to eight submarines would insure the security of the German people." A similar dynamic is underway in Asia. In the wake of tensions with North Korea, 60 percent of South Koreans today say they want their own nuclear weapons, and 68 percent want to redeploy U.S. tactical nuclear weapons. And now, politicians with South Korea’s leading opposition party are urging their nation’s nuclear armament. Disarmament and Imperialism The end of extended deterrence provided by the U.S. to Europe should not come as a surprise. Its temporary nature was foreseen as early as 1962, when André Fontaine wrote in Le Monde: “It is inconceivable, unless we are resigned to an interminable cold war, that Europe forever relies on America for its security and for the orientation of its diplomacy.” As to be expected, the usual fears are being drummed up against why a militarily-weak nation like Germany shouldn’t get the bomb. “If Germany was to relinquish its status as a non-nuclear power, what would prevent Turkey or Poland, for example, from following suit?” a former German ambassador to the U.S., wrote in response to Hacke’s essay. “Germany as the gravedigger of the international nonproliferation regime? Who can want that?” In truth, it’s remarkable the nonproliferation regime has lasted as long as it has. It made sense for nuclear-armed nations in the 1950s and 60s to try to prevent the spread of nuclear weapons. After all, nations weren’t accustomed to the revolutionary new technology, and the likelihood was far higher back then that a weapon could get used accidentally or fall into the wrong hands. But 60 years later, in a multipolar world where the dominant power, the U.S., has grown tired of its role as global hegemon, the non-proliferation regime is falling apart under the weight of its own contradictions. The division of the world into nuclear-armed and unarmed nations has long been arbitrary and unfair. Nuclear-armed nations, except for France, hypocritically punished India for decades with trade sanctions for acquiring a weapon. People rightly worry about accidental or unauthorized use of weapons, such as by terrorists, but nations today safeguard their weapons and materials far better than they did in the past. After the fall of the Soviet Union, the United States spent $10 billion to help Russia maintain control of and destroy many of its nuclear weapons, and intelligence agencies around the world work together to prevent nuclear materials from falling into the hands of non-state actors. As for terrorism, why would a nation like Iran go to all the trouble of getting a bomb only to give it to a non-state actor like Hamas or Hezbollah? Not only would doing so risk retaliation from Israel, but the bomb could be used by those groups to gain leverage over Iran itself. Today, </w:t>
      </w:r>
      <w:r w:rsidRPr="00C91749">
        <w:rPr>
          <w:u w:val="single"/>
        </w:rPr>
        <w:t xml:space="preserve">the </w:t>
      </w:r>
      <w:r w:rsidRPr="00C91749">
        <w:rPr>
          <w:highlight w:val="green"/>
          <w:u w:val="single"/>
        </w:rPr>
        <w:t>greatest opposition to the spread</w:t>
      </w:r>
      <w:r w:rsidRPr="00C91749">
        <w:rPr>
          <w:u w:val="single"/>
        </w:rPr>
        <w:t xml:space="preserve"> of n</w:t>
      </w:r>
    </w:p>
    <w:p w14:paraId="61176083" w14:textId="77777777" w:rsidR="006817E2" w:rsidRDefault="006817E2" w:rsidP="00FC1950">
      <w:pPr>
        <w:rPr>
          <w:u w:val="single"/>
        </w:rPr>
      </w:pPr>
    </w:p>
    <w:p w14:paraId="6796EEE0" w14:textId="77777777" w:rsidR="006817E2" w:rsidRDefault="006817E2" w:rsidP="00FC1950">
      <w:pPr>
        <w:rPr>
          <w:u w:val="single"/>
        </w:rPr>
      </w:pPr>
    </w:p>
    <w:p w14:paraId="59568EEA" w14:textId="58DE6A0A" w:rsidR="00FC1950" w:rsidRPr="00C91749" w:rsidRDefault="00FC1950" w:rsidP="00FC1950">
      <w:pPr>
        <w:rPr>
          <w:sz w:val="16"/>
        </w:rPr>
      </w:pPr>
      <w:r w:rsidRPr="00C91749">
        <w:rPr>
          <w:u w:val="single"/>
        </w:rPr>
        <w:t>uclear weapons</w:t>
      </w:r>
      <w:r w:rsidRPr="00C91749">
        <w:rPr>
          <w:sz w:val="16"/>
        </w:rPr>
        <w:t xml:space="preserve"> to weak nations like North Korea and Iran </w:t>
      </w:r>
      <w:r w:rsidRPr="00C91749">
        <w:rPr>
          <w:highlight w:val="green"/>
          <w:u w:val="single"/>
        </w:rPr>
        <w:t xml:space="preserve">comes from </w:t>
      </w:r>
      <w:r w:rsidRPr="00C91749">
        <w:rPr>
          <w:rStyle w:val="Emphasis"/>
          <w:highlight w:val="green"/>
        </w:rPr>
        <w:t>militaristic figures</w:t>
      </w:r>
      <w:r w:rsidRPr="00C91749">
        <w:rPr>
          <w:highlight w:val="green"/>
          <w:u w:val="single"/>
        </w:rPr>
        <w:t xml:space="preserve"> like</w:t>
      </w:r>
      <w:r w:rsidRPr="00C91749">
        <w:rPr>
          <w:u w:val="single"/>
        </w:rPr>
        <w:t xml:space="preserve"> </w:t>
      </w:r>
      <w:r w:rsidRPr="00C91749">
        <w:rPr>
          <w:sz w:val="16"/>
        </w:rPr>
        <w:t xml:space="preserve">U.S. national security advisor John </w:t>
      </w:r>
      <w:r w:rsidRPr="00C91749">
        <w:rPr>
          <w:highlight w:val="green"/>
          <w:u w:val="single"/>
        </w:rPr>
        <w:t>Bolton</w:t>
      </w:r>
      <w:r w:rsidRPr="00C91749">
        <w:rPr>
          <w:sz w:val="16"/>
        </w:rPr>
        <w:t xml:space="preserve">, who advocated the disastrous invasion of Iraq, and who now advocates “the Libya model” for North Korea. It’s easy to see why. “In a world without nuclear weapons,” a U.S. nuclear weapons designer explained, “the U.S. would have uncontested military dominance.” In other words, </w:t>
      </w:r>
      <w:r w:rsidRPr="00C91749">
        <w:rPr>
          <w:highlight w:val="green"/>
          <w:u w:val="single"/>
        </w:rPr>
        <w:t>a world without nuclear weapons would be a world where</w:t>
      </w:r>
      <w:r w:rsidRPr="00C91749">
        <w:rPr>
          <w:u w:val="single"/>
        </w:rPr>
        <w:t xml:space="preserve"> relatively </w:t>
      </w:r>
      <w:r w:rsidRPr="00C91749">
        <w:rPr>
          <w:rStyle w:val="Emphasis"/>
          <w:highlight w:val="green"/>
        </w:rPr>
        <w:t>weak nations</w:t>
      </w:r>
      <w:r w:rsidRPr="00C91749">
        <w:rPr>
          <w:sz w:val="16"/>
        </w:rPr>
        <w:t xml:space="preserve"> — like France and Britain before World War II and North Korea and Iran today — </w:t>
      </w:r>
      <w:r w:rsidRPr="00C91749">
        <w:rPr>
          <w:highlight w:val="green"/>
          <w:u w:val="single"/>
        </w:rPr>
        <w:t>are deprived the only power</w:t>
      </w:r>
      <w:r w:rsidRPr="00C91749">
        <w:rPr>
          <w:u w:val="single"/>
        </w:rPr>
        <w:t xml:space="preserve"> on Earth </w:t>
      </w:r>
      <w:r w:rsidRPr="00C91749">
        <w:rPr>
          <w:highlight w:val="green"/>
          <w:u w:val="single"/>
        </w:rPr>
        <w:t xml:space="preserve">capable of </w:t>
      </w:r>
      <w:r w:rsidRPr="00C91749">
        <w:rPr>
          <w:rStyle w:val="Emphasis"/>
          <w:highlight w:val="green"/>
        </w:rPr>
        <w:t>preventing</w:t>
      </w:r>
      <w:r w:rsidRPr="00C91749">
        <w:rPr>
          <w:u w:val="single"/>
        </w:rPr>
        <w:t xml:space="preserve"> a </w:t>
      </w:r>
      <w:r w:rsidRPr="00C91749">
        <w:rPr>
          <w:rStyle w:val="Emphasis"/>
        </w:rPr>
        <w:t xml:space="preserve">military </w:t>
      </w:r>
      <w:r w:rsidRPr="00C91749">
        <w:rPr>
          <w:rStyle w:val="Emphasis"/>
          <w:highlight w:val="green"/>
        </w:rPr>
        <w:t>invasion</w:t>
      </w:r>
      <w:r w:rsidRPr="00C91749">
        <w:rPr>
          <w:u w:val="single"/>
        </w:rPr>
        <w:t xml:space="preserve"> by a more powerful adversary</w:t>
      </w:r>
      <w:r w:rsidRPr="00C91749">
        <w:rPr>
          <w:sz w:val="16"/>
        </w:rPr>
        <w:t xml:space="preserve">. </w:t>
      </w:r>
      <w:r w:rsidRPr="00C91749">
        <w:rPr>
          <w:rStyle w:val="Emphasis"/>
          <w:highlight w:val="green"/>
        </w:rPr>
        <w:t>Who are we</w:t>
      </w:r>
      <w:r w:rsidRPr="00C91749">
        <w:rPr>
          <w:highlight w:val="green"/>
          <w:u w:val="single"/>
        </w:rPr>
        <w:t xml:space="preserve"> to </w:t>
      </w:r>
      <w:r w:rsidRPr="00C91749">
        <w:rPr>
          <w:rStyle w:val="Emphasis"/>
          <w:highlight w:val="green"/>
        </w:rPr>
        <w:t>deny weak nations</w:t>
      </w:r>
      <w:r w:rsidRPr="00C91749">
        <w:rPr>
          <w:u w:val="single"/>
        </w:rPr>
        <w:t xml:space="preserve"> the </w:t>
      </w:r>
      <w:r w:rsidRPr="00C91749">
        <w:rPr>
          <w:rStyle w:val="Emphasis"/>
          <w:highlight w:val="green"/>
        </w:rPr>
        <w:t>nuclear weapons</w:t>
      </w:r>
      <w:r w:rsidRPr="00C91749">
        <w:rPr>
          <w:highlight w:val="green"/>
          <w:u w:val="single"/>
        </w:rPr>
        <w:t xml:space="preserve"> they </w:t>
      </w:r>
      <w:r w:rsidRPr="00C91749">
        <w:rPr>
          <w:rStyle w:val="Emphasis"/>
          <w:highlight w:val="green"/>
        </w:rPr>
        <w:t>need</w:t>
      </w:r>
      <w:r w:rsidRPr="00C91749">
        <w:rPr>
          <w:highlight w:val="green"/>
          <w:u w:val="single"/>
        </w:rPr>
        <w:t xml:space="preserve"> for </w:t>
      </w:r>
      <w:r w:rsidRPr="00C91749">
        <w:rPr>
          <w:rStyle w:val="Emphasis"/>
          <w:highlight w:val="green"/>
        </w:rPr>
        <w:t>self-defense</w:t>
      </w:r>
      <w:r w:rsidRPr="00C91749">
        <w:rPr>
          <w:u w:val="single"/>
        </w:rPr>
        <w:t xml:space="preserve">? The answer should by now be clear: </w:t>
      </w:r>
      <w:r w:rsidRPr="00C91749">
        <w:rPr>
          <w:rStyle w:val="Emphasis"/>
          <w:highlight w:val="green"/>
        </w:rPr>
        <w:t>hypocritical</w:t>
      </w:r>
      <w:r w:rsidRPr="00C91749">
        <w:rPr>
          <w:u w:val="single"/>
        </w:rPr>
        <w:t xml:space="preserve">, </w:t>
      </w:r>
      <w:r w:rsidRPr="00C91749">
        <w:rPr>
          <w:rStyle w:val="Emphasis"/>
          <w:highlight w:val="green"/>
        </w:rPr>
        <w:t>short-sighted</w:t>
      </w:r>
      <w:r w:rsidRPr="00C91749">
        <w:rPr>
          <w:highlight w:val="green"/>
          <w:u w:val="single"/>
        </w:rPr>
        <w:t xml:space="preserve">, and </w:t>
      </w:r>
      <w:r w:rsidRPr="00C91749">
        <w:rPr>
          <w:rStyle w:val="Emphasis"/>
          <w:highlight w:val="green"/>
        </w:rPr>
        <w:t>imperialistic</w:t>
      </w:r>
      <w:r w:rsidRPr="00C91749">
        <w:rPr>
          <w:sz w:val="16"/>
        </w:rPr>
        <w:t>.</w:t>
      </w:r>
    </w:p>
    <w:p w14:paraId="05F00754" w14:textId="77777777" w:rsidR="001E5A68" w:rsidRPr="00792B3E" w:rsidRDefault="001E5A68" w:rsidP="001E5A68">
      <w:pPr>
        <w:pStyle w:val="Heading4"/>
      </w:pPr>
      <w:r w:rsidRPr="00792B3E">
        <w:t>No nuke winter---even in worst case scenarios</w:t>
      </w:r>
    </w:p>
    <w:p w14:paraId="6455C987" w14:textId="77777777" w:rsidR="001E5A68" w:rsidRPr="00792B3E" w:rsidRDefault="001E5A68" w:rsidP="001E5A68">
      <w:r w:rsidRPr="00792B3E">
        <w:t xml:space="preserve">Jon </w:t>
      </w:r>
      <w:r w:rsidRPr="00792B3E">
        <w:rPr>
          <w:rStyle w:val="Style13ptBold"/>
        </w:rPr>
        <w:t>Reisner 18</w:t>
      </w:r>
      <w:r w:rsidRPr="00792B3E">
        <w:t>, scientist at Los Alamos National Laboratory, et al., 2/13/18, “Climate Impact of a Regional Nuclear Weapons Exchange: An Improved Assessment Based on Detailed Source Calculations,” Journal of Geophysical Research: Atmospheres, Vol. 123, Issue 5, p. 2752-2772</w:t>
      </w:r>
    </w:p>
    <w:p w14:paraId="4A2119BB" w14:textId="77777777" w:rsidR="001E5A68" w:rsidRPr="00792B3E" w:rsidRDefault="001E5A68" w:rsidP="001E5A68">
      <w:pPr>
        <w:rPr>
          <w:b/>
          <w:bCs/>
        </w:rPr>
      </w:pPr>
      <w:r w:rsidRPr="00792B3E">
        <w:rPr>
          <w:b/>
          <w:bCs/>
        </w:rPr>
        <w:t>BC = Black Carbon</w:t>
      </w:r>
    </w:p>
    <w:p w14:paraId="72E50507" w14:textId="77777777" w:rsidR="001E5A68" w:rsidRPr="00792B3E" w:rsidRDefault="001E5A68" w:rsidP="001E5A68">
      <w:pPr>
        <w:rPr>
          <w:sz w:val="16"/>
        </w:rPr>
      </w:pPr>
      <w:r w:rsidRPr="00792B3E">
        <w:rPr>
          <w:sz w:val="16"/>
        </w:rPr>
        <w:t>3.2 Fire Results</w:t>
      </w:r>
    </w:p>
    <w:p w14:paraId="56FEE589" w14:textId="77777777" w:rsidR="001E5A68" w:rsidRPr="00792B3E" w:rsidRDefault="001E5A68" w:rsidP="001E5A68">
      <w:pPr>
        <w:rPr>
          <w:sz w:val="16"/>
        </w:rPr>
      </w:pPr>
      <w:r w:rsidRPr="00792B3E">
        <w:rPr>
          <w:sz w:val="16"/>
        </w:rPr>
        <w:t xml:space="preserve">The no‐rubble simulation produces a significantly more intense fire, with more fire spread, and consequently a significantly stronger plume with larger amounts of BC reaching into the upper atmosphere than the simulation with rubble, illustrated in Figure 5. </w:t>
      </w:r>
      <w:r w:rsidRPr="00792B3E">
        <w:rPr>
          <w:rStyle w:val="StyleUnderline"/>
        </w:rPr>
        <w:t xml:space="preserve">While the no‐rubble simulation represents the </w:t>
      </w:r>
      <w:r w:rsidRPr="00007A0C">
        <w:rPr>
          <w:rStyle w:val="Emphasis"/>
          <w:highlight w:val="cyan"/>
        </w:rPr>
        <w:t>worst case scenario</w:t>
      </w:r>
      <w:r w:rsidRPr="00792B3E">
        <w:rPr>
          <w:sz w:val="16"/>
        </w:rPr>
        <w:t xml:space="preserve"> </w:t>
      </w:r>
      <w:r w:rsidRPr="00792B3E">
        <w:rPr>
          <w:rStyle w:val="StyleUnderline"/>
        </w:rPr>
        <w:t xml:space="preserve">involving vigorous </w:t>
      </w:r>
      <w:r w:rsidRPr="00792B3E">
        <w:rPr>
          <w:rStyle w:val="Emphasis"/>
        </w:rPr>
        <w:t>fire activity</w:t>
      </w:r>
      <w:r w:rsidRPr="00792B3E">
        <w:rPr>
          <w:rStyle w:val="StyleUnderline"/>
        </w:rPr>
        <w:t xml:space="preserve">, </w:t>
      </w:r>
      <w:r w:rsidRPr="00007A0C">
        <w:rPr>
          <w:rStyle w:val="StyleUnderline"/>
          <w:highlight w:val="cyan"/>
        </w:rPr>
        <w:t>only a</w:t>
      </w:r>
      <w:r w:rsidRPr="00792B3E">
        <w:rPr>
          <w:rStyle w:val="StyleUnderline"/>
        </w:rPr>
        <w:t xml:space="preserve"> relatively</w:t>
      </w:r>
      <w:r w:rsidRPr="00792B3E">
        <w:rPr>
          <w:sz w:val="16"/>
        </w:rPr>
        <w:t xml:space="preserve"> </w:t>
      </w:r>
      <w:r w:rsidRPr="00007A0C">
        <w:rPr>
          <w:rStyle w:val="Emphasis"/>
          <w:highlight w:val="cyan"/>
        </w:rPr>
        <w:t>small amount</w:t>
      </w:r>
      <w:r w:rsidRPr="00007A0C">
        <w:rPr>
          <w:sz w:val="16"/>
          <w:highlight w:val="cyan"/>
        </w:rPr>
        <w:t xml:space="preserve"> </w:t>
      </w:r>
      <w:r w:rsidRPr="00007A0C">
        <w:rPr>
          <w:rStyle w:val="StyleUnderline"/>
          <w:highlight w:val="cyan"/>
        </w:rPr>
        <w:t>of carbon makes its way</w:t>
      </w:r>
      <w:r w:rsidRPr="00792B3E">
        <w:rPr>
          <w:rStyle w:val="StyleUnderline"/>
        </w:rPr>
        <w:t xml:space="preserve"> in</w:t>
      </w:r>
      <w:r w:rsidRPr="00007A0C">
        <w:rPr>
          <w:rStyle w:val="StyleUnderline"/>
          <w:highlight w:val="cyan"/>
        </w:rPr>
        <w:t>to the stratosphere</w:t>
      </w:r>
      <w:r w:rsidRPr="00792B3E">
        <w:rPr>
          <w:rStyle w:val="StyleUnderline"/>
        </w:rPr>
        <w:t xml:space="preserve"> during</w:t>
      </w:r>
      <w:r w:rsidRPr="00792B3E">
        <w:rPr>
          <w:sz w:val="16"/>
        </w:rPr>
        <w:t xml:space="preserve"> the course of </w:t>
      </w:r>
      <w:r w:rsidRPr="00792B3E">
        <w:rPr>
          <w:rStyle w:val="StyleUnderline"/>
        </w:rPr>
        <w:t>the simulation</w:t>
      </w:r>
      <w:r w:rsidRPr="00792B3E">
        <w:rPr>
          <w:sz w:val="16"/>
        </w:rPr>
        <w:t>. But while small compared to the surface BC mass, stratospheric BC amounts from the current simulations are significantly higher than what would be expected from burning vegetation such as trees (Heilman et al., 2014); for example, the higher energy density of the building fuels and the initial fluence from the weapon produce an intense response within HIGRAD‐FIRETEC with initial updrafts of order 100 m/s in the lower troposphere. Or, in comparison to a mass fire, wildfires will burn only a small amount of fuel in the corresponding time period (roughly 10 min) that a nuclear weapon fluence can effectively ignite a large area of fuel producing an impressive atmospheric response.</w:t>
      </w:r>
    </w:p>
    <w:p w14:paraId="0BB8ACB0" w14:textId="77777777" w:rsidR="001E5A68" w:rsidRPr="00792B3E" w:rsidRDefault="001E5A68" w:rsidP="001E5A68">
      <w:pPr>
        <w:rPr>
          <w:sz w:val="16"/>
        </w:rPr>
      </w:pPr>
      <w:r w:rsidRPr="00792B3E">
        <w:rPr>
          <w:sz w:val="16"/>
        </w:rPr>
        <w:t xml:space="preserve">Figure 6 shows </w:t>
      </w:r>
      <w:r w:rsidRPr="00792B3E">
        <w:rPr>
          <w:rStyle w:val="StyleUnderline"/>
        </w:rPr>
        <w:t>vertical profiles of BC multiplied by 100</w:t>
      </w:r>
      <w:r w:rsidRPr="00792B3E">
        <w:rPr>
          <w:sz w:val="16"/>
        </w:rPr>
        <w:t xml:space="preserve"> (</w:t>
      </w:r>
      <w:r w:rsidRPr="00792B3E">
        <w:rPr>
          <w:rStyle w:val="Emphasis"/>
        </w:rPr>
        <w:t>number of cities involved</w:t>
      </w:r>
      <w:r w:rsidRPr="00792B3E">
        <w:rPr>
          <w:sz w:val="16"/>
        </w:rPr>
        <w:t xml:space="preserve"> in the exchange) </w:t>
      </w:r>
      <w:r w:rsidRPr="00792B3E">
        <w:rPr>
          <w:rStyle w:val="StyleUnderline"/>
        </w:rPr>
        <w:t>from the two simulations. The total amount of BC produced is in line with previous estimates</w:t>
      </w:r>
      <w:r w:rsidRPr="00792B3E">
        <w:rPr>
          <w:sz w:val="16"/>
        </w:rPr>
        <w:t xml:space="preserve"> (about 3.69 Tg from no‐rubble simulation); </w:t>
      </w:r>
      <w:r w:rsidRPr="00792B3E">
        <w:rPr>
          <w:rStyle w:val="StyleUnderline"/>
        </w:rPr>
        <w:t xml:space="preserve">however, </w:t>
      </w:r>
      <w:r w:rsidRPr="00007A0C">
        <w:rPr>
          <w:rStyle w:val="Emphasis"/>
          <w:highlight w:val="cyan"/>
        </w:rPr>
        <w:t>the majority</w:t>
      </w:r>
      <w:r w:rsidRPr="00792B3E">
        <w:rPr>
          <w:rStyle w:val="Emphasis"/>
        </w:rPr>
        <w:t xml:space="preserve"> of BC </w:t>
      </w:r>
      <w:r w:rsidRPr="00007A0C">
        <w:rPr>
          <w:rStyle w:val="Emphasis"/>
          <w:highlight w:val="cyan"/>
        </w:rPr>
        <w:t>resides below the stratosphere</w:t>
      </w:r>
      <w:r w:rsidRPr="00792B3E">
        <w:rPr>
          <w:sz w:val="16"/>
        </w:rPr>
        <w:t xml:space="preserve"> (3.46 Tg below 12 km) </w:t>
      </w:r>
      <w:r w:rsidRPr="00792B3E">
        <w:rPr>
          <w:rStyle w:val="StyleUnderline"/>
        </w:rPr>
        <w:t>and can be readily impacted by scavenging from</w:t>
      </w:r>
      <w:r w:rsidRPr="00792B3E">
        <w:rPr>
          <w:sz w:val="16"/>
        </w:rPr>
        <w:t xml:space="preserve"> </w:t>
      </w:r>
      <w:r w:rsidRPr="00792B3E">
        <w:rPr>
          <w:rStyle w:val="Emphasis"/>
        </w:rPr>
        <w:t>precipitation</w:t>
      </w:r>
      <w:r w:rsidRPr="00792B3E">
        <w:rPr>
          <w:sz w:val="16"/>
        </w:rPr>
        <w:t xml:space="preserve"> either via pyrocumulonimbus produced by the fire itself (not modeled) </w:t>
      </w:r>
      <w:r w:rsidRPr="00792B3E">
        <w:rPr>
          <w:rStyle w:val="StyleUnderline"/>
        </w:rPr>
        <w:t>or other synoptic</w:t>
      </w:r>
      <w:r w:rsidRPr="00792B3E">
        <w:rPr>
          <w:sz w:val="16"/>
        </w:rPr>
        <w:t xml:space="preserve"> </w:t>
      </w:r>
      <w:r w:rsidRPr="00792B3E">
        <w:rPr>
          <w:rStyle w:val="Emphasis"/>
        </w:rPr>
        <w:t>weather systems</w:t>
      </w:r>
      <w:r w:rsidRPr="00792B3E">
        <w:rPr>
          <w:sz w:val="16"/>
        </w:rPr>
        <w:t xml:space="preserve">. While the impact on climate of these more realistic profiles will be explored in the next section, it should be mentioned that </w:t>
      </w:r>
      <w:r w:rsidRPr="00792B3E">
        <w:rPr>
          <w:rStyle w:val="StyleUnderline"/>
        </w:rPr>
        <w:t>these estimates are still at the high end</w:t>
      </w:r>
      <w:r w:rsidRPr="00792B3E">
        <w:rPr>
          <w:sz w:val="16"/>
        </w:rPr>
        <w:t>, considering the inherent simplifications in the combustion model that lead to overestimating BC production.</w:t>
      </w:r>
    </w:p>
    <w:p w14:paraId="46C58F57" w14:textId="77777777" w:rsidR="001E5A68" w:rsidRPr="00792B3E" w:rsidRDefault="001E5A68" w:rsidP="001E5A68">
      <w:pPr>
        <w:rPr>
          <w:sz w:val="16"/>
        </w:rPr>
      </w:pPr>
      <w:r w:rsidRPr="00792B3E">
        <w:rPr>
          <w:sz w:val="16"/>
        </w:rPr>
        <w:t>3.3 Climate Results</w:t>
      </w:r>
    </w:p>
    <w:p w14:paraId="2418C750" w14:textId="77777777" w:rsidR="001E5A68" w:rsidRPr="00792B3E" w:rsidRDefault="001E5A68" w:rsidP="001E5A68">
      <w:pPr>
        <w:rPr>
          <w:sz w:val="16"/>
        </w:rPr>
      </w:pPr>
      <w:r w:rsidRPr="00007A0C">
        <w:rPr>
          <w:rStyle w:val="StyleUnderline"/>
          <w:highlight w:val="cyan"/>
        </w:rPr>
        <w:t>Long‐term</w:t>
      </w:r>
      <w:r w:rsidRPr="00792B3E">
        <w:rPr>
          <w:rStyle w:val="StyleUnderline"/>
        </w:rPr>
        <w:t xml:space="preserve"> climatic </w:t>
      </w:r>
      <w:r w:rsidRPr="00007A0C">
        <w:rPr>
          <w:rStyle w:val="StyleUnderline"/>
          <w:highlight w:val="cyan"/>
        </w:rPr>
        <w:t>effects</w:t>
      </w:r>
      <w:r w:rsidRPr="00792B3E">
        <w:rPr>
          <w:sz w:val="16"/>
        </w:rPr>
        <w:t xml:space="preserve"> </w:t>
      </w:r>
      <w:r w:rsidRPr="00792B3E">
        <w:rPr>
          <w:rStyle w:val="Emphasis"/>
        </w:rPr>
        <w:t xml:space="preserve">critically </w:t>
      </w:r>
      <w:r w:rsidRPr="00007A0C">
        <w:rPr>
          <w:rStyle w:val="Emphasis"/>
          <w:highlight w:val="cyan"/>
        </w:rPr>
        <w:t>depend</w:t>
      </w:r>
      <w:r w:rsidRPr="00007A0C">
        <w:rPr>
          <w:sz w:val="16"/>
          <w:highlight w:val="cyan"/>
        </w:rPr>
        <w:t xml:space="preserve"> </w:t>
      </w:r>
      <w:r w:rsidRPr="00007A0C">
        <w:rPr>
          <w:rStyle w:val="StyleUnderline"/>
          <w:highlight w:val="cyan"/>
        </w:rPr>
        <w:t>on</w:t>
      </w:r>
      <w:r w:rsidRPr="00792B3E">
        <w:rPr>
          <w:rStyle w:val="StyleUnderline"/>
        </w:rPr>
        <w:t xml:space="preserve"> the initial </w:t>
      </w:r>
      <w:r w:rsidRPr="00007A0C">
        <w:rPr>
          <w:rStyle w:val="Emphasis"/>
          <w:highlight w:val="cyan"/>
        </w:rPr>
        <w:t>injection height</w:t>
      </w:r>
      <w:r w:rsidRPr="00792B3E">
        <w:rPr>
          <w:sz w:val="16"/>
        </w:rPr>
        <w:t xml:space="preserve"> </w:t>
      </w:r>
      <w:r w:rsidRPr="00792B3E">
        <w:rPr>
          <w:rStyle w:val="StyleUnderline"/>
        </w:rPr>
        <w:t>of the soot</w:t>
      </w:r>
      <w:r w:rsidRPr="00792B3E">
        <w:rPr>
          <w:sz w:val="16"/>
        </w:rPr>
        <w:t xml:space="preserve">, </w:t>
      </w:r>
      <w:r w:rsidRPr="00792B3E">
        <w:rPr>
          <w:rStyle w:val="StyleUnderline"/>
        </w:rPr>
        <w:t xml:space="preserve">with larger quantities </w:t>
      </w:r>
      <w:r w:rsidRPr="00007A0C">
        <w:rPr>
          <w:rStyle w:val="StyleUnderline"/>
          <w:highlight w:val="cyan"/>
        </w:rPr>
        <w:t>reaching</w:t>
      </w:r>
      <w:r w:rsidRPr="00792B3E">
        <w:rPr>
          <w:rStyle w:val="StyleUnderline"/>
        </w:rPr>
        <w:t xml:space="preserve"> the </w:t>
      </w:r>
      <w:r w:rsidRPr="00007A0C">
        <w:rPr>
          <w:rStyle w:val="Emphasis"/>
          <w:highlight w:val="cyan"/>
        </w:rPr>
        <w:t>upper troposphere/lower stratosphere</w:t>
      </w:r>
      <w:r w:rsidRPr="00792B3E">
        <w:rPr>
          <w:sz w:val="16"/>
        </w:rPr>
        <w:t xml:space="preserve"> </w:t>
      </w:r>
      <w:r w:rsidRPr="00792B3E">
        <w:rPr>
          <w:rStyle w:val="StyleUnderline"/>
        </w:rPr>
        <w:t>inducing a greater cooling impact because of longer residence times</w:t>
      </w:r>
      <w:r w:rsidRPr="00792B3E">
        <w:rPr>
          <w:sz w:val="16"/>
        </w:rPr>
        <w:t xml:space="preserve"> (Robock, Oman, Stenchikov, et al., 2007). </w:t>
      </w:r>
      <w:r w:rsidRPr="00792B3E">
        <w:rPr>
          <w:rStyle w:val="StyleUnderline"/>
        </w:rPr>
        <w:t>Absorption of solar radiation by</w:t>
      </w:r>
      <w:r w:rsidRPr="00792B3E">
        <w:rPr>
          <w:sz w:val="16"/>
        </w:rPr>
        <w:t xml:space="preserve"> the </w:t>
      </w:r>
      <w:r w:rsidRPr="00792B3E">
        <w:rPr>
          <w:rStyle w:val="StyleUnderline"/>
        </w:rPr>
        <w:t>BC aerosol and its subsequent radiative cooling tends to heat the surrounding air, driving an initial upward diffusion of the soot plumes</w:t>
      </w:r>
      <w:r w:rsidRPr="00792B3E">
        <w:rPr>
          <w:sz w:val="16"/>
        </w:rPr>
        <w:t xml:space="preserve">, an effect that depends on the initial aerosol concentrations. </w:t>
      </w:r>
      <w:r w:rsidRPr="00007A0C">
        <w:rPr>
          <w:rStyle w:val="Emphasis"/>
          <w:highlight w:val="cyan"/>
        </w:rPr>
        <w:t>Mixing</w:t>
      </w:r>
      <w:r w:rsidRPr="00007A0C">
        <w:rPr>
          <w:rStyle w:val="StyleUnderline"/>
          <w:highlight w:val="cyan"/>
        </w:rPr>
        <w:t xml:space="preserve"> and </w:t>
      </w:r>
      <w:r w:rsidRPr="00007A0C">
        <w:rPr>
          <w:rStyle w:val="Emphasis"/>
          <w:highlight w:val="cyan"/>
        </w:rPr>
        <w:t>sedimentation</w:t>
      </w:r>
      <w:r w:rsidRPr="00792B3E">
        <w:rPr>
          <w:rStyle w:val="StyleUnderline"/>
        </w:rPr>
        <w:t xml:space="preserve"> tend to </w:t>
      </w:r>
      <w:r w:rsidRPr="00007A0C">
        <w:rPr>
          <w:rStyle w:val="StyleUnderline"/>
          <w:highlight w:val="cyan"/>
        </w:rPr>
        <w:t>reduce this process</w:t>
      </w:r>
      <w:r w:rsidRPr="00792B3E">
        <w:rPr>
          <w:rStyle w:val="StyleUnderline"/>
        </w:rPr>
        <w:t xml:space="preserve">, and </w:t>
      </w:r>
      <w:r w:rsidRPr="00007A0C">
        <w:rPr>
          <w:rStyle w:val="StyleUnderline"/>
          <w:highlight w:val="cyan"/>
        </w:rPr>
        <w:t>low‐altitude emissions are</w:t>
      </w:r>
      <w:r w:rsidRPr="00792B3E">
        <w:rPr>
          <w:sz w:val="16"/>
        </w:rPr>
        <w:t xml:space="preserve"> also </w:t>
      </w:r>
      <w:r w:rsidRPr="00792B3E">
        <w:rPr>
          <w:rStyle w:val="Emphasis"/>
        </w:rPr>
        <w:t xml:space="preserve">significantly </w:t>
      </w:r>
      <w:r w:rsidRPr="00007A0C">
        <w:rPr>
          <w:rStyle w:val="Emphasis"/>
          <w:highlight w:val="cyan"/>
        </w:rPr>
        <w:t>impacted by precipitation</w:t>
      </w:r>
      <w:r w:rsidRPr="00792B3E">
        <w:rPr>
          <w:sz w:val="16"/>
        </w:rPr>
        <w:t xml:space="preserve"> if aging of the BC aerosol occurs on sufficiently rapid time scales. But </w:t>
      </w:r>
      <w:r w:rsidRPr="00792B3E">
        <w:rPr>
          <w:rStyle w:val="StyleUnderline"/>
        </w:rPr>
        <w:t>once at stratospheric altitudes, aerosol dilution via coagulation is hindered by low particulate concentrations</w:t>
      </w:r>
      <w:r w:rsidRPr="00792B3E">
        <w:rPr>
          <w:sz w:val="16"/>
        </w:rPr>
        <w:t xml:space="preserve"> (e.g., Robock, Oman, Stenchikov, et al., 2007) </w:t>
      </w:r>
      <w:r w:rsidRPr="00792B3E">
        <w:rPr>
          <w:rStyle w:val="StyleUnderline"/>
        </w:rPr>
        <w:t>and lofting to much higher altitudes is inhibited by gravitational settling in the low‐density air</w:t>
      </w:r>
      <w:r w:rsidRPr="00792B3E">
        <w:rPr>
          <w:sz w:val="16"/>
        </w:rPr>
        <w:t xml:space="preserve"> (Stenke et al., 2013), resulting in more stable BC concentrations over long times.</w:t>
      </w:r>
    </w:p>
    <w:p w14:paraId="65A2FF35" w14:textId="77777777" w:rsidR="001E5A68" w:rsidRPr="00792B3E" w:rsidRDefault="001E5A68" w:rsidP="001E5A68">
      <w:pPr>
        <w:rPr>
          <w:sz w:val="16"/>
        </w:rPr>
      </w:pPr>
      <w:r w:rsidRPr="00792B3E">
        <w:rPr>
          <w:rStyle w:val="StyleUnderline"/>
        </w:rPr>
        <w:t>Of the initial BC mass released in the atmosphere</w:t>
      </w:r>
      <w:r w:rsidRPr="00792B3E">
        <w:rPr>
          <w:sz w:val="16"/>
        </w:rPr>
        <w:t xml:space="preserve">, most of which is emitted below 9 km, </w:t>
      </w:r>
      <w:r w:rsidRPr="00007A0C">
        <w:rPr>
          <w:rStyle w:val="Emphasis"/>
          <w:highlight w:val="cyan"/>
        </w:rPr>
        <w:t>70% rains out</w:t>
      </w:r>
      <w:r w:rsidRPr="00792B3E">
        <w:rPr>
          <w:rStyle w:val="Emphasis"/>
        </w:rPr>
        <w:t xml:space="preserve"> with</w:t>
      </w:r>
      <w:r w:rsidRPr="00007A0C">
        <w:rPr>
          <w:rStyle w:val="Emphasis"/>
          <w:highlight w:val="cyan"/>
        </w:rPr>
        <w:t>in the first month</w:t>
      </w:r>
      <w:r w:rsidRPr="00792B3E">
        <w:rPr>
          <w:sz w:val="16"/>
        </w:rPr>
        <w:t xml:space="preserve"> </w:t>
      </w:r>
      <w:r w:rsidRPr="00792B3E">
        <w:rPr>
          <w:rStyle w:val="StyleUnderline"/>
        </w:rPr>
        <w:t>and 78%,</w:t>
      </w:r>
      <w:r w:rsidRPr="00792B3E">
        <w:rPr>
          <w:sz w:val="16"/>
        </w:rPr>
        <w:t xml:space="preserve"> or about 2.9 Tg, </w:t>
      </w:r>
      <w:r w:rsidRPr="00792B3E">
        <w:rPr>
          <w:rStyle w:val="StyleUnderline"/>
        </w:rPr>
        <w:t>is removed within the first 2 months</w:t>
      </w:r>
      <w:r w:rsidRPr="00792B3E">
        <w:rPr>
          <w:sz w:val="16"/>
        </w:rPr>
        <w:t xml:space="preserve"> (Figure 7, solid line), with the remainder (about 0.8 Tg, dashed line) being transported above about 12 km (200 hPa) within the first week. This outcome differs from the findings of, for example,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2 weeks after the exchange, with the remainder rising to the stratosphere. In the study of Mills et al. (2008) this percentage is somewhat smaller, about 20%, and smaller still in the experiments of Robock, Oman, Stenchikov, et al. (2007), in which the soot is initially emitted in the upper troposphere or higher. In Figure 7, the e‐folding time scale for the removal of tropospheric soot, here interpreted as the time required for an initial drop of a factor e, is about 1 week. </w:t>
      </w:r>
      <w:r w:rsidRPr="00792B3E">
        <w:rPr>
          <w:rStyle w:val="StyleUnderline"/>
        </w:rPr>
        <w:t>This result compares favorably with the</w:t>
      </w:r>
      <w:r w:rsidRPr="00792B3E">
        <w:rPr>
          <w:sz w:val="16"/>
        </w:rPr>
        <w:t xml:space="preserve"> “LT” </w:t>
      </w:r>
      <w:r w:rsidRPr="00792B3E">
        <w:rPr>
          <w:rStyle w:val="StyleUnderline"/>
        </w:rPr>
        <w:t>experiment of Robock</w:t>
      </w:r>
      <w:r w:rsidRPr="00792B3E">
        <w:rPr>
          <w:sz w:val="16"/>
        </w:rPr>
        <w:t>, Oman, Stenchikov, et al. (2007), considering 5 Tg of BC released in the lower troposphere, in which 50% of the aerosols are removed within 2 weeks. By contrast, the initial e‐folding time scale for the removal of stratospheric soot in Figure 8 is about 4.2 years (blue solid line), compared to about 8.4 years for the calculation using Mills et al. (2014) initial BC emission (red solid line). The removal time scale from our forced ensemble simulations is close to those obtained by Mills et al. (2008) in their 1 Tg experiment, by Robock, Oman, Stenchikov, et al. (2007) in their experiment “UT 1 Tg,” and by Stenke et al. (2013) in their experiment “Exp1,” in all of which 1 Tg of soot was emitted in the atmosphere in the aftermath of the exchange. Notably, the e‐folding time 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w:t>
      </w:r>
    </w:p>
    <w:p w14:paraId="39258878" w14:textId="77777777" w:rsidR="001E5A68" w:rsidRPr="00792B3E" w:rsidRDefault="001E5A68" w:rsidP="001E5A68">
      <w:pPr>
        <w:rPr>
          <w:sz w:val="16"/>
        </w:rPr>
      </w:pPr>
      <w:r w:rsidRPr="00792B3E">
        <w:rPr>
          <w:sz w:val="16"/>
        </w:rPr>
        <w:t xml:space="preserve">Figure 9 shows the BC mass‐mixing ratio, horizontally averaged over the globe, as a function of atmospheric pressure (height) and time. </w:t>
      </w:r>
      <w:r w:rsidRPr="00792B3E">
        <w:rPr>
          <w:rStyle w:val="StyleUnderline"/>
        </w:rPr>
        <w:t xml:space="preserve">The BC distributions used in our simulations imply that the upward transport of particles is </w:t>
      </w:r>
      <w:r w:rsidRPr="00792B3E">
        <w:rPr>
          <w:rStyle w:val="Emphasis"/>
        </w:rPr>
        <w:t>substantially less efficient</w:t>
      </w:r>
      <w:r w:rsidRPr="00792B3E">
        <w:rPr>
          <w:rStyle w:val="StyleUnderline"/>
        </w:rPr>
        <w:t xml:space="preserve"> compared to the case in which 5 Tg of BC is directly injected into the upper troposphere.</w:t>
      </w:r>
      <w:r w:rsidRPr="00792B3E">
        <w:rPr>
          <w:sz w:val="16"/>
        </w:rPr>
        <w:t xml:space="preserve"> </w:t>
      </w:r>
      <w:r w:rsidRPr="00792B3E">
        <w:rPr>
          <w:rStyle w:val="StyleUnderline"/>
        </w:rPr>
        <w:t>The semiannual cycle of lofting and sinking of the aerosols is associated with atmospheric heating and cooling during the solstice in each hemisphere</w:t>
      </w:r>
      <w:r w:rsidRPr="00792B3E">
        <w:rPr>
          <w:sz w:val="16"/>
        </w:rPr>
        <w:t xml:space="preserve"> (Robock, Oman, Stenchikov, et al., 2007). During the first year, the </w:t>
      </w:r>
      <w:r w:rsidRPr="00792B3E">
        <w:rPr>
          <w:rStyle w:val="StyleUnderline"/>
        </w:rPr>
        <w:t>oscillation amplitude in our forced ensemble simulations is particularly large during the summer solstice, compared to that during the winter solstice</w:t>
      </w:r>
      <w:r w:rsidRPr="00792B3E">
        <w:rPr>
          <w:sz w:val="16"/>
        </w:rPr>
        <w:t xml:space="preserve"> (see Figure 9, bottom), because of the higher soot concentrations in the Northern Hemisphere, as can be seen in Figure 11 (see also Figure 12, left). Comparing the top and bottom panels of Figure 9, the BC reaches the highest altitudes during the first year in both cases, but the concentrations at 0.1 hPa in the top panel can be 200 times as large. </w:t>
      </w:r>
      <w:r w:rsidRPr="00792B3E">
        <w:rPr>
          <w:rStyle w:val="StyleUnderline"/>
        </w:rPr>
        <w:t>Qualitatively, the difference can be understood in terms of the air temperature increase caused by BC radiation emission, which is several tens of kelvin degrees in the simulations of Robock</w:t>
      </w:r>
      <w:r w:rsidRPr="00792B3E">
        <w:rPr>
          <w:sz w:val="16"/>
        </w:rPr>
        <w:t xml:space="preserve">, Oman, Stenchikov, et al. (2007) (see their Figure 4), </w:t>
      </w:r>
      <w:r w:rsidRPr="00792B3E">
        <w:rPr>
          <w:rStyle w:val="StyleUnderline"/>
        </w:rPr>
        <w:t>Mills</w:t>
      </w:r>
      <w:r w:rsidRPr="00792B3E">
        <w:rPr>
          <w:sz w:val="16"/>
        </w:rPr>
        <w:t xml:space="preserve"> et al. (2008) (see their Figure 5), </w:t>
      </w:r>
      <w:r w:rsidRPr="00792B3E">
        <w:rPr>
          <w:rStyle w:val="StyleUnderline"/>
        </w:rPr>
        <w:t>Stenke</w:t>
      </w:r>
      <w:r w:rsidRPr="00792B3E">
        <w:rPr>
          <w:sz w:val="16"/>
        </w:rPr>
        <w:t xml:space="preserve"> et al. (2013 (see high‐load cases in their Figure 4), </w:t>
      </w:r>
      <w:r w:rsidRPr="00792B3E">
        <w:rPr>
          <w:rStyle w:val="StyleUnderline"/>
        </w:rPr>
        <w:t>Mills</w:t>
      </w:r>
      <w:r w:rsidRPr="00792B3E">
        <w:rPr>
          <w:sz w:val="16"/>
        </w:rPr>
        <w:t xml:space="preserve"> et al. (2014) (see their Figure 7), </w:t>
      </w:r>
      <w:r w:rsidRPr="00792B3E">
        <w:rPr>
          <w:rStyle w:val="StyleUnderline"/>
        </w:rPr>
        <w:t>and Pausata</w:t>
      </w:r>
      <w:r w:rsidRPr="00792B3E">
        <w:rPr>
          <w:sz w:val="16"/>
        </w:rPr>
        <w:t xml:space="preserve"> et al. (2016) (see 1 day emission cases in their Figure 1), due to high BC concentrations, but it amounts to only about 10 K in our forced ensemble simulations, as illustrated in Figure 10. Results similar to those presented in Figure 10 were obtained from the experiment “Exp1” performed by Stenke et al. (2013) (see their Figure 4). In that scenario as well, somewhat less than 1 Tg of BC remained in the atmosphere after the initial rainout.</w:t>
      </w:r>
    </w:p>
    <w:p w14:paraId="6FF132DE" w14:textId="77777777" w:rsidR="001E5A68" w:rsidRPr="00792B3E" w:rsidRDefault="001E5A68" w:rsidP="001E5A68">
      <w:pPr>
        <w:rPr>
          <w:sz w:val="16"/>
        </w:rPr>
      </w:pPr>
      <w:r w:rsidRPr="00792B3E">
        <w:rPr>
          <w:sz w:val="16"/>
        </w:rPr>
        <w:t xml:space="preserve">As mentioned before, the BC aerosol that remains in the atmosphere, lifted to stratospheric heights by the rising soot plumes, undergoes sedimentation over a time scale of several years (Figures 8 and 9). This mass represents the effective amount of BC that can force climatic changes over multiyear time scales. </w:t>
      </w:r>
      <w:r w:rsidRPr="00792B3E">
        <w:rPr>
          <w:rStyle w:val="StyleUnderline"/>
        </w:rPr>
        <w:t>In the forced ensemble simulations, it is about 0.8 Tg after the initial rainout, whereas it is about 3.4 Tg in the simulation with an initial soot distribution as in Mills</w:t>
      </w:r>
      <w:r w:rsidRPr="00792B3E">
        <w:rPr>
          <w:sz w:val="16"/>
        </w:rPr>
        <w:t xml:space="preserve"> et al. (2014). </w:t>
      </w:r>
      <w:r w:rsidRPr="00007A0C">
        <w:rPr>
          <w:rStyle w:val="StyleUnderline"/>
          <w:highlight w:val="cyan"/>
        </w:rPr>
        <w:t xml:space="preserve">Our </w:t>
      </w:r>
      <w:r w:rsidRPr="00007A0C">
        <w:rPr>
          <w:rStyle w:val="Emphasis"/>
          <w:highlight w:val="cyan"/>
        </w:rPr>
        <w:t>more realistic</w:t>
      </w:r>
      <w:r w:rsidRPr="00792B3E">
        <w:rPr>
          <w:rStyle w:val="Emphasis"/>
        </w:rPr>
        <w:t xml:space="preserve"> source </w:t>
      </w:r>
      <w:r w:rsidRPr="00007A0C">
        <w:rPr>
          <w:rStyle w:val="Emphasis"/>
          <w:highlight w:val="cyan"/>
        </w:rPr>
        <w:t>simulation</w:t>
      </w:r>
      <w:r w:rsidRPr="00007A0C">
        <w:rPr>
          <w:rStyle w:val="StyleUnderline"/>
          <w:highlight w:val="cyan"/>
        </w:rPr>
        <w:t xml:space="preserve"> involves</w:t>
      </w:r>
      <w:r w:rsidRPr="00792B3E">
        <w:rPr>
          <w:rStyle w:val="StyleUnderline"/>
        </w:rPr>
        <w:t xml:space="preserve"> the </w:t>
      </w:r>
      <w:r w:rsidRPr="00007A0C">
        <w:rPr>
          <w:rStyle w:val="Emphasis"/>
          <w:highlight w:val="cyan"/>
        </w:rPr>
        <w:t>worst case assumption</w:t>
      </w:r>
      <w:r w:rsidRPr="00007A0C">
        <w:rPr>
          <w:sz w:val="16"/>
          <w:highlight w:val="cyan"/>
        </w:rPr>
        <w:t xml:space="preserve"> </w:t>
      </w:r>
      <w:r w:rsidRPr="00007A0C">
        <w:rPr>
          <w:rStyle w:val="StyleUnderline"/>
          <w:highlight w:val="cyan"/>
        </w:rPr>
        <w:t>of no‐rubble</w:t>
      </w:r>
      <w:r w:rsidRPr="00792B3E">
        <w:rPr>
          <w:sz w:val="16"/>
        </w:rPr>
        <w:t xml:space="preserve"> (along with other assumptions) </w:t>
      </w:r>
      <w:r w:rsidRPr="00007A0C">
        <w:rPr>
          <w:rStyle w:val="StyleUnderline"/>
          <w:highlight w:val="cyan"/>
        </w:rPr>
        <w:t>and</w:t>
      </w:r>
      <w:r w:rsidRPr="00792B3E">
        <w:rPr>
          <w:rStyle w:val="StyleUnderline"/>
        </w:rPr>
        <w:t xml:space="preserve"> hence </w:t>
      </w:r>
      <w:r w:rsidRPr="00007A0C">
        <w:rPr>
          <w:rStyle w:val="StyleUnderline"/>
          <w:highlight w:val="cyan"/>
        </w:rPr>
        <w:t>serves as an upper bound for the impact on climate</w:t>
      </w:r>
      <w:r w:rsidRPr="00792B3E">
        <w:rPr>
          <w:sz w:val="16"/>
        </w:rPr>
        <w:t>. As mentioned above and further discussed below, our scenario induces perturbations on the climate system similar to those found in previous studies in which the climatic response was driven by roughly 1 Tg of soot rising to stratospheric heights following the exchange.</w:t>
      </w:r>
    </w:p>
    <w:p w14:paraId="13394F3C" w14:textId="77777777" w:rsidR="001E5A68" w:rsidRPr="00792B3E" w:rsidRDefault="001E5A68" w:rsidP="001E5A68">
      <w:pPr>
        <w:rPr>
          <w:sz w:val="16"/>
        </w:rPr>
      </w:pPr>
      <w:r w:rsidRPr="00792B3E">
        <w:rPr>
          <w:sz w:val="16"/>
        </w:rPr>
        <w:t>Figure 11 illustrates the vertically integrated mass‐mixing ratio of BC over the globe, at various times after the exchange for the simulation using the initial BC distribution of Mills et al. (2014) (Figure 11, top row) and as an average from the forced ensemble members (Figure 11, bottom row). All simulations predict enhanced concentrations at high latitudes during the first year after the exchange. In the cases shown in the top row, however, these high concentrations persist for several years (see also Figure 1 of Mills et al., 2014), whereas the forced ensemble simulations indicate that the BC concentration starts to decline after the first year. In fact, in the simulation represented in the top row, mass‐mixing ratios larger than about 1 kg of BC per teragram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row (see also Robock, Oman, Stenchikov, et al., 2007). Over crop‐producing, midlatitude regions in the Northern Hemisphere, the BC loading is reduced from more than 0.8 kg BC/Tg air in the simulation in the top row to 0.2–0.4 kg BC/Tg air in our forced simulations (see middle and right columns).</w:t>
      </w:r>
    </w:p>
    <w:p w14:paraId="18A16985" w14:textId="77777777" w:rsidR="001E5A68" w:rsidRPr="00792B3E" w:rsidRDefault="001E5A68" w:rsidP="001E5A68">
      <w:pPr>
        <w:rPr>
          <w:sz w:val="16"/>
        </w:rPr>
      </w:pPr>
      <w:r w:rsidRPr="00792B3E">
        <w:rPr>
          <w:sz w:val="16"/>
        </w:rPr>
        <w:t>The more rapid clearing of the atmosphere in the forced ensemble is also signaled by the soot optical depth in the visible radiation spectrum, which drops below values of 0.03 toward the second half of the first year at midlatitudes in the Northern Hemisphere and everywhere on the globe after about 2.5 years (without ever attaining this value in the Southern Hemisphere). In contrast, the soot optical depth in the calculation shown in the top row of Figure 11 becomes smaller than 0.03 everywhere only after about 10 years. The two cases show a similar tendency, in that the BC optical depth is typically lower between latitudes 30°S–30°N than it is at other latitudes. This behavior is associated to the persistence of stratospheric soot toward high‐latitudes and the Arctic/Antarctic regions, as illustrated by the zonally averaged, column‐integrated mass‐mixing ratio of the BC in Figure 12 for both the forced ensemble simulations (left panel) and the simulation with an initial 5 Tg BC emission in the upper troposphere (right panel).</w:t>
      </w:r>
    </w:p>
    <w:p w14:paraId="0359DA0E" w14:textId="77777777" w:rsidR="001E5A68" w:rsidRPr="00792B3E" w:rsidRDefault="001E5A68" w:rsidP="001E5A68">
      <w:pPr>
        <w:rPr>
          <w:sz w:val="16"/>
        </w:rPr>
      </w:pPr>
      <w:r w:rsidRPr="00792B3E">
        <w:rPr>
          <w:sz w:val="16"/>
        </w:rPr>
        <w:t>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 averaged data (thinner lines). The spread is comparable in the control and forced ensembles, with average values calculated over the 33 year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w:t>
      </w:r>
    </w:p>
    <w:p w14:paraId="290EEA2F" w14:textId="77777777" w:rsidR="001E5A68" w:rsidRPr="00792B3E" w:rsidRDefault="001E5A68" w:rsidP="001E5A68">
      <w:pPr>
        <w:rPr>
          <w:sz w:val="16"/>
        </w:rPr>
      </w:pPr>
      <w:r w:rsidRPr="00792B3E">
        <w:rPr>
          <w:sz w:val="16"/>
        </w:rPr>
        <w:t>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w:t>
      </w:r>
    </w:p>
    <w:p w14:paraId="3C3ACF29" w14:textId="77777777" w:rsidR="001E5A68" w:rsidRPr="00792B3E" w:rsidRDefault="001E5A68" w:rsidP="001E5A68">
      <w:pPr>
        <w:rPr>
          <w:sz w:val="16"/>
        </w:rPr>
      </w:pPr>
      <w:r w:rsidRPr="00792B3E">
        <w:rPr>
          <w:sz w:val="16"/>
        </w:rPr>
        <w:t>The results in Figure 14 can also be compared to the outcomes of other previous studies. In their experiment “UT 1 Tg,” Robock, Oman, Stenchikov, et al. (2007) found that when only 1 Tg of soot remains in the atmosphere after the initial rainout, temperature and precipitation anomalies are about 20% of those obtained from their standard 5 Tg BC emission case. Therefore, the largest differences they observed, during the first few years after the exchange, were about −0.3 K and −0.06 mm/day, respectively, comparable to the anomalies in the top and bottom panels of Figure 14. Their standard 5 Tg emission case resulted in a solar radiation flux anomaly at surface of −12 W/m2 after the second year (see their Figure 3), between 5 and 6 times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w:t>
      </w:r>
    </w:p>
    <w:p w14:paraId="372A39AD" w14:textId="77777777" w:rsidR="001E5A68" w:rsidRPr="00792B3E" w:rsidRDefault="001E5A68" w:rsidP="001E5A68">
      <w:pPr>
        <w:rPr>
          <w:rStyle w:val="StyleUnderline"/>
        </w:rPr>
      </w:pPr>
      <w:r w:rsidRPr="00792B3E">
        <w:rPr>
          <w:sz w:val="16"/>
        </w:rPr>
        <w:t xml:space="preserve">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1 day emission scenarios. They found that during the first year, the largest values of the atmospheric surface temperature anomalies ranged between about −0.5 and −1.3 K, those of the sea surface temperature (SST) anomalies ranged between −0.2 and −0.55 K, and those of the precipitation anomalies varied between −0.15 and −0.2 mm/d. All these ranges are compatible with our results shown in Figure 14 as red lines and with those of Mills et al. (2014) (see their Figures 3 and 6). As already mentioned in section 2.3, the net solar flux anomalies at surface are also consistent. </w:t>
      </w:r>
      <w:r w:rsidRPr="00792B3E">
        <w:rPr>
          <w:rStyle w:val="StyleUnderline"/>
        </w:rPr>
        <w:t>This overall agreement suggests that the inclusion of organic carbon aerosols, and ensuing coagulation with BC, should not dramatically alter the climatic effects resulting from our forced ensemble simulations</w:t>
      </w:r>
      <w:r w:rsidRPr="00792B3E">
        <w:rPr>
          <w:sz w:val="16"/>
        </w:rPr>
        <w:t xml:space="preserve">. Moreover, </w:t>
      </w:r>
      <w:r w:rsidRPr="00007A0C">
        <w:rPr>
          <w:rStyle w:val="Emphasis"/>
          <w:highlight w:val="cyan"/>
        </w:rPr>
        <w:t>aerosol growth would</w:t>
      </w:r>
      <w:r w:rsidRPr="00792B3E">
        <w:rPr>
          <w:rStyle w:val="Emphasis"/>
        </w:rPr>
        <w:t xml:space="preserve"> likely </w:t>
      </w:r>
      <w:r w:rsidRPr="00007A0C">
        <w:rPr>
          <w:rStyle w:val="Emphasis"/>
          <w:highlight w:val="cyan"/>
        </w:rPr>
        <w:t>shorten</w:t>
      </w:r>
      <w:r w:rsidRPr="00792B3E">
        <w:rPr>
          <w:rStyle w:val="Emphasis"/>
        </w:rPr>
        <w:t xml:space="preserve"> the </w:t>
      </w:r>
      <w:r w:rsidRPr="00007A0C">
        <w:rPr>
          <w:rStyle w:val="Emphasis"/>
          <w:highlight w:val="cyan"/>
        </w:rPr>
        <w:t>residence time of</w:t>
      </w:r>
      <w:r w:rsidRPr="00792B3E">
        <w:rPr>
          <w:rStyle w:val="Emphasis"/>
        </w:rPr>
        <w:t xml:space="preserve"> the </w:t>
      </w:r>
      <w:r w:rsidRPr="00007A0C">
        <w:rPr>
          <w:rStyle w:val="Emphasis"/>
          <w:highlight w:val="cyan"/>
        </w:rPr>
        <w:t>BC</w:t>
      </w:r>
      <w:r w:rsidRPr="00792B3E">
        <w:rPr>
          <w:rStyle w:val="Emphasis"/>
        </w:rPr>
        <w:t xml:space="preserve"> particulate</w:t>
      </w:r>
      <w:r w:rsidRPr="00792B3E">
        <w:rPr>
          <w:sz w:val="16"/>
        </w:rPr>
        <w:t xml:space="preserve"> </w:t>
      </w:r>
      <w:r w:rsidRPr="00007A0C">
        <w:rPr>
          <w:rStyle w:val="StyleUnderline"/>
          <w:highlight w:val="cyan"/>
        </w:rPr>
        <w:t>in the atmosphere</w:t>
      </w:r>
      <w:r w:rsidRPr="00792B3E">
        <w:rPr>
          <w:sz w:val="16"/>
        </w:rPr>
        <w:t xml:space="preserve"> (Pausata et al., 2016), possibly </w:t>
      </w:r>
      <w:r w:rsidRPr="00007A0C">
        <w:rPr>
          <w:rStyle w:val="Emphasis"/>
          <w:highlight w:val="cyan"/>
        </w:rPr>
        <w:t>reducing</w:t>
      </w:r>
      <w:r w:rsidRPr="00792B3E">
        <w:rPr>
          <w:rStyle w:val="Emphasis"/>
        </w:rPr>
        <w:t xml:space="preserve"> the </w:t>
      </w:r>
      <w:r w:rsidRPr="00007A0C">
        <w:rPr>
          <w:rStyle w:val="Emphasis"/>
          <w:highlight w:val="cyan"/>
        </w:rPr>
        <w:t>duration</w:t>
      </w:r>
      <w:r w:rsidRPr="00007A0C">
        <w:rPr>
          <w:rStyle w:val="StyleUnderline"/>
          <w:highlight w:val="cyan"/>
        </w:rPr>
        <w:t xml:space="preserve"> of</w:t>
      </w:r>
      <w:r w:rsidRPr="00792B3E">
        <w:rPr>
          <w:rStyle w:val="StyleUnderline"/>
        </w:rPr>
        <w:t xml:space="preserve"> these </w:t>
      </w:r>
      <w:r w:rsidRPr="00007A0C">
        <w:rPr>
          <w:rStyle w:val="StyleUnderline"/>
          <w:highlight w:val="cyan"/>
        </w:rPr>
        <w:t>effects</w:t>
      </w:r>
      <w:r w:rsidRPr="00792B3E">
        <w:rPr>
          <w:rStyle w:val="StyleUnderline"/>
        </w:rPr>
        <w:t>.</w:t>
      </w:r>
    </w:p>
    <w:p w14:paraId="11DE3103" w14:textId="77777777" w:rsidR="00BB53E1" w:rsidRDefault="00BB53E1" w:rsidP="00854FCB">
      <w:pPr>
        <w:rPr>
          <w:sz w:val="16"/>
        </w:rPr>
      </w:pPr>
    </w:p>
    <w:p w14:paraId="1916C5DE" w14:textId="1621962B" w:rsidR="005575FD" w:rsidRDefault="005575FD" w:rsidP="005575FD">
      <w:pPr>
        <w:pStyle w:val="Heading3"/>
        <w:rPr>
          <w:rFonts w:cs="Calibri"/>
        </w:rPr>
      </w:pPr>
      <w:r>
        <w:rPr>
          <w:rFonts w:cs="Calibri"/>
        </w:rPr>
        <w:t xml:space="preserve">1NC </w:t>
      </w:r>
      <w:r>
        <w:rPr>
          <w:rFonts w:cs="Calibri"/>
        </w:rPr>
        <w:t>–</w:t>
      </w:r>
      <w:r>
        <w:rPr>
          <w:rFonts w:cs="Calibri"/>
        </w:rPr>
        <w:t xml:space="preserve"> </w:t>
      </w:r>
      <w:r>
        <w:rPr>
          <w:rFonts w:cs="Calibri"/>
        </w:rPr>
        <w:t>Warming</w:t>
      </w:r>
    </w:p>
    <w:p w14:paraId="4360A76A" w14:textId="72B340B6" w:rsidR="005575FD" w:rsidRDefault="005575FD" w:rsidP="005575FD">
      <w:pPr>
        <w:pStyle w:val="Heading4"/>
      </w:pPr>
      <w:r>
        <w:t>No co2 ag rofl</w:t>
      </w:r>
    </w:p>
    <w:p w14:paraId="61C67349" w14:textId="65AB6447" w:rsidR="005575FD" w:rsidRPr="005575FD" w:rsidRDefault="00A724A3" w:rsidP="00A724A3">
      <w:pPr>
        <w:pStyle w:val="Heading4"/>
      </w:pPr>
      <w:r>
        <w:t>If they win that adapation requires at that level, then that would require like moving the entire city of New york west. Their ev does not say adaption is coming now, it’s just that having data is a prerequisite but there is no evdence that adaption is coming, what that would be, or what that would solve</w:t>
      </w:r>
    </w:p>
    <w:p w14:paraId="4A482939" w14:textId="2E39498F" w:rsidR="001C7372" w:rsidRPr="00A63CA5" w:rsidRDefault="001C7372" w:rsidP="001C7372">
      <w:pPr>
        <w:pStyle w:val="Heading4"/>
      </w:pPr>
      <w:r w:rsidRPr="00A63CA5">
        <w:t>Adaptation fails</w:t>
      </w:r>
    </w:p>
    <w:p w14:paraId="4D62443A" w14:textId="77777777" w:rsidR="001C7372" w:rsidRPr="00234C0F" w:rsidRDefault="001C7372" w:rsidP="001C7372">
      <w:r w:rsidRPr="00234C0F">
        <w:rPr>
          <w:rStyle w:val="Style13ptBold"/>
        </w:rPr>
        <w:t>Oreskes et al, ’10</w:t>
      </w:r>
      <w:r w:rsidRPr="00234C0F">
        <w:t xml:space="preserve"> [Naomi Oreskes, David A. Stainforth, Leonard A. Smith Philosophy of Science, Vol. 77, No. 5 (December 2010), pp. 1012-1028 “Adaptation to Global Warming: Do Climate Models Tell Us What We Need to Know?” http://www2.lse.ac.uk/CATS/publications/papersPDFs/80_AdaptationtoGlobalWarming_2010.pdf/]</w:t>
      </w:r>
    </w:p>
    <w:p w14:paraId="4DE03AB6" w14:textId="77777777" w:rsidR="001C7372" w:rsidRPr="00A63CA5" w:rsidRDefault="001C7372" w:rsidP="001C7372">
      <w:pPr>
        <w:pStyle w:val="CardText"/>
        <w:ind w:left="0"/>
        <w:rPr>
          <w:rFonts w:ascii="Calibri" w:hAnsi="Calibri"/>
          <w:szCs w:val="22"/>
        </w:rPr>
      </w:pPr>
      <w:r w:rsidRPr="00A63CA5">
        <w:rPr>
          <w:rFonts w:ascii="Calibri" w:hAnsi="Calibri"/>
          <w:szCs w:val="22"/>
        </w:rPr>
        <w:t xml:space="preserve">This argument has been particularly promoted by the libertarian think tank, the CATO Institute, but some environmentalists accept it as well (e.g., Schellenberger and Nordhaus 2007). 3 When the Los Angeles Times summarized the views of advocates of adaptation, they glossed it this way: “Just deal with it” (Zarembo 2008). This gloss might be viewed as a bit misleading, because by and large advocates of adaptation are not arguing for simply responding to changes after they occur; they are arguing for preparing to adapt. But </w:t>
      </w:r>
      <w:r w:rsidRPr="00A63CA5">
        <w:rPr>
          <w:rStyle w:val="StyleUnderline"/>
          <w:rFonts w:ascii="Calibri" w:hAnsi="Calibri"/>
          <w:szCs w:val="22"/>
          <w:highlight w:val="cyan"/>
        </w:rPr>
        <w:t xml:space="preserve">arguments for preparing for the consequences </w:t>
      </w:r>
      <w:r w:rsidRPr="00A63CA5">
        <w:rPr>
          <w:rStyle w:val="StyleUnderline"/>
          <w:rFonts w:ascii="Calibri" w:hAnsi="Calibri"/>
          <w:szCs w:val="22"/>
        </w:rPr>
        <w:t>of global warming—rather than trying to prevent them—</w:t>
      </w:r>
      <w:r w:rsidRPr="00A63CA5">
        <w:rPr>
          <w:rStyle w:val="Emphasis"/>
          <w:rFonts w:eastAsiaTheme="majorEastAsia"/>
          <w:szCs w:val="22"/>
          <w:highlight w:val="cyan"/>
        </w:rPr>
        <w:t>rest on the assumption that we know what “they” are</w:t>
      </w:r>
      <w:r w:rsidRPr="00A63CA5">
        <w:rPr>
          <w:rStyle w:val="Emphasis"/>
          <w:rFonts w:eastAsiaTheme="majorEastAsia"/>
          <w:szCs w:val="22"/>
        </w:rPr>
        <w:t>.</w:t>
      </w:r>
      <w:r w:rsidRPr="00A63CA5">
        <w:rPr>
          <w:rFonts w:ascii="Calibri" w:hAnsi="Calibri"/>
          <w:szCs w:val="22"/>
        </w:rPr>
        <w:t xml:space="preserve"> That is to say, </w:t>
      </w:r>
      <w:r w:rsidRPr="00A63CA5">
        <w:rPr>
          <w:rStyle w:val="StyleUnderline"/>
          <w:rFonts w:ascii="Calibri" w:hAnsi="Calibri"/>
          <w:szCs w:val="22"/>
        </w:rPr>
        <w:t xml:space="preserve">they rest on the assumption that we can reliably anticipate the changes to which we will be adapting and therefore that we can sensibly plan for those changes. </w:t>
      </w:r>
      <w:r w:rsidRPr="00A63CA5">
        <w:rPr>
          <w:rStyle w:val="StyleUnderline"/>
          <w:rFonts w:ascii="Calibri" w:hAnsi="Calibri"/>
          <w:szCs w:val="22"/>
          <w:highlight w:val="cyan"/>
        </w:rPr>
        <w:t xml:space="preserve">Do climate models give us the information we </w:t>
      </w:r>
      <w:r w:rsidRPr="00A63CA5">
        <w:rPr>
          <w:rStyle w:val="StyleUnderline"/>
          <w:rFonts w:ascii="Calibri" w:hAnsi="Calibri"/>
          <w:szCs w:val="22"/>
        </w:rPr>
        <w:t xml:space="preserve">would </w:t>
      </w:r>
      <w:r w:rsidRPr="00A63CA5">
        <w:rPr>
          <w:rStyle w:val="StyleUnderline"/>
          <w:rFonts w:ascii="Calibri" w:hAnsi="Calibri"/>
          <w:szCs w:val="22"/>
          <w:highlight w:val="cyan"/>
        </w:rPr>
        <w:t xml:space="preserve">need to </w:t>
      </w:r>
      <w:r w:rsidRPr="00A63CA5">
        <w:rPr>
          <w:rStyle w:val="StyleUnderline"/>
          <w:rFonts w:ascii="Calibri" w:hAnsi="Calibri"/>
          <w:szCs w:val="22"/>
        </w:rPr>
        <w:t xml:space="preserve">accurately estimate the costs of adaptation and effectively </w:t>
      </w:r>
      <w:r w:rsidRPr="00A63CA5">
        <w:rPr>
          <w:rStyle w:val="StyleUnderline"/>
          <w:rFonts w:ascii="Calibri" w:hAnsi="Calibri"/>
          <w:szCs w:val="22"/>
          <w:highlight w:val="cyan"/>
        </w:rPr>
        <w:t>prepare</w:t>
      </w:r>
      <w:r w:rsidRPr="00A63CA5">
        <w:rPr>
          <w:rStyle w:val="StyleUnderline"/>
          <w:rFonts w:ascii="Calibri" w:hAnsi="Calibri"/>
          <w:szCs w:val="22"/>
        </w:rPr>
        <w:t xml:space="preserve"> for the consequences of climate change</w:t>
      </w:r>
      <w:r w:rsidRPr="00A63CA5">
        <w:rPr>
          <w:rFonts w:ascii="Calibri" w:hAnsi="Calibri"/>
          <w:szCs w:val="22"/>
        </w:rPr>
        <w:t xml:space="preserve">? </w:t>
      </w:r>
      <w:r w:rsidRPr="00A63CA5">
        <w:rPr>
          <w:rStyle w:val="Emphasis"/>
          <w:rFonts w:eastAsiaTheme="majorEastAsia"/>
          <w:szCs w:val="22"/>
        </w:rPr>
        <w:t xml:space="preserve">In this article, we argue that </w:t>
      </w:r>
      <w:r w:rsidRPr="00A63CA5">
        <w:rPr>
          <w:rStyle w:val="Emphasis"/>
          <w:rFonts w:eastAsiaTheme="majorEastAsia"/>
          <w:szCs w:val="22"/>
          <w:highlight w:val="cyan"/>
        </w:rPr>
        <w:t>they do not</w:t>
      </w:r>
      <w:r w:rsidRPr="00A63CA5">
        <w:rPr>
          <w:rStyle w:val="Emphasis"/>
          <w:rFonts w:eastAsiaTheme="majorEastAsia"/>
          <w:szCs w:val="22"/>
        </w:rPr>
        <w:t>.</w:t>
      </w:r>
      <w:r w:rsidRPr="00A63CA5">
        <w:rPr>
          <w:rFonts w:ascii="Calibri" w:hAnsi="Calibri"/>
          <w:szCs w:val="22"/>
        </w:rPr>
        <w:t xml:space="preserve"> First, </w:t>
      </w:r>
      <w:r w:rsidRPr="00A63CA5">
        <w:rPr>
          <w:rStyle w:val="StyleUnderline"/>
          <w:rFonts w:ascii="Calibri" w:hAnsi="Calibri"/>
          <w:szCs w:val="22"/>
        </w:rPr>
        <w:t xml:space="preserve">while climate models consistently suggest that the mean global temperature of the planet will rise, mean global temperature is not what any one person, state, or nation will be adapting to. </w:t>
      </w:r>
      <w:r w:rsidRPr="00A63CA5">
        <w:rPr>
          <w:rStyle w:val="StyleUnderline"/>
          <w:rFonts w:ascii="Calibri" w:hAnsi="Calibri"/>
          <w:szCs w:val="22"/>
          <w:highlight w:val="cyan"/>
        </w:rPr>
        <w:t xml:space="preserve">Human beings will be adapting to </w:t>
      </w:r>
      <w:r w:rsidRPr="00A63CA5">
        <w:rPr>
          <w:rStyle w:val="StyleUnderline"/>
          <w:rFonts w:ascii="Calibri" w:hAnsi="Calibri"/>
          <w:szCs w:val="22"/>
        </w:rPr>
        <w:t xml:space="preserve">changes in </w:t>
      </w:r>
      <w:r w:rsidRPr="00A63CA5">
        <w:rPr>
          <w:rStyle w:val="StyleUnderline"/>
          <w:rFonts w:ascii="Calibri" w:hAnsi="Calibri"/>
          <w:szCs w:val="22"/>
          <w:highlight w:val="cyan"/>
        </w:rPr>
        <w:t>the weather</w:t>
      </w:r>
      <w:r w:rsidRPr="00A63CA5">
        <w:rPr>
          <w:rStyle w:val="StyleUnderline"/>
          <w:rFonts w:ascii="Calibri" w:hAnsi="Calibri"/>
          <w:szCs w:val="22"/>
        </w:rPr>
        <w:t xml:space="preserve"> at the places where they live</w:t>
      </w:r>
      <w:r w:rsidRPr="00A63CA5">
        <w:rPr>
          <w:rFonts w:ascii="Calibri" w:hAnsi="Calibri"/>
          <w:szCs w:val="22"/>
        </w:rPr>
        <w:t xml:space="preserve"> and a host of concomitant local effects of climate change that ensue from such changes. While there is broad consensus on the expected change in average global temperature, </w:t>
      </w:r>
      <w:r w:rsidRPr="00A63CA5">
        <w:rPr>
          <w:rStyle w:val="StyleUnderline"/>
          <w:rFonts w:ascii="Calibri" w:hAnsi="Calibri"/>
          <w:szCs w:val="22"/>
          <w:highlight w:val="cyan"/>
        </w:rPr>
        <w:t>there is much less agreement between models regarding these local changes and concomitant effect</w:t>
      </w:r>
      <w:r w:rsidRPr="00A63CA5">
        <w:rPr>
          <w:rStyle w:val="StyleUnderline"/>
          <w:rFonts w:ascii="Calibri" w:hAnsi="Calibri"/>
          <w:szCs w:val="22"/>
        </w:rPr>
        <w:t>s</w:t>
      </w:r>
      <w:r w:rsidRPr="00A63CA5">
        <w:rPr>
          <w:rFonts w:ascii="Calibri" w:hAnsi="Calibri"/>
          <w:szCs w:val="22"/>
        </w:rPr>
        <w:t xml:space="preserve">. In particular, </w:t>
      </w:r>
      <w:r w:rsidRPr="00A63CA5">
        <w:rPr>
          <w:rStyle w:val="StyleUnderline"/>
          <w:rFonts w:ascii="Calibri" w:hAnsi="Calibri"/>
          <w:szCs w:val="22"/>
          <w:highlight w:val="cyan"/>
        </w:rPr>
        <w:t>there is widespread divergence in model simulations</w:t>
      </w:r>
      <w:r w:rsidRPr="00A63CA5">
        <w:rPr>
          <w:rStyle w:val="StyleUnderline"/>
          <w:rFonts w:ascii="Calibri" w:hAnsi="Calibri"/>
          <w:szCs w:val="22"/>
        </w:rPr>
        <w:t xml:space="preserve"> of the impact of global warm-ing on regional precipitation, a variable that is at least as important for human activities as temperature, if not much more so</w:t>
      </w:r>
      <w:r w:rsidRPr="00A63CA5">
        <w:rPr>
          <w:rFonts w:ascii="Calibri" w:hAnsi="Calibri"/>
          <w:szCs w:val="22"/>
        </w:rPr>
        <w:t xml:space="preserve">. Furthermore, </w:t>
      </w:r>
      <w:r w:rsidRPr="00A63CA5">
        <w:rPr>
          <w:rStyle w:val="StyleUnderline"/>
          <w:rFonts w:ascii="Calibri" w:hAnsi="Calibri"/>
          <w:szCs w:val="22"/>
          <w:highlight w:val="cyan"/>
        </w:rPr>
        <w:t xml:space="preserve">models show </w:t>
      </w:r>
      <w:r w:rsidRPr="00A63CA5">
        <w:rPr>
          <w:rStyle w:val="Emphasis"/>
          <w:rFonts w:eastAsiaTheme="majorEastAsia"/>
          <w:szCs w:val="22"/>
          <w:highlight w:val="cyan"/>
        </w:rPr>
        <w:t>systematic errors</w:t>
      </w:r>
      <w:r w:rsidRPr="00A63CA5">
        <w:rPr>
          <w:rStyle w:val="StyleUnderline"/>
          <w:rFonts w:ascii="Calibri" w:hAnsi="Calibri"/>
          <w:szCs w:val="22"/>
        </w:rPr>
        <w:t xml:space="preserve"> in the global mean temperature similar </w:t>
      </w:r>
      <w:r w:rsidRPr="00A63CA5">
        <w:rPr>
          <w:rStyle w:val="Emphasis"/>
          <w:rFonts w:eastAsiaTheme="majorEastAsia"/>
          <w:szCs w:val="22"/>
          <w:highlight w:val="cyan"/>
        </w:rPr>
        <w:t>in magnitude to the size of the historical change we are seeking to understand</w:t>
      </w:r>
      <w:r w:rsidRPr="00A63CA5">
        <w:rPr>
          <w:rFonts w:ascii="Calibri" w:hAnsi="Calibri"/>
          <w:szCs w:val="22"/>
        </w:rPr>
        <w:t xml:space="preserve">. Models do not agree on the absolute value of the twentieth-century global warming temperature, but they do show close agreement on the size of the change over the past century. That is to say, while scientists agree that warming is underway, and broadly agree on the amount of anthropogenic change that has occurred to date, when we get down to the details of future changes and therefore anticipated future states, </w:t>
      </w:r>
      <w:r w:rsidRPr="00A63CA5">
        <w:rPr>
          <w:rStyle w:val="StyleUnderline"/>
          <w:rFonts w:ascii="Calibri" w:hAnsi="Calibri"/>
          <w:szCs w:val="22"/>
        </w:rPr>
        <w:t xml:space="preserve">there </w:t>
      </w:r>
      <w:r w:rsidRPr="00A63CA5">
        <w:rPr>
          <w:rStyle w:val="StyleUnderline"/>
          <w:rFonts w:ascii="Calibri" w:hAnsi="Calibri"/>
          <w:szCs w:val="22"/>
          <w:highlight w:val="cyan"/>
        </w:rPr>
        <w:t>is much less clarity and therefore much less agreement.</w:t>
      </w:r>
      <w:r w:rsidRPr="00A63CA5">
        <w:rPr>
          <w:rFonts w:ascii="Calibri" w:hAnsi="Calibri"/>
          <w:szCs w:val="22"/>
        </w:rPr>
        <w:t xml:space="preserve"> Second, </w:t>
      </w:r>
      <w:r w:rsidRPr="00A63CA5">
        <w:rPr>
          <w:rStyle w:val="StyleUnderline"/>
          <w:rFonts w:ascii="Calibri" w:hAnsi="Calibri"/>
          <w:szCs w:val="22"/>
          <w:highlight w:val="cyan"/>
        </w:rPr>
        <w:t xml:space="preserve">there is a gap between the scale on which models produce consistent information and the scale on which humans act. </w:t>
      </w:r>
      <w:r w:rsidRPr="00A63CA5">
        <w:rPr>
          <w:rStyle w:val="StyleUnderline"/>
          <w:rFonts w:ascii="Calibri" w:hAnsi="Calibri"/>
          <w:szCs w:val="22"/>
        </w:rPr>
        <w:t>Planning for adaptation requires information on the scale over which human organizations and institutions have authority and power: towns, cities, states, provinces, and nations.</w:t>
      </w:r>
      <w:r w:rsidRPr="00A63CA5">
        <w:rPr>
          <w:rFonts w:ascii="Calibri" w:hAnsi="Calibri"/>
          <w:szCs w:val="22"/>
        </w:rPr>
        <w:t xml:space="preserve"> The IPCC argues that current global circulation models (GCMs), with typical horizontal resolutions of 100–500 kilometers, provide “credible quantitative estimates of future climate change, particularly at continental scales and above”; phrasing that nods to the debates in the modeling community over their forecast skill on subcontinental scales (IPCC 2000). 4 Thus, </w:t>
      </w:r>
      <w:r w:rsidRPr="00A63CA5">
        <w:rPr>
          <w:rStyle w:val="StyleUnderline"/>
          <w:rFonts w:ascii="Calibri" w:hAnsi="Calibri"/>
          <w:szCs w:val="22"/>
        </w:rPr>
        <w:t xml:space="preserve">while the reality of mean global warming is essentially undisputed, the </w:t>
      </w:r>
      <w:r w:rsidRPr="00A63CA5">
        <w:rPr>
          <w:rStyle w:val="StyleUnderline"/>
          <w:rFonts w:ascii="Calibri" w:hAnsi="Calibri"/>
          <w:szCs w:val="22"/>
          <w:highlight w:val="cyan"/>
        </w:rPr>
        <w:t>future impacts on the scale at which humans would have to prepare for and adjust to them are still the subject of considerable research</w:t>
      </w:r>
      <w:r w:rsidRPr="00A63CA5">
        <w:rPr>
          <w:rStyle w:val="StyleUnderline"/>
          <w:rFonts w:ascii="Calibri" w:hAnsi="Calibri"/>
          <w:szCs w:val="22"/>
        </w:rPr>
        <w:t xml:space="preserve">, inquiry, and debate </w:t>
      </w:r>
      <w:r w:rsidRPr="00A63CA5">
        <w:rPr>
          <w:rFonts w:ascii="Calibri" w:hAnsi="Calibri"/>
          <w:szCs w:val="22"/>
        </w:rPr>
        <w:t xml:space="preserve">(Oreskes 2004, 2007). Third, </w:t>
      </w:r>
      <w:r w:rsidRPr="00A63CA5">
        <w:rPr>
          <w:rStyle w:val="StyleUnderline"/>
          <w:rFonts w:ascii="Calibri" w:hAnsi="Calibri"/>
          <w:szCs w:val="22"/>
          <w:highlight w:val="cyan"/>
        </w:rPr>
        <w:t>existing models are unable to simulate realistically</w:t>
      </w:r>
      <w:r w:rsidRPr="00A63CA5">
        <w:rPr>
          <w:rFonts w:ascii="Calibri" w:hAnsi="Calibri"/>
          <w:szCs w:val="22"/>
        </w:rPr>
        <w:t xml:space="preserve"> (much less evaluate the likelihood of) </w:t>
      </w:r>
      <w:r w:rsidRPr="00A63CA5">
        <w:rPr>
          <w:rStyle w:val="StyleUnderline"/>
          <w:rFonts w:ascii="Calibri" w:hAnsi="Calibri"/>
          <w:szCs w:val="22"/>
          <w:highlight w:val="cyan"/>
        </w:rPr>
        <w:t>extreme outcomes</w:t>
      </w:r>
      <w:r w:rsidRPr="00A63CA5">
        <w:rPr>
          <w:rFonts w:ascii="Calibri" w:hAnsi="Calibri"/>
          <w:szCs w:val="22"/>
          <w:highlight w:val="cyan"/>
        </w:rPr>
        <w:t>—</w:t>
      </w:r>
      <w:r w:rsidRPr="00A63CA5">
        <w:rPr>
          <w:rFonts w:ascii="Calibri" w:hAnsi="Calibri"/>
          <w:szCs w:val="22"/>
        </w:rPr>
        <w:t xml:space="preserve">a rapid disintegration of the West Antarctic Ice Sheet, for example, a major dieback of the Amazon, or a sudden increase in release of stored greenhouse gases from arctic permafrost. Yet, </w:t>
      </w:r>
      <w:r w:rsidRPr="00A63CA5">
        <w:rPr>
          <w:rStyle w:val="StyleUnderline"/>
          <w:rFonts w:ascii="Calibri" w:hAnsi="Calibri"/>
          <w:szCs w:val="22"/>
        </w:rPr>
        <w:t>from a moral, ethical, and practical standpoint, our thinking must consider the ﬁnite</w:t>
      </w:r>
      <w:r w:rsidRPr="00A63CA5">
        <w:rPr>
          <w:rFonts w:ascii="Calibri" w:hAnsi="Calibri"/>
          <w:szCs w:val="22"/>
        </w:rPr>
        <w:t xml:space="preserve"> (that is to say, nonzero) </w:t>
      </w:r>
      <w:r w:rsidRPr="00A63CA5">
        <w:rPr>
          <w:rStyle w:val="StyleUnderline"/>
          <w:rFonts w:ascii="Calibri" w:hAnsi="Calibri"/>
          <w:szCs w:val="22"/>
        </w:rPr>
        <w:t>possibility that such outcomes may occur</w:t>
      </w:r>
      <w:r w:rsidRPr="00A63CA5">
        <w:rPr>
          <w:rFonts w:ascii="Calibri" w:hAnsi="Calibri"/>
          <w:szCs w:val="22"/>
        </w:rPr>
        <w:t xml:space="preserve"> (Gardiner 2004). </w:t>
      </w:r>
      <w:r w:rsidRPr="00A63CA5">
        <w:rPr>
          <w:rStyle w:val="StyleUnderline"/>
          <w:rFonts w:ascii="Calibri" w:hAnsi="Calibri"/>
          <w:szCs w:val="22"/>
        </w:rPr>
        <w:t>Our global models give us little relevant information regarding such perhaps unlikely, but potentially grave, impacts.</w:t>
      </w:r>
      <w:r w:rsidRPr="00A63CA5">
        <w:rPr>
          <w:rFonts w:ascii="Calibri" w:hAnsi="Calibri"/>
          <w:szCs w:val="22"/>
        </w:rPr>
        <w:t xml:space="preserve"> </w:t>
      </w:r>
    </w:p>
    <w:p w14:paraId="601F5654" w14:textId="77777777" w:rsidR="00E70DD6" w:rsidRDefault="00E70DD6" w:rsidP="00E70DD6">
      <w:pPr>
        <w:pStyle w:val="Heading4"/>
      </w:pPr>
      <w:r>
        <w:t xml:space="preserve">No warming impact </w:t>
      </w:r>
    </w:p>
    <w:p w14:paraId="2D3FCB21" w14:textId="77777777" w:rsidR="00E70DD6" w:rsidRPr="00D10C55" w:rsidRDefault="00E70DD6" w:rsidP="00E70DD6">
      <w:r>
        <w:rPr>
          <w:rStyle w:val="Style13ptBold"/>
        </w:rPr>
        <w:t xml:space="preserve">Curry </w:t>
      </w:r>
      <w:r w:rsidRPr="00D10C55">
        <w:rPr>
          <w:rStyle w:val="Style13ptBold"/>
        </w:rPr>
        <w:t>'</w:t>
      </w:r>
      <w:r>
        <w:rPr>
          <w:rStyle w:val="Style13ptBold"/>
        </w:rPr>
        <w:t>19</w:t>
      </w:r>
      <w:r w:rsidRPr="00D10C55">
        <w:rPr>
          <w:rStyle w:val="Style13ptBold"/>
        </w:rPr>
        <w:t xml:space="preserve"> </w:t>
      </w:r>
      <w:r>
        <w:t>[Judith; 2/9/19; President of Climate Forecast Applications Network (CFAN), Professor Emerita of Earth and Atmospheric Sciences at the Georgia Institute of Technology, Ph.D. in atmospheric science from the University of Chicago; "Statement to the Committee on Natural Resources of the United States House of Representatives," https://curryja.files.wordpress.com/2019/02/curry-testimony-house-natural-resources.pdf]//GJ</w:t>
      </w:r>
    </w:p>
    <w:p w14:paraId="03607913" w14:textId="77777777" w:rsidR="00E70DD6" w:rsidRDefault="00E70DD6" w:rsidP="00E70DD6">
      <w:pPr>
        <w:rPr>
          <w:sz w:val="12"/>
        </w:rPr>
      </w:pPr>
      <w:r w:rsidRPr="001D3A9A">
        <w:rPr>
          <w:sz w:val="16"/>
        </w:rPr>
        <w:t xml:space="preserve">The urgency (?) of CO2 emissions reductions </w:t>
      </w:r>
    </w:p>
    <w:p w14:paraId="27117757" w14:textId="77777777" w:rsidR="00E70DD6" w:rsidRDefault="00E70DD6" w:rsidP="00E70DD6">
      <w:pPr>
        <w:rPr>
          <w:sz w:val="12"/>
        </w:rPr>
      </w:pPr>
      <w:r w:rsidRPr="001D3A9A">
        <w:rPr>
          <w:sz w:val="16"/>
        </w:rPr>
        <w:t xml:space="preserve">In the decades since the 1992 UNFCCC Treaty, global CO2 emissions have continued to increase, especially in developing countries. In 2010, the world’s governments agreed that emissions need to be reduced so that global temperature increases are limited to below 2 degrees Celsius.17 The target of 2oC (and increasingly 1.5oC)18 remains the focal point of international climate agreements and negotiations. </w:t>
      </w:r>
    </w:p>
    <w:p w14:paraId="641C093D" w14:textId="77777777" w:rsidR="00E70DD6" w:rsidRDefault="00E70DD6" w:rsidP="00E70DD6">
      <w:pPr>
        <w:rPr>
          <w:sz w:val="12"/>
        </w:rPr>
      </w:pPr>
      <w:r w:rsidRPr="00EA3C56">
        <w:rPr>
          <w:rStyle w:val="StyleUnderline"/>
        </w:rPr>
        <w:t>The</w:t>
      </w:r>
      <w:r w:rsidRPr="004F22A9">
        <w:rPr>
          <w:rStyle w:val="StyleUnderline"/>
        </w:rPr>
        <w:t xml:space="preserve"> original </w:t>
      </w:r>
      <w:r w:rsidRPr="00AD5EE8">
        <w:rPr>
          <w:rStyle w:val="StyleUnderline"/>
        </w:rPr>
        <w:t>rationale for</w:t>
      </w:r>
      <w:r w:rsidRPr="004F22A9">
        <w:rPr>
          <w:rStyle w:val="StyleUnderline"/>
        </w:rPr>
        <w:t xml:space="preserve"> the </w:t>
      </w:r>
      <w:r w:rsidRPr="00EA3C56">
        <w:rPr>
          <w:rStyle w:val="StyleUnderline"/>
        </w:rPr>
        <w:t>2</w:t>
      </w:r>
      <w:r w:rsidRPr="00EA3C56">
        <w:rPr>
          <w:rStyle w:val="StyleUnderline"/>
          <w:vertAlign w:val="superscript"/>
        </w:rPr>
        <w:t>o</w:t>
      </w:r>
      <w:r w:rsidRPr="00EA3C56">
        <w:rPr>
          <w:rStyle w:val="StyleUnderline"/>
        </w:rPr>
        <w:t>C target is the</w:t>
      </w:r>
      <w:r w:rsidRPr="004F22A9">
        <w:rPr>
          <w:rStyle w:val="StyleUnderline"/>
        </w:rPr>
        <w:t xml:space="preserve"> idea that ‘</w:t>
      </w:r>
      <w:r w:rsidRPr="00155332">
        <w:rPr>
          <w:rStyle w:val="Emphasis"/>
          <w:highlight w:val="cyan"/>
        </w:rPr>
        <w:t>tipping points</w:t>
      </w:r>
      <w:r w:rsidRPr="00155332">
        <w:rPr>
          <w:sz w:val="16"/>
          <w:highlight w:val="cyan"/>
        </w:rPr>
        <w:t>’</w:t>
      </w:r>
      <w:r w:rsidRPr="001D3A9A">
        <w:rPr>
          <w:sz w:val="16"/>
        </w:rPr>
        <w:t xml:space="preserve"> − abrupt or nonlinear transition to a different climate state − </w:t>
      </w:r>
      <w:r w:rsidRPr="004F22A9">
        <w:rPr>
          <w:rStyle w:val="StyleUnderline"/>
        </w:rPr>
        <w:t>become likely to occur once this threshold has been crossed</w:t>
      </w:r>
      <w:r w:rsidRPr="001D3A9A">
        <w:rPr>
          <w:sz w:val="16"/>
        </w:rPr>
        <w:t xml:space="preserve">, with consequences that are largely uncontrollable and beyond our management. The IPCC AR5 considered a number of potential tipping points, </w:t>
      </w:r>
      <w:r w:rsidRPr="00155332">
        <w:rPr>
          <w:rStyle w:val="StyleUnderline"/>
          <w:highlight w:val="cyan"/>
        </w:rPr>
        <w:t>including ice sheet collapse, collapse of</w:t>
      </w:r>
      <w:r w:rsidRPr="004F22A9">
        <w:rPr>
          <w:rStyle w:val="StyleUnderline"/>
        </w:rPr>
        <w:t xml:space="preserve"> the </w:t>
      </w:r>
      <w:r w:rsidRPr="00155332">
        <w:rPr>
          <w:rStyle w:val="StyleUnderline"/>
          <w:highlight w:val="cyan"/>
        </w:rPr>
        <w:t>Atlantic</w:t>
      </w:r>
      <w:r w:rsidRPr="004F22A9">
        <w:rPr>
          <w:rStyle w:val="StyleUnderline"/>
        </w:rPr>
        <w:t xml:space="preserve"> overturning </w:t>
      </w:r>
      <w:r w:rsidRPr="00155332">
        <w:rPr>
          <w:rStyle w:val="StyleUnderline"/>
          <w:highlight w:val="cyan"/>
        </w:rPr>
        <w:t>circulation</w:t>
      </w:r>
      <w:r w:rsidRPr="004F22A9">
        <w:rPr>
          <w:rStyle w:val="StyleUnderline"/>
        </w:rPr>
        <w:t xml:space="preserve">, and </w:t>
      </w:r>
      <w:r w:rsidRPr="00155332">
        <w:rPr>
          <w:rStyle w:val="StyleUnderline"/>
          <w:highlight w:val="cyan"/>
        </w:rPr>
        <w:t>permafrost</w:t>
      </w:r>
      <w:r w:rsidRPr="004F22A9">
        <w:rPr>
          <w:rStyle w:val="StyleUnderline"/>
        </w:rPr>
        <w:t xml:space="preserve"> carbon </w:t>
      </w:r>
      <w:r w:rsidRPr="00155332">
        <w:rPr>
          <w:rStyle w:val="StyleUnderline"/>
          <w:highlight w:val="cyan"/>
        </w:rPr>
        <w:t>release</w:t>
      </w:r>
      <w:r w:rsidRPr="004F22A9">
        <w:rPr>
          <w:rStyle w:val="StyleUnderline"/>
        </w:rPr>
        <w:t>.</w:t>
      </w:r>
      <w:r w:rsidRPr="001D3A9A">
        <w:rPr>
          <w:sz w:val="16"/>
        </w:rPr>
        <w:t xml:space="preserve"> </w:t>
      </w:r>
      <w:r w:rsidRPr="00EA3C56">
        <w:rPr>
          <w:rStyle w:val="StyleUnderline"/>
        </w:rPr>
        <w:t>Every single catastrophic scenario</w:t>
      </w:r>
      <w:r w:rsidRPr="004F22A9">
        <w:rPr>
          <w:rStyle w:val="StyleUnderline"/>
        </w:rPr>
        <w:t xml:space="preserve"> considered by the IPCC</w:t>
      </w:r>
      <w:r w:rsidRPr="001D3A9A">
        <w:rPr>
          <w:sz w:val="16"/>
        </w:rPr>
        <w:t xml:space="preserve"> AR5 (WGII, Table 12.4) </w:t>
      </w:r>
      <w:r w:rsidRPr="00155332">
        <w:rPr>
          <w:rStyle w:val="StyleUnderline"/>
          <w:highlight w:val="cyan"/>
        </w:rPr>
        <w:t>has a rating of</w:t>
      </w:r>
      <w:r w:rsidRPr="00EA3C56">
        <w:rPr>
          <w:sz w:val="16"/>
        </w:rPr>
        <w:t xml:space="preserve"> </w:t>
      </w:r>
      <w:r w:rsidRPr="00EA3C56">
        <w:rPr>
          <w:rStyle w:val="Emphasis"/>
        </w:rPr>
        <w:t>very unlikely</w:t>
      </w:r>
      <w:r w:rsidRPr="001D3A9A">
        <w:rPr>
          <w:sz w:val="16"/>
        </w:rPr>
        <w:t xml:space="preserve"> </w:t>
      </w:r>
      <w:r w:rsidRPr="004F22A9">
        <w:rPr>
          <w:rStyle w:val="StyleUnderline"/>
        </w:rPr>
        <w:t xml:space="preserve">or </w:t>
      </w:r>
      <w:r w:rsidRPr="00155332">
        <w:rPr>
          <w:rStyle w:val="Emphasis"/>
          <w:highlight w:val="cyan"/>
        </w:rPr>
        <w:t>exceptionally unlikely</w:t>
      </w:r>
      <w:r w:rsidRPr="001D3A9A">
        <w:rPr>
          <w:sz w:val="16"/>
        </w:rPr>
        <w:t xml:space="preserve"> </w:t>
      </w:r>
      <w:r w:rsidRPr="004F22A9">
        <w:rPr>
          <w:rStyle w:val="StyleUnderline"/>
        </w:rPr>
        <w:t>and/or has</w:t>
      </w:r>
      <w:r w:rsidRPr="001D3A9A">
        <w:rPr>
          <w:sz w:val="16"/>
        </w:rPr>
        <w:t xml:space="preserve"> </w:t>
      </w:r>
      <w:r w:rsidRPr="004F22A9">
        <w:rPr>
          <w:rStyle w:val="Emphasis"/>
        </w:rPr>
        <w:t>low confidence</w:t>
      </w:r>
      <w:r w:rsidRPr="004F22A9">
        <w:rPr>
          <w:rStyle w:val="StyleUnderline"/>
        </w:rPr>
        <w:t>. The only tipping point that the IPCC considers likely</w:t>
      </w:r>
      <w:r w:rsidRPr="001D3A9A">
        <w:rPr>
          <w:sz w:val="16"/>
        </w:rPr>
        <w:t xml:space="preserve"> in the 21st century </w:t>
      </w:r>
      <w:r w:rsidRPr="004F22A9">
        <w:rPr>
          <w:rStyle w:val="StyleUnderline"/>
        </w:rPr>
        <w:t xml:space="preserve">is disappearance of Arctic </w:t>
      </w:r>
      <w:r w:rsidRPr="004F22A9">
        <w:rPr>
          <w:rStyle w:val="Emphasis"/>
        </w:rPr>
        <w:t>summer</w:t>
      </w:r>
      <w:r w:rsidRPr="004F22A9">
        <w:rPr>
          <w:rStyle w:val="StyleUnderline"/>
        </w:rPr>
        <w:t xml:space="preserve"> sea ice (which is fairly</w:t>
      </w:r>
      <w:r w:rsidRPr="001D3A9A">
        <w:rPr>
          <w:sz w:val="16"/>
        </w:rPr>
        <w:t xml:space="preserve"> </w:t>
      </w:r>
      <w:r w:rsidRPr="004F22A9">
        <w:rPr>
          <w:rStyle w:val="Emphasis"/>
        </w:rPr>
        <w:t>reversible</w:t>
      </w:r>
      <w:r w:rsidRPr="001D3A9A">
        <w:rPr>
          <w:sz w:val="16"/>
        </w:rPr>
        <w:t xml:space="preserve">, </w:t>
      </w:r>
      <w:r w:rsidRPr="004F22A9">
        <w:rPr>
          <w:rStyle w:val="StyleUnderline"/>
        </w:rPr>
        <w:t xml:space="preserve">since </w:t>
      </w:r>
      <w:r w:rsidRPr="004F22A9">
        <w:rPr>
          <w:rStyle w:val="Emphasis"/>
        </w:rPr>
        <w:t>sea ice freezes every winter</w:t>
      </w:r>
      <w:r w:rsidRPr="001D3A9A">
        <w:rPr>
          <w:sz w:val="16"/>
        </w:rPr>
        <w:t xml:space="preserve">). </w:t>
      </w:r>
    </w:p>
    <w:p w14:paraId="229B51B0" w14:textId="77777777" w:rsidR="00E70DD6" w:rsidRDefault="00E70DD6" w:rsidP="00E70DD6">
      <w:pPr>
        <w:rPr>
          <w:sz w:val="12"/>
        </w:rPr>
      </w:pPr>
      <w:r w:rsidRPr="00D10E11">
        <w:rPr>
          <w:rStyle w:val="StyleUnderline"/>
        </w:rPr>
        <w:t xml:space="preserve">In the </w:t>
      </w:r>
      <w:r w:rsidRPr="00D10E11">
        <w:rPr>
          <w:rStyle w:val="Emphasis"/>
        </w:rPr>
        <w:t>absence of tipping points</w:t>
      </w:r>
      <w:r w:rsidRPr="00D10E11">
        <w:rPr>
          <w:rStyle w:val="StyleUnderline"/>
        </w:rPr>
        <w:t xml:space="preserve"> on the timescale of the 21st century, the 2oC limit i</w:t>
      </w:r>
      <w:r>
        <w:rPr>
          <w:rStyle w:val="StyleUnderline"/>
        </w:rPr>
        <w:t>s</w:t>
      </w:r>
      <w:r w:rsidRPr="00D10E11">
        <w:rPr>
          <w:rStyle w:val="StyleUnderline"/>
        </w:rPr>
        <w:t>s more usefully considered</w:t>
      </w:r>
      <w:r w:rsidRPr="004F22A9">
        <w:rPr>
          <w:rStyle w:val="StyleUnderline"/>
        </w:rPr>
        <w:t xml:space="preserve"> by analogy to a highway speed limit</w:t>
      </w:r>
      <w:r w:rsidRPr="001D3A9A">
        <w:rPr>
          <w:sz w:val="16"/>
        </w:rPr>
        <w:t xml:space="preserve">:19 driving at 10 mph under the speed limit is not automatically safe, and exceeding the limit by 10 mph is not automatically dangerous, although the faster one travels the greater the danger from an accident. Analogously, </w:t>
      </w:r>
      <w:r w:rsidRPr="00EA3C56">
        <w:rPr>
          <w:rStyle w:val="StyleUnderline"/>
        </w:rPr>
        <w:t>the</w:t>
      </w:r>
      <w:r w:rsidRPr="001D3A9A">
        <w:rPr>
          <w:rStyle w:val="StyleUnderline"/>
        </w:rPr>
        <w:t xml:space="preserve"> </w:t>
      </w:r>
      <w:r w:rsidRPr="00155332">
        <w:rPr>
          <w:rStyle w:val="StyleUnderline"/>
          <w:highlight w:val="cyan"/>
        </w:rPr>
        <w:t>2</w:t>
      </w:r>
      <w:r w:rsidRPr="00155332">
        <w:rPr>
          <w:rStyle w:val="StyleUnderline"/>
          <w:highlight w:val="cyan"/>
          <w:vertAlign w:val="superscript"/>
        </w:rPr>
        <w:t>o</w:t>
      </w:r>
      <w:r w:rsidRPr="004D7A7B">
        <w:rPr>
          <w:rStyle w:val="StyleUnderline"/>
        </w:rPr>
        <w:t>C</w:t>
      </w:r>
      <w:r w:rsidRPr="001D3A9A">
        <w:rPr>
          <w:rStyle w:val="StyleUnderline"/>
        </w:rPr>
        <w:t xml:space="preserve"> (or 1.5oC) </w:t>
      </w:r>
      <w:r w:rsidRPr="00EA3C56">
        <w:rPr>
          <w:rStyle w:val="StyleUnderline"/>
        </w:rPr>
        <w:t xml:space="preserve">limit </w:t>
      </w:r>
      <w:r w:rsidRPr="00155332">
        <w:rPr>
          <w:rStyle w:val="StyleUnderline"/>
          <w:highlight w:val="cyan"/>
        </w:rPr>
        <w:t xml:space="preserve">should </w:t>
      </w:r>
      <w:r w:rsidRPr="00155332">
        <w:rPr>
          <w:rStyle w:val="Emphasis"/>
          <w:highlight w:val="cyan"/>
        </w:rPr>
        <w:t>not be taken literally</w:t>
      </w:r>
      <w:r w:rsidRPr="00EA3C56">
        <w:rPr>
          <w:rStyle w:val="Emphasis"/>
        </w:rPr>
        <w:t xml:space="preserve"> as a real danger threshold</w:t>
      </w:r>
      <w:r w:rsidRPr="001D3A9A">
        <w:rPr>
          <w:sz w:val="16"/>
        </w:rPr>
        <w:t xml:space="preserve">. An analogy for considering the urgency of emissions reductions is your 401K account: if you begin making contributions early, it will be easier to meet your retirement goals. </w:t>
      </w:r>
    </w:p>
    <w:p w14:paraId="3B998F53" w14:textId="77777777" w:rsidR="00E70DD6" w:rsidRDefault="00E70DD6" w:rsidP="00E70DD6">
      <w:pPr>
        <w:rPr>
          <w:sz w:val="12"/>
        </w:rPr>
      </w:pPr>
      <w:r w:rsidRPr="004F22A9">
        <w:rPr>
          <w:rStyle w:val="StyleUnderline"/>
        </w:rPr>
        <w:t>Nevertheless, the</w:t>
      </w:r>
      <w:r w:rsidRPr="001D3A9A">
        <w:rPr>
          <w:sz w:val="16"/>
        </w:rPr>
        <w:t xml:space="preserve"> 2oC and 1.5oC </w:t>
      </w:r>
      <w:r w:rsidRPr="004F22A9">
        <w:rPr>
          <w:rStyle w:val="StyleUnderline"/>
        </w:rPr>
        <w:t>limits are used to motivate the urgency of action to reduce CO2 emissions</w:t>
      </w:r>
      <w:r w:rsidRPr="001D3A9A">
        <w:rPr>
          <w:sz w:val="16"/>
        </w:rPr>
        <w:t xml:space="preserve">. At a recent UN Climate Summit, (former) Secretary-General Ban Ki-moon warned that: “Without significant cuts in emissions by all countries, and in key sectors, the window of opportunity to stay within less than 2 degrees [of warming] will soon close forever.”20 Actually, </w:t>
      </w:r>
      <w:r w:rsidRPr="004F22A9">
        <w:rPr>
          <w:rStyle w:val="StyleUnderline"/>
        </w:rPr>
        <w:t xml:space="preserve">this window of opportunity may remain open for quite some time. </w:t>
      </w:r>
      <w:r w:rsidRPr="00155332">
        <w:rPr>
          <w:rStyle w:val="StyleUnderline"/>
          <w:highlight w:val="cyan"/>
        </w:rPr>
        <w:t>The</w:t>
      </w:r>
      <w:r w:rsidRPr="004F22A9">
        <w:rPr>
          <w:rStyle w:val="StyleUnderline"/>
        </w:rPr>
        <w:t xml:space="preserve"> </w:t>
      </w:r>
      <w:r w:rsidRPr="00EA3C56">
        <w:rPr>
          <w:rStyle w:val="StyleUnderline"/>
        </w:rPr>
        <w:t xml:space="preserve">implications of the </w:t>
      </w:r>
      <w:r w:rsidRPr="00EA3C56">
        <w:rPr>
          <w:rStyle w:val="Emphasis"/>
        </w:rPr>
        <w:t xml:space="preserve">lower </w:t>
      </w:r>
      <w:r w:rsidRPr="00155332">
        <w:rPr>
          <w:rStyle w:val="Emphasis"/>
          <w:highlight w:val="cyan"/>
        </w:rPr>
        <w:t>value</w:t>
      </w:r>
      <w:r w:rsidRPr="00BC1A85">
        <w:rPr>
          <w:rStyle w:val="Emphasis"/>
        </w:rPr>
        <w:t xml:space="preserve">s </w:t>
      </w:r>
      <w:r w:rsidRPr="00155332">
        <w:rPr>
          <w:rStyle w:val="Emphasis"/>
          <w:highlight w:val="cyan"/>
        </w:rPr>
        <w:t>of climate sensitivity</w:t>
      </w:r>
      <w:r w:rsidRPr="00EA3C56">
        <w:rPr>
          <w:sz w:val="16"/>
        </w:rPr>
        <w:t xml:space="preserve"> found by Lewis and Curry21 and other recent studies </w:t>
      </w:r>
      <w:r w:rsidRPr="00EA3C56">
        <w:rPr>
          <w:rStyle w:val="StyleUnderline"/>
        </w:rPr>
        <w:t xml:space="preserve">is that human caused warming is not </w:t>
      </w:r>
      <w:r w:rsidRPr="00155332">
        <w:rPr>
          <w:rStyle w:val="StyleUnderline"/>
          <w:highlight w:val="cyan"/>
        </w:rPr>
        <w:t>expected</w:t>
      </w:r>
      <w:r w:rsidRPr="00EA3C56">
        <w:rPr>
          <w:rStyle w:val="StyleUnderline"/>
        </w:rPr>
        <w:t xml:space="preserve"> to exceed the 2oC ‘danger’ level </w:t>
      </w:r>
      <w:r w:rsidRPr="00155332">
        <w:rPr>
          <w:rStyle w:val="StyleUnderline"/>
          <w:highlight w:val="cyan"/>
        </w:rPr>
        <w:t>in the</w:t>
      </w:r>
      <w:r w:rsidRPr="00EA3C56">
        <w:rPr>
          <w:rStyle w:val="StyleUnderline"/>
        </w:rPr>
        <w:t xml:space="preserve"> 21st century</w:t>
      </w:r>
      <w:r w:rsidRPr="00EA3C56">
        <w:rPr>
          <w:sz w:val="16"/>
        </w:rPr>
        <w:t>. Further</w:t>
      </w:r>
      <w:r w:rsidRPr="001D3A9A">
        <w:rPr>
          <w:sz w:val="16"/>
        </w:rPr>
        <w:t xml:space="preserve">, </w:t>
      </w:r>
      <w:r w:rsidRPr="004F22A9">
        <w:rPr>
          <w:rStyle w:val="StyleUnderline"/>
        </w:rPr>
        <w:t xml:space="preserve">there is growing evidence that </w:t>
      </w:r>
      <w:r w:rsidRPr="00EA3C56">
        <w:rPr>
          <w:rStyle w:val="StyleUnderline"/>
        </w:rPr>
        <w:t xml:space="preserve">the </w:t>
      </w:r>
      <w:r w:rsidRPr="00155332">
        <w:rPr>
          <w:rStyle w:val="StyleUnderline"/>
          <w:highlight w:val="cyan"/>
        </w:rPr>
        <w:t>RCP8.5 scenario</w:t>
      </w:r>
      <w:r w:rsidRPr="004F22A9">
        <w:rPr>
          <w:rStyle w:val="StyleUnderline"/>
        </w:rPr>
        <w:t xml:space="preserve"> for future greenhouse gas concentrations, which drives the largest amount of warming in climate model simulations, </w:t>
      </w:r>
      <w:r w:rsidRPr="00155332">
        <w:rPr>
          <w:rStyle w:val="StyleUnderline"/>
          <w:highlight w:val="cyan"/>
        </w:rPr>
        <w:t xml:space="preserve">is </w:t>
      </w:r>
      <w:r w:rsidRPr="00155332">
        <w:rPr>
          <w:rStyle w:val="Emphasis"/>
          <w:highlight w:val="cyan"/>
        </w:rPr>
        <w:t>impossibly high</w:t>
      </w:r>
      <w:r w:rsidRPr="00EA3C56">
        <w:rPr>
          <w:rStyle w:val="StyleUnderline"/>
        </w:rPr>
        <w:t xml:space="preserve">, requiring a combination of numerous borderline </w:t>
      </w:r>
      <w:r w:rsidRPr="00EA3C56">
        <w:rPr>
          <w:rStyle w:val="Emphasis"/>
        </w:rPr>
        <w:t>impossible socioeconomic scenarios</w:t>
      </w:r>
      <w:r w:rsidRPr="00EA3C56">
        <w:rPr>
          <w:sz w:val="16"/>
        </w:rPr>
        <w:t>.</w:t>
      </w:r>
      <w:r w:rsidRPr="001D3A9A">
        <w:rPr>
          <w:sz w:val="16"/>
        </w:rPr>
        <w:t xml:space="preserve">22 </w:t>
      </w:r>
      <w:r w:rsidRPr="00155332">
        <w:rPr>
          <w:rStyle w:val="StyleUnderline"/>
          <w:highlight w:val="cyan"/>
        </w:rPr>
        <w:t xml:space="preserve">A </w:t>
      </w:r>
      <w:r w:rsidRPr="00155332">
        <w:rPr>
          <w:rStyle w:val="Emphasis"/>
          <w:highlight w:val="cyan"/>
        </w:rPr>
        <w:t xml:space="preserve">slower rate </w:t>
      </w:r>
      <w:r w:rsidRPr="00EA3C56">
        <w:rPr>
          <w:rStyle w:val="Emphasis"/>
        </w:rPr>
        <w:t>of warming</w:t>
      </w:r>
      <w:r w:rsidRPr="00EA3C56">
        <w:rPr>
          <w:sz w:val="16"/>
        </w:rPr>
        <w:t xml:space="preserve"> </w:t>
      </w:r>
      <w:r w:rsidRPr="00155332">
        <w:rPr>
          <w:rStyle w:val="StyleUnderline"/>
          <w:highlight w:val="cyan"/>
        </w:rPr>
        <w:t>means</w:t>
      </w:r>
      <w:r w:rsidRPr="004F22A9">
        <w:rPr>
          <w:rStyle w:val="StyleUnderline"/>
        </w:rPr>
        <w:t xml:space="preserve"> there is </w:t>
      </w:r>
      <w:r w:rsidRPr="00EA3C56">
        <w:rPr>
          <w:rStyle w:val="Emphasis"/>
        </w:rPr>
        <w:t>less urgency</w:t>
      </w:r>
      <w:r w:rsidRPr="00EA3C56">
        <w:rPr>
          <w:sz w:val="16"/>
        </w:rPr>
        <w:t xml:space="preserve"> </w:t>
      </w:r>
      <w:r w:rsidRPr="00EA3C56">
        <w:rPr>
          <w:rStyle w:val="StyleUnderline"/>
        </w:rPr>
        <w:t>to phase out greenhouse gas emissions now</w:t>
      </w:r>
      <w:r w:rsidRPr="004F22A9">
        <w:rPr>
          <w:rStyle w:val="StyleUnderline"/>
        </w:rPr>
        <w:t xml:space="preserve">, </w:t>
      </w:r>
      <w:r w:rsidRPr="00EA3C56">
        <w:rPr>
          <w:rStyle w:val="StyleUnderline"/>
        </w:rPr>
        <w:t xml:space="preserve">and </w:t>
      </w:r>
      <w:r w:rsidRPr="00155332">
        <w:rPr>
          <w:rStyle w:val="Emphasis"/>
          <w:highlight w:val="cyan"/>
        </w:rPr>
        <w:t>more time</w:t>
      </w:r>
      <w:r w:rsidRPr="00155332">
        <w:rPr>
          <w:sz w:val="16"/>
          <w:highlight w:val="cyan"/>
        </w:rPr>
        <w:t xml:space="preserve"> </w:t>
      </w:r>
      <w:r w:rsidRPr="00155332">
        <w:rPr>
          <w:rStyle w:val="StyleUnderline"/>
          <w:highlight w:val="cyan"/>
        </w:rPr>
        <w:t>to</w:t>
      </w:r>
      <w:r w:rsidRPr="004F22A9">
        <w:rPr>
          <w:rStyle w:val="StyleUnderline"/>
        </w:rPr>
        <w:t xml:space="preserve"> find ways to</w:t>
      </w:r>
      <w:r w:rsidRPr="001D3A9A">
        <w:rPr>
          <w:sz w:val="16"/>
        </w:rPr>
        <w:t xml:space="preserve"> </w:t>
      </w:r>
      <w:r w:rsidRPr="00155332">
        <w:rPr>
          <w:rStyle w:val="Emphasis"/>
          <w:highlight w:val="cyan"/>
        </w:rPr>
        <w:t>decarbonize</w:t>
      </w:r>
      <w:r w:rsidRPr="00EA3C56">
        <w:rPr>
          <w:rStyle w:val="Emphasis"/>
        </w:rPr>
        <w:t xml:space="preserve"> the economy </w:t>
      </w:r>
      <w:r w:rsidRPr="00155332">
        <w:rPr>
          <w:rStyle w:val="Emphasis"/>
          <w:highlight w:val="cyan"/>
        </w:rPr>
        <w:t>affordably</w:t>
      </w:r>
      <w:r w:rsidRPr="001D3A9A">
        <w:rPr>
          <w:sz w:val="16"/>
        </w:rPr>
        <w:t xml:space="preserve"> </w:t>
      </w:r>
      <w:r w:rsidRPr="004F22A9">
        <w:rPr>
          <w:rStyle w:val="StyleUnderline"/>
        </w:rPr>
        <w:t>and with a minimum of</w:t>
      </w:r>
      <w:r w:rsidRPr="001D3A9A">
        <w:rPr>
          <w:sz w:val="16"/>
        </w:rPr>
        <w:t xml:space="preserve"> </w:t>
      </w:r>
      <w:r w:rsidRPr="004F22A9">
        <w:rPr>
          <w:rStyle w:val="Emphasis"/>
        </w:rPr>
        <w:t>unintended consequences</w:t>
      </w:r>
      <w:r w:rsidRPr="001D3A9A">
        <w:rPr>
          <w:sz w:val="16"/>
        </w:rPr>
        <w:t xml:space="preserve">. </w:t>
      </w:r>
      <w:r w:rsidRPr="004F22A9">
        <w:rPr>
          <w:rStyle w:val="StyleUnderline"/>
        </w:rPr>
        <w:t xml:space="preserve">It also allows for the </w:t>
      </w:r>
      <w:r w:rsidRPr="004F22A9">
        <w:rPr>
          <w:rStyle w:val="Emphasis"/>
        </w:rPr>
        <w:t>flexibility to revise our policies</w:t>
      </w:r>
      <w:r w:rsidRPr="001D3A9A">
        <w:rPr>
          <w:sz w:val="16"/>
        </w:rPr>
        <w:t xml:space="preserve"> </w:t>
      </w:r>
      <w:r w:rsidRPr="004F22A9">
        <w:rPr>
          <w:rStyle w:val="StyleUnderline"/>
        </w:rPr>
        <w:t>as further information becomes available</w:t>
      </w:r>
      <w:r w:rsidRPr="001D3A9A">
        <w:rPr>
          <w:sz w:val="16"/>
        </w:rPr>
        <w:t xml:space="preserve">. </w:t>
      </w:r>
    </w:p>
    <w:p w14:paraId="0D1C3A72" w14:textId="77777777" w:rsidR="00E70DD6" w:rsidRDefault="00E70DD6" w:rsidP="00E70DD6">
      <w:pPr>
        <w:rPr>
          <w:sz w:val="12"/>
        </w:rPr>
      </w:pPr>
      <w:r w:rsidRPr="004F22A9">
        <w:rPr>
          <w:rStyle w:val="StyleUnderline"/>
        </w:rPr>
        <w:t>Is it possible that something truly dangerous and unforeseen could happen</w:t>
      </w:r>
      <w:r w:rsidRPr="001D3A9A">
        <w:rPr>
          <w:sz w:val="16"/>
        </w:rPr>
        <w:t xml:space="preserve"> to Earth’s climate </w:t>
      </w:r>
      <w:r w:rsidRPr="004F22A9">
        <w:rPr>
          <w:rStyle w:val="StyleUnderline"/>
        </w:rPr>
        <w:t xml:space="preserve">during the 21st century? Yes it is possible, but </w:t>
      </w:r>
      <w:r w:rsidRPr="00155332">
        <w:rPr>
          <w:rStyle w:val="Emphasis"/>
          <w:highlight w:val="cyan"/>
        </w:rPr>
        <w:t>natural</w:t>
      </w:r>
      <w:r w:rsidRPr="00EA3C56">
        <w:rPr>
          <w:rStyle w:val="Emphasis"/>
        </w:rPr>
        <w:t xml:space="preserve"> climate </w:t>
      </w:r>
      <w:r w:rsidRPr="00155332">
        <w:rPr>
          <w:rStyle w:val="Emphasis"/>
          <w:highlight w:val="cyan"/>
        </w:rPr>
        <w:t>variability</w:t>
      </w:r>
      <w:r w:rsidRPr="001D3A9A">
        <w:rPr>
          <w:sz w:val="16"/>
        </w:rPr>
        <w:t xml:space="preserve"> (including geologic processes) </w:t>
      </w:r>
      <w:r w:rsidRPr="00155332">
        <w:rPr>
          <w:rStyle w:val="StyleUnderline"/>
          <w:highlight w:val="cyan"/>
        </w:rPr>
        <w:t>may be a more likely source of</w:t>
      </w:r>
      <w:r w:rsidRPr="004F22A9">
        <w:rPr>
          <w:rStyle w:val="StyleUnderline"/>
        </w:rPr>
        <w:t xml:space="preserve"> possible </w:t>
      </w:r>
      <w:r w:rsidRPr="00EA3C56">
        <w:rPr>
          <w:rStyle w:val="StyleUnderline"/>
        </w:rPr>
        <w:t xml:space="preserve">undesirable </w:t>
      </w:r>
      <w:r w:rsidRPr="00155332">
        <w:rPr>
          <w:rStyle w:val="StyleUnderline"/>
          <w:highlight w:val="cyan"/>
        </w:rPr>
        <w:t>change than manmade warming</w:t>
      </w:r>
      <w:r w:rsidRPr="001D3A9A">
        <w:rPr>
          <w:sz w:val="16"/>
        </w:rPr>
        <w:t>. In any event</w:t>
      </w:r>
      <w:r w:rsidRPr="00EA3C56">
        <w:rPr>
          <w:sz w:val="16"/>
        </w:rPr>
        <w:t xml:space="preserve">, </w:t>
      </w:r>
      <w:r w:rsidRPr="00EA3C56">
        <w:rPr>
          <w:rStyle w:val="StyleUnderline"/>
        </w:rPr>
        <w:t>attempting to avoid such a dangerous and unforeseen climate by reducing fossil fuel emissions will be</w:t>
      </w:r>
      <w:r w:rsidRPr="00EA3C56">
        <w:rPr>
          <w:sz w:val="16"/>
        </w:rPr>
        <w:t xml:space="preserve"> </w:t>
      </w:r>
      <w:r w:rsidRPr="00EA3C56">
        <w:rPr>
          <w:rStyle w:val="Emphasis"/>
        </w:rPr>
        <w:t>futile</w:t>
      </w:r>
      <w:r w:rsidRPr="00EA3C56">
        <w:rPr>
          <w:sz w:val="16"/>
        </w:rPr>
        <w:t xml:space="preserve"> </w:t>
      </w:r>
      <w:r w:rsidRPr="00EA3C56">
        <w:rPr>
          <w:rStyle w:val="StyleUnderline"/>
        </w:rPr>
        <w:t>if</w:t>
      </w:r>
      <w:r w:rsidRPr="004F22A9">
        <w:rPr>
          <w:rStyle w:val="StyleUnderline"/>
        </w:rPr>
        <w:t xml:space="preserve"> natural climate and geologic processes are dominant factors</w:t>
      </w:r>
      <w:r w:rsidRPr="001D3A9A">
        <w:rPr>
          <w:sz w:val="16"/>
        </w:rPr>
        <w:t xml:space="preserve">. Geologic processes are an important factor in the potential instability of the West Antarctic ice sheet that could contribute to substantial sea level rise in the 21st century.23 </w:t>
      </w:r>
    </w:p>
    <w:p w14:paraId="0EFAF258" w14:textId="77777777" w:rsidR="00E70DD6" w:rsidRDefault="00E70DD6" w:rsidP="00E70DD6">
      <w:pPr>
        <w:rPr>
          <w:sz w:val="12"/>
        </w:rPr>
      </w:pPr>
      <w:r w:rsidRPr="00155332">
        <w:rPr>
          <w:rStyle w:val="StyleUnderline"/>
          <w:highlight w:val="cyan"/>
        </w:rPr>
        <w:t>Under</w:t>
      </w:r>
      <w:r w:rsidRPr="004F22A9">
        <w:rPr>
          <w:rStyle w:val="StyleUnderline"/>
        </w:rPr>
        <w:t xml:space="preserve"> the </w:t>
      </w:r>
      <w:r w:rsidRPr="00155332">
        <w:rPr>
          <w:rStyle w:val="StyleUnderline"/>
          <w:highlight w:val="cyan"/>
        </w:rPr>
        <w:t>Paris</w:t>
      </w:r>
      <w:r w:rsidRPr="004F22A9">
        <w:rPr>
          <w:rStyle w:val="StyleUnderline"/>
        </w:rPr>
        <w:t xml:space="preserve"> Agreement, individual countries have submitted</w:t>
      </w:r>
      <w:r w:rsidRPr="001D3A9A">
        <w:rPr>
          <w:sz w:val="16"/>
        </w:rPr>
        <w:t xml:space="preserve"> to the UNFCCC their Nationally Determined Contributions (</w:t>
      </w:r>
      <w:r w:rsidRPr="004F22A9">
        <w:rPr>
          <w:rStyle w:val="StyleUnderline"/>
        </w:rPr>
        <w:t>NDCs</w:t>
      </w:r>
      <w:r w:rsidRPr="001D3A9A">
        <w:rPr>
          <w:sz w:val="16"/>
        </w:rPr>
        <w:t xml:space="preserve">). Under the Obama Administration, the U.S. NDC had a goal of reducing emissions by 28% below 2005 levels by 2025. Apart from considerations of feasibility and cost, it has been estimated24 using the EPA MAGICC model that this commitment will prevent 0.03oC in warming by 2100. </w:t>
      </w:r>
      <w:r w:rsidRPr="004F22A9">
        <w:rPr>
          <w:rStyle w:val="StyleUnderline"/>
        </w:rPr>
        <w:t>When combined with current commitments from other nations,</w:t>
      </w:r>
      <w:r w:rsidRPr="001D3A9A">
        <w:rPr>
          <w:sz w:val="16"/>
        </w:rPr>
        <w:t xml:space="preserve"> </w:t>
      </w:r>
      <w:r w:rsidRPr="004F22A9">
        <w:rPr>
          <w:rStyle w:val="Emphasis"/>
        </w:rPr>
        <w:t xml:space="preserve">only </w:t>
      </w:r>
      <w:r w:rsidRPr="00155332">
        <w:rPr>
          <w:rStyle w:val="Emphasis"/>
          <w:highlight w:val="cyan"/>
        </w:rPr>
        <w:t>a small fraction</w:t>
      </w:r>
      <w:r w:rsidRPr="00EA3C56">
        <w:rPr>
          <w:rStyle w:val="Emphasis"/>
        </w:rPr>
        <w:t xml:space="preserve"> of</w:t>
      </w:r>
      <w:r w:rsidRPr="004F22A9">
        <w:rPr>
          <w:rStyle w:val="Emphasis"/>
        </w:rPr>
        <w:t xml:space="preserve"> the projected future </w:t>
      </w:r>
      <w:r w:rsidRPr="00EA3C56">
        <w:rPr>
          <w:rStyle w:val="Emphasis"/>
        </w:rPr>
        <w:t xml:space="preserve">warming </w:t>
      </w:r>
      <w:r w:rsidRPr="00155332">
        <w:rPr>
          <w:rStyle w:val="Emphasis"/>
          <w:highlight w:val="cyan"/>
        </w:rPr>
        <w:t>will be ameliorated</w:t>
      </w:r>
      <w:r w:rsidRPr="004F22A9">
        <w:rPr>
          <w:rStyle w:val="Emphasis"/>
        </w:rPr>
        <w:t xml:space="preserve"> by these commitments</w:t>
      </w:r>
      <w:r w:rsidRPr="001D3A9A">
        <w:rPr>
          <w:sz w:val="16"/>
        </w:rPr>
        <w:t xml:space="preserve">. If climate models are indeed running too hot,25 then the amount of warming prevented would be even smaller. </w:t>
      </w:r>
      <w:r w:rsidRPr="00155332">
        <w:rPr>
          <w:rStyle w:val="StyleUnderline"/>
          <w:highlight w:val="cyan"/>
        </w:rPr>
        <w:t>Even if emissions</w:t>
      </w:r>
      <w:r w:rsidRPr="004F22A9">
        <w:rPr>
          <w:rStyle w:val="StyleUnderline"/>
        </w:rPr>
        <w:t xml:space="preserve"> immediately </w:t>
      </w:r>
      <w:r w:rsidRPr="00155332">
        <w:rPr>
          <w:rStyle w:val="StyleUnderline"/>
          <w:highlight w:val="cyan"/>
        </w:rPr>
        <w:t>went to zero</w:t>
      </w:r>
      <w:r w:rsidRPr="004F22A9">
        <w:rPr>
          <w:rStyle w:val="StyleUnderline"/>
        </w:rPr>
        <w:t xml:space="preserve"> and the projections of climate models are to be believed, </w:t>
      </w:r>
      <w:r w:rsidRPr="00155332">
        <w:rPr>
          <w:rStyle w:val="StyleUnderline"/>
          <w:highlight w:val="cyan"/>
        </w:rPr>
        <w:t>the impact</w:t>
      </w:r>
      <w:r w:rsidRPr="004F22A9">
        <w:rPr>
          <w:rStyle w:val="StyleUnderline"/>
        </w:rPr>
        <w:t xml:space="preserve"> on the climate </w:t>
      </w:r>
      <w:r w:rsidRPr="00155332">
        <w:rPr>
          <w:rStyle w:val="StyleUnderline"/>
          <w:highlight w:val="cyan"/>
        </w:rPr>
        <w:t xml:space="preserve">would </w:t>
      </w:r>
      <w:r w:rsidRPr="00155332">
        <w:rPr>
          <w:rStyle w:val="Emphasis"/>
          <w:highlight w:val="cyan"/>
        </w:rPr>
        <w:t>not</w:t>
      </w:r>
      <w:r w:rsidRPr="004F22A9">
        <w:rPr>
          <w:rStyle w:val="Emphasis"/>
        </w:rPr>
        <w:t xml:space="preserve"> be </w:t>
      </w:r>
      <w:r w:rsidRPr="00155332">
        <w:rPr>
          <w:rStyle w:val="Emphasis"/>
          <w:highlight w:val="cyan"/>
        </w:rPr>
        <w:t>noticeable</w:t>
      </w:r>
      <w:r w:rsidRPr="00155332">
        <w:rPr>
          <w:rStyle w:val="StyleUnderline"/>
          <w:highlight w:val="cyan"/>
        </w:rPr>
        <w:t xml:space="preserve"> until the 2nd half of the</w:t>
      </w:r>
      <w:r w:rsidRPr="00EA3C56">
        <w:rPr>
          <w:rStyle w:val="StyleUnderline"/>
        </w:rPr>
        <w:t xml:space="preserve"> 21st </w:t>
      </w:r>
      <w:r w:rsidRPr="00155332">
        <w:rPr>
          <w:rStyle w:val="StyleUnderline"/>
          <w:highlight w:val="cyan"/>
        </w:rPr>
        <w:t>century</w:t>
      </w:r>
      <w:r w:rsidRPr="00EA3C56">
        <w:rPr>
          <w:sz w:val="16"/>
        </w:rPr>
        <w:t>.</w:t>
      </w:r>
      <w:r w:rsidRPr="001D3A9A">
        <w:rPr>
          <w:sz w:val="16"/>
        </w:rPr>
        <w:t xml:space="preserve"> Most of the expected benefits to the climate from the UNFCCC emissions reductions policy will be realized in the 22nd century and beyond. </w:t>
      </w:r>
    </w:p>
    <w:p w14:paraId="4C2FE605" w14:textId="77777777" w:rsidR="00E70DD6" w:rsidRDefault="00E70DD6" w:rsidP="00E70DD6">
      <w:pPr>
        <w:rPr>
          <w:sz w:val="12"/>
        </w:rPr>
      </w:pPr>
      <w:r w:rsidRPr="004F22A9">
        <w:rPr>
          <w:rStyle w:val="StyleUnderline"/>
        </w:rPr>
        <w:t>Attempting to use carbon dioxide as a control knob to regulate climate</w:t>
      </w:r>
      <w:r w:rsidRPr="001D3A9A">
        <w:rPr>
          <w:sz w:val="16"/>
        </w:rPr>
        <w:t xml:space="preserve"> on decadal to century timescales </w:t>
      </w:r>
      <w:r w:rsidRPr="004F22A9">
        <w:rPr>
          <w:rStyle w:val="StyleUnderline"/>
        </w:rPr>
        <w:t>is</w:t>
      </w:r>
      <w:r w:rsidRPr="001D3A9A">
        <w:rPr>
          <w:sz w:val="16"/>
        </w:rPr>
        <w:t xml:space="preserve"> arguably </w:t>
      </w:r>
      <w:r w:rsidRPr="004F22A9">
        <w:rPr>
          <w:rStyle w:val="Emphasis"/>
        </w:rPr>
        <w:t>futile</w:t>
      </w:r>
      <w:r w:rsidRPr="001D3A9A">
        <w:rPr>
          <w:sz w:val="16"/>
        </w:rPr>
        <w:t xml:space="preserve">. The UNFCCC </w:t>
      </w:r>
      <w:r w:rsidRPr="004F22A9">
        <w:rPr>
          <w:rStyle w:val="StyleUnderline"/>
        </w:rPr>
        <w:t xml:space="preserve">emissions reductions policies have brought us to a point between a rock and a hard place, whereby the </w:t>
      </w:r>
      <w:r w:rsidRPr="00EA3C56">
        <w:rPr>
          <w:rStyle w:val="StyleUnderline"/>
        </w:rPr>
        <w:t xml:space="preserve">emissions reduction policy with its </w:t>
      </w:r>
      <w:r w:rsidRPr="00EA3C56">
        <w:rPr>
          <w:rStyle w:val="Emphasis"/>
        </w:rPr>
        <w:t>extensive costs</w:t>
      </w:r>
      <w:r w:rsidRPr="00EA3C56">
        <w:rPr>
          <w:rStyle w:val="StyleUnderline"/>
        </w:rPr>
        <w:t xml:space="preserve"> and questions of feasibility are </w:t>
      </w:r>
      <w:r w:rsidRPr="00EA3C56">
        <w:rPr>
          <w:rStyle w:val="Emphasis"/>
        </w:rPr>
        <w:t>inadequate for making a meaningful dent</w:t>
      </w:r>
      <w:r w:rsidRPr="001D3A9A">
        <w:rPr>
          <w:sz w:val="16"/>
        </w:rPr>
        <w:t xml:space="preserve"> </w:t>
      </w:r>
      <w:r w:rsidRPr="004F22A9">
        <w:rPr>
          <w:rStyle w:val="StyleUnderline"/>
        </w:rPr>
        <w:t>in slowing down the expected warming</w:t>
      </w:r>
      <w:r w:rsidRPr="001D3A9A">
        <w:rPr>
          <w:sz w:val="16"/>
        </w:rPr>
        <w:t xml:space="preserve"> in the 21st century. </w:t>
      </w:r>
      <w:r w:rsidRPr="004F22A9">
        <w:rPr>
          <w:rStyle w:val="StyleUnderline"/>
        </w:rPr>
        <w:t xml:space="preserve">And the </w:t>
      </w:r>
      <w:r w:rsidRPr="004F22A9">
        <w:rPr>
          <w:rStyle w:val="Emphasis"/>
        </w:rPr>
        <w:t>real societal consequences</w:t>
      </w:r>
      <w:r w:rsidRPr="004F22A9">
        <w:rPr>
          <w:rStyle w:val="StyleUnderline"/>
        </w:rPr>
        <w:t xml:space="preserve"> of climate change and extreme weather events</w:t>
      </w:r>
      <w:r w:rsidRPr="001D3A9A">
        <w:rPr>
          <w:sz w:val="16"/>
        </w:rPr>
        <w:t xml:space="preserve"> (whether caused by manmade climate change or natural variability) </w:t>
      </w:r>
      <w:r w:rsidRPr="004F22A9">
        <w:rPr>
          <w:rStyle w:val="Emphasis"/>
        </w:rPr>
        <w:t>remain largely unaddressed</w:t>
      </w:r>
      <w:r w:rsidRPr="001D3A9A">
        <w:rPr>
          <w:sz w:val="16"/>
        </w:rPr>
        <w:t xml:space="preserve">. </w:t>
      </w:r>
    </w:p>
    <w:p w14:paraId="649835AA" w14:textId="77777777" w:rsidR="00E70DD6" w:rsidRDefault="00E70DD6" w:rsidP="00E70DD6">
      <w:pPr>
        <w:rPr>
          <w:sz w:val="12"/>
        </w:rPr>
      </w:pPr>
      <w:r w:rsidRPr="001D3A9A">
        <w:rPr>
          <w:sz w:val="16"/>
        </w:rPr>
        <w:t xml:space="preserve">This is not to say that a transition away from burning fossil fuels doesn’t make sense over the course of the 21st century. People prefer ‘clean’ over ‘dirty’ energy – provided that all other things are equal, such as reliability, security, and economy. However, </w:t>
      </w:r>
      <w:r w:rsidRPr="004F22A9">
        <w:rPr>
          <w:rStyle w:val="StyleUnderline"/>
        </w:rPr>
        <w:t>assuming that current wind and solar technologies are adequate for providing the required amount and density of electric power for an advanced economy is misguided</w:t>
      </w:r>
      <w:r w:rsidRPr="001D3A9A">
        <w:rPr>
          <w:sz w:val="16"/>
        </w:rPr>
        <w:t xml:space="preserve">.26 </w:t>
      </w:r>
    </w:p>
    <w:p w14:paraId="3E4FB185" w14:textId="77777777" w:rsidR="00E70DD6" w:rsidRDefault="00E70DD6" w:rsidP="00E70DD6">
      <w:pPr>
        <w:rPr>
          <w:sz w:val="12"/>
        </w:rPr>
      </w:pPr>
      <w:r w:rsidRPr="001D3A9A">
        <w:rPr>
          <w:sz w:val="16"/>
        </w:rPr>
        <w:t xml:space="preserve">The recent record-breaking cold outbreak in the Midwest is a stark reminder of the challenges of providing a reliable power supply in the face of extreme weather events, where an inadequate power supply not only harms the economy, but jeopardizes lives and public safety. Last week, central Minnesota experienced a natural gas ‘brownout,’ as Xcel Energy advised customers to turn thermostats down to 60 degrees and avoid using hot water.27 Why? Because the wind wasn’t blowing during an exceptionally cold period. Utilities pair natural gas plants with wind farms, where the gas plants can be ramped up and down quickly when the wind isn’t blowing. With bitter cold temperatures and no wind, there wasn’t enough natural gas. </w:t>
      </w:r>
    </w:p>
    <w:p w14:paraId="125A1156" w14:textId="77777777" w:rsidR="00E70DD6" w:rsidRDefault="00E70DD6" w:rsidP="00E70DD6">
      <w:pPr>
        <w:rPr>
          <w:sz w:val="12"/>
        </w:rPr>
      </w:pPr>
      <w:r w:rsidRPr="001D3A9A">
        <w:rPr>
          <w:rStyle w:val="StyleUnderline"/>
        </w:rPr>
        <w:t>A</w:t>
      </w:r>
      <w:r w:rsidRPr="004F22A9">
        <w:rPr>
          <w:rStyle w:val="StyleUnderline"/>
        </w:rPr>
        <w:t xml:space="preserve"> </w:t>
      </w:r>
      <w:r w:rsidRPr="00155332">
        <w:rPr>
          <w:rStyle w:val="StyleUnderline"/>
          <w:highlight w:val="cyan"/>
        </w:rPr>
        <w:t>transition to</w:t>
      </w:r>
      <w:r w:rsidRPr="004F22A9">
        <w:rPr>
          <w:rStyle w:val="StyleUnderline"/>
        </w:rPr>
        <w:t xml:space="preserve"> an electric power system driven solely by </w:t>
      </w:r>
      <w:r w:rsidRPr="00155332">
        <w:rPr>
          <w:rStyle w:val="StyleUnderline"/>
          <w:highlight w:val="cyan"/>
        </w:rPr>
        <w:t>wind and solar would require</w:t>
      </w:r>
      <w:r w:rsidRPr="004F22A9">
        <w:rPr>
          <w:rStyle w:val="StyleUnderline"/>
        </w:rPr>
        <w:t xml:space="preserve"> a </w:t>
      </w:r>
      <w:r w:rsidRPr="00155332">
        <w:rPr>
          <w:rStyle w:val="Emphasis"/>
          <w:highlight w:val="cyan"/>
        </w:rPr>
        <w:t>massive</w:t>
      </w:r>
      <w:r w:rsidRPr="004F22A9">
        <w:rPr>
          <w:rStyle w:val="Emphasis"/>
        </w:rPr>
        <w:t xml:space="preserve"> amount of </w:t>
      </w:r>
      <w:r w:rsidRPr="00155332">
        <w:rPr>
          <w:rStyle w:val="Emphasis"/>
          <w:highlight w:val="cyan"/>
        </w:rPr>
        <w:t>energy storage</w:t>
      </w:r>
      <w:r w:rsidRPr="004F22A9">
        <w:rPr>
          <w:rStyle w:val="StyleUnderline"/>
        </w:rPr>
        <w:t xml:space="preserve">. While energy storage technologies are advancing, massive deployment of </w:t>
      </w:r>
      <w:r w:rsidRPr="004F22A9">
        <w:rPr>
          <w:rStyle w:val="Emphasis"/>
        </w:rPr>
        <w:t>cost</w:t>
      </w:r>
      <w:r>
        <w:rPr>
          <w:rStyle w:val="Emphasis"/>
        </w:rPr>
        <w:t>-</w:t>
      </w:r>
      <w:r w:rsidRPr="004F22A9">
        <w:rPr>
          <w:rStyle w:val="Emphasis"/>
        </w:rPr>
        <w:t>effective energy storage</w:t>
      </w:r>
      <w:r w:rsidRPr="001D3A9A">
        <w:rPr>
          <w:sz w:val="16"/>
        </w:rPr>
        <w:t xml:space="preserve"> </w:t>
      </w:r>
      <w:r w:rsidRPr="004F22A9">
        <w:rPr>
          <w:rStyle w:val="StyleUnderline"/>
        </w:rPr>
        <w:t xml:space="preserve">technologies is </w:t>
      </w:r>
      <w:r w:rsidRPr="00EA3C56">
        <w:rPr>
          <w:rStyle w:val="StyleUnderline"/>
        </w:rPr>
        <w:t xml:space="preserve">well </w:t>
      </w:r>
      <w:r w:rsidRPr="00155332">
        <w:rPr>
          <w:rStyle w:val="StyleUnderline"/>
          <w:highlight w:val="cyan"/>
        </w:rPr>
        <w:t>beyond current capabilities</w:t>
      </w:r>
      <w:r w:rsidRPr="001D3A9A">
        <w:rPr>
          <w:sz w:val="16"/>
        </w:rPr>
        <w:t xml:space="preserve">.28 </w:t>
      </w:r>
      <w:r w:rsidRPr="00155332">
        <w:rPr>
          <w:rStyle w:val="StyleUnderline"/>
          <w:highlight w:val="cyan"/>
        </w:rPr>
        <w:t>An unintended consequence</w:t>
      </w:r>
      <w:r w:rsidRPr="00EA3C56">
        <w:rPr>
          <w:rStyle w:val="StyleUnderline"/>
        </w:rPr>
        <w:t xml:space="preserve"> of rapid deployment of</w:t>
      </w:r>
      <w:r w:rsidRPr="004F22A9">
        <w:rPr>
          <w:rStyle w:val="StyleUnderline"/>
        </w:rPr>
        <w:t xml:space="preserve"> wind and solar energy farms </w:t>
      </w:r>
      <w:r w:rsidRPr="00155332">
        <w:rPr>
          <w:rStyle w:val="StyleUnderline"/>
          <w:highlight w:val="cyan"/>
        </w:rPr>
        <w:t>may be</w:t>
      </w:r>
      <w:r w:rsidRPr="004F22A9">
        <w:rPr>
          <w:rStyle w:val="StyleUnderline"/>
        </w:rPr>
        <w:t xml:space="preserve"> that</w:t>
      </w:r>
      <w:r w:rsidRPr="001D3A9A">
        <w:rPr>
          <w:sz w:val="16"/>
        </w:rPr>
        <w:t xml:space="preserve"> </w:t>
      </w:r>
      <w:r w:rsidRPr="00155332">
        <w:rPr>
          <w:rStyle w:val="Emphasis"/>
          <w:highlight w:val="cyan"/>
        </w:rPr>
        <w:t>natural gas</w:t>
      </w:r>
      <w:r w:rsidRPr="004F22A9">
        <w:rPr>
          <w:rStyle w:val="Emphasis"/>
        </w:rPr>
        <w:t xml:space="preserve"> power </w:t>
      </w:r>
      <w:r w:rsidRPr="00155332">
        <w:rPr>
          <w:rStyle w:val="Emphasis"/>
          <w:highlight w:val="cyan"/>
        </w:rPr>
        <w:t>plants become</w:t>
      </w:r>
      <w:r w:rsidRPr="004F22A9">
        <w:rPr>
          <w:rStyle w:val="Emphasis"/>
        </w:rPr>
        <w:t xml:space="preserve"> increasingly </w:t>
      </w:r>
      <w:r w:rsidRPr="00155332">
        <w:rPr>
          <w:rStyle w:val="Emphasis"/>
          <w:highlight w:val="cyan"/>
        </w:rPr>
        <w:t>entrenched</w:t>
      </w:r>
      <w:r w:rsidRPr="001D3A9A">
        <w:rPr>
          <w:sz w:val="16"/>
        </w:rPr>
        <w:t xml:space="preserve"> </w:t>
      </w:r>
      <w:r w:rsidRPr="004F22A9">
        <w:rPr>
          <w:rStyle w:val="StyleUnderline"/>
        </w:rPr>
        <w:t>in the power supply system</w:t>
      </w:r>
      <w:r w:rsidRPr="001D3A9A">
        <w:rPr>
          <w:sz w:val="16"/>
        </w:rPr>
        <w:t xml:space="preserve">. </w:t>
      </w:r>
    </w:p>
    <w:p w14:paraId="2457D7CD" w14:textId="77777777" w:rsidR="00E70DD6" w:rsidRDefault="00E70DD6" w:rsidP="00E70DD6">
      <w:pPr>
        <w:rPr>
          <w:sz w:val="12"/>
        </w:rPr>
      </w:pPr>
      <w:r w:rsidRPr="001D3A9A">
        <w:rPr>
          <w:sz w:val="16"/>
        </w:rPr>
        <w:t xml:space="preserve">Apart from energy policy, </w:t>
      </w:r>
      <w:r w:rsidRPr="004F22A9">
        <w:rPr>
          <w:rStyle w:val="StyleUnderline"/>
        </w:rPr>
        <w:t xml:space="preserve">there are a number of land use practices related to croplands, grazing lands, forests and wetlands that could increase the </w:t>
      </w:r>
      <w:r w:rsidRPr="004F22A9">
        <w:rPr>
          <w:rStyle w:val="Emphasis"/>
        </w:rPr>
        <w:t>natural sequestration</w:t>
      </w:r>
      <w:r w:rsidRPr="001D3A9A">
        <w:rPr>
          <w:sz w:val="16"/>
        </w:rPr>
        <w:t xml:space="preserve"> </w:t>
      </w:r>
      <w:r w:rsidRPr="004F22A9">
        <w:rPr>
          <w:rStyle w:val="StyleUnderline"/>
        </w:rPr>
        <w:t>of carbon and have ancillary economic and ecosystem benefits</w:t>
      </w:r>
      <w:r w:rsidRPr="001D3A9A">
        <w:rPr>
          <w:sz w:val="16"/>
        </w:rPr>
        <w:t xml:space="preserve">.29 </w:t>
      </w:r>
      <w:r w:rsidRPr="004F22A9">
        <w:rPr>
          <w:rStyle w:val="StyleUnderline"/>
        </w:rPr>
        <w:t xml:space="preserve">These co-benefits include </w:t>
      </w:r>
      <w:r w:rsidRPr="004F22A9">
        <w:rPr>
          <w:rStyle w:val="Emphasis"/>
        </w:rPr>
        <w:t>improved biodiversity</w:t>
      </w:r>
      <w:r w:rsidRPr="004F22A9">
        <w:rPr>
          <w:rStyle w:val="StyleUnderline"/>
        </w:rPr>
        <w:t xml:space="preserve">, </w:t>
      </w:r>
      <w:r w:rsidRPr="004F22A9">
        <w:rPr>
          <w:rStyle w:val="Emphasis"/>
        </w:rPr>
        <w:t>soil quality</w:t>
      </w:r>
      <w:r w:rsidRPr="004F22A9">
        <w:rPr>
          <w:rStyle w:val="StyleUnderline"/>
        </w:rPr>
        <w:t xml:space="preserve">, </w:t>
      </w:r>
      <w:r w:rsidRPr="004F22A9">
        <w:rPr>
          <w:rStyle w:val="Emphasis"/>
        </w:rPr>
        <w:t>agricultural productivity</w:t>
      </w:r>
      <w:r w:rsidRPr="004F22A9">
        <w:rPr>
          <w:rStyle w:val="StyleUnderline"/>
        </w:rPr>
        <w:t xml:space="preserve"> and wildfire behavior modification.</w:t>
      </w:r>
      <w:r w:rsidRPr="001D3A9A">
        <w:rPr>
          <w:sz w:val="16"/>
        </w:rPr>
        <w:t xml:space="preserve"> </w:t>
      </w:r>
    </w:p>
    <w:p w14:paraId="38D3558F" w14:textId="77777777" w:rsidR="006817E2" w:rsidRDefault="00E70DD6" w:rsidP="00E70DD6">
      <w:pPr>
        <w:rPr>
          <w:sz w:val="16"/>
        </w:rPr>
      </w:pPr>
      <w:r w:rsidRPr="001D3A9A">
        <w:rPr>
          <w:sz w:val="16"/>
        </w:rPr>
        <w:t xml:space="preserve">In evaluating the urgency of CO2 emissions reductions, </w:t>
      </w:r>
      <w:r w:rsidRPr="004F22A9">
        <w:rPr>
          <w:rStyle w:val="StyleUnderline"/>
        </w:rPr>
        <w:t>we need to be realistic</w:t>
      </w:r>
      <w:r w:rsidRPr="001D3A9A">
        <w:rPr>
          <w:sz w:val="16"/>
        </w:rPr>
        <w:t xml:space="preserve"> about what reducing emissions will actually accomplish. </w:t>
      </w:r>
      <w:r w:rsidRPr="00F24529">
        <w:rPr>
          <w:rStyle w:val="StyleUnderline"/>
        </w:rPr>
        <w:t xml:space="preserve">Drastic reductions of emissions in the U.S. will not reduce global CO2 concentrations if </w:t>
      </w:r>
      <w:r w:rsidRPr="00155332">
        <w:rPr>
          <w:rStyle w:val="StyleUnderline"/>
          <w:highlight w:val="cyan"/>
        </w:rPr>
        <w:t xml:space="preserve">emissions in the </w:t>
      </w:r>
      <w:r w:rsidRPr="00155332">
        <w:rPr>
          <w:rStyle w:val="Emphasis"/>
          <w:highlight w:val="cyan"/>
        </w:rPr>
        <w:t>developing world</w:t>
      </w:r>
      <w:r w:rsidRPr="004F22A9">
        <w:rPr>
          <w:rStyle w:val="StyleUnderline"/>
        </w:rPr>
        <w:t xml:space="preserve">, particularly </w:t>
      </w:r>
      <w:r w:rsidRPr="00155332">
        <w:rPr>
          <w:rStyle w:val="Emphasis"/>
          <w:highlight w:val="cyan"/>
        </w:rPr>
        <w:t>China</w:t>
      </w:r>
      <w:r w:rsidRPr="00155332">
        <w:rPr>
          <w:rStyle w:val="StyleUnderline"/>
          <w:highlight w:val="cyan"/>
        </w:rPr>
        <w:t xml:space="preserve"> and </w:t>
      </w:r>
      <w:r w:rsidRPr="00155332">
        <w:rPr>
          <w:rStyle w:val="Emphasis"/>
          <w:highlight w:val="cyan"/>
        </w:rPr>
        <w:t>India</w:t>
      </w:r>
      <w:r w:rsidRPr="00155332">
        <w:rPr>
          <w:rStyle w:val="StyleUnderline"/>
          <w:highlight w:val="cyan"/>
        </w:rPr>
        <w:t>, continue to increase</w:t>
      </w:r>
      <w:r w:rsidRPr="004F22A9">
        <w:rPr>
          <w:rStyle w:val="StyleUnderline"/>
        </w:rPr>
        <w:t>.</w:t>
      </w:r>
      <w:r w:rsidRPr="001D3A9A">
        <w:rPr>
          <w:sz w:val="16"/>
        </w:rPr>
        <w:t xml:space="preserve"> </w:t>
      </w:r>
    </w:p>
    <w:p w14:paraId="1D25100E" w14:textId="77777777" w:rsidR="006817E2" w:rsidRDefault="006817E2" w:rsidP="00E70DD6">
      <w:pPr>
        <w:rPr>
          <w:sz w:val="16"/>
        </w:rPr>
      </w:pPr>
    </w:p>
    <w:p w14:paraId="53BC2F11" w14:textId="77777777" w:rsidR="006817E2" w:rsidRDefault="006817E2" w:rsidP="00E70DD6">
      <w:pPr>
        <w:rPr>
          <w:sz w:val="16"/>
        </w:rPr>
      </w:pPr>
    </w:p>
    <w:p w14:paraId="58FE98DB" w14:textId="31E5B0CB" w:rsidR="00E70DD6" w:rsidRDefault="00E70DD6" w:rsidP="00E70DD6">
      <w:pPr>
        <w:rPr>
          <w:sz w:val="12"/>
        </w:rPr>
      </w:pPr>
      <w:r w:rsidRPr="001D3A9A">
        <w:rPr>
          <w:sz w:val="16"/>
        </w:rPr>
        <w:t xml:space="preserve">If we believe the climate model simulations, </w:t>
      </w:r>
      <w:r w:rsidRPr="004F22A9">
        <w:rPr>
          <w:rStyle w:val="StyleUnderline"/>
        </w:rPr>
        <w:t>we would not expect to see any changes in extreme weather/climate events until late in the 21st century</w:t>
      </w:r>
      <w:r w:rsidRPr="001D3A9A">
        <w:rPr>
          <w:sz w:val="16"/>
        </w:rPr>
        <w:t xml:space="preserve">. The greatest impacts will be felt in the 22nd century and beyond, in terms of reducing sea level rise and ocean acidification. </w:t>
      </w:r>
    </w:p>
    <w:p w14:paraId="3A3AEB0A" w14:textId="77777777" w:rsidR="00E70DD6" w:rsidRDefault="00E70DD6" w:rsidP="00E70DD6">
      <w:pPr>
        <w:rPr>
          <w:sz w:val="12"/>
        </w:rPr>
      </w:pPr>
      <w:r w:rsidRPr="001D3A9A">
        <w:rPr>
          <w:sz w:val="16"/>
        </w:rPr>
        <w:t xml:space="preserve">Resilience, anti-fragility and thrivability </w:t>
      </w:r>
    </w:p>
    <w:p w14:paraId="0157C48A" w14:textId="77777777" w:rsidR="00E70DD6" w:rsidRDefault="00E70DD6" w:rsidP="00E70DD6">
      <w:pPr>
        <w:rPr>
          <w:sz w:val="12"/>
        </w:rPr>
      </w:pPr>
      <w:r w:rsidRPr="001D3A9A">
        <w:rPr>
          <w:sz w:val="16"/>
        </w:rPr>
        <w:t xml:space="preserve">Given that emissions reductions policies are very costly, politically contentious and are not expected to change the climate in a meaningful way in the 21st century, </w:t>
      </w:r>
      <w:r w:rsidRPr="00155332">
        <w:rPr>
          <w:rStyle w:val="Emphasis"/>
          <w:highlight w:val="cyan"/>
        </w:rPr>
        <w:t>adaptation strategies</w:t>
      </w:r>
      <w:r w:rsidRPr="00155332">
        <w:rPr>
          <w:sz w:val="16"/>
          <w:highlight w:val="cyan"/>
        </w:rPr>
        <w:t xml:space="preserve"> </w:t>
      </w:r>
      <w:r w:rsidRPr="00155332">
        <w:rPr>
          <w:rStyle w:val="StyleUnderline"/>
          <w:highlight w:val="cyan"/>
        </w:rPr>
        <w:t xml:space="preserve">are receiving </w:t>
      </w:r>
      <w:r w:rsidRPr="00F24529">
        <w:rPr>
          <w:rStyle w:val="Emphasis"/>
        </w:rPr>
        <w:t xml:space="preserve">increasing </w:t>
      </w:r>
      <w:r w:rsidRPr="00155332">
        <w:rPr>
          <w:rStyle w:val="Emphasis"/>
          <w:highlight w:val="cyan"/>
        </w:rPr>
        <w:t>attention</w:t>
      </w:r>
      <w:r w:rsidRPr="001D3A9A">
        <w:rPr>
          <w:sz w:val="16"/>
        </w:rPr>
        <w:t xml:space="preserve"> </w:t>
      </w:r>
      <w:r w:rsidRPr="004F22A9">
        <w:rPr>
          <w:rStyle w:val="StyleUnderline"/>
        </w:rPr>
        <w:t xml:space="preserve">in formulating responses </w:t>
      </w:r>
      <w:r w:rsidRPr="001D3A9A">
        <w:rPr>
          <w:sz w:val="16"/>
        </w:rPr>
        <w:t xml:space="preserve">to climate change. </w:t>
      </w:r>
    </w:p>
    <w:p w14:paraId="1F1B96CF" w14:textId="77777777" w:rsidR="00E70DD6" w:rsidRDefault="00E70DD6" w:rsidP="00E70DD6">
      <w:pPr>
        <w:rPr>
          <w:sz w:val="12"/>
        </w:rPr>
      </w:pPr>
      <w:r w:rsidRPr="001D3A9A">
        <w:rPr>
          <w:sz w:val="16"/>
        </w:rPr>
        <w:t xml:space="preserve">The extreme damages from recent hurricanes plus the recent billion dollar disasters from floods, droughts and wildfires, emphasize that the U.S. is highly vulnerable to current weather and climate disasters. Even worse disasters were encountered in the U.S. during the 1930’s and 1950’s. Possible scenarios of incremental worsening of weather and climate extremes over the course of the 21st century don’t change the fundamental storyline that many regions of the U.S. are not well adapted to the current weather and climate variability, let alone the range that has been experienced over the past two centuries. </w:t>
      </w:r>
    </w:p>
    <w:p w14:paraId="00755148" w14:textId="77777777" w:rsidR="00E70DD6" w:rsidRDefault="00E70DD6" w:rsidP="00E70DD6">
      <w:pPr>
        <w:rPr>
          <w:sz w:val="12"/>
        </w:rPr>
      </w:pPr>
      <w:r w:rsidRPr="001D3A9A">
        <w:rPr>
          <w:sz w:val="16"/>
        </w:rPr>
        <w:t xml:space="preserve">As a practical matter, </w:t>
      </w:r>
      <w:r w:rsidRPr="004F22A9">
        <w:rPr>
          <w:rStyle w:val="StyleUnderline"/>
        </w:rPr>
        <w:t>adaptation has been driven by local crises associated with extreme weather and climate</w:t>
      </w:r>
      <w:r w:rsidRPr="001D3A9A">
        <w:rPr>
          <w:sz w:val="16"/>
        </w:rPr>
        <w:t xml:space="preserve"> events, emphasizing the role of ‘surprises’ in shaping responses. </w:t>
      </w:r>
      <w:r w:rsidRPr="00155332">
        <w:rPr>
          <w:rStyle w:val="StyleUnderline"/>
          <w:highlight w:val="cyan"/>
        </w:rPr>
        <w:t>Advocates</w:t>
      </w:r>
      <w:r w:rsidRPr="004F22A9">
        <w:rPr>
          <w:rStyle w:val="StyleUnderline"/>
        </w:rPr>
        <w:t xml:space="preserve"> of adaptation to climate change </w:t>
      </w:r>
      <w:r w:rsidRPr="001D3A9A">
        <w:rPr>
          <w:sz w:val="16"/>
        </w:rPr>
        <w:t xml:space="preserve">are not arguing for simply responding to events and changes after they occur; they </w:t>
      </w:r>
      <w:r w:rsidRPr="004F22A9">
        <w:rPr>
          <w:rStyle w:val="StyleUnderline"/>
        </w:rPr>
        <w:t xml:space="preserve">are </w:t>
      </w:r>
      <w:r w:rsidRPr="00155332">
        <w:rPr>
          <w:rStyle w:val="StyleUnderline"/>
          <w:highlight w:val="cyan"/>
        </w:rPr>
        <w:t xml:space="preserve">arguing for </w:t>
      </w:r>
      <w:r w:rsidRPr="00155332">
        <w:rPr>
          <w:rStyle w:val="Emphasis"/>
          <w:highlight w:val="cyan"/>
        </w:rPr>
        <w:t>anticipatory adaptation</w:t>
      </w:r>
      <w:r w:rsidRPr="001D3A9A">
        <w:rPr>
          <w:sz w:val="16"/>
        </w:rPr>
        <w:t xml:space="preserve">. However, in adapting to climate change, we need to acknowledge that we cannot know how the climate will evolve in the 21st century, we are certain to be surprised and we will make mistakes along the way. </w:t>
      </w:r>
    </w:p>
    <w:p w14:paraId="2FBBDA1D" w14:textId="77777777" w:rsidR="00E70DD6" w:rsidRDefault="00E70DD6" w:rsidP="00E70DD6">
      <w:pPr>
        <w:rPr>
          <w:sz w:val="12"/>
        </w:rPr>
      </w:pPr>
      <w:r w:rsidRPr="001D3A9A">
        <w:rPr>
          <w:sz w:val="16"/>
        </w:rPr>
        <w:t xml:space="preserve">‘Resilience’ is the ability to ‘bounce back’ in the face of unexpected events. Resilience carries a connotation of returning to the original state as quickly as possible. The difference in impact and recovery from Hurricane Sandy striking New York City in 2012 versus the impact of Tropical Cyclone Nargis striking Myanmar in 200830 reflects very different vulnerabilities and capacities for bouncing back. </w:t>
      </w:r>
    </w:p>
    <w:p w14:paraId="54AB470A" w14:textId="77777777" w:rsidR="00E70DD6" w:rsidRDefault="00E70DD6" w:rsidP="00E70DD6">
      <w:pPr>
        <w:rPr>
          <w:sz w:val="12"/>
        </w:rPr>
      </w:pPr>
      <w:r w:rsidRPr="001D3A9A">
        <w:rPr>
          <w:sz w:val="16"/>
        </w:rPr>
        <w:t xml:space="preserve">To increase our resilience to extreme weather and climate events, we can ‘bounce forward’ to reduce future vulnerability by evolving our infrastructures, institutions and practices. Nicholas Taleb’s concept of antifragility31 focuses on learning from adversity, and developing approaches that enable us to thrive from high levels of volatility, particularly unexpected extreme events. Anti-fragility goes beyond ‘bouncing back’ to becoming even better as a result of encountering and overcoming challenges. Anti-fragile systems are dynamic rather than static, thriving and growing in new directions rather than simply maintaining the status quo. </w:t>
      </w:r>
    </w:p>
    <w:p w14:paraId="49D136AE" w14:textId="77777777" w:rsidR="00E70DD6" w:rsidRDefault="00E70DD6" w:rsidP="00E70DD6">
      <w:pPr>
        <w:rPr>
          <w:sz w:val="12"/>
        </w:rPr>
      </w:pPr>
      <w:r w:rsidRPr="001D3A9A">
        <w:rPr>
          <w:sz w:val="16"/>
        </w:rPr>
        <w:t xml:space="preserve">Strategies to increase antifragility include: economic development, reducing the downside from volatility, developing a range of options, tinkering with small experiments, and developing and testing transformative ideas. Antifragility is consistent with decentralized models of policy innovation that create flexibility and redundance in the face of volatility. This ‘innovation dividend’ is analogous to biodiversity in the natural world, enhancing resilience in the face of future shocks.32 </w:t>
      </w:r>
    </w:p>
    <w:p w14:paraId="7A2B8833" w14:textId="77777777" w:rsidR="00E70DD6" w:rsidRDefault="00E70DD6" w:rsidP="00E70DD6">
      <w:pPr>
        <w:rPr>
          <w:sz w:val="12"/>
        </w:rPr>
      </w:pPr>
      <w:r w:rsidRPr="001D3A9A">
        <w:rPr>
          <w:sz w:val="16"/>
        </w:rPr>
        <w:t xml:space="preserve">Similar to anti-fragility, the concept of ‘thrivability’ has been articulated by Jean Russell:33 “It isn’t enough to repair the damage our progress has brought. It is also not enough to manage our risks and be more shock-resistant. Now is not only the time to course correct and be more resilient. It is a time to imagine what we can generate for the world. Not only can we work to minimize our footprint but we can also create positive handprints. It is time to strive for a world that thrives.” </w:t>
      </w:r>
    </w:p>
    <w:p w14:paraId="7315084E" w14:textId="77777777" w:rsidR="00E70DD6" w:rsidRDefault="00E70DD6" w:rsidP="00E70DD6">
      <w:pPr>
        <w:rPr>
          <w:sz w:val="12"/>
        </w:rPr>
      </w:pPr>
      <w:r w:rsidRPr="001D3A9A">
        <w:rPr>
          <w:sz w:val="16"/>
        </w:rPr>
        <w:t xml:space="preserve">A focus on policies that support resilience, anti-fragility and thrivability avoids the hubris of thinking we can predict the future climate. The relevant questions then become: </w:t>
      </w:r>
    </w:p>
    <w:p w14:paraId="08EC9B3D" w14:textId="77777777" w:rsidR="00E70DD6" w:rsidRDefault="00E70DD6" w:rsidP="00E70DD6">
      <w:pPr>
        <w:rPr>
          <w:sz w:val="12"/>
        </w:rPr>
      </w:pPr>
      <w:r w:rsidRPr="001D3A9A">
        <w:rPr>
          <w:sz w:val="16"/>
        </w:rPr>
        <w:t xml:space="preserve">• How can we best promote the development of transformative ideas and technologies? </w:t>
      </w:r>
    </w:p>
    <w:p w14:paraId="780C3339" w14:textId="77777777" w:rsidR="00E70DD6" w:rsidRDefault="00E70DD6" w:rsidP="00E70DD6">
      <w:pPr>
        <w:rPr>
          <w:sz w:val="12"/>
        </w:rPr>
      </w:pPr>
      <w:r w:rsidRPr="001D3A9A">
        <w:rPr>
          <w:sz w:val="16"/>
        </w:rPr>
        <w:t xml:space="preserve">• How much resilience can we afford? </w:t>
      </w:r>
    </w:p>
    <w:p w14:paraId="0715F72A" w14:textId="77777777" w:rsidR="00E70DD6" w:rsidRDefault="00E70DD6" w:rsidP="00E70DD6">
      <w:pPr>
        <w:rPr>
          <w:sz w:val="12"/>
        </w:rPr>
      </w:pPr>
      <w:r w:rsidRPr="001D3A9A">
        <w:rPr>
          <w:sz w:val="16"/>
        </w:rPr>
        <w:t xml:space="preserve">The threats from climate change (whether natural or human caused) are fundamentally regional, associated not only with regional changes to the weather/climate, but with local vulnerabilities and cultural values and perceptions. In the least developed countries, energy poverty and survivability is of overwhelming concern, where there are severe challenges to meeting basic needs and their idea of clean energy is something other than burning dung inside their dwelling for cooking and heating. In many less developed countries, particularly in South Asia, an overwhelming concern is vulnerability to extreme weather events such as floods and hurricanes that can set back the local economies for a generation. In the developed world, countries are relatively less vulnerable to climate change and extreme weather events and have the luxury of experimenting with new ideas: entrepreneurs not only want to make money, but also to strive for greatness and transform the infrastructure for society. </w:t>
      </w:r>
    </w:p>
    <w:p w14:paraId="70B7B7A2" w14:textId="77777777" w:rsidR="00E70DD6" w:rsidRDefault="00E70DD6" w:rsidP="00E70DD6">
      <w:pPr>
        <w:rPr>
          <w:sz w:val="12"/>
        </w:rPr>
      </w:pPr>
      <w:r w:rsidRPr="001D3A9A">
        <w:rPr>
          <w:sz w:val="16"/>
        </w:rPr>
        <w:t xml:space="preserve">Extreme weather/climate events such as landfalling major hurricanes, floods, extreme heat waves and droughts become catastrophes through a combination of large populations, large and exposed infrastructure in vulnerable locations, and human modification of natural systems that can provide a natural safety barrier (e.g. deforestation, draining wetlands). </w:t>
      </w:r>
      <w:r w:rsidRPr="00155332">
        <w:rPr>
          <w:rStyle w:val="StyleUnderline"/>
          <w:highlight w:val="cyan"/>
        </w:rPr>
        <w:t>Addressing</w:t>
      </w:r>
      <w:r w:rsidRPr="001D3A9A">
        <w:rPr>
          <w:rStyle w:val="StyleUnderline"/>
        </w:rPr>
        <w:t xml:space="preserve"> current adaptive </w:t>
      </w:r>
      <w:r w:rsidRPr="00155332">
        <w:rPr>
          <w:rStyle w:val="StyleUnderline"/>
          <w:highlight w:val="cyan"/>
        </w:rPr>
        <w:t>deficits and planning</w:t>
      </w:r>
      <w:r w:rsidRPr="001D3A9A">
        <w:rPr>
          <w:rStyle w:val="StyleUnderline"/>
        </w:rPr>
        <w:t xml:space="preserve"> for climate compatible development </w:t>
      </w:r>
      <w:r w:rsidRPr="00155332">
        <w:rPr>
          <w:rStyle w:val="StyleUnderline"/>
          <w:highlight w:val="cyan"/>
        </w:rPr>
        <w:t xml:space="preserve">will </w:t>
      </w:r>
      <w:r w:rsidRPr="00155332">
        <w:rPr>
          <w:rStyle w:val="Emphasis"/>
          <w:highlight w:val="cyan"/>
        </w:rPr>
        <w:t>increase societal resilience</w:t>
      </w:r>
      <w:r w:rsidRPr="001D3A9A">
        <w:rPr>
          <w:sz w:val="16"/>
        </w:rPr>
        <w:t xml:space="preserve"> </w:t>
      </w:r>
      <w:r w:rsidRPr="001D3A9A">
        <w:rPr>
          <w:rStyle w:val="StyleUnderline"/>
        </w:rPr>
        <w:t>to future extreme events</w:t>
      </w:r>
      <w:r w:rsidRPr="001D3A9A">
        <w:rPr>
          <w:sz w:val="16"/>
        </w:rPr>
        <w:t xml:space="preserve"> that may possibly be more frequent or severe in the future. </w:t>
      </w:r>
    </w:p>
    <w:p w14:paraId="530CB697" w14:textId="77777777" w:rsidR="00E70DD6" w:rsidRDefault="00E70DD6" w:rsidP="00E70DD6">
      <w:pPr>
        <w:rPr>
          <w:sz w:val="12"/>
        </w:rPr>
      </w:pPr>
      <w:r w:rsidRPr="001D3A9A">
        <w:rPr>
          <w:sz w:val="16"/>
        </w:rPr>
        <w:t xml:space="preserve">Ways forward </w:t>
      </w:r>
    </w:p>
    <w:p w14:paraId="29C598B2" w14:textId="77777777" w:rsidR="00E70DD6" w:rsidRPr="00E41C85" w:rsidRDefault="00E70DD6" w:rsidP="00E70DD6">
      <w:r w:rsidRPr="001D3A9A">
        <w:rPr>
          <w:sz w:val="16"/>
        </w:rPr>
        <w:t xml:space="preserve">Climate scientists have made a forceful argument for a future threat from manmade climate change. </w:t>
      </w:r>
      <w:r w:rsidRPr="001D3A9A">
        <w:rPr>
          <w:rStyle w:val="StyleUnderline"/>
        </w:rPr>
        <w:t xml:space="preserve">Based upon our current assessment of the science, </w:t>
      </w:r>
      <w:r w:rsidRPr="00155332">
        <w:rPr>
          <w:rStyle w:val="Emphasis"/>
          <w:highlight w:val="cyan"/>
        </w:rPr>
        <w:t>the threat does not seem</w:t>
      </w:r>
      <w:r w:rsidRPr="00F24529">
        <w:rPr>
          <w:rStyle w:val="Emphasis"/>
        </w:rPr>
        <w:t xml:space="preserve"> to be an </w:t>
      </w:r>
      <w:r w:rsidRPr="00155332">
        <w:rPr>
          <w:rStyle w:val="Emphasis"/>
          <w:highlight w:val="cyan"/>
        </w:rPr>
        <w:t>existential</w:t>
      </w:r>
      <w:r w:rsidRPr="00F24529">
        <w:rPr>
          <w:rStyle w:val="Emphasis"/>
        </w:rPr>
        <w:t xml:space="preserve"> one</w:t>
      </w:r>
      <w:r w:rsidRPr="001D3A9A">
        <w:rPr>
          <w:sz w:val="16"/>
        </w:rPr>
        <w:t xml:space="preserve"> on the time scale of the 21st century, </w:t>
      </w:r>
      <w:r w:rsidRPr="001D3A9A">
        <w:rPr>
          <w:rStyle w:val="StyleUnderline"/>
        </w:rPr>
        <w:t>even in its most alarming incarnation</w:t>
      </w:r>
      <w:r w:rsidRPr="001D3A9A">
        <w:rPr>
          <w:sz w:val="16"/>
        </w:rPr>
        <w:t xml:space="preserve">. However, </w:t>
      </w:r>
      <w:r w:rsidRPr="001D3A9A">
        <w:rPr>
          <w:rStyle w:val="StyleUnderline"/>
        </w:rPr>
        <w:t xml:space="preserve">the </w:t>
      </w:r>
      <w:r w:rsidRPr="00582596">
        <w:rPr>
          <w:rStyle w:val="StyleUnderline"/>
        </w:rPr>
        <w:t>perception of manmade climate change as a near-term apocalypse</w:t>
      </w:r>
      <w:r w:rsidRPr="00582596">
        <w:rPr>
          <w:sz w:val="16"/>
        </w:rPr>
        <w:t xml:space="preserve"> and alignment with range of other social objectives </w:t>
      </w:r>
      <w:r w:rsidRPr="00582596">
        <w:rPr>
          <w:rStyle w:val="StyleUnderline"/>
        </w:rPr>
        <w:t xml:space="preserve">has </w:t>
      </w:r>
      <w:r w:rsidRPr="00582596">
        <w:rPr>
          <w:rStyle w:val="Emphasis"/>
        </w:rPr>
        <w:t>narrowed the policy options that we’re willing to consider</w:t>
      </w:r>
      <w:r w:rsidRPr="00582596">
        <w:rPr>
          <w:sz w:val="16"/>
        </w:rPr>
        <w:t>.</w:t>
      </w:r>
      <w:r w:rsidRPr="001D3A9A">
        <w:rPr>
          <w:sz w:val="16"/>
        </w:rPr>
        <w:t xml:space="preserve"> </w:t>
      </w:r>
    </w:p>
    <w:p w14:paraId="764FE1D7" w14:textId="77777777" w:rsidR="00095A54" w:rsidRDefault="00095A54" w:rsidP="00095A54">
      <w:pPr>
        <w:pStyle w:val="Heading4"/>
      </w:pPr>
      <w:r>
        <w:t xml:space="preserve">Extinction requires </w:t>
      </w:r>
      <w:r>
        <w:rPr>
          <w:u w:val="single"/>
        </w:rPr>
        <w:t>12 degrees</w:t>
      </w:r>
      <w:r>
        <w:t xml:space="preserve"> </w:t>
      </w:r>
    </w:p>
    <w:p w14:paraId="7197FB13" w14:textId="77777777" w:rsidR="00095A54" w:rsidRDefault="00095A54" w:rsidP="00095A54">
      <w:r>
        <w:t xml:space="preserve">Sebastian </w:t>
      </w:r>
      <w:r w:rsidRPr="00161610">
        <w:rPr>
          <w:rStyle w:val="Style13ptBold"/>
        </w:rPr>
        <w:t>Farquhar 17</w:t>
      </w:r>
      <w:r>
        <w:t>, leads the Global Priorities Project (GPP) at the Centre for Effective Altruism, et al., 2017, “Existential Risk: Diplomacy and Governance,” https://www.fhi.ox.ac.uk/wp-content/uploads/Existential-Risks-2017-01-23.pdf</w:t>
      </w:r>
    </w:p>
    <w:p w14:paraId="6E87FF69" w14:textId="77777777" w:rsidR="00095A54" w:rsidRPr="00554D19" w:rsidRDefault="00095A54" w:rsidP="00095A54">
      <w:pPr>
        <w:rPr>
          <w:sz w:val="16"/>
        </w:rPr>
      </w:pPr>
      <w:r w:rsidRPr="00554D19">
        <w:rPr>
          <w:rStyle w:val="StyleUnderline"/>
        </w:rPr>
        <w:t xml:space="preserve">The </w:t>
      </w:r>
      <w:r w:rsidRPr="00155332">
        <w:rPr>
          <w:rStyle w:val="Emphasis"/>
          <w:highlight w:val="cyan"/>
        </w:rPr>
        <w:t>most likely</w:t>
      </w:r>
      <w:r w:rsidRPr="00155332">
        <w:rPr>
          <w:rStyle w:val="StyleUnderline"/>
          <w:highlight w:val="cyan"/>
        </w:rPr>
        <w:t xml:space="preserve"> levels of</w:t>
      </w:r>
      <w:r w:rsidRPr="00554D19">
        <w:rPr>
          <w:rStyle w:val="StyleUnderline"/>
        </w:rPr>
        <w:t xml:space="preserve"> global </w:t>
      </w:r>
      <w:r w:rsidRPr="00155332">
        <w:rPr>
          <w:rStyle w:val="StyleUnderline"/>
          <w:highlight w:val="cyan"/>
        </w:rPr>
        <w:t xml:space="preserve">warming are </w:t>
      </w:r>
      <w:r w:rsidRPr="00155332">
        <w:rPr>
          <w:rStyle w:val="Emphasis"/>
          <w:highlight w:val="cyan"/>
        </w:rPr>
        <w:t>very unlikely to cause</w:t>
      </w:r>
      <w:r w:rsidRPr="0035406D">
        <w:rPr>
          <w:rStyle w:val="Emphasis"/>
        </w:rPr>
        <w:t xml:space="preserve"> human </w:t>
      </w:r>
      <w:r w:rsidRPr="00155332">
        <w:rPr>
          <w:rStyle w:val="Emphasis"/>
          <w:highlight w:val="cyan"/>
        </w:rPr>
        <w:t>extinction</w:t>
      </w:r>
      <w:r w:rsidRPr="00554D19">
        <w:rPr>
          <w:sz w:val="16"/>
        </w:rPr>
        <w:t xml:space="preserve">.15 The </w:t>
      </w:r>
      <w:r w:rsidRPr="00155332">
        <w:rPr>
          <w:rStyle w:val="StyleUnderline"/>
          <w:highlight w:val="cyan"/>
        </w:rPr>
        <w:t>existential risks</w:t>
      </w:r>
      <w:r w:rsidRPr="00554D19">
        <w:rPr>
          <w:rStyle w:val="StyleUnderline"/>
        </w:rPr>
        <w:t xml:space="preserve"> of climate change</w:t>
      </w:r>
      <w:r w:rsidRPr="00554D19">
        <w:rPr>
          <w:sz w:val="16"/>
        </w:rPr>
        <w:t xml:space="preserve"> instead </w:t>
      </w:r>
      <w:r w:rsidRPr="00155332">
        <w:rPr>
          <w:rStyle w:val="StyleUnderline"/>
          <w:highlight w:val="cyan"/>
        </w:rPr>
        <w:t>stem from tail risk</w:t>
      </w:r>
      <w:r w:rsidRPr="00554D19">
        <w:rPr>
          <w:sz w:val="16"/>
        </w:rPr>
        <w:t xml:space="preserve"> climate change – </w:t>
      </w:r>
      <w:r w:rsidRPr="00155332">
        <w:rPr>
          <w:rStyle w:val="StyleUnderline"/>
          <w:highlight w:val="cyan"/>
        </w:rPr>
        <w:t xml:space="preserve">the </w:t>
      </w:r>
      <w:r w:rsidRPr="00155332">
        <w:rPr>
          <w:rStyle w:val="Emphasis"/>
          <w:highlight w:val="cyan"/>
        </w:rPr>
        <w:t>low probability</w:t>
      </w:r>
      <w:r w:rsidRPr="00155332">
        <w:rPr>
          <w:rStyle w:val="StyleUnderline"/>
          <w:highlight w:val="cyan"/>
        </w:rPr>
        <w:t xml:space="preserve"> of extreme</w:t>
      </w:r>
      <w:r w:rsidRPr="00554D19">
        <w:rPr>
          <w:rStyle w:val="StyleUnderline"/>
        </w:rPr>
        <w:t xml:space="preserve"> levels of </w:t>
      </w:r>
      <w:r w:rsidRPr="00155332">
        <w:rPr>
          <w:rStyle w:val="StyleUnderline"/>
          <w:highlight w:val="cyan"/>
        </w:rPr>
        <w:t>warming</w:t>
      </w:r>
      <w:r w:rsidRPr="00554D19">
        <w:rPr>
          <w:sz w:val="16"/>
        </w:rPr>
        <w:t xml:space="preserve"> – </w:t>
      </w:r>
      <w:r w:rsidRPr="00554D19">
        <w:rPr>
          <w:rStyle w:val="StyleUnderline"/>
        </w:rPr>
        <w:t>and interaction with other sources of risk</w:t>
      </w:r>
      <w:r w:rsidRPr="00554D19">
        <w:rPr>
          <w:sz w:val="16"/>
        </w:rPr>
        <w:t xml:space="preserve">. It is impossible to say with confidence at what point global warming would become severe enough to pose an existential threat. Research has suggested that </w:t>
      </w:r>
      <w:r w:rsidRPr="00554D19">
        <w:rPr>
          <w:rStyle w:val="Emphasis"/>
        </w:rPr>
        <w:t>warming of 11-</w:t>
      </w:r>
      <w:r w:rsidRPr="00155332">
        <w:rPr>
          <w:rStyle w:val="Emphasis"/>
          <w:highlight w:val="cyan"/>
        </w:rPr>
        <w:t>12°C</w:t>
      </w:r>
      <w:r w:rsidRPr="00155332">
        <w:rPr>
          <w:rStyle w:val="StyleUnderline"/>
          <w:highlight w:val="cyan"/>
        </w:rPr>
        <w:t xml:space="preserve"> would render</w:t>
      </w:r>
      <w:r w:rsidRPr="0035406D">
        <w:rPr>
          <w:rStyle w:val="StyleUnderline"/>
        </w:rPr>
        <w:t xml:space="preserve"> most of </w:t>
      </w:r>
      <w:r w:rsidRPr="00155332">
        <w:rPr>
          <w:rStyle w:val="StyleUnderline"/>
          <w:highlight w:val="cyan"/>
        </w:rPr>
        <w:t>the planet uninhabitable</w:t>
      </w:r>
      <w:r w:rsidRPr="00554D19">
        <w:rPr>
          <w:sz w:val="16"/>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554D19">
        <w:rPr>
          <w:rStyle w:val="StyleUnderline"/>
        </w:rPr>
        <w:t xml:space="preserve">the </w:t>
      </w:r>
      <w:r w:rsidRPr="00155332">
        <w:rPr>
          <w:rStyle w:val="StyleUnderline"/>
          <w:highlight w:val="cyan"/>
        </w:rPr>
        <w:t>timescales</w:t>
      </w:r>
      <w:r w:rsidRPr="0035406D">
        <w:rPr>
          <w:rStyle w:val="StyleUnderline"/>
        </w:rPr>
        <w:t xml:space="preserve"> over which</w:t>
      </w:r>
      <w:r w:rsidRPr="00554D19">
        <w:rPr>
          <w:rStyle w:val="StyleUnderline"/>
        </w:rPr>
        <w:t xml:space="preserve"> such </w:t>
      </w:r>
      <w:r w:rsidRPr="0035406D">
        <w:rPr>
          <w:rStyle w:val="StyleUnderline"/>
        </w:rPr>
        <w:t>changes might happen</w:t>
      </w:r>
      <w:r w:rsidRPr="00554D19">
        <w:rPr>
          <w:rStyle w:val="StyleUnderline"/>
        </w:rPr>
        <w:t xml:space="preserve"> could </w:t>
      </w:r>
      <w:r w:rsidRPr="00155332">
        <w:rPr>
          <w:rStyle w:val="StyleUnderline"/>
          <w:highlight w:val="cyan"/>
        </w:rPr>
        <w:t>mean</w:t>
      </w:r>
      <w:r w:rsidRPr="00554D19">
        <w:rPr>
          <w:sz w:val="16"/>
        </w:rPr>
        <w:t xml:space="preserve"> that </w:t>
      </w:r>
      <w:r w:rsidRPr="00155332">
        <w:rPr>
          <w:rStyle w:val="Emphasis"/>
          <w:highlight w:val="cyan"/>
        </w:rPr>
        <w:t>humanity is able to adapt</w:t>
      </w:r>
      <w:r w:rsidRPr="00554D19">
        <w:rPr>
          <w:sz w:val="16"/>
        </w:rPr>
        <w:t xml:space="preserve"> enough </w:t>
      </w:r>
      <w:r w:rsidRPr="00155332">
        <w:rPr>
          <w:rStyle w:val="StyleUnderline"/>
          <w:highlight w:val="cyan"/>
        </w:rPr>
        <w:t xml:space="preserve">to avoid extinction in </w:t>
      </w:r>
      <w:r w:rsidRPr="00155332">
        <w:rPr>
          <w:rStyle w:val="Emphasis"/>
          <w:highlight w:val="cyan"/>
        </w:rPr>
        <w:t>even</w:t>
      </w:r>
      <w:r w:rsidRPr="00554D19">
        <w:rPr>
          <w:rStyle w:val="Emphasis"/>
        </w:rPr>
        <w:t xml:space="preserve"> very </w:t>
      </w:r>
      <w:r w:rsidRPr="00155332">
        <w:rPr>
          <w:rStyle w:val="Emphasis"/>
          <w:highlight w:val="cyan"/>
        </w:rPr>
        <w:t>extreme scenarios</w:t>
      </w:r>
      <w:r w:rsidRPr="00554D19">
        <w:rPr>
          <w:sz w:val="16"/>
        </w:rPr>
        <w:t>.</w:t>
      </w:r>
    </w:p>
    <w:p w14:paraId="725E548E" w14:textId="77777777" w:rsidR="00095A54" w:rsidRPr="00554D19" w:rsidRDefault="00095A54" w:rsidP="00095A54">
      <w:pPr>
        <w:rPr>
          <w:sz w:val="16"/>
        </w:rPr>
      </w:pPr>
      <w:r w:rsidRPr="00554D19">
        <w:rPr>
          <w:sz w:val="16"/>
        </w:rPr>
        <w:t xml:space="preserve">The probability of these levels of warming depends on eventual greenhouse gas concentrations. According to some experts, </w:t>
      </w:r>
      <w:r w:rsidRPr="00554D19">
        <w:rPr>
          <w:rStyle w:val="StyleUnderline"/>
        </w:rPr>
        <w:t>unless strong action is taken soon by major emitters</w:t>
      </w:r>
      <w:r w:rsidRPr="00554D19">
        <w:rPr>
          <w:sz w:val="16"/>
        </w:rPr>
        <w:t xml:space="preserve">, it is likely that </w:t>
      </w:r>
      <w:r w:rsidRPr="00554D19">
        <w:rPr>
          <w:rStyle w:val="StyleUnderline"/>
        </w:rPr>
        <w:t>we will pursue a medium-high emissions pathway</w:t>
      </w:r>
      <w:r w:rsidRPr="00554D19">
        <w:rPr>
          <w:sz w:val="16"/>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35406D">
        <w:rPr>
          <w:rStyle w:val="StyleUnderline"/>
        </w:rPr>
        <w:t>if we</w:t>
      </w:r>
      <w:r w:rsidRPr="00554D19">
        <w:rPr>
          <w:rStyle w:val="StyleUnderline"/>
        </w:rPr>
        <w:t xml:space="preserve"> continue to </w:t>
      </w:r>
      <w:r w:rsidRPr="0035406D">
        <w:rPr>
          <w:rStyle w:val="StyleUnderline"/>
        </w:rPr>
        <w:t>pursue</w:t>
      </w:r>
      <w:r w:rsidRPr="00554D19">
        <w:rPr>
          <w:rStyle w:val="StyleUnderline"/>
        </w:rPr>
        <w:t xml:space="preserve"> a </w:t>
      </w:r>
      <w:r w:rsidRPr="0035406D">
        <w:rPr>
          <w:rStyle w:val="StyleUnderline"/>
        </w:rPr>
        <w:t>medium-high emissions</w:t>
      </w:r>
      <w:r w:rsidRPr="00554D19">
        <w:rPr>
          <w:rStyle w:val="StyleUnderline"/>
        </w:rPr>
        <w:t xml:space="preserve"> pathway</w:t>
      </w:r>
      <w:r w:rsidRPr="00554D19">
        <w:rPr>
          <w:sz w:val="16"/>
        </w:rPr>
        <w:t xml:space="preserve">, the </w:t>
      </w:r>
      <w:r w:rsidRPr="00155332">
        <w:rPr>
          <w:rStyle w:val="StyleUnderline"/>
          <w:highlight w:val="cyan"/>
        </w:rPr>
        <w:t>probability of</w:t>
      </w:r>
      <w:r w:rsidRPr="00554D19">
        <w:rPr>
          <w:rStyle w:val="StyleUnderline"/>
        </w:rPr>
        <w:t xml:space="preserve"> eventual warming of </w:t>
      </w:r>
      <w:r w:rsidRPr="00155332">
        <w:rPr>
          <w:rStyle w:val="StyleUnderline"/>
          <w:highlight w:val="cyan"/>
        </w:rPr>
        <w:t>6°C is</w:t>
      </w:r>
      <w:r w:rsidRPr="00554D19">
        <w:rPr>
          <w:rStyle w:val="StyleUnderline"/>
        </w:rPr>
        <w:t xml:space="preserve"> around </w:t>
      </w:r>
      <w:r w:rsidRPr="00155332">
        <w:rPr>
          <w:rStyle w:val="Emphasis"/>
          <w:highlight w:val="cyan"/>
        </w:rPr>
        <w:t>10%</w:t>
      </w:r>
      <w:r w:rsidRPr="00554D19">
        <w:rPr>
          <w:sz w:val="16"/>
        </w:rPr>
        <w:t xml:space="preserve">,23 </w:t>
      </w:r>
      <w:r w:rsidRPr="00155332">
        <w:rPr>
          <w:rStyle w:val="StyleUnderline"/>
          <w:highlight w:val="cyan"/>
        </w:rPr>
        <w:t>and</w:t>
      </w:r>
      <w:r w:rsidRPr="00554D19">
        <w:rPr>
          <w:sz w:val="16"/>
        </w:rPr>
        <w:t xml:space="preserve"> of </w:t>
      </w:r>
      <w:r w:rsidRPr="00155332">
        <w:rPr>
          <w:rStyle w:val="StyleUnderline"/>
          <w:highlight w:val="cyan"/>
        </w:rPr>
        <w:t>10°C is</w:t>
      </w:r>
      <w:r w:rsidRPr="00554D19">
        <w:rPr>
          <w:sz w:val="16"/>
        </w:rPr>
        <w:t xml:space="preserve"> around </w:t>
      </w:r>
      <w:r w:rsidRPr="00155332">
        <w:rPr>
          <w:rStyle w:val="Emphasis"/>
          <w:highlight w:val="cyan"/>
        </w:rPr>
        <w:t>3%</w:t>
      </w:r>
      <w:r w:rsidRPr="00554D19">
        <w:rPr>
          <w:sz w:val="16"/>
        </w:rPr>
        <w:t xml:space="preserve">.24 </w:t>
      </w:r>
      <w:r w:rsidRPr="00155332">
        <w:rPr>
          <w:rStyle w:val="StyleUnderline"/>
          <w:highlight w:val="cyan"/>
        </w:rPr>
        <w:t>These</w:t>
      </w:r>
      <w:r w:rsidRPr="0035406D">
        <w:rPr>
          <w:rStyle w:val="StyleUnderline"/>
        </w:rPr>
        <w:t xml:space="preserve"> estimates </w:t>
      </w:r>
      <w:r w:rsidRPr="00155332">
        <w:rPr>
          <w:rStyle w:val="StyleUnderline"/>
          <w:highlight w:val="cyan"/>
        </w:rPr>
        <w:t>are</w:t>
      </w:r>
      <w:r w:rsidRPr="00554D19">
        <w:rPr>
          <w:sz w:val="16"/>
        </w:rPr>
        <w:t xml:space="preserve"> of course </w:t>
      </w:r>
      <w:r w:rsidRPr="00155332">
        <w:rPr>
          <w:rStyle w:val="Emphasis"/>
          <w:highlight w:val="cyan"/>
        </w:rPr>
        <w:t>highly uncertain</w:t>
      </w:r>
      <w:r w:rsidRPr="00554D19">
        <w:rPr>
          <w:sz w:val="16"/>
        </w:rPr>
        <w:t>.</w:t>
      </w:r>
    </w:p>
    <w:p w14:paraId="27DEBDB4" w14:textId="77777777" w:rsidR="00095A54" w:rsidRDefault="00095A54" w:rsidP="00095A54">
      <w:pPr>
        <w:rPr>
          <w:sz w:val="16"/>
        </w:rPr>
      </w:pPr>
      <w:r w:rsidRPr="00155332">
        <w:rPr>
          <w:rStyle w:val="StyleUnderline"/>
          <w:highlight w:val="cyan"/>
        </w:rPr>
        <w:t xml:space="preserve">It is </w:t>
      </w:r>
      <w:r w:rsidRPr="00155332">
        <w:rPr>
          <w:rStyle w:val="Emphasis"/>
          <w:highlight w:val="cyan"/>
        </w:rPr>
        <w:t>likely</w:t>
      </w:r>
      <w:r w:rsidRPr="00554D19">
        <w:rPr>
          <w:sz w:val="16"/>
        </w:rPr>
        <w:t xml:space="preserve"> that </w:t>
      </w:r>
      <w:r w:rsidRPr="00155332">
        <w:rPr>
          <w:rStyle w:val="StyleUnderline"/>
          <w:highlight w:val="cyan"/>
        </w:rPr>
        <w:t>the world will take action</w:t>
      </w:r>
      <w:r w:rsidRPr="0035406D">
        <w:rPr>
          <w:rStyle w:val="StyleUnderline"/>
        </w:rPr>
        <w:t xml:space="preserve"> against climate change </w:t>
      </w:r>
      <w:r w:rsidRPr="00155332">
        <w:rPr>
          <w:rStyle w:val="StyleUnderline"/>
          <w:highlight w:val="cyan"/>
        </w:rPr>
        <w:t>once it begins to impose</w:t>
      </w:r>
      <w:r w:rsidRPr="00554D19">
        <w:rPr>
          <w:rStyle w:val="StyleUnderline"/>
        </w:rPr>
        <w:t xml:space="preserve"> large </w:t>
      </w:r>
      <w:r w:rsidRPr="00155332">
        <w:rPr>
          <w:rStyle w:val="StyleUnderline"/>
          <w:highlight w:val="cyan"/>
        </w:rPr>
        <w:t>costs</w:t>
      </w:r>
      <w:r w:rsidRPr="00554D19">
        <w:rPr>
          <w:sz w:val="16"/>
        </w:rPr>
        <w:t xml:space="preserve"> on human society, </w:t>
      </w:r>
      <w:r w:rsidRPr="00155332">
        <w:rPr>
          <w:rStyle w:val="Emphasis"/>
          <w:highlight w:val="cyan"/>
        </w:rPr>
        <w:t>long before</w:t>
      </w:r>
      <w:r w:rsidRPr="00554D19">
        <w:rPr>
          <w:rStyle w:val="Emphasis"/>
        </w:rPr>
        <w:t xml:space="preserve"> there is </w:t>
      </w:r>
      <w:r w:rsidRPr="00155332">
        <w:rPr>
          <w:rStyle w:val="Emphasis"/>
          <w:highlight w:val="cyan"/>
        </w:rPr>
        <w:t>warming of 10°C</w:t>
      </w:r>
      <w:r w:rsidRPr="00554D19">
        <w:rPr>
          <w:sz w:val="16"/>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20246E9" w14:textId="77777777" w:rsidR="007644A4" w:rsidRDefault="007644A4" w:rsidP="007644A4">
      <w:pPr>
        <w:pStyle w:val="Heading4"/>
      </w:pPr>
      <w:r>
        <w:t>Islands mean no extinction from warming</w:t>
      </w:r>
    </w:p>
    <w:p w14:paraId="2C670694" w14:textId="77777777" w:rsidR="007644A4" w:rsidRDefault="007644A4" w:rsidP="007644A4">
      <w:r>
        <w:t xml:space="preserve">Alexey </w:t>
      </w:r>
      <w:r w:rsidRPr="007F23FF">
        <w:rPr>
          <w:rStyle w:val="Style13ptBold"/>
        </w:rPr>
        <w:t>Turchin 1</w:t>
      </w:r>
      <w:r>
        <w:rPr>
          <w:rStyle w:val="Style13ptBold"/>
        </w:rPr>
        <w:t>9</w:t>
      </w:r>
      <w:r>
        <w:t xml:space="preserve">, Researcher at the Foundation Science for Life Extension in Moscow, Brian P. Green, director of technology ethics at the Markkula Center for Applied Ethics at Santa Clara University, 3/11/19, “Islands as refuges for surviving global catastrophes,” </w:t>
      </w:r>
      <w:r w:rsidRPr="007F23FF">
        <w:t>https://www.emerald.com/insight/content/doi/10.1108/FS-04-2018-0031/full/html</w:t>
      </w:r>
    </w:p>
    <w:p w14:paraId="07741C83" w14:textId="77777777" w:rsidR="007644A4" w:rsidRPr="0049731E" w:rsidRDefault="007644A4" w:rsidP="007644A4">
      <w:pPr>
        <w:rPr>
          <w:sz w:val="16"/>
        </w:rPr>
      </w:pPr>
      <w:r w:rsidRPr="00D95416">
        <w:rPr>
          <w:rStyle w:val="StyleUnderline"/>
        </w:rPr>
        <w:t>Different types of</w:t>
      </w:r>
      <w:r w:rsidRPr="0049731E">
        <w:rPr>
          <w:sz w:val="16"/>
        </w:rPr>
        <w:t xml:space="preserve"> possible </w:t>
      </w:r>
      <w:r w:rsidRPr="00D95416">
        <w:rPr>
          <w:rStyle w:val="StyleUnderline"/>
        </w:rPr>
        <w:t xml:space="preserve">catastrophes suggest different scenarios for how </w:t>
      </w:r>
      <w:r w:rsidRPr="00155332">
        <w:rPr>
          <w:rStyle w:val="Emphasis"/>
          <w:highlight w:val="cyan"/>
        </w:rPr>
        <w:t>survival could happen on an island</w:t>
      </w:r>
      <w:r w:rsidRPr="0049731E">
        <w:rPr>
          <w:sz w:val="16"/>
        </w:rPr>
        <w:t xml:space="preserve">. What is important is that the </w:t>
      </w:r>
      <w:r w:rsidRPr="00155332">
        <w:rPr>
          <w:rStyle w:val="StyleUnderline"/>
          <w:highlight w:val="cyan"/>
        </w:rPr>
        <w:t>island</w:t>
      </w:r>
      <w:r w:rsidRPr="0049731E">
        <w:rPr>
          <w:sz w:val="16"/>
        </w:rPr>
        <w:t xml:space="preserve"> should </w:t>
      </w:r>
      <w:r w:rsidRPr="00D95416">
        <w:rPr>
          <w:rStyle w:val="StyleUnderline"/>
        </w:rPr>
        <w:t xml:space="preserve">have </w:t>
      </w:r>
      <w:r w:rsidRPr="00155332">
        <w:rPr>
          <w:rStyle w:val="StyleUnderline"/>
          <w:highlight w:val="cyan"/>
        </w:rPr>
        <w:t>properties</w:t>
      </w:r>
      <w:r w:rsidRPr="00D95416">
        <w:rPr>
          <w:rStyle w:val="StyleUnderline"/>
        </w:rPr>
        <w:t xml:space="preserve"> which </w:t>
      </w:r>
      <w:r w:rsidRPr="00155332">
        <w:rPr>
          <w:rStyle w:val="StyleUnderline"/>
          <w:highlight w:val="cyan"/>
        </w:rPr>
        <w:t>protect against</w:t>
      </w:r>
      <w:r w:rsidRPr="00D95416">
        <w:rPr>
          <w:rStyle w:val="StyleUnderline"/>
        </w:rPr>
        <w:t xml:space="preserve"> the specific dangers of particular </w:t>
      </w:r>
      <w:r w:rsidRPr="00D95416">
        <w:rPr>
          <w:rStyle w:val="Emphasis"/>
        </w:rPr>
        <w:t>global catastrophic risks</w:t>
      </w:r>
      <w:r w:rsidRPr="0049731E">
        <w:rPr>
          <w:sz w:val="16"/>
        </w:rPr>
        <w:t>. Specifically different islands will provide protection against different risks, and their natural diversity will contribute to a higher total level of protection:</w:t>
      </w:r>
    </w:p>
    <w:p w14:paraId="0C766F50" w14:textId="77777777" w:rsidR="007644A4" w:rsidRPr="0049731E" w:rsidRDefault="007644A4" w:rsidP="007644A4">
      <w:pPr>
        <w:rPr>
          <w:sz w:val="16"/>
        </w:rPr>
      </w:pPr>
      <w:r w:rsidRPr="0049731E">
        <w:rPr>
          <w:sz w:val="16"/>
        </w:rPr>
        <w:t>- Quarantined island survives pandemic. An island could impose effective quarantine if it is sufficiently remote and simultaneously able to protect itself, possibly using military ships and air defense.</w:t>
      </w:r>
    </w:p>
    <w:p w14:paraId="3698F980" w14:textId="77777777" w:rsidR="007644A4" w:rsidRPr="0049731E" w:rsidRDefault="007644A4" w:rsidP="007644A4">
      <w:pPr>
        <w:rPr>
          <w:sz w:val="16"/>
        </w:rPr>
      </w:pPr>
      <w:r w:rsidRPr="0049731E">
        <w:rPr>
          <w:sz w:val="16"/>
        </w:rPr>
        <w:t>-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w:t>
      </w:r>
    </w:p>
    <w:p w14:paraId="25A86823" w14:textId="77777777" w:rsidR="007644A4" w:rsidRPr="00E10F98" w:rsidRDefault="007644A4" w:rsidP="007644A4">
      <w:pPr>
        <w:rPr>
          <w:sz w:val="16"/>
        </w:rPr>
      </w:pPr>
      <w:r w:rsidRPr="0049731E">
        <w:rPr>
          <w:sz w:val="16"/>
        </w:rPr>
        <w:t xml:space="preserve">- </w:t>
      </w:r>
      <w:r w:rsidRPr="0049731E">
        <w:rPr>
          <w:rStyle w:val="StyleUnderline"/>
        </w:rPr>
        <w:t>Remote polar island with high mountains survives</w:t>
      </w:r>
      <w:r w:rsidRPr="0049731E">
        <w:rPr>
          <w:sz w:val="16"/>
        </w:rPr>
        <w:t xml:space="preserve"> brief </w:t>
      </w:r>
      <w:r w:rsidRPr="0049731E">
        <w:rPr>
          <w:rStyle w:val="StyleUnderline"/>
        </w:rPr>
        <w:t xml:space="preserve">global </w:t>
      </w:r>
      <w:r w:rsidRPr="00155332">
        <w:rPr>
          <w:rStyle w:val="StyleUnderline"/>
          <w:highlight w:val="cyan"/>
        </w:rPr>
        <w:t>warming</w:t>
      </w:r>
      <w:r w:rsidRPr="0049731E">
        <w:rPr>
          <w:sz w:val="16"/>
        </w:rPr>
        <w:t xml:space="preserve"> of median surface temperatures, up to 50˚C. There is a theory that </w:t>
      </w:r>
      <w:r w:rsidRPr="0049731E">
        <w:rPr>
          <w:rStyle w:val="StyleUnderline"/>
        </w:rPr>
        <w:t>the climates of planets similar to the Earth could have several semi-stable temperature levels</w:t>
      </w:r>
      <w:r w:rsidRPr="0049731E">
        <w:rPr>
          <w:sz w:val="16"/>
        </w:rPr>
        <w:t xml:space="preserve"> (Popp et al., 2016). If so, </w:t>
      </w:r>
      <w:r w:rsidRPr="0049731E">
        <w:rPr>
          <w:rStyle w:val="StyleUnderline"/>
        </w:rPr>
        <w:t xml:space="preserve">because of climate change, the </w:t>
      </w:r>
      <w:r w:rsidRPr="00155332">
        <w:rPr>
          <w:rStyle w:val="StyleUnderline"/>
          <w:highlight w:val="cyan"/>
        </w:rPr>
        <w:t>Earth could transition to</w:t>
      </w:r>
      <w:r w:rsidRPr="0049731E">
        <w:rPr>
          <w:rStyle w:val="StyleUnderline"/>
        </w:rPr>
        <w:t xml:space="preserve"> a second </w:t>
      </w:r>
      <w:r w:rsidRPr="00155332">
        <w:rPr>
          <w:rStyle w:val="StyleUnderline"/>
          <w:highlight w:val="cyan"/>
        </w:rPr>
        <w:t>semi-stable state</w:t>
      </w:r>
      <w:r w:rsidRPr="0049731E">
        <w:rPr>
          <w:rStyle w:val="StyleUnderline"/>
        </w:rPr>
        <w:t xml:space="preserve"> with a median global temperature</w:t>
      </w:r>
      <w:r w:rsidRPr="0049731E">
        <w:rPr>
          <w:sz w:val="16"/>
        </w:rPr>
        <w:t xml:space="preserve"> of around 330 K, about 60˚C, or about </w:t>
      </w:r>
      <w:r w:rsidRPr="00155332">
        <w:rPr>
          <w:rStyle w:val="StyleUnderline"/>
          <w:highlight w:val="cyan"/>
        </w:rPr>
        <w:t>45˚C above current</w:t>
      </w:r>
      <w:r w:rsidRPr="0049731E">
        <w:rPr>
          <w:rStyle w:val="StyleUnderline"/>
        </w:rPr>
        <w:t xml:space="preserve"> global mean </w:t>
      </w:r>
      <w:r w:rsidRPr="00155332">
        <w:rPr>
          <w:rStyle w:val="StyleUnderline"/>
          <w:highlight w:val="cyan"/>
        </w:rPr>
        <w:t>temp</w:t>
      </w:r>
      <w:r w:rsidRPr="00CD78AB">
        <w:rPr>
          <w:rStyle w:val="StyleUnderline"/>
        </w:rPr>
        <w:t>erature</w:t>
      </w:r>
      <w:r w:rsidRPr="00155332">
        <w:rPr>
          <w:rStyle w:val="StyleUnderline"/>
          <w:highlight w:val="cyan"/>
        </w:rPr>
        <w:t>s</w:t>
      </w:r>
      <w:r w:rsidRPr="0049731E">
        <w:rPr>
          <w:rStyle w:val="StyleUnderline"/>
        </w:rPr>
        <w:t>.</w:t>
      </w:r>
      <w:r w:rsidRPr="0049731E">
        <w:rPr>
          <w:sz w:val="16"/>
        </w:rPr>
        <w:t xml:space="preserve"> But </w:t>
      </w:r>
      <w:r w:rsidRPr="00155332">
        <w:rPr>
          <w:rStyle w:val="Emphasis"/>
          <w:highlight w:val="cyan"/>
        </w:rPr>
        <w:t>even in this climate</w:t>
      </w:r>
      <w:r w:rsidRPr="0049731E">
        <w:rPr>
          <w:sz w:val="16"/>
        </w:rPr>
        <w:t xml:space="preserve">, </w:t>
      </w:r>
      <w:r w:rsidRPr="0049731E">
        <w:rPr>
          <w:rStyle w:val="StyleUnderline"/>
        </w:rPr>
        <w:t xml:space="preserve">some </w:t>
      </w:r>
      <w:r w:rsidRPr="00155332">
        <w:rPr>
          <w:rStyle w:val="StyleUnderline"/>
          <w:highlight w:val="cyan"/>
        </w:rPr>
        <w:t xml:space="preserve">regions of </w:t>
      </w:r>
      <w:r w:rsidRPr="00155332">
        <w:rPr>
          <w:rStyle w:val="Emphasis"/>
          <w:highlight w:val="cyan"/>
        </w:rPr>
        <w:t>Earth could</w:t>
      </w:r>
      <w:r w:rsidRPr="0049731E">
        <w:rPr>
          <w:rStyle w:val="Emphasis"/>
        </w:rPr>
        <w:t xml:space="preserve"> still </w:t>
      </w:r>
      <w:r w:rsidRPr="00155332">
        <w:rPr>
          <w:rStyle w:val="Emphasis"/>
          <w:highlight w:val="cyan"/>
        </w:rPr>
        <w:t>be survivable</w:t>
      </w:r>
      <w:r w:rsidRPr="0049731E">
        <w:rPr>
          <w:rStyle w:val="Emphasis"/>
        </w:rPr>
        <w:t xml:space="preserve"> for humans</w:t>
      </w:r>
      <w:r w:rsidRPr="0049731E">
        <w:rPr>
          <w:sz w:val="16"/>
        </w:rPr>
        <w:t xml:space="preserve">, </w:t>
      </w:r>
      <w:r w:rsidRPr="00155332">
        <w:rPr>
          <w:rStyle w:val="StyleUnderline"/>
          <w:highlight w:val="cyan"/>
        </w:rPr>
        <w:t xml:space="preserve">such as the </w:t>
      </w:r>
      <w:r w:rsidRPr="00155332">
        <w:rPr>
          <w:rStyle w:val="Emphasis"/>
          <w:highlight w:val="cyan"/>
        </w:rPr>
        <w:t>Himalayan plateau</w:t>
      </w:r>
      <w:r w:rsidRPr="0049731E">
        <w:rPr>
          <w:sz w:val="16"/>
        </w:rPr>
        <w:t xml:space="preserve"> </w:t>
      </w:r>
      <w:r w:rsidRPr="0049731E">
        <w:rPr>
          <w:rStyle w:val="StyleUnderline"/>
        </w:rPr>
        <w:t>at elevations above 4,000 m, but below 6,000</w:t>
      </w:r>
      <w:r w:rsidRPr="0049731E">
        <w:rPr>
          <w:sz w:val="16"/>
        </w:rPr>
        <w:t xml:space="preserve"> (where oxygen deficiency becomes a problem), </w:t>
      </w:r>
      <w:r w:rsidRPr="00155332">
        <w:rPr>
          <w:rStyle w:val="StyleUnderline"/>
          <w:highlight w:val="cyan"/>
        </w:rPr>
        <w:t>or</w:t>
      </w:r>
      <w:r w:rsidRPr="0049731E">
        <w:rPr>
          <w:rStyle w:val="StyleUnderline"/>
        </w:rPr>
        <w:t xml:space="preserve"> on </w:t>
      </w:r>
      <w:r w:rsidRPr="00155332">
        <w:rPr>
          <w:rStyle w:val="StyleUnderline"/>
          <w:highlight w:val="cyan"/>
        </w:rPr>
        <w:t>polar islands</w:t>
      </w:r>
      <w:r w:rsidRPr="0049731E">
        <w:rPr>
          <w:rStyle w:val="StyleUnderline"/>
        </w:rPr>
        <w:t xml:space="preserve"> with mountains</w:t>
      </w:r>
      <w:r w:rsidRPr="0049731E">
        <w:rPr>
          <w:sz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55332">
        <w:rPr>
          <w:rStyle w:val="StyleUnderline"/>
          <w:highlight w:val="cyan"/>
        </w:rPr>
        <w:t>If temp</w:t>
      </w:r>
      <w:r w:rsidRPr="0049731E">
        <w:rPr>
          <w:rStyle w:val="StyleUnderline"/>
        </w:rPr>
        <w:t xml:space="preserve">eratures later </w:t>
      </w:r>
      <w:r w:rsidRPr="00155332">
        <w:rPr>
          <w:rStyle w:val="StyleUnderline"/>
          <w:highlight w:val="cyan"/>
        </w:rPr>
        <w:t>returned to normal</w:t>
      </w:r>
      <w:r w:rsidRPr="0049731E">
        <w:rPr>
          <w:sz w:val="16"/>
        </w:rPr>
        <w:t xml:space="preserve"> – </w:t>
      </w:r>
      <w:r w:rsidRPr="0049731E">
        <w:rPr>
          <w:rStyle w:val="StyleUnderline"/>
        </w:rPr>
        <w:t xml:space="preserve">either </w:t>
      </w:r>
      <w:r w:rsidRPr="00155332">
        <w:rPr>
          <w:rStyle w:val="Emphasis"/>
          <w:highlight w:val="cyan"/>
        </w:rPr>
        <w:t>naturally</w:t>
      </w:r>
      <w:r w:rsidRPr="00155332">
        <w:rPr>
          <w:sz w:val="16"/>
          <w:highlight w:val="cyan"/>
        </w:rPr>
        <w:t xml:space="preserve"> </w:t>
      </w:r>
      <w:r w:rsidRPr="00155332">
        <w:rPr>
          <w:rStyle w:val="StyleUnderline"/>
          <w:highlight w:val="cyan"/>
        </w:rPr>
        <w:t>or through</w:t>
      </w:r>
      <w:r w:rsidRPr="0049731E">
        <w:rPr>
          <w:sz w:val="16"/>
        </w:rPr>
        <w:t xml:space="preserve"> </w:t>
      </w:r>
      <w:r w:rsidRPr="0049731E">
        <w:rPr>
          <w:rStyle w:val="Emphasis"/>
        </w:rPr>
        <w:t xml:space="preserve">climate </w:t>
      </w:r>
      <w:r w:rsidRPr="00155332">
        <w:rPr>
          <w:rStyle w:val="Emphasis"/>
          <w:highlight w:val="cyan"/>
        </w:rPr>
        <w:t>engineering</w:t>
      </w:r>
      <w:r w:rsidRPr="0049731E">
        <w:rPr>
          <w:sz w:val="16"/>
        </w:rPr>
        <w:t xml:space="preserve"> – </w:t>
      </w:r>
      <w:r w:rsidRPr="0049731E">
        <w:rPr>
          <w:rStyle w:val="StyleUnderline"/>
        </w:rPr>
        <w:t>the rest of the</w:t>
      </w:r>
      <w:r w:rsidRPr="0049731E">
        <w:rPr>
          <w:sz w:val="16"/>
        </w:rPr>
        <w:t xml:space="preserve"> </w:t>
      </w:r>
      <w:r w:rsidRPr="00155332">
        <w:rPr>
          <w:rStyle w:val="Emphasis"/>
          <w:highlight w:val="cyan"/>
        </w:rPr>
        <w:t>Earth could be repopulated</w:t>
      </w:r>
      <w:r w:rsidRPr="0049731E">
        <w:rPr>
          <w:sz w:val="16"/>
        </w:rPr>
        <w:t>.</w:t>
      </w:r>
    </w:p>
    <w:p w14:paraId="1B7F9C40" w14:textId="77777777" w:rsidR="003F1A31" w:rsidRPr="00F601E6" w:rsidRDefault="003F1A31" w:rsidP="003F1A31"/>
    <w:p w14:paraId="47E8FD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4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764"/>
    <w:rsid w:val="00090CBE"/>
    <w:rsid w:val="00094DEC"/>
    <w:rsid w:val="00095A54"/>
    <w:rsid w:val="00097399"/>
    <w:rsid w:val="000A2D8A"/>
    <w:rsid w:val="000B5A6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BAA"/>
    <w:rsid w:val="001C7372"/>
    <w:rsid w:val="001D1A0D"/>
    <w:rsid w:val="001D36BF"/>
    <w:rsid w:val="001D4C28"/>
    <w:rsid w:val="001E0B1F"/>
    <w:rsid w:val="001E0C0F"/>
    <w:rsid w:val="001E1E0B"/>
    <w:rsid w:val="001E5A68"/>
    <w:rsid w:val="001F1173"/>
    <w:rsid w:val="002005A8"/>
    <w:rsid w:val="00203DD8"/>
    <w:rsid w:val="00204E1D"/>
    <w:rsid w:val="002059BD"/>
    <w:rsid w:val="00207FD8"/>
    <w:rsid w:val="00210D5A"/>
    <w:rsid w:val="00210FAF"/>
    <w:rsid w:val="00213B1E"/>
    <w:rsid w:val="00215284"/>
    <w:rsid w:val="002168F2"/>
    <w:rsid w:val="00222098"/>
    <w:rsid w:val="0022589F"/>
    <w:rsid w:val="002343FE"/>
    <w:rsid w:val="00235F7B"/>
    <w:rsid w:val="002502CF"/>
    <w:rsid w:val="00267EBB"/>
    <w:rsid w:val="0027023B"/>
    <w:rsid w:val="00272F3F"/>
    <w:rsid w:val="00274EDB"/>
    <w:rsid w:val="0027729E"/>
    <w:rsid w:val="00283928"/>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058"/>
    <w:rsid w:val="00330E13"/>
    <w:rsid w:val="00335A23"/>
    <w:rsid w:val="0033627D"/>
    <w:rsid w:val="00340707"/>
    <w:rsid w:val="00341C61"/>
    <w:rsid w:val="00351841"/>
    <w:rsid w:val="0035541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A31"/>
    <w:rsid w:val="003F1B3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5D1"/>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5FD"/>
    <w:rsid w:val="0056020A"/>
    <w:rsid w:val="00563D3D"/>
    <w:rsid w:val="005659AA"/>
    <w:rsid w:val="005676E8"/>
    <w:rsid w:val="00577C12"/>
    <w:rsid w:val="00580BFC"/>
    <w:rsid w:val="00581048"/>
    <w:rsid w:val="00581203"/>
    <w:rsid w:val="0058349C"/>
    <w:rsid w:val="00585FBE"/>
    <w:rsid w:val="005870E8"/>
    <w:rsid w:val="0058789C"/>
    <w:rsid w:val="005A1E2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A99"/>
    <w:rsid w:val="00674A78"/>
    <w:rsid w:val="006817E2"/>
    <w:rsid w:val="00696A16"/>
    <w:rsid w:val="006A03A7"/>
    <w:rsid w:val="006A4840"/>
    <w:rsid w:val="006A52A0"/>
    <w:rsid w:val="006A7E1D"/>
    <w:rsid w:val="006C3A56"/>
    <w:rsid w:val="006D13F4"/>
    <w:rsid w:val="006D6AED"/>
    <w:rsid w:val="006E6D0B"/>
    <w:rsid w:val="006F126E"/>
    <w:rsid w:val="006F32C9"/>
    <w:rsid w:val="006F3834"/>
    <w:rsid w:val="006F5693"/>
    <w:rsid w:val="006F5D4C"/>
    <w:rsid w:val="007064AD"/>
    <w:rsid w:val="00717B01"/>
    <w:rsid w:val="007227D9"/>
    <w:rsid w:val="0072491F"/>
    <w:rsid w:val="007249CE"/>
    <w:rsid w:val="00725598"/>
    <w:rsid w:val="007374A1"/>
    <w:rsid w:val="00752712"/>
    <w:rsid w:val="00753A84"/>
    <w:rsid w:val="007611F5"/>
    <w:rsid w:val="007619E4"/>
    <w:rsid w:val="00761E75"/>
    <w:rsid w:val="007644A4"/>
    <w:rsid w:val="0076495E"/>
    <w:rsid w:val="00765FC8"/>
    <w:rsid w:val="00775694"/>
    <w:rsid w:val="007925F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FCB"/>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677"/>
    <w:rsid w:val="00901726"/>
    <w:rsid w:val="0091490A"/>
    <w:rsid w:val="00920E6A"/>
    <w:rsid w:val="00931816"/>
    <w:rsid w:val="00932C71"/>
    <w:rsid w:val="009509D5"/>
    <w:rsid w:val="009538F5"/>
    <w:rsid w:val="00957187"/>
    <w:rsid w:val="00960255"/>
    <w:rsid w:val="009603E1"/>
    <w:rsid w:val="00961C9D"/>
    <w:rsid w:val="00963065"/>
    <w:rsid w:val="009647FA"/>
    <w:rsid w:val="0097151F"/>
    <w:rsid w:val="00973777"/>
    <w:rsid w:val="00976E78"/>
    <w:rsid w:val="009775C0"/>
    <w:rsid w:val="00981F23"/>
    <w:rsid w:val="00990634"/>
    <w:rsid w:val="00991733"/>
    <w:rsid w:val="00992078"/>
    <w:rsid w:val="00992BE3"/>
    <w:rsid w:val="009A1467"/>
    <w:rsid w:val="009A6464"/>
    <w:rsid w:val="009A6967"/>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4A3"/>
    <w:rsid w:val="00A776BA"/>
    <w:rsid w:val="00A81FD2"/>
    <w:rsid w:val="00A8441A"/>
    <w:rsid w:val="00A8674A"/>
    <w:rsid w:val="00A96E24"/>
    <w:rsid w:val="00AA6F6E"/>
    <w:rsid w:val="00AB122B"/>
    <w:rsid w:val="00AB21B0"/>
    <w:rsid w:val="00AB48D3"/>
    <w:rsid w:val="00AC563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95"/>
    <w:rsid w:val="00B32DD7"/>
    <w:rsid w:val="00B3569C"/>
    <w:rsid w:val="00B43676"/>
    <w:rsid w:val="00B47BAB"/>
    <w:rsid w:val="00B5602D"/>
    <w:rsid w:val="00B60125"/>
    <w:rsid w:val="00B6480A"/>
    <w:rsid w:val="00B6656B"/>
    <w:rsid w:val="00B71625"/>
    <w:rsid w:val="00B75C54"/>
    <w:rsid w:val="00B8710E"/>
    <w:rsid w:val="00B92A93"/>
    <w:rsid w:val="00BA17A8"/>
    <w:rsid w:val="00BA3C33"/>
    <w:rsid w:val="00BB0878"/>
    <w:rsid w:val="00BB1879"/>
    <w:rsid w:val="00BB53E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E1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4E1"/>
    <w:rsid w:val="00D61A4E"/>
    <w:rsid w:val="00D634EA"/>
    <w:rsid w:val="00D6723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CD3"/>
    <w:rsid w:val="00E57B79"/>
    <w:rsid w:val="00E63419"/>
    <w:rsid w:val="00E64496"/>
    <w:rsid w:val="00E70DD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950"/>
    <w:rsid w:val="00FC27E3"/>
    <w:rsid w:val="00FC74C7"/>
    <w:rsid w:val="00FD451D"/>
    <w:rsid w:val="00FD5B22"/>
    <w:rsid w:val="00FE1B01"/>
    <w:rsid w:val="00FF3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71AA4"/>
  <w14:defaultImageDpi w14:val="300"/>
  <w15:docId w15:val="{E3F65096-D1D3-CD49-82B9-DAB3BA613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54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54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4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54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T"/>
    <w:basedOn w:val="Normal"/>
    <w:next w:val="Normal"/>
    <w:link w:val="Heading4Char"/>
    <w:uiPriority w:val="9"/>
    <w:unhideWhenUsed/>
    <w:qFormat/>
    <w:rsid w:val="003554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4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414"/>
  </w:style>
  <w:style w:type="character" w:customStyle="1" w:styleId="Heading1Char">
    <w:name w:val="Heading 1 Char"/>
    <w:aliases w:val="Pocket Char"/>
    <w:basedOn w:val="DefaultParagraphFont"/>
    <w:link w:val="Heading1"/>
    <w:uiPriority w:val="9"/>
    <w:rsid w:val="003554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54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541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35541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55414"/>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1"/>
    <w:qFormat/>
    <w:rsid w:val="0035541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3554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541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355414"/>
    <w:rPr>
      <w:color w:val="auto"/>
      <w:u w:val="none"/>
    </w:rPr>
  </w:style>
  <w:style w:type="paragraph" w:styleId="DocumentMap">
    <w:name w:val="Document Map"/>
    <w:basedOn w:val="Normal"/>
    <w:link w:val="DocumentMapChar"/>
    <w:uiPriority w:val="99"/>
    <w:semiHidden/>
    <w:unhideWhenUsed/>
    <w:rsid w:val="003554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414"/>
    <w:rPr>
      <w:rFonts w:ascii="Lucida Grande" w:hAnsi="Lucida Grande" w:cs="Lucida Grande"/>
    </w:rPr>
  </w:style>
  <w:style w:type="paragraph" w:customStyle="1" w:styleId="textbold">
    <w:name w:val="text bold"/>
    <w:basedOn w:val="Normal"/>
    <w:link w:val="Emphasis"/>
    <w:autoRedefine/>
    <w:uiPriority w:val="20"/>
    <w:qFormat/>
    <w:rsid w:val="00355414"/>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B305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32D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UNDERLINE,Bold Underlined,Cites and Cards,Block Heading,title,Read This"/>
    <w:basedOn w:val="Normal"/>
    <w:next w:val="Normal"/>
    <w:link w:val="TitleChar1"/>
    <w:uiPriority w:val="6"/>
    <w:qFormat/>
    <w:rsid w:val="00901677"/>
    <w:pPr>
      <w:ind w:left="720"/>
      <w:outlineLvl w:val="0"/>
    </w:pPr>
    <w:rPr>
      <w:rFonts w:asciiTheme="minorHAnsi" w:hAnsiTheme="minorHAnsi"/>
      <w:b/>
      <w:u w:val="single"/>
    </w:rPr>
  </w:style>
  <w:style w:type="character" w:customStyle="1" w:styleId="TitleChar1">
    <w:name w:val="Title Char1"/>
    <w:basedOn w:val="DefaultParagraphFont"/>
    <w:link w:val="Title"/>
    <w:uiPriority w:val="99"/>
    <w:rsid w:val="00901677"/>
    <w:rPr>
      <w:b/>
      <w:sz w:val="22"/>
      <w:u w:val="single"/>
    </w:rPr>
  </w:style>
  <w:style w:type="paragraph" w:customStyle="1" w:styleId="Emphasize">
    <w:name w:val="Emphasize"/>
    <w:basedOn w:val="Normal"/>
    <w:uiPriority w:val="20"/>
    <w:qFormat/>
    <w:rsid w:val="003F1A3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Text">
    <w:name w:val="CardText"/>
    <w:basedOn w:val="Normal"/>
    <w:next w:val="Normal"/>
    <w:link w:val="CardTextChar"/>
    <w:qFormat/>
    <w:rsid w:val="001C7372"/>
    <w:pPr>
      <w:ind w:left="288" w:right="288"/>
    </w:pPr>
    <w:rPr>
      <w:rFonts w:ascii="Times New Roman" w:eastAsia="Times New Roman" w:hAnsi="Times New Roman" w:cs="Times New Roman"/>
      <w:sz w:val="16"/>
      <w:szCs w:val="20"/>
    </w:rPr>
  </w:style>
  <w:style w:type="character" w:customStyle="1" w:styleId="CardTextChar">
    <w:name w:val="CardText Char"/>
    <w:basedOn w:val="DefaultParagraphFont"/>
    <w:link w:val="CardText"/>
    <w:rsid w:val="001C7372"/>
    <w:rPr>
      <w:rFonts w:ascii="Times New Roman" w:eastAsia="Times New Roman" w:hAnsi="Times New Roman"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isq/article-abstract/62/2/289/497655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8-10-15/nuclear-weapons-dont-matter" TargetMode="External"/><Relationship Id="rId5" Type="http://schemas.openxmlformats.org/officeDocument/2006/relationships/numbering" Target="numbering.xml"/><Relationship Id="rId10" Type="http://schemas.openxmlformats.org/officeDocument/2006/relationships/hyperlink" Target="https://www.forbes.com/sites/startswithabang/2020/01/04/ask-ethan-could-we-just-build-a-space-shade-to-counteract-global-warming/?sh=688381ce43bc" TargetMode="External"/><Relationship Id="rId4" Type="http://schemas.openxmlformats.org/officeDocument/2006/relationships/customXml" Target="../customXml/item4.xml"/><Relationship Id="rId9" Type="http://schemas.openxmlformats.org/officeDocument/2006/relationships/hyperlink" Target="http://grammar.ccc.commnet.edu/grammar/determiners/determiners.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32555</Words>
  <Characters>174495</Characters>
  <Application>Microsoft Office Word</Application>
  <DocSecurity>0</DocSecurity>
  <Lines>2154</Lines>
  <Paragraphs>536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206514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44</cp:revision>
  <dcterms:created xsi:type="dcterms:W3CDTF">2022-01-30T18:34:00Z</dcterms:created>
  <dcterms:modified xsi:type="dcterms:W3CDTF">2022-01-30T19:35:00Z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